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8E5A4" w14:textId="1160C441" w:rsidR="00365093" w:rsidRDefault="00365093" w:rsidP="00365093">
      <w:pPr>
        <w:pStyle w:val="Heading3"/>
      </w:pPr>
      <w:r>
        <w:t xml:space="preserve">R3 1NR Cap K vs </w:t>
      </w:r>
      <w:r w:rsidR="00A672C2">
        <w:t xml:space="preserve">Virtue Ethics </w:t>
      </w:r>
    </w:p>
    <w:p w14:paraId="13A4D627" w14:textId="77777777" w:rsidR="0055374D" w:rsidRPr="00A711FA" w:rsidRDefault="0055374D" w:rsidP="0055374D">
      <w:pPr>
        <w:keepNext/>
        <w:keepLines/>
        <w:spacing w:before="40" w:after="0"/>
        <w:jc w:val="both"/>
        <w:outlineLvl w:val="3"/>
        <w:rPr>
          <w:rFonts w:eastAsia="MS Gothic" w:cs="Calibri"/>
          <w:b/>
          <w:iCs/>
          <w:sz w:val="26"/>
        </w:rPr>
      </w:pPr>
      <w:r w:rsidRPr="00A711FA">
        <w:rPr>
          <w:rFonts w:eastAsia="MS Gothic" w:cs="Calibri"/>
          <w:b/>
          <w:iCs/>
          <w:sz w:val="26"/>
        </w:rPr>
        <w:t>The universalizing appeal of the affirmative’s ethics suffers from a constricted conceptualization of society and politics, reducing the human rights experience to mere theatre, encouraging meaningless appeals of solidarity and heroism</w:t>
      </w:r>
    </w:p>
    <w:p w14:paraId="35B85D33" w14:textId="77777777" w:rsidR="0055374D" w:rsidRPr="00A711FA" w:rsidRDefault="0055374D" w:rsidP="0055374D">
      <w:pPr>
        <w:spacing w:after="0" w:line="240" w:lineRule="auto"/>
        <w:ind w:right="2016"/>
        <w:rPr>
          <w:rFonts w:eastAsia="Times New Roman" w:cs="Calibri"/>
          <w:b/>
          <w:color w:val="000000"/>
          <w:sz w:val="24"/>
          <w:u w:color="000000"/>
        </w:rPr>
      </w:pPr>
      <w:r w:rsidRPr="00A711FA">
        <w:rPr>
          <w:rFonts w:eastAsia="Times New Roman" w:cs="Calibri"/>
          <w:b/>
          <w:color w:val="000000"/>
          <w:sz w:val="24"/>
          <w:u w:color="000000"/>
        </w:rPr>
        <w:t xml:space="preserve">Kennedy </w:t>
      </w:r>
      <w:r w:rsidRPr="00A711FA">
        <w:rPr>
          <w:rFonts w:eastAsia="Times New Roman" w:cs="Calibri"/>
          <w:bCs/>
          <w:color w:val="000000"/>
          <w:sz w:val="16"/>
          <w:u w:color="000000"/>
        </w:rPr>
        <w:t>(Prof. Law, Harvard Law School)</w:t>
      </w:r>
      <w:r w:rsidRPr="00A711FA">
        <w:rPr>
          <w:rFonts w:eastAsia="Times New Roman" w:cs="Calibri"/>
          <w:b/>
          <w:color w:val="000000"/>
          <w:sz w:val="24"/>
          <w:u w:color="000000"/>
        </w:rPr>
        <w:t xml:space="preserve"> 2002</w:t>
      </w:r>
    </w:p>
    <w:p w14:paraId="7CDC4EDB" w14:textId="77777777" w:rsidR="0055374D" w:rsidRPr="00A711FA" w:rsidRDefault="0055374D" w:rsidP="0055374D">
      <w:pPr>
        <w:spacing w:after="0" w:line="240" w:lineRule="auto"/>
        <w:ind w:right="2016"/>
        <w:rPr>
          <w:rFonts w:eastAsia="Times New Roman" w:cs="Calibri"/>
          <w:bCs/>
          <w:color w:val="000000"/>
          <w:sz w:val="16"/>
          <w:u w:color="000000"/>
        </w:rPr>
      </w:pPr>
      <w:r w:rsidRPr="00A711FA">
        <w:rPr>
          <w:rFonts w:eastAsia="Times New Roman" w:cs="Calibri"/>
          <w:bCs/>
          <w:color w:val="000000"/>
          <w:sz w:val="16"/>
          <w:u w:color="000000"/>
        </w:rPr>
        <w:t xml:space="preserve">[David, “The International Human Rights Movement: Part of the Problem?”, </w:t>
      </w:r>
      <w:r w:rsidRPr="00A711FA">
        <w:rPr>
          <w:rFonts w:eastAsia="Times New Roman" w:cs="Calibri"/>
          <w:bCs/>
          <w:color w:val="000000"/>
          <w:sz w:val="16"/>
          <w:u w:val="single" w:color="000000"/>
        </w:rPr>
        <w:t>Harvard Human Rights Journal</w:t>
      </w:r>
      <w:r w:rsidRPr="00A711FA">
        <w:rPr>
          <w:rFonts w:eastAsia="Times New Roman" w:cs="Calibri"/>
          <w:bCs/>
          <w:color w:val="000000"/>
          <w:sz w:val="16"/>
          <w:u w:color="000000"/>
        </w:rPr>
        <w:t>, Spring, p. ln//wyo-tjc]</w:t>
      </w:r>
    </w:p>
    <w:p w14:paraId="2ACA25E4" w14:textId="77777777" w:rsidR="0055374D" w:rsidRPr="00A711FA" w:rsidRDefault="0055374D" w:rsidP="0055374D">
      <w:pPr>
        <w:spacing w:after="0" w:line="240" w:lineRule="auto"/>
        <w:ind w:right="2016"/>
        <w:rPr>
          <w:rFonts w:eastAsia="Times New Roman" w:cs="Calibri"/>
          <w:color w:val="000000"/>
          <w:sz w:val="16"/>
          <w:szCs w:val="16"/>
        </w:rPr>
      </w:pPr>
      <w:r w:rsidRPr="2A698627">
        <w:rPr>
          <w:rFonts w:eastAsia="Times New Roman" w:cs="Calibri"/>
          <w:color w:val="000000" w:themeColor="text1"/>
          <w:sz w:val="16"/>
          <w:szCs w:val="16"/>
        </w:rPr>
        <w:t>Universal goods and evils</w:t>
      </w:r>
      <w:r w:rsidRPr="2A698627">
        <w:rPr>
          <w:rFonts w:eastAsia="Times New Roman" w:cs="Calibri"/>
          <w:color w:val="000000" w:themeColor="text1"/>
        </w:rPr>
        <w:t xml:space="preserve">. </w:t>
      </w:r>
      <w:r w:rsidRPr="2A698627">
        <w:rPr>
          <w:rFonts w:eastAsia="Times New Roman" w:cs="Calibri"/>
          <w:color w:val="000000" w:themeColor="text1"/>
          <w:u w:val="single"/>
        </w:rPr>
        <w:t xml:space="preserve">The vocabulary and institutional practice of human rights promotion propagates an unduly abstract idea about people, politics and society. </w:t>
      </w:r>
      <w:r w:rsidRPr="2A698627">
        <w:rPr>
          <w:rFonts w:eastAsia="Times New Roman" w:cs="Calibri"/>
          <w:color w:val="000000" w:themeColor="text1"/>
          <w:highlight w:val="cyan"/>
          <w:u w:val="single"/>
        </w:rPr>
        <w:t xml:space="preserve">A one-size-fits-all </w:t>
      </w:r>
      <w:r w:rsidRPr="2A698627">
        <w:rPr>
          <w:rFonts w:eastAsia="Times New Roman" w:cs="Calibri"/>
          <w:color w:val="000000" w:themeColor="text1"/>
          <w:u w:val="single"/>
        </w:rPr>
        <w:t>emancipatory</w:t>
      </w:r>
      <w:r w:rsidRPr="2A698627">
        <w:rPr>
          <w:rFonts w:eastAsia="Times New Roman" w:cs="Calibri"/>
          <w:color w:val="000000" w:themeColor="text1"/>
          <w:highlight w:val="cyan"/>
          <w:u w:val="single"/>
        </w:rPr>
        <w:t xml:space="preserve"> practice </w:t>
      </w:r>
      <w:r w:rsidRPr="2A698627">
        <w:rPr>
          <w:rFonts w:eastAsia="Times New Roman" w:cs="Calibri"/>
          <w:color w:val="000000" w:themeColor="text1"/>
          <w:u w:val="single"/>
        </w:rPr>
        <w:t>underrecognizes and</w:t>
      </w:r>
      <w:r w:rsidRPr="2A698627">
        <w:rPr>
          <w:rFonts w:eastAsia="Times New Roman" w:cs="Calibri"/>
          <w:color w:val="000000" w:themeColor="text1"/>
          <w:highlight w:val="cyan"/>
          <w:u w:val="single"/>
        </w:rPr>
        <w:t xml:space="preserve"> reduces the i</w:t>
      </w:r>
      <w:r w:rsidRPr="2A698627">
        <w:rPr>
          <w:rFonts w:eastAsia="Times New Roman" w:cs="Calibri"/>
          <w:color w:val="000000" w:themeColor="text1"/>
          <w:u w:val="single"/>
        </w:rPr>
        <w:t xml:space="preserve">nstance and </w:t>
      </w:r>
      <w:r w:rsidRPr="2A698627">
        <w:rPr>
          <w:rFonts w:eastAsia="Times New Roman" w:cs="Calibri"/>
          <w:color w:val="000000" w:themeColor="text1"/>
          <w:highlight w:val="cyan"/>
          <w:u w:val="single"/>
        </w:rPr>
        <w:t>possibility for</w:t>
      </w:r>
      <w:r w:rsidRPr="2A698627">
        <w:rPr>
          <w:rFonts w:eastAsia="Times New Roman" w:cs="Calibri"/>
          <w:color w:val="000000" w:themeColor="text1"/>
          <w:u w:val="single"/>
        </w:rPr>
        <w:t xml:space="preserve"> particularity and </w:t>
      </w:r>
      <w:r w:rsidRPr="2A698627">
        <w:rPr>
          <w:rFonts w:eastAsia="Times New Roman" w:cs="Calibri"/>
          <w:color w:val="000000" w:themeColor="text1"/>
          <w:highlight w:val="cyan"/>
          <w:u w:val="single"/>
        </w:rPr>
        <w:t>variation</w:t>
      </w:r>
      <w:r w:rsidRPr="2A698627">
        <w:rPr>
          <w:rFonts w:eastAsia="Times New Roman" w:cs="Calibri"/>
          <w:color w:val="000000" w:themeColor="text1"/>
          <w:sz w:val="16"/>
          <w:szCs w:val="16"/>
        </w:rPr>
        <w:t xml:space="preserve">. This claim is not that human rights are too "individualistic." Rather, the claim is that the "person," as well as the "group," imagined and brought to life by human rights agitation is both abstract and general in ways that have bad consequences. Sometimes this claim is framed as a loss of the pre-existing diversity of experience--as a vocabulary for expressing or representing experience, human rights limits human potential. In this view, limits on pre-existing potentials and experiences are themselves bad consequences. For others who make this argument, the loss of a prior, more authentic, humane, diverse real experience is not the issue. Even if it turns out that behind modes of expression there is no authentic experience, much less an edenic one, this particular vocabulary is less useful in encouraging possibility or hope or emancipation than others that generalize less or differently. Becoming free only as an instance of the general. To come into understanding of oneself as an instance of a pre-existing general--"I am a 'person with rights'"--exacts a cost, a loss of awareness of the unprecedented and plastic nature of experience, or a loss of a capacity to imagine and desire alternative futures. We could term this "alienation." The human rights movement proposes itself as a vocabulary of the general good--as knowledge about the shape of emancipation and human possibility that can be "applied" and "enforced." As an emancipatory vocabulary, it offers answers rather than questions, answers that are not only outside political, ideological and cultural differences, but also beyond the human experience of specificity and against the human capacity to hope for more, in denial of the tawdry and uncertain quality of our available dreams about and experience with justice and injustice. Rather than enabling a discussion of what it means to be human, of who is human, of how humans might relate to one another, it crushes this discussion under the weight of moral condemnation, legal adjudication, textual certainty and political power. Not just bad for victims. </w:t>
      </w:r>
      <w:r w:rsidRPr="2A698627">
        <w:rPr>
          <w:rFonts w:eastAsia="Times New Roman" w:cs="Calibri"/>
          <w:color w:val="000000" w:themeColor="text1"/>
          <w:u w:val="single"/>
        </w:rPr>
        <w:t xml:space="preserve">The articulation of concrete </w:t>
      </w:r>
      <w:r w:rsidRPr="2A698627">
        <w:rPr>
          <w:rFonts w:eastAsia="Times New Roman" w:cs="Calibri"/>
          <w:color w:val="000000" w:themeColor="text1"/>
          <w:highlight w:val="cyan"/>
          <w:u w:val="single"/>
        </w:rPr>
        <w:t xml:space="preserve">good and evil in abstract terms is </w:t>
      </w:r>
      <w:r w:rsidRPr="2A698627">
        <w:rPr>
          <w:rFonts w:eastAsia="Times New Roman" w:cs="Calibri"/>
          <w:color w:val="000000" w:themeColor="text1"/>
          <w:u w:val="single"/>
        </w:rPr>
        <w:t xml:space="preserve">not only </w:t>
      </w:r>
      <w:r w:rsidRPr="2A698627">
        <w:rPr>
          <w:rFonts w:eastAsia="Times New Roman" w:cs="Calibri"/>
          <w:color w:val="000000" w:themeColor="text1"/>
          <w:highlight w:val="cyan"/>
          <w:u w:val="single"/>
        </w:rPr>
        <w:t xml:space="preserve">limiting for victims. </w:t>
      </w:r>
      <w:r w:rsidRPr="2A698627">
        <w:rPr>
          <w:rFonts w:eastAsia="Times New Roman" w:cs="Calibri"/>
          <w:color w:val="000000" w:themeColor="text1"/>
          <w:u w:val="single"/>
        </w:rPr>
        <w:t xml:space="preserve">The </w:t>
      </w:r>
      <w:r w:rsidRPr="2A698627">
        <w:rPr>
          <w:rFonts w:eastAsia="Times New Roman" w:cs="Calibri"/>
          <w:color w:val="000000" w:themeColor="text1"/>
          <w:highlight w:val="cyan"/>
          <w:u w:val="single"/>
        </w:rPr>
        <w:t>h</w:t>
      </w:r>
      <w:r w:rsidRPr="2A698627">
        <w:rPr>
          <w:rFonts w:eastAsia="Times New Roman" w:cs="Calibri"/>
          <w:color w:val="000000" w:themeColor="text1"/>
          <w:u w:val="single"/>
        </w:rPr>
        <w:t>uman</w:t>
      </w:r>
      <w:r w:rsidRPr="2A698627">
        <w:rPr>
          <w:rFonts w:eastAsia="Times New Roman" w:cs="Calibri"/>
          <w:color w:val="000000" w:themeColor="text1"/>
          <w:highlight w:val="cyan"/>
          <w:u w:val="single"/>
        </w:rPr>
        <w:t xml:space="preserve"> r</w:t>
      </w:r>
      <w:r w:rsidRPr="2A698627">
        <w:rPr>
          <w:rFonts w:eastAsia="Times New Roman" w:cs="Calibri"/>
          <w:color w:val="000000" w:themeColor="text1"/>
          <w:u w:val="single"/>
        </w:rPr>
        <w:t xml:space="preserve">ights vocabulary </w:t>
      </w:r>
      <w:r w:rsidRPr="2A698627">
        <w:rPr>
          <w:rFonts w:eastAsia="Times New Roman" w:cs="Calibri"/>
          <w:color w:val="000000" w:themeColor="text1"/>
          <w:highlight w:val="cyan"/>
          <w:u w:val="single"/>
        </w:rPr>
        <w:t xml:space="preserve">makes us think of evil as a social machine, </w:t>
      </w:r>
      <w:r w:rsidRPr="2A698627">
        <w:rPr>
          <w:rFonts w:eastAsia="Times New Roman" w:cs="Calibri"/>
          <w:color w:val="000000" w:themeColor="text1"/>
          <w:u w:val="single"/>
        </w:rPr>
        <w:t xml:space="preserve">a theater of roles, in which </w:t>
      </w:r>
      <w:r w:rsidRPr="2A698627">
        <w:rPr>
          <w:rFonts w:eastAsia="Times New Roman" w:cs="Calibri"/>
          <w:color w:val="000000" w:themeColor="text1"/>
          <w:highlight w:val="cyan"/>
          <w:u w:val="single"/>
        </w:rPr>
        <w:t>people are "victims," "violators," and "bystanders."</w:t>
      </w:r>
      <w:r w:rsidRPr="2A698627">
        <w:rPr>
          <w:rFonts w:eastAsia="Times New Roman" w:cs="Calibri"/>
          <w:color w:val="000000" w:themeColor="text1"/>
          <w:sz w:val="16"/>
          <w:szCs w:val="16"/>
        </w:rPr>
        <w:t xml:space="preserve"> At its most effective, h</w:t>
      </w:r>
      <w:r w:rsidRPr="2A698627">
        <w:rPr>
          <w:rFonts w:eastAsia="Times New Roman" w:cs="Calibri"/>
          <w:color w:val="000000" w:themeColor="text1"/>
          <w:u w:val="single"/>
        </w:rPr>
        <w:t>uman rights figures victims as</w:t>
      </w:r>
      <w:r w:rsidRPr="2A698627">
        <w:rPr>
          <w:rFonts w:eastAsia="Times New Roman" w:cs="Calibri"/>
          <w:color w:val="000000" w:themeColor="text1"/>
          <w:highlight w:val="cyan"/>
          <w:u w:val="single"/>
        </w:rPr>
        <w:t xml:space="preserve"> passive </w:t>
      </w:r>
      <w:r w:rsidRPr="2A698627">
        <w:rPr>
          <w:rFonts w:eastAsia="Times New Roman" w:cs="Calibri"/>
          <w:color w:val="000000" w:themeColor="text1"/>
          <w:u w:val="single"/>
        </w:rPr>
        <w:t>and</w:t>
      </w:r>
      <w:r w:rsidRPr="2A698627">
        <w:rPr>
          <w:rFonts w:eastAsia="Times New Roman" w:cs="Calibri"/>
          <w:color w:val="000000" w:themeColor="text1"/>
          <w:highlight w:val="cyan"/>
          <w:u w:val="single"/>
        </w:rPr>
        <w:t xml:space="preserve"> </w:t>
      </w:r>
      <w:r w:rsidRPr="2A698627">
        <w:rPr>
          <w:rFonts w:eastAsia="Times New Roman" w:cs="Calibri"/>
          <w:color w:val="000000" w:themeColor="text1"/>
          <w:u w:val="single"/>
        </w:rPr>
        <w:t>innocent,</w:t>
      </w:r>
      <w:r w:rsidRPr="2A698627">
        <w:rPr>
          <w:rFonts w:eastAsia="Times New Roman" w:cs="Calibri"/>
          <w:color w:val="000000" w:themeColor="text1"/>
          <w:highlight w:val="cyan"/>
          <w:u w:val="single"/>
        </w:rPr>
        <w:t xml:space="preserve"> </w:t>
      </w:r>
      <w:r w:rsidRPr="2A698627">
        <w:rPr>
          <w:rFonts w:eastAsia="Times New Roman" w:cs="Calibri"/>
          <w:color w:val="000000" w:themeColor="text1"/>
          <w:u w:val="single"/>
        </w:rPr>
        <w:t>violators as</w:t>
      </w:r>
      <w:r w:rsidRPr="2A698627">
        <w:rPr>
          <w:rFonts w:eastAsia="Times New Roman" w:cs="Calibri"/>
          <w:color w:val="000000" w:themeColor="text1"/>
          <w:highlight w:val="cyan"/>
          <w:u w:val="single"/>
        </w:rPr>
        <w:t xml:space="preserve"> deviant, and </w:t>
      </w:r>
      <w:r w:rsidRPr="2A698627">
        <w:rPr>
          <w:rFonts w:eastAsia="Times New Roman" w:cs="Calibri"/>
          <w:color w:val="000000" w:themeColor="text1"/>
          <w:u w:val="single"/>
        </w:rPr>
        <w:t>human rights professionals as</w:t>
      </w:r>
      <w:r w:rsidRPr="2A698627">
        <w:rPr>
          <w:rFonts w:eastAsia="Times New Roman" w:cs="Calibri"/>
          <w:color w:val="000000" w:themeColor="text1"/>
          <w:highlight w:val="cyan"/>
          <w:u w:val="single"/>
        </w:rPr>
        <w:t xml:space="preserve"> heroic</w:t>
      </w:r>
      <w:r w:rsidRPr="2A698627">
        <w:rPr>
          <w:rFonts w:eastAsia="Times New Roman" w:cs="Calibri"/>
          <w:color w:val="000000" w:themeColor="text1"/>
          <w:u w:val="single"/>
        </w:rPr>
        <w:t>. Only the bystanders are figured in ambivalent or uncertain terms</w:t>
      </w:r>
      <w:r w:rsidRPr="2A698627">
        <w:rPr>
          <w:rFonts w:eastAsia="Times New Roman" w:cs="Calibri"/>
          <w:color w:val="000000" w:themeColor="text1"/>
          <w:sz w:val="16"/>
          <w:szCs w:val="16"/>
        </w:rPr>
        <w:t xml:space="preserve">. To enter the terrain of emancipation through human rights is to enter a world of uncivilised deviants, baby seals and knights errant. </w:t>
      </w:r>
      <w:r w:rsidRPr="2A698627">
        <w:rPr>
          <w:rFonts w:eastAsia="Times New Roman" w:cs="Calibri"/>
          <w:color w:val="000000" w:themeColor="text1"/>
          <w:u w:val="single"/>
        </w:rPr>
        <w:t>There is a narrowing here--other evils and other goods receive less attention</w:t>
      </w:r>
      <w:r w:rsidRPr="2A698627">
        <w:rPr>
          <w:rFonts w:eastAsia="Times New Roman" w:cs="Calibri"/>
          <w:color w:val="000000" w:themeColor="text1"/>
          <w:sz w:val="16"/>
          <w:szCs w:val="16"/>
        </w:rPr>
        <w:t xml:space="preserve">. Privileging the baby seals delegitimizes the suffering of  [*112]  people (and animals) who are, if anything, more typical in the complexity of their ethical and political posture, and renders the broader political culture less articulate about, and less able to engage, suffering that is embedded in or understood to express a more ambivalent constellation of characters. But </w:t>
      </w:r>
      <w:r w:rsidRPr="2A698627">
        <w:rPr>
          <w:rFonts w:eastAsia="Times New Roman" w:cs="Calibri"/>
          <w:color w:val="000000" w:themeColor="text1"/>
          <w:u w:val="single"/>
        </w:rPr>
        <w:t>this vocabulary also exacts a cost from those who fit most easily into its terms. No number of carefully elaborated "rights" is sufficient to recover a complex sense for a "violator's" human possibility and ambivalent experience. Differences among "victims," the experience of their particularity and the hope for their creative and surprising self-expression, are erased under the power of an internationally sanctified vocabulary for their self-understanding, self-presentation and representation as "victims" of human rights abuse.</w:t>
      </w:r>
      <w:r w:rsidRPr="2A698627">
        <w:rPr>
          <w:rFonts w:eastAsia="Times New Roman" w:cs="Calibri"/>
          <w:color w:val="000000" w:themeColor="text1"/>
          <w:sz w:val="16"/>
          <w:szCs w:val="16"/>
        </w:rPr>
        <w:t xml:space="preserve"> Even bad for advocates. To come into experience of oneself as a </w:t>
      </w:r>
      <w:r w:rsidRPr="2A698627">
        <w:rPr>
          <w:rFonts w:eastAsia="Times New Roman" w:cs="Calibri"/>
          <w:color w:val="000000" w:themeColor="text1"/>
          <w:sz w:val="16"/>
          <w:szCs w:val="16"/>
        </w:rPr>
        <w:lastRenderedPageBreak/>
        <w:t xml:space="preserve">benevolent and pragmatic actor through the professional vocabulary of legal representation has costs for the human rights advocate, compared with other vocabularies of political engagement or social solidarity. </w:t>
      </w:r>
      <w:r w:rsidRPr="2A698627">
        <w:rPr>
          <w:rFonts w:eastAsia="Times New Roman" w:cs="Calibri"/>
          <w:color w:val="000000" w:themeColor="text1"/>
          <w:highlight w:val="cyan"/>
          <w:u w:val="single"/>
        </w:rPr>
        <w:t xml:space="preserve">Coming into awareness </w:t>
      </w:r>
      <w:r w:rsidRPr="2A698627">
        <w:rPr>
          <w:rFonts w:eastAsia="Times New Roman" w:cs="Calibri"/>
          <w:color w:val="000000" w:themeColor="text1"/>
          <w:u w:val="single"/>
        </w:rPr>
        <w:t xml:space="preserve">of oneself </w:t>
      </w:r>
      <w:r w:rsidRPr="2A698627">
        <w:rPr>
          <w:rFonts w:eastAsia="Times New Roman" w:cs="Calibri"/>
          <w:color w:val="000000" w:themeColor="text1"/>
          <w:highlight w:val="cyan"/>
          <w:u w:val="single"/>
        </w:rPr>
        <w:t>as the representative of something else--</w:t>
      </w:r>
      <w:r w:rsidRPr="2A698627">
        <w:rPr>
          <w:rFonts w:eastAsia="Times New Roman" w:cs="Calibri"/>
          <w:color w:val="000000" w:themeColor="text1"/>
          <w:u w:val="single"/>
        </w:rPr>
        <w:t>heroic agent for an authentic suffering elsewhere-</w:t>
      </w:r>
      <w:r w:rsidRPr="2A698627">
        <w:rPr>
          <w:rFonts w:eastAsia="Times New Roman" w:cs="Calibri"/>
          <w:color w:val="000000" w:themeColor="text1"/>
          <w:highlight w:val="cyan"/>
          <w:u w:val="single"/>
        </w:rPr>
        <w:t>-mutes one's capacity for solidarity with those cast as victims, violators, bystanders, and stills the habit of understanding oneself</w:t>
      </w:r>
      <w:r w:rsidRPr="2A698627">
        <w:rPr>
          <w:rFonts w:eastAsia="Times New Roman" w:cs="Calibri"/>
          <w:color w:val="000000" w:themeColor="text1"/>
          <w:u w:val="single"/>
        </w:rPr>
        <w:t xml:space="preserve"> to inhabit the world one seeks to affect</w:t>
      </w:r>
      <w:r w:rsidRPr="2A698627">
        <w:rPr>
          <w:rFonts w:eastAsia="Times New Roman" w:cs="Calibri"/>
          <w:color w:val="000000" w:themeColor="text1"/>
          <w:sz w:val="16"/>
          <w:szCs w:val="16"/>
        </w:rPr>
        <w:t xml:space="preserve">. This claim is often put in ethical or characterological terms: </w:t>
      </w:r>
      <w:r w:rsidRPr="2A698627">
        <w:rPr>
          <w:rFonts w:eastAsia="Times New Roman" w:cs="Calibri"/>
          <w:color w:val="000000" w:themeColor="text1"/>
          <w:highlight w:val="cyan"/>
          <w:u w:val="single"/>
        </w:rPr>
        <w:t>h</w:t>
      </w:r>
      <w:r w:rsidRPr="2A698627">
        <w:rPr>
          <w:rFonts w:eastAsia="Times New Roman" w:cs="Calibri"/>
          <w:color w:val="000000" w:themeColor="text1"/>
          <w:u w:val="single"/>
        </w:rPr>
        <w:t>uman</w:t>
      </w:r>
      <w:r w:rsidRPr="2A698627">
        <w:rPr>
          <w:rFonts w:eastAsia="Times New Roman" w:cs="Calibri"/>
          <w:color w:val="000000" w:themeColor="text1"/>
          <w:highlight w:val="cyan"/>
          <w:u w:val="single"/>
        </w:rPr>
        <w:t xml:space="preserve"> r</w:t>
      </w:r>
      <w:r w:rsidRPr="2A698627">
        <w:rPr>
          <w:rFonts w:eastAsia="Times New Roman" w:cs="Calibri"/>
          <w:color w:val="000000" w:themeColor="text1"/>
          <w:u w:val="single"/>
        </w:rPr>
        <w:t>ights</w:t>
      </w:r>
      <w:r w:rsidRPr="2A698627">
        <w:rPr>
          <w:rFonts w:eastAsia="Times New Roman" w:cs="Calibri"/>
          <w:color w:val="000000" w:themeColor="text1"/>
          <w:highlight w:val="cyan"/>
          <w:u w:val="single"/>
        </w:rPr>
        <w:t xml:space="preserve"> promotes emancipation by propagating an</w:t>
      </w:r>
      <w:r w:rsidRPr="2A698627">
        <w:rPr>
          <w:rFonts w:eastAsia="Times New Roman" w:cs="Calibri"/>
          <w:color w:val="000000" w:themeColor="text1"/>
          <w:u w:val="single"/>
        </w:rPr>
        <w:t xml:space="preserve"> unbearably normative, earnest, and ultimately </w:t>
      </w:r>
      <w:r w:rsidRPr="2A698627">
        <w:rPr>
          <w:rFonts w:eastAsia="Times New Roman" w:cs="Calibri"/>
          <w:color w:val="000000" w:themeColor="text1"/>
          <w:highlight w:val="cyan"/>
          <w:u w:val="single"/>
        </w:rPr>
        <w:t>arrogant mode of thinking and speaking about what is good for people</w:t>
      </w:r>
      <w:r w:rsidRPr="2A698627">
        <w:rPr>
          <w:rFonts w:eastAsia="Times New Roman" w:cs="Calibri"/>
          <w:color w:val="000000" w:themeColor="text1"/>
          <w:u w:val="single"/>
        </w:rPr>
        <w:t>, abstract people, here and there, now and forever. This is bad for people in the movement--it can demobilize them as political beings in the world while encouraging their sanctimony--as well as those whose sense of the politically possible and desirable is shrunk to fit the uniform size</w:t>
      </w:r>
      <w:r w:rsidRPr="2A698627">
        <w:rPr>
          <w:rFonts w:eastAsia="Times New Roman" w:cs="Calibri"/>
          <w:color w:val="000000" w:themeColor="text1"/>
          <w:sz w:val="16"/>
          <w:szCs w:val="16"/>
        </w:rPr>
        <w:t>.</w:t>
      </w:r>
    </w:p>
    <w:p w14:paraId="281C58E5" w14:textId="77777777" w:rsidR="0055374D" w:rsidRPr="00A711FA" w:rsidRDefault="0055374D" w:rsidP="0055374D">
      <w:pPr>
        <w:rPr>
          <w:rFonts w:eastAsia="Cambria" w:cs="Calibri"/>
        </w:rPr>
      </w:pPr>
    </w:p>
    <w:p w14:paraId="628B2474" w14:textId="77777777" w:rsidR="0055374D" w:rsidRPr="00A711FA" w:rsidRDefault="0055374D" w:rsidP="0055374D">
      <w:pPr>
        <w:keepNext/>
        <w:keepLines/>
        <w:spacing w:before="40" w:after="0"/>
        <w:outlineLvl w:val="3"/>
        <w:rPr>
          <w:rFonts w:eastAsia="MS Gothic" w:cs="Calibri"/>
          <w:b/>
          <w:iCs/>
          <w:sz w:val="26"/>
        </w:rPr>
      </w:pPr>
      <w:r w:rsidRPr="00A711FA">
        <w:rPr>
          <w:rFonts w:eastAsia="MS Gothic" w:cs="Calibri"/>
          <w:b/>
          <w:iCs/>
          <w:sz w:val="26"/>
        </w:rPr>
        <w:t>There is no such thing as an ethical action that stands outside of politics – your ethical demand to come prior to the structural negation of capital is the largest violation of ethics</w:t>
      </w:r>
    </w:p>
    <w:p w14:paraId="0F025920" w14:textId="77777777" w:rsidR="0055374D" w:rsidRPr="00A711FA" w:rsidRDefault="0055374D" w:rsidP="0055374D">
      <w:pPr>
        <w:spacing w:after="0" w:line="240" w:lineRule="auto"/>
        <w:ind w:right="2016"/>
        <w:rPr>
          <w:rFonts w:eastAsia="Times New Roman" w:cs="Calibri"/>
          <w:b/>
          <w:color w:val="000000"/>
          <w:sz w:val="24"/>
          <w:u w:color="000000"/>
        </w:rPr>
      </w:pPr>
      <w:r w:rsidRPr="00A711FA">
        <w:rPr>
          <w:rFonts w:eastAsia="Times New Roman" w:cs="Calibri"/>
          <w:b/>
          <w:color w:val="000000"/>
          <w:sz w:val="24"/>
          <w:u w:color="000000"/>
        </w:rPr>
        <w:t xml:space="preserve">Meszaros </w:t>
      </w:r>
      <w:r w:rsidRPr="00A711FA">
        <w:rPr>
          <w:rFonts w:eastAsia="Times New Roman" w:cs="Calibri"/>
          <w:bCs/>
          <w:color w:val="000000"/>
          <w:sz w:val="16"/>
          <w:u w:color="000000"/>
        </w:rPr>
        <w:t>(Prof. Emeritus @ Univ. Sussex)</w:t>
      </w:r>
      <w:r w:rsidRPr="00A711FA">
        <w:rPr>
          <w:rFonts w:eastAsia="Times New Roman" w:cs="Calibri"/>
          <w:b/>
          <w:color w:val="000000"/>
          <w:sz w:val="24"/>
          <w:u w:color="000000"/>
        </w:rPr>
        <w:t xml:space="preserve"> 1995 </w:t>
      </w:r>
      <w:r w:rsidRPr="00A711FA">
        <w:rPr>
          <w:rFonts w:eastAsia="Times New Roman" w:cs="Calibri"/>
          <w:bCs/>
          <w:color w:val="000000"/>
          <w:sz w:val="16"/>
          <w:u w:color="000000"/>
        </w:rPr>
        <w:t xml:space="preserve">[Istavan, </w:t>
      </w:r>
      <w:r w:rsidRPr="00A711FA">
        <w:rPr>
          <w:rFonts w:eastAsia="Times New Roman" w:cs="Calibri"/>
          <w:bCs/>
          <w:color w:val="000000"/>
          <w:sz w:val="16"/>
          <w:u w:val="single" w:color="000000"/>
        </w:rPr>
        <w:t>Beyond Capital: Towards a Theory of Transition</w:t>
      </w:r>
      <w:r w:rsidRPr="00A711FA">
        <w:rPr>
          <w:rFonts w:eastAsia="Times New Roman" w:cs="Calibri"/>
          <w:bCs/>
          <w:color w:val="000000"/>
          <w:sz w:val="16"/>
          <w:u w:color="000000"/>
        </w:rPr>
        <w:t xml:space="preserve">, // wyo] </w:t>
      </w:r>
      <w:r w:rsidRPr="00A711FA">
        <w:rPr>
          <w:rFonts w:eastAsia="Times New Roman" w:cs="Calibri"/>
          <w:bCs/>
          <w:color w:val="000000"/>
          <w:sz w:val="16"/>
          <w:szCs w:val="16"/>
          <w:u w:color="000000"/>
        </w:rPr>
        <w:t>p. 409-10</w:t>
      </w:r>
    </w:p>
    <w:p w14:paraId="6821D213" w14:textId="77777777" w:rsidR="0055374D" w:rsidRPr="00A711FA" w:rsidRDefault="0055374D" w:rsidP="0055374D">
      <w:pPr>
        <w:spacing w:after="0" w:line="240" w:lineRule="auto"/>
        <w:ind w:right="2016"/>
        <w:rPr>
          <w:rFonts w:eastAsia="Times New Roman" w:cs="Calibri"/>
          <w:color w:val="000000"/>
          <w:sz w:val="16"/>
          <w:szCs w:val="32"/>
        </w:rPr>
      </w:pPr>
      <w:r w:rsidRPr="00A711FA">
        <w:rPr>
          <w:rFonts w:eastAsia="Times New Roman" w:cs="Calibri"/>
          <w:color w:val="000000"/>
          <w:szCs w:val="32"/>
          <w:highlight w:val="cyan"/>
          <w:u w:val="single"/>
        </w:rPr>
        <w:t>Politics and morality are</w:t>
      </w:r>
      <w:r w:rsidRPr="00A711FA">
        <w:rPr>
          <w:rFonts w:eastAsia="Times New Roman" w:cs="Calibri"/>
          <w:color w:val="000000"/>
          <w:szCs w:val="32"/>
          <w:u w:val="single"/>
        </w:rPr>
        <w:t xml:space="preserve"> so closely</w:t>
      </w:r>
      <w:r w:rsidRPr="00A711FA">
        <w:rPr>
          <w:rFonts w:eastAsia="Times New Roman" w:cs="Calibri"/>
          <w:color w:val="000000"/>
          <w:szCs w:val="32"/>
          <w:highlight w:val="cyan"/>
          <w:u w:val="single"/>
        </w:rPr>
        <w:t xml:space="preserve"> intertwined </w:t>
      </w:r>
      <w:r w:rsidRPr="00A711FA">
        <w:rPr>
          <w:rFonts w:eastAsia="Times New Roman" w:cs="Calibri"/>
          <w:color w:val="000000"/>
          <w:szCs w:val="32"/>
          <w:u w:val="single"/>
        </w:rPr>
        <w:t>in the real world</w:t>
      </w:r>
      <w:r w:rsidRPr="00A711FA">
        <w:rPr>
          <w:rFonts w:eastAsia="Times New Roman" w:cs="Calibri"/>
          <w:color w:val="000000"/>
          <w:szCs w:val="32"/>
          <w:highlight w:val="cyan"/>
          <w:u w:val="single"/>
        </w:rPr>
        <w:t xml:space="preserve"> that it is hardly imaginable to confront and resolve </w:t>
      </w:r>
      <w:r w:rsidRPr="00A711FA">
        <w:rPr>
          <w:rFonts w:eastAsia="Times New Roman" w:cs="Calibri"/>
          <w:color w:val="000000"/>
          <w:szCs w:val="32"/>
          <w:u w:val="single"/>
        </w:rPr>
        <w:t>the</w:t>
      </w:r>
      <w:r w:rsidRPr="00A711FA">
        <w:rPr>
          <w:rFonts w:eastAsia="Times New Roman" w:cs="Calibri"/>
          <w:color w:val="000000"/>
          <w:szCs w:val="32"/>
          <w:highlight w:val="cyan"/>
          <w:u w:val="single"/>
        </w:rPr>
        <w:t xml:space="preserve"> conflicts </w:t>
      </w:r>
      <w:r w:rsidRPr="00A711FA">
        <w:rPr>
          <w:rFonts w:eastAsia="Times New Roman" w:cs="Calibri"/>
          <w:color w:val="000000"/>
          <w:szCs w:val="32"/>
          <w:u w:val="single"/>
        </w:rPr>
        <w:t xml:space="preserve">of any age </w:t>
      </w:r>
      <w:r w:rsidRPr="00A711FA">
        <w:rPr>
          <w:rFonts w:eastAsia="Times New Roman" w:cs="Calibri"/>
          <w:color w:val="000000"/>
          <w:szCs w:val="32"/>
          <w:highlight w:val="cyan"/>
          <w:u w:val="single"/>
        </w:rPr>
        <w:t xml:space="preserve">without bringing </w:t>
      </w:r>
      <w:r w:rsidRPr="00A711FA">
        <w:rPr>
          <w:rFonts w:eastAsia="Times New Roman" w:cs="Calibri"/>
          <w:color w:val="000000"/>
          <w:szCs w:val="32"/>
          <w:u w:val="single"/>
        </w:rPr>
        <w:t xml:space="preserve">into play the crucial dimensions of </w:t>
      </w:r>
      <w:r w:rsidRPr="00A711FA">
        <w:rPr>
          <w:rFonts w:eastAsia="Times New Roman" w:cs="Calibri"/>
          <w:color w:val="000000"/>
          <w:szCs w:val="32"/>
          <w:highlight w:val="cyan"/>
          <w:u w:val="single"/>
        </w:rPr>
        <w:t>both</w:t>
      </w:r>
      <w:r w:rsidRPr="00A711FA">
        <w:rPr>
          <w:rFonts w:eastAsia="Times New Roman" w:cs="Calibri"/>
          <w:color w:val="000000"/>
          <w:szCs w:val="32"/>
          <w:u w:val="single"/>
        </w:rPr>
        <w:t>. Thus, whenever it is difficult to face the problems and contradictions of politics in the prevailing social order, theories of morality are also bound to suffer the consequences</w:t>
      </w:r>
      <w:r w:rsidRPr="00A711FA">
        <w:rPr>
          <w:rFonts w:eastAsia="Times New Roman" w:cs="Calibri"/>
          <w:color w:val="000000"/>
          <w:sz w:val="16"/>
          <w:szCs w:val="32"/>
        </w:rPr>
        <w:t xml:space="preserve">. Naturally, this relationship tends to prevail also in the positive direction. As the entire history of philosophy testifies, the authors of all major ethical works are also the originators of the seminal theoretical works on politics; and vice versa, all serious conceptualizations of politics have their necessary corollaries on the plane of moral discourse. This goes for Aristotle as much as for Hobbes and Spinoza, and for Rousseau and Kant as much as for Hegel. Indeed, in the case of Hegel we find his ethics fully integrated into his Philosophy of Right, i.e. his theory of the state. This is why it is so astonishing to read in Lukácss ‘Tactics and Ethics’ that ‘Hegel’s system is devoid of ethics’: a view which he later mellows to saying that the Hegelian treatment of ethics suffers the consequences of his system and the conservative bias of his theory of the state. It would be much more correct to say that — despite the conservative bias of his political conception — Hegel is the author of the last great systematic treatment of ethics. Compared to that, the twentieth century in the field of ethics (as well as in that of political philosophy) is very problematical. No doubt </w:t>
      </w:r>
      <w:r w:rsidRPr="00A711FA">
        <w:rPr>
          <w:rFonts w:eastAsia="Times New Roman" w:cs="Calibri"/>
          <w:color w:val="000000"/>
          <w:szCs w:val="32"/>
          <w:u w:val="single"/>
        </w:rPr>
        <w:t>this has a great deal to do ‘eith the ever narrowing margin of alternatives allowed by the necessary mode of functioning of the global capital system which produces the wisdom of ‘there is no alternative’. For, evidently, there can be no meaningful moral discourse on the premiss that ‘there is no alternative’</w:t>
      </w:r>
      <w:r w:rsidRPr="00A711FA">
        <w:rPr>
          <w:rFonts w:eastAsia="Times New Roman" w:cs="Calibri"/>
          <w:color w:val="000000"/>
          <w:szCs w:val="32"/>
          <w:highlight w:val="cyan"/>
          <w:u w:val="single"/>
        </w:rPr>
        <w:t xml:space="preserve">. Ethics is concerned with </w:t>
      </w:r>
      <w:r w:rsidRPr="00A711FA">
        <w:rPr>
          <w:rFonts w:eastAsia="Times New Roman" w:cs="Calibri"/>
          <w:color w:val="000000"/>
          <w:szCs w:val="32"/>
          <w:u w:val="single"/>
        </w:rPr>
        <w:t xml:space="preserve">the evaluation and </w:t>
      </w:r>
      <w:r w:rsidRPr="00A711FA">
        <w:rPr>
          <w:rFonts w:eastAsia="Times New Roman" w:cs="Calibri"/>
          <w:color w:val="000000"/>
          <w:szCs w:val="32"/>
          <w:highlight w:val="cyan"/>
          <w:u w:val="single"/>
        </w:rPr>
        <w:t>implementation of alt</w:t>
      </w:r>
      <w:r w:rsidRPr="00A711FA">
        <w:rPr>
          <w:rFonts w:eastAsia="Times New Roman" w:cs="Calibri"/>
          <w:color w:val="000000"/>
          <w:szCs w:val="32"/>
          <w:u w:val="single"/>
        </w:rPr>
        <w:t xml:space="preserve">ernative </w:t>
      </w:r>
      <w:r w:rsidRPr="00A711FA">
        <w:rPr>
          <w:rFonts w:eastAsia="Times New Roman" w:cs="Calibri"/>
          <w:color w:val="000000"/>
          <w:szCs w:val="32"/>
          <w:highlight w:val="cyan"/>
          <w:u w:val="single"/>
        </w:rPr>
        <w:t xml:space="preserve">goals </w:t>
      </w:r>
      <w:r w:rsidRPr="00A711FA">
        <w:rPr>
          <w:rFonts w:eastAsia="Times New Roman" w:cs="Calibri"/>
          <w:color w:val="000000"/>
          <w:szCs w:val="32"/>
          <w:u w:val="single"/>
        </w:rPr>
        <w:t>which</w:t>
      </w:r>
      <w:r w:rsidRPr="00A711FA">
        <w:rPr>
          <w:rFonts w:eastAsia="Times New Roman" w:cs="Calibri"/>
          <w:color w:val="000000"/>
          <w:szCs w:val="32"/>
          <w:highlight w:val="cyan"/>
          <w:u w:val="single"/>
        </w:rPr>
        <w:t xml:space="preserve"> individuals and </w:t>
      </w:r>
      <w:r w:rsidRPr="00A711FA">
        <w:rPr>
          <w:rFonts w:eastAsia="Times New Roman" w:cs="Calibri"/>
          <w:color w:val="000000"/>
          <w:szCs w:val="32"/>
          <w:u w:val="single"/>
        </w:rPr>
        <w:t>social</w:t>
      </w:r>
      <w:r w:rsidRPr="00A711FA">
        <w:rPr>
          <w:rFonts w:eastAsia="Times New Roman" w:cs="Calibri"/>
          <w:color w:val="000000"/>
          <w:szCs w:val="32"/>
          <w:highlight w:val="cyan"/>
          <w:u w:val="single"/>
        </w:rPr>
        <w:t xml:space="preserve"> groups can </w:t>
      </w:r>
      <w:r w:rsidRPr="00A711FA">
        <w:rPr>
          <w:rFonts w:eastAsia="Times New Roman" w:cs="Calibri"/>
          <w:color w:val="000000"/>
          <w:szCs w:val="32"/>
          <w:u w:val="single"/>
        </w:rPr>
        <w:t>actually</w:t>
      </w:r>
      <w:r w:rsidRPr="00A711FA">
        <w:rPr>
          <w:rFonts w:eastAsia="Times New Roman" w:cs="Calibri"/>
          <w:color w:val="000000"/>
          <w:szCs w:val="32"/>
          <w:highlight w:val="cyan"/>
          <w:u w:val="single"/>
        </w:rPr>
        <w:t xml:space="preserve"> set themselves in </w:t>
      </w:r>
      <w:r w:rsidRPr="00A711FA">
        <w:rPr>
          <w:rFonts w:eastAsia="Times New Roman" w:cs="Calibri"/>
          <w:color w:val="000000"/>
          <w:szCs w:val="32"/>
          <w:u w:val="single"/>
        </w:rPr>
        <w:t>their confrontations with the problems of their age. And this is where the inescapability of politics makes its impact.</w:t>
      </w:r>
      <w:r w:rsidRPr="00A711FA">
        <w:rPr>
          <w:rFonts w:eastAsia="Times New Roman" w:cs="Calibri"/>
          <w:color w:val="000000"/>
          <w:szCs w:val="32"/>
          <w:highlight w:val="cyan"/>
          <w:u w:val="single"/>
        </w:rPr>
        <w:t xml:space="preserve"> For even the most </w:t>
      </w:r>
      <w:r w:rsidRPr="00A711FA">
        <w:rPr>
          <w:rFonts w:eastAsia="Times New Roman" w:cs="Calibri"/>
          <w:color w:val="000000"/>
          <w:szCs w:val="32"/>
          <w:u w:val="single"/>
        </w:rPr>
        <w:t xml:space="preserve">intensely </w:t>
      </w:r>
      <w:r w:rsidRPr="00A711FA">
        <w:rPr>
          <w:rFonts w:eastAsia="Times New Roman" w:cs="Calibri"/>
          <w:color w:val="000000"/>
          <w:szCs w:val="32"/>
          <w:highlight w:val="cyan"/>
          <w:u w:val="single"/>
        </w:rPr>
        <w:t xml:space="preserve">committed </w:t>
      </w:r>
      <w:r w:rsidRPr="00A711FA">
        <w:rPr>
          <w:rFonts w:eastAsia="Times New Roman" w:cs="Calibri"/>
          <w:color w:val="000000"/>
          <w:szCs w:val="32"/>
          <w:u w:val="single"/>
        </w:rPr>
        <w:t xml:space="preserve">investigation of </w:t>
      </w:r>
      <w:r w:rsidRPr="00A711FA">
        <w:rPr>
          <w:rFonts w:eastAsia="Times New Roman" w:cs="Calibri"/>
          <w:color w:val="000000"/>
          <w:szCs w:val="32"/>
          <w:highlight w:val="cyan"/>
          <w:u w:val="single"/>
        </w:rPr>
        <w:t xml:space="preserve">ethics cannot be a substitute for a radical critique </w:t>
      </w:r>
      <w:r w:rsidRPr="00A711FA">
        <w:rPr>
          <w:rFonts w:eastAsia="Times New Roman" w:cs="Calibri"/>
          <w:color w:val="000000"/>
          <w:szCs w:val="32"/>
          <w:u w:val="single"/>
        </w:rPr>
        <w:t>of politics in its frustrating and alienating contemporary reality</w:t>
      </w:r>
      <w:r w:rsidRPr="00A711FA">
        <w:rPr>
          <w:rFonts w:eastAsia="Times New Roman" w:cs="Calibri"/>
          <w:color w:val="000000"/>
          <w:sz w:val="16"/>
          <w:szCs w:val="32"/>
        </w:rPr>
        <w:t xml:space="preserve">. The slogan of ‘there is no alternative did not originate in ethics; </w:t>
      </w:r>
      <w:r w:rsidRPr="00A711FA">
        <w:rPr>
          <w:rFonts w:eastAsia="Times New Roman" w:cs="Calibri"/>
          <w:color w:val="000000"/>
          <w:szCs w:val="32"/>
          <w:highlight w:val="cyan"/>
          <w:u w:val="single"/>
        </w:rPr>
        <w:t>nor is it enough to reassert in ethical/ontolog!cal</w:t>
      </w:r>
      <w:r w:rsidRPr="00A711FA">
        <w:rPr>
          <w:rFonts w:eastAsia="Times New Roman" w:cs="Calibri"/>
          <w:color w:val="000000"/>
          <w:szCs w:val="32"/>
          <w:u w:val="single"/>
        </w:rPr>
        <w:t xml:space="preserve"> </w:t>
      </w:r>
      <w:r w:rsidRPr="00A711FA">
        <w:rPr>
          <w:rFonts w:eastAsia="Times New Roman" w:cs="Calibri"/>
          <w:color w:val="000000"/>
          <w:szCs w:val="32"/>
          <w:highlight w:val="cyan"/>
          <w:u w:val="single"/>
        </w:rPr>
        <w:t xml:space="preserve">terms the need for alternatives, </w:t>
      </w:r>
      <w:r w:rsidRPr="00A711FA">
        <w:rPr>
          <w:rFonts w:eastAsia="Times New Roman" w:cs="Calibri"/>
          <w:color w:val="000000"/>
          <w:szCs w:val="32"/>
          <w:u w:val="single"/>
        </w:rPr>
        <w:t xml:space="preserve">no matter how passionately this is felt and predicated. </w:t>
      </w:r>
      <w:r w:rsidRPr="00A711FA">
        <w:rPr>
          <w:rFonts w:eastAsia="Times New Roman" w:cs="Calibri"/>
          <w:color w:val="000000"/>
          <w:szCs w:val="32"/>
          <w:highlight w:val="cyan"/>
          <w:u w:val="single"/>
        </w:rPr>
        <w:t>The pursuit of viable alternatives</w:t>
      </w:r>
      <w:r w:rsidRPr="00A711FA">
        <w:rPr>
          <w:rFonts w:eastAsia="Times New Roman" w:cs="Calibri"/>
          <w:color w:val="000000"/>
          <w:szCs w:val="32"/>
          <w:u w:val="single"/>
        </w:rPr>
        <w:t xml:space="preserve"> </w:t>
      </w:r>
      <w:r w:rsidRPr="00A711FA">
        <w:rPr>
          <w:rFonts w:eastAsia="Times New Roman" w:cs="Calibri"/>
          <w:color w:val="000000"/>
          <w:szCs w:val="32"/>
          <w:u w:val="single"/>
        </w:rPr>
        <w:lastRenderedPageBreak/>
        <w:t>to the destructive reality of capital’s social order in all its forms without which the socialist project is utterly pointless —</w:t>
      </w:r>
      <w:r w:rsidRPr="00A711FA">
        <w:rPr>
          <w:rFonts w:eastAsia="Times New Roman" w:cs="Calibri"/>
          <w:color w:val="000000"/>
          <w:szCs w:val="32"/>
          <w:highlight w:val="cyan"/>
          <w:u w:val="single"/>
        </w:rPr>
        <w:t xml:space="preserve">is a practical matter. </w:t>
      </w:r>
      <w:r w:rsidRPr="00A711FA">
        <w:rPr>
          <w:rFonts w:eastAsia="Times New Roman" w:cs="Calibri"/>
          <w:color w:val="000000"/>
          <w:szCs w:val="32"/>
          <w:u w:val="single"/>
        </w:rPr>
        <w:t xml:space="preserve">The role of </w:t>
      </w:r>
      <w:r w:rsidRPr="00A711FA">
        <w:rPr>
          <w:rFonts w:eastAsia="Times New Roman" w:cs="Calibri"/>
          <w:color w:val="000000"/>
          <w:szCs w:val="32"/>
          <w:highlight w:val="cyan"/>
          <w:u w:val="single"/>
        </w:rPr>
        <w:t>morality and ethics is crucia</w:t>
      </w:r>
      <w:r w:rsidRPr="00A711FA">
        <w:rPr>
          <w:rFonts w:eastAsia="Times New Roman" w:cs="Calibri"/>
          <w:color w:val="000000"/>
          <w:szCs w:val="32"/>
          <w:u w:val="single"/>
        </w:rPr>
        <w:t xml:space="preserve">l to the success of this enterprise. </w:t>
      </w:r>
      <w:r w:rsidRPr="00A711FA">
        <w:rPr>
          <w:rFonts w:eastAsia="Times New Roman" w:cs="Calibri"/>
          <w:color w:val="000000"/>
          <w:szCs w:val="32"/>
          <w:highlight w:val="cyan"/>
          <w:u w:val="single"/>
        </w:rPr>
        <w:t xml:space="preserve">But there can be no </w:t>
      </w:r>
      <w:r w:rsidRPr="00A711FA">
        <w:rPr>
          <w:rFonts w:eastAsia="Times New Roman" w:cs="Calibri"/>
          <w:color w:val="000000"/>
          <w:szCs w:val="32"/>
          <w:u w:val="single"/>
        </w:rPr>
        <w:t xml:space="preserve">hope of </w:t>
      </w:r>
      <w:r w:rsidRPr="00A711FA">
        <w:rPr>
          <w:rFonts w:eastAsia="Times New Roman" w:cs="Calibri"/>
          <w:color w:val="000000"/>
          <w:szCs w:val="32"/>
          <w:highlight w:val="cyan"/>
          <w:u w:val="single"/>
        </w:rPr>
        <w:t>success without the</w:t>
      </w:r>
      <w:r w:rsidRPr="00A711FA">
        <w:rPr>
          <w:rFonts w:eastAsia="Times New Roman" w:cs="Calibri"/>
          <w:color w:val="000000"/>
          <w:szCs w:val="32"/>
          <w:u w:val="single"/>
        </w:rPr>
        <w:t xml:space="preserve"> joint </w:t>
      </w:r>
      <w:r w:rsidRPr="00A711FA">
        <w:rPr>
          <w:rFonts w:eastAsia="Times New Roman" w:cs="Calibri"/>
          <w:color w:val="000000"/>
          <w:szCs w:val="32"/>
          <w:highlight w:val="cyan"/>
          <w:u w:val="single"/>
        </w:rPr>
        <w:t>re-articulation of socialist moral discourse and political strategy</w:t>
      </w:r>
      <w:r w:rsidRPr="00A711FA">
        <w:rPr>
          <w:rFonts w:eastAsia="Times New Roman" w:cs="Calibri"/>
          <w:color w:val="000000"/>
          <w:sz w:val="16"/>
          <w:szCs w:val="32"/>
          <w:highlight w:val="cyan"/>
        </w:rPr>
        <w:t>,</w:t>
      </w:r>
      <w:r w:rsidRPr="00A711FA">
        <w:rPr>
          <w:rFonts w:eastAsia="Times New Roman" w:cs="Calibri"/>
          <w:color w:val="000000"/>
          <w:sz w:val="16"/>
          <w:szCs w:val="32"/>
        </w:rPr>
        <w:t xml:space="preserve"> taking fully on board the painful lessons of the recent past.</w:t>
      </w:r>
    </w:p>
    <w:p w14:paraId="74851E9B" w14:textId="77777777" w:rsidR="0055374D" w:rsidRPr="00A711FA" w:rsidRDefault="0055374D" w:rsidP="0055374D">
      <w:pPr>
        <w:rPr>
          <w:rFonts w:eastAsia="Cambria" w:cs="Calibri"/>
        </w:rPr>
      </w:pPr>
    </w:p>
    <w:p w14:paraId="31F41C3E" w14:textId="77777777" w:rsidR="0055374D" w:rsidRDefault="0055374D" w:rsidP="0055374D">
      <w:pPr>
        <w:pStyle w:val="Heading4"/>
      </w:pPr>
      <w:r>
        <w:t xml:space="preserve">The “free market” experiment is a failure. Crisis after crisis resulting in catastrophe for the world and its inhabitants has been the only result. </w:t>
      </w:r>
    </w:p>
    <w:p w14:paraId="7CEC3AC8" w14:textId="77777777" w:rsidR="0055374D" w:rsidRDefault="0055374D" w:rsidP="0055374D">
      <w:r w:rsidRPr="0074362A">
        <w:rPr>
          <w:rStyle w:val="Style13ptBold"/>
        </w:rPr>
        <w:t>Castro 2008</w:t>
      </w:r>
      <w:r>
        <w:t xml:space="preserve"> (“why orthodox economics fails” by Carlos J. Castro Monthly review Dec 1 2008 </w:t>
      </w:r>
      <w:r w:rsidRPr="00DF1A84">
        <w:t>https://monthlyreview.org/2008/12/01/why-orthodox-economics-fails/</w:t>
      </w:r>
      <w:r>
        <w:t>)</w:t>
      </w:r>
    </w:p>
    <w:p w14:paraId="0D97F6B5" w14:textId="77777777" w:rsidR="0055374D" w:rsidRPr="00DF1A84" w:rsidRDefault="0055374D" w:rsidP="0055374D">
      <w:pPr>
        <w:rPr>
          <w:sz w:val="16"/>
          <w:szCs w:val="16"/>
        </w:rPr>
      </w:pPr>
      <w:r w:rsidRPr="6289BC98">
        <w:rPr>
          <w:sz w:val="16"/>
          <w:szCs w:val="16"/>
        </w:rPr>
        <w:t xml:space="preserve">What Perelman calls “Clark’s schizophrenic attitude toward competition” (98) can be explained by the fact that he faced a chasm between theory and practice, which is something that some liberal economists face today. At least this is what the New York Times has reported about Paul Krugman and Lawrence Summers, who support free markets and free trade, but who now see that in real life there are many problems, such as the de-industrialization of the rich countries and the loss of the well-paying jobs that came with it. Their problem is that they have an ideology and believe it is a theory. </w:t>
      </w:r>
      <w:r w:rsidRPr="6289BC98">
        <w:rPr>
          <w:rStyle w:val="StyleUnderline"/>
        </w:rPr>
        <w:t>The firm belief of microeconomics is that if the world worked like the theory</w:t>
      </w:r>
      <w:r w:rsidRPr="6289BC98">
        <w:rPr>
          <w:sz w:val="16"/>
          <w:szCs w:val="16"/>
        </w:rPr>
        <w:t xml:space="preserve">, that is, </w:t>
      </w:r>
      <w:r w:rsidRPr="6289BC98">
        <w:rPr>
          <w:rStyle w:val="StyleUnderline"/>
          <w:highlight w:val="cyan"/>
        </w:rPr>
        <w:t>if</w:t>
      </w:r>
      <w:r w:rsidRPr="6289BC98">
        <w:rPr>
          <w:rStyle w:val="StyleUnderline"/>
        </w:rPr>
        <w:t xml:space="preserve"> it were a </w:t>
      </w:r>
      <w:r w:rsidRPr="6289BC98">
        <w:rPr>
          <w:rStyle w:val="StyleUnderline"/>
          <w:highlight w:val="cyan"/>
        </w:rPr>
        <w:t>free market</w:t>
      </w:r>
      <w:r w:rsidRPr="6289BC98">
        <w:rPr>
          <w:rStyle w:val="StyleUnderline"/>
        </w:rPr>
        <w:t xml:space="preserve">, then </w:t>
      </w:r>
      <w:r w:rsidRPr="6289BC98">
        <w:rPr>
          <w:rStyle w:val="StyleUnderline"/>
          <w:highlight w:val="cyan"/>
        </w:rPr>
        <w:t>there would be</w:t>
      </w:r>
      <w:r w:rsidRPr="6289BC98">
        <w:rPr>
          <w:rStyle w:val="StyleUnderline"/>
        </w:rPr>
        <w:t xml:space="preserve"> efficiency and </w:t>
      </w:r>
      <w:r w:rsidRPr="6289BC98">
        <w:rPr>
          <w:rStyle w:val="StyleUnderline"/>
          <w:highlight w:val="cyan"/>
        </w:rPr>
        <w:t>economic growth</w:t>
      </w:r>
      <w:r w:rsidRPr="6289BC98">
        <w:rPr>
          <w:rStyle w:val="StyleUnderline"/>
        </w:rPr>
        <w:t xml:space="preserve">, and </w:t>
      </w:r>
      <w:r w:rsidRPr="6289BC98">
        <w:rPr>
          <w:rStyle w:val="StyleUnderline"/>
          <w:highlight w:val="cyan"/>
        </w:rPr>
        <w:t>everybody</w:t>
      </w:r>
      <w:r w:rsidRPr="6289BC98">
        <w:rPr>
          <w:rStyle w:val="StyleUnderline"/>
        </w:rPr>
        <w:t xml:space="preserve"> would be </w:t>
      </w:r>
      <w:r w:rsidRPr="6289BC98">
        <w:rPr>
          <w:rStyle w:val="StyleUnderline"/>
          <w:highlight w:val="cyan"/>
        </w:rPr>
        <w:t>better off</w:t>
      </w:r>
      <w:r w:rsidRPr="6289BC98">
        <w:rPr>
          <w:rStyle w:val="StyleUnderline"/>
        </w:rPr>
        <w:t xml:space="preserve">. But </w:t>
      </w:r>
      <w:r w:rsidRPr="6289BC98">
        <w:rPr>
          <w:rStyle w:val="StyleUnderline"/>
          <w:highlight w:val="cyan"/>
        </w:rPr>
        <w:t>this is</w:t>
      </w:r>
      <w:r w:rsidRPr="6289BC98">
        <w:rPr>
          <w:rStyle w:val="StyleUnderline"/>
        </w:rPr>
        <w:t xml:space="preserve"> a belief, </w:t>
      </w:r>
      <w:r w:rsidRPr="6289BC98">
        <w:rPr>
          <w:rStyle w:val="StyleUnderline"/>
          <w:highlight w:val="cyan"/>
        </w:rPr>
        <w:t>not a fact</w:t>
      </w:r>
      <w:r w:rsidRPr="6289BC98">
        <w:rPr>
          <w:rStyle w:val="StyleUnderline"/>
        </w:rPr>
        <w:t xml:space="preserve">. The </w:t>
      </w:r>
      <w:r w:rsidRPr="6289BC98">
        <w:rPr>
          <w:rStyle w:val="StyleUnderline"/>
          <w:highlight w:val="cyan"/>
        </w:rPr>
        <w:t>free market</w:t>
      </w:r>
      <w:r w:rsidRPr="6289BC98">
        <w:rPr>
          <w:rStyle w:val="StyleUnderline"/>
        </w:rPr>
        <w:t xml:space="preserve"> just </w:t>
      </w:r>
      <w:r w:rsidRPr="6289BC98">
        <w:rPr>
          <w:rStyle w:val="StyleUnderline"/>
          <w:highlight w:val="cyan"/>
        </w:rPr>
        <w:t>produce</w:t>
      </w:r>
      <w:r w:rsidRPr="6289BC98">
        <w:rPr>
          <w:rStyle w:val="StyleUnderline"/>
        </w:rPr>
        <w:t xml:space="preserve">d a major housing bubble and a </w:t>
      </w:r>
      <w:r w:rsidRPr="6289BC98">
        <w:rPr>
          <w:rStyle w:val="StyleUnderline"/>
          <w:highlight w:val="cyan"/>
        </w:rPr>
        <w:t>banking crisis</w:t>
      </w:r>
      <w:r w:rsidRPr="6289BC98">
        <w:rPr>
          <w:sz w:val="16"/>
          <w:szCs w:val="16"/>
          <w:highlight w:val="cyan"/>
        </w:rPr>
        <w:t>,</w:t>
      </w:r>
      <w:r w:rsidRPr="6289BC98">
        <w:rPr>
          <w:sz w:val="16"/>
          <w:szCs w:val="16"/>
        </w:rPr>
        <w:t xml:space="preserve"> as Marxist political economy had predicted</w:t>
      </w:r>
      <w:r w:rsidRPr="6289BC98">
        <w:rPr>
          <w:rStyle w:val="StyleUnderline"/>
        </w:rPr>
        <w:t xml:space="preserve">, and this crisis will mean more </w:t>
      </w:r>
      <w:r w:rsidRPr="6289BC98">
        <w:rPr>
          <w:rStyle w:val="StyleUnderline"/>
          <w:highlight w:val="cyan"/>
        </w:rPr>
        <w:t>hardship for millions of working</w:t>
      </w:r>
      <w:r w:rsidRPr="6289BC98">
        <w:rPr>
          <w:rStyle w:val="StyleUnderline"/>
        </w:rPr>
        <w:t xml:space="preserve"> people around the world. A scientific ethos requires that if the theory does not explain the facts, the theory is wrong. </w:t>
      </w:r>
      <w:r w:rsidRPr="6289BC98">
        <w:rPr>
          <w:sz w:val="16"/>
          <w:szCs w:val="16"/>
        </w:rPr>
        <w:t>Are Krugman and Summers going to get rid of the theory or are they going to be schizophrenic as was Clark regarding free market ideology and practice?</w:t>
      </w:r>
    </w:p>
    <w:p w14:paraId="19E02E89" w14:textId="77777777" w:rsidR="0055374D" w:rsidRPr="00DF1A84" w:rsidRDefault="0055374D" w:rsidP="0055374D">
      <w:pPr>
        <w:rPr>
          <w:sz w:val="16"/>
          <w:szCs w:val="16"/>
        </w:rPr>
      </w:pPr>
    </w:p>
    <w:p w14:paraId="4865FAC3" w14:textId="77777777" w:rsidR="0055374D" w:rsidRPr="00DF1A84" w:rsidRDefault="0055374D" w:rsidP="0055374D">
      <w:pPr>
        <w:rPr>
          <w:sz w:val="16"/>
          <w:szCs w:val="16"/>
        </w:rPr>
      </w:pPr>
      <w:r w:rsidRPr="00DF1A84">
        <w:rPr>
          <w:sz w:val="16"/>
          <w:szCs w:val="16"/>
        </w:rPr>
        <w:t>There is, to be sure, a part of economics that deals with non-competitive markets. But this is relegated to the second part of microeconomic textbooks, and it is taught at the end of the term. By then, the supply and demand curves, derived from the marginal cost and marginal benefit curves, have become the foundation of the profession. Other courses in economics, such as labor economics, urban economics, or environmental economics, are built around the concepts taught in the first part of microeconomics, which deals with competitive markets.</w:t>
      </w:r>
    </w:p>
    <w:p w14:paraId="0B51DF23" w14:textId="77777777" w:rsidR="0055374D" w:rsidRDefault="0055374D" w:rsidP="0055374D"/>
    <w:p w14:paraId="5EEA0274" w14:textId="77777777" w:rsidR="0055374D" w:rsidRPr="00DF1A84" w:rsidRDefault="0055374D" w:rsidP="0055374D">
      <w:pPr>
        <w:rPr>
          <w:sz w:val="16"/>
          <w:szCs w:val="16"/>
        </w:rPr>
      </w:pPr>
      <w:r w:rsidRPr="6289BC98">
        <w:rPr>
          <w:sz w:val="16"/>
          <w:szCs w:val="16"/>
        </w:rPr>
        <w:t xml:space="preserve">Building on Marx’s criticism of political economy and Baran and Sweezy’s criticism of economics, Perelman’s critique aims at the core of economic theory. His exposé and insights will help people understand why </w:t>
      </w:r>
      <w:r w:rsidRPr="6289BC98">
        <w:rPr>
          <w:rStyle w:val="StyleUnderline"/>
        </w:rPr>
        <w:t xml:space="preserve">the great majority of economists believe in the </w:t>
      </w:r>
      <w:r w:rsidRPr="6289BC98">
        <w:rPr>
          <w:rStyle w:val="StyleUnderline"/>
          <w:highlight w:val="cyan"/>
        </w:rPr>
        <w:t>free market</w:t>
      </w:r>
      <w:r w:rsidRPr="6289BC98">
        <w:rPr>
          <w:rStyle w:val="StyleUnderline"/>
        </w:rPr>
        <w:t xml:space="preserve"> and support the agenda of free trade, and </w:t>
      </w:r>
      <w:r w:rsidRPr="6289BC98">
        <w:rPr>
          <w:sz w:val="16"/>
          <w:szCs w:val="16"/>
        </w:rPr>
        <w:t xml:space="preserve">why </w:t>
      </w:r>
      <w:r w:rsidRPr="6289BC98">
        <w:rPr>
          <w:rStyle w:val="StyleUnderline"/>
        </w:rPr>
        <w:t xml:space="preserve">most of them </w:t>
      </w:r>
      <w:r w:rsidRPr="6289BC98">
        <w:rPr>
          <w:rStyle w:val="StyleUnderline"/>
          <w:highlight w:val="cyan"/>
        </w:rPr>
        <w:t>failed to foresee</w:t>
      </w:r>
      <w:r w:rsidRPr="6289BC98">
        <w:rPr>
          <w:rStyle w:val="StyleUnderline"/>
        </w:rPr>
        <w:t xml:space="preserve"> the c</w:t>
      </w:r>
      <w:r w:rsidRPr="6289BC98">
        <w:rPr>
          <w:rStyle w:val="StyleUnderline"/>
          <w:highlight w:val="cyan"/>
        </w:rPr>
        <w:t>urrent banking crisis</w:t>
      </w:r>
      <w:r w:rsidRPr="6289BC98">
        <w:rPr>
          <w:rStyle w:val="StyleUnderline"/>
        </w:rPr>
        <w:t>. It unveils how this ideology is employed to “naturalize” a system predicated on endless accumulation</w:t>
      </w:r>
      <w:r w:rsidRPr="6289BC98">
        <w:rPr>
          <w:sz w:val="16"/>
          <w:szCs w:val="16"/>
        </w:rPr>
        <w:t xml:space="preserve">. At the same time, he provides insights concerning the shortcomings of this theoretical perspective, which has been hegemonic for the last two decades, and which has promised untold riches for everybody; but instead </w:t>
      </w:r>
      <w:r w:rsidRPr="6289BC98">
        <w:rPr>
          <w:rStyle w:val="StyleUnderline"/>
        </w:rPr>
        <w:t xml:space="preserve">has </w:t>
      </w:r>
      <w:r w:rsidRPr="6289BC98">
        <w:rPr>
          <w:rStyle w:val="StyleUnderline"/>
          <w:highlight w:val="cyan"/>
        </w:rPr>
        <w:t>undermined</w:t>
      </w:r>
      <w:r w:rsidRPr="6289BC98">
        <w:rPr>
          <w:rStyle w:val="StyleUnderline"/>
        </w:rPr>
        <w:t xml:space="preserve"> the </w:t>
      </w:r>
      <w:r w:rsidRPr="6289BC98">
        <w:rPr>
          <w:rStyle w:val="StyleUnderline"/>
          <w:highlight w:val="cyan"/>
        </w:rPr>
        <w:t>standard of living</w:t>
      </w:r>
      <w:r w:rsidRPr="6289BC98">
        <w:rPr>
          <w:rStyle w:val="StyleUnderline"/>
        </w:rPr>
        <w:t xml:space="preserve"> of the majority </w:t>
      </w:r>
      <w:r w:rsidRPr="6289BC98">
        <w:rPr>
          <w:rStyle w:val="StyleUnderline"/>
          <w:highlight w:val="cyan"/>
        </w:rPr>
        <w:t>of working people</w:t>
      </w:r>
      <w:r w:rsidRPr="6289BC98">
        <w:rPr>
          <w:rStyle w:val="StyleUnderline"/>
        </w:rPr>
        <w:t xml:space="preserve">, </w:t>
      </w:r>
      <w:r w:rsidRPr="6289BC98">
        <w:rPr>
          <w:rStyle w:val="StyleUnderline"/>
          <w:highlight w:val="cyan"/>
        </w:rPr>
        <w:t>accelerated enviro</w:t>
      </w:r>
      <w:r w:rsidRPr="6289BC98">
        <w:rPr>
          <w:rStyle w:val="StyleUnderline"/>
        </w:rPr>
        <w:t xml:space="preserve">nmental </w:t>
      </w:r>
      <w:r w:rsidRPr="6289BC98">
        <w:rPr>
          <w:rStyle w:val="StyleUnderline"/>
          <w:highlight w:val="cyan"/>
        </w:rPr>
        <w:t>destruction,</w:t>
      </w:r>
      <w:r w:rsidRPr="6289BC98">
        <w:rPr>
          <w:rStyle w:val="StyleUnderline"/>
        </w:rPr>
        <w:t xml:space="preserve"> and </w:t>
      </w:r>
      <w:r w:rsidRPr="6289BC98">
        <w:rPr>
          <w:rStyle w:val="StyleUnderline"/>
          <w:highlight w:val="cyan"/>
        </w:rPr>
        <w:t>increased social inequality</w:t>
      </w:r>
      <w:r w:rsidRPr="6289BC98">
        <w:rPr>
          <w:rStyle w:val="StyleUnderline"/>
        </w:rPr>
        <w:t xml:space="preserve"> within and among nations</w:t>
      </w:r>
      <w:r w:rsidRPr="6289BC98">
        <w:rPr>
          <w:sz w:val="16"/>
          <w:szCs w:val="16"/>
        </w:rPr>
        <w:t>. In this, he helps us see beyond the constraints of the current economic debate, allowing us to ask big questions regarding what type of economy would actually serve human needs, rather than one driven by the logic of capital.</w:t>
      </w:r>
    </w:p>
    <w:p w14:paraId="526CF395" w14:textId="77777777" w:rsidR="0055374D" w:rsidRPr="00DF3802" w:rsidRDefault="0055374D" w:rsidP="0055374D">
      <w:pPr>
        <w:pStyle w:val="Heading4"/>
        <w:rPr>
          <w:rFonts w:asciiTheme="majorHAnsi" w:hAnsiTheme="majorHAnsi" w:cstheme="majorHAnsi"/>
        </w:rPr>
      </w:pPr>
      <w:r w:rsidRPr="00DF3802">
        <w:rPr>
          <w:rFonts w:asciiTheme="majorHAnsi" w:hAnsiTheme="majorHAnsi" w:cstheme="majorHAnsi"/>
        </w:rPr>
        <w:lastRenderedPageBreak/>
        <w:t>The standard is maximizing expected well-being</w:t>
      </w:r>
    </w:p>
    <w:p w14:paraId="38C973FF" w14:textId="77777777" w:rsidR="0055374D" w:rsidRPr="00D50B58" w:rsidRDefault="0055374D" w:rsidP="0055374D">
      <w:pPr>
        <w:pStyle w:val="Heading4"/>
        <w:rPr>
          <w:rFonts w:asciiTheme="minorHAnsi" w:eastAsia="Calibri" w:hAnsiTheme="minorHAnsi" w:cstheme="minorHAnsi"/>
          <w:b w:val="0"/>
          <w:color w:val="000000"/>
        </w:rPr>
      </w:pPr>
      <w:r w:rsidRPr="00396015">
        <w:rPr>
          <w:rFonts w:asciiTheme="minorHAnsi" w:eastAsia="Calibri" w:hAnsiTheme="minorHAnsi" w:cstheme="minorHAnsi"/>
          <w:color w:val="000000"/>
        </w:rPr>
        <w:t>Cap causes extinction – nuclear war, environmental destruction, and social inequality.</w:t>
      </w:r>
      <w:r w:rsidRPr="00264283">
        <w:rPr>
          <w:color w:val="000000" w:themeColor="text1"/>
        </w:rPr>
        <w:t xml:space="preserve"> T</w:t>
      </w:r>
      <w:r>
        <w:rPr>
          <w:color w:val="000000" w:themeColor="text1"/>
        </w:rPr>
        <w:t>he</w:t>
      </w:r>
      <w:r w:rsidRPr="00264283">
        <w:rPr>
          <w:color w:val="000000" w:themeColor="text1"/>
        </w:rPr>
        <w:t xml:space="preserve"> collapse will come by 2050 and cause extinction absent radical recalibration.</w:t>
      </w:r>
    </w:p>
    <w:p w14:paraId="2373C173" w14:textId="77777777" w:rsidR="0055374D" w:rsidRPr="00264283" w:rsidRDefault="0055374D" w:rsidP="0055374D">
      <w:pPr>
        <w:rPr>
          <w:bCs/>
          <w:color w:val="000000" w:themeColor="text1"/>
          <w:sz w:val="26"/>
        </w:rPr>
      </w:pPr>
      <w:r w:rsidRPr="00264283">
        <w:rPr>
          <w:rStyle w:val="Style13ptBold"/>
          <w:color w:val="000000" w:themeColor="text1"/>
        </w:rPr>
        <w:t>Streeck 16.</w:t>
      </w:r>
      <w:r w:rsidRPr="00264283">
        <w:rPr>
          <w:b/>
          <w:bCs/>
          <w:color w:val="000000" w:themeColor="text1"/>
          <w:sz w:val="26"/>
        </w:rPr>
        <w:t xml:space="preserve"> </w:t>
      </w:r>
      <w:r w:rsidRPr="00264283">
        <w:rPr>
          <w:bCs/>
          <w:color w:val="000000" w:themeColor="text1"/>
          <w:sz w:val="26"/>
        </w:rPr>
        <w:t xml:space="preserve">(Wolfgang, </w:t>
      </w:r>
      <w:r w:rsidRPr="00264283">
        <w:rPr>
          <w:color w:val="000000" w:themeColor="text1"/>
        </w:rPr>
        <w:t xml:space="preserve">Emeritus Director of the Max-Planck-Institute for the Study of Societies, Cologne, </w:t>
      </w:r>
      <w:r w:rsidRPr="00264283">
        <w:rPr>
          <w:i/>
          <w:color w:val="000000" w:themeColor="text1"/>
        </w:rPr>
        <w:t>How Will Capitalism End?: Essays on a Failing System</w:t>
      </w:r>
      <w:r w:rsidRPr="00264283">
        <w:rPr>
          <w:color w:val="000000" w:themeColor="text1"/>
        </w:rPr>
        <w:t>, p. 1-15)</w:t>
      </w:r>
    </w:p>
    <w:p w14:paraId="2AD11B04" w14:textId="77777777" w:rsidR="0055374D" w:rsidRPr="00264283" w:rsidRDefault="0055374D" w:rsidP="0055374D">
      <w:pPr>
        <w:rPr>
          <w:color w:val="000000" w:themeColor="text1"/>
          <w:sz w:val="16"/>
        </w:rPr>
      </w:pPr>
      <w:r w:rsidRPr="00264283">
        <w:rPr>
          <w:color w:val="000000" w:themeColor="text1"/>
          <w:highlight w:val="yellow"/>
          <w:u w:val="single"/>
        </w:rPr>
        <w:t xml:space="preserve">Capitalism has </w:t>
      </w:r>
      <w:r w:rsidRPr="00264283">
        <w:rPr>
          <w:color w:val="000000" w:themeColor="text1"/>
          <w:u w:val="single"/>
        </w:rPr>
        <w:t xml:space="preserve">always </w:t>
      </w:r>
      <w:r w:rsidRPr="00264283">
        <w:rPr>
          <w:color w:val="000000" w:themeColor="text1"/>
          <w:highlight w:val="yellow"/>
          <w:u w:val="single"/>
        </w:rPr>
        <w:t>been</w:t>
      </w:r>
      <w:r w:rsidRPr="00264283">
        <w:rPr>
          <w:color w:val="000000" w:themeColor="text1"/>
          <w:sz w:val="16"/>
          <w:highlight w:val="yellow"/>
        </w:rPr>
        <w:t xml:space="preserve"> </w:t>
      </w:r>
      <w:r w:rsidRPr="00264283">
        <w:rPr>
          <w:color w:val="000000" w:themeColor="text1"/>
          <w:sz w:val="16"/>
        </w:rPr>
        <w:t xml:space="preserve">an improbable social formation, full of conflicts and contradictions, therefore </w:t>
      </w:r>
      <w:r w:rsidRPr="00264283">
        <w:rPr>
          <w:b/>
          <w:iCs/>
          <w:color w:val="000000" w:themeColor="text1"/>
          <w:highlight w:val="yellow"/>
          <w:u w:val="single"/>
        </w:rPr>
        <w:t>permanently unstable</w:t>
      </w:r>
      <w:r w:rsidRPr="00264283">
        <w:rPr>
          <w:color w:val="000000" w:themeColor="text1"/>
          <w:u w:val="single"/>
        </w:rPr>
        <w:t xml:space="preserve"> and in flux</w:t>
      </w:r>
      <w:r w:rsidRPr="00264283">
        <w:rPr>
          <w:color w:val="000000" w:themeColor="text1"/>
          <w:sz w:val="16"/>
        </w:rPr>
        <w:t xml:space="preserve">, and highly conditional on historically contingent and precarious supportive as well as constraining events and institutions. </w:t>
      </w:r>
      <w:r w:rsidRPr="00264283">
        <w:rPr>
          <w:color w:val="000000" w:themeColor="text1"/>
          <w:u w:val="single"/>
        </w:rPr>
        <w:t>Capitalist society</w:t>
      </w:r>
      <w:r w:rsidRPr="00264283">
        <w:rPr>
          <w:color w:val="000000" w:themeColor="text1"/>
          <w:sz w:val="16"/>
        </w:rPr>
        <w:t xml:space="preserve"> may be described in shorthand as a 'progressive' society in the sense of Adam Smith 1 and the enlightenment, a society that has </w:t>
      </w:r>
      <w:r w:rsidRPr="00264283">
        <w:rPr>
          <w:color w:val="000000" w:themeColor="text1"/>
          <w:u w:val="single"/>
        </w:rPr>
        <w:t>coupled its 'progress' to the continuous and unlimited production and accumulation of</w:t>
      </w:r>
      <w:r w:rsidRPr="00264283">
        <w:rPr>
          <w:color w:val="000000" w:themeColor="text1"/>
          <w:sz w:val="16"/>
        </w:rPr>
        <w:t xml:space="preserve"> productive </w:t>
      </w:r>
      <w:r w:rsidRPr="00264283">
        <w:rPr>
          <w:color w:val="000000" w:themeColor="text1"/>
          <w:u w:val="single"/>
        </w:rPr>
        <w:t>capital, effected through</w:t>
      </w:r>
      <w:r w:rsidRPr="00264283">
        <w:rPr>
          <w:color w:val="000000" w:themeColor="text1"/>
          <w:sz w:val="16"/>
        </w:rPr>
        <w:t xml:space="preserve"> a conversion, by means of </w:t>
      </w:r>
      <w:r w:rsidRPr="00264283">
        <w:rPr>
          <w:color w:val="000000" w:themeColor="text1"/>
          <w:u w:val="single"/>
        </w:rPr>
        <w:t>the invisible hand of the market and the visible hand of the state</w:t>
      </w:r>
      <w:r w:rsidRPr="00264283">
        <w:rPr>
          <w:color w:val="000000" w:themeColor="text1"/>
          <w:sz w:val="16"/>
        </w:rPr>
        <w:t xml:space="preserve">, of the private vice of material greed into a public benefit.' </w:t>
      </w:r>
      <w:r w:rsidRPr="00264283">
        <w:rPr>
          <w:color w:val="000000" w:themeColor="text1"/>
          <w:highlight w:val="yellow"/>
          <w:u w:val="single"/>
        </w:rPr>
        <w:t xml:space="preserve">Capitalism promises </w:t>
      </w:r>
      <w:r w:rsidRPr="00264283">
        <w:rPr>
          <w:b/>
          <w:iCs/>
          <w:color w:val="000000" w:themeColor="text1"/>
          <w:highlight w:val="yellow"/>
          <w:u w:val="single"/>
        </w:rPr>
        <w:t>infinite growth</w:t>
      </w:r>
      <w:r w:rsidRPr="00264283">
        <w:rPr>
          <w:color w:val="000000" w:themeColor="text1"/>
          <w:sz w:val="16"/>
        </w:rPr>
        <w:t xml:space="preserve"> of commodified material wealth </w:t>
      </w:r>
      <w:r w:rsidRPr="00264283">
        <w:rPr>
          <w:color w:val="000000" w:themeColor="text1"/>
          <w:highlight w:val="yellow"/>
          <w:u w:val="single"/>
        </w:rPr>
        <w:t>in a finite world</w:t>
      </w:r>
      <w:r w:rsidRPr="00264283">
        <w:rPr>
          <w:color w:val="000000" w:themeColor="text1"/>
          <w:u w:val="single"/>
        </w:rPr>
        <w:t>, by conjoining itself with modern science and technology</w:t>
      </w:r>
      <w:r w:rsidRPr="00264283">
        <w:rPr>
          <w:color w:val="000000" w:themeColor="text1"/>
          <w:sz w:val="16"/>
        </w:rPr>
        <w:t xml:space="preserve">, making capitalist society the first industrial society, </w:t>
      </w:r>
      <w:r w:rsidRPr="00264283">
        <w:rPr>
          <w:color w:val="000000" w:themeColor="text1"/>
          <w:u w:val="single"/>
        </w:rPr>
        <w:t>and through unending expansion of free</w:t>
      </w:r>
      <w:r w:rsidRPr="00264283">
        <w:rPr>
          <w:color w:val="000000" w:themeColor="text1"/>
          <w:sz w:val="16"/>
        </w:rPr>
        <w:t xml:space="preserve">, in the sense of contestable, </w:t>
      </w:r>
      <w:r w:rsidRPr="00264283">
        <w:rPr>
          <w:color w:val="000000" w:themeColor="text1"/>
          <w:u w:val="single"/>
        </w:rPr>
        <w:t>risky markets, on the coat-tails of a hegemonic carrier state and its market -opening policies</w:t>
      </w:r>
      <w:r w:rsidRPr="00264283">
        <w:rPr>
          <w:color w:val="000000" w:themeColor="text1"/>
          <w:sz w:val="16"/>
        </w:rPr>
        <w:t xml:space="preserve"> both domestically and internationally. 3 As a version of industrial society, capitalist society is distinguished by the fact that its collective productive capital is accumulated in the hands of a minority of its members who enjoy the legal privilege, in the form of rights of private property, to dispose of such capital in any way they see fit, including letting it sit idle or transferring it abroad. One implication of this is that the vast majority of the members of a capitalist society must work under the direction, however mediated, of the private owners of the tools they need to provide for themselves, and on terms set by those owners in line with their desire to maximize the rate of increase of their capital. Motivating non-owners to do so- to work hard and diligently in the interest of the owners - requires artful devices - sticks and carrots of the most diverse sorts that are never certain to function - that have to be continuously reinvented as capitalist progress continuously renders them obsolescent. </w:t>
      </w:r>
      <w:r w:rsidRPr="00264283">
        <w:rPr>
          <w:color w:val="000000" w:themeColor="text1"/>
          <w:u w:val="single"/>
        </w:rPr>
        <w:t xml:space="preserve">The tensions and </w:t>
      </w:r>
      <w:r w:rsidRPr="00D50B58">
        <w:rPr>
          <w:color w:val="000000" w:themeColor="text1"/>
          <w:highlight w:val="yellow"/>
          <w:u w:val="single"/>
        </w:rPr>
        <w:t>contradictions</w:t>
      </w:r>
      <w:r w:rsidRPr="00264283">
        <w:rPr>
          <w:color w:val="000000" w:themeColor="text1"/>
          <w:u w:val="single"/>
        </w:rPr>
        <w:t xml:space="preserve"> within the capitalist political-economic configuration </w:t>
      </w:r>
      <w:r w:rsidRPr="00D50B58">
        <w:rPr>
          <w:color w:val="000000" w:themeColor="text1"/>
          <w:highlight w:val="yellow"/>
          <w:u w:val="single"/>
        </w:rPr>
        <w:t>make for an ever-present possibility of</w:t>
      </w:r>
      <w:r w:rsidRPr="00264283">
        <w:rPr>
          <w:color w:val="000000" w:themeColor="text1"/>
          <w:u w:val="single"/>
        </w:rPr>
        <w:t xml:space="preserve"> structural breakdown and social </w:t>
      </w:r>
      <w:r w:rsidRPr="00D50B58">
        <w:rPr>
          <w:color w:val="000000" w:themeColor="text1"/>
          <w:highlight w:val="yellow"/>
          <w:u w:val="single"/>
        </w:rPr>
        <w:t>crisis</w:t>
      </w:r>
      <w:r w:rsidRPr="00264283">
        <w:rPr>
          <w:color w:val="000000" w:themeColor="text1"/>
          <w:sz w:val="16"/>
        </w:rPr>
        <w:t xml:space="preserve">. </w:t>
      </w:r>
      <w:r w:rsidRPr="00264283">
        <w:rPr>
          <w:color w:val="000000" w:themeColor="text1"/>
          <w:sz w:val="8"/>
          <w:szCs w:val="8"/>
        </w:rPr>
        <w:t>Economic and social stability under modern capitalism must be secured on a background of systemic restlessness4 produced by competition and expansion, a difficult balancing act with a constantly uncertain outcome. Its success is contingent on, among other things, the timely appearance of a new technological paradigm or the development of social needs and values complementing changing requirements of continued economic growth. For example, for the vast majority of its members, a capitalist society must manage to convert their ever-present fear of being cut out of the productive process, because of economic or technological restructuring, into acceptance of the highly unequal distribution of wealth and power generated by the capitalist economy and a belief in the legitimacy of capitalism as a social order. For this, highly complicated and inevitably fragile institutional and ideological provisions arc necessary. The same holds true for the conversion of insecure workers - kept insecure to make them obedient workers - into confident consumers happily discharging their consumerist social obligations even in the face of the fundamental uncertainty oflabour markets and employment.' In light of the inherent instability of modern societies founded upon and dynamically shaped by a capitalist economy, it is small wonder that theories of capitalism, from the time the concept was first used in the early 1800s in Germany" and the mid-1800s in England/ were always also theories of crisis. This holds not just for Marx and Engels but also for writers like Ricardo, Mill, Sombart, Keynes, Hilferding, Polanyi and Schumpeter, all of whom expected one way or other to see the end of capitalism during their lifetime." What kind of crisis was expected to finish capitalism off differed with time and authors' theoretical priors; structuralist theories of death by overproduction or underconsumption, or by a tendency of the rate of profit to fall (Marx), coexisted with predictions of saturation of needs and markets (Keynes), of rising resistance to further commodification oflife and society (Polanyi), of exhaustion of new land and new labour available for colonization in a literal as well as figurative sense (Luxemburg), of technological stagnation (Kondratieff), financial-political organization of monopolistic corporations suspending liberal markets (Hilferding), bureaucratic suppression of entrepreneurialism aided by a worldwide trahison des clercs (Weber, Schumpeter, Hayek) etc., etc." While none of these theories came true as imagined, most of them were not entirely false either. In fact,</w:t>
      </w:r>
      <w:r w:rsidRPr="00264283">
        <w:rPr>
          <w:color w:val="000000" w:themeColor="text1"/>
          <w:sz w:val="16"/>
        </w:rPr>
        <w:t xml:space="preserve"> </w:t>
      </w:r>
      <w:r w:rsidRPr="00264283">
        <w:rPr>
          <w:color w:val="000000" w:themeColor="text1"/>
          <w:u w:val="single"/>
        </w:rPr>
        <w:t>the history of modern capitalism can be written as a succession of crises that capitalism survived only at the price of deep transformations of its economic and social institutions, saving it from bankruptcy in unforeseeable and often unintended ways</w:t>
      </w:r>
      <w:r w:rsidRPr="00264283">
        <w:rPr>
          <w:color w:val="000000" w:themeColor="text1"/>
          <w:sz w:val="16"/>
        </w:rPr>
        <w:t xml:space="preserve">. Seen this way, </w:t>
      </w:r>
      <w:r w:rsidRPr="00264283">
        <w:rPr>
          <w:color w:val="000000" w:themeColor="text1"/>
          <w:u w:val="single"/>
        </w:rPr>
        <w:t xml:space="preserve">that the capitalist order still exists may well appear less impressive than that it existed so often on the brink of collapse and had continuously to change, frequently depending on contingent exogenous supports that it was unable to mobilize endogenously. </w:t>
      </w:r>
      <w:r w:rsidRPr="00264283">
        <w:rPr>
          <w:color w:val="000000" w:themeColor="text1"/>
          <w:highlight w:val="yellow"/>
          <w:u w:val="single"/>
        </w:rPr>
        <w:t xml:space="preserve">The fact </w:t>
      </w:r>
      <w:r w:rsidRPr="00264283">
        <w:rPr>
          <w:b/>
          <w:iCs/>
          <w:color w:val="000000" w:themeColor="text1"/>
          <w:highlight w:val="yellow"/>
          <w:u w:val="single"/>
        </w:rPr>
        <w:t>that capitalism has</w:t>
      </w:r>
      <w:r w:rsidRPr="00264283">
        <w:rPr>
          <w:color w:val="000000" w:themeColor="text1"/>
          <w:u w:val="single"/>
        </w:rPr>
        <w:t xml:space="preserve">, until now, </w:t>
      </w:r>
      <w:r w:rsidRPr="00264283">
        <w:rPr>
          <w:b/>
          <w:iCs/>
          <w:color w:val="000000" w:themeColor="text1"/>
          <w:highlight w:val="yellow"/>
          <w:u w:val="single"/>
        </w:rPr>
        <w:t>managed to outlive all predictions of its impending death, need not mean that it will forever be able to do so</w:t>
      </w:r>
      <w:r w:rsidRPr="00264283">
        <w:rPr>
          <w:color w:val="000000" w:themeColor="text1"/>
          <w:u w:val="single"/>
        </w:rPr>
        <w:t>; there is no inductive proof here</w:t>
      </w:r>
      <w:r w:rsidRPr="00264283">
        <w:rPr>
          <w:color w:val="000000" w:themeColor="text1"/>
          <w:sz w:val="16"/>
        </w:rPr>
        <w:t xml:space="preserve">, and </w:t>
      </w:r>
      <w:r w:rsidRPr="00264283">
        <w:rPr>
          <w:color w:val="000000" w:themeColor="text1"/>
          <w:u w:val="single"/>
        </w:rPr>
        <w:t xml:space="preserve">we cannot rule out the possibility that, </w:t>
      </w:r>
      <w:r w:rsidRPr="00264283">
        <w:rPr>
          <w:b/>
          <w:iCs/>
          <w:color w:val="000000" w:themeColor="text1"/>
          <w:u w:val="single"/>
        </w:rPr>
        <w:t>next time</w:t>
      </w:r>
      <w:r w:rsidRPr="00264283">
        <w:rPr>
          <w:color w:val="000000" w:themeColor="text1"/>
          <w:u w:val="single"/>
        </w:rPr>
        <w:t>, whatever cavalry capitalism may require for its rescue may fail to show up</w:t>
      </w:r>
      <w:r w:rsidRPr="00264283">
        <w:rPr>
          <w:color w:val="000000" w:themeColor="text1"/>
          <w:sz w:val="16"/>
        </w:rPr>
        <w:t xml:space="preserve">. </w:t>
      </w:r>
      <w:r w:rsidRPr="00264283">
        <w:rPr>
          <w:color w:val="000000" w:themeColor="text1"/>
          <w:sz w:val="8"/>
          <w:szCs w:val="8"/>
        </w:rPr>
        <w:t>A short recapitulation of the history of modern capitalism serves to illustrate this point. 10 Liberal capitalism in the nineteenth century was confronted by a revolutionary labour movement that needed to be politically tamed by a complex combination of repression and co-optation, including democratic power sharing and social reform. In the early twentieth century, capitalism was commandeered to serve national interests in international wars, thereby converting it into a public utility under the planning regimes of a new war economy, as private property and the invisible hand of the market seemed insufficient for the provision of the collective capacities countries needed to prevail in international hostilities. After the First World War, restoration of a liberal-capitalist economy failed to produce a viable social order and had to give way in large parts of the industrial world to either Communism or Fascism, while in the core countries of what was to become 'the West' liberal capitalism was gradually succeeded, in the aftermath of the Great Depression, by Keynesian, state-administered capitalism. Out of this grew the democratic welfare-state capitalism of the three post-war decades, with hindsight the only period in which economic growth and social and political stability, achieved through democracy, coexisted under capitalism, at least in the OECD world where capitalism came to be awarded the epithet, 'advanced'. In the 1970s, however, what had with hindsight been called the 'post-war settlement' of social-democratic capitalism began to disintegrate, gradually and imperceptibly at first but increasingly punctuated by successive, ever more severe crises of both the capitalist economy and the social and political institutions embedding, that is, supporting as well as containing it. This was the period of both intensifying crisis and deep transformation when 'late capitalism', as impressively described by Werner Sombart in the 1920s, 11 gave way to neoliberalism. Crisis Theory Redux</w:t>
      </w:r>
      <w:r w:rsidRPr="00264283">
        <w:rPr>
          <w:color w:val="000000" w:themeColor="text1"/>
          <w:sz w:val="16"/>
        </w:rPr>
        <w:t xml:space="preserve"> </w:t>
      </w:r>
      <w:r w:rsidRPr="00264283">
        <w:rPr>
          <w:color w:val="000000" w:themeColor="text1"/>
          <w:u w:val="single"/>
        </w:rPr>
        <w:t>Today, after the watershed of the financial crisis of 2008</w:t>
      </w:r>
      <w:r w:rsidRPr="00264283">
        <w:rPr>
          <w:color w:val="000000" w:themeColor="text1"/>
          <w:sz w:val="16"/>
        </w:rPr>
        <w:t xml:space="preserve">, critical and indeed crisis-theoretical reflection on the prospects of capitalism and its society is again en vogue. Does Capitalism Have a Future? is the title of a book published in 2013 by five outstanding social scientists: Immanuel Wallerstein, Randall Collins, Michael Mann, Georgi Derluguian and Craig Calhoun. Apart from the introduction and the conclusion, which are collectively authored, the contributors present their views in separate chapters, and this could not be otherwise since they differ widely. Still, all five share the </w:t>
      </w:r>
      <w:r w:rsidRPr="00264283">
        <w:rPr>
          <w:color w:val="000000" w:themeColor="text1"/>
          <w:sz w:val="16"/>
        </w:rPr>
        <w:lastRenderedPageBreak/>
        <w:t xml:space="preserve">conviction that, as they state in the introduction, </w:t>
      </w:r>
      <w:r w:rsidRPr="00D50B58">
        <w:rPr>
          <w:color w:val="000000" w:themeColor="text1"/>
          <w:highlight w:val="yellow"/>
          <w:u w:val="single"/>
        </w:rPr>
        <w:t>'something big looms</w:t>
      </w:r>
      <w:r w:rsidRPr="00264283">
        <w:rPr>
          <w:color w:val="000000" w:themeColor="text1"/>
          <w:u w:val="single"/>
        </w:rPr>
        <w:t xml:space="preserve"> on the horizon: </w:t>
      </w:r>
      <w:r w:rsidRPr="00264283">
        <w:rPr>
          <w:color w:val="000000" w:themeColor="text1"/>
          <w:highlight w:val="yellow"/>
          <w:u w:val="single"/>
        </w:rPr>
        <w:t xml:space="preserve">a structural crisis much bigger than the </w:t>
      </w:r>
      <w:r w:rsidRPr="00264283">
        <w:rPr>
          <w:color w:val="000000" w:themeColor="text1"/>
          <w:u w:val="single"/>
        </w:rPr>
        <w:t xml:space="preserve">recent </w:t>
      </w:r>
      <w:r w:rsidRPr="00264283">
        <w:rPr>
          <w:color w:val="000000" w:themeColor="text1"/>
          <w:highlight w:val="yellow"/>
          <w:u w:val="single"/>
        </w:rPr>
        <w:t>Great Recession</w:t>
      </w:r>
      <w:r w:rsidRPr="00264283">
        <w:rPr>
          <w:color w:val="000000" w:themeColor="text1"/>
          <w:sz w:val="16"/>
        </w:rPr>
        <w:t xml:space="preserve">, which might in retrospect seem only a prologue to a period of deeper troubles and transformations: 12 On what is causing this crisis, however, and how it will end, there is substantial disagreement- which, with authors of this calibre, may be taken as a sign of the multiple uncertainties and possibilities inherent in the present condition of the capitalist political economy. To give an impression of how leading theorists may differ when trying to imagine the future of capitalism today, I will at some length review the prospects and predictions put forward in the book. A comparatively conventional crisis theory is probably the one offered by </w:t>
      </w:r>
      <w:r w:rsidRPr="00264283">
        <w:rPr>
          <w:color w:val="000000" w:themeColor="text1"/>
          <w:highlight w:val="yellow"/>
          <w:u w:val="single"/>
        </w:rPr>
        <w:t>Wallerstein</w:t>
      </w:r>
      <w:r w:rsidRPr="00264283">
        <w:rPr>
          <w:color w:val="000000" w:themeColor="text1"/>
          <w:sz w:val="16"/>
        </w:rPr>
        <w:t xml:space="preserve"> (pp. 9-35), who </w:t>
      </w:r>
      <w:r w:rsidRPr="00264283">
        <w:rPr>
          <w:color w:val="000000" w:themeColor="text1"/>
          <w:highlight w:val="yellow"/>
          <w:u w:val="single"/>
        </w:rPr>
        <w:t>locates c</w:t>
      </w:r>
      <w:r w:rsidRPr="00264283">
        <w:rPr>
          <w:color w:val="000000" w:themeColor="text1"/>
          <w:u w:val="single"/>
        </w:rPr>
        <w:t xml:space="preserve">ontemporary </w:t>
      </w:r>
      <w:r w:rsidRPr="00264283">
        <w:rPr>
          <w:color w:val="000000" w:themeColor="text1"/>
          <w:highlight w:val="yellow"/>
          <w:u w:val="single"/>
        </w:rPr>
        <w:t>capitalism at the bottom of a Kondratieff cycle</w:t>
      </w:r>
      <w:r w:rsidRPr="00264283">
        <w:rPr>
          <w:color w:val="000000" w:themeColor="text1"/>
          <w:sz w:val="16"/>
          <w:highlight w:val="yellow"/>
        </w:rPr>
        <w:t xml:space="preserve"> (</w:t>
      </w:r>
      <w:r w:rsidRPr="00264283">
        <w:rPr>
          <w:color w:val="000000" w:themeColor="text1"/>
          <w:sz w:val="16"/>
        </w:rPr>
        <w:t xml:space="preserve">Kondratieff B) </w:t>
      </w:r>
      <w:r w:rsidRPr="00264283">
        <w:rPr>
          <w:color w:val="000000" w:themeColor="text1"/>
          <w:highlight w:val="yellow"/>
          <w:u w:val="single"/>
        </w:rPr>
        <w:t xml:space="preserve">with no </w:t>
      </w:r>
      <w:r w:rsidRPr="00264283">
        <w:rPr>
          <w:color w:val="000000" w:themeColor="text1"/>
          <w:u w:val="single"/>
        </w:rPr>
        <w:t>prospect of a new</w:t>
      </w:r>
      <w:r w:rsidRPr="00264283">
        <w:rPr>
          <w:color w:val="000000" w:themeColor="text1"/>
          <w:sz w:val="16"/>
        </w:rPr>
        <w:t xml:space="preserve"> (Kondratieff A) </w:t>
      </w:r>
      <w:r w:rsidRPr="00264283">
        <w:rPr>
          <w:color w:val="000000" w:themeColor="text1"/>
          <w:highlight w:val="yellow"/>
          <w:u w:val="single"/>
        </w:rPr>
        <w:t>upturn</w:t>
      </w:r>
      <w:r w:rsidRPr="00264283">
        <w:rPr>
          <w:color w:val="000000" w:themeColor="text1"/>
          <w:sz w:val="16"/>
        </w:rPr>
        <w:t xml:space="preserve">. This is said to be </w:t>
      </w:r>
      <w:r w:rsidRPr="00264283">
        <w:rPr>
          <w:color w:val="000000" w:themeColor="text1"/>
          <w:u w:val="single"/>
        </w:rPr>
        <w:t>due to a 'structural crisis' that began in the 1970s</w:t>
      </w:r>
      <w:r w:rsidRPr="00264283">
        <w:rPr>
          <w:color w:val="000000" w:themeColor="text1"/>
          <w:sz w:val="16"/>
        </w:rPr>
        <w:t xml:space="preserve">, as a result of which 'capitalists may no longer find capitalism rewarding'. Two broad causes are given, one a set of long-term trends 'ending the endless accumulation of capital', the other the demise, after the 'world revolution of 1968', of the 'dominance of centrist liberals of the geoculture' (p. 21 ). Structural trends include </w:t>
      </w:r>
      <w:r w:rsidRPr="00264283">
        <w:rPr>
          <w:color w:val="000000" w:themeColor="text1"/>
          <w:u w:val="single"/>
        </w:rPr>
        <w:t>the exhaustion of virgin lands</w:t>
      </w:r>
      <w:r w:rsidRPr="00264283">
        <w:rPr>
          <w:color w:val="000000" w:themeColor="text1"/>
          <w:sz w:val="16"/>
        </w:rPr>
        <w:t xml:space="preserve"> and the resulting necessity of environmental repair work, </w:t>
      </w:r>
      <w:r w:rsidRPr="00264283">
        <w:rPr>
          <w:color w:val="000000" w:themeColor="text1"/>
          <w:u w:val="single"/>
        </w:rPr>
        <w:t xml:space="preserve">growing </w:t>
      </w:r>
      <w:r w:rsidRPr="00264283">
        <w:rPr>
          <w:color w:val="000000" w:themeColor="text1"/>
          <w:highlight w:val="yellow"/>
          <w:u w:val="single"/>
        </w:rPr>
        <w:t>resource shortages, and</w:t>
      </w:r>
      <w:r w:rsidRPr="00264283">
        <w:rPr>
          <w:color w:val="000000" w:themeColor="text1"/>
          <w:sz w:val="16"/>
        </w:rPr>
        <w:t xml:space="preserve"> the increasing need for public infrastructure. All of this costs money, and so does the </w:t>
      </w:r>
      <w:r w:rsidRPr="00264283">
        <w:rPr>
          <w:color w:val="000000" w:themeColor="text1"/>
          <w:highlight w:val="yellow"/>
          <w:u w:val="single"/>
        </w:rPr>
        <w:t>pacification of</w:t>
      </w:r>
      <w:r w:rsidRPr="00264283">
        <w:rPr>
          <w:color w:val="000000" w:themeColor="text1"/>
          <w:sz w:val="16"/>
        </w:rPr>
        <w:t xml:space="preserve"> a proliferating mass of </w:t>
      </w:r>
      <w:r w:rsidRPr="00264283">
        <w:rPr>
          <w:color w:val="000000" w:themeColor="text1"/>
          <w:u w:val="single"/>
        </w:rPr>
        <w:t xml:space="preserve">discontented </w:t>
      </w:r>
      <w:r w:rsidRPr="00264283">
        <w:rPr>
          <w:color w:val="000000" w:themeColor="text1"/>
          <w:highlight w:val="yellow"/>
          <w:u w:val="single"/>
        </w:rPr>
        <w:t>workers</w:t>
      </w:r>
      <w:r w:rsidRPr="00264283">
        <w:rPr>
          <w:color w:val="000000" w:themeColor="text1"/>
          <w:sz w:val="16"/>
        </w:rPr>
        <w:t xml:space="preserve"> and the unemployed. Concerning global hegemony, Wallerstein points to what he considers </w:t>
      </w:r>
      <w:r w:rsidRPr="00264283">
        <w:rPr>
          <w:color w:val="000000" w:themeColor="text1"/>
          <w:highlight w:val="yellow"/>
          <w:u w:val="single"/>
        </w:rPr>
        <w:t>the</w:t>
      </w:r>
      <w:r w:rsidRPr="00264283">
        <w:rPr>
          <w:color w:val="000000" w:themeColor="text1"/>
          <w:u w:val="single"/>
        </w:rPr>
        <w:t xml:space="preserve"> final </w:t>
      </w:r>
      <w:r w:rsidRPr="00264283">
        <w:rPr>
          <w:color w:val="000000" w:themeColor="text1"/>
          <w:highlight w:val="yellow"/>
          <w:u w:val="single"/>
        </w:rPr>
        <w:t>decline of the U.S.-centred world order</w:t>
      </w:r>
      <w:r w:rsidRPr="00264283">
        <w:rPr>
          <w:color w:val="000000" w:themeColor="text1"/>
          <w:u w:val="single"/>
        </w:rPr>
        <w:t>, in military and economic</w:t>
      </w:r>
      <w:r w:rsidRPr="00264283">
        <w:rPr>
          <w:color w:val="000000" w:themeColor="text1"/>
          <w:sz w:val="16"/>
        </w:rPr>
        <w:t xml:space="preserve"> as well as ideological </w:t>
      </w:r>
      <w:r w:rsidRPr="00264283">
        <w:rPr>
          <w:color w:val="000000" w:themeColor="text1"/>
          <w:u w:val="single"/>
        </w:rPr>
        <w:t>terms</w:t>
      </w:r>
      <w:r w:rsidRPr="00264283">
        <w:rPr>
          <w:color w:val="000000" w:themeColor="text1"/>
          <w:sz w:val="16"/>
        </w:rPr>
        <w:t xml:space="preserve">. Rising costs of doing business </w:t>
      </w:r>
      <w:r w:rsidRPr="00264283">
        <w:rPr>
          <w:color w:val="000000" w:themeColor="text1"/>
          <w:highlight w:val="yellow"/>
          <w:u w:val="single"/>
        </w:rPr>
        <w:t>combine with global disorder to make restoration of</w:t>
      </w:r>
      <w:r w:rsidRPr="00264283">
        <w:rPr>
          <w:color w:val="000000" w:themeColor="text1"/>
          <w:u w:val="single"/>
        </w:rPr>
        <w:t xml:space="preserve"> a stable </w:t>
      </w:r>
      <w:r w:rsidRPr="00264283">
        <w:rPr>
          <w:color w:val="000000" w:themeColor="text1"/>
          <w:highlight w:val="yellow"/>
          <w:u w:val="single"/>
        </w:rPr>
        <w:t>capitalist world</w:t>
      </w:r>
      <w:r w:rsidRPr="00264283">
        <w:rPr>
          <w:color w:val="000000" w:themeColor="text1"/>
          <w:u w:val="single"/>
        </w:rPr>
        <w:t xml:space="preserve"> system </w:t>
      </w:r>
      <w:r w:rsidRPr="00264283">
        <w:rPr>
          <w:color w:val="000000" w:themeColor="text1"/>
          <w:highlight w:val="yellow"/>
          <w:u w:val="single"/>
        </w:rPr>
        <w:t>impossible</w:t>
      </w:r>
      <w:r w:rsidRPr="00264283">
        <w:rPr>
          <w:color w:val="000000" w:themeColor="text1"/>
          <w:sz w:val="16"/>
          <w:highlight w:val="yellow"/>
        </w:rPr>
        <w:t>.</w:t>
      </w:r>
      <w:r w:rsidRPr="00264283">
        <w:rPr>
          <w:color w:val="000000" w:themeColor="text1"/>
          <w:sz w:val="16"/>
        </w:rPr>
        <w:t xml:space="preserve"> Instead Wallerstein foresees 'an ever-tighter gridlock of the system. </w:t>
      </w:r>
      <w:r w:rsidRPr="00264283">
        <w:rPr>
          <w:color w:val="000000" w:themeColor="text1"/>
          <w:u w:val="single"/>
        </w:rPr>
        <w:t>Gridlock will</w:t>
      </w:r>
      <w:r w:rsidRPr="00264283">
        <w:rPr>
          <w:color w:val="000000" w:themeColor="text1"/>
          <w:sz w:val="16"/>
        </w:rPr>
        <w:t xml:space="preserve"> in turn </w:t>
      </w:r>
      <w:r w:rsidRPr="00264283">
        <w:rPr>
          <w:color w:val="000000" w:themeColor="text1"/>
          <w:u w:val="single"/>
        </w:rPr>
        <w:t>result in ever-wilder fluctuations, and will consequently make short-term predictions - both economic and political - ever more unreliable</w:t>
      </w:r>
      <w:r w:rsidRPr="00264283">
        <w:rPr>
          <w:color w:val="000000" w:themeColor="text1"/>
          <w:sz w:val="16"/>
        </w:rPr>
        <w:t xml:space="preserve">. </w:t>
      </w:r>
      <w:r w:rsidRPr="00264283">
        <w:rPr>
          <w:color w:val="000000" w:themeColor="text1"/>
          <w:sz w:val="8"/>
          <w:szCs w:val="8"/>
        </w:rPr>
        <w:t>And this in turn will aggravate ... popular fears and alienation. It is a negative cycle' (p. 32). For the near future Wallerstein expects a global political confrontation between defenders and opponents of the capitalist order, in his suggestive terms: between the forces of Davos and of Porto Alegre. Their final battle 'about the successor system' (p. 35) is currently fomenting. Its outcome, according to Wallerstein, is unpredictable, although 'we can feel sure that one side or the other will win out in the coming decades, and a new reasonably stable world-system (or set of world-systems) will be established: Much less pessimistic, or less optimistic from the perspective of those who would like to see capitalism dose down, is Craig Calhoun, who finds prospects of reform and renewal in what he, too, considers a deep and potentially final crisis (pp. 131-61). Calhoun assumes that there is still time for political intervention to save capitalism, as there was in the past, perhaps with the help of a 'sufficiently enlightened faction of capitalists' (p. 2). But he also believes 'a centralized socialist economy' to be possible, and even more so 'Chinese-style state capitalism': 'Markets can exist in the future even while specifically capitalist modes of property and finance have declined' (p. 3). Far more than Wallerstein, Calhoun is reluctant when it comes to prediction (for a summary of his view see pp. 158-61 ). His chapter offers a list of internal contradictions and possible external disruptions threatening the stability of capitalism, and points out a wide range of alternative outcomes. Like Wallerstein, Calhoun attributes particular significance to the international system, where he anticipates the emergence of a plurality of more or less capitalist political-economic regimes, with the attendant problems and pitfalls of coordination and competition. While he does not rule out a 'large-scale, more or less simultaneous collapse of capitalist markets ... not only bringing economic upheaval but also upending political and social institutions' (p. 161), Calhoun believes in the possibility of states, corporations and social movements re-establishing effective governance for a transformative renewal of capitalism. To quote, The capitalist order is a very large-scale, highly complex system. The events of the last forty years have deeply disrupted the institutions that kept capitalism relatively well organized through the postwar period. Efforts to repair or replace these will change the system, just as new technologies and new business and financial practices may. Even a successful renewal of capitalism will transform it ... The question is whether change will be adequate to manage systemic risks and fend off external threats. And if not, will there be widespread devastation before a new order emerges? (p. 161) Even more agnostic on the future of capitalism is Michael Mann ('The End May Be Nigh, But for Whom?: pp. 71-97). Mann begins by reminding his readers that in his 'general model of human society', he does 'not conceive of societies as systems but as multiple, overlapping networks of interaction, of which four networks - ideological, economic, military and political power relations - are the most important. Geopolitical relations can be added to the four .. : Mann continues: Each of these four or five sources of power may have an internal logic or tendency of development, so that it might be possible, for example, to identify tendencies toward equilibrium, cycles, or contradictions within capitalism, just as one might identify comparable tendencies within the other sources of social power. (p. 72) Interactions between the networks, Mann points out, are frequent but not systematic, meaning that 'once we admit the importance of such interactions we are into a more complex and uncertain world in which the development of capitalism, for example, is also influenced by ideologies, wars and states' (p. 73). Mann adds to this the possibility of uneven development across geographical space and the likelihood of irrational behaviour interfering with rational calculations of interest, even of the interest in survival. To demonstrate the importance of contingent events and of cycles other than those envisaged in the Wallerstein-Kondratieff model of history, Mann discusses the Great Depression of the 1930s and the Great Recession of 2008. He then proceeds to demonstrate how his approach speaks to the future, first of U.S. hegemony and second of 'capitalist markets'. As to the former, Mann (pp. 83-4) offers the standard list of American weaknesses, both domestic and international, from economic decline to political anomy to an increasingly less effective military- weaknesses that 'might bring America down' although 'we cannot know for sure: Even if U.S. hegemony were to end, however, 'this need not cause a systemic crisis of capitalism'. What may instead happen is a shift of economic power 'from the old West to the successfully developing Rest of the world, including most of Asia. This would result in a sharing of economic power between the United States, the European Union and (some of) the BRICS, as a consequence of which 'the capitalism of the medium term is likely to be more statist' (p. 86). Concerning 'capitalist markets' (pp. 86-7), Mann believes, pace Wallerstein, that there is still enough new land to conquer and enough demand to discover and invent, to allow for both extensive and intensive growth. Also, technological fixes may appear any time for all sorts of problems, and in any case it is the working class and revolutionary socialism, much more than capitalism, for which 'the end is nigh: In fact, if growth rates were to fall as predicted by some, the outcome might be a stable low-growth capitalism, with considerable ecological benefits. In this scenario, 'the future of the left is likely to be at most reformist social democracy or liberalism. Employers and workers will continue to struggle over the mundane injustices of capitalist employment [ ... ] and their likely outcome will be compromise and reform .. .' Still, Mann ends on a considerably less sanguine note, naming two big crises that he considers possible, and one of them probable - crises in which capitalism would go under although they would not be crises of capitalism, or of capitalism alone, since</w:t>
      </w:r>
      <w:r w:rsidRPr="00264283">
        <w:rPr>
          <w:color w:val="000000" w:themeColor="text1"/>
          <w:sz w:val="16"/>
        </w:rPr>
        <w:t xml:space="preserve"> </w:t>
      </w:r>
      <w:r w:rsidRPr="00264283">
        <w:rPr>
          <w:color w:val="000000" w:themeColor="text1"/>
          <w:highlight w:val="yellow"/>
          <w:u w:val="single"/>
        </w:rPr>
        <w:t xml:space="preserve">capitalism would only perish as a result of </w:t>
      </w:r>
      <w:r w:rsidRPr="00264283">
        <w:rPr>
          <w:b/>
          <w:iCs/>
          <w:color w:val="000000" w:themeColor="text1"/>
          <w:highlight w:val="yellow"/>
          <w:u w:val="single"/>
        </w:rPr>
        <w:t>the destruction of</w:t>
      </w:r>
      <w:r w:rsidRPr="00264283">
        <w:rPr>
          <w:b/>
          <w:iCs/>
          <w:color w:val="000000" w:themeColor="text1"/>
          <w:u w:val="single"/>
        </w:rPr>
        <w:t xml:space="preserve"> all human </w:t>
      </w:r>
      <w:r w:rsidRPr="00264283">
        <w:rPr>
          <w:b/>
          <w:iCs/>
          <w:color w:val="000000" w:themeColor="text1"/>
          <w:highlight w:val="yellow"/>
          <w:u w:val="single"/>
        </w:rPr>
        <w:t>civilization</w:t>
      </w:r>
      <w:r w:rsidRPr="00264283">
        <w:rPr>
          <w:color w:val="000000" w:themeColor="text1"/>
          <w:sz w:val="16"/>
          <w:highlight w:val="yellow"/>
        </w:rPr>
        <w:t>.</w:t>
      </w:r>
      <w:r w:rsidRPr="00264283">
        <w:rPr>
          <w:color w:val="000000" w:themeColor="text1"/>
          <w:sz w:val="16"/>
        </w:rPr>
        <w:t xml:space="preserve"> One such scenario would be </w:t>
      </w:r>
      <w:r w:rsidRPr="00264283">
        <w:rPr>
          <w:b/>
          <w:iCs/>
          <w:color w:val="000000" w:themeColor="text1"/>
          <w:highlight w:val="yellow"/>
          <w:u w:val="single"/>
        </w:rPr>
        <w:t>nuclear war</w:t>
      </w:r>
      <w:r w:rsidRPr="00264283">
        <w:rPr>
          <w:color w:val="000000" w:themeColor="text1"/>
          <w:u w:val="single"/>
        </w:rPr>
        <w:t>, started by collective human irrationality</w:t>
      </w:r>
      <w:r w:rsidRPr="00264283">
        <w:rPr>
          <w:color w:val="000000" w:themeColor="text1"/>
          <w:sz w:val="16"/>
        </w:rPr>
        <w:t xml:space="preserve">, the other an </w:t>
      </w:r>
      <w:r w:rsidRPr="00264283">
        <w:rPr>
          <w:color w:val="000000" w:themeColor="text1"/>
          <w:u w:val="single"/>
        </w:rPr>
        <w:t xml:space="preserve">ecological catastrophe resulting from 'escalating </w:t>
      </w:r>
      <w:r w:rsidRPr="00264283">
        <w:rPr>
          <w:b/>
          <w:iCs/>
          <w:color w:val="000000" w:themeColor="text1"/>
          <w:highlight w:val="yellow"/>
          <w:u w:val="single"/>
        </w:rPr>
        <w:t>climate change'</w:t>
      </w:r>
      <w:r w:rsidRPr="00264283">
        <w:rPr>
          <w:color w:val="000000" w:themeColor="text1"/>
          <w:sz w:val="16"/>
        </w:rPr>
        <w:t xml:space="preserve">. In the latter case (pp. 93ff.), capitalism figures - together with the nation state and with 'citizen rights', defined as entitlements to unlimited consumption - as one of three 'triumphs of the modern period' that happen to be ecologically unsustainable. 'All three triumphs would have to be challenged for the sake of a rather abstract future, which is a very tall order, perhaps not achievable' (p. 95). While related to capitalism, ecological disaster would spring from 'a causal chain bigger than capitalism' (p. 97). However, 'policy decisions matter considerably', and 'humanity is in principle free to choose between better or worse future scenarios- and so ultimately the future is unpredictable' (p. 97). The most straightforward theory of capitalist crisis in the book is offered by Randall Collins (pp. 37-69) - a theory he correctly characterizes as a 'stripped-down version of (a] fundamental insight that Marx and Engels had formulated already in the 1840s' (p. 38). That insight, as adapted by Collins, is that </w:t>
      </w:r>
      <w:r w:rsidRPr="00264283">
        <w:rPr>
          <w:color w:val="000000" w:themeColor="text1"/>
          <w:u w:val="single"/>
        </w:rPr>
        <w:t>capitalism is subject to 'a long-term structural weakness: namely 'the technological displacement of labor by machinery'</w:t>
      </w:r>
      <w:r w:rsidRPr="00264283">
        <w:rPr>
          <w:color w:val="000000" w:themeColor="text1"/>
          <w:sz w:val="16"/>
        </w:rPr>
        <w:t xml:space="preserve"> (p. 37). Collins is entirely unapologetic for his strictly structuralist approach, even more structuralist than Wallerstein's, as well as his mono-factorial technological determinism. In fact, he is convinced that </w:t>
      </w:r>
      <w:r w:rsidRPr="00264283">
        <w:rPr>
          <w:color w:val="000000" w:themeColor="text1"/>
          <w:highlight w:val="yellow"/>
          <w:u w:val="single"/>
        </w:rPr>
        <w:t>'technological displacement of labor' will</w:t>
      </w:r>
      <w:r w:rsidRPr="00264283">
        <w:rPr>
          <w:color w:val="000000" w:themeColor="text1"/>
          <w:u w:val="single"/>
        </w:rPr>
        <w:t xml:space="preserve"> have </w:t>
      </w:r>
      <w:r w:rsidRPr="00264283">
        <w:rPr>
          <w:color w:val="000000" w:themeColor="text1"/>
          <w:highlight w:val="yellow"/>
          <w:u w:val="single"/>
        </w:rPr>
        <w:t>finishe</w:t>
      </w:r>
      <w:r w:rsidRPr="00264283">
        <w:rPr>
          <w:color w:val="000000" w:themeColor="text1"/>
          <w:u w:val="single"/>
        </w:rPr>
        <w:t xml:space="preserve">d </w:t>
      </w:r>
      <w:r w:rsidRPr="00264283">
        <w:rPr>
          <w:color w:val="000000" w:themeColor="text1"/>
          <w:highlight w:val="yellow"/>
          <w:u w:val="single"/>
        </w:rPr>
        <w:t>capitalism</w:t>
      </w:r>
      <w:r w:rsidRPr="00264283">
        <w:rPr>
          <w:color w:val="000000" w:themeColor="text1"/>
          <w:u w:val="single"/>
        </w:rPr>
        <w:t xml:space="preserve">, with or without revolutionary violence, </w:t>
      </w:r>
      <w:r w:rsidRPr="00264283">
        <w:rPr>
          <w:b/>
          <w:iCs/>
          <w:color w:val="000000" w:themeColor="text1"/>
          <w:highlight w:val="yellow"/>
          <w:u w:val="single"/>
        </w:rPr>
        <w:t>by the middle of this century</w:t>
      </w:r>
      <w:r w:rsidRPr="00264283">
        <w:rPr>
          <w:color w:val="000000" w:themeColor="text1"/>
          <w:u w:val="single"/>
        </w:rPr>
        <w:t xml:space="preserve"> - earlier </w:t>
      </w:r>
      <w:r w:rsidRPr="00264283">
        <w:rPr>
          <w:color w:val="000000" w:themeColor="text1"/>
          <w:sz w:val="16"/>
        </w:rPr>
        <w:t xml:space="preserve">than it would be brought down by the, in principle, </w:t>
      </w:r>
      <w:r w:rsidRPr="00264283">
        <w:rPr>
          <w:color w:val="000000" w:themeColor="text1"/>
          <w:u w:val="single"/>
        </w:rPr>
        <w:t>equally destructive and definitive ecological crisis, and more reliably than</w:t>
      </w:r>
      <w:r w:rsidRPr="00264283">
        <w:rPr>
          <w:color w:val="000000" w:themeColor="text1"/>
          <w:sz w:val="16"/>
        </w:rPr>
        <w:t xml:space="preserve"> by comparatively difficult-to-predict </w:t>
      </w:r>
      <w:r w:rsidRPr="00264283">
        <w:rPr>
          <w:color w:val="000000" w:themeColor="text1"/>
          <w:u w:val="single"/>
        </w:rPr>
        <w:t>financial bubbles</w:t>
      </w:r>
      <w:r w:rsidRPr="00264283">
        <w:rPr>
          <w:color w:val="000000" w:themeColor="text1"/>
          <w:sz w:val="16"/>
        </w:rPr>
        <w:t xml:space="preserve">. 'Stripped-down' Collins's late-Marxist structuralism is, among other things, because unlike Marx in his corresponding theorem of a secular decline of the rate of profit, Collins fails to hedge his prediction with a list of countervailing factors,' 3 as he believes capitalism to have run out of whatever saving graces may in the past have retarded its demise. Collins does allow for Mann's and Calhoun's non-Marxist, 'Weberian' influences on the course of history, but only as secondary forces modifying the way the fundamental structural trend that drives the history of capitalism from below will work itself out. </w:t>
      </w:r>
      <w:r w:rsidRPr="00264283">
        <w:rPr>
          <w:color w:val="000000" w:themeColor="text1"/>
          <w:u w:val="single"/>
        </w:rPr>
        <w:t xml:space="preserve">Global </w:t>
      </w:r>
      <w:r w:rsidRPr="00264283">
        <w:rPr>
          <w:color w:val="000000" w:themeColor="text1"/>
          <w:u w:val="single"/>
        </w:rPr>
        <w:lastRenderedPageBreak/>
        <w:t>unevenness of development</w:t>
      </w:r>
      <w:r w:rsidRPr="00264283">
        <w:rPr>
          <w:color w:val="000000" w:themeColor="text1"/>
          <w:sz w:val="16"/>
        </w:rPr>
        <w:t xml:space="preserve">, dimensions of conflict that are not capitalism-related, </w:t>
      </w:r>
      <w:r w:rsidRPr="00264283">
        <w:rPr>
          <w:color w:val="000000" w:themeColor="text1"/>
          <w:highlight w:val="yellow"/>
          <w:u w:val="single"/>
        </w:rPr>
        <w:t>war and ecological pressures may</w:t>
      </w:r>
      <w:r w:rsidRPr="00264283">
        <w:rPr>
          <w:color w:val="000000" w:themeColor="text1"/>
          <w:sz w:val="16"/>
        </w:rPr>
        <w:t xml:space="preserve"> or may not </w:t>
      </w:r>
      <w:r w:rsidRPr="00264283">
        <w:rPr>
          <w:color w:val="000000" w:themeColor="text1"/>
          <w:highlight w:val="yellow"/>
          <w:u w:val="single"/>
        </w:rPr>
        <w:t>accelerate the crisis</w:t>
      </w:r>
      <w:r w:rsidRPr="00264283">
        <w:rPr>
          <w:color w:val="000000" w:themeColor="text1"/>
          <w:u w:val="single"/>
        </w:rPr>
        <w:t xml:space="preserve"> of the capitalist labour market and employment system</w:t>
      </w:r>
      <w:r w:rsidRPr="00264283">
        <w:rPr>
          <w:color w:val="000000" w:themeColor="text1"/>
          <w:sz w:val="16"/>
        </w:rPr>
        <w:t xml:space="preserve">; they cannot, however, suspend or avert it. What exactly does this crisis consist of? While labour has gradually been replaced by technology for the past two hundred years, </w:t>
      </w:r>
      <w:r w:rsidRPr="00264283">
        <w:rPr>
          <w:color w:val="000000" w:themeColor="text1"/>
          <w:u w:val="single"/>
        </w:rPr>
        <w:t>with the rise of information technology and</w:t>
      </w:r>
      <w:r w:rsidRPr="00264283">
        <w:rPr>
          <w:color w:val="000000" w:themeColor="text1"/>
          <w:sz w:val="16"/>
        </w:rPr>
        <w:t xml:space="preserve">, in the very near future, </w:t>
      </w:r>
      <w:r w:rsidRPr="00264283">
        <w:rPr>
          <w:color w:val="000000" w:themeColor="text1"/>
          <w:u w:val="single"/>
        </w:rPr>
        <w:t>artificial intelligence, that process</w:t>
      </w:r>
      <w:r w:rsidRPr="00264283">
        <w:rPr>
          <w:color w:val="000000" w:themeColor="text1"/>
          <w:sz w:val="16"/>
        </w:rPr>
        <w:t xml:space="preserve"> is currently reaching its apogee, in at least two respects: first, it </w:t>
      </w:r>
      <w:r w:rsidRPr="00264283">
        <w:rPr>
          <w:color w:val="000000" w:themeColor="text1"/>
          <w:u w:val="single"/>
        </w:rPr>
        <w:t>has</w:t>
      </w:r>
      <w:r w:rsidRPr="00264283">
        <w:rPr>
          <w:color w:val="000000" w:themeColor="text1"/>
          <w:sz w:val="16"/>
        </w:rPr>
        <w:t xml:space="preserve"> vastly </w:t>
      </w:r>
      <w:r w:rsidRPr="00264283">
        <w:rPr>
          <w:color w:val="000000" w:themeColor="text1"/>
          <w:u w:val="single"/>
        </w:rPr>
        <w:t>accelerated, and</w:t>
      </w:r>
      <w:r w:rsidRPr="00264283">
        <w:rPr>
          <w:color w:val="000000" w:themeColor="text1"/>
          <w:sz w:val="16"/>
        </w:rPr>
        <w:t xml:space="preserve"> second, having in the second half of the twentieth century destroyed the manual working class, it </w:t>
      </w:r>
      <w:r w:rsidRPr="00264283">
        <w:rPr>
          <w:color w:val="000000" w:themeColor="text1"/>
          <w:u w:val="single"/>
        </w:rPr>
        <w:t>is now</w:t>
      </w:r>
      <w:r w:rsidRPr="00264283">
        <w:rPr>
          <w:color w:val="000000" w:themeColor="text1"/>
          <w:sz w:val="16"/>
        </w:rPr>
        <w:t xml:space="preserve"> attacking and </w:t>
      </w:r>
      <w:r w:rsidRPr="00264283">
        <w:rPr>
          <w:color w:val="000000" w:themeColor="text1"/>
          <w:u w:val="single"/>
        </w:rPr>
        <w:t>about to destroy the middle class</w:t>
      </w:r>
      <w:r w:rsidRPr="00264283">
        <w:rPr>
          <w:color w:val="000000" w:themeColor="text1"/>
          <w:sz w:val="16"/>
        </w:rPr>
        <w:t xml:space="preserve"> as well - in other words, the new petty bourgeoisie </w:t>
      </w:r>
      <w:r w:rsidRPr="00264283">
        <w:rPr>
          <w:color w:val="000000" w:themeColor="text1"/>
          <w:u w:val="single"/>
        </w:rPr>
        <w:t>that is the very carrier of the neocapitalist and neoliberal lifestyle</w:t>
      </w:r>
      <w:r w:rsidRPr="00264283">
        <w:rPr>
          <w:color w:val="000000" w:themeColor="text1"/>
          <w:sz w:val="16"/>
        </w:rPr>
        <w:t xml:space="preserve"> of 'hard work and hard play', of careerism-cum-consumerism, which, as will be discussed infra, may indeed be considered the indispensable cultural foundation of contemporary capitalism's society. What Collins sees coming is a rapid educational work by machinery intelligent enough even to design and create new, more advanced machinery. Electronicization will do to the middle class what mechanization has done to the working class, and it will do it much faster. </w:t>
      </w:r>
      <w:r w:rsidRPr="00264283">
        <w:rPr>
          <w:color w:val="000000" w:themeColor="text1"/>
          <w:u w:val="single"/>
        </w:rPr>
        <w:t xml:space="preserve">The result will be </w:t>
      </w:r>
      <w:r w:rsidRPr="00264283">
        <w:rPr>
          <w:b/>
          <w:iCs/>
          <w:color w:val="000000" w:themeColor="text1"/>
          <w:u w:val="single"/>
        </w:rPr>
        <w:t>unemployment in the order of 50 to 70 per cent</w:t>
      </w:r>
      <w:r w:rsidRPr="00264283">
        <w:rPr>
          <w:color w:val="000000" w:themeColor="text1"/>
          <w:u w:val="single"/>
        </w:rPr>
        <w:t xml:space="preserve"> by the middle of the century, hitting those who had hoped, by way of expensive education and disciplined job performance (in return for stagnant or declining wages), to escape the</w:t>
      </w:r>
      <w:r w:rsidRPr="00264283">
        <w:rPr>
          <w:color w:val="000000" w:themeColor="text1"/>
          <w:sz w:val="16"/>
        </w:rPr>
        <w:t xml:space="preserve"> threat of redundancy attendant on the </w:t>
      </w:r>
      <w:r w:rsidRPr="00264283">
        <w:rPr>
          <w:color w:val="000000" w:themeColor="text1"/>
          <w:u w:val="single"/>
        </w:rPr>
        <w:t>working classes. The benefits, meanwhile, will go to 'a tiny capitalist class of robot owners'</w:t>
      </w:r>
      <w:r w:rsidRPr="00264283">
        <w:rPr>
          <w:color w:val="000000" w:themeColor="text1"/>
          <w:sz w:val="16"/>
        </w:rPr>
        <w:t xml:space="preserve"> who will become immeasurably rich. The drawback for them is, however, that they will increasingly find that their product 'cannot be sold because too few persons have enough income to buy it. Extrapolating this underlying tendency', Collins writes, 'Marx and Engels predicted the downfall of capitalism and its replacement with socialism' (p. 39), and this is what Collins also predicts. Collins's theory is most original where he undertakes to explain why technological displacement is only now about to finish capitalism when it had not succeeded in doing so in the past. Following in Marx's footsteps, he lists </w:t>
      </w:r>
      <w:r w:rsidRPr="00264283">
        <w:rPr>
          <w:color w:val="000000" w:themeColor="text1"/>
          <w:u w:val="single"/>
        </w:rPr>
        <w:t>five 'escapes'</w:t>
      </w:r>
      <w:r w:rsidRPr="00264283">
        <w:rPr>
          <w:color w:val="000000" w:themeColor="text1"/>
          <w:sz w:val="16"/>
        </w:rPr>
        <w:t xml:space="preserve"> that </w:t>
      </w:r>
      <w:r w:rsidRPr="00264283">
        <w:rPr>
          <w:color w:val="000000" w:themeColor="text1"/>
          <w:u w:val="single"/>
        </w:rPr>
        <w:t>have hitherto saved capitalism from self-destruction, and</w:t>
      </w:r>
      <w:r w:rsidRPr="00264283">
        <w:rPr>
          <w:color w:val="000000" w:themeColor="text1"/>
          <w:sz w:val="16"/>
        </w:rPr>
        <w:t xml:space="preserve"> then proceeds to show why </w:t>
      </w:r>
      <w:r w:rsidRPr="00264283">
        <w:rPr>
          <w:color w:val="000000" w:themeColor="text1"/>
          <w:u w:val="single"/>
        </w:rPr>
        <w:t>they won't save it any more. They include</w:t>
      </w:r>
      <w:r w:rsidRPr="00264283">
        <w:rPr>
          <w:color w:val="000000" w:themeColor="text1"/>
          <w:sz w:val="16"/>
        </w:rPr>
        <w:t xml:space="preserve"> the growth of </w:t>
      </w:r>
      <w:r w:rsidRPr="00264283">
        <w:rPr>
          <w:color w:val="000000" w:themeColor="text1"/>
          <w:highlight w:val="yellow"/>
          <w:u w:val="single"/>
        </w:rPr>
        <w:t>new</w:t>
      </w:r>
      <w:r w:rsidRPr="00264283">
        <w:rPr>
          <w:color w:val="000000" w:themeColor="text1"/>
          <w:sz w:val="16"/>
          <w:highlight w:val="yellow"/>
        </w:rPr>
        <w:t xml:space="preserve"> j</w:t>
      </w:r>
      <w:r w:rsidRPr="00264283">
        <w:rPr>
          <w:color w:val="000000" w:themeColor="text1"/>
          <w:sz w:val="16"/>
        </w:rPr>
        <w:t xml:space="preserve">obs and entire </w:t>
      </w:r>
      <w:r w:rsidRPr="00264283">
        <w:rPr>
          <w:color w:val="000000" w:themeColor="text1"/>
          <w:u w:val="single"/>
        </w:rPr>
        <w:t>s</w:t>
      </w:r>
      <w:r w:rsidRPr="00264283">
        <w:rPr>
          <w:color w:val="000000" w:themeColor="text1"/>
          <w:highlight w:val="yellow"/>
          <w:u w:val="single"/>
        </w:rPr>
        <w:t>ectors</w:t>
      </w:r>
      <w:r w:rsidRPr="00264283">
        <w:rPr>
          <w:color w:val="000000" w:themeColor="text1"/>
          <w:u w:val="single"/>
        </w:rPr>
        <w:t xml:space="preserve"> compensating for employment losses</w:t>
      </w:r>
      <w:r w:rsidRPr="00264283">
        <w:rPr>
          <w:color w:val="000000" w:themeColor="text1"/>
          <w:sz w:val="16"/>
        </w:rPr>
        <w:t xml:space="preserve"> caused by technological progress (</w:t>
      </w:r>
      <w:r w:rsidRPr="00264283">
        <w:rPr>
          <w:color w:val="000000" w:themeColor="text1"/>
          <w:u w:val="single"/>
        </w:rPr>
        <w:t>employment in artificial intelligence will be miniscule</w:t>
      </w:r>
      <w:r w:rsidRPr="00264283">
        <w:rPr>
          <w:color w:val="000000" w:themeColor="text1"/>
          <w:sz w:val="16"/>
        </w:rPr>
        <w:t xml:space="preserve">, especially once robots begin to design and build other robots); </w:t>
      </w:r>
      <w:r w:rsidRPr="00264283">
        <w:rPr>
          <w:color w:val="000000" w:themeColor="text1"/>
          <w:highlight w:val="yellow"/>
          <w:u w:val="single"/>
        </w:rPr>
        <w:t>the expansion of markets</w:t>
      </w:r>
      <w:r w:rsidRPr="00264283">
        <w:rPr>
          <w:color w:val="000000" w:themeColor="text1"/>
          <w:sz w:val="16"/>
        </w:rPr>
        <w:t xml:space="preserve"> (</w:t>
      </w:r>
      <w:r w:rsidRPr="00264283">
        <w:rPr>
          <w:color w:val="000000" w:themeColor="text1"/>
          <w:u w:val="single"/>
        </w:rPr>
        <w:t>which this time will primarily be labour markets</w:t>
      </w:r>
      <w:r w:rsidRPr="00264283">
        <w:rPr>
          <w:color w:val="000000" w:themeColor="text1"/>
          <w:sz w:val="16"/>
        </w:rPr>
        <w:t xml:space="preserve"> in middle-class occupations, globally unified by information technology, enabling global competition among educated job seekers); </w:t>
      </w:r>
      <w:r w:rsidRPr="00264283">
        <w:rPr>
          <w:color w:val="000000" w:themeColor="text1"/>
          <w:highlight w:val="yellow"/>
          <w:u w:val="single"/>
        </w:rPr>
        <w:t>the growth of finance</w:t>
      </w:r>
      <w:r w:rsidRPr="00264283">
        <w:rPr>
          <w:color w:val="000000" w:themeColor="text1"/>
          <w:sz w:val="16"/>
        </w:rPr>
        <w:t>, both as a source of income ('speculation') and as an industry (</w:t>
      </w:r>
      <w:r w:rsidRPr="00264283">
        <w:rPr>
          <w:color w:val="000000" w:themeColor="text1"/>
          <w:u w:val="single"/>
        </w:rPr>
        <w:t>which cannot possibly balance</w:t>
      </w:r>
      <w:r w:rsidRPr="00264283">
        <w:rPr>
          <w:color w:val="000000" w:themeColor="text1"/>
          <w:sz w:val="16"/>
        </w:rPr>
        <w:t xml:space="preserve"> the loss of employment caused by new technology, and of income caused by </w:t>
      </w:r>
      <w:r w:rsidRPr="00264283">
        <w:rPr>
          <w:color w:val="000000" w:themeColor="text1"/>
          <w:u w:val="single"/>
        </w:rPr>
        <w:t>unemployment</w:t>
      </w:r>
      <w:r w:rsidRPr="00264283">
        <w:rPr>
          <w:color w:val="000000" w:themeColor="text1"/>
          <w:sz w:val="16"/>
        </w:rPr>
        <w:t xml:space="preserve">, also because computerization will make workers in large segments of the financial industry redundant); </w:t>
      </w:r>
      <w:r w:rsidRPr="00264283">
        <w:rPr>
          <w:color w:val="000000" w:themeColor="text1"/>
          <w:highlight w:val="yellow"/>
          <w:u w:val="single"/>
        </w:rPr>
        <w:t>government employment</w:t>
      </w:r>
      <w:r w:rsidRPr="00264283">
        <w:rPr>
          <w:color w:val="000000" w:themeColor="text1"/>
          <w:sz w:val="16"/>
        </w:rPr>
        <w:t xml:space="preserve"> replacing employment in the private sector (</w:t>
      </w:r>
      <w:r w:rsidRPr="00264283">
        <w:rPr>
          <w:color w:val="000000" w:themeColor="text1"/>
          <w:u w:val="single"/>
        </w:rPr>
        <w:t>improbable because of the fiscal crisis of the state</w:t>
      </w:r>
      <w:r w:rsidRPr="00264283">
        <w:rPr>
          <w:color w:val="000000" w:themeColor="text1"/>
          <w:sz w:val="16"/>
        </w:rPr>
        <w:t xml:space="preserve">, and in any case requiring ultimately 'a revolutionary overturn of the property system' [p. 51]); </w:t>
      </w:r>
      <w:r w:rsidRPr="00264283">
        <w:rPr>
          <w:color w:val="000000" w:themeColor="text1"/>
          <w:highlight w:val="yellow"/>
          <w:u w:val="single"/>
        </w:rPr>
        <w:t>and</w:t>
      </w:r>
      <w:r w:rsidRPr="00264283">
        <w:rPr>
          <w:color w:val="000000" w:themeColor="text1"/>
          <w:sz w:val="16"/>
        </w:rPr>
        <w:t xml:space="preserve"> the use of </w:t>
      </w:r>
      <w:r w:rsidRPr="00264283">
        <w:rPr>
          <w:color w:val="000000" w:themeColor="text1"/>
          <w:highlight w:val="yellow"/>
          <w:u w:val="single"/>
        </w:rPr>
        <w:t>education</w:t>
      </w:r>
      <w:r w:rsidRPr="00264283">
        <w:rPr>
          <w:color w:val="000000" w:themeColor="text1"/>
          <w:sz w:val="16"/>
          <w:highlight w:val="yellow"/>
        </w:rPr>
        <w:t xml:space="preserve"> a</w:t>
      </w:r>
      <w:r w:rsidRPr="00264283">
        <w:rPr>
          <w:color w:val="000000" w:themeColor="text1"/>
          <w:sz w:val="16"/>
        </w:rPr>
        <w:t xml:space="preserve">s a buffer to keep labour out of employment, making it a form of 'hidden Keynesian ism' while resulting in 'credential inflation' and 'grade inflation' (which for Collins is the path most probably taken, although ultimately it will prove equally futile as the others, as a result of </w:t>
      </w:r>
      <w:r w:rsidRPr="00264283">
        <w:rPr>
          <w:color w:val="000000" w:themeColor="text1"/>
          <w:u w:val="single"/>
        </w:rPr>
        <w:t>demoralization within</w:t>
      </w:r>
      <w:r w:rsidRPr="00264283">
        <w:rPr>
          <w:color w:val="000000" w:themeColor="text1"/>
          <w:sz w:val="16"/>
        </w:rPr>
        <w:t xml:space="preserve"> educational </w:t>
      </w:r>
      <w:r w:rsidRPr="00264283">
        <w:rPr>
          <w:color w:val="000000" w:themeColor="text1"/>
          <w:u w:val="single"/>
        </w:rPr>
        <w:t>institutions</w:t>
      </w:r>
      <w:r w:rsidRPr="00264283">
        <w:rPr>
          <w:color w:val="000000" w:themeColor="text1"/>
          <w:sz w:val="16"/>
        </w:rPr>
        <w:t xml:space="preserve"> and problems of financing, both public and private). </w:t>
      </w:r>
      <w:r w:rsidRPr="00264283">
        <w:rPr>
          <w:b/>
          <w:iCs/>
          <w:color w:val="000000" w:themeColor="text1"/>
          <w:highlight w:val="yellow"/>
          <w:u w:val="single"/>
        </w:rPr>
        <w:t>All five escapes closed</w:t>
      </w:r>
      <w:r w:rsidRPr="00264283">
        <w:rPr>
          <w:color w:val="000000" w:themeColor="text1"/>
          <w:u w:val="single"/>
        </w:rPr>
        <w:t>, there is no way society can prevent capitalism from causing accelerated displacement of labour and</w:t>
      </w:r>
      <w:r w:rsidRPr="00264283">
        <w:rPr>
          <w:color w:val="000000" w:themeColor="text1"/>
          <w:sz w:val="16"/>
        </w:rPr>
        <w:t xml:space="preserve"> the attendant </w:t>
      </w:r>
      <w:r w:rsidRPr="00264283">
        <w:rPr>
          <w:color w:val="000000" w:themeColor="text1"/>
          <w:u w:val="single"/>
        </w:rPr>
        <w:t>stark economic and social inequalities</w:t>
      </w:r>
      <w:r w:rsidRPr="00264283">
        <w:rPr>
          <w:color w:val="000000" w:themeColor="text1"/>
          <w:sz w:val="16"/>
        </w:rPr>
        <w:t xml:space="preserve">. Some sort of </w:t>
      </w:r>
      <w:r w:rsidRPr="00264283">
        <w:rPr>
          <w:b/>
          <w:iCs/>
          <w:color w:val="000000" w:themeColor="text1"/>
          <w:highlight w:val="yellow"/>
          <w:u w:val="single"/>
        </w:rPr>
        <w:t>socialism</w:t>
      </w:r>
      <w:r w:rsidRPr="00264283">
        <w:rPr>
          <w:color w:val="000000" w:themeColor="text1"/>
          <w:sz w:val="16"/>
        </w:rPr>
        <w:t xml:space="preserve">, so Collins concludes, </w:t>
      </w:r>
      <w:r w:rsidRPr="00264283">
        <w:rPr>
          <w:b/>
          <w:iCs/>
          <w:color w:val="000000" w:themeColor="text1"/>
          <w:highlight w:val="yellow"/>
          <w:u w:val="single"/>
        </w:rPr>
        <w:t>will</w:t>
      </w:r>
      <w:r w:rsidRPr="00264283">
        <w:rPr>
          <w:b/>
          <w:iCs/>
          <w:color w:val="000000" w:themeColor="text1"/>
          <w:u w:val="single"/>
        </w:rPr>
        <w:t xml:space="preserve"> finally </w:t>
      </w:r>
      <w:r w:rsidRPr="00264283">
        <w:rPr>
          <w:b/>
          <w:iCs/>
          <w:color w:val="000000" w:themeColor="text1"/>
          <w:highlight w:val="yellow"/>
          <w:u w:val="single"/>
        </w:rPr>
        <w:t>have to take capitalism's place</w:t>
      </w:r>
      <w:r w:rsidRPr="00264283">
        <w:rPr>
          <w:color w:val="000000" w:themeColor="text1"/>
          <w:sz w:val="16"/>
        </w:rPr>
        <w:t xml:space="preserve">. What precisely it will look like, and what will come after socialism or with it, Collins leaves open, and he is equally agnostic on the exact mode of the transition. Revolutionary the change will be - but </w:t>
      </w:r>
      <w:r w:rsidRPr="00264283">
        <w:rPr>
          <w:b/>
          <w:iCs/>
          <w:color w:val="000000" w:themeColor="text1"/>
          <w:u w:val="single"/>
        </w:rPr>
        <w:t>whether it will be a violent social revolution</w:t>
      </w:r>
      <w:r w:rsidRPr="00264283">
        <w:rPr>
          <w:color w:val="000000" w:themeColor="text1"/>
          <w:sz w:val="16"/>
        </w:rPr>
        <w:t xml:space="preserve"> that will end capitalism </w:t>
      </w:r>
      <w:r w:rsidRPr="00264283">
        <w:rPr>
          <w:color w:val="000000" w:themeColor="text1"/>
          <w:u w:val="single"/>
        </w:rPr>
        <w:t xml:space="preserve">or a </w:t>
      </w:r>
      <w:r w:rsidRPr="00264283">
        <w:rPr>
          <w:b/>
          <w:iCs/>
          <w:color w:val="000000" w:themeColor="text1"/>
          <w:u w:val="single"/>
        </w:rPr>
        <w:t>peaceful institutional revolution accomplished under political leadership</w:t>
      </w:r>
      <w:r w:rsidRPr="00264283">
        <w:rPr>
          <w:color w:val="000000" w:themeColor="text1"/>
          <w:u w:val="single"/>
        </w:rPr>
        <w:t xml:space="preserve"> cannot be known</w:t>
      </w:r>
      <w:r w:rsidRPr="00264283">
        <w:rPr>
          <w:color w:val="000000" w:themeColor="text1"/>
          <w:sz w:val="16"/>
        </w:rPr>
        <w:t xml:space="preserve"> beforehand. Heavy taxation of the super-rich for extended public employment or a guaranteed basic income for everyone, with equal distribution and strict rationing of very limited working hours by more or less dictatorial means a la Keynes' 4 - we are free to speculate on this as Collins's 'stripped-down Marxism' does not generate predictions as to what kind of society will emerge once capitalism will have run its course. </w:t>
      </w:r>
      <w:r w:rsidRPr="00264283">
        <w:rPr>
          <w:b/>
          <w:iCs/>
          <w:color w:val="000000" w:themeColor="text1"/>
          <w:u w:val="single"/>
        </w:rPr>
        <w:t>Only one thing is certain: that capitalism will end, and much sooner than one may have thought</w:t>
      </w:r>
      <w:r w:rsidRPr="00264283">
        <w:rPr>
          <w:color w:val="000000" w:themeColor="text1"/>
          <w:sz w:val="16"/>
        </w:rPr>
        <w:t xml:space="preserve">. Something of an outlier in the book's suite of chapters is the contribution by Georgi Derluguian, who gives a fascinating inside account of the decline and eventual demise of Communism, in particular Soviet Communism (pp. 99-129). The chapter is of interest because of its speculations on the differences from and the potential parallels with a potential end of capitalism. As to the differences, Derluguian makes much of the fact that </w:t>
      </w:r>
      <w:r w:rsidRPr="00264283">
        <w:rPr>
          <w:color w:val="000000" w:themeColor="text1"/>
          <w:u w:val="single"/>
        </w:rPr>
        <w:t>Soviet Communism was from early on embedded in the 'hostile geopolitics'</w:t>
      </w:r>
      <w:r w:rsidRPr="00264283">
        <w:rPr>
          <w:color w:val="000000" w:themeColor="text1"/>
          <w:sz w:val="16"/>
        </w:rPr>
        <w:t xml:space="preserve"> (p. 110) </w:t>
      </w:r>
      <w:r w:rsidRPr="00264283">
        <w:rPr>
          <w:color w:val="000000" w:themeColor="text1"/>
          <w:u w:val="single"/>
        </w:rPr>
        <w:t>of a 'capitalist world-system'</w:t>
      </w:r>
      <w:r w:rsidRPr="00264283">
        <w:rPr>
          <w:color w:val="000000" w:themeColor="text1"/>
          <w:sz w:val="16"/>
        </w:rPr>
        <w:t xml:space="preserve"> ( 111). This linked its fate inseparably to that of the Soviet Union as an economically and strategically overextended multinational state. That state turned out </w:t>
      </w:r>
      <w:r w:rsidRPr="00264283">
        <w:rPr>
          <w:color w:val="000000" w:themeColor="text1"/>
          <w:sz w:val="16"/>
        </w:rPr>
        <w:lastRenderedPageBreak/>
        <w:t xml:space="preserve">to be unsustainable in the longer term, especially after the end of Stalinist despotism. By then the peculiar class structure of Soviet Communism gave rise to a domestic social compromise that, much unlike American capitalism, included political inertia and economic stagnation. The result was pervasive discontent on the part of a new generation of cultural, technocratic and scientific elites socialized in the revolutionary era of the late 1960s. Also, </w:t>
      </w:r>
      <w:r w:rsidRPr="00264283">
        <w:rPr>
          <w:color w:val="000000" w:themeColor="text1"/>
          <w:u w:val="single"/>
        </w:rPr>
        <w:t>over-centralization made the state-based political economy of Soviet Communism vulnerable to regional and ethnic separatism, while the global capitalism surrounding it provided resentful opponents</w:t>
      </w:r>
      <w:r w:rsidRPr="00264283">
        <w:rPr>
          <w:color w:val="000000" w:themeColor="text1"/>
          <w:sz w:val="16"/>
        </w:rPr>
        <w:t xml:space="preserve"> as well as opportunistic apparatchiks with a template of a preferable order, one in which the latter could ultimately establish themselves as self-made capitalist oligarchs. Contemporary capitalism, of course, is much less dependent on the geopolitical good fortunes of a single imperial state, although </w:t>
      </w:r>
      <w:r w:rsidRPr="00264283">
        <w:rPr>
          <w:color w:val="000000" w:themeColor="text1"/>
          <w:u w:val="single"/>
        </w:rPr>
        <w:t>the role of the United States</w:t>
      </w:r>
      <w:r w:rsidRPr="00264283">
        <w:rPr>
          <w:color w:val="000000" w:themeColor="text1"/>
          <w:sz w:val="16"/>
        </w:rPr>
        <w:t xml:space="preserve"> in this respect </w:t>
      </w:r>
      <w:r w:rsidRPr="00264283">
        <w:rPr>
          <w:color w:val="000000" w:themeColor="text1"/>
          <w:u w:val="single"/>
        </w:rPr>
        <w:t>must not be underestimated</w:t>
      </w:r>
      <w:r w:rsidRPr="00264283">
        <w:rPr>
          <w:color w:val="000000" w:themeColor="text1"/>
          <w:sz w:val="16"/>
        </w:rPr>
        <w:t xml:space="preserve">. </w:t>
      </w:r>
      <w:r w:rsidRPr="00264283">
        <w:rPr>
          <w:color w:val="000000" w:themeColor="text1"/>
          <w:sz w:val="8"/>
          <w:szCs w:val="8"/>
        </w:rPr>
        <w:t>More importantly, capitalism is not exposed to pressure from an alternative political-economic model, assuming that Islamic economic doctrine will for a foreseeable future remain less than attractive even and precisely to Islamic elites (who are deeply integrated in the capitalist global economy). Where the two systems may, however, come to resemble each other is in their internal political disorder engendered by institutional and economic decline. When the Soviet Union lost its 'state integrity', Derluguian writes, this 'undermined all modern institutions and therefore disabled collective action at practically any level above family and crony networks. This condition became self-perpetuating' (p. 122). One consequence was that the ruling bureaucracies reacted 'with more panic than outright violence' when confronted by 'mass civic mobilizations like the 1968 Prague Spring and the Soviet perestroika at its height in 1989', while at the same time 'the insurgent movements ... failed to exploit the momentous disorganization in the ranks of dominant classes' (p. 129). For different reasons and under different circumstances, a similar weakness of collective agency, due to de-institutionalization and creating comparable uncertainty among both champions and challengers of the old order, might shape a future transition from capitalism to post-capitalism, pitting against each other fragmented social movements on the one hand and disoriented political-economic elites on the other. My own view builds on all five contributors but differs from each of them. I take the diversity of theories on what all agree is a severe crisis of capitalism and capitalist society as an indication of</w:t>
      </w:r>
      <w:r w:rsidRPr="00264283">
        <w:rPr>
          <w:color w:val="000000" w:themeColor="text1"/>
          <w:sz w:val="16"/>
        </w:rPr>
        <w:t xml:space="preserve"> </w:t>
      </w:r>
      <w:r w:rsidRPr="00264283">
        <w:rPr>
          <w:color w:val="000000" w:themeColor="text1"/>
          <w:u w:val="single"/>
        </w:rPr>
        <w:t>contemporary capitalism</w:t>
      </w:r>
      <w:r w:rsidRPr="00264283">
        <w:rPr>
          <w:color w:val="000000" w:themeColor="text1"/>
          <w:sz w:val="16"/>
        </w:rPr>
        <w:t xml:space="preserve"> having </w:t>
      </w:r>
      <w:r w:rsidRPr="00264283">
        <w:rPr>
          <w:color w:val="000000" w:themeColor="text1"/>
          <w:u w:val="single"/>
        </w:rPr>
        <w:t>entered a period of deep indeterminacy</w:t>
      </w:r>
      <w:r w:rsidRPr="00264283">
        <w:rPr>
          <w:color w:val="000000" w:themeColor="text1"/>
          <w:sz w:val="16"/>
        </w:rPr>
        <w:t xml:space="preserve"> - a period </w:t>
      </w:r>
      <w:r w:rsidRPr="00264283">
        <w:rPr>
          <w:color w:val="000000" w:themeColor="text1"/>
          <w:u w:val="single"/>
        </w:rPr>
        <w:t>in which unexpected things can happen any time and</w:t>
      </w:r>
      <w:r w:rsidRPr="00264283">
        <w:rPr>
          <w:color w:val="000000" w:themeColor="text1"/>
          <w:sz w:val="16"/>
        </w:rPr>
        <w:t xml:space="preserve"> knowledgeable observers can legitimately disagree on what will happen, due to </w:t>
      </w:r>
      <w:r w:rsidRPr="00264283">
        <w:rPr>
          <w:color w:val="000000" w:themeColor="text1"/>
          <w:u w:val="single"/>
        </w:rPr>
        <w:t>long-valid causal relations</w:t>
      </w:r>
      <w:r w:rsidRPr="00264283">
        <w:rPr>
          <w:color w:val="000000" w:themeColor="text1"/>
          <w:sz w:val="16"/>
        </w:rPr>
        <w:t xml:space="preserve"> having </w:t>
      </w:r>
      <w:r w:rsidRPr="00264283">
        <w:rPr>
          <w:color w:val="000000" w:themeColor="text1"/>
          <w:u w:val="single"/>
        </w:rPr>
        <w:t>become historically obsolete</w:t>
      </w:r>
      <w:r w:rsidRPr="00264283">
        <w:rPr>
          <w:color w:val="000000" w:themeColor="text1"/>
          <w:sz w:val="16"/>
        </w:rPr>
        <w:t xml:space="preserve">. In other words, I interpret the coexistence of a shared sense of crisis with diverging concepts of the nature of that crisis as an indication that </w:t>
      </w:r>
      <w:r w:rsidRPr="00264283">
        <w:rPr>
          <w:b/>
          <w:iCs/>
          <w:color w:val="000000" w:themeColor="text1"/>
          <w:highlight w:val="yellow"/>
          <w:u w:val="single"/>
        </w:rPr>
        <w:t>traditional economic</w:t>
      </w:r>
      <w:r w:rsidRPr="00264283">
        <w:rPr>
          <w:color w:val="000000" w:themeColor="text1"/>
          <w:u w:val="single"/>
        </w:rPr>
        <w:t xml:space="preserve"> and sociological </w:t>
      </w:r>
      <w:r w:rsidRPr="00264283">
        <w:rPr>
          <w:b/>
          <w:iCs/>
          <w:color w:val="000000" w:themeColor="text1"/>
          <w:highlight w:val="yellow"/>
          <w:u w:val="single"/>
        </w:rPr>
        <w:t xml:space="preserve">theories have today lost </w:t>
      </w:r>
      <w:r w:rsidRPr="00264283">
        <w:rPr>
          <w:b/>
          <w:iCs/>
          <w:color w:val="000000" w:themeColor="text1"/>
          <w:u w:val="single"/>
        </w:rPr>
        <w:t xml:space="preserve">much of their </w:t>
      </w:r>
      <w:r w:rsidRPr="00264283">
        <w:rPr>
          <w:b/>
          <w:iCs/>
          <w:color w:val="000000" w:themeColor="text1"/>
          <w:highlight w:val="yellow"/>
          <w:u w:val="single"/>
        </w:rPr>
        <w:t>predictive power</w:t>
      </w:r>
      <w:r w:rsidRPr="00264283">
        <w:rPr>
          <w:color w:val="000000" w:themeColor="text1"/>
          <w:sz w:val="16"/>
          <w:highlight w:val="yellow"/>
        </w:rPr>
        <w:t>.</w:t>
      </w:r>
      <w:r w:rsidRPr="00264283">
        <w:rPr>
          <w:color w:val="000000" w:themeColor="text1"/>
          <w:sz w:val="16"/>
        </w:rPr>
        <w:t xml:space="preserve"> As I will point out in more detail, below, I see this as a result, but also as a cause, of a destruction of collective agency in the course of capitalist development, equally affecting Wallerstein's Davos and Porto Alegre people and resulting in a social context beset with unintended and unanticipated consequences of purposive, but in its effects increasingly unpredictable, social action. '5 Moreover, rather than picking one of the </w:t>
      </w:r>
      <w:r w:rsidRPr="00264283">
        <w:rPr>
          <w:color w:val="000000" w:themeColor="text1"/>
          <w:u w:val="single"/>
        </w:rPr>
        <w:t>various scenarios of</w:t>
      </w:r>
      <w:r w:rsidRPr="00264283">
        <w:rPr>
          <w:color w:val="000000" w:themeColor="text1"/>
          <w:sz w:val="16"/>
        </w:rPr>
        <w:t xml:space="preserve"> the </w:t>
      </w:r>
      <w:r w:rsidRPr="00264283">
        <w:rPr>
          <w:color w:val="000000" w:themeColor="text1"/>
          <w:u w:val="single"/>
        </w:rPr>
        <w:t>crisis</w:t>
      </w:r>
      <w:r w:rsidRPr="00264283">
        <w:rPr>
          <w:color w:val="000000" w:themeColor="text1"/>
          <w:sz w:val="16"/>
        </w:rPr>
        <w:t xml:space="preserve"> and privilege it over the others, I suggest that they all, or most of them, </w:t>
      </w:r>
      <w:r w:rsidRPr="00264283">
        <w:rPr>
          <w:color w:val="000000" w:themeColor="text1"/>
          <w:u w:val="single"/>
        </w:rPr>
        <w:t xml:space="preserve">may be aggregated into a diagnosis of </w:t>
      </w:r>
      <w:r w:rsidRPr="00264283">
        <w:rPr>
          <w:b/>
          <w:iCs/>
          <w:color w:val="000000" w:themeColor="text1"/>
          <w:u w:val="single"/>
        </w:rPr>
        <w:t>multi-morbidity</w:t>
      </w:r>
      <w:r w:rsidRPr="00264283">
        <w:rPr>
          <w:color w:val="000000" w:themeColor="text1"/>
          <w:u w:val="single"/>
        </w:rPr>
        <w:t xml:space="preserve"> in which </w:t>
      </w:r>
      <w:r w:rsidRPr="00264283">
        <w:rPr>
          <w:b/>
          <w:iCs/>
          <w:color w:val="000000" w:themeColor="text1"/>
          <w:highlight w:val="yellow"/>
          <w:u w:val="single"/>
        </w:rPr>
        <w:t>different disorders coexist and</w:t>
      </w:r>
      <w:r w:rsidRPr="00264283">
        <w:rPr>
          <w:color w:val="000000" w:themeColor="text1"/>
          <w:highlight w:val="yellow"/>
          <w:u w:val="single"/>
        </w:rPr>
        <w:t>,</w:t>
      </w:r>
      <w:r w:rsidRPr="00264283">
        <w:rPr>
          <w:color w:val="000000" w:themeColor="text1"/>
          <w:u w:val="single"/>
        </w:rPr>
        <w:t xml:space="preserve"> more often than not, </w:t>
      </w:r>
      <w:r w:rsidRPr="00264283">
        <w:rPr>
          <w:b/>
          <w:iCs/>
          <w:color w:val="000000" w:themeColor="text1"/>
          <w:highlight w:val="yellow"/>
          <w:u w:val="single"/>
        </w:rPr>
        <w:t>reinforce each other</w:t>
      </w:r>
      <w:r w:rsidRPr="00264283">
        <w:rPr>
          <w:color w:val="000000" w:themeColor="text1"/>
          <w:highlight w:val="yellow"/>
          <w:u w:val="single"/>
        </w:rPr>
        <w:t>.</w:t>
      </w:r>
      <w:r w:rsidRPr="00264283">
        <w:rPr>
          <w:color w:val="000000" w:themeColor="text1"/>
          <w:u w:val="single"/>
        </w:rPr>
        <w:t xml:space="preserve"> Capitalism</w:t>
      </w:r>
      <w:r w:rsidRPr="00264283">
        <w:rPr>
          <w:color w:val="000000" w:themeColor="text1"/>
          <w:sz w:val="16"/>
        </w:rPr>
        <w:t xml:space="preserve">, as pointed out at the beginning, </w:t>
      </w:r>
      <w:r w:rsidRPr="00264283">
        <w:rPr>
          <w:color w:val="000000" w:themeColor="text1"/>
          <w:u w:val="single"/>
        </w:rPr>
        <w:t>was always</w:t>
      </w:r>
      <w:r w:rsidRPr="00264283">
        <w:rPr>
          <w:color w:val="000000" w:themeColor="text1"/>
          <w:sz w:val="16"/>
        </w:rPr>
        <w:t xml:space="preserve"> a </w:t>
      </w:r>
      <w:r w:rsidRPr="00264283">
        <w:rPr>
          <w:color w:val="000000" w:themeColor="text1"/>
          <w:u w:val="single"/>
        </w:rPr>
        <w:t>fragile</w:t>
      </w:r>
      <w:r w:rsidRPr="00264283">
        <w:rPr>
          <w:color w:val="000000" w:themeColor="text1"/>
          <w:sz w:val="16"/>
        </w:rPr>
        <w:t xml:space="preserve"> and improbable order and for its survival depended on ongoing repair work. </w:t>
      </w:r>
      <w:r w:rsidRPr="00264283">
        <w:rPr>
          <w:color w:val="000000" w:themeColor="text1"/>
          <w:u w:val="single"/>
        </w:rPr>
        <w:t xml:space="preserve">Today, however, </w:t>
      </w:r>
      <w:r w:rsidRPr="00264283">
        <w:rPr>
          <w:b/>
          <w:iCs/>
          <w:color w:val="000000" w:themeColor="text1"/>
          <w:u w:val="single"/>
        </w:rPr>
        <w:t xml:space="preserve">too many </w:t>
      </w:r>
      <w:r w:rsidRPr="00264283">
        <w:rPr>
          <w:b/>
          <w:iCs/>
          <w:color w:val="000000" w:themeColor="text1"/>
          <w:highlight w:val="yellow"/>
          <w:u w:val="single"/>
        </w:rPr>
        <w:t>frailties have become simultaneously acute</w:t>
      </w:r>
      <w:r w:rsidRPr="00264283">
        <w:rPr>
          <w:color w:val="000000" w:themeColor="text1"/>
          <w:highlight w:val="yellow"/>
          <w:u w:val="single"/>
        </w:rPr>
        <w:t xml:space="preserve"> while </w:t>
      </w:r>
      <w:r w:rsidRPr="00264283">
        <w:rPr>
          <w:b/>
          <w:iCs/>
          <w:color w:val="000000" w:themeColor="text1"/>
          <w:u w:val="single"/>
        </w:rPr>
        <w:t xml:space="preserve">too many </w:t>
      </w:r>
      <w:r w:rsidRPr="00264283">
        <w:rPr>
          <w:b/>
          <w:iCs/>
          <w:color w:val="000000" w:themeColor="text1"/>
          <w:highlight w:val="yellow"/>
          <w:u w:val="single"/>
        </w:rPr>
        <w:t>remedies have been exhausted</w:t>
      </w:r>
      <w:r w:rsidRPr="00264283">
        <w:rPr>
          <w:color w:val="000000" w:themeColor="text1"/>
          <w:u w:val="single"/>
        </w:rPr>
        <w:t xml:space="preserve"> or destroyed. </w:t>
      </w:r>
      <w:r w:rsidRPr="00264283">
        <w:rPr>
          <w:b/>
          <w:iCs/>
          <w:color w:val="000000" w:themeColor="text1"/>
          <w:u w:val="single"/>
        </w:rPr>
        <w:t>The end of capitalism</w:t>
      </w:r>
      <w:r w:rsidRPr="00264283">
        <w:rPr>
          <w:color w:val="000000" w:themeColor="text1"/>
          <w:u w:val="single"/>
        </w:rPr>
        <w:t xml:space="preserve"> can then be imagined as a </w:t>
      </w:r>
      <w:r w:rsidRPr="00264283">
        <w:rPr>
          <w:b/>
          <w:iCs/>
          <w:color w:val="000000" w:themeColor="text1"/>
          <w:u w:val="single"/>
        </w:rPr>
        <w:t>death from a thousand cuts</w:t>
      </w:r>
      <w:r w:rsidRPr="00264283">
        <w:rPr>
          <w:color w:val="000000" w:themeColor="text1"/>
          <w:u w:val="single"/>
        </w:rPr>
        <w:t>, or from a multiplicity of infirmities each of which will be all the more untreatable as all will demand treatment at the same time</w:t>
      </w:r>
      <w:r w:rsidRPr="00264283">
        <w:rPr>
          <w:color w:val="000000" w:themeColor="text1"/>
          <w:sz w:val="16"/>
        </w:rPr>
        <w:t xml:space="preserve">. As will become apparent, </w:t>
      </w:r>
      <w:r w:rsidRPr="00264283">
        <w:rPr>
          <w:b/>
          <w:iCs/>
          <w:color w:val="000000" w:themeColor="text1"/>
          <w:u w:val="single"/>
        </w:rPr>
        <w:t>I do not believe that any of the potentially stabilizing forces</w:t>
      </w:r>
      <w:r w:rsidRPr="00264283">
        <w:rPr>
          <w:color w:val="000000" w:themeColor="text1"/>
          <w:sz w:val="16"/>
        </w:rPr>
        <w:t xml:space="preserve"> mentioned by Mann </w:t>
      </w:r>
      <w:r w:rsidRPr="00264283">
        <w:rPr>
          <w:color w:val="000000" w:themeColor="text1"/>
          <w:u w:val="single"/>
        </w:rPr>
        <w:t>and</w:t>
      </w:r>
      <w:r w:rsidRPr="00264283">
        <w:rPr>
          <w:color w:val="000000" w:themeColor="text1"/>
          <w:sz w:val="16"/>
        </w:rPr>
        <w:t xml:space="preserve"> Calhoun, </w:t>
      </w:r>
      <w:r w:rsidRPr="00264283">
        <w:rPr>
          <w:color w:val="000000" w:themeColor="text1"/>
          <w:u w:val="single"/>
        </w:rPr>
        <w:t>be it regime pluralism</w:t>
      </w:r>
      <w:r w:rsidRPr="00264283">
        <w:rPr>
          <w:color w:val="000000" w:themeColor="text1"/>
          <w:sz w:val="16"/>
        </w:rPr>
        <w:t xml:space="preserve">, regional diversity and </w:t>
      </w:r>
      <w:r w:rsidRPr="00264283">
        <w:rPr>
          <w:color w:val="000000" w:themeColor="text1"/>
          <w:u w:val="single"/>
        </w:rPr>
        <w:t xml:space="preserve">uneven development, political reform, or independent crisis cycles, </w:t>
      </w:r>
      <w:r w:rsidRPr="00264283">
        <w:rPr>
          <w:b/>
          <w:iCs/>
          <w:color w:val="000000" w:themeColor="text1"/>
          <w:u w:val="single"/>
        </w:rPr>
        <w:t>will be strong enough to neutralize</w:t>
      </w:r>
      <w:r w:rsidRPr="00264283">
        <w:rPr>
          <w:color w:val="000000" w:themeColor="text1"/>
          <w:u w:val="single"/>
        </w:rPr>
        <w:t xml:space="preserve"> the syndrome of </w:t>
      </w:r>
      <w:r w:rsidRPr="00264283">
        <w:rPr>
          <w:b/>
          <w:iCs/>
          <w:color w:val="000000" w:themeColor="text1"/>
          <w:u w:val="single"/>
        </w:rPr>
        <w:t>accumulated weaknesses</w:t>
      </w:r>
      <w:r w:rsidRPr="00264283">
        <w:rPr>
          <w:color w:val="000000" w:themeColor="text1"/>
          <w:u w:val="single"/>
        </w:rPr>
        <w:t xml:space="preserve"> that characterize contemporary capitalism. No effective opposition being left, and no practicable successor model waiting</w:t>
      </w:r>
      <w:r w:rsidRPr="00264283">
        <w:rPr>
          <w:color w:val="000000" w:themeColor="text1"/>
          <w:sz w:val="16"/>
        </w:rPr>
        <w:t xml:space="preserve"> in the wings of history, </w:t>
      </w:r>
      <w:r w:rsidRPr="00264283">
        <w:rPr>
          <w:color w:val="000000" w:themeColor="text1"/>
          <w:highlight w:val="yellow"/>
          <w:u w:val="single"/>
        </w:rPr>
        <w:t>capitalism's accumulation of defects</w:t>
      </w:r>
      <w:r w:rsidRPr="00264283">
        <w:rPr>
          <w:color w:val="000000" w:themeColor="text1"/>
          <w:u w:val="single"/>
        </w:rPr>
        <w:t xml:space="preserve">, alongside its accumulation of capital, </w:t>
      </w:r>
      <w:r w:rsidRPr="00264283">
        <w:rPr>
          <w:color w:val="000000" w:themeColor="text1"/>
          <w:highlight w:val="yellow"/>
          <w:u w:val="single"/>
        </w:rPr>
        <w:t>may be seen</w:t>
      </w:r>
      <w:r w:rsidRPr="00264283">
        <w:rPr>
          <w:color w:val="000000" w:themeColor="text1"/>
          <w:sz w:val="16"/>
        </w:rPr>
        <w:t xml:space="preserve">, with Collins, '6 </w:t>
      </w:r>
      <w:r w:rsidRPr="00264283">
        <w:rPr>
          <w:color w:val="000000" w:themeColor="text1"/>
          <w:highlight w:val="yellow"/>
          <w:u w:val="single"/>
        </w:rPr>
        <w:t>as an</w:t>
      </w:r>
      <w:r w:rsidRPr="00264283">
        <w:rPr>
          <w:color w:val="000000" w:themeColor="text1"/>
          <w:u w:val="single"/>
        </w:rPr>
        <w:t xml:space="preserve"> </w:t>
      </w:r>
      <w:r w:rsidRPr="00264283">
        <w:rPr>
          <w:b/>
          <w:iCs/>
          <w:color w:val="000000" w:themeColor="text1"/>
          <w:u w:val="single"/>
        </w:rPr>
        <w:t xml:space="preserve">entirely </w:t>
      </w:r>
      <w:r w:rsidRPr="00264283">
        <w:rPr>
          <w:b/>
          <w:iCs/>
          <w:color w:val="000000" w:themeColor="text1"/>
          <w:highlight w:val="yellow"/>
          <w:u w:val="single"/>
        </w:rPr>
        <w:t>endogenous dynamic of self-destruction</w:t>
      </w:r>
      <w:r w:rsidRPr="00264283">
        <w:rPr>
          <w:color w:val="000000" w:themeColor="text1"/>
          <w:u w:val="single"/>
        </w:rPr>
        <w:t>, following an evolutionary logic moulded in its expression but not suspended by contingent and coincidental events, along a historical trajectory</w:t>
      </w:r>
      <w:r w:rsidRPr="00264283">
        <w:rPr>
          <w:color w:val="000000" w:themeColor="text1"/>
          <w:sz w:val="16"/>
        </w:rPr>
        <w:t xml:space="preserve"> from early liberal via state-administered to neoliberal capitalism, </w:t>
      </w:r>
      <w:r w:rsidRPr="00264283">
        <w:rPr>
          <w:color w:val="000000" w:themeColor="text1"/>
          <w:u w:val="single"/>
        </w:rPr>
        <w:t>which culminated</w:t>
      </w:r>
      <w:r w:rsidRPr="00264283">
        <w:rPr>
          <w:color w:val="000000" w:themeColor="text1"/>
          <w:sz w:val="16"/>
        </w:rPr>
        <w:t xml:space="preserve"> for the time </w:t>
      </w:r>
      <w:r w:rsidRPr="00264283">
        <w:rPr>
          <w:color w:val="000000" w:themeColor="text1"/>
          <w:u w:val="single"/>
        </w:rPr>
        <w:t>being in the financial crisis of 2008 and its aftermath</w:t>
      </w:r>
      <w:r w:rsidRPr="00264283">
        <w:rPr>
          <w:color w:val="000000" w:themeColor="text1"/>
          <w:sz w:val="16"/>
        </w:rPr>
        <w:t xml:space="preserve">. For the decline of capitalism to continue, that is to say, no revolutionary alternative is required, and certainly no masterplan of a better society displacing capitalism. </w:t>
      </w:r>
      <w:r w:rsidRPr="00264283">
        <w:rPr>
          <w:color w:val="000000" w:themeColor="text1"/>
          <w:u w:val="single"/>
        </w:rPr>
        <w:t xml:space="preserve">Contemporary capitalism is vanishing on its own, </w:t>
      </w:r>
      <w:r w:rsidRPr="00264283">
        <w:rPr>
          <w:b/>
          <w:iCs/>
          <w:color w:val="000000" w:themeColor="text1"/>
          <w:u w:val="single"/>
        </w:rPr>
        <w:t>collapsing from internal contradictions</w:t>
      </w:r>
      <w:r w:rsidRPr="00264283">
        <w:rPr>
          <w:color w:val="000000" w:themeColor="text1"/>
          <w:sz w:val="16"/>
        </w:rPr>
        <w:t xml:space="preserve">, and not least as a result of having vanquished its enemies - who, as noted, have often rescued capitalism from itself by forcing it to assume a new form. </w:t>
      </w:r>
      <w:r w:rsidRPr="00264283">
        <w:rPr>
          <w:color w:val="000000" w:themeColor="text1"/>
          <w:highlight w:val="yellow"/>
          <w:u w:val="single"/>
        </w:rPr>
        <w:t>What comes after capitalism</w:t>
      </w:r>
      <w:r w:rsidRPr="00264283">
        <w:rPr>
          <w:color w:val="000000" w:themeColor="text1"/>
          <w:u w:val="single"/>
        </w:rPr>
        <w:t xml:space="preserve"> in its final crisis</w:t>
      </w:r>
      <w:r w:rsidRPr="00264283">
        <w:rPr>
          <w:color w:val="000000" w:themeColor="text1"/>
          <w:sz w:val="16"/>
        </w:rPr>
        <w:t xml:space="preserve">, now under way, </w:t>
      </w:r>
      <w:r w:rsidRPr="00264283">
        <w:rPr>
          <w:color w:val="000000" w:themeColor="text1"/>
          <w:highlight w:val="yellow"/>
          <w:u w:val="single"/>
        </w:rPr>
        <w:t>is</w:t>
      </w:r>
      <w:r w:rsidRPr="00264283">
        <w:rPr>
          <w:color w:val="000000" w:themeColor="text1"/>
          <w:sz w:val="16"/>
        </w:rPr>
        <w:t xml:space="preserve">, I suggest, </w:t>
      </w:r>
      <w:r w:rsidRPr="00264283">
        <w:rPr>
          <w:color w:val="000000" w:themeColor="text1"/>
          <w:u w:val="single"/>
        </w:rPr>
        <w:t>not socialism</w:t>
      </w:r>
      <w:r w:rsidRPr="00264283">
        <w:rPr>
          <w:color w:val="000000" w:themeColor="text1"/>
          <w:sz w:val="16"/>
        </w:rPr>
        <w:t xml:space="preserve"> or some other defined social order, </w:t>
      </w:r>
      <w:r w:rsidRPr="00264283">
        <w:rPr>
          <w:color w:val="000000" w:themeColor="text1"/>
          <w:u w:val="single"/>
        </w:rPr>
        <w:t>but a lasting interregnum - no new world system equilibrium</w:t>
      </w:r>
      <w:r w:rsidRPr="00264283">
        <w:rPr>
          <w:color w:val="000000" w:themeColor="text1"/>
          <w:sz w:val="16"/>
        </w:rPr>
        <w:t xml:space="preserve"> ala Wallerstein, </w:t>
      </w:r>
      <w:r w:rsidRPr="00264283">
        <w:rPr>
          <w:color w:val="000000" w:themeColor="text1"/>
          <w:u w:val="single"/>
        </w:rPr>
        <w:t xml:space="preserve">but a prolonged period of social </w:t>
      </w:r>
      <w:r w:rsidRPr="00264283">
        <w:rPr>
          <w:color w:val="000000" w:themeColor="text1"/>
          <w:highlight w:val="yellow"/>
          <w:u w:val="single"/>
        </w:rPr>
        <w:t>entropy,</w:t>
      </w:r>
      <w:r w:rsidRPr="00264283">
        <w:rPr>
          <w:color w:val="000000" w:themeColor="text1"/>
          <w:u w:val="single"/>
        </w:rPr>
        <w:t xml:space="preserve"> or disorder</w:t>
      </w:r>
      <w:r w:rsidRPr="00264283">
        <w:rPr>
          <w:color w:val="000000" w:themeColor="text1"/>
          <w:sz w:val="16"/>
        </w:rPr>
        <w:t xml:space="preserve"> (and precisely for this reason a period of uncertainty and indeterminacy). It is an interesting problem for sociological theory whether and how a society can turn for a significant length of time into less than a society, a post-social society as it were, or a society lite, until it may or may not recover and again become a society in the full meaning of the term. ' 7 I suggest that one can attain a conceptual fix on this by drawing liberally on a famous article by David Lockwood'' to distinguish between system integration and social integration, or integration at the macro and micro levels of society. An interregnum would then be </w:t>
      </w:r>
      <w:r w:rsidRPr="00264283">
        <w:rPr>
          <w:color w:val="000000" w:themeColor="text1"/>
          <w:u w:val="single"/>
        </w:rPr>
        <w:t xml:space="preserve">defined as </w:t>
      </w:r>
      <w:r w:rsidRPr="00264283">
        <w:rPr>
          <w:color w:val="000000" w:themeColor="text1"/>
          <w:highlight w:val="yellow"/>
          <w:u w:val="single"/>
        </w:rPr>
        <w:t>a breakdown of system integration</w:t>
      </w:r>
      <w:r w:rsidRPr="00264283">
        <w:rPr>
          <w:color w:val="000000" w:themeColor="text1"/>
          <w:u w:val="single"/>
        </w:rPr>
        <w:t xml:space="preserve"> at the macro level, </w:t>
      </w:r>
      <w:r w:rsidRPr="00264283">
        <w:rPr>
          <w:color w:val="000000" w:themeColor="text1"/>
          <w:u w:val="single"/>
        </w:rPr>
        <w:lastRenderedPageBreak/>
        <w:t>depriving individuals</w:t>
      </w:r>
      <w:r w:rsidRPr="00264283">
        <w:rPr>
          <w:color w:val="000000" w:themeColor="text1"/>
          <w:sz w:val="16"/>
        </w:rPr>
        <w:t xml:space="preserve"> at the micro level </w:t>
      </w:r>
      <w:r w:rsidRPr="00264283">
        <w:rPr>
          <w:color w:val="000000" w:themeColor="text1"/>
          <w:u w:val="single"/>
        </w:rPr>
        <w:t>of institutional structuring and collective support</w:t>
      </w:r>
      <w:r w:rsidRPr="00264283">
        <w:rPr>
          <w:color w:val="000000" w:themeColor="text1"/>
          <w:sz w:val="16"/>
        </w:rPr>
        <w:t xml:space="preserve">, and shifting the burden of ordering social life, of providing it with a modicum of security and stability, to individuals themselves and such social arrangements as they can create on their own. </w:t>
      </w:r>
      <w:r w:rsidRPr="00264283">
        <w:rPr>
          <w:color w:val="000000" w:themeColor="text1"/>
          <w:u w:val="single"/>
        </w:rPr>
        <w:t>A society in interregnum</w:t>
      </w:r>
      <w:r w:rsidRPr="00264283">
        <w:rPr>
          <w:color w:val="000000" w:themeColor="text1"/>
          <w:sz w:val="16"/>
        </w:rPr>
        <w:t xml:space="preserve">, in other words, would be a de-institutionalized or under-institutionalized society, one in which expectations can be stabilized only for a short time by local improvisation, and which for this very reason </w:t>
      </w:r>
      <w:r w:rsidRPr="00264283">
        <w:rPr>
          <w:color w:val="000000" w:themeColor="text1"/>
          <w:u w:val="single"/>
        </w:rPr>
        <w:t>is essentially ungovernable</w:t>
      </w:r>
      <w:r w:rsidRPr="00264283">
        <w:rPr>
          <w:color w:val="000000" w:themeColor="text1"/>
          <w:sz w:val="16"/>
        </w:rPr>
        <w:t xml:space="preserve">. Contemporary capitalism, then, would appear to be a society whose system integration is critically and irremediably weakened, so that the continuation of capital accumulation - for an intermediate period of uncertain duration - becomes solely dependent on the opportunism of collectively incapacitated individualized individuals, as they struggle to protect themselves from looming accidents and structural pressures on their social and economic status. Undergoverned and undermanaged, the social world of </w:t>
      </w:r>
      <w:r w:rsidRPr="00264283">
        <w:rPr>
          <w:color w:val="000000" w:themeColor="text1"/>
          <w:u w:val="single"/>
        </w:rPr>
        <w:t>the post-capitalist interregnum, in the wake of neoliberal capitalism</w:t>
      </w:r>
      <w:r w:rsidRPr="00264283">
        <w:rPr>
          <w:color w:val="000000" w:themeColor="text1"/>
          <w:sz w:val="16"/>
        </w:rPr>
        <w:t xml:space="preserve"> having cleared away states, governments, borders, trade unions and other moderating forces, </w:t>
      </w:r>
      <w:r w:rsidRPr="00264283">
        <w:rPr>
          <w:color w:val="000000" w:themeColor="text1"/>
          <w:u w:val="single"/>
        </w:rPr>
        <w:t>can at any time be hit by disaster</w:t>
      </w:r>
      <w:r w:rsidRPr="00264283">
        <w:rPr>
          <w:color w:val="000000" w:themeColor="text1"/>
          <w:sz w:val="16"/>
        </w:rPr>
        <w:t xml:space="preserve">; for example, </w:t>
      </w:r>
      <w:r w:rsidRPr="00264283">
        <w:rPr>
          <w:b/>
          <w:iCs/>
          <w:color w:val="000000" w:themeColor="text1"/>
          <w:u w:val="single"/>
        </w:rPr>
        <w:t>bubbles imploding</w:t>
      </w:r>
      <w:r w:rsidRPr="00264283">
        <w:rPr>
          <w:color w:val="000000" w:themeColor="text1"/>
          <w:u w:val="single"/>
        </w:rPr>
        <w:t xml:space="preserve"> or </w:t>
      </w:r>
      <w:r w:rsidRPr="00264283">
        <w:rPr>
          <w:b/>
          <w:iCs/>
          <w:color w:val="000000" w:themeColor="text1"/>
          <w:u w:val="single"/>
        </w:rPr>
        <w:t>violence penetrating from a collapsing periphery into the centre</w:t>
      </w:r>
      <w:r w:rsidRPr="00264283">
        <w:rPr>
          <w:color w:val="000000" w:themeColor="text1"/>
          <w:sz w:val="16"/>
        </w:rPr>
        <w:t xml:space="preserve">. With individuals deprived of collective defences and left to their own devices, what remains of a social order hinges on the motivation of individuals to cooperate with other individuals on an ad hoc basis, </w:t>
      </w:r>
      <w:r w:rsidRPr="00264283">
        <w:rPr>
          <w:color w:val="000000" w:themeColor="text1"/>
          <w:u w:val="single"/>
        </w:rPr>
        <w:t>driven by fear and greed</w:t>
      </w:r>
      <w:r w:rsidRPr="00264283">
        <w:rPr>
          <w:color w:val="000000" w:themeColor="text1"/>
          <w:sz w:val="16"/>
        </w:rPr>
        <w:t xml:space="preserve"> and by elementary interests in individual survival. Society having lost the ability to provide its members with effective protection and proven templates for social action and social existence, individuals have only themselves to rely on while social order depends on the weakest possible mode of social integration, Zweckrationalitiit. As pointed out in Chapter 1 of this book, and partly elaborated in the rest of this introduction, </w:t>
      </w:r>
      <w:r w:rsidRPr="00264283">
        <w:rPr>
          <w:color w:val="000000" w:themeColor="text1"/>
          <w:u w:val="single"/>
        </w:rPr>
        <w:t xml:space="preserve">I anchor this condition in a variety of interrelated developments, such as </w:t>
      </w:r>
      <w:r w:rsidRPr="00264283">
        <w:rPr>
          <w:b/>
          <w:iCs/>
          <w:color w:val="000000" w:themeColor="text1"/>
          <w:u w:val="single"/>
        </w:rPr>
        <w:t>declining growth</w:t>
      </w:r>
      <w:r w:rsidRPr="00264283">
        <w:rPr>
          <w:color w:val="000000" w:themeColor="text1"/>
          <w:u w:val="single"/>
        </w:rPr>
        <w:t xml:space="preserve"> intensifying </w:t>
      </w:r>
      <w:r w:rsidRPr="00264283">
        <w:rPr>
          <w:b/>
          <w:iCs/>
          <w:color w:val="000000" w:themeColor="text1"/>
          <w:u w:val="single"/>
        </w:rPr>
        <w:t>distributional conflict</w:t>
      </w:r>
      <w:r w:rsidRPr="00264283">
        <w:rPr>
          <w:color w:val="000000" w:themeColor="text1"/>
          <w:sz w:val="16"/>
        </w:rPr>
        <w:t xml:space="preserve">; the </w:t>
      </w:r>
      <w:r w:rsidRPr="00264283">
        <w:rPr>
          <w:color w:val="000000" w:themeColor="text1"/>
          <w:u w:val="single"/>
        </w:rPr>
        <w:t xml:space="preserve">rising </w:t>
      </w:r>
      <w:r w:rsidRPr="00264283">
        <w:rPr>
          <w:b/>
          <w:iCs/>
          <w:color w:val="000000" w:themeColor="text1"/>
          <w:u w:val="single"/>
        </w:rPr>
        <w:t>inequality</w:t>
      </w:r>
      <w:r w:rsidRPr="00264283">
        <w:rPr>
          <w:color w:val="000000" w:themeColor="text1"/>
          <w:sz w:val="16"/>
        </w:rPr>
        <w:t xml:space="preserve"> that results from this; </w:t>
      </w:r>
      <w:r w:rsidRPr="00264283">
        <w:rPr>
          <w:b/>
          <w:iCs/>
          <w:color w:val="000000" w:themeColor="text1"/>
          <w:u w:val="single"/>
        </w:rPr>
        <w:t>vanishing macroeconomic manageability</w:t>
      </w:r>
      <w:r w:rsidRPr="00264283">
        <w:rPr>
          <w:color w:val="000000" w:themeColor="text1"/>
          <w:sz w:val="16"/>
        </w:rPr>
        <w:t xml:space="preserve">, as </w:t>
      </w:r>
      <w:r w:rsidRPr="00264283">
        <w:rPr>
          <w:color w:val="000000" w:themeColor="text1"/>
          <w:u w:val="single"/>
        </w:rPr>
        <w:t>manifested in</w:t>
      </w:r>
      <w:r w:rsidRPr="00264283">
        <w:rPr>
          <w:color w:val="000000" w:themeColor="text1"/>
          <w:sz w:val="16"/>
        </w:rPr>
        <w:t xml:space="preserve">, among other things, steadily </w:t>
      </w:r>
      <w:r w:rsidRPr="00264283">
        <w:rPr>
          <w:color w:val="000000" w:themeColor="text1"/>
          <w:u w:val="single"/>
        </w:rPr>
        <w:t xml:space="preserve">growing indebtedness, a pumped-up money supply; and the ever-present possibility of another </w:t>
      </w:r>
      <w:r w:rsidRPr="00264283">
        <w:rPr>
          <w:b/>
          <w:iCs/>
          <w:color w:val="000000" w:themeColor="text1"/>
          <w:u w:val="single"/>
        </w:rPr>
        <w:t>economic breakdown</w:t>
      </w:r>
      <w:r w:rsidRPr="00264283">
        <w:rPr>
          <w:color w:val="000000" w:themeColor="text1"/>
          <w:sz w:val="16"/>
        </w:rPr>
        <w:t xml:space="preserve">;'9 </w:t>
      </w:r>
      <w:r w:rsidRPr="00264283">
        <w:rPr>
          <w:color w:val="000000" w:themeColor="text1"/>
          <w:u w:val="single"/>
        </w:rPr>
        <w:t>the</w:t>
      </w:r>
      <w:r w:rsidRPr="00264283">
        <w:rPr>
          <w:color w:val="000000" w:themeColor="text1"/>
          <w:sz w:val="16"/>
        </w:rPr>
        <w:t xml:space="preserve"> suspension of post-war capitalism's engine of social progress, democracy, and the associated </w:t>
      </w:r>
      <w:r w:rsidRPr="00264283">
        <w:rPr>
          <w:color w:val="000000" w:themeColor="text1"/>
          <w:u w:val="single"/>
        </w:rPr>
        <w:t xml:space="preserve">rise of </w:t>
      </w:r>
      <w:r w:rsidRPr="00264283">
        <w:rPr>
          <w:b/>
          <w:iCs/>
          <w:color w:val="000000" w:themeColor="text1"/>
          <w:u w:val="single"/>
        </w:rPr>
        <w:t>oligarchic rule</w:t>
      </w:r>
      <w:r w:rsidRPr="00264283">
        <w:rPr>
          <w:color w:val="000000" w:themeColor="text1"/>
          <w:sz w:val="16"/>
        </w:rPr>
        <w:t xml:space="preserve">; the </w:t>
      </w:r>
      <w:r w:rsidRPr="00264283">
        <w:rPr>
          <w:b/>
          <w:iCs/>
          <w:color w:val="000000" w:themeColor="text1"/>
          <w:u w:val="single"/>
        </w:rPr>
        <w:t>dwindling capacity of governments</w:t>
      </w:r>
      <w:r w:rsidRPr="00264283">
        <w:rPr>
          <w:color w:val="000000" w:themeColor="text1"/>
          <w:u w:val="single"/>
        </w:rPr>
        <w:t xml:space="preserve"> and the systemic inability of governance</w:t>
      </w:r>
      <w:r w:rsidRPr="00264283">
        <w:rPr>
          <w:color w:val="000000" w:themeColor="text1"/>
          <w:sz w:val="16"/>
        </w:rPr>
        <w:t xml:space="preserve"> to limit the commodification of labour, nature and money; </w:t>
      </w:r>
      <w:r w:rsidRPr="00264283">
        <w:rPr>
          <w:color w:val="000000" w:themeColor="text1"/>
          <w:u w:val="single"/>
        </w:rPr>
        <w:t xml:space="preserve">the omnipresence of </w:t>
      </w:r>
      <w:r w:rsidRPr="00264283">
        <w:rPr>
          <w:b/>
          <w:iCs/>
          <w:color w:val="000000" w:themeColor="text1"/>
          <w:u w:val="single"/>
        </w:rPr>
        <w:t>corruption</w:t>
      </w:r>
      <w:r w:rsidRPr="00264283">
        <w:rPr>
          <w:color w:val="000000" w:themeColor="text1"/>
          <w:sz w:val="16"/>
        </w:rPr>
        <w:t xml:space="preserve"> of all sorts, </w:t>
      </w:r>
      <w:r w:rsidRPr="00264283">
        <w:rPr>
          <w:color w:val="000000" w:themeColor="text1"/>
          <w:u w:val="single"/>
        </w:rPr>
        <w:t>in response to intensified</w:t>
      </w:r>
      <w:r w:rsidRPr="00264283">
        <w:rPr>
          <w:color w:val="000000" w:themeColor="text1"/>
          <w:sz w:val="16"/>
        </w:rPr>
        <w:t xml:space="preserve"> competition in winner-take-all </w:t>
      </w:r>
      <w:r w:rsidRPr="00264283">
        <w:rPr>
          <w:color w:val="000000" w:themeColor="text1"/>
          <w:u w:val="single"/>
        </w:rPr>
        <w:t>markets</w:t>
      </w:r>
      <w:r w:rsidRPr="00264283">
        <w:rPr>
          <w:color w:val="000000" w:themeColor="text1"/>
          <w:sz w:val="16"/>
        </w:rPr>
        <w:t xml:space="preserve"> with unlimited opportunities for self-enrichment; </w:t>
      </w:r>
      <w:r w:rsidRPr="00264283">
        <w:rPr>
          <w:color w:val="000000" w:themeColor="text1"/>
          <w:u w:val="single"/>
        </w:rPr>
        <w:t>the erosion of public infrastructures</w:t>
      </w:r>
      <w:r w:rsidRPr="00264283">
        <w:rPr>
          <w:color w:val="000000" w:themeColor="text1"/>
          <w:sz w:val="16"/>
        </w:rPr>
        <w:t xml:space="preserve"> and collective benefits in the course of commodification and privatization; </w:t>
      </w:r>
      <w:r w:rsidRPr="00264283">
        <w:rPr>
          <w:color w:val="000000" w:themeColor="text1"/>
          <w:u w:val="single"/>
        </w:rPr>
        <w:t xml:space="preserve">the </w:t>
      </w:r>
      <w:r w:rsidRPr="00264283">
        <w:rPr>
          <w:b/>
          <w:iCs/>
          <w:color w:val="000000" w:themeColor="text1"/>
          <w:u w:val="single"/>
        </w:rPr>
        <w:t>failure</w:t>
      </w:r>
      <w:r w:rsidRPr="00264283">
        <w:rPr>
          <w:color w:val="000000" w:themeColor="text1"/>
          <w:sz w:val="16"/>
        </w:rPr>
        <w:t xml:space="preserve"> after 1989 </w:t>
      </w:r>
      <w:r w:rsidRPr="00264283">
        <w:rPr>
          <w:color w:val="000000" w:themeColor="text1"/>
          <w:u w:val="single"/>
        </w:rPr>
        <w:t>of</w:t>
      </w:r>
      <w:r w:rsidRPr="00264283">
        <w:rPr>
          <w:color w:val="000000" w:themeColor="text1"/>
          <w:sz w:val="16"/>
        </w:rPr>
        <w:t xml:space="preserve"> capitalism's host nation, </w:t>
      </w:r>
      <w:r w:rsidRPr="00264283">
        <w:rPr>
          <w:color w:val="000000" w:themeColor="text1"/>
          <w:u w:val="single"/>
        </w:rPr>
        <w:t xml:space="preserve">the United States, to build and maintain a </w:t>
      </w:r>
      <w:r w:rsidRPr="00264283">
        <w:rPr>
          <w:b/>
          <w:iCs/>
          <w:color w:val="000000" w:themeColor="text1"/>
          <w:u w:val="single"/>
        </w:rPr>
        <w:t>stable global order</w:t>
      </w:r>
      <w:r w:rsidRPr="00264283">
        <w:rPr>
          <w:color w:val="000000" w:themeColor="text1"/>
          <w:sz w:val="16"/>
        </w:rPr>
        <w:t xml:space="preserve">; etc., etc. </w:t>
      </w:r>
      <w:r w:rsidRPr="00264283">
        <w:rPr>
          <w:color w:val="000000" w:themeColor="text1"/>
          <w:u w:val="single"/>
        </w:rPr>
        <w:t>These and other developments</w:t>
      </w:r>
      <w:r w:rsidRPr="00264283">
        <w:rPr>
          <w:color w:val="000000" w:themeColor="text1"/>
          <w:sz w:val="16"/>
        </w:rPr>
        <w:t xml:space="preserve">, I suggest, </w:t>
      </w:r>
      <w:r w:rsidRPr="00264283">
        <w:rPr>
          <w:color w:val="000000" w:themeColor="text1"/>
          <w:u w:val="single"/>
        </w:rPr>
        <w:t>have resulted in widespread cynicism governing economic life</w:t>
      </w:r>
      <w:r w:rsidRPr="00264283">
        <w:rPr>
          <w:color w:val="000000" w:themeColor="text1"/>
          <w:sz w:val="16"/>
        </w:rPr>
        <w:t xml:space="preserve">, for a long time if not </w:t>
      </w:r>
      <w:r w:rsidRPr="00264283">
        <w:rPr>
          <w:b/>
          <w:iCs/>
          <w:color w:val="000000" w:themeColor="text1"/>
          <w:u w:val="single"/>
        </w:rPr>
        <w:t>forever ruling out a recovery of normative legitimacy for capitalism</w:t>
      </w:r>
      <w:r w:rsidRPr="00264283">
        <w:rPr>
          <w:color w:val="000000" w:themeColor="text1"/>
          <w:sz w:val="16"/>
        </w:rPr>
        <w:t xml:space="preserve"> as a just society offering equal opportunities for individual progress- a legitimacy that capitalism would need to draw on in critical moments - </w:t>
      </w:r>
      <w:r w:rsidRPr="00264283">
        <w:rPr>
          <w:color w:val="000000" w:themeColor="text1"/>
          <w:u w:val="single"/>
        </w:rPr>
        <w:t>and founding social integration on collective resignation</w:t>
      </w:r>
      <w:r w:rsidRPr="00264283">
        <w:rPr>
          <w:color w:val="000000" w:themeColor="text1"/>
          <w:sz w:val="16"/>
        </w:rPr>
        <w:t xml:space="preserve"> as the last remaining pillar of the capitalist social order, or disorder. 20</w:t>
      </w:r>
    </w:p>
    <w:p w14:paraId="330631CF" w14:textId="77777777" w:rsidR="0055374D" w:rsidRDefault="0055374D" w:rsidP="0055374D">
      <w:pPr>
        <w:pStyle w:val="Heading4"/>
      </w:pPr>
      <w:r>
        <w:t xml:space="preserve">The alternative is to affirm the Communist party using dual power strategies. This debate is a question of the </w:t>
      </w:r>
      <w:r>
        <w:rPr>
          <w:u w:val="single"/>
        </w:rPr>
        <w:t>speed,</w:t>
      </w:r>
      <w:r>
        <w:t xml:space="preserve"> </w:t>
      </w:r>
      <w:r>
        <w:rPr>
          <w:u w:val="single"/>
        </w:rPr>
        <w:t>scope,</w:t>
      </w:r>
      <w:r>
        <w:t xml:space="preserve"> and </w:t>
      </w:r>
      <w:r>
        <w:rPr>
          <w:u w:val="single"/>
        </w:rPr>
        <w:t>scale</w:t>
      </w:r>
      <w:r>
        <w:t xml:space="preserve"> of revolutionary strategy. Only dual power organizing builds institutions that meet the material needs of community, building a revolutionary base in the face of compounding crises of climate change, imperialism, and fascism.</w:t>
      </w:r>
    </w:p>
    <w:p w14:paraId="0FB1A55F" w14:textId="77777777" w:rsidR="0055374D" w:rsidRDefault="0055374D" w:rsidP="0055374D">
      <w:r>
        <w:rPr>
          <w:rStyle w:val="Style13ptBold"/>
        </w:rPr>
        <w:t>Escalante, 19</w:t>
      </w:r>
      <w:r w:rsidRPr="002F446E">
        <w:t xml:space="preserve"> [Alyson Escalante, Marxism, Radical Feminism, Continental Philosophy</w:t>
      </w:r>
      <w:r>
        <w:t>,</w:t>
      </w:r>
      <w:r w:rsidRPr="002F446E">
        <w:t xml:space="preserve"> 3-26-2019, "Communism and Climate Change: A Dual Power Approach," Regeneration Magazine, accessed 9-17-2021, https://regenerationmag.org/communism-and-climate-change-a-dual-power-approach/] //</w:t>
      </w:r>
      <w:r>
        <w:t>AD</w:t>
      </w:r>
    </w:p>
    <w:p w14:paraId="2D21F8D1" w14:textId="77777777" w:rsidR="0055374D" w:rsidRPr="002F446E" w:rsidRDefault="0055374D" w:rsidP="0055374D">
      <w:pPr>
        <w:rPr>
          <w:sz w:val="16"/>
        </w:rPr>
      </w:pPr>
      <w:r w:rsidRPr="002F446E">
        <w:t xml:space="preserve"> </w:t>
      </w:r>
      <w:r>
        <w:rPr>
          <w:sz w:val="16"/>
        </w:rPr>
        <w:t xml:space="preserve">I have previously argued that a crucial advantage to </w:t>
      </w:r>
      <w:r>
        <w:rPr>
          <w:rStyle w:val="Emphasis"/>
          <w:highlight w:val="cyan"/>
        </w:rPr>
        <w:t>dual power</w:t>
      </w:r>
      <w:r>
        <w:rPr>
          <w:highlight w:val="cyan"/>
          <w:u w:val="single"/>
        </w:rPr>
        <w:t xml:space="preserve"> </w:t>
      </w:r>
      <w:r>
        <w:rPr>
          <w:rStyle w:val="Emphasis"/>
        </w:rPr>
        <w:t>strategy</w:t>
      </w:r>
      <w:r>
        <w:rPr>
          <w:sz w:val="16"/>
        </w:rPr>
        <w:t xml:space="preserve"> is that it </w:t>
      </w:r>
      <w:r>
        <w:rPr>
          <w:highlight w:val="cyan"/>
          <w:u w:val="single"/>
        </w:rPr>
        <w:t xml:space="preserve">gives the masses </w:t>
      </w:r>
      <w:r>
        <w:rPr>
          <w:u w:val="single"/>
        </w:rPr>
        <w:t xml:space="preserve">an infrastructure of </w:t>
      </w:r>
      <w:r>
        <w:rPr>
          <w:rStyle w:val="StyleUnderline"/>
        </w:rPr>
        <w:t>socialist</w:t>
      </w:r>
      <w:r>
        <w:rPr>
          <w:rStyle w:val="Emphasis"/>
        </w:rPr>
        <w:t xml:space="preserve"> </w:t>
      </w:r>
      <w:r>
        <w:rPr>
          <w:rStyle w:val="Emphasis"/>
          <w:highlight w:val="cyan"/>
        </w:rPr>
        <w:t>institutions</w:t>
      </w:r>
      <w:r>
        <w:rPr>
          <w:u w:val="single"/>
        </w:rPr>
        <w:t xml:space="preserve"> </w:t>
      </w:r>
      <w:r>
        <w:rPr>
          <w:highlight w:val="cyan"/>
          <w:u w:val="single"/>
        </w:rPr>
        <w:t xml:space="preserve">which can directly provide for </w:t>
      </w:r>
      <w:r>
        <w:rPr>
          <w:rStyle w:val="Emphasis"/>
          <w:highlight w:val="cyan"/>
        </w:rPr>
        <w:t>material needs</w:t>
      </w:r>
      <w:r>
        <w:rPr>
          <w:highlight w:val="cyan"/>
          <w:u w:val="single"/>
        </w:rPr>
        <w:t xml:space="preserve"> in times of </w:t>
      </w:r>
      <w:r>
        <w:rPr>
          <w:rStyle w:val="Emphasis"/>
          <w:highlight w:val="cyan"/>
        </w:rPr>
        <w:t>capitalist crisis</w:t>
      </w:r>
      <w:r>
        <w:rPr>
          <w:rStyle w:val="Emphasis"/>
        </w:rPr>
        <w:t>.</w:t>
      </w:r>
      <w:r>
        <w:rPr>
          <w:u w:val="single"/>
        </w:rPr>
        <w:t xml:space="preserve"> </w:t>
      </w:r>
      <w:r>
        <w:rPr>
          <w:rStyle w:val="Emphasis"/>
          <w:highlight w:val="cyan"/>
        </w:rPr>
        <w:t>Socialist agricultural</w:t>
      </w:r>
      <w:r>
        <w:rPr>
          <w:highlight w:val="cyan"/>
          <w:u w:val="single"/>
        </w:rPr>
        <w:t xml:space="preserve"> and </w:t>
      </w:r>
      <w:r>
        <w:rPr>
          <w:rStyle w:val="Emphasis"/>
          <w:highlight w:val="cyan"/>
        </w:rPr>
        <w:t>food distribution programs</w:t>
      </w:r>
      <w:r>
        <w:rPr>
          <w:highlight w:val="cyan"/>
          <w:u w:val="single"/>
        </w:rPr>
        <w:t xml:space="preserve"> can take ground that the </w:t>
      </w:r>
      <w:r>
        <w:rPr>
          <w:rStyle w:val="Emphasis"/>
          <w:highlight w:val="cyan"/>
        </w:rPr>
        <w:t>capitalist state</w:t>
      </w:r>
      <w:r>
        <w:rPr>
          <w:highlight w:val="cyan"/>
          <w:u w:val="single"/>
        </w:rPr>
        <w:t xml:space="preserve"> cedes</w:t>
      </w:r>
      <w:r>
        <w:rPr>
          <w:u w:val="single"/>
        </w:rPr>
        <w:t xml:space="preserve"> </w:t>
      </w:r>
      <w:r>
        <w:rPr>
          <w:highlight w:val="cyan"/>
          <w:u w:val="single"/>
        </w:rPr>
        <w:t>by</w:t>
      </w:r>
      <w:r>
        <w:rPr>
          <w:u w:val="single"/>
        </w:rPr>
        <w:t xml:space="preserve"> simultaneously </w:t>
      </w:r>
      <w:r>
        <w:rPr>
          <w:highlight w:val="cyan"/>
          <w:u w:val="single"/>
        </w:rPr>
        <w:t>meeting the needs of the masses</w:t>
      </w:r>
      <w:r>
        <w:rPr>
          <w:u w:val="single"/>
        </w:rPr>
        <w:t xml:space="preserve"> </w:t>
      </w:r>
      <w:r>
        <w:rPr>
          <w:highlight w:val="cyan"/>
          <w:u w:val="single"/>
        </w:rPr>
        <w:t xml:space="preserve">while proving that </w:t>
      </w:r>
      <w:r>
        <w:rPr>
          <w:highlight w:val="cyan"/>
          <w:u w:val="single"/>
        </w:rPr>
        <w:lastRenderedPageBreak/>
        <w:t xml:space="preserve">socialist </w:t>
      </w:r>
      <w:r>
        <w:rPr>
          <w:rStyle w:val="Emphasis"/>
          <w:highlight w:val="cyan"/>
        </w:rPr>
        <w:t>self-management</w:t>
      </w:r>
      <w:r>
        <w:rPr>
          <w:highlight w:val="cyan"/>
          <w:u w:val="single"/>
        </w:rPr>
        <w:t xml:space="preserve"> and</w:t>
      </w:r>
      <w:r>
        <w:rPr>
          <w:rStyle w:val="Emphasis"/>
          <w:highlight w:val="cyan"/>
        </w:rPr>
        <w:t xml:space="preserve"> political</w:t>
      </w:r>
      <w:r>
        <w:rPr>
          <w:highlight w:val="cyan"/>
          <w:u w:val="single"/>
        </w:rPr>
        <w:t xml:space="preserve"> </w:t>
      </w:r>
      <w:r>
        <w:rPr>
          <w:rStyle w:val="Emphasis"/>
          <w:highlight w:val="cyan"/>
        </w:rPr>
        <w:t>institutions</w:t>
      </w:r>
      <w:r>
        <w:rPr>
          <w:highlight w:val="cyan"/>
          <w:u w:val="single"/>
        </w:rPr>
        <w:t xml:space="preserve"> can function </w:t>
      </w:r>
      <w:r>
        <w:rPr>
          <w:rStyle w:val="Emphasis"/>
          <w:highlight w:val="cyan"/>
        </w:rPr>
        <w:t>independently</w:t>
      </w:r>
      <w:r>
        <w:rPr>
          <w:highlight w:val="cyan"/>
          <w:u w:val="single"/>
        </w:rPr>
        <w:t xml:space="preserve"> of capitalism</w:t>
      </w:r>
      <w:r>
        <w:rPr>
          <w:sz w:val="16"/>
        </w:rPr>
        <w:t xml:space="preserve">. This approach </w:t>
      </w:r>
      <w:r>
        <w:rPr>
          <w:sz w:val="16"/>
          <w:highlight w:val="cyan"/>
        </w:rPr>
        <w:t xml:space="preserve">is </w:t>
      </w:r>
      <w:r>
        <w:rPr>
          <w:highlight w:val="cyan"/>
          <w:u w:val="single"/>
        </w:rPr>
        <w:t>not only</w:t>
      </w:r>
      <w:r>
        <w:rPr>
          <w:u w:val="single"/>
        </w:rPr>
        <w:t xml:space="preserve"> capable of </w:t>
      </w:r>
      <w:r>
        <w:rPr>
          <w:rStyle w:val="Emphasis"/>
          <w:highlight w:val="cyan"/>
        </w:rPr>
        <w:t>literally saving lives</w:t>
      </w:r>
      <w:r>
        <w:rPr>
          <w:u w:val="single"/>
        </w:rPr>
        <w:t xml:space="preserve"> in</w:t>
      </w:r>
      <w:r>
        <w:rPr>
          <w:sz w:val="16"/>
        </w:rPr>
        <w:t xml:space="preserve"> the case of </w:t>
      </w:r>
      <w:r>
        <w:rPr>
          <w:u w:val="single"/>
        </w:rPr>
        <w:t xml:space="preserve">crisis, </w:t>
      </w:r>
      <w:r>
        <w:rPr>
          <w:highlight w:val="cyan"/>
          <w:u w:val="single"/>
        </w:rPr>
        <w:t>but</w:t>
      </w:r>
      <w:r>
        <w:rPr>
          <w:sz w:val="16"/>
        </w:rPr>
        <w:t xml:space="preserve"> of </w:t>
      </w:r>
      <w:r>
        <w:rPr>
          <w:highlight w:val="cyan"/>
          <w:u w:val="single"/>
        </w:rPr>
        <w:t xml:space="preserve">demonstrating the </w:t>
      </w:r>
      <w:r>
        <w:rPr>
          <w:rStyle w:val="Emphasis"/>
          <w:highlight w:val="cyan"/>
        </w:rPr>
        <w:t>possibility of a revolutionary project</w:t>
      </w:r>
      <w:r>
        <w:rPr>
          <w:u w:val="single"/>
        </w:rPr>
        <w:t xml:space="preserve"> which seeks to </w:t>
      </w:r>
      <w:r>
        <w:rPr>
          <w:rStyle w:val="Emphasis"/>
        </w:rPr>
        <w:t>destroy rather than reform</w:t>
      </w:r>
      <w:r>
        <w:rPr>
          <w:u w:val="single"/>
        </w:rPr>
        <w:t xml:space="preserve"> capitalism. One of the most pressing</w:t>
      </w:r>
      <w:r>
        <w:rPr>
          <w:sz w:val="16"/>
        </w:rPr>
        <w:t xml:space="preserve"> of the various </w:t>
      </w:r>
      <w:r>
        <w:rPr>
          <w:u w:val="single"/>
        </w:rPr>
        <w:t>crises</w:t>
      </w:r>
      <w:r>
        <w:rPr>
          <w:sz w:val="16"/>
        </w:rPr>
        <w:t xml:space="preserve"> which humanity faces today </w:t>
      </w:r>
      <w:r>
        <w:rPr>
          <w:u w:val="single"/>
        </w:rPr>
        <w:t>is climate change</w:t>
      </w:r>
      <w:r>
        <w:rPr>
          <w:sz w:val="16"/>
        </w:rPr>
        <w:t xml:space="preserve">. Capitalist production has devastated the planet, and everyday we discover that the small window of time for avoiding its most disastrous effects is shorter than previously understood. </w:t>
      </w:r>
      <w:r>
        <w:rPr>
          <w:u w:val="single"/>
        </w:rPr>
        <w:t xml:space="preserve">The Intergovernmental Panel on Climate Change predicts that </w:t>
      </w:r>
      <w:r>
        <w:rPr>
          <w:highlight w:val="cyan"/>
          <w:u w:val="single"/>
        </w:rPr>
        <w:t>we have 12 years to limit</w:t>
      </w:r>
      <w:r>
        <w:rPr>
          <w:u w:val="single"/>
        </w:rPr>
        <w:t xml:space="preserve"> </w:t>
      </w:r>
      <w:r>
        <w:rPr>
          <w:sz w:val="16"/>
        </w:rPr>
        <w:t>(</w:t>
      </w:r>
      <w:r>
        <w:rPr>
          <w:u w:val="single"/>
        </w:rPr>
        <w:t>not</w:t>
      </w:r>
      <w:r>
        <w:rPr>
          <w:sz w:val="16"/>
        </w:rPr>
        <w:t xml:space="preserve"> even </w:t>
      </w:r>
      <w:r>
        <w:rPr>
          <w:u w:val="single"/>
        </w:rPr>
        <w:t>prevent</w:t>
      </w:r>
      <w:r>
        <w:rPr>
          <w:sz w:val="16"/>
        </w:rPr>
        <w:t xml:space="preserve">) the more </w:t>
      </w:r>
      <w:r>
        <w:rPr>
          <w:highlight w:val="cyan"/>
          <w:u w:val="single"/>
        </w:rPr>
        <w:t>catastrophic</w:t>
      </w:r>
      <w:r>
        <w:rPr>
          <w:sz w:val="16"/>
        </w:rPr>
        <w:t xml:space="preserve"> effects of </w:t>
      </w:r>
      <w:r>
        <w:rPr>
          <w:highlight w:val="cyan"/>
          <w:u w:val="single"/>
        </w:rPr>
        <w:t>climate change</w:t>
      </w:r>
      <w:r>
        <w:rPr>
          <w:u w:val="single"/>
        </w:rPr>
        <w:t>. The</w:t>
      </w:r>
      <w:r>
        <w:rPr>
          <w:sz w:val="16"/>
        </w:rPr>
        <w:t xml:space="preserve"> simple, and </w:t>
      </w:r>
      <w:r>
        <w:rPr>
          <w:u w:val="single"/>
        </w:rPr>
        <w:t>horrific, fact that we all must face is that cli</w:t>
      </w:r>
      <w:r>
        <w:rPr>
          <w:highlight w:val="cyan"/>
          <w:u w:val="single"/>
        </w:rPr>
        <w:t>mate change</w:t>
      </w:r>
      <w:r>
        <w:rPr>
          <w:u w:val="single"/>
        </w:rPr>
        <w:t xml:space="preserve"> has reached a point where many</w:t>
      </w:r>
      <w:r>
        <w:rPr>
          <w:sz w:val="16"/>
        </w:rPr>
        <w:t xml:space="preserve"> of its </w:t>
      </w:r>
      <w:r>
        <w:rPr>
          <w:highlight w:val="cyan"/>
          <w:u w:val="single"/>
        </w:rPr>
        <w:t xml:space="preserve">effects are </w:t>
      </w:r>
      <w:r>
        <w:rPr>
          <w:rStyle w:val="Emphasis"/>
          <w:highlight w:val="cyan"/>
        </w:rPr>
        <w:t>inevitable</w:t>
      </w:r>
      <w:r>
        <w:rPr>
          <w:u w:val="single"/>
        </w:rPr>
        <w:t xml:space="preserve">, and </w:t>
      </w:r>
      <w:r>
        <w:rPr>
          <w:highlight w:val="cyan"/>
          <w:u w:val="single"/>
        </w:rPr>
        <w:t>we are</w:t>
      </w:r>
      <w:r>
        <w:rPr>
          <w:sz w:val="16"/>
        </w:rPr>
        <w:t xml:space="preserve"> now </w:t>
      </w:r>
      <w:r>
        <w:rPr>
          <w:highlight w:val="cyan"/>
          <w:u w:val="single"/>
        </w:rPr>
        <w:t xml:space="preserve">in a </w:t>
      </w:r>
      <w:r>
        <w:rPr>
          <w:b/>
          <w:iCs/>
          <w:highlight w:val="cyan"/>
          <w:u w:val="single"/>
        </w:rPr>
        <w:t>post-brink world</w:t>
      </w:r>
      <w:r>
        <w:rPr>
          <w:sz w:val="16"/>
        </w:rPr>
        <w:t xml:space="preserve">, </w:t>
      </w:r>
      <w:r>
        <w:rPr>
          <w:u w:val="single"/>
        </w:rPr>
        <w:t xml:space="preserve">where </w:t>
      </w:r>
      <w:r>
        <w:rPr>
          <w:highlight w:val="cyan"/>
          <w:u w:val="single"/>
        </w:rPr>
        <w:t>damage control is the primary concern</w:t>
      </w:r>
      <w:r>
        <w:rPr>
          <w:u w:val="single"/>
        </w:rPr>
        <w:t xml:space="preserve">. </w:t>
      </w:r>
      <w:r>
        <w:rPr>
          <w:rStyle w:val="Emphasis"/>
          <w:highlight w:val="cyan"/>
        </w:rPr>
        <w:t>The question is not whether we can escape</w:t>
      </w:r>
      <w:r>
        <w:rPr>
          <w:sz w:val="16"/>
        </w:rPr>
        <w:t xml:space="preserve"> a future of </w:t>
      </w:r>
      <w:r>
        <w:rPr>
          <w:rStyle w:val="Emphasis"/>
          <w:highlight w:val="cyan"/>
        </w:rPr>
        <w:t>climate change, but whether we can survive it</w:t>
      </w:r>
      <w:r>
        <w:rPr>
          <w:u w:val="single"/>
        </w:rPr>
        <w:t>. Socialist strategy must adapt accordingly</w:t>
      </w:r>
      <w:r>
        <w:rPr>
          <w:sz w:val="16"/>
        </w:rPr>
        <w:t xml:space="preserve">. In the face of this crisis, the </w:t>
      </w:r>
      <w:r>
        <w:rPr>
          <w:u w:val="single"/>
        </w:rPr>
        <w:t>democratic socialists</w:t>
      </w:r>
      <w:r>
        <w:rPr>
          <w:sz w:val="16"/>
        </w:rPr>
        <w:t xml:space="preserve"> and social democrats in the United States have </w:t>
      </w:r>
      <w:r>
        <w:rPr>
          <w:u w:val="single"/>
        </w:rPr>
        <w:t>largely settled on market</w:t>
      </w:r>
      <w:r>
        <w:rPr>
          <w:sz w:val="16"/>
        </w:rPr>
        <w:t xml:space="preserve"> based </w:t>
      </w:r>
      <w:r>
        <w:rPr>
          <w:u w:val="single"/>
        </w:rPr>
        <w:t>reforms. The Green New Deal,</w:t>
      </w:r>
      <w:r>
        <w:rPr>
          <w:sz w:val="16"/>
        </w:rPr>
        <w:t xml:space="preserve"> championed by Alexandria Ocasio Cortez and the left wing of the Democratic Party, remains a thoroughly capitalist solution to a capitalist problem. The proposal </w:t>
      </w:r>
      <w:r>
        <w:rPr>
          <w:u w:val="single"/>
        </w:rPr>
        <w:t>does nothing to challenge capitalism</w:t>
      </w:r>
      <w:r>
        <w:rPr>
          <w:sz w:val="16"/>
        </w:rPr>
        <w:t xml:space="preserve"> itself, </w:t>
      </w:r>
      <w:r>
        <w:rPr>
          <w:u w:val="single"/>
        </w:rPr>
        <w:t>but</w:t>
      </w:r>
      <w:r>
        <w:rPr>
          <w:sz w:val="16"/>
        </w:rPr>
        <w:t xml:space="preserve"> rather </w:t>
      </w:r>
      <w:r>
        <w:rPr>
          <w:u w:val="single"/>
        </w:rPr>
        <w:t>seeks to subsidize market solutions to reorient</w:t>
      </w:r>
      <w:r>
        <w:rPr>
          <w:sz w:val="16"/>
        </w:rPr>
        <w:t xml:space="preserve"> the </w:t>
      </w:r>
      <w:r>
        <w:rPr>
          <w:u w:val="single"/>
        </w:rPr>
        <w:t>US energy infrastructure towards renewable energy</w:t>
      </w:r>
      <w:r>
        <w:rPr>
          <w:sz w:val="16"/>
        </w:rPr>
        <w:t xml:space="preserve"> production, to develop less energy consuming transportation, </w:t>
      </w:r>
      <w:r>
        <w:rPr>
          <w:u w:val="single"/>
        </w:rPr>
        <w:t>and</w:t>
      </w:r>
      <w:r>
        <w:rPr>
          <w:sz w:val="16"/>
        </w:rPr>
        <w:t xml:space="preserve"> the </w:t>
      </w:r>
      <w:r>
        <w:rPr>
          <w:u w:val="single"/>
        </w:rPr>
        <w:t>development of public investment towards these ends.</w:t>
      </w:r>
      <w:r>
        <w:rPr>
          <w:sz w:val="16"/>
        </w:rPr>
        <w:t xml:space="preserve"> </w:t>
      </w:r>
      <w:r>
        <w:rPr>
          <w:b/>
          <w:iCs/>
          <w:u w:val="single"/>
        </w:rPr>
        <w:t>The plan does nothing to call into question the profit incentives and endless resource consumption of capitalism which led us to this point</w:t>
      </w:r>
      <w:r>
        <w:rPr>
          <w:sz w:val="16"/>
        </w:rPr>
        <w:t xml:space="preserve">. Rather, it </w:t>
      </w:r>
      <w:r>
        <w:rPr>
          <w:u w:val="single"/>
        </w:rPr>
        <w:t>seeks to reorient</w:t>
      </w:r>
      <w:r>
        <w:rPr>
          <w:sz w:val="16"/>
        </w:rPr>
        <w:t xml:space="preserve"> the </w:t>
      </w:r>
      <w:r>
        <w:rPr>
          <w:u w:val="single"/>
        </w:rPr>
        <w:t>relentless market forces of capitalism towards slightly less destructive technological developments. While the plan would lead to a massive investment in the manufacturing and deployment of solar energy infrastructure</w:t>
      </w:r>
      <w:r>
        <w:rPr>
          <w:sz w:val="16"/>
        </w:rPr>
        <w:t>, National Geographic reports that, “</w:t>
      </w:r>
      <w:r>
        <w:rPr>
          <w:u w:val="single"/>
        </w:rPr>
        <w:t xml:space="preserve">Fabricating [solar] panels </w:t>
      </w:r>
      <w:r>
        <w:rPr>
          <w:b/>
          <w:iCs/>
          <w:u w:val="single"/>
        </w:rPr>
        <w:t>requires caustic chemicals</w:t>
      </w:r>
      <w:r>
        <w:rPr>
          <w:u w:val="single"/>
        </w:rPr>
        <w:t xml:space="preserve"> such as sodium hydroxide and hydrofluoric acid, and </w:t>
      </w:r>
      <w:r>
        <w:rPr>
          <w:b/>
          <w:iCs/>
          <w:u w:val="single"/>
        </w:rPr>
        <w:t>the process uses water as well as electricity</w:t>
      </w:r>
      <w:r>
        <w:rPr>
          <w:u w:val="single"/>
        </w:rPr>
        <w:t xml:space="preserve">, the production of which </w:t>
      </w:r>
      <w:r>
        <w:rPr>
          <w:b/>
          <w:iCs/>
          <w:u w:val="single"/>
        </w:rPr>
        <w:t>emits greenhouse gases</w:t>
      </w:r>
      <w:r>
        <w:rPr>
          <w:sz w:val="16"/>
        </w:rPr>
        <w:t xml:space="preserve">.” </w:t>
      </w:r>
      <w:r>
        <w:rPr>
          <w:highlight w:val="cyan"/>
          <w:u w:val="single"/>
        </w:rPr>
        <w:t>Technology</w:t>
      </w:r>
      <w:r>
        <w:rPr>
          <w:u w:val="single"/>
        </w:rPr>
        <w:t xml:space="preserve"> alone </w:t>
      </w:r>
      <w:r>
        <w:rPr>
          <w:highlight w:val="cyan"/>
          <w:u w:val="single"/>
        </w:rPr>
        <w:t>cannot</w:t>
      </w:r>
      <w:r>
        <w:rPr>
          <w:u w:val="single"/>
        </w:rPr>
        <w:t xml:space="preserve"> </w:t>
      </w:r>
      <w:r>
        <w:rPr>
          <w:highlight w:val="cyan"/>
          <w:u w:val="single"/>
        </w:rPr>
        <w:t>sufficiently combat this crisis</w:t>
      </w:r>
      <w:r>
        <w:rPr>
          <w:u w:val="single"/>
        </w:rPr>
        <w:t>, as the production</w:t>
      </w:r>
      <w:r>
        <w:rPr>
          <w:sz w:val="16"/>
        </w:rPr>
        <w:t xml:space="preserve"> of such technology </w:t>
      </w:r>
      <w:r>
        <w:rPr>
          <w:u w:val="single"/>
        </w:rPr>
        <w:t xml:space="preserve">through capitalist manufacturing infrastructure </w:t>
      </w:r>
      <w:r>
        <w:rPr>
          <w:b/>
          <w:iCs/>
          <w:u w:val="single"/>
        </w:rPr>
        <w:t>only perpetuates environmental harm</w:t>
      </w:r>
      <w:r>
        <w:rPr>
          <w:u w:val="single"/>
        </w:rPr>
        <w:t>.</w:t>
      </w:r>
      <w:r>
        <w:rPr>
          <w:sz w:val="16"/>
        </w:rPr>
        <w:t xml:space="preserve"> Furthermore, </w:t>
      </w:r>
      <w:r>
        <w:rPr>
          <w:u w:val="single"/>
        </w:rPr>
        <w:t>subsidizing and incentivizing renewable energy stops far short of actually combating the fossil fuel industry</w:t>
      </w:r>
      <w:r>
        <w:rPr>
          <w:sz w:val="16"/>
        </w:rPr>
        <w:t xml:space="preserve"> driving the current climate crisis. The technocratic market solutions offered in the Green New Deal fail to adequately combat the driving factors of climate change. What is worse, they rely on a violent imperialist global system in order to produce their technological solutions. The </w:t>
      </w:r>
      <w:r>
        <w:rPr>
          <w:u w:val="single"/>
        </w:rPr>
        <w:t xml:space="preserve">development of </w:t>
      </w:r>
      <w:r>
        <w:rPr>
          <w:highlight w:val="cyan"/>
          <w:u w:val="single"/>
        </w:rPr>
        <w:t>high-tech</w:t>
      </w:r>
      <w:r>
        <w:rPr>
          <w:u w:val="single"/>
        </w:rPr>
        <w:t xml:space="preserve"> energy </w:t>
      </w:r>
      <w:r>
        <w:rPr>
          <w:highlight w:val="cyan"/>
          <w:u w:val="single"/>
        </w:rPr>
        <w:t>infrastructure</w:t>
      </w:r>
      <w:r>
        <w:rPr>
          <w:u w:val="single"/>
        </w:rPr>
        <w:t xml:space="preserve"> and </w:t>
      </w:r>
      <w:r>
        <w:rPr>
          <w:sz w:val="16"/>
        </w:rPr>
        <w:t xml:space="preserve">the development of </w:t>
      </w:r>
      <w:r>
        <w:rPr>
          <w:u w:val="single"/>
        </w:rPr>
        <w:t>low</w:t>
      </w:r>
      <w:r>
        <w:rPr>
          <w:sz w:val="16"/>
        </w:rPr>
        <w:t xml:space="preserve"> or zero </w:t>
      </w:r>
      <w:r>
        <w:rPr>
          <w:u w:val="single"/>
        </w:rPr>
        <w:t xml:space="preserve">emission transportation </w:t>
      </w:r>
      <w:r>
        <w:rPr>
          <w:highlight w:val="cyan"/>
          <w:u w:val="single"/>
        </w:rPr>
        <w:t>requires</w:t>
      </w:r>
      <w:r>
        <w:rPr>
          <w:sz w:val="16"/>
        </w:rPr>
        <w:t xml:space="preserve"> the import of </w:t>
      </w:r>
      <w:r>
        <w:rPr>
          <w:u w:val="single"/>
        </w:rPr>
        <w:t>raw material and rare earth minerals which the United States can only access because of the imperial division of the Global South.</w:t>
      </w:r>
      <w:r>
        <w:rPr>
          <w:sz w:val="16"/>
        </w:rPr>
        <w:t xml:space="preserve"> This imperial division of the world </w:t>
      </w:r>
      <w:r>
        <w:rPr>
          <w:u w:val="single"/>
        </w:rPr>
        <w:t xml:space="preserve">requires </w:t>
      </w:r>
      <w:r>
        <w:rPr>
          <w:highlight w:val="cyan"/>
          <w:u w:val="single"/>
        </w:rPr>
        <w:t xml:space="preserve">constant </w:t>
      </w:r>
      <w:r>
        <w:rPr>
          <w:rStyle w:val="Emphasis"/>
          <w:highlight w:val="cyan"/>
        </w:rPr>
        <w:t>militarism</w:t>
      </w:r>
      <w:r>
        <w:rPr>
          <w:highlight w:val="cyan"/>
          <w:u w:val="single"/>
        </w:rPr>
        <w:t xml:space="preserve"> </w:t>
      </w:r>
      <w:r>
        <w:rPr>
          <w:u w:val="single"/>
        </w:rPr>
        <w:t>from</w:t>
      </w:r>
      <w:r>
        <w:rPr>
          <w:sz w:val="16"/>
        </w:rPr>
        <w:t xml:space="preserve"> the </w:t>
      </w:r>
      <w:r>
        <w:rPr>
          <w:u w:val="single"/>
        </w:rPr>
        <w:t>imperial core nations</w:t>
      </w:r>
      <w:r>
        <w:rPr>
          <w:sz w:val="16"/>
        </w:rPr>
        <w:t xml:space="preserve">, and as Lenin demonstrates in Imperialism: The Highest Stage of Capitalism, </w:t>
      </w:r>
      <w:r>
        <w:rPr>
          <w:u w:val="single"/>
        </w:rPr>
        <w:t xml:space="preserve">facilitates </w:t>
      </w:r>
      <w:r>
        <w:rPr>
          <w:b/>
          <w:iCs/>
          <w:u w:val="single"/>
        </w:rPr>
        <w:t>constant warfare</w:t>
      </w:r>
      <w:r>
        <w:rPr>
          <w:u w:val="single"/>
        </w:rPr>
        <w:t xml:space="preserve"> </w:t>
      </w:r>
      <w:r>
        <w:rPr>
          <w:highlight w:val="cyan"/>
          <w:u w:val="single"/>
        </w:rPr>
        <w:t xml:space="preserve">as imperial states compete for </w:t>
      </w:r>
      <w:r>
        <w:rPr>
          <w:b/>
          <w:iCs/>
          <w:highlight w:val="cyan"/>
          <w:u w:val="single"/>
        </w:rPr>
        <w:t>spheres of influence</w:t>
      </w:r>
      <w:r>
        <w:rPr>
          <w:highlight w:val="cyan"/>
          <w:u w:val="single"/>
        </w:rPr>
        <w:t xml:space="preserve"> in order to facilitate cheap resource extraction</w:t>
      </w:r>
      <w:r>
        <w:rPr>
          <w:sz w:val="16"/>
        </w:rPr>
        <w:t xml:space="preserve">. </w:t>
      </w:r>
      <w:r>
        <w:rPr>
          <w:u w:val="single"/>
        </w:rPr>
        <w:t>The US military</w:t>
      </w:r>
      <w:r>
        <w:rPr>
          <w:sz w:val="16"/>
        </w:rPr>
        <w:t xml:space="preserve">, one of many imperialist forces, </w:t>
      </w:r>
      <w:r>
        <w:rPr>
          <w:u w:val="single"/>
        </w:rPr>
        <w:t>is the single largest user of petroleum</w:t>
      </w:r>
      <w:r>
        <w:rPr>
          <w:sz w:val="16"/>
        </w:rPr>
        <w:t xml:space="preserve">, and </w:t>
      </w:r>
      <w:r>
        <w:rPr>
          <w:u w:val="single"/>
        </w:rPr>
        <w:t>one of its main functions is to ensure oil access for the United States.</w:t>
      </w:r>
      <w:r>
        <w:rPr>
          <w:sz w:val="16"/>
        </w:rPr>
        <w:t xml:space="preserve"> Without challenging this imperialist division of the world and the role of the United States military in upholding it, the Green New Deal fails even further to challenge the underlying causes of climate change.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 shrinking 12 year time frame. There are times for delicacy and there are times for bluntness, and we are in the latter. To put things bluntly: the </w:t>
      </w:r>
      <w:r>
        <w:rPr>
          <w:u w:val="single"/>
        </w:rPr>
        <w:t xml:space="preserve">capitalists are not going to save us, and </w:t>
      </w:r>
      <w:r>
        <w:rPr>
          <w:rStyle w:val="Emphasis"/>
          <w:highlight w:val="cyan"/>
        </w:rPr>
        <w:t>if we don’t find a way to save ourselves, the collapse of human civilization is a real possibility.</w:t>
      </w:r>
      <w:r>
        <w:rPr>
          <w:sz w:val="16"/>
        </w:rPr>
        <w:t xml:space="preserve"> The pressing question we now face is: </w:t>
      </w:r>
      <w:r>
        <w:rPr>
          <w:b/>
          <w:iCs/>
          <w:u w:val="single"/>
        </w:rPr>
        <w:t xml:space="preserve">how are we going to save ourselves? </w:t>
      </w:r>
      <w:r>
        <w:rPr>
          <w:sz w:val="16"/>
        </w:rPr>
        <w:t xml:space="preserve">Revolution and Dual Power If capitalism will not be able to resolve the current encroaching climate crisis, </w:t>
      </w:r>
      <w:r>
        <w:rPr>
          <w:u w:val="single"/>
        </w:rPr>
        <w:t>we must find a way to organize outside the confines of capitalist institutions, towards the end of overthrowing capitalism</w:t>
      </w:r>
      <w:r>
        <w:rPr>
          <w:sz w:val="16"/>
        </w:rPr>
        <w:t xml:space="preserve">. If the Democratic Socialists of America backed candidates cannot offer real anti-capitalist </w:t>
      </w:r>
      <w:r>
        <w:rPr>
          <w:sz w:val="16"/>
        </w:rPr>
        <w:lastRenderedPageBreak/>
        <w:t xml:space="preserve">solutions through the capitalist state, we should be skeptical of the possibility for any socialist organization doing so. </w:t>
      </w:r>
      <w:r>
        <w:rPr>
          <w:u w:val="single"/>
        </w:rPr>
        <w:t>The DSA is far larger and</w:t>
      </w:r>
      <w:r>
        <w:rPr>
          <w:sz w:val="16"/>
        </w:rPr>
        <w:t xml:space="preserve"> far more </w:t>
      </w:r>
      <w:r>
        <w:rPr>
          <w:u w:val="single"/>
        </w:rPr>
        <w:t>well funded than any</w:t>
      </w:r>
      <w:r>
        <w:rPr>
          <w:sz w:val="16"/>
        </w:rPr>
        <w:t xml:space="preserve"> of the </w:t>
      </w:r>
      <w:r>
        <w:rPr>
          <w:u w:val="single"/>
        </w:rPr>
        <w:t xml:space="preserve">other socialist organizations </w:t>
      </w:r>
      <w:r>
        <w:rPr>
          <w:sz w:val="16"/>
        </w:rPr>
        <w:t xml:space="preserve">in the United States, </w:t>
      </w:r>
      <w:r>
        <w:rPr>
          <w:u w:val="single"/>
        </w:rPr>
        <w:t>and</w:t>
      </w:r>
      <w:r>
        <w:rPr>
          <w:sz w:val="16"/>
        </w:rPr>
        <w:t xml:space="preserve"> they have </w:t>
      </w:r>
      <w:r>
        <w:rPr>
          <w:u w:val="single"/>
        </w:rPr>
        <w:t>failed to produce anything more revolutionary than the Green New Deal</w:t>
      </w:r>
      <w:r>
        <w:rPr>
          <w:sz w:val="16"/>
        </w:rPr>
        <w:t xml:space="preserve">. </w:t>
      </w:r>
      <w:r>
        <w:rPr>
          <w:u w:val="single"/>
        </w:rPr>
        <w:t xml:space="preserve">We have to abandon the idea that electoral strategy will be sufficient to resolve the underlying causes of this crisis within 12 years. </w:t>
      </w:r>
      <w:r>
        <w:rPr>
          <w:sz w:val="16"/>
        </w:rPr>
        <w:t xml:space="preserve">While many radicals call for revolution instead of reform, the </w:t>
      </w:r>
      <w:r>
        <w:rPr>
          <w:u w:val="single"/>
        </w:rPr>
        <w:t>reformists</w:t>
      </w:r>
      <w:r>
        <w:rPr>
          <w:sz w:val="16"/>
        </w:rPr>
        <w:t xml:space="preserve"> often </w:t>
      </w:r>
      <w:r>
        <w:rPr>
          <w:u w:val="single"/>
        </w:rPr>
        <w:t>raise the same response</w:t>
      </w:r>
      <w:r>
        <w:rPr>
          <w:sz w:val="16"/>
        </w:rPr>
        <w:t xml:space="preserve">: revolution is well and good, but </w:t>
      </w:r>
      <w:r>
        <w:rPr>
          <w:u w:val="single"/>
        </w:rPr>
        <w:t>what are you going to do in the mean time?</w:t>
      </w:r>
      <w:r>
        <w:rPr>
          <w:sz w:val="16"/>
        </w:rPr>
        <w:t xml:space="preserve"> In many ways this question is fair. The socialist left in the United States today is not ready for revolutionary action, and a mass base does not exist to back the various organizations which might undertake such a struggle. Revolutionaries must concede that </w:t>
      </w:r>
      <w:r>
        <w:rPr>
          <w:u w:val="single"/>
        </w:rPr>
        <w:t>we have much work to be done before a revolutionary strategy can be enacted.</w:t>
      </w:r>
      <w:r>
        <w:rPr>
          <w:sz w:val="16"/>
        </w:rPr>
        <w:t xml:space="preserve"> This is a hard truth, but it is true. Much of </w:t>
      </w:r>
      <w:r>
        <w:rPr>
          <w:u w:val="single"/>
        </w:rPr>
        <w:t>the left has sought to ignore this truth by embracing adventurism and violent protest theatrics, in the</w:t>
      </w:r>
      <w:r>
        <w:rPr>
          <w:sz w:val="16"/>
        </w:rPr>
        <w:t xml:space="preserve"> vain </w:t>
      </w:r>
      <w:r>
        <w:rPr>
          <w:u w:val="single"/>
        </w:rPr>
        <w:t>hope of sparking</w:t>
      </w:r>
      <w:r>
        <w:rPr>
          <w:sz w:val="16"/>
        </w:rPr>
        <w:t xml:space="preserve"> revolutionary </w:t>
      </w:r>
      <w:r>
        <w:rPr>
          <w:u w:val="single"/>
        </w:rPr>
        <w:t>momentum</w:t>
      </w:r>
      <w:r>
        <w:rPr>
          <w:sz w:val="16"/>
        </w:rPr>
        <w:t xml:space="preserve"> which does not currently exist. </w:t>
      </w:r>
      <w:r>
        <w:rPr>
          <w:u w:val="single"/>
        </w:rPr>
        <w:t xml:space="preserve">If this is the core strategy of the socialist left, </w:t>
      </w:r>
      <w:r>
        <w:rPr>
          <w:b/>
          <w:iCs/>
          <w:u w:val="single"/>
        </w:rPr>
        <w:t>we will accomplish nothing in the next 12 years</w:t>
      </w:r>
      <w:r>
        <w:rPr>
          <w:sz w:val="16"/>
        </w:rPr>
        <w:t xml:space="preserve">. Such approaches are as useless as the opportunist reforms pushed by the social democrats. Our task in these 12 years is not simply to arm ourselves and hope that magically the masses will wake up prepared for revolution and willing to put their trust in our small ideological cadres. </w:t>
      </w:r>
      <w:r>
        <w:rPr>
          <w:highlight w:val="cyan"/>
          <w:u w:val="single"/>
        </w:rPr>
        <w:t>We must</w:t>
      </w:r>
      <w:r>
        <w:rPr>
          <w:sz w:val="16"/>
        </w:rPr>
        <w:t xml:space="preserve"> instead, </w:t>
      </w:r>
      <w:r>
        <w:rPr>
          <w:highlight w:val="cyan"/>
          <w:u w:val="single"/>
        </w:rPr>
        <w:t>build a movement</w:t>
      </w:r>
      <w:r>
        <w:rPr>
          <w:sz w:val="16"/>
        </w:rPr>
        <w:t xml:space="preserve">, and </w:t>
      </w:r>
      <w:r>
        <w:rPr>
          <w:highlight w:val="cyan"/>
          <w:u w:val="single"/>
        </w:rPr>
        <w:t>with</w:t>
      </w:r>
      <w:r>
        <w:rPr>
          <w:sz w:val="16"/>
        </w:rPr>
        <w:t xml:space="preserve"> it we must build </w:t>
      </w:r>
      <w:r>
        <w:rPr>
          <w:highlight w:val="cyan"/>
          <w:u w:val="single"/>
        </w:rPr>
        <w:t>infrastructure which can survive revolution</w:t>
      </w:r>
      <w:r>
        <w:rPr>
          <w:u w:val="single"/>
        </w:rPr>
        <w:t xml:space="preserve"> and provide a framework for socialist development</w:t>
      </w:r>
      <w:r>
        <w:rPr>
          <w:sz w:val="16"/>
        </w:rPr>
        <w:t xml:space="preserve">. </w:t>
      </w:r>
      <w:r>
        <w:rPr>
          <w:u w:val="single"/>
        </w:rPr>
        <w:t xml:space="preserve">Dual power is tooled towards this project best. </w:t>
      </w:r>
      <w:r>
        <w:rPr>
          <w:rStyle w:val="Emphasis"/>
          <w:highlight w:val="cyan"/>
        </w:rPr>
        <w:t>The Marxist Center</w:t>
      </w:r>
      <w:r>
        <w:rPr>
          <w:u w:val="single"/>
        </w:rPr>
        <w:t xml:space="preserve"> network </w:t>
      </w:r>
      <w:r>
        <w:rPr>
          <w:highlight w:val="cyan"/>
          <w:u w:val="single"/>
        </w:rPr>
        <w:t>has done</w:t>
      </w:r>
      <w:r>
        <w:rPr>
          <w:u w:val="single"/>
        </w:rPr>
        <w:t xml:space="preserve"> an impressive amount of </w:t>
      </w:r>
      <w:r>
        <w:rPr>
          <w:highlight w:val="cyan"/>
          <w:u w:val="single"/>
        </w:rPr>
        <w:t>work developing socialist institutions</w:t>
      </w:r>
      <w:r>
        <w:rPr>
          <w:u w:val="single"/>
        </w:rPr>
        <w:t xml:space="preserve"> across the US</w:t>
      </w:r>
      <w:r>
        <w:rPr>
          <w:sz w:val="16"/>
        </w:rPr>
        <w:t xml:space="preserve">, largely </w:t>
      </w:r>
      <w:r>
        <w:rPr>
          <w:highlight w:val="cyan"/>
          <w:u w:val="single"/>
        </w:rPr>
        <w:t xml:space="preserve">through </w:t>
      </w:r>
      <w:r>
        <w:rPr>
          <w:rStyle w:val="Emphasis"/>
          <w:highlight w:val="cyan"/>
        </w:rPr>
        <w:t>tenants organizing</w:t>
      </w:r>
      <w:r>
        <w:rPr>
          <w:u w:val="single"/>
        </w:rPr>
        <w:t xml:space="preserve"> </w:t>
      </w:r>
      <w:r>
        <w:rPr>
          <w:highlight w:val="cyan"/>
          <w:u w:val="single"/>
        </w:rPr>
        <w:t xml:space="preserve">and </w:t>
      </w:r>
      <w:r>
        <w:rPr>
          <w:rStyle w:val="Emphasis"/>
          <w:highlight w:val="cyan"/>
        </w:rPr>
        <w:t>serve the people programs</w:t>
      </w:r>
      <w:r>
        <w:rPr>
          <w:sz w:val="16"/>
          <w:highlight w:val="cyan"/>
        </w:rPr>
        <w:t>.</w:t>
      </w:r>
      <w:r>
        <w:rPr>
          <w:sz w:val="16"/>
        </w:rPr>
        <w:t xml:space="preserve"> The </w:t>
      </w:r>
      <w:r>
        <w:rPr>
          <w:u w:val="single"/>
        </w:rPr>
        <w:t>left wing factions within the DSA</w:t>
      </w:r>
      <w:r>
        <w:rPr>
          <w:sz w:val="16"/>
        </w:rPr>
        <w:t xml:space="preserve"> itself have also begun to </w:t>
      </w:r>
      <w:r>
        <w:rPr>
          <w:u w:val="single"/>
        </w:rPr>
        <w:t xml:space="preserve">develop </w:t>
      </w:r>
      <w:r>
        <w:rPr>
          <w:rStyle w:val="Emphasis"/>
        </w:rPr>
        <w:t>mutual aid programs</w:t>
      </w:r>
      <w:r>
        <w:rPr>
          <w:u w:val="single"/>
        </w:rPr>
        <w:t xml:space="preserve"> that could be useful for dual power strategy</w:t>
      </w:r>
      <w:r>
        <w:rPr>
          <w:sz w:val="16"/>
        </w:rPr>
        <w:t xml:space="preserve">. </w:t>
      </w:r>
      <w:r>
        <w:rPr>
          <w:rStyle w:val="StyleUnderline"/>
        </w:rPr>
        <w:t xml:space="preserve">At the same time, </w:t>
      </w:r>
      <w:r>
        <w:rPr>
          <w:rStyle w:val="Emphasis"/>
          <w:highlight w:val="cyan"/>
        </w:rPr>
        <w:t>mutual aid is not enough</w:t>
      </w:r>
      <w:r>
        <w:rPr>
          <w:rStyle w:val="StyleUnderline"/>
        </w:rPr>
        <w:t xml:space="preserve">. </w:t>
      </w:r>
      <w:r>
        <w:rPr>
          <w:rStyle w:val="StyleUnderline"/>
          <w:highlight w:val="cyan"/>
        </w:rPr>
        <w:t>We cannot</w:t>
      </w:r>
      <w:r>
        <w:rPr>
          <w:rStyle w:val="StyleUnderline"/>
        </w:rPr>
        <w:t xml:space="preserve"> </w:t>
      </w:r>
      <w:r>
        <w:rPr>
          <w:rStyle w:val="StyleUnderline"/>
          <w:highlight w:val="cyan"/>
        </w:rPr>
        <w:t>simply</w:t>
      </w:r>
      <w:r>
        <w:rPr>
          <w:rStyle w:val="StyleUnderline"/>
        </w:rPr>
        <w:t xml:space="preserve"> build these institutions as a reform to </w:t>
      </w:r>
      <w:r>
        <w:rPr>
          <w:rStyle w:val="StyleUnderline"/>
          <w:highlight w:val="cyan"/>
        </w:rPr>
        <w:t>make capitalism more survivable</w:t>
      </w:r>
      <w:r>
        <w:rPr>
          <w:rStyle w:val="StyleUnderline"/>
        </w:rPr>
        <w:t>.</w:t>
      </w:r>
      <w:r>
        <w:rPr>
          <w:sz w:val="16"/>
        </w:rPr>
        <w:t xml:space="preserve"> Rather, </w:t>
      </w:r>
      <w:r>
        <w:rPr>
          <w:highlight w:val="cyan"/>
          <w:u w:val="single"/>
        </w:rPr>
        <w:t xml:space="preserve">we must make these institutions part of a </w:t>
      </w:r>
      <w:r>
        <w:rPr>
          <w:rStyle w:val="Emphasis"/>
          <w:highlight w:val="cyan"/>
        </w:rPr>
        <w:t>broader revolutionary movement</w:t>
      </w:r>
      <w:r>
        <w:rPr>
          <w:u w:val="single"/>
        </w:rPr>
        <w:t xml:space="preserve"> and</w:t>
      </w:r>
      <w:r>
        <w:rPr>
          <w:sz w:val="16"/>
        </w:rPr>
        <w:t xml:space="preserve"> </w:t>
      </w:r>
      <w:r>
        <w:rPr>
          <w:rStyle w:val="StyleUnderline"/>
        </w:rPr>
        <w:t>they ought to function as a material prefiguration</w:t>
      </w:r>
      <w:r>
        <w:rPr>
          <w:u w:val="single"/>
        </w:rPr>
        <w:t xml:space="preserve"> to a socialist society and economy</w:t>
      </w:r>
      <w:r>
        <w:rPr>
          <w:sz w:val="16"/>
        </w:rPr>
        <w:t xml:space="preserve">. The institutions we build as </w:t>
      </w:r>
      <w:r>
        <w:rPr>
          <w:rStyle w:val="StyleUnderline"/>
        </w:rPr>
        <w:t>dual power outside the capitalist state today ought to be structured</w:t>
      </w:r>
      <w:r>
        <w:rPr>
          <w:u w:val="single"/>
        </w:rPr>
        <w:t xml:space="preserve"> towards revolutionary ends, such that they will someday function as the early institutions of a revolutionary socialist society. </w:t>
      </w:r>
      <w:r>
        <w:rPr>
          <w:sz w:val="16"/>
        </w:rPr>
        <w:t xml:space="preserve">To accomplish this goal, </w:t>
      </w:r>
      <w:r>
        <w:rPr>
          <w:rStyle w:val="StyleUnderline"/>
          <w:highlight w:val="cyan"/>
        </w:rPr>
        <w:t>we</w:t>
      </w:r>
      <w:r>
        <w:rPr>
          <w:rStyle w:val="StyleUnderline"/>
        </w:rPr>
        <w:t xml:space="preserve"> </w:t>
      </w:r>
      <w:r>
        <w:rPr>
          <w:rStyle w:val="StyleUnderline"/>
          <w:highlight w:val="cyan"/>
        </w:rPr>
        <w:t>cannot simply declare</w:t>
      </w:r>
      <w:r>
        <w:rPr>
          <w:rStyle w:val="StyleUnderline"/>
        </w:rPr>
        <w:t xml:space="preserve"> these </w:t>
      </w:r>
      <w:r>
        <w:rPr>
          <w:rStyle w:val="StyleUnderline"/>
          <w:highlight w:val="cyan"/>
        </w:rPr>
        <w:t>institutions to be revolutionary</w:t>
      </w:r>
      <w:r>
        <w:rPr>
          <w:sz w:val="16"/>
        </w:rPr>
        <w:t xml:space="preserve">. Rather </w:t>
      </w:r>
      <w:r>
        <w:rPr>
          <w:rStyle w:val="Emphasis"/>
          <w:highlight w:val="cyan"/>
        </w:rPr>
        <w:t>they have to be linked together through an</w:t>
      </w:r>
      <w:r>
        <w:rPr>
          <w:rStyle w:val="Emphasis"/>
        </w:rPr>
        <w:t xml:space="preserve"> actual </w:t>
      </w:r>
      <w:r>
        <w:rPr>
          <w:rStyle w:val="Emphasis"/>
          <w:highlight w:val="cyan"/>
        </w:rPr>
        <w:t>revolutionary movement working towards revolutionary ends</w:t>
      </w:r>
      <w:r>
        <w:rPr>
          <w:sz w:val="16"/>
        </w:rPr>
        <w:t xml:space="preserve">. </w:t>
      </w:r>
      <w:r>
        <w:rPr>
          <w:rStyle w:val="StyleUnderline"/>
        </w:rPr>
        <w:t>This means that dual power institutions cannot exist as ends in and of themselves, nor can abstract notions of mutual aid cannot be conceptualized as an end in itself</w:t>
      </w:r>
      <w:r>
        <w:rPr>
          <w:sz w:val="16"/>
        </w:rPr>
        <w:t xml:space="preserve">. </w:t>
      </w:r>
      <w:r>
        <w:rPr>
          <w:highlight w:val="cyan"/>
          <w:u w:val="single"/>
        </w:rPr>
        <w:t>The</w:t>
      </w:r>
      <w:r>
        <w:rPr>
          <w:u w:val="single"/>
        </w:rPr>
        <w:t xml:space="preserve"> explicit </w:t>
      </w:r>
      <w:r>
        <w:rPr>
          <w:highlight w:val="cyan"/>
          <w:u w:val="single"/>
        </w:rPr>
        <w:t>purpose</w:t>
      </w:r>
      <w:r>
        <w:rPr>
          <w:u w:val="single"/>
        </w:rPr>
        <w:t xml:space="preserve"> of these institutions </w:t>
      </w:r>
      <w:r>
        <w:rPr>
          <w:highlight w:val="cyan"/>
          <w:u w:val="single"/>
        </w:rPr>
        <w:t xml:space="preserve">has to be to </w:t>
      </w:r>
      <w:r>
        <w:rPr>
          <w:rStyle w:val="Emphasis"/>
          <w:highlight w:val="cyan"/>
        </w:rPr>
        <w:t>radicalize</w:t>
      </w:r>
      <w:r>
        <w:rPr>
          <w:highlight w:val="cyan"/>
          <w:u w:val="single"/>
        </w:rPr>
        <w:t xml:space="preserve"> the masses through </w:t>
      </w:r>
      <w:r>
        <w:rPr>
          <w:rStyle w:val="StyleUnderline"/>
          <w:highlight w:val="cyan"/>
        </w:rPr>
        <w:t xml:space="preserve">meeting </w:t>
      </w:r>
      <w:r>
        <w:rPr>
          <w:rStyle w:val="StyleUnderline"/>
        </w:rPr>
        <w:t>their needs, and</w:t>
      </w:r>
      <w:r>
        <w:rPr>
          <w:u w:val="single"/>
        </w:rPr>
        <w:t xml:space="preserve"> providing an infrastructure for a socialist movement to meet </w:t>
      </w:r>
      <w:r>
        <w:rPr>
          <w:rStyle w:val="Emphasis"/>
          <w:highlight w:val="cyan"/>
        </w:rPr>
        <w:t>the needs of</w:t>
      </w:r>
      <w:r>
        <w:rPr>
          <w:u w:val="single"/>
        </w:rPr>
        <w:t xml:space="preserve"> its members and </w:t>
      </w:r>
      <w:r>
        <w:rPr>
          <w:highlight w:val="cyan"/>
          <w:u w:val="single"/>
        </w:rPr>
        <w:t xml:space="preserve">the </w:t>
      </w:r>
      <w:r>
        <w:rPr>
          <w:rStyle w:val="Emphasis"/>
          <w:highlight w:val="cyan"/>
        </w:rPr>
        <w:t>communities</w:t>
      </w:r>
      <w:r>
        <w:rPr>
          <w:highlight w:val="cyan"/>
          <w:u w:val="single"/>
        </w:rPr>
        <w:t xml:space="preserve"> in which it operates</w:t>
      </w:r>
      <w:r>
        <w:rPr>
          <w:u w:val="single"/>
        </w:rPr>
        <w:t xml:space="preserve">. </w:t>
      </w:r>
      <w:r>
        <w:rPr>
          <w:rStyle w:val="Emphasis"/>
          <w:highlight w:val="cyan"/>
        </w:rPr>
        <w:t>Revolutionary institutions</w:t>
      </w:r>
      <w:r>
        <w:rPr>
          <w:u w:val="single"/>
        </w:rPr>
        <w:t xml:space="preserve"> that </w:t>
      </w:r>
      <w:r>
        <w:rPr>
          <w:rStyle w:val="Emphasis"/>
          <w:highlight w:val="cyan"/>
        </w:rPr>
        <w:t>can provide food, housing</w:t>
      </w:r>
      <w:r>
        <w:rPr>
          <w:u w:val="single"/>
        </w:rPr>
        <w:t xml:space="preserve">, </w:t>
      </w:r>
      <w:r>
        <w:rPr>
          <w:highlight w:val="cyan"/>
          <w:u w:val="single"/>
        </w:rPr>
        <w:t>and</w:t>
      </w:r>
      <w:r>
        <w:rPr>
          <w:u w:val="single"/>
        </w:rPr>
        <w:t xml:space="preserve"> other needs for a revolutionary movement will be crucial for </w:t>
      </w:r>
      <w:r>
        <w:rPr>
          <w:rStyle w:val="Emphasis"/>
          <w:highlight w:val="cyan"/>
        </w:rPr>
        <w:t>build</w:t>
      </w:r>
      <w:r>
        <w:rPr>
          <w:u w:val="single"/>
        </w:rPr>
        <w:t xml:space="preserve">ing </w:t>
      </w:r>
      <w:r>
        <w:rPr>
          <w:rStyle w:val="Emphasis"/>
          <w:highlight w:val="cyan"/>
        </w:rPr>
        <w:t>a base</w:t>
      </w:r>
      <w:r>
        <w:rPr>
          <w:sz w:val="16"/>
        </w:rPr>
        <w:t xml:space="preserve"> among the masses </w:t>
      </w:r>
      <w:r>
        <w:rPr>
          <w:u w:val="single"/>
        </w:rPr>
        <w:t>and</w:t>
      </w:r>
      <w:r>
        <w:rPr>
          <w:sz w:val="16"/>
        </w:rPr>
        <w:t xml:space="preserve"> for </w:t>
      </w:r>
      <w:r>
        <w:rPr>
          <w:u w:val="single"/>
        </w:rPr>
        <w:t>constructing</w:t>
      </w:r>
      <w:r>
        <w:rPr>
          <w:sz w:val="16"/>
        </w:rPr>
        <w:t xml:space="preserve"> the </w:t>
      </w:r>
      <w:r>
        <w:rPr>
          <w:u w:val="single"/>
        </w:rPr>
        <w:t xml:space="preserve">beginnings of a socialist infrastructure for when we </w:t>
      </w:r>
      <w:r>
        <w:rPr>
          <w:sz w:val="16"/>
        </w:rPr>
        <w:t xml:space="preserve">eventually </w:t>
      </w:r>
      <w:r>
        <w:rPr>
          <w:u w:val="single"/>
        </w:rPr>
        <w:t>engage in revolutionary struggle.</w:t>
      </w:r>
      <w:r>
        <w:rPr>
          <w:sz w:val="16"/>
        </w:rPr>
        <w:t xml:space="preserve"> </w:t>
      </w:r>
    </w:p>
    <w:p w14:paraId="024AB675" w14:textId="77777777" w:rsidR="00365093" w:rsidRPr="00E43761" w:rsidRDefault="00365093" w:rsidP="00365093"/>
    <w:p w14:paraId="07466A2B" w14:textId="77777777" w:rsidR="00365093" w:rsidRPr="00E43761" w:rsidRDefault="00365093" w:rsidP="00365093">
      <w:pPr>
        <w:pStyle w:val="Heading3"/>
      </w:pPr>
      <w:r>
        <w:lastRenderedPageBreak/>
        <w:t>Case</w:t>
      </w:r>
    </w:p>
    <w:p w14:paraId="383CBC76" w14:textId="77777777" w:rsidR="00365093" w:rsidRPr="00E72873" w:rsidRDefault="00365093" w:rsidP="00365093">
      <w:pPr>
        <w:pStyle w:val="Heading4"/>
      </w:pPr>
      <w:r>
        <w:t xml:space="preserve">Reject the affirmative for running kant. Universalization of freedom EXCLUDES black and native bodies. This is the very logic of all lives matter. </w:t>
      </w:r>
    </w:p>
    <w:p w14:paraId="0D16DE00" w14:textId="77777777" w:rsidR="00365093" w:rsidRPr="00E72873" w:rsidRDefault="00365093" w:rsidP="00365093">
      <w:r w:rsidRPr="00E72873">
        <w:t xml:space="preserve">Pauline </w:t>
      </w:r>
      <w:r w:rsidRPr="00E72873">
        <w:rPr>
          <w:rStyle w:val="Style13ptBold"/>
        </w:rPr>
        <w:t>Kleingeld 7</w:t>
      </w:r>
      <w:r w:rsidRPr="00E72873">
        <w:t xml:space="preserve"> [University of Groningen, Faculty of Philosophy, Faculty Member], “KANT’S SECOND THOUGHTS ON RACE”, The Philosophical Quarterly, Volume 57, Number 229, October 2007, BE</w:t>
      </w:r>
    </w:p>
    <w:p w14:paraId="414F70DB" w14:textId="77777777" w:rsidR="00365093" w:rsidRPr="00DD79A9" w:rsidRDefault="00365093" w:rsidP="00365093">
      <w:pPr>
        <w:rPr>
          <w:sz w:val="14"/>
        </w:rPr>
      </w:pPr>
      <w:r w:rsidRPr="00DD79A9">
        <w:rPr>
          <w:sz w:val="14"/>
        </w:rPr>
        <w:t xml:space="preserve">In 1788, the year in which he published the Critique of Practical Reason, </w:t>
      </w:r>
      <w:r w:rsidRPr="00DD79A9">
        <w:rPr>
          <w:rStyle w:val="StyleUnderline"/>
          <w:highlight w:val="green"/>
        </w:rPr>
        <w:t>Kant</w:t>
      </w:r>
      <w:r w:rsidRPr="00DD79A9">
        <w:rPr>
          <w:rStyle w:val="StyleUnderline"/>
        </w:rPr>
        <w:t xml:space="preserve"> </w:t>
      </w:r>
      <w:r w:rsidRPr="006F7B82">
        <w:rPr>
          <w:sz w:val="14"/>
        </w:rPr>
        <w:t xml:space="preserve">also </w:t>
      </w:r>
      <w:r w:rsidRPr="006F7B82">
        <w:rPr>
          <w:rStyle w:val="StyleUnderline"/>
        </w:rPr>
        <w:t xml:space="preserve">published an essay in which he </w:t>
      </w:r>
      <w:r w:rsidRPr="00DD79A9">
        <w:rPr>
          <w:rStyle w:val="StyleUnderline"/>
          <w:highlight w:val="green"/>
        </w:rPr>
        <w:t>claimed</w:t>
      </w:r>
      <w:r w:rsidRPr="00DD79A9">
        <w:rPr>
          <w:rStyle w:val="StyleUnderline"/>
        </w:rPr>
        <w:t xml:space="preserve"> that </w:t>
      </w:r>
      <w:r w:rsidRPr="00DD79A9">
        <w:rPr>
          <w:rStyle w:val="StyleUnderline"/>
          <w:highlight w:val="green"/>
        </w:rPr>
        <w:t>people</w:t>
      </w:r>
      <w:r w:rsidRPr="00DD79A9">
        <w:rPr>
          <w:rStyle w:val="StyleUnderline"/>
        </w:rPr>
        <w:t xml:space="preserve"> from Africa and India </w:t>
      </w:r>
      <w:r w:rsidRPr="00DD79A9">
        <w:rPr>
          <w:rStyle w:val="StyleUnderline"/>
          <w:highlight w:val="green"/>
        </w:rPr>
        <w:t>lack a ‘drive to activity’</w:t>
      </w:r>
      <w:r w:rsidRPr="00DD79A9">
        <w:rPr>
          <w:rStyle w:val="StyleUnderline"/>
        </w:rPr>
        <w:t xml:space="preserve">, </w:t>
      </w:r>
      <w:r w:rsidRPr="00DD79A9">
        <w:rPr>
          <w:rStyle w:val="StyleUnderline"/>
          <w:highlight w:val="green"/>
        </w:rPr>
        <w:t>and</w:t>
      </w:r>
      <w:r w:rsidRPr="00DD79A9">
        <w:rPr>
          <w:rStyle w:val="StyleUnderline"/>
        </w:rPr>
        <w:t xml:space="preserve"> hence lack </w:t>
      </w:r>
      <w:r w:rsidRPr="00DD79A9">
        <w:rPr>
          <w:rStyle w:val="StyleUnderline"/>
          <w:highlight w:val="green"/>
        </w:rPr>
        <w:t>the mental capacities to be self-motivated</w:t>
      </w:r>
      <w:r w:rsidRPr="00DD79A9">
        <w:rPr>
          <w:rStyle w:val="StyleUnderline"/>
        </w:rPr>
        <w:t xml:space="preserve"> and successful in northern climates, never becoming any- thing more than drifters.</w:t>
      </w:r>
      <w:r w:rsidRPr="00DD79A9">
        <w:rPr>
          <w:sz w:val="14"/>
        </w:rPr>
        <w:t xml:space="preserve">2 He writes that Nature, whose wisdom he praises, discourages the migration of races across the globe by making them ill equipped to change from one climate zone to another, ill equipped ‘especially [for] the exchange of a warm climate for a cold one’ (TPP : ). </w:t>
      </w:r>
      <w:r w:rsidRPr="006F7B82">
        <w:rPr>
          <w:rStyle w:val="StyleUnderline"/>
        </w:rPr>
        <w:t xml:space="preserve">He adds a footnote here in which </w:t>
      </w:r>
      <w:r w:rsidRPr="00DD79A9">
        <w:rPr>
          <w:rStyle w:val="StyleUnderline"/>
          <w:highlight w:val="green"/>
        </w:rPr>
        <w:t>he endorses a pro-slavery text</w:t>
      </w:r>
      <w:r w:rsidRPr="00DD79A9">
        <w:rPr>
          <w:rStyle w:val="StyleUnderline"/>
        </w:rPr>
        <w:t xml:space="preserve">, </w:t>
      </w:r>
      <w:r w:rsidRPr="00DD79A9">
        <w:rPr>
          <w:rStyle w:val="StyleUnderline"/>
          <w:highlight w:val="green"/>
        </w:rPr>
        <w:t>citing</w:t>
      </w:r>
      <w:r w:rsidRPr="00DD79A9">
        <w:rPr>
          <w:rStyle w:val="StyleUnderline"/>
        </w:rPr>
        <w:t xml:space="preserve"> with approval </w:t>
      </w:r>
      <w:r w:rsidRPr="00DD79A9">
        <w:rPr>
          <w:rStyle w:val="StyleUnderline"/>
          <w:highlight w:val="green"/>
        </w:rPr>
        <w:t>a critique of a proposal to free black slaves, with the argument that they will never be good labourers unless they are coerced into activity</w:t>
      </w:r>
      <w:r w:rsidRPr="00DD79A9">
        <w:rPr>
          <w:sz w:val="14"/>
        </w:rPr>
        <w:t xml:space="preserve"> (TPP : n</w:t>
      </w:r>
      <w:r w:rsidRPr="006F7B82">
        <w:rPr>
          <w:sz w:val="14"/>
        </w:rPr>
        <w:t xml:space="preserve">.). </w:t>
      </w:r>
      <w:r w:rsidRPr="006F7B82">
        <w:rPr>
          <w:rStyle w:val="StyleUnderline"/>
        </w:rPr>
        <w:t>They can work, but they cannot make themselves work.</w:t>
      </w:r>
      <w:r w:rsidRPr="006F7B82">
        <w:rPr>
          <w:sz w:val="14"/>
        </w:rPr>
        <w:t xml:space="preserve"> </w:t>
      </w:r>
      <w:r w:rsidRPr="00DD79A9">
        <w:rPr>
          <w:rStyle w:val="StyleUnderline"/>
          <w:highlight w:val="green"/>
        </w:rPr>
        <w:t xml:space="preserve">Native Americans, he goes </w:t>
      </w:r>
      <w:r w:rsidRPr="006F7B82">
        <w:rPr>
          <w:rStyle w:val="StyleUnderline"/>
        </w:rPr>
        <w:t xml:space="preserve">on, </w:t>
      </w:r>
      <w:r w:rsidRPr="00DD79A9">
        <w:rPr>
          <w:rStyle w:val="StyleUnderline"/>
          <w:highlight w:val="green"/>
        </w:rPr>
        <w:t>are a</w:t>
      </w:r>
      <w:r w:rsidRPr="00DD79A9">
        <w:rPr>
          <w:rStyle w:val="StyleUnderline"/>
        </w:rPr>
        <w:t xml:space="preserve"> race (or rather, </w:t>
      </w:r>
      <w:r w:rsidRPr="00DD79A9">
        <w:rPr>
          <w:rStyle w:val="StyleUnderline"/>
          <w:highlight w:val="green"/>
        </w:rPr>
        <w:t>a semi-race) stunted in its development</w:t>
      </w:r>
      <w:r w:rsidRPr="00DD79A9">
        <w:rPr>
          <w:rStyle w:val="StyleUnderline"/>
        </w:rPr>
        <w:t xml:space="preserve"> </w:t>
      </w:r>
      <w:r w:rsidRPr="00DD79A9">
        <w:rPr>
          <w:sz w:val="14"/>
        </w:rPr>
        <w:t xml:space="preserve">because their ancestors migrated to a different climate before they had fully adapted to their earlier environment. </w:t>
      </w:r>
      <w:r w:rsidRPr="00DD79A9">
        <w:rPr>
          <w:rStyle w:val="StyleUnderline"/>
        </w:rPr>
        <w:t xml:space="preserve">As a result, </w:t>
      </w:r>
      <w:r w:rsidRPr="00DD79A9">
        <w:rPr>
          <w:rStyle w:val="StyleUnderline"/>
          <w:highlight w:val="green"/>
        </w:rPr>
        <w:t>they are weak, inert, ‘incapable of any culture’</w:t>
      </w:r>
      <w:r w:rsidRPr="00DD79A9">
        <w:rPr>
          <w:rStyle w:val="StyleUnderline"/>
        </w:rPr>
        <w:t xml:space="preserve">; </w:t>
      </w:r>
      <w:r w:rsidRPr="00DD79A9">
        <w:rPr>
          <w:rStyle w:val="StyleUnderline"/>
          <w:highlight w:val="green"/>
        </w:rPr>
        <w:t>and</w:t>
      </w:r>
      <w:r w:rsidRPr="00DD79A9">
        <w:rPr>
          <w:rStyle w:val="StyleUnderline"/>
        </w:rPr>
        <w:t xml:space="preserve"> they </w:t>
      </w:r>
      <w:r w:rsidRPr="00DD79A9">
        <w:rPr>
          <w:rStyle w:val="StyleUnderline"/>
          <w:highlight w:val="green"/>
        </w:rPr>
        <w:t>occupy the lowest level of the racial hierarchy</w:t>
      </w:r>
      <w:r w:rsidRPr="00DD79A9">
        <w:rPr>
          <w:rStyle w:val="StyleUnderline"/>
        </w:rPr>
        <w:t xml:space="preserve"> that Kant claims to have determined</w:t>
      </w:r>
      <w:r w:rsidRPr="00DD79A9">
        <w:rPr>
          <w:sz w:val="14"/>
        </w:rPr>
        <w:t>: That their temperament has not become entirely adequate to any climate can also be inferred from the fact that it is hard to find any other reason why this race, which is too weak for hard labour and too indifferent for industrious work, and which is incapable of any culture3 even though there are enough examples and encouragement in the vicinity [namely, the example set by the European colonial settlers], stands far below even the Negro, who occupies the lowest of all other levels which we have men- tioned as racial differences (TPP : ).</w:t>
      </w:r>
      <w:r w:rsidRPr="00DD79A9">
        <w:rPr>
          <w:rStyle w:val="StyleUnderline"/>
        </w:rPr>
        <w:t xml:space="preserve"> </w:t>
      </w:r>
      <w:r w:rsidRPr="00DD79A9">
        <w:rPr>
          <w:rStyle w:val="StyleUnderline"/>
          <w:highlight w:val="green"/>
        </w:rPr>
        <w:t xml:space="preserve">Kant’s </w:t>
      </w:r>
      <w:r w:rsidRPr="006F7B82">
        <w:rPr>
          <w:rStyle w:val="StyleUnderline"/>
        </w:rPr>
        <w:t xml:space="preserve">unstated </w:t>
      </w:r>
      <w:r w:rsidRPr="00DD79A9">
        <w:rPr>
          <w:rStyle w:val="StyleUnderline"/>
          <w:highlight w:val="green"/>
        </w:rPr>
        <w:t>assumption</w:t>
      </w:r>
      <w:r w:rsidRPr="00DD79A9">
        <w:rPr>
          <w:rStyle w:val="StyleUnderline"/>
        </w:rPr>
        <w:t xml:space="preserve">, made explicit elsewhere, </w:t>
      </w:r>
      <w:r w:rsidRPr="00DD79A9">
        <w:rPr>
          <w:rStyle w:val="StyleUnderline"/>
          <w:highlight w:val="green"/>
        </w:rPr>
        <w:t>is</w:t>
      </w:r>
      <w:r w:rsidRPr="00DD79A9">
        <w:rPr>
          <w:rStyle w:val="StyleUnderline"/>
        </w:rPr>
        <w:t xml:space="preserve"> that </w:t>
      </w:r>
      <w:r w:rsidRPr="00DD79A9">
        <w:rPr>
          <w:rStyle w:val="StyleUnderline"/>
          <w:highlight w:val="green"/>
        </w:rPr>
        <w:t>‘whites’ occupy the top level of this hierarchy</w:t>
      </w:r>
      <w:r w:rsidRPr="00DD79A9">
        <w:rPr>
          <w:rStyle w:val="StyleUnderline"/>
        </w:rPr>
        <w:t xml:space="preserve">.4 </w:t>
      </w:r>
      <w:r w:rsidRPr="00DD79A9">
        <w:rPr>
          <w:rStyle w:val="StyleUnderline"/>
          <w:highlight w:val="green"/>
        </w:rPr>
        <w:t>These statements</w:t>
      </w:r>
      <w:r w:rsidRPr="00DD79A9">
        <w:rPr>
          <w:rStyle w:val="StyleUnderline"/>
        </w:rPr>
        <w:t xml:space="preserve">, in the essay ‘On the Use of Teleological Principles in Philosophy’, </w:t>
      </w:r>
      <w:r w:rsidRPr="00DD79A9">
        <w:rPr>
          <w:rStyle w:val="StyleUnderline"/>
          <w:highlight w:val="green"/>
        </w:rPr>
        <w:t>are appalling</w:t>
      </w:r>
      <w:r w:rsidRPr="00DD79A9">
        <w:rPr>
          <w:rStyle w:val="StyleUnderline"/>
        </w:rPr>
        <w:t xml:space="preserve"> at many levels.</w:t>
      </w:r>
      <w:r w:rsidRPr="00DD79A9">
        <w:rPr>
          <w:sz w:val="14"/>
        </w:rPr>
        <w:t xml:space="preserve"> The racial hierarchy, defended with a biased reading of travel reports and a teleological race theory, goes against the presumption of human equality which one would expect from someone with a universalist moral theory. After all, </w:t>
      </w:r>
      <w:r w:rsidRPr="00DD79A9">
        <w:rPr>
          <w:rStyle w:val="StyleUnderline"/>
          <w:highlight w:val="green"/>
        </w:rPr>
        <w:t>the basic moral principle</w:t>
      </w:r>
      <w:r w:rsidRPr="00DD79A9">
        <w:rPr>
          <w:rStyle w:val="StyleUnderline"/>
        </w:rPr>
        <w:t xml:space="preserve"> which Kant formulates during the s, the Categorical Imperative in its several versions, </w:t>
      </w:r>
      <w:r w:rsidRPr="00DD79A9">
        <w:rPr>
          <w:rStyle w:val="StyleUnderline"/>
          <w:highlight w:val="green"/>
        </w:rPr>
        <w:t>is</w:t>
      </w:r>
      <w:r w:rsidRPr="00DD79A9">
        <w:rPr>
          <w:rStyle w:val="StyleUnderline"/>
        </w:rPr>
        <w:t xml:space="preserve">, at least in its wording, </w:t>
      </w:r>
      <w:r w:rsidRPr="00DD79A9">
        <w:rPr>
          <w:rStyle w:val="StyleUnderline"/>
          <w:highlight w:val="green"/>
        </w:rPr>
        <w:t>addressed to all humans</w:t>
      </w:r>
      <w:r w:rsidRPr="00DD79A9">
        <w:rPr>
          <w:sz w:val="14"/>
        </w:rPr>
        <w:t xml:space="preserve"> (or, even more broadly, to all finite rational beings). Although </w:t>
      </w:r>
      <w:r w:rsidRPr="00DD79A9">
        <w:rPr>
          <w:rStyle w:val="StyleUnderline"/>
          <w:highlight w:val="green"/>
        </w:rPr>
        <w:t>Kant’s</w:t>
      </w:r>
      <w:r w:rsidRPr="00DD79A9">
        <w:rPr>
          <w:rStyle w:val="StyleUnderline"/>
        </w:rPr>
        <w:t xml:space="preserve"> own </w:t>
      </w:r>
      <w:r w:rsidRPr="00DD79A9">
        <w:rPr>
          <w:rStyle w:val="StyleUnderline"/>
          <w:highlight w:val="green"/>
        </w:rPr>
        <w:t>definition of race</w:t>
      </w:r>
      <w:r w:rsidRPr="00DD79A9">
        <w:rPr>
          <w:rStyle w:val="StyleUnderline"/>
        </w:rPr>
        <w:t xml:space="preserve"> as such </w:t>
      </w:r>
      <w:r w:rsidRPr="00DD79A9">
        <w:rPr>
          <w:rStyle w:val="StyleUnderline"/>
          <w:highlight w:val="green"/>
        </w:rPr>
        <w:t>is formulated</w:t>
      </w:r>
      <w:r w:rsidRPr="00DD79A9">
        <w:rPr>
          <w:rStyle w:val="StyleUnderline"/>
        </w:rPr>
        <w:t xml:space="preserve"> merely </w:t>
      </w:r>
      <w:r w:rsidRPr="00DD79A9">
        <w:rPr>
          <w:rStyle w:val="StyleUnderline"/>
          <w:highlight w:val="green"/>
        </w:rPr>
        <w:t>in terms of heritable differences</w:t>
      </w:r>
      <w:r w:rsidRPr="00DD79A9">
        <w:rPr>
          <w:rStyle w:val="StyleUnderline"/>
        </w:rPr>
        <w:t xml:space="preserve"> in physical appearance, </w:t>
      </w:r>
      <w:r w:rsidRPr="006F7B82">
        <w:rPr>
          <w:rStyle w:val="StyleUnderline"/>
        </w:rPr>
        <w:t xml:space="preserve">he nevertheless connects his understanding of race with a hierarchical account according to which the races also vary greatly in their capacities for agency and their powers of intellect. </w:t>
      </w:r>
      <w:r w:rsidRPr="006F7B82">
        <w:rPr>
          <w:sz w:val="14"/>
        </w:rPr>
        <w:t>This was despite the fact that there</w:t>
      </w:r>
      <w:r w:rsidRPr="00DD79A9">
        <w:rPr>
          <w:sz w:val="14"/>
        </w:rPr>
        <w:t xml:space="preserve"> were well known and esteemed authors who provided much evidence to the contrary in works that Kant himself had reviewed or commented on. Moreover, Kant’s race theory and its implications for global migration cast his cosmopolitanism in a disconcerting light – at least his cosmopolitanism of the s. As I shall show below, however, Kant changed and improved his position during the s.</w:t>
      </w:r>
    </w:p>
    <w:p w14:paraId="1FA946A5" w14:textId="77777777" w:rsidR="00365093" w:rsidRPr="00674749" w:rsidRDefault="00365093" w:rsidP="00365093"/>
    <w:p w14:paraId="507F6974" w14:textId="77777777" w:rsidR="00365093" w:rsidRPr="00415448" w:rsidRDefault="00365093" w:rsidP="00365093">
      <w:pPr>
        <w:pStyle w:val="Heading4"/>
        <w:rPr>
          <w:rFonts w:eastAsia="Times New Roman" w:cs="Calibri"/>
        </w:rPr>
      </w:pPr>
      <w:r w:rsidRPr="00415448">
        <w:rPr>
          <w:rFonts w:eastAsia="Times New Roman" w:cs="Calibri"/>
        </w:rPr>
        <w:lastRenderedPageBreak/>
        <w:t xml:space="preserve">Prefer additionally - </w:t>
      </w:r>
    </w:p>
    <w:p w14:paraId="42FD798E" w14:textId="77777777" w:rsidR="00365093" w:rsidRPr="00E37822" w:rsidRDefault="00365093" w:rsidP="00365093">
      <w:pPr>
        <w:pStyle w:val="Heading4"/>
        <w:rPr>
          <w:rFonts w:asciiTheme="majorHAnsi" w:eastAsia="Times New Roman" w:hAnsiTheme="majorHAnsi" w:cstheme="majorHAnsi"/>
        </w:rPr>
      </w:pPr>
      <w:r w:rsidRPr="00E37822">
        <w:rPr>
          <w:rFonts w:asciiTheme="majorHAnsi" w:eastAsia="Times New Roman" w:hAnsiTheme="majorHAnsi" w:cstheme="majorHAnsi"/>
        </w:rPr>
        <w:t>1] Actor spec – Governments have to aggregate since all collective actions require trade-offs - side-constraints freeze action and render ethics inoperable -- consequentialism not impossible since we calculate all the time, and the alt is no action which is worse.</w:t>
      </w:r>
    </w:p>
    <w:p w14:paraId="112D2471" w14:textId="77777777" w:rsidR="00365093" w:rsidRPr="00E37822" w:rsidRDefault="00365093" w:rsidP="00365093">
      <w:pPr>
        <w:pStyle w:val="Heading4"/>
        <w:rPr>
          <w:rFonts w:asciiTheme="majorHAnsi" w:eastAsia="Times New Roman" w:hAnsiTheme="majorHAnsi" w:cstheme="majorHAnsi"/>
        </w:rPr>
      </w:pPr>
      <w:r w:rsidRPr="00E37822">
        <w:rPr>
          <w:rFonts w:asciiTheme="majorHAnsi" w:eastAsia="Times New Roman" w:hAnsiTheme="majorHAnsi" w:cstheme="majorHAnsi"/>
        </w:rPr>
        <w:t>2] Weighability – only consequentialism explains degrees of wrongness— only consequences explain the difference between breaking a promise to send someone to the movies and breaking a promise to send someone to the hospital.</w:t>
      </w:r>
    </w:p>
    <w:p w14:paraId="0BDBAD17" w14:textId="77777777" w:rsidR="00365093" w:rsidRPr="00E37822" w:rsidRDefault="00365093" w:rsidP="00365093">
      <w:pPr>
        <w:pStyle w:val="Heading4"/>
        <w:rPr>
          <w:rFonts w:asciiTheme="majorHAnsi" w:hAnsiTheme="majorHAnsi" w:cstheme="majorHAnsi"/>
        </w:rPr>
      </w:pPr>
      <w:r w:rsidRPr="00E37822">
        <w:rPr>
          <w:rFonts w:asciiTheme="majorHAnsi" w:hAnsiTheme="majorHAnsi" w:cstheme="majorHAnsi"/>
        </w:rPr>
        <w:t xml:space="preserve">3] </w:t>
      </w:r>
      <w:r w:rsidRPr="004366A5">
        <w:rPr>
          <w:rFonts w:asciiTheme="majorHAnsi" w:hAnsiTheme="majorHAnsi" w:cstheme="majorHAnsi"/>
          <w:highlight w:val="red"/>
        </w:rPr>
        <w:t>Ground</w:t>
      </w:r>
      <w:r w:rsidRPr="00E37822">
        <w:rPr>
          <w:rFonts w:asciiTheme="majorHAnsi" w:hAnsiTheme="majorHAnsi" w:cstheme="majorHAnsi"/>
        </w:rPr>
        <w:t xml:space="preserve"> – every action has a consequence. All sides can access a good impact under util whereas other frameworks will flow one side or the other. This kills fairness. </w:t>
      </w:r>
    </w:p>
    <w:p w14:paraId="058BFB04" w14:textId="77777777" w:rsidR="00365093" w:rsidRPr="00E37822" w:rsidRDefault="00365093" w:rsidP="00365093">
      <w:pPr>
        <w:pStyle w:val="Heading4"/>
        <w:rPr>
          <w:rFonts w:asciiTheme="majorHAnsi" w:hAnsiTheme="majorHAnsi" w:cstheme="majorHAnsi"/>
        </w:rPr>
      </w:pPr>
      <w:r>
        <w:rPr>
          <w:rFonts w:asciiTheme="majorHAnsi" w:hAnsiTheme="majorHAnsi" w:cstheme="majorHAnsi"/>
        </w:rPr>
        <w:t>4</w:t>
      </w:r>
      <w:r w:rsidRPr="00E37822">
        <w:rPr>
          <w:rFonts w:asciiTheme="majorHAnsi" w:hAnsiTheme="majorHAnsi" w:cstheme="majorHAnsi"/>
        </w:rPr>
        <w:t xml:space="preserve">] </w:t>
      </w:r>
      <w:r w:rsidRPr="004366A5">
        <w:rPr>
          <w:rFonts w:asciiTheme="majorHAnsi" w:hAnsiTheme="majorHAnsi" w:cstheme="majorHAnsi"/>
          <w:highlight w:val="red"/>
        </w:rPr>
        <w:t>Freezes action</w:t>
      </w:r>
      <w:r w:rsidRPr="00E37822">
        <w:rPr>
          <w:rFonts w:asciiTheme="majorHAnsi" w:hAnsiTheme="majorHAnsi" w:cstheme="majorHAnsi"/>
        </w:rPr>
        <w:t xml:space="preserve"> – in time-pressed situations, policymakers don’t have the ability to decide whether a war would be just, especially in situations with high tensions</w:t>
      </w:r>
    </w:p>
    <w:p w14:paraId="662969A5" w14:textId="77777777" w:rsidR="00365093" w:rsidRPr="00E37822" w:rsidRDefault="00365093" w:rsidP="00365093">
      <w:pPr>
        <w:pStyle w:val="Heading4"/>
        <w:rPr>
          <w:rFonts w:asciiTheme="majorHAnsi" w:hAnsiTheme="majorHAnsi" w:cstheme="majorHAnsi"/>
        </w:rPr>
      </w:pPr>
      <w:r>
        <w:rPr>
          <w:rFonts w:asciiTheme="majorHAnsi" w:hAnsiTheme="majorHAnsi" w:cstheme="majorHAnsi"/>
        </w:rPr>
        <w:t>5</w:t>
      </w:r>
      <w:r w:rsidRPr="00E37822">
        <w:rPr>
          <w:rFonts w:asciiTheme="majorHAnsi" w:hAnsiTheme="majorHAnsi" w:cstheme="majorHAnsi"/>
        </w:rPr>
        <w:t xml:space="preserve">] Util is a lexical pre-requisite: threats to bodily security preclude the ability for moral actors to effectively act upon other moral theories since they are in a constant state of crisis that inhibits the ideal moral conditions which other theories presuppose </w:t>
      </w:r>
    </w:p>
    <w:p w14:paraId="5DC6CAB0" w14:textId="77777777" w:rsidR="00365093" w:rsidRPr="00E37822" w:rsidRDefault="00365093" w:rsidP="00365093">
      <w:pPr>
        <w:pStyle w:val="Heading4"/>
        <w:rPr>
          <w:rFonts w:asciiTheme="majorHAnsi" w:hAnsiTheme="majorHAnsi" w:cstheme="majorHAnsi"/>
        </w:rPr>
      </w:pPr>
      <w:r>
        <w:rPr>
          <w:rFonts w:asciiTheme="majorHAnsi" w:hAnsiTheme="majorHAnsi" w:cstheme="majorHAnsi"/>
        </w:rPr>
        <w:t>6</w:t>
      </w:r>
      <w:r w:rsidRPr="00E37822">
        <w:rPr>
          <w:rFonts w:asciiTheme="majorHAnsi" w:hAnsiTheme="majorHAnsi" w:cstheme="majorHAnsi"/>
        </w:rPr>
        <w:t xml:space="preserve">] </w:t>
      </w:r>
      <w:r w:rsidRPr="004366A5">
        <w:rPr>
          <w:rFonts w:asciiTheme="majorHAnsi" w:hAnsiTheme="majorHAnsi" w:cstheme="majorHAnsi"/>
          <w:highlight w:val="red"/>
        </w:rPr>
        <w:t>Topic lit</w:t>
      </w:r>
      <w:r w:rsidRPr="00E37822">
        <w:rPr>
          <w:rFonts w:asciiTheme="majorHAnsi" w:hAnsiTheme="majorHAnsi" w:cstheme="majorHAnsi"/>
        </w:rPr>
        <w:t xml:space="preserve"> – most articles are written through the lens of util because they’re crafted for policymakers and the general public who take consequences to be important, not philosophy majors. Key to fairness and education – the lit is where we do research and determines how we engage in the round.</w:t>
      </w:r>
    </w:p>
    <w:p w14:paraId="2E5AA36C" w14:textId="77777777" w:rsidR="00365093" w:rsidRPr="00E37822" w:rsidRDefault="00365093" w:rsidP="00365093">
      <w:pPr>
        <w:pStyle w:val="Heading4"/>
        <w:rPr>
          <w:rFonts w:asciiTheme="majorHAnsi" w:hAnsiTheme="majorHAnsi" w:cstheme="majorHAnsi"/>
        </w:rPr>
      </w:pPr>
      <w:r>
        <w:rPr>
          <w:rFonts w:asciiTheme="majorHAnsi" w:hAnsiTheme="majorHAnsi" w:cstheme="majorHAnsi"/>
        </w:rPr>
        <w:t>7</w:t>
      </w:r>
      <w:r w:rsidRPr="00E37822">
        <w:rPr>
          <w:rFonts w:asciiTheme="majorHAnsi" w:hAnsiTheme="majorHAnsi" w:cstheme="majorHAnsi"/>
        </w:rPr>
        <w:t>] Reject mind dependent ethics –</w:t>
      </w:r>
    </w:p>
    <w:p w14:paraId="5C448A10" w14:textId="2535B5F7" w:rsidR="00E42E4C" w:rsidRDefault="00365093" w:rsidP="00365093">
      <w:pPr>
        <w:rPr>
          <w:rFonts w:asciiTheme="majorHAnsi" w:hAnsiTheme="majorHAnsi" w:cstheme="majorHAnsi"/>
        </w:rPr>
      </w:pPr>
      <w:r w:rsidRPr="00E37822">
        <w:rPr>
          <w:rFonts w:asciiTheme="majorHAnsi" w:hAnsiTheme="majorHAnsi" w:cstheme="majorHAnsi"/>
        </w:rPr>
        <w:t>A] If morality doesn’t exist outside</w:t>
      </w:r>
    </w:p>
    <w:p w14:paraId="18928971" w14:textId="48AF7D2E" w:rsidR="00EE2C6D" w:rsidRDefault="00EE2C6D" w:rsidP="00365093">
      <w:pPr>
        <w:rPr>
          <w:rFonts w:asciiTheme="majorHAnsi" w:hAnsiTheme="majorHAnsi" w:cstheme="majorHAnsi"/>
        </w:rPr>
      </w:pPr>
    </w:p>
    <w:p w14:paraId="45320B46" w14:textId="77777777" w:rsidR="00EE2C6D" w:rsidRDefault="00EE2C6D" w:rsidP="00EE2C6D">
      <w:r>
        <w:t>AT Presumption:</w:t>
      </w:r>
    </w:p>
    <w:p w14:paraId="2BE743D7" w14:textId="77777777" w:rsidR="00EE2C6D" w:rsidRDefault="00EE2C6D" w:rsidP="00EE2C6D">
      <w:pPr>
        <w:pStyle w:val="ListParagraph"/>
        <w:numPr>
          <w:ilvl w:val="0"/>
          <w:numId w:val="12"/>
        </w:numPr>
      </w:pPr>
      <w:r>
        <w:t xml:space="preserve">The aff is not a statement it is an argument with warrants, evidence and claims. That is a crucial distinction. </w:t>
      </w:r>
    </w:p>
    <w:p w14:paraId="6222468D" w14:textId="77777777" w:rsidR="00EE2C6D" w:rsidRDefault="00EE2C6D" w:rsidP="00EE2C6D">
      <w:r>
        <w:t>AT RVIs</w:t>
      </w:r>
    </w:p>
    <w:p w14:paraId="57F978F2" w14:textId="77777777" w:rsidR="00EE2C6D" w:rsidRDefault="00EE2C6D" w:rsidP="00EE2C6D">
      <w:pPr>
        <w:pStyle w:val="ListParagraph"/>
        <w:numPr>
          <w:ilvl w:val="0"/>
          <w:numId w:val="12"/>
        </w:numPr>
      </w:pPr>
      <w:r>
        <w:t>Don’t allow aff RVI’s just for proving they meet the bear minimum of proving they are topical for the debate. They cant auto win just because debate is hard</w:t>
      </w:r>
    </w:p>
    <w:p w14:paraId="18A1C112" w14:textId="77777777" w:rsidR="00EE2C6D" w:rsidRDefault="00EE2C6D" w:rsidP="00EE2C6D">
      <w:r>
        <w:t>AT induction</w:t>
      </w:r>
    </w:p>
    <w:p w14:paraId="10788B43" w14:textId="77777777" w:rsidR="00EE2C6D" w:rsidRDefault="00EE2C6D" w:rsidP="00EE2C6D">
      <w:pPr>
        <w:pStyle w:val="ListParagraph"/>
        <w:numPr>
          <w:ilvl w:val="0"/>
          <w:numId w:val="12"/>
        </w:numPr>
      </w:pPr>
      <w:r>
        <w:t xml:space="preserve">Can’t make evaluation as state without historical analysis. Imagine fall of feudalism/collapse of roman empire in modern context, this equates to nuclear </w:t>
      </w:r>
      <w:r>
        <w:lastRenderedPageBreak/>
        <w:t xml:space="preserve">warfare. Important parallels drawn from critically analyzing the past, otherwise no reference. </w:t>
      </w:r>
      <w:r>
        <w:br/>
      </w:r>
    </w:p>
    <w:p w14:paraId="7B8333E5" w14:textId="77777777" w:rsidR="00EE2C6D" w:rsidRDefault="00EE2C6D" w:rsidP="00EE2C6D">
      <w:r>
        <w:t>AT Performative:</w:t>
      </w:r>
    </w:p>
    <w:p w14:paraId="736ADEFC" w14:textId="77777777" w:rsidR="00EE2C6D" w:rsidRDefault="00EE2C6D" w:rsidP="00EE2C6D">
      <w:pPr>
        <w:pStyle w:val="ListParagraph"/>
        <w:numPr>
          <w:ilvl w:val="0"/>
          <w:numId w:val="12"/>
        </w:numPr>
      </w:pPr>
      <w:r>
        <w:t xml:space="preserve">Aff ignores that specific identities are denied freedom. Ie black people can speak to cops at a red light but the freedoms they can exercise are vastly different. One has the right to legally end the other’s life. </w:t>
      </w:r>
    </w:p>
    <w:p w14:paraId="0F623258" w14:textId="77777777" w:rsidR="00EE2C6D" w:rsidRPr="00F601E6" w:rsidRDefault="00EE2C6D" w:rsidP="00365093"/>
    <w:sectPr w:rsidR="00EE2C6D"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5BC5BEE"/>
    <w:multiLevelType w:val="hybridMultilevel"/>
    <w:tmpl w:val="A4C24E40"/>
    <w:lvl w:ilvl="0" w:tplc="6058778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650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BC9"/>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093"/>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374D"/>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4FA"/>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13E8"/>
    <w:rsid w:val="00A431C6"/>
    <w:rsid w:val="00A54315"/>
    <w:rsid w:val="00A60FBC"/>
    <w:rsid w:val="00A65C0B"/>
    <w:rsid w:val="00A672C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D1D"/>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82F"/>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C6D"/>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9C76C3"/>
  <w14:defaultImageDpi w14:val="300"/>
  <w15:docId w15:val="{F187360E-FDDC-5747-892C-560AE6D32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374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537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37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537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tags,No Spacing1111,ta,t,Ta"/>
    <w:basedOn w:val="Normal"/>
    <w:next w:val="Normal"/>
    <w:link w:val="Heading4Char"/>
    <w:uiPriority w:val="9"/>
    <w:unhideWhenUsed/>
    <w:qFormat/>
    <w:rsid w:val="005537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37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374D"/>
  </w:style>
  <w:style w:type="character" w:customStyle="1" w:styleId="Heading1Char">
    <w:name w:val="Heading 1 Char"/>
    <w:aliases w:val="Pocket Char"/>
    <w:basedOn w:val="DefaultParagraphFont"/>
    <w:link w:val="Heading1"/>
    <w:uiPriority w:val="9"/>
    <w:rsid w:val="005537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374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5374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5537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55374D"/>
    <w:rPr>
      <w:b/>
      <w:sz w:val="26"/>
      <w:u w:val="none"/>
    </w:rPr>
  </w:style>
  <w:style w:type="character" w:customStyle="1" w:styleId="StyleUnderline">
    <w:name w:val="Style Underline"/>
    <w:aliases w:val="Intense Emphasis,Underline,Style Bold Underline,apple-style-span + 6 pt,Bold,Kern at 16 pt,Intense Emphasis1,Intense Emphasis2,Intense Emphasis11,Intense Emphasis111,Underline Char,HHeading 3 + 12 pt,Cards + Font: 12 pt Char,Style,ci,c,Bo"/>
    <w:basedOn w:val="DefaultParagraphFont"/>
    <w:uiPriority w:val="6"/>
    <w:qFormat/>
    <w:rsid w:val="0055374D"/>
    <w:rPr>
      <w:b w:val="0"/>
      <w:sz w:val="22"/>
      <w:u w:val="single"/>
    </w:rPr>
  </w:style>
  <w:style w:type="character" w:styleId="Emphasis">
    <w:name w:val="Emphasis"/>
    <w:aliases w:val="Evidence,Minimized,minimized,Highlighted,tag2,Size 10,emphasis in card,CD Card,ED - Tag,emphasis,Bold Underline,Emphasis!!,Qualifications,normal card text,Shrunk,qualifications in card,qualifications,Style1,Underlined,small,Box,Debate,B,smal,s"/>
    <w:basedOn w:val="DefaultParagraphFont"/>
    <w:link w:val="textbold"/>
    <w:uiPriority w:val="7"/>
    <w:qFormat/>
    <w:rsid w:val="0055374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5374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55374D"/>
    <w:rPr>
      <w:color w:val="auto"/>
      <w:u w:val="none"/>
    </w:rPr>
  </w:style>
  <w:style w:type="paragraph" w:styleId="DocumentMap">
    <w:name w:val="Document Map"/>
    <w:basedOn w:val="Normal"/>
    <w:link w:val="DocumentMapChar"/>
    <w:uiPriority w:val="99"/>
    <w:semiHidden/>
    <w:unhideWhenUsed/>
    <w:rsid w:val="005537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374D"/>
    <w:rPr>
      <w:rFonts w:ascii="Lucida Grande" w:hAnsi="Lucida Grande" w:cs="Lucida Grande"/>
    </w:rPr>
  </w:style>
  <w:style w:type="paragraph" w:customStyle="1" w:styleId="textbold">
    <w:name w:val="text bold"/>
    <w:basedOn w:val="Normal"/>
    <w:link w:val="Emphasis"/>
    <w:uiPriority w:val="20"/>
    <w:qFormat/>
    <w:rsid w:val="00365093"/>
    <w:pPr>
      <w:widowControl w:val="0"/>
      <w:ind w:left="720"/>
      <w:jc w:val="both"/>
    </w:pPr>
    <w:rPr>
      <w:b/>
      <w:iCs/>
      <w:u w:val="single"/>
    </w:rPr>
  </w:style>
  <w:style w:type="paragraph" w:customStyle="1" w:styleId="cardtext">
    <w:name w:val="card text"/>
    <w:basedOn w:val="Normal"/>
    <w:link w:val="cardtextChar"/>
    <w:qFormat/>
    <w:rsid w:val="00365093"/>
    <w:pPr>
      <w:spacing w:after="0" w:line="240" w:lineRule="auto"/>
      <w:ind w:left="288" w:right="288"/>
    </w:pPr>
    <w:rPr>
      <w:rFonts w:ascii="Georgia" w:hAnsi="Georgia"/>
    </w:rPr>
  </w:style>
  <w:style w:type="character" w:customStyle="1" w:styleId="cardtextChar">
    <w:name w:val="card text Char"/>
    <w:link w:val="cardtext"/>
    <w:rsid w:val="00365093"/>
    <w:rPr>
      <w:rFonts w:ascii="Georgia" w:hAnsi="Georgia"/>
      <w:sz w:val="22"/>
    </w:rPr>
  </w:style>
  <w:style w:type="paragraph" w:customStyle="1" w:styleId="paragraph">
    <w:name w:val="paragraph"/>
    <w:basedOn w:val="Normal"/>
    <w:rsid w:val="00365093"/>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normaltextrun">
    <w:name w:val="normaltextrun"/>
    <w:basedOn w:val="DefaultParagraphFont"/>
    <w:rsid w:val="00365093"/>
  </w:style>
  <w:style w:type="character" w:customStyle="1" w:styleId="apple-converted-space">
    <w:name w:val="apple-converted-space"/>
    <w:basedOn w:val="DefaultParagraphFont"/>
    <w:rsid w:val="00365093"/>
  </w:style>
  <w:style w:type="character" w:customStyle="1" w:styleId="eop">
    <w:name w:val="eop"/>
    <w:basedOn w:val="DefaultParagraphFont"/>
    <w:rsid w:val="00365093"/>
  </w:style>
  <w:style w:type="character" w:customStyle="1" w:styleId="contextualspellingandgrammarerror">
    <w:name w:val="contextualspellingandgrammarerror"/>
    <w:basedOn w:val="DefaultParagraphFont"/>
    <w:rsid w:val="00365093"/>
  </w:style>
  <w:style w:type="paragraph" w:customStyle="1" w:styleId="Emphasize">
    <w:name w:val="Emphasize"/>
    <w:basedOn w:val="Normal"/>
    <w:autoRedefine/>
    <w:uiPriority w:val="20"/>
    <w:qFormat/>
    <w:rsid w:val="00365093"/>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Emphasis1">
    <w:name w:val="Emphasis1"/>
    <w:basedOn w:val="Normal"/>
    <w:autoRedefine/>
    <w:uiPriority w:val="7"/>
    <w:qFormat/>
    <w:rsid w:val="0055374D"/>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ListParagraph">
    <w:name w:val="List Paragraph"/>
    <w:basedOn w:val="Normal"/>
    <w:uiPriority w:val="34"/>
    <w:qFormat/>
    <w:rsid w:val="00EE2C6D"/>
    <w:pPr>
      <w:ind w:left="720"/>
      <w:contextualSpacing/>
    </w:pPr>
    <w:rPr>
      <w:rFonts w:asciiTheme="minorHAnsi" w:eastAsiaTheme="minorHAnsi" w:hAnsiTheme="minorHAns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enc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13</Pages>
  <Words>9453</Words>
  <Characters>53883</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63210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bob fish</cp:lastModifiedBy>
  <cp:revision>6</cp:revision>
  <dcterms:created xsi:type="dcterms:W3CDTF">2021-09-25T20:52:00Z</dcterms:created>
  <dcterms:modified xsi:type="dcterms:W3CDTF">2021-09-25T20:56:00Z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