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6EE11" w14:textId="77777777" w:rsidR="00E03A92" w:rsidRDefault="00E03A92" w:rsidP="00E03A92">
      <w:pPr>
        <w:pStyle w:val="Heading1"/>
      </w:pPr>
      <w:r>
        <w:t>1NC</w:t>
      </w:r>
    </w:p>
    <w:p w14:paraId="6F17FB08" w14:textId="77777777" w:rsidR="00E03A92" w:rsidRDefault="00E03A92" w:rsidP="00E03A92"/>
    <w:p w14:paraId="060661AA" w14:textId="77777777" w:rsidR="00E03A92" w:rsidRDefault="00E03A92" w:rsidP="00E03A92">
      <w:r>
        <w:t>Do you have any black authors?</w:t>
      </w:r>
    </w:p>
    <w:p w14:paraId="3DDD5EB2" w14:textId="77777777" w:rsidR="00E03A92" w:rsidRDefault="00E03A92" w:rsidP="00E03A92">
      <w:r>
        <w:t>Nope</w:t>
      </w:r>
    </w:p>
    <w:p w14:paraId="7086A562" w14:textId="77777777" w:rsidR="00E03A92" w:rsidRDefault="00E03A92" w:rsidP="00E03A92"/>
    <w:p w14:paraId="78838ED1" w14:textId="77777777" w:rsidR="00E03A92" w:rsidRDefault="00E03A92" w:rsidP="00E03A92">
      <w:r>
        <w:t>How does the 1AC help black people?</w:t>
      </w:r>
    </w:p>
    <w:p w14:paraId="6A0AEF9E" w14:textId="77777777" w:rsidR="00E03A92" w:rsidRDefault="00E03A92" w:rsidP="00E03A92">
      <w:r>
        <w:t>Yes it helps – solves addictive opioids crisis among the black body</w:t>
      </w:r>
    </w:p>
    <w:p w14:paraId="40977ECE" w14:textId="77777777" w:rsidR="00E03A92" w:rsidRDefault="00E03A92" w:rsidP="00E03A92"/>
    <w:p w14:paraId="0EE868B9" w14:textId="77777777" w:rsidR="00E03A92" w:rsidRDefault="00E03A92" w:rsidP="00E03A92">
      <w:r>
        <w:t>Wtf do you actually solve in debate?</w:t>
      </w:r>
    </w:p>
    <w:p w14:paraId="05064A6A" w14:textId="77777777" w:rsidR="00E03A92" w:rsidRDefault="00E03A92" w:rsidP="00E03A92"/>
    <w:p w14:paraId="5D6189BD" w14:textId="77777777" w:rsidR="00E03A92" w:rsidRDefault="00E03A92" w:rsidP="00E03A92"/>
    <w:p w14:paraId="01EE1193" w14:textId="77777777" w:rsidR="00E03A92" w:rsidRDefault="00E03A92" w:rsidP="00E03A92">
      <w:pPr>
        <w:pStyle w:val="Heading3"/>
      </w:pPr>
      <w:r>
        <w:t>Body ptx</w:t>
      </w:r>
    </w:p>
    <w:p w14:paraId="2524D5D3" w14:textId="77777777" w:rsidR="00E03A92" w:rsidRPr="00557647" w:rsidRDefault="00E03A92" w:rsidP="00E03A92">
      <w:pPr>
        <w:pStyle w:val="Heading4"/>
      </w:pPr>
      <w:r w:rsidRPr="00557647">
        <w:t>Next is T – Black Framework:</w:t>
      </w:r>
    </w:p>
    <w:p w14:paraId="112BB395" w14:textId="77777777" w:rsidR="00E03A92" w:rsidRPr="00557647" w:rsidRDefault="00E03A92" w:rsidP="00E03A92">
      <w:pPr>
        <w:pStyle w:val="Heading4"/>
      </w:pPr>
      <w:r w:rsidRPr="00557647">
        <w:t xml:space="preserve">AFFIRMATIVES must demonstrate how they engage efforts to advocate the </w:t>
      </w:r>
      <w:r w:rsidRPr="00557647">
        <w:rPr>
          <w:u w:val="single"/>
        </w:rPr>
        <w:t>plan</w:t>
      </w:r>
      <w:r w:rsidRPr="00557647">
        <w:t xml:space="preserve"> BEYOND </w:t>
      </w:r>
      <w:r w:rsidRPr="00557647">
        <w:rPr>
          <w:u w:val="single"/>
        </w:rPr>
        <w:t>hypothetical imagination</w:t>
      </w:r>
    </w:p>
    <w:p w14:paraId="549520E3" w14:textId="77777777" w:rsidR="00E03A92" w:rsidRPr="00557647" w:rsidRDefault="00E03A92" w:rsidP="00E03A92">
      <w:pPr>
        <w:rPr>
          <w:rFonts w:asciiTheme="majorHAnsi" w:hAnsiTheme="majorHAnsi" w:cstheme="majorHAnsi"/>
          <w:sz w:val="18"/>
          <w:szCs w:val="18"/>
        </w:rPr>
      </w:pPr>
      <w:r w:rsidRPr="00557647">
        <w:rPr>
          <w:rFonts w:asciiTheme="majorHAnsi" w:hAnsiTheme="majorHAnsi" w:cstheme="majorHAnsi"/>
        </w:rPr>
        <w:t xml:space="preserve">Shanara </w:t>
      </w:r>
      <w:r w:rsidRPr="00557647">
        <w:rPr>
          <w:rStyle w:val="Style13ptBold"/>
          <w:rFonts w:asciiTheme="majorHAnsi" w:hAnsiTheme="majorHAnsi" w:cstheme="majorHAnsi"/>
        </w:rPr>
        <w:t>Reid-Brinkley</w:t>
      </w:r>
      <w:r w:rsidRPr="00557647">
        <w:rPr>
          <w:rFonts w:asciiTheme="majorHAnsi" w:hAnsiTheme="majorHAnsi" w:cstheme="majorHAnsi"/>
        </w:rPr>
        <w:t xml:space="preserve"> 20</w:t>
      </w:r>
      <w:r w:rsidRPr="00557647">
        <w:rPr>
          <w:rStyle w:val="Style13ptBold"/>
          <w:rFonts w:asciiTheme="majorHAnsi" w:hAnsiTheme="majorHAnsi" w:cstheme="majorHAnsi"/>
        </w:rPr>
        <w:t xml:space="preserve">20, </w:t>
      </w:r>
      <w:r w:rsidRPr="00557647">
        <w:rPr>
          <w:rFonts w:asciiTheme="majorHAnsi" w:hAnsiTheme="majorHAnsi" w:cstheme="majorHAnsi"/>
          <w:sz w:val="18"/>
          <w:szCs w:val="18"/>
        </w:rPr>
        <w:t>“The Future is Black: Afropessimism, Fugitivity, and Radical Hope in Education”, Edited by Carl Grant, Ashley Woodson, Michael Dumas, https://books.google.com/books?id=SMHyDwAAQBAJ&amp;pg=PR5&amp;source=gbs_selected_pages&amp;cad=2#v=onepage&amp;q&amp;f=false//WY</w:t>
      </w:r>
    </w:p>
    <w:p w14:paraId="781B826C" w14:textId="77777777" w:rsidR="00E03A92" w:rsidRPr="00557647" w:rsidRDefault="00E03A92" w:rsidP="00E03A92">
      <w:pPr>
        <w:rPr>
          <w:rFonts w:asciiTheme="majorHAnsi" w:hAnsiTheme="majorHAnsi" w:cstheme="majorHAnsi"/>
          <w:iCs/>
          <w:u w:val="single"/>
        </w:rPr>
      </w:pPr>
      <w:r w:rsidRPr="00557647">
        <w:rPr>
          <w:rStyle w:val="StyleUnderline"/>
          <w:rFonts w:asciiTheme="majorHAnsi" w:hAnsiTheme="majorHAnsi" w:cstheme="majorHAnsi"/>
        </w:rPr>
        <w:t xml:space="preserve">What lies in the wake" of competitive policy debate? How are Black debaters doing wake work? </w:t>
      </w:r>
      <w:r w:rsidRPr="00557647">
        <w:rPr>
          <w:rFonts w:asciiTheme="majorHAnsi" w:hAnsiTheme="majorHAnsi" w:cstheme="majorHAnsi"/>
          <w:sz w:val="16"/>
        </w:rPr>
        <w:t xml:space="preserve">In the following section I take two examples from the National Debate Tournament Final Round to demonstrate wake work in competitive debate. Next, I ana-lyze the central argument in the final round characterizing the current clash of civilizations in debate and the ramifications of building community in debate. </w:t>
      </w:r>
      <w:r w:rsidRPr="00557647">
        <w:rPr>
          <w:rStyle w:val="StyleUnderline"/>
          <w:rFonts w:asciiTheme="majorHAnsi" w:hAnsiTheme="majorHAnsi" w:cstheme="majorHAnsi"/>
          <w:highlight w:val="green"/>
        </w:rPr>
        <w:t>The</w:t>
      </w:r>
      <w:r w:rsidRPr="00557647">
        <w:rPr>
          <w:rStyle w:val="StyleUnderline"/>
          <w:rFonts w:asciiTheme="majorHAnsi" w:hAnsiTheme="majorHAnsi" w:cstheme="majorHAnsi"/>
        </w:rPr>
        <w:t xml:space="preserve"> final </w:t>
      </w:r>
      <w:r w:rsidRPr="00557647">
        <w:rPr>
          <w:rStyle w:val="StyleUnderline"/>
          <w:rFonts w:asciiTheme="majorHAnsi" w:hAnsiTheme="majorHAnsi" w:cstheme="majorHAnsi"/>
          <w:highlight w:val="green"/>
        </w:rPr>
        <w:t>round</w:t>
      </w:r>
      <w:r w:rsidRPr="00557647">
        <w:rPr>
          <w:rStyle w:val="StyleUnderline"/>
          <w:rFonts w:asciiTheme="majorHAnsi" w:hAnsiTheme="majorHAnsi" w:cstheme="majorHAnsi"/>
        </w:rPr>
        <w:t xml:space="preserve"> of the 2017 National Debate Tournament </w:t>
      </w:r>
      <w:r w:rsidRPr="00557647">
        <w:rPr>
          <w:rStyle w:val="StyleUnderline"/>
          <w:rFonts w:asciiTheme="majorHAnsi" w:hAnsiTheme="majorHAnsi" w:cstheme="majorHAnsi"/>
          <w:highlight w:val="green"/>
        </w:rPr>
        <w:t>was not just a com- petition</w:t>
      </w:r>
      <w:r w:rsidRPr="00557647">
        <w:rPr>
          <w:rStyle w:val="StyleUnderline"/>
          <w:rFonts w:asciiTheme="majorHAnsi" w:hAnsiTheme="majorHAnsi" w:cstheme="majorHAnsi"/>
        </w:rPr>
        <w:t xml:space="preserve">, </w:t>
      </w:r>
      <w:r w:rsidRPr="00557647">
        <w:rPr>
          <w:rStyle w:val="Emphasis"/>
          <w:rFonts w:asciiTheme="majorHAnsi" w:hAnsiTheme="majorHAnsi" w:cstheme="majorHAnsi"/>
        </w:rPr>
        <w:t>i</w:t>
      </w:r>
      <w:r w:rsidRPr="00557647">
        <w:rPr>
          <w:rStyle w:val="Emphasis"/>
          <w:rFonts w:asciiTheme="majorHAnsi" w:hAnsiTheme="majorHAnsi" w:cstheme="majorHAnsi"/>
          <w:highlight w:val="green"/>
        </w:rPr>
        <w:t xml:space="preserve">t was a referendum on the notion of a universal community </w:t>
      </w:r>
      <w:r w:rsidRPr="00557647">
        <w:rPr>
          <w:rStyle w:val="StyleUnderline"/>
          <w:rFonts w:asciiTheme="majorHAnsi" w:hAnsiTheme="majorHAnsi" w:cstheme="majorHAnsi"/>
          <w:highlight w:val="green"/>
        </w:rPr>
        <w:t xml:space="preserve">and </w:t>
      </w:r>
      <w:r w:rsidRPr="00557647">
        <w:rPr>
          <w:rStyle w:val="StyleUnderline"/>
          <w:rFonts w:asciiTheme="majorHAnsi" w:hAnsiTheme="majorHAnsi" w:cstheme="majorHAnsi"/>
        </w:rPr>
        <w:t xml:space="preserve">the </w:t>
      </w:r>
      <w:r w:rsidRPr="00557647">
        <w:rPr>
          <w:rStyle w:val="Emphasis"/>
          <w:rFonts w:asciiTheme="majorHAnsi" w:hAnsiTheme="majorHAnsi" w:cstheme="majorHAnsi"/>
          <w:highlight w:val="green"/>
        </w:rPr>
        <w:t>structural exclusions</w:t>
      </w:r>
      <w:r w:rsidRPr="00557647">
        <w:rPr>
          <w:rStyle w:val="Emphasis"/>
          <w:rFonts w:asciiTheme="majorHAnsi" w:hAnsiTheme="majorHAnsi" w:cstheme="majorHAnsi"/>
        </w:rPr>
        <w:t xml:space="preserve"> and fairness issues </w:t>
      </w:r>
      <w:r w:rsidRPr="00557647">
        <w:rPr>
          <w:rStyle w:val="Emphasis"/>
          <w:rFonts w:asciiTheme="majorHAnsi" w:hAnsiTheme="majorHAnsi" w:cstheme="majorHAnsi"/>
          <w:highlight w:val="green"/>
        </w:rPr>
        <w:t>that characterize</w:t>
      </w:r>
      <w:r w:rsidRPr="00557647">
        <w:rPr>
          <w:rStyle w:val="StyleUnderline"/>
          <w:rFonts w:asciiTheme="majorHAnsi" w:hAnsiTheme="majorHAnsi" w:cstheme="majorHAnsi"/>
        </w:rPr>
        <w:t xml:space="preserve"> the traditions and </w:t>
      </w:r>
      <w:r w:rsidRPr="00557647">
        <w:rPr>
          <w:rStyle w:val="Emphasis"/>
          <w:rFonts w:asciiTheme="majorHAnsi" w:hAnsiTheme="majorHAnsi" w:cstheme="majorHAnsi"/>
          <w:highlight w:val="green"/>
        </w:rPr>
        <w:t>norms of competitive practice</w:t>
      </w:r>
      <w:r w:rsidRPr="00557647">
        <w:rPr>
          <w:rFonts w:asciiTheme="majorHAnsi" w:hAnsiTheme="majorHAnsi" w:cstheme="majorHAnsi"/>
          <w:sz w:val="16"/>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r w:rsidRPr="00557647">
        <w:rPr>
          <w:rStyle w:val="StyleUnderline"/>
          <w:rFonts w:asciiTheme="majorHAnsi" w:hAnsiTheme="majorHAnsi" w:cstheme="majorHAnsi"/>
        </w:rPr>
        <w:t>Devane Murphy asks, “When is the first life saved as a result of the afffirmative]?” (2017). While Georgetown admits that a debate round cannot save lives directly, they argue that discuss- ing climate change policy is a valuable academic conversation.</w:t>
      </w:r>
      <w:r w:rsidRPr="00557647">
        <w:rPr>
          <w:rFonts w:asciiTheme="majorHAnsi" w:hAnsiTheme="majorHAnsi" w:cstheme="majorHAnsi"/>
          <w:sz w:val="16"/>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557647">
        <w:rPr>
          <w:rStyle w:val="StyleUnderline"/>
          <w:rFonts w:asciiTheme="majorHAnsi" w:hAnsiTheme="majorHAnsi" w:cstheme="majorHAnsi"/>
        </w:rPr>
        <w:t>While Georgetown answers no to these questions, they argue that a focus on debaters as individuals rather than the policy option they have presented is a distraction from the stasis point they have set for the debate</w:t>
      </w:r>
      <w:r w:rsidRPr="00557647">
        <w:rPr>
          <w:rFonts w:asciiTheme="majorHAnsi" w:hAnsiTheme="majorHAnsi" w:cstheme="majorHAnsi"/>
          <w:sz w:val="16"/>
        </w:rPr>
        <w:t xml:space="preserve">. Using Afropessimism as a heuristic for engaging the resolution, debaters like Rutgers, reject any affirmation of the United States Federal Government. For these students, the federal government is always an unethical actor. </w:t>
      </w:r>
      <w:r w:rsidRPr="00557647">
        <w:rPr>
          <w:rStyle w:val="StyleUnderline"/>
          <w:rFonts w:asciiTheme="majorHAnsi" w:hAnsiTheme="majorHAnsi" w:cstheme="majorHAnsi"/>
        </w:rPr>
        <w:t xml:space="preserve">In as much as the </w:t>
      </w:r>
      <w:r w:rsidRPr="00557647">
        <w:rPr>
          <w:rStyle w:val="StyleUnderline"/>
          <w:rFonts w:asciiTheme="majorHAnsi" w:hAnsiTheme="majorHAnsi" w:cstheme="majorHAnsi"/>
          <w:highlight w:val="green"/>
        </w:rPr>
        <w:t>resolutional statement requires</w:t>
      </w:r>
      <w:r w:rsidRPr="00557647">
        <w:rPr>
          <w:rStyle w:val="StyleUnderline"/>
          <w:rFonts w:asciiTheme="majorHAnsi" w:hAnsiTheme="majorHAnsi" w:cstheme="majorHAnsi"/>
        </w:rPr>
        <w:t xml:space="preserve"> the affirmative to posit federal </w:t>
      </w:r>
      <w:r w:rsidRPr="00557647">
        <w:rPr>
          <w:rStyle w:val="StyleUnderline"/>
          <w:rFonts w:asciiTheme="majorHAnsi" w:hAnsiTheme="majorHAnsi" w:cstheme="majorHAnsi"/>
          <w:highlight w:val="green"/>
        </w:rPr>
        <w:t>govern- ment action</w:t>
      </w:r>
      <w:r w:rsidRPr="00557647">
        <w:rPr>
          <w:rStyle w:val="StyleUnderline"/>
          <w:rFonts w:asciiTheme="majorHAnsi" w:hAnsiTheme="majorHAnsi" w:cstheme="majorHAnsi"/>
        </w:rPr>
        <w:t xml:space="preserve"> as an ethical response to public need</w:t>
      </w:r>
      <w:r w:rsidRPr="00557647">
        <w:rPr>
          <w:rFonts w:asciiTheme="majorHAnsi" w:hAnsiTheme="majorHAnsi" w:cstheme="majorHAnsi"/>
          <w:sz w:val="16"/>
        </w:rPr>
        <w:t xml:space="preserve">, </w:t>
      </w:r>
      <w:r w:rsidRPr="00557647">
        <w:rPr>
          <w:rStyle w:val="Emphasis"/>
          <w:rFonts w:asciiTheme="majorHAnsi" w:hAnsiTheme="majorHAnsi" w:cstheme="majorHAnsi"/>
        </w:rPr>
        <w:t xml:space="preserve">the </w:t>
      </w:r>
      <w:r w:rsidRPr="00557647">
        <w:rPr>
          <w:rStyle w:val="Emphasis"/>
          <w:rFonts w:asciiTheme="majorHAnsi" w:hAnsiTheme="majorHAnsi" w:cstheme="majorHAnsi"/>
          <w:highlight w:val="green"/>
        </w:rPr>
        <w:t>vast majority of Black debaters refuse to take such</w:t>
      </w:r>
      <w:r w:rsidRPr="00557647">
        <w:rPr>
          <w:rStyle w:val="Emphasis"/>
          <w:rFonts w:asciiTheme="majorHAnsi" w:hAnsiTheme="majorHAnsi" w:cstheme="majorHAnsi"/>
        </w:rPr>
        <w:t xml:space="preserve"> a </w:t>
      </w:r>
      <w:r w:rsidRPr="00557647">
        <w:rPr>
          <w:rStyle w:val="Emphasis"/>
          <w:rFonts w:asciiTheme="majorHAnsi" w:hAnsiTheme="majorHAnsi" w:cstheme="majorHAnsi"/>
          <w:highlight w:val="green"/>
        </w:rPr>
        <w:t>position</w:t>
      </w:r>
      <w:r w:rsidRPr="00557647">
        <w:rPr>
          <w:rStyle w:val="Emphasis"/>
          <w:rFonts w:asciiTheme="majorHAnsi" w:hAnsiTheme="majorHAnsi" w:cstheme="majorHAnsi"/>
        </w:rPr>
        <w:t>.</w:t>
      </w:r>
      <w:r w:rsidRPr="00557647">
        <w:rPr>
          <w:rFonts w:asciiTheme="majorHAnsi" w:hAnsiTheme="majorHAnsi" w:cstheme="majorHAnsi"/>
          <w:sz w:val="16"/>
        </w:rPr>
        <w:t xml:space="preserve"> </w:t>
      </w:r>
      <w:r w:rsidRPr="00557647">
        <w:rPr>
          <w:rStyle w:val="StyleUnderline"/>
          <w:rFonts w:asciiTheme="majorHAnsi" w:hAnsiTheme="majorHAnsi" w:cstheme="majorHAnsi"/>
        </w:rPr>
        <w:t xml:space="preserve">To combat this refusal to follow com- petitive norms, the </w:t>
      </w:r>
      <w:r w:rsidRPr="00557647">
        <w:rPr>
          <w:rStyle w:val="StyleUnderline"/>
          <w:rFonts w:asciiTheme="majorHAnsi" w:hAnsiTheme="majorHAnsi" w:cstheme="majorHAnsi"/>
          <w:highlight w:val="green"/>
        </w:rPr>
        <w:t>Framework</w:t>
      </w:r>
      <w:r w:rsidRPr="00557647">
        <w:rPr>
          <w:rStyle w:val="StyleUnderline"/>
          <w:rFonts w:asciiTheme="majorHAnsi" w:hAnsiTheme="majorHAnsi" w:cstheme="majorHAnsi"/>
        </w:rPr>
        <w:t xml:space="preserve"> argument </w:t>
      </w:r>
      <w:r w:rsidRPr="00557647">
        <w:rPr>
          <w:rStyle w:val="StyleUnderline"/>
          <w:rFonts w:asciiTheme="majorHAnsi" w:hAnsiTheme="majorHAnsi" w:cstheme="majorHAnsi"/>
          <w:highlight w:val="green"/>
        </w:rPr>
        <w:t>developed to confront</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disruption of</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normative form</w:t>
      </w:r>
      <w:r w:rsidRPr="00557647">
        <w:rPr>
          <w:rStyle w:val="StyleUnderline"/>
          <w:rFonts w:asciiTheme="majorHAnsi" w:hAnsiTheme="majorHAnsi" w:cstheme="majorHAnsi"/>
        </w:rPr>
        <w:t xml:space="preserve"> and content of policy debate competition</w:t>
      </w:r>
      <w:r w:rsidRPr="00557647">
        <w:rPr>
          <w:rFonts w:asciiTheme="majorHAnsi" w:hAnsiTheme="majorHAnsi" w:cstheme="majorHAnsi"/>
          <w:sz w:val="16"/>
        </w:rPr>
        <w:t xml:space="preserve">. </w:t>
      </w:r>
      <w:r w:rsidRPr="00557647">
        <w:rPr>
          <w:rStyle w:val="StyleUnderline"/>
          <w:rFonts w:asciiTheme="majorHAnsi" w:hAnsiTheme="majorHAnsi" w:cstheme="majorHAnsi"/>
        </w:rPr>
        <w:t>Framework debaters</w:t>
      </w:r>
      <w:r w:rsidRPr="00557647">
        <w:rPr>
          <w:rFonts w:asciiTheme="majorHAnsi" w:hAnsiTheme="majorHAnsi" w:cstheme="majorHAnsi"/>
          <w:sz w:val="16"/>
        </w:rPr>
        <w:t xml:space="preserve"> (mostly White and non-Black POCs) </w:t>
      </w:r>
      <w:r w:rsidRPr="00557647">
        <w:rPr>
          <w:rStyle w:val="StyleUnderline"/>
          <w:rFonts w:asciiTheme="majorHAnsi" w:hAnsiTheme="majorHAnsi" w:cstheme="majorHAnsi"/>
        </w:rPr>
        <w:t>argue</w:t>
      </w:r>
      <w:r w:rsidRPr="00557647">
        <w:rPr>
          <w:rFonts w:asciiTheme="majorHAnsi" w:hAnsiTheme="majorHAnsi" w:cstheme="majorHAnsi"/>
          <w:sz w:val="16"/>
        </w:rPr>
        <w:t xml:space="preserve"> that </w:t>
      </w:r>
      <w:r w:rsidRPr="00557647">
        <w:rPr>
          <w:rStyle w:val="StyleUnderline"/>
          <w:rFonts w:asciiTheme="majorHAnsi" w:hAnsiTheme="majorHAnsi" w:cstheme="majorHAnsi"/>
        </w:rPr>
        <w:t>if a team violates the norms of common practice they reject</w:t>
      </w:r>
      <w:r w:rsidRPr="00557647">
        <w:rPr>
          <w:rFonts w:asciiTheme="majorHAnsi" w:hAnsiTheme="majorHAnsi" w:cstheme="majorHAnsi"/>
          <w:sz w:val="16"/>
        </w:rPr>
        <w:t xml:space="preserve"> the normative </w:t>
      </w:r>
      <w:r w:rsidRPr="00557647">
        <w:rPr>
          <w:rStyle w:val="StyleUnderline"/>
          <w:rFonts w:asciiTheme="majorHAnsi" w:hAnsiTheme="majorHAnsi" w:cstheme="majorHAnsi"/>
        </w:rPr>
        <w:t>stasis</w:t>
      </w:r>
      <w:r w:rsidRPr="00557647">
        <w:rPr>
          <w:rFonts w:asciiTheme="majorHAnsi" w:hAnsiTheme="majorHAnsi" w:cstheme="majorHAnsi"/>
          <w:sz w:val="16"/>
        </w:rPr>
        <w:t xml:space="preserve"> points for delibera-tion destroying the educational benefits of policy debate. </w:t>
      </w:r>
      <w:r w:rsidRPr="00557647">
        <w:rPr>
          <w:rStyle w:val="StyleUnderline"/>
          <w:rFonts w:asciiTheme="majorHAnsi" w:hAnsiTheme="majorHAnsi" w:cstheme="majorHAnsi"/>
        </w:rPr>
        <w:t>Framework has operated as a strategic tool of capture and exclusion of Black thought in competitive debate. However, as "the holds multiply" so too does Black innovation</w:t>
      </w:r>
      <w:r w:rsidRPr="00557647">
        <w:rPr>
          <w:rFonts w:asciiTheme="majorHAnsi" w:hAnsiTheme="majorHAnsi" w:cstheme="majorHAnsi"/>
          <w:sz w:val="16"/>
        </w:rPr>
        <w:t xml:space="preserve">. </w:t>
      </w:r>
      <w:r w:rsidRPr="00557647">
        <w:rPr>
          <w:rStyle w:val="StyleUnderline"/>
          <w:rFonts w:asciiTheme="majorHAnsi" w:hAnsiTheme="majorHAnsi" w:cstheme="majorHAnsi"/>
          <w:highlight w:val="green"/>
        </w:rPr>
        <w:t>Rutgers'</w:t>
      </w:r>
      <w:r w:rsidRPr="00557647">
        <w:rPr>
          <w:rStyle w:val="StyleUnderline"/>
          <w:rFonts w:asciiTheme="majorHAnsi" w:hAnsiTheme="majorHAnsi" w:cstheme="majorHAnsi"/>
        </w:rPr>
        <w:t xml:space="preserve"> strategy in the final round took the form of the traditional Framework argument, but using Black </w:t>
      </w:r>
      <w:r w:rsidRPr="00557647">
        <w:rPr>
          <w:rStyle w:val="StyleUnderline"/>
          <w:rFonts w:asciiTheme="majorHAnsi" w:hAnsiTheme="majorHAnsi" w:cstheme="majorHAnsi"/>
          <w:highlight w:val="green"/>
        </w:rPr>
        <w:t xml:space="preserve">thought </w:t>
      </w:r>
      <w:r w:rsidRPr="00557647">
        <w:rPr>
          <w:rStyle w:val="Emphasis"/>
          <w:rFonts w:asciiTheme="majorHAnsi" w:hAnsiTheme="majorHAnsi" w:cstheme="majorHAnsi"/>
          <w:highlight w:val="green"/>
        </w:rPr>
        <w:t>to revise</w:t>
      </w:r>
      <w:r w:rsidRPr="00557647">
        <w:rPr>
          <w:rStyle w:val="Emphasis"/>
          <w:rFonts w:asciiTheme="majorHAnsi" w:hAnsiTheme="majorHAnsi" w:cstheme="majorHAnsi"/>
        </w:rPr>
        <w:t xml:space="preserve"> the </w:t>
      </w:r>
      <w:r w:rsidRPr="00557647">
        <w:rPr>
          <w:rStyle w:val="Emphasis"/>
          <w:rFonts w:asciiTheme="majorHAnsi" w:hAnsiTheme="majorHAnsi" w:cstheme="majorHAnsi"/>
          <w:highlight w:val="green"/>
        </w:rPr>
        <w:t>content and turn it against</w:t>
      </w:r>
      <w:r w:rsidRPr="00557647">
        <w:rPr>
          <w:rStyle w:val="Emphasis"/>
          <w:rFonts w:asciiTheme="majorHAnsi" w:hAnsiTheme="majorHAnsi" w:cstheme="majorHAnsi"/>
        </w:rPr>
        <w:t xml:space="preserve"> the </w:t>
      </w:r>
      <w:r w:rsidRPr="00557647">
        <w:rPr>
          <w:rStyle w:val="Emphasis"/>
          <w:rFonts w:asciiTheme="majorHAnsi" w:hAnsiTheme="majorHAnsi" w:cstheme="majorHAnsi"/>
          <w:highlight w:val="green"/>
        </w:rPr>
        <w:t>norms of traditional debate</w:t>
      </w:r>
      <w:r w:rsidRPr="00557647">
        <w:rPr>
          <w:rFonts w:asciiTheme="majorHAnsi" w:hAnsiTheme="majorHAnsi" w:cstheme="majorHAnsi"/>
          <w:sz w:val="16"/>
        </w:rPr>
        <w:t xml:space="preserve">. Black Framework, Rutgers' strategy, argued that the </w:t>
      </w:r>
      <w:r w:rsidRPr="00557647">
        <w:rPr>
          <w:rStyle w:val="StyleUnderline"/>
          <w:rFonts w:asciiTheme="majorHAnsi" w:hAnsiTheme="majorHAnsi" w:cstheme="majorHAnsi"/>
          <w:highlight w:val="green"/>
        </w:rPr>
        <w:t xml:space="preserve">affirmative </w:t>
      </w:r>
      <w:r w:rsidRPr="00557647">
        <w:rPr>
          <w:rStyle w:val="Emphasis"/>
          <w:rFonts w:asciiTheme="majorHAnsi" w:hAnsiTheme="majorHAnsi" w:cstheme="majorHAnsi"/>
          <w:highlight w:val="green"/>
        </w:rPr>
        <w:t xml:space="preserve">must </w:t>
      </w:r>
      <w:r w:rsidRPr="00557647">
        <w:rPr>
          <w:rStyle w:val="Emphasis"/>
          <w:rFonts w:asciiTheme="majorHAnsi" w:hAnsiTheme="majorHAnsi" w:cstheme="majorHAnsi"/>
        </w:rPr>
        <w:t xml:space="preserve">embody their politics and </w:t>
      </w:r>
      <w:r w:rsidRPr="00557647">
        <w:rPr>
          <w:rStyle w:val="Emphasis"/>
          <w:rFonts w:asciiTheme="majorHAnsi" w:hAnsiTheme="majorHAnsi" w:cstheme="majorHAnsi"/>
          <w:highlight w:val="green"/>
        </w:rPr>
        <w:t xml:space="preserve">demonstrate how they </w:t>
      </w:r>
      <w:r w:rsidRPr="00557647">
        <w:rPr>
          <w:rStyle w:val="Emphasis"/>
          <w:rFonts w:asciiTheme="majorHAnsi" w:hAnsiTheme="majorHAnsi" w:cstheme="majorHAnsi"/>
        </w:rPr>
        <w:t xml:space="preserve">directly </w:t>
      </w:r>
      <w:r w:rsidRPr="00557647">
        <w:rPr>
          <w:rStyle w:val="Emphasis"/>
          <w:rFonts w:asciiTheme="majorHAnsi" w:hAnsiTheme="majorHAnsi" w:cstheme="majorHAnsi"/>
          <w:highlight w:val="green"/>
        </w:rPr>
        <w:t xml:space="preserve">engage in </w:t>
      </w:r>
      <w:r w:rsidRPr="00557647">
        <w:rPr>
          <w:rStyle w:val="StyleUnderline"/>
          <w:rFonts w:asciiTheme="majorHAnsi" w:hAnsiTheme="majorHAnsi" w:cstheme="majorHAnsi"/>
          <w:highlight w:val="green"/>
        </w:rPr>
        <w:t>efforts to reduce climate change</w:t>
      </w:r>
      <w:r w:rsidRPr="00557647">
        <w:rPr>
          <w:rStyle w:val="StyleUnderline"/>
          <w:rFonts w:asciiTheme="majorHAnsi" w:hAnsiTheme="majorHAnsi" w:cstheme="majorHAnsi"/>
        </w:rPr>
        <w:t>.</w:t>
      </w:r>
      <w:r w:rsidRPr="00557647">
        <w:rPr>
          <w:rFonts w:asciiTheme="majorHAnsi" w:hAnsiTheme="majorHAnsi" w:cstheme="majorHAnsi"/>
          <w:sz w:val="16"/>
        </w:rPr>
        <w:t xml:space="preserve"> Rutgers' argues that Georgetown is disconnected from their politics which is why they can advocate a policy that may affect the people of the Arctic while having little knowledge of those people or their lives. </w:t>
      </w:r>
      <w:r w:rsidRPr="00557647">
        <w:rPr>
          <w:rStyle w:val="StyleUnderline"/>
          <w:rFonts w:asciiTheme="majorHAnsi" w:hAnsiTheme="majorHAnsi" w:cstheme="majorHAnsi"/>
          <w:highlight w:val="green"/>
        </w:rPr>
        <w:t>This</w:t>
      </w:r>
      <w:r w:rsidRPr="00557647">
        <w:rPr>
          <w:rStyle w:val="StyleUnderline"/>
          <w:rFonts w:asciiTheme="majorHAnsi" w:hAnsiTheme="majorHAnsi" w:cstheme="majorHAnsi"/>
        </w:rPr>
        <w:t xml:space="preserve"> kind of </w:t>
      </w:r>
      <w:r w:rsidRPr="00557647">
        <w:rPr>
          <w:rStyle w:val="StyleUnderline"/>
          <w:rFonts w:asciiTheme="majorHAnsi" w:hAnsiTheme="majorHAnsi" w:cstheme="majorHAnsi"/>
          <w:highlight w:val="green"/>
        </w:rPr>
        <w:t>orientation toward policy</w:t>
      </w:r>
      <w:r w:rsidRPr="00557647">
        <w:rPr>
          <w:rStyle w:val="StyleUnderline"/>
          <w:rFonts w:asciiTheme="majorHAnsi" w:hAnsiTheme="majorHAnsi" w:cstheme="majorHAnsi"/>
        </w:rPr>
        <w:t xml:space="preserve"> action </w:t>
      </w:r>
      <w:r w:rsidRPr="00557647">
        <w:rPr>
          <w:rStyle w:val="StyleUnderline"/>
          <w:rFonts w:asciiTheme="majorHAnsi" w:hAnsiTheme="majorHAnsi" w:cstheme="majorHAnsi"/>
          <w:highlight w:val="green"/>
        </w:rPr>
        <w:t>is dangerous, encouraging</w:t>
      </w:r>
      <w:r w:rsidRPr="00557647">
        <w:rPr>
          <w:rStyle w:val="StyleUnderline"/>
          <w:rFonts w:asciiTheme="majorHAnsi" w:hAnsiTheme="majorHAnsi" w:cstheme="majorHAnsi"/>
        </w:rPr>
        <w:t xml:space="preserve"> what Rutgers refers to as </w:t>
      </w:r>
      <w:r w:rsidRPr="00557647">
        <w:rPr>
          <w:rStyle w:val="Emphasis"/>
          <w:rFonts w:asciiTheme="majorHAnsi" w:hAnsiTheme="majorHAnsi" w:cstheme="majorHAnsi"/>
          <w:highlight w:val="green"/>
        </w:rPr>
        <w:t>“ascetic tourism"</w:t>
      </w:r>
      <w:r w:rsidRPr="00557647">
        <w:rPr>
          <w:rStyle w:val="StyleUnderline"/>
          <w:rFonts w:asciiTheme="majorHAnsi" w:hAnsiTheme="majorHAnsi" w:cstheme="majorHAnsi"/>
          <w:highlight w:val="green"/>
        </w:rPr>
        <w:t xml:space="preserve"> by</w:t>
      </w:r>
      <w:r w:rsidRPr="00557647">
        <w:rPr>
          <w:rStyle w:val="StyleUnderline"/>
          <w:rFonts w:asciiTheme="majorHAnsi" w:hAnsiTheme="majorHAnsi" w:cstheme="majorHAnsi"/>
        </w:rPr>
        <w:t xml:space="preserve"> which debaters </w:t>
      </w:r>
      <w:r w:rsidRPr="00557647">
        <w:rPr>
          <w:rStyle w:val="StyleUnderline"/>
          <w:rFonts w:asciiTheme="majorHAnsi" w:hAnsiTheme="majorHAnsi" w:cstheme="majorHAnsi"/>
          <w:highlight w:val="green"/>
        </w:rPr>
        <w:t>role-playing policy advocates “tour</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trauma</w:t>
      </w:r>
      <w:r w:rsidRPr="00557647">
        <w:rPr>
          <w:rStyle w:val="StyleUnderline"/>
          <w:rFonts w:asciiTheme="majorHAnsi" w:hAnsiTheme="majorHAnsi" w:cstheme="majorHAnsi"/>
        </w:rPr>
        <w:t xml:space="preserve"> of various populations </w:t>
      </w:r>
      <w:r w:rsidRPr="00557647">
        <w:rPr>
          <w:rStyle w:val="StyleUnderline"/>
          <w:rFonts w:asciiTheme="majorHAnsi" w:hAnsiTheme="majorHAnsi" w:cstheme="majorHAnsi"/>
          <w:highlight w:val="green"/>
        </w:rPr>
        <w:t>without</w:t>
      </w:r>
      <w:r w:rsidRPr="00557647">
        <w:rPr>
          <w:rStyle w:val="StyleUnderline"/>
          <w:rFonts w:asciiTheme="majorHAnsi" w:hAnsiTheme="majorHAnsi" w:cstheme="majorHAnsi"/>
        </w:rPr>
        <w:t xml:space="preserve"> ever </w:t>
      </w:r>
      <w:r w:rsidRPr="00557647">
        <w:rPr>
          <w:rStyle w:val="StyleUnderline"/>
          <w:rFonts w:asciiTheme="majorHAnsi" w:hAnsiTheme="majorHAnsi" w:cstheme="majorHAnsi"/>
          <w:highlight w:val="green"/>
        </w:rPr>
        <w:t>acting to alleviate</w:t>
      </w:r>
      <w:r w:rsidRPr="00557647">
        <w:rPr>
          <w:rStyle w:val="StyleUnderline"/>
          <w:rFonts w:asciiTheme="majorHAnsi" w:hAnsiTheme="majorHAnsi" w:cstheme="majorHAnsi"/>
        </w:rPr>
        <w:t xml:space="preserve"> the </w:t>
      </w:r>
      <w:r w:rsidRPr="00557647">
        <w:rPr>
          <w:rStyle w:val="StyleUnderline"/>
          <w:rFonts w:asciiTheme="majorHAnsi" w:hAnsiTheme="majorHAnsi" w:cstheme="majorHAnsi"/>
          <w:highlight w:val="green"/>
        </w:rPr>
        <w:t>harm</w:t>
      </w:r>
      <w:r w:rsidRPr="00557647">
        <w:rPr>
          <w:rStyle w:val="StyleUnderline"/>
          <w:rFonts w:asciiTheme="majorHAnsi" w:hAnsiTheme="majorHAnsi" w:cstheme="majorHAnsi"/>
        </w:rPr>
        <w:t>” (Murphy, 2017).</w:t>
      </w:r>
      <w:r w:rsidRPr="00557647">
        <w:rPr>
          <w:rFonts w:asciiTheme="majorHAnsi" w:hAnsiTheme="majorHAnsi" w:cstheme="majorHAnsi"/>
          <w:sz w:val="16"/>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argu- ing that the traditional form of policy debate produces poor policy advocates and that </w:t>
      </w:r>
      <w:r w:rsidRPr="00557647">
        <w:rPr>
          <w:rStyle w:val="Emphasis"/>
          <w:rFonts w:asciiTheme="majorHAnsi" w:hAnsiTheme="majorHAnsi" w:cstheme="majorHAnsi"/>
        </w:rPr>
        <w:t>Black Debate practice which centers embodied political practice is a superior method of training political advocates</w:t>
      </w:r>
      <w:r w:rsidRPr="00557647">
        <w:rPr>
          <w:rFonts w:asciiTheme="majorHAnsi" w:hAnsiTheme="majorHAnsi" w:cstheme="majorHAnsi"/>
          <w:b/>
          <w:sz w:val="16"/>
        </w:rPr>
        <w:t xml:space="preserve">. </w:t>
      </w:r>
      <w:r w:rsidRPr="00557647">
        <w:rPr>
          <w:rStyle w:val="Emphasis"/>
          <w:rFonts w:asciiTheme="majorHAnsi" w:hAnsiTheme="majorHAnsi" w:cstheme="majorHAnsi"/>
          <w:highlight w:val="green"/>
        </w:rPr>
        <w:t>Black Framework</w:t>
      </w:r>
      <w:r w:rsidRPr="00557647">
        <w:rPr>
          <w:rStyle w:val="StyleUnderline"/>
          <w:rFonts w:asciiTheme="majorHAnsi" w:hAnsiTheme="majorHAnsi" w:cstheme="majorHAnsi"/>
        </w:rPr>
        <w:t xml:space="preserve"> </w:t>
      </w:r>
      <w:r w:rsidRPr="00557647">
        <w:rPr>
          <w:rStyle w:val="StyleUnderline"/>
          <w:rFonts w:asciiTheme="majorHAnsi" w:hAnsiTheme="majorHAnsi" w:cstheme="majorHAnsi"/>
          <w:highlight w:val="green"/>
        </w:rPr>
        <w:t>is an exam- ple of</w:t>
      </w:r>
      <w:r w:rsidRPr="00557647">
        <w:rPr>
          <w:rStyle w:val="StyleUnderline"/>
          <w:rFonts w:asciiTheme="majorHAnsi" w:hAnsiTheme="majorHAnsi" w:cstheme="majorHAnsi"/>
        </w:rPr>
        <w:t xml:space="preserve"> political </w:t>
      </w:r>
      <w:r w:rsidRPr="00557647">
        <w:rPr>
          <w:rStyle w:val="StyleUnderline"/>
          <w:rFonts w:asciiTheme="majorHAnsi" w:hAnsiTheme="majorHAnsi" w:cstheme="majorHAnsi"/>
          <w:highlight w:val="green"/>
        </w:rPr>
        <w:t>theorizing from the hold</w:t>
      </w:r>
      <w:r w:rsidRPr="00557647">
        <w:rPr>
          <w:rStyle w:val="StyleUnderline"/>
          <w:rFonts w:asciiTheme="majorHAnsi" w:hAnsiTheme="majorHAnsi" w:cstheme="majorHAnsi"/>
        </w:rPr>
        <w:t>.</w:t>
      </w:r>
      <w:r w:rsidRPr="00557647">
        <w:rPr>
          <w:rFonts w:asciiTheme="majorHAnsi" w:hAnsiTheme="majorHAnsi" w:cstheme="majorHAnsi"/>
          <w:sz w:val="16"/>
        </w:rPr>
        <w:t xml:space="preserve"> It operates from the perspective that </w:t>
      </w:r>
      <w:r w:rsidRPr="00557647">
        <w:rPr>
          <w:rStyle w:val="StyleUnderline"/>
          <w:rFonts w:asciiTheme="majorHAnsi" w:hAnsiTheme="majorHAnsi" w:cstheme="majorHAnsi"/>
        </w:rPr>
        <w:t>anti-blackness is the stage upon which all</w:t>
      </w:r>
      <w:r w:rsidRPr="00557647">
        <w:rPr>
          <w:rFonts w:asciiTheme="majorHAnsi" w:hAnsiTheme="majorHAnsi" w:cstheme="majorHAnsi"/>
          <w:sz w:val="16"/>
        </w:rPr>
        <w:t xml:space="preserve"> </w:t>
      </w:r>
      <w:r w:rsidRPr="00557647">
        <w:rPr>
          <w:rStyle w:val="Emphasis"/>
          <w:rFonts w:asciiTheme="majorHAnsi" w:hAnsiTheme="majorHAnsi" w:cstheme="majorHAnsi"/>
        </w:rPr>
        <w:t>political deliberation is played and then strategically identifies a tactic and an exigency for disruption.</w:t>
      </w:r>
      <w:r w:rsidRPr="00557647">
        <w:rPr>
          <w:rFonts w:asciiTheme="majorHAnsi" w:hAnsiTheme="majorHAnsi" w:cstheme="majorHAnsi"/>
          <w:b/>
          <w:sz w:val="16"/>
        </w:rPr>
        <w:t xml:space="preserve"> </w:t>
      </w:r>
      <w:r w:rsidRPr="00557647">
        <w:rPr>
          <w:rFonts w:asciiTheme="majorHAnsi" w:hAnsiTheme="majorHAnsi" w:cstheme="majorHAnsi"/>
          <w:sz w:val="16"/>
        </w:rPr>
        <w:t xml:space="preserve">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w:t>
      </w:r>
      <w:r w:rsidRPr="00557647">
        <w:rPr>
          <w:rStyle w:val="Emphasis"/>
          <w:rFonts w:asciiTheme="majorHAnsi" w:hAnsiTheme="majorHAnsi" w:cstheme="majorHAnsi"/>
          <w:highlight w:val="green"/>
        </w:rPr>
        <w:t>Rutgers turned a mirror on debate</w:t>
      </w:r>
      <w:r w:rsidRPr="00557647">
        <w:rPr>
          <w:rStyle w:val="Emphasis"/>
          <w:rFonts w:asciiTheme="majorHAnsi" w:hAnsiTheme="majorHAnsi" w:cstheme="majorHAnsi"/>
        </w:rPr>
        <w:t xml:space="preserve"> and offered a reflection of itself haunted by the specter of Black death. Arguing Black Framework was an act of bringing out the dead.</w:t>
      </w:r>
    </w:p>
    <w:p w14:paraId="526760E5" w14:textId="77777777" w:rsidR="00E03A92" w:rsidRDefault="00E03A92" w:rsidP="00E03A92">
      <w:pPr>
        <w:pStyle w:val="Heading4"/>
      </w:pPr>
      <w:r>
        <w:t xml:space="preserve">They </w:t>
      </w:r>
      <w:r>
        <w:rPr>
          <w:u w:val="single"/>
        </w:rPr>
        <w:t>violate</w:t>
      </w:r>
      <w:r>
        <w:t xml:space="preserve"> </w:t>
      </w:r>
    </w:p>
    <w:p w14:paraId="62FD0E2D" w14:textId="77777777" w:rsidR="00E03A92" w:rsidRDefault="00E03A92" w:rsidP="00E03A92">
      <w:pPr>
        <w:pStyle w:val="Heading4"/>
      </w:pPr>
      <w:r>
        <w:t xml:space="preserve">1] </w:t>
      </w:r>
      <w:r>
        <w:rPr>
          <w:u w:val="single"/>
        </w:rPr>
        <w:t>Ascetic tourism</w:t>
      </w:r>
      <w:r>
        <w:t xml:space="preserve"> – reading absent </w:t>
      </w:r>
      <w:r>
        <w:rPr>
          <w:u w:val="single"/>
        </w:rPr>
        <w:t>direct efforts</w:t>
      </w:r>
      <w:r>
        <w:t xml:space="preserve"> to challenge </w:t>
      </w:r>
      <w:r>
        <w:rPr>
          <w:u w:val="single"/>
        </w:rPr>
        <w:t>communal violence</w:t>
      </w:r>
      <w:r>
        <w:t xml:space="preserve"> posits them as </w:t>
      </w:r>
      <w:r>
        <w:rPr>
          <w:u w:val="single"/>
        </w:rPr>
        <w:t>tourists</w:t>
      </w:r>
      <w:r>
        <w:t xml:space="preserve"> to violence. Benefits to </w:t>
      </w:r>
      <w:r>
        <w:rPr>
          <w:u w:val="single"/>
        </w:rPr>
        <w:t>scenario planning</w:t>
      </w:r>
      <w:r>
        <w:t xml:space="preserve"> don’t disprove </w:t>
      </w:r>
      <w:r>
        <w:rPr>
          <w:u w:val="single"/>
        </w:rPr>
        <w:t>violation</w:t>
      </w:r>
      <w:r>
        <w:t xml:space="preserve">. </w:t>
      </w:r>
    </w:p>
    <w:p w14:paraId="2115BE26" w14:textId="77777777" w:rsidR="00E03A92" w:rsidRDefault="00E03A92" w:rsidP="00E03A92">
      <w:pPr>
        <w:pStyle w:val="Heading4"/>
      </w:pPr>
      <w:r>
        <w:t xml:space="preserve">2] </w:t>
      </w:r>
      <w:r>
        <w:rPr>
          <w:u w:val="single"/>
        </w:rPr>
        <w:t>Revitalization of stasis</w:t>
      </w:r>
      <w:r>
        <w:t xml:space="preserve"> - Our offense isn’t just </w:t>
      </w:r>
      <w:r>
        <w:rPr>
          <w:u w:val="single"/>
        </w:rPr>
        <w:t>“going beyond scenario planning</w:t>
      </w:r>
      <w:r>
        <w:t xml:space="preserve">” BUT specification of such since it revitalizes </w:t>
      </w:r>
      <w:r>
        <w:rPr>
          <w:u w:val="single"/>
        </w:rPr>
        <w:t>stasis</w:t>
      </w:r>
      <w:r>
        <w:t xml:space="preserve"> forces </w:t>
      </w:r>
      <w:r>
        <w:rPr>
          <w:u w:val="single"/>
        </w:rPr>
        <w:t>research</w:t>
      </w:r>
      <w:r>
        <w:t xml:space="preserve"> beyond </w:t>
      </w:r>
      <w:r>
        <w:rPr>
          <w:u w:val="single"/>
        </w:rPr>
        <w:t>traditional norms</w:t>
      </w:r>
      <w:r>
        <w:t xml:space="preserve">. </w:t>
      </w:r>
    </w:p>
    <w:p w14:paraId="5A2C7D90" w14:textId="77777777" w:rsidR="00E03A92" w:rsidRDefault="00E03A92" w:rsidP="00E03A92">
      <w:pPr>
        <w:pStyle w:val="Heading4"/>
      </w:pPr>
      <w:r>
        <w:t xml:space="preserve">3] </w:t>
      </w:r>
      <w:r>
        <w:rPr>
          <w:u w:val="single"/>
        </w:rPr>
        <w:t>Effects T</w:t>
      </w:r>
      <w:r>
        <w:t xml:space="preserve"> –  Words holding potential of </w:t>
      </w:r>
      <w:r>
        <w:rPr>
          <w:u w:val="single"/>
        </w:rPr>
        <w:t>action</w:t>
      </w:r>
      <w:r>
        <w:t xml:space="preserve"> proves scenario planning could </w:t>
      </w:r>
      <w:r>
        <w:rPr>
          <w:u w:val="single"/>
        </w:rPr>
        <w:t>effect</w:t>
      </w:r>
      <w:r>
        <w:t xml:space="preserve"> action, which </w:t>
      </w:r>
      <w:r>
        <w:rPr>
          <w:u w:val="single"/>
        </w:rPr>
        <w:t>links</w:t>
      </w:r>
      <w:r>
        <w:t xml:space="preserve"> since it still posits them as </w:t>
      </w:r>
      <w:r>
        <w:rPr>
          <w:u w:val="single"/>
        </w:rPr>
        <w:t>tourists</w:t>
      </w:r>
      <w:r>
        <w:t xml:space="preserve"> over violence, and is </w:t>
      </w:r>
      <w:r>
        <w:rPr>
          <w:u w:val="single"/>
        </w:rPr>
        <w:t>infinitely regressive</w:t>
      </w:r>
      <w:r>
        <w:t xml:space="preserve"> – anything can could effect each other.</w:t>
      </w:r>
    </w:p>
    <w:p w14:paraId="77D9DB45" w14:textId="77777777" w:rsidR="00E03A92" w:rsidRPr="00314058" w:rsidRDefault="00E03A92" w:rsidP="00E03A92"/>
    <w:p w14:paraId="7BBDDDB9" w14:textId="77777777" w:rsidR="00E03A92" w:rsidRDefault="00E03A92" w:rsidP="00E03A92">
      <w:pPr>
        <w:pStyle w:val="Heading3"/>
      </w:pPr>
      <w:r>
        <w:t>K</w:t>
      </w:r>
    </w:p>
    <w:p w14:paraId="3DF0058F" w14:textId="77777777" w:rsidR="00E03A92" w:rsidRPr="009C482C" w:rsidRDefault="00E03A92" w:rsidP="00E03A92">
      <w:pPr>
        <w:pStyle w:val="Heading4"/>
      </w:pPr>
      <w:r>
        <w:t xml:space="preserve">The topic is haunted by black ghosts. A chorus of voices led by Henrietta Lacks, whose non-consent has formed the basis for medical advancement. The 1AC chooses to begin the conversation at access as opposed to consent which legitimizes the fungibility of blackness. </w:t>
      </w:r>
    </w:p>
    <w:p w14:paraId="3C120276" w14:textId="77777777" w:rsidR="00E03A92" w:rsidRPr="006F1BED" w:rsidRDefault="00E03A92" w:rsidP="00E03A92">
      <w:pPr>
        <w:spacing w:after="200" w:line="276" w:lineRule="auto"/>
      </w:pPr>
      <w:r w:rsidRPr="006F1BED">
        <w:rPr>
          <w:b/>
        </w:rPr>
        <w:t>Nelson</w:t>
      </w:r>
      <w:r>
        <w:rPr>
          <w:b/>
        </w:rPr>
        <w:t xml:space="preserve"> 07</w:t>
      </w:r>
      <w:r w:rsidRPr="006F1BED">
        <w:t xml:space="preserve"> </w:t>
      </w:r>
      <w:r w:rsidRPr="006F1BED">
        <w:rPr>
          <w:sz w:val="14"/>
        </w:rPr>
        <w:t>(Alondra Nelson is professor of sociology and gender studies at Columbia University, where she has served as the inaugural Dean of Social Science and Director of the Institute for Research on Women, Gender, and Sexuality. She is President-elect of the Social Science Reseach Council and Chair of the American Sociological Association Section on Science, Knowledge, and Technology. Prior to joining Columbia in 2009, Nelson was on the faculty of Yale University, where she received the Poorvu Award for interdisciplinary teaching excellence. She graduated with a PhD from New York University in 2003. She is the twelfth President of the Social Science Research Council. “Unequal Treatment.” The Washington Post, WP Company, 7 Jan. 20</w:t>
      </w:r>
      <w:r w:rsidRPr="000459B7">
        <w:rPr>
          <w:bCs/>
          <w:sz w:val="14"/>
          <w:szCs w:val="12"/>
        </w:rPr>
        <w:t>07</w:t>
      </w:r>
      <w:r w:rsidRPr="006F1BED">
        <w:rPr>
          <w:sz w:val="14"/>
        </w:rPr>
        <w:t>, www.washingtonpost.com/wp-dyn/content/article/2007/01/05/AR2007010500180.html.)</w:t>
      </w:r>
    </w:p>
    <w:p w14:paraId="19F53599" w14:textId="77777777" w:rsidR="00E03A92" w:rsidRDefault="00E03A92" w:rsidP="00E03A92">
      <w:pPr>
        <w:spacing w:after="200" w:line="276" w:lineRule="auto"/>
        <w:rPr>
          <w:sz w:val="14"/>
        </w:rPr>
      </w:pPr>
      <w:r w:rsidRPr="006F1BED">
        <w:rPr>
          <w:sz w:val="14"/>
        </w:rPr>
        <w:t xml:space="preserve">A fresh account of </w:t>
      </w:r>
      <w:r w:rsidRPr="00886D4A">
        <w:rPr>
          <w:b/>
          <w:highlight w:val="green"/>
          <w:u w:val="single"/>
        </w:rPr>
        <w:t>the Tuskegee study</w:t>
      </w:r>
      <w:r w:rsidRPr="006F1BED">
        <w:rPr>
          <w:sz w:val="14"/>
        </w:rPr>
        <w:t xml:space="preserve">, including new information about the internal politics of the panel charged by the Department of Health, Education and Welfare with investigating it in 1972, lies at the center of Harriet A. Washington's courageous and poignant book. The balance of Medical Apartheid reveals, with arresting detail, that this scandal </w:t>
      </w:r>
      <w:r w:rsidRPr="00886D4A">
        <w:rPr>
          <w:b/>
          <w:highlight w:val="green"/>
          <w:u w:val="single"/>
        </w:rPr>
        <w:t xml:space="preserve">was neither the first chapter nor the last in the exploitation of black subjects in </w:t>
      </w:r>
      <w:r w:rsidRPr="008D19F4">
        <w:rPr>
          <w:bCs/>
          <w:sz w:val="14"/>
          <w:szCs w:val="12"/>
        </w:rPr>
        <w:t>U.S.</w:t>
      </w:r>
      <w:r w:rsidRPr="008D19F4">
        <w:rPr>
          <w:b/>
          <w:sz w:val="14"/>
          <w:szCs w:val="12"/>
          <w:u w:val="single"/>
        </w:rPr>
        <w:t xml:space="preserve"> </w:t>
      </w:r>
      <w:r w:rsidRPr="00886D4A">
        <w:rPr>
          <w:b/>
          <w:highlight w:val="green"/>
          <w:u w:val="single"/>
        </w:rPr>
        <w:t>medical research</w:t>
      </w:r>
      <w:r>
        <w:t xml:space="preserve">. </w:t>
      </w:r>
      <w:r w:rsidRPr="00D3359F">
        <w:rPr>
          <w:sz w:val="16"/>
          <w:szCs w:val="14"/>
        </w:rPr>
        <w:t xml:space="preserve">Tuskegee was, in the author's words, "the longest and most infamous -- but hardly the worst -- experimental abuse of African Americans. </w:t>
      </w:r>
      <w:r w:rsidRPr="00886D4A">
        <w:rPr>
          <w:b/>
          <w:highlight w:val="green"/>
          <w:u w:val="single"/>
        </w:rPr>
        <w:t>It has been eclipsed in</w:t>
      </w:r>
      <w:r w:rsidRPr="006F1BED">
        <w:t xml:space="preserve"> </w:t>
      </w:r>
      <w:r w:rsidRPr="006F1BED">
        <w:rPr>
          <w:sz w:val="14"/>
        </w:rPr>
        <w:t xml:space="preserve">both </w:t>
      </w:r>
      <w:r w:rsidRPr="00886D4A">
        <w:rPr>
          <w:b/>
          <w:highlight w:val="green"/>
          <w:u w:val="single"/>
        </w:rPr>
        <w:t>numbers and egregiousness by other</w:t>
      </w:r>
      <w:r w:rsidRPr="006F1BED">
        <w:t xml:space="preserve"> </w:t>
      </w:r>
      <w:r w:rsidRPr="006F1BED">
        <w:rPr>
          <w:sz w:val="14"/>
        </w:rPr>
        <w:t xml:space="preserve">abusive medical </w:t>
      </w:r>
      <w:r w:rsidRPr="00886D4A">
        <w:rPr>
          <w:b/>
          <w:highlight w:val="green"/>
          <w:u w:val="single"/>
        </w:rPr>
        <w:t>studies</w:t>
      </w:r>
      <w:r w:rsidRPr="006F1BED">
        <w:rPr>
          <w:sz w:val="14"/>
        </w:rPr>
        <w:t xml:space="preserve">." Although medical experimentation with human subjects has historically involved vulnerable groups, including children, the poor and the institutionalized, Washington enumerates how black Americans have disproportionately borne the burden of the most invasive, inhumane and perilous medical investigations, from the era of slavery to the present day. (This burden has become global in the last few decades.) In 1855, </w:t>
      </w:r>
      <w:r w:rsidRPr="00886D4A">
        <w:rPr>
          <w:b/>
          <w:highlight w:val="green"/>
          <w:u w:val="single"/>
        </w:rPr>
        <w:t>John "Fed" Brown, an escaped slave, recalled that the doctor to whom he was indentured produced painful blisters on his body in order to observe "how deep my black skin went."</w:t>
      </w:r>
      <w:r w:rsidRPr="006F1BED">
        <w:rPr>
          <w:b/>
          <w:u w:val="single"/>
        </w:rPr>
        <w:t xml:space="preserve"> </w:t>
      </w:r>
      <w:r w:rsidRPr="006F1BED">
        <w:rPr>
          <w:sz w:val="14"/>
        </w:rPr>
        <w:t>This study had no therapeutic value. Rather</w:t>
      </w:r>
      <w:r>
        <w:rPr>
          <w:sz w:val="14"/>
        </w:rPr>
        <w:t xml:space="preserve">, </w:t>
      </w:r>
      <w:r w:rsidRPr="00D3359F">
        <w:rPr>
          <w:sz w:val="14"/>
        </w:rPr>
        <w:t xml:space="preserve">fascination with the outward appearance of African Americans, whose differences </w:t>
      </w:r>
      <w:r w:rsidRPr="00AB2C77">
        <w:rPr>
          <w:sz w:val="14"/>
        </w:rPr>
        <w:t>from whites were thought</w:t>
      </w:r>
      <w:r w:rsidRPr="00D3359F">
        <w:rPr>
          <w:sz w:val="14"/>
        </w:rPr>
        <w:t xml:space="preserve"> to be more than skin deep, was a significant impulse driving such medical trials.</w:t>
      </w:r>
      <w:r w:rsidRPr="006F1BED">
        <w:rPr>
          <w:sz w:val="14"/>
        </w:rPr>
        <w:t xml:space="preserve">Shielding whites from excruciating experimental procedures also proved a powerful motivation. </w:t>
      </w:r>
      <w:r w:rsidRPr="00886D4A">
        <w:rPr>
          <w:b/>
          <w:highlight w:val="green"/>
          <w:u w:val="single"/>
        </w:rPr>
        <w:t>J. Marion Sims</w:t>
      </w:r>
      <w:r w:rsidRPr="006F1BED">
        <w:rPr>
          <w:sz w:val="16"/>
        </w:rPr>
        <w:t xml:space="preserve">, a leading 19th-century physician and </w:t>
      </w:r>
      <w:r w:rsidRPr="00886D4A">
        <w:rPr>
          <w:b/>
          <w:highlight w:val="green"/>
          <w:u w:val="single"/>
        </w:rPr>
        <w:t>former president of the A</w:t>
      </w:r>
      <w:r w:rsidRPr="00D3359F">
        <w:rPr>
          <w:bCs/>
          <w:sz w:val="14"/>
          <w:szCs w:val="12"/>
        </w:rPr>
        <w:t xml:space="preserve">merican </w:t>
      </w:r>
      <w:r w:rsidRPr="00886D4A">
        <w:rPr>
          <w:b/>
          <w:highlight w:val="green"/>
          <w:u w:val="single"/>
        </w:rPr>
        <w:t>M</w:t>
      </w:r>
      <w:r w:rsidRPr="00D3359F">
        <w:rPr>
          <w:bCs/>
          <w:sz w:val="14"/>
          <w:szCs w:val="12"/>
        </w:rPr>
        <w:t>edical</w:t>
      </w:r>
      <w:r w:rsidRPr="00886D4A">
        <w:rPr>
          <w:b/>
          <w:highlight w:val="green"/>
          <w:u w:val="single"/>
        </w:rPr>
        <w:t xml:space="preserve"> A</w:t>
      </w:r>
      <w:r w:rsidRPr="00D3359F">
        <w:rPr>
          <w:bCs/>
          <w:sz w:val="14"/>
          <w:szCs w:val="12"/>
        </w:rPr>
        <w:t xml:space="preserve">ssociation, </w:t>
      </w:r>
      <w:r w:rsidRPr="00886D4A">
        <w:rPr>
          <w:b/>
          <w:highlight w:val="green"/>
          <w:u w:val="single"/>
        </w:rPr>
        <w:t xml:space="preserve">developed </w:t>
      </w:r>
      <w:r w:rsidRPr="00D3359F">
        <w:rPr>
          <w:bCs/>
          <w:sz w:val="14"/>
          <w:szCs w:val="12"/>
        </w:rPr>
        <w:t>many of his</w:t>
      </w:r>
      <w:r w:rsidRPr="00D3359F">
        <w:rPr>
          <w:b/>
          <w:sz w:val="14"/>
          <w:szCs w:val="12"/>
          <w:u w:val="single"/>
        </w:rPr>
        <w:t xml:space="preserve"> </w:t>
      </w:r>
      <w:r w:rsidRPr="00886D4A">
        <w:rPr>
          <w:b/>
          <w:highlight w:val="green"/>
          <w:u w:val="single"/>
        </w:rPr>
        <w:t>gynecological treatments through experiments on slave women who were not granted</w:t>
      </w:r>
      <w:r w:rsidRPr="006F1BED">
        <w:t xml:space="preserve"> </w:t>
      </w:r>
      <w:r w:rsidRPr="006F1BED">
        <w:rPr>
          <w:sz w:val="14"/>
        </w:rPr>
        <w:t xml:space="preserve">the comfort of </w:t>
      </w:r>
      <w:r w:rsidRPr="00886D4A">
        <w:rPr>
          <w:b/>
          <w:highlight w:val="green"/>
          <w:u w:val="single"/>
        </w:rPr>
        <w:t>anesthesia</w:t>
      </w:r>
      <w:r w:rsidRPr="006F1BED">
        <w:rPr>
          <w:sz w:val="14"/>
        </w:rPr>
        <w:t xml:space="preserve">. Sims's legacy is Janus-faced; he was pitiless with non-consenting research subjects, yet he was among the first doctors of the modern era to emphasize women's health. Other researchers were more guilty of blind ambition </w:t>
      </w:r>
      <w:r w:rsidRPr="00AB2C77">
        <w:rPr>
          <w:sz w:val="14"/>
        </w:rPr>
        <w:t xml:space="preserve">than racist intent. Several African Americans, including such as Eunice Rivers, the nurse-steward of the Tuskegee study, served as liaisons between scientists and research subjects. The infringement of black Americans' rights to their own bodies in the name of medical science continued throughout the 20th century. </w:t>
      </w:r>
      <w:r w:rsidRPr="00AB2C77">
        <w:rPr>
          <w:b/>
          <w:u w:val="single"/>
        </w:rPr>
        <w:t xml:space="preserve">In 1945, Ebb Cade, </w:t>
      </w:r>
      <w:r w:rsidRPr="00AB2C77">
        <w:rPr>
          <w:bCs/>
          <w:sz w:val="16"/>
          <w:szCs w:val="14"/>
        </w:rPr>
        <w:t>an African American trucker being treated for injuries received in an accident in Tennessee,</w:t>
      </w:r>
      <w:r w:rsidRPr="00AB2C77">
        <w:rPr>
          <w:b/>
          <w:sz w:val="16"/>
          <w:szCs w:val="14"/>
          <w:u w:val="single"/>
        </w:rPr>
        <w:t xml:space="preserve"> </w:t>
      </w:r>
      <w:r w:rsidRPr="00AB2C77">
        <w:rPr>
          <w:b/>
          <w:u w:val="single"/>
        </w:rPr>
        <w:t xml:space="preserve">was </w:t>
      </w:r>
      <w:r w:rsidRPr="00AB2C77">
        <w:rPr>
          <w:sz w:val="14"/>
        </w:rPr>
        <w:t>surreptitiously</w:t>
      </w:r>
      <w:r w:rsidRPr="00AB2C77">
        <w:rPr>
          <w:b/>
          <w:sz w:val="14"/>
          <w:u w:val="single"/>
        </w:rPr>
        <w:t xml:space="preserve"> </w:t>
      </w:r>
      <w:r w:rsidRPr="00AB2C77">
        <w:rPr>
          <w:b/>
          <w:u w:val="single"/>
        </w:rPr>
        <w:t>placed without his consent into a radiation experiment sponsored by the U.S. A</w:t>
      </w:r>
      <w:r w:rsidRPr="00AB2C77">
        <w:rPr>
          <w:sz w:val="14"/>
        </w:rPr>
        <w:t>tomic</w:t>
      </w:r>
      <w:r w:rsidRPr="00AB2C77">
        <w:rPr>
          <w:b/>
          <w:u w:val="single"/>
        </w:rPr>
        <w:t xml:space="preserve"> E</w:t>
      </w:r>
      <w:r w:rsidRPr="00AB2C77">
        <w:rPr>
          <w:sz w:val="14"/>
        </w:rPr>
        <w:t>nergy</w:t>
      </w:r>
      <w:r w:rsidRPr="00AB2C77">
        <w:rPr>
          <w:b/>
          <w:u w:val="single"/>
        </w:rPr>
        <w:t xml:space="preserve"> C</w:t>
      </w:r>
      <w:r w:rsidRPr="00AB2C77">
        <w:rPr>
          <w:sz w:val="14"/>
        </w:rPr>
        <w:t>ommission</w:t>
      </w:r>
      <w:r w:rsidRPr="00AB2C77">
        <w:rPr>
          <w:b/>
          <w:u w:val="single"/>
        </w:rPr>
        <w:t xml:space="preserve">. Black Floridians were </w:t>
      </w:r>
      <w:r w:rsidRPr="00AB2C77">
        <w:rPr>
          <w:sz w:val="14"/>
        </w:rPr>
        <w:t>deliberately</w:t>
      </w:r>
      <w:r w:rsidRPr="00AB2C77">
        <w:rPr>
          <w:b/>
          <w:sz w:val="14"/>
          <w:u w:val="single"/>
        </w:rPr>
        <w:t xml:space="preserve"> </w:t>
      </w:r>
      <w:r w:rsidRPr="00AB2C77">
        <w:rPr>
          <w:b/>
          <w:u w:val="single"/>
        </w:rPr>
        <w:t xml:space="preserve">exposed to </w:t>
      </w:r>
      <w:r w:rsidRPr="00AB2C77">
        <w:rPr>
          <w:bCs/>
          <w:sz w:val="16"/>
          <w:szCs w:val="14"/>
        </w:rPr>
        <w:t>swarms of mosquitoes carrying</w:t>
      </w:r>
      <w:r w:rsidRPr="00AB2C77">
        <w:rPr>
          <w:b/>
          <w:sz w:val="16"/>
          <w:szCs w:val="14"/>
          <w:u w:val="single"/>
        </w:rPr>
        <w:t xml:space="preserve"> </w:t>
      </w:r>
      <w:r w:rsidRPr="00AB2C77">
        <w:rPr>
          <w:b/>
          <w:u w:val="single"/>
        </w:rPr>
        <w:t xml:space="preserve">yellow fever </w:t>
      </w:r>
      <w:r w:rsidRPr="00AB2C77">
        <w:rPr>
          <w:bCs/>
          <w:sz w:val="16"/>
          <w:szCs w:val="14"/>
        </w:rPr>
        <w:t>and other diseases</w:t>
      </w:r>
      <w:r w:rsidRPr="00AB2C77">
        <w:rPr>
          <w:b/>
          <w:sz w:val="16"/>
          <w:szCs w:val="14"/>
          <w:u w:val="single"/>
        </w:rPr>
        <w:t xml:space="preserve"> </w:t>
      </w:r>
      <w:r w:rsidRPr="00AB2C77">
        <w:rPr>
          <w:bCs/>
          <w:sz w:val="16"/>
          <w:szCs w:val="14"/>
        </w:rPr>
        <w:t>in experiments conducted</w:t>
      </w:r>
      <w:r w:rsidRPr="00AB2C77">
        <w:rPr>
          <w:b/>
          <w:sz w:val="16"/>
          <w:szCs w:val="14"/>
          <w:u w:val="single"/>
        </w:rPr>
        <w:t xml:space="preserve"> </w:t>
      </w:r>
      <w:r w:rsidRPr="00AB2C77">
        <w:rPr>
          <w:b/>
          <w:u w:val="single"/>
        </w:rPr>
        <w:t xml:space="preserve">by the Army and the CIA in the early </w:t>
      </w:r>
      <w:r w:rsidRPr="00AB2C77">
        <w:rPr>
          <w:sz w:val="14"/>
        </w:rPr>
        <w:t>19</w:t>
      </w:r>
      <w:r w:rsidRPr="00AB2C77">
        <w:rPr>
          <w:b/>
          <w:u w:val="single"/>
        </w:rPr>
        <w:t xml:space="preserve">50s. </w:t>
      </w:r>
      <w:r w:rsidRPr="00AB2C77">
        <w:rPr>
          <w:bCs/>
          <w:sz w:val="14"/>
          <w:szCs w:val="12"/>
        </w:rPr>
        <w:t>Throughout</w:t>
      </w:r>
      <w:r w:rsidRPr="00D3359F">
        <w:rPr>
          <w:bCs/>
          <w:sz w:val="14"/>
          <w:szCs w:val="12"/>
        </w:rPr>
        <w:t xml:space="preserve"> the 1950s and '60s, black inmates at Philadelphia's Holmesburg Prison were used as research subjects by a University of Pennsylvania dermatologist </w:t>
      </w:r>
      <w:r w:rsidRPr="006F1BED">
        <w:rPr>
          <w:sz w:val="14"/>
        </w:rPr>
        <w:t xml:space="preserve">testing pharmaceuticals and personal hygiene products; some of these subjects report pain and disfiguration even now. </w:t>
      </w:r>
      <w:r w:rsidRPr="00886D4A">
        <w:rPr>
          <w:b/>
          <w:highlight w:val="green"/>
          <w:u w:val="single"/>
        </w:rPr>
        <w:t xml:space="preserve">During the </w:t>
      </w:r>
      <w:r w:rsidRPr="006F1BED">
        <w:rPr>
          <w:sz w:val="14"/>
        </w:rPr>
        <w:t>19</w:t>
      </w:r>
      <w:r w:rsidRPr="00886D4A">
        <w:rPr>
          <w:b/>
          <w:highlight w:val="green"/>
          <w:u w:val="single"/>
        </w:rPr>
        <w:t xml:space="preserve">60s and '70s, black boys were subjected to </w:t>
      </w:r>
      <w:r w:rsidRPr="00D3359F">
        <w:rPr>
          <w:bCs/>
          <w:sz w:val="16"/>
          <w:szCs w:val="14"/>
        </w:rPr>
        <w:t>sometimes</w:t>
      </w:r>
      <w:r w:rsidRPr="00D3359F">
        <w:rPr>
          <w:b/>
          <w:sz w:val="16"/>
          <w:szCs w:val="14"/>
          <w:u w:val="single"/>
        </w:rPr>
        <w:t xml:space="preserve"> </w:t>
      </w:r>
      <w:r w:rsidRPr="00886D4A">
        <w:rPr>
          <w:b/>
          <w:highlight w:val="green"/>
          <w:u w:val="single"/>
        </w:rPr>
        <w:t>paralyzing neurosurgery by a U</w:t>
      </w:r>
      <w:r w:rsidRPr="00D3359F">
        <w:rPr>
          <w:bCs/>
          <w:sz w:val="16"/>
          <w:szCs w:val="14"/>
        </w:rPr>
        <w:t xml:space="preserve">niversity of </w:t>
      </w:r>
      <w:r w:rsidRPr="00886D4A">
        <w:rPr>
          <w:b/>
          <w:highlight w:val="green"/>
          <w:u w:val="single"/>
        </w:rPr>
        <w:t>Miss</w:t>
      </w:r>
      <w:r w:rsidRPr="00D3359F">
        <w:rPr>
          <w:bCs/>
          <w:sz w:val="16"/>
          <w:szCs w:val="14"/>
        </w:rPr>
        <w:t xml:space="preserve">issippi </w:t>
      </w:r>
      <w:r w:rsidRPr="00886D4A">
        <w:rPr>
          <w:b/>
          <w:highlight w:val="green"/>
          <w:u w:val="single"/>
        </w:rPr>
        <w:t>researcher</w:t>
      </w:r>
      <w:r w:rsidRPr="006F1BED">
        <w:t xml:space="preserve"> </w:t>
      </w:r>
      <w:r w:rsidRPr="006F1BED">
        <w:rPr>
          <w:sz w:val="14"/>
        </w:rPr>
        <w:t>who believed brain pathology to be the root of the children's supposed hyperactive behavior</w:t>
      </w:r>
      <w:r w:rsidRPr="00886D4A">
        <w:rPr>
          <w:b/>
          <w:highlight w:val="green"/>
          <w:u w:val="single"/>
        </w:rPr>
        <w:t>. In the</w:t>
      </w:r>
      <w:r w:rsidRPr="006F1BED">
        <w:t xml:space="preserve"> </w:t>
      </w:r>
      <w:r w:rsidRPr="006F1BED">
        <w:rPr>
          <w:sz w:val="14"/>
        </w:rPr>
        <w:t>19</w:t>
      </w:r>
      <w:r w:rsidRPr="00886D4A">
        <w:rPr>
          <w:b/>
          <w:highlight w:val="green"/>
          <w:u w:val="single"/>
        </w:rPr>
        <w:t>90s</w:t>
      </w:r>
      <w:r w:rsidRPr="006F1BED">
        <w:t xml:space="preserve">, </w:t>
      </w:r>
      <w:r w:rsidRPr="00886D4A">
        <w:rPr>
          <w:b/>
          <w:highlight w:val="green"/>
          <w:u w:val="single"/>
        </w:rPr>
        <w:t>African American youths in New York were injected with Fenfluramine</w:t>
      </w:r>
      <w:r w:rsidRPr="006F1BED">
        <w:t xml:space="preserve"> </w:t>
      </w:r>
      <w:r w:rsidRPr="006F1BED">
        <w:rPr>
          <w:sz w:val="14"/>
        </w:rPr>
        <w:t>-</w:t>
      </w:r>
      <w:r>
        <w:rPr>
          <w:sz w:val="14"/>
        </w:rPr>
        <w:t>-</w:t>
      </w:r>
      <w:r w:rsidRPr="00D3359F">
        <w:t xml:space="preserve"> </w:t>
      </w:r>
      <w:r w:rsidRPr="00D3359F">
        <w:rPr>
          <w:sz w:val="14"/>
        </w:rPr>
        <w:t xml:space="preserve">half of the deadly, discontinued weight loss drug Fen-Phen -- </w:t>
      </w:r>
      <w:r>
        <w:rPr>
          <w:sz w:val="14"/>
        </w:rPr>
        <w:t xml:space="preserve"> </w:t>
      </w:r>
      <w:r w:rsidRPr="00886D4A">
        <w:rPr>
          <w:b/>
          <w:highlight w:val="green"/>
          <w:u w:val="single"/>
        </w:rPr>
        <w:t xml:space="preserve">by Columbia researchers investigating </w:t>
      </w:r>
      <w:r w:rsidRPr="00D3359F">
        <w:rPr>
          <w:bCs/>
          <w:sz w:val="16"/>
          <w:szCs w:val="14"/>
        </w:rPr>
        <w:t>a hypothesis about</w:t>
      </w:r>
      <w:r w:rsidRPr="00D3359F">
        <w:rPr>
          <w:b/>
          <w:sz w:val="16"/>
          <w:szCs w:val="14"/>
          <w:u w:val="single"/>
        </w:rPr>
        <w:t xml:space="preserve"> </w:t>
      </w:r>
      <w:r w:rsidRPr="00886D4A">
        <w:rPr>
          <w:b/>
          <w:highlight w:val="green"/>
          <w:u w:val="single"/>
        </w:rPr>
        <w:t>the genetic origins of violence.</w:t>
      </w:r>
      <w:r w:rsidRPr="006F1BED">
        <w:rPr>
          <w:b/>
          <w:u w:val="single"/>
        </w:rPr>
        <w:t xml:space="preserve"> </w:t>
      </w:r>
      <w:r w:rsidRPr="006F1BED">
        <w:rPr>
          <w:sz w:val="14"/>
        </w:rPr>
        <w:t xml:space="preserve">Washington's litany of experimental misdeeds done to African Americans is more extensive than can be described here. With such damning evidence, one wonders why she felt it necessary to include examples that, while clearly offensive, do not rise to the threshold of medical experimentation. For instance, supporters of slavery, to justify the peculiar institution, cited data from the 1840 census showing that free African Americans had poorer mental and physical health than enslaved blacks. Nonetheless, taking ideological liberties with questionable statistics is not, in and of itself, an example of medical experimentation, nor was circus impresario P.T. Barnum's display of black Americans as entertainment. While demonstrating the widespread exploitation of blacks, it confuses the thrust of Washington's argument. But Washington also sheds light on how our understanding of what constitutes medical research requires broadening in the face of new developments in genetic science. Federal and state forensic DNA databases contain a disproportionate number of samples from African Americans, for example. Because genetic samples collected for this purpose carry information about a subject's health, blacks are particularly vulnerable to the exposure of sensitive medical information. And although experimentation with human </w:t>
      </w:r>
      <w:r w:rsidRPr="00D3359F">
        <w:rPr>
          <w:sz w:val="14"/>
        </w:rPr>
        <w:t>subjects is less invasive than it once was, Washington cautions that it is no less injurious. Researchers still need to be mindful of the rights of their subjects. Given the history presented in Medical Apartheid, it is no surprise that some African Americans continue to regard the medical system with apprehension, despite more stringent safeguards enacted by the federal government in the 1970s. Washington attributes this outlook, which she calls iatrophobia, to the seeds of distrust sown in black communities by the Tuskegee scandal and a history of lesser-known mistreatment.</w:t>
      </w:r>
    </w:p>
    <w:p w14:paraId="6F15E20E" w14:textId="77777777" w:rsidR="00E03A92" w:rsidRPr="006F1BED" w:rsidRDefault="00E03A92" w:rsidP="00E03A92">
      <w:pPr>
        <w:spacing w:after="200" w:line="276" w:lineRule="auto"/>
      </w:pPr>
    </w:p>
    <w:p w14:paraId="358E2B1F" w14:textId="77777777" w:rsidR="00E03A92" w:rsidRPr="00C91478" w:rsidRDefault="00E03A92" w:rsidP="00E03A92">
      <w:pPr>
        <w:pStyle w:val="Heading4"/>
      </w:pPr>
      <w:r>
        <w:t>This lack of consent forms the basis for a cyclical form of antiblack violence. The 1AC furthers the intergenerational legacy that marks freedom on the basis of black non consent.</w:t>
      </w:r>
    </w:p>
    <w:p w14:paraId="2A191DCD" w14:textId="77777777" w:rsidR="00E03A92" w:rsidRPr="005D03BF" w:rsidRDefault="00E03A92" w:rsidP="00E03A92">
      <w:pPr>
        <w:rPr>
          <w:sz w:val="16"/>
          <w:szCs w:val="14"/>
        </w:rPr>
      </w:pPr>
      <w:r w:rsidRPr="00BB5136">
        <w:rPr>
          <w:b/>
          <w:bCs/>
        </w:rPr>
        <w:t>Wilderson</w:t>
      </w:r>
      <w:r>
        <w:rPr>
          <w:b/>
          <w:bCs/>
        </w:rPr>
        <w:t xml:space="preserve"> 20</w:t>
      </w:r>
      <w:r w:rsidRPr="00BB5136">
        <w:t xml:space="preserve"> </w:t>
      </w:r>
      <w:r w:rsidRPr="00BB5136">
        <w:rPr>
          <w:sz w:val="16"/>
          <w:szCs w:val="14"/>
        </w:rPr>
        <w:t xml:space="preserve">(Frank B. Wilderson III is a full professor of Drama and African American studies at the University of California, Irvine. He received his BA in government and philosophy from Dartmouth College, his MFA from Columbia University and his PhD in Rhetoric and Film Studies from the University of California, Berkeley. He is the author of Incognegro: A Memoir of Exile and Apartheid (South End Press, 2008), which won the American Book Award for 2008, and Red, White, &amp; Black: Cinema and the Structure of U.S. Antagonisms (Duke University </w:t>
      </w:r>
      <w:r w:rsidRPr="00AB2C77">
        <w:rPr>
          <w:sz w:val="16"/>
          <w:szCs w:val="14"/>
        </w:rPr>
        <w:t>Press, forthcomi</w:t>
      </w:r>
      <w:r w:rsidRPr="00BB5136">
        <w:rPr>
          <w:sz w:val="16"/>
          <w:szCs w:val="14"/>
        </w:rPr>
        <w:t xml:space="preserve">ng). He spent ﬁve years in apartheid South Africa, working as an elected ofﬁcial in the African National Congress; a member of the ANC’s armed wing Umkhonto we Sizwe; a lecturer at the University of Witwatersrand, Vista University. “Afropessimism”. </w:t>
      </w:r>
      <w:r w:rsidRPr="00647F33">
        <w:rPr>
          <w:sz w:val="16"/>
          <w:szCs w:val="14"/>
        </w:rPr>
        <w:t>L</w:t>
      </w:r>
      <w:r>
        <w:rPr>
          <w:sz w:val="16"/>
          <w:szCs w:val="14"/>
        </w:rPr>
        <w:t>iverright</w:t>
      </w:r>
      <w:r w:rsidRPr="00647F33">
        <w:rPr>
          <w:sz w:val="16"/>
          <w:szCs w:val="14"/>
        </w:rPr>
        <w:t xml:space="preserve"> P</w:t>
      </w:r>
      <w:r>
        <w:rPr>
          <w:sz w:val="16"/>
          <w:szCs w:val="14"/>
        </w:rPr>
        <w:t>ublishing</w:t>
      </w:r>
      <w:r w:rsidRPr="00647F33">
        <w:rPr>
          <w:sz w:val="16"/>
          <w:szCs w:val="14"/>
        </w:rPr>
        <w:t xml:space="preserve"> C</w:t>
      </w:r>
      <w:r>
        <w:rPr>
          <w:sz w:val="16"/>
          <w:szCs w:val="14"/>
        </w:rPr>
        <w:t xml:space="preserve">orporation. </w:t>
      </w:r>
      <w:r w:rsidRPr="00BB5136">
        <w:rPr>
          <w:sz w:val="16"/>
          <w:szCs w:val="14"/>
        </w:rPr>
        <w:t>20</w:t>
      </w:r>
      <w:r w:rsidRPr="000459B7">
        <w:rPr>
          <w:sz w:val="16"/>
          <w:szCs w:val="14"/>
        </w:rPr>
        <w:t>20</w:t>
      </w:r>
      <w:r w:rsidRPr="00BB5136">
        <w:rPr>
          <w:sz w:val="16"/>
          <w:szCs w:val="14"/>
        </w:rPr>
        <w:t>.</w:t>
      </w:r>
      <w:r>
        <w:rPr>
          <w:sz w:val="16"/>
          <w:szCs w:val="14"/>
        </w:rPr>
        <w:t>)</w:t>
      </w:r>
    </w:p>
    <w:p w14:paraId="20991DA3" w14:textId="77777777" w:rsidR="00E03A92" w:rsidRPr="002B784C" w:rsidRDefault="00E03A92" w:rsidP="00E03A92">
      <w:pPr>
        <w:rPr>
          <w:b/>
          <w:bCs/>
          <w:u w:val="single"/>
        </w:rPr>
      </w:pPr>
      <w:r w:rsidRPr="00886D4A">
        <w:rPr>
          <w:b/>
          <w:bCs/>
          <w:highlight w:val="green"/>
          <w:u w:val="single"/>
        </w:rPr>
        <w:t>The</w:t>
      </w:r>
      <w:r w:rsidRPr="007B7DBC">
        <w:rPr>
          <w:sz w:val="16"/>
        </w:rPr>
        <w:t xml:space="preserve"> Electoral College is a prime example of a </w:t>
      </w:r>
      <w:r w:rsidRPr="00886D4A">
        <w:rPr>
          <w:b/>
          <w:bCs/>
          <w:highlight w:val="green"/>
          <w:u w:val="single"/>
        </w:rPr>
        <w:t>so- called “democratic” institution</w:t>
      </w:r>
      <w:r w:rsidRPr="007B7DBC">
        <w:rPr>
          <w:sz w:val="16"/>
        </w:rPr>
        <w:t xml:space="preserve"> </w:t>
      </w:r>
      <w:r w:rsidRPr="00504B7E">
        <w:rPr>
          <w:sz w:val="16"/>
        </w:rPr>
        <w:t xml:space="preserve">that </w:t>
      </w:r>
      <w:r w:rsidRPr="00886D4A">
        <w:rPr>
          <w:b/>
          <w:bCs/>
          <w:highlight w:val="green"/>
          <w:u w:val="single"/>
        </w:rPr>
        <w:t>owes its condition of possibility to the sexualized violence against</w:t>
      </w:r>
      <w:r w:rsidRPr="007B7DBC">
        <w:rPr>
          <w:sz w:val="16"/>
        </w:rPr>
        <w:t xml:space="preserve">, and captivity of, </w:t>
      </w:r>
      <w:r w:rsidRPr="00886D4A">
        <w:rPr>
          <w:b/>
          <w:bCs/>
          <w:highlight w:val="green"/>
          <w:u w:val="single"/>
        </w:rPr>
        <w:t>Black people.</w:t>
      </w:r>
      <w:r w:rsidRPr="007B7DBC">
        <w:rPr>
          <w:sz w:val="16"/>
        </w:rPr>
        <w:t xml:space="preserve"> </w:t>
      </w:r>
      <w:r w:rsidRPr="00886D4A">
        <w:rPr>
          <w:b/>
          <w:bCs/>
          <w:highlight w:val="green"/>
          <w:u w:val="single"/>
        </w:rPr>
        <w:t>Without</w:t>
      </w:r>
      <w:r w:rsidRPr="007B7DBC">
        <w:rPr>
          <w:sz w:val="16"/>
        </w:rPr>
        <w:t xml:space="preserve"> the sexualized violence against and mass incarceration of </w:t>
      </w:r>
      <w:r w:rsidRPr="00886D4A">
        <w:rPr>
          <w:b/>
          <w:bCs/>
          <w:highlight w:val="green"/>
          <w:u w:val="single"/>
        </w:rPr>
        <w:t>hundreds of thousands of Black captives, America</w:t>
      </w:r>
      <w:r w:rsidRPr="00645013">
        <w:rPr>
          <w:sz w:val="16"/>
          <w:szCs w:val="14"/>
        </w:rPr>
        <w:t xml:space="preserve">ns </w:t>
      </w:r>
      <w:r w:rsidRPr="00886D4A">
        <w:rPr>
          <w:b/>
          <w:bCs/>
          <w:highlight w:val="green"/>
          <w:u w:val="single"/>
        </w:rPr>
        <w:t xml:space="preserve">would not be able to elect a </w:t>
      </w:r>
      <w:r w:rsidRPr="00645013">
        <w:rPr>
          <w:sz w:val="16"/>
          <w:szCs w:val="14"/>
        </w:rPr>
        <w:t>U.S.</w:t>
      </w:r>
      <w:r w:rsidRPr="00645013">
        <w:rPr>
          <w:b/>
          <w:bCs/>
          <w:sz w:val="16"/>
          <w:szCs w:val="14"/>
          <w:u w:val="single"/>
        </w:rPr>
        <w:t xml:space="preserve"> </w:t>
      </w:r>
      <w:r w:rsidRPr="00886D4A">
        <w:rPr>
          <w:b/>
          <w:bCs/>
          <w:highlight w:val="green"/>
          <w:u w:val="single"/>
        </w:rPr>
        <w:t>president.</w:t>
      </w:r>
      <w:r w:rsidRPr="007B7DBC">
        <w:rPr>
          <w:sz w:val="16"/>
        </w:rPr>
        <w:t xml:space="preserve"> Thomas Jefferson would never have become president. In the late eighteenth and early nineteenth centuries, “389,000 [that’s less than a half million] . . .  African slaves, bred like horses or sheep, became four- million enslaved African- Americans . . . [T]he forced mating of slaves . . .  gave slave states more voting power based on the number of slaves they held captive.” Virginia was the largest slave- breeding state. As a result it gained twenty- five percent of the forty- six Electoral College votes, more than enough to send Jefferson to the White House. Think about that. The kind of captivity needed to breed slaves dwarfs the kind of captivity Muslims are subjected to in Guantánamo or in the “love nest” where the female CIA agent raped the young Afghan. How else can 389,000 people </w:t>
      </w:r>
      <w:r w:rsidRPr="00AB2C77">
        <w:rPr>
          <w:sz w:val="16"/>
        </w:rPr>
        <w:t>be made to procreate, under pain of torture or death, into 4 million people if they are not incarcerated and forced into sex? Slave- breeding is a kind of forced sex that makes words like rape and incarceration puny and inadequate . The young Afghan man had a prior moment of freedom, and a prior space of consent, before the White woman held him captive and raped him.</w:t>
      </w:r>
      <w:r w:rsidRPr="00AB2C77">
        <w:rPr>
          <w:b/>
          <w:bCs/>
          <w:u w:val="single"/>
        </w:rPr>
        <w:t xml:space="preserve"> For Blacks there is no prior space and time of freedom and consent: the freedom of all others</w:t>
      </w:r>
      <w:r w:rsidRPr="00AB2C77">
        <w:rPr>
          <w:sz w:val="16"/>
          <w:szCs w:val="14"/>
        </w:rPr>
        <w:t>— in the form of electoral politics—</w:t>
      </w:r>
      <w:r w:rsidRPr="00AB2C77">
        <w:rPr>
          <w:b/>
          <w:bCs/>
          <w:sz w:val="16"/>
          <w:szCs w:val="14"/>
          <w:u w:val="single"/>
        </w:rPr>
        <w:t xml:space="preserve"> </w:t>
      </w:r>
      <w:r w:rsidRPr="00AB2C77">
        <w:rPr>
          <w:b/>
          <w:bCs/>
          <w:u w:val="single"/>
        </w:rPr>
        <w:t xml:space="preserve">owes its </w:t>
      </w:r>
      <w:r w:rsidRPr="00AB2C77">
        <w:rPr>
          <w:sz w:val="16"/>
          <w:szCs w:val="14"/>
        </w:rPr>
        <w:t>condition of</w:t>
      </w:r>
      <w:r w:rsidRPr="00AB2C77">
        <w:rPr>
          <w:b/>
          <w:bCs/>
          <w:sz w:val="16"/>
          <w:szCs w:val="14"/>
          <w:u w:val="single"/>
        </w:rPr>
        <w:t xml:space="preserve"> </w:t>
      </w:r>
      <w:r w:rsidRPr="00AB2C77">
        <w:rPr>
          <w:b/>
          <w:bCs/>
          <w:u w:val="single"/>
        </w:rPr>
        <w:t xml:space="preserve">possibility to the </w:t>
      </w:r>
      <w:r w:rsidRPr="00AB2C77">
        <w:rPr>
          <w:sz w:val="16"/>
          <w:szCs w:val="14"/>
        </w:rPr>
        <w:t>unfreedom</w:t>
      </w:r>
      <w:r w:rsidRPr="00AB2C77">
        <w:rPr>
          <w:sz w:val="8"/>
          <w:szCs w:val="14"/>
        </w:rPr>
        <w:t xml:space="preserve"> </w:t>
      </w:r>
      <w:r w:rsidRPr="00AB2C77">
        <w:rPr>
          <w:sz w:val="16"/>
        </w:rPr>
        <w:t>(</w:t>
      </w:r>
      <w:r w:rsidRPr="00AB2C77">
        <w:rPr>
          <w:b/>
          <w:bCs/>
          <w:szCs w:val="24"/>
          <w:u w:val="single"/>
        </w:rPr>
        <w:t>lack of consent) of</w:t>
      </w:r>
      <w:r w:rsidRPr="00AB2C77">
        <w:rPr>
          <w:sz w:val="16"/>
        </w:rPr>
        <w:t xml:space="preserve"> and sexualized violence against </w:t>
      </w:r>
      <w:r w:rsidRPr="00AB2C77">
        <w:rPr>
          <w:b/>
          <w:bCs/>
          <w:szCs w:val="36"/>
          <w:u w:val="single"/>
        </w:rPr>
        <w:t>Black people</w:t>
      </w:r>
      <w:r w:rsidRPr="00AB2C77">
        <w:rPr>
          <w:sz w:val="16"/>
        </w:rPr>
        <w:t>. People of color experience this madness from time to time; but the forced procreation of Blackness is the bedrock of this madness. The young Afghan’s rights were</w:t>
      </w:r>
      <w:r w:rsidRPr="007B7DBC">
        <w:rPr>
          <w:sz w:val="16"/>
        </w:rPr>
        <w:t xml:space="preserve"> violated by the White woman; but the concept of rights that can be violated, or respected, rises up out of the breeding of Blacks like cattle. </w:t>
      </w:r>
      <w:r w:rsidRPr="00886D4A">
        <w:rPr>
          <w:b/>
          <w:bCs/>
          <w:highlight w:val="green"/>
          <w:u w:val="single"/>
        </w:rPr>
        <w:t>You can speak of prisoners’ rights, but the term slave rights is an oxymoron.</w:t>
      </w:r>
      <w:r w:rsidRPr="00DC192E">
        <w:rPr>
          <w:b/>
          <w:bCs/>
          <w:u w:val="single"/>
        </w:rPr>
        <w:t xml:space="preserve"> </w:t>
      </w:r>
      <w:r w:rsidRPr="007B7DBC">
        <w:rPr>
          <w:sz w:val="16"/>
        </w:rPr>
        <w:t xml:space="preserve">A historical analysis of the Electoral College illustrates how Black people are political currency, not political subjects. And that is the paradigm of Black people’s existence today. </w:t>
      </w:r>
      <w:r w:rsidRPr="00886D4A">
        <w:rPr>
          <w:b/>
          <w:bCs/>
          <w:highlight w:val="green"/>
          <w:u w:val="single"/>
        </w:rPr>
        <w:t xml:space="preserve">Black people are political currency </w:t>
      </w:r>
      <w:r w:rsidRPr="009C482C">
        <w:rPr>
          <w:sz w:val="16"/>
          <w:szCs w:val="14"/>
        </w:rPr>
        <w:t xml:space="preserve">or objects, </w:t>
      </w:r>
      <w:r w:rsidRPr="00886D4A">
        <w:rPr>
          <w:b/>
          <w:bCs/>
          <w:highlight w:val="green"/>
          <w:u w:val="single"/>
        </w:rPr>
        <w:t xml:space="preserve">not </w:t>
      </w:r>
      <w:r w:rsidRPr="009C482C">
        <w:rPr>
          <w:sz w:val="16"/>
          <w:szCs w:val="14"/>
        </w:rPr>
        <w:t>political actors or</w:t>
      </w:r>
      <w:r w:rsidRPr="009C482C">
        <w:rPr>
          <w:b/>
          <w:bCs/>
          <w:sz w:val="16"/>
          <w:szCs w:val="14"/>
          <w:u w:val="single"/>
        </w:rPr>
        <w:t xml:space="preserve"> </w:t>
      </w:r>
      <w:r w:rsidRPr="00886D4A">
        <w:rPr>
          <w:b/>
          <w:bCs/>
          <w:highlight w:val="green"/>
          <w:u w:val="single"/>
        </w:rPr>
        <w:t xml:space="preserve">subjects. </w:t>
      </w:r>
      <w:r w:rsidRPr="005D03BF">
        <w:rPr>
          <w:sz w:val="16"/>
          <w:szCs w:val="14"/>
        </w:rPr>
        <w:t>Subjects have</w:t>
      </w:r>
      <w:r w:rsidRPr="005D03BF">
        <w:rPr>
          <w:b/>
          <w:bCs/>
          <w:sz w:val="16"/>
          <w:szCs w:val="14"/>
          <w:u w:val="single"/>
        </w:rPr>
        <w:t xml:space="preserve"> </w:t>
      </w:r>
      <w:r w:rsidRPr="008D428F">
        <w:rPr>
          <w:sz w:val="16"/>
          <w:szCs w:val="14"/>
        </w:rPr>
        <w:t>homes, or at least</w:t>
      </w:r>
      <w:r w:rsidRPr="008D428F">
        <w:rPr>
          <w:b/>
          <w:bCs/>
          <w:sz w:val="16"/>
          <w:szCs w:val="14"/>
          <w:u w:val="single"/>
        </w:rPr>
        <w:t xml:space="preserve"> </w:t>
      </w:r>
      <w:r w:rsidRPr="005D03BF">
        <w:rPr>
          <w:sz w:val="16"/>
          <w:szCs w:val="14"/>
        </w:rPr>
        <w:t>the capacity for</w:t>
      </w:r>
      <w:r w:rsidRPr="005D03BF">
        <w:rPr>
          <w:b/>
          <w:bCs/>
          <w:sz w:val="16"/>
          <w:szCs w:val="14"/>
          <w:u w:val="single"/>
        </w:rPr>
        <w:t xml:space="preserve"> </w:t>
      </w:r>
      <w:r w:rsidRPr="008D428F">
        <w:rPr>
          <w:sz w:val="16"/>
          <w:szCs w:val="14"/>
        </w:rPr>
        <w:t>some sort of</w:t>
      </w:r>
      <w:r w:rsidRPr="008D428F">
        <w:rPr>
          <w:b/>
          <w:bCs/>
          <w:sz w:val="16"/>
          <w:szCs w:val="14"/>
          <w:u w:val="single"/>
        </w:rPr>
        <w:t xml:space="preserve"> </w:t>
      </w:r>
      <w:r w:rsidRPr="005D03BF">
        <w:rPr>
          <w:sz w:val="16"/>
          <w:szCs w:val="14"/>
        </w:rPr>
        <w:t>sanctuary. Objects exist as implements, tools, in the psychic life of Human subjects.</w:t>
      </w:r>
      <w:r w:rsidRPr="005D03BF">
        <w:rPr>
          <w:sz w:val="8"/>
          <w:szCs w:val="14"/>
        </w:rPr>
        <w:t xml:space="preserve"> </w:t>
      </w:r>
      <w:r w:rsidRPr="007B7DBC">
        <w:rPr>
          <w:sz w:val="16"/>
        </w:rPr>
        <w:t xml:space="preserve">Hartman’s analysis of the paradox that the idea of rape presents for the </w:t>
      </w:r>
      <w:r w:rsidRPr="00AB2C77">
        <w:rPr>
          <w:sz w:val="16"/>
        </w:rPr>
        <w:t xml:space="preserve">woman who is Black, who is a slave, alerted me to the fact that </w:t>
      </w:r>
      <w:r w:rsidRPr="00AB2C77">
        <w:rPr>
          <w:b/>
          <w:bCs/>
          <w:u w:val="single"/>
        </w:rPr>
        <w:t>this universal possession</w:t>
      </w:r>
      <w:r w:rsidRPr="00AB2C77">
        <w:rPr>
          <w:sz w:val="16"/>
        </w:rPr>
        <w:t xml:space="preserve"> </w:t>
      </w:r>
      <w:r w:rsidRPr="00AB2C77">
        <w:rPr>
          <w:b/>
          <w:bCs/>
          <w:u w:val="single"/>
        </w:rPr>
        <w:t>of</w:t>
      </w:r>
      <w:r w:rsidRPr="00AB2C77">
        <w:rPr>
          <w:sz w:val="16"/>
        </w:rPr>
        <w:t xml:space="preserve"> the oppressed and the oppressor— </w:t>
      </w:r>
      <w:r w:rsidRPr="00AB2C77">
        <w:rPr>
          <w:b/>
          <w:bCs/>
          <w:u w:val="single"/>
        </w:rPr>
        <w:t>consent</w:t>
      </w:r>
      <w:r w:rsidRPr="00AB2C77">
        <w:rPr>
          <w:sz w:val="16"/>
        </w:rPr>
        <w:t xml:space="preserve">— </w:t>
      </w:r>
      <w:r w:rsidRPr="00AB2C77">
        <w:rPr>
          <w:b/>
          <w:bCs/>
          <w:u w:val="single"/>
        </w:rPr>
        <w:t>wasn’t universal at all.</w:t>
      </w:r>
      <w:r w:rsidRPr="00AB2C77">
        <w:rPr>
          <w:sz w:val="16"/>
        </w:rPr>
        <w:t xml:space="preserve"> </w:t>
      </w:r>
      <w:r w:rsidRPr="00AB2C77">
        <w:rPr>
          <w:b/>
          <w:bCs/>
          <w:u w:val="single"/>
        </w:rPr>
        <w:t>Consent was not an inherent</w:t>
      </w:r>
      <w:r w:rsidRPr="00AB2C77">
        <w:rPr>
          <w:sz w:val="16"/>
        </w:rPr>
        <w:t xml:space="preserve">, organic capacity, an </w:t>
      </w:r>
      <w:r w:rsidRPr="00AB2C77">
        <w:rPr>
          <w:b/>
          <w:bCs/>
          <w:u w:val="single"/>
        </w:rPr>
        <w:t>element of political ontology that belonged to everyone</w:t>
      </w:r>
      <w:r w:rsidRPr="00AB2C77">
        <w:rPr>
          <w:sz w:val="16"/>
        </w:rPr>
        <w:t>, high and low. My mind abstracted in ever- widening concentric circles: if the Black woman cannot be raped because she had no consent to give or withhold, and if this absence of consent is both particular and general— in other words, if it applies broadly to the status of Blackness, and not only to the status of Black women who come before the court as plaintiffs in nineteenth century courts, and if, qua Sexton, the Black man can by raped by the White woman, and if (the culminating</w:t>
      </w:r>
      <w:r w:rsidRPr="007B7DBC">
        <w:rPr>
          <w:sz w:val="16"/>
        </w:rPr>
        <w:t xml:space="preserve"> and most devastating if) “rape” is too feeble a concept to explain the violation* of Black flesh— then </w:t>
      </w:r>
      <w:r w:rsidRPr="00886D4A">
        <w:rPr>
          <w:b/>
          <w:bCs/>
          <w:highlight w:val="green"/>
          <w:u w:val="single"/>
        </w:rPr>
        <w:t>all</w:t>
      </w:r>
      <w:r w:rsidRPr="007B7DBC">
        <w:rPr>
          <w:sz w:val="16"/>
        </w:rPr>
        <w:t xml:space="preserve"> of us </w:t>
      </w:r>
      <w:r w:rsidRPr="00886D4A">
        <w:rPr>
          <w:b/>
          <w:bCs/>
          <w:highlight w:val="green"/>
          <w:u w:val="single"/>
        </w:rPr>
        <w:t>who are</w:t>
      </w:r>
      <w:r w:rsidRPr="007B7DBC">
        <w:rPr>
          <w:sz w:val="16"/>
        </w:rPr>
        <w:t xml:space="preserve"> </w:t>
      </w:r>
      <w:r w:rsidRPr="00886D4A">
        <w:rPr>
          <w:b/>
          <w:bCs/>
          <w:highlight w:val="green"/>
          <w:u w:val="single"/>
        </w:rPr>
        <w:t>marked as Black are of a</w:t>
      </w:r>
      <w:r w:rsidRPr="00BC6715">
        <w:rPr>
          <w:b/>
          <w:bCs/>
          <w:u w:val="single"/>
        </w:rPr>
        <w:t xml:space="preserve"> </w:t>
      </w:r>
      <w:r w:rsidRPr="007B7DBC">
        <w:rPr>
          <w:sz w:val="16"/>
        </w:rPr>
        <w:t>different species than all of those who are not. We are a</w:t>
      </w:r>
      <w:r w:rsidRPr="00BC6715">
        <w:rPr>
          <w:b/>
          <w:bCs/>
          <w:u w:val="single"/>
        </w:rPr>
        <w:t xml:space="preserve"> </w:t>
      </w:r>
      <w:r w:rsidRPr="00886D4A">
        <w:rPr>
          <w:b/>
          <w:bCs/>
          <w:highlight w:val="green"/>
          <w:u w:val="single"/>
        </w:rPr>
        <w:t>species of sentient beings that cannot be injured</w:t>
      </w:r>
      <w:r w:rsidRPr="007B7DBC">
        <w:rPr>
          <w:sz w:val="16"/>
        </w:rPr>
        <w:t xml:space="preserve"> or murdered, for that matter, because we are dead to the world. No narrative arc of dispossessi</w:t>
      </w:r>
      <w:r w:rsidRPr="00886D4A">
        <w:rPr>
          <w:b/>
          <w:bCs/>
          <w:highlight w:val="green"/>
          <w:u w:val="single"/>
        </w:rPr>
        <w:t>on</w:t>
      </w:r>
      <w:r w:rsidRPr="007F44D9">
        <w:rPr>
          <w:b/>
          <w:bCs/>
          <w:u w:val="single"/>
        </w:rPr>
        <w:t xml:space="preserve"> </w:t>
      </w:r>
      <w:r w:rsidRPr="007B7DBC">
        <w:rPr>
          <w:sz w:val="16"/>
        </w:rPr>
        <w:t xml:space="preserve">can accrue to us. What do I mean by that? Just this: for there to be </w:t>
      </w:r>
      <w:r w:rsidRPr="00886D4A">
        <w:rPr>
          <w:b/>
          <w:bCs/>
          <w:highlight w:val="green"/>
          <w:u w:val="single"/>
        </w:rPr>
        <w:t>a narrative arc</w:t>
      </w:r>
      <w:r w:rsidRPr="007B7DBC">
        <w:rPr>
          <w:sz w:val="16"/>
        </w:rPr>
        <w:t xml:space="preserve"> the persona in the narrative must move from possession to dispossession to (the denouement) the prospect of repossession. Another way </w:t>
      </w:r>
      <w:r w:rsidRPr="00886D4A">
        <w:rPr>
          <w:b/>
          <w:bCs/>
          <w:highlight w:val="green"/>
          <w:u w:val="single"/>
        </w:rPr>
        <w:t>of</w:t>
      </w:r>
      <w:r w:rsidRPr="007B7DBC">
        <w:rPr>
          <w:sz w:val="16"/>
        </w:rPr>
        <w:t xml:space="preserve"> earmarking the points on the narrative arc would be: Equilibrium to disequilibrium to equilibrium (restored, renewed, and/or reimagined). Rape can be seen on this arc: consent as an ontological and social possession: followed by rape, which would be </w:t>
      </w:r>
      <w:r w:rsidRPr="00886D4A">
        <w:rPr>
          <w:b/>
          <w:bCs/>
          <w:highlight w:val="green"/>
          <w:u w:val="single"/>
        </w:rPr>
        <w:t>dispossession</w:t>
      </w:r>
      <w:r w:rsidRPr="007B7DBC">
        <w:rPr>
          <w:sz w:val="16"/>
        </w:rPr>
        <w:t xml:space="preserve"> of consent: followed by consent restored via the trial of the perp, or his/her murder, or the narrative could explain how the victim regained their self- esteem and self- worth even if justice was not done. But even here, when the denouement does not include justice,</w:t>
      </w:r>
      <w:r w:rsidRPr="007B7DBC">
        <w:rPr>
          <w:b/>
          <w:bCs/>
          <w:u w:val="single"/>
        </w:rPr>
        <w:t xml:space="preserve"> </w:t>
      </w:r>
      <w:r w:rsidRPr="00886D4A">
        <w:rPr>
          <w:b/>
          <w:bCs/>
          <w:highlight w:val="green"/>
          <w:u w:val="single"/>
        </w:rPr>
        <w:t>there is an assumption that the victim had a “self” to be violated</w:t>
      </w:r>
      <w:r w:rsidRPr="007B7DBC">
        <w:rPr>
          <w:sz w:val="16"/>
        </w:rPr>
        <w:t>. In other words, no matter how you slice it, no matter the details of the arc</w:t>
      </w:r>
      <w:r>
        <w:rPr>
          <w:sz w:val="16"/>
        </w:rPr>
        <w:t xml:space="preserve">, </w:t>
      </w:r>
      <w:r w:rsidRPr="009C482C">
        <w:rPr>
          <w:sz w:val="16"/>
        </w:rPr>
        <w:t>the narrative arc itself is possible because there exists within the ontology of the subject the Human capacity of consent that could be restored just as it was taken away.</w:t>
      </w:r>
    </w:p>
    <w:p w14:paraId="2D12B9BA" w14:textId="77777777" w:rsidR="00E03A92" w:rsidRDefault="00E03A92" w:rsidP="00E03A92"/>
    <w:p w14:paraId="426BE14C" w14:textId="77777777" w:rsidR="00E03A92" w:rsidRDefault="00E03A92" w:rsidP="00E03A92">
      <w:pPr>
        <w:pStyle w:val="Heading4"/>
      </w:pPr>
      <w:r>
        <w:t>The medicines the 1AC claims to provide cannot rectify the disease of antiblackness that they intensify. The alternative is wake work, an analytic that gives rise to new forms of care that arise from our theory of social death that refuses the universalism of consent.</w:t>
      </w:r>
    </w:p>
    <w:p w14:paraId="3FAEFA73" w14:textId="77777777" w:rsidR="00E03A92" w:rsidRPr="004B5200" w:rsidRDefault="00E03A92" w:rsidP="00E03A92">
      <w:pPr>
        <w:spacing w:line="254" w:lineRule="auto"/>
        <w:rPr>
          <w:sz w:val="14"/>
          <w:szCs w:val="14"/>
        </w:rPr>
      </w:pPr>
      <w:r w:rsidRPr="002B784C">
        <w:rPr>
          <w:rStyle w:val="gmail-style13ptbold"/>
          <w:b/>
          <w:bCs/>
          <w:szCs w:val="26"/>
        </w:rPr>
        <w:t>Hartman 17</w:t>
      </w:r>
      <w:r>
        <w:t xml:space="preserve"> </w:t>
      </w:r>
      <w:r w:rsidRPr="004B5200">
        <w:rPr>
          <w:sz w:val="16"/>
          <w:szCs w:val="14"/>
        </w:rPr>
        <w:t xml:space="preserve">(Saidiya Hartman, Professor of English and Comparative Literature at Colombia University, PhD from Yale University, February 2, 2017, “In the Wake: A Salon in Honor of Christina Sharpe,” </w:t>
      </w:r>
      <w:hyperlink r:id="rId6" w:history="1">
        <w:r w:rsidRPr="004B5200">
          <w:rPr>
            <w:rStyle w:val="Hyperlink"/>
            <w:sz w:val="16"/>
            <w:szCs w:val="14"/>
          </w:rPr>
          <w:t>https://www.youtube.com/watch?v=DGE9oiZr3VM</w:t>
        </w:r>
      </w:hyperlink>
      <w:r w:rsidRPr="004B5200">
        <w:rPr>
          <w:sz w:val="16"/>
          <w:szCs w:val="14"/>
        </w:rPr>
        <w:t xml:space="preserve">, uploaded February 7, 2017 by Barnard Center for Research on Women, transcribed from video 6:11-10:18) </w:t>
      </w:r>
    </w:p>
    <w:p w14:paraId="36CADF73" w14:textId="77777777" w:rsidR="00E03A92" w:rsidRPr="004B5200" w:rsidRDefault="00E03A92" w:rsidP="00E03A92">
      <w:pPr>
        <w:rPr>
          <w:sz w:val="16"/>
        </w:rPr>
      </w:pPr>
      <w:r w:rsidRPr="004B5200">
        <w:rPr>
          <w:sz w:val="16"/>
        </w:rPr>
        <w:t xml:space="preserve">Wake work is the center of Sharpe’s critical repertoire. </w:t>
      </w:r>
      <w:r w:rsidRPr="004B5200">
        <w:rPr>
          <w:b/>
          <w:bCs/>
          <w:highlight w:val="green"/>
          <w:u w:val="single"/>
        </w:rPr>
        <w:t>The wake is “the conceptual frame</w:t>
      </w:r>
      <w:r w:rsidRPr="004B5200">
        <w:rPr>
          <w:sz w:val="16"/>
        </w:rPr>
        <w:t xml:space="preserve"> of and </w:t>
      </w:r>
      <w:r w:rsidRPr="004B5200">
        <w:rPr>
          <w:b/>
          <w:bCs/>
          <w:highlight w:val="green"/>
          <w:u w:val="single"/>
        </w:rPr>
        <w:t>for</w:t>
      </w:r>
      <w:r w:rsidRPr="004B5200">
        <w:rPr>
          <w:b/>
          <w:bCs/>
          <w:u w:val="single"/>
        </w:rPr>
        <w:t xml:space="preserve"> </w:t>
      </w:r>
      <w:r w:rsidRPr="004B5200">
        <w:rPr>
          <w:sz w:val="16"/>
        </w:rPr>
        <w:t>living blackness in the diaspora in the still unfolding aftermaths of Atlantic chattel slavery.” To be in the wake is Sharpe’s way of</w:t>
      </w:r>
      <w:r w:rsidRPr="004B5200">
        <w:rPr>
          <w:b/>
          <w:bCs/>
          <w:u w:val="single"/>
        </w:rPr>
        <w:t xml:space="preserve"> </w:t>
      </w:r>
      <w:r w:rsidRPr="004B5200">
        <w:rPr>
          <w:b/>
          <w:bCs/>
          <w:highlight w:val="green"/>
          <w:u w:val="single"/>
        </w:rPr>
        <w:t>describing the afterlife of slavery and the</w:t>
      </w:r>
      <w:r w:rsidRPr="004B5200">
        <w:rPr>
          <w:b/>
          <w:bCs/>
          <w:sz w:val="16"/>
        </w:rPr>
        <w:t xml:space="preserve"> </w:t>
      </w:r>
      <w:r w:rsidRPr="004B5200">
        <w:rPr>
          <w:sz w:val="16"/>
        </w:rPr>
        <w:t>constitutive and</w:t>
      </w:r>
      <w:r w:rsidRPr="004B5200">
        <w:rPr>
          <w:b/>
          <w:bCs/>
          <w:sz w:val="16"/>
        </w:rPr>
        <w:t xml:space="preserve"> </w:t>
      </w:r>
      <w:r w:rsidRPr="004B5200">
        <w:rPr>
          <w:b/>
          <w:bCs/>
          <w:highlight w:val="green"/>
          <w:u w:val="single"/>
        </w:rPr>
        <w:t>gratuitous violence that makes Black death the norm</w:t>
      </w:r>
      <w:r w:rsidRPr="004B5200">
        <w:rPr>
          <w:b/>
          <w:bCs/>
          <w:sz w:val="16"/>
        </w:rPr>
        <w:t xml:space="preserve"> </w:t>
      </w:r>
      <w:r w:rsidRPr="004B5200">
        <w:rPr>
          <w:sz w:val="16"/>
        </w:rPr>
        <w:t>of our modernity. In</w:t>
      </w:r>
      <w:r w:rsidRPr="004B5200">
        <w:rPr>
          <w:b/>
          <w:bCs/>
          <w:u w:val="single"/>
        </w:rPr>
        <w:t xml:space="preserve"> </w:t>
      </w:r>
      <w:r w:rsidRPr="004B5200">
        <w:rPr>
          <w:b/>
          <w:bCs/>
          <w:highlight w:val="green"/>
          <w:u w:val="single"/>
        </w:rPr>
        <w:t>the Wake</w:t>
      </w:r>
      <w:r w:rsidRPr="004B5200">
        <w:rPr>
          <w:b/>
          <w:bCs/>
          <w:u w:val="single"/>
        </w:rPr>
        <w:t xml:space="preserve"> </w:t>
      </w:r>
      <w:r w:rsidRPr="004B5200">
        <w:rPr>
          <w:b/>
          <w:bCs/>
          <w:highlight w:val="green"/>
          <w:u w:val="single"/>
        </w:rPr>
        <w:t>offers</w:t>
      </w:r>
      <w:r w:rsidRPr="004B5200">
        <w:rPr>
          <w:b/>
          <w:bCs/>
          <w:u w:val="single"/>
        </w:rPr>
        <w:t xml:space="preserve"> </w:t>
      </w:r>
      <w:r w:rsidRPr="004B5200">
        <w:rPr>
          <w:sz w:val="16"/>
        </w:rPr>
        <w:t>a way of thinking about life lived in the wake of antiblack violence—and in</w:t>
      </w:r>
      <w:r w:rsidRPr="004B5200">
        <w:rPr>
          <w:b/>
          <w:bCs/>
          <w:u w:val="single"/>
        </w:rPr>
        <w:t xml:space="preserve"> </w:t>
      </w:r>
      <w:r w:rsidRPr="004B5200">
        <w:rPr>
          <w:b/>
          <w:bCs/>
          <w:highlight w:val="green"/>
          <w:u w:val="single"/>
        </w:rPr>
        <w:t>an intimate relation with death</w:t>
      </w:r>
      <w:r w:rsidRPr="004B5200">
        <w:rPr>
          <w:sz w:val="16"/>
        </w:rPr>
        <w:t>—</w:t>
      </w:r>
      <w:r w:rsidRPr="004B5200">
        <w:rPr>
          <w:b/>
          <w:bCs/>
          <w:highlight w:val="green"/>
          <w:u w:val="single"/>
        </w:rPr>
        <w:t>that moves</w:t>
      </w:r>
      <w:r w:rsidRPr="004B5200">
        <w:rPr>
          <w:b/>
          <w:bCs/>
          <w:sz w:val="16"/>
        </w:rPr>
        <w:t xml:space="preserve"> </w:t>
      </w:r>
      <w:r w:rsidRPr="004B5200">
        <w:rPr>
          <w:sz w:val="16"/>
        </w:rPr>
        <w:t>us</w:t>
      </w:r>
      <w:r w:rsidRPr="004B5200">
        <w:rPr>
          <w:b/>
          <w:bCs/>
          <w:sz w:val="16"/>
        </w:rPr>
        <w:t xml:space="preserve"> </w:t>
      </w:r>
      <w:r w:rsidRPr="004B5200">
        <w:rPr>
          <w:b/>
          <w:bCs/>
          <w:highlight w:val="green"/>
          <w:u w:val="single"/>
        </w:rPr>
        <w:t>beyond</w:t>
      </w:r>
      <w:r w:rsidRPr="004B5200">
        <w:rPr>
          <w:b/>
          <w:bCs/>
          <w:u w:val="single"/>
        </w:rPr>
        <w:t xml:space="preserve"> </w:t>
      </w:r>
      <w:r w:rsidRPr="004B5200">
        <w:rPr>
          <w:b/>
          <w:bCs/>
          <w:highlight w:val="green"/>
          <w:u w:val="single"/>
        </w:rPr>
        <w:t>the prevailing debate about</w:t>
      </w:r>
      <w:r w:rsidRPr="004B5200">
        <w:rPr>
          <w:b/>
          <w:bCs/>
          <w:u w:val="single"/>
        </w:rPr>
        <w:t xml:space="preserve"> </w:t>
      </w:r>
      <w:r w:rsidRPr="004B5200">
        <w:rPr>
          <w:b/>
          <w:bCs/>
          <w:highlight w:val="green"/>
          <w:u w:val="single"/>
        </w:rPr>
        <w:t>Afro-Pessimism and Black vitalism</w:t>
      </w:r>
      <w:r w:rsidRPr="004B5200">
        <w:rPr>
          <w:sz w:val="16"/>
        </w:rPr>
        <w:t>, social death and love. The</w:t>
      </w:r>
      <w:r w:rsidRPr="004B5200">
        <w:rPr>
          <w:b/>
          <w:bCs/>
          <w:u w:val="single"/>
        </w:rPr>
        <w:t xml:space="preserve"> </w:t>
      </w:r>
      <w:r w:rsidRPr="004B5200">
        <w:rPr>
          <w:b/>
          <w:bCs/>
          <w:highlight w:val="green"/>
          <w:u w:val="single"/>
        </w:rPr>
        <w:t>forms of social life and</w:t>
      </w:r>
      <w:r w:rsidRPr="004B5200">
        <w:rPr>
          <w:b/>
          <w:bCs/>
          <w:sz w:val="16"/>
        </w:rPr>
        <w:t xml:space="preserve"> </w:t>
      </w:r>
      <w:r w:rsidRPr="004B5200">
        <w:rPr>
          <w:sz w:val="16"/>
        </w:rPr>
        <w:t>the</w:t>
      </w:r>
      <w:r w:rsidRPr="004B5200">
        <w:rPr>
          <w:b/>
          <w:bCs/>
          <w:sz w:val="16"/>
        </w:rPr>
        <w:t xml:space="preserve"> </w:t>
      </w:r>
      <w:r w:rsidRPr="004B5200">
        <w:rPr>
          <w:b/>
          <w:bCs/>
          <w:highlight w:val="green"/>
          <w:u w:val="single"/>
        </w:rPr>
        <w:t>practices of care</w:t>
      </w:r>
      <w:r w:rsidRPr="004B5200">
        <w:rPr>
          <w:b/>
          <w:bCs/>
          <w:sz w:val="16"/>
        </w:rPr>
        <w:t xml:space="preserve"> </w:t>
      </w:r>
      <w:r w:rsidRPr="004B5200">
        <w:rPr>
          <w:sz w:val="16"/>
        </w:rPr>
        <w:t>that</w:t>
      </w:r>
      <w:r w:rsidRPr="004B5200">
        <w:rPr>
          <w:b/>
          <w:bCs/>
          <w:sz w:val="16"/>
        </w:rPr>
        <w:t xml:space="preserve"> </w:t>
      </w:r>
      <w:r w:rsidRPr="004B5200">
        <w:rPr>
          <w:b/>
          <w:bCs/>
          <w:highlight w:val="green"/>
          <w:u w:val="single"/>
        </w:rPr>
        <w:t>emerge in, and</w:t>
      </w:r>
      <w:r w:rsidRPr="004B5200">
        <w:rPr>
          <w:b/>
          <w:bCs/>
          <w:sz w:val="16"/>
        </w:rPr>
        <w:t xml:space="preserve"> </w:t>
      </w:r>
      <w:r w:rsidRPr="004B5200">
        <w:rPr>
          <w:sz w:val="16"/>
        </w:rPr>
        <w:t>that</w:t>
      </w:r>
      <w:r w:rsidRPr="004B5200">
        <w:rPr>
          <w:b/>
          <w:bCs/>
          <w:sz w:val="16"/>
        </w:rPr>
        <w:t xml:space="preserve"> </w:t>
      </w:r>
      <w:r w:rsidRPr="004B5200">
        <w:rPr>
          <w:b/>
          <w:bCs/>
          <w:highlight w:val="green"/>
          <w:u w:val="single"/>
        </w:rPr>
        <w:t>are conditioned by, social death</w:t>
      </w:r>
      <w:r w:rsidRPr="004B5200">
        <w:rPr>
          <w:sz w:val="16"/>
        </w:rPr>
        <w:t xml:space="preserve"> are the focus of Sharpe’s extended meditation on slavery and its afterlife. </w:t>
      </w:r>
      <w:r w:rsidRPr="004B5200">
        <w:rPr>
          <w:b/>
          <w:bCs/>
          <w:highlight w:val="green"/>
          <w:u w:val="single"/>
        </w:rPr>
        <w:t>Wake work</w:t>
      </w:r>
      <w:r w:rsidRPr="004B5200">
        <w:rPr>
          <w:sz w:val="16"/>
        </w:rPr>
        <w:t xml:space="preserve">, too, </w:t>
      </w:r>
      <w:r w:rsidRPr="004B5200">
        <w:rPr>
          <w:b/>
          <w:bCs/>
          <w:highlight w:val="green"/>
          <w:u w:val="single"/>
        </w:rPr>
        <w:t>is a method</w:t>
      </w:r>
      <w:r w:rsidRPr="004B5200">
        <w:rPr>
          <w:sz w:val="16"/>
        </w:rPr>
        <w:t>. It is “</w:t>
      </w:r>
      <w:r w:rsidRPr="004B5200">
        <w:rPr>
          <w:b/>
          <w:bCs/>
          <w:highlight w:val="green"/>
          <w:u w:val="single"/>
        </w:rPr>
        <w:t>a turn away from disciplinary solutions to Blackness’s ongoing abjection</w:t>
      </w:r>
      <w:r w:rsidRPr="004B5200">
        <w:rPr>
          <w:sz w:val="16"/>
        </w:rPr>
        <w:t xml:space="preserve">” and </w:t>
      </w:r>
      <w:r w:rsidRPr="004B5200">
        <w:rPr>
          <w:b/>
          <w:bCs/>
          <w:highlight w:val="green"/>
          <w:u w:val="single"/>
        </w:rPr>
        <w:t>toward apprehending the multiple meanings of that abjection</w:t>
      </w:r>
      <w:r w:rsidRPr="004B5200">
        <w:rPr>
          <w:b/>
          <w:bCs/>
          <w:sz w:val="16"/>
        </w:rPr>
        <w:t xml:space="preserve"> </w:t>
      </w:r>
      <w:r w:rsidRPr="004B5200">
        <w:rPr>
          <w:sz w:val="16"/>
        </w:rPr>
        <w:t xml:space="preserve">“through inhabitation, that is, through living them as consciousness.” </w:t>
      </w:r>
      <w:r w:rsidRPr="004B5200">
        <w:rPr>
          <w:b/>
          <w:bCs/>
          <w:highlight w:val="green"/>
          <w:u w:val="single"/>
        </w:rPr>
        <w:t>Wake work is an analytic, an existential ontology, an ethics of engagement, and a poetics of relation that demands we take care</w:t>
      </w:r>
      <w:r w:rsidRPr="004B5200">
        <w:rPr>
          <w:sz w:val="16"/>
        </w:rPr>
        <w:t xml:space="preserve">, that we take care of one another. One of the refrains which structures the text is “we are constituted through and by continued vulnerability to this overwhelming force” yet “we are not only known to ourselves and each other by that force.” There is beauty and care and creation. Other key terms that structure the work are “the Door of No Return,” “aspiration,” “annotation” and “redaction,” “anagrammatical blackness,” “trans*,” “orthography,” “partus sequitur ventrem,” “the intramural,” and “the afterlife of slavery.” Sharpe is a deft and creative reader of literary texts and visual images. Her </w:t>
      </w:r>
      <w:r w:rsidRPr="004B5200">
        <w:rPr>
          <w:b/>
          <w:bCs/>
          <w:highlight w:val="green"/>
          <w:u w:val="single"/>
        </w:rPr>
        <w:t xml:space="preserve">archival rearrangements produce new </w:t>
      </w:r>
      <w:r w:rsidRPr="004B5200">
        <w:rPr>
          <w:sz w:val="16"/>
        </w:rPr>
        <w:t>objects to think with as well as</w:t>
      </w:r>
      <w:r w:rsidRPr="004B5200">
        <w:rPr>
          <w:b/>
          <w:bCs/>
          <w:u w:val="single"/>
        </w:rPr>
        <w:t xml:space="preserve"> </w:t>
      </w:r>
      <w:r w:rsidRPr="004B5200">
        <w:rPr>
          <w:b/>
          <w:bCs/>
          <w:highlight w:val="green"/>
          <w:u w:val="single"/>
        </w:rPr>
        <w:t>ways of understanding</w:t>
      </w:r>
      <w:r w:rsidRPr="004B5200">
        <w:rPr>
          <w:b/>
          <w:bCs/>
          <w:sz w:val="16"/>
        </w:rPr>
        <w:t xml:space="preserve"> </w:t>
      </w:r>
      <w:r w:rsidRPr="004B5200">
        <w:rPr>
          <w:sz w:val="16"/>
        </w:rPr>
        <w:t>and apprehending</w:t>
      </w:r>
      <w:r w:rsidRPr="004B5200">
        <w:rPr>
          <w:b/>
          <w:bCs/>
          <w:sz w:val="16"/>
        </w:rPr>
        <w:t xml:space="preserve"> </w:t>
      </w:r>
      <w:r w:rsidRPr="004B5200">
        <w:rPr>
          <w:b/>
          <w:bCs/>
          <w:highlight w:val="green"/>
          <w:u w:val="single"/>
        </w:rPr>
        <w:t>the past</w:t>
      </w:r>
      <w:r w:rsidRPr="004B5200">
        <w:rPr>
          <w:sz w:val="16"/>
        </w:rPr>
        <w:t xml:space="preserve">. This is, in part, the result of her gaze. </w:t>
      </w:r>
      <w:r w:rsidRPr="004B5200">
        <w:rPr>
          <w:b/>
          <w:bCs/>
          <w:highlight w:val="green"/>
          <w:u w:val="single"/>
        </w:rPr>
        <w:t>When looking at images of Black suffering</w:t>
      </w:r>
      <w:r w:rsidRPr="004B5200">
        <w:rPr>
          <w:sz w:val="16"/>
        </w:rPr>
        <w:t xml:space="preserve">, “I keep looking because that cannot be all there is to see or to say. </w:t>
      </w:r>
      <w:r w:rsidRPr="004B5200">
        <w:rPr>
          <w:b/>
          <w:bCs/>
          <w:highlight w:val="green"/>
          <w:u w:val="single"/>
        </w:rPr>
        <w:t>I had to take care.” Care is the antidote to violence</w:t>
      </w:r>
      <w:r w:rsidRPr="004B5200">
        <w:rPr>
          <w:sz w:val="16"/>
        </w:rPr>
        <w:t xml:space="preserve">. Her method of archival engagement, </w:t>
      </w:r>
      <w:r w:rsidRPr="004B5200">
        <w:rPr>
          <w:b/>
          <w:bCs/>
          <w:highlight w:val="green"/>
          <w:u w:val="single"/>
        </w:rPr>
        <w:t>annotation and redaction</w:t>
      </w:r>
      <w:r w:rsidRPr="004B5200">
        <w:rPr>
          <w:b/>
          <w:bCs/>
          <w:u w:val="single"/>
        </w:rPr>
        <w:t xml:space="preserve">, </w:t>
      </w:r>
      <w:r w:rsidRPr="004B5200">
        <w:rPr>
          <w:b/>
          <w:bCs/>
          <w:highlight w:val="green"/>
          <w:u w:val="single"/>
        </w:rPr>
        <w:t>are ways</w:t>
      </w:r>
      <w:r w:rsidRPr="004B5200">
        <w:rPr>
          <w:b/>
          <w:bCs/>
          <w:u w:val="single"/>
        </w:rPr>
        <w:t xml:space="preserve"> </w:t>
      </w:r>
      <w:r w:rsidRPr="004B5200">
        <w:rPr>
          <w:sz w:val="16"/>
        </w:rPr>
        <w:t xml:space="preserve">to imagine-otherwise a mode of transcription, reconstruction, and creation. In her words, they “are ways </w:t>
      </w:r>
      <w:r w:rsidRPr="004B5200">
        <w:rPr>
          <w:b/>
          <w:bCs/>
          <w:highlight w:val="green"/>
          <w:u w:val="single"/>
        </w:rPr>
        <w:t>to make Black life visible, if only momentarily</w:t>
      </w:r>
      <w:r w:rsidRPr="004B5200">
        <w:rPr>
          <w:sz w:val="16"/>
        </w:rPr>
        <w:t>.” The text moves poetically, associatively, and by thinking through juxtaposition. The series of refrains that structure the text produce a collective utterance, rich with the songs and cries of centuries. Sharpe deeply inhabits the words and thoughts of Fanon, Kamau Brathwaite, Dionne Brand, NourbeSe Philip, and others, making obvious the point that we never speak alone, that the chorus is the vehicle for thought, that we are always in relation and need only recognize it. The Wake, the Ship, the Hold, and the Weather are the key constellations of the text. Sharpe’s elaboration of these across the Atlantic and the Mediterranean, across North America, the Caribbean, Europe, and Africa attends to the global dimensions of Black Studies, embracing the captive, the migrant, and the refugee. Reading In the Wake, one has the sense that Sharpe brings all she knows and loves to the object under consideration, to the ship that is a girl, to eyes that reach out to her and to us, and to the lives lost in the wake. Sharpe is a collector and a curator, a poet and a critic, and her strategies of reading, imagining, erasing, and creating have created a beautiful work that is destined to be one of the classics of Black Studies.</w:t>
      </w:r>
    </w:p>
    <w:p w14:paraId="1FEB182B" w14:textId="77777777" w:rsidR="00E03A92" w:rsidRDefault="00E03A92" w:rsidP="00E03A92">
      <w:pPr>
        <w:rPr>
          <w:rFonts w:cstheme="minorHAnsi"/>
        </w:rPr>
      </w:pPr>
    </w:p>
    <w:p w14:paraId="190AF7D9" w14:textId="77777777" w:rsidR="00E03A92" w:rsidRDefault="00E03A92" w:rsidP="00E03A92">
      <w:pPr>
        <w:rPr>
          <w:rFonts w:cstheme="minorHAnsi"/>
        </w:rPr>
      </w:pPr>
    </w:p>
    <w:p w14:paraId="54D30B95" w14:textId="77777777" w:rsidR="00E03A92" w:rsidRDefault="00E03A92" w:rsidP="00E03A92">
      <w:pPr>
        <w:pStyle w:val="Heading3"/>
      </w:pPr>
      <w:r>
        <w:t>CP</w:t>
      </w:r>
    </w:p>
    <w:p w14:paraId="3F704578" w14:textId="77777777" w:rsidR="00E03A92" w:rsidRPr="00594A42" w:rsidRDefault="00E03A92" w:rsidP="00E03A92">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687D0D">
        <w:t xml:space="preserve">The Member Nations of the World Trade Organization </w:t>
      </w:r>
      <w:r>
        <w:t>s</w:t>
      </w:r>
      <w:r w:rsidRPr="00687D0D">
        <w:t>hould</w:t>
      </w:r>
      <w:r>
        <w:t xml:space="preserve"> terminate current and</w:t>
      </w:r>
      <w:r w:rsidRPr="00687D0D">
        <w:t xml:space="preserve"> ban </w:t>
      </w:r>
      <w:r>
        <w:t>secondary patents</w:t>
      </w:r>
      <w:r w:rsidRPr="00687D0D">
        <w:t xml:space="preserve"> of opio</w:t>
      </w:r>
      <w:r>
        <w:t>i</w:t>
      </w:r>
      <w:r w:rsidRPr="00687D0D">
        <w:t>d</w:t>
      </w:r>
      <w:r>
        <w:t xml:space="preserve"> painkillers</w:t>
      </w:r>
      <w:r w:rsidRPr="00594A42">
        <w:rPr>
          <w:rFonts w:cs="Calibri"/>
        </w:rPr>
        <w:t>]</w:t>
      </w:r>
      <w:r>
        <w:rPr>
          <w:rFonts w:cs="Calibri"/>
        </w:rPr>
        <w:t>, amending TRIPs to mandate the [</w:t>
      </w:r>
      <w:r w:rsidRPr="00687D0D">
        <w:t xml:space="preserve">The Member Nations of the World Trade Organization </w:t>
      </w:r>
      <w:r>
        <w:t>s</w:t>
      </w:r>
      <w:r w:rsidRPr="00687D0D">
        <w:t>hould</w:t>
      </w:r>
      <w:r>
        <w:t xml:space="preserve"> terminate current and</w:t>
      </w:r>
      <w:r w:rsidRPr="00687D0D">
        <w:t xml:space="preserve"> ban </w:t>
      </w:r>
      <w:r>
        <w:t>secondary patents</w:t>
      </w:r>
      <w:r w:rsidRPr="00687D0D">
        <w:t xml:space="preserve"> of opio</w:t>
      </w:r>
      <w:r>
        <w:t>i</w:t>
      </w:r>
      <w:r w:rsidRPr="00687D0D">
        <w:t>d</w:t>
      </w:r>
      <w:r>
        <w:t xml:space="preserve"> painkillers</w:t>
      </w:r>
      <w:r>
        <w:rPr>
          <w:rFonts w:cs="Calibri"/>
        </w:rPr>
        <w:t>]</w:t>
      </w:r>
    </w:p>
    <w:p w14:paraId="5125ED7A" w14:textId="77777777" w:rsidR="00E03A92" w:rsidRPr="00594A42" w:rsidRDefault="00E03A92" w:rsidP="00E03A92">
      <w:pPr>
        <w:pStyle w:val="Heading4"/>
        <w:rPr>
          <w:rFonts w:cs="Calibri"/>
        </w:rPr>
      </w:pPr>
      <w:r w:rsidRPr="00594A42">
        <w:rPr>
          <w:rFonts w:cs="Calibri"/>
        </w:rPr>
        <w:t>The United States should:</w:t>
      </w:r>
    </w:p>
    <w:p w14:paraId="371435D7" w14:textId="77777777" w:rsidR="00E03A92" w:rsidRPr="00594A42" w:rsidRDefault="00E03A92" w:rsidP="00E03A92">
      <w:pPr>
        <w:pStyle w:val="Heading4"/>
        <w:rPr>
          <w:rFonts w:cs="Calibri"/>
          <w:b w:val="0"/>
          <w:bCs/>
        </w:rPr>
      </w:pPr>
      <w:r w:rsidRPr="00594A42">
        <w:rPr>
          <w:rFonts w:cs="Calibri"/>
          <w:b w:val="0"/>
        </w:rPr>
        <w:t>--Publicly rescind support for the WTO waiver</w:t>
      </w:r>
    </w:p>
    <w:p w14:paraId="1D624EC0" w14:textId="77777777" w:rsidR="00E03A92" w:rsidRPr="00594A42" w:rsidRDefault="00E03A92" w:rsidP="00E03A92">
      <w:pPr>
        <w:pStyle w:val="Heading4"/>
        <w:rPr>
          <w:rFonts w:cs="Calibri"/>
          <w:b w:val="0"/>
          <w:bCs/>
        </w:rPr>
      </w:pPr>
      <w:r w:rsidRPr="00594A42">
        <w:rPr>
          <w:rFonts w:cs="Calibri"/>
          <w:b w:val="0"/>
        </w:rPr>
        <w:t>-- Veto this motion and refuse to comply</w:t>
      </w:r>
    </w:p>
    <w:p w14:paraId="5F73E6D4" w14:textId="77777777" w:rsidR="00E03A92" w:rsidRPr="00594A42" w:rsidRDefault="00E03A92" w:rsidP="00E03A92">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7C6B2D00" w14:textId="77777777" w:rsidR="00E03A92" w:rsidRPr="00594A42" w:rsidRDefault="00E03A92" w:rsidP="00E03A92">
      <w:pPr>
        <w:pStyle w:val="Heading4"/>
        <w:rPr>
          <w:rFonts w:cs="Calibri"/>
        </w:rPr>
      </w:pPr>
      <w:r w:rsidRPr="00594A42">
        <w:rPr>
          <w:rFonts w:cs="Calibri"/>
        </w:rPr>
        <w:t xml:space="preserve">Counterplan competes --- </w:t>
      </w:r>
    </w:p>
    <w:p w14:paraId="36AA5EF9" w14:textId="77777777" w:rsidR="00E03A92" w:rsidRPr="00594A42" w:rsidRDefault="00E03A92" w:rsidP="00E03A92">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410A479B" w14:textId="77777777" w:rsidR="00E03A92" w:rsidRPr="00594A42" w:rsidRDefault="00E03A92" w:rsidP="00E03A92">
      <w:r w:rsidRPr="00594A42">
        <w:rPr>
          <w:b/>
          <w:bCs/>
          <w:szCs w:val="26"/>
        </w:rPr>
        <w:t>Collins Dictionary n.d.</w:t>
      </w:r>
      <w:r w:rsidRPr="00594A42">
        <w:t xml:space="preserve"> “member nations” RJP, DebateDrills https://www.collinsdictionary.com/us/dictionary/english/member-nations</w:t>
      </w:r>
    </w:p>
    <w:p w14:paraId="4269D448" w14:textId="77777777" w:rsidR="00E03A92" w:rsidRPr="00594A42" w:rsidRDefault="00E03A92" w:rsidP="00E03A92">
      <w:pPr>
        <w:rPr>
          <w:rStyle w:val="Emphasis"/>
        </w:rPr>
      </w:pPr>
      <w:r w:rsidRPr="00594A42">
        <w:rPr>
          <w:rStyle w:val="Emphasis"/>
        </w:rPr>
        <w:t>member nations</w:t>
      </w:r>
    </w:p>
    <w:p w14:paraId="7101B93A" w14:textId="77777777" w:rsidR="00E03A92" w:rsidRPr="00594A42" w:rsidRDefault="00E03A92" w:rsidP="00E03A92">
      <w:pPr>
        <w:rPr>
          <w:rStyle w:val="Style13ptBold"/>
          <w:b w:val="0"/>
          <w:bCs w:val="0"/>
          <w:sz w:val="22"/>
        </w:rPr>
      </w:pPr>
      <w:r w:rsidRPr="006F13BB">
        <w:rPr>
          <w:rStyle w:val="Style13ptBold"/>
          <w:rFonts w:eastAsiaTheme="majorEastAsia"/>
          <w:b w:val="0"/>
          <w:bCs w:val="0"/>
          <w:sz w:val="22"/>
          <w:highlight w:val="green"/>
        </w:rPr>
        <w:t>The </w:t>
      </w:r>
      <w:hyperlink r:id="rId7" w:tooltip="Definition of United" w:history="1">
        <w:r w:rsidRPr="006F13BB">
          <w:rPr>
            <w:rStyle w:val="Style13ptBold"/>
            <w:rFonts w:eastAsiaTheme="majorEastAsia"/>
            <w:b w:val="0"/>
            <w:bCs w:val="0"/>
            <w:sz w:val="22"/>
            <w:highlight w:val="green"/>
          </w:rPr>
          <w:t>United</w:t>
        </w:r>
      </w:hyperlink>
      <w:r w:rsidRPr="006F13BB">
        <w:rPr>
          <w:rStyle w:val="Style13ptBold"/>
          <w:rFonts w:eastAsiaTheme="majorEastAsia"/>
          <w:b w:val="0"/>
          <w:bCs w:val="0"/>
          <w:sz w:val="22"/>
          <w:highlight w:val="green"/>
        </w:rPr>
        <w:t> </w:t>
      </w:r>
      <w:hyperlink r:id="rId8" w:tooltip="Definition of Nations" w:history="1">
        <w:r w:rsidRPr="006F13BB">
          <w:rPr>
            <w:rStyle w:val="Style13ptBold"/>
            <w:rFonts w:eastAsiaTheme="majorEastAsia"/>
            <w:b w:val="0"/>
            <w:bCs w:val="0"/>
            <w:sz w:val="22"/>
            <w:highlight w:val="green"/>
          </w:rPr>
          <w:t>Nations</w:t>
        </w:r>
      </w:hyperlink>
      <w:r w:rsidRPr="006F13BB">
        <w:rPr>
          <w:rStyle w:val="Style13ptBold"/>
          <w:rFonts w:eastAsiaTheme="majorEastAsia"/>
          <w:b w:val="0"/>
          <w:bCs w:val="0"/>
          <w:sz w:val="22"/>
          <w:highlight w:val="green"/>
        </w:rPr>
        <w:t> is an </w:t>
      </w:r>
      <w:hyperlink r:id="rId9" w:tooltip="Definition of international" w:history="1">
        <w:r w:rsidRPr="006F13BB">
          <w:rPr>
            <w:rStyle w:val="Emphasis"/>
            <w:rFonts w:eastAsiaTheme="majorEastAsia"/>
            <w:highlight w:val="green"/>
          </w:rPr>
          <w:t>international</w:t>
        </w:r>
      </w:hyperlink>
      <w:r w:rsidRPr="006F13BB">
        <w:rPr>
          <w:rStyle w:val="Emphasis"/>
          <w:rFonts w:eastAsiaTheme="majorEastAsia"/>
          <w:highlight w:val="green"/>
        </w:rPr>
        <w:t> organization</w:t>
      </w:r>
      <w:r w:rsidRPr="006F13BB">
        <w:rPr>
          <w:rStyle w:val="Style13ptBold"/>
          <w:rFonts w:eastAsiaTheme="majorEastAsia"/>
          <w:b w:val="0"/>
          <w:bCs w:val="0"/>
          <w:sz w:val="22"/>
          <w:highlight w:val="green"/>
        </w:rPr>
        <w:t> </w:t>
      </w:r>
      <w:hyperlink r:id="rId10" w:tooltip="Definition of comprised" w:history="1">
        <w:r w:rsidRPr="006F13BB">
          <w:rPr>
            <w:rStyle w:val="Style13ptBold"/>
            <w:rFonts w:eastAsiaTheme="majorEastAsia"/>
            <w:b w:val="0"/>
            <w:bCs w:val="0"/>
            <w:sz w:val="22"/>
            <w:highlight w:val="green"/>
          </w:rPr>
          <w:t>comprised</w:t>
        </w:r>
      </w:hyperlink>
      <w:r w:rsidRPr="00594A42">
        <w:rPr>
          <w:rStyle w:val="Style13ptBold"/>
          <w:rFonts w:eastAsiaTheme="majorEastAsia"/>
          <w:b w:val="0"/>
          <w:bCs w:val="0"/>
          <w:sz w:val="22"/>
        </w:rPr>
        <w:t> of about 180 </w:t>
      </w:r>
      <w:r w:rsidRPr="006F13BB">
        <w:rPr>
          <w:rStyle w:val="Style13ptBold"/>
          <w:b w:val="0"/>
          <w:bCs w:val="0"/>
          <w:sz w:val="22"/>
          <w:highlight w:val="green"/>
        </w:rPr>
        <w:t>member</w:t>
      </w:r>
      <w:r w:rsidRPr="006F13BB">
        <w:rPr>
          <w:rStyle w:val="Style13ptBold"/>
          <w:rFonts w:eastAsiaTheme="majorEastAsia"/>
          <w:b w:val="0"/>
          <w:bCs w:val="0"/>
          <w:sz w:val="22"/>
          <w:highlight w:val="green"/>
        </w:rPr>
        <w:t> </w:t>
      </w:r>
      <w:r w:rsidRPr="006F13BB">
        <w:rPr>
          <w:rStyle w:val="Style13ptBold"/>
          <w:b w:val="0"/>
          <w:bCs w:val="0"/>
          <w:sz w:val="22"/>
          <w:highlight w:val="green"/>
        </w:rPr>
        <w:t>nations</w:t>
      </w:r>
      <w:r w:rsidRPr="006F13BB">
        <w:rPr>
          <w:rStyle w:val="Style13ptBold"/>
          <w:rFonts w:eastAsiaTheme="majorEastAsia"/>
          <w:b w:val="0"/>
          <w:bCs w:val="0"/>
          <w:sz w:val="22"/>
          <w:highlight w:val="green"/>
        </w:rPr>
        <w:t>.</w:t>
      </w:r>
    </w:p>
    <w:p w14:paraId="6A2BD590" w14:textId="77777777" w:rsidR="00E03A92" w:rsidRPr="00594A42" w:rsidRDefault="00E03A92" w:rsidP="00E03A92">
      <w:pPr>
        <w:rPr>
          <w:rStyle w:val="Style13ptBold"/>
          <w:rFonts w:eastAsiaTheme="majorEastAsia"/>
          <w:b w:val="0"/>
          <w:bCs w:val="0"/>
          <w:sz w:val="22"/>
        </w:rPr>
      </w:pPr>
      <w:r w:rsidRPr="00594A42">
        <w:rPr>
          <w:rStyle w:val="Style13ptBold"/>
          <w:b w:val="0"/>
          <w:bCs w:val="0"/>
          <w:sz w:val="22"/>
        </w:rPr>
        <w:t>Sociology (1995)</w:t>
      </w:r>
    </w:p>
    <w:p w14:paraId="2EACD9F1" w14:textId="77777777" w:rsidR="00E03A92" w:rsidRPr="00594A42" w:rsidRDefault="00E03A92" w:rsidP="00E03A92">
      <w:pPr>
        <w:rPr>
          <w:rStyle w:val="Style13ptBold"/>
          <w:b w:val="0"/>
          <w:bCs w:val="0"/>
          <w:sz w:val="22"/>
        </w:rPr>
      </w:pPr>
      <w:r w:rsidRPr="00594A42">
        <w:rPr>
          <w:rStyle w:val="Style13ptBold"/>
          <w:rFonts w:eastAsiaTheme="majorEastAsia"/>
          <w:b w:val="0"/>
          <w:bCs w:val="0"/>
          <w:sz w:val="22"/>
        </w:rPr>
        <w:t>At the Nato </w:t>
      </w:r>
      <w:hyperlink r:id="rId11" w:tooltip="Definition of summit" w:history="1">
        <w:r w:rsidRPr="00594A42">
          <w:rPr>
            <w:rStyle w:val="Style13ptBold"/>
            <w:rFonts w:eastAsiaTheme="majorEastAsia"/>
            <w:b w:val="0"/>
            <w:bCs w:val="0"/>
            <w:sz w:val="22"/>
          </w:rPr>
          <w:t>summit</w:t>
        </w:r>
      </w:hyperlink>
      <w:r w:rsidRPr="00594A42">
        <w:rPr>
          <w:rStyle w:val="Style13ptBold"/>
          <w:rFonts w:eastAsiaTheme="majorEastAsia"/>
          <w:b w:val="0"/>
          <w:bCs w:val="0"/>
          <w:sz w:val="22"/>
        </w:rPr>
        <w:t>, he called on all the </w:t>
      </w:r>
      <w:r w:rsidRPr="00594A42">
        <w:rPr>
          <w:rStyle w:val="Style13ptBold"/>
          <w:b w:val="0"/>
          <w:bCs w:val="0"/>
          <w:sz w:val="22"/>
        </w:rPr>
        <w:t>member</w:t>
      </w:r>
      <w:r w:rsidRPr="00594A42">
        <w:rPr>
          <w:rStyle w:val="Style13ptBold"/>
          <w:rFonts w:eastAsiaTheme="majorEastAsia"/>
          <w:b w:val="0"/>
          <w:bCs w:val="0"/>
          <w:sz w:val="22"/>
        </w:rPr>
        <w:t> </w:t>
      </w:r>
      <w:r w:rsidRPr="00594A42">
        <w:rPr>
          <w:rStyle w:val="Style13ptBold"/>
          <w:b w:val="0"/>
          <w:bCs w:val="0"/>
          <w:sz w:val="22"/>
        </w:rPr>
        <w:t>nations</w:t>
      </w:r>
      <w:r w:rsidRPr="00594A42">
        <w:rPr>
          <w:rStyle w:val="Style13ptBold"/>
          <w:rFonts w:eastAsiaTheme="majorEastAsia"/>
          <w:b w:val="0"/>
          <w:bCs w:val="0"/>
          <w:sz w:val="22"/>
        </w:rPr>
        <w:t> to </w:t>
      </w:r>
      <w:hyperlink r:id="rId12" w:tooltip="Definition of pledge" w:history="1">
        <w:r w:rsidRPr="00594A42">
          <w:rPr>
            <w:rStyle w:val="Style13ptBold"/>
            <w:rFonts w:eastAsiaTheme="majorEastAsia"/>
            <w:b w:val="0"/>
            <w:bCs w:val="0"/>
            <w:sz w:val="22"/>
          </w:rPr>
          <w:t>pledge</w:t>
        </w:r>
      </w:hyperlink>
      <w:r w:rsidRPr="00594A42">
        <w:rPr>
          <w:rStyle w:val="Style13ptBold"/>
          <w:rFonts w:eastAsiaTheme="majorEastAsia"/>
          <w:b w:val="0"/>
          <w:bCs w:val="0"/>
          <w:sz w:val="22"/>
        </w:rPr>
        <w:t> to </w:t>
      </w:r>
      <w:hyperlink r:id="rId13" w:tooltip="Definition of spend" w:history="1">
        <w:r w:rsidRPr="00594A42">
          <w:rPr>
            <w:rStyle w:val="Style13ptBold"/>
            <w:rFonts w:eastAsiaTheme="majorEastAsia"/>
            <w:b w:val="0"/>
            <w:bCs w:val="0"/>
            <w:sz w:val="22"/>
          </w:rPr>
          <w:t>spend</w:t>
        </w:r>
      </w:hyperlink>
      <w:r w:rsidRPr="00594A42">
        <w:rPr>
          <w:rStyle w:val="Style13ptBold"/>
          <w:rFonts w:eastAsiaTheme="majorEastAsia"/>
          <w:b w:val="0"/>
          <w:bCs w:val="0"/>
          <w:sz w:val="22"/>
        </w:rPr>
        <w:t> at least 2% of their </w:t>
      </w:r>
      <w:hyperlink r:id="rId14" w:tooltip="Definition of national" w:history="1">
        <w:r w:rsidRPr="00594A42">
          <w:rPr>
            <w:rStyle w:val="Style13ptBold"/>
            <w:rFonts w:eastAsiaTheme="majorEastAsia"/>
            <w:b w:val="0"/>
            <w:bCs w:val="0"/>
            <w:sz w:val="22"/>
          </w:rPr>
          <w:t>national</w:t>
        </w:r>
      </w:hyperlink>
      <w:r w:rsidRPr="00594A42">
        <w:rPr>
          <w:rStyle w:val="Style13ptBold"/>
          <w:rFonts w:eastAsiaTheme="majorEastAsia"/>
          <w:b w:val="0"/>
          <w:bCs w:val="0"/>
          <w:sz w:val="22"/>
        </w:rPr>
        <w:t> </w:t>
      </w:r>
      <w:hyperlink r:id="rId15" w:tooltip="Definition of income" w:history="1">
        <w:r w:rsidRPr="00594A42">
          <w:rPr>
            <w:rStyle w:val="Style13ptBold"/>
            <w:rFonts w:eastAsiaTheme="majorEastAsia"/>
            <w:b w:val="0"/>
            <w:bCs w:val="0"/>
            <w:sz w:val="22"/>
          </w:rPr>
          <w:t>income</w:t>
        </w:r>
      </w:hyperlink>
      <w:r w:rsidRPr="00594A42">
        <w:rPr>
          <w:rStyle w:val="Style13ptBold"/>
          <w:rFonts w:eastAsiaTheme="majorEastAsia"/>
          <w:b w:val="0"/>
          <w:bCs w:val="0"/>
          <w:sz w:val="22"/>
        </w:rPr>
        <w:t> on </w:t>
      </w:r>
      <w:hyperlink r:id="rId16" w:tooltip="Definition of defence" w:history="1">
        <w:r w:rsidRPr="00594A42">
          <w:rPr>
            <w:rStyle w:val="Style13ptBold"/>
            <w:rFonts w:eastAsiaTheme="majorEastAsia"/>
            <w:b w:val="0"/>
            <w:bCs w:val="0"/>
            <w:sz w:val="22"/>
          </w:rPr>
          <w:t>defence</w:t>
        </w:r>
      </w:hyperlink>
      <w:r w:rsidRPr="00594A42">
        <w:rPr>
          <w:rStyle w:val="Style13ptBold"/>
          <w:rFonts w:eastAsiaTheme="majorEastAsia"/>
          <w:b w:val="0"/>
          <w:bCs w:val="0"/>
          <w:sz w:val="22"/>
        </w:rPr>
        <w:t>.</w:t>
      </w:r>
    </w:p>
    <w:p w14:paraId="3831CA38" w14:textId="77777777" w:rsidR="00E03A92" w:rsidRPr="00594A42" w:rsidRDefault="00E03A92" w:rsidP="00E03A92">
      <w:pPr>
        <w:rPr>
          <w:rStyle w:val="Style13ptBold"/>
          <w:rFonts w:eastAsiaTheme="majorEastAsia"/>
          <w:b w:val="0"/>
          <w:bCs w:val="0"/>
          <w:sz w:val="22"/>
        </w:rPr>
      </w:pPr>
      <w:r w:rsidRPr="00594A42">
        <w:rPr>
          <w:rStyle w:val="Style13ptBold"/>
          <w:b w:val="0"/>
          <w:bCs w:val="0"/>
          <w:sz w:val="22"/>
        </w:rPr>
        <w:t>Times, Sunday Times (2015)</w:t>
      </w:r>
    </w:p>
    <w:p w14:paraId="69278DC0" w14:textId="77777777" w:rsidR="00E03A92" w:rsidRPr="00594A42" w:rsidRDefault="00E03A92" w:rsidP="00E03A92">
      <w:pPr>
        <w:rPr>
          <w:rStyle w:val="Style13ptBold"/>
          <w:b w:val="0"/>
          <w:bCs w:val="0"/>
          <w:sz w:val="22"/>
        </w:rPr>
      </w:pPr>
      <w:r w:rsidRPr="00594A42">
        <w:rPr>
          <w:rStyle w:val="Style13ptBold"/>
          <w:rFonts w:eastAsiaTheme="majorEastAsia"/>
          <w:b w:val="0"/>
          <w:bCs w:val="0"/>
          <w:sz w:val="22"/>
        </w:rPr>
        <w:t>The </w:t>
      </w:r>
      <w:hyperlink r:id="rId17" w:tooltip="Definition of beneficiaries" w:history="1">
        <w:r w:rsidRPr="00594A42">
          <w:rPr>
            <w:rStyle w:val="Style13ptBold"/>
            <w:rFonts w:eastAsiaTheme="majorEastAsia"/>
            <w:b w:val="0"/>
            <w:bCs w:val="0"/>
            <w:sz w:val="22"/>
          </w:rPr>
          <w:t>beneficiaries</w:t>
        </w:r>
      </w:hyperlink>
      <w:r w:rsidRPr="00594A42">
        <w:rPr>
          <w:rStyle w:val="Style13ptBold"/>
          <w:rFonts w:eastAsiaTheme="majorEastAsia"/>
          <w:b w:val="0"/>
          <w:bCs w:val="0"/>
          <w:sz w:val="22"/>
        </w:rPr>
        <w:t> will not be </w:t>
      </w:r>
      <w:hyperlink r:id="rId18" w:tooltip="Definition of limited" w:history="1">
        <w:r w:rsidRPr="00594A42">
          <w:rPr>
            <w:rStyle w:val="Style13ptBold"/>
            <w:rFonts w:eastAsiaTheme="majorEastAsia"/>
            <w:b w:val="0"/>
            <w:bCs w:val="0"/>
            <w:sz w:val="22"/>
          </w:rPr>
          <w:t>limited</w:t>
        </w:r>
      </w:hyperlink>
      <w:r w:rsidRPr="00594A42">
        <w:rPr>
          <w:rStyle w:val="Style13ptBold"/>
          <w:rFonts w:eastAsiaTheme="majorEastAsia"/>
          <w:b w:val="0"/>
          <w:bCs w:val="0"/>
          <w:sz w:val="22"/>
        </w:rPr>
        <w:t> to EU </w:t>
      </w:r>
      <w:r w:rsidRPr="00594A42">
        <w:rPr>
          <w:rStyle w:val="Style13ptBold"/>
          <w:b w:val="0"/>
          <w:bCs w:val="0"/>
          <w:sz w:val="22"/>
        </w:rPr>
        <w:t>member</w:t>
      </w:r>
      <w:r w:rsidRPr="00594A42">
        <w:rPr>
          <w:rStyle w:val="Style13ptBold"/>
          <w:rFonts w:eastAsiaTheme="majorEastAsia"/>
          <w:b w:val="0"/>
          <w:bCs w:val="0"/>
          <w:sz w:val="22"/>
        </w:rPr>
        <w:t> </w:t>
      </w:r>
      <w:r w:rsidRPr="00594A42">
        <w:rPr>
          <w:rStyle w:val="Style13ptBold"/>
          <w:b w:val="0"/>
          <w:bCs w:val="0"/>
          <w:sz w:val="22"/>
        </w:rPr>
        <w:t>nations</w:t>
      </w:r>
      <w:r w:rsidRPr="00594A42">
        <w:rPr>
          <w:rStyle w:val="Style13ptBold"/>
          <w:rFonts w:eastAsiaTheme="majorEastAsia"/>
          <w:b w:val="0"/>
          <w:bCs w:val="0"/>
          <w:sz w:val="22"/>
        </w:rPr>
        <w:t>, but </w:t>
      </w:r>
      <w:hyperlink r:id="rId19" w:tooltip="Definition of worldwide" w:history="1">
        <w:r w:rsidRPr="00594A42">
          <w:rPr>
            <w:rStyle w:val="Style13ptBold"/>
            <w:rFonts w:eastAsiaTheme="majorEastAsia"/>
            <w:b w:val="0"/>
            <w:bCs w:val="0"/>
            <w:sz w:val="22"/>
          </w:rPr>
          <w:t>worldwide</w:t>
        </w:r>
      </w:hyperlink>
      <w:r w:rsidRPr="00594A42">
        <w:rPr>
          <w:rStyle w:val="Style13ptBold"/>
          <w:rFonts w:eastAsiaTheme="majorEastAsia"/>
          <w:b w:val="0"/>
          <w:bCs w:val="0"/>
          <w:sz w:val="22"/>
        </w:rPr>
        <w:t>.</w:t>
      </w:r>
    </w:p>
    <w:p w14:paraId="2D75DC90" w14:textId="77777777" w:rsidR="00E03A92" w:rsidRPr="00594A42" w:rsidRDefault="00E03A92" w:rsidP="00E03A92">
      <w:pPr>
        <w:rPr>
          <w:rStyle w:val="Style13ptBold"/>
          <w:rFonts w:eastAsiaTheme="majorEastAsia"/>
          <w:b w:val="0"/>
          <w:bCs w:val="0"/>
          <w:sz w:val="22"/>
        </w:rPr>
      </w:pPr>
      <w:r w:rsidRPr="00594A42">
        <w:rPr>
          <w:rStyle w:val="Style13ptBold"/>
          <w:b w:val="0"/>
          <w:bCs w:val="0"/>
          <w:sz w:val="22"/>
        </w:rPr>
        <w:t>Times, Sunday Times (2012)</w:t>
      </w:r>
    </w:p>
    <w:p w14:paraId="1D9B43AD" w14:textId="77777777" w:rsidR="00E03A92" w:rsidRPr="00594A42" w:rsidRDefault="00E03A92" w:rsidP="00E03A92">
      <w:pPr>
        <w:rPr>
          <w:rStyle w:val="Emphasis"/>
        </w:rPr>
      </w:pPr>
      <w:r w:rsidRPr="006F13BB">
        <w:rPr>
          <w:rStyle w:val="Emphasis"/>
          <w:highlight w:val="green"/>
        </w:rPr>
        <w:t>Definition of 'nation'</w:t>
      </w:r>
    </w:p>
    <w:p w14:paraId="688002A3" w14:textId="77777777" w:rsidR="00E03A92" w:rsidRPr="00594A42" w:rsidRDefault="00E03A92" w:rsidP="00E03A92">
      <w:pPr>
        <w:rPr>
          <w:rStyle w:val="Style13ptBold"/>
          <w:b w:val="0"/>
          <w:bCs w:val="0"/>
          <w:sz w:val="22"/>
        </w:rPr>
      </w:pPr>
      <w:r w:rsidRPr="00594A42">
        <w:rPr>
          <w:rStyle w:val="Style13ptBold"/>
          <w:b w:val="0"/>
          <w:bCs w:val="0"/>
          <w:sz w:val="22"/>
        </w:rPr>
        <w:t>nation</w:t>
      </w:r>
    </w:p>
    <w:p w14:paraId="11F2094D" w14:textId="77777777" w:rsidR="00E03A92" w:rsidRPr="00594A42" w:rsidRDefault="00E03A92" w:rsidP="00E03A92">
      <w:pPr>
        <w:rPr>
          <w:rStyle w:val="Style13ptBold"/>
          <w:b w:val="0"/>
          <w:bCs w:val="0"/>
          <w:sz w:val="22"/>
        </w:rPr>
      </w:pPr>
      <w:r w:rsidRPr="00594A42">
        <w:rPr>
          <w:rStyle w:val="Style13ptBold"/>
          <w:b w:val="0"/>
          <w:bCs w:val="0"/>
          <w:sz w:val="22"/>
        </w:rPr>
        <w:t>(neɪʃən)</w:t>
      </w:r>
      <w:hyperlink r:id="rId20" w:history="1">
        <w:r w:rsidRPr="00594A42">
          <w:rPr>
            <w:rStyle w:val="Style13ptBold"/>
            <w:rFonts w:eastAsiaTheme="majorEastAsia"/>
            <w:b w:val="0"/>
            <w:bCs w:val="0"/>
            <w:sz w:val="22"/>
          </w:rPr>
          <w:t>Explore 'nation' in the dictionary</w:t>
        </w:r>
      </w:hyperlink>
    </w:p>
    <w:p w14:paraId="0D5B7989" w14:textId="77777777" w:rsidR="00E03A92" w:rsidRPr="00594A42" w:rsidRDefault="00E03A92" w:rsidP="00E03A92">
      <w:pPr>
        <w:rPr>
          <w:rStyle w:val="Style13ptBold"/>
          <w:b w:val="0"/>
          <w:bCs w:val="0"/>
          <w:sz w:val="22"/>
        </w:rPr>
      </w:pPr>
      <w:r w:rsidRPr="00594A42">
        <w:rPr>
          <w:rStyle w:val="Style13ptBold"/>
          <w:b w:val="0"/>
          <w:bCs w:val="0"/>
          <w:sz w:val="22"/>
        </w:rPr>
        <w:t>COUNTABLE NOUN</w:t>
      </w:r>
    </w:p>
    <w:p w14:paraId="095236D8" w14:textId="77777777" w:rsidR="00E03A92" w:rsidRPr="00594A42" w:rsidRDefault="00E03A92" w:rsidP="00E03A92">
      <w:pPr>
        <w:rPr>
          <w:rStyle w:val="Style13ptBold"/>
          <w:b w:val="0"/>
          <w:bCs w:val="0"/>
          <w:sz w:val="22"/>
        </w:rPr>
      </w:pPr>
      <w:r w:rsidRPr="00594A42">
        <w:rPr>
          <w:rStyle w:val="Style13ptBold"/>
          <w:b w:val="0"/>
          <w:bCs w:val="0"/>
          <w:sz w:val="22"/>
        </w:rPr>
        <w:t xml:space="preserve">A nation is </w:t>
      </w:r>
      <w:r w:rsidRPr="006F13BB">
        <w:rPr>
          <w:rStyle w:val="Style13ptBold"/>
          <w:b w:val="0"/>
          <w:bCs w:val="0"/>
          <w:sz w:val="22"/>
          <w:highlight w:val="green"/>
        </w:rPr>
        <w:t xml:space="preserve">an </w:t>
      </w:r>
      <w:r w:rsidRPr="006F13BB">
        <w:rPr>
          <w:rStyle w:val="Emphasis"/>
          <w:highlight w:val="green"/>
        </w:rPr>
        <w:t>individual country</w:t>
      </w:r>
      <w:r w:rsidRPr="00594A42">
        <w:rPr>
          <w:rStyle w:val="Style13ptBold"/>
          <w:b w:val="0"/>
          <w:bCs w:val="0"/>
          <w:sz w:val="22"/>
        </w:rPr>
        <w:t xml:space="preserve"> considered together with its social and political structures.</w:t>
      </w:r>
    </w:p>
    <w:p w14:paraId="320EA72E" w14:textId="77777777" w:rsidR="00E03A92" w:rsidRPr="00594A42" w:rsidRDefault="00E03A92" w:rsidP="00E03A92"/>
    <w:p w14:paraId="773057B7" w14:textId="77777777" w:rsidR="00E03A92" w:rsidRDefault="00E03A92" w:rsidP="00E03A92">
      <w:pPr>
        <w:pStyle w:val="Heading4"/>
        <w:rPr>
          <w:rStyle w:val="TitleChar"/>
          <w:rFonts w:cs="Calibri"/>
        </w:rPr>
      </w:pPr>
      <w:r>
        <w:rPr>
          <w:rFonts w:cs="Calibri"/>
        </w:rPr>
        <w:t>2</w:t>
      </w:r>
      <w:r w:rsidRPr="00594A42">
        <w:rPr>
          <w:rFonts w:cs="Calibri"/>
        </w:rPr>
        <w:t xml:space="preserve">] </w:t>
      </w:r>
      <w:r>
        <w:rPr>
          <w:rStyle w:val="TitleChar"/>
          <w:rFonts w:cs="Calibri"/>
        </w:rPr>
        <w:t>Immediacy</w:t>
      </w:r>
    </w:p>
    <w:p w14:paraId="14A1F6AD" w14:textId="77777777" w:rsidR="00E03A92" w:rsidRPr="00647DD1" w:rsidRDefault="00E03A92" w:rsidP="00E03A92">
      <w:pPr>
        <w:pStyle w:val="Heading4"/>
        <w:rPr>
          <w:rFonts w:cs="Calibri"/>
          <w:bCs/>
          <w:u w:val="single"/>
        </w:rPr>
      </w:pPr>
      <w:r w:rsidRPr="00962D8C">
        <w:rPr>
          <w:rFonts w:cs="Calibri"/>
        </w:rPr>
        <w:t>Ought and should are used interchangeably.</w:t>
      </w:r>
    </w:p>
    <w:p w14:paraId="2481139B" w14:textId="77777777" w:rsidR="00E03A92" w:rsidRPr="00962D8C" w:rsidRDefault="00E03A92" w:rsidP="00E03A92">
      <w:r w:rsidRPr="00962D8C">
        <w:t xml:space="preserve">Anastasia </w:t>
      </w:r>
      <w:r w:rsidRPr="00962D8C">
        <w:rPr>
          <w:b/>
          <w:bCs/>
          <w:szCs w:val="26"/>
        </w:rPr>
        <w:t>Koltai 18</w:t>
      </w:r>
      <w:r w:rsidRPr="00962D8C">
        <w:t xml:space="preserve">. CEO of MyEnglishTeacher, “Difference Between Ought to and Should,” MyEnglishTeacher, September 25, 2018, </w:t>
      </w:r>
      <w:hyperlink r:id="rId21" w:history="1">
        <w:r w:rsidRPr="00962D8C">
          <w:rPr>
            <w:rStyle w:val="Hyperlink"/>
          </w:rPr>
          <w:t>https://www.myenglishteacher.eu/blog/difference-between-ought-to-and-should/</w:t>
        </w:r>
      </w:hyperlink>
      <w:r w:rsidRPr="00962D8C">
        <w:t>, RJP, DebateDrills.</w:t>
      </w:r>
    </w:p>
    <w:p w14:paraId="06D9E319" w14:textId="77777777" w:rsidR="00E03A92" w:rsidRPr="00962D8C" w:rsidRDefault="00E03A92" w:rsidP="00E03A92"/>
    <w:p w14:paraId="6FE9FBFD" w14:textId="77777777" w:rsidR="00E03A92" w:rsidRPr="00962D8C" w:rsidRDefault="00E03A92" w:rsidP="00E03A92">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7E7504CE" w14:textId="77777777" w:rsidR="00E03A92" w:rsidRPr="00962D8C" w:rsidRDefault="00E03A92" w:rsidP="00E03A92"/>
    <w:p w14:paraId="6A464241" w14:textId="77777777" w:rsidR="00E03A92" w:rsidRPr="00962D8C" w:rsidRDefault="00E03A92" w:rsidP="00E03A92">
      <w:pPr>
        <w:pStyle w:val="Heading4"/>
        <w:rPr>
          <w:rFonts w:cs="Calibri"/>
        </w:rPr>
      </w:pPr>
      <w:r w:rsidRPr="00962D8C">
        <w:rPr>
          <w:rFonts w:cs="Calibri"/>
        </w:rPr>
        <w:t>“Should” is immediate</w:t>
      </w:r>
    </w:p>
    <w:p w14:paraId="2468955A" w14:textId="77777777" w:rsidR="00E03A92" w:rsidRPr="00962D8C" w:rsidRDefault="00E03A92" w:rsidP="00E03A92">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5B365A16" w14:textId="77777777" w:rsidR="00E03A92" w:rsidRPr="00962D8C" w:rsidRDefault="00E03A92" w:rsidP="00E03A92">
      <w:pPr>
        <w:pStyle w:val="CardIndented"/>
        <w:ind w:left="0"/>
      </w:pPr>
      <w:r w:rsidRPr="00962D8C">
        <w:t xml:space="preserve">¶4 </w:t>
      </w:r>
      <w:r w:rsidRPr="00962D8C">
        <w:rPr>
          <w:rStyle w:val="TitleChar"/>
          <w:rFonts w:eastAsia="Times New Roman"/>
        </w:rPr>
        <w:t>The legal question to be resolved by the court is whether the word "should"</w:t>
      </w:r>
      <w:hyperlink r:id="rId22"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3" w:anchor="marker3fn14" w:history="1">
        <w:r w:rsidRPr="00962D8C">
          <w:t>14</w:t>
        </w:r>
      </w:hyperlink>
      <w:r w:rsidRPr="00962D8C">
        <w:t xml:space="preserve"> The answer to this query is not to be divined from rules of grammar;</w:t>
      </w:r>
      <w:hyperlink r:id="rId24"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5" w:anchor="marker3fn16" w:history="1">
        <w:r w:rsidRPr="00962D8C">
          <w:t xml:space="preserve">16 </w:t>
        </w:r>
      </w:hyperlink>
    </w:p>
    <w:p w14:paraId="4F2AE744" w14:textId="77777777" w:rsidR="00E03A92" w:rsidRPr="00962D8C" w:rsidRDefault="00E03A92" w:rsidP="00E03A92">
      <w:pPr>
        <w:pStyle w:val="CardIndented"/>
        <w:ind w:left="0"/>
      </w:pPr>
      <w:r w:rsidRPr="00962D8C">
        <w:t>[CONTINUES – TO FOOTNOTE]</w:t>
      </w:r>
    </w:p>
    <w:p w14:paraId="3BF6FD69" w14:textId="77777777" w:rsidR="00E03A92" w:rsidRPr="00962D8C" w:rsidRDefault="00E03A92" w:rsidP="00E03A92">
      <w:pPr>
        <w:pStyle w:val="CardIndented"/>
        <w:ind w:left="0"/>
      </w:pPr>
      <w:hyperlink r:id="rId26"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27"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28"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futurol</w:t>
      </w:r>
      <w:r w:rsidRPr="00962D8C">
        <w:t xml:space="preserve">]. See Van Wyck v. Knevals, </w:t>
      </w:r>
      <w:hyperlink r:id="rId29" w:history="1">
        <w:r w:rsidRPr="00962D8C">
          <w:t>106 U.S. 360</w:t>
        </w:r>
      </w:hyperlink>
      <w:r w:rsidRPr="00962D8C">
        <w:t>, 365, 1 S.Ct. 336, 337, 27 L.Ed. 201 (1882).</w:t>
      </w:r>
    </w:p>
    <w:p w14:paraId="0D647998" w14:textId="77777777" w:rsidR="00E03A92" w:rsidRPr="00962D8C" w:rsidRDefault="00E03A92" w:rsidP="00E03A92"/>
    <w:p w14:paraId="62996487" w14:textId="77777777" w:rsidR="00E03A92" w:rsidRPr="00594A42" w:rsidRDefault="00E03A92" w:rsidP="00E03A92"/>
    <w:p w14:paraId="31B2849B" w14:textId="77777777" w:rsidR="00E03A92" w:rsidRPr="00594A42" w:rsidRDefault="00E03A92" w:rsidP="00E03A92">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289607ED" w14:textId="77777777" w:rsidR="00E03A92" w:rsidRPr="00594A42" w:rsidRDefault="00E03A92" w:rsidP="00E03A92">
      <w:pPr>
        <w:rPr>
          <w:rStyle w:val="Style13ptBold"/>
          <w:b w:val="0"/>
          <w:bCs w:val="0"/>
          <w:sz w:val="22"/>
        </w:rPr>
      </w:pPr>
      <w:r w:rsidRPr="00594A42">
        <w:rPr>
          <w:rStyle w:val="Style13ptBold"/>
          <w:b w:val="0"/>
          <w:bCs w:val="0"/>
          <w:sz w:val="22"/>
        </w:rPr>
        <w:t xml:space="preserve">Jorge </w:t>
      </w:r>
      <w:r w:rsidRPr="00594A42">
        <w:rPr>
          <w:rStyle w:val="Style13ptBold"/>
          <w:szCs w:val="26"/>
        </w:rPr>
        <w:t>Contreras 21</w:t>
      </w:r>
      <w:r w:rsidRPr="00594A42">
        <w:rPr>
          <w:rStyle w:val="Style13ptBold"/>
          <w:b w:val="0"/>
          <w:bCs w:val="0"/>
          <w:sz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0" w:history="1">
        <w:r w:rsidRPr="00CC2A6A">
          <w:rPr>
            <w:rStyle w:val="Hyperlink"/>
            <w:bCs/>
          </w:rPr>
          <w:t>https://blog.petrieflom.law.harvard.edu/2021/05/07/wto-waiver-intellectual-property-covid/</w:t>
        </w:r>
      </w:hyperlink>
      <w:r>
        <w:rPr>
          <w:rStyle w:val="Style13ptBold"/>
          <w:b w:val="0"/>
          <w:bCs w:val="0"/>
          <w:sz w:val="22"/>
        </w:rPr>
        <w:t xml:space="preserve">, </w:t>
      </w:r>
      <w:r w:rsidRPr="00594A42">
        <w:t>RJP, DebateDrills</w:t>
      </w:r>
    </w:p>
    <w:p w14:paraId="1EBACBDE" w14:textId="77777777" w:rsidR="00E03A92" w:rsidRPr="00594A42" w:rsidRDefault="00E03A92" w:rsidP="00E03A92"/>
    <w:p w14:paraId="7F2BC309" w14:textId="77777777" w:rsidR="00E03A92" w:rsidRPr="0082567E" w:rsidRDefault="00E03A92" w:rsidP="00E03A92">
      <w:pPr>
        <w:rPr>
          <w:rStyle w:val="Style13ptBold"/>
          <w:b w:val="0"/>
          <w:bCs w:val="0"/>
          <w:sz w:val="22"/>
        </w:rPr>
      </w:pPr>
      <w:r w:rsidRPr="006F13BB">
        <w:rPr>
          <w:rStyle w:val="Style13ptBold"/>
          <w:b w:val="0"/>
          <w:bCs w:val="0"/>
          <w:sz w:val="22"/>
          <w:highlight w:val="green"/>
        </w:rPr>
        <w:t>The</w:t>
      </w:r>
      <w:r w:rsidRPr="0082567E">
        <w:rPr>
          <w:rStyle w:val="Style13ptBold"/>
          <w:b w:val="0"/>
          <w:bCs w:val="0"/>
          <w:sz w:val="22"/>
        </w:rPr>
        <w:t xml:space="preserve"> proposed </w:t>
      </w:r>
      <w:r w:rsidRPr="006F13BB">
        <w:rPr>
          <w:rStyle w:val="Style13ptBold"/>
          <w:b w:val="0"/>
          <w:bCs w:val="0"/>
          <w:sz w:val="22"/>
          <w:highlight w:val="green"/>
        </w:rPr>
        <w:t>WTO IP waiver</w:t>
      </w:r>
      <w:r w:rsidRPr="0082567E">
        <w:rPr>
          <w:rStyle w:val="Style13ptBold"/>
          <w:b w:val="0"/>
          <w:bCs w:val="0"/>
          <w:sz w:val="22"/>
        </w:rPr>
        <w:t xml:space="preserve"> is significant because it </w:t>
      </w:r>
      <w:r w:rsidRPr="006F13BB">
        <w:rPr>
          <w:rStyle w:val="Emphasis"/>
          <w:highlight w:val="green"/>
        </w:rPr>
        <w:t>includes trade secrets</w:t>
      </w:r>
      <w:r w:rsidRPr="0082567E">
        <w:rPr>
          <w:rStyle w:val="Style13ptBold"/>
          <w:b w:val="0"/>
          <w:bCs w:val="0"/>
          <w:sz w:val="22"/>
        </w:rPr>
        <w:t xml:space="preserve">. Thus, </w:t>
      </w:r>
      <w:r w:rsidRPr="006F13BB">
        <w:rPr>
          <w:rStyle w:val="Style13ptBold"/>
          <w:b w:val="0"/>
          <w:bCs w:val="0"/>
          <w:sz w:val="22"/>
          <w:highlight w:val="green"/>
        </w:rPr>
        <w:t>under</w:t>
      </w:r>
      <w:r w:rsidRPr="0082567E">
        <w:rPr>
          <w:rStyle w:val="Style13ptBold"/>
          <w:b w:val="0"/>
          <w:bCs w:val="0"/>
          <w:sz w:val="22"/>
        </w:rPr>
        <w:t xml:space="preserve"> </w:t>
      </w:r>
      <w:r w:rsidRPr="006F13BB">
        <w:rPr>
          <w:rStyle w:val="Style13ptBold"/>
          <w:b w:val="0"/>
          <w:bCs w:val="0"/>
          <w:sz w:val="22"/>
          <w:highlight w:val="green"/>
        </w:rPr>
        <w:t>the waiver</w:t>
      </w:r>
      <w:r w:rsidRPr="006F13BB">
        <w:rPr>
          <w:rStyle w:val="Style13ptBold"/>
          <w:b w:val="0"/>
          <w:bCs w:val="0"/>
          <w:sz w:val="22"/>
        </w:rPr>
        <w:t>’s</w:t>
      </w:r>
      <w:r w:rsidRPr="0082567E">
        <w:rPr>
          <w:rStyle w:val="Style13ptBold"/>
          <w:b w:val="0"/>
          <w:bCs w:val="0"/>
          <w:sz w:val="22"/>
        </w:rPr>
        <w:t xml:space="preserve"> original language, </w:t>
      </w:r>
      <w:r w:rsidRPr="006F13BB">
        <w:rPr>
          <w:rStyle w:val="Style13ptBold"/>
          <w:b w:val="0"/>
          <w:bCs w:val="0"/>
          <w:sz w:val="22"/>
          <w:highlight w:val="green"/>
        </w:rPr>
        <w:t>a country</w:t>
      </w:r>
      <w:r w:rsidRPr="0082567E">
        <w:rPr>
          <w:rStyle w:val="Style13ptBold"/>
          <w:b w:val="0"/>
          <w:bCs w:val="0"/>
          <w:sz w:val="22"/>
        </w:rPr>
        <w:t xml:space="preserve"> that wished to suspend trade secret protection for COVID-19 technology could do so without violating the TRIPS Agreement. </w:t>
      </w:r>
      <w:r w:rsidRPr="006F13BB">
        <w:rPr>
          <w:rStyle w:val="Style13ptBold"/>
          <w:b w:val="0"/>
          <w:bCs w:val="0"/>
          <w:sz w:val="22"/>
        </w:rPr>
        <w:t>Such a country</w:t>
      </w:r>
      <w:r w:rsidRPr="0082567E">
        <w:rPr>
          <w:rStyle w:val="Style13ptBold"/>
          <w:b w:val="0"/>
          <w:bCs w:val="0"/>
          <w:sz w:val="22"/>
        </w:rPr>
        <w:t xml:space="preserve"> </w:t>
      </w:r>
      <w:r w:rsidRPr="006F13BB">
        <w:rPr>
          <w:rStyle w:val="Style13ptBold"/>
          <w:b w:val="0"/>
          <w:bCs w:val="0"/>
          <w:sz w:val="22"/>
          <w:highlight w:val="green"/>
        </w:rPr>
        <w:t>could</w:t>
      </w:r>
      <w:r w:rsidRPr="0082567E">
        <w:rPr>
          <w:rStyle w:val="Style13ptBold"/>
          <w:b w:val="0"/>
          <w:bCs w:val="0"/>
          <w:sz w:val="22"/>
        </w:rPr>
        <w:t xml:space="preserve"> also, presumably, </w:t>
      </w:r>
      <w:r w:rsidRPr="006F13BB">
        <w:rPr>
          <w:rStyle w:val="Style13ptBold"/>
          <w:b w:val="0"/>
          <w:bCs w:val="0"/>
          <w:sz w:val="22"/>
          <w:highlight w:val="green"/>
        </w:rPr>
        <w:t xml:space="preserve">mandate that </w:t>
      </w:r>
      <w:r w:rsidRPr="006F13BB">
        <w:rPr>
          <w:rStyle w:val="Emphasis"/>
          <w:highlight w:val="green"/>
        </w:rPr>
        <w:t>foreign companies operating</w:t>
      </w:r>
      <w:r w:rsidRPr="0082567E">
        <w:rPr>
          <w:rStyle w:val="Emphasis"/>
        </w:rPr>
        <w:t xml:space="preserve"> in the country </w:t>
      </w:r>
      <w:r w:rsidRPr="006F13BB">
        <w:rPr>
          <w:rStyle w:val="Emphasis"/>
          <w:highlight w:val="green"/>
        </w:rPr>
        <w:t>disclose</w:t>
      </w:r>
      <w:r w:rsidRPr="0082567E">
        <w:rPr>
          <w:rStyle w:val="Style13ptBold"/>
          <w:b w:val="0"/>
          <w:bCs w:val="0"/>
          <w:sz w:val="22"/>
        </w:rPr>
        <w:t xml:space="preserve"> their </w:t>
      </w:r>
      <w:r w:rsidRPr="006F13BB">
        <w:rPr>
          <w:rStyle w:val="Style13ptBold"/>
          <w:b w:val="0"/>
          <w:bCs w:val="0"/>
          <w:sz w:val="22"/>
          <w:highlight w:val="green"/>
        </w:rPr>
        <w:t>proprietary</w:t>
      </w:r>
      <w:r w:rsidRPr="0082567E">
        <w:rPr>
          <w:rStyle w:val="Style13ptBold"/>
          <w:b w:val="0"/>
          <w:bCs w:val="0"/>
          <w:sz w:val="22"/>
        </w:rPr>
        <w:t xml:space="preserve"> manufacturing, storage, and testing </w:t>
      </w:r>
      <w:r w:rsidRPr="006F13BB">
        <w:rPr>
          <w:rStyle w:val="Style13ptBold"/>
          <w:b w:val="0"/>
          <w:bCs w:val="0"/>
          <w:sz w:val="22"/>
          <w:highlight w:val="green"/>
        </w:rPr>
        <w:t>information</w:t>
      </w:r>
      <w:r w:rsidRPr="0082567E">
        <w:rPr>
          <w:rStyle w:val="Style13ptBold"/>
          <w:b w:val="0"/>
          <w:bCs w:val="0"/>
          <w:sz w:val="22"/>
        </w:rPr>
        <w:t xml:space="preserve"> to local producers under a compulsory license.</w:t>
      </w:r>
    </w:p>
    <w:p w14:paraId="4CE623BC" w14:textId="77777777" w:rsidR="00E03A92" w:rsidRPr="00647DD1" w:rsidRDefault="00E03A92" w:rsidP="00E03A92">
      <w:pPr>
        <w:rPr>
          <w:rStyle w:val="Style13ptBold"/>
          <w:b w:val="0"/>
          <w:bCs w:val="0"/>
          <w:sz w:val="22"/>
        </w:rPr>
      </w:pPr>
      <w:r w:rsidRPr="0082567E">
        <w:rPr>
          <w:rStyle w:val="Style13ptBold"/>
          <w:b w:val="0"/>
          <w:bCs w:val="0"/>
          <w:sz w:val="22"/>
        </w:rPr>
        <w:t xml:space="preserve">The details of this disclosure </w:t>
      </w:r>
      <w:r w:rsidRPr="00647DD1">
        <w:rPr>
          <w:rStyle w:val="Style13ptBold"/>
          <w:b w:val="0"/>
          <w:bCs w:val="0"/>
          <w:sz w:val="22"/>
        </w:rPr>
        <w:t xml:space="preserve">requirement, and any compensation payable to the originator of the information, would need to be worked out in whatever </w:t>
      </w:r>
      <w:r w:rsidRPr="00647DD1">
        <w:rPr>
          <w:rStyle w:val="Emphasis"/>
        </w:rPr>
        <w:t>waiver is eventually adopted by the WTO,</w:t>
      </w:r>
      <w:r w:rsidRPr="00647DD1">
        <w:rPr>
          <w:rStyle w:val="Style13ptBold"/>
          <w:b w:val="0"/>
          <w:bCs w:val="0"/>
          <w:sz w:val="22"/>
        </w:rPr>
        <w:t xml:space="preserve"> but the prospect for a </w:t>
      </w:r>
      <w:r w:rsidRPr="00647DD1">
        <w:rPr>
          <w:rStyle w:val="Emphasis"/>
        </w:rPr>
        <w:t>mandatory trade secret transfer</w:t>
      </w:r>
      <w:r w:rsidRPr="00647DD1">
        <w:rPr>
          <w:rStyle w:val="Style13ptBold"/>
          <w:b w:val="0"/>
          <w:bCs w:val="0"/>
          <w:sz w:val="22"/>
        </w:rPr>
        <w:t xml:space="preserve"> — something that would be unprecedented in the international arena — is worth watching carefully. </w:t>
      </w:r>
      <w:hyperlink r:id="rId31" w:history="1">
        <w:r w:rsidRPr="00647DD1">
          <w:rPr>
            <w:rStyle w:val="Style13ptBold"/>
            <w:rFonts w:eastAsiaTheme="majorEastAsia"/>
            <w:b w:val="0"/>
            <w:bCs w:val="0"/>
            <w:sz w:val="22"/>
          </w:rPr>
          <w:t>As reported by </w:t>
        </w:r>
        <w:r w:rsidRPr="00647DD1">
          <w:rPr>
            <w:rStyle w:val="Style13ptBold"/>
            <w:b w:val="0"/>
            <w:bCs w:val="0"/>
            <w:sz w:val="22"/>
          </w:rPr>
          <w:t>Intellectual Asset Management</w:t>
        </w:r>
        <w:r w:rsidRPr="00647DD1">
          <w:rPr>
            <w:rStyle w:val="Style13ptBold"/>
            <w:rFonts w:eastAsiaTheme="majorEastAsia"/>
            <w:b w:val="0"/>
            <w:bCs w:val="0"/>
            <w:sz w:val="22"/>
          </w:rPr>
          <w:t> on May 4, 2021</w:t>
        </w:r>
      </w:hyperlink>
      <w:r w:rsidRPr="00647DD1">
        <w:rPr>
          <w:rStyle w:val="Style13ptBold"/>
          <w:b w:val="0"/>
          <w:bCs w:val="0"/>
          <w:sz w:val="22"/>
        </w:rPr>
        <w:t xml:space="preserve">, the Brazilian Congress is currently considering legislation that would nullify the patents of any company that fails to disclose know-how and data related to a compulsory COVID-19 patent license. It will also be interesting to see </w:t>
      </w:r>
      <w:r w:rsidRPr="00647DD1">
        <w:rPr>
          <w:rStyle w:val="Emphasis"/>
        </w:rPr>
        <w:t>whether the United States stands behind such a requirement</w:t>
      </w:r>
      <w:r w:rsidRPr="00647DD1">
        <w:rPr>
          <w:rStyle w:val="Style13ptBold"/>
          <w:b w:val="0"/>
          <w:bCs w:val="0"/>
          <w:sz w:val="22"/>
        </w:rPr>
        <w:t>, which goes far beyond the compulsory licensing of patents.</w:t>
      </w:r>
    </w:p>
    <w:p w14:paraId="33F5B9B1" w14:textId="77777777" w:rsidR="00E03A92" w:rsidRPr="00647DD1" w:rsidRDefault="00E03A92" w:rsidP="00E03A92">
      <w:pPr>
        <w:rPr>
          <w:rStyle w:val="Style13ptBold"/>
          <w:b w:val="0"/>
          <w:bCs w:val="0"/>
          <w:sz w:val="22"/>
        </w:rPr>
      </w:pPr>
      <w:r w:rsidRPr="00647DD1">
        <w:rPr>
          <w:rStyle w:val="Style13ptBold"/>
          <w:b w:val="0"/>
          <w:bCs w:val="0"/>
          <w:sz w:val="22"/>
        </w:rPr>
        <w:t>Will the U.S. require companies to share their know-how with others?</w:t>
      </w:r>
    </w:p>
    <w:p w14:paraId="74E17F55" w14:textId="77777777" w:rsidR="00E03A92" w:rsidRPr="00594A42" w:rsidRDefault="00E03A92" w:rsidP="00E03A92">
      <w:pPr>
        <w:rPr>
          <w:rStyle w:val="Emphasis"/>
          <w:sz w:val="28"/>
          <w:szCs w:val="28"/>
        </w:rPr>
      </w:pPr>
      <w:r w:rsidRPr="00647DD1">
        <w:rPr>
          <w:rStyle w:val="Style13ptBold"/>
          <w:b w:val="0"/>
          <w:bCs w:val="0"/>
          <w:sz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val="0"/>
          <w:sz w:val="22"/>
        </w:rPr>
        <w:t xml:space="preserve"> company to disclose its trade secrets. </w:t>
      </w:r>
      <w:r w:rsidRPr="006F13BB">
        <w:rPr>
          <w:rStyle w:val="Emphasis"/>
          <w:highlight w:val="green"/>
        </w:rPr>
        <w:t>Would the U.S. impose such a requirement</w:t>
      </w:r>
      <w:r w:rsidRPr="0082567E">
        <w:rPr>
          <w:rStyle w:val="Emphasis"/>
        </w:rPr>
        <w:t>?</w:t>
      </w:r>
      <w:r w:rsidRPr="0082567E">
        <w:rPr>
          <w:rStyle w:val="Style13ptBold"/>
          <w:b w:val="0"/>
          <w:bCs w:val="0"/>
          <w:sz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val="0"/>
          <w:sz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09DEDD63" w14:textId="77777777" w:rsidR="00E03A92" w:rsidRPr="00594A42" w:rsidRDefault="00E03A92" w:rsidP="00E03A92">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45DFDC08" w14:textId="77777777" w:rsidR="00E03A92" w:rsidRPr="009B3872" w:rsidRDefault="00E03A92" w:rsidP="00E03A92">
      <w:r>
        <w:t xml:space="preserve">James </w:t>
      </w:r>
      <w:r w:rsidRPr="009B3872">
        <w:rPr>
          <w:b/>
          <w:bCs/>
          <w:szCs w:val="26"/>
        </w:rPr>
        <w:t>Bacchus 18</w:t>
      </w:r>
      <w:r>
        <w:t xml:space="preserve">. </w:t>
      </w:r>
      <w:r w:rsidRPr="00594A42">
        <w:rPr>
          <w:color w:val="1A1714"/>
          <w:shd w:val="clear" w:color="auto" w:fill="FFFFFF"/>
        </w:rPr>
        <w:t>Member of the </w:t>
      </w:r>
      <w:hyperlink r:id="rId32" w:history="1">
        <w:r w:rsidRPr="00594A42">
          <w:rPr>
            <w:rStyle w:val="Hyperlink"/>
            <w:rFonts w:eastAsiaTheme="majorEastAsia"/>
            <w:spacing w:val="2"/>
            <w:shd w:val="clear" w:color="auto" w:fill="FFFFFF"/>
          </w:rPr>
          <w:t>Herbert A. Stiefel Center for Trade Policy Studies</w:t>
        </w:r>
      </w:hyperlink>
      <w:r w:rsidRPr="00594A42">
        <w:rPr>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hd w:val="clear" w:color="auto" w:fill="FFFFFF"/>
        </w:rPr>
        <w:t xml:space="preserve"> “How the World Trade Organization Can Curb China’s Intellectual Property Transgressions,” CATO, March 22, 2018, </w:t>
      </w:r>
      <w:hyperlink r:id="rId33" w:history="1">
        <w:r w:rsidRPr="00CC2A6A">
          <w:rPr>
            <w:rStyle w:val="Hyperlink"/>
            <w:shd w:val="clear" w:color="auto" w:fill="FFFFFF"/>
          </w:rPr>
          <w:t>https://www.cato.org/blog/how-world-trade-organization-can-curb-chinas-intellectual-property-transgressions</w:t>
        </w:r>
      </w:hyperlink>
      <w:r>
        <w:rPr>
          <w:color w:val="1A1714"/>
          <w:shd w:val="clear" w:color="auto" w:fill="FFFFFF"/>
        </w:rPr>
        <w:t xml:space="preserve">, RJP, DebateDrills. </w:t>
      </w:r>
    </w:p>
    <w:p w14:paraId="3808FA2B" w14:textId="77777777" w:rsidR="00E03A92" w:rsidRPr="00594A42" w:rsidRDefault="00E03A92" w:rsidP="00E03A92">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4B72269A" w14:textId="77777777" w:rsidR="00E03A92" w:rsidRPr="00087942" w:rsidRDefault="00E03A92" w:rsidP="00E03A92">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instances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753FB9C2" w14:textId="77777777" w:rsidR="00E03A92" w:rsidRDefault="00E03A92" w:rsidP="00E03A92">
      <w:pPr>
        <w:pStyle w:val="Heading4"/>
      </w:pPr>
      <w:r w:rsidRPr="0038293E">
        <w:t>Stopping tech stealing is key to avoid war</w:t>
      </w:r>
    </w:p>
    <w:p w14:paraId="28C6432F" w14:textId="77777777" w:rsidR="00E03A92" w:rsidRPr="0038293E" w:rsidRDefault="00E03A92" w:rsidP="00E03A92">
      <w:r>
        <w:t xml:space="preserve">Timothy R. </w:t>
      </w:r>
      <w:r w:rsidRPr="009B3872">
        <w:rPr>
          <w:b/>
          <w:bCs/>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590C37B7" w14:textId="77777777" w:rsidR="00E03A92" w:rsidRPr="0038293E" w:rsidRDefault="00E03A92" w:rsidP="00E03A92">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Confidence in the proven U.S. ability to produce new technologies and facile assumptions about the 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u.s.-china rivalry at the regional level </w:t>
      </w:r>
      <w:r w:rsidRPr="009B3872">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44C258EC" w14:textId="77777777" w:rsidR="00E03A92" w:rsidRPr="00514C3E" w:rsidRDefault="00E03A92" w:rsidP="00E03A92"/>
    <w:p w14:paraId="6EDA2FB9" w14:textId="77777777" w:rsidR="00E03A92" w:rsidRDefault="00E03A92" w:rsidP="00E03A92">
      <w:pPr>
        <w:pStyle w:val="Heading3"/>
      </w:pPr>
      <w:r>
        <w:t>Case</w:t>
      </w:r>
    </w:p>
    <w:p w14:paraId="4365ABD1" w14:textId="77777777" w:rsidR="00E03A92" w:rsidRDefault="00E03A92" w:rsidP="00E03A92">
      <w:pPr>
        <w:pStyle w:val="Heading3"/>
      </w:pPr>
      <w:r>
        <w:t>AT: UV</w:t>
      </w:r>
    </w:p>
    <w:p w14:paraId="2E7D4213" w14:textId="77777777" w:rsidR="00E03A92" w:rsidRDefault="00E03A92" w:rsidP="00E03A92">
      <w:r>
        <w:t>Theory hedge:</w:t>
      </w:r>
    </w:p>
    <w:p w14:paraId="165CA1E1" w14:textId="77777777" w:rsidR="00E03A92" w:rsidRDefault="00E03A92" w:rsidP="00E03A92">
      <w:r>
        <w:t>1AR theory is skewed towards the aff— [A] the 2NR must cover substance and over-cover theory, since they get the collapse and persuasiveness advantage of a 3 minute 2AR [B] their responses to my counter interp will be new, which means 1AR theory necessitates intervention. [C] They get 7 minutes on theory when I only get 6 – creates an irreversible structural skew - Implications—</w:t>
      </w:r>
    </w:p>
    <w:p w14:paraId="7ABAF972" w14:textId="77777777" w:rsidR="00E03A92" w:rsidRDefault="00E03A92" w:rsidP="00E03A92">
      <w:r>
        <w:t>A] 1AR theory can’t be a legitimate check for abuse and you should reject it B] dropping the argument minimizes the chance the round is decided unfairly C] if intervention will happen on theory debates, then judges should intervene in a way that decreases the asinine nature of LD theory</w:t>
      </w:r>
    </w:p>
    <w:p w14:paraId="720079E8" w14:textId="77777777" w:rsidR="00E03A92" w:rsidRDefault="00E03A92" w:rsidP="00E03A92"/>
    <w:p w14:paraId="17519DEA" w14:textId="77777777" w:rsidR="00E03A92" w:rsidRDefault="00E03A92" w:rsidP="00E03A92">
      <w:pPr>
        <w:pStyle w:val="Heading3"/>
      </w:pPr>
      <w:r>
        <w:t>AT: ADV</w:t>
      </w:r>
    </w:p>
    <w:p w14:paraId="3123CB63" w14:textId="77777777" w:rsidR="00E03A92" w:rsidRDefault="00E03A92" w:rsidP="00E03A92">
      <w:r>
        <w:t>Disproportionate focus on opioid crisis is antiblack – America treats Opioid addiction in white people like a sickness but it’s the same as it is for black people</w:t>
      </w:r>
    </w:p>
    <w:p w14:paraId="453E6357" w14:textId="77777777" w:rsidR="00E03A92" w:rsidRPr="00E87E3C" w:rsidRDefault="00E03A92" w:rsidP="00E03A92"/>
    <w:p w14:paraId="0575DA4C" w14:textId="77777777" w:rsidR="00E03A92" w:rsidRPr="00760143" w:rsidRDefault="00E03A92" w:rsidP="00E03A92">
      <w:pPr>
        <w:pStyle w:val="Heading4"/>
        <w:rPr>
          <w:rFonts w:asciiTheme="majorHAnsi" w:hAnsiTheme="majorHAnsi" w:cstheme="majorHAnsi"/>
        </w:rPr>
      </w:pPr>
      <w:r w:rsidRPr="00760143">
        <w:rPr>
          <w:rFonts w:asciiTheme="majorHAnsi" w:hAnsiTheme="majorHAnsi" w:cstheme="majorHAnsi"/>
        </w:rPr>
        <w:t xml:space="preserve">Multiple studies demonstrate a positive cyclical relationship between IPR reform and economic development – including the pharma industry. </w:t>
      </w:r>
    </w:p>
    <w:p w14:paraId="15445959" w14:textId="77777777" w:rsidR="00E03A92" w:rsidRPr="00F845B0" w:rsidRDefault="00E03A92" w:rsidP="00E03A92">
      <w:pPr>
        <w:rPr>
          <w:rFonts w:asciiTheme="majorHAnsi" w:hAnsiTheme="majorHAnsi" w:cstheme="majorHAnsi"/>
          <w:sz w:val="20"/>
          <w:szCs w:val="20"/>
        </w:rPr>
      </w:pPr>
      <w:r w:rsidRPr="00760143">
        <w:rPr>
          <w:rStyle w:val="Style13ptBold"/>
          <w:rFonts w:asciiTheme="majorHAnsi" w:hAnsiTheme="majorHAnsi" w:cstheme="majorHAnsi"/>
        </w:rPr>
        <w:t xml:space="preserve">Ezell and Cory </w:t>
      </w:r>
      <w:r w:rsidRPr="00760143">
        <w:rPr>
          <w:rFonts w:asciiTheme="majorHAnsi" w:hAnsiTheme="majorHAnsi" w:cstheme="majorHAnsi"/>
          <w:sz w:val="20"/>
          <w:szCs w:val="20"/>
        </w:rPr>
        <w:t>19 Stephen Ezell is vice president, global innovation policy, at the Information Technology and Innovation Foundation and  </w:t>
      </w:r>
      <w:hyperlink r:id="rId34" w:history="1">
        <w:r w:rsidRPr="00760143">
          <w:rPr>
            <w:rStyle w:val="Hyperlink"/>
            <w:rFonts w:asciiTheme="majorHAnsi" w:eastAsiaTheme="majorEastAsia" w:hAnsiTheme="majorHAnsi" w:cstheme="majorHAnsi"/>
            <w:sz w:val="20"/>
            <w:szCs w:val="20"/>
          </w:rPr>
          <w:t>Nigel Cory</w:t>
        </w:r>
      </w:hyperlink>
      <w:r w:rsidRPr="00760143">
        <w:rPr>
          <w:rFonts w:asciiTheme="majorHAnsi" w:hAnsiTheme="majorHAnsi" w:cstheme="majorHAnsi"/>
          <w:sz w:val="20"/>
          <w:szCs w:val="20"/>
        </w:rPr>
        <w:t xml:space="preserve">, “The Way Forward for Intellectual Property Internationally”, </w:t>
      </w:r>
      <w:r w:rsidRPr="00760143">
        <w:rPr>
          <w:rStyle w:val="date-display-single"/>
          <w:rFonts w:asciiTheme="majorHAnsi" w:hAnsiTheme="majorHAnsi" w:cstheme="majorHAnsi"/>
          <w:sz w:val="20"/>
          <w:szCs w:val="20"/>
        </w:rPr>
        <w:t xml:space="preserve">25 April 2019, </w:t>
      </w:r>
      <w:hyperlink r:id="rId35" w:history="1">
        <w:r w:rsidRPr="00760143">
          <w:rPr>
            <w:rStyle w:val="Hyperlink"/>
            <w:rFonts w:asciiTheme="majorHAnsi" w:hAnsiTheme="majorHAnsi" w:cstheme="majorHAnsi"/>
            <w:sz w:val="20"/>
            <w:szCs w:val="20"/>
          </w:rPr>
          <w:t>https://itif.org/publications/2019/04/25/way-forward-intellectual-property-internationally</w:t>
        </w:r>
      </w:hyperlink>
      <w:r w:rsidRPr="00760143">
        <w:rPr>
          <w:rStyle w:val="date-display-single"/>
          <w:rFonts w:asciiTheme="majorHAnsi" w:hAnsiTheme="majorHAnsi" w:cstheme="majorHAnsi"/>
          <w:sz w:val="20"/>
          <w:szCs w:val="20"/>
        </w:rPr>
        <w:t xml:space="preserve"> | MU</w:t>
      </w:r>
    </w:p>
    <w:p w14:paraId="7A246699" w14:textId="77777777" w:rsidR="00E03A92" w:rsidRPr="00760143" w:rsidRDefault="00E03A92" w:rsidP="00E03A92">
      <w:pPr>
        <w:pStyle w:val="ListParagraph"/>
        <w:numPr>
          <w:ilvl w:val="0"/>
          <w:numId w:val="11"/>
        </w:numPr>
        <w:rPr>
          <w:rFonts w:asciiTheme="majorHAnsi" w:hAnsiTheme="majorHAnsi" w:cstheme="majorHAnsi"/>
        </w:rPr>
      </w:pPr>
      <w:r w:rsidRPr="00760143">
        <w:rPr>
          <w:rFonts w:asciiTheme="majorHAnsi" w:hAnsiTheme="majorHAnsi" w:cstheme="majorHAnsi"/>
        </w:rPr>
        <w:t>FDI = foreign direct investment</w:t>
      </w:r>
    </w:p>
    <w:p w14:paraId="6180EF6B" w14:textId="77777777" w:rsidR="00E03A92" w:rsidRPr="00760143" w:rsidRDefault="00E03A92" w:rsidP="00E03A92">
      <w:pPr>
        <w:rPr>
          <w:rFonts w:asciiTheme="majorHAnsi" w:hAnsiTheme="majorHAnsi" w:cstheme="majorHAnsi"/>
          <w:sz w:val="16"/>
        </w:rPr>
      </w:pPr>
      <w:r w:rsidRPr="00760143">
        <w:rPr>
          <w:rFonts w:asciiTheme="majorHAnsi" w:hAnsiTheme="majorHAnsi" w:cstheme="majorHAnsi"/>
          <w:sz w:val="16"/>
        </w:rPr>
        <w:t>IPRs Strengthen Trade, FDI, and Technology Transfer</w:t>
      </w:r>
    </w:p>
    <w:p w14:paraId="2A6DD52E" w14:textId="77777777" w:rsidR="00E03A92" w:rsidRPr="00760143" w:rsidRDefault="00E03A92" w:rsidP="00E03A92">
      <w:pPr>
        <w:rPr>
          <w:rStyle w:val="StyleUnderline"/>
          <w:rFonts w:asciiTheme="majorHAnsi" w:hAnsiTheme="majorHAnsi" w:cstheme="majorHAnsi"/>
        </w:rPr>
      </w:pPr>
      <w:r w:rsidRPr="00760143">
        <w:rPr>
          <w:rStyle w:val="StyleUnderline"/>
          <w:rFonts w:asciiTheme="majorHAnsi" w:hAnsiTheme="majorHAnsi" w:cstheme="majorHAnsi"/>
        </w:rPr>
        <w:t>A wealth of academic research has documented the relationship between the strength of a country’s intellectual property protections and the extent of trade, foreign direct investment, and technology transfer it enjoys.</w:t>
      </w:r>
    </w:p>
    <w:p w14:paraId="52982279" w14:textId="77777777" w:rsidR="00E03A92" w:rsidRPr="00760143" w:rsidRDefault="00E03A92" w:rsidP="00E03A92">
      <w:pPr>
        <w:rPr>
          <w:rFonts w:asciiTheme="majorHAnsi" w:hAnsiTheme="majorHAnsi" w:cstheme="majorHAnsi"/>
          <w:sz w:val="16"/>
        </w:rPr>
      </w:pPr>
      <w:r w:rsidRPr="00760143">
        <w:rPr>
          <w:rStyle w:val="Emphasis"/>
          <w:rFonts w:asciiTheme="majorHAnsi" w:hAnsiTheme="majorHAnsi" w:cstheme="majorHAnsi"/>
          <w:highlight w:val="green"/>
        </w:rPr>
        <w:t>Strengthening IPR protection has been shown to correlate with increased trade</w:t>
      </w:r>
      <w:r w:rsidRPr="00760143">
        <w:rPr>
          <w:rFonts w:asciiTheme="majorHAnsi" w:hAnsiTheme="majorHAnsi" w:cstheme="majorHAnsi"/>
          <w:sz w:val="16"/>
        </w:rPr>
        <w:t xml:space="preserve">.27 For instance, Fink and </w:t>
      </w:r>
      <w:r w:rsidRPr="00760143">
        <w:rPr>
          <w:rStyle w:val="StyleUnderline"/>
          <w:rFonts w:asciiTheme="majorHAnsi" w:hAnsiTheme="majorHAnsi" w:cstheme="majorHAnsi"/>
        </w:rPr>
        <w:t>Primo Braga found that IPR protection is positively associated with international trade flows, in particular of manufactured, non-fuel imports</w:t>
      </w:r>
      <w:r w:rsidRPr="00760143">
        <w:rPr>
          <w:rFonts w:asciiTheme="majorHAnsi" w:hAnsiTheme="majorHAnsi" w:cstheme="majorHAnsi"/>
          <w:sz w:val="16"/>
        </w:rPr>
        <w:t>.28 </w:t>
      </w:r>
      <w:r w:rsidRPr="00760143">
        <w:rPr>
          <w:rStyle w:val="StyleUnderline"/>
          <w:rFonts w:asciiTheme="majorHAnsi" w:hAnsiTheme="majorHAnsi" w:cstheme="majorHAnsi"/>
        </w:rPr>
        <w:t>Other studies have found a positive association between IPR protection and trade flows in high-technology products</w:t>
      </w:r>
      <w:r w:rsidRPr="00760143">
        <w:rPr>
          <w:rFonts w:asciiTheme="majorHAnsi" w:hAnsiTheme="majorHAnsi" w:cstheme="majorHAnsi"/>
          <w:sz w:val="16"/>
        </w:rPr>
        <w:t xml:space="preserve">.29 Likewise, strengthening of IPR protection has also been connected with increased inflows of FDI. </w:t>
      </w:r>
      <w:r w:rsidRPr="00760143">
        <w:rPr>
          <w:rStyle w:val="Emphasis"/>
          <w:rFonts w:asciiTheme="majorHAnsi" w:hAnsiTheme="majorHAnsi" w:cstheme="majorHAnsi"/>
        </w:rPr>
        <w:t xml:space="preserve">Cavazos Cepeda et al. found that </w:t>
      </w:r>
      <w:r w:rsidRPr="00760143">
        <w:rPr>
          <w:rStyle w:val="Emphasis"/>
          <w:rFonts w:asciiTheme="majorHAnsi" w:hAnsiTheme="majorHAnsi" w:cstheme="majorHAnsi"/>
          <w:highlight w:val="green"/>
        </w:rPr>
        <w:t>a 1 percent increase in the protection of IPRs</w:t>
      </w:r>
      <w:r w:rsidRPr="00760143">
        <w:rPr>
          <w:rStyle w:val="Emphasis"/>
          <w:rFonts w:asciiTheme="majorHAnsi" w:hAnsiTheme="majorHAnsi" w:cstheme="majorHAnsi"/>
        </w:rPr>
        <w:t xml:space="preserve"> as measured by the Patent Rights Index (a measure of the strength of countries’ IPR regimes) </w:t>
      </w:r>
      <w:r w:rsidRPr="00760143">
        <w:rPr>
          <w:rStyle w:val="Emphasis"/>
          <w:rFonts w:asciiTheme="majorHAnsi" w:hAnsiTheme="majorHAnsi" w:cstheme="majorHAnsi"/>
          <w:highlight w:val="green"/>
        </w:rPr>
        <w:t>is associated with a 2.8 percent increase in</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inflow of FDI</w:t>
      </w:r>
      <w:r w:rsidRPr="00760143">
        <w:rPr>
          <w:rFonts w:asciiTheme="majorHAnsi" w:hAnsiTheme="majorHAnsi" w:cstheme="majorHAnsi"/>
          <w:sz w:val="16"/>
        </w:rPr>
        <w:t xml:space="preserve">.30 Similarly, a 1 percent increase in trademark protection levels is associated with a 3.8 percent increase in incoming FDI; and a 1 percent increase in copyright protection yields a 6.8 percent increase in FDI.31 Moreover, </w:t>
      </w:r>
      <w:r w:rsidRPr="00760143">
        <w:rPr>
          <w:rStyle w:val="Emphasis"/>
          <w:rFonts w:asciiTheme="majorHAnsi" w:hAnsiTheme="majorHAnsi" w:cstheme="majorHAnsi"/>
        </w:rPr>
        <w:t>the researchers identified a virtuous cycle between FDI and protection of IP, whereby improvements in the IPR environment are associated with improved economic performance—in particular with respect to FDI—and, in turn, further improvements in the IPR environment</w:t>
      </w:r>
      <w:r w:rsidRPr="00760143">
        <w:rPr>
          <w:rFonts w:asciiTheme="majorHAnsi" w:hAnsiTheme="majorHAnsi" w:cstheme="majorHAnsi"/>
          <w:sz w:val="16"/>
        </w:rPr>
        <w:t xml:space="preserve">. Park and Lippoldt showed that stronger IPRs in developing countries are associated with an increase of technology-intensive FDI, while </w:t>
      </w:r>
      <w:r w:rsidRPr="00760143">
        <w:rPr>
          <w:rStyle w:val="StyleUnderline"/>
          <w:rFonts w:asciiTheme="majorHAnsi" w:hAnsiTheme="majorHAnsi" w:cstheme="majorHAnsi"/>
        </w:rPr>
        <w:t>Awokuse and Yin provided a concrete example concerning the relationship of IPR protection in China to FDI inflows, concluding that IPR reforms in China have had a positive and significant effect on inbound FDI</w:t>
      </w:r>
      <w:r w:rsidRPr="00760143">
        <w:rPr>
          <w:rFonts w:asciiTheme="majorHAnsi" w:hAnsiTheme="majorHAnsi" w:cstheme="majorHAnsi"/>
          <w:sz w:val="16"/>
        </w:rPr>
        <w:t>.32 </w:t>
      </w:r>
      <w:r w:rsidRPr="00760143">
        <w:rPr>
          <w:rStyle w:val="StyleUnderline"/>
          <w:rFonts w:asciiTheme="majorHAnsi" w:hAnsiTheme="majorHAnsi" w:cstheme="majorHAnsi"/>
        </w:rPr>
        <w:t>There is also evidence that countries with similar levels of intellectual property protection trade more with one another</w:t>
      </w:r>
      <w:r w:rsidRPr="00760143">
        <w:rPr>
          <w:rFonts w:asciiTheme="majorHAnsi" w:hAnsiTheme="majorHAnsi" w:cstheme="majorHAnsi"/>
          <w:sz w:val="16"/>
        </w:rPr>
        <w:t>.33</w:t>
      </w:r>
    </w:p>
    <w:p w14:paraId="316F50DA" w14:textId="77777777" w:rsidR="00E03A92" w:rsidRPr="00760143" w:rsidRDefault="00E03A92" w:rsidP="00E03A92">
      <w:pPr>
        <w:rPr>
          <w:rFonts w:asciiTheme="majorHAnsi" w:hAnsiTheme="majorHAnsi" w:cstheme="majorHAnsi"/>
          <w:sz w:val="16"/>
        </w:rPr>
      </w:pPr>
      <w:r w:rsidRPr="00760143">
        <w:rPr>
          <w:rStyle w:val="StyleUnderline"/>
          <w:rFonts w:asciiTheme="majorHAnsi" w:hAnsiTheme="majorHAnsi" w:cstheme="majorHAnsi"/>
        </w:rPr>
        <w:t xml:space="preserve">Academic research also signals a strong correlation between IPR and technology transfer. Lippoldt showed that </w:t>
      </w:r>
      <w:r w:rsidRPr="00760143">
        <w:rPr>
          <w:rStyle w:val="StyleUnderline"/>
          <w:rFonts w:asciiTheme="majorHAnsi" w:hAnsiTheme="majorHAnsi" w:cstheme="majorHAnsi"/>
          <w:highlight w:val="green"/>
        </w:rPr>
        <w:t>IPR strengthening in countries</w:t>
      </w:r>
      <w:r w:rsidRPr="00760143">
        <w:rPr>
          <w:rStyle w:val="StyleUnderline"/>
          <w:rFonts w:asciiTheme="majorHAnsi" w:hAnsiTheme="majorHAnsi" w:cstheme="majorHAnsi"/>
        </w:rPr>
        <w:t>—particularly with respect to patents—</w:t>
      </w:r>
      <w:r w:rsidRPr="00760143">
        <w:rPr>
          <w:rStyle w:val="StyleUnderline"/>
          <w:rFonts w:asciiTheme="majorHAnsi" w:hAnsiTheme="majorHAnsi" w:cstheme="majorHAnsi"/>
          <w:highlight w:val="green"/>
        </w:rPr>
        <w:t>is associated with increased technology transfer</w:t>
      </w:r>
      <w:r w:rsidRPr="00760143">
        <w:rPr>
          <w:rStyle w:val="StyleUnderline"/>
          <w:rFonts w:asciiTheme="majorHAnsi" w:hAnsiTheme="majorHAnsi" w:cstheme="majorHAnsi"/>
        </w:rPr>
        <w:t xml:space="preserve"> via trade and investment</w:t>
      </w:r>
      <w:r w:rsidRPr="00760143">
        <w:rPr>
          <w:rFonts w:asciiTheme="majorHAnsi" w:hAnsiTheme="majorHAnsi" w:cstheme="majorHAnsi"/>
          <w:sz w:val="16"/>
        </w:rPr>
        <w:t>.34 Research has revealed that a country’s level of intellectual property protection considerably affects whether foreign firms will transfer technology into it.35 </w:t>
      </w:r>
      <w:r w:rsidRPr="00760143">
        <w:rPr>
          <w:rStyle w:val="StyleUnderline"/>
          <w:rFonts w:asciiTheme="majorHAnsi" w:hAnsiTheme="majorHAnsi" w:cstheme="majorHAnsi"/>
        </w:rPr>
        <w:t xml:space="preserve">That matters because the </w:t>
      </w:r>
      <w:r w:rsidRPr="00760143">
        <w:rPr>
          <w:rStyle w:val="StyleUnderline"/>
          <w:rFonts w:asciiTheme="majorHAnsi" w:hAnsiTheme="majorHAnsi" w:cstheme="majorHAnsi"/>
          <w:highlight w:val="green"/>
        </w:rPr>
        <w:t>welfare gains from the importation of tech</w:t>
      </w:r>
      <w:r w:rsidRPr="00760143">
        <w:rPr>
          <w:rStyle w:val="StyleUnderline"/>
          <w:rFonts w:asciiTheme="majorHAnsi" w:hAnsiTheme="majorHAnsi" w:cstheme="majorHAnsi"/>
        </w:rPr>
        <w:t xml:space="preserve">nology via innovative products, while differing across countries, </w:t>
      </w:r>
      <w:r w:rsidRPr="00760143">
        <w:rPr>
          <w:rStyle w:val="StyleUnderline"/>
          <w:rFonts w:asciiTheme="majorHAnsi" w:hAnsiTheme="majorHAnsi" w:cstheme="majorHAnsi"/>
          <w:highlight w:val="green"/>
        </w:rPr>
        <w:t>can be substantial</w:t>
      </w:r>
      <w:r w:rsidRPr="00760143">
        <w:rPr>
          <w:rFonts w:asciiTheme="majorHAnsi" w:hAnsiTheme="majorHAnsi" w:cstheme="majorHAnsi"/>
          <w:sz w:val="16"/>
        </w:rPr>
        <w:t xml:space="preserve">.36 For instance, </w:t>
      </w:r>
      <w:r w:rsidRPr="00760143">
        <w:rPr>
          <w:rStyle w:val="Emphasis"/>
          <w:rFonts w:asciiTheme="majorHAnsi" w:hAnsiTheme="majorHAnsi" w:cstheme="majorHAnsi"/>
          <w:highlight w:val="green"/>
        </w:rPr>
        <w:t>foreign sources of tech</w:t>
      </w:r>
      <w:r w:rsidRPr="00760143">
        <w:rPr>
          <w:rStyle w:val="Emphasis"/>
          <w:rFonts w:asciiTheme="majorHAnsi" w:hAnsiTheme="majorHAnsi" w:cstheme="majorHAnsi"/>
        </w:rPr>
        <w:t xml:space="preserve">nology </w:t>
      </w:r>
      <w:r w:rsidRPr="00760143">
        <w:rPr>
          <w:rStyle w:val="Emphasis"/>
          <w:rFonts w:asciiTheme="majorHAnsi" w:hAnsiTheme="majorHAnsi" w:cstheme="majorHAnsi"/>
          <w:highlight w:val="green"/>
        </w:rPr>
        <w:t>account for over 90 percent of domestic productivity growth in all but a handful of countries</w:t>
      </w:r>
      <w:r w:rsidRPr="00760143">
        <w:rPr>
          <w:rFonts w:asciiTheme="majorHAnsi" w:hAnsiTheme="majorHAnsi" w:cstheme="majorHAnsi"/>
          <w:sz w:val="16"/>
        </w:rPr>
        <w:t xml:space="preserve">.37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w:t>
      </w:r>
      <w:r w:rsidRPr="00760143">
        <w:rPr>
          <w:rStyle w:val="Emphasis"/>
          <w:rFonts w:asciiTheme="majorHAnsi" w:hAnsiTheme="majorHAnsi" w:cstheme="majorHAnsi"/>
        </w:rPr>
        <w:t xml:space="preserve">a 1990 study by UNCTC found that </w:t>
      </w:r>
      <w:r w:rsidRPr="00760143">
        <w:rPr>
          <w:rStyle w:val="Emphasis"/>
          <w:rFonts w:asciiTheme="majorHAnsi" w:hAnsiTheme="majorHAnsi" w:cstheme="majorHAnsi"/>
          <w:highlight w:val="green"/>
        </w:rPr>
        <w:t>weak IP rights reduce pharmaceutical investment</w:t>
      </w:r>
      <w:r w:rsidRPr="00760143">
        <w:rPr>
          <w:rFonts w:asciiTheme="majorHAnsi" w:hAnsiTheme="majorHAnsi" w:cstheme="majorHAnsi"/>
          <w:sz w:val="16"/>
        </w:rPr>
        <w:t xml:space="preserve">.39 Mansfield conducted firm-level surveys and found that </w:t>
      </w:r>
      <w:r w:rsidRPr="00760143">
        <w:rPr>
          <w:rStyle w:val="StyleUnderline"/>
          <w:rFonts w:asciiTheme="majorHAnsi" w:hAnsiTheme="majorHAnsi" w:cstheme="majorHAnsi"/>
        </w:rPr>
        <w:t>perceptions of strong IP rights abroad have a positive effect on incentives to transfer technologies abroad</w:t>
      </w:r>
      <w:r w:rsidRPr="00760143">
        <w:rPr>
          <w:rFonts w:asciiTheme="majorHAnsi" w:hAnsiTheme="majorHAnsi" w:cstheme="majorHAnsi"/>
          <w:sz w:val="16"/>
        </w:rPr>
        <w:t xml:space="preserve">. Likewise, </w:t>
      </w:r>
      <w:r w:rsidRPr="00760143">
        <w:rPr>
          <w:rStyle w:val="StyleUnderline"/>
          <w:rFonts w:asciiTheme="majorHAnsi" w:hAnsiTheme="majorHAnsi" w:cstheme="majorHAnsi"/>
        </w:rPr>
        <w:t xml:space="preserve">survey research by the World Bank’s International Finance Corporation found that, with variations by sector, country, and technology, </w:t>
      </w:r>
      <w:r w:rsidRPr="00760143">
        <w:rPr>
          <w:rStyle w:val="StyleUnderline"/>
          <w:rFonts w:asciiTheme="majorHAnsi" w:hAnsiTheme="majorHAnsi" w:cstheme="majorHAnsi"/>
          <w:highlight w:val="green"/>
        </w:rPr>
        <w:t>at least 25 percent of American</w:t>
      </w:r>
      <w:r w:rsidRPr="00760143">
        <w:rPr>
          <w:rStyle w:val="StyleUnderline"/>
          <w:rFonts w:asciiTheme="majorHAnsi" w:hAnsiTheme="majorHAnsi" w:cstheme="majorHAnsi"/>
        </w:rPr>
        <w:t xml:space="preserve"> and Japanese high-tech </w:t>
      </w:r>
      <w:r w:rsidRPr="00760143">
        <w:rPr>
          <w:rStyle w:val="StyleUnderline"/>
          <w:rFonts w:asciiTheme="majorHAnsi" w:hAnsiTheme="majorHAnsi" w:cstheme="majorHAnsi"/>
          <w:highlight w:val="green"/>
        </w:rPr>
        <w:t>firms refuse to directly</w:t>
      </w:r>
      <w:r w:rsidRPr="00760143">
        <w:rPr>
          <w:rStyle w:val="StyleUnderline"/>
          <w:rFonts w:asciiTheme="majorHAnsi" w:hAnsiTheme="majorHAnsi" w:cstheme="majorHAnsi"/>
        </w:rPr>
        <w:t xml:space="preserve"> invest, or enter into a joint venture, </w:t>
      </w:r>
      <w:r w:rsidRPr="00760143">
        <w:rPr>
          <w:rStyle w:val="StyleUnderline"/>
          <w:rFonts w:asciiTheme="majorHAnsi" w:hAnsiTheme="majorHAnsi" w:cstheme="majorHAnsi"/>
          <w:highlight w:val="green"/>
        </w:rPr>
        <w:t>in developing countries with weak</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i</w:t>
      </w:r>
      <w:r w:rsidRPr="00760143">
        <w:rPr>
          <w:rStyle w:val="StyleUnderline"/>
          <w:rFonts w:asciiTheme="majorHAnsi" w:hAnsiTheme="majorHAnsi" w:cstheme="majorHAnsi"/>
        </w:rPr>
        <w:t xml:space="preserve">ntellectual </w:t>
      </w:r>
      <w:r w:rsidRPr="00760143">
        <w:rPr>
          <w:rStyle w:val="StyleUnderline"/>
          <w:rFonts w:asciiTheme="majorHAnsi" w:hAnsiTheme="majorHAnsi" w:cstheme="majorHAnsi"/>
          <w:highlight w:val="green"/>
        </w:rPr>
        <w:t>p</w:t>
      </w:r>
      <w:r w:rsidRPr="00760143">
        <w:rPr>
          <w:rStyle w:val="StyleUnderline"/>
          <w:rFonts w:asciiTheme="majorHAnsi" w:hAnsiTheme="majorHAnsi" w:cstheme="majorHAnsi"/>
        </w:rPr>
        <w:t xml:space="preserve">roperty </w:t>
      </w:r>
      <w:r w:rsidRPr="00760143">
        <w:rPr>
          <w:rStyle w:val="StyleUnderline"/>
          <w:rFonts w:asciiTheme="majorHAnsi" w:hAnsiTheme="majorHAnsi" w:cstheme="majorHAnsi"/>
          <w:highlight w:val="green"/>
        </w:rPr>
        <w:t>rights</w:t>
      </w:r>
      <w:r w:rsidRPr="00760143">
        <w:rPr>
          <w:rFonts w:asciiTheme="majorHAnsi" w:hAnsiTheme="majorHAnsi" w:cstheme="majorHAnsi"/>
          <w:sz w:val="16"/>
        </w:rPr>
        <w:t xml:space="preserve">; and </w:t>
      </w:r>
      <w:r w:rsidRPr="00760143">
        <w:rPr>
          <w:rStyle w:val="StyleUnderline"/>
          <w:rFonts w:asciiTheme="majorHAnsi" w:hAnsiTheme="majorHAnsi" w:cstheme="majorHAnsi"/>
        </w:rPr>
        <w:t xml:space="preserve">a later study </w:t>
      </w:r>
      <w:r w:rsidRPr="00760143">
        <w:rPr>
          <w:rStyle w:val="StyleUnderline"/>
          <w:rFonts w:asciiTheme="majorHAnsi" w:hAnsiTheme="majorHAnsi" w:cstheme="majorHAnsi"/>
          <w:highlight w:val="green"/>
        </w:rPr>
        <w:t>confirmed</w:t>
      </w:r>
      <w:r w:rsidRPr="00760143">
        <w:rPr>
          <w:rStyle w:val="StyleUnderline"/>
          <w:rFonts w:asciiTheme="majorHAnsi" w:hAnsiTheme="majorHAnsi" w:cstheme="majorHAnsi"/>
        </w:rPr>
        <w:t xml:space="preserve"> those survey findings </w:t>
      </w:r>
      <w:r w:rsidRPr="00760143">
        <w:rPr>
          <w:rStyle w:val="StyleUnderline"/>
          <w:rFonts w:asciiTheme="majorHAnsi" w:hAnsiTheme="majorHAnsi" w:cstheme="majorHAnsi"/>
          <w:highlight w:val="green"/>
        </w:rPr>
        <w:t>with</w:t>
      </w:r>
      <w:r w:rsidRPr="00760143">
        <w:rPr>
          <w:rStyle w:val="StyleUnderline"/>
          <w:rFonts w:asciiTheme="majorHAnsi" w:hAnsiTheme="majorHAnsi" w:cstheme="majorHAnsi"/>
        </w:rPr>
        <w:t xml:space="preserve"> actual </w:t>
      </w:r>
      <w:r w:rsidRPr="00760143">
        <w:rPr>
          <w:rStyle w:val="StyleUnderline"/>
          <w:rFonts w:asciiTheme="majorHAnsi" w:hAnsiTheme="majorHAnsi" w:cstheme="majorHAnsi"/>
          <w:highlight w:val="green"/>
        </w:rPr>
        <w:t>foreign direct investment data</w:t>
      </w:r>
      <w:r w:rsidRPr="00760143">
        <w:rPr>
          <w:rFonts w:asciiTheme="majorHAnsi" w:hAnsiTheme="majorHAnsi" w:cstheme="majorHAnsi"/>
          <w:sz w:val="16"/>
        </w:rPr>
        <w:t>.40 And an Institute for International Economics study of World Bank data concluded that weak intellectual property rights reduce flows of all these commercial activities, regardless of nations’ levels of economic development.41</w:t>
      </w:r>
    </w:p>
    <w:p w14:paraId="167D8D52" w14:textId="77777777" w:rsidR="00E03A92" w:rsidRPr="00760143" w:rsidRDefault="00E03A92" w:rsidP="00E03A92">
      <w:pPr>
        <w:rPr>
          <w:rFonts w:asciiTheme="majorHAnsi" w:hAnsiTheme="majorHAnsi" w:cstheme="majorHAnsi"/>
          <w:sz w:val="16"/>
        </w:rPr>
      </w:pPr>
      <w:r w:rsidRPr="00760143">
        <w:rPr>
          <w:rFonts w:asciiTheme="majorHAnsi" w:hAnsiTheme="majorHAnsi" w:cstheme="majorHAnsi"/>
          <w:sz w:val="16"/>
        </w:rPr>
        <w:t>A wealth of academic research has documented the relationship between the strength of a country’s intellectual property protections and the extent of trade, foreign direct investment, and technology transfer it enjoys.</w:t>
      </w:r>
    </w:p>
    <w:p w14:paraId="69A33942" w14:textId="77777777" w:rsidR="00E03A92" w:rsidRPr="007E488E" w:rsidRDefault="00E03A92" w:rsidP="00E03A92">
      <w:r w:rsidRPr="00760143">
        <w:rPr>
          <w:rFonts w:asciiTheme="majorHAnsi" w:hAnsiTheme="majorHAnsi" w:cstheme="majorHAnsi"/>
          <w:sz w:val="16"/>
        </w:rPr>
        <w:t xml:space="preserve">Studies have also shown how the benefits of intellectual property extend to developing countries. </w:t>
      </w:r>
      <w:r w:rsidRPr="00760143">
        <w:rPr>
          <w:rStyle w:val="StyleUnderline"/>
          <w:rFonts w:asciiTheme="majorHAnsi" w:hAnsiTheme="majorHAnsi" w:cstheme="majorHAnsi"/>
        </w:rPr>
        <w:t>Diwan and Rodrik demonstrated that stronger patent rights in developing countries give enterprises from developed countries a greater incentive to research and introduce technologies appropriate to developing countries</w:t>
      </w:r>
      <w:r w:rsidRPr="00760143">
        <w:rPr>
          <w:rFonts w:asciiTheme="majorHAnsi" w:hAnsiTheme="majorHAnsi" w:cstheme="majorHAnsi"/>
          <w:sz w:val="16"/>
        </w:rPr>
        <w:t xml:space="preserve">.42 Similarly, Taylor showed that weak patent rights in developing countries lead enterprises from developed countries to introduce less-than-best-practice technologies to developing countries.43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w:t>
      </w:r>
      <w:r w:rsidRPr="00760143">
        <w:rPr>
          <w:rStyle w:val="StyleUnderline"/>
          <w:rFonts w:asciiTheme="majorHAnsi" w:hAnsiTheme="majorHAnsi" w:cstheme="majorHAnsi"/>
        </w:rPr>
        <w:t>IPR reform in the “global South” (e.g., developing countries) may be associated with FDI increases in the “global North” (e.g., developed countries)</w:t>
      </w:r>
      <w:r w:rsidRPr="00760143">
        <w:rPr>
          <w:rFonts w:asciiTheme="majorHAnsi" w:hAnsiTheme="majorHAnsi" w:cstheme="majorHAnsi"/>
          <w:sz w:val="16"/>
        </w:rPr>
        <w:t xml:space="preserve">. </w:t>
      </w:r>
      <w:r w:rsidRPr="00760143">
        <w:rPr>
          <w:rStyle w:val="StyleUnderline"/>
          <w:rFonts w:asciiTheme="majorHAnsi" w:hAnsiTheme="majorHAnsi" w:cstheme="majorHAnsi"/>
        </w:rPr>
        <w:t>As northern firms shift their production to southern affiliates, this FDI accelerates southern industrial development, creating a cyclical feedback mechanism that also benefits the North</w:t>
      </w:r>
      <w:r w:rsidRPr="00760143">
        <w:rPr>
          <w:rFonts w:asciiTheme="majorHAnsi" w:hAnsiTheme="majorHAnsi" w:cstheme="majorHAnsi"/>
          <w:sz w:val="16"/>
        </w:rPr>
        <w:t xml:space="preserve">.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w:t>
      </w:r>
    </w:p>
    <w:p w14:paraId="35D89B34" w14:textId="77777777" w:rsidR="00E03A92" w:rsidRDefault="00E03A92" w:rsidP="00E03A92">
      <w:pPr>
        <w:rPr>
          <w:sz w:val="16"/>
        </w:rPr>
      </w:pPr>
    </w:p>
    <w:p w14:paraId="51C6E7E4" w14:textId="77777777" w:rsidR="00E03A92" w:rsidRDefault="00E03A92" w:rsidP="00E03A92">
      <w:pPr>
        <w:rPr>
          <w:rFonts w:asciiTheme="minorHAnsi" w:hAnsiTheme="minorHAnsi" w:cstheme="minorBidi"/>
          <w:sz w:val="22"/>
        </w:rPr>
      </w:pPr>
    </w:p>
    <w:p w14:paraId="43A5EBD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0A561E"/>
    <w:multiLevelType w:val="hybridMultilevel"/>
    <w:tmpl w:val="EB34CD94"/>
    <w:lvl w:ilvl="0" w:tplc="3C526FA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vay Chandra"/>
    <w:docVar w:name="RibbonPointer" w:val="150407768"/>
    <w:docVar w:name="VerbatimVersion" w:val="5.1"/>
  </w:docVars>
  <w:rsids>
    <w:rsidRoot w:val="00E03A92"/>
    <w:rsid w:val="000139A3"/>
    <w:rsid w:val="00100833"/>
    <w:rsid w:val="00104529"/>
    <w:rsid w:val="00105942"/>
    <w:rsid w:val="00107396"/>
    <w:rsid w:val="00144A4C"/>
    <w:rsid w:val="00176AB0"/>
    <w:rsid w:val="00177B7D"/>
    <w:rsid w:val="0018322D"/>
    <w:rsid w:val="001B30D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3098"/>
    <w:rsid w:val="00791C70"/>
    <w:rsid w:val="007A2226"/>
    <w:rsid w:val="007F5B66"/>
    <w:rsid w:val="00823A1C"/>
    <w:rsid w:val="0083194C"/>
    <w:rsid w:val="00845B9D"/>
    <w:rsid w:val="00860984"/>
    <w:rsid w:val="008B3ECB"/>
    <w:rsid w:val="008B4E85"/>
    <w:rsid w:val="008C1B2E"/>
    <w:rsid w:val="0091627E"/>
    <w:rsid w:val="0097032B"/>
    <w:rsid w:val="009966D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3A92"/>
    <w:rsid w:val="00E15E75"/>
    <w:rsid w:val="00E5262C"/>
    <w:rsid w:val="00EC7DC4"/>
    <w:rsid w:val="00ED30CF"/>
    <w:rsid w:val="00F176EF"/>
    <w:rsid w:val="00F26B4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759B0"/>
  <w15:chartTrackingRefBased/>
  <w15:docId w15:val="{31A09C8F-A379-445F-A0FF-DDFAF42AB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3A92"/>
    <w:rPr>
      <w:rFonts w:ascii="Calibri" w:hAnsi="Calibri" w:cs="Calibri"/>
      <w:sz w:val="26"/>
    </w:rPr>
  </w:style>
  <w:style w:type="paragraph" w:styleId="Heading1">
    <w:name w:val="heading 1"/>
    <w:aliases w:val="Pocket,Block Name,Block titles,ALEX,cites,Heading 1 Char Char,Heading 1 Char Char Char Char,Header Char Char Char Char Char,Heading 1 Char Char Char Char Char Char,Header 1 Char,AHeading 1,F2 - Heading 1,Brief - Heading 1,Block Header"/>
    <w:basedOn w:val="Normal"/>
    <w:next w:val="Normal"/>
    <w:link w:val="Heading1Char"/>
    <w:qFormat/>
    <w:rsid w:val="00E03A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3A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E03A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small space,Very Small Text,Big card,Normal Tag,heading 2, Ch,small text,Ch,No Spacing211,No Spacing12,no read,No Spacing2111,No Spacing4,No Spacing11111,tags,No Spacing5,No Spacing21,ta,TAG,T,t,Tag1,Heading 2 Char2 Char,Tags,Ta"/>
    <w:basedOn w:val="Normal"/>
    <w:next w:val="Normal"/>
    <w:link w:val="Heading4Char"/>
    <w:uiPriority w:val="3"/>
    <w:unhideWhenUsed/>
    <w:qFormat/>
    <w:rsid w:val="00E03A92"/>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E03A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3A92"/>
  </w:style>
  <w:style w:type="character" w:customStyle="1" w:styleId="Heading1Char">
    <w:name w:val="Heading 1 Char"/>
    <w:aliases w:val="Pocket Char,Block Name Char,Block titles Char,ALEX Char,cites Char,Heading 1 Char Char Char,Heading 1 Char Char Char Char Char,Header Char Char Char Char Char Char,Heading 1 Char Char Char Char Char Char Char,Header 1 Char Char"/>
    <w:basedOn w:val="DefaultParagraphFont"/>
    <w:link w:val="Heading1"/>
    <w:rsid w:val="00E03A9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3A9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Text 7 Char"/>
    <w:basedOn w:val="DefaultParagraphFont"/>
    <w:link w:val="Heading3"/>
    <w:uiPriority w:val="2"/>
    <w:rsid w:val="00E03A92"/>
    <w:rPr>
      <w:rFonts w:ascii="Calibri" w:eastAsiaTheme="majorEastAsia" w:hAnsi="Calibri" w:cstheme="majorBidi"/>
      <w:b/>
      <w:sz w:val="32"/>
      <w:szCs w:val="24"/>
      <w:u w:val="single"/>
    </w:rPr>
  </w:style>
  <w:style w:type="character" w:customStyle="1" w:styleId="Heading4Char">
    <w:name w:val="Heading 4 Char"/>
    <w:aliases w:val="Tag Char,body Char,small space Char,Very Small Text Char,Big card Char,Normal Tag Char,heading 2 Char, Ch Char,small text Char,Ch Char,No Spacing211 Char,No Spacing12 Char,no read Char,No Spacing2111 Char,No Spacing4 Char,tags Char,T Char"/>
    <w:basedOn w:val="DefaultParagraphFont"/>
    <w:link w:val="Heading4"/>
    <w:uiPriority w:val="3"/>
    <w:rsid w:val="00E03A9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E03A92"/>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3A92"/>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E03A92"/>
    <w:rPr>
      <w:b w:val="0"/>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03A92"/>
    <w:rPr>
      <w:color w:val="auto"/>
      <w:u w:val="none"/>
    </w:rPr>
  </w:style>
  <w:style w:type="character" w:styleId="FollowedHyperlink">
    <w:name w:val="FollowedHyperlink"/>
    <w:basedOn w:val="DefaultParagraphFont"/>
    <w:uiPriority w:val="99"/>
    <w:semiHidden/>
    <w:unhideWhenUsed/>
    <w:rsid w:val="00E03A92"/>
    <w:rPr>
      <w:color w:val="auto"/>
      <w:u w:val="none"/>
    </w:rPr>
  </w:style>
  <w:style w:type="paragraph" w:customStyle="1" w:styleId="textbold">
    <w:name w:val="text bold"/>
    <w:basedOn w:val="Normal"/>
    <w:link w:val="Emphasis"/>
    <w:autoRedefine/>
    <w:uiPriority w:val="7"/>
    <w:qFormat/>
    <w:rsid w:val="00E03A92"/>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customStyle="1" w:styleId="gmail-style13ptbold">
    <w:name w:val="gmail-style13ptbold"/>
    <w:basedOn w:val="DefaultParagraphFont"/>
    <w:rsid w:val="00E03A92"/>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E03A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E03A92"/>
    <w:pPr>
      <w:ind w:left="720"/>
      <w:contextualSpacing/>
    </w:pPr>
  </w:style>
  <w:style w:type="character" w:customStyle="1" w:styleId="date-display-single">
    <w:name w:val="date-display-single"/>
    <w:basedOn w:val="DefaultParagraphFont"/>
    <w:rsid w:val="00E03A92"/>
  </w:style>
  <w:style w:type="character" w:customStyle="1" w:styleId="TitleChar">
    <w:name w:val="Title Char"/>
    <w:aliases w:val="title Char,UNDERLINE Char,Cites and Cards Char,Bold Underlined Char,Block Heading Char"/>
    <w:basedOn w:val="DefaultParagraphFont"/>
    <w:link w:val="Title"/>
    <w:qFormat/>
    <w:rsid w:val="00E03A92"/>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E03A92"/>
    <w:pPr>
      <w:pBdr>
        <w:bottom w:val="single" w:sz="8" w:space="4" w:color="4F81BD"/>
      </w:pBdr>
      <w:spacing w:after="300"/>
      <w:contextualSpacing/>
    </w:pPr>
    <w:rPr>
      <w:rFonts w:ascii="Times New Roman" w:hAnsi="Times New Roman" w:cstheme="minorBidi"/>
      <w:bCs/>
      <w:sz w:val="22"/>
      <w:u w:val="single"/>
    </w:rPr>
  </w:style>
  <w:style w:type="character" w:customStyle="1" w:styleId="TitleChar1">
    <w:name w:val="Title Char1"/>
    <w:basedOn w:val="DefaultParagraphFont"/>
    <w:uiPriority w:val="99"/>
    <w:semiHidden/>
    <w:rsid w:val="00E03A92"/>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E03A92"/>
    <w:pPr>
      <w:ind w:left="288"/>
    </w:pPr>
  </w:style>
  <w:style w:type="character" w:customStyle="1" w:styleId="CardIndentedChar">
    <w:name w:val="Card (Indented) Char"/>
    <w:basedOn w:val="DefaultParagraphFont"/>
    <w:link w:val="CardIndented"/>
    <w:rsid w:val="00E03A92"/>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linsdictionary.com/us/dictionary/english/nation" TargetMode="External"/><Relationship Id="rId13" Type="http://schemas.openxmlformats.org/officeDocument/2006/relationships/hyperlink" Target="https://www.collinsdictionary.com/us/dictionary/english/spend" TargetMode="External"/><Relationship Id="rId18" Type="http://schemas.openxmlformats.org/officeDocument/2006/relationships/hyperlink" Target="https://www.collinsdictionary.com/us/dictionary/english/limit" TargetMode="External"/><Relationship Id="rId26" Type="http://schemas.openxmlformats.org/officeDocument/2006/relationships/hyperlink" Target="http://www.oscn.net/applications/oscn/DeliverDocument.asp?CiteID=20287" TargetMode="External"/><Relationship Id="rId3" Type="http://schemas.openxmlformats.org/officeDocument/2006/relationships/styles" Target="styles.xml"/><Relationship Id="rId21" Type="http://schemas.openxmlformats.org/officeDocument/2006/relationships/hyperlink" Target="https://www.myenglishteacher.eu/blog/difference-between-ought-to-and-should/" TargetMode="External"/><Relationship Id="rId34" Type="http://schemas.openxmlformats.org/officeDocument/2006/relationships/hyperlink" Target="https://itif.org/person/nigel-cory" TargetMode="External"/><Relationship Id="rId7" Type="http://schemas.openxmlformats.org/officeDocument/2006/relationships/hyperlink" Target="https://www.collinsdictionary.com/us/dictionary/english/unite" TargetMode="External"/><Relationship Id="rId12" Type="http://schemas.openxmlformats.org/officeDocument/2006/relationships/hyperlink" Target="https://www.collinsdictionary.com/us/dictionary/english/pledge" TargetMode="External"/><Relationship Id="rId17" Type="http://schemas.openxmlformats.org/officeDocument/2006/relationships/hyperlink" Target="https://www.collinsdictionary.com/us/dictionary/english/beneficiary"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cato.org/blog/how-world-trade-organization-can-curb-chinas-intellectual-property-transgressions" TargetMode="External"/><Relationship Id="rId2" Type="http://schemas.openxmlformats.org/officeDocument/2006/relationships/numbering" Target="numbering.xml"/><Relationship Id="rId16" Type="http://schemas.openxmlformats.org/officeDocument/2006/relationships/hyperlink" Target="https://www.collinsdictionary.com/us/dictionary/english/defence" TargetMode="External"/><Relationship Id="rId20" Type="http://schemas.openxmlformats.org/officeDocument/2006/relationships/hyperlink" Target="https://www.collinsdictionary.com/us/dictionary/english/nation" TargetMode="External"/><Relationship Id="rId29"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hyperlink" Target="https://www.youtube.com/watch?v=DGE9oiZr3VM" TargetMode="External"/><Relationship Id="rId11" Type="http://schemas.openxmlformats.org/officeDocument/2006/relationships/hyperlink" Target="https://www.collinsdictionary.com/us/dictionary/english/summit"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cato.org/herbert-stiefel-center-trade-policy-studies"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llinsdictionary.com/us/dictionary/english/income"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fontTable" Target="fontTable.xml"/><Relationship Id="rId10" Type="http://schemas.openxmlformats.org/officeDocument/2006/relationships/hyperlink" Target="https://www.collinsdictionary.com/us/dictionary/english/comprise" TargetMode="External"/><Relationship Id="rId19" Type="http://schemas.openxmlformats.org/officeDocument/2006/relationships/hyperlink" Target="https://www.collinsdictionary.com/us/dictionary/english/worldwide" TargetMode="External"/><Relationship Id="rId31" Type="http://schemas.openxmlformats.org/officeDocument/2006/relationships/hyperlink" Target="https://www.iam-media.com/coronavirus/brazilian-senate-passes-compulsory-covid-19-know-how-licensing-bill" TargetMode="External"/><Relationship Id="rId4" Type="http://schemas.openxmlformats.org/officeDocument/2006/relationships/settings" Target="settings.xml"/><Relationship Id="rId9" Type="http://schemas.openxmlformats.org/officeDocument/2006/relationships/hyperlink" Target="https://www.collinsdictionary.com/us/dictionary/english/international" TargetMode="External"/><Relationship Id="rId14" Type="http://schemas.openxmlformats.org/officeDocument/2006/relationships/hyperlink" Target="https://www.collinsdictionary.com/us/dictionary/english/national"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www.oscn.net/applications/oscn/deliverdocument.asp?box1=802&amp;box2=P.2D&amp;box3=813" TargetMode="External"/><Relationship Id="rId30" Type="http://schemas.openxmlformats.org/officeDocument/2006/relationships/hyperlink" Target="https://blog.petrieflom.law.harvard.edu/2021/05/07/wto-waiver-intellectual-property-covid/" TargetMode="External"/><Relationship Id="rId35" Type="http://schemas.openxmlformats.org/officeDocument/2006/relationships/hyperlink" Target="https://itif.org/publications/2019/04/25/way-forward-intellectual-property-international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vay\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11449</Words>
  <Characters>65262</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Advay C</dc:creator>
  <cp:keywords>5.1.1</cp:keywords>
  <dc:description/>
  <cp:lastModifiedBy>Advay C</cp:lastModifiedBy>
  <cp:revision>1</cp:revision>
  <dcterms:created xsi:type="dcterms:W3CDTF">2021-09-26T00:55:00Z</dcterms:created>
  <dcterms:modified xsi:type="dcterms:W3CDTF">2021-09-26T00:55:00Z</dcterms:modified>
</cp:coreProperties>
</file>