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6DB4D" w14:textId="6B8FB8E4" w:rsidR="00E73156" w:rsidRDefault="00E73156" w:rsidP="00DC4335">
      <w:pPr>
        <w:pStyle w:val="Heading1"/>
      </w:pPr>
      <w:r>
        <w:t>Feedback</w:t>
      </w:r>
    </w:p>
    <w:p w14:paraId="03B4F506" w14:textId="20BE20D6" w:rsidR="00E73156" w:rsidRDefault="00E73156" w:rsidP="00E73156"/>
    <w:p w14:paraId="38FE7FAB" w14:textId="1674995E" w:rsidR="00A31C9E" w:rsidRDefault="00A31C9E" w:rsidP="00E73156"/>
    <w:p w14:paraId="122C6140" w14:textId="2CC3D7DA" w:rsidR="00A31C9E" w:rsidRDefault="00A31C9E" w:rsidP="00E73156">
      <w:r>
        <w:t>What could the 2NR do better?</w:t>
      </w:r>
    </w:p>
    <w:p w14:paraId="703C95B0" w14:textId="48A7BCC7" w:rsidR="00222313" w:rsidRDefault="00222313" w:rsidP="00222313">
      <w:pPr>
        <w:pStyle w:val="ListParagraph"/>
        <w:numPr>
          <w:ilvl w:val="0"/>
          <w:numId w:val="48"/>
        </w:numPr>
      </w:pPr>
      <w:r>
        <w:t xml:space="preserve">A little more time preempting anything the 2ar could’ve said with respect to the </w:t>
      </w:r>
      <w:r w:rsidR="007F430E">
        <w:t>perm</w:t>
      </w:r>
    </w:p>
    <w:p w14:paraId="18171298" w14:textId="64D3E2C0" w:rsidR="007F430E" w:rsidRDefault="007F430E" w:rsidP="00222313">
      <w:pPr>
        <w:pStyle w:val="ListParagraph"/>
        <w:numPr>
          <w:ilvl w:val="0"/>
          <w:numId w:val="48"/>
        </w:numPr>
      </w:pPr>
      <w:r>
        <w:t xml:space="preserve">Cap was a bad 2nr – sided with the aff about there not being a link to a cap good </w:t>
      </w:r>
      <w:proofErr w:type="spellStart"/>
      <w:r>
        <w:t>arg</w:t>
      </w:r>
      <w:proofErr w:type="spellEnd"/>
      <w:r>
        <w:t xml:space="preserve"> – no internal link</w:t>
      </w:r>
    </w:p>
    <w:p w14:paraId="2FAED3AA" w14:textId="45E08F33" w:rsidR="007F430E" w:rsidRDefault="007F430E" w:rsidP="007F430E">
      <w:pPr>
        <w:pStyle w:val="ListParagraph"/>
        <w:numPr>
          <w:ilvl w:val="1"/>
          <w:numId w:val="48"/>
        </w:numPr>
      </w:pPr>
      <w:r>
        <w:t xml:space="preserve">IF I read “the </w:t>
      </w:r>
      <w:proofErr w:type="spellStart"/>
      <w:r>
        <w:t>plan</w:t>
      </w:r>
      <w:proofErr w:type="spellEnd"/>
      <w:r>
        <w:t xml:space="preserve"> crashes the economy” then would there have been an internal link there</w:t>
      </w:r>
    </w:p>
    <w:p w14:paraId="08950C33" w14:textId="5901B4C5" w:rsidR="00A31C9E" w:rsidRDefault="00A31C9E" w:rsidP="00E73156"/>
    <w:p w14:paraId="3180D2B6" w14:textId="77777777" w:rsidR="00A31C9E" w:rsidRDefault="00A31C9E" w:rsidP="00E73156"/>
    <w:p w14:paraId="3FB97C9A" w14:textId="6EE6C3E7" w:rsidR="00E73156" w:rsidRDefault="00E73156" w:rsidP="00E73156"/>
    <w:p w14:paraId="25F67725" w14:textId="77777777" w:rsidR="00E73156" w:rsidRDefault="00E73156" w:rsidP="00E73156"/>
    <w:p w14:paraId="48D6AE3A" w14:textId="77777777" w:rsidR="00E73156" w:rsidRPr="00E73156" w:rsidRDefault="00E73156" w:rsidP="00E73156"/>
    <w:p w14:paraId="4A837FCB" w14:textId="50EC4247" w:rsidR="00DC4335" w:rsidRDefault="00DC4335" w:rsidP="00DC4335">
      <w:pPr>
        <w:pStyle w:val="Heading1"/>
      </w:pPr>
      <w:r>
        <w:t>1NC</w:t>
      </w:r>
    </w:p>
    <w:p w14:paraId="6630D42D" w14:textId="4AA4F9E7" w:rsidR="0091401A" w:rsidRDefault="0091401A" w:rsidP="00DC4335"/>
    <w:p w14:paraId="0F7AFBAD" w14:textId="7C15DDC8" w:rsidR="004929DA" w:rsidRDefault="004929DA" w:rsidP="00DC4335"/>
    <w:p w14:paraId="6DEA3BDD" w14:textId="7E71AD78" w:rsidR="004929DA" w:rsidRDefault="007B1CB8" w:rsidP="004929DA">
      <w:pPr>
        <w:pStyle w:val="Heading3"/>
      </w:pPr>
      <w:r>
        <w:t>T</w:t>
      </w:r>
    </w:p>
    <w:p w14:paraId="72C1193E" w14:textId="370C7F9F" w:rsidR="00F93EBA" w:rsidRDefault="00F93EBA" w:rsidP="00F93EBA">
      <w:pPr>
        <w:pStyle w:val="Heading4"/>
      </w:pPr>
      <w:r>
        <w:t>Interpretation – the affirmative may not specify a subset of medicines</w:t>
      </w:r>
    </w:p>
    <w:p w14:paraId="7588BE51" w14:textId="77777777" w:rsidR="000B1789" w:rsidRPr="000B1789" w:rsidRDefault="000B1789" w:rsidP="000B1789"/>
    <w:p w14:paraId="0B394B1D" w14:textId="5144D524" w:rsidR="00F93EBA" w:rsidRDefault="00F93EBA" w:rsidP="00F93EBA">
      <w:pPr>
        <w:pStyle w:val="Heading4"/>
        <w:rPr>
          <w:rStyle w:val="Emphasis"/>
        </w:rPr>
      </w:pPr>
      <w:r>
        <w:t xml:space="preserve">Violation – they only defend COVID </w:t>
      </w:r>
      <w:r w:rsidR="00B37194">
        <w:t>medicines</w:t>
      </w:r>
    </w:p>
    <w:p w14:paraId="3003452B" w14:textId="77777777" w:rsidR="00F93EBA" w:rsidRDefault="00F93EBA" w:rsidP="00F93EBA">
      <w:pPr>
        <w:pStyle w:val="Heading4"/>
      </w:pPr>
      <w:r>
        <w:t>Standards:</w:t>
      </w:r>
    </w:p>
    <w:p w14:paraId="0CA19942" w14:textId="2D678A93" w:rsidR="00AA030B" w:rsidRDefault="00F93EBA" w:rsidP="00F93EBA">
      <w:pPr>
        <w:pStyle w:val="Heading4"/>
      </w:pPr>
      <w:r>
        <w:t xml:space="preserve">Limits – There’s an infinite number of medicines – hundreds of vaccines (Influenza, Coronavirus, </w:t>
      </w:r>
      <w:proofErr w:type="spellStart"/>
      <w:r>
        <w:t>Diptheria</w:t>
      </w:r>
      <w:proofErr w:type="spellEnd"/>
      <w:r>
        <w:t xml:space="preserve">, Yellow Fever, etc.) and thousands of pharmaceutical drugs (Metformin, Lisinopril, Atorvastatin, and many more) – the negative could spec AND choose combinations – that’s supercharged by the fact that they can also spec countries. Kills neg burdens – it’s impossible for me to research every possible combination of medicines. Functional limits don’t check – each individual weapon has implications and articles as to why it is bad  </w:t>
      </w:r>
    </w:p>
    <w:p w14:paraId="3FFDEA10" w14:textId="0B093C69" w:rsidR="005C7F6B" w:rsidRDefault="005C7F6B" w:rsidP="009B0FF9"/>
    <w:p w14:paraId="6CE96FA5" w14:textId="77777777" w:rsidR="005C7F6B" w:rsidRDefault="005C7F6B" w:rsidP="005C7F6B">
      <w:pPr>
        <w:pStyle w:val="Heading4"/>
      </w:pPr>
      <w:r>
        <w:t>Topicality should be a voting issue evaluated through competing interpretations—reasonability invites arbitrary judge intervention that takes the debate out of the hands of the debaters. Pre-round prep has already been skewed which means the only remedy is to drop the debater.</w:t>
      </w:r>
    </w:p>
    <w:p w14:paraId="13CA78AE" w14:textId="5984571E" w:rsidR="004929DA" w:rsidRDefault="004929DA" w:rsidP="00DC4335"/>
    <w:p w14:paraId="6ABDE4A4" w14:textId="6B577CA7" w:rsidR="00C01BA6" w:rsidRDefault="00C01BA6" w:rsidP="00F066D1">
      <w:pPr>
        <w:pStyle w:val="Heading3"/>
      </w:pPr>
      <w:r>
        <w:t>FW</w:t>
      </w:r>
    </w:p>
    <w:p w14:paraId="7AD4B828" w14:textId="63C4CDCC" w:rsidR="00C01BA6" w:rsidRPr="006C4666" w:rsidRDefault="00C01BA6" w:rsidP="00C01BA6">
      <w:pPr>
        <w:pStyle w:val="Heading4"/>
        <w:rPr>
          <w:rFonts w:cstheme="minorHAnsi"/>
        </w:rPr>
      </w:pPr>
      <w:r w:rsidRPr="006C4666">
        <w:rPr>
          <w:rFonts w:cstheme="minorHAnsi"/>
        </w:rPr>
        <w:t>Extinction comes first!</w:t>
      </w:r>
    </w:p>
    <w:p w14:paraId="4DA9DE9A" w14:textId="77777777" w:rsidR="00C01BA6" w:rsidRPr="006C4666" w:rsidRDefault="00C01BA6" w:rsidP="00C01BA6">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08CD8E65" w14:textId="5AA0CEF5" w:rsidR="00C01BA6" w:rsidRDefault="00C01BA6" w:rsidP="00C01BA6">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66306664" w14:textId="77777777" w:rsidR="00D95F02" w:rsidRPr="006C4666" w:rsidRDefault="00D95F02" w:rsidP="00C01BA6">
      <w:pPr>
        <w:rPr>
          <w:rFonts w:cstheme="minorHAnsi"/>
        </w:rPr>
      </w:pPr>
    </w:p>
    <w:p w14:paraId="55A96A01" w14:textId="6523E701" w:rsidR="00087C73" w:rsidRDefault="00087C73" w:rsidP="004929DA">
      <w:pPr>
        <w:pStyle w:val="Heading3"/>
      </w:pPr>
      <w:r>
        <w:t>CP</w:t>
      </w:r>
    </w:p>
    <w:p w14:paraId="70BE59BC" w14:textId="3CFFC915" w:rsidR="00087C73" w:rsidRDefault="00087C73" w:rsidP="00C162B6">
      <w:pPr>
        <w:pStyle w:val="Heading4"/>
      </w:pPr>
      <w:r>
        <w:t>CP Text: The member nations of the WTO should grant a TRIPS waiver for all COVID vaccines except those that use mRNA technology</w:t>
      </w:r>
    </w:p>
    <w:p w14:paraId="062E06A3" w14:textId="77777777" w:rsidR="00087C73" w:rsidRDefault="00087C73" w:rsidP="00087C73">
      <w:pPr>
        <w:pStyle w:val="Heading4"/>
      </w:pPr>
      <w:r>
        <w:t>The WHO guarantees the plan mostly increases mRNA vaccine production</w:t>
      </w:r>
    </w:p>
    <w:p w14:paraId="2EC13D3C" w14:textId="77777777" w:rsidR="00087C73" w:rsidRPr="00EC141A" w:rsidRDefault="00087C73" w:rsidP="00087C73">
      <w:pPr>
        <w:rPr>
          <w:rStyle w:val="Style13ptBold"/>
        </w:rPr>
      </w:pPr>
      <w:r>
        <w:rPr>
          <w:rStyle w:val="Style13ptBold"/>
        </w:rPr>
        <w:t>WHO 4/21—</w:t>
      </w:r>
      <w:r w:rsidRPr="00EC141A">
        <w:t xml:space="preserve">WHO, 4-21-2021, “Establishment of a COVID-19 mRNA vaccine technology transfer hub to scale up global manufacturing,” </w:t>
      </w:r>
      <w:hyperlink r:id="rId6"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0FACA253" w14:textId="4D151C10" w:rsidR="00087C73" w:rsidRDefault="00087C73" w:rsidP="00087C73">
      <w:r>
        <w:t>WHO and its partners are seeking to expand the capacity of low- and middle-income countries (LMICs) to produce COVID-19 vaccines and scale up manufacturing to increase global access to these critical tools to bring the pandemic under control.</w:t>
      </w:r>
    </w:p>
    <w:p w14:paraId="6CDC0DCF" w14:textId="77777777" w:rsidR="00087C73" w:rsidRPr="003C022C" w:rsidRDefault="00087C73" w:rsidP="00087C73">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will  use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510ABF3A" w14:textId="4497D70C" w:rsidR="00087C73" w:rsidRDefault="00087C73" w:rsidP="00087C73">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1021C76C" w14:textId="77777777" w:rsidR="00A34967" w:rsidRDefault="00A34967" w:rsidP="00087C73"/>
    <w:p w14:paraId="13DCB1A0" w14:textId="388CDA6D" w:rsidR="00087C73" w:rsidRDefault="00087C73" w:rsidP="00A34967">
      <w:pPr>
        <w:pStyle w:val="Heading4"/>
        <w:spacing w:line="240" w:lineRule="auto"/>
      </w:pPr>
      <w:r w:rsidRPr="00001CF3">
        <w:t>Limiting waiver to non-mRNA guarantees use of those vaccines—they’re more effective at fighting COVID</w:t>
      </w:r>
      <w:r>
        <w:t xml:space="preserve"> in developing countries</w:t>
      </w:r>
      <w:r w:rsidRPr="00001CF3">
        <w:t>, turning case.</w:t>
      </w:r>
      <w:r>
        <w:t xml:space="preserve"> 3 warrants:</w:t>
      </w:r>
    </w:p>
    <w:p w14:paraId="14971341" w14:textId="77777777" w:rsidR="00087C73" w:rsidRPr="005E662F" w:rsidRDefault="00087C73" w:rsidP="00087C73">
      <w:pPr>
        <w:pStyle w:val="Heading4"/>
        <w:spacing w:line="240" w:lineRule="auto"/>
      </w:pPr>
      <w:r w:rsidRPr="005E662F">
        <w:t>First logistics, mRNA cooling requirements</w:t>
      </w:r>
      <w:r>
        <w:t xml:space="preserve"> and cost</w:t>
      </w:r>
      <w:r w:rsidRPr="005E662F">
        <w:t xml:space="preserve"> make them far harder to distribute</w:t>
      </w:r>
      <w:r>
        <w:t xml:space="preserve"> in developing countries with inadequate infrastructure</w:t>
      </w:r>
    </w:p>
    <w:p w14:paraId="02CA6D13" w14:textId="77777777" w:rsidR="00087C73" w:rsidRPr="005E662F" w:rsidRDefault="00087C73" w:rsidP="00087C73">
      <w:pPr>
        <w:spacing w:after="0" w:line="240" w:lineRule="auto"/>
        <w:rPr>
          <w:rFonts w:ascii="Times New Roman" w:eastAsia="Times New Roman" w:hAnsi="Times New Roman" w:cs="Times New Roman"/>
          <w:sz w:val="24"/>
        </w:rPr>
      </w:pPr>
      <w:proofErr w:type="spellStart"/>
      <w:r w:rsidRPr="005E662F">
        <w:rPr>
          <w:rStyle w:val="Style13ptBold"/>
        </w:rPr>
        <w:t>Mahase</w:t>
      </w:r>
      <w:proofErr w:type="spellEnd"/>
      <w:r w:rsidRPr="005E662F">
        <w:rPr>
          <w:rStyle w:val="Style13ptBold"/>
        </w:rPr>
        <w:t xml:space="preserve"> 20</w:t>
      </w:r>
      <w:r>
        <w:rPr>
          <w:rFonts w:ascii="Arial" w:eastAsia="Times New Roman" w:hAnsi="Arial" w:cs="Arial"/>
          <w:color w:val="222222"/>
          <w:sz w:val="20"/>
          <w:szCs w:val="20"/>
          <w:shd w:val="clear" w:color="auto" w:fill="FFFFFF"/>
        </w:rPr>
        <w:t xml:space="preserve">-- </w:t>
      </w:r>
      <w:proofErr w:type="spellStart"/>
      <w:r w:rsidRPr="005E662F">
        <w:rPr>
          <w:rFonts w:ascii="Arial" w:eastAsia="Times New Roman" w:hAnsi="Arial" w:cs="Arial"/>
          <w:color w:val="222222"/>
          <w:sz w:val="20"/>
          <w:szCs w:val="20"/>
          <w:shd w:val="clear" w:color="auto" w:fill="FFFFFF"/>
        </w:rPr>
        <w:t>Mahase</w:t>
      </w:r>
      <w:proofErr w:type="spellEnd"/>
      <w:r w:rsidRPr="005E662F">
        <w:rPr>
          <w:rFonts w:ascii="Arial" w:eastAsia="Times New Roman" w:hAnsi="Arial" w:cs="Arial"/>
          <w:color w:val="222222"/>
          <w:sz w:val="20"/>
          <w:szCs w:val="20"/>
          <w:shd w:val="clear" w:color="auto" w:fill="FFFFFF"/>
        </w:rPr>
        <w:t xml:space="preserve">, Elisabeth. "Covid-19: What do we know about the late stage vaccine candidates?." </w:t>
      </w:r>
      <w:r>
        <w:rPr>
          <w:rFonts w:ascii="Arial" w:eastAsia="Times New Roman" w:hAnsi="Arial" w:cs="Arial"/>
          <w:color w:val="222222"/>
          <w:sz w:val="20"/>
          <w:szCs w:val="20"/>
          <w:shd w:val="clear" w:color="auto" w:fill="FFFFFF"/>
        </w:rPr>
        <w:t xml:space="preserve">British Medical Journal. </w:t>
      </w:r>
      <w:r w:rsidRPr="005E662F">
        <w:rPr>
          <w:rFonts w:ascii="Arial" w:eastAsia="Times New Roman" w:hAnsi="Arial" w:cs="Arial"/>
          <w:color w:val="222222"/>
          <w:sz w:val="20"/>
          <w:szCs w:val="20"/>
          <w:shd w:val="clear" w:color="auto" w:fill="FFFFFF"/>
        </w:rPr>
        <w:t>(2020).</w:t>
      </w:r>
      <w:r>
        <w:rPr>
          <w:rFonts w:ascii="Arial" w:eastAsia="Times New Roman" w:hAnsi="Arial" w:cs="Arial"/>
          <w:color w:val="222222"/>
          <w:sz w:val="20"/>
          <w:szCs w:val="20"/>
          <w:shd w:val="clear" w:color="auto" w:fill="FFFFFF"/>
        </w:rPr>
        <w:t xml:space="preserve"> (AG </w:t>
      </w:r>
      <w:proofErr w:type="spellStart"/>
      <w:r>
        <w:rPr>
          <w:rFonts w:ascii="Arial" w:eastAsia="Times New Roman" w:hAnsi="Arial" w:cs="Arial"/>
          <w:color w:val="222222"/>
          <w:sz w:val="20"/>
          <w:szCs w:val="20"/>
          <w:shd w:val="clear" w:color="auto" w:fill="FFFFFF"/>
        </w:rPr>
        <w:t>DebateDrills</w:t>
      </w:r>
      <w:proofErr w:type="spellEnd"/>
      <w:r>
        <w:rPr>
          <w:rFonts w:ascii="Arial" w:eastAsia="Times New Roman" w:hAnsi="Arial" w:cs="Arial"/>
          <w:color w:val="222222"/>
          <w:sz w:val="20"/>
          <w:szCs w:val="20"/>
          <w:shd w:val="clear" w:color="auto" w:fill="FFFFFF"/>
        </w:rPr>
        <w:t>)</w:t>
      </w:r>
    </w:p>
    <w:p w14:paraId="2AC717D1" w14:textId="77777777" w:rsidR="00087C73" w:rsidRPr="00F22970" w:rsidRDefault="00087C73" w:rsidP="00087C73">
      <w:pPr>
        <w:rPr>
          <w:rStyle w:val="Emphasis"/>
        </w:rPr>
      </w:pPr>
      <w:r w:rsidRPr="005E662F">
        <w:t xml:space="preserve">Pfizer and BioNTech’s BNT162b2 is the first vaccine candidate to be submitted to the US Food and Drug Administration (FDA) for emergency use authorisation.2 The submission was filed on 20 November, after the conclusion of a phase III trial. The results, released by press release, evaluated 170 confirmed cases of covid-19 and reported that the vaccine was 95% effective 28 days after the first dose. Nine out of 10 severe covid-19 cases in the trial were in the placebo group. </w:t>
      </w:r>
      <w:r w:rsidRPr="00F22970">
        <w:rPr>
          <w:rStyle w:val="Emphasis"/>
          <w:highlight w:val="green"/>
        </w:rPr>
        <w:t>Pfizer</w:t>
      </w:r>
      <w:r w:rsidRPr="00F22970">
        <w:rPr>
          <w:rStyle w:val="Emphasis"/>
        </w:rPr>
        <w:t xml:space="preserve"> said the vaccine could be available to high risk populations in the US by the end of December 2020.</w:t>
      </w:r>
      <w:r w:rsidRPr="005E662F">
        <w:t xml:space="preserve"> The UK government has agreed a deal for 40 million doses (enough for 20 million people) and expects to have 10 million doses by the end of 2020. Meanwhile, the EU has secured a deal for 200 million doses, with an optional 100 million extra doses. Globally, 50 million doses are expected in 2020 and up to 1.3 billion doses by the end of 2021. The companies have started submission processes in Australia, Canada, Europe, and Japan. </w:t>
      </w:r>
      <w:r w:rsidRPr="00F22970">
        <w:rPr>
          <w:rStyle w:val="Emphasis"/>
        </w:rPr>
        <w:t xml:space="preserve">The </w:t>
      </w:r>
      <w:r w:rsidRPr="00F22970">
        <w:rPr>
          <w:rStyle w:val="Emphasis"/>
          <w:highlight w:val="green"/>
        </w:rPr>
        <w:t>vaccine is estimated to cost around £15</w:t>
      </w:r>
      <w:r w:rsidRPr="00F22970">
        <w:rPr>
          <w:rStyle w:val="Emphasis"/>
        </w:rPr>
        <w:t xml:space="preserve"> per dose—</w:t>
      </w:r>
      <w:r w:rsidRPr="00F22970">
        <w:rPr>
          <w:rStyle w:val="Emphasis"/>
          <w:highlight w:val="green"/>
        </w:rPr>
        <w:t>much higher than</w:t>
      </w:r>
      <w:r w:rsidRPr="00F22970">
        <w:rPr>
          <w:rStyle w:val="Emphasis"/>
        </w:rPr>
        <w:t xml:space="preserve"> the Oxford-</w:t>
      </w:r>
      <w:r w:rsidRPr="00F22970">
        <w:rPr>
          <w:rStyle w:val="Emphasis"/>
          <w:highlight w:val="green"/>
        </w:rPr>
        <w:t>AstraZeneca</w:t>
      </w:r>
      <w:r w:rsidRPr="00F22970">
        <w:rPr>
          <w:rStyle w:val="Emphasis"/>
        </w:rPr>
        <w:t xml:space="preserve"> vaccine. </w:t>
      </w:r>
      <w:r w:rsidRPr="00F22970">
        <w:rPr>
          <w:rStyle w:val="Emphasis"/>
          <w:highlight w:val="green"/>
        </w:rPr>
        <w:t>Concerns have also been raised over logistics</w:t>
      </w:r>
      <w:r w:rsidRPr="00F22970">
        <w:rPr>
          <w:rStyle w:val="Emphasis"/>
        </w:rPr>
        <w:t xml:space="preserve">, </w:t>
      </w:r>
      <w:r w:rsidRPr="00F22970">
        <w:rPr>
          <w:rStyle w:val="Emphasis"/>
          <w:highlight w:val="green"/>
        </w:rPr>
        <w:t>as the vaccine must be stored at −70°C</w:t>
      </w:r>
      <w:r w:rsidRPr="00F22970">
        <w:rPr>
          <w:rStyle w:val="Emphasis"/>
        </w:rPr>
        <w:t>. Moderna and US National Institutes of Health vaccine The mRNA-1273 vaccine, developed by US biotech company Moderna in partnership with the US National Institutes of Health (NIH), is 94.5% effective according to the interim findings of US based phase III trial results.</w:t>
      </w:r>
      <w:r w:rsidRPr="005E662F">
        <w:t xml:space="preserve">3 The analysis was based on 95 covid-19 cases, of which 90 (11 severe) were observed in the placebo group and five were reported in the vaccine group. The trial enrolled more than 30 000 US participants, including 7000 aged over 65 and 5000 under 65 with high risk chronic diseases. More than one third (37%, 11 000) of the trial participants were from “communities of colour.” Of the 95 cases, 15 were adults over 65, and 20 identified as being from diverse communities (12 Hispanic, four black, three Asian American, and one multiracial). Moderna intends to submit the interim safety and efficacy data to the FDA for emergency use </w:t>
      </w:r>
      <w:proofErr w:type="spellStart"/>
      <w:r w:rsidRPr="005E662F">
        <w:t>authorisation</w:t>
      </w:r>
      <w:proofErr w:type="spellEnd"/>
      <w:r w:rsidRPr="005E662F">
        <w:t xml:space="preserve"> soon, following a final analysis of 151 cases and a median follow-up of more than two months. The US has agreed a deal for 100 million doses, while the UK government has secured five million doses of the vaccine candidate. If approved by the medicines regulator, the vaccine could be delivered to the UK in spring 2021. </w:t>
      </w:r>
      <w:r w:rsidRPr="00F22970">
        <w:rPr>
          <w:rStyle w:val="Emphasis"/>
          <w:highlight w:val="green"/>
        </w:rPr>
        <w:t>Moderna’s vaccine can be stored</w:t>
      </w:r>
      <w:r w:rsidRPr="00F22970">
        <w:rPr>
          <w:rStyle w:val="Emphasis"/>
        </w:rPr>
        <w:t xml:space="preserve"> in a household fridge for 30 days, at room temperature for up to 12 hours, and </w:t>
      </w:r>
      <w:r w:rsidRPr="00F22970">
        <w:rPr>
          <w:rStyle w:val="Emphasis"/>
          <w:highlight w:val="green"/>
        </w:rPr>
        <w:t>at −20°C for up to six months. However</w:t>
      </w:r>
      <w:r w:rsidRPr="00F22970">
        <w:rPr>
          <w:rStyle w:val="Emphasis"/>
        </w:rPr>
        <w:t xml:space="preserve">, compared with the Oxford-AstraZeneca and Pfizer vaccines, </w:t>
      </w:r>
      <w:r w:rsidRPr="00F22970">
        <w:rPr>
          <w:rStyle w:val="Emphasis"/>
          <w:highlight w:val="green"/>
        </w:rPr>
        <w:t>Moderna’s candidate is much more expensive at approximately £25</w:t>
      </w:r>
      <w:r w:rsidRPr="00F22970">
        <w:rPr>
          <w:rStyle w:val="Emphasis"/>
        </w:rPr>
        <w:t xml:space="preserve"> per dose.</w:t>
      </w:r>
    </w:p>
    <w:p w14:paraId="32E98352" w14:textId="77777777" w:rsidR="00087C73" w:rsidRDefault="00087C73" w:rsidP="00087C73">
      <w:pPr>
        <w:pStyle w:val="Heading4"/>
      </w:pPr>
      <w:r>
        <w:t>Second, the requirement for 2 doses means vaccination campaign takes much longer. J&amp;J does not have this requirement</w:t>
      </w:r>
    </w:p>
    <w:p w14:paraId="435FBBD4" w14:textId="77777777" w:rsidR="00087C73" w:rsidRDefault="00087C73" w:rsidP="00087C73"/>
    <w:p w14:paraId="4AB58217" w14:textId="77777777" w:rsidR="00087C73" w:rsidRDefault="00087C73" w:rsidP="00087C73">
      <w:pPr>
        <w:pStyle w:val="Heading4"/>
      </w:pPr>
      <w:r>
        <w:t>Third, developing countries already have production capacity for traditional vaccines, mRNA development shifts resources and takes time to get off the ground</w:t>
      </w:r>
    </w:p>
    <w:p w14:paraId="304C9089" w14:textId="77777777" w:rsidR="00087C73" w:rsidRPr="004C0616" w:rsidRDefault="00087C73" w:rsidP="00087C73">
      <w:proofErr w:type="spellStart"/>
      <w:r w:rsidRPr="004C0616">
        <w:rPr>
          <w:rStyle w:val="Style13ptBold"/>
        </w:rPr>
        <w:t>Iacobucci</w:t>
      </w:r>
      <w:proofErr w:type="spellEnd"/>
      <w:r w:rsidRPr="004C0616">
        <w:rPr>
          <w:rStyle w:val="Style13ptBold"/>
        </w:rPr>
        <w:t xml:space="preserve"> 21</w:t>
      </w:r>
      <w:r>
        <w:t xml:space="preserve">-- </w:t>
      </w:r>
      <w:proofErr w:type="spellStart"/>
      <w:r>
        <w:t>Iacobucci</w:t>
      </w:r>
      <w:proofErr w:type="spellEnd"/>
      <w:r>
        <w:t xml:space="preserve">, Gareth. “Covid-19: How will a waiver on vaccine patents affect global supply?,” BMJ : British Medical Journal (Online); London Vol. 373,  (May 10, 2021). DOI:10.1136/bmj.n1182. (AG </w:t>
      </w:r>
      <w:proofErr w:type="spellStart"/>
      <w:r>
        <w:t>DebateDrills</w:t>
      </w:r>
      <w:proofErr w:type="spellEnd"/>
      <w:r>
        <w:t>)</w:t>
      </w:r>
    </w:p>
    <w:p w14:paraId="0451ABFE" w14:textId="77777777" w:rsidR="00087C73" w:rsidRPr="00373B7A" w:rsidRDefault="00087C73" w:rsidP="00087C73">
      <w:pPr>
        <w:rPr>
          <w:rStyle w:val="Emphasis"/>
        </w:rPr>
      </w:pPr>
      <w:r w:rsidRPr="00373B7A">
        <w:rPr>
          <w:rStyle w:val="Emphasis"/>
        </w:rPr>
        <w:t>“You simply cannot achieve this kind of capacity expansion by waiving patents and hoping that hitherto unknown factories around the world will turn their hand to the complex process of vaccine manufacture,” she said. “</w:t>
      </w:r>
      <w:r w:rsidRPr="00373B7A">
        <w:rPr>
          <w:rStyle w:val="Emphasis"/>
          <w:highlight w:val="green"/>
        </w:rPr>
        <w:t>A waiver risks diverting raw materials and supplies</w:t>
      </w:r>
      <w:r w:rsidRPr="00373B7A">
        <w:rPr>
          <w:rStyle w:val="Emphasis"/>
        </w:rPr>
        <w:t xml:space="preserve"> away from well established, effective supply chains </w:t>
      </w:r>
      <w:r w:rsidRPr="00373B7A">
        <w:rPr>
          <w:rStyle w:val="Emphasis"/>
          <w:highlight w:val="green"/>
        </w:rPr>
        <w:t>to less efficient manufacturing sites</w:t>
      </w:r>
      <w:r w:rsidRPr="00373B7A">
        <w:rPr>
          <w:rStyle w:val="Emphasis"/>
        </w:rPr>
        <w:t xml:space="preserve"> where productivity and quality may be an issue.</w:t>
      </w:r>
      <w:r>
        <w:t xml:space="preserve"> It opens the door to counterfeit vaccines entering the supply chain around the world.” Javier Guzman, technical director of the Medicines, Technologies, and Pharmaceutical Services </w:t>
      </w:r>
      <w:proofErr w:type="spellStart"/>
      <w:r>
        <w:t>programme</w:t>
      </w:r>
      <w:proofErr w:type="spellEnd"/>
      <w:r>
        <w:t xml:space="preserve"> at Management Sciences for Health, a global non-profit </w:t>
      </w:r>
      <w:proofErr w:type="spellStart"/>
      <w:r>
        <w:t>organisation</w:t>
      </w:r>
      <w:proofErr w:type="spellEnd"/>
      <w:r>
        <w:t xml:space="preserve">, told The BMJ that </w:t>
      </w:r>
      <w:r w:rsidRPr="00373B7A">
        <w:rPr>
          <w:rStyle w:val="Emphasis"/>
          <w:highlight w:val="green"/>
        </w:rPr>
        <w:t>some middle income countries did have the capabilities to make vaccines and some were already producing covid vaccines</w:t>
      </w:r>
      <w:r w:rsidRPr="00373B7A">
        <w:rPr>
          <w:rStyle w:val="Emphasis"/>
        </w:rPr>
        <w:t xml:space="preserve">. He cited the voluntary licensing agreements made by AstraZeneca with Indian and Brazilian manufacturers. </w:t>
      </w:r>
      <w:r>
        <w:t xml:space="preserve">But he added, </w:t>
      </w:r>
      <w:r w:rsidRPr="00373B7A">
        <w:rPr>
          <w:rStyle w:val="Emphasis"/>
        </w:rPr>
        <w:t>“</w:t>
      </w:r>
      <w:r w:rsidRPr="00373B7A">
        <w:rPr>
          <w:rStyle w:val="Emphasis"/>
          <w:highlight w:val="green"/>
        </w:rPr>
        <w:t>It is important to distinguish between viral vectors</w:t>
      </w:r>
      <w:r w:rsidRPr="00373B7A">
        <w:rPr>
          <w:rStyle w:val="Emphasis"/>
        </w:rPr>
        <w:t xml:space="preserve"> (such as the AstraZeneca vaccine) </w:t>
      </w:r>
      <w:r w:rsidRPr="00373B7A">
        <w:rPr>
          <w:rStyle w:val="Emphasis"/>
          <w:highlight w:val="green"/>
        </w:rPr>
        <w:t>and mRNA vaccines</w:t>
      </w:r>
      <w:r w:rsidRPr="00373B7A">
        <w:rPr>
          <w:rStyle w:val="Emphasis"/>
        </w:rPr>
        <w:t xml:space="preserve"> (Pfizer and Moderna) and between producing the liquid vaccine solution (the active ingredient) and filling and capping sterile vials (known as “fill-and-finish</w:t>
      </w:r>
      <w:r w:rsidRPr="00373B7A">
        <w:rPr>
          <w:rStyle w:val="Emphasis"/>
          <w:highlight w:val="green"/>
        </w:rPr>
        <w:t>”). More manufacturers in low and middle income countries are in the position to manufacture viral vectors</w:t>
      </w:r>
      <w:r w:rsidRPr="00373B7A">
        <w:rPr>
          <w:rStyle w:val="Emphasis"/>
        </w:rPr>
        <w:t xml:space="preserve"> and/or contribute with the fill-and-finish stage of the process.”</w:t>
      </w:r>
    </w:p>
    <w:p w14:paraId="2D61F94A" w14:textId="77777777" w:rsidR="00087C73" w:rsidRPr="00087C73" w:rsidRDefault="00087C73" w:rsidP="00087C73"/>
    <w:p w14:paraId="6767C2DA" w14:textId="0913BF95" w:rsidR="004929DA" w:rsidRDefault="004929DA" w:rsidP="004929DA">
      <w:pPr>
        <w:pStyle w:val="Heading3"/>
      </w:pPr>
      <w:r>
        <w:t>Case</w:t>
      </w:r>
    </w:p>
    <w:p w14:paraId="27E87A22" w14:textId="42113364" w:rsidR="007131FE" w:rsidRPr="007131FE" w:rsidRDefault="007131FE" w:rsidP="007131FE">
      <w:pPr>
        <w:pStyle w:val="Heading3"/>
      </w:pPr>
      <w:r>
        <w:t>AT Impact</w:t>
      </w:r>
    </w:p>
    <w:p w14:paraId="0594051E" w14:textId="77777777" w:rsidR="00943BBF" w:rsidRPr="00760143" w:rsidRDefault="00943BBF" w:rsidP="00943BBF">
      <w:pPr>
        <w:pStyle w:val="Heading4"/>
        <w:rPr>
          <w:rFonts w:asciiTheme="majorHAnsi" w:hAnsiTheme="majorHAnsi" w:cstheme="majorHAnsi"/>
        </w:rPr>
      </w:pPr>
      <w:r>
        <w:rPr>
          <w:rFonts w:asciiTheme="majorHAnsi" w:hAnsiTheme="majorHAnsi" w:cstheme="majorHAnsi"/>
        </w:rPr>
        <w:t xml:space="preserve">No </w:t>
      </w:r>
      <w:r w:rsidRPr="00760143">
        <w:rPr>
          <w:rFonts w:asciiTheme="majorHAnsi" w:hAnsiTheme="majorHAnsi" w:cstheme="majorHAnsi"/>
        </w:rPr>
        <w:t xml:space="preserve">waiver is needed – herd immunity can be achieved by the end of the year. </w:t>
      </w:r>
    </w:p>
    <w:p w14:paraId="1A9505D9" w14:textId="77777777" w:rsidR="00943BBF" w:rsidRPr="00760143" w:rsidRDefault="00943BBF" w:rsidP="00943BBF">
      <w:pPr>
        <w:rPr>
          <w:rFonts w:asciiTheme="majorHAnsi" w:hAnsiTheme="majorHAnsi" w:cstheme="majorHAnsi"/>
          <w:sz w:val="20"/>
          <w:szCs w:val="20"/>
        </w:rPr>
      </w:pPr>
      <w:r w:rsidRPr="00760143">
        <w:rPr>
          <w:rStyle w:val="Style13ptBold"/>
          <w:rFonts w:asciiTheme="majorHAnsi" w:hAnsiTheme="majorHAnsi" w:cstheme="majorHAnsi"/>
        </w:rPr>
        <w:t>LSS 21</w:t>
      </w:r>
      <w:r w:rsidRPr="00760143">
        <w:rPr>
          <w:rFonts w:asciiTheme="majorHAnsi" w:hAnsiTheme="majorHAnsi" w:cstheme="majorHAnsi"/>
          <w:color w:val="2E2E2E"/>
          <w:shd w:val="clear" w:color="auto" w:fill="FFFFFF"/>
        </w:rPr>
        <w:t xml:space="preserve"> </w:t>
      </w:r>
      <w:r w:rsidRPr="00760143">
        <w:rPr>
          <w:rFonts w:asciiTheme="majorHAnsi" w:hAnsiTheme="majorHAnsi" w:cstheme="majorHAnsi"/>
          <w:sz w:val="20"/>
          <w:szCs w:val="20"/>
        </w:rPr>
        <w:t>The Launch and Scale Speedometer is led by the </w:t>
      </w:r>
      <w:hyperlink r:id="rId7" w:tgtFrame="_blank" w:history="1">
        <w:r w:rsidRPr="00760143">
          <w:rPr>
            <w:rStyle w:val="Hyperlink"/>
            <w:rFonts w:asciiTheme="majorHAnsi" w:eastAsiaTheme="majorEastAsia" w:hAnsiTheme="majorHAnsi" w:cstheme="majorHAnsi"/>
            <w:sz w:val="20"/>
            <w:szCs w:val="20"/>
          </w:rPr>
          <w:t>Duke Global Health Innovation Center</w:t>
        </w:r>
      </w:hyperlink>
      <w:r w:rsidRPr="00760143">
        <w:rPr>
          <w:rFonts w:asciiTheme="majorHAnsi" w:hAnsiTheme="majorHAnsi" w:cstheme="majorHAnsi"/>
          <w:sz w:val="20"/>
          <w:szCs w:val="20"/>
        </w:rPr>
        <w:t xml:space="preserve">, with support from the Bill &amp; Melinda Gates Foundation, “Vaccines Manufacturing”, 2021, </w:t>
      </w:r>
      <w:hyperlink r:id="rId8" w:history="1">
        <w:r w:rsidRPr="00760143">
          <w:rPr>
            <w:rStyle w:val="Hyperlink"/>
            <w:rFonts w:asciiTheme="majorHAnsi" w:hAnsiTheme="majorHAnsi" w:cstheme="majorHAnsi"/>
            <w:sz w:val="20"/>
            <w:szCs w:val="20"/>
          </w:rPr>
          <w:t>https://launchandscalefaster.org/covid-19/vaccinemanufacturing</w:t>
        </w:r>
      </w:hyperlink>
      <w:r w:rsidRPr="00760143">
        <w:rPr>
          <w:rFonts w:asciiTheme="majorHAnsi" w:hAnsiTheme="majorHAnsi" w:cstheme="majorHAnsi"/>
          <w:sz w:val="20"/>
          <w:szCs w:val="20"/>
        </w:rPr>
        <w:t xml:space="preserve"> | MU</w:t>
      </w:r>
    </w:p>
    <w:p w14:paraId="620E2747" w14:textId="77777777" w:rsidR="00943BBF" w:rsidRPr="00980F04" w:rsidRDefault="00943BBF" w:rsidP="00943BBF">
      <w:pPr>
        <w:rPr>
          <w:rFonts w:asciiTheme="majorHAnsi" w:hAnsiTheme="majorHAnsi" w:cstheme="majorHAnsi"/>
          <w:b/>
          <w:u w:val="single"/>
        </w:rPr>
      </w:pPr>
      <w:r w:rsidRPr="00760143">
        <w:rPr>
          <w:rStyle w:val="StyleUnderline"/>
          <w:rFonts w:asciiTheme="majorHAnsi" w:hAnsiTheme="majorHAnsi" w:cstheme="majorHAnsi"/>
        </w:rPr>
        <w:t>VACCINE MAKERS PROJECT A GLOBAL TOTAL OF 12 BILLION DOSES OF COVID-19 VACCINE IN 2021</w:t>
      </w:r>
      <w:r>
        <w:rPr>
          <w:rStyle w:val="StyleUnderline"/>
          <w:rFonts w:asciiTheme="majorHAnsi" w:hAnsiTheme="majorHAnsi" w:cstheme="majorHAnsi"/>
        </w:rPr>
        <w:t xml:space="preserve"> </w:t>
      </w:r>
      <w:r w:rsidRPr="00760143">
        <w:rPr>
          <w:rStyle w:val="Emphasis"/>
          <w:rFonts w:asciiTheme="majorHAnsi" w:hAnsiTheme="majorHAnsi" w:cstheme="majorHAnsi"/>
        </w:rPr>
        <w:t xml:space="preserve">Our </w:t>
      </w:r>
      <w:r w:rsidRPr="00760143">
        <w:rPr>
          <w:rStyle w:val="Emphasis"/>
          <w:rFonts w:asciiTheme="majorHAnsi" w:hAnsiTheme="majorHAnsi" w:cstheme="majorHAnsi"/>
          <w:highlight w:val="green"/>
        </w:rPr>
        <w:t>analysis of 2021 projections from Covid-19 vaccine makers indicates</w:t>
      </w:r>
      <w:r w:rsidRPr="00760143">
        <w:rPr>
          <w:rStyle w:val="Emphasis"/>
          <w:rFonts w:asciiTheme="majorHAnsi" w:hAnsiTheme="majorHAnsi" w:cstheme="majorHAnsi"/>
        </w:rPr>
        <w:t xml:space="preserve"> that </w:t>
      </w:r>
      <w:r w:rsidRPr="00760143">
        <w:rPr>
          <w:rStyle w:val="Emphasis"/>
          <w:rFonts w:asciiTheme="majorHAnsi" w:hAnsiTheme="majorHAnsi" w:cstheme="majorHAnsi"/>
          <w:highlight w:val="green"/>
        </w:rPr>
        <w:t>more than 12 billion doses could be produced this year</w:t>
      </w:r>
      <w:r w:rsidRPr="00760143">
        <w:rPr>
          <w:rStyle w:val="Emphasis"/>
          <w:rFonts w:asciiTheme="majorHAnsi" w:hAnsiTheme="majorHAnsi" w:cstheme="majorHAnsi"/>
        </w:rPr>
        <w:t xml:space="preserve">. </w:t>
      </w:r>
      <w:r w:rsidRPr="00760143">
        <w:rPr>
          <w:rStyle w:val="StyleUnderline"/>
          <w:rFonts w:asciiTheme="majorHAnsi" w:hAnsiTheme="majorHAnsi" w:cstheme="majorHAnsi"/>
        </w:rPr>
        <w:t>It is important to remember that this total is a sum of projections from vaccine developers and may include optimistic assumptions.</w:t>
      </w:r>
      <w:r>
        <w:rPr>
          <w:rStyle w:val="StyleUnderline"/>
          <w:rFonts w:asciiTheme="majorHAnsi" w:hAnsiTheme="majorHAnsi" w:cstheme="majorHAnsi"/>
        </w:rPr>
        <w:t xml:space="preserve"> </w:t>
      </w:r>
      <w:r w:rsidRPr="00760143">
        <w:rPr>
          <w:rFonts w:asciiTheme="majorHAnsi" w:hAnsiTheme="majorHAnsi" w:cstheme="majorHAnsi"/>
          <w:sz w:val="16"/>
        </w:rPr>
        <w:t xml:space="preserve">Assuming the market is primarily 2-dose vaccines (Janssen and CanSino are the only 1-dose vaccines currently on the market), </w:t>
      </w:r>
      <w:r w:rsidRPr="00760143">
        <w:rPr>
          <w:rStyle w:val="Emphasis"/>
          <w:rFonts w:asciiTheme="majorHAnsi" w:hAnsiTheme="majorHAnsi" w:cstheme="majorHAnsi"/>
          <w:highlight w:val="green"/>
        </w:rPr>
        <w:t>about 11 billion doses are needed to vaccinate 70 percent of the world’s population. This is frequently seen as the threshold to approach herd immunity</w:t>
      </w:r>
      <w:r w:rsidRPr="00760143">
        <w:rPr>
          <w:rStyle w:val="Emphasis"/>
          <w:rFonts w:asciiTheme="majorHAnsi" w:hAnsiTheme="majorHAnsi" w:cstheme="majorHAnsi"/>
        </w:rPr>
        <w:t>, the level of vaccination coverage that limits spread and protects those who are unable to be vaccinated from infection.</w:t>
      </w:r>
      <w:r>
        <w:rPr>
          <w:rStyle w:val="Emphasis"/>
          <w:rFonts w:asciiTheme="majorHAnsi" w:hAnsiTheme="majorHAnsi" w:cstheme="majorHAnsi"/>
        </w:rPr>
        <w:t xml:space="preserve"> </w:t>
      </w:r>
      <w:r w:rsidRPr="00760143">
        <w:rPr>
          <w:rStyle w:val="StyleUnderline"/>
          <w:rFonts w:asciiTheme="majorHAnsi" w:hAnsiTheme="majorHAnsi" w:cstheme="majorHAnsi"/>
        </w:rPr>
        <w:t>If manufacturers are able to reach their goal of more than 12 billion doses this year and if those doses were purchased and distributed equitably across the world’s population, we could meet much of the world’s needs in 2021.</w:t>
      </w:r>
      <w:r w:rsidRPr="00760143">
        <w:rPr>
          <w:rFonts w:asciiTheme="majorHAnsi" w:hAnsiTheme="majorHAnsi" w:cstheme="majorHAnsi"/>
          <w:sz w:val="16"/>
        </w:rPr>
        <w:t xml:space="preserve"> (It is worth noting that those are both big ifs.)</w:t>
      </w:r>
    </w:p>
    <w:p w14:paraId="5405B9A4" w14:textId="77777777" w:rsidR="00943BBF" w:rsidRPr="00760143" w:rsidRDefault="00943BBF" w:rsidP="00943BBF">
      <w:pPr>
        <w:rPr>
          <w:rFonts w:asciiTheme="majorHAnsi" w:hAnsiTheme="majorHAnsi" w:cstheme="majorHAnsi"/>
          <w:sz w:val="16"/>
        </w:rPr>
      </w:pPr>
      <w:r w:rsidRPr="00760143">
        <w:rPr>
          <w:rFonts w:asciiTheme="majorHAnsi" w:hAnsiTheme="majorHAnsi" w:cstheme="majorHAnsi"/>
          <w:sz w:val="16"/>
        </w:rPr>
        <w:t>Global needs can change, however. For example, the emergence and spread of new variants may mean that we need a new generation of vaccines before the end of 2021. We also do not yet know how long immunity from vaccines will last and we may need regular booster shots to maintain immunity and to target new variants. No vaccines are yet approved for use in children under 16 years of age, but several are being tested in children now. The approval of one or more vaccines for children could shift the demand and supply landscape again. Some countries may also choose to purchase and maintain surplus vaccine doses beyond their immediate needs in order to manage future risks, diminishing the immediate supply for other countries.</w:t>
      </w:r>
    </w:p>
    <w:p w14:paraId="5FC058E4" w14:textId="77777777" w:rsidR="00CA03D4" w:rsidRPr="00CA03D4" w:rsidRDefault="00CA03D4" w:rsidP="00CA03D4">
      <w:pPr>
        <w:rPr>
          <w:rFonts w:asciiTheme="majorHAnsi" w:hAnsiTheme="majorHAnsi" w:cstheme="majorHAnsi"/>
        </w:rPr>
      </w:pPr>
    </w:p>
    <w:p w14:paraId="2B118641" w14:textId="77777777" w:rsidR="00CA03D4" w:rsidRPr="009E5CEC" w:rsidRDefault="00CA03D4" w:rsidP="00CA03D4">
      <w:pPr>
        <w:pStyle w:val="Heading4"/>
        <w:rPr>
          <w:u w:val="single"/>
        </w:rPr>
      </w:pPr>
      <w:bookmarkStart w:id="0" w:name="_Hlk56807902"/>
      <w:r w:rsidRPr="009E5CEC">
        <w:rPr>
          <w:u w:val="single"/>
        </w:rPr>
        <w:t>Warming</w:t>
      </w:r>
      <w:r w:rsidRPr="00942AB4">
        <w:t xml:space="preserve"> doesn’t </w:t>
      </w:r>
      <w:r>
        <w:t>cause</w:t>
      </w:r>
      <w:r w:rsidRPr="00942AB4">
        <w:t xml:space="preserve"> </w:t>
      </w:r>
      <w:r w:rsidRPr="009E5CEC">
        <w:rPr>
          <w:u w:val="single"/>
        </w:rPr>
        <w:t>extinction</w:t>
      </w:r>
    </w:p>
    <w:p w14:paraId="5A584633" w14:textId="77777777" w:rsidR="00CA03D4" w:rsidRPr="00942AB4" w:rsidRDefault="00CA03D4" w:rsidP="00CA03D4">
      <w:r w:rsidRPr="00942AB4">
        <w:rPr>
          <w:rStyle w:val="Style13ptBold"/>
        </w:rPr>
        <w:t>Nordhaus 20</w:t>
      </w:r>
      <w:r w:rsidRPr="00942AB4">
        <w:t xml:space="preserve"> Ted Nordhaus, an American author, environmental policy expert, and the director of research at The Breakthrough Institute, citing new climate change forecasts. [Ignore the Fake Climate Debate, 1-23-2020, https://www.wsj.com/articles/ignore-the-fake-climate-debate-11579795816]//BPS</w:t>
      </w:r>
    </w:p>
    <w:p w14:paraId="078A0386" w14:textId="6E2F6993" w:rsidR="00CA03D4" w:rsidRDefault="00CA03D4" w:rsidP="00CA03D4">
      <w:pPr>
        <w:rPr>
          <w:sz w:val="16"/>
        </w:rPr>
      </w:pPr>
      <w:r w:rsidRPr="00942AB4">
        <w:rPr>
          <w:rStyle w:val="StyleUnderline"/>
        </w:rPr>
        <w:t>Beyond</w:t>
      </w:r>
      <w:r w:rsidRPr="00942AB4">
        <w:rPr>
          <w:sz w:val="16"/>
        </w:rPr>
        <w:t xml:space="preserve"> the </w:t>
      </w:r>
      <w:r w:rsidRPr="00942AB4">
        <w:rPr>
          <w:rStyle w:val="StyleUnderline"/>
        </w:rPr>
        <w:t>headlines and social media</w:t>
      </w:r>
      <w:r w:rsidRPr="00942AB4">
        <w:rPr>
          <w:sz w:val="16"/>
        </w:rPr>
        <w:t xml:space="preserve">, where Greta Thunberg, Donald Trump and the online armies of climate </w:t>
      </w:r>
      <w:r w:rsidRPr="00942AB4">
        <w:rPr>
          <w:rStyle w:val="StyleUnderline"/>
        </w:rPr>
        <w:t>“alarmists” and “deniers”</w:t>
      </w:r>
      <w:r w:rsidRPr="00942AB4">
        <w:rPr>
          <w:sz w:val="16"/>
        </w:rPr>
        <w:t xml:space="preserve"> do battle, </w:t>
      </w:r>
      <w:r w:rsidRPr="00C80102">
        <w:rPr>
          <w:rStyle w:val="StyleUnderline"/>
          <w:highlight w:val="green"/>
        </w:rPr>
        <w:t xml:space="preserve">there is </w:t>
      </w:r>
      <w:r w:rsidRPr="00C80102">
        <w:rPr>
          <w:rStyle w:val="Emphasis"/>
          <w:highlight w:val="green"/>
        </w:rPr>
        <w:t>a real climate debate</w:t>
      </w:r>
      <w:r w:rsidRPr="00942AB4">
        <w:rPr>
          <w:sz w:val="16"/>
        </w:rPr>
        <w:t xml:space="preserve"> bubbling along </w:t>
      </w:r>
      <w:r w:rsidRPr="00C80102">
        <w:rPr>
          <w:rStyle w:val="StyleUnderline"/>
          <w:highlight w:val="green"/>
        </w:rPr>
        <w:t>in</w:t>
      </w:r>
      <w:r w:rsidRPr="00942AB4">
        <w:rPr>
          <w:rStyle w:val="StyleUnderline"/>
        </w:rPr>
        <w:t xml:space="preserve"> </w:t>
      </w:r>
      <w:r w:rsidRPr="00942AB4">
        <w:rPr>
          <w:rStyle w:val="Emphasis"/>
        </w:rPr>
        <w:t xml:space="preserve">scientific </w:t>
      </w:r>
      <w:r w:rsidRPr="00C80102">
        <w:rPr>
          <w:rStyle w:val="Emphasis"/>
          <w:highlight w:val="green"/>
        </w:rPr>
        <w:t>journals</w:t>
      </w:r>
      <w:r w:rsidRPr="00942AB4">
        <w:rPr>
          <w:sz w:val="16"/>
        </w:rPr>
        <w:t xml:space="preserve">, conferences and, occasionally, even in the halls of Congress. </w:t>
      </w:r>
      <w:r w:rsidRPr="00C80102">
        <w:rPr>
          <w:rStyle w:val="StyleUnderline"/>
          <w:highlight w:val="green"/>
        </w:rPr>
        <w:t>It gets</w:t>
      </w:r>
      <w:r w:rsidRPr="00942AB4">
        <w:rPr>
          <w:sz w:val="16"/>
        </w:rPr>
        <w:t xml:space="preserve"> a lot </w:t>
      </w:r>
      <w:r w:rsidRPr="00C80102">
        <w:rPr>
          <w:rStyle w:val="StyleUnderline"/>
          <w:highlight w:val="green"/>
        </w:rPr>
        <w:t>less attention</w:t>
      </w:r>
      <w:r w:rsidRPr="00942AB4">
        <w:rPr>
          <w:sz w:val="16"/>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C80102">
        <w:rPr>
          <w:rStyle w:val="Emphasis"/>
          <w:highlight w:val="green"/>
        </w:rPr>
        <w:t>most pessimists</w:t>
      </w:r>
      <w:r w:rsidRPr="00C80102">
        <w:rPr>
          <w:rStyle w:val="StyleUnderline"/>
          <w:highlight w:val="green"/>
        </w:rPr>
        <w:t xml:space="preserve"> do not believe</w:t>
      </w:r>
      <w:r w:rsidRPr="00942AB4">
        <w:rPr>
          <w:sz w:val="16"/>
        </w:rPr>
        <w:t xml:space="preserve"> that </w:t>
      </w:r>
      <w:r w:rsidRPr="00C80102">
        <w:rPr>
          <w:rStyle w:val="Emphasis"/>
          <w:highlight w:val="green"/>
        </w:rPr>
        <w:t>runaway climate change</w:t>
      </w:r>
      <w:r w:rsidRPr="00C80102">
        <w:rPr>
          <w:rStyle w:val="StyleUnderline"/>
          <w:highlight w:val="green"/>
        </w:rPr>
        <w:t xml:space="preserve"> or </w:t>
      </w:r>
      <w:r w:rsidRPr="00C80102">
        <w:rPr>
          <w:rStyle w:val="Emphasis"/>
          <w:highlight w:val="green"/>
        </w:rPr>
        <w:t>a hothouse earth</w:t>
      </w:r>
      <w:r w:rsidRPr="00C80102">
        <w:rPr>
          <w:rStyle w:val="StyleUnderline"/>
          <w:highlight w:val="green"/>
        </w:rPr>
        <w:t xml:space="preserve"> are plausible scenarios, </w:t>
      </w:r>
      <w:r w:rsidRPr="00C80102">
        <w:rPr>
          <w:rStyle w:val="Emphasis"/>
          <w:highlight w:val="green"/>
        </w:rPr>
        <w:t>much less</w:t>
      </w:r>
      <w:r w:rsidRPr="00C80102">
        <w:rPr>
          <w:rStyle w:val="StyleUnderline"/>
          <w:highlight w:val="green"/>
        </w:rPr>
        <w:t xml:space="preserve"> that </w:t>
      </w:r>
      <w:r w:rsidRPr="00C80102">
        <w:rPr>
          <w:rStyle w:val="Emphasis"/>
          <w:highlight w:val="green"/>
        </w:rPr>
        <w:t>human extinction</w:t>
      </w:r>
      <w:r w:rsidRPr="00C80102">
        <w:rPr>
          <w:rStyle w:val="StyleUnderline"/>
          <w:highlight w:val="green"/>
        </w:rPr>
        <w:t xml:space="preserve"> is imminent</w:t>
      </w:r>
      <w:r w:rsidRPr="00942AB4">
        <w:rPr>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C80102">
        <w:rPr>
          <w:rStyle w:val="Emphasis"/>
          <w:highlight w:val="green"/>
        </w:rPr>
        <w:t>A richer world</w:t>
      </w:r>
      <w:r w:rsidRPr="00C80102">
        <w:rPr>
          <w:rStyle w:val="StyleUnderline"/>
          <w:highlight w:val="green"/>
        </w:rPr>
        <w:t xml:space="preserve"> will</w:t>
      </w:r>
      <w:r w:rsidRPr="00942AB4">
        <w:rPr>
          <w:sz w:val="16"/>
        </w:rPr>
        <w:t xml:space="preserve"> also likely </w:t>
      </w:r>
      <w:r w:rsidRPr="00C80102">
        <w:rPr>
          <w:rStyle w:val="StyleUnderline"/>
          <w:highlight w:val="green"/>
        </w:rPr>
        <w:t xml:space="preserve">be </w:t>
      </w:r>
      <w:r w:rsidRPr="00C80102">
        <w:rPr>
          <w:rStyle w:val="Emphasis"/>
          <w:highlight w:val="green"/>
        </w:rPr>
        <w:t>more technologically advanced</w:t>
      </w:r>
      <w:r w:rsidRPr="00942AB4">
        <w:rPr>
          <w:rStyle w:val="StyleUnderline"/>
        </w:rPr>
        <w:t>, which means</w:t>
      </w:r>
      <w:r w:rsidRPr="00942AB4">
        <w:rPr>
          <w:sz w:val="16"/>
        </w:rPr>
        <w:t xml:space="preserve"> that </w:t>
      </w:r>
      <w:r w:rsidRPr="00942AB4">
        <w:rPr>
          <w:rStyle w:val="StyleUnderline"/>
        </w:rPr>
        <w:t>energy</w:t>
      </w:r>
      <w:r w:rsidRPr="00942AB4">
        <w:rPr>
          <w:sz w:val="16"/>
        </w:rPr>
        <w:t xml:space="preserve"> consumption </w:t>
      </w:r>
      <w:r w:rsidRPr="00942AB4">
        <w:rPr>
          <w:rStyle w:val="StyleUnderline"/>
        </w:rPr>
        <w:t xml:space="preserve">should be </w:t>
      </w:r>
      <w:r w:rsidRPr="00942AB4">
        <w:rPr>
          <w:rStyle w:val="Emphasis"/>
        </w:rPr>
        <w:t>less carbon-intensive</w:t>
      </w:r>
      <w:r w:rsidRPr="00942AB4">
        <w:rPr>
          <w:sz w:val="16"/>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942AB4">
        <w:rPr>
          <w:rStyle w:val="StyleUnderline"/>
        </w:rPr>
        <w:t>New research</w:t>
      </w:r>
      <w:r w:rsidRPr="00942AB4">
        <w:rPr>
          <w:sz w:val="16"/>
        </w:rPr>
        <w:t xml:space="preserve"> published in the journal Global Environmental Change </w:t>
      </w:r>
      <w:r w:rsidRPr="00942AB4">
        <w:rPr>
          <w:rStyle w:val="StyleUnderline"/>
        </w:rPr>
        <w:t>finds</w:t>
      </w:r>
      <w:r w:rsidRPr="00942AB4">
        <w:rPr>
          <w:sz w:val="16"/>
        </w:rPr>
        <w:t xml:space="preserve"> that </w:t>
      </w:r>
      <w:r w:rsidRPr="00C80102">
        <w:rPr>
          <w:rStyle w:val="Emphasis"/>
          <w:highlight w:val="green"/>
        </w:rPr>
        <w:t>global economic growth</w:t>
      </w:r>
      <w:r w:rsidRPr="00942AB4">
        <w:rPr>
          <w:sz w:val="16"/>
        </w:rPr>
        <w:t xml:space="preserve"> over the last decade </w:t>
      </w:r>
      <w:r w:rsidRPr="00C80102">
        <w:rPr>
          <w:rStyle w:val="StyleUnderline"/>
          <w:highlight w:val="green"/>
        </w:rPr>
        <w:t xml:space="preserve">has </w:t>
      </w:r>
      <w:r w:rsidRPr="00C80102">
        <w:rPr>
          <w:rStyle w:val="Emphasis"/>
          <w:highlight w:val="green"/>
        </w:rPr>
        <w:t>reduced</w:t>
      </w:r>
      <w:r w:rsidRPr="00C80102">
        <w:rPr>
          <w:rStyle w:val="StyleUnderline"/>
          <w:highlight w:val="green"/>
        </w:rPr>
        <w:t xml:space="preserve"> climate mortality by </w:t>
      </w:r>
      <w:r w:rsidRPr="00C80102">
        <w:rPr>
          <w:rStyle w:val="Emphasis"/>
          <w:highlight w:val="green"/>
        </w:rPr>
        <w:t>a factor of five</w:t>
      </w:r>
      <w:r w:rsidRPr="00942AB4">
        <w:rPr>
          <w:sz w:val="16"/>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942AB4">
        <w:rPr>
          <w:sz w:val="16"/>
        </w:rPr>
        <w:t>Fani</w:t>
      </w:r>
      <w:proofErr w:type="spellEnd"/>
      <w:r w:rsidRPr="00942AB4">
        <w:rPr>
          <w:sz w:val="16"/>
        </w:rPr>
        <w:t xml:space="preserve">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942AB4">
        <w:rPr>
          <w:rStyle w:val="Emphasis"/>
        </w:rPr>
        <w:t xml:space="preserve">recent </w:t>
      </w:r>
      <w:r w:rsidRPr="00C80102">
        <w:rPr>
          <w:rStyle w:val="Emphasis"/>
          <w:highlight w:val="green"/>
        </w:rPr>
        <w:t>forecasts</w:t>
      </w:r>
      <w:r w:rsidRPr="00942AB4">
        <w:rPr>
          <w:sz w:val="16"/>
        </w:rPr>
        <w:t xml:space="preserve"> also </w:t>
      </w:r>
      <w:r w:rsidRPr="00C80102">
        <w:rPr>
          <w:rStyle w:val="StyleUnderline"/>
          <w:highlight w:val="green"/>
        </w:rPr>
        <w:t>suggest</w:t>
      </w:r>
      <w:r w:rsidRPr="00942AB4">
        <w:rPr>
          <w:sz w:val="16"/>
        </w:rPr>
        <w:t xml:space="preserve"> that many of </w:t>
      </w:r>
      <w:r w:rsidRPr="00C80102">
        <w:rPr>
          <w:rStyle w:val="Emphasis"/>
          <w:highlight w:val="green"/>
        </w:rPr>
        <w:t>the worst-case climate scenarios</w:t>
      </w:r>
      <w:r w:rsidRPr="00942AB4">
        <w:rPr>
          <w:sz w:val="16"/>
        </w:rPr>
        <w:t xml:space="preserve"> produced in the last decade, which assumed unbounded economic growth and fossil-fuel development, </w:t>
      </w:r>
      <w:r w:rsidRPr="00C80102">
        <w:rPr>
          <w:rStyle w:val="StyleUnderline"/>
          <w:highlight w:val="green"/>
        </w:rPr>
        <w:t>are</w:t>
      </w:r>
      <w:r w:rsidRPr="00942AB4">
        <w:rPr>
          <w:sz w:val="16"/>
        </w:rPr>
        <w:t xml:space="preserve"> also </w:t>
      </w:r>
      <w:r w:rsidRPr="00942AB4">
        <w:rPr>
          <w:rStyle w:val="Emphasis"/>
        </w:rPr>
        <w:t xml:space="preserve">very </w:t>
      </w:r>
      <w:r w:rsidRPr="00C80102">
        <w:rPr>
          <w:rStyle w:val="Emphasis"/>
          <w:highlight w:val="green"/>
        </w:rPr>
        <w:t>unlikely</w:t>
      </w:r>
      <w:r w:rsidRPr="00942AB4">
        <w:rPr>
          <w:rStyle w:val="StyleUnderline"/>
        </w:rPr>
        <w:t xml:space="preserve">. There is </w:t>
      </w:r>
      <w:r w:rsidRPr="00942AB4">
        <w:rPr>
          <w:rStyle w:val="Emphasis"/>
        </w:rPr>
        <w:t>still substantial uncertainty</w:t>
      </w:r>
      <w:r w:rsidRPr="00942AB4">
        <w:rPr>
          <w:rStyle w:val="StyleUnderline"/>
        </w:rPr>
        <w:t xml:space="preserve"> about</w:t>
      </w:r>
      <w:r w:rsidRPr="00942AB4">
        <w:rPr>
          <w:sz w:val="16"/>
        </w:rPr>
        <w:t xml:space="preserve"> how sensitive global </w:t>
      </w:r>
      <w:r w:rsidRPr="00942AB4">
        <w:rPr>
          <w:rStyle w:val="StyleUnderline"/>
        </w:rPr>
        <w:t>temperatures</w:t>
      </w:r>
      <w:r w:rsidRPr="00942AB4">
        <w:rPr>
          <w:sz w:val="16"/>
        </w:rPr>
        <w:t xml:space="preserve"> will be to higher emissions over the long-term. But </w:t>
      </w:r>
      <w:r w:rsidRPr="00942AB4">
        <w:rPr>
          <w:rStyle w:val="Emphasis"/>
        </w:rPr>
        <w:t xml:space="preserve">the </w:t>
      </w:r>
      <w:r w:rsidRPr="00C80102">
        <w:rPr>
          <w:rStyle w:val="Emphasis"/>
          <w:highlight w:val="green"/>
        </w:rPr>
        <w:t>best estimates</w:t>
      </w:r>
      <w:r w:rsidRPr="00942AB4">
        <w:rPr>
          <w:sz w:val="16"/>
        </w:rPr>
        <w:t xml:space="preserve"> now </w:t>
      </w:r>
      <w:r w:rsidRPr="00C80102">
        <w:rPr>
          <w:rStyle w:val="StyleUnderline"/>
          <w:highlight w:val="green"/>
        </w:rPr>
        <w:t>suggest</w:t>
      </w:r>
      <w:r w:rsidRPr="00942AB4">
        <w:rPr>
          <w:sz w:val="16"/>
        </w:rPr>
        <w:t xml:space="preserve"> that </w:t>
      </w:r>
      <w:r w:rsidRPr="00C80102">
        <w:rPr>
          <w:rStyle w:val="StyleUnderline"/>
          <w:highlight w:val="green"/>
        </w:rPr>
        <w:t xml:space="preserve">the world is on track for </w:t>
      </w:r>
      <w:r w:rsidRPr="00C80102">
        <w:rPr>
          <w:rStyle w:val="Emphasis"/>
          <w:highlight w:val="green"/>
        </w:rPr>
        <w:t>3 degrees</w:t>
      </w:r>
      <w:r w:rsidRPr="00942AB4">
        <w:rPr>
          <w:rStyle w:val="Emphasis"/>
        </w:rPr>
        <w:t xml:space="preserve"> of warming</w:t>
      </w:r>
      <w:r w:rsidRPr="00942AB4">
        <w:rPr>
          <w:sz w:val="16"/>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942AB4">
        <w:rPr>
          <w:rStyle w:val="StyleUnderline"/>
        </w:rPr>
        <w:t>energy intensity</w:t>
      </w:r>
      <w:r w:rsidRPr="00942AB4">
        <w:rPr>
          <w:sz w:val="16"/>
        </w:rPr>
        <w:t xml:space="preserve"> of the global economy </w:t>
      </w:r>
      <w:r w:rsidRPr="00942AB4">
        <w:rPr>
          <w:rStyle w:val="StyleUnderline"/>
        </w:rPr>
        <w:t>continues to fall. Lower-carbon natural gas</w:t>
      </w:r>
      <w:r w:rsidRPr="00942AB4">
        <w:rPr>
          <w:sz w:val="16"/>
        </w:rPr>
        <w:t xml:space="preserve"> has </w:t>
      </w:r>
      <w:r w:rsidRPr="00942AB4">
        <w:rPr>
          <w:rStyle w:val="StyleUnderline"/>
        </w:rPr>
        <w:t>displaced coal</w:t>
      </w:r>
      <w:r w:rsidRPr="00942AB4">
        <w:rPr>
          <w:sz w:val="16"/>
        </w:rPr>
        <w:t xml:space="preserve"> as the primary source of new fossil energy. The </w:t>
      </w:r>
      <w:r w:rsidRPr="00942AB4">
        <w:rPr>
          <w:rStyle w:val="StyleUnderline"/>
        </w:rPr>
        <w:t>falling cost of wind and solar energy</w:t>
      </w:r>
      <w:r w:rsidRPr="00942AB4">
        <w:rPr>
          <w:sz w:val="16"/>
        </w:rPr>
        <w:t xml:space="preserve"> has begun to </w:t>
      </w:r>
      <w:r w:rsidRPr="00942AB4">
        <w:rPr>
          <w:rStyle w:val="StyleUnderline"/>
        </w:rPr>
        <w:t>have an effect on</w:t>
      </w:r>
      <w:r w:rsidRPr="00942AB4">
        <w:rPr>
          <w:sz w:val="16"/>
        </w:rPr>
        <w:t xml:space="preserve"> the growth of </w:t>
      </w:r>
      <w:r w:rsidRPr="00942AB4">
        <w:rPr>
          <w:rStyle w:val="StyleUnderline"/>
        </w:rPr>
        <w:t>fossil fuels. Even nuclear energy</w:t>
      </w:r>
      <w:r w:rsidRPr="00942AB4">
        <w:rPr>
          <w:sz w:val="16"/>
        </w:rPr>
        <w:t xml:space="preserve"> has </w:t>
      </w:r>
      <w:r w:rsidRPr="00942AB4">
        <w:rPr>
          <w:rStyle w:val="StyleUnderline"/>
        </w:rPr>
        <w:t>made a modest comeback</w:t>
      </w:r>
      <w:r w:rsidRPr="00942AB4">
        <w:rPr>
          <w:sz w:val="16"/>
        </w:rPr>
        <w:t xml:space="preserve"> in Asia.</w:t>
      </w:r>
      <w:bookmarkEnd w:id="0"/>
    </w:p>
    <w:p w14:paraId="2BF21CA6" w14:textId="77777777" w:rsidR="00F7393C" w:rsidRPr="00377AF7" w:rsidRDefault="00F7393C" w:rsidP="00F7393C"/>
    <w:p w14:paraId="71DD0F52" w14:textId="77777777" w:rsidR="0091401A" w:rsidRPr="001545B2" w:rsidRDefault="0091401A" w:rsidP="0091401A">
      <w:pPr>
        <w:pStyle w:val="Heading4"/>
      </w:pPr>
      <w:r w:rsidRPr="001545B2">
        <w:t xml:space="preserve">Even completely unchecked deforestation takes 200 years and won’t cause extinction </w:t>
      </w:r>
    </w:p>
    <w:p w14:paraId="48A1C17D" w14:textId="77777777" w:rsidR="0091401A" w:rsidRPr="001545B2" w:rsidRDefault="0091401A" w:rsidP="0091401A">
      <w:pPr>
        <w:rPr>
          <w:rStyle w:val="Hyperlink"/>
          <w:rFonts w:cstheme="minorHAnsi"/>
        </w:rPr>
      </w:pPr>
      <w:r w:rsidRPr="001545B2">
        <w:rPr>
          <w:rFonts w:cstheme="minorHAnsi"/>
        </w:rPr>
        <w:t xml:space="preserve">Hannah </w:t>
      </w:r>
      <w:proofErr w:type="spellStart"/>
      <w:r w:rsidRPr="001545B2">
        <w:rPr>
          <w:b/>
          <w:bCs/>
        </w:rPr>
        <w:t>Voak</w:t>
      </w:r>
      <w:proofErr w:type="spellEnd"/>
      <w:r w:rsidRPr="001545B2">
        <w:rPr>
          <w:b/>
          <w:bCs/>
        </w:rPr>
        <w:t xml:space="preserve"> 16</w:t>
      </w:r>
      <w:r w:rsidRPr="001545B2">
        <w:rPr>
          <w:rFonts w:cstheme="minorHAnsi"/>
        </w:rPr>
        <w:t xml:space="preserve">, Assistant Ecologist, Nurture Ecology Ltd., 4/22/16, “A world without trees,” </w:t>
      </w:r>
      <w:hyperlink r:id="rId9" w:history="1">
        <w:r w:rsidRPr="001545B2">
          <w:rPr>
            <w:rStyle w:val="Hyperlink"/>
            <w:rFonts w:cstheme="minorHAnsi"/>
          </w:rPr>
          <w:t>http://www.scienceinschool.org/content/world-without-trees</w:t>
        </w:r>
      </w:hyperlink>
    </w:p>
    <w:p w14:paraId="0088A644" w14:textId="77777777" w:rsidR="0091401A" w:rsidRPr="001545B2" w:rsidRDefault="0091401A" w:rsidP="0091401A">
      <w:pPr>
        <w:rPr>
          <w:rFonts w:cstheme="minorHAnsi"/>
          <w:sz w:val="16"/>
        </w:rPr>
      </w:pPr>
      <w:r w:rsidRPr="00C80102">
        <w:rPr>
          <w:rStyle w:val="StyleUnderline"/>
          <w:rFonts w:cstheme="minorHAnsi"/>
          <w:highlight w:val="green"/>
        </w:rPr>
        <w:t>There are</w:t>
      </w:r>
      <w:r w:rsidRPr="001545B2">
        <w:rPr>
          <w:rFonts w:cstheme="minorHAnsi"/>
          <w:sz w:val="16"/>
        </w:rPr>
        <w:t xml:space="preserve"> approximately </w:t>
      </w:r>
      <w:r w:rsidRPr="00C80102">
        <w:rPr>
          <w:rStyle w:val="Emphasis"/>
          <w:rFonts w:cstheme="minorHAnsi"/>
          <w:highlight w:val="green"/>
        </w:rPr>
        <w:t>3</w:t>
      </w:r>
      <w:r w:rsidRPr="001545B2">
        <w:rPr>
          <w:rFonts w:cstheme="minorHAnsi"/>
          <w:sz w:val="16"/>
        </w:rPr>
        <w:t xml:space="preserve">.04 </w:t>
      </w:r>
      <w:r w:rsidRPr="00C80102">
        <w:rPr>
          <w:rStyle w:val="Emphasis"/>
          <w:rFonts w:cstheme="minorHAnsi"/>
          <w:highlight w:val="green"/>
        </w:rPr>
        <w:t>trillion trees</w:t>
      </w:r>
      <w:r w:rsidRPr="001545B2">
        <w:rPr>
          <w:rFonts w:cstheme="minorHAnsi"/>
          <w:sz w:val="16"/>
        </w:rPr>
        <w:t xml:space="preserve"> on planet Earth (Crowther et al 15), </w:t>
      </w:r>
      <w:r w:rsidRPr="001545B2">
        <w:rPr>
          <w:rStyle w:val="StyleUnderline"/>
          <w:rFonts w:cstheme="minorHAnsi"/>
        </w:rPr>
        <w:t>covering 31% of the world’s land surface</w:t>
      </w:r>
      <w:r w:rsidRPr="001545B2">
        <w:rPr>
          <w:rFonts w:cstheme="minorHAnsi"/>
          <w:sz w:val="16"/>
        </w:rPr>
        <w:t xml:space="preserve">w1. Today, for Earth day, we’re taking a look at trees. Around </w:t>
      </w:r>
      <w:r w:rsidRPr="00C80102">
        <w:rPr>
          <w:rStyle w:val="StyleUnderline"/>
          <w:rFonts w:cstheme="minorHAnsi"/>
          <w:highlight w:val="green"/>
        </w:rPr>
        <w:t>15 billion</w:t>
      </w:r>
      <w:r w:rsidRPr="001545B2">
        <w:rPr>
          <w:rStyle w:val="StyleUnderline"/>
          <w:rFonts w:cstheme="minorHAnsi"/>
        </w:rPr>
        <w:t xml:space="preserve"> trees </w:t>
      </w:r>
      <w:r w:rsidRPr="00C80102">
        <w:rPr>
          <w:rStyle w:val="StyleUnderline"/>
          <w:rFonts w:cstheme="minorHAnsi"/>
          <w:highlight w:val="green"/>
        </w:rPr>
        <w:t>are cut down each year</w:t>
      </w:r>
      <w:r w:rsidRPr="001545B2">
        <w:rPr>
          <w:rFonts w:cstheme="minorHAnsi"/>
          <w:sz w:val="16"/>
        </w:rPr>
        <w:t xml:space="preserve">. So, hypothetically speaking, </w:t>
      </w:r>
      <w:r w:rsidRPr="00C80102">
        <w:rPr>
          <w:rStyle w:val="StyleUnderline"/>
          <w:rFonts w:cstheme="minorHAnsi"/>
          <w:highlight w:val="green"/>
        </w:rPr>
        <w:t>it would take</w:t>
      </w:r>
      <w:r w:rsidRPr="001545B2">
        <w:rPr>
          <w:rFonts w:cstheme="minorHAnsi"/>
          <w:sz w:val="16"/>
        </w:rPr>
        <w:t xml:space="preserve"> just </w:t>
      </w:r>
      <w:r w:rsidRPr="00C80102">
        <w:rPr>
          <w:rStyle w:val="Emphasis"/>
          <w:rFonts w:cstheme="minorHAnsi"/>
          <w:highlight w:val="green"/>
        </w:rPr>
        <w:t>over 200 years</w:t>
      </w:r>
      <w:r w:rsidRPr="00C80102">
        <w:rPr>
          <w:rStyle w:val="StyleUnderline"/>
          <w:rFonts w:cstheme="minorHAnsi"/>
          <w:highlight w:val="green"/>
        </w:rPr>
        <w:t xml:space="preserve"> for</w:t>
      </w:r>
      <w:r w:rsidRPr="001545B2">
        <w:rPr>
          <w:rStyle w:val="StyleUnderline"/>
          <w:rFonts w:cstheme="minorHAnsi"/>
        </w:rPr>
        <w:t xml:space="preserve"> the world’s </w:t>
      </w:r>
      <w:r w:rsidRPr="00C80102">
        <w:rPr>
          <w:rStyle w:val="StyleUnderline"/>
          <w:rFonts w:cstheme="minorHAnsi"/>
          <w:highlight w:val="green"/>
        </w:rPr>
        <w:t>forests to</w:t>
      </w:r>
      <w:r w:rsidRPr="001545B2">
        <w:rPr>
          <w:rStyle w:val="StyleUnderline"/>
          <w:rFonts w:cstheme="minorHAnsi"/>
        </w:rPr>
        <w:t xml:space="preserve"> completely </w:t>
      </w:r>
      <w:r w:rsidRPr="00C80102">
        <w:rPr>
          <w:rStyle w:val="StyleUnderline"/>
          <w:rFonts w:cstheme="minorHAnsi"/>
          <w:highlight w:val="green"/>
        </w:rPr>
        <w:t>disappear</w:t>
      </w:r>
      <w:r w:rsidRPr="001545B2">
        <w:rPr>
          <w:rFonts w:cstheme="minorHAnsi"/>
          <w:sz w:val="16"/>
        </w:rPr>
        <w:t xml:space="preserve">. While </w:t>
      </w:r>
      <w:r w:rsidRPr="00C80102">
        <w:rPr>
          <w:rStyle w:val="Emphasis"/>
          <w:rFonts w:cstheme="minorHAnsi"/>
          <w:highlight w:val="green"/>
        </w:rPr>
        <w:t>this</w:t>
      </w:r>
      <w:r w:rsidRPr="001545B2">
        <w:rPr>
          <w:rStyle w:val="Emphasis"/>
          <w:rFonts w:cstheme="minorHAnsi"/>
        </w:rPr>
        <w:t xml:space="preserve"> scenario </w:t>
      </w:r>
      <w:r w:rsidRPr="00C80102">
        <w:rPr>
          <w:rStyle w:val="Emphasis"/>
          <w:rFonts w:cstheme="minorHAnsi"/>
          <w:highlight w:val="green"/>
        </w:rPr>
        <w:t>is unlikely</w:t>
      </w:r>
      <w:r w:rsidRPr="001545B2">
        <w:rPr>
          <w:rStyle w:val="StyleUnderline"/>
          <w:rFonts w:cstheme="minorHAnsi"/>
        </w:rPr>
        <w:t>, what would be the consequences of a tree-free planet?</w:t>
      </w:r>
      <w:r w:rsidRPr="001545B2">
        <w:rPr>
          <w:rFonts w:cstheme="minorHAnsi"/>
          <w:sz w:val="16"/>
        </w:rPr>
        <w:t xml:space="preserve"> Let’s start with perhaps the most obvious difference – oxygen concentration. A lack of oxygen? Oxygen makes up roughly 21% of the Earth’s atmosphere, but you probably know that already. What you might be surprised to find out, however, is that only half of this oxygen is produced through photosynthesis in trees and other plants on land. The other half is produced in oceans, by microscopic marine organisms called phytoplankton. </w:t>
      </w:r>
      <w:r w:rsidRPr="00C80102">
        <w:rPr>
          <w:rStyle w:val="StyleUnderline"/>
          <w:rFonts w:cstheme="minorHAnsi"/>
          <w:highlight w:val="green"/>
        </w:rPr>
        <w:t>The environment would not be devoid of oxygen</w:t>
      </w:r>
      <w:r w:rsidRPr="001545B2">
        <w:rPr>
          <w:rStyle w:val="StyleUnderline"/>
          <w:rFonts w:cstheme="minorHAnsi"/>
        </w:rPr>
        <w:t xml:space="preserve"> if all trees were lost but the oxygen level would be lower</w:t>
      </w:r>
      <w:r w:rsidRPr="001545B2">
        <w:rPr>
          <w:rFonts w:cstheme="minorHAnsi"/>
          <w:sz w:val="16"/>
        </w:rPr>
        <w:t xml:space="preserve">. Would it be sufficient for humans to survive? In one year, a mature leafy tree produces as much oxygen as ten people breathe. </w:t>
      </w:r>
      <w:r w:rsidRPr="001545B2">
        <w:rPr>
          <w:rStyle w:val="StyleUnderline"/>
          <w:rFonts w:cstheme="minorHAnsi"/>
        </w:rPr>
        <w:t xml:space="preserve">If phytoplankton provides us with half our required oxygen, at current population levels </w:t>
      </w:r>
      <w:r w:rsidRPr="00C80102">
        <w:rPr>
          <w:rStyle w:val="StyleUnderline"/>
          <w:rFonts w:cstheme="minorHAnsi"/>
          <w:highlight w:val="green"/>
        </w:rPr>
        <w:t>we could survive</w:t>
      </w:r>
      <w:r w:rsidRPr="001545B2">
        <w:rPr>
          <w:rStyle w:val="StyleUnderline"/>
          <w:rFonts w:cstheme="minorHAnsi"/>
        </w:rPr>
        <w:t xml:space="preserve"> on Earth </w:t>
      </w:r>
      <w:r w:rsidRPr="00C80102">
        <w:rPr>
          <w:rStyle w:val="StyleUnderline"/>
          <w:rFonts w:cstheme="minorHAnsi"/>
          <w:highlight w:val="green"/>
        </w:rPr>
        <w:t>for</w:t>
      </w:r>
      <w:r w:rsidRPr="001545B2">
        <w:rPr>
          <w:rStyle w:val="StyleUnderline"/>
          <w:rFonts w:cstheme="minorHAnsi"/>
        </w:rPr>
        <w:t xml:space="preserve"> at least </w:t>
      </w:r>
      <w:r w:rsidRPr="00C80102">
        <w:rPr>
          <w:rStyle w:val="Emphasis"/>
          <w:rFonts w:cstheme="minorHAnsi"/>
          <w:highlight w:val="green"/>
        </w:rPr>
        <w:t>4000 years</w:t>
      </w:r>
      <w:r w:rsidRPr="00C80102">
        <w:rPr>
          <w:rStyle w:val="StyleUnderline"/>
          <w:rFonts w:cstheme="minorHAnsi"/>
          <w:highlight w:val="green"/>
        </w:rPr>
        <w:t xml:space="preserve"> before</w:t>
      </w:r>
      <w:r w:rsidRPr="001545B2">
        <w:rPr>
          <w:rStyle w:val="StyleUnderline"/>
          <w:rFonts w:cstheme="minorHAnsi"/>
        </w:rPr>
        <w:t xml:space="preserve"> the </w:t>
      </w:r>
      <w:r w:rsidRPr="00C80102">
        <w:rPr>
          <w:rStyle w:val="StyleUnderline"/>
          <w:rFonts w:cstheme="minorHAnsi"/>
          <w:highlight w:val="green"/>
        </w:rPr>
        <w:t>oxygen</w:t>
      </w:r>
      <w:r w:rsidRPr="001545B2">
        <w:rPr>
          <w:rStyle w:val="StyleUnderline"/>
          <w:rFonts w:cstheme="minorHAnsi"/>
        </w:rPr>
        <w:t xml:space="preserve"> store </w:t>
      </w:r>
      <w:r w:rsidRPr="00C80102">
        <w:rPr>
          <w:rStyle w:val="StyleUnderline"/>
          <w:rFonts w:cstheme="minorHAnsi"/>
          <w:highlight w:val="green"/>
        </w:rPr>
        <w:t>ran empty</w:t>
      </w:r>
      <w:r w:rsidRPr="001545B2">
        <w:rPr>
          <w:rFonts w:cstheme="minorHAnsi"/>
          <w:sz w:val="16"/>
        </w:rPr>
        <w:t xml:space="preserve">. However, </w:t>
      </w:r>
      <w:r w:rsidRPr="00C80102">
        <w:rPr>
          <w:rStyle w:val="StyleUnderline"/>
          <w:rFonts w:cstheme="minorHAnsi"/>
          <w:highlight w:val="green"/>
        </w:rPr>
        <w:t>that’s not considering</w:t>
      </w:r>
      <w:r w:rsidRPr="001545B2">
        <w:rPr>
          <w:rFonts w:cstheme="minorHAnsi"/>
          <w:sz w:val="16"/>
        </w:rPr>
        <w:t xml:space="preserve"> a number of other factors: increasing population size, for example, would reduce the amount of oxygen available, whilst </w:t>
      </w:r>
      <w:r w:rsidRPr="00C80102">
        <w:rPr>
          <w:rStyle w:val="StyleUnderline"/>
          <w:rFonts w:cstheme="minorHAnsi"/>
          <w:highlight w:val="green"/>
        </w:rPr>
        <w:t>phytoplankton blooms due to</w:t>
      </w:r>
      <w:r w:rsidRPr="001545B2">
        <w:rPr>
          <w:rStyle w:val="StyleUnderline"/>
          <w:rFonts w:cstheme="minorHAnsi"/>
        </w:rPr>
        <w:t xml:space="preserve"> an </w:t>
      </w:r>
      <w:r w:rsidRPr="00C80102">
        <w:rPr>
          <w:rStyle w:val="StyleUnderline"/>
          <w:rFonts w:cstheme="minorHAnsi"/>
          <w:highlight w:val="green"/>
        </w:rPr>
        <w:t>abundance of carbon</w:t>
      </w:r>
      <w:r w:rsidRPr="001545B2">
        <w:rPr>
          <w:rStyle w:val="StyleUnderline"/>
          <w:rFonts w:cstheme="minorHAnsi"/>
        </w:rPr>
        <w:t xml:space="preserve"> dioxide could </w:t>
      </w:r>
      <w:r w:rsidRPr="00C80102">
        <w:rPr>
          <w:rStyle w:val="Emphasis"/>
          <w:rFonts w:cstheme="minorHAnsi"/>
          <w:highlight w:val="green"/>
        </w:rPr>
        <w:t>increase oxygen</w:t>
      </w:r>
      <w:r w:rsidRPr="001545B2">
        <w:rPr>
          <w:rStyle w:val="Emphasis"/>
          <w:rFonts w:cstheme="minorHAnsi"/>
        </w:rPr>
        <w:t xml:space="preserve"> levels</w:t>
      </w:r>
      <w:r w:rsidRPr="001545B2">
        <w:rPr>
          <w:rFonts w:cstheme="minorHAnsi"/>
          <w:sz w:val="16"/>
        </w:rPr>
        <w:t xml:space="preserve">. Suffocating smog Whilst there may be enough oxygen for humans to survive on Earth, at least to begin with, the air we breathe could still be responsible for our demise. Like giant filters, trees help to cut down on pollution levels. Leaves intercept airborne particles and ozone, carbon monoxide, sulfur dioxide and other greenhouse gases are absorbed through the leaves stomata. In 2012, outdoor air pollution was estimated to cause 3.7 million premature deaths worldwidew2. Imagine the impact removing these environmental sieves would have on humankind. </w:t>
      </w:r>
      <w:r w:rsidRPr="001545B2">
        <w:rPr>
          <w:rStyle w:val="StyleUnderline"/>
          <w:rFonts w:cstheme="minorHAnsi"/>
        </w:rPr>
        <w:t>Air-pollution masks would become a necessity</w:t>
      </w:r>
      <w:r w:rsidRPr="001545B2">
        <w:rPr>
          <w:rFonts w:cstheme="minorHAnsi"/>
          <w:sz w:val="16"/>
        </w:rPr>
        <w:t xml:space="preserve"> and bottled ‘clean air’ could come at a premium. Full of hot air? Armed with pollution masks, </w:t>
      </w:r>
      <w:r w:rsidRPr="001545B2">
        <w:rPr>
          <w:rStyle w:val="StyleUnderline"/>
          <w:rFonts w:cstheme="minorHAnsi"/>
        </w:rPr>
        <w:t>would the climate and temperature still be suitable for us?</w:t>
      </w:r>
      <w:r w:rsidRPr="001545B2">
        <w:rPr>
          <w:rFonts w:cstheme="minorHAnsi"/>
          <w:sz w:val="16"/>
        </w:rPr>
        <w:t xml:space="preserve"> One important consideration is carbon dioxide. In one year, an acre of mature trees soaks up the same amount of carbon dioxide that we produce by driving the average car 26 000 miles. Since human activities like this increase the normal level of carbon dioxide in the atmosphere, cutting down trees would tip the balance even further, not to mention the enormous amount of stored carbon that would be released from doing so. Deforestation is already responsible for up to 15% of global greenhouse gas emissions and you might think that an overwhelming increase in carbon dioxide would result in a much warmer planet. However, </w:t>
      </w:r>
      <w:r w:rsidRPr="001545B2">
        <w:rPr>
          <w:rStyle w:val="StyleUnderline"/>
          <w:rFonts w:cstheme="minorHAnsi"/>
        </w:rPr>
        <w:t>the relationship between trees and global temperature is much more complicated</w:t>
      </w:r>
      <w:r w:rsidRPr="001545B2">
        <w:rPr>
          <w:rFonts w:cstheme="minorHAnsi"/>
          <w:sz w:val="16"/>
        </w:rPr>
        <w:t xml:space="preserve">. </w:t>
      </w:r>
      <w:r w:rsidRPr="001545B2">
        <w:rPr>
          <w:rStyle w:val="StyleUnderline"/>
          <w:rFonts w:cstheme="minorHAnsi"/>
        </w:rPr>
        <w:t>Energy and water fluxes between trees and the atmosphere</w:t>
      </w:r>
      <w:r w:rsidRPr="001545B2">
        <w:rPr>
          <w:rFonts w:cstheme="minorHAnsi"/>
          <w:sz w:val="16"/>
        </w:rPr>
        <w:t xml:space="preserve"> also </w:t>
      </w:r>
      <w:r w:rsidRPr="001545B2">
        <w:rPr>
          <w:rStyle w:val="StyleUnderline"/>
          <w:rFonts w:cstheme="minorHAnsi"/>
        </w:rPr>
        <w:t>play a role</w:t>
      </w:r>
      <w:r w:rsidRPr="001545B2">
        <w:rPr>
          <w:rFonts w:cstheme="minorHAnsi"/>
          <w:sz w:val="16"/>
        </w:rPr>
        <w:t xml:space="preserve"> and a tree’s colour, for example, can affect the amount of the Sun’s energy that is absorbed or reflected. Studies have shown that </w:t>
      </w:r>
      <w:r w:rsidRPr="001545B2">
        <w:rPr>
          <w:rStyle w:val="StyleUnderline"/>
          <w:rFonts w:cstheme="minorHAnsi"/>
        </w:rPr>
        <w:t xml:space="preserve">Europe’s trees have actually caused a </w:t>
      </w:r>
      <w:r w:rsidRPr="001545B2">
        <w:rPr>
          <w:rStyle w:val="Emphasis"/>
          <w:rFonts w:cstheme="minorHAnsi"/>
        </w:rPr>
        <w:t>slight increase in regional temperatures</w:t>
      </w:r>
      <w:r w:rsidRPr="001545B2">
        <w:rPr>
          <w:rFonts w:cstheme="minorHAnsi"/>
          <w:sz w:val="16"/>
        </w:rPr>
        <w:t xml:space="preserve"> since 1750w3, while transpiration from plants in tropical forests cools the surface temperature. Therefore, whether the temperature becomes too hot to handle could depend on many factors, although a recent study concluded that reducing forest size increases average air surface temperatures in all climate zones (</w:t>
      </w:r>
      <w:proofErr w:type="spellStart"/>
      <w:r w:rsidRPr="001545B2">
        <w:rPr>
          <w:rFonts w:cstheme="minorHAnsi"/>
          <w:sz w:val="16"/>
        </w:rPr>
        <w:t>Alkama</w:t>
      </w:r>
      <w:proofErr w:type="spellEnd"/>
      <w:r w:rsidRPr="001545B2">
        <w:rPr>
          <w:rFonts w:cstheme="minorHAnsi"/>
          <w:sz w:val="16"/>
        </w:rPr>
        <w:t xml:space="preserve"> &amp; </w:t>
      </w:r>
      <w:proofErr w:type="spellStart"/>
      <w:r w:rsidRPr="001545B2">
        <w:rPr>
          <w:rFonts w:cstheme="minorHAnsi"/>
          <w:sz w:val="16"/>
        </w:rPr>
        <w:t>Cescatti</w:t>
      </w:r>
      <w:proofErr w:type="spellEnd"/>
      <w:r w:rsidRPr="001545B2">
        <w:rPr>
          <w:rFonts w:cstheme="minorHAnsi"/>
          <w:sz w:val="16"/>
        </w:rPr>
        <w:t xml:space="preserve"> 16).</w:t>
      </w:r>
    </w:p>
    <w:p w14:paraId="0BD932F0" w14:textId="2683D7BD" w:rsidR="00AA0406" w:rsidRDefault="00AA0406" w:rsidP="00DC4335"/>
    <w:p w14:paraId="2AF82A21" w14:textId="15B6D415" w:rsidR="00AA0406" w:rsidRDefault="00AA0406" w:rsidP="00AA0406">
      <w:pPr>
        <w:pStyle w:val="Heading3"/>
      </w:pPr>
      <w:r>
        <w:t>AT FW</w:t>
      </w:r>
    </w:p>
    <w:p w14:paraId="350761B0" w14:textId="77777777" w:rsidR="00C25DBB" w:rsidRDefault="00C25DBB" w:rsidP="00C25DBB">
      <w:pPr>
        <w:pStyle w:val="Heading4"/>
      </w:pPr>
      <w:r>
        <w:t>They Say Santos</w:t>
      </w:r>
    </w:p>
    <w:p w14:paraId="3D209ACC" w14:textId="77777777" w:rsidR="00C25DBB" w:rsidRDefault="00C25DBB" w:rsidP="00C25DBB">
      <w:pPr>
        <w:pStyle w:val="Heading4"/>
      </w:pPr>
      <w:r>
        <w:t xml:space="preserve">1-- No Collapse back onto ourselves -- if we win cap is sustainable etc. -- force them to win a particular indict of our </w:t>
      </w:r>
      <w:proofErr w:type="spellStart"/>
      <w:r>
        <w:t>scenarious</w:t>
      </w:r>
      <w:proofErr w:type="spellEnd"/>
    </w:p>
    <w:p w14:paraId="2CF5A519" w14:textId="3BAEAE99" w:rsidR="00C25DBB" w:rsidRDefault="00C25DBB" w:rsidP="00C25DBB">
      <w:pPr>
        <w:pStyle w:val="Heading4"/>
      </w:pPr>
      <w:r>
        <w:t xml:space="preserve">2-- No Not reproducing the squo -- the CP fiats a different world and cap is revolutionizing </w:t>
      </w:r>
      <w:proofErr w:type="spellStart"/>
      <w:r>
        <w:t>tehcnology</w:t>
      </w:r>
      <w:proofErr w:type="spellEnd"/>
      <w:r>
        <w:t xml:space="preserve"> to further </w:t>
      </w:r>
      <w:proofErr w:type="spellStart"/>
      <w:r>
        <w:t>man kind</w:t>
      </w:r>
      <w:proofErr w:type="spellEnd"/>
      <w:r>
        <w:t xml:space="preserve"> </w:t>
      </w:r>
      <w:r w:rsidR="004E3D57">
        <w:t>–</w:t>
      </w:r>
    </w:p>
    <w:p w14:paraId="1CA4BE2E" w14:textId="2F7DA5FF" w:rsidR="004E3D57" w:rsidRDefault="004E3D57" w:rsidP="004E3D57">
      <w:pPr>
        <w:pStyle w:val="Heading4"/>
      </w:pPr>
      <w:r>
        <w:t>3-- You’ve double turned yourself – the cap adv has an extinction impact</w:t>
      </w:r>
    </w:p>
    <w:p w14:paraId="0255FF88" w14:textId="550EF1B2" w:rsidR="00653DF2" w:rsidRPr="00653DF2" w:rsidRDefault="00D0567F" w:rsidP="00D0567F">
      <w:pPr>
        <w:pStyle w:val="Heading4"/>
      </w:pPr>
      <w:r>
        <w:t>4—use probability x magnitude – solves best</w:t>
      </w:r>
      <w:r w:rsidR="005D1AE4">
        <w:t>s</w:t>
      </w:r>
    </w:p>
    <w:p w14:paraId="3283F001" w14:textId="650D4B98" w:rsidR="009D094F" w:rsidRDefault="00D0567F" w:rsidP="009D094F">
      <w:pPr>
        <w:pStyle w:val="Heading4"/>
      </w:pPr>
      <w:r>
        <w:t>5</w:t>
      </w:r>
      <w:r w:rsidR="00C25DBB">
        <w:t>-- T</w:t>
      </w:r>
      <w:r w:rsidR="009D094F">
        <w:t xml:space="preserve">heir totalizing depiction of racial capitalism as requiring suicide produces a heroic drive for total revolution that </w:t>
      </w:r>
      <w:proofErr w:type="spellStart"/>
      <w:r w:rsidR="004E3D57">
        <w:t>obscure</w:t>
      </w:r>
      <w:r w:rsidR="009D094F">
        <w:t>es</w:t>
      </w:r>
      <w:proofErr w:type="spellEnd"/>
      <w:r w:rsidR="009D094F">
        <w:t xml:space="preserve"> “as existing” progress </w:t>
      </w:r>
    </w:p>
    <w:p w14:paraId="0A9B23D8" w14:textId="77777777" w:rsidR="009D094F" w:rsidRDefault="009D094F" w:rsidP="009D094F">
      <w:pPr>
        <w:rPr>
          <w:rStyle w:val="Style13ptBold"/>
        </w:rPr>
      </w:pPr>
      <w:r>
        <w:rPr>
          <w:rStyle w:val="Style13ptBold"/>
        </w:rPr>
        <w:t>Shulman, PhD, 17</w:t>
      </w:r>
    </w:p>
    <w:p w14:paraId="7CBAC1E6" w14:textId="77777777" w:rsidR="009D094F" w:rsidRDefault="009D094F" w:rsidP="009D094F">
      <w:pPr>
        <w:rPr>
          <w:sz w:val="16"/>
        </w:rPr>
      </w:pPr>
      <w:r>
        <w:rPr>
          <w:sz w:val="16"/>
        </w:rPr>
        <w:t xml:space="preserve">(George, </w:t>
      </w:r>
      <w:proofErr w:type="spellStart"/>
      <w:r>
        <w:rPr>
          <w:sz w:val="16"/>
        </w:rPr>
        <w:t>PoliSci@NYU</w:t>
      </w:r>
      <w:proofErr w:type="spellEnd"/>
      <w:r>
        <w:rPr>
          <w:sz w:val="16"/>
        </w:rPr>
        <w:t>, Critical Exchange Afro pessimism, Contemporary political theory)</w:t>
      </w:r>
    </w:p>
    <w:p w14:paraId="23AD89BF" w14:textId="056DED83" w:rsidR="009D094F" w:rsidRDefault="009D094F" w:rsidP="009D094F">
      <w:pPr>
        <w:rPr>
          <w:sz w:val="16"/>
        </w:rPr>
      </w:pPr>
      <w:r>
        <w:rPr>
          <w:sz w:val="16"/>
        </w:rPr>
        <w:t>For on the one hand, it seems to me that ‘‘</w:t>
      </w:r>
      <w:r w:rsidRPr="00C80102">
        <w:rPr>
          <w:rStyle w:val="StyleUnderline"/>
          <w:highlight w:val="green"/>
        </w:rPr>
        <w:t>social death’’ is totalized</w:t>
      </w:r>
      <w:r>
        <w:rPr>
          <w:rStyle w:val="StyleUnderline"/>
        </w:rPr>
        <w:t xml:space="preserve"> as the truth</w:t>
      </w:r>
      <w:r>
        <w:rPr>
          <w:sz w:val="16"/>
        </w:rPr>
        <w:t xml:space="preserve"> that must be faced without consolation, while on the other hand, </w:t>
      </w:r>
      <w:r>
        <w:rPr>
          <w:rStyle w:val="StyleUnderline"/>
        </w:rPr>
        <w:t xml:space="preserve">the only valid </w:t>
      </w:r>
      <w:r w:rsidRPr="00C80102">
        <w:rPr>
          <w:rStyle w:val="StyleUnderline"/>
          <w:highlight w:val="green"/>
        </w:rPr>
        <w:t>response is</w:t>
      </w:r>
      <w:r>
        <w:rPr>
          <w:sz w:val="16"/>
        </w:rPr>
        <w:t xml:space="preserve"> depicted as </w:t>
      </w:r>
      <w:r w:rsidRPr="00C80102">
        <w:rPr>
          <w:rStyle w:val="Emphasis"/>
          <w:highlight w:val="green"/>
        </w:rPr>
        <w:t>revolutionary</w:t>
      </w:r>
      <w:r>
        <w:rPr>
          <w:sz w:val="16"/>
        </w:rPr>
        <w:t xml:space="preserve"> (perhaps violent) </w:t>
      </w:r>
      <w:r w:rsidRPr="00C80102">
        <w:rPr>
          <w:rStyle w:val="Emphasis"/>
          <w:highlight w:val="green"/>
        </w:rPr>
        <w:t>refusal</w:t>
      </w:r>
      <w:r>
        <w:rPr>
          <w:rStyle w:val="Emphasis"/>
        </w:rPr>
        <w:t>.</w:t>
      </w:r>
      <w:r>
        <w:rPr>
          <w:sz w:val="16"/>
        </w:rPr>
        <w:t xml:space="preserve"> </w:t>
      </w:r>
      <w:r>
        <w:rPr>
          <w:rStyle w:val="StyleUnderline"/>
        </w:rPr>
        <w:t>We are driven toward helplessness and despair by an annihilating structure that seems impossible to change, but also</w:t>
      </w:r>
      <w:r>
        <w:rPr>
          <w:sz w:val="16"/>
        </w:rPr>
        <w:t xml:space="preserve">, if we ask, what can be done, </w:t>
      </w:r>
      <w:r>
        <w:rPr>
          <w:rStyle w:val="StyleUnderline"/>
        </w:rPr>
        <w:t xml:space="preserve">we receive images of </w:t>
      </w:r>
      <w:r>
        <w:rPr>
          <w:rStyle w:val="Emphasis"/>
        </w:rPr>
        <w:t>revolutionary suicide.</w:t>
      </w:r>
      <w:r>
        <w:rPr>
          <w:sz w:val="16"/>
        </w:rPr>
        <w:t xml:space="preserve"> </w:t>
      </w:r>
      <w:r>
        <w:rPr>
          <w:rStyle w:val="StyleUnderline"/>
        </w:rPr>
        <w:t xml:space="preserve">The systematic character of critique </w:t>
      </w:r>
      <w:r w:rsidRPr="00C80102">
        <w:rPr>
          <w:rStyle w:val="StyleUnderline"/>
          <w:highlight w:val="green"/>
        </w:rPr>
        <w:t xml:space="preserve">offers a </w:t>
      </w:r>
      <w:r>
        <w:rPr>
          <w:rStyle w:val="Emphasis"/>
        </w:rPr>
        <w:t>clarity that is appealing</w:t>
      </w:r>
      <w:r>
        <w:rPr>
          <w:sz w:val="16"/>
        </w:rPr>
        <w:t xml:space="preserve">; </w:t>
      </w:r>
      <w:r>
        <w:rPr>
          <w:rStyle w:val="StyleUnderline"/>
        </w:rPr>
        <w:t>we also may be tempted by the</w:t>
      </w:r>
      <w:r>
        <w:rPr>
          <w:sz w:val="16"/>
        </w:rPr>
        <w:t xml:space="preserve"> appearance of </w:t>
      </w:r>
      <w:r w:rsidRPr="00C80102">
        <w:rPr>
          <w:rStyle w:val="Emphasis"/>
          <w:highlight w:val="green"/>
        </w:rPr>
        <w:t>heroic radicalism</w:t>
      </w:r>
      <w:r>
        <w:rPr>
          <w:sz w:val="16"/>
        </w:rPr>
        <w:t xml:space="preserve"> – and by an </w:t>
      </w:r>
      <w:proofErr w:type="spellStart"/>
      <w:r>
        <w:rPr>
          <w:sz w:val="16"/>
        </w:rPr>
        <w:t>unavowed</w:t>
      </w:r>
      <w:proofErr w:type="spellEnd"/>
      <w:r>
        <w:rPr>
          <w:sz w:val="16"/>
        </w:rPr>
        <w:t xml:space="preserve"> solace we may derive from the form of ‘‘election’’ it offers. </w:t>
      </w:r>
      <w:r w:rsidRPr="00C80102">
        <w:rPr>
          <w:rStyle w:val="StyleUnderline"/>
          <w:highlight w:val="green"/>
        </w:rPr>
        <w:t>But</w:t>
      </w:r>
      <w:r>
        <w:rPr>
          <w:rStyle w:val="StyleUnderline"/>
        </w:rPr>
        <w:t xml:space="preserve"> we may be </w:t>
      </w:r>
      <w:r w:rsidRPr="00C80102">
        <w:rPr>
          <w:rStyle w:val="StyleUnderline"/>
          <w:highlight w:val="green"/>
        </w:rPr>
        <w:t xml:space="preserve">better served by </w:t>
      </w:r>
      <w:r w:rsidRPr="00C80102">
        <w:rPr>
          <w:rStyle w:val="Emphasis"/>
          <w:highlight w:val="green"/>
        </w:rPr>
        <w:t>questioning the either-or structure of exceptionality</w:t>
      </w:r>
      <w:r>
        <w:rPr>
          <w:rStyle w:val="Emphasis"/>
        </w:rPr>
        <w:t>,</w:t>
      </w:r>
      <w:r>
        <w:rPr>
          <w:sz w:val="16"/>
        </w:rPr>
        <w:t xml:space="preserve"> </w:t>
      </w:r>
      <w:r>
        <w:rPr>
          <w:rStyle w:val="StyleUnderline"/>
        </w:rPr>
        <w:t>which juxtaposes social death in/as the ordinary to metaphors of radical refusal</w:t>
      </w:r>
      <w:r>
        <w:rPr>
          <w:sz w:val="16"/>
        </w:rPr>
        <w:t xml:space="preserve">. By that structure, Schmitt distinguished ordinary existence as deadening repetition, and </w:t>
      </w:r>
      <w:r w:rsidRPr="00C80102">
        <w:rPr>
          <w:sz w:val="16"/>
          <w:highlight w:val="green"/>
        </w:rPr>
        <w:t>miracle</w:t>
      </w:r>
      <w:r>
        <w:rPr>
          <w:sz w:val="16"/>
        </w:rPr>
        <w:t xml:space="preserve"> as the decision to take exception to it</w:t>
      </w:r>
      <w:r>
        <w:rPr>
          <w:rStyle w:val="StyleUnderline"/>
        </w:rPr>
        <w:t>; for Wilderson and Sexton ‘‘</w:t>
      </w:r>
      <w:r w:rsidRPr="00C80102">
        <w:rPr>
          <w:rStyle w:val="StyleUnderline"/>
          <w:highlight w:val="green"/>
        </w:rPr>
        <w:t>life’’</w:t>
      </w:r>
      <w:r>
        <w:rPr>
          <w:rStyle w:val="StyleUnderline"/>
        </w:rPr>
        <w:t xml:space="preserve"> </w:t>
      </w:r>
      <w:r>
        <w:rPr>
          <w:sz w:val="16"/>
        </w:rPr>
        <w:t xml:space="preserve">thus </w:t>
      </w:r>
      <w:r>
        <w:rPr>
          <w:rStyle w:val="StyleUnderline"/>
        </w:rPr>
        <w:t xml:space="preserve">seems to </w:t>
      </w:r>
      <w:r w:rsidRPr="00C80102">
        <w:rPr>
          <w:rStyle w:val="StyleUnderline"/>
          <w:highlight w:val="green"/>
        </w:rPr>
        <w:t>require</w:t>
      </w:r>
      <w:r>
        <w:rPr>
          <w:rStyle w:val="StyleUnderline"/>
        </w:rPr>
        <w:t xml:space="preserve"> the decisive, unequivocal ‘‘event’’ of overcoming an ordinary life ruled</w:t>
      </w:r>
      <w:r>
        <w:rPr>
          <w:sz w:val="16"/>
        </w:rPr>
        <w:t xml:space="preserve"> – indeed emptied out, negated, or literally killed – </w:t>
      </w:r>
      <w:r>
        <w:rPr>
          <w:rStyle w:val="StyleUnderline"/>
        </w:rPr>
        <w:t xml:space="preserve">by inescapably gripping </w:t>
      </w:r>
      <w:r w:rsidRPr="00C80102">
        <w:rPr>
          <w:rStyle w:val="StyleUnderline"/>
          <w:highlight w:val="green"/>
        </w:rPr>
        <w:t>social death</w:t>
      </w:r>
      <w:r>
        <w:rPr>
          <w:sz w:val="16"/>
        </w:rPr>
        <w:t xml:space="preserve">. </w:t>
      </w:r>
      <w:r>
        <w:rPr>
          <w:rStyle w:val="Emphasis"/>
        </w:rPr>
        <w:t xml:space="preserve">But </w:t>
      </w:r>
      <w:r w:rsidRPr="00C80102">
        <w:rPr>
          <w:rStyle w:val="Emphasis"/>
          <w:highlight w:val="green"/>
        </w:rPr>
        <w:t xml:space="preserve">what </w:t>
      </w:r>
      <w:r>
        <w:rPr>
          <w:rStyle w:val="Emphasis"/>
        </w:rPr>
        <w:t xml:space="preserve">kind of </w:t>
      </w:r>
      <w:r w:rsidRPr="00C80102">
        <w:rPr>
          <w:rStyle w:val="Emphasis"/>
          <w:highlight w:val="green"/>
        </w:rPr>
        <w:t>life or politics is this</w:t>
      </w:r>
      <w:r>
        <w:rPr>
          <w:rStyle w:val="StyleUnderline"/>
        </w:rPr>
        <w:t xml:space="preserve">? </w:t>
      </w:r>
      <w:r w:rsidRPr="00C80102">
        <w:rPr>
          <w:rStyle w:val="StyleUnderline"/>
          <w:highlight w:val="green"/>
        </w:rPr>
        <w:t>Might</w:t>
      </w:r>
      <w:r>
        <w:rPr>
          <w:rStyle w:val="StyleUnderline"/>
        </w:rPr>
        <w:t xml:space="preserve"> the</w:t>
      </w:r>
      <w:r>
        <w:rPr>
          <w:sz w:val="16"/>
        </w:rPr>
        <w:t xml:space="preserve"> ‘‘fact’’ or ‘‘</w:t>
      </w:r>
      <w:r>
        <w:rPr>
          <w:rStyle w:val="StyleUnderline"/>
        </w:rPr>
        <w:t xml:space="preserve">lived experience’’ of </w:t>
      </w:r>
      <w:r w:rsidRPr="00C80102">
        <w:rPr>
          <w:rStyle w:val="StyleUnderline"/>
          <w:highlight w:val="green"/>
        </w:rPr>
        <w:t>blackness</w:t>
      </w:r>
      <w:r>
        <w:rPr>
          <w:rStyle w:val="StyleUnderline"/>
        </w:rPr>
        <w:t xml:space="preserve"> as social death </w:t>
      </w:r>
      <w:r w:rsidRPr="00C80102">
        <w:rPr>
          <w:rStyle w:val="StyleUnderline"/>
          <w:highlight w:val="green"/>
        </w:rPr>
        <w:t>be</w:t>
      </w:r>
      <w:r>
        <w:rPr>
          <w:rStyle w:val="StyleUnderline"/>
        </w:rPr>
        <w:t xml:space="preserve"> metabolized, </w:t>
      </w:r>
      <w:r w:rsidRPr="00C80102">
        <w:rPr>
          <w:rStyle w:val="Emphasis"/>
          <w:highlight w:val="green"/>
        </w:rPr>
        <w:t>transfigured, resisted</w:t>
      </w:r>
      <w:r>
        <w:rPr>
          <w:rStyle w:val="StyleUnderline"/>
        </w:rPr>
        <w:t xml:space="preserve">, or dramatized </w:t>
      </w:r>
      <w:r w:rsidRPr="00C80102">
        <w:rPr>
          <w:rStyle w:val="StyleUnderline"/>
          <w:highlight w:val="green"/>
        </w:rPr>
        <w:t>in other ways</w:t>
      </w:r>
      <w:r>
        <w:rPr>
          <w:sz w:val="16"/>
        </w:rPr>
        <w:t xml:space="preserve">? </w:t>
      </w:r>
      <w:r>
        <w:rPr>
          <w:rStyle w:val="StyleUnderline"/>
        </w:rPr>
        <w:t xml:space="preserve">Rather than radically juxtapose </w:t>
      </w:r>
      <w:r>
        <w:rPr>
          <w:rStyle w:val="Emphasis"/>
        </w:rPr>
        <w:t>awful truth and demeaned consolation</w:t>
      </w:r>
      <w:r>
        <w:rPr>
          <w:sz w:val="16"/>
        </w:rPr>
        <w:t xml:space="preserve">, </w:t>
      </w:r>
      <w:r>
        <w:rPr>
          <w:rStyle w:val="StyleUnderline"/>
        </w:rPr>
        <w:t>could we rework the relationship of critique and repair</w:t>
      </w:r>
      <w:r>
        <w:rPr>
          <w:sz w:val="16"/>
        </w:rPr>
        <w:t xml:space="preserve">? Or is the impossibility of repair in its usual senses – because only a revolution would be truly reparative – the necessary assumption for rightly seeing the conditions of black agency? </w:t>
      </w:r>
      <w:r w:rsidRPr="00C80102">
        <w:rPr>
          <w:rStyle w:val="StyleUnderline"/>
          <w:highlight w:val="green"/>
        </w:rPr>
        <w:t xml:space="preserve">Rather than </w:t>
      </w:r>
      <w:r>
        <w:rPr>
          <w:rStyle w:val="StyleUnderline"/>
        </w:rPr>
        <w:t xml:space="preserve">respond to their critique by asking, what radical action could possibly </w:t>
      </w:r>
      <w:r w:rsidRPr="00C80102">
        <w:rPr>
          <w:rStyle w:val="StyleUnderline"/>
          <w:highlight w:val="green"/>
        </w:rPr>
        <w:t>suffice to change</w:t>
      </w:r>
      <w:r>
        <w:rPr>
          <w:rStyle w:val="StyleUnderline"/>
        </w:rPr>
        <w:t xml:space="preserve"> this world, could we </w:t>
      </w:r>
      <w:r w:rsidRPr="00C80102">
        <w:rPr>
          <w:rStyle w:val="StyleUnderline"/>
          <w:highlight w:val="green"/>
        </w:rPr>
        <w:t>ask</w:t>
      </w:r>
      <w:r>
        <w:rPr>
          <w:rStyle w:val="StyleUnderline"/>
        </w:rPr>
        <w:t xml:space="preserve"> instead</w:t>
      </w:r>
      <w:r>
        <w:rPr>
          <w:rStyle w:val="Emphasis"/>
        </w:rPr>
        <w:t xml:space="preserve">, </w:t>
      </w:r>
      <w:r w:rsidRPr="00C80102">
        <w:rPr>
          <w:rStyle w:val="Emphasis"/>
          <w:highlight w:val="green"/>
        </w:rPr>
        <w:t>what is already being done</w:t>
      </w:r>
      <w:r>
        <w:rPr>
          <w:sz w:val="16"/>
        </w:rPr>
        <w:t>?</w:t>
      </w:r>
    </w:p>
    <w:p w14:paraId="653D5D0E" w14:textId="77777777" w:rsidR="00796B10" w:rsidRDefault="00796B10" w:rsidP="009D094F">
      <w:pPr>
        <w:rPr>
          <w:sz w:val="16"/>
        </w:rPr>
      </w:pPr>
    </w:p>
    <w:p w14:paraId="6F05406D" w14:textId="009F55A4" w:rsidR="009231B9" w:rsidRDefault="002A7327" w:rsidP="009231B9">
      <w:pPr>
        <w:pStyle w:val="Heading3"/>
      </w:pPr>
      <w:r>
        <w:t>C</w:t>
      </w:r>
      <w:r w:rsidR="009231B9">
        <w:t>ap Good</w:t>
      </w:r>
    </w:p>
    <w:p w14:paraId="37859A12" w14:textId="77777777" w:rsidR="009231B9" w:rsidRPr="009900BD" w:rsidRDefault="009231B9" w:rsidP="009231B9">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1B7483C7" w14:textId="77777777" w:rsidR="009231B9" w:rsidRDefault="009231B9" w:rsidP="009231B9">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5FF01799" w14:textId="77777777" w:rsidR="009231B9" w:rsidRPr="00FB6210" w:rsidRDefault="009231B9" w:rsidP="009231B9">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C80102">
        <w:rPr>
          <w:rStyle w:val="StyleUnderline"/>
          <w:highlight w:val="green"/>
        </w:rPr>
        <w:t>"degrowth."</w:t>
      </w:r>
      <w:r>
        <w:rPr>
          <w:sz w:val="16"/>
        </w:rPr>
        <w:t xml:space="preserve"> </w:t>
      </w: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C80102">
        <w:rPr>
          <w:rStyle w:val="StyleUnderline"/>
          <w:highlight w:val="green"/>
        </w:rPr>
        <w:t>gussies up</w:t>
      </w:r>
      <w:r w:rsidRPr="001A4216">
        <w:rPr>
          <w:rStyle w:val="StyleUnderline"/>
        </w:rPr>
        <w:t xml:space="preserve"> </w:t>
      </w:r>
      <w:r w:rsidRPr="001A4216">
        <w:rPr>
          <w:rStyle w:val="Emphasis"/>
        </w:rPr>
        <w:t xml:space="preserve">old-fashioned </w:t>
      </w:r>
      <w:r w:rsidRPr="00C80102">
        <w:rPr>
          <w:rStyle w:val="Emphasis"/>
          <w:highlight w:val="gree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r>
        <w:rPr>
          <w:sz w:val="16"/>
        </w:rPr>
        <w:t xml:space="preserve"> </w:t>
      </w: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r>
        <w:rPr>
          <w:sz w:val="16"/>
        </w:rPr>
        <w:t xml:space="preserve"> </w:t>
      </w: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r>
        <w:rPr>
          <w:sz w:val="16"/>
        </w:rPr>
        <w:t xml:space="preserve"> </w:t>
      </w: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C80102">
        <w:rPr>
          <w:rStyle w:val="StyleUnderline"/>
          <w:highlight w:val="green"/>
        </w:rPr>
        <w:t xml:space="preserve">Americans </w:t>
      </w:r>
      <w:r w:rsidRPr="00C80102">
        <w:rPr>
          <w:rStyle w:val="Emphasis"/>
          <w:highlight w:val="green"/>
        </w:rPr>
        <w:t>transgress all</w:t>
      </w:r>
      <w:r w:rsidRPr="001A4216">
        <w:rPr>
          <w:rStyle w:val="Emphasis"/>
        </w:rPr>
        <w:t xml:space="preserve"> seven</w:t>
      </w:r>
      <w:r w:rsidRPr="001A4216">
        <w:rPr>
          <w:rStyle w:val="StyleUnderline"/>
        </w:rPr>
        <w:t xml:space="preserve"> of the biophysical </w:t>
      </w:r>
      <w:r w:rsidRPr="00C80102">
        <w:rPr>
          <w:rStyle w:val="StyleUnderline"/>
          <w:highlight w:val="gree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r>
        <w:rPr>
          <w:sz w:val="16"/>
        </w:rPr>
        <w:t xml:space="preserve"> </w:t>
      </w: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r>
        <w:rPr>
          <w:sz w:val="16"/>
        </w:rPr>
        <w:t xml:space="preserve"> </w:t>
      </w: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Haitians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Haitians average 2,105 calories per day. The country tallies -0.9 on the democratic quality index. </w:t>
      </w:r>
      <w:r w:rsidRPr="002E7FC5">
        <w:rPr>
          <w:rStyle w:val="StyleUnderline"/>
        </w:rPr>
        <w:t>Haiti's GDP is $719 per capita</w:t>
      </w:r>
      <w:r w:rsidRPr="002E7FC5">
        <w:rPr>
          <w:sz w:val="16"/>
        </w:rPr>
        <w:t>.</w:t>
      </w:r>
      <w:r>
        <w:rPr>
          <w:sz w:val="16"/>
        </w:rPr>
        <w:t xml:space="preserve"> </w:t>
      </w: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r>
        <w:rPr>
          <w:sz w:val="16"/>
        </w:rPr>
        <w:t xml:space="preserve"> </w:t>
      </w: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r>
        <w:rPr>
          <w:sz w:val="16"/>
        </w:rPr>
        <w:t xml:space="preserve"> </w:t>
      </w:r>
      <w:r w:rsidRPr="00C80102">
        <w:rPr>
          <w:rStyle w:val="StyleUnderline"/>
          <w:highlight w:val="green"/>
        </w:rPr>
        <w:t>"Countries with higher</w:t>
      </w:r>
      <w:r w:rsidRPr="002E7FC5">
        <w:rPr>
          <w:rStyle w:val="StyleUnderline"/>
        </w:rPr>
        <w:t xml:space="preserve"> levels of </w:t>
      </w:r>
      <w:r w:rsidRPr="00C80102">
        <w:rPr>
          <w:rStyle w:val="Emphasis"/>
          <w:highlight w:val="gree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C80102">
        <w:rPr>
          <w:rStyle w:val="StyleUnderline"/>
          <w:highlight w:val="green"/>
        </w:rPr>
        <w:t>transgress</w:t>
      </w:r>
      <w:r w:rsidRPr="002E7FC5">
        <w:rPr>
          <w:sz w:val="16"/>
        </w:rPr>
        <w:t xml:space="preserve"> more </w:t>
      </w:r>
      <w:r w:rsidRPr="002E7FC5">
        <w:rPr>
          <w:rStyle w:val="StyleUnderline"/>
        </w:rPr>
        <w:t xml:space="preserve">biophysical </w:t>
      </w:r>
      <w:r w:rsidRPr="00C80102">
        <w:rPr>
          <w:rStyle w:val="StyleUnderline"/>
          <w:highlight w:val="gree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r>
        <w:rPr>
          <w:sz w:val="16"/>
        </w:rPr>
        <w:t xml:space="preserve"> </w:t>
      </w:r>
      <w:r w:rsidRPr="002E7FC5">
        <w:rPr>
          <w:sz w:val="16"/>
        </w:rPr>
        <w:t xml:space="preserve">O'Neill and his unhappy team fail drastically to understand how </w:t>
      </w:r>
      <w:r w:rsidRPr="002E7FC5">
        <w:rPr>
          <w:rStyle w:val="StyleUnderline"/>
        </w:rPr>
        <w:t xml:space="preserve">human </w:t>
      </w:r>
      <w:r w:rsidRPr="00C80102">
        <w:rPr>
          <w:rStyle w:val="Emphasis"/>
          <w:highlight w:val="green"/>
        </w:rPr>
        <w:t>ingenuity</w:t>
      </w:r>
      <w:r w:rsidRPr="002E7FC5">
        <w:rPr>
          <w:rStyle w:val="StyleUnderline"/>
        </w:rPr>
        <w:t xml:space="preserve"> unleashed </w:t>
      </w:r>
      <w:r w:rsidRPr="00C80102">
        <w:rPr>
          <w:rStyle w:val="StyleUnderline"/>
          <w:highlight w:val="green"/>
        </w:rPr>
        <w:t>in markets is</w:t>
      </w:r>
      <w:r w:rsidRPr="002E7FC5">
        <w:rPr>
          <w:sz w:val="16"/>
        </w:rPr>
        <w:t xml:space="preserve"> already </w:t>
      </w:r>
      <w:r w:rsidRPr="002E7FC5">
        <w:rPr>
          <w:rStyle w:val="StyleUnderline"/>
        </w:rPr>
        <w:t xml:space="preserve">well on the way toward </w:t>
      </w:r>
      <w:r w:rsidRPr="00C80102">
        <w:rPr>
          <w:rStyle w:val="StyleUnderline"/>
          <w:highlight w:val="green"/>
        </w:rPr>
        <w:t>making</w:t>
      </w:r>
      <w:r w:rsidRPr="002E7FC5">
        <w:rPr>
          <w:sz w:val="16"/>
        </w:rPr>
        <w:t xml:space="preserve"> their </w:t>
      </w:r>
      <w:r w:rsidRPr="002E7FC5">
        <w:rPr>
          <w:rStyle w:val="StyleUnderline"/>
        </w:rPr>
        <w:t xml:space="preserve">supposed planetary </w:t>
      </w:r>
      <w:r w:rsidRPr="00C80102">
        <w:rPr>
          <w:rStyle w:val="StyleUnderline"/>
          <w:highlight w:val="green"/>
        </w:rPr>
        <w:t xml:space="preserve">boundaries </w:t>
      </w:r>
      <w:r w:rsidRPr="00C80102">
        <w:rPr>
          <w:rStyle w:val="Emphasis"/>
          <w:highlight w:val="gree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C80102">
        <w:rPr>
          <w:rStyle w:val="Emphasis"/>
          <w:highlight w:val="green"/>
        </w:rPr>
        <w:t>energy</w:t>
      </w:r>
      <w:r w:rsidRPr="002E7FC5">
        <w:rPr>
          <w:rStyle w:val="StyleUnderline"/>
        </w:rPr>
        <w:t xml:space="preserve"> technologies say</w:t>
      </w:r>
      <w:r w:rsidRPr="002E7FC5">
        <w:rPr>
          <w:sz w:val="16"/>
        </w:rPr>
        <w:t xml:space="preserve"> that their </w:t>
      </w:r>
      <w:r w:rsidRPr="00C80102">
        <w:rPr>
          <w:rStyle w:val="StyleUnderline"/>
          <w:highlight w:val="green"/>
        </w:rPr>
        <w:t>costs</w:t>
      </w:r>
      <w:r w:rsidRPr="002E7FC5">
        <w:rPr>
          <w:rStyle w:val="StyleUnderline"/>
        </w:rPr>
        <w:t xml:space="preserve"> are already or </w:t>
      </w:r>
      <w:r w:rsidRPr="00C80102">
        <w:rPr>
          <w:rStyle w:val="StyleUnderline"/>
          <w:highlight w:val="green"/>
        </w:rPr>
        <w:t>will</w:t>
      </w:r>
      <w:r w:rsidRPr="002E7FC5">
        <w:rPr>
          <w:sz w:val="16"/>
        </w:rPr>
        <w:t xml:space="preserve"> soon </w:t>
      </w:r>
      <w:r w:rsidRPr="00C80102">
        <w:rPr>
          <w:rStyle w:val="StyleUnderline"/>
          <w:highlight w:val="green"/>
        </w:rPr>
        <w:t xml:space="preserve">be </w:t>
      </w:r>
      <w:r w:rsidRPr="00C80102">
        <w:rPr>
          <w:rStyle w:val="Emphasis"/>
          <w:highlight w:val="gree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C80102">
        <w:rPr>
          <w:rStyle w:val="StyleUnderline"/>
          <w:highlight w:val="green"/>
        </w:rPr>
        <w:t>reactors</w:t>
      </w:r>
      <w:r w:rsidRPr="002E7FC5">
        <w:rPr>
          <w:sz w:val="16"/>
        </w:rPr>
        <w:t xml:space="preserve"> similarly </w:t>
      </w:r>
      <w:r w:rsidRPr="002E7FC5">
        <w:rPr>
          <w:rStyle w:val="StyleUnderline"/>
        </w:rPr>
        <w:t xml:space="preserve">argue that they can </w:t>
      </w:r>
      <w:r w:rsidRPr="00C80102">
        <w:rPr>
          <w:rStyle w:val="StyleUnderline"/>
          <w:highlight w:val="green"/>
        </w:rPr>
        <w:t xml:space="preserve">supply </w:t>
      </w:r>
      <w:r w:rsidRPr="00C80102">
        <w:rPr>
          <w:rStyle w:val="Emphasis"/>
          <w:highlight w:val="green"/>
        </w:rPr>
        <w:t>all</w:t>
      </w:r>
      <w:r w:rsidRPr="002E7FC5">
        <w:rPr>
          <w:rStyle w:val="Emphasis"/>
        </w:rPr>
        <w:t xml:space="preserve"> of the </w:t>
      </w:r>
      <w:r w:rsidRPr="00C80102">
        <w:rPr>
          <w:rStyle w:val="Emphasis"/>
          <w:highlight w:val="gree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r>
        <w:rPr>
          <w:sz w:val="16"/>
        </w:rPr>
        <w:t xml:space="preserve"> </w:t>
      </w:r>
      <w:r w:rsidRPr="002E7FC5">
        <w:rPr>
          <w:sz w:val="16"/>
        </w:rPr>
        <w:t xml:space="preserve">Are we about to run out of phosphorous to fertilize our crops? </w:t>
      </w:r>
      <w:r w:rsidRPr="00C80102">
        <w:rPr>
          <w:rStyle w:val="StyleUnderline"/>
          <w:highlight w:val="green"/>
        </w:rPr>
        <w:t xml:space="preserve">Peak phosphorus is </w:t>
      </w:r>
      <w:r w:rsidRPr="00C80102">
        <w:rPr>
          <w:rStyle w:val="Emphasis"/>
          <w:highlight w:val="green"/>
        </w:rPr>
        <w:t>not at hand</w:t>
      </w:r>
      <w:r w:rsidRPr="002E7FC5">
        <w:rPr>
          <w:sz w:val="16"/>
        </w:rPr>
        <w:t xml:space="preserve">. The U.S. Geological Survey (USGS) reports that </w:t>
      </w:r>
      <w:r w:rsidRPr="002E7FC5">
        <w:rPr>
          <w:rStyle w:val="StyleUnderline"/>
        </w:rPr>
        <w:t xml:space="preserve">at current rates of mining, the world's known </w:t>
      </w:r>
      <w:r w:rsidRPr="00C80102">
        <w:rPr>
          <w:rStyle w:val="StyleUnderline"/>
          <w:highlight w:val="green"/>
        </w:rPr>
        <w:t>reserves</w:t>
      </w:r>
      <w:r w:rsidRPr="002E7FC5">
        <w:rPr>
          <w:rStyle w:val="StyleUnderline"/>
        </w:rPr>
        <w:t xml:space="preserve"> will </w:t>
      </w:r>
      <w:r w:rsidRPr="00C80102">
        <w:rPr>
          <w:rStyle w:val="StyleUnderline"/>
          <w:highlight w:val="green"/>
        </w:rPr>
        <w:t>last</w:t>
      </w:r>
      <w:r w:rsidRPr="0023153B">
        <w:rPr>
          <w:rStyle w:val="StyleUnderline"/>
        </w:rPr>
        <w:t xml:space="preserve"> </w:t>
      </w:r>
      <w:r w:rsidRPr="0023153B">
        <w:rPr>
          <w:rStyle w:val="Emphasis"/>
        </w:rPr>
        <w:t xml:space="preserve">266 </w:t>
      </w:r>
      <w:r w:rsidRPr="00C80102">
        <w:rPr>
          <w:rStyle w:val="Emphasis"/>
          <w:highlight w:val="green"/>
        </w:rPr>
        <w:t>years</w:t>
      </w:r>
      <w:r w:rsidRPr="00C80102">
        <w:rPr>
          <w:rStyle w:val="StyleUnderline"/>
          <w:highlight w:val="gree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C80102">
        <w:rPr>
          <w:rStyle w:val="StyleUnderline"/>
          <w:highlight w:val="green"/>
        </w:rPr>
        <w:t>There are no</w:t>
      </w:r>
      <w:r w:rsidRPr="002E7FC5">
        <w:rPr>
          <w:rStyle w:val="StyleUnderline"/>
        </w:rPr>
        <w:t xml:space="preserve"> </w:t>
      </w:r>
      <w:r w:rsidRPr="002E7FC5">
        <w:rPr>
          <w:rStyle w:val="Emphasis"/>
        </w:rPr>
        <w:t xml:space="preserve">imminent </w:t>
      </w:r>
      <w:r w:rsidRPr="00C80102">
        <w:rPr>
          <w:rStyle w:val="Emphasis"/>
          <w:highlight w:val="gree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C80102">
        <w:rPr>
          <w:rStyle w:val="Emphasis"/>
          <w:highlight w:val="green"/>
        </w:rPr>
        <w:t>crops</w:t>
      </w:r>
      <w:r w:rsidRPr="002E7FC5">
        <w:rPr>
          <w:rStyle w:val="StyleUnderline"/>
        </w:rPr>
        <w:t xml:space="preserve"> with traits that enable them to </w:t>
      </w:r>
      <w:r w:rsidRPr="00C80102">
        <w:rPr>
          <w:rStyle w:val="StyleUnderline"/>
          <w:highlight w:val="green"/>
        </w:rPr>
        <w:t xml:space="preserve">use less while </w:t>
      </w:r>
      <w:r w:rsidRPr="00C80102">
        <w:rPr>
          <w:rStyle w:val="Emphasis"/>
          <w:highlight w:val="green"/>
        </w:rPr>
        <w:t>maintaining yields</w:t>
      </w:r>
      <w:r w:rsidRPr="002E7FC5">
        <w:rPr>
          <w:sz w:val="16"/>
        </w:rPr>
        <w:t>.</w:t>
      </w:r>
      <w:r>
        <w:rPr>
          <w:sz w:val="16"/>
        </w:rPr>
        <w:t xml:space="preserve"> </w:t>
      </w: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C80102">
        <w:rPr>
          <w:rStyle w:val="Emphasis"/>
          <w:highlight w:val="green"/>
        </w:rPr>
        <w:t>biotech</w:t>
      </w:r>
      <w:r w:rsidRPr="002E7FC5">
        <w:rPr>
          <w:rStyle w:val="Emphasis"/>
        </w:rPr>
        <w:t>nology</w:t>
      </w:r>
      <w:r w:rsidRPr="002E7FC5">
        <w:rPr>
          <w:rStyle w:val="StyleUnderline"/>
        </w:rPr>
        <w:t xml:space="preserve"> to </w:t>
      </w:r>
      <w:r w:rsidRPr="00C80102">
        <w:rPr>
          <w:rStyle w:val="StyleUnderline"/>
          <w:highlight w:val="green"/>
        </w:rPr>
        <w:t>create</w:t>
      </w:r>
      <w:r w:rsidRPr="002E7FC5">
        <w:rPr>
          <w:rStyle w:val="StyleUnderline"/>
        </w:rPr>
        <w:t xml:space="preserve"> nitrogen-</w:t>
      </w:r>
      <w:r w:rsidRPr="00C80102">
        <w:rPr>
          <w:rStyle w:val="Emphasis"/>
          <w:highlight w:val="green"/>
        </w:rPr>
        <w:t>efficient</w:t>
      </w:r>
      <w:r w:rsidRPr="002E7FC5">
        <w:rPr>
          <w:rStyle w:val="Emphasis"/>
        </w:rPr>
        <w:t xml:space="preserve"> varieties</w:t>
      </w:r>
      <w:r w:rsidRPr="002E7FC5">
        <w:rPr>
          <w:rStyle w:val="StyleUnderline"/>
        </w:rPr>
        <w:t xml:space="preserve"> of </w:t>
      </w:r>
      <w:r w:rsidRPr="00C80102">
        <w:rPr>
          <w:rStyle w:val="StyleUnderline"/>
          <w:highlight w:val="gree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r>
        <w:rPr>
          <w:sz w:val="16"/>
        </w:rPr>
        <w:t xml:space="preserve"> </w:t>
      </w: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C80102">
        <w:rPr>
          <w:rStyle w:val="Emphasis"/>
          <w:highlight w:val="green"/>
        </w:rPr>
        <w:t>drought</w:t>
      </w:r>
      <w:r w:rsidRPr="002E7FC5">
        <w:rPr>
          <w:rStyle w:val="Emphasis"/>
        </w:rPr>
        <w:t>-resistant</w:t>
      </w:r>
      <w:r w:rsidRPr="002E7FC5">
        <w:rPr>
          <w:rStyle w:val="StyleUnderline"/>
        </w:rPr>
        <w:t xml:space="preserve"> </w:t>
      </w:r>
      <w:r w:rsidRPr="00C80102">
        <w:rPr>
          <w:rStyle w:val="StyleUnderline"/>
          <w:highlight w:val="green"/>
        </w:rPr>
        <w:t xml:space="preserve">and </w:t>
      </w:r>
      <w:r w:rsidRPr="00C80102">
        <w:rPr>
          <w:rStyle w:val="Emphasis"/>
          <w:highlight w:val="green"/>
        </w:rPr>
        <w:t>saline-tolerant</w:t>
      </w:r>
      <w:r w:rsidRPr="00C80102">
        <w:rPr>
          <w:rStyle w:val="StyleUnderline"/>
          <w:highlight w:val="green"/>
        </w:rPr>
        <w:t xml:space="preserve"> crops</w:t>
      </w:r>
      <w:r w:rsidRPr="002E7FC5">
        <w:rPr>
          <w:rStyle w:val="StyleUnderline"/>
        </w:rPr>
        <w:t xml:space="preserve"> will help</w:t>
      </w:r>
      <w:r w:rsidRPr="002E7FC5">
        <w:rPr>
          <w:sz w:val="16"/>
        </w:rPr>
        <w:t xml:space="preserve"> with that. Hectares per capita? </w:t>
      </w:r>
      <w:r w:rsidRPr="00C80102">
        <w:rPr>
          <w:rStyle w:val="StyleUnderline"/>
          <w:highlight w:val="green"/>
        </w:rPr>
        <w:t>Humanity</w:t>
      </w:r>
      <w:r w:rsidRPr="002E7FC5">
        <w:rPr>
          <w:sz w:val="16"/>
        </w:rPr>
        <w:t xml:space="preserve"> has probably </w:t>
      </w:r>
      <w:r w:rsidRPr="002E7FC5">
        <w:rPr>
          <w:rStyle w:val="Emphasis"/>
        </w:rPr>
        <w:t xml:space="preserve">already </w:t>
      </w:r>
      <w:r w:rsidRPr="00C80102">
        <w:rPr>
          <w:rStyle w:val="Emphasis"/>
          <w:highlight w:val="green"/>
        </w:rPr>
        <w:t>reached</w:t>
      </w:r>
      <w:r w:rsidRPr="00C80102">
        <w:rPr>
          <w:rStyle w:val="StyleUnderline"/>
          <w:highlight w:val="green"/>
        </w:rPr>
        <w:t xml:space="preserve"> peak farmland, and</w:t>
      </w:r>
      <w:r w:rsidRPr="002E7FC5">
        <w:rPr>
          <w:rStyle w:val="StyleUnderline"/>
        </w:rPr>
        <w:t xml:space="preserve"> nearly </w:t>
      </w:r>
      <w:r w:rsidRPr="00C80102">
        <w:rPr>
          <w:rStyle w:val="Emphasis"/>
          <w:highlight w:val="green"/>
        </w:rPr>
        <w:t>400 million hectares</w:t>
      </w:r>
      <w:r w:rsidRPr="00C80102">
        <w:rPr>
          <w:rStyle w:val="StyleUnderline"/>
          <w:highlight w:val="green"/>
        </w:rPr>
        <w:t xml:space="preserve"> will be restored</w:t>
      </w:r>
      <w:r w:rsidRPr="002E7FC5">
        <w:rPr>
          <w:rStyle w:val="StyleUnderline"/>
        </w:rPr>
        <w:t xml:space="preserve"> to nature by 2060—an area almost </w:t>
      </w:r>
      <w:r w:rsidRPr="002E7FC5">
        <w:rPr>
          <w:rStyle w:val="Emphasis"/>
        </w:rPr>
        <w:t>double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C80102">
        <w:rPr>
          <w:rStyle w:val="StyleUnderline"/>
          <w:highlight w:val="green"/>
        </w:rPr>
        <w:t>farming</w:t>
      </w:r>
      <w:r w:rsidRPr="009F1BEE">
        <w:rPr>
          <w:rStyle w:val="StyleUnderline"/>
        </w:rPr>
        <w:t xml:space="preserve"> will be </w:t>
      </w:r>
      <w:r w:rsidRPr="00C80102">
        <w:rPr>
          <w:rStyle w:val="Emphasis"/>
          <w:highlight w:val="green"/>
        </w:rPr>
        <w:t>replaced</w:t>
      </w:r>
      <w:r w:rsidRPr="00C80102">
        <w:rPr>
          <w:rStyle w:val="StyleUnderline"/>
          <w:highlight w:val="gree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C80102">
        <w:rPr>
          <w:rStyle w:val="StyleUnderline"/>
          <w:highlight w:val="gree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r>
        <w:rPr>
          <w:sz w:val="16"/>
        </w:rPr>
        <w:t xml:space="preserve"> </w:t>
      </w: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r>
        <w:rPr>
          <w:sz w:val="16"/>
        </w:rPr>
        <w:t xml:space="preserve"> </w:t>
      </w: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C80102">
        <w:rPr>
          <w:rStyle w:val="Emphasis"/>
          <w:highlight w:val="gree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C80102">
        <w:rPr>
          <w:rStyle w:val="Emphasis"/>
          <w:highlight w:val="green"/>
        </w:rPr>
        <w:t>lighten</w:t>
      </w:r>
      <w:r w:rsidRPr="00703E7F">
        <w:rPr>
          <w:rStyle w:val="Emphasis"/>
        </w:rPr>
        <w:t>ing</w:t>
      </w:r>
      <w:r w:rsidRPr="002E7FC5">
        <w:rPr>
          <w:rStyle w:val="Emphasis"/>
        </w:rPr>
        <w:t xml:space="preserve"> humanity's </w:t>
      </w:r>
      <w:r w:rsidRPr="00C80102">
        <w:rPr>
          <w:rStyle w:val="Emphasis"/>
          <w:highlight w:val="gree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C80102">
        <w:rPr>
          <w:rStyle w:val="StyleUnderline"/>
          <w:highlight w:val="gree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C80102">
        <w:rPr>
          <w:rStyle w:val="StyleUnderline"/>
          <w:highlight w:val="green"/>
        </w:rPr>
        <w:t xml:space="preserve">need </w:t>
      </w:r>
      <w:r w:rsidRPr="00C80102">
        <w:rPr>
          <w:rStyle w:val="Emphasis"/>
          <w:highlight w:val="gree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18C62C2A" w14:textId="77777777" w:rsidR="009231B9" w:rsidRPr="00555626" w:rsidRDefault="009231B9" w:rsidP="009231B9">
      <w:pPr>
        <w:pStyle w:val="Heading4"/>
      </w:pPr>
      <w:r>
        <w:t xml:space="preserve">No limits to growth---solar, nuclear, and fusion energy solve climate change better than degrowth </w:t>
      </w:r>
    </w:p>
    <w:p w14:paraId="05990A19" w14:textId="77777777" w:rsidR="009231B9" w:rsidRPr="00803C22" w:rsidRDefault="009231B9" w:rsidP="009231B9">
      <w:r w:rsidRPr="00803C22">
        <w:t xml:space="preserve">Michael </w:t>
      </w:r>
      <w:proofErr w:type="spellStart"/>
      <w:r w:rsidRPr="00803C22">
        <w:rPr>
          <w:rStyle w:val="Style13ptBold"/>
        </w:rPr>
        <w:t>Liebreich</w:t>
      </w:r>
      <w:proofErr w:type="spellEnd"/>
      <w:r w:rsidRPr="00803C22">
        <w:rPr>
          <w:rStyle w:val="Style13ptBold"/>
        </w:rPr>
        <w:t xml:space="preserve"> 18</w:t>
      </w:r>
      <w:r w:rsidRPr="00803C22">
        <w:t>, Visiting Professor at Imperial College’s Energy Future Lab, “The Secret of Eternal Growth,” 10/29/18, http://ifreetrade.org/article/the_secret_of_eternal_growth_the_physics_behind_pro_growth_environmentalism</w:t>
      </w:r>
    </w:p>
    <w:p w14:paraId="5B251575" w14:textId="77777777" w:rsidR="009231B9" w:rsidRDefault="009231B9" w:rsidP="009231B9">
      <w:pPr>
        <w:rPr>
          <w:sz w:val="16"/>
        </w:rPr>
      </w:pPr>
      <w:r w:rsidRPr="00C80102">
        <w:rPr>
          <w:rStyle w:val="StyleUnderline"/>
          <w:highlight w:val="green"/>
        </w:rPr>
        <w:t>The earth</w:t>
      </w:r>
      <w:r w:rsidRPr="00E35D44">
        <w:rPr>
          <w:sz w:val="16"/>
        </w:rPr>
        <w:t xml:space="preserve">, however, </w:t>
      </w:r>
      <w:r w:rsidRPr="00C80102">
        <w:rPr>
          <w:rStyle w:val="StyleUnderline"/>
          <w:highlight w:val="green"/>
        </w:rPr>
        <w:t xml:space="preserve">is </w:t>
      </w:r>
      <w:r w:rsidRPr="00C80102">
        <w:rPr>
          <w:rStyle w:val="Emphasis"/>
          <w:highlight w:val="green"/>
        </w:rPr>
        <w:t>not an isolated system</w:t>
      </w:r>
      <w:r w:rsidRPr="00E35D44">
        <w:rPr>
          <w:sz w:val="16"/>
        </w:rPr>
        <w:t xml:space="preserve">. It may be nearly closed, exchanging limited matter across the planetary boundary, but it is far from isolated, as </w:t>
      </w:r>
      <w:r w:rsidRPr="00C80102">
        <w:rPr>
          <w:rStyle w:val="StyleUnderline"/>
          <w:highlight w:val="green"/>
        </w:rPr>
        <w:t>it receives</w:t>
      </w:r>
      <w:r w:rsidRPr="004036C5">
        <w:rPr>
          <w:rStyle w:val="StyleUnderline"/>
        </w:rPr>
        <w:t xml:space="preserve"> a </w:t>
      </w:r>
      <w:r w:rsidRPr="00C80102">
        <w:rPr>
          <w:rStyle w:val="Emphasis"/>
          <w:highlight w:val="green"/>
        </w:rPr>
        <w:t>huge</w:t>
      </w:r>
      <w:r w:rsidRPr="00803C22">
        <w:rPr>
          <w:rStyle w:val="Emphasis"/>
        </w:rPr>
        <w:t xml:space="preserve"> daily </w:t>
      </w:r>
      <w:r w:rsidRPr="004036C5">
        <w:rPr>
          <w:rStyle w:val="Emphasis"/>
        </w:rPr>
        <w:t>flux</w:t>
      </w:r>
      <w:r w:rsidRPr="00803C22">
        <w:rPr>
          <w:rStyle w:val="Emphasis"/>
        </w:rPr>
        <w:t xml:space="preserve"> of </w:t>
      </w:r>
      <w:r w:rsidRPr="00C80102">
        <w:rPr>
          <w:rStyle w:val="Emphasis"/>
          <w:highlight w:val="green"/>
        </w:rPr>
        <w:t>energy from the sun</w:t>
      </w:r>
      <w:r w:rsidRPr="00E35D44">
        <w:rPr>
          <w:sz w:val="16"/>
        </w:rPr>
        <w:t xml:space="preserve"> and radiates almost as much away to space. In his book, Georgescu-</w:t>
      </w:r>
      <w:proofErr w:type="spellStart"/>
      <w:r w:rsidRPr="00E35D44">
        <w:rPr>
          <w:sz w:val="16"/>
        </w:rPr>
        <w:t>Roegen</w:t>
      </w:r>
      <w:proofErr w:type="spellEnd"/>
      <w:r w:rsidRPr="00E35D44">
        <w:rPr>
          <w:sz w:val="16"/>
        </w:rPr>
        <w:t xml:space="preserve">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w:t>
      </w:r>
      <w:r>
        <w:rPr>
          <w:sz w:val="16"/>
        </w:rPr>
        <w:t xml:space="preserve"> </w:t>
      </w:r>
      <w:r w:rsidRPr="00E35D44">
        <w:rPr>
          <w:sz w:val="16"/>
        </w:rPr>
        <w:t>Around the same time as Georgescu-</w:t>
      </w:r>
      <w:proofErr w:type="spellStart"/>
      <w:r w:rsidRPr="00E35D44">
        <w:rPr>
          <w:sz w:val="16"/>
        </w:rPr>
        <w:t>Roegen</w:t>
      </w:r>
      <w:proofErr w:type="spellEnd"/>
      <w:r w:rsidRPr="00E35D44">
        <w:rPr>
          <w:sz w:val="16"/>
        </w:rPr>
        <w:t xml:space="preserve">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w:t>
      </w:r>
      <w:proofErr w:type="spellStart"/>
      <w:r w:rsidRPr="00E35D44">
        <w:rPr>
          <w:sz w:val="16"/>
        </w:rPr>
        <w:t>marvellous</w:t>
      </w:r>
      <w:proofErr w:type="spellEnd"/>
      <w:r w:rsidRPr="00E35D44">
        <w:rPr>
          <w:sz w:val="16"/>
        </w:rPr>
        <w:t xml:space="preserve"> black box produced another best-seller, </w:t>
      </w:r>
      <w:r w:rsidRPr="00C80102">
        <w:rPr>
          <w:rStyle w:val="StyleUnderline"/>
          <w:highlight w:val="green"/>
        </w:rPr>
        <w:t>Limits to Growth</w:t>
      </w:r>
      <w:r w:rsidRPr="00E35D44">
        <w:rPr>
          <w:sz w:val="16"/>
        </w:rPr>
        <w:t xml:space="preserve"> (iv), which purported to prove that almost every combination of economic parameters ended up not just with growth slowing, but with an overshoot and collapse. This finding, so congenial to the model’s commissioners, </w:t>
      </w:r>
      <w:r w:rsidRPr="00C80102">
        <w:rPr>
          <w:rStyle w:val="StyleUnderline"/>
          <w:highlight w:val="green"/>
        </w:rPr>
        <w:t>stemmed</w:t>
      </w:r>
      <w:r w:rsidRPr="00E35D44">
        <w:rPr>
          <w:rStyle w:val="StyleUnderline"/>
        </w:rPr>
        <w:t xml:space="preserve"> </w:t>
      </w:r>
      <w:r w:rsidRPr="004036C5">
        <w:rPr>
          <w:rStyle w:val="StyleUnderline"/>
        </w:rPr>
        <w:t xml:space="preserve">entirely </w:t>
      </w:r>
      <w:r w:rsidRPr="00C80102">
        <w:rPr>
          <w:rStyle w:val="StyleUnderline"/>
          <w:highlight w:val="green"/>
        </w:rPr>
        <w:t xml:space="preserve">from </w:t>
      </w:r>
      <w:r w:rsidRPr="00C80102">
        <w:rPr>
          <w:rStyle w:val="Emphasis"/>
          <w:highlight w:val="green"/>
        </w:rPr>
        <w:t>errors in its structure</w:t>
      </w:r>
      <w:r w:rsidRPr="00E35D44">
        <w:rPr>
          <w:sz w:val="16"/>
        </w:rPr>
        <w:t>, as pointed out by a then fresh-faced young economics professor at Yale, William Nordhaus.</w:t>
      </w:r>
      <w:r>
        <w:rPr>
          <w:sz w:val="16"/>
        </w:rPr>
        <w:t xml:space="preserve"> </w:t>
      </w:r>
      <w:r w:rsidRPr="00E35D44">
        <w:rPr>
          <w:sz w:val="16"/>
        </w:rPr>
        <w:t>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w:t>
      </w:r>
      <w:proofErr w:type="spellStart"/>
      <w:r w:rsidRPr="00E35D44">
        <w:rPr>
          <w:sz w:val="16"/>
        </w:rPr>
        <w:t>Roegen’s</w:t>
      </w:r>
      <w:proofErr w:type="spellEnd"/>
      <w:r w:rsidRPr="00E35D44">
        <w:rPr>
          <w:sz w:val="16"/>
        </w:rPr>
        <w:t xml:space="preserve"> error. </w:t>
      </w:r>
      <w:r w:rsidRPr="00E35D44">
        <w:rPr>
          <w:rStyle w:val="StyleUnderline"/>
        </w:rPr>
        <w:t>Daly</w:t>
      </w:r>
      <w:r w:rsidRPr="00E35D44">
        <w:rPr>
          <w:sz w:val="16"/>
        </w:rPr>
        <w:t xml:space="preserve"> must have known it too, since he </w:t>
      </w:r>
      <w:r w:rsidRPr="00E35D44">
        <w:rPr>
          <w:rStyle w:val="StyleUnderline"/>
        </w:rPr>
        <w:t>noted that six days’ worth of radiation from the sun contained more useful energy</w:t>
      </w:r>
      <w:r w:rsidRPr="00E35D44">
        <w:rPr>
          <w:sz w:val="16"/>
        </w:rPr>
        <w:t xml:space="preserve"> (or exergy, to give it its correct name) </w:t>
      </w:r>
      <w:r w:rsidRPr="00E35D44">
        <w:rPr>
          <w:rStyle w:val="StyleUnderline"/>
        </w:rPr>
        <w:t xml:space="preserve">than that embodied in </w:t>
      </w:r>
      <w:r w:rsidRPr="00E35D44">
        <w:rPr>
          <w:rStyle w:val="Emphasis"/>
        </w:rPr>
        <w:t>all the fossil fuel reserves known at the time</w:t>
      </w:r>
      <w:r w:rsidRPr="00E35D44">
        <w:rPr>
          <w:sz w:val="16"/>
        </w:rPr>
        <w:t>.</w:t>
      </w:r>
      <w:r>
        <w:rPr>
          <w:sz w:val="16"/>
        </w:rPr>
        <w:t xml:space="preserve"> </w:t>
      </w:r>
      <w:r w:rsidRPr="00E35D44">
        <w:rPr>
          <w:sz w:val="16"/>
        </w:rPr>
        <w:t xml:space="preserve">The point here is not that solar power is the key to endless growth, though it could well be - </w:t>
      </w:r>
      <w:r w:rsidRPr="00C80102">
        <w:rPr>
          <w:rStyle w:val="Emphasis"/>
          <w:highlight w:val="green"/>
        </w:rPr>
        <w:t>nuclear fission and fusion are</w:t>
      </w:r>
      <w:r w:rsidRPr="00E35D44">
        <w:rPr>
          <w:sz w:val="16"/>
        </w:rPr>
        <w:t xml:space="preserve"> other </w:t>
      </w:r>
      <w:r w:rsidRPr="00C80102">
        <w:rPr>
          <w:rStyle w:val="Emphasis"/>
          <w:highlight w:val="green"/>
        </w:rPr>
        <w:t>strong contenders</w:t>
      </w:r>
      <w:r w:rsidRPr="00E35D44">
        <w:rPr>
          <w:sz w:val="16"/>
        </w:rPr>
        <w:t>. The point is that when you scratch the surface of any of the seminal tracts of the degrowth movement, you find they are based on the same fake science, right through to the present day.</w:t>
      </w:r>
      <w:r>
        <w:rPr>
          <w:sz w:val="16"/>
        </w:rPr>
        <w:t xml:space="preserve"> </w:t>
      </w:r>
      <w:r w:rsidRPr="00E35D44">
        <w:rPr>
          <w:sz w:val="16"/>
        </w:rPr>
        <w:t xml:space="preserve">Jeremy Rifkin’s 1980 Entropy: a New World View (vi) states that “here on earth material entropy is continually increasing and must ultimately reach a maximum”. In 2009, Professor Tim </w:t>
      </w:r>
      <w:r w:rsidRPr="001F72C8">
        <w:rPr>
          <w:rStyle w:val="Emphasis"/>
        </w:rPr>
        <w:t>Jackson</w:t>
      </w:r>
      <w:r w:rsidRPr="001F72C8">
        <w:rPr>
          <w:sz w:val="16"/>
        </w:rPr>
        <w:t xml:space="preserve">, the </w:t>
      </w:r>
      <w:proofErr w:type="spellStart"/>
      <w:r w:rsidRPr="001F72C8">
        <w:rPr>
          <w:sz w:val="16"/>
        </w:rPr>
        <w:t>favourite</w:t>
      </w:r>
      <w:proofErr w:type="spellEnd"/>
      <w:r w:rsidRPr="001F72C8">
        <w:rPr>
          <w:sz w:val="16"/>
        </w:rPr>
        <w:t xml:space="preserve"> anti-capitalist of the TED generation, </w:t>
      </w:r>
      <w:r w:rsidRPr="001F72C8">
        <w:rPr>
          <w:rStyle w:val="StyleUnderline"/>
        </w:rPr>
        <w:t>published Prosperity Without Growth</w:t>
      </w:r>
      <w:r w:rsidRPr="001F72C8">
        <w:rPr>
          <w:sz w:val="16"/>
        </w:rPr>
        <w:t xml:space="preserve"> (vii). In it he pays homage to Daly’s “pioneering case for a ‘steady state economy’” and cheerfully recommends it to students hungering for alternative wisdom – either not understanding or not caring that </w:t>
      </w:r>
      <w:r w:rsidRPr="001F72C8">
        <w:rPr>
          <w:rStyle w:val="StyleUnderline"/>
        </w:rPr>
        <w:t xml:space="preserve">it is based on a </w:t>
      </w:r>
      <w:r w:rsidRPr="001F72C8">
        <w:rPr>
          <w:rStyle w:val="Emphasis"/>
        </w:rPr>
        <w:t>fallacy</w:t>
      </w:r>
      <w:r w:rsidRPr="00E35D44">
        <w:rPr>
          <w:sz w:val="16"/>
        </w:rPr>
        <w:t>.</w:t>
      </w:r>
      <w:r>
        <w:rPr>
          <w:sz w:val="16"/>
        </w:rPr>
        <w:t xml:space="preserve"> </w:t>
      </w:r>
      <w:r w:rsidRPr="00E35D44">
        <w:rPr>
          <w:sz w:val="16"/>
        </w:rPr>
        <w:t xml:space="preserve">This matters because, for all that </w:t>
      </w:r>
      <w:r w:rsidRPr="00E35D44">
        <w:rPr>
          <w:rStyle w:val="StyleUnderline"/>
        </w:rPr>
        <w:t>the neo-liberal world economy</w:t>
      </w:r>
      <w:r w:rsidRPr="00E35D44">
        <w:rPr>
          <w:sz w:val="16"/>
        </w:rPr>
        <w:t xml:space="preserve"> has delivered extraordinary improvements in living standards – in life span, levels of education, infant survival, maternal health, poverty reduction, leisure, and so on (viii) – it </w:t>
      </w:r>
      <w:r w:rsidRPr="00E35D44">
        <w:rPr>
          <w:rStyle w:val="StyleUnderline"/>
        </w:rPr>
        <w:t>is currently failing to address severe, systemic environmental challenges, first and foremost among them climate change</w:t>
      </w:r>
      <w:r w:rsidRPr="00E35D44">
        <w:rPr>
          <w:sz w:val="16"/>
        </w:rPr>
        <w:t>. Unless the free-trade, pro-growth, pro-trade right offers a coherent plan, it is ceding the argument to the degrowth, anti-capitalist, anti-trade left.</w:t>
      </w:r>
      <w:r>
        <w:rPr>
          <w:sz w:val="16"/>
        </w:rPr>
        <w:t xml:space="preserve"> </w:t>
      </w:r>
      <w:r w:rsidRPr="00E35D44">
        <w:rPr>
          <w:rStyle w:val="StyleUnderline"/>
        </w:rPr>
        <w:t>Climate change is real, serious, and urgent</w:t>
      </w:r>
      <w:r w:rsidRPr="00E35D44">
        <w:rPr>
          <w:sz w:val="16"/>
        </w:rPr>
        <w:t>. That recent IPCC 1.5°C report is based on rigorous research. Of course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w:t>
      </w:r>
      <w:r>
        <w:rPr>
          <w:sz w:val="16"/>
        </w:rPr>
        <w:t xml:space="preserve"> </w:t>
      </w:r>
      <w:r w:rsidRPr="00C80102">
        <w:rPr>
          <w:rStyle w:val="StyleUnderline"/>
          <w:highlight w:val="green"/>
        </w:rPr>
        <w:t>Limiting</w:t>
      </w:r>
      <w:r w:rsidRPr="00E35D44">
        <w:rPr>
          <w:rStyle w:val="StyleUnderline"/>
        </w:rPr>
        <w:t xml:space="preserve"> the impact of </w:t>
      </w:r>
      <w:r w:rsidRPr="00C80102">
        <w:rPr>
          <w:rStyle w:val="StyleUnderline"/>
          <w:highlight w:val="green"/>
        </w:rPr>
        <w:t>climate change will require</w:t>
      </w:r>
      <w:r w:rsidRPr="00E35D44">
        <w:rPr>
          <w:rStyle w:val="StyleUnderline"/>
        </w:rPr>
        <w:t xml:space="preserve"> the </w:t>
      </w:r>
      <w:r w:rsidRPr="00E35D44">
        <w:rPr>
          <w:rStyle w:val="Emphasis"/>
        </w:rPr>
        <w:t xml:space="preserve">application of </w:t>
      </w:r>
      <w:r w:rsidRPr="00C80102">
        <w:rPr>
          <w:rStyle w:val="Emphasis"/>
          <w:highlight w:val="green"/>
        </w:rPr>
        <w:t>technology</w:t>
      </w:r>
      <w:r w:rsidRPr="00E35D44">
        <w:rPr>
          <w:sz w:val="16"/>
        </w:rPr>
        <w:t xml:space="preserve">, both new and yet-to-be-developed, </w:t>
      </w:r>
      <w:r w:rsidRPr="00E35D44">
        <w:rPr>
          <w:rStyle w:val="StyleUnderline"/>
        </w:rPr>
        <w:t xml:space="preserve">on a heroic </w:t>
      </w:r>
      <w:r w:rsidRPr="00C80102">
        <w:rPr>
          <w:rStyle w:val="StyleUnderline"/>
          <w:highlight w:val="green"/>
        </w:rPr>
        <w:t xml:space="preserve">scale. </w:t>
      </w:r>
      <w:r w:rsidRPr="00C80102">
        <w:rPr>
          <w:rStyle w:val="Emphasis"/>
          <w:highlight w:val="green"/>
        </w:rPr>
        <w:t>Destroying the</w:t>
      </w:r>
      <w:r w:rsidRPr="00E35D44">
        <w:rPr>
          <w:rStyle w:val="Emphasis"/>
        </w:rPr>
        <w:t xml:space="preserve"> ability of the </w:t>
      </w:r>
      <w:r w:rsidRPr="00C80102">
        <w:rPr>
          <w:rStyle w:val="Emphasis"/>
          <w:highlight w:val="green"/>
        </w:rPr>
        <w:t>world economy</w:t>
      </w:r>
      <w:r w:rsidRPr="00E35D44">
        <w:rPr>
          <w:rStyle w:val="Emphasis"/>
        </w:rPr>
        <w:t xml:space="preserve"> to deliver these solutions</w:t>
      </w:r>
      <w:r w:rsidRPr="00E35D44">
        <w:rPr>
          <w:rStyle w:val="StyleUnderline"/>
        </w:rPr>
        <w:t xml:space="preserve"> </w:t>
      </w:r>
      <w:r w:rsidRPr="00C80102">
        <w:rPr>
          <w:rStyle w:val="StyleUnderline"/>
          <w:highlight w:val="green"/>
        </w:rPr>
        <w:t>is the very opposite</w:t>
      </w:r>
      <w:r w:rsidRPr="00E35D44">
        <w:rPr>
          <w:rStyle w:val="StyleUnderline"/>
        </w:rPr>
        <w:t xml:space="preserve"> of what we should be doing</w:t>
      </w:r>
      <w:r w:rsidRPr="00E35D44">
        <w:rPr>
          <w:sz w:val="16"/>
        </w:rPr>
        <w:t>. And that is where Nordhaus and Romer come in.</w:t>
      </w:r>
      <w:r>
        <w:rPr>
          <w:sz w:val="16"/>
        </w:rPr>
        <w:t xml:space="preserve"> </w:t>
      </w:r>
      <w:r w:rsidRPr="00E35D44">
        <w:rPr>
          <w:rStyle w:val="StyleUnderline"/>
        </w:rPr>
        <w:t>Romer’s</w:t>
      </w:r>
      <w:r w:rsidRPr="00E35D44">
        <w:rPr>
          <w:sz w:val="16"/>
        </w:rPr>
        <w:t xml:space="preserve"> great </w:t>
      </w:r>
      <w:r w:rsidRPr="00E35D44">
        <w:rPr>
          <w:rStyle w:val="StyleUnderline"/>
        </w:rPr>
        <w:t xml:space="preserve">contribution was to identify </w:t>
      </w:r>
      <w:r w:rsidRPr="00C80102">
        <w:rPr>
          <w:rStyle w:val="StyleUnderline"/>
          <w:highlight w:val="green"/>
        </w:rPr>
        <w:t>the contribution of knowledge to</w:t>
      </w:r>
      <w:r w:rsidRPr="00E35D44">
        <w:rPr>
          <w:rStyle w:val="StyleUnderline"/>
        </w:rPr>
        <w:t xml:space="preserve"> economic </w:t>
      </w:r>
      <w:r w:rsidRPr="00C80102">
        <w:rPr>
          <w:rStyle w:val="StyleUnderline"/>
          <w:highlight w:val="green"/>
        </w:rPr>
        <w:t>growth</w:t>
      </w:r>
      <w:r w:rsidRPr="00E35D44">
        <w:rPr>
          <w:sz w:val="16"/>
        </w:rPr>
        <w:t xml:space="preserve">. Before his Endogenous Growth Theory, no one could explain differences in growth rates of as much as 10 percent between countries at a similar stage of development. </w:t>
      </w:r>
      <w:r w:rsidRPr="00E35D44">
        <w:rPr>
          <w:rStyle w:val="StyleUnderline"/>
        </w:rPr>
        <w:t xml:space="preserve">Romer’s work </w:t>
      </w:r>
      <w:r w:rsidRPr="00C80102">
        <w:rPr>
          <w:rStyle w:val="StyleUnderline"/>
          <w:highlight w:val="green"/>
        </w:rPr>
        <w:t>is the perfect riposte to those who think</w:t>
      </w:r>
      <w:r w:rsidRPr="00E35D44">
        <w:rPr>
          <w:rStyle w:val="StyleUnderline"/>
        </w:rPr>
        <w:t xml:space="preserve"> that economic </w:t>
      </w:r>
      <w:r w:rsidRPr="00C80102">
        <w:rPr>
          <w:rStyle w:val="StyleUnderline"/>
          <w:highlight w:val="green"/>
        </w:rPr>
        <w:t>growth is the same</w:t>
      </w:r>
      <w:r w:rsidRPr="00E35D44">
        <w:rPr>
          <w:rStyle w:val="StyleUnderline"/>
        </w:rPr>
        <w:t xml:space="preserve"> thing </w:t>
      </w:r>
      <w:r w:rsidRPr="00C80102">
        <w:rPr>
          <w:rStyle w:val="StyleUnderline"/>
          <w:highlight w:val="green"/>
        </w:rPr>
        <w:t>as</w:t>
      </w:r>
      <w:r w:rsidRPr="00E35D44">
        <w:rPr>
          <w:rStyle w:val="StyleUnderline"/>
        </w:rPr>
        <w:t xml:space="preserve"> </w:t>
      </w:r>
      <w:r w:rsidRPr="00E35D44">
        <w:rPr>
          <w:rStyle w:val="Emphasis"/>
        </w:rPr>
        <w:t xml:space="preserve">ever-increasing </w:t>
      </w:r>
      <w:r w:rsidRPr="00C80102">
        <w:rPr>
          <w:rStyle w:val="Emphasis"/>
          <w:highlight w:val="green"/>
        </w:rPr>
        <w:t>physical material use</w:t>
      </w:r>
      <w:r w:rsidRPr="00E35D44">
        <w:rPr>
          <w:rStyle w:val="StyleUnderline"/>
        </w:rPr>
        <w:t xml:space="preserve"> and pollution</w:t>
      </w:r>
      <w:r w:rsidRPr="00E35D44">
        <w:rPr>
          <w:sz w:val="16"/>
        </w:rPr>
        <w:t>; it is also the perfect riposte to those who believe that extractive industries can ever deliver long-term wealth and those who believe the same of agricultural subsidies and import tariffs.</w:t>
      </w:r>
      <w:r>
        <w:rPr>
          <w:sz w:val="16"/>
        </w:rPr>
        <w:t xml:space="preserve"> </w:t>
      </w:r>
      <w:r w:rsidRPr="00E35D44">
        <w:rPr>
          <w:sz w:val="16"/>
        </w:rPr>
        <w:t>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w:t>
      </w:r>
      <w:r>
        <w:rPr>
          <w:sz w:val="16"/>
        </w:rPr>
        <w:t xml:space="preserve"> </w:t>
      </w:r>
      <w:r w:rsidRPr="00E35D44">
        <w:rPr>
          <w:sz w:val="16"/>
        </w:rPr>
        <w:t xml:space="preserve">Nordhaus and Romer are not the only Nobel Prize-winners whose work suggests that </w:t>
      </w:r>
      <w:r w:rsidRPr="00C80102">
        <w:rPr>
          <w:rStyle w:val="StyleUnderline"/>
          <w:highlight w:val="green"/>
        </w:rPr>
        <w:t>an open,</w:t>
      </w:r>
      <w:r w:rsidRPr="00E35D44">
        <w:rPr>
          <w:rStyle w:val="StyleUnderline"/>
        </w:rPr>
        <w:t xml:space="preserve"> liberal, trade-friendly </w:t>
      </w:r>
      <w:r w:rsidRPr="00C80102">
        <w:rPr>
          <w:rStyle w:val="StyleUnderline"/>
          <w:highlight w:val="green"/>
        </w:rPr>
        <w:t>economy</w:t>
      </w:r>
      <w:r w:rsidRPr="00E35D44">
        <w:rPr>
          <w:sz w:val="16"/>
        </w:rPr>
        <w:t xml:space="preserve"> – though one pricing in externalities – </w:t>
      </w:r>
      <w:r w:rsidRPr="00C80102">
        <w:rPr>
          <w:rStyle w:val="StyleUnderline"/>
          <w:highlight w:val="green"/>
        </w:rPr>
        <w:t>will do a better job of addressing climate</w:t>
      </w:r>
      <w:r w:rsidRPr="004036C5">
        <w:rPr>
          <w:rStyle w:val="StyleUnderline"/>
        </w:rPr>
        <w:t xml:space="preserve"> change and other environmental problems than stalling or reversing economic growth</w:t>
      </w:r>
      <w:r w:rsidRPr="004036C5">
        <w:rPr>
          <w:sz w:val="16"/>
        </w:rPr>
        <w:t>.</w:t>
      </w:r>
      <w:r>
        <w:rPr>
          <w:sz w:val="16"/>
        </w:rPr>
        <w:t xml:space="preserve"> </w:t>
      </w:r>
      <w:r w:rsidRPr="004036C5">
        <w:rPr>
          <w:sz w:val="16"/>
        </w:rPr>
        <w:t>Simon Kuznets, who won the</w:t>
      </w:r>
      <w:r w:rsidRPr="00E35D44">
        <w:rPr>
          <w:sz w:val="16"/>
        </w:rPr>
        <w:t xml:space="preserv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w:t>
      </w:r>
      <w:r>
        <w:rPr>
          <w:sz w:val="16"/>
        </w:rPr>
        <w:t xml:space="preserve"> </w:t>
      </w:r>
      <w:r w:rsidRPr="00E35D44">
        <w:rPr>
          <w:sz w:val="16"/>
        </w:rPr>
        <w:t xml:space="preserve">Ilya Prigogine won the 1977 Nobel Prize in Chemistry for his research into non-equilibrium “dissipative” structures – </w:t>
      </w:r>
      <w:r w:rsidRPr="004036C5">
        <w:rPr>
          <w:sz w:val="16"/>
        </w:rPr>
        <w:t xml:space="preserve">how </w:t>
      </w:r>
      <w:r w:rsidRPr="00C80102">
        <w:rPr>
          <w:rStyle w:val="StyleUnderline"/>
          <w:highlight w:val="green"/>
        </w:rPr>
        <w:t>a flow of energy</w:t>
      </w:r>
      <w:r w:rsidRPr="00E35D44">
        <w:rPr>
          <w:rStyle w:val="StyleUnderline"/>
        </w:rPr>
        <w:t xml:space="preserve"> across closed system </w:t>
      </w:r>
      <w:r w:rsidRPr="00C80102">
        <w:rPr>
          <w:rStyle w:val="StyleUnderline"/>
          <w:highlight w:val="green"/>
        </w:rPr>
        <w:t>can drive</w:t>
      </w:r>
      <w:r w:rsidRPr="00E35D44">
        <w:rPr>
          <w:rStyle w:val="StyleUnderline"/>
        </w:rPr>
        <w:t xml:space="preserve"> the creation of</w:t>
      </w:r>
      <w:r w:rsidRPr="00771821">
        <w:rPr>
          <w:sz w:val="16"/>
          <w:szCs w:val="16"/>
        </w:rPr>
        <w:t xml:space="preserve"> “</w:t>
      </w:r>
      <w:r w:rsidRPr="00C80102">
        <w:rPr>
          <w:rStyle w:val="Emphasis"/>
          <w:highlight w:val="green"/>
        </w:rPr>
        <w:t>order out of chaos</w:t>
      </w:r>
      <w:r w:rsidRPr="00E35D44">
        <w:rPr>
          <w:sz w:val="16"/>
        </w:rPr>
        <w:t xml:space="preserve">” (xi). This is a real scientific expert on entropy proving that </w:t>
      </w:r>
      <w:r w:rsidRPr="00C80102">
        <w:rPr>
          <w:rStyle w:val="Emphasis"/>
          <w:highlight w:val="green"/>
        </w:rPr>
        <w:t>the economy can grow for as long as there is still a sun</w:t>
      </w:r>
      <w:r w:rsidRPr="00E35D44">
        <w:rPr>
          <w:rStyle w:val="Emphasis"/>
        </w:rPr>
        <w:t xml:space="preserve"> in the sky</w:t>
      </w:r>
      <w:r w:rsidRPr="00E35D44">
        <w:rPr>
          <w:sz w:val="16"/>
        </w:rPr>
        <w:t xml:space="preserve"> (which would give us about another five billion years).</w:t>
      </w:r>
    </w:p>
    <w:p w14:paraId="63671CD3" w14:textId="77777777" w:rsidR="009231B9" w:rsidRDefault="009231B9" w:rsidP="009231B9"/>
    <w:p w14:paraId="24C71FEF" w14:textId="77777777" w:rsidR="009231B9" w:rsidRDefault="009231B9" w:rsidP="009231B9">
      <w:pPr>
        <w:pStyle w:val="Heading4"/>
      </w:pPr>
      <w:r>
        <w:t xml:space="preserve">Extinction’s </w:t>
      </w:r>
      <w:r w:rsidRPr="00626940">
        <w:rPr>
          <w:u w:val="single"/>
        </w:rPr>
        <w:t>inevitable</w:t>
      </w:r>
      <w:r>
        <w:t>---</w:t>
      </w:r>
      <w:r w:rsidRPr="00626940">
        <w:rPr>
          <w:u w:val="single"/>
        </w:rPr>
        <w:t>only</w:t>
      </w:r>
      <w:r>
        <w:t xml:space="preserve"> growth can </w:t>
      </w:r>
      <w:r w:rsidRPr="00626940">
        <w:rPr>
          <w:u w:val="single"/>
        </w:rPr>
        <w:t>sustain</w:t>
      </w:r>
      <w:r>
        <w:t xml:space="preserve"> colonization and </w:t>
      </w:r>
      <w:r w:rsidRPr="00626940">
        <w:rPr>
          <w:u w:val="single"/>
        </w:rPr>
        <w:t>solve extinction</w:t>
      </w:r>
    </w:p>
    <w:p w14:paraId="0620DC49" w14:textId="77777777" w:rsidR="009231B9" w:rsidRDefault="009231B9" w:rsidP="009231B9">
      <w:proofErr w:type="spellStart"/>
      <w:r w:rsidRPr="00626940">
        <w:rPr>
          <w:b/>
          <w:szCs w:val="26"/>
        </w:rPr>
        <w:t>Skran</w:t>
      </w:r>
      <w:proofErr w:type="spellEnd"/>
      <w:r w:rsidRPr="00626940">
        <w:rPr>
          <w:b/>
          <w:szCs w:val="26"/>
        </w:rPr>
        <w:t xml:space="preserve"> 16</w:t>
      </w:r>
      <w:r>
        <w:rPr>
          <w:b/>
        </w:rPr>
        <w:t xml:space="preserve"> </w:t>
      </w:r>
      <w:r>
        <w:t xml:space="preserve">[Dale </w:t>
      </w:r>
      <w:proofErr w:type="spellStart"/>
      <w:r>
        <w:t>Skran</w:t>
      </w:r>
      <w:proofErr w:type="spellEnd"/>
      <w:r>
        <w:t xml:space="preserve"> is Executive Vice President of the National Space Society and a member of the Board of Directors of the Alliance for Space Development. “Settling space is the only sustainable reason for humans to be in space,” </w:t>
      </w:r>
      <w:hyperlink r:id="rId10" w:history="1">
        <w:r w:rsidRPr="00BA031F">
          <w:rPr>
            <w:rStyle w:val="Hyperlink"/>
          </w:rPr>
          <w:t>http://www.thespacereview.com/article/2915/1</w:t>
        </w:r>
      </w:hyperlink>
      <w:r>
        <w:t xml:space="preserve">] </w:t>
      </w:r>
    </w:p>
    <w:p w14:paraId="35AF826F" w14:textId="77777777" w:rsidR="009231B9" w:rsidRPr="00626940" w:rsidRDefault="009231B9" w:rsidP="009231B9">
      <w:pPr>
        <w:rPr>
          <w:sz w:val="12"/>
        </w:rPr>
      </w:pPr>
      <w:r w:rsidRPr="00C80102">
        <w:rPr>
          <w:rStyle w:val="StyleUnderline"/>
          <w:highlight w:val="green"/>
        </w:rPr>
        <w:t xml:space="preserve">As </w:t>
      </w:r>
      <w:r w:rsidRPr="007B2BF0">
        <w:rPr>
          <w:rStyle w:val="StyleUnderline"/>
        </w:rPr>
        <w:t>r</w:t>
      </w:r>
      <w:r w:rsidRPr="00473DA8">
        <w:rPr>
          <w:rStyle w:val="StyleUnderline"/>
        </w:rPr>
        <w:t xml:space="preserve">obotic and artificial intelligence </w:t>
      </w:r>
      <w:r w:rsidRPr="00C80102">
        <w:rPr>
          <w:rStyle w:val="StyleUnderline"/>
          <w:highlight w:val="green"/>
        </w:rPr>
        <w:t>tech</w:t>
      </w:r>
      <w:r w:rsidRPr="00473DA8">
        <w:rPr>
          <w:rStyle w:val="StyleUnderline"/>
        </w:rPr>
        <w:t>nologies</w:t>
      </w:r>
      <w:r w:rsidRPr="00473DA8">
        <w:rPr>
          <w:sz w:val="12"/>
        </w:rPr>
        <w:t xml:space="preserve"> improve and </w:t>
      </w:r>
      <w:r w:rsidRPr="00C80102">
        <w:rPr>
          <w:rStyle w:val="StyleUnderline"/>
          <w:highlight w:val="green"/>
        </w:rPr>
        <w:t xml:space="preserve">enable </w:t>
      </w:r>
      <w:r w:rsidRPr="007B2BF0">
        <w:rPr>
          <w:rStyle w:val="StyleUnderline"/>
        </w:rPr>
        <w:t>i</w:t>
      </w:r>
      <w:r w:rsidRPr="00473DA8">
        <w:rPr>
          <w:rStyle w:val="StyleUnderline"/>
        </w:rPr>
        <w:t xml:space="preserve">ncreasingly robust </w:t>
      </w:r>
      <w:r w:rsidRPr="00C80102">
        <w:rPr>
          <w:rStyle w:val="StyleUnderline"/>
          <w:highlight w:val="green"/>
        </w:rPr>
        <w:t>exploration</w:t>
      </w:r>
      <w:r w:rsidRPr="00473DA8">
        <w:rPr>
          <w:sz w:val="12"/>
        </w:rPr>
        <w:t xml:space="preserve"> without a human presence, eventually </w:t>
      </w:r>
      <w:r w:rsidRPr="00C80102">
        <w:rPr>
          <w:rStyle w:val="StyleUnderline"/>
          <w:highlight w:val="green"/>
        </w:rPr>
        <w:t>there will be only one</w:t>
      </w:r>
      <w:r w:rsidRPr="00473DA8">
        <w:rPr>
          <w:rStyle w:val="StyleUnderline"/>
        </w:rPr>
        <w:t xml:space="preserve"> sustainable </w:t>
      </w:r>
      <w:r w:rsidRPr="00C80102">
        <w:rPr>
          <w:rStyle w:val="StyleUnderline"/>
          <w:highlight w:val="green"/>
        </w:rPr>
        <w:t>reason</w:t>
      </w:r>
      <w:r w:rsidRPr="00473DA8">
        <w:rPr>
          <w:rStyle w:val="StyleUnderline"/>
        </w:rPr>
        <w:t xml:space="preserve"> for humans to be in space</w:t>
      </w:r>
      <w:r w:rsidRPr="00473DA8">
        <w:rPr>
          <w:sz w:val="12"/>
        </w:rPr>
        <w:t xml:space="preserve">: </w:t>
      </w:r>
      <w:r w:rsidRPr="00C80102">
        <w:rPr>
          <w:rStyle w:val="Emphasis"/>
          <w:highlight w:val="green"/>
        </w:rPr>
        <w:t>settlement</w:t>
      </w:r>
      <w:r w:rsidRPr="00C80102">
        <w:rPr>
          <w:sz w:val="12"/>
          <w:highlight w:val="green"/>
        </w:rPr>
        <w:t>.</w:t>
      </w:r>
      <w:r w:rsidRPr="00473DA8">
        <w:rPr>
          <w:sz w:val="12"/>
        </w:rPr>
        <w:t xml:space="preserve"> </w:t>
      </w:r>
      <w:r w:rsidRPr="00473DA8">
        <w:rPr>
          <w:rStyle w:val="StyleUnderline"/>
        </w:rPr>
        <w:t xml:space="preserve">Research into the </w:t>
      </w:r>
      <w:r w:rsidRPr="00C80102">
        <w:rPr>
          <w:rStyle w:val="StyleUnderline"/>
          <w:highlight w:val="green"/>
        </w:rPr>
        <w:t>recycling tech</w:t>
      </w:r>
      <w:r w:rsidRPr="00473DA8">
        <w:rPr>
          <w:rStyle w:val="StyleUnderline"/>
        </w:rPr>
        <w:t>nology required for long-term off-Earth settlements</w:t>
      </w:r>
      <w:r w:rsidRPr="00473DA8">
        <w:rPr>
          <w:sz w:val="12"/>
        </w:rPr>
        <w:t xml:space="preserve"> </w:t>
      </w:r>
      <w:r w:rsidRPr="00C80102">
        <w:rPr>
          <w:rStyle w:val="Emphasis"/>
          <w:highlight w:val="green"/>
        </w:rPr>
        <w:t>will</w:t>
      </w:r>
      <w:r w:rsidRPr="00473DA8">
        <w:rPr>
          <w:rStyle w:val="Emphasis"/>
        </w:rPr>
        <w:t xml:space="preserve"> directly </w:t>
      </w:r>
      <w:r w:rsidRPr="00C80102">
        <w:rPr>
          <w:rStyle w:val="Emphasis"/>
          <w:highlight w:val="green"/>
        </w:rPr>
        <w:t>benefit terrestrial sustainability</w:t>
      </w:r>
      <w:r w:rsidRPr="00473DA8">
        <w:rPr>
          <w:sz w:val="12"/>
        </w:rPr>
        <w:t xml:space="preserve">. </w:t>
      </w:r>
      <w:r w:rsidRPr="00473DA8">
        <w:rPr>
          <w:rStyle w:val="StyleUnderline"/>
        </w:rPr>
        <w:t>Actively working toward</w:t>
      </w:r>
      <w:r w:rsidRPr="00473DA8">
        <w:rPr>
          <w:sz w:val="12"/>
        </w:rPr>
        <w:t xml:space="preserve"> developing and </w:t>
      </w:r>
      <w:r w:rsidRPr="00C80102">
        <w:rPr>
          <w:rStyle w:val="StyleUnderline"/>
          <w:highlight w:val="green"/>
        </w:rPr>
        <w:t>settling space</w:t>
      </w:r>
      <w:r w:rsidRPr="00C80102">
        <w:rPr>
          <w:sz w:val="12"/>
          <w:highlight w:val="green"/>
        </w:rPr>
        <w:t xml:space="preserve"> </w:t>
      </w:r>
      <w:r w:rsidRPr="00C80102">
        <w:rPr>
          <w:rStyle w:val="StyleUnderline"/>
          <w:highlight w:val="green"/>
        </w:rPr>
        <w:t>will make available</w:t>
      </w:r>
      <w:r w:rsidRPr="00473DA8">
        <w:rPr>
          <w:rStyle w:val="StyleUnderline"/>
        </w:rPr>
        <w:t xml:space="preserve"> mineral and energy </w:t>
      </w:r>
      <w:r w:rsidRPr="00C80102">
        <w:rPr>
          <w:rStyle w:val="StyleUnderline"/>
          <w:highlight w:val="green"/>
        </w:rPr>
        <w:t>resources</w:t>
      </w:r>
      <w:r w:rsidRPr="00C80102">
        <w:rPr>
          <w:sz w:val="12"/>
          <w:highlight w:val="green"/>
        </w:rPr>
        <w:t xml:space="preserve"> </w:t>
      </w:r>
      <w:r w:rsidRPr="00C80102">
        <w:rPr>
          <w:rStyle w:val="Emphasis"/>
          <w:highlight w:val="green"/>
        </w:rPr>
        <w:t>for use on Earth</w:t>
      </w:r>
      <w:r w:rsidRPr="00473DA8">
        <w:rPr>
          <w:rStyle w:val="Emphasis"/>
        </w:rPr>
        <w:t xml:space="preserve"> on a vast scale</w:t>
      </w:r>
      <w:r w:rsidRPr="00473DA8">
        <w:rPr>
          <w:sz w:val="12"/>
        </w:rPr>
        <w:t xml:space="preserve">. Finally, </w:t>
      </w:r>
      <w:r w:rsidRPr="000409DA">
        <w:rPr>
          <w:rStyle w:val="StyleUnderline"/>
        </w:rPr>
        <w:t xml:space="preserve">space settlement offers the hope of long-term species survival that remaining on Earth does not. </w:t>
      </w:r>
      <w:r w:rsidRPr="000409DA">
        <w:rPr>
          <w:sz w:val="12"/>
        </w:rPr>
        <w:t>There are more than seven billion people on the Earth today. No rational space settlement advocate suggests that any significant portion of that population, or even of those who are rich, will be moving to Mars or anywhere else in space. Howe</w:t>
      </w:r>
      <w:r w:rsidRPr="00473DA8">
        <w:rPr>
          <w:sz w:val="12"/>
        </w:rPr>
        <w:t xml:space="preserv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473DA8">
        <w:rPr>
          <w:rStyle w:val="StyleUnderline"/>
        </w:rPr>
        <w:t>that “we are all” going to live in space</w:t>
      </w:r>
      <w:r w:rsidRPr="00473DA8">
        <w:rPr>
          <w:sz w:val="12"/>
        </w:rPr>
        <w:t xml:space="preserve"> </w:t>
      </w:r>
      <w:r w:rsidRPr="00473DA8">
        <w:rPr>
          <w:rStyle w:val="StyleUnderline"/>
        </w:rPr>
        <w:t>and that we are going to live in space after we destroy Earth</w:t>
      </w:r>
      <w:r w:rsidRPr="00473DA8">
        <w:rPr>
          <w:sz w:val="12"/>
        </w:rPr>
        <w:t>. Another canard that has long floated about was given form by the recent film Elysium starring Matt Damon</w:t>
      </w:r>
      <w:r w:rsidRPr="00473DA8">
        <w:rPr>
          <w:rStyle w:val="StyleUnderline"/>
        </w:rPr>
        <w:t>: the rich will leave the poor on the Earth</w:t>
      </w:r>
      <w:r w:rsidRPr="00473DA8">
        <w:rPr>
          <w:sz w:val="12"/>
        </w:rPr>
        <w:t xml:space="preserve"> and escape to space settlements. Upon examination, </w:t>
      </w:r>
      <w:r w:rsidRPr="00473DA8">
        <w:rPr>
          <w:rStyle w:val="Emphasis"/>
        </w:rPr>
        <w:t>all three of these ideas are strawmen.</w:t>
      </w:r>
      <w:r>
        <w:rPr>
          <w:rStyle w:val="Emphasis"/>
        </w:rPr>
        <w:t xml:space="preserve"> </w:t>
      </w:r>
      <w:r w:rsidRPr="00473DA8">
        <w:rPr>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473DA8">
        <w:rPr>
          <w:rStyle w:val="StyleUnderline"/>
        </w:rPr>
        <w:t xml:space="preserve">we expect that relatively </w:t>
      </w:r>
      <w:r w:rsidRPr="00C80102">
        <w:rPr>
          <w:rStyle w:val="StyleUnderline"/>
          <w:highlight w:val="green"/>
        </w:rPr>
        <w:t xml:space="preserve">small numbers </w:t>
      </w:r>
      <w:r w:rsidRPr="00253DAE">
        <w:rPr>
          <w:rStyle w:val="StyleUnderline"/>
        </w:rPr>
        <w:t>of highly qualified individuals</w:t>
      </w:r>
      <w:r w:rsidRPr="00253DAE">
        <w:rPr>
          <w:sz w:val="12"/>
        </w:rPr>
        <w:t>, or those</w:t>
      </w:r>
      <w:r w:rsidRPr="00473DA8">
        <w:rPr>
          <w:sz w:val="12"/>
        </w:rPr>
        <w:t xml:space="preserve"> </w:t>
      </w:r>
      <w:r w:rsidRPr="00473DA8">
        <w:rPr>
          <w:rStyle w:val="StyleUnderline"/>
        </w:rPr>
        <w:t xml:space="preserve">who are deeply dedicated to living in space, </w:t>
      </w:r>
      <w:r w:rsidRPr="00C80102">
        <w:rPr>
          <w:rStyle w:val="StyleUnderline"/>
          <w:highlight w:val="green"/>
        </w:rPr>
        <w:t>would form the first</w:t>
      </w:r>
      <w:r w:rsidRPr="00473DA8">
        <w:rPr>
          <w:rStyle w:val="StyleUnderline"/>
        </w:rPr>
        <w:t xml:space="preserve"> settlements</w:t>
      </w:r>
      <w:r w:rsidRPr="00473DA8">
        <w:rPr>
          <w:sz w:val="12"/>
        </w:rPr>
        <w:t xml:space="preserve">. Over a significant period of time, </w:t>
      </w:r>
      <w:r w:rsidRPr="00C80102">
        <w:rPr>
          <w:rStyle w:val="StyleUnderline"/>
          <w:highlight w:val="green"/>
        </w:rPr>
        <w:t>thousands more</w:t>
      </w:r>
      <w:r w:rsidRPr="00473DA8">
        <w:rPr>
          <w:rStyle w:val="StyleUnderline"/>
        </w:rPr>
        <w:t xml:space="preserve"> from the Earth </w:t>
      </w:r>
      <w:r w:rsidRPr="00C80102">
        <w:rPr>
          <w:rStyle w:val="StyleUnderline"/>
          <w:highlight w:val="green"/>
        </w:rPr>
        <w:t>would join</w:t>
      </w:r>
      <w:r w:rsidRPr="00473DA8">
        <w:rPr>
          <w:rStyle w:val="StyleUnderline"/>
        </w:rPr>
        <w:t xml:space="preserve"> those settlements as they become increasingly self-sufficient</w:t>
      </w:r>
      <w:r w:rsidRPr="00473DA8">
        <w:rPr>
          <w:sz w:val="12"/>
        </w:rPr>
        <w:t xml:space="preserve">. Over more time, </w:t>
      </w:r>
      <w:r w:rsidRPr="00473DA8">
        <w:rPr>
          <w:rStyle w:val="StyleUnderline"/>
        </w:rPr>
        <w:t xml:space="preserve">various possible </w:t>
      </w:r>
      <w:r w:rsidRPr="007B2BF0">
        <w:rPr>
          <w:rStyle w:val="StyleUnderline"/>
        </w:rPr>
        <w:t>niches</w:t>
      </w:r>
      <w:r w:rsidRPr="00473DA8">
        <w:rPr>
          <w:sz w:val="12"/>
        </w:rPr>
        <w:t xml:space="preserve"> for settlement (</w:t>
      </w:r>
      <w:r w:rsidRPr="00C80102">
        <w:rPr>
          <w:rStyle w:val="StyleUnderline"/>
          <w:highlight w:val="green"/>
        </w:rPr>
        <w:t>Moon, Mars, asteroids, free space</w:t>
      </w:r>
      <w:r w:rsidRPr="00473DA8">
        <w:rPr>
          <w:sz w:val="12"/>
        </w:rPr>
        <w:t xml:space="preserve">, etc.) </w:t>
      </w:r>
      <w:r w:rsidRPr="007B2BF0">
        <w:rPr>
          <w:rStyle w:val="StyleUnderline"/>
        </w:rPr>
        <w:t>will be occupied</w:t>
      </w:r>
      <w:r w:rsidRPr="00473DA8">
        <w:rPr>
          <w:sz w:val="12"/>
        </w:rPr>
        <w:t xml:space="preserve">, and eventually </w:t>
      </w:r>
      <w:r w:rsidRPr="00C80102">
        <w:rPr>
          <w:rStyle w:val="Emphasis"/>
          <w:highlight w:val="green"/>
        </w:rPr>
        <w:t>the population in space will total many millions</w:t>
      </w:r>
      <w:r w:rsidRPr="00473DA8">
        <w:rPr>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C80102">
        <w:rPr>
          <w:rStyle w:val="Emphasis"/>
          <w:highlight w:val="green"/>
        </w:rPr>
        <w:t>the Earth is not</w:t>
      </w:r>
      <w:r w:rsidRPr="00473DA8">
        <w:rPr>
          <w:rStyle w:val="Emphasis"/>
        </w:rPr>
        <w:t xml:space="preserve"> a “</w:t>
      </w:r>
      <w:r w:rsidRPr="00C80102">
        <w:rPr>
          <w:rStyle w:val="Emphasis"/>
          <w:highlight w:val="green"/>
        </w:rPr>
        <w:t>safe</w:t>
      </w:r>
      <w:r w:rsidRPr="00473DA8">
        <w:rPr>
          <w:rStyle w:val="Emphasis"/>
        </w:rPr>
        <w:t xml:space="preserve"> space.”</w:t>
      </w:r>
      <w:r w:rsidRPr="00473DA8">
        <w:rPr>
          <w:sz w:val="12"/>
        </w:rPr>
        <w:t xml:space="preserve"> </w:t>
      </w:r>
      <w:r w:rsidRPr="00C80102">
        <w:rPr>
          <w:rStyle w:val="StyleUnderline"/>
          <w:highlight w:val="green"/>
        </w:rPr>
        <w:t>The destiny of</w:t>
      </w:r>
      <w:r w:rsidRPr="00473DA8">
        <w:rPr>
          <w:rStyle w:val="StyleUnderline"/>
        </w:rPr>
        <w:t xml:space="preserve"> virtually </w:t>
      </w:r>
      <w:r w:rsidRPr="00C80102">
        <w:rPr>
          <w:rStyle w:val="StyleUnderline"/>
          <w:highlight w:val="green"/>
        </w:rPr>
        <w:t>all species</w:t>
      </w:r>
      <w:r w:rsidRPr="00473DA8">
        <w:rPr>
          <w:rStyle w:val="StyleUnderline"/>
        </w:rPr>
        <w:t xml:space="preserve"> on Earth </w:t>
      </w:r>
      <w:r w:rsidRPr="00C80102">
        <w:rPr>
          <w:rStyle w:val="StyleUnderline"/>
          <w:highlight w:val="green"/>
        </w:rPr>
        <w:t>is extinction</w:t>
      </w:r>
      <w:r w:rsidRPr="00473DA8">
        <w:rPr>
          <w:sz w:val="12"/>
        </w:rPr>
        <w:t xml:space="preserve"> in a relatively short span of geologic time. The Tellers claim that “we live on a planet that is perfect for us.” This statement is both completely true and total nonsense. </w:t>
      </w:r>
      <w:r w:rsidRPr="00473DA8">
        <w:rPr>
          <w:rStyle w:val="StyleUnderline"/>
        </w:rPr>
        <w:t>We fit well on the Earth because we have evolved over millions of years to become creatures that are both adapted to live here and to like living here</w:t>
      </w:r>
      <w:r w:rsidRPr="00473DA8">
        <w:rPr>
          <w:sz w:val="12"/>
        </w:rPr>
        <w:t>. It is truer to say that we are perfect for the Eart</w:t>
      </w:r>
      <w:r w:rsidRPr="00253DAE">
        <w:rPr>
          <w:sz w:val="12"/>
        </w:rPr>
        <w:t xml:space="preserve">h than the reverse. In fact, </w:t>
      </w:r>
      <w:r w:rsidRPr="00253DAE">
        <w:rPr>
          <w:rStyle w:val="StyleUnderline"/>
        </w:rPr>
        <w:t>the Earth is not such a commodious place.</w:t>
      </w:r>
      <w:r w:rsidRPr="00253DAE">
        <w:rPr>
          <w:sz w:val="12"/>
        </w:rPr>
        <w:t xml:space="preserve"> </w:t>
      </w:r>
      <w:r w:rsidRPr="00253DAE">
        <w:rPr>
          <w:rStyle w:val="Emphasis"/>
        </w:rPr>
        <w:t>It is subject to periodic calamities</w:t>
      </w:r>
      <w:r w:rsidRPr="00253DAE">
        <w:rPr>
          <w:sz w:val="12"/>
        </w:rPr>
        <w:t xml:space="preserve"> of various sorts, ranging from massive asteroid and comet impacts to titanic volcanic eruptions, and from periodic ice ages to disastrous solar flares. In the short run, the Earth seems balmy and comfortable. </w:t>
      </w:r>
      <w:r w:rsidRPr="00253DAE">
        <w:rPr>
          <w:rStyle w:val="StyleUnderline"/>
        </w:rPr>
        <w:t>Viewed from the perspective of</w:t>
      </w:r>
      <w:r w:rsidRPr="00253DAE">
        <w:rPr>
          <w:sz w:val="12"/>
        </w:rPr>
        <w:t xml:space="preserve"> </w:t>
      </w:r>
      <w:r w:rsidRPr="00253DAE">
        <w:rPr>
          <w:rStyle w:val="StyleUnderline"/>
        </w:rPr>
        <w:t>deep time,</w:t>
      </w:r>
      <w:r w:rsidRPr="00253DAE">
        <w:rPr>
          <w:sz w:val="12"/>
        </w:rPr>
        <w:t xml:space="preserve"> </w:t>
      </w:r>
      <w:r w:rsidRPr="00253DAE">
        <w:rPr>
          <w:rStyle w:val="Emphasis"/>
        </w:rPr>
        <w:t>it starts to look more like a death trap, bedeviled by regular mass extinctions</w:t>
      </w:r>
      <w:r w:rsidRPr="00253DAE">
        <w:rPr>
          <w:sz w:val="12"/>
        </w:rPr>
        <w:t xml:space="preserve">. However, </w:t>
      </w:r>
      <w:r w:rsidRPr="00253DAE">
        <w:rPr>
          <w:rStyle w:val="Emphasis"/>
        </w:rPr>
        <w:t>things are actually quite a bit worse</w:t>
      </w:r>
      <w:r w:rsidRPr="00253DAE">
        <w:rPr>
          <w:sz w:val="12"/>
        </w:rPr>
        <w:t xml:space="preserve">. Although </w:t>
      </w:r>
      <w:r w:rsidRPr="00253DAE">
        <w:rPr>
          <w:rStyle w:val="StyleUnderline"/>
        </w:rPr>
        <w:t>there are many potentially bad things that might happen to the human race on the Earth from natural sources</w:t>
      </w:r>
      <w:r w:rsidRPr="00253DAE">
        <w:rPr>
          <w:sz w:val="12"/>
        </w:rPr>
        <w:t xml:space="preserve">, </w:t>
      </w:r>
      <w:r w:rsidRPr="00253DAE">
        <w:rPr>
          <w:rStyle w:val="StyleUnderline"/>
        </w:rPr>
        <w:t>there are many more from unnatural sources</w:t>
      </w:r>
      <w:r w:rsidRPr="00253DAE">
        <w:rPr>
          <w:sz w:val="12"/>
        </w:rPr>
        <w:t xml:space="preserve">. </w:t>
      </w:r>
      <w:r w:rsidRPr="00253DAE">
        <w:rPr>
          <w:rStyle w:val="Emphasis"/>
        </w:rPr>
        <w:t>We have been dancing with nuclear disaster for</w:t>
      </w:r>
      <w:r w:rsidRPr="00473DA8">
        <w:rPr>
          <w:rStyle w:val="Emphasis"/>
        </w:rPr>
        <w:t xml:space="preserve"> a long time.</w:t>
      </w:r>
      <w:r w:rsidRPr="00473DA8">
        <w:rPr>
          <w:sz w:val="12"/>
        </w:rPr>
        <w:t xml:space="preserve"> An apocalyptic atomic war is not inevitable, but it is possible. </w:t>
      </w:r>
      <w:r w:rsidRPr="00C80102">
        <w:rPr>
          <w:rStyle w:val="StyleUnderline"/>
          <w:highlight w:val="green"/>
        </w:rPr>
        <w:t>Add to this</w:t>
      </w:r>
      <w:r w:rsidRPr="00473DA8">
        <w:rPr>
          <w:rStyle w:val="StyleUnderline"/>
        </w:rPr>
        <w:t xml:space="preserve"> scenario</w:t>
      </w:r>
      <w:r w:rsidRPr="00473DA8">
        <w:rPr>
          <w:sz w:val="12"/>
        </w:rPr>
        <w:t xml:space="preserve"> the </w:t>
      </w:r>
      <w:r w:rsidRPr="00473DA8">
        <w:rPr>
          <w:rStyle w:val="Emphasis"/>
        </w:rPr>
        <w:t xml:space="preserve">genetically </w:t>
      </w:r>
      <w:r w:rsidRPr="00C80102">
        <w:rPr>
          <w:rStyle w:val="Emphasis"/>
          <w:highlight w:val="green"/>
        </w:rPr>
        <w:t>engineered killer virus</w:t>
      </w:r>
      <w:r w:rsidRPr="00473DA8">
        <w:rPr>
          <w:sz w:val="12"/>
        </w:rPr>
        <w:t>, “</w:t>
      </w:r>
      <w:r w:rsidRPr="00C80102">
        <w:rPr>
          <w:rStyle w:val="Emphasis"/>
          <w:highlight w:val="green"/>
        </w:rPr>
        <w:t>gray goo</w:t>
      </w:r>
      <w:r w:rsidRPr="00473DA8">
        <w:rPr>
          <w:sz w:val="12"/>
        </w:rPr>
        <w:t xml:space="preserve">,” a </w:t>
      </w:r>
      <w:r w:rsidRPr="00C80102">
        <w:rPr>
          <w:rStyle w:val="Emphasis"/>
          <w:highlight w:val="green"/>
        </w:rPr>
        <w:t>robot revolt</w:t>
      </w:r>
      <w:r w:rsidRPr="00C80102">
        <w:rPr>
          <w:sz w:val="12"/>
          <w:highlight w:val="green"/>
        </w:rPr>
        <w:t xml:space="preserve">, </w:t>
      </w:r>
      <w:r w:rsidRPr="00C80102">
        <w:rPr>
          <w:rStyle w:val="Emphasis"/>
          <w:highlight w:val="green"/>
        </w:rPr>
        <w:t>and other horrors</w:t>
      </w:r>
      <w:r w:rsidRPr="00473DA8">
        <w:rPr>
          <w:rStyle w:val="Emphasis"/>
        </w:rPr>
        <w:t xml:space="preserve"> as yet </w:t>
      </w:r>
      <w:r w:rsidRPr="00C80102">
        <w:rPr>
          <w:rStyle w:val="Emphasis"/>
          <w:highlight w:val="green"/>
        </w:rPr>
        <w:t>undreamt</w:t>
      </w:r>
      <w:r w:rsidRPr="00473DA8">
        <w:rPr>
          <w:sz w:val="12"/>
        </w:rPr>
        <w:t xml:space="preserve">, and </w:t>
      </w:r>
      <w:r w:rsidRPr="00473DA8">
        <w:rPr>
          <w:rStyle w:val="StyleUnderline"/>
        </w:rPr>
        <w:t>the odds against human survival get longer</w:t>
      </w:r>
      <w:r w:rsidRPr="00473DA8">
        <w:rPr>
          <w:sz w:val="12"/>
        </w:rPr>
        <w:t xml:space="preserve">. Hence, the need to abandon the fiction of Earth as our eternal and unchanging perfect home and to appreciate both the need for, and promise of, space settlement. </w:t>
      </w:r>
      <w:r w:rsidRPr="00C80102">
        <w:rPr>
          <w:rStyle w:val="StyleUnderline"/>
          <w:highlight w:val="green"/>
        </w:rPr>
        <w:t>Not so the rich can escape</w:t>
      </w:r>
      <w:r w:rsidRPr="00473DA8">
        <w:rPr>
          <w:rStyle w:val="StyleUnderline"/>
        </w:rPr>
        <w:t xml:space="preserve"> to an Elysium</w:t>
      </w:r>
      <w:r w:rsidRPr="00473DA8">
        <w:rPr>
          <w:sz w:val="12"/>
        </w:rPr>
        <w:t xml:space="preserve"> in the sky, or so we can all leave behind a polluted and overheated Earth, </w:t>
      </w:r>
      <w:r w:rsidRPr="00C80102">
        <w:rPr>
          <w:rStyle w:val="StyleUnderline"/>
          <w:highlight w:val="green"/>
        </w:rPr>
        <w:t>but</w:t>
      </w:r>
      <w:r w:rsidRPr="00473DA8">
        <w:rPr>
          <w:rStyle w:val="StyleUnderline"/>
        </w:rPr>
        <w:t xml:space="preserve"> simply </w:t>
      </w:r>
      <w:r w:rsidRPr="00C80102">
        <w:rPr>
          <w:rStyle w:val="StyleUnderline"/>
          <w:highlight w:val="green"/>
        </w:rPr>
        <w:t>so that</w:t>
      </w:r>
      <w:r w:rsidRPr="00473DA8">
        <w:rPr>
          <w:rStyle w:val="StyleUnderline"/>
        </w:rPr>
        <w:t xml:space="preserve"> the </w:t>
      </w:r>
      <w:r w:rsidRPr="00C80102">
        <w:rPr>
          <w:rStyle w:val="StyleUnderline"/>
          <w:highlight w:val="green"/>
        </w:rPr>
        <w:t>human</w:t>
      </w:r>
      <w:r w:rsidRPr="00473DA8">
        <w:rPr>
          <w:rStyle w:val="StyleUnderline"/>
        </w:rPr>
        <w:t xml:space="preserve"> specie</w:t>
      </w:r>
      <w:r w:rsidRPr="00C80102">
        <w:rPr>
          <w:rStyle w:val="StyleUnderline"/>
          <w:highlight w:val="green"/>
        </w:rPr>
        <w:t>s</w:t>
      </w:r>
      <w:r w:rsidRPr="00473DA8">
        <w:rPr>
          <w:rStyle w:val="StyleUnderline"/>
        </w:rPr>
        <w:t xml:space="preserve"> and human culture has a chance at </w:t>
      </w:r>
      <w:r w:rsidRPr="00C80102">
        <w:rPr>
          <w:rStyle w:val="StyleUnderline"/>
          <w:highlight w:val="green"/>
        </w:rPr>
        <w:t>surviv</w:t>
      </w:r>
      <w:r w:rsidRPr="00473DA8">
        <w:rPr>
          <w:rStyle w:val="StyleUnderline"/>
        </w:rPr>
        <w:t>ing</w:t>
      </w:r>
      <w:r w:rsidRPr="00473DA8">
        <w:rPr>
          <w:sz w:val="12"/>
        </w:rPr>
        <w:t xml:space="preserve"> and flourishing </w:t>
      </w:r>
      <w:r w:rsidRPr="00C80102">
        <w:rPr>
          <w:rStyle w:val="Emphasis"/>
          <w:highlight w:val="green"/>
        </w:rPr>
        <w:t>in the long term</w:t>
      </w:r>
      <w:r w:rsidRPr="00473DA8">
        <w:rPr>
          <w:rStyle w:val="Emphasis"/>
        </w:rPr>
        <w:t>.</w:t>
      </w:r>
      <w:r>
        <w:rPr>
          <w:rStyle w:val="Emphasis"/>
        </w:rPr>
        <w:t xml:space="preserve"> </w:t>
      </w:r>
      <w:r w:rsidRPr="00473DA8">
        <w:rPr>
          <w:sz w:val="12"/>
        </w:rPr>
        <w:t xml:space="preserve">The Tellers believe that sustainability on the Earth has no relationship to what we do in space, but </w:t>
      </w:r>
      <w:r w:rsidRPr="00C80102">
        <w:rPr>
          <w:rStyle w:val="StyleUnderline"/>
          <w:highlight w:val="green"/>
        </w:rPr>
        <w:t>the same tech</w:t>
      </w:r>
      <w:r w:rsidRPr="00473DA8">
        <w:rPr>
          <w:rStyle w:val="StyleUnderline"/>
        </w:rPr>
        <w:t xml:space="preserve">nologies </w:t>
      </w:r>
      <w:r w:rsidRPr="00C80102">
        <w:rPr>
          <w:rStyle w:val="StyleUnderline"/>
          <w:highlight w:val="green"/>
        </w:rPr>
        <w:t>that enable</w:t>
      </w:r>
      <w:r w:rsidRPr="00473DA8">
        <w:rPr>
          <w:rStyle w:val="StyleUnderline"/>
        </w:rPr>
        <w:t xml:space="preserve"> deep </w:t>
      </w:r>
      <w:r w:rsidRPr="00C80102">
        <w:rPr>
          <w:rStyle w:val="StyleUnderline"/>
          <w:highlight w:val="green"/>
        </w:rPr>
        <w:t>space settlement will</w:t>
      </w:r>
      <w:r w:rsidRPr="00473DA8">
        <w:rPr>
          <w:rStyle w:val="StyleUnderline"/>
        </w:rPr>
        <w:t xml:space="preserve"> have a profound </w:t>
      </w:r>
      <w:r w:rsidRPr="00C80102">
        <w:rPr>
          <w:rStyle w:val="StyleUnderline"/>
          <w:highlight w:val="green"/>
        </w:rPr>
        <w:t>impact</w:t>
      </w:r>
      <w:r w:rsidRPr="00473DA8">
        <w:rPr>
          <w:rStyle w:val="StyleUnderline"/>
        </w:rPr>
        <w:t xml:space="preserve"> on </w:t>
      </w:r>
      <w:r w:rsidRPr="00C80102">
        <w:rPr>
          <w:rStyle w:val="StyleUnderline"/>
          <w:highlight w:val="green"/>
        </w:rPr>
        <w:t>terrestrial sustainability</w:t>
      </w:r>
      <w:r w:rsidRPr="00473DA8">
        <w:rPr>
          <w:sz w:val="12"/>
        </w:rPr>
        <w:t>. The Tellers write, “We haven’t even colonized the Sahara desert, the bottom of the oceans… because it makes no economic sense.” This may be true, but</w:t>
      </w:r>
      <w:r w:rsidRPr="00473DA8">
        <w:rPr>
          <w:rStyle w:val="StyleUnderline"/>
        </w:rPr>
        <w:t xml:space="preserve"> it</w:t>
      </w:r>
      <w:r w:rsidRPr="00473DA8">
        <w:rPr>
          <w:sz w:val="12"/>
        </w:rPr>
        <w:t xml:space="preserve"> also </w:t>
      </w:r>
      <w:r w:rsidRPr="00473DA8">
        <w:rPr>
          <w:rStyle w:val="StyleUnderline"/>
        </w:rPr>
        <w:t xml:space="preserve">makes no sense to settle the Sahara </w:t>
      </w:r>
      <w:r w:rsidRPr="00473DA8">
        <w:rPr>
          <w:sz w:val="12"/>
        </w:rPr>
        <w:t xml:space="preserve">desert, the bottom of the </w:t>
      </w:r>
      <w:r w:rsidRPr="00473DA8">
        <w:rPr>
          <w:rStyle w:val="StyleUnderline"/>
        </w:rPr>
        <w:t>oceans, or Antarctica</w:t>
      </w:r>
      <w:r w:rsidRPr="00473DA8">
        <w:rPr>
          <w:sz w:val="12"/>
        </w:rPr>
        <w:t xml:space="preserve"> </w:t>
      </w:r>
      <w:r w:rsidRPr="00473DA8">
        <w:rPr>
          <w:rStyle w:val="StyleUnderline"/>
        </w:rPr>
        <w:t xml:space="preserve">since </w:t>
      </w:r>
      <w:r w:rsidRPr="00473DA8">
        <w:rPr>
          <w:sz w:val="12"/>
        </w:rPr>
        <w:t xml:space="preserve">these locations are on the Earth, and </w:t>
      </w:r>
      <w:r w:rsidRPr="00473DA8">
        <w:rPr>
          <w:rStyle w:val="Emphasis"/>
        </w:rPr>
        <w:t>humans living there will not increase the probability of species survival.</w:t>
      </w:r>
      <w:r>
        <w:rPr>
          <w:rStyle w:val="Emphasis"/>
        </w:rPr>
        <w:t xml:space="preserve"> </w:t>
      </w:r>
      <w:r w:rsidRPr="00473DA8">
        <w:rPr>
          <w:sz w:val="12"/>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473DA8">
        <w:rPr>
          <w:rStyle w:val="StyleUnderline"/>
        </w:rPr>
        <w:t>a settlement in low Earth orbit,</w:t>
      </w:r>
      <w:r w:rsidRPr="00473DA8">
        <w:rPr>
          <w:sz w:val="12"/>
        </w:rPr>
        <w:t xml:space="preserve"> on the Moon, at L5, or on the Martian surface </w:t>
      </w:r>
      <w:r w:rsidRPr="00473DA8">
        <w:rPr>
          <w:rStyle w:val="Emphasis"/>
        </w:rPr>
        <w:t>is not nearly sufficient</w:t>
      </w:r>
      <w:r w:rsidRPr="00473DA8">
        <w:rPr>
          <w:sz w:val="12"/>
        </w:rPr>
        <w:t xml:space="preserve">. </w:t>
      </w:r>
      <w:r w:rsidRPr="00473DA8">
        <w:rPr>
          <w:rStyle w:val="StyleUnderline"/>
        </w:rPr>
        <w:t xml:space="preserve">What is needed is a large set of thriving communities distributed throughout the solar system, and even ultimately in the Oort Cloud surrounding the solar system </w:t>
      </w:r>
      <w:r w:rsidRPr="00473DA8">
        <w:rPr>
          <w:sz w:val="12"/>
        </w:rPr>
        <w:t xml:space="preserve">proper. This vision is not a small thing. </w:t>
      </w:r>
      <w:r w:rsidRPr="00473DA8">
        <w:rPr>
          <w:rStyle w:val="StyleUnderline"/>
        </w:rPr>
        <w:t>It will be the work of many generations</w:t>
      </w:r>
      <w:r w:rsidRPr="00473DA8">
        <w:rPr>
          <w:sz w:val="12"/>
        </w:rPr>
        <w:t xml:space="preserve">, just as was the settling of the New World or, even earlier in history, the human diaspora </w:t>
      </w:r>
      <w:r w:rsidRPr="00B55850">
        <w:rPr>
          <w:sz w:val="12"/>
        </w:rPr>
        <w:t xml:space="preserve">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B55850">
        <w:rPr>
          <w:rStyle w:val="StyleUnderline"/>
        </w:rPr>
        <w:t>Space settlements, of necessity, push the limits of food production per square meter and per liter of wate</w:t>
      </w:r>
      <w:r w:rsidRPr="00B55850">
        <w:rPr>
          <w:sz w:val="12"/>
        </w:rPr>
        <w:t xml:space="preserve">r. Space settlement </w:t>
      </w:r>
      <w:r w:rsidRPr="00B55850">
        <w:rPr>
          <w:rStyle w:val="Emphasis"/>
        </w:rPr>
        <w:t>agricultural methods can also be applied to growing food in parched California or in vertical farms in crowded</w:t>
      </w:r>
      <w:r w:rsidRPr="00473DA8">
        <w:rPr>
          <w:rStyle w:val="Emphasis"/>
        </w:rPr>
        <w:t xml:space="preserve"> urban areas</w:t>
      </w:r>
      <w:r w:rsidRPr="00473DA8">
        <w:rPr>
          <w:sz w:val="12"/>
        </w:rPr>
        <w:t xml:space="preserve">. </w:t>
      </w:r>
      <w:r w:rsidRPr="00473DA8">
        <w:rPr>
          <w:rStyle w:val="StyleUnderline"/>
        </w:rPr>
        <w:t xml:space="preserve">Space </w:t>
      </w:r>
      <w:r w:rsidRPr="00C80102">
        <w:rPr>
          <w:rStyle w:val="StyleUnderline"/>
          <w:highlight w:val="green"/>
        </w:rPr>
        <w:t>settlements require</w:t>
      </w:r>
      <w:r w:rsidRPr="00473DA8">
        <w:rPr>
          <w:rStyle w:val="StyleUnderline"/>
        </w:rPr>
        <w:t xml:space="preserve"> humans and technology to co-exist in close proximit</w:t>
      </w:r>
      <w:r w:rsidRPr="00473DA8">
        <w:rPr>
          <w:sz w:val="12"/>
        </w:rPr>
        <w:t xml:space="preserve">y. This implies </w:t>
      </w:r>
      <w:r w:rsidRPr="00473DA8">
        <w:rPr>
          <w:rStyle w:val="Emphasis"/>
        </w:rPr>
        <w:t xml:space="preserve">an absolute </w:t>
      </w:r>
      <w:r w:rsidRPr="00C80102">
        <w:rPr>
          <w:rStyle w:val="Emphasis"/>
          <w:highlight w:val="green"/>
        </w:rPr>
        <w:t>minimization of pollution</w:t>
      </w:r>
      <w:r w:rsidRPr="00473DA8">
        <w:rPr>
          <w:sz w:val="12"/>
        </w:rPr>
        <w:t xml:space="preserve"> </w:t>
      </w:r>
      <w:r w:rsidRPr="00473DA8">
        <w:rPr>
          <w:rStyle w:val="StyleUnderline"/>
        </w:rPr>
        <w:t>and sustained recycling of all waste</w:t>
      </w:r>
      <w:r w:rsidRPr="00473DA8">
        <w:rPr>
          <w:sz w:val="12"/>
        </w:rPr>
        <w:t xml:space="preserve">. Such </w:t>
      </w:r>
      <w:r w:rsidRPr="00473DA8">
        <w:rPr>
          <w:rStyle w:val="StyleUnderline"/>
        </w:rPr>
        <w:t xml:space="preserve">technologies seem </w:t>
      </w:r>
      <w:r w:rsidRPr="00C80102">
        <w:rPr>
          <w:rStyle w:val="StyleUnderline"/>
          <w:highlight w:val="green"/>
        </w:rPr>
        <w:t>highly applicable to sustainability on Earth</w:t>
      </w:r>
      <w:r w:rsidRPr="00473DA8">
        <w:rPr>
          <w:rStyle w:val="StyleUnderline"/>
        </w:rPr>
        <w:t xml:space="preserve"> as well</w:t>
      </w:r>
      <w:r w:rsidRPr="00473DA8">
        <w:rPr>
          <w:sz w:val="12"/>
        </w:rPr>
        <w:t xml:space="preserve">. We will need to provide the best possible medical care for remote space settlements, which will be far from hospitals on Earth. The technologies that make such medicine effective—“tricorders”, </w:t>
      </w:r>
      <w:r w:rsidRPr="00C80102">
        <w:rPr>
          <w:rStyle w:val="Emphasis"/>
          <w:highlight w:val="green"/>
        </w:rPr>
        <w:t>telemedicine</w:t>
      </w:r>
      <w:r w:rsidRPr="00C80102">
        <w:rPr>
          <w:sz w:val="12"/>
          <w:highlight w:val="green"/>
        </w:rPr>
        <w:t>,</w:t>
      </w:r>
      <w:r w:rsidRPr="00473DA8">
        <w:rPr>
          <w:sz w:val="12"/>
        </w:rPr>
        <w:t xml:space="preserve"> and so on—</w:t>
      </w:r>
      <w:r w:rsidRPr="00C80102">
        <w:rPr>
          <w:rStyle w:val="StyleUnderline"/>
          <w:highlight w:val="green"/>
        </w:rPr>
        <w:t>can</w:t>
      </w:r>
      <w:r w:rsidRPr="00473DA8">
        <w:rPr>
          <w:rStyle w:val="StyleUnderline"/>
        </w:rPr>
        <w:t xml:space="preserve"> also </w:t>
      </w:r>
      <w:r w:rsidRPr="00C80102">
        <w:rPr>
          <w:rStyle w:val="StyleUnderline"/>
          <w:highlight w:val="green"/>
        </w:rPr>
        <w:t>bring medical care to</w:t>
      </w:r>
      <w:r w:rsidRPr="00473DA8">
        <w:rPr>
          <w:rStyle w:val="StyleUnderline"/>
        </w:rPr>
        <w:t xml:space="preserve"> underdeveloped and </w:t>
      </w:r>
      <w:r w:rsidRPr="00C80102">
        <w:rPr>
          <w:rStyle w:val="StyleUnderline"/>
          <w:highlight w:val="green"/>
        </w:rPr>
        <w:t>underserved areas</w:t>
      </w:r>
      <w:r w:rsidRPr="00473DA8">
        <w:rPr>
          <w:rStyle w:val="StyleUnderline"/>
        </w:rPr>
        <w:t xml:space="preserve"> of the Earth.</w:t>
      </w:r>
      <w:r>
        <w:rPr>
          <w:rStyle w:val="StyleUnderline"/>
        </w:rPr>
        <w:t xml:space="preserve"> </w:t>
      </w:r>
      <w:r w:rsidRPr="00473DA8">
        <w:rPr>
          <w:sz w:val="12"/>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473DA8">
        <w:rPr>
          <w:rStyle w:val="StyleUnderline"/>
        </w:rPr>
        <w:t>large numbers who signed up for Mars One’s</w:t>
      </w:r>
      <w:r w:rsidRPr="00473DA8">
        <w:rPr>
          <w:sz w:val="12"/>
        </w:rPr>
        <w:t xml:space="preserve"> sketchy settlement </w:t>
      </w:r>
      <w:r w:rsidRPr="00473DA8">
        <w:rPr>
          <w:rStyle w:val="StyleUnderline"/>
        </w:rPr>
        <w:t>plans suggest that a lot of people do want to live on Mars</w:t>
      </w:r>
      <w:r w:rsidRPr="00473DA8">
        <w:rPr>
          <w:sz w:val="12"/>
        </w:rPr>
        <w:t xml:space="preserve">. </w:t>
      </w:r>
      <w:r w:rsidRPr="00473DA8">
        <w:rPr>
          <w:rStyle w:val="StyleUnderline"/>
        </w:rPr>
        <w:t>There are real challenges</w:t>
      </w:r>
      <w:r w:rsidRPr="00473DA8">
        <w:rPr>
          <w:sz w:val="12"/>
        </w:rPr>
        <w:t xml:space="preserve"> to constructing space settlements, </w:t>
      </w:r>
      <w:r w:rsidRPr="00473DA8">
        <w:rPr>
          <w:rStyle w:val="StyleUnderline"/>
        </w:rPr>
        <w:t>but current Antarctic bases are not true settlements</w:t>
      </w:r>
      <w:r w:rsidRPr="00473DA8">
        <w:rPr>
          <w:sz w:val="12"/>
        </w:rPr>
        <w:t xml:space="preserve">. Nobody lives there with their families, with the exception of the coastal Esperanza Base, where about ten families routinely winter over. </w:t>
      </w:r>
      <w:r w:rsidRPr="00473DA8">
        <w:rPr>
          <w:rStyle w:val="StyleUnderline"/>
        </w:rPr>
        <w:t xml:space="preserve">No real effort is made to create any kind of human environment that is comfortable </w:t>
      </w:r>
      <w:r w:rsidRPr="00473DA8">
        <w:rPr>
          <w:sz w:val="12"/>
        </w:rPr>
        <w:t xml:space="preserve">over a long period of time. </w:t>
      </w:r>
      <w:r w:rsidRPr="00473DA8">
        <w:rPr>
          <w:rStyle w:val="StyleUnderline"/>
        </w:rPr>
        <w:t>Conditions in Antarctica might be better compared to living in a campground than a self-sustaining settlement.</w:t>
      </w:r>
      <w:r w:rsidRPr="00473DA8">
        <w:rPr>
          <w:sz w:val="12"/>
        </w:rPr>
        <w:t xml:space="preserve"> Additionally, </w:t>
      </w:r>
      <w:r w:rsidRPr="00473DA8">
        <w:rPr>
          <w:rStyle w:val="StyleUnderline"/>
        </w:rPr>
        <w:t>the current Antarctic Treaty</w:t>
      </w:r>
      <w:r w:rsidRPr="00473DA8">
        <w:rPr>
          <w:sz w:val="12"/>
        </w:rPr>
        <w:t xml:space="preserve"> essentially </w:t>
      </w:r>
      <w:r w:rsidRPr="00473DA8">
        <w:rPr>
          <w:rStyle w:val="Emphasis"/>
        </w:rPr>
        <w:t>prevents any extraction or use of the natural resources</w:t>
      </w:r>
      <w:r w:rsidRPr="00473DA8">
        <w:rPr>
          <w:sz w:val="12"/>
        </w:rPr>
        <w:t xml:space="preserve"> found there, thus </w:t>
      </w:r>
      <w:r w:rsidRPr="00473DA8">
        <w:rPr>
          <w:rStyle w:val="StyleUnderline"/>
        </w:rPr>
        <w:t>making economically independent settlements infeasible</w:t>
      </w:r>
      <w:r w:rsidRPr="00473DA8">
        <w:rPr>
          <w:sz w:val="12"/>
        </w:rPr>
        <w:t xml:space="preserve">. The Tellers think that, from an economic perspective, “Mars has nothing to offer in return.” Here, at least in the short run, they have a point. Let us not shy from the truth. </w:t>
      </w:r>
      <w:r w:rsidRPr="00473DA8">
        <w:rPr>
          <w:rStyle w:val="StyleUnderline"/>
        </w:rPr>
        <w:t xml:space="preserve">Conditions in the early </w:t>
      </w:r>
      <w:r w:rsidRPr="00B55850">
        <w:rPr>
          <w:rStyle w:val="StyleUnderline"/>
        </w:rPr>
        <w:t>settlements</w:t>
      </w:r>
      <w:r w:rsidRPr="00B55850">
        <w:rPr>
          <w:sz w:val="12"/>
        </w:rPr>
        <w:t xml:space="preserve"> in the New </w:t>
      </w:r>
      <w:r w:rsidRPr="00B55850">
        <w:rPr>
          <w:rStyle w:val="StyleUnderline"/>
        </w:rPr>
        <w:t>World were difficult at best</w:t>
      </w:r>
      <w:r w:rsidRPr="00B55850">
        <w:rPr>
          <w:sz w:val="12"/>
        </w:rPr>
        <w:t xml:space="preserve">, and the casualty rate was high. </w:t>
      </w:r>
      <w:r w:rsidRPr="00B55850">
        <w:rPr>
          <w:rStyle w:val="StyleUnderline"/>
        </w:rPr>
        <w:t>We should expect the same to hold true for early space settlements</w:t>
      </w:r>
      <w:r w:rsidRPr="00B55850">
        <w:rPr>
          <w:sz w:val="12"/>
        </w:rPr>
        <w:t xml:space="preserve">. However, </w:t>
      </w:r>
      <w:r w:rsidRPr="00B55850">
        <w:rPr>
          <w:rStyle w:val="Emphasis"/>
        </w:rPr>
        <w:t>Jamestown and Plymouth gave rise to vast cities and a tamed landscape on a scale of hundreds of years.</w:t>
      </w:r>
      <w:r w:rsidRPr="00B55850">
        <w:rPr>
          <w:sz w:val="12"/>
        </w:rPr>
        <w:t xml:space="preserve"> </w:t>
      </w:r>
      <w:r w:rsidRPr="00B55850">
        <w:rPr>
          <w:rStyle w:val="StyleUnderline"/>
        </w:rPr>
        <w:t>We now bring to the table technological means that would seem magical to the Jamestown settlers</w:t>
      </w:r>
      <w:r w:rsidRPr="00B55850">
        <w:rPr>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B55850">
        <w:rPr>
          <w:rStyle w:val="StyleUnderline"/>
        </w:rPr>
        <w:t>Mars may have more of the natural resources a settlement will need than</w:t>
      </w:r>
      <w:r w:rsidRPr="00B55850">
        <w:rPr>
          <w:sz w:val="12"/>
        </w:rPr>
        <w:t xml:space="preserve">, say, </w:t>
      </w:r>
      <w:r w:rsidRPr="00B55850">
        <w:rPr>
          <w:rStyle w:val="StyleUnderline"/>
        </w:rPr>
        <w:t>the Moon</w:t>
      </w:r>
      <w:r w:rsidRPr="00B55850">
        <w:rPr>
          <w:sz w:val="12"/>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B55850">
        <w:rPr>
          <w:rStyle w:val="StyleUnderline"/>
        </w:rPr>
        <w:t>The purchase of Alaska from Russia was mocked</w:t>
      </w:r>
      <w:r w:rsidRPr="00B55850">
        <w:rPr>
          <w:sz w:val="12"/>
        </w:rPr>
        <w:t xml:space="preserve"> as “Seward’s icebox” and a “polar bear garden.” </w:t>
      </w:r>
      <w:r w:rsidRPr="00B55850">
        <w:rPr>
          <w:rStyle w:val="Emphasis"/>
        </w:rPr>
        <w:t>At the time, the oil and mineral riches of Alaska were undiscovered</w:t>
      </w:r>
      <w:r w:rsidRPr="00B55850">
        <w:rPr>
          <w:sz w:val="12"/>
        </w:rPr>
        <w:t xml:space="preserve"> and undreamt of. </w:t>
      </w:r>
      <w:r w:rsidRPr="00B55850">
        <w:rPr>
          <w:rStyle w:val="Emphasis"/>
        </w:rPr>
        <w:t>Space itself teems with valuable resources</w:t>
      </w:r>
      <w:r w:rsidRPr="00B55850">
        <w:rPr>
          <w:sz w:val="12"/>
        </w:rPr>
        <w:t>, including</w:t>
      </w:r>
      <w:r w:rsidRPr="00473DA8">
        <w:rPr>
          <w:sz w:val="12"/>
        </w:rPr>
        <w:t xml:space="preserve">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C80102">
        <w:rPr>
          <w:rStyle w:val="StyleUnderline"/>
          <w:highlight w:val="green"/>
        </w:rPr>
        <w:t>The Earth is flooded</w:t>
      </w:r>
      <w:r w:rsidRPr="00473DA8">
        <w:rPr>
          <w:rStyle w:val="StyleUnderline"/>
        </w:rPr>
        <w:t xml:space="preserve"> daily </w:t>
      </w:r>
      <w:r w:rsidRPr="00C80102">
        <w:rPr>
          <w:rStyle w:val="StyleUnderline"/>
          <w:highlight w:val="green"/>
        </w:rPr>
        <w:t>with</w:t>
      </w:r>
      <w:r w:rsidRPr="00473DA8">
        <w:rPr>
          <w:rStyle w:val="StyleUnderline"/>
        </w:rPr>
        <w:t xml:space="preserve"> vast amounts of </w:t>
      </w:r>
      <w:r w:rsidRPr="00C80102">
        <w:rPr>
          <w:rStyle w:val="StyleUnderline"/>
          <w:highlight w:val="green"/>
        </w:rPr>
        <w:t>solar energy that</w:t>
      </w:r>
      <w:r w:rsidRPr="00473DA8">
        <w:rPr>
          <w:rStyle w:val="StyleUnderline"/>
        </w:rPr>
        <w:t>, if exploited</w:t>
      </w:r>
      <w:r w:rsidRPr="00473DA8">
        <w:rPr>
          <w:sz w:val="12"/>
        </w:rPr>
        <w:t xml:space="preserve">, </w:t>
      </w:r>
      <w:r w:rsidRPr="00C80102">
        <w:rPr>
          <w:rStyle w:val="StyleUnderline"/>
          <w:highlight w:val="green"/>
        </w:rPr>
        <w:t>could power</w:t>
      </w:r>
      <w:r w:rsidRPr="00473DA8">
        <w:rPr>
          <w:rStyle w:val="StyleUnderline"/>
        </w:rPr>
        <w:t xml:space="preserve"> just about </w:t>
      </w:r>
      <w:r w:rsidRPr="00C80102">
        <w:rPr>
          <w:rStyle w:val="StyleUnderline"/>
          <w:highlight w:val="green"/>
        </w:rPr>
        <w:t>any civilization</w:t>
      </w:r>
      <w:r w:rsidRPr="00473DA8">
        <w:rPr>
          <w:rStyle w:val="StyleUnderline"/>
        </w:rPr>
        <w:t xml:space="preserve"> we wish to maintain</w:t>
      </w:r>
      <w:r w:rsidRPr="00473DA8">
        <w:rPr>
          <w:sz w:val="12"/>
        </w:rPr>
        <w:t xml:space="preserve">. </w:t>
      </w:r>
      <w:r w:rsidRPr="00C80102">
        <w:rPr>
          <w:rStyle w:val="Emphasis"/>
          <w:highlight w:val="green"/>
        </w:rPr>
        <w:t>There is no technical limitation to providing continuous, carbon-free power from space</w:t>
      </w:r>
      <w:r w:rsidRPr="00473DA8">
        <w:rPr>
          <w:rStyle w:val="Emphasis"/>
        </w:rPr>
        <w:t xml:space="preserve"> solar power </w:t>
      </w:r>
      <w:r w:rsidRPr="00B55850">
        <w:rPr>
          <w:rStyle w:val="Emphasis"/>
        </w:rPr>
        <w:t>satellites beaming power back to the surface of the Earth anywhere it might be needed</w:t>
      </w:r>
      <w:r w:rsidRPr="00B55850">
        <w:rPr>
          <w:sz w:val="12"/>
        </w:rPr>
        <w:t xml:space="preserve">. </w:t>
      </w:r>
      <w:r w:rsidRPr="00B55850">
        <w:rPr>
          <w:rStyle w:val="StyleUnderline"/>
        </w:rPr>
        <w:t>The main opposition to this idea derives from an unwillingness to consider centralized power systems on</w:t>
      </w:r>
      <w:r w:rsidRPr="00B55850">
        <w:rPr>
          <w:sz w:val="12"/>
        </w:rPr>
        <w:t xml:space="preserve"> </w:t>
      </w:r>
      <w:r w:rsidRPr="00B55850">
        <w:rPr>
          <w:rStyle w:val="Emphasis"/>
        </w:rPr>
        <w:t>ideological grounds</w:t>
      </w:r>
      <w:r w:rsidRPr="00B55850">
        <w:rPr>
          <w:sz w:val="12"/>
        </w:rPr>
        <w:t xml:space="preserve">, combined with the unexpected reality of very cheap natural gas today. </w:t>
      </w:r>
      <w:r w:rsidRPr="00B55850">
        <w:rPr>
          <w:rStyle w:val="StyleUnderline"/>
        </w:rPr>
        <w:t xml:space="preserve">Even the most conservative consideration of near-Earth asteroid resources suggests that </w:t>
      </w:r>
      <w:r w:rsidRPr="00B55850">
        <w:rPr>
          <w:rStyle w:val="Emphasis"/>
        </w:rPr>
        <w:t xml:space="preserve">there is no reason to view the Earth as a closed system to which nothing can be added. </w:t>
      </w:r>
      <w:r w:rsidRPr="00B55850">
        <w:rPr>
          <w:sz w:val="12"/>
        </w:rPr>
        <w:t>The time for the settlement of Mars will come, but first we need to build on our success in developing the resources of Earth orbit, in the form of navigation, Earth observation, communication</w:t>
      </w:r>
      <w:r w:rsidRPr="00473DA8">
        <w:rPr>
          <w:sz w:val="12"/>
        </w:rPr>
        <w:t xml:space="preserve">, and weather satellites, by fully developing the economic potential of the Earth-Moon system. </w:t>
      </w:r>
      <w:r w:rsidRPr="00473DA8">
        <w:rPr>
          <w:rStyle w:val="StyleUnderline"/>
        </w:rPr>
        <w:t>Space settlements must flow out of the development of the economic resources of space if they are to be sustainable in the long term</w:t>
      </w:r>
      <w:r w:rsidRPr="00473DA8">
        <w:rPr>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sidRPr="00473DA8">
        <w:rPr>
          <w:sz w:val="12"/>
        </w:rPr>
        <w:t>neaby</w:t>
      </w:r>
      <w:proofErr w:type="spellEnd"/>
      <w:r w:rsidRPr="00473DA8">
        <w:rPr>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sidRPr="00473DA8">
        <w:rPr>
          <w:rStyle w:val="StyleUnderline"/>
        </w:rPr>
        <w:t>the Tellers are completely wrong</w:t>
      </w:r>
      <w:r w:rsidRPr="00473DA8">
        <w:rPr>
          <w:sz w:val="12"/>
        </w:rPr>
        <w:t xml:space="preserve"> in their disregard of the potential economic benefits of space development and the underlying motivation for space settlement.</w:t>
      </w:r>
    </w:p>
    <w:p w14:paraId="292BB2B8" w14:textId="77777777" w:rsidR="009231B9" w:rsidRPr="00603ECA" w:rsidRDefault="009231B9" w:rsidP="009231B9"/>
    <w:p w14:paraId="0C7400E2" w14:textId="77777777" w:rsidR="009231B9" w:rsidRPr="00550555" w:rsidRDefault="009231B9" w:rsidP="009231B9"/>
    <w:p w14:paraId="09EC0264" w14:textId="52088EA4" w:rsidR="009231B9" w:rsidRPr="001646DD" w:rsidRDefault="009231B9" w:rsidP="009231B9">
      <w:pPr>
        <w:pStyle w:val="Heading4"/>
        <w:rPr>
          <w:u w:val="single"/>
        </w:rPr>
      </w:pPr>
      <w:r>
        <w:t xml:space="preserve">It’s possible, </w:t>
      </w:r>
      <w:r>
        <w:rPr>
          <w:u w:val="single"/>
        </w:rPr>
        <w:t>not inevitable</w:t>
      </w:r>
    </w:p>
    <w:p w14:paraId="3E247A23" w14:textId="77777777" w:rsidR="009231B9" w:rsidRDefault="009231B9" w:rsidP="009231B9">
      <w:r w:rsidRPr="003A7AFB">
        <w:rPr>
          <w:rStyle w:val="Style13ptBold"/>
        </w:rPr>
        <w:t>Spring 16</w:t>
      </w:r>
      <w:r w:rsidRPr="003A7AFB">
        <w:t xml:space="preserve"> – BA in journalism from Purchase College, SUNY</w:t>
      </w:r>
      <w:r>
        <w:t xml:space="preserve"> (Todd, "A Case for Capitalism, In Regards to Space Travel," Medium, </w:t>
      </w:r>
      <w:hyperlink r:id="rId11" w:history="1">
        <w:r w:rsidRPr="00120E20">
          <w:rPr>
            <w:rStyle w:val="Hyperlink"/>
          </w:rPr>
          <w:t>https://thepolicy.us/a-case-for-capitalism-in-regards-to-space-travel-d77e50f8116e)//</w:t>
        </w:r>
      </w:hyperlink>
      <w:r>
        <w:t xml:space="preserve"> </w:t>
      </w:r>
      <w:proofErr w:type="spellStart"/>
      <w:r>
        <w:t>gcd</w:t>
      </w:r>
      <w:proofErr w:type="spellEnd"/>
    </w:p>
    <w:p w14:paraId="186E7951" w14:textId="47F6B8DF" w:rsidR="009231B9" w:rsidRDefault="009231B9" w:rsidP="009231B9">
      <w:pPr>
        <w:rPr>
          <w:rStyle w:val="Emphasis"/>
        </w:rPr>
      </w:pPr>
      <w:r w:rsidRPr="003A7AFB">
        <w:rPr>
          <w:sz w:val="16"/>
        </w:rPr>
        <w:t xml:space="preserve">In the news yesterday was an article about how Elon </w:t>
      </w:r>
      <w:r w:rsidRPr="00C80102">
        <w:rPr>
          <w:rStyle w:val="Emphasis"/>
          <w:highlight w:val="green"/>
        </w:rPr>
        <w:t xml:space="preserve">Musk plans to start sending </w:t>
      </w:r>
      <w:r w:rsidRPr="00C80102">
        <w:rPr>
          <w:rStyle w:val="Emphasis"/>
          <w:strike/>
          <w:highlight w:val="green"/>
        </w:rPr>
        <w:t>men</w:t>
      </w:r>
      <w:r w:rsidRPr="00C80102">
        <w:rPr>
          <w:rStyle w:val="Emphasis"/>
          <w:highlight w:val="green"/>
        </w:rPr>
        <w:t xml:space="preserve"> [people] to Mars in</w:t>
      </w:r>
      <w:r w:rsidRPr="003A7AFB">
        <w:rPr>
          <w:sz w:val="16"/>
        </w:rPr>
        <w:t xml:space="preserve"> the year </w:t>
      </w:r>
      <w:r w:rsidRPr="00C80102">
        <w:rPr>
          <w:rStyle w:val="Emphasis"/>
          <w:highlight w:val="green"/>
        </w:rPr>
        <w:t>2024</w:t>
      </w:r>
      <w:r w:rsidRPr="003A7AFB">
        <w:rPr>
          <w:sz w:val="16"/>
        </w:rPr>
        <w:t xml:space="preserve"> — a mere eight years away. Although the project may be ambitious — ridiculous even — if anyone can pull it off it is Elon Musk and his company SpaceX. </w:t>
      </w:r>
      <w:r w:rsidRPr="003A7AFB">
        <w:rPr>
          <w:rStyle w:val="StyleUnderline"/>
        </w:rPr>
        <w:t>And regardless of whether he succeeds in his quest or whether he does not succeed, the point will remain:</w:t>
      </w:r>
      <w:r>
        <w:rPr>
          <w:rStyle w:val="StyleUnderline"/>
        </w:rPr>
        <w:t xml:space="preserve"> </w:t>
      </w:r>
      <w:r w:rsidRPr="003A7AFB">
        <w:rPr>
          <w:sz w:val="16"/>
        </w:rPr>
        <w:t xml:space="preserve">At least he had the courage to try. For years, </w:t>
      </w:r>
      <w:r w:rsidRPr="00C80102">
        <w:rPr>
          <w:rStyle w:val="StyleUnderline"/>
          <w:highlight w:val="green"/>
        </w:rPr>
        <w:t>we have been waiting for N.A.S.A. (</w:t>
      </w:r>
      <w:r w:rsidRPr="003A7AFB">
        <w:rPr>
          <w:sz w:val="16"/>
        </w:rPr>
        <w:t xml:space="preserve">or some other government-funded agency) </w:t>
      </w:r>
      <w:r w:rsidRPr="001313E0">
        <w:rPr>
          <w:rStyle w:val="StyleUnderline"/>
        </w:rPr>
        <w:t>to begin pulling up their breeches when it comes to the manned exploration of our solar system…</w:t>
      </w:r>
      <w:r w:rsidRPr="003A7AFB">
        <w:rPr>
          <w:rStyle w:val="StyleUnderline"/>
        </w:rPr>
        <w:t>but thus far they have not been able to get their act together.</w:t>
      </w:r>
      <w:r>
        <w:rPr>
          <w:rStyle w:val="StyleUnderline"/>
        </w:rPr>
        <w:t xml:space="preserve"> </w:t>
      </w:r>
      <w:r w:rsidRPr="003A7AFB">
        <w:rPr>
          <w:sz w:val="16"/>
        </w:rPr>
        <w:t xml:space="preserve">We have waited and waited, but as of yet </w:t>
      </w:r>
      <w:r w:rsidRPr="00C80102">
        <w:rPr>
          <w:rStyle w:val="Emphasis"/>
          <w:highlight w:val="green"/>
        </w:rPr>
        <w:t>nothing has come to pass</w:t>
      </w:r>
      <w:r w:rsidRPr="003A7AFB">
        <w:rPr>
          <w:sz w:val="16"/>
        </w:rPr>
        <w:t xml:space="preserve"> but brief mention of such travels here and there…like a wind with neither haste nor purpose. As of now, N.A.S.A. does not plan on sending a manned mission to Mars until the 2030s — assuming, of course, they get the government funding they need to undertake such a massive project. Considering the recent cuts to deep space exploration, down nearly $300 million from 2016, </w:t>
      </w:r>
      <w:r w:rsidRPr="003A7AFB">
        <w:rPr>
          <w:rStyle w:val="StyleUnderline"/>
        </w:rPr>
        <w:t>I am not certain what the condition of the program will look like in another two years…much less the gap between now and the 2030s.</w:t>
      </w:r>
      <w:r w:rsidRPr="003A7AFB">
        <w:rPr>
          <w:sz w:val="16"/>
        </w:rPr>
        <w:t xml:space="preserve"> Where, then — </w:t>
      </w:r>
      <w:r w:rsidRPr="003A7AFB">
        <w:rPr>
          <w:rStyle w:val="Emphasis"/>
        </w:rPr>
        <w:t xml:space="preserve">if the </w:t>
      </w:r>
      <w:r w:rsidRPr="00C80102">
        <w:rPr>
          <w:rStyle w:val="Emphasis"/>
          <w:highlight w:val="green"/>
        </w:rPr>
        <w:t>government and its agencies will not provide</w:t>
      </w:r>
      <w:r w:rsidRPr="003A7AFB">
        <w:rPr>
          <w:rStyle w:val="Emphasis"/>
        </w:rPr>
        <w:t xml:space="preserve"> us with the money for </w:t>
      </w:r>
      <w:r w:rsidRPr="00C80102">
        <w:rPr>
          <w:rStyle w:val="Emphasis"/>
          <w:highlight w:val="green"/>
        </w:rPr>
        <w:t>exploration</w:t>
      </w:r>
      <w:r w:rsidRPr="003A7AFB">
        <w:rPr>
          <w:sz w:val="16"/>
        </w:rPr>
        <w:t xml:space="preserve"> — will we turn to slake our thirst for cosmic space travel? </w:t>
      </w:r>
      <w:r w:rsidRPr="003A7AFB">
        <w:rPr>
          <w:rStyle w:val="Emphasis"/>
        </w:rPr>
        <w:t>SpaceX</w:t>
      </w:r>
      <w:r w:rsidRPr="001313E0">
        <w:rPr>
          <w:rStyle w:val="Emphasis"/>
        </w:rPr>
        <w:t>. Private corporations. Capitalism</w:t>
      </w:r>
      <w:r w:rsidRPr="001313E0">
        <w:rPr>
          <w:sz w:val="16"/>
        </w:rPr>
        <w:t xml:space="preserve">. Seeing this article in the news, reading day after day the story of budget cuts to N.A.S.A. in regards to deep-space exploration and other related programs, got me thinking about just </w:t>
      </w:r>
      <w:r w:rsidRPr="001313E0">
        <w:rPr>
          <w:rStyle w:val="StyleUnderline"/>
        </w:rPr>
        <w:t>how important it will be for private companies and corporations to undertake these projects</w:t>
      </w:r>
      <w:r w:rsidRPr="001313E0">
        <w:rPr>
          <w:sz w:val="16"/>
        </w:rPr>
        <w:t xml:space="preserve">…such as Elon Musk’s </w:t>
      </w:r>
      <w:r w:rsidRPr="001313E0">
        <w:rPr>
          <w:rStyle w:val="Emphasis"/>
        </w:rPr>
        <w:t>SpaceX,</w:t>
      </w:r>
      <w:r w:rsidRPr="001313E0">
        <w:rPr>
          <w:sz w:val="16"/>
        </w:rPr>
        <w:t xml:space="preserve"> and </w:t>
      </w:r>
      <w:r w:rsidRPr="001313E0">
        <w:rPr>
          <w:rStyle w:val="StyleUnderline"/>
        </w:rPr>
        <w:t xml:space="preserve">countless </w:t>
      </w:r>
      <w:r w:rsidRPr="003A7AFB">
        <w:rPr>
          <w:rStyle w:val="StyleUnderline"/>
        </w:rPr>
        <w:t>others</w:t>
      </w:r>
      <w:r w:rsidRPr="003A7AFB">
        <w:rPr>
          <w:sz w:val="16"/>
        </w:rPr>
        <w:t xml:space="preserve"> (read the full list here). The problem is that we have gotten it into our heads that </w:t>
      </w:r>
      <w:r w:rsidRPr="00C80102">
        <w:rPr>
          <w:rStyle w:val="Emphasis"/>
          <w:highlight w:val="green"/>
        </w:rPr>
        <w:t>Capitalism</w:t>
      </w:r>
      <w:r w:rsidRPr="003A7AFB">
        <w:rPr>
          <w:rStyle w:val="StyleUnderline"/>
        </w:rPr>
        <w:t xml:space="preserve"> is the root cause of our economic woes in the United States, perhaps failing to understand that such policies are something like a double-edged sword: they </w:t>
      </w:r>
      <w:r w:rsidRPr="00C80102">
        <w:rPr>
          <w:rStyle w:val="StyleUnderline"/>
          <w:highlight w:val="green"/>
        </w:rPr>
        <w:t>could</w:t>
      </w:r>
      <w:r w:rsidRPr="001313E0">
        <w:rPr>
          <w:rStyle w:val="StyleUnderline"/>
        </w:rPr>
        <w:t xml:space="preserve"> also </w:t>
      </w:r>
      <w:r w:rsidRPr="00C80102">
        <w:rPr>
          <w:rStyle w:val="StyleUnderline"/>
          <w:highlight w:val="green"/>
        </w:rPr>
        <w:t>be our salvation</w:t>
      </w:r>
      <w:r w:rsidRPr="003A7AFB">
        <w:rPr>
          <w:rStyle w:val="StyleUnderline"/>
        </w:rPr>
        <w:t>.</w:t>
      </w:r>
      <w:r w:rsidRPr="003A7AFB">
        <w:rPr>
          <w:sz w:val="16"/>
        </w:rPr>
        <w:t xml:space="preserve"> This article provides a great list of the pro’s and </w:t>
      </w:r>
      <w:proofErr w:type="spellStart"/>
      <w:r w:rsidRPr="003A7AFB">
        <w:rPr>
          <w:sz w:val="16"/>
        </w:rPr>
        <w:t>con’s</w:t>
      </w:r>
      <w:proofErr w:type="spellEnd"/>
      <w:r w:rsidRPr="003A7AFB">
        <w:rPr>
          <w:sz w:val="16"/>
        </w:rPr>
        <w:t xml:space="preserve"> of Capitalism. I would recommend you take the short passing of time it requires to read it through-and-through before continuing. Now then. I have never been for </w:t>
      </w:r>
      <w:proofErr w:type="spellStart"/>
      <w:r w:rsidRPr="003A7AFB">
        <w:rPr>
          <w:sz w:val="16"/>
        </w:rPr>
        <w:t>for</w:t>
      </w:r>
      <w:proofErr w:type="spellEnd"/>
      <w:r w:rsidRPr="003A7AFB">
        <w:rPr>
          <w:sz w:val="16"/>
        </w:rPr>
        <w:t xml:space="preserve"> fully-unhindered Capitalism. I do not believe that the government should stay out of economic affairs entirely, for as provided in the article many of the con’s relate to improper regulation (monopolization) as opposed to something fundamentally wrong, but I do not believe that any government should be going about shoving their claws into every economic affair either. There must be a healthy balance, especially if Capitalism is to work as it is supposed to work.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w:t>
      </w:r>
      <w:r w:rsidRPr="00C80102">
        <w:rPr>
          <w:rStyle w:val="StyleUnderline"/>
          <w:highlight w:val="green"/>
        </w:rPr>
        <w:t>If not,</w:t>
      </w:r>
      <w:r w:rsidRPr="003A7AFB">
        <w:rPr>
          <w:rStyle w:val="StyleUnderline"/>
        </w:rPr>
        <w:t xml:space="preserve"> like planets about a star, the </w:t>
      </w:r>
      <w:r w:rsidRPr="00C80102">
        <w:rPr>
          <w:rStyle w:val="Emphasis"/>
          <w:highlight w:val="green"/>
        </w:rPr>
        <w:t>society shall</w:t>
      </w:r>
      <w:r w:rsidRPr="003A7AFB">
        <w:rPr>
          <w:rStyle w:val="StyleUnderline"/>
        </w:rPr>
        <w:t xml:space="preserve"> either </w:t>
      </w:r>
      <w:r w:rsidRPr="00C80102">
        <w:rPr>
          <w:rStyle w:val="Emphasis"/>
          <w:highlight w:val="green"/>
        </w:rPr>
        <w:t>burn or freeze.</w:t>
      </w:r>
      <w:r>
        <w:rPr>
          <w:rStyle w:val="StyleUnderline"/>
        </w:rPr>
        <w:t xml:space="preserve"> </w:t>
      </w:r>
      <w:r w:rsidRPr="003A7AFB">
        <w:rPr>
          <w:sz w:val="16"/>
        </w:rPr>
        <w:t xml:space="preserve">One of those benefits is highlighted by Elon Musk’s SpaceX: the intervention of privately-funded companies to do things that a traditional government agency cannot. </w:t>
      </w:r>
      <w:r w:rsidRPr="003A7AFB">
        <w:rPr>
          <w:rStyle w:val="StyleUnderline"/>
        </w:rPr>
        <w:t xml:space="preserve">Namely, </w:t>
      </w:r>
      <w:r w:rsidRPr="00C80102">
        <w:rPr>
          <w:rStyle w:val="StyleUnderline"/>
          <w:highlight w:val="green"/>
        </w:rPr>
        <w:t>the exploration and</w:t>
      </w:r>
      <w:r w:rsidRPr="003A7AFB">
        <w:rPr>
          <w:rStyle w:val="StyleUnderline"/>
        </w:rPr>
        <w:t xml:space="preserve"> eventual </w:t>
      </w:r>
      <w:r w:rsidRPr="00C80102">
        <w:rPr>
          <w:rStyle w:val="StyleUnderline"/>
          <w:highlight w:val="green"/>
        </w:rPr>
        <w:t>colonization of Mars in</w:t>
      </w:r>
      <w:r w:rsidRPr="003A7AFB">
        <w:rPr>
          <w:rStyle w:val="StyleUnderline"/>
        </w:rPr>
        <w:t xml:space="preserve"> a </w:t>
      </w:r>
      <w:r w:rsidRPr="00C80102">
        <w:rPr>
          <w:rStyle w:val="StyleUnderline"/>
          <w:highlight w:val="green"/>
        </w:rPr>
        <w:t>reasonable</w:t>
      </w:r>
      <w:r w:rsidRPr="003A7AFB">
        <w:rPr>
          <w:rStyle w:val="StyleUnderline"/>
        </w:rPr>
        <w:t xml:space="preserve">, step-by-step </w:t>
      </w:r>
      <w:r w:rsidRPr="00C80102">
        <w:rPr>
          <w:rStyle w:val="StyleUnderline"/>
          <w:highlight w:val="green"/>
        </w:rPr>
        <w:t>timeframe</w:t>
      </w:r>
      <w:r w:rsidRPr="003A7AFB">
        <w:rPr>
          <w:rStyle w:val="StyleUnderline"/>
        </w:rPr>
        <w:t>…unlike the “we will get to it eventually” mindset plaguing the bowels of the United States</w:t>
      </w:r>
      <w:r w:rsidRPr="003A7AFB">
        <w:rPr>
          <w:sz w:val="16"/>
        </w:rPr>
        <w:t xml:space="preserve"> government. </w:t>
      </w:r>
      <w:proofErr w:type="spellStart"/>
      <w:r w:rsidRPr="003A7AFB">
        <w:rPr>
          <w:sz w:val="16"/>
        </w:rPr>
        <w:t>Were</w:t>
      </w:r>
      <w:proofErr w:type="spellEnd"/>
      <w:r w:rsidRPr="003A7AFB">
        <w:rPr>
          <w:sz w:val="16"/>
        </w:rPr>
        <w:t xml:space="preserve"> not the policies in place to foster the growth of private companies, </w:t>
      </w:r>
      <w:r w:rsidRPr="001313E0">
        <w:rPr>
          <w:rStyle w:val="StyleUnderline"/>
        </w:rPr>
        <w:t xml:space="preserve">our best chance at getting people out of Earth-orbit — the Bush-approved, now-cancelled, insanely-expensive Constellation program — </w:t>
      </w:r>
      <w:r w:rsidRPr="001313E0">
        <w:rPr>
          <w:rStyle w:val="Emphasis"/>
        </w:rPr>
        <w:t>would have gone</w:t>
      </w:r>
      <w:r w:rsidRPr="001313E0">
        <w:rPr>
          <w:rStyle w:val="StyleUnderline"/>
        </w:rPr>
        <w:t xml:space="preserve"> the way of promises and well-wishes</w:t>
      </w:r>
      <w:r w:rsidRPr="003A7AFB">
        <w:rPr>
          <w:rStyle w:val="StyleUnderline"/>
        </w:rPr>
        <w:t>.</w:t>
      </w:r>
      <w:r>
        <w:rPr>
          <w:rStyle w:val="StyleUnderline"/>
        </w:rPr>
        <w:t xml:space="preserve"> </w:t>
      </w:r>
      <w:r w:rsidRPr="003A7AFB">
        <w:rPr>
          <w:sz w:val="16"/>
        </w:rPr>
        <w:t xml:space="preserve">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Regardless, </w:t>
      </w:r>
      <w:r w:rsidRPr="00C80102">
        <w:rPr>
          <w:rStyle w:val="StyleUnderline"/>
          <w:highlight w:val="green"/>
        </w:rPr>
        <w:t>if</w:t>
      </w:r>
      <w:r w:rsidRPr="003A7AFB">
        <w:rPr>
          <w:sz w:val="16"/>
        </w:rPr>
        <w:t xml:space="preserve"> we </w:t>
      </w:r>
      <w:r w:rsidRPr="00C80102">
        <w:rPr>
          <w:rStyle w:val="Emphasis"/>
          <w:highlight w:val="green"/>
        </w:rPr>
        <w:t>humans are to</w:t>
      </w:r>
      <w:r w:rsidRPr="001313E0">
        <w:rPr>
          <w:rStyle w:val="Emphasis"/>
        </w:rPr>
        <w:t xml:space="preserve"> truly </w:t>
      </w:r>
      <w:r w:rsidRPr="00C80102">
        <w:rPr>
          <w:rStyle w:val="Emphasis"/>
          <w:highlight w:val="green"/>
        </w:rPr>
        <w:t>become</w:t>
      </w:r>
      <w:r w:rsidRPr="003A7AFB">
        <w:rPr>
          <w:sz w:val="16"/>
        </w:rPr>
        <w:t xml:space="preserve"> a </w:t>
      </w:r>
      <w:r w:rsidRPr="00C80102">
        <w:rPr>
          <w:rStyle w:val="StyleUnderline"/>
          <w:highlight w:val="green"/>
        </w:rPr>
        <w:t>multi-planet species</w:t>
      </w:r>
      <w:r w:rsidRPr="003A7AFB">
        <w:rPr>
          <w:sz w:val="16"/>
        </w:rPr>
        <w:t xml:space="preserve"> we </w:t>
      </w:r>
      <w:r w:rsidRPr="00C80102">
        <w:rPr>
          <w:rStyle w:val="Emphasis"/>
          <w:highlight w:val="green"/>
        </w:rPr>
        <w:t>must not hinder economic growth</w:t>
      </w:r>
      <w:r w:rsidRPr="003A7AFB">
        <w:rPr>
          <w:sz w:val="16"/>
        </w:rPr>
        <w:t xml:space="preserve"> with narrow thoughts. We </w:t>
      </w:r>
      <w:r w:rsidRPr="00C80102">
        <w:rPr>
          <w:rStyle w:val="StyleUnderline"/>
          <w:highlight w:val="green"/>
        </w:rPr>
        <w:t>must not become confused that</w:t>
      </w:r>
      <w:r w:rsidRPr="003A7AFB">
        <w:rPr>
          <w:sz w:val="16"/>
        </w:rPr>
        <w:t xml:space="preserve"> the “</w:t>
      </w:r>
      <w:r w:rsidRPr="00C80102">
        <w:rPr>
          <w:rStyle w:val="Emphasis"/>
          <w:highlight w:val="green"/>
        </w:rPr>
        <w:t>problems down here</w:t>
      </w:r>
      <w:r w:rsidRPr="003A7AFB">
        <w:rPr>
          <w:sz w:val="16"/>
        </w:rPr>
        <w:t xml:space="preserve">” and the “problem of getting out there” </w:t>
      </w:r>
      <w:r w:rsidRPr="00C80102">
        <w:rPr>
          <w:rStyle w:val="StyleUnderline"/>
          <w:highlight w:val="green"/>
        </w:rPr>
        <w:t>must be in conflict</w:t>
      </w:r>
      <w:r w:rsidRPr="003A7AFB">
        <w:rPr>
          <w:sz w:val="16"/>
        </w:rPr>
        <w:t xml:space="preserve">; they do not need to, and we must not suppose they should. </w:t>
      </w:r>
      <w:r w:rsidRPr="003A7AFB">
        <w:rPr>
          <w:rStyle w:val="StyleUnderline"/>
        </w:rPr>
        <w:t>They are two separate issues with two unique sets of problems, and thus this policy of taking resources from one to give to the other will only ensure that neither issue is given that which it needs, or enough to fix what must be solved.</w:t>
      </w:r>
      <w:r w:rsidRPr="003A7AFB">
        <w:rPr>
          <w:sz w:val="16"/>
        </w:rPr>
        <w:t xml:space="preserve"> Therefore I propose that we </w:t>
      </w:r>
      <w:r w:rsidRPr="001313E0">
        <w:rPr>
          <w:rStyle w:val="StyleUnderline"/>
        </w:rPr>
        <w:t xml:space="preserve">support these pioneers of space travel </w:t>
      </w:r>
      <w:r w:rsidRPr="001313E0">
        <w:rPr>
          <w:rStyle w:val="Emphasis"/>
        </w:rPr>
        <w:t>in any way</w:t>
      </w:r>
      <w:r w:rsidRPr="001313E0">
        <w:rPr>
          <w:rStyle w:val="StyleUnderline"/>
        </w:rPr>
        <w:t xml:space="preserve"> that we are able.</w:t>
      </w:r>
      <w:r w:rsidRPr="001313E0">
        <w:rPr>
          <w:sz w:val="16"/>
        </w:rPr>
        <w:t xml:space="preserve"> Let us not forget that </w:t>
      </w:r>
      <w:r w:rsidRPr="001313E0">
        <w:rPr>
          <w:rStyle w:val="Emphasis"/>
        </w:rPr>
        <w:t>solving</w:t>
      </w:r>
      <w:r w:rsidRPr="001313E0">
        <w:rPr>
          <w:sz w:val="16"/>
        </w:rPr>
        <w:t xml:space="preserve"> the </w:t>
      </w:r>
      <w:r w:rsidRPr="001313E0">
        <w:rPr>
          <w:rStyle w:val="StyleUnderline"/>
        </w:rPr>
        <w:t>issue of “how do we get there” might just lead to the end of our “</w:t>
      </w:r>
      <w:r w:rsidRPr="001313E0">
        <w:rPr>
          <w:rStyle w:val="Emphasis"/>
        </w:rPr>
        <w:t>problems down here”.</w:t>
      </w:r>
    </w:p>
    <w:p w14:paraId="5F1F26E4" w14:textId="77777777" w:rsidR="00BD1853" w:rsidRPr="00D14D78" w:rsidRDefault="00BD1853" w:rsidP="009231B9">
      <w:pPr>
        <w:rPr>
          <w:b/>
          <w:iCs/>
          <w:u w:val="single"/>
        </w:rPr>
      </w:pPr>
    </w:p>
    <w:p w14:paraId="35F0E5E9" w14:textId="77777777" w:rsidR="009231B9" w:rsidRPr="006755E0" w:rsidRDefault="009231B9" w:rsidP="009231B9">
      <w:pPr>
        <w:pStyle w:val="Heading4"/>
      </w:pPr>
      <w:r>
        <w:t xml:space="preserve">Cap net reduces war </w:t>
      </w:r>
    </w:p>
    <w:p w14:paraId="75B0E632" w14:textId="77777777" w:rsidR="009231B9" w:rsidRDefault="009231B9" w:rsidP="009231B9">
      <w:proofErr w:type="spellStart"/>
      <w:r w:rsidRPr="00852297">
        <w:rPr>
          <w:rStyle w:val="Style13ptBold"/>
        </w:rPr>
        <w:t>Mousseau</w:t>
      </w:r>
      <w:proofErr w:type="spellEnd"/>
      <w:r w:rsidRPr="00852297">
        <w:rPr>
          <w:rStyle w:val="Style13ptBold"/>
        </w:rPr>
        <w:t>,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1E7C021B" w14:textId="77777777" w:rsidR="009231B9" w:rsidRPr="006755E0" w:rsidRDefault="009231B9" w:rsidP="009231B9">
      <w:pPr>
        <w:rPr>
          <w:sz w:val="16"/>
        </w:rPr>
      </w:pPr>
      <w:r w:rsidRPr="006755E0">
        <w:rPr>
          <w:sz w:val="16"/>
        </w:rPr>
        <w:t xml:space="preserve">Is war becoming obsolete? </w:t>
      </w:r>
      <w:r w:rsidRPr="00141293">
        <w:rPr>
          <w:rStyle w:val="StyleUnderline"/>
        </w:rPr>
        <w:t xml:space="preserve">There is </w:t>
      </w:r>
      <w:r w:rsidRPr="00C80102">
        <w:rPr>
          <w:rStyle w:val="Emphasis"/>
          <w:highlight w:val="green"/>
        </w:rPr>
        <w:t>wide agreement</w:t>
      </w:r>
      <w:r w:rsidRPr="00141293">
        <w:rPr>
          <w:rStyle w:val="StyleUnderline"/>
        </w:rPr>
        <w:t xml:space="preserve"> among scholars that </w:t>
      </w:r>
      <w:r w:rsidRPr="00C80102">
        <w:rPr>
          <w:rStyle w:val="StyleUnderline"/>
          <w:highlight w:val="green"/>
        </w:rPr>
        <w:t xml:space="preserve">war has been in </w:t>
      </w:r>
      <w:r w:rsidRPr="00C80102">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166975B1" w14:textId="77777777" w:rsidR="009231B9" w:rsidRPr="006755E0" w:rsidRDefault="009231B9" w:rsidP="009231B9">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C80102">
        <w:rPr>
          <w:rStyle w:val="StyleUnderline"/>
          <w:highlight w:val="green"/>
        </w:rPr>
        <w:t xml:space="preserve">the world is </w:t>
      </w:r>
      <w:r w:rsidRPr="00C80102">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norms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C80102">
        <w:rPr>
          <w:rStyle w:val="StyleUnderline"/>
          <w:highlight w:val="green"/>
        </w:rPr>
        <w:t>states with</w:t>
      </w:r>
      <w:r w:rsidRPr="00141293">
        <w:rPr>
          <w:rStyle w:val="StyleUnderline"/>
        </w:rPr>
        <w:t xml:space="preserve"> advanced </w:t>
      </w:r>
      <w:r w:rsidRPr="00C80102">
        <w:rPr>
          <w:rStyle w:val="StyleUnderline"/>
          <w:highlight w:val="green"/>
        </w:rPr>
        <w:t>market</w:t>
      </w:r>
      <w:r w:rsidRPr="00141293">
        <w:rPr>
          <w:rStyle w:val="StyleUnderline"/>
        </w:rPr>
        <w:t xml:space="preserve">-oriented </w:t>
      </w:r>
      <w:r w:rsidRPr="00C80102">
        <w:rPr>
          <w:rStyle w:val="StyleUnderline"/>
          <w:highlight w:val="green"/>
        </w:rPr>
        <w:t>economies have</w:t>
      </w:r>
      <w:r w:rsidRPr="00141293">
        <w:rPr>
          <w:rStyle w:val="StyleUnderline"/>
        </w:rPr>
        <w:t xml:space="preserve"> </w:t>
      </w:r>
      <w:r w:rsidRPr="00067B93">
        <w:rPr>
          <w:rStyle w:val="Emphasis"/>
        </w:rPr>
        <w:t xml:space="preserve">foremost </w:t>
      </w:r>
      <w:r w:rsidRPr="00C80102">
        <w:rPr>
          <w:rStyle w:val="Emphasis"/>
          <w:highlight w:val="green"/>
        </w:rPr>
        <w:t>interests</w:t>
      </w:r>
      <w:r w:rsidRPr="00C80102">
        <w:rPr>
          <w:rStyle w:val="StyleUnderline"/>
          <w:highlight w:val="green"/>
        </w:rPr>
        <w:t xml:space="preserve"> in</w:t>
      </w:r>
      <w:r w:rsidRPr="00141293">
        <w:rPr>
          <w:rStyle w:val="StyleUnderline"/>
        </w:rPr>
        <w:t xml:space="preserve"> the principle of </w:t>
      </w:r>
      <w:r w:rsidRPr="00C80102">
        <w:rPr>
          <w:rStyle w:val="Emphasis"/>
          <w:highlight w:val="green"/>
        </w:rPr>
        <w:t>self-determination</w:t>
      </w:r>
      <w:r w:rsidRPr="00141293">
        <w:rPr>
          <w:rStyle w:val="StyleUnderline"/>
        </w:rPr>
        <w:t xml:space="preserve"> for all states, large and small, as the foundation </w:t>
      </w:r>
      <w:r w:rsidRPr="00C80102">
        <w:rPr>
          <w:rStyle w:val="StyleUnderline"/>
          <w:highlight w:val="green"/>
        </w:rPr>
        <w:t xml:space="preserve">for a </w:t>
      </w:r>
      <w:r w:rsidRPr="00C80102">
        <w:rPr>
          <w:rStyle w:val="Emphasis"/>
          <w:highlight w:val="green"/>
        </w:rPr>
        <w:t>robust global marketplace</w:t>
      </w:r>
      <w:r w:rsidRPr="00141293">
        <w:rPr>
          <w:rStyle w:val="StyleUnderline"/>
        </w:rPr>
        <w:t xml:space="preserve">. </w:t>
      </w:r>
      <w:r w:rsidRPr="00C80102">
        <w:rPr>
          <w:rStyle w:val="Emphasis"/>
          <w:highlight w:val="green"/>
        </w:rPr>
        <w:t>War</w:t>
      </w:r>
      <w:r w:rsidRPr="00141293">
        <w:rPr>
          <w:rStyle w:val="StyleUnderline"/>
        </w:rPr>
        <w:t xml:space="preserve"> among these states, </w:t>
      </w:r>
      <w:r w:rsidRPr="00C80102">
        <w:rPr>
          <w:rStyle w:val="Emphasis"/>
          <w:highlight w:val="green"/>
        </w:rPr>
        <w:t>even</w:t>
      </w:r>
      <w:r w:rsidRPr="00067B93">
        <w:rPr>
          <w:rStyle w:val="Emphasis"/>
        </w:rPr>
        <w:t xml:space="preserve"> making </w:t>
      </w:r>
      <w:r w:rsidRPr="00C80102">
        <w:rPr>
          <w:rStyle w:val="Emphasis"/>
          <w:highlight w:val="green"/>
        </w:rPr>
        <w:t>preparations</w:t>
      </w:r>
      <w:r w:rsidRPr="00141293">
        <w:rPr>
          <w:rStyle w:val="StyleUnderline"/>
        </w:rPr>
        <w:t xml:space="preserve"> for war, is </w:t>
      </w:r>
      <w:r w:rsidRPr="00C80102">
        <w:rPr>
          <w:rStyle w:val="Emphasis"/>
          <w:highlight w:val="green"/>
        </w:rPr>
        <w:t>not possible</w:t>
      </w:r>
      <w:r w:rsidRPr="00C80102">
        <w:rPr>
          <w:rStyle w:val="StyleUnderline"/>
          <w:highlight w:val="green"/>
        </w:rPr>
        <w:t>, because</w:t>
      </w:r>
      <w:r w:rsidRPr="00141293">
        <w:rPr>
          <w:rStyle w:val="StyleUnderline"/>
        </w:rPr>
        <w:t xml:space="preserve"> they are in </w:t>
      </w:r>
      <w:r w:rsidRPr="00C80102">
        <w:rPr>
          <w:rStyle w:val="StyleUnderline"/>
          <w:highlight w:val="green"/>
        </w:rPr>
        <w:t xml:space="preserve">a </w:t>
      </w:r>
      <w:r w:rsidRPr="00C80102">
        <w:rPr>
          <w:rStyle w:val="Emphasis"/>
          <w:highlight w:val="green"/>
        </w:rPr>
        <w:t>natural alliance</w:t>
      </w:r>
      <w:r w:rsidRPr="00067B93">
        <w:rPr>
          <w:rStyle w:val="Emphasis"/>
        </w:rPr>
        <w:t xml:space="preserve"> to preserve</w:t>
      </w:r>
      <w:r w:rsidRPr="00141293">
        <w:rPr>
          <w:rStyle w:val="StyleUnderline"/>
        </w:rPr>
        <w:t xml:space="preserve"> and </w:t>
      </w:r>
      <w:r w:rsidRPr="00C80102">
        <w:rPr>
          <w:rStyle w:val="Emphasis"/>
          <w:highlight w:val="green"/>
        </w:rPr>
        <w:t>protect</w:t>
      </w:r>
      <w:r w:rsidRPr="00067B93">
        <w:rPr>
          <w:rStyle w:val="Emphasis"/>
        </w:rPr>
        <w:t xml:space="preserve"> the global </w:t>
      </w:r>
      <w:r w:rsidRPr="00C80102">
        <w:rPr>
          <w:rStyle w:val="Emphasis"/>
          <w:highlight w:val="green"/>
        </w:rPr>
        <w:t>order</w:t>
      </w:r>
      <w:r w:rsidRPr="006755E0">
        <w:rPr>
          <w:sz w:val="16"/>
        </w:rPr>
        <w:t xml:space="preserve">. In contrast, </w:t>
      </w:r>
      <w:r w:rsidRPr="00141293">
        <w:rPr>
          <w:rStyle w:val="StyleUnderline"/>
        </w:rPr>
        <w:t xml:space="preserve">leaders of </w:t>
      </w:r>
      <w:r w:rsidRPr="00C80102">
        <w:rPr>
          <w:rStyle w:val="StyleUnderline"/>
          <w:highlight w:val="green"/>
        </w:rPr>
        <w:t>states</w:t>
      </w:r>
      <w:r w:rsidRPr="00141293">
        <w:rPr>
          <w:rStyle w:val="StyleUnderline"/>
        </w:rPr>
        <w:t xml:space="preserve"> </w:t>
      </w:r>
      <w:r w:rsidRPr="00C80102">
        <w:rPr>
          <w:rStyle w:val="StyleUnderline"/>
          <w:highlight w:val="green"/>
        </w:rPr>
        <w:t xml:space="preserve">with </w:t>
      </w:r>
      <w:r w:rsidRPr="00C80102">
        <w:rPr>
          <w:rStyle w:val="Emphasis"/>
          <w:highlight w:val="green"/>
        </w:rPr>
        <w:t>weak</w:t>
      </w:r>
      <w:r w:rsidRPr="00067B93">
        <w:rPr>
          <w:rStyle w:val="Emphasis"/>
        </w:rPr>
        <w:t xml:space="preserve"> internal </w:t>
      </w:r>
      <w:r w:rsidRPr="00C80102">
        <w:rPr>
          <w:rStyle w:val="Emphasis"/>
          <w:highlight w:val="green"/>
        </w:rPr>
        <w:t>markets</w:t>
      </w:r>
      <w:r w:rsidRPr="00C80102">
        <w:rPr>
          <w:rStyle w:val="StyleUnderline"/>
          <w:highlight w:val="green"/>
        </w:rPr>
        <w:t xml:space="preserve"> have </w:t>
      </w:r>
      <w:r w:rsidRPr="00C80102">
        <w:rPr>
          <w:rStyle w:val="Emphasis"/>
          <w:highlight w:val="green"/>
        </w:rPr>
        <w:t>little interest</w:t>
      </w:r>
      <w:r w:rsidRPr="00067B93">
        <w:rPr>
          <w:rStyle w:val="StyleUnderline"/>
        </w:rPr>
        <w:t xml:space="preserve"> in the </w:t>
      </w:r>
      <w:r w:rsidRPr="00141293">
        <w:rPr>
          <w:rStyle w:val="StyleUnderline"/>
        </w:rPr>
        <w:t xml:space="preserve">global marketplace; they </w:t>
      </w:r>
      <w:r w:rsidRPr="00C80102">
        <w:rPr>
          <w:rStyle w:val="StyleUnderline"/>
          <w:highlight w:val="green"/>
        </w:rPr>
        <w:t>pursue</w:t>
      </w:r>
      <w:r w:rsidRPr="00141293">
        <w:rPr>
          <w:rStyle w:val="StyleUnderline"/>
        </w:rPr>
        <w:t xml:space="preserve"> wealth </w:t>
      </w:r>
      <w:r w:rsidRPr="00067B93">
        <w:rPr>
          <w:rStyle w:val="Emphasis"/>
        </w:rPr>
        <w:t>not through commerce</w:t>
      </w:r>
      <w:r w:rsidRPr="00141293">
        <w:rPr>
          <w:rStyle w:val="StyleUnderline"/>
        </w:rPr>
        <w:t xml:space="preserve">, but </w:t>
      </w:r>
      <w:r w:rsidRPr="00C80102">
        <w:rPr>
          <w:rStyle w:val="StyleUnderline"/>
          <w:highlight w:val="green"/>
        </w:rPr>
        <w:t xml:space="preserve">through </w:t>
      </w:r>
      <w:r w:rsidRPr="00C80102">
        <w:rPr>
          <w:rStyle w:val="Emphasis"/>
          <w:highlight w:val="green"/>
        </w:rPr>
        <w:t>wars of expansion</w:t>
      </w:r>
      <w:r w:rsidRPr="00141293">
        <w:rPr>
          <w:rStyle w:val="StyleUnderline"/>
        </w:rPr>
        <w:t xml:space="preserve"> and </w:t>
      </w:r>
      <w:r w:rsidRPr="00067B93">
        <w:rPr>
          <w:rStyle w:val="Emphasis"/>
        </w:rPr>
        <w:t>demands for tribute</w:t>
      </w:r>
      <w:r w:rsidRPr="006755E0">
        <w:rPr>
          <w:sz w:val="16"/>
        </w:rPr>
        <w:t xml:space="preserve">. For these states, power equals threat, and therefore they tend to balance against the power of all states. </w:t>
      </w:r>
      <w:r w:rsidRPr="00141293">
        <w:rPr>
          <w:rStyle w:val="StyleUnderline"/>
        </w:rPr>
        <w:t xml:space="preserve">Fearing stronger states, however, minor powers with weak internal markets tend to </w:t>
      </w:r>
      <w:r w:rsidRPr="00C80102">
        <w:rPr>
          <w:rStyle w:val="Emphasis"/>
          <w:highlight w:val="green"/>
        </w:rPr>
        <w:t>constrain</w:t>
      </w:r>
      <w:r w:rsidRPr="00067B93">
        <w:rPr>
          <w:rStyle w:val="Emphasis"/>
        </w:rPr>
        <w:t xml:space="preserve"> their expansionist inclinations</w:t>
      </w:r>
      <w:r w:rsidRPr="00141293">
        <w:rPr>
          <w:rStyle w:val="StyleUnderline"/>
        </w:rPr>
        <w:t xml:space="preserve"> </w:t>
      </w:r>
      <w:r w:rsidRPr="00C80102">
        <w:rPr>
          <w:rStyle w:val="StyleUnderline"/>
          <w:highlight w:val="green"/>
        </w:rPr>
        <w:t>and</w:t>
      </w:r>
      <w:r w:rsidRPr="00141293">
        <w:rPr>
          <w:rStyle w:val="StyleUnderline"/>
        </w:rPr>
        <w:t xml:space="preserve">, for security reasons, </w:t>
      </w:r>
      <w:r w:rsidRPr="00C80102">
        <w:rPr>
          <w:rStyle w:val="Emphasis"/>
          <w:highlight w:val="green"/>
        </w:rPr>
        <w:t>bandwagon</w:t>
      </w:r>
      <w:r w:rsidRPr="00C80102">
        <w:rPr>
          <w:rStyle w:val="StyleUnderline"/>
          <w:highlight w:val="green"/>
        </w:rPr>
        <w:t xml:space="preserve"> with</w:t>
      </w:r>
      <w:r w:rsidRPr="00141293">
        <w:rPr>
          <w:rStyle w:val="StyleUnderline"/>
        </w:rPr>
        <w:t xml:space="preserve"> the </w:t>
      </w:r>
      <w:r w:rsidRPr="00067B93">
        <w:rPr>
          <w:rStyle w:val="Emphasis"/>
        </w:rPr>
        <w:t xml:space="preserve">relatively </w:t>
      </w:r>
      <w:r w:rsidRPr="00C80102">
        <w:rPr>
          <w:rStyle w:val="Emphasis"/>
          <w:highlight w:val="green"/>
        </w:rPr>
        <w:t>benign</w:t>
      </w:r>
      <w:r w:rsidRPr="00067B93">
        <w:rPr>
          <w:rStyle w:val="Emphasis"/>
        </w:rPr>
        <w:t xml:space="preserve"> market-oriented </w:t>
      </w:r>
      <w:r w:rsidRPr="00C80102">
        <w:rPr>
          <w:rStyle w:val="Emphasis"/>
          <w:highlight w:val="green"/>
        </w:rPr>
        <w:t>powers</w:t>
      </w:r>
      <w:r w:rsidRPr="006755E0">
        <w:rPr>
          <w:sz w:val="16"/>
        </w:rPr>
        <w:t>.</w:t>
      </w:r>
    </w:p>
    <w:p w14:paraId="66D4BD66" w14:textId="77777777" w:rsidR="009231B9" w:rsidRDefault="009231B9" w:rsidP="009231B9">
      <w:pPr>
        <w:rPr>
          <w:rStyle w:val="StyleUnderline"/>
        </w:rPr>
      </w:pPr>
      <w:r w:rsidRPr="006755E0">
        <w:rPr>
          <w:sz w:val="16"/>
        </w:rPr>
        <w:t xml:space="preserve">I argue that </w:t>
      </w:r>
      <w:r w:rsidRPr="00141293">
        <w:rPr>
          <w:rStyle w:val="StyleUnderline"/>
        </w:rPr>
        <w:t xml:space="preserve">this </w:t>
      </w:r>
      <w:r w:rsidRPr="00C80102">
        <w:rPr>
          <w:rStyle w:val="StyleUnderline"/>
          <w:highlight w:val="green"/>
        </w:rPr>
        <w:t>liberal</w:t>
      </w:r>
      <w:r w:rsidRPr="00141293">
        <w:rPr>
          <w:rStyle w:val="StyleUnderline"/>
        </w:rPr>
        <w:t xml:space="preserve"> global </w:t>
      </w:r>
      <w:r w:rsidRPr="00C80102">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C80102">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C80102">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C80102">
        <w:rPr>
          <w:rStyle w:val="Emphasis"/>
          <w:highlight w:val="green"/>
        </w:rPr>
        <w:t>challenges</w:t>
      </w:r>
      <w:r w:rsidRPr="00C67E44">
        <w:rPr>
          <w:rStyle w:val="Emphasis"/>
        </w:rPr>
        <w:t xml:space="preserve"> the </w:t>
      </w:r>
      <w:r w:rsidRPr="00C80102">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C80102">
        <w:rPr>
          <w:rStyle w:val="StyleUnderline"/>
          <w:highlight w:val="green"/>
        </w:rPr>
        <w:t>Hegemony</w:t>
      </w:r>
      <w:r w:rsidRPr="006D3327">
        <w:rPr>
          <w:rStyle w:val="StyleUnderline"/>
        </w:rPr>
        <w:t xml:space="preserve"> can exist </w:t>
      </w:r>
      <w:r w:rsidRPr="00C67E44">
        <w:rPr>
          <w:rStyle w:val="Emphasis"/>
        </w:rPr>
        <w:t>only among market-oriented powers</w:t>
      </w:r>
      <w:r w:rsidRPr="006D3327">
        <w:rPr>
          <w:rStyle w:val="StyleUnderline"/>
        </w:rPr>
        <w:t xml:space="preserve">, because only they care about global order. Yet, there can be </w:t>
      </w:r>
      <w:r w:rsidRPr="00C80102">
        <w:rPr>
          <w:rStyle w:val="Emphasis"/>
          <w:highlight w:val="green"/>
        </w:rPr>
        <w:t>no competition</w:t>
      </w:r>
      <w:r w:rsidRPr="00C67E44">
        <w:rPr>
          <w:rStyle w:val="Emphasis"/>
        </w:rPr>
        <w:t xml:space="preserve"> for leadership</w:t>
      </w:r>
      <w:r w:rsidRPr="006D3327">
        <w:rPr>
          <w:rStyle w:val="StyleUnderline"/>
        </w:rPr>
        <w:t xml:space="preserve"> among market powers, </w:t>
      </w:r>
      <w:r w:rsidRPr="00C80102">
        <w:rPr>
          <w:rStyle w:val="StyleUnderline"/>
          <w:highlight w:val="green"/>
        </w:rPr>
        <w:t>because they</w:t>
      </w:r>
      <w:r w:rsidRPr="006D3327">
        <w:rPr>
          <w:rStyle w:val="StyleUnderline"/>
        </w:rPr>
        <w:t xml:space="preserve"> </w:t>
      </w:r>
      <w:r w:rsidRPr="00C67E44">
        <w:rPr>
          <w:rStyle w:val="Emphasis"/>
        </w:rPr>
        <w:t xml:space="preserve">always </w:t>
      </w:r>
      <w:r w:rsidRPr="00C80102">
        <w:rPr>
          <w:rStyle w:val="Emphasis"/>
          <w:highlight w:val="green"/>
        </w:rPr>
        <w:t>agree</w:t>
      </w:r>
      <w:r w:rsidRPr="006D3327">
        <w:rPr>
          <w:rStyle w:val="StyleUnderline"/>
        </w:rPr>
        <w:t xml:space="preserve"> with the goal of their strongest member</w:t>
      </w:r>
      <w:r w:rsidRPr="006755E0">
        <w:rPr>
          <w:sz w:val="16"/>
        </w:rPr>
        <w:t xml:space="preserve"> (currently the United States) </w:t>
      </w:r>
      <w:r w:rsidRPr="00C80102">
        <w:rPr>
          <w:rStyle w:val="StyleUnderline"/>
          <w:highlight w:val="green"/>
        </w:rPr>
        <w:t xml:space="preserve">to </w:t>
      </w:r>
      <w:r w:rsidRPr="00C80102">
        <w:rPr>
          <w:rStyle w:val="Emphasis"/>
          <w:highlight w:val="green"/>
        </w:rPr>
        <w:t>preserve</w:t>
      </w:r>
      <w:r w:rsidRPr="00C80102">
        <w:rPr>
          <w:rStyle w:val="StyleUnderline"/>
          <w:highlight w:val="green"/>
        </w:rPr>
        <w:t xml:space="preserve"> and </w:t>
      </w:r>
      <w:r w:rsidRPr="00C80102">
        <w:rPr>
          <w:rStyle w:val="Emphasis"/>
          <w:highlight w:val="green"/>
        </w:rPr>
        <w:t>protect</w:t>
      </w:r>
      <w:r w:rsidRPr="00C67E44">
        <w:rPr>
          <w:rStyle w:val="Emphasis"/>
        </w:rPr>
        <w:t xml:space="preserve"> the global </w:t>
      </w:r>
      <w:r w:rsidRPr="00C80102">
        <w:rPr>
          <w:rStyle w:val="Emphasis"/>
          <w:highlight w:val="green"/>
        </w:rPr>
        <w:t>order</w:t>
      </w:r>
      <w:r w:rsidRPr="006D3327">
        <w:rPr>
          <w:rStyle w:val="StyleUnderline"/>
        </w:rPr>
        <w:t xml:space="preserve"> </w:t>
      </w:r>
      <w:r>
        <w:rPr>
          <w:rStyle w:val="StyleUnderline"/>
        </w:rPr>
        <w:t>\</w:t>
      </w:r>
    </w:p>
    <w:p w14:paraId="53C2479C" w14:textId="77777777" w:rsidR="009231B9" w:rsidRPr="00A72F5B" w:rsidRDefault="009231B9" w:rsidP="009231B9">
      <w:pPr>
        <w:pStyle w:val="Heading4"/>
      </w:pPr>
      <w:r>
        <w:t>US economic strength is an impact filter---creates a cap on escalation and rules governing emerging tech</w:t>
      </w:r>
    </w:p>
    <w:p w14:paraId="5F421937" w14:textId="77777777" w:rsidR="009231B9" w:rsidRPr="00A72F5B" w:rsidRDefault="009231B9" w:rsidP="009231B9">
      <w:r w:rsidRPr="00A72F5B">
        <w:rPr>
          <w:rStyle w:val="Style13ptBold"/>
        </w:rPr>
        <w:t>Burrows 16</w:t>
      </w:r>
      <w:r w:rsidRPr="00A72F5B">
        <w:t xml:space="preserve"> [Mathew Burrows, Director of the Atlantic Council’s Strategic Foresight Initiative, PhD in European History from the University of Cambridge, Appointed Director of the Analysis and Production Staff (APS) in 2010, September 2016, “Global Risks 2035: Mathew J. Burrows Foreword by Brent Scowcroft The Search for a New Normal” Atlantic Council Strategy Papers, http://espas.eu/orbis/sites/default/files/generated/document/en/Global_Risks_2035_web_0922.pdf]</w:t>
      </w:r>
    </w:p>
    <w:p w14:paraId="05CE4241" w14:textId="77777777" w:rsidR="009231B9" w:rsidRDefault="009231B9" w:rsidP="009231B9">
      <w:pPr>
        <w:rPr>
          <w:rStyle w:val="StyleUnderline"/>
          <w:sz w:val="16"/>
        </w:rPr>
      </w:pPr>
      <w:r w:rsidRPr="00344161">
        <w:rPr>
          <w:rStyle w:val="StyleUnderline"/>
        </w:rPr>
        <w:t xml:space="preserve">The </w:t>
      </w:r>
      <w:r w:rsidRPr="00C80102">
        <w:rPr>
          <w:rStyle w:val="Emphasis"/>
          <w:highlight w:val="green"/>
        </w:rPr>
        <w:t>multilateralist</w:t>
      </w:r>
      <w:r w:rsidRPr="00344161">
        <w:rPr>
          <w:sz w:val="16"/>
        </w:rPr>
        <w:t xml:space="preserve"> global </w:t>
      </w:r>
      <w:r w:rsidRPr="00C80102">
        <w:rPr>
          <w:rStyle w:val="StyleUnderline"/>
          <w:highlight w:val="green"/>
        </w:rPr>
        <w:t>system</w:t>
      </w:r>
      <w:r w:rsidRPr="00344161">
        <w:rPr>
          <w:rStyle w:val="StyleUnderline"/>
        </w:rPr>
        <w:t xml:space="preserve"> that the </w:t>
      </w:r>
      <w:r w:rsidRPr="00344161">
        <w:rPr>
          <w:rStyle w:val="Emphasis"/>
        </w:rPr>
        <w:t>U</w:t>
      </w:r>
      <w:r w:rsidRPr="00344161">
        <w:rPr>
          <w:sz w:val="16"/>
        </w:rPr>
        <w:t xml:space="preserve">nited </w:t>
      </w:r>
      <w:r w:rsidRPr="00344161">
        <w:rPr>
          <w:rStyle w:val="Emphasis"/>
        </w:rPr>
        <w:t>S</w:t>
      </w:r>
      <w:r w:rsidRPr="00344161">
        <w:rPr>
          <w:sz w:val="16"/>
        </w:rPr>
        <w:t xml:space="preserve">tates </w:t>
      </w:r>
      <w:r w:rsidRPr="00344161">
        <w:rPr>
          <w:rStyle w:val="StyleUnderline"/>
        </w:rPr>
        <w:t>and the</w:t>
      </w:r>
      <w:r w:rsidRPr="00344161">
        <w:rPr>
          <w:sz w:val="16"/>
        </w:rPr>
        <w:t xml:space="preserve"> West built after the end of the Second World War </w:t>
      </w:r>
      <w:r w:rsidRPr="00344161">
        <w:rPr>
          <w:rStyle w:val="StyleUnderline"/>
        </w:rPr>
        <w:t xml:space="preserve">was </w:t>
      </w:r>
      <w:r w:rsidRPr="00C80102">
        <w:rPr>
          <w:rStyle w:val="Emphasis"/>
          <w:highlight w:val="green"/>
        </w:rPr>
        <w:t>premised on an economically stron</w:t>
      </w:r>
      <w:r w:rsidRPr="00C80102">
        <w:rPr>
          <w:rStyle w:val="StyleUnderline"/>
          <w:highlight w:val="green"/>
        </w:rPr>
        <w:t xml:space="preserve">g </w:t>
      </w:r>
      <w:r w:rsidRPr="00C80102">
        <w:rPr>
          <w:rStyle w:val="Emphasis"/>
          <w:highlight w:val="green"/>
        </w:rPr>
        <w:t>U</w:t>
      </w:r>
      <w:r w:rsidRPr="00FD7D76">
        <w:rPr>
          <w:sz w:val="16"/>
        </w:rPr>
        <w:t xml:space="preserve">nited </w:t>
      </w:r>
      <w:r w:rsidRPr="00C80102">
        <w:rPr>
          <w:rStyle w:val="Emphasis"/>
          <w:highlight w:val="green"/>
        </w:rPr>
        <w:t>S</w:t>
      </w:r>
      <w:r w:rsidRPr="00344161">
        <w:rPr>
          <w:sz w:val="16"/>
        </w:rPr>
        <w:t xml:space="preserve">tates and West. In 1945, the United States was the only victor that was not completely devastated. World War II had brought the country out of the Great Depression, and the US GDP constituted more than 50 percent of the world’s total. Into the twenty-first century, the members of the Group of Seven (G7) were the world’s political and economic heavyweights. It has only been in the past several years that the collective GDP of the developing world—led by China—has surpassed the developed world’s. Even as non-Western powers grow, it is psychologically hard for the West to think about relinquishing its reins. Demographically, the West has, for a long time, been in the minority. </w:t>
      </w:r>
      <w:r w:rsidRPr="00344161">
        <w:rPr>
          <w:rStyle w:val="StyleUnderline"/>
        </w:rPr>
        <w:t>What’s more recent is</w:t>
      </w:r>
      <w:r w:rsidRPr="00344161">
        <w:rPr>
          <w:sz w:val="16"/>
        </w:rPr>
        <w:t xml:space="preserve"> </w:t>
      </w:r>
      <w:r w:rsidRPr="00344161">
        <w:rPr>
          <w:rStyle w:val="StyleUnderline"/>
        </w:rPr>
        <w:t>the aging of the Western population</w:t>
      </w:r>
      <w:r w:rsidRPr="00344161">
        <w:rPr>
          <w:sz w:val="16"/>
        </w:rPr>
        <w:t xml:space="preserve"> (analyzed in chapter 2), which is already occurring in Japan and Europe, </w:t>
      </w:r>
      <w:r w:rsidRPr="00344161">
        <w:rPr>
          <w:rStyle w:val="StyleUnderline"/>
        </w:rPr>
        <w:t>beginning to squeeze the availability of resources</w:t>
      </w:r>
      <w:r w:rsidRPr="00344161">
        <w:rPr>
          <w:sz w:val="16"/>
        </w:rPr>
        <w:t xml:space="preserve"> for anything but health, social security, and interest payments on debt. </w:t>
      </w:r>
      <w:r w:rsidRPr="00344161">
        <w:rPr>
          <w:rStyle w:val="StyleUnderline"/>
        </w:rPr>
        <w:t xml:space="preserve">Unless </w:t>
      </w:r>
      <w:r w:rsidRPr="00344161">
        <w:rPr>
          <w:rStyle w:val="Emphasis"/>
        </w:rPr>
        <w:t>healthcare</w:t>
      </w:r>
      <w:r w:rsidRPr="00344161">
        <w:rPr>
          <w:rStyle w:val="StyleUnderline"/>
        </w:rPr>
        <w:t xml:space="preserve"> becomes </w:t>
      </w:r>
      <w:r w:rsidRPr="00344161">
        <w:rPr>
          <w:rStyle w:val="Emphasis"/>
        </w:rPr>
        <w:t>far more efficient</w:t>
      </w:r>
      <w:r w:rsidRPr="00344161">
        <w:rPr>
          <w:rStyle w:val="StyleUnderline"/>
        </w:rPr>
        <w:t xml:space="preserve">, the US </w:t>
      </w:r>
      <w:r w:rsidRPr="00344161">
        <w:rPr>
          <w:sz w:val="16"/>
        </w:rPr>
        <w:t xml:space="preserve">economy </w:t>
      </w:r>
      <w:r w:rsidRPr="00344161">
        <w:rPr>
          <w:rStyle w:val="StyleUnderline"/>
        </w:rPr>
        <w:t xml:space="preserve">will be overburdened with </w:t>
      </w:r>
      <w:r w:rsidRPr="00344161">
        <w:rPr>
          <w:rStyle w:val="Emphasis"/>
        </w:rPr>
        <w:t>healthcare</w:t>
      </w:r>
      <w:r w:rsidRPr="00344161">
        <w:rPr>
          <w:sz w:val="16"/>
        </w:rPr>
        <w:t xml:space="preserve"> and pension </w:t>
      </w:r>
      <w:r w:rsidRPr="00344161">
        <w:rPr>
          <w:rStyle w:val="StyleUnderline"/>
        </w:rPr>
        <w:t>costs</w:t>
      </w:r>
      <w:r w:rsidRPr="00344161">
        <w:rPr>
          <w:sz w:val="16"/>
        </w:rPr>
        <w:t xml:space="preserve"> as the “baby boomer” generation ages. </w:t>
      </w:r>
      <w:r w:rsidRPr="00344161">
        <w:rPr>
          <w:rStyle w:val="StyleUnderline"/>
        </w:rPr>
        <w:t xml:space="preserve">Healthcare constitutes a whopping </w:t>
      </w:r>
      <w:r w:rsidRPr="00344161">
        <w:rPr>
          <w:rStyle w:val="Emphasis"/>
        </w:rPr>
        <w:t>18 percent of the US GDP</w:t>
      </w:r>
      <w:r w:rsidRPr="00344161">
        <w:rPr>
          <w:sz w:val="16"/>
        </w:rPr>
        <w:t xml:space="preserve">—significantly more than is the case for other industrialized countries—without necessarily providing better results. </w:t>
      </w:r>
      <w:r w:rsidRPr="00344161">
        <w:rPr>
          <w:rStyle w:val="StyleUnderline"/>
        </w:rPr>
        <w:t xml:space="preserve">With more going to health and pensions, there will be less capacity for defense and </w:t>
      </w:r>
      <w:r w:rsidRPr="00344161">
        <w:rPr>
          <w:rStyle w:val="Emphasis"/>
        </w:rPr>
        <w:t>military spending</w:t>
      </w:r>
      <w:r w:rsidRPr="00344161">
        <w:rPr>
          <w:rStyle w:val="StyleUnderline"/>
        </w:rPr>
        <w:t xml:space="preserve">. </w:t>
      </w:r>
      <w:r w:rsidRPr="00344161">
        <w:rPr>
          <w:sz w:val="16"/>
          <w:szCs w:val="8"/>
        </w:rPr>
        <w:t xml:space="preserve">The United States is the biggest military spender, but China is increasing its portion of worldwide military spending, while the worldwide share of European NATO members is diminishing. China’s military probably will not rival the United States’ power-projection capabilities even by 2035, but it will have greater anti-access and denial powers. In a military contest, </w:t>
      </w:r>
      <w:r w:rsidRPr="00344161">
        <w:rPr>
          <w:rStyle w:val="StyleUnderline"/>
        </w:rPr>
        <w:t>China</w:t>
      </w:r>
      <w:r w:rsidRPr="00344161">
        <w:rPr>
          <w:sz w:val="16"/>
          <w:szCs w:val="8"/>
        </w:rPr>
        <w:t xml:space="preserve"> may never be able to deliver a knockout blow, but it </w:t>
      </w:r>
      <w:r w:rsidRPr="00344161">
        <w:rPr>
          <w:rStyle w:val="StyleUnderline"/>
        </w:rPr>
        <w:t>could tarnish the US image of military invincibility</w:t>
      </w:r>
      <w:r w:rsidRPr="00344161">
        <w:rPr>
          <w:sz w:val="16"/>
          <w:szCs w:val="8"/>
        </w:rPr>
        <w:t xml:space="preserve"> in a conventional state-on-state contest held in its region. Equally, a confrontation that results in a Chinese humiliation could set back China’s aspirations for regional leadership, if not trigger a domestic legitimacy crisis for the Communist Party leadership. Biggest Problem Is Domestic The biggest psychological blow to ordinary Western citizens has been their sagging standard of living (more analysis in chapter 1). Despite a much better record of overall growth in the United States since the 2008 financial crisis, those with median incomes have taken a hit. Worrisome for future US growth potential has been the drop in the labor-participation rate, from the 67 percent range before the 2008 financial crisis to 62-63 percent in the years since. The labor-participation rate was destined to drop due to a growing numbers of retirees, but much of the current sharp decrease comes from unskilled males in their prime working years—forties and early fifties—dropping out. Additionally, many younger women are not entering or staying in the job market. Global Trends 2030 looked at two scenarios for future US growth—one in which the United States maintained or slightly increased its average 2.5 percent pre-2008 growth rate, or one in which growth would slow to an average of 1.5 percent a year. In the first, there would still be the global economic shift to China. On the other hand, the 2.5 percent average growth would help boost average living standards, engendering a “feel-good” factor, which would make more Americans interested in reengaging with world issues.91</w:t>
      </w:r>
      <w:r w:rsidRPr="00344161">
        <w:rPr>
          <w:sz w:val="16"/>
        </w:rPr>
        <w:t xml:space="preserve"> </w:t>
      </w:r>
      <w:r w:rsidRPr="00C80102">
        <w:rPr>
          <w:rStyle w:val="StyleUnderline"/>
          <w:highlight w:val="green"/>
        </w:rPr>
        <w:t>Given</w:t>
      </w:r>
      <w:r w:rsidRPr="00344161">
        <w:rPr>
          <w:sz w:val="16"/>
        </w:rPr>
        <w:t xml:space="preserve"> the record of </w:t>
      </w:r>
      <w:r w:rsidRPr="00C80102">
        <w:rPr>
          <w:rStyle w:val="Emphasis"/>
          <w:highlight w:val="green"/>
        </w:rPr>
        <w:t>slower growth</w:t>
      </w:r>
      <w:r w:rsidRPr="00344161">
        <w:rPr>
          <w:sz w:val="16"/>
        </w:rPr>
        <w:t xml:space="preserve"> and labor-force decline since the 2008 financial crisis, the likelihood of the second scenario is increasing. That scenario anticipated lower growth rates—which </w:t>
      </w:r>
      <w:r w:rsidRPr="00C80102">
        <w:rPr>
          <w:rStyle w:val="Emphasis"/>
          <w:highlight w:val="green"/>
        </w:rPr>
        <w:t>accelerated</w:t>
      </w:r>
      <w:r w:rsidRPr="00C80102">
        <w:rPr>
          <w:sz w:val="16"/>
          <w:highlight w:val="green"/>
        </w:rPr>
        <w:t xml:space="preserve"> </w:t>
      </w:r>
      <w:r w:rsidRPr="00C80102">
        <w:rPr>
          <w:rStyle w:val="StyleUnderline"/>
          <w:highlight w:val="green"/>
        </w:rPr>
        <w:t>declines</w:t>
      </w:r>
      <w:r w:rsidRPr="00344161">
        <w:rPr>
          <w:rStyle w:val="StyleUnderline"/>
        </w:rPr>
        <w:t xml:space="preserve"> in average living standards</w:t>
      </w:r>
      <w:r w:rsidRPr="00344161">
        <w:rPr>
          <w:sz w:val="16"/>
        </w:rPr>
        <w:t>—</w:t>
      </w:r>
      <w:r w:rsidRPr="00344161">
        <w:rPr>
          <w:rStyle w:val="StyleUnderline"/>
        </w:rPr>
        <w:t xml:space="preserve">making it harder to continue </w:t>
      </w:r>
      <w:r w:rsidRPr="00344161">
        <w:rPr>
          <w:rStyle w:val="Emphasis"/>
        </w:rPr>
        <w:t>trade-liberalization efforts</w:t>
      </w:r>
      <w:r w:rsidRPr="00344161">
        <w:rPr>
          <w:rStyle w:val="StyleUnderline"/>
        </w:rPr>
        <w:t xml:space="preserve">. </w:t>
      </w:r>
      <w:r w:rsidRPr="00344161">
        <w:rPr>
          <w:sz w:val="16"/>
          <w:szCs w:val="8"/>
        </w:rPr>
        <w:t xml:space="preserve">Indeed, the IMF warned in June 2016 that </w:t>
      </w:r>
      <w:r w:rsidRPr="00C80102">
        <w:rPr>
          <w:rStyle w:val="StyleUnderline"/>
          <w:highlight w:val="green"/>
        </w:rPr>
        <w:t>the U</w:t>
      </w:r>
      <w:r w:rsidRPr="00344161">
        <w:rPr>
          <w:rStyle w:val="StyleUnderline"/>
        </w:rPr>
        <w:t xml:space="preserve">nited </w:t>
      </w:r>
      <w:r w:rsidRPr="00C80102">
        <w:rPr>
          <w:rStyle w:val="StyleUnderline"/>
          <w:highlight w:val="green"/>
        </w:rPr>
        <w:t>S</w:t>
      </w:r>
      <w:r w:rsidRPr="00344161">
        <w:rPr>
          <w:rStyle w:val="StyleUnderline"/>
        </w:rPr>
        <w:t xml:space="preserve">tates </w:t>
      </w:r>
      <w:r w:rsidRPr="00C80102">
        <w:rPr>
          <w:rStyle w:val="StyleUnderline"/>
          <w:highlight w:val="green"/>
        </w:rPr>
        <w:t>faces</w:t>
      </w:r>
      <w:r w:rsidRPr="00344161">
        <w:rPr>
          <w:rStyle w:val="StyleUnderline"/>
        </w:rPr>
        <w:t xml:space="preserve"> potentially </w:t>
      </w:r>
      <w:r w:rsidRPr="00C80102">
        <w:rPr>
          <w:rStyle w:val="StyleUnderline"/>
          <w:highlight w:val="green"/>
        </w:rPr>
        <w:t>significant longer-term challenges</w:t>
      </w:r>
      <w:r w:rsidRPr="00344161">
        <w:rPr>
          <w:rStyle w:val="StyleUnderline"/>
        </w:rPr>
        <w:t xml:space="preserve"> to strong</w:t>
      </w:r>
      <w:r w:rsidRPr="00344161">
        <w:rPr>
          <w:sz w:val="16"/>
          <w:szCs w:val="8"/>
        </w:rPr>
        <w:t xml:space="preserve"> and sustained </w:t>
      </w:r>
      <w:r w:rsidRPr="00344161">
        <w:rPr>
          <w:rStyle w:val="StyleUnderline"/>
        </w:rPr>
        <w:t>growth</w:t>
      </w:r>
      <w:r w:rsidRPr="00344161">
        <w:rPr>
          <w:sz w:val="16"/>
          <w:szCs w:val="8"/>
        </w:rPr>
        <w:t>, saying, “</w:t>
      </w:r>
      <w:r w:rsidRPr="00344161">
        <w:rPr>
          <w:rStyle w:val="StyleUnderline"/>
        </w:rPr>
        <w:t>concerted policy actions are warranted</w:t>
      </w:r>
      <w:r w:rsidRPr="00344161">
        <w:rPr>
          <w:sz w:val="16"/>
          <w:szCs w:val="8"/>
        </w:rPr>
        <w:t xml:space="preserve">, sooner rather than later… </w:t>
      </w:r>
      <w:r w:rsidRPr="00344161">
        <w:rPr>
          <w:rStyle w:val="StyleUnderline"/>
        </w:rPr>
        <w:t>focusing on</w:t>
      </w:r>
      <w:r w:rsidRPr="00344161">
        <w:rPr>
          <w:sz w:val="16"/>
          <w:szCs w:val="8"/>
        </w:rPr>
        <w:t xml:space="preserve"> the causes and consequences of falling labor force participation, an increasingly polarized income distribution, high levels of poverty, and </w:t>
      </w:r>
      <w:r w:rsidRPr="00FD7D76">
        <w:rPr>
          <w:rStyle w:val="Emphasis"/>
        </w:rPr>
        <w:t>weak productivity</w:t>
      </w:r>
      <w:r w:rsidRPr="00344161">
        <w:rPr>
          <w:sz w:val="16"/>
          <w:szCs w:val="8"/>
        </w:rPr>
        <w:t xml:space="preserve">.”92 Moreover, it is not as if traditional US partners—Europe and Japan—are doing much better. Japan and many European countries are aging faster than the United States, eliminating labor-force growth as a driver of future economic growth. Europe’s and Japan’s economic performances have been declining since the 1990s. In Europe, the public discontent with high unemployment and declining incomes has helped to spur the rise of antiestablishment far-right and populist parties that want to weaken the EU and transatlantic ties. Even in richer European countries, such as Germany, a backlash has been growing against the Transatlantic Trade and Investment Partnership (TTIP), out of fear that Europe’s rewards would be meager and European standards would be diluted. McKinsey Global Institute, for example, believes a “return to sustained growth of 2-to-3 percent” is possible for Europe, but would require many politically difficult reforms.93 These include: reducing dependence on imports (much coming from Russia) for crude oil and natural gas; fostering a more vibrant digital economy; increasing workforce participation by the elderly, women, and migrants; and promoting flexibility in labor markets. China now spends a greater share of its GDP on research and development than does Europe. The latest OECD figures show that Europe now spends even less than the rest of the OECD.94 In both the United States and Europe, there is increasing anti-immigrant sentiment despite documented economic benefits from immigration. According to EU Commission Employment Analyst Dr. </w:t>
      </w:r>
      <w:proofErr w:type="spellStart"/>
      <w:r w:rsidRPr="00344161">
        <w:rPr>
          <w:sz w:val="16"/>
          <w:szCs w:val="8"/>
        </w:rPr>
        <w:t>Jorg</w:t>
      </w:r>
      <w:proofErr w:type="spellEnd"/>
      <w:r w:rsidRPr="00344161">
        <w:rPr>
          <w:sz w:val="16"/>
          <w:szCs w:val="8"/>
        </w:rPr>
        <w:t xml:space="preserve"> </w:t>
      </w:r>
      <w:proofErr w:type="spellStart"/>
      <w:r w:rsidRPr="00344161">
        <w:rPr>
          <w:sz w:val="16"/>
          <w:szCs w:val="8"/>
        </w:rPr>
        <w:t>Peschner</w:t>
      </w:r>
      <w:proofErr w:type="spellEnd"/>
      <w:r w:rsidRPr="00344161">
        <w:rPr>
          <w:sz w:val="16"/>
          <w:szCs w:val="8"/>
        </w:rPr>
        <w:t xml:space="preserve">, productivity, by itself, will not be enough to reverse the negative employment trend absent more immigration: “EU’s productivity growth would have to double in order to keep the EU’s economy growing at the same pace as it did before the crisis started.” For employment growth to remain positive as long as possible, improving the labor participation of women, low-educated people, and migrants will also have to be a priority. In the United States, many of the new businesses started every year are started by first- or second-generation immigrants.95 Politically, there has been a large rise in support for right-wing and populist parties in the United States and Europe, undermining traditional parties. The gaps, for example, between the leadership and supporters in the US Republican and UK Tory and Labor Parties have been particularly evident in the selection of Donald Trump as presidential candidate and the June 2016 victory of the “Leave” vote in Britain. Unfortunately, there is no end of economic disruption. The job churn will continue as more and more skills and professions are automated, also increasing the potential for more “losers” from globalization, greater political polarization, and inequality. The increased competitiveness of the developing world with the West is a particular morale buster for Western middle classes who got used to ever-increasing prosperity for themselves and succeeding generations. Adapting to a new norm of economic turbulence—more prevalent in other eras—may be one of the biggest mental hurdles for Westerners. The West is used to thinking of the “Third World,” not home, as the place where economic turmoil happens. And a Multipolar Financial Architecture, Too Historically, US and Western power has rested on having a monopoly on reserve currencies and a </w:t>
      </w:r>
      <w:proofErr w:type="spellStart"/>
      <w:r w:rsidRPr="00344161">
        <w:rPr>
          <w:sz w:val="16"/>
          <w:szCs w:val="8"/>
        </w:rPr>
        <w:t>Westerndominated</w:t>
      </w:r>
      <w:proofErr w:type="spellEnd"/>
      <w:r w:rsidRPr="00344161">
        <w:rPr>
          <w:sz w:val="16"/>
          <w:szCs w:val="8"/>
        </w:rPr>
        <w:t xml:space="preserve"> financial system. In 2035, the dollar will be the biggest reserve currency, but its share of global financial transactions is expected to drop from 60 percent today to 45 percent. The euro will probably remain the second reserve currency, while the Chinese yuan or RMB—which became a part of the IMF benchmark-currency basket in 2015—will become a third reserve currency, accounting for 10 to 15 percent of global finance in two decades’ time.96 The financial architecture will also become more regionalized. The central role played by the financial centers of New York and London will also diminish, and a multitiered financial architecture will develop. Following the UK Brexit, those centers’ share in financial intermediation will decrease, as a second pole of global finance forms in the Eurozone. A third pole will develop in East Asia and Southeast Asia. Gradually, a growing share of global financial resources will be concentrated in those regional clusters. As with the growth of regional trade, the regional clusters will be more self-encapsulated, spurred by rising domestic demand in China and other developing countries with growing middle classes. With the role of electronic money likely to grow, the traditional banking system will probably also undergo major revision, with potential impacts on governmental powers. A more multipolar reserve system and regionalized financial architecture should lessen risks and contribute to greater stability. But the large-scale technological innovations—some of which contributed to the 2008 breakdown—will continue, making global finance still volatile. Emerging-market countries with fragmentary regulatory regimes will be particularly prone to suffering financial crises. The </w:t>
      </w:r>
      <w:proofErr w:type="spellStart"/>
      <w:r w:rsidRPr="00344161">
        <w:rPr>
          <w:sz w:val="16"/>
          <w:szCs w:val="8"/>
        </w:rPr>
        <w:t>agingpopulation</w:t>
      </w:r>
      <w:proofErr w:type="spellEnd"/>
      <w:r w:rsidRPr="00344161">
        <w:rPr>
          <w:sz w:val="16"/>
          <w:szCs w:val="8"/>
        </w:rPr>
        <w:t xml:space="preserve"> factor also increases risks to public finances. This report anticipates modestly increased volatility, lower than what occurred in the global economy during the 1890s through the 1940s, but higher than in the 1950s and 1960s—more of a continuation of what has been the trend line since the mid-1980s. Are There Alternative Visions to Western Order? Four years ago, when Global Trends 2030 was published, the answer was largely no.97 Increasingly, the facts on the ground would suggest otherwise. They do not add up to a cohesive plan to substitute wholesale all Western institutions and practices. However, they clearly indicate that there are some no-go areas, particularly those connected to regime change, democracy promotion, state control over NGOs, and maintaining sovereignty. Russia and China, in particular, see themselves as great powers and, as such, believe they have special rights to dominance in their regions. However, as other powers like India develop, it is likely that they will see themselves as regional powers with inherent prerogatives. It is worth recalling the United States’ expansive Manifest Destiny and nineteenth-century Monroe Doctrine, claiming special rights to determine the future of the Western Hemisphere. The Mercator Institute for China Studies (MERICS) has been closely following Beijing’s efforts to build a network of parallel structures to existing international organizations. It has concluded that China “is not seeking to demolish or exit from current international organizations…It is constructing supplementary— in part complementary, in part competitive—channels for shaping the international order beyond Western claims to leadership.”98 As the accompanying chart indicates, China’s shadow network of alternative international structures encompasses everything from financial and economic partnerships (the Silk Road Economic Belt and the Asian Infrastructure Investment Bank) to full-blown political groupings like the Shanghai Cooperation Organization, Conference on Interaction and Confidence Building Measures in Asia (CICA), and the BRICS association of Brazil, Russia, India, China, and South Africa.99 Moreover, there is increasing cooperation among many of the emerging powers—beyond just authoritarians—to not just limit what they see as Western meddling in domestic affairs, but to go on the attack globally. According to a recent academic study, the “Big Five” authoritarian states of China, Russia, Iran, Saudi Arabia, and Venezuela “have taken more coordinated and decisive action to contain democracy on the global level.” They have sought to “alter the democracy and human-rights mechanisms of key </w:t>
      </w:r>
      <w:proofErr w:type="spellStart"/>
      <w:r w:rsidRPr="00344161">
        <w:rPr>
          <w:sz w:val="16"/>
          <w:szCs w:val="8"/>
        </w:rPr>
        <w:t>rulesbased</w:t>
      </w:r>
      <w:proofErr w:type="spellEnd"/>
      <w:r w:rsidRPr="00344161">
        <w:rPr>
          <w:sz w:val="16"/>
          <w:szCs w:val="8"/>
        </w:rPr>
        <w:t xml:space="preserve"> institutions, including the Organization of American States, the Council of Europe, the Organization for Security and Cooperation in Europe, and international bodies concerned with the governance of the Internet.”100 How durable are these preferences for nondemocracy and state control? By 2035, if not sooner (in the case of Venezuela), some of the now-authoritarian states could be liberalized, and the perceived threat posed by Western civil-society NGOs may ease. However, China and Russia are more likely than not to want to dominate their regions. Nationalism and democracy have been shown to be highly compatible. It is not clear that an even more powerful China or India would defer to Western leadership of the global order, even if both sides’ values in other areas begin to converge. What Kind of Post-Western World? Clearly, there is a need to plan for</w:t>
      </w:r>
      <w:r w:rsidRPr="00344161">
        <w:rPr>
          <w:sz w:val="16"/>
        </w:rPr>
        <w:t xml:space="preserve"> </w:t>
      </w:r>
      <w:r w:rsidRPr="00C80102">
        <w:rPr>
          <w:rStyle w:val="StyleUnderline"/>
          <w:highlight w:val="green"/>
        </w:rPr>
        <w:t xml:space="preserve">a world that will not have the West as its </w:t>
      </w:r>
      <w:r w:rsidRPr="00C80102">
        <w:rPr>
          <w:rStyle w:val="Emphasis"/>
          <w:highlight w:val="green"/>
        </w:rPr>
        <w:t>big economic powerhouse</w:t>
      </w:r>
      <w:r w:rsidRPr="00344161">
        <w:rPr>
          <w:rStyle w:val="StyleUnderline"/>
        </w:rPr>
        <w:t>—</w:t>
      </w:r>
      <w:r w:rsidRPr="00344161">
        <w:rPr>
          <w:rStyle w:val="Emphasis"/>
        </w:rPr>
        <w:t>a prospect hard</w:t>
      </w:r>
      <w:r w:rsidRPr="00344161">
        <w:rPr>
          <w:rStyle w:val="StyleUnderline"/>
        </w:rPr>
        <w:t xml:space="preserve"> for </w:t>
      </w:r>
      <w:r w:rsidRPr="00344161">
        <w:rPr>
          <w:rStyle w:val="Emphasis"/>
        </w:rPr>
        <w:t>Western elites</w:t>
      </w:r>
      <w:r w:rsidRPr="00344161">
        <w:rPr>
          <w:sz w:val="16"/>
        </w:rPr>
        <w:t xml:space="preserve"> </w:t>
      </w:r>
      <w:r w:rsidRPr="00344161">
        <w:rPr>
          <w:sz w:val="16"/>
          <w:szCs w:val="8"/>
        </w:rPr>
        <w:t>and publics to conceive of, despite a decade or more of publicity about the “rise of the rest.” According to a recent survey, Europeans and Americans are more comfortable with each other than they are with anybody else. Although a majority of Europeans said, in the most recent German Marshall Fund transatlantic-trends polling, that they would like to see their country take an approach more independent from the United States, both Americans and Europeans still prefer each other over more Russian or Chinese leadership in the world. The Obama administration—considered among the most multilateralist of recent administrations— campaigned hard in 2015 to convince Europeans not to join China’s proposed Asian Infrastructure and Investment Bank (AIIB). It was as if the United States was against any governance structure not “made in the USA,” even when those running the AIIB have made clear their intentions of operating with the World Bank and the Asian Development Bank. More and more, the talk among Western elites is about locking in as much as possible the status quo, which favors the West, so that it will be harder for the newcomers to overcome. The TPP was sold as a way to set the rules before China gains much more power. A former Obama administration official advised that now might be the best time to undertake UN Security Council reform, before China and other uncooperative powers become more powerful. “A new US administration may be able to advance a proposal to address the Security Council’s anachronistic makeup while perpetuating a council that Washington can work with.”101 For Westerners, the challenge will be to plan for a future that will not be solely run by them, but which they can live with.</w:t>
      </w:r>
      <w:r w:rsidRPr="00344161">
        <w:rPr>
          <w:sz w:val="16"/>
        </w:rPr>
        <w:t xml:space="preserve"> </w:t>
      </w:r>
      <w:r w:rsidRPr="00C80102">
        <w:rPr>
          <w:rStyle w:val="Emphasis"/>
          <w:highlight w:val="green"/>
        </w:rPr>
        <w:t>Handovers</w:t>
      </w:r>
      <w:r w:rsidRPr="00C80102">
        <w:rPr>
          <w:rStyle w:val="StyleUnderline"/>
          <w:highlight w:val="green"/>
        </w:rPr>
        <w:t xml:space="preserve"> have been</w:t>
      </w:r>
      <w:r w:rsidRPr="00344161">
        <w:rPr>
          <w:rStyle w:val="StyleUnderline"/>
        </w:rPr>
        <w:t xml:space="preserve"> </w:t>
      </w:r>
      <w:r w:rsidRPr="00344161">
        <w:rPr>
          <w:sz w:val="16"/>
        </w:rPr>
        <w:t xml:space="preserve">historically </w:t>
      </w:r>
      <w:r w:rsidRPr="00C80102">
        <w:rPr>
          <w:rStyle w:val="Emphasis"/>
          <w:highlight w:val="green"/>
        </w:rPr>
        <w:t>difficult</w:t>
      </w:r>
      <w:r w:rsidRPr="00344161">
        <w:rPr>
          <w:sz w:val="16"/>
        </w:rPr>
        <w:t xml:space="preserve"> and fraught—more often than not, decided by bloody contests. </w:t>
      </w:r>
      <w:r w:rsidRPr="00344161">
        <w:rPr>
          <w:rStyle w:val="StyleUnderline"/>
        </w:rPr>
        <w:t xml:space="preserve">One could </w:t>
      </w:r>
      <w:r w:rsidRPr="00344161">
        <w:rPr>
          <w:rStyle w:val="Emphasis"/>
        </w:rPr>
        <w:t>envisage</w:t>
      </w:r>
      <w:r w:rsidRPr="00344161">
        <w:rPr>
          <w:sz w:val="16"/>
        </w:rPr>
        <w:t xml:space="preserve"> different scenarios, some already described in the earlier chapter on conflict, of </w:t>
      </w:r>
      <w:r w:rsidRPr="00C80102">
        <w:rPr>
          <w:rStyle w:val="Emphasis"/>
          <w:highlight w:val="green"/>
        </w:rPr>
        <w:t>military contests</w:t>
      </w:r>
      <w:r w:rsidRPr="00C80102">
        <w:rPr>
          <w:rStyle w:val="StyleUnderline"/>
          <w:highlight w:val="green"/>
        </w:rPr>
        <w:t xml:space="preserve"> between the </w:t>
      </w:r>
      <w:r w:rsidRPr="00C80102">
        <w:rPr>
          <w:rStyle w:val="Emphasis"/>
          <w:highlight w:val="green"/>
        </w:rPr>
        <w:t>U</w:t>
      </w:r>
      <w:r w:rsidRPr="00344161">
        <w:rPr>
          <w:sz w:val="16"/>
        </w:rPr>
        <w:t xml:space="preserve">nited </w:t>
      </w:r>
      <w:r w:rsidRPr="00C80102">
        <w:rPr>
          <w:rStyle w:val="Emphasis"/>
          <w:highlight w:val="green"/>
        </w:rPr>
        <w:t>S</w:t>
      </w:r>
      <w:r w:rsidRPr="00344161">
        <w:rPr>
          <w:sz w:val="16"/>
        </w:rPr>
        <w:t xml:space="preserve">tates </w:t>
      </w:r>
      <w:r w:rsidRPr="00C80102">
        <w:rPr>
          <w:rStyle w:val="StyleUnderline"/>
          <w:highlight w:val="green"/>
        </w:rPr>
        <w:t xml:space="preserve">and </w:t>
      </w:r>
      <w:r w:rsidRPr="00C80102">
        <w:rPr>
          <w:rStyle w:val="Emphasis"/>
          <w:highlight w:val="green"/>
        </w:rPr>
        <w:t>China</w:t>
      </w:r>
      <w:r w:rsidRPr="00344161">
        <w:rPr>
          <w:sz w:val="16"/>
        </w:rPr>
        <w:t xml:space="preserve">, or the United States and China </w:t>
      </w:r>
      <w:r w:rsidRPr="00C80102">
        <w:rPr>
          <w:rStyle w:val="StyleUnderline"/>
          <w:highlight w:val="green"/>
        </w:rPr>
        <w:t xml:space="preserve">with </w:t>
      </w:r>
      <w:r w:rsidRPr="00C80102">
        <w:rPr>
          <w:rStyle w:val="Emphasis"/>
          <w:highlight w:val="green"/>
        </w:rPr>
        <w:t>Russia</w:t>
      </w:r>
      <w:r w:rsidRPr="00344161">
        <w:rPr>
          <w:rStyle w:val="StyleUnderline"/>
        </w:rPr>
        <w:t>,</w:t>
      </w:r>
      <w:r w:rsidRPr="00344161">
        <w:rPr>
          <w:sz w:val="16"/>
        </w:rPr>
        <w:t xml:space="preserve"> or the United States with NATO against Russia. Without delivering a knockout blow by one side or the other, </w:t>
      </w:r>
      <w:r w:rsidRPr="00344161">
        <w:rPr>
          <w:rStyle w:val="StyleUnderline"/>
        </w:rPr>
        <w:t xml:space="preserve">these </w:t>
      </w:r>
      <w:r w:rsidRPr="00344161">
        <w:rPr>
          <w:rStyle w:val="Emphasis"/>
        </w:rPr>
        <w:t>contests</w:t>
      </w:r>
      <w:r w:rsidRPr="00344161">
        <w:rPr>
          <w:rStyle w:val="StyleUnderline"/>
        </w:rPr>
        <w:t xml:space="preserve"> would </w:t>
      </w:r>
      <w:r w:rsidRPr="00344161">
        <w:rPr>
          <w:rStyle w:val="Emphasis"/>
        </w:rPr>
        <w:t>most likely pit</w:t>
      </w:r>
      <w:r w:rsidRPr="00344161">
        <w:rPr>
          <w:sz w:val="16"/>
        </w:rPr>
        <w:t xml:space="preserve"> West against East, </w:t>
      </w:r>
      <w:r w:rsidRPr="00344161">
        <w:rPr>
          <w:rStyle w:val="Emphasis"/>
        </w:rPr>
        <w:t>creating</w:t>
      </w:r>
      <w:r w:rsidRPr="00344161">
        <w:rPr>
          <w:rStyle w:val="StyleUnderline"/>
        </w:rPr>
        <w:t xml:space="preserve"> something </w:t>
      </w:r>
      <w:r w:rsidRPr="00C80102">
        <w:rPr>
          <w:rStyle w:val="Emphasis"/>
          <w:highlight w:val="green"/>
        </w:rPr>
        <w:t>akin to a new Cold War</w:t>
      </w:r>
      <w:r w:rsidRPr="00344161">
        <w:rPr>
          <w:sz w:val="16"/>
          <w:szCs w:val="8"/>
        </w:rPr>
        <w:t xml:space="preserve">. Even if there were a knockout blow by the United States against China, it is hard to imagine a defeated China deferring permanently to the West. Its population has been imbued with such a narrative about the injustices by the West against China that any defeat or setback would be confirmation that the United States and West are dead set against a rising China. Perhaps the most harmful effect of such a contest would be to convince both sides that neither is trustworthy. For the non-West, it would confirm the suspicion that the West does not want to relinquish its leadership position. For the West, it would make it harder to ever reach out and help establish a truly global system. Need for a Second-Generation US and Western Leadership Model War is not, and should not be, inevitable as the West struggles with the growing clout of China and other developing states on the world stage. Unlike during other transitions, the tools exist for ensuring more peaceful outcomes. They will require Western acquiescence to greater roles for the developing world to set and implement new rules of the road for the international order. A key feature of the post-1945 US design for the world order is its multilateralist structures. Many of these operate below most people’s radar. This plumbing of the international system has enabled the daily functioning of globalization. To keep it viable, China, as well as other developing countries, must be accorded more representation. There are too many long-term risks involved, for example, in China having only the equivalent of France’s voting rights in the IMF, when it is the first or second economic power in the world. This is how resentments are nurtured—all the more dangerous in China’s case because of its underlying “century of humiliation” mental complex. As emerging technologies come online, the lack of a truly global institutional framework could be particularly dangerous. Assuring the future security of the Internet is particularly important in this regard, because all the new emerging technologies—bio, 3D printing, robotics, big data—take for granted a secure, global Internet. Everyone loses if </w:t>
      </w:r>
      <w:proofErr w:type="spellStart"/>
      <w:r w:rsidRPr="00344161">
        <w:rPr>
          <w:sz w:val="16"/>
          <w:szCs w:val="8"/>
        </w:rPr>
        <w:t>cyber crime</w:t>
      </w:r>
      <w:proofErr w:type="spellEnd"/>
      <w:r w:rsidRPr="00344161">
        <w:rPr>
          <w:sz w:val="16"/>
          <w:szCs w:val="8"/>
        </w:rPr>
        <w:t xml:space="preserve"> and cyber terrorism undermine the Internet. In the </w:t>
      </w:r>
      <w:proofErr w:type="spellStart"/>
      <w:r w:rsidRPr="00344161">
        <w:rPr>
          <w:sz w:val="16"/>
          <w:szCs w:val="8"/>
        </w:rPr>
        <w:t>worstcase</w:t>
      </w:r>
      <w:proofErr w:type="spellEnd"/>
      <w:r w:rsidRPr="00344161">
        <w:rPr>
          <w:sz w:val="16"/>
          <w:szCs w:val="8"/>
        </w:rPr>
        <w:t xml:space="preserve"> scenarios, in which </w:t>
      </w:r>
      <w:proofErr w:type="spellStart"/>
      <w:r w:rsidRPr="00344161">
        <w:rPr>
          <w:sz w:val="16"/>
          <w:szCs w:val="8"/>
        </w:rPr>
        <w:t>cyber crime</w:t>
      </w:r>
      <w:proofErr w:type="spellEnd"/>
      <w:r w:rsidRPr="00344161">
        <w:rPr>
          <w:sz w:val="16"/>
          <w:szCs w:val="8"/>
        </w:rPr>
        <w:t xml:space="preserve"> proliferates or strong national borders fragment the Internet, an Atlantic Council study, as mentioned, found that the economic costs could be as much as $90 trillion out to 2030, in addition to the risk of open conflict.102 Besides bringing the emerging powers into leadership roles in the panoply of multilateral institutions, the United States will need to temper its often “</w:t>
      </w:r>
      <w:proofErr w:type="spellStart"/>
      <w:r w:rsidRPr="00344161">
        <w:rPr>
          <w:sz w:val="16"/>
          <w:szCs w:val="8"/>
        </w:rPr>
        <w:t>exemptionalist</w:t>
      </w:r>
      <w:proofErr w:type="spellEnd"/>
      <w:r w:rsidRPr="00344161">
        <w:rPr>
          <w:sz w:val="16"/>
          <w:szCs w:val="8"/>
        </w:rPr>
        <w:t>” stance to ensure the survival of the multilateralist order. According to the Council on Foreign Relations’ Patrick Stewart, a prominent scholar of global governance, one of the persistent paradoxes of the post-1945 decades has been that the “United States is at once the world’s most vocal champion of a rules-based international order and the power most insistent on opting out of the constraints that it hopes to see binding on others.”103 No country has the networks and connections that the United States does, but the system is now polycentric, rather than unipolar, and others resent the “exceptional” privileges that the United States claims. The Global Trends works have talked about the need for a new model of US global leadership.</w:t>
      </w:r>
      <w:r w:rsidRPr="00344161">
        <w:rPr>
          <w:sz w:val="16"/>
        </w:rPr>
        <w:t xml:space="preserve"> </w:t>
      </w:r>
      <w:r w:rsidRPr="00C80102">
        <w:rPr>
          <w:rStyle w:val="StyleUnderline"/>
          <w:highlight w:val="green"/>
        </w:rPr>
        <w:t xml:space="preserve">The </w:t>
      </w:r>
      <w:r w:rsidRPr="00C80102">
        <w:rPr>
          <w:rStyle w:val="Emphasis"/>
          <w:highlight w:val="green"/>
        </w:rPr>
        <w:t>U</w:t>
      </w:r>
      <w:r w:rsidRPr="00344161">
        <w:rPr>
          <w:sz w:val="16"/>
        </w:rPr>
        <w:t xml:space="preserve">nited </w:t>
      </w:r>
      <w:r w:rsidRPr="00C80102">
        <w:rPr>
          <w:rStyle w:val="Emphasis"/>
          <w:highlight w:val="green"/>
        </w:rPr>
        <w:t>S</w:t>
      </w:r>
      <w:r w:rsidRPr="00344161">
        <w:rPr>
          <w:sz w:val="16"/>
        </w:rPr>
        <w:t xml:space="preserve">tates </w:t>
      </w:r>
      <w:r w:rsidRPr="00C80102">
        <w:rPr>
          <w:rStyle w:val="Emphasis"/>
          <w:highlight w:val="green"/>
        </w:rPr>
        <w:t>needs to be guiding</w:t>
      </w:r>
      <w:r w:rsidRPr="00C80102">
        <w:rPr>
          <w:rStyle w:val="StyleUnderline"/>
          <w:highlight w:val="green"/>
        </w:rPr>
        <w:t xml:space="preserve"> the international system</w:t>
      </w:r>
      <w:r w:rsidRPr="00344161">
        <w:rPr>
          <w:rStyle w:val="StyleUnderline"/>
        </w:rPr>
        <w:t xml:space="preserve"> as </w:t>
      </w:r>
      <w:r w:rsidRPr="00344161">
        <w:rPr>
          <w:rStyle w:val="Emphasis"/>
        </w:rPr>
        <w:t>a “first among equals,”</w:t>
      </w:r>
      <w:r w:rsidRPr="00344161">
        <w:rPr>
          <w:sz w:val="16"/>
        </w:rPr>
        <w:t xml:space="preserve"> and willing to play by its own rules. Paradoxically, </w:t>
      </w:r>
      <w:r w:rsidRPr="00344161">
        <w:rPr>
          <w:rStyle w:val="StyleUnderline"/>
        </w:rPr>
        <w:t>there is</w:t>
      </w:r>
      <w:r w:rsidRPr="00344161">
        <w:rPr>
          <w:sz w:val="16"/>
        </w:rPr>
        <w:t xml:space="preserve"> likely to be </w:t>
      </w:r>
      <w:r w:rsidRPr="00344161">
        <w:rPr>
          <w:rStyle w:val="Emphasis"/>
        </w:rPr>
        <w:t>no vibrant global-governance</w:t>
      </w:r>
      <w:r w:rsidRPr="00344161">
        <w:rPr>
          <w:rStyle w:val="StyleUnderline"/>
        </w:rPr>
        <w:t xml:space="preserve"> system without US</w:t>
      </w:r>
      <w:r w:rsidRPr="00344161">
        <w:rPr>
          <w:sz w:val="16"/>
        </w:rPr>
        <w:t xml:space="preserve"> and Western </w:t>
      </w:r>
      <w:r w:rsidRPr="00344161">
        <w:rPr>
          <w:rStyle w:val="StyleUnderline"/>
        </w:rPr>
        <w:t>leadership</w:t>
      </w:r>
      <w:r w:rsidRPr="00344161">
        <w:rPr>
          <w:sz w:val="16"/>
        </w:rPr>
        <w:t xml:space="preserve">, but too much domineering behavior could doom it. 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 The speed with which </w:t>
      </w:r>
      <w:r w:rsidRPr="00C80102">
        <w:rPr>
          <w:rStyle w:val="Emphasis"/>
          <w:highlight w:val="green"/>
        </w:rPr>
        <w:t>new tech</w:t>
      </w:r>
      <w:r w:rsidRPr="00FD7D76">
        <w:rPr>
          <w:sz w:val="16"/>
        </w:rPr>
        <w:t>nologies</w:t>
      </w:r>
      <w:r w:rsidRPr="00344161">
        <w:rPr>
          <w:sz w:val="16"/>
        </w:rPr>
        <w:t xml:space="preserve"> are coming online and becoming an important political, military, and economic tool—for both good and bad—</w:t>
      </w:r>
      <w:r w:rsidRPr="00C80102">
        <w:rPr>
          <w:rStyle w:val="StyleUnderline"/>
          <w:highlight w:val="green"/>
        </w:rPr>
        <w:t xml:space="preserve">carries </w:t>
      </w:r>
      <w:r w:rsidRPr="00C80102">
        <w:rPr>
          <w:rStyle w:val="Emphasis"/>
          <w:highlight w:val="green"/>
        </w:rPr>
        <w:t>big risks</w:t>
      </w:r>
      <w:r w:rsidRPr="00344161">
        <w:rPr>
          <w:sz w:val="16"/>
        </w:rPr>
        <w:t xml:space="preserve"> for global governance. Stewart Patrick lists four potential new technologies that “cry out for regulation”: </w:t>
      </w:r>
      <w:r w:rsidRPr="00C80102">
        <w:rPr>
          <w:rStyle w:val="Emphasis"/>
          <w:highlight w:val="green"/>
        </w:rPr>
        <w:t>geoengineering</w:t>
      </w:r>
      <w:r w:rsidRPr="00344161">
        <w:rPr>
          <w:sz w:val="16"/>
        </w:rPr>
        <w:t xml:space="preserve">, drones, </w:t>
      </w:r>
      <w:r w:rsidRPr="00C80102">
        <w:rPr>
          <w:rStyle w:val="Emphasis"/>
          <w:highlight w:val="green"/>
        </w:rPr>
        <w:t>synthetic biology</w:t>
      </w:r>
      <w:r w:rsidRPr="00C80102">
        <w:rPr>
          <w:rStyle w:val="StyleUnderline"/>
          <w:highlight w:val="green"/>
        </w:rPr>
        <w:t xml:space="preserve">, and </w:t>
      </w:r>
      <w:r w:rsidRPr="00C80102">
        <w:rPr>
          <w:rStyle w:val="Emphasis"/>
          <w:highlight w:val="green"/>
        </w:rPr>
        <w:t>nanotech</w:t>
      </w:r>
      <w:r w:rsidRPr="00344161">
        <w:rPr>
          <w:rStyle w:val="Emphasis"/>
        </w:rPr>
        <w:t>n</w:t>
      </w:r>
      <w:r w:rsidRPr="00344161">
        <w:rPr>
          <w:sz w:val="16"/>
          <w:szCs w:val="2"/>
        </w:rPr>
        <w:t>ology</w:t>
      </w:r>
      <w:r w:rsidRPr="00344161">
        <w:rPr>
          <w:sz w:val="16"/>
        </w:rPr>
        <w:t xml:space="preserve">. </w:t>
      </w:r>
      <w:r w:rsidRPr="00C80102">
        <w:rPr>
          <w:rStyle w:val="StyleUnderline"/>
          <w:highlight w:val="green"/>
        </w:rPr>
        <w:t>Without</w:t>
      </w:r>
      <w:r w:rsidRPr="00344161">
        <w:rPr>
          <w:sz w:val="16"/>
        </w:rPr>
        <w:t xml:space="preserve"> some </w:t>
      </w:r>
      <w:r w:rsidRPr="00C80102">
        <w:rPr>
          <w:rStyle w:val="Emphasis"/>
          <w:highlight w:val="green"/>
        </w:rPr>
        <w:t>setting</w:t>
      </w:r>
      <w:r w:rsidRPr="00344161">
        <w:rPr>
          <w:rStyle w:val="Emphasis"/>
        </w:rPr>
        <w:t xml:space="preserve"> of </w:t>
      </w:r>
      <w:r w:rsidRPr="00C80102">
        <w:rPr>
          <w:rStyle w:val="Emphasis"/>
          <w:highlight w:val="green"/>
        </w:rPr>
        <w:t>rules</w:t>
      </w:r>
      <w:r w:rsidRPr="00344161">
        <w:rPr>
          <w:sz w:val="16"/>
        </w:rPr>
        <w:t xml:space="preserve"> for their operation, </w:t>
      </w:r>
      <w:r w:rsidRPr="00C80102">
        <w:rPr>
          <w:rStyle w:val="StyleUnderline"/>
          <w:highlight w:val="green"/>
        </w:rPr>
        <w:t xml:space="preserve">there is the risk of </w:t>
      </w:r>
      <w:r w:rsidRPr="00C80102">
        <w:rPr>
          <w:rStyle w:val="Emphasis"/>
          <w:highlight w:val="green"/>
        </w:rPr>
        <w:t>major disruptions</w:t>
      </w:r>
      <w:r w:rsidRPr="00344161">
        <w:rPr>
          <w:sz w:val="16"/>
        </w:rPr>
        <w:t xml:space="preserve">, if not catastrophes, stemming from their abuse. The recent advances in synthetic biology lower the bar to abuse by amateurs and terrorists alike, forever affecting human DNA. Geoengineering involves </w:t>
      </w:r>
      <w:proofErr w:type="spellStart"/>
      <w:r w:rsidRPr="00344161">
        <w:rPr>
          <w:sz w:val="16"/>
        </w:rPr>
        <w:t>planetaryscale</w:t>
      </w:r>
      <w:proofErr w:type="spellEnd"/>
      <w:r w:rsidRPr="00344161">
        <w:rPr>
          <w:sz w:val="16"/>
        </w:rPr>
        <w:t xml:space="preserve"> interventions that could interfere with complex climatic systems. However cumbersome, politically unpopular, and ineffective at times, </w:t>
      </w:r>
      <w:r w:rsidRPr="00344161">
        <w:rPr>
          <w:rStyle w:val="StyleUnderline"/>
        </w:rPr>
        <w:t xml:space="preserve">there is </w:t>
      </w:r>
      <w:r w:rsidRPr="00344161">
        <w:rPr>
          <w:rStyle w:val="Emphasis"/>
        </w:rPr>
        <w:t>little alternative</w:t>
      </w:r>
      <w:r w:rsidRPr="00344161">
        <w:rPr>
          <w:rStyle w:val="StyleUnderline"/>
        </w:rPr>
        <w:t xml:space="preserve"> to </w:t>
      </w:r>
      <w:r w:rsidRPr="00344161">
        <w:rPr>
          <w:rStyle w:val="Emphasis"/>
        </w:rPr>
        <w:t>increased global cooperation</w:t>
      </w:r>
      <w:r w:rsidRPr="00344161">
        <w:rPr>
          <w:rStyle w:val="StyleUnderline"/>
        </w:rPr>
        <w:t xml:space="preserve"> if one does not</w:t>
      </w:r>
      <w:r w:rsidRPr="00344161">
        <w:rPr>
          <w:sz w:val="16"/>
        </w:rPr>
        <w:t xml:space="preserve"> want to see </w:t>
      </w:r>
      <w:r w:rsidRPr="00344161">
        <w:rPr>
          <w:rStyle w:val="Emphasis"/>
        </w:rPr>
        <w:t>higher risks of conflict</w:t>
      </w:r>
      <w:r w:rsidRPr="00344161">
        <w:rPr>
          <w:rStyle w:val="StyleUnderline"/>
        </w:rPr>
        <w:t xml:space="preserve"> and</w:t>
      </w:r>
      <w:r w:rsidRPr="00344161">
        <w:rPr>
          <w:sz w:val="16"/>
        </w:rPr>
        <w:t xml:space="preserve"> economic degradation. Without some sort of bolstered global governance, the West would end up with less sovereignty in </w:t>
      </w:r>
      <w:r w:rsidRPr="00344161">
        <w:rPr>
          <w:rStyle w:val="StyleUnderline"/>
        </w:rPr>
        <w:t xml:space="preserve">a </w:t>
      </w:r>
      <w:r w:rsidRPr="00344161">
        <w:rPr>
          <w:rStyle w:val="Emphasis"/>
        </w:rPr>
        <w:t>“dog-eat-dog” world</w:t>
      </w:r>
      <w:r w:rsidRPr="00344161">
        <w:rPr>
          <w:sz w:val="16"/>
        </w:rPr>
        <w:t xml:space="preserve">, in which it was increasingly in the minority. But </w:t>
      </w:r>
      <w:r w:rsidRPr="00344161">
        <w:rPr>
          <w:rStyle w:val="StyleUnderline"/>
        </w:rPr>
        <w:t xml:space="preserve">can the </w:t>
      </w:r>
      <w:r w:rsidRPr="00344161">
        <w:rPr>
          <w:rStyle w:val="Emphasis"/>
        </w:rPr>
        <w:t>U</w:t>
      </w:r>
      <w:r w:rsidRPr="00344161">
        <w:rPr>
          <w:sz w:val="16"/>
        </w:rPr>
        <w:t xml:space="preserve">nited </w:t>
      </w:r>
      <w:r w:rsidRPr="00344161">
        <w:rPr>
          <w:rStyle w:val="Emphasis"/>
        </w:rPr>
        <w:t>S</w:t>
      </w:r>
      <w:r w:rsidRPr="00344161">
        <w:rPr>
          <w:sz w:val="16"/>
        </w:rPr>
        <w:t xml:space="preserve">tates and the West </w:t>
      </w:r>
      <w:r w:rsidRPr="00344161">
        <w:rPr>
          <w:rStyle w:val="Emphasis"/>
        </w:rPr>
        <w:t>rise to the challenge</w:t>
      </w:r>
      <w:r w:rsidRPr="00344161">
        <w:rPr>
          <w:sz w:val="16"/>
        </w:rPr>
        <w:t xml:space="preserve"> of investing in a global-governance system that will not always favor their interests on every issue? Historically, the United States could be especially generous because it was on top of the world in about everything after the Second World War. Europeans came to truly believe in pooling sovereignty and joint governance after centuries of internecine conflict. The </w:t>
      </w:r>
      <w:r w:rsidRPr="00344161">
        <w:rPr>
          <w:rStyle w:val="Emphasis"/>
        </w:rPr>
        <w:t>tough economic times</w:t>
      </w:r>
      <w:r w:rsidRPr="00344161">
        <w:rPr>
          <w:sz w:val="16"/>
        </w:rPr>
        <w:t xml:space="preserve"> at home </w:t>
      </w:r>
      <w:r w:rsidRPr="00344161">
        <w:rPr>
          <w:rStyle w:val="StyleUnderline"/>
        </w:rPr>
        <w:t xml:space="preserve">have seen US </w:t>
      </w:r>
      <w:r w:rsidRPr="00344161">
        <w:rPr>
          <w:sz w:val="16"/>
        </w:rPr>
        <w:t xml:space="preserve">and European publics </w:t>
      </w:r>
      <w:r w:rsidRPr="00344161">
        <w:rPr>
          <w:rStyle w:val="StyleUnderline"/>
        </w:rPr>
        <w:t xml:space="preserve">become </w:t>
      </w:r>
      <w:r w:rsidRPr="00344161">
        <w:rPr>
          <w:rStyle w:val="Emphasis"/>
        </w:rPr>
        <w:t>distrustful</w:t>
      </w:r>
      <w:r w:rsidRPr="00344161">
        <w:rPr>
          <w:rStyle w:val="StyleUnderline"/>
        </w:rPr>
        <w:t xml:space="preserve"> of</w:t>
      </w:r>
      <w:r w:rsidRPr="00344161">
        <w:rPr>
          <w:sz w:val="16"/>
        </w:rPr>
        <w:t xml:space="preserve"> overarching </w:t>
      </w:r>
      <w:r w:rsidRPr="00344161">
        <w:rPr>
          <w:rStyle w:val="StyleUnderline"/>
        </w:rPr>
        <w:t>multilateral institutions</w:t>
      </w:r>
      <w:r w:rsidRPr="00344161">
        <w:rPr>
          <w:sz w:val="16"/>
        </w:rPr>
        <w:t xml:space="preserve">, believing the will of the United States or individual European countries will not be served. It is oftentimes easier for political leaders to fall in with the public mood rather than display leadership that might appear to work against it. Over time, </w:t>
      </w:r>
      <w:r w:rsidRPr="00C80102">
        <w:rPr>
          <w:rStyle w:val="Emphasis"/>
          <w:highlight w:val="green"/>
        </w:rPr>
        <w:t>economic power</w:t>
      </w:r>
      <w:r w:rsidRPr="00344161">
        <w:rPr>
          <w:sz w:val="16"/>
        </w:rPr>
        <w:t xml:space="preserve"> will also be </w:t>
      </w:r>
      <w:r w:rsidRPr="00C80102">
        <w:rPr>
          <w:rStyle w:val="Emphasis"/>
          <w:highlight w:val="green"/>
        </w:rPr>
        <w:t>consolidated</w:t>
      </w:r>
      <w:r w:rsidRPr="00C80102">
        <w:rPr>
          <w:rStyle w:val="StyleUnderline"/>
          <w:highlight w:val="green"/>
        </w:rPr>
        <w:t xml:space="preserve"> in Asia</w:t>
      </w:r>
      <w:r w:rsidRPr="00344161">
        <w:rPr>
          <w:sz w:val="16"/>
        </w:rPr>
        <w:t xml:space="preserve">, replicating the situation three centuries ago, when China and India were the biggest economic powers in the world, and the center of the global economy was in the East. Over a longer term, one could also see a concentration in just three countries: </w:t>
      </w:r>
      <w:r w:rsidRPr="00FD7D76">
        <w:rPr>
          <w:rStyle w:val="StyleUnderline"/>
        </w:rPr>
        <w:t xml:space="preserve">The </w:t>
      </w:r>
      <w:r w:rsidRPr="00FD7D76">
        <w:rPr>
          <w:rStyle w:val="Emphasis"/>
        </w:rPr>
        <w:t>breakdown</w:t>
      </w:r>
      <w:r w:rsidRPr="00344161">
        <w:rPr>
          <w:sz w:val="16"/>
        </w:rPr>
        <w:t xml:space="preserve"> of the post-Cold War political and security order </w:t>
      </w:r>
      <w:r w:rsidRPr="00FD7D76">
        <w:rPr>
          <w:rStyle w:val="StyleUnderline"/>
        </w:rPr>
        <w:t xml:space="preserve">is </w:t>
      </w:r>
      <w:r w:rsidRPr="00FD7D76">
        <w:rPr>
          <w:rStyle w:val="Emphasis"/>
        </w:rPr>
        <w:t>irrevocable</w:t>
      </w:r>
      <w:r w:rsidRPr="00344161">
        <w:rPr>
          <w:rStyle w:val="StyleUnderline"/>
        </w:rPr>
        <w:t>.</w:t>
      </w:r>
      <w:r w:rsidRPr="00344161">
        <w:rPr>
          <w:sz w:val="16"/>
        </w:rPr>
        <w:t xml:space="preserve"> Not only are there new powers—particularly China—that do not share the West’s vision of a liberal order, but Western publics themselves have turned against globalization, which has been the overall megatrend of the past three decades. The geopolitical landscape ahead will be much different. The best case is looking at multipolarity with limited multilateralism. In the worst case, that multipolarity evolves into bipolarity with China, Russia, and their partners pitted against the United States, Europe, Japan, and other allies. In that scenario, </w:t>
      </w:r>
      <w:r w:rsidRPr="00C80102">
        <w:rPr>
          <w:rStyle w:val="StyleUnderline"/>
          <w:highlight w:val="green"/>
        </w:rPr>
        <w:t>conflict would be</w:t>
      </w:r>
      <w:r w:rsidRPr="00FD7D76">
        <w:rPr>
          <w:rStyle w:val="StyleUnderline"/>
        </w:rPr>
        <w:t xml:space="preserve"> </w:t>
      </w:r>
      <w:r w:rsidRPr="00FD7D76">
        <w:rPr>
          <w:rStyle w:val="Emphasis"/>
        </w:rPr>
        <w:t xml:space="preserve">almost </w:t>
      </w:r>
      <w:r w:rsidRPr="00C80102">
        <w:rPr>
          <w:rStyle w:val="Emphasis"/>
          <w:highlight w:val="green"/>
        </w:rPr>
        <w:t>inevitable</w:t>
      </w:r>
      <w:r w:rsidRPr="00C80102">
        <w:rPr>
          <w:rStyle w:val="StyleUnderline"/>
          <w:sz w:val="16"/>
          <w:highlight w:val="green"/>
        </w:rPr>
        <w:t>.</w:t>
      </w:r>
    </w:p>
    <w:p w14:paraId="54D060F9" w14:textId="77777777" w:rsidR="009231B9" w:rsidRDefault="009231B9" w:rsidP="009231B9"/>
    <w:p w14:paraId="5925147C" w14:textId="77777777" w:rsidR="009231B9" w:rsidRPr="005304A7" w:rsidRDefault="009231B9" w:rsidP="009231B9">
      <w:pPr>
        <w:pStyle w:val="Heading4"/>
      </w:pPr>
      <w:r>
        <w:t xml:space="preserve">Unregulated emerging tech causes </w:t>
      </w:r>
      <w:r>
        <w:rPr>
          <w:u w:val="single"/>
        </w:rPr>
        <w:t>extinction</w:t>
      </w:r>
      <w:r>
        <w:t>.</w:t>
      </w:r>
    </w:p>
    <w:p w14:paraId="7E8FC5B0" w14:textId="77777777" w:rsidR="009231B9" w:rsidRPr="00684BF3" w:rsidRDefault="009231B9" w:rsidP="009231B9">
      <w:r w:rsidRPr="00C80CAB">
        <w:rPr>
          <w:rStyle w:val="Heading4Char"/>
        </w:rPr>
        <w:t>Tate et al. 15</w:t>
      </w:r>
      <w:r w:rsidRPr="00684BF3">
        <w:t xml:space="preserve"> – (Jitendra S. Tate, Ph.D., Mechanical Engineering, M.S. &amp; B.S., Mechanical Engineering; Sergio Espinoza; </w:t>
      </w:r>
      <w:proofErr w:type="spellStart"/>
      <w:r w:rsidRPr="00684BF3">
        <w:t>Davontae</w:t>
      </w:r>
      <w:proofErr w:type="spellEnd"/>
      <w:r w:rsidRPr="00684BF3">
        <w:t xml:space="preserve"> </w:t>
      </w:r>
      <w:proofErr w:type="spellStart"/>
      <w:r w:rsidRPr="00684BF3">
        <w:t>Habbit</w:t>
      </w:r>
      <w:proofErr w:type="spellEnd"/>
      <w:r w:rsidRPr="00684BF3">
        <w:t xml:space="preserve">; Craig Hanks; Walk </w:t>
      </w:r>
      <w:proofErr w:type="spellStart"/>
      <w:r w:rsidRPr="00684BF3">
        <w:t>Trybula</w:t>
      </w:r>
      <w:proofErr w:type="spellEnd"/>
      <w:r w:rsidRPr="00684BF3">
        <w:t xml:space="preserve">; Dominick </w:t>
      </w:r>
      <w:proofErr w:type="spellStart"/>
      <w:r w:rsidRPr="00684BF3">
        <w:t>Fazarro</w:t>
      </w:r>
      <w:proofErr w:type="spellEnd"/>
      <w:r w:rsidRPr="00684BF3">
        <w:t>; “JOTS v41n1 - Military And National Security Implications Of Nanotechnology”; Virginia Tech University Press; D.A. June 24</w:t>
      </w:r>
      <w:r w:rsidRPr="00684BF3">
        <w:rPr>
          <w:vertAlign w:val="superscript"/>
        </w:rPr>
        <w:t>th</w:t>
      </w:r>
      <w:r w:rsidRPr="00684BF3">
        <w:t xml:space="preserve"> 2020, [Published Spring 2015]; </w:t>
      </w:r>
      <w:hyperlink r:id="rId12" w:history="1">
        <w:r w:rsidRPr="00684BF3">
          <w:rPr>
            <w:rStyle w:val="Hyperlink"/>
          </w:rPr>
          <w:t>https://scholar.lib.vt.edu/ejournals/JOTS/v41/v41n1/tate.html</w:t>
        </w:r>
      </w:hyperlink>
      <w:r w:rsidRPr="00684BF3">
        <w:t>) //LFS—JCM</w:t>
      </w:r>
    </w:p>
    <w:p w14:paraId="6C9FFFAC" w14:textId="77777777" w:rsidR="009231B9" w:rsidRPr="00684BF3" w:rsidRDefault="009231B9" w:rsidP="009231B9">
      <w:pPr>
        <w:rPr>
          <w:sz w:val="16"/>
        </w:rPr>
      </w:pPr>
      <w:r w:rsidRPr="00684BF3">
        <w:rPr>
          <w:sz w:val="16"/>
        </w:rPr>
        <w:t xml:space="preserve">The purpose of country’s armed forces is to provide protection from foreign threats and from internal conflict. On the other hand, they may also harm a society by engaging in counter- productive warfare or serving as an economic burden. Expenditures on </w:t>
      </w:r>
      <w:r w:rsidRPr="00C80102">
        <w:rPr>
          <w:rStyle w:val="Emphasis"/>
          <w:highlight w:val="green"/>
        </w:rPr>
        <w:t>science and technology</w:t>
      </w:r>
      <w:r w:rsidRPr="00684BF3">
        <w:rPr>
          <w:rStyle w:val="StyleUnderline"/>
        </w:rPr>
        <w:t xml:space="preserve"> to develop weapons and systems sometimes produces side benefits</w:t>
      </w:r>
      <w:r w:rsidRPr="00684BF3">
        <w:rPr>
          <w:sz w:val="16"/>
        </w:rPr>
        <w:t xml:space="preserve">, such as new medicines, technologies, or materials. Being ahead in military technology </w:t>
      </w:r>
      <w:r w:rsidRPr="00C80102">
        <w:rPr>
          <w:rStyle w:val="StyleUnderline"/>
          <w:highlight w:val="green"/>
        </w:rPr>
        <w:t xml:space="preserve">provides an important </w:t>
      </w:r>
      <w:r w:rsidRPr="00C80102">
        <w:rPr>
          <w:rStyle w:val="Emphasis"/>
          <w:highlight w:val="green"/>
        </w:rPr>
        <w:t>advantage in armed conflict</w:t>
      </w:r>
      <w:r w:rsidRPr="00684BF3">
        <w:rPr>
          <w:sz w:val="16"/>
        </w:rPr>
        <w:t xml:space="preserve">. Thus, all potential opponents have a strong motive for military research and development. From the perspective of international security and arms control it appears that in depth studies of the social science of these implications has hardly begun. Warnings about this emerging technology have been sounded against excessive promises made too soon. </w:t>
      </w:r>
      <w:r w:rsidRPr="00684BF3">
        <w:rPr>
          <w:rStyle w:val="StyleUnderline"/>
        </w:rPr>
        <w:t>The public may be too caught up with a “</w:t>
      </w:r>
      <w:proofErr w:type="spellStart"/>
      <w:r w:rsidRPr="00684BF3">
        <w:rPr>
          <w:rStyle w:val="Emphasis"/>
        </w:rPr>
        <w:t>nanohype</w:t>
      </w:r>
      <w:proofErr w:type="spellEnd"/>
      <w:r w:rsidRPr="00684BF3">
        <w:rPr>
          <w:rStyle w:val="StyleUnderline"/>
        </w:rPr>
        <w:t>”</w:t>
      </w:r>
      <w:r w:rsidRPr="00684BF3">
        <w:rPr>
          <w:sz w:val="16"/>
        </w:rPr>
        <w:t xml:space="preserve"> ( </w:t>
      </w:r>
      <w:hyperlink r:id="rId13" w:anchor="gubrud" w:history="1">
        <w:r w:rsidRPr="00684BF3">
          <w:rPr>
            <w:rStyle w:val="Hyperlink"/>
            <w:sz w:val="16"/>
          </w:rPr>
          <w:t>Gubrud &amp; Altmann, 2002 </w:t>
        </w:r>
      </w:hyperlink>
      <w:r w:rsidRPr="00684BF3">
        <w:rPr>
          <w:sz w:val="16"/>
        </w:rPr>
        <w:t xml:space="preserve">). </w:t>
      </w:r>
      <w:r w:rsidRPr="00684BF3">
        <w:rPr>
          <w:rStyle w:val="StyleUnderline"/>
        </w:rPr>
        <w:t>It is essential to address</w:t>
      </w:r>
      <w:r w:rsidRPr="00684BF3">
        <w:rPr>
          <w:sz w:val="16"/>
        </w:rPr>
        <w:t xml:space="preserve"> questions of </w:t>
      </w:r>
      <w:r w:rsidRPr="00C80102">
        <w:rPr>
          <w:rStyle w:val="StyleUnderline"/>
          <w:highlight w:val="green"/>
        </w:rPr>
        <w:t xml:space="preserve">possible </w:t>
      </w:r>
      <w:r w:rsidRPr="00C80102">
        <w:rPr>
          <w:rStyle w:val="Emphasis"/>
          <w:highlight w:val="green"/>
        </w:rPr>
        <w:t>dangers arising from military use of nanotechnology</w:t>
      </w:r>
      <w:r w:rsidRPr="00684BF3">
        <w:rPr>
          <w:rStyle w:val="StyleUnderline"/>
        </w:rPr>
        <w:t xml:space="preserve"> and its impacts on national security</w:t>
      </w:r>
      <w:r w:rsidRPr="00684BF3">
        <w:rPr>
          <w:sz w:val="16"/>
        </w:rPr>
        <w:t>. Their consequences need to be analyzed.</w:t>
      </w:r>
    </w:p>
    <w:p w14:paraId="51206ABC" w14:textId="77777777" w:rsidR="009231B9" w:rsidRPr="00684BF3" w:rsidRDefault="009231B9" w:rsidP="009231B9">
      <w:pPr>
        <w:rPr>
          <w:sz w:val="16"/>
          <w:szCs w:val="16"/>
        </w:rPr>
      </w:pPr>
      <w:r w:rsidRPr="00684BF3">
        <w:rPr>
          <w:sz w:val="16"/>
          <w:szCs w:val="16"/>
        </w:rPr>
        <w:t>NT and Preventative Arms Control</w:t>
      </w:r>
      <w:r w:rsidRPr="00684BF3">
        <w:rPr>
          <w:sz w:val="16"/>
          <w:szCs w:val="16"/>
        </w:rPr>
        <w:br/>
        <w:t>Background</w:t>
      </w:r>
    </w:p>
    <w:p w14:paraId="4B72E440" w14:textId="77777777" w:rsidR="004F63BF" w:rsidRDefault="009231B9" w:rsidP="009231B9">
      <w:pPr>
        <w:rPr>
          <w:rStyle w:val="StyleUnderline"/>
        </w:rPr>
      </w:pPr>
      <w:r w:rsidRPr="00684BF3">
        <w:rPr>
          <w:sz w:val="16"/>
        </w:rPr>
        <w:t xml:space="preserve">The goal of </w:t>
      </w:r>
      <w:r w:rsidRPr="00684BF3">
        <w:rPr>
          <w:rStyle w:val="StyleUnderline"/>
        </w:rPr>
        <w:t>preventive arms control</w:t>
      </w:r>
      <w:r w:rsidRPr="00684BF3">
        <w:rPr>
          <w:sz w:val="16"/>
        </w:rPr>
        <w:t xml:space="preserve"> is to </w:t>
      </w:r>
      <w:r w:rsidRPr="00684BF3">
        <w:rPr>
          <w:rStyle w:val="StyleUnderline"/>
        </w:rPr>
        <w:t>limit how the development of future weapons could create horrific situations</w:t>
      </w:r>
      <w:r w:rsidRPr="00684BF3">
        <w:rPr>
          <w:sz w:val="16"/>
        </w:rPr>
        <w:t xml:space="preserve">, as </w:t>
      </w:r>
      <w:r w:rsidRPr="00684BF3">
        <w:rPr>
          <w:rStyle w:val="StyleUnderline"/>
        </w:rPr>
        <w:t>seen in</w:t>
      </w:r>
      <w:r w:rsidRPr="00684BF3">
        <w:rPr>
          <w:sz w:val="16"/>
        </w:rPr>
        <w:t xml:space="preserve"> the past </w:t>
      </w:r>
      <w:r w:rsidRPr="00684BF3">
        <w:rPr>
          <w:rStyle w:val="Emphasis"/>
        </w:rPr>
        <w:t>world wars</w:t>
      </w:r>
      <w:r w:rsidRPr="00684BF3">
        <w:rPr>
          <w:sz w:val="16"/>
        </w:rPr>
        <w:t xml:space="preserve">. A qualitative method here is to </w:t>
      </w:r>
      <w:r w:rsidRPr="00684BF3">
        <w:rPr>
          <w:rStyle w:val="Emphasis"/>
        </w:rPr>
        <w:t>design boundaries</w:t>
      </w:r>
      <w:r w:rsidRPr="00684BF3">
        <w:rPr>
          <w:sz w:val="16"/>
        </w:rPr>
        <w:t xml:space="preserve"> which </w:t>
      </w:r>
      <w:r w:rsidRPr="00684BF3">
        <w:rPr>
          <w:rStyle w:val="StyleUnderline"/>
        </w:rPr>
        <w:t>could limit the creation of new military technologies</w:t>
      </w:r>
      <w:r w:rsidRPr="00684BF3">
        <w:rPr>
          <w:sz w:val="16"/>
        </w:rPr>
        <w:t xml:space="preserve"> before they are ever deployed or even thought of. One criterion regards arms control and how the development of </w:t>
      </w:r>
      <w:r w:rsidRPr="00684BF3">
        <w:rPr>
          <w:rStyle w:val="StyleUnderline"/>
        </w:rPr>
        <w:t>military and surveillance technologies could go beyond the limits of international law warfare</w:t>
      </w:r>
      <w:r w:rsidRPr="00684BF3">
        <w:rPr>
          <w:sz w:val="16"/>
        </w:rPr>
        <w:t xml:space="preserve"> and control agreements. This could include </w:t>
      </w:r>
      <w:r w:rsidRPr="00C80102">
        <w:rPr>
          <w:rStyle w:val="Emphasis"/>
          <w:highlight w:val="green"/>
        </w:rPr>
        <w:t xml:space="preserve">autonomous fighting war machines </w:t>
      </w:r>
      <w:r w:rsidRPr="00C80102">
        <w:rPr>
          <w:rStyle w:val="StyleUnderline"/>
          <w:highlight w:val="green"/>
        </w:rPr>
        <w:t>failing to define combatants</w:t>
      </w:r>
    </w:p>
    <w:p w14:paraId="757A5303" w14:textId="77777777" w:rsidR="004F63BF" w:rsidRDefault="004F63BF" w:rsidP="009231B9">
      <w:pPr>
        <w:rPr>
          <w:rStyle w:val="StyleUnderline"/>
        </w:rPr>
      </w:pPr>
    </w:p>
    <w:p w14:paraId="65DAF260" w14:textId="77777777" w:rsidR="004F63BF" w:rsidRDefault="004F63BF" w:rsidP="009231B9">
      <w:pPr>
        <w:rPr>
          <w:rStyle w:val="StyleUnderline"/>
        </w:rPr>
      </w:pPr>
    </w:p>
    <w:p w14:paraId="2D5B6B90" w14:textId="77777777" w:rsidR="004F63BF" w:rsidRDefault="004F63BF" w:rsidP="009231B9">
      <w:pPr>
        <w:rPr>
          <w:rStyle w:val="StyleUnderline"/>
        </w:rPr>
      </w:pPr>
    </w:p>
    <w:p w14:paraId="0235E847" w14:textId="77777777" w:rsidR="004F63BF" w:rsidRDefault="004F63BF" w:rsidP="009231B9">
      <w:pPr>
        <w:rPr>
          <w:rStyle w:val="StyleUnderline"/>
        </w:rPr>
      </w:pPr>
    </w:p>
    <w:p w14:paraId="07370CDA" w14:textId="77777777" w:rsidR="004F63BF" w:rsidRDefault="004F63BF" w:rsidP="009231B9">
      <w:pPr>
        <w:rPr>
          <w:rStyle w:val="StyleUnderline"/>
        </w:rPr>
      </w:pPr>
    </w:p>
    <w:p w14:paraId="792B8455" w14:textId="77777777" w:rsidR="004F63BF" w:rsidRDefault="004F63BF" w:rsidP="009231B9">
      <w:pPr>
        <w:rPr>
          <w:rStyle w:val="StyleUnderline"/>
        </w:rPr>
      </w:pPr>
    </w:p>
    <w:p w14:paraId="05F95A3D" w14:textId="77777777" w:rsidR="004F63BF" w:rsidRDefault="004F63BF" w:rsidP="009231B9">
      <w:pPr>
        <w:rPr>
          <w:rStyle w:val="StyleUnderline"/>
        </w:rPr>
      </w:pPr>
    </w:p>
    <w:p w14:paraId="1D71ACD0" w14:textId="77777777" w:rsidR="004F63BF" w:rsidRDefault="004F63BF" w:rsidP="009231B9">
      <w:pPr>
        <w:rPr>
          <w:rStyle w:val="StyleUnderline"/>
        </w:rPr>
      </w:pPr>
    </w:p>
    <w:p w14:paraId="5DA1A5CB" w14:textId="77777777" w:rsidR="004F63BF" w:rsidRDefault="004F63BF" w:rsidP="009231B9">
      <w:pPr>
        <w:rPr>
          <w:rStyle w:val="StyleUnderline"/>
        </w:rPr>
      </w:pPr>
    </w:p>
    <w:p w14:paraId="5BA40C5C" w14:textId="77777777" w:rsidR="004F63BF" w:rsidRDefault="004F63BF" w:rsidP="009231B9">
      <w:pPr>
        <w:rPr>
          <w:rStyle w:val="StyleUnderline"/>
        </w:rPr>
      </w:pPr>
    </w:p>
    <w:p w14:paraId="714E2915" w14:textId="77777777" w:rsidR="004F63BF" w:rsidRDefault="004F63BF" w:rsidP="009231B9">
      <w:pPr>
        <w:rPr>
          <w:rStyle w:val="StyleUnderline"/>
        </w:rPr>
      </w:pPr>
    </w:p>
    <w:p w14:paraId="1288349E" w14:textId="77777777" w:rsidR="004F63BF" w:rsidRDefault="004F63BF" w:rsidP="009231B9">
      <w:pPr>
        <w:rPr>
          <w:rStyle w:val="StyleUnderline"/>
        </w:rPr>
      </w:pPr>
    </w:p>
    <w:p w14:paraId="435949CD" w14:textId="77777777" w:rsidR="004F63BF" w:rsidRDefault="004F63BF" w:rsidP="009231B9">
      <w:pPr>
        <w:rPr>
          <w:rStyle w:val="StyleUnderline"/>
        </w:rPr>
      </w:pPr>
    </w:p>
    <w:p w14:paraId="32172693" w14:textId="77777777" w:rsidR="004F63BF" w:rsidRDefault="004F63BF" w:rsidP="009231B9">
      <w:pPr>
        <w:rPr>
          <w:rStyle w:val="StyleUnderline"/>
        </w:rPr>
      </w:pPr>
    </w:p>
    <w:p w14:paraId="690F52F2" w14:textId="77777777" w:rsidR="004F63BF" w:rsidRDefault="004F63BF" w:rsidP="009231B9">
      <w:pPr>
        <w:rPr>
          <w:rStyle w:val="StyleUnderline"/>
        </w:rPr>
      </w:pPr>
    </w:p>
    <w:p w14:paraId="417901EE" w14:textId="77777777" w:rsidR="004F63BF" w:rsidRDefault="004F63BF" w:rsidP="009231B9">
      <w:pPr>
        <w:rPr>
          <w:rStyle w:val="StyleUnderline"/>
        </w:rPr>
      </w:pPr>
    </w:p>
    <w:p w14:paraId="63AB94DF" w14:textId="0BEDEBBA" w:rsidR="009231B9" w:rsidRPr="004F63BF" w:rsidRDefault="009231B9" w:rsidP="009231B9">
      <w:pPr>
        <w:rPr>
          <w:u w:val="single"/>
        </w:rPr>
      </w:pPr>
      <w:r w:rsidRPr="00684BF3">
        <w:rPr>
          <w:sz w:val="16"/>
        </w:rPr>
        <w:t xml:space="preserve"> of either side and </w:t>
      </w:r>
      <w:r w:rsidRPr="00C80102">
        <w:rPr>
          <w:rStyle w:val="Emphasis"/>
          <w:highlight w:val="green"/>
        </w:rPr>
        <w:t>Biological weapons</w:t>
      </w:r>
      <w:r w:rsidRPr="00C80102">
        <w:rPr>
          <w:sz w:val="16"/>
          <w:highlight w:val="green"/>
        </w:rPr>
        <w:t xml:space="preserve"> </w:t>
      </w:r>
      <w:r w:rsidRPr="00C80102">
        <w:rPr>
          <w:rStyle w:val="StyleUnderline"/>
          <w:highlight w:val="green"/>
        </w:rPr>
        <w:t>could possibly give</w:t>
      </w:r>
      <w:r w:rsidRPr="00C80102">
        <w:rPr>
          <w:sz w:val="16"/>
          <w:highlight w:val="green"/>
        </w:rPr>
        <w:t xml:space="preserve"> </w:t>
      </w:r>
      <w:r w:rsidRPr="00C80102">
        <w:rPr>
          <w:rStyle w:val="Emphasis"/>
          <w:highlight w:val="green"/>
        </w:rPr>
        <w:t>terrorist circumvention</w:t>
      </w:r>
      <w:r w:rsidRPr="00684BF3">
        <w:rPr>
          <w:sz w:val="16"/>
        </w:rPr>
        <w:t xml:space="preserve"> </w:t>
      </w:r>
      <w:r w:rsidRPr="00684BF3">
        <w:rPr>
          <w:rStyle w:val="StyleUnderline"/>
        </w:rPr>
        <w:t>over</w:t>
      </w:r>
      <w:r w:rsidRPr="00684BF3">
        <w:rPr>
          <w:sz w:val="16"/>
        </w:rPr>
        <w:t xml:space="preserve"> </w:t>
      </w:r>
      <w:r w:rsidRPr="00684BF3">
        <w:rPr>
          <w:rStyle w:val="Emphasis"/>
        </w:rPr>
        <w:t>existing treaties</w:t>
      </w:r>
      <w:r w:rsidRPr="00684BF3">
        <w:rPr>
          <w:sz w:val="16"/>
        </w:rPr>
        <w:t xml:space="preserve"> ( </w:t>
      </w:r>
      <w:hyperlink r:id="rId14" w:anchor="altmann5" w:history="1">
        <w:r w:rsidRPr="00684BF3">
          <w:rPr>
            <w:rStyle w:val="Hyperlink"/>
            <w:sz w:val="16"/>
          </w:rPr>
          <w:t>Altmann &amp; Gubrud, Military, arms control, and security aspects of nanotechnology, 2004 </w:t>
        </w:r>
      </w:hyperlink>
      <w:r w:rsidRPr="00684BF3">
        <w:rPr>
          <w:sz w:val="16"/>
        </w:rPr>
        <w:t xml:space="preserve">). The second criterion is to </w:t>
      </w:r>
      <w:r w:rsidRPr="00684BF3">
        <w:rPr>
          <w:rStyle w:val="StyleUnderline"/>
        </w:rPr>
        <w:t>prevent destabilization of the military situation which emerging technologies</w:t>
      </w:r>
      <w:r w:rsidRPr="00684BF3">
        <w:rPr>
          <w:sz w:val="16"/>
        </w:rPr>
        <w:t xml:space="preserve"> could make response times in battle much faster. Who will strike first? The third criterion, according to Altman &amp; Gubrud, is how to </w:t>
      </w:r>
      <w:r w:rsidRPr="00684BF3">
        <w:rPr>
          <w:rStyle w:val="StyleUnderline"/>
        </w:rPr>
        <w:t xml:space="preserve">consider </w:t>
      </w:r>
      <w:r w:rsidRPr="00684BF3">
        <w:rPr>
          <w:rStyle w:val="Emphasis"/>
        </w:rPr>
        <w:t>unintended hazards</w:t>
      </w:r>
      <w:r w:rsidRPr="00684BF3">
        <w:rPr>
          <w:rStyle w:val="StyleUnderline"/>
        </w:rPr>
        <w:t xml:space="preserve"> to </w:t>
      </w:r>
      <w:r w:rsidRPr="00684BF3">
        <w:rPr>
          <w:rStyle w:val="Emphasis"/>
        </w:rPr>
        <w:t>humans</w:t>
      </w:r>
      <w:r w:rsidRPr="00684BF3">
        <w:rPr>
          <w:rStyle w:val="StyleUnderline"/>
        </w:rPr>
        <w:t xml:space="preserve">, the </w:t>
      </w:r>
      <w:r w:rsidRPr="00684BF3">
        <w:rPr>
          <w:rStyle w:val="Emphasis"/>
        </w:rPr>
        <w:t>environment</w:t>
      </w:r>
      <w:r w:rsidRPr="00684BF3">
        <w:rPr>
          <w:rStyle w:val="StyleUnderline"/>
        </w:rPr>
        <w:t>, and society</w:t>
      </w:r>
      <w:r w:rsidRPr="00684BF3">
        <w:rPr>
          <w:sz w:val="16"/>
        </w:rPr>
        <w:t>. Nanoscience is paving the way for smaller more efficient systems which could leak into civilian sectors that could bring risks to human health and personal data. Concrete data on how this will affect humans or the environment is still uncertain.</w:t>
      </w:r>
    </w:p>
    <w:p w14:paraId="487B2267" w14:textId="77777777" w:rsidR="009231B9" w:rsidRPr="00684BF3" w:rsidRDefault="009231B9" w:rsidP="009231B9">
      <w:pPr>
        <w:rPr>
          <w:sz w:val="16"/>
        </w:rPr>
      </w:pPr>
      <w:r w:rsidRPr="00684BF3">
        <w:rPr>
          <w:sz w:val="16"/>
          <w:szCs w:val="16"/>
        </w:rPr>
        <w:t>Arms Control Agreements</w:t>
      </w:r>
      <w:r w:rsidRPr="00684BF3">
        <w:rPr>
          <w:sz w:val="16"/>
          <w:szCs w:val="16"/>
        </w:rPr>
        <w:br/>
      </w:r>
      <w:r w:rsidRPr="00684BF3">
        <w:rPr>
          <w:sz w:val="16"/>
        </w:rPr>
        <w:t xml:space="preserve">The development of </w:t>
      </w:r>
      <w:r w:rsidRPr="00684BF3">
        <w:rPr>
          <w:rStyle w:val="StyleUnderline"/>
        </w:rPr>
        <w:t xml:space="preserve">smaller </w:t>
      </w:r>
      <w:r w:rsidRPr="00684BF3">
        <w:rPr>
          <w:rStyle w:val="Emphasis"/>
        </w:rPr>
        <w:t>chemical</w:t>
      </w:r>
      <w:r w:rsidRPr="00684BF3">
        <w:rPr>
          <w:rStyle w:val="StyleUnderline"/>
        </w:rPr>
        <w:t xml:space="preserve"> or </w:t>
      </w:r>
      <w:r w:rsidRPr="00684BF3">
        <w:rPr>
          <w:rStyle w:val="Emphasis"/>
        </w:rPr>
        <w:t>bio</w:t>
      </w:r>
      <w:r w:rsidRPr="00684BF3">
        <w:rPr>
          <w:rStyle w:val="StyleUnderline"/>
        </w:rPr>
        <w:t xml:space="preserve">logical </w:t>
      </w:r>
      <w:r w:rsidRPr="00684BF3">
        <w:rPr>
          <w:rStyle w:val="Emphasis"/>
        </w:rPr>
        <w:t>weapons</w:t>
      </w:r>
      <w:r w:rsidRPr="00684BF3">
        <w:rPr>
          <w:sz w:val="16"/>
        </w:rPr>
        <w:t xml:space="preserve"> that may contain less to no metal </w:t>
      </w:r>
      <w:r w:rsidRPr="00684BF3">
        <w:rPr>
          <w:rStyle w:val="StyleUnderline"/>
        </w:rPr>
        <w:t>could potentially violate existing international laws of warfare</w:t>
      </w:r>
      <w:r w:rsidRPr="00684BF3">
        <w:rPr>
          <w:sz w:val="16"/>
        </w:rPr>
        <w:t xml:space="preserve"> by becoming virtually undetectable. Smaller weapons could </w:t>
      </w:r>
      <w:r w:rsidRPr="00684BF3">
        <w:rPr>
          <w:rStyle w:val="StyleUnderline"/>
        </w:rPr>
        <w:t>fall into categories that would undermine peace treaties</w:t>
      </w:r>
      <w:r w:rsidRPr="00684BF3">
        <w:rPr>
          <w:sz w:val="16"/>
        </w:rPr>
        <w:t xml:space="preserve">. The </w:t>
      </w:r>
      <w:r w:rsidRPr="00684BF3">
        <w:rPr>
          <w:rStyle w:val="StyleUnderline"/>
        </w:rPr>
        <w:t>manipulation of these weapons by terrorist</w:t>
      </w:r>
      <w:r w:rsidRPr="00684BF3">
        <w:rPr>
          <w:sz w:val="16"/>
        </w:rPr>
        <w:t xml:space="preserve"> could give a </w:t>
      </w:r>
      <w:r w:rsidRPr="00684BF3">
        <w:rPr>
          <w:rStyle w:val="StyleUnderline"/>
        </w:rPr>
        <w:t>better opportunity to select specific targets for assassination</w:t>
      </w:r>
      <w:r w:rsidRPr="00684BF3">
        <w:rPr>
          <w:sz w:val="16"/>
        </w:rPr>
        <w:t xml:space="preserve">. </w:t>
      </w:r>
      <w:r w:rsidRPr="00684BF3">
        <w:rPr>
          <w:rStyle w:val="Emphasis"/>
        </w:rPr>
        <w:t>Anti- satellite attacks</w:t>
      </w:r>
      <w:r w:rsidRPr="00684BF3">
        <w:rPr>
          <w:sz w:val="16"/>
        </w:rPr>
        <w:t xml:space="preserve"> by </w:t>
      </w:r>
      <w:r w:rsidRPr="00684BF3">
        <w:rPr>
          <w:rStyle w:val="StyleUnderline"/>
        </w:rPr>
        <w:t>smaller more autonomous satellites</w:t>
      </w:r>
      <w:r w:rsidRPr="00684BF3">
        <w:rPr>
          <w:sz w:val="16"/>
        </w:rPr>
        <w:t xml:space="preserve"> could potentially </w:t>
      </w:r>
      <w:r w:rsidRPr="00684BF3">
        <w:rPr>
          <w:rStyle w:val="Emphasis"/>
        </w:rPr>
        <w:t>destabilize the space situation</w:t>
      </w:r>
      <w:r w:rsidRPr="00684BF3">
        <w:rPr>
          <w:sz w:val="16"/>
        </w:rPr>
        <w:t>. Therefore a comprehensive ban on space weapons should be established ( </w:t>
      </w:r>
      <w:hyperlink r:id="rId15" w:anchor="altmann3" w:history="1">
        <w:r w:rsidRPr="00684BF3">
          <w:rPr>
            <w:rStyle w:val="Hyperlink"/>
            <w:sz w:val="16"/>
          </w:rPr>
          <w:t>Altmann &amp; Gubrud, 2002 </w:t>
        </w:r>
      </w:hyperlink>
      <w:r w:rsidRPr="00684BF3">
        <w:rPr>
          <w:sz w:val="16"/>
        </w:rPr>
        <w:t xml:space="preserve">). </w:t>
      </w:r>
      <w:r w:rsidRPr="00684BF3">
        <w:rPr>
          <w:rStyle w:val="StyleUnderline"/>
        </w:rPr>
        <w:t>Autonomous robots with a degree of artificial intelligence will</w:t>
      </w:r>
      <w:r w:rsidRPr="00684BF3">
        <w:rPr>
          <w:sz w:val="16"/>
        </w:rPr>
        <w:t xml:space="preserve"> potentially </w:t>
      </w:r>
      <w:r w:rsidRPr="00684BF3">
        <w:rPr>
          <w:rStyle w:val="StyleUnderline"/>
        </w:rPr>
        <w:t>bring great problems</w:t>
      </w:r>
      <w:r w:rsidRPr="00684BF3">
        <w:rPr>
          <w:sz w:val="16"/>
        </w:rPr>
        <w:t xml:space="preserve">. The ability to identify a soldiers current situation such as a plea for surrender, a call for medical attention, or illness is a </w:t>
      </w:r>
      <w:proofErr w:type="spellStart"/>
      <w:r w:rsidRPr="00684BF3">
        <w:rPr>
          <w:sz w:val="16"/>
        </w:rPr>
        <w:t>a</w:t>
      </w:r>
      <w:proofErr w:type="spellEnd"/>
      <w:r w:rsidRPr="00684BF3">
        <w:rPr>
          <w:sz w:val="16"/>
        </w:rPr>
        <w:t xml:space="preserve"> very complicated tasks that to an extent requires human intelligence. This could potentially </w:t>
      </w:r>
      <w:r w:rsidRPr="00684BF3">
        <w:rPr>
          <w:rStyle w:val="StyleUnderline"/>
        </w:rPr>
        <w:t>violate humanitarian law</w:t>
      </w:r>
      <w:r w:rsidRPr="00684BF3">
        <w:rPr>
          <w:sz w:val="16"/>
        </w:rPr>
        <w:t>.</w:t>
      </w:r>
    </w:p>
    <w:p w14:paraId="36E398C5" w14:textId="77777777" w:rsidR="009231B9" w:rsidRPr="00684BF3" w:rsidRDefault="009231B9" w:rsidP="009231B9">
      <w:pPr>
        <w:rPr>
          <w:sz w:val="14"/>
        </w:rPr>
      </w:pPr>
      <w:r w:rsidRPr="00684BF3">
        <w:rPr>
          <w:sz w:val="14"/>
          <w:szCs w:val="16"/>
        </w:rPr>
        <w:t>Stability</w:t>
      </w:r>
      <w:r w:rsidRPr="00684BF3">
        <w:rPr>
          <w:sz w:val="14"/>
          <w:szCs w:val="16"/>
        </w:rPr>
        <w:br/>
      </w:r>
      <w:r w:rsidRPr="00C80102">
        <w:rPr>
          <w:rStyle w:val="StyleUnderline"/>
          <w:highlight w:val="green"/>
        </w:rPr>
        <w:t>New weapons</w:t>
      </w:r>
      <w:r w:rsidRPr="00684BF3">
        <w:rPr>
          <w:sz w:val="14"/>
        </w:rPr>
        <w:t xml:space="preserve"> could </w:t>
      </w:r>
      <w:r w:rsidRPr="00684BF3">
        <w:rPr>
          <w:rStyle w:val="StyleUnderline"/>
        </w:rPr>
        <w:t>pressure the military to prevent attacks</w:t>
      </w:r>
      <w:r w:rsidRPr="00684BF3">
        <w:rPr>
          <w:sz w:val="14"/>
        </w:rPr>
        <w:t xml:space="preserve"> by </w:t>
      </w:r>
      <w:r w:rsidRPr="00684BF3">
        <w:rPr>
          <w:rStyle w:val="StyleUnderline"/>
        </w:rPr>
        <w:t>pursuing</w:t>
      </w:r>
      <w:r w:rsidRPr="00684BF3">
        <w:rPr>
          <w:sz w:val="14"/>
        </w:rPr>
        <w:t xml:space="preserve"> the development of </w:t>
      </w:r>
      <w:r w:rsidRPr="00684BF3">
        <w:rPr>
          <w:rStyle w:val="StyleUnderline"/>
        </w:rPr>
        <w:t>new tech</w:t>
      </w:r>
      <w:r w:rsidRPr="00684BF3">
        <w:rPr>
          <w:sz w:val="14"/>
        </w:rPr>
        <w:t xml:space="preserve">nologies </w:t>
      </w:r>
      <w:r w:rsidRPr="00684BF3">
        <w:rPr>
          <w:rStyle w:val="StyleUnderline"/>
        </w:rPr>
        <w:t>faster</w:t>
      </w:r>
      <w:r w:rsidRPr="00684BF3">
        <w:rPr>
          <w:sz w:val="14"/>
        </w:rPr>
        <w:t xml:space="preserve">. This </w:t>
      </w:r>
      <w:r w:rsidRPr="00C80102">
        <w:rPr>
          <w:rStyle w:val="StyleUnderline"/>
          <w:highlight w:val="green"/>
        </w:rPr>
        <w:t xml:space="preserve">could lead to an </w:t>
      </w:r>
      <w:r w:rsidRPr="00C80102">
        <w:rPr>
          <w:rStyle w:val="Emphasis"/>
          <w:highlight w:val="green"/>
        </w:rPr>
        <w:t>arms race</w:t>
      </w:r>
      <w:r w:rsidRPr="00684BF3">
        <w:rPr>
          <w:sz w:val="14"/>
        </w:rPr>
        <w:t xml:space="preserve"> with </w:t>
      </w:r>
      <w:r w:rsidRPr="00684BF3">
        <w:rPr>
          <w:rStyle w:val="StyleUnderline"/>
        </w:rPr>
        <w:t>other nations trying to attain the same goal.</w:t>
      </w:r>
      <w:r w:rsidRPr="00684BF3">
        <w:rPr>
          <w:sz w:val="14"/>
        </w:rPr>
        <w:t xml:space="preserve"> </w:t>
      </w:r>
      <w:r w:rsidRPr="00C80102">
        <w:rPr>
          <w:rStyle w:val="Emphasis"/>
          <w:highlight w:val="green"/>
        </w:rPr>
        <w:t>Destabilization</w:t>
      </w:r>
      <w:r w:rsidRPr="00684BF3">
        <w:rPr>
          <w:sz w:val="14"/>
        </w:rPr>
        <w:t xml:space="preserve"> </w:t>
      </w:r>
      <w:r w:rsidRPr="00684BF3">
        <w:rPr>
          <w:rStyle w:val="StyleUnderline"/>
        </w:rPr>
        <w:t xml:space="preserve">may </w:t>
      </w:r>
      <w:r w:rsidRPr="00C80102">
        <w:rPr>
          <w:rStyle w:val="StyleUnderline"/>
          <w:highlight w:val="green"/>
        </w:rPr>
        <w:t>occur through</w:t>
      </w:r>
      <w:r w:rsidRPr="00684BF3">
        <w:rPr>
          <w:rStyle w:val="StyleUnderline"/>
        </w:rPr>
        <w:t xml:space="preserve"> faster action</w:t>
      </w:r>
      <w:r w:rsidRPr="00684BF3">
        <w:rPr>
          <w:sz w:val="14"/>
        </w:rPr>
        <w:t xml:space="preserve">, and </w:t>
      </w:r>
      <w:r w:rsidRPr="00C80102">
        <w:rPr>
          <w:rStyle w:val="Emphasis"/>
          <w:highlight w:val="green"/>
        </w:rPr>
        <w:t>more</w:t>
      </w:r>
      <w:r w:rsidRPr="00C80102">
        <w:rPr>
          <w:rStyle w:val="StyleUnderline"/>
          <w:highlight w:val="green"/>
        </w:rPr>
        <w:t xml:space="preserve"> available </w:t>
      </w:r>
      <w:r w:rsidRPr="00C80102">
        <w:rPr>
          <w:rStyle w:val="Emphasis"/>
          <w:highlight w:val="green"/>
        </w:rPr>
        <w:t>nano systems</w:t>
      </w:r>
      <w:r w:rsidRPr="00684BF3">
        <w:rPr>
          <w:sz w:val="14"/>
        </w:rPr>
        <w:t>. Vehicles will become much lighter and will be used for surveillance. This will significantly reduce time to acquire a targets location. Medical devices implanted in soldiers’ bodies will enable the release of drugs that influence mood and response times. For example, an implant that attaches to the brains nervous system could give the possibility to reduce reaction time by processing information much faster than usual ( </w:t>
      </w:r>
      <w:hyperlink r:id="rId16" w:anchor="altmann4" w:history="1">
        <w:r w:rsidRPr="00684BF3">
          <w:rPr>
            <w:rStyle w:val="Hyperlink"/>
            <w:sz w:val="14"/>
          </w:rPr>
          <w:t>Altmann &amp; Gubrud, Anticipating military nanotechnology, 2004 </w:t>
        </w:r>
      </w:hyperlink>
      <w:r w:rsidRPr="00684BF3">
        <w:rPr>
          <w:sz w:val="14"/>
        </w:rPr>
        <w:t xml:space="preserve">). </w:t>
      </w:r>
      <w:r w:rsidRPr="00684BF3">
        <w:rPr>
          <w:rStyle w:val="Emphasis"/>
        </w:rPr>
        <w:t>A</w:t>
      </w:r>
      <w:r w:rsidRPr="00684BF3">
        <w:rPr>
          <w:rStyle w:val="StyleUnderline"/>
        </w:rPr>
        <w:t xml:space="preserve">rtificial </w:t>
      </w:r>
      <w:r w:rsidRPr="00684BF3">
        <w:rPr>
          <w:rStyle w:val="Emphasis"/>
        </w:rPr>
        <w:t>i</w:t>
      </w:r>
      <w:r w:rsidRPr="00684BF3">
        <w:rPr>
          <w:rStyle w:val="StyleUnderline"/>
        </w:rPr>
        <w:t>ntelligence</w:t>
      </w:r>
      <w:r w:rsidRPr="00684BF3">
        <w:rPr>
          <w:sz w:val="14"/>
        </w:rPr>
        <w:t xml:space="preserve"> based genetic algorithms could </w:t>
      </w:r>
      <w:r w:rsidRPr="00684BF3">
        <w:rPr>
          <w:rStyle w:val="StyleUnderline"/>
        </w:rPr>
        <w:t>make tactical decisions much faster</w:t>
      </w:r>
      <w:r w:rsidRPr="00684BF3">
        <w:rPr>
          <w:sz w:val="14"/>
        </w:rPr>
        <w:t xml:space="preserve"> through computational power by adapting to a situations decision. </w:t>
      </w:r>
      <w:r w:rsidRPr="00C80102">
        <w:rPr>
          <w:rStyle w:val="StyleUnderline"/>
          <w:highlight w:val="green"/>
        </w:rPr>
        <w:t>Nano robots</w:t>
      </w:r>
      <w:r w:rsidRPr="00684BF3">
        <w:rPr>
          <w:rStyle w:val="StyleUnderline"/>
        </w:rPr>
        <w:t xml:space="preserve"> could eavesdrop, manipulate or even </w:t>
      </w:r>
      <w:r w:rsidRPr="00C80102">
        <w:rPr>
          <w:rStyle w:val="Emphasis"/>
          <w:highlight w:val="green"/>
        </w:rPr>
        <w:t>destroy targets</w:t>
      </w:r>
      <w:r w:rsidRPr="00684BF3">
        <w:rPr>
          <w:sz w:val="14"/>
        </w:rPr>
        <w:t xml:space="preserve"> while at the same time being undetected ( </w:t>
      </w:r>
      <w:hyperlink r:id="rId17" w:anchor="altmann1" w:history="1">
        <w:r w:rsidRPr="00684BF3">
          <w:rPr>
            <w:rStyle w:val="Hyperlink"/>
            <w:sz w:val="14"/>
          </w:rPr>
          <w:t>Altmann J. , Military Uses of Nanotechnology: Perspectives and Concerns, 2004 </w:t>
        </w:r>
      </w:hyperlink>
      <w:r w:rsidRPr="00684BF3">
        <w:rPr>
          <w:sz w:val="14"/>
        </w:rPr>
        <w:t>).</w:t>
      </w:r>
    </w:p>
    <w:p w14:paraId="54687EC1" w14:textId="77777777" w:rsidR="009231B9" w:rsidRPr="00684BF3" w:rsidRDefault="009231B9" w:rsidP="009231B9">
      <w:pPr>
        <w:rPr>
          <w:sz w:val="16"/>
        </w:rPr>
      </w:pPr>
      <w:r w:rsidRPr="00684BF3">
        <w:rPr>
          <w:sz w:val="16"/>
          <w:szCs w:val="16"/>
        </w:rPr>
        <w:t>Environment Society &amp; Humans</w:t>
      </w:r>
      <w:r w:rsidRPr="00684BF3">
        <w:rPr>
          <w:sz w:val="16"/>
          <w:szCs w:val="16"/>
        </w:rPr>
        <w:br/>
      </w:r>
      <w:r w:rsidRPr="00684BF3">
        <w:rPr>
          <w:sz w:val="16"/>
        </w:rPr>
        <w:t>Human beings have always been exposed to natural reoccurring nanomaterials in nature. These particles may enter the human body through respiration, and ingestion ( </w:t>
      </w:r>
      <w:hyperlink r:id="rId18" w:anchor="bennet" w:history="1">
        <w:r w:rsidRPr="00684BF3">
          <w:rPr>
            <w:rStyle w:val="Hyperlink"/>
            <w:sz w:val="16"/>
          </w:rPr>
          <w:t>Bennet- Woods, 2008 </w:t>
        </w:r>
      </w:hyperlink>
      <w:r w:rsidRPr="00684BF3">
        <w:rPr>
          <w:sz w:val="16"/>
        </w:rPr>
        <w:t xml:space="preserve">). </w:t>
      </w:r>
      <w:r w:rsidRPr="00684BF3">
        <w:rPr>
          <w:rStyle w:val="StyleUnderline"/>
        </w:rPr>
        <w:t>Little been known about how manufactured nanoscale materials will have an impact to the environment</w:t>
      </w:r>
      <w:r w:rsidRPr="00684BF3">
        <w:rPr>
          <w:sz w:val="16"/>
        </w:rPr>
        <w:t xml:space="preserve">. Jerome (2005) argues that nanomaterials used for military uniforms could break of and enter the body and environment. </w:t>
      </w:r>
      <w:r w:rsidRPr="00C80102">
        <w:rPr>
          <w:rStyle w:val="StyleUnderline"/>
          <w:highlight w:val="green"/>
        </w:rPr>
        <w:t xml:space="preserve">New materials could </w:t>
      </w:r>
      <w:r w:rsidRPr="00C80102">
        <w:rPr>
          <w:rStyle w:val="Emphasis"/>
          <w:highlight w:val="green"/>
        </w:rPr>
        <w:t>destroy species of plants and animal</w:t>
      </w:r>
      <w:r w:rsidRPr="00684BF3">
        <w:rPr>
          <w:sz w:val="16"/>
        </w:rPr>
        <w:t xml:space="preserve">. </w:t>
      </w:r>
      <w:r w:rsidRPr="00684BF3">
        <w:rPr>
          <w:rStyle w:val="StyleUnderline"/>
        </w:rPr>
        <w:t>Fumes from fuel additives could be inhaled by military personnel</w:t>
      </w:r>
      <w:r w:rsidRPr="00684BF3">
        <w:rPr>
          <w:sz w:val="16"/>
        </w:rPr>
        <w:t xml:space="preserve">. Contaminant due to </w:t>
      </w:r>
      <w:r w:rsidRPr="00684BF3">
        <w:rPr>
          <w:rStyle w:val="StyleUnderline"/>
        </w:rPr>
        <w:t>weapon blasts could lead to diseases such as cancer or leukemia</w:t>
      </w:r>
      <w:r w:rsidRPr="00684BF3">
        <w:rPr>
          <w:sz w:val="16"/>
        </w:rPr>
        <w:t xml:space="preserve"> due to absorption through the skin or inhalation. Improper disposal of batteries using nano particles could also affect a wide variety of species. An increase in </w:t>
      </w:r>
      <w:r w:rsidRPr="00684BF3">
        <w:rPr>
          <w:rStyle w:val="StyleUnderline"/>
        </w:rPr>
        <w:t xml:space="preserve">nanoparticle release into the environment could be aided by waste streams </w:t>
      </w:r>
      <w:r w:rsidRPr="00684BF3">
        <w:rPr>
          <w:sz w:val="16"/>
        </w:rPr>
        <w:t xml:space="preserve">from military research facilities. </w:t>
      </w:r>
      <w:r w:rsidRPr="00C80102">
        <w:rPr>
          <w:rStyle w:val="Emphasis"/>
          <w:highlight w:val="green"/>
        </w:rPr>
        <w:t>Advanced nuclear weapons</w:t>
      </w:r>
      <w:r w:rsidRPr="00684BF3">
        <w:rPr>
          <w:sz w:val="16"/>
        </w:rPr>
        <w:t xml:space="preserve"> that are miniaturized may </w:t>
      </w:r>
      <w:r w:rsidRPr="00684BF3">
        <w:rPr>
          <w:rStyle w:val="StyleUnderline"/>
        </w:rPr>
        <w:t xml:space="preserve">leave large areas of </w:t>
      </w:r>
      <w:r w:rsidRPr="00C80102">
        <w:rPr>
          <w:rStyle w:val="StyleUnderline"/>
          <w:highlight w:val="green"/>
        </w:rPr>
        <w:t>soil</w:t>
      </w:r>
      <w:r w:rsidRPr="00C80102">
        <w:rPr>
          <w:sz w:val="16"/>
          <w:highlight w:val="green"/>
        </w:rPr>
        <w:t xml:space="preserve"> </w:t>
      </w:r>
      <w:r w:rsidRPr="00C80102">
        <w:rPr>
          <w:rStyle w:val="Emphasis"/>
          <w:highlight w:val="green"/>
        </w:rPr>
        <w:t>contaminated with radioactive material</w:t>
      </w:r>
      <w:r w:rsidRPr="00684BF3">
        <w:rPr>
          <w:rStyle w:val="Emphasis"/>
        </w:rPr>
        <w:t>s</w:t>
      </w:r>
      <w:r w:rsidRPr="00684BF3">
        <w:rPr>
          <w:sz w:val="16"/>
        </w:rPr>
        <w:t xml:space="preserve">. There is an </w:t>
      </w:r>
      <w:r w:rsidRPr="00C80102">
        <w:rPr>
          <w:rStyle w:val="Emphasis"/>
          <w:highlight w:val="green"/>
        </w:rPr>
        <w:t>increase in toxicity</w:t>
      </w:r>
      <w:r w:rsidRPr="00684BF3">
        <w:rPr>
          <w:sz w:val="16"/>
        </w:rPr>
        <w:t xml:space="preserve"> </w:t>
      </w:r>
      <w:r w:rsidRPr="00684BF3">
        <w:rPr>
          <w:rStyle w:val="StyleUnderline"/>
        </w:rPr>
        <w:t xml:space="preserve">as the particle size decrease which could cause unknown </w:t>
      </w:r>
      <w:r w:rsidRPr="00684BF3">
        <w:rPr>
          <w:rStyle w:val="Emphasis"/>
        </w:rPr>
        <w:t>environmental changes</w:t>
      </w:r>
      <w:r w:rsidRPr="00684BF3">
        <w:rPr>
          <w:rStyle w:val="StyleUnderline"/>
        </w:rPr>
        <w:t>.</w:t>
      </w:r>
      <w:r w:rsidRPr="00684BF3">
        <w:rPr>
          <w:sz w:val="16"/>
        </w:rPr>
        <w:t xml:space="preserve"> Bennet-woods ( </w:t>
      </w:r>
      <w:hyperlink r:id="rId19" w:anchor="bennet" w:history="1">
        <w:r w:rsidRPr="00684BF3">
          <w:rPr>
            <w:rStyle w:val="Hyperlink"/>
            <w:sz w:val="16"/>
          </w:rPr>
          <w:t>2008 </w:t>
        </w:r>
      </w:hyperlink>
      <w:r w:rsidRPr="00684BF3">
        <w:rPr>
          <w:sz w:val="16"/>
        </w:rPr>
        <w:t>) argues that there is great uncertainty in which the way nano materials will degrade under natural conditions and interact with local organisms in the environment.</w:t>
      </w:r>
    </w:p>
    <w:p w14:paraId="47D38D00" w14:textId="77777777" w:rsidR="009231B9" w:rsidRPr="00684BF3" w:rsidRDefault="009231B9" w:rsidP="009231B9">
      <w:pPr>
        <w:rPr>
          <w:sz w:val="16"/>
        </w:rPr>
      </w:pPr>
      <w:r w:rsidRPr="00684BF3">
        <w:rPr>
          <w:rStyle w:val="StyleUnderline"/>
        </w:rPr>
        <w:t xml:space="preserve">Danger to society could greatly be affected due to </w:t>
      </w:r>
      <w:r w:rsidRPr="00C80102">
        <w:rPr>
          <w:rStyle w:val="Emphasis"/>
          <w:highlight w:val="green"/>
        </w:rPr>
        <w:t>self-replicating</w:t>
      </w:r>
      <w:r w:rsidRPr="00C80102">
        <w:rPr>
          <w:rStyle w:val="StyleUnderline"/>
          <w:highlight w:val="green"/>
        </w:rPr>
        <w:t xml:space="preserve">, </w:t>
      </w:r>
      <w:r w:rsidRPr="00C80102">
        <w:rPr>
          <w:rStyle w:val="Emphasis"/>
          <w:highlight w:val="green"/>
        </w:rPr>
        <w:t>mutating</w:t>
      </w:r>
      <w:r w:rsidRPr="00C80102">
        <w:rPr>
          <w:rStyle w:val="StyleUnderline"/>
          <w:highlight w:val="green"/>
        </w:rPr>
        <w:t xml:space="preserve">, </w:t>
      </w:r>
      <w:r w:rsidRPr="00C80102">
        <w:rPr>
          <w:rStyle w:val="Emphasis"/>
          <w:highlight w:val="green"/>
        </w:rPr>
        <w:t>mechanical</w:t>
      </w:r>
      <w:r w:rsidRPr="00C80102">
        <w:rPr>
          <w:rStyle w:val="StyleUnderline"/>
          <w:highlight w:val="green"/>
        </w:rPr>
        <w:t xml:space="preserve"> or </w:t>
      </w:r>
      <w:r w:rsidRPr="00C80102">
        <w:rPr>
          <w:rStyle w:val="Emphasis"/>
          <w:highlight w:val="green"/>
        </w:rPr>
        <w:t>biological plague</w:t>
      </w:r>
      <w:r w:rsidRPr="00684BF3">
        <w:rPr>
          <w:rStyle w:val="Emphasis"/>
        </w:rPr>
        <w:t>s</w:t>
      </w:r>
      <w:r w:rsidRPr="00684BF3">
        <w:rPr>
          <w:sz w:val="16"/>
        </w:rPr>
        <w:t xml:space="preserve">. In the event that these </w:t>
      </w:r>
      <w:r w:rsidRPr="00684BF3">
        <w:rPr>
          <w:rStyle w:val="StyleUnderline"/>
        </w:rPr>
        <w:t>intelligent nano systems were to be unleashed</w:t>
      </w:r>
      <w:r w:rsidRPr="00684BF3">
        <w:rPr>
          <w:sz w:val="16"/>
        </w:rPr>
        <w:t xml:space="preserve">, they could potentially </w:t>
      </w:r>
      <w:r w:rsidRPr="00684BF3">
        <w:rPr>
          <w:rStyle w:val="Emphasis"/>
        </w:rPr>
        <w:t>attack the physical world</w:t>
      </w:r>
      <w:r w:rsidRPr="00684BF3">
        <w:rPr>
          <w:sz w:val="16"/>
        </w:rPr>
        <w:t xml:space="preserve">. There are a number of applications that will be developed with nanotechnology that could potentially </w:t>
      </w:r>
      <w:r w:rsidRPr="00684BF3">
        <w:rPr>
          <w:rStyle w:val="StyleUnderline"/>
        </w:rPr>
        <w:t xml:space="preserve">crossover from the military to </w:t>
      </w:r>
      <w:r w:rsidRPr="00684BF3">
        <w:rPr>
          <w:rStyle w:val="Emphasis"/>
        </w:rPr>
        <w:t>national security</w:t>
      </w:r>
      <w:r w:rsidRPr="00684BF3">
        <w:rPr>
          <w:rStyle w:val="StyleUnderline"/>
        </w:rPr>
        <w:t xml:space="preserve"> that can harm the civilian sector </w:t>
      </w:r>
      <w:r w:rsidRPr="00684BF3">
        <w:rPr>
          <w:sz w:val="16"/>
        </w:rPr>
        <w:t>( </w:t>
      </w:r>
      <w:hyperlink r:id="rId20" w:anchor="bennet" w:history="1">
        <w:r w:rsidRPr="00684BF3">
          <w:rPr>
            <w:rStyle w:val="Hyperlink"/>
            <w:sz w:val="16"/>
          </w:rPr>
          <w:t>Bennet-Woods, 2008 </w:t>
        </w:r>
      </w:hyperlink>
      <w:r w:rsidRPr="00684BF3">
        <w:rPr>
          <w:sz w:val="16"/>
        </w:rPr>
        <w:t>). There is a heightened awareness that new technologies will allow for a more efficient access to personal privacy and autonomy ( </w:t>
      </w:r>
      <w:proofErr w:type="spellStart"/>
      <w:r w:rsidR="007F430E">
        <w:fldChar w:fldCharType="begin"/>
      </w:r>
      <w:r w:rsidR="007F430E">
        <w:instrText xml:space="preserve"> HYPERLINK "https://scholar.lib.vt.edu/ejournals/JOTS/v41/v41n1/tate.html" \l "roco2" </w:instrText>
      </w:r>
      <w:r w:rsidR="007F430E">
        <w:fldChar w:fldCharType="separate"/>
      </w:r>
      <w:r w:rsidRPr="00684BF3">
        <w:rPr>
          <w:rStyle w:val="Hyperlink"/>
          <w:sz w:val="16"/>
        </w:rPr>
        <w:t>Roco</w:t>
      </w:r>
      <w:proofErr w:type="spellEnd"/>
      <w:r w:rsidRPr="00684BF3">
        <w:rPr>
          <w:rStyle w:val="Hyperlink"/>
          <w:sz w:val="16"/>
        </w:rPr>
        <w:t xml:space="preserve"> &amp; Bainbridge, 2005 </w:t>
      </w:r>
      <w:r w:rsidR="007F430E">
        <w:rPr>
          <w:rStyle w:val="Hyperlink"/>
          <w:sz w:val="16"/>
        </w:rPr>
        <w:fldChar w:fldCharType="end"/>
      </w:r>
      <w:r w:rsidRPr="00684BF3">
        <w:rPr>
          <w:sz w:val="16"/>
        </w:rPr>
        <w:t xml:space="preserve">). Concerns regarding artificial intelligence acquiring a vast amount of personal data, voice recognition, and financial data will also arise. Implantable brain devices, intended for communication, raise concerns for actually observing and </w:t>
      </w:r>
      <w:r w:rsidRPr="00684BF3">
        <w:rPr>
          <w:rStyle w:val="Emphasis"/>
        </w:rPr>
        <w:t>manipulating thoughts</w:t>
      </w:r>
      <w:r w:rsidRPr="00684BF3">
        <w:rPr>
          <w:sz w:val="16"/>
        </w:rPr>
        <w:t xml:space="preserve">. Some of the most feared risks due to </w:t>
      </w:r>
      <w:r w:rsidRPr="00684BF3">
        <w:rPr>
          <w:rStyle w:val="StyleUnderline"/>
        </w:rPr>
        <w:t>nanotechnology in the society are the loss of privacy</w:t>
      </w:r>
      <w:r w:rsidRPr="00684BF3">
        <w:rPr>
          <w:sz w:val="16"/>
        </w:rPr>
        <w:t xml:space="preserve"> ( </w:t>
      </w:r>
      <w:hyperlink r:id="rId21" w:anchor="flagg" w:history="1">
        <w:r w:rsidRPr="00684BF3">
          <w:rPr>
            <w:rStyle w:val="Hyperlink"/>
            <w:sz w:val="16"/>
          </w:rPr>
          <w:t>Flagg, 2005 </w:t>
        </w:r>
      </w:hyperlink>
      <w:r w:rsidRPr="00684BF3">
        <w:rPr>
          <w:sz w:val="16"/>
        </w:rPr>
        <w:t xml:space="preserve">). Nano sensors developed for the battlefield could be used for eavesdropping and tracking of citizens by state agencies. This could lead to </w:t>
      </w:r>
      <w:r w:rsidRPr="00684BF3">
        <w:rPr>
          <w:rStyle w:val="Emphasis"/>
        </w:rPr>
        <w:t>improvised warfare or terrorism</w:t>
      </w:r>
      <w:r w:rsidRPr="00684BF3">
        <w:rPr>
          <w:sz w:val="16"/>
        </w:rPr>
        <w:t>. Bennet-Woods ( </w:t>
      </w:r>
      <w:hyperlink r:id="rId22" w:anchor="bennet" w:history="1">
        <w:r w:rsidRPr="00684BF3">
          <w:rPr>
            <w:rStyle w:val="Hyperlink"/>
            <w:sz w:val="16"/>
          </w:rPr>
          <w:t>2008 </w:t>
        </w:r>
      </w:hyperlink>
      <w:r w:rsidRPr="00684BF3">
        <w:rPr>
          <w:sz w:val="16"/>
        </w:rPr>
        <w:t xml:space="preserve">) argues that there should be an outright ban on </w:t>
      </w:r>
      <w:proofErr w:type="spellStart"/>
      <w:r w:rsidRPr="00684BF3">
        <w:rPr>
          <w:sz w:val="16"/>
        </w:rPr>
        <w:t>nanoenabled</w:t>
      </w:r>
      <w:proofErr w:type="spellEnd"/>
      <w:r w:rsidRPr="00684BF3">
        <w:rPr>
          <w:sz w:val="16"/>
        </w:rPr>
        <w:t xml:space="preserve"> tracking and surveillance devices for any purpose.</w:t>
      </w:r>
    </w:p>
    <w:p w14:paraId="19D51F81" w14:textId="7513D539" w:rsidR="009231B9" w:rsidRDefault="009231B9" w:rsidP="009231B9">
      <w:pPr>
        <w:rPr>
          <w:sz w:val="16"/>
        </w:rPr>
      </w:pPr>
      <w:r w:rsidRPr="00684BF3">
        <w:rPr>
          <w:rStyle w:val="StyleUnderline"/>
        </w:rPr>
        <w:t>Nanotechnology in combination with biotechnology</w:t>
      </w:r>
      <w:r w:rsidRPr="00684BF3">
        <w:rPr>
          <w:sz w:val="16"/>
        </w:rPr>
        <w:t xml:space="preserve"> and medicine raise </w:t>
      </w:r>
      <w:r w:rsidRPr="00684BF3">
        <w:rPr>
          <w:rStyle w:val="StyleUnderline"/>
        </w:rPr>
        <w:t>concerns</w:t>
      </w:r>
      <w:r w:rsidRPr="00684BF3">
        <w:rPr>
          <w:sz w:val="16"/>
        </w:rPr>
        <w:t xml:space="preserve"> regarding human </w:t>
      </w:r>
      <w:r w:rsidRPr="00684BF3">
        <w:rPr>
          <w:rStyle w:val="StyleUnderline"/>
        </w:rPr>
        <w:t>safety</w:t>
      </w:r>
      <w:r w:rsidRPr="00684BF3">
        <w:rPr>
          <w:sz w:val="16"/>
        </w:rPr>
        <w:t xml:space="preserve">. This includes nanoscale drugs that may allow for improvements in terrorism alongside more efficient soldiers for combat. </w:t>
      </w:r>
      <w:r w:rsidRPr="00C80102">
        <w:rPr>
          <w:rStyle w:val="Emphasis"/>
          <w:highlight w:val="green"/>
        </w:rPr>
        <w:t>Bioterrorism</w:t>
      </w:r>
      <w:r w:rsidRPr="00C80102">
        <w:rPr>
          <w:sz w:val="16"/>
          <w:highlight w:val="green"/>
        </w:rPr>
        <w:t xml:space="preserve"> </w:t>
      </w:r>
      <w:r w:rsidRPr="00C80102">
        <w:rPr>
          <w:rStyle w:val="StyleUnderline"/>
          <w:highlight w:val="green"/>
        </w:rPr>
        <w:t>could greatly be improved</w:t>
      </w:r>
      <w:r w:rsidRPr="00684BF3">
        <w:rPr>
          <w:rStyle w:val="StyleUnderline"/>
        </w:rPr>
        <w:t xml:space="preserve"> through</w:t>
      </w:r>
      <w:r w:rsidRPr="00684BF3">
        <w:rPr>
          <w:sz w:val="16"/>
        </w:rPr>
        <w:t xml:space="preserve"> </w:t>
      </w:r>
      <w:r w:rsidRPr="00684BF3">
        <w:rPr>
          <w:rStyle w:val="Emphasis"/>
        </w:rPr>
        <w:t>nano-engineered drugs and chemicals</w:t>
      </w:r>
      <w:r w:rsidRPr="00684BF3">
        <w:rPr>
          <w:sz w:val="16"/>
        </w:rPr>
        <w:t xml:space="preserve"> ( </w:t>
      </w:r>
      <w:proofErr w:type="spellStart"/>
      <w:r w:rsidR="007F430E">
        <w:fldChar w:fldCharType="begin"/>
      </w:r>
      <w:r w:rsidR="007F430E">
        <w:instrText xml:space="preserve"> HYPERLINK "https://scholar.lib.vt.edu/ejournals/JOTS/v41/v41n1/tate.html" \l "milleson" </w:instrText>
      </w:r>
      <w:r w:rsidR="007F430E">
        <w:fldChar w:fldCharType="separate"/>
      </w:r>
      <w:r w:rsidRPr="00684BF3">
        <w:rPr>
          <w:rStyle w:val="Hyperlink"/>
          <w:sz w:val="16"/>
        </w:rPr>
        <w:t>Milleson</w:t>
      </w:r>
      <w:proofErr w:type="spellEnd"/>
      <w:r w:rsidRPr="00684BF3">
        <w:rPr>
          <w:rStyle w:val="Hyperlink"/>
          <w:sz w:val="16"/>
        </w:rPr>
        <w:t>, 2013 </w:t>
      </w:r>
      <w:r w:rsidR="007F430E">
        <w:rPr>
          <w:rStyle w:val="Hyperlink"/>
          <w:sz w:val="16"/>
        </w:rPr>
        <w:fldChar w:fldCharType="end"/>
      </w:r>
      <w:r w:rsidRPr="00684BF3">
        <w:rPr>
          <w:sz w:val="16"/>
        </w:rPr>
        <w:t>). Body implants could be used by soldiers to provide for better fighting efficiency but in the society, the extent in which the availability of body manipulation will have to be debated at large ( </w:t>
      </w:r>
      <w:hyperlink r:id="rId23" w:anchor="altmann1" w:history="1">
        <w:r w:rsidRPr="00684BF3">
          <w:rPr>
            <w:rStyle w:val="Hyperlink"/>
            <w:sz w:val="16"/>
          </w:rPr>
          <w:t>Altmann J. , Nanotechnology and preventive arms control, 2005 </w:t>
        </w:r>
      </w:hyperlink>
      <w:r w:rsidRPr="00684BF3">
        <w:rPr>
          <w:sz w:val="16"/>
        </w:rPr>
        <w:t xml:space="preserve">). Brain implanted stimulates could become addictive and lead to health defects. </w:t>
      </w:r>
      <w:r w:rsidRPr="00684BF3">
        <w:rPr>
          <w:rStyle w:val="StyleUnderline"/>
        </w:rPr>
        <w:t xml:space="preserve">The availability of body and brain implants could have negative effects during peace time. </w:t>
      </w:r>
      <w:proofErr w:type="spellStart"/>
      <w:r w:rsidRPr="00684BF3">
        <w:rPr>
          <w:sz w:val="16"/>
        </w:rPr>
        <w:t>Milleson</w:t>
      </w:r>
      <w:proofErr w:type="spellEnd"/>
      <w:r w:rsidRPr="00684BF3">
        <w:rPr>
          <w:sz w:val="16"/>
        </w:rPr>
        <w:t xml:space="preserve"> ( </w:t>
      </w:r>
      <w:hyperlink r:id="rId24" w:anchor="milleson" w:history="1">
        <w:r w:rsidRPr="00684BF3">
          <w:rPr>
            <w:rStyle w:val="Hyperlink"/>
            <w:sz w:val="16"/>
          </w:rPr>
          <w:t>2013 </w:t>
        </w:r>
      </w:hyperlink>
      <w:r w:rsidRPr="00684BF3">
        <w:rPr>
          <w:sz w:val="16"/>
        </w:rPr>
        <w:t>) argues that there is fear that this technology could destabilize the human race, society, and family. Thus, the use in society should be delayed for at least a decade.</w:t>
      </w:r>
    </w:p>
    <w:p w14:paraId="14E7D1D6" w14:textId="77777777" w:rsidR="006744D3" w:rsidRPr="00BA7B90" w:rsidRDefault="006744D3" w:rsidP="006744D3"/>
    <w:p w14:paraId="239C6895" w14:textId="77777777" w:rsidR="0096501D" w:rsidRPr="00A301C9" w:rsidRDefault="0096501D" w:rsidP="0096501D">
      <w:pPr>
        <w:pStyle w:val="Heading4"/>
        <w:tabs>
          <w:tab w:val="left" w:pos="8100"/>
        </w:tabs>
      </w:pPr>
      <w:bookmarkStart w:id="1" w:name="_Hlk46432806"/>
      <w:r w:rsidRPr="00A301C9">
        <w:t>Long term trends are driving decoupling</w:t>
      </w:r>
      <w:r>
        <w:t xml:space="preserve">---growth is sustainable and </w:t>
      </w:r>
      <w:proofErr w:type="spellStart"/>
      <w:r>
        <w:t>self correcting</w:t>
      </w:r>
      <w:proofErr w:type="spellEnd"/>
    </w:p>
    <w:p w14:paraId="4264E87B" w14:textId="77777777" w:rsidR="0096501D" w:rsidRPr="00A301C9" w:rsidRDefault="0096501D" w:rsidP="0096501D">
      <w:r w:rsidRPr="00A301C9">
        <w:rPr>
          <w:rStyle w:val="Style13ptBold"/>
        </w:rPr>
        <w:t>Brook et al</w:t>
      </w:r>
      <w:r>
        <w:rPr>
          <w:rStyle w:val="Style13ptBold"/>
        </w:rPr>
        <w:t>.</w:t>
      </w:r>
      <w:r w:rsidRPr="00A301C9">
        <w:rPr>
          <w:rStyle w:val="Style13ptBold"/>
        </w:rPr>
        <w:t xml:space="preserve"> 15</w:t>
      </w:r>
      <w:r w:rsidRPr="00A301C9">
        <w:t xml:space="preserve">—professor of environmental sustainability at the University of Tasmania (Barry, with John </w:t>
      </w:r>
      <w:proofErr w:type="spellStart"/>
      <w:r w:rsidRPr="00A301C9">
        <w:t>Asafu-Adjaye</w:t>
      </w:r>
      <w:proofErr w:type="spellEnd"/>
      <w:r w:rsidRPr="00A301C9">
        <w:t xml:space="preserve">, University of Queensland, Linus </w:t>
      </w:r>
      <w:proofErr w:type="spellStart"/>
      <w:r w:rsidRPr="00A301C9">
        <w:t>Blomqvist</w:t>
      </w:r>
      <w:proofErr w:type="spellEnd"/>
      <w:r w:rsidRPr="00A301C9">
        <w:t xml:space="preserve">, Breakthrough Institute, Stewart Brand, Long Now Foundation, Ruth </w:t>
      </w:r>
      <w:proofErr w:type="spellStart"/>
      <w:r w:rsidRPr="00A301C9">
        <w:t>DeFries</w:t>
      </w:r>
      <w:proofErr w:type="spellEnd"/>
      <w:r w:rsidRPr="00A301C9">
        <w:t xml:space="preserve">, Columbia </w:t>
      </w:r>
      <w:proofErr w:type="spellStart"/>
      <w:r w:rsidRPr="00A301C9">
        <w:t>Univeristy</w:t>
      </w:r>
      <w:proofErr w:type="spellEnd"/>
      <w:r w:rsidRPr="00A301C9">
        <w:t xml:space="preserve">, Erle Ellis, University of Maryland, Baltimore County, Christopher Foreman, University of Maryland School of Public Policy, David Keith, Harvard University School of Engineering and Applied Sciences, Martin Lewis, Stanford University, Mark Lynas, Cornell University, Ted Nordhaus, Breakthrough Institute, Roger Pielke, Jr., University of Colorado, Boulder, Rachel Pritzker, Pritzker Innovation Fund, </w:t>
      </w:r>
      <w:proofErr w:type="spellStart"/>
      <w:r w:rsidRPr="00A301C9">
        <w:t>Joyashree</w:t>
      </w:r>
      <w:proofErr w:type="spellEnd"/>
      <w:r w:rsidRPr="00A301C9">
        <w:t xml:space="preserve"> Roy, Jadavpur University, Mark </w:t>
      </w:r>
      <w:proofErr w:type="spellStart"/>
      <w:r w:rsidRPr="00A301C9">
        <w:t>Sagoff</w:t>
      </w:r>
      <w:proofErr w:type="spellEnd"/>
      <w:r w:rsidRPr="00A301C9">
        <w:t xml:space="preserve">, George Mason University, Michael </w:t>
      </w:r>
      <w:proofErr w:type="spellStart"/>
      <w:r w:rsidRPr="00A301C9">
        <w:t>Shellenberger</w:t>
      </w:r>
      <w:proofErr w:type="spellEnd"/>
      <w:r w:rsidRPr="00A301C9">
        <w:t xml:space="preserve">, Breakthrough Institute, Robert Stone, Filmmaker, and Peter Teague, Breakthrough Institute, “AN ECOMODERNIST MANIFESTO,” </w:t>
      </w:r>
      <w:hyperlink r:id="rId25" w:history="1">
        <w:r w:rsidRPr="00A301C9">
          <w:rPr>
            <w:rStyle w:val="Hyperlink"/>
          </w:rPr>
          <w:t>http://www.ecomodernism.org/manifesto/</w:t>
        </w:r>
      </w:hyperlink>
      <w:r w:rsidRPr="00A301C9">
        <w:t xml:space="preserve">, </w:t>
      </w:r>
      <w:proofErr w:type="spellStart"/>
      <w:r w:rsidRPr="00A301C9">
        <w:t>dml</w:t>
      </w:r>
      <w:proofErr w:type="spellEnd"/>
      <w:r w:rsidRPr="00A301C9">
        <w:t>)</w:t>
      </w:r>
    </w:p>
    <w:p w14:paraId="3437940C" w14:textId="77777777" w:rsidR="0096501D" w:rsidRPr="004C4887" w:rsidRDefault="0096501D" w:rsidP="0096501D">
      <w:pPr>
        <w:rPr>
          <w:sz w:val="16"/>
          <w:szCs w:val="16"/>
        </w:rPr>
      </w:pPr>
      <w:r w:rsidRPr="00A301C9">
        <w:rPr>
          <w:rStyle w:val="Emphasis"/>
        </w:rPr>
        <w:t>Intensifying</w:t>
      </w:r>
      <w:r w:rsidRPr="00A301C9">
        <w:rPr>
          <w:rStyle w:val="StyleUnderline"/>
        </w:rPr>
        <w:t xml:space="preserve"> many human activities</w:t>
      </w:r>
      <w:r w:rsidRPr="00A301C9">
        <w:rPr>
          <w:rFonts w:eastAsia="Times New Roman" w:cs="Times New Roman"/>
        </w:rPr>
        <w:t xml:space="preserve"> </w:t>
      </w:r>
      <w:r w:rsidRPr="00BA5914">
        <w:rPr>
          <w:rFonts w:eastAsia="Times New Roman" w:cs="Times New Roman"/>
          <w:sz w:val="16"/>
          <w:szCs w:val="16"/>
        </w:rPr>
        <w:t xml:space="preserve">— particularly farming, energy extraction, forestry, and settlement — </w:t>
      </w:r>
      <w:r w:rsidRPr="00A301C9">
        <w:rPr>
          <w:rStyle w:val="StyleUnderline"/>
        </w:rPr>
        <w:t xml:space="preserve">so that they </w:t>
      </w:r>
      <w:r w:rsidRPr="00A301C9">
        <w:rPr>
          <w:rStyle w:val="Emphasis"/>
        </w:rPr>
        <w:t>use less land</w:t>
      </w:r>
      <w:r w:rsidRPr="00A301C9">
        <w:rPr>
          <w:rStyle w:val="StyleUnderline"/>
        </w:rPr>
        <w:t xml:space="preserve"> and </w:t>
      </w:r>
      <w:r w:rsidRPr="00A301C9">
        <w:rPr>
          <w:rStyle w:val="Emphasis"/>
        </w:rPr>
        <w:t>interfere less</w:t>
      </w:r>
      <w:r w:rsidRPr="00A301C9">
        <w:rPr>
          <w:rStyle w:val="StyleUnderline"/>
        </w:rPr>
        <w:t xml:space="preserve"> with the natural world is the </w:t>
      </w:r>
      <w:r w:rsidRPr="00A301C9">
        <w:rPr>
          <w:rStyle w:val="Emphasis"/>
        </w:rPr>
        <w:t>key to decoupling</w:t>
      </w:r>
      <w:r w:rsidRPr="00A301C9">
        <w:rPr>
          <w:rStyle w:val="StyleUnderline"/>
        </w:rPr>
        <w:t xml:space="preserve"> human development from environmental impacts</w:t>
      </w:r>
      <w:r w:rsidRPr="00A301C9">
        <w:rPr>
          <w:rFonts w:eastAsia="Times New Roman" w:cs="Times New Roman"/>
          <w:u w:val="single"/>
        </w:rPr>
        <w:t xml:space="preserve">. These socioeconomic and technological processes are </w:t>
      </w:r>
      <w:r w:rsidRPr="00A301C9">
        <w:rPr>
          <w:rStyle w:val="Emphasis"/>
        </w:rPr>
        <w:t>central</w:t>
      </w:r>
      <w:r w:rsidRPr="00A301C9">
        <w:rPr>
          <w:rFonts w:eastAsia="Times New Roman" w:cs="Times New Roman"/>
          <w:u w:val="single"/>
        </w:rPr>
        <w:t xml:space="preserve"> to economic modernization and environmental protection. Together they allow people to </w:t>
      </w:r>
      <w:r w:rsidRPr="00A301C9">
        <w:rPr>
          <w:rStyle w:val="Emphasis"/>
        </w:rPr>
        <w:t>mitigate climate change</w:t>
      </w:r>
      <w:r w:rsidRPr="00A301C9">
        <w:rPr>
          <w:rFonts w:eastAsia="Times New Roman" w:cs="Times New Roman"/>
          <w:u w:val="single"/>
        </w:rPr>
        <w:t xml:space="preserve">, to </w:t>
      </w:r>
      <w:r w:rsidRPr="00A301C9">
        <w:rPr>
          <w:rStyle w:val="Emphasis"/>
        </w:rPr>
        <w:t>spare nature</w:t>
      </w:r>
      <w:r w:rsidRPr="00A301C9">
        <w:rPr>
          <w:rFonts w:eastAsia="Times New Roman" w:cs="Times New Roman"/>
          <w:u w:val="single"/>
        </w:rPr>
        <w:t xml:space="preserve">, and to </w:t>
      </w:r>
      <w:r w:rsidRPr="00A301C9">
        <w:rPr>
          <w:rStyle w:val="Emphasis"/>
        </w:rPr>
        <w:t>alleviate global poverty</w:t>
      </w:r>
      <w:r w:rsidRPr="00BA5914">
        <w:rPr>
          <w:rFonts w:eastAsia="Times New Roman" w:cs="Times New Roman"/>
          <w:sz w:val="16"/>
          <w:szCs w:val="16"/>
        </w:rPr>
        <w:t xml:space="preserve">. Although we have to date written separately, our views are increasingly discussed as a whole. We call ourselves </w:t>
      </w:r>
      <w:proofErr w:type="spellStart"/>
      <w:r w:rsidRPr="00BA5914">
        <w:rPr>
          <w:rFonts w:eastAsia="Times New Roman" w:cs="Times New Roman"/>
          <w:sz w:val="16"/>
          <w:szCs w:val="16"/>
        </w:rPr>
        <w:t>ecopragmatists</w:t>
      </w:r>
      <w:proofErr w:type="spellEnd"/>
      <w:r w:rsidRPr="00BA5914">
        <w:rPr>
          <w:rFonts w:eastAsia="Times New Roman" w:cs="Times New Roman"/>
          <w:sz w:val="16"/>
          <w:szCs w:val="16"/>
        </w:rPr>
        <w:t xml:space="preserve"> and ecomodernists. We offer this statement to affirm and to clarify our views and to describe our vision for putting humankind’s extraordinary powers in the service of creating a good Anthropocene. 1. </w:t>
      </w:r>
      <w:r w:rsidRPr="00C80102">
        <w:rPr>
          <w:rStyle w:val="Emphasis"/>
          <w:highlight w:val="green"/>
        </w:rPr>
        <w:t>Humanity has flourished</w:t>
      </w:r>
      <w:r w:rsidRPr="00A301C9">
        <w:rPr>
          <w:rStyle w:val="StyleUnderline"/>
        </w:rPr>
        <w:t xml:space="preserve"> over the past two centuries</w:t>
      </w:r>
      <w:r w:rsidRPr="00A301C9">
        <w:rPr>
          <w:rFonts w:eastAsia="Times New Roman" w:cs="Times New Roman"/>
          <w:u w:val="single"/>
        </w:rPr>
        <w:t xml:space="preserve">. </w:t>
      </w:r>
      <w:r w:rsidRPr="00A301C9">
        <w:rPr>
          <w:rStyle w:val="Emphasis"/>
        </w:rPr>
        <w:t>Average life expectancy</w:t>
      </w:r>
      <w:r w:rsidRPr="00A301C9">
        <w:rPr>
          <w:rStyle w:val="StyleUnderline"/>
        </w:rPr>
        <w:t xml:space="preserve"> has increased</w:t>
      </w:r>
      <w:r w:rsidRPr="00A301C9">
        <w:rPr>
          <w:rFonts w:eastAsia="Times New Roman" w:cs="Times New Roman"/>
        </w:rPr>
        <w:t xml:space="preserve"> </w:t>
      </w:r>
      <w:r w:rsidRPr="00BA5914">
        <w:rPr>
          <w:rFonts w:eastAsia="Times New Roman" w:cs="Times New Roman"/>
          <w:sz w:val="16"/>
          <w:szCs w:val="16"/>
        </w:rPr>
        <w:t xml:space="preserve">from 30 to 70 years, resulting in a large and growing population able to live in many different environments. </w:t>
      </w:r>
      <w:r w:rsidRPr="00A301C9">
        <w:rPr>
          <w:rFonts w:eastAsia="Times New Roman" w:cs="Times New Roman"/>
          <w:u w:val="single"/>
        </w:rPr>
        <w:t xml:space="preserve">Humanity has made </w:t>
      </w:r>
      <w:r w:rsidRPr="00A301C9">
        <w:rPr>
          <w:rStyle w:val="Emphasis"/>
        </w:rPr>
        <w:t>extraordinary progress</w:t>
      </w:r>
      <w:r w:rsidRPr="00A301C9">
        <w:rPr>
          <w:rFonts w:eastAsia="Times New Roman" w:cs="Times New Roman"/>
          <w:u w:val="single"/>
        </w:rPr>
        <w:t xml:space="preserve"> in reducing the incidence and impacts of </w:t>
      </w:r>
      <w:r w:rsidRPr="00A301C9">
        <w:rPr>
          <w:rStyle w:val="Emphasis"/>
        </w:rPr>
        <w:t>infectious diseases</w:t>
      </w:r>
      <w:r w:rsidRPr="00A301C9">
        <w:rPr>
          <w:rFonts w:eastAsia="Times New Roman" w:cs="Times New Roman"/>
          <w:u w:val="single"/>
        </w:rPr>
        <w:t xml:space="preserve">, and it has become </w:t>
      </w:r>
      <w:r w:rsidRPr="00A301C9">
        <w:rPr>
          <w:rStyle w:val="Emphasis"/>
        </w:rPr>
        <w:t>more resilient</w:t>
      </w:r>
      <w:r w:rsidRPr="00A301C9">
        <w:rPr>
          <w:rFonts w:eastAsia="Times New Roman" w:cs="Times New Roman"/>
          <w:u w:val="single"/>
        </w:rPr>
        <w:t xml:space="preserve"> to extreme weather and other natural disasters. </w:t>
      </w:r>
      <w:r w:rsidRPr="00C80102">
        <w:rPr>
          <w:rStyle w:val="StyleUnderline"/>
          <w:highlight w:val="green"/>
        </w:rPr>
        <w:t>Violence</w:t>
      </w:r>
      <w:r w:rsidRPr="00A301C9">
        <w:rPr>
          <w:rStyle w:val="StyleUnderline"/>
        </w:rPr>
        <w:t xml:space="preserve"> in all forms has </w:t>
      </w:r>
      <w:r w:rsidRPr="00A301C9">
        <w:rPr>
          <w:rStyle w:val="Emphasis"/>
        </w:rPr>
        <w:t>declined significantly</w:t>
      </w:r>
      <w:r w:rsidRPr="00A301C9">
        <w:rPr>
          <w:rStyle w:val="StyleUnderline"/>
        </w:rPr>
        <w:t xml:space="preserve"> and </w:t>
      </w:r>
      <w:r w:rsidRPr="00C80102">
        <w:rPr>
          <w:rStyle w:val="StyleUnderline"/>
          <w:highlight w:val="green"/>
        </w:rPr>
        <w:t>is</w:t>
      </w:r>
      <w:r w:rsidRPr="00A301C9">
        <w:rPr>
          <w:rStyle w:val="StyleUnderline"/>
        </w:rPr>
        <w:t xml:space="preserve"> probably at </w:t>
      </w:r>
      <w:r w:rsidRPr="00C80102">
        <w:rPr>
          <w:rStyle w:val="StyleUnderline"/>
          <w:highlight w:val="green"/>
        </w:rPr>
        <w:t xml:space="preserve">the </w:t>
      </w:r>
      <w:r w:rsidRPr="00C80102">
        <w:rPr>
          <w:rStyle w:val="Emphasis"/>
          <w:highlight w:val="green"/>
        </w:rPr>
        <w:t>lowest</w:t>
      </w:r>
      <w:r w:rsidRPr="00A301C9">
        <w:rPr>
          <w:rStyle w:val="Emphasis"/>
        </w:rPr>
        <w:t xml:space="preserve"> per capita level </w:t>
      </w:r>
      <w:r w:rsidRPr="00C80102">
        <w:rPr>
          <w:rStyle w:val="Emphasis"/>
          <w:highlight w:val="green"/>
        </w:rPr>
        <w:t>ever</w:t>
      </w:r>
      <w:r w:rsidRPr="00A301C9">
        <w:rPr>
          <w:rStyle w:val="Emphasis"/>
        </w:rPr>
        <w:t xml:space="preserve"> experienced</w:t>
      </w:r>
      <w:r w:rsidRPr="00A301C9">
        <w:rPr>
          <w:rStyle w:val="StyleUnderline"/>
        </w:rPr>
        <w:t xml:space="preserve"> by the human species</w:t>
      </w:r>
      <w:r w:rsidRPr="00BA5914">
        <w:rPr>
          <w:rFonts w:eastAsia="Times New Roman" w:cs="Times New Roman"/>
          <w:sz w:val="16"/>
          <w:szCs w:val="16"/>
        </w:rPr>
        <w:t xml:space="preserve">, the horrors of the 20th century and present-day terrorism notwithstanding. Globally, </w:t>
      </w:r>
      <w:r w:rsidRPr="00A301C9">
        <w:rPr>
          <w:rFonts w:eastAsia="Times New Roman" w:cs="Times New Roman"/>
          <w:u w:val="single"/>
        </w:rPr>
        <w:t>human beings have moved from autocratic government toward liberal democracy characterized by the rule of law and increased freedom</w:t>
      </w:r>
      <w:r w:rsidRPr="00BA5914">
        <w:rPr>
          <w:rFonts w:eastAsia="Times New Roman" w:cs="Times New Roman"/>
          <w:sz w:val="16"/>
          <w:szCs w:val="16"/>
        </w:rPr>
        <w:t xml:space="preserve">. Personal, economic, and political </w:t>
      </w:r>
      <w:r w:rsidRPr="00A301C9">
        <w:rPr>
          <w:rFonts w:eastAsia="Times New Roman" w:cs="Times New Roman"/>
          <w:u w:val="single"/>
        </w:rPr>
        <w:t>liberties have spread worldwide</w:t>
      </w:r>
      <w:r w:rsidRPr="00A301C9">
        <w:rPr>
          <w:rFonts w:eastAsia="Times New Roman" w:cs="Times New Roman"/>
        </w:rPr>
        <w:t xml:space="preserve"> </w:t>
      </w:r>
      <w:r w:rsidRPr="00BA5914">
        <w:rPr>
          <w:rFonts w:eastAsia="Times New Roman" w:cs="Times New Roman"/>
          <w:sz w:val="16"/>
          <w:szCs w:val="16"/>
        </w:rPr>
        <w:t xml:space="preserve">and are today largely accepted as universal values. Modernization liberates women from traditional gender roles, increasing their control of their fertility. </w:t>
      </w:r>
      <w:r w:rsidRPr="00A301C9">
        <w:rPr>
          <w:rFonts w:eastAsia="Times New Roman" w:cs="Times New Roman"/>
          <w:u w:val="single"/>
        </w:rPr>
        <w:t>Historically large numbers of humans</w:t>
      </w:r>
      <w:r w:rsidRPr="00A301C9">
        <w:rPr>
          <w:rFonts w:eastAsia="Times New Roman" w:cs="Times New Roman"/>
        </w:rPr>
        <w:t xml:space="preserve"> </w:t>
      </w:r>
      <w:r w:rsidRPr="00BA5914">
        <w:rPr>
          <w:rFonts w:eastAsia="Times New Roman" w:cs="Times New Roman"/>
          <w:sz w:val="16"/>
          <w:szCs w:val="16"/>
        </w:rPr>
        <w:t>—</w:t>
      </w:r>
      <w:r w:rsidRPr="00A301C9">
        <w:rPr>
          <w:rFonts w:eastAsia="Times New Roman" w:cs="Times New Roman"/>
        </w:rPr>
        <w:t xml:space="preserve"> </w:t>
      </w:r>
      <w:r w:rsidRPr="00A301C9">
        <w:rPr>
          <w:rFonts w:eastAsia="Times New Roman" w:cs="Times New Roman"/>
          <w:u w:val="single"/>
        </w:rPr>
        <w:t>both in percentage and in absolute terms — are free from insecurity, penury, and servitude</w:t>
      </w:r>
      <w:r w:rsidRPr="00BA5914">
        <w:rPr>
          <w:rFonts w:eastAsia="Times New Roman" w:cs="Times New Roman"/>
          <w:sz w:val="16"/>
          <w:szCs w:val="16"/>
        </w:rPr>
        <w:t xml:space="preserve">. At the same time, </w:t>
      </w:r>
      <w:r w:rsidRPr="00A301C9">
        <w:rPr>
          <w:rFonts w:eastAsia="Times New Roman" w:cs="Times New Roman"/>
          <w:u w:val="single"/>
        </w:rPr>
        <w:t xml:space="preserve">human flourishing has </w:t>
      </w:r>
      <w:r w:rsidRPr="00A301C9">
        <w:rPr>
          <w:rStyle w:val="Emphasis"/>
        </w:rPr>
        <w:t>taken a serious toll</w:t>
      </w:r>
      <w:r w:rsidRPr="00A301C9">
        <w:rPr>
          <w:rFonts w:eastAsia="Times New Roman" w:cs="Times New Roman"/>
          <w:u w:val="single"/>
        </w:rPr>
        <w:t xml:space="preserve"> on natural, nonhuman environments and wildlife.</w:t>
      </w:r>
      <w:r w:rsidRPr="00A301C9">
        <w:rPr>
          <w:rFonts w:eastAsia="Times New Roman" w:cs="Times New Roman"/>
        </w:rPr>
        <w:t xml:space="preserve"> </w:t>
      </w:r>
      <w:r w:rsidRPr="00BA5914">
        <w:rPr>
          <w:rFonts w:eastAsia="Times New Roman" w:cs="Times New Roman"/>
          <w:sz w:val="16"/>
          <w:szCs w:val="16"/>
        </w:rPr>
        <w:t xml:space="preserve">Humans use about half of the planet’s ice-free land, mostly for pasture, crops, and production forestry. Of the land once covered by forests, 20 percent has been converted to human use. Populations of many mammals, amphibians, and birds have declined by more than 50 percent in the past 40 years alone. More than 100 species from those groups went extinct in the 20th century, and about 785 since 1500. As we write, only four northern white rhinos are confirmed to exist. Given that humans are completely dependent on the living biosphere, how is it possible that people are doing so much damage to natural systems without doing more harm to themselves? The role that technology plays in reducing humanity’s dependence on nature explains this paradox. Human </w:t>
      </w:r>
      <w:r w:rsidRPr="00A301C9">
        <w:rPr>
          <w:rFonts w:eastAsia="Times New Roman" w:cs="Times New Roman"/>
          <w:u w:val="single"/>
        </w:rPr>
        <w:t>technologies</w:t>
      </w:r>
      <w:r w:rsidRPr="00BA5914">
        <w:rPr>
          <w:rFonts w:eastAsia="Times New Roman" w:cs="Times New Roman"/>
          <w:sz w:val="16"/>
          <w:szCs w:val="16"/>
        </w:rPr>
        <w:t xml:space="preserve">, from those that first enabled agriculture to replace hunting and gathering, to those that drive today’s globalized economy, </w:t>
      </w:r>
      <w:r w:rsidRPr="00A301C9">
        <w:rPr>
          <w:rFonts w:eastAsia="Times New Roman" w:cs="Times New Roman"/>
          <w:u w:val="single"/>
        </w:rPr>
        <w:t>have made humans less reliant upon the many ecosystems that once provided their only sustenance, even as those same ecosystems have often been left deeply damaged. Despite frequent assertions</w:t>
      </w:r>
      <w:r w:rsidRPr="00A301C9">
        <w:rPr>
          <w:rFonts w:eastAsia="Times New Roman" w:cs="Times New Roman"/>
        </w:rPr>
        <w:t xml:space="preserve"> </w:t>
      </w:r>
      <w:r w:rsidRPr="00BA5914">
        <w:rPr>
          <w:rFonts w:eastAsia="Times New Roman" w:cs="Times New Roman"/>
          <w:sz w:val="16"/>
          <w:szCs w:val="16"/>
        </w:rPr>
        <w:t xml:space="preserve">starting in the 1970s </w:t>
      </w:r>
      <w:r w:rsidRPr="00A301C9">
        <w:rPr>
          <w:rFonts w:eastAsia="Times New Roman" w:cs="Times New Roman"/>
          <w:u w:val="single"/>
        </w:rPr>
        <w:t>of</w:t>
      </w:r>
      <w:r w:rsidRPr="00A301C9">
        <w:rPr>
          <w:rFonts w:eastAsia="Times New Roman" w:cs="Times New Roman"/>
        </w:rPr>
        <w:t xml:space="preserve"> </w:t>
      </w:r>
      <w:r w:rsidRPr="00BA5914">
        <w:rPr>
          <w:rFonts w:eastAsia="Times New Roman" w:cs="Times New Roman"/>
          <w:sz w:val="16"/>
          <w:szCs w:val="16"/>
        </w:rPr>
        <w:t>fundamental “</w:t>
      </w:r>
      <w:r w:rsidRPr="00C80102">
        <w:rPr>
          <w:rFonts w:eastAsia="Times New Roman" w:cs="Times New Roman"/>
          <w:highlight w:val="green"/>
          <w:u w:val="single"/>
        </w:rPr>
        <w:t>limits to growth</w:t>
      </w:r>
      <w:r w:rsidRPr="00BA5914">
        <w:rPr>
          <w:rFonts w:eastAsia="Times New Roman" w:cs="Times New Roman"/>
          <w:sz w:val="16"/>
          <w:szCs w:val="16"/>
        </w:rPr>
        <w:t>,”</w:t>
      </w:r>
      <w:r w:rsidRPr="00A301C9">
        <w:rPr>
          <w:rFonts w:eastAsia="Times New Roman" w:cs="Times New Roman"/>
        </w:rPr>
        <w:t xml:space="preserve"> </w:t>
      </w:r>
      <w:r w:rsidRPr="00A301C9">
        <w:rPr>
          <w:rStyle w:val="StyleUnderline"/>
        </w:rPr>
        <w:t>there is</w:t>
      </w:r>
      <w:r w:rsidRPr="00A301C9">
        <w:rPr>
          <w:rFonts w:eastAsia="Times New Roman" w:cs="Times New Roman"/>
        </w:rPr>
        <w:t xml:space="preserve"> </w:t>
      </w:r>
      <w:r w:rsidRPr="00BA5914">
        <w:rPr>
          <w:rFonts w:eastAsia="Times New Roman" w:cs="Times New Roman"/>
          <w:sz w:val="16"/>
          <w:szCs w:val="16"/>
        </w:rPr>
        <w:t xml:space="preserve">still remarkably </w:t>
      </w:r>
      <w:r w:rsidRPr="00A301C9">
        <w:rPr>
          <w:rStyle w:val="Emphasis"/>
        </w:rPr>
        <w:t>little evidence</w:t>
      </w:r>
      <w:r w:rsidRPr="00A301C9">
        <w:rPr>
          <w:rStyle w:val="StyleUnderline"/>
        </w:rPr>
        <w:t xml:space="preserve"> that human population and economic expansion will outstrip the capacity </w:t>
      </w:r>
      <w:r w:rsidRPr="00A301C9">
        <w:rPr>
          <w:rFonts w:eastAsia="Times New Roman" w:cs="Times New Roman"/>
          <w:u w:val="single"/>
        </w:rPr>
        <w:t>to grow food or procure critical material resources in the foreseeable future</w:t>
      </w:r>
      <w:r w:rsidRPr="00BA5914">
        <w:rPr>
          <w:rFonts w:eastAsia="Times New Roman" w:cs="Times New Roman"/>
          <w:sz w:val="16"/>
          <w:szCs w:val="16"/>
        </w:rPr>
        <w:t xml:space="preserve">. To the degree to which there are fixed physical </w:t>
      </w:r>
      <w:r w:rsidRPr="00A301C9">
        <w:rPr>
          <w:rFonts w:eastAsia="Times New Roman" w:cs="Times New Roman"/>
          <w:u w:val="single"/>
        </w:rPr>
        <w:t>boundaries to</w:t>
      </w:r>
      <w:r w:rsidRPr="00A301C9">
        <w:rPr>
          <w:rFonts w:eastAsia="Times New Roman" w:cs="Times New Roman"/>
        </w:rPr>
        <w:t xml:space="preserve"> </w:t>
      </w:r>
      <w:r w:rsidRPr="00BA5914">
        <w:rPr>
          <w:rFonts w:eastAsia="Times New Roman" w:cs="Times New Roman"/>
          <w:sz w:val="16"/>
          <w:szCs w:val="16"/>
        </w:rPr>
        <w:t xml:space="preserve">human </w:t>
      </w:r>
      <w:r w:rsidRPr="00A301C9">
        <w:rPr>
          <w:rFonts w:eastAsia="Times New Roman" w:cs="Times New Roman"/>
          <w:u w:val="single"/>
        </w:rPr>
        <w:t>consumption</w:t>
      </w:r>
      <w:r w:rsidRPr="00A301C9">
        <w:rPr>
          <w:rFonts w:eastAsia="Times New Roman" w:cs="Times New Roman"/>
        </w:rPr>
        <w:t xml:space="preserve">, they </w:t>
      </w:r>
      <w:r w:rsidRPr="00C80102">
        <w:rPr>
          <w:rStyle w:val="StyleUnderline"/>
          <w:highlight w:val="green"/>
        </w:rPr>
        <w:t>are</w:t>
      </w:r>
      <w:r w:rsidRPr="00A301C9">
        <w:rPr>
          <w:rStyle w:val="StyleUnderline"/>
        </w:rPr>
        <w:t xml:space="preserve"> </w:t>
      </w:r>
      <w:r w:rsidRPr="00A301C9">
        <w:rPr>
          <w:rStyle w:val="Emphasis"/>
        </w:rPr>
        <w:t xml:space="preserve">so </w:t>
      </w:r>
      <w:r w:rsidRPr="00C80102">
        <w:rPr>
          <w:rStyle w:val="Emphasis"/>
          <w:highlight w:val="green"/>
        </w:rPr>
        <w:t>theoretical</w:t>
      </w:r>
      <w:r w:rsidRPr="00A301C9">
        <w:rPr>
          <w:rStyle w:val="StyleUnderline"/>
        </w:rPr>
        <w:t xml:space="preserve"> as to be </w:t>
      </w:r>
      <w:r w:rsidRPr="00A301C9">
        <w:rPr>
          <w:rStyle w:val="Emphasis"/>
        </w:rPr>
        <w:t>functionally irrelevant</w:t>
      </w:r>
      <w:r w:rsidRPr="00BA5914">
        <w:rPr>
          <w:rFonts w:eastAsia="Times New Roman" w:cs="Times New Roman"/>
          <w:sz w:val="16"/>
          <w:szCs w:val="16"/>
        </w:rPr>
        <w:t xml:space="preserve">. The amount of solar radiation that hits the Earth, for instance, is ultimately finite but represents no meaningful constraint upon human endeavors. </w:t>
      </w:r>
      <w:r w:rsidRPr="00A301C9">
        <w:rPr>
          <w:rFonts w:eastAsia="Times New Roman" w:cs="Times New Roman"/>
          <w:u w:val="single"/>
        </w:rPr>
        <w:t xml:space="preserve">Human civilization can </w:t>
      </w:r>
      <w:r w:rsidRPr="00A301C9">
        <w:rPr>
          <w:rStyle w:val="Emphasis"/>
        </w:rPr>
        <w:t>flourish for</w:t>
      </w:r>
      <w:r w:rsidRPr="00A301C9">
        <w:rPr>
          <w:rFonts w:eastAsia="Times New Roman" w:cs="Times New Roman"/>
        </w:rPr>
        <w:t xml:space="preserve"> </w:t>
      </w:r>
      <w:r w:rsidRPr="00BA5914">
        <w:rPr>
          <w:rFonts w:eastAsia="Times New Roman" w:cs="Times New Roman"/>
          <w:sz w:val="16"/>
          <w:szCs w:val="16"/>
        </w:rPr>
        <w:t xml:space="preserve">centuries and </w:t>
      </w:r>
      <w:r w:rsidRPr="00A301C9">
        <w:rPr>
          <w:rStyle w:val="Emphasis"/>
        </w:rPr>
        <w:t>millennia</w:t>
      </w:r>
      <w:r w:rsidRPr="00A301C9">
        <w:rPr>
          <w:rFonts w:eastAsia="Times New Roman" w:cs="Times New Roman"/>
          <w:u w:val="single"/>
        </w:rPr>
        <w:t xml:space="preserve"> on energy delivered from a closed</w:t>
      </w:r>
      <w:r w:rsidRPr="00A301C9">
        <w:rPr>
          <w:rFonts w:eastAsia="Times New Roman" w:cs="Times New Roman"/>
        </w:rPr>
        <w:t xml:space="preserve"> </w:t>
      </w:r>
      <w:r w:rsidRPr="00BA5914">
        <w:rPr>
          <w:rFonts w:eastAsia="Times New Roman" w:cs="Times New Roman"/>
          <w:sz w:val="16"/>
          <w:szCs w:val="16"/>
        </w:rPr>
        <w:t xml:space="preserve">uranium or thorium fuel </w:t>
      </w:r>
      <w:r w:rsidRPr="00A301C9">
        <w:rPr>
          <w:rFonts w:eastAsia="Times New Roman" w:cs="Times New Roman"/>
          <w:u w:val="single"/>
        </w:rPr>
        <w:t>cycle</w:t>
      </w:r>
      <w:r w:rsidRPr="00A301C9">
        <w:rPr>
          <w:rFonts w:eastAsia="Times New Roman" w:cs="Times New Roman"/>
        </w:rPr>
        <w:t xml:space="preserve">, or </w:t>
      </w:r>
      <w:r w:rsidRPr="00BA5914">
        <w:rPr>
          <w:rFonts w:eastAsia="Times New Roman" w:cs="Times New Roman"/>
          <w:sz w:val="16"/>
          <w:szCs w:val="16"/>
        </w:rPr>
        <w:t xml:space="preserve">from hydrogen-deuterium fusion. </w:t>
      </w:r>
      <w:r w:rsidRPr="00C80102">
        <w:rPr>
          <w:rStyle w:val="StyleUnderline"/>
          <w:highlight w:val="green"/>
        </w:rPr>
        <w:t>With</w:t>
      </w:r>
      <w:r w:rsidRPr="00A301C9">
        <w:rPr>
          <w:rStyle w:val="StyleUnderline"/>
        </w:rPr>
        <w:t xml:space="preserve"> proper </w:t>
      </w:r>
      <w:r w:rsidRPr="00C80102">
        <w:rPr>
          <w:rStyle w:val="StyleUnderline"/>
          <w:highlight w:val="green"/>
        </w:rPr>
        <w:t xml:space="preserve">management, humans are at </w:t>
      </w:r>
      <w:r w:rsidRPr="00C80102">
        <w:rPr>
          <w:rStyle w:val="Emphasis"/>
          <w:highlight w:val="green"/>
        </w:rPr>
        <w:t>no risk</w:t>
      </w:r>
      <w:r w:rsidRPr="00C80102">
        <w:rPr>
          <w:rStyle w:val="StyleUnderline"/>
          <w:highlight w:val="green"/>
        </w:rPr>
        <w:t xml:space="preserve"> of </w:t>
      </w:r>
      <w:r w:rsidRPr="00C80102">
        <w:rPr>
          <w:rStyle w:val="Emphasis"/>
          <w:highlight w:val="green"/>
        </w:rPr>
        <w:t>lacking</w:t>
      </w:r>
      <w:r w:rsidRPr="00A301C9">
        <w:rPr>
          <w:rStyle w:val="Emphasis"/>
        </w:rPr>
        <w:t xml:space="preserve"> sufficient </w:t>
      </w:r>
      <w:r w:rsidRPr="00C80102">
        <w:rPr>
          <w:rStyle w:val="Emphasis"/>
          <w:highlight w:val="green"/>
        </w:rPr>
        <w:t>ag</w:t>
      </w:r>
      <w:r w:rsidRPr="00A301C9">
        <w:rPr>
          <w:rStyle w:val="Emphasis"/>
        </w:rPr>
        <w:t>ricultural land</w:t>
      </w:r>
      <w:r w:rsidRPr="00A301C9">
        <w:rPr>
          <w:rStyle w:val="StyleUnderline"/>
        </w:rPr>
        <w:t xml:space="preserve"> for food</w:t>
      </w:r>
      <w:r w:rsidRPr="00A301C9">
        <w:rPr>
          <w:rFonts w:eastAsia="Times New Roman" w:cs="Times New Roman"/>
        </w:rPr>
        <w:t xml:space="preserve">. </w:t>
      </w:r>
      <w:r w:rsidRPr="00A301C9">
        <w:rPr>
          <w:rFonts w:eastAsia="Times New Roman" w:cs="Times New Roman"/>
          <w:u w:val="single"/>
        </w:rPr>
        <w:t xml:space="preserve">Given plentiful land and unlimited energy, substitutes for other material inputs to human well-being can </w:t>
      </w:r>
      <w:r w:rsidRPr="00A301C9">
        <w:rPr>
          <w:rStyle w:val="Emphasis"/>
        </w:rPr>
        <w:t>easily be found</w:t>
      </w:r>
      <w:r w:rsidRPr="00A301C9">
        <w:rPr>
          <w:rFonts w:eastAsia="Times New Roman" w:cs="Times New Roman"/>
        </w:rPr>
        <w:t xml:space="preserve"> </w:t>
      </w:r>
      <w:r w:rsidRPr="00BA5914">
        <w:rPr>
          <w:rFonts w:eastAsia="Times New Roman" w:cs="Times New Roman"/>
          <w:sz w:val="16"/>
          <w:szCs w:val="16"/>
        </w:rPr>
        <w:t xml:space="preserve">if those inputs become scarce or expensive. </w:t>
      </w:r>
      <w:r w:rsidRPr="00A301C9">
        <w:rPr>
          <w:rFonts w:eastAsia="Times New Roman" w:cs="Times New Roman"/>
          <w:u w:val="single"/>
        </w:rPr>
        <w:t>There remain</w:t>
      </w:r>
      <w:r w:rsidRPr="00A301C9">
        <w:rPr>
          <w:rFonts w:eastAsia="Times New Roman" w:cs="Times New Roman"/>
        </w:rPr>
        <w:t xml:space="preserve">, </w:t>
      </w:r>
      <w:r w:rsidRPr="00BA5914">
        <w:rPr>
          <w:rFonts w:eastAsia="Times New Roman" w:cs="Times New Roman"/>
          <w:sz w:val="16"/>
          <w:szCs w:val="16"/>
        </w:rPr>
        <w:t xml:space="preserve">however, </w:t>
      </w:r>
      <w:r w:rsidRPr="00A301C9">
        <w:rPr>
          <w:rStyle w:val="StyleUnderline"/>
        </w:rPr>
        <w:t xml:space="preserve">serious long-term </w:t>
      </w:r>
      <w:r w:rsidRPr="00C80102">
        <w:rPr>
          <w:rStyle w:val="StyleUnderline"/>
          <w:highlight w:val="green"/>
        </w:rPr>
        <w:t>environmental threats</w:t>
      </w:r>
      <w:r w:rsidRPr="00A301C9">
        <w:rPr>
          <w:rStyle w:val="StyleUnderline"/>
        </w:rPr>
        <w:t xml:space="preserve"> to human well-being</w:t>
      </w:r>
      <w:r w:rsidRPr="00BA5914">
        <w:rPr>
          <w:rFonts w:eastAsia="Times New Roman" w:cs="Times New Roman"/>
          <w:sz w:val="16"/>
          <w:szCs w:val="16"/>
        </w:rPr>
        <w:t xml:space="preserve">, such as anthropogenic climate change, stratospheric ozone depletion, and ocean acidification. While these risks are difficult to quantify, </w:t>
      </w:r>
      <w:r w:rsidRPr="00A301C9">
        <w:rPr>
          <w:rFonts w:eastAsia="Times New Roman" w:cs="Times New Roman"/>
          <w:u w:val="single"/>
        </w:rPr>
        <w:t>the evidence is clear</w:t>
      </w:r>
      <w:r w:rsidRPr="00A301C9">
        <w:rPr>
          <w:rFonts w:eastAsia="Times New Roman" w:cs="Times New Roman"/>
        </w:rPr>
        <w:t xml:space="preserve"> </w:t>
      </w:r>
      <w:r w:rsidRPr="00BA5914">
        <w:rPr>
          <w:rFonts w:eastAsia="Times New Roman" w:cs="Times New Roman"/>
          <w:sz w:val="16"/>
          <w:szCs w:val="16"/>
        </w:rPr>
        <w:t xml:space="preserve">today </w:t>
      </w:r>
      <w:r w:rsidRPr="00A301C9">
        <w:rPr>
          <w:rStyle w:val="StyleUnderline"/>
        </w:rPr>
        <w:t xml:space="preserve">that they </w:t>
      </w:r>
      <w:r w:rsidRPr="00C80102">
        <w:rPr>
          <w:rStyle w:val="StyleUnderline"/>
          <w:highlight w:val="green"/>
        </w:rPr>
        <w:t>could cause</w:t>
      </w:r>
      <w:r w:rsidRPr="00A301C9">
        <w:rPr>
          <w:rStyle w:val="StyleUnderline"/>
        </w:rPr>
        <w:t xml:space="preserve"> significant risk of </w:t>
      </w:r>
      <w:r w:rsidRPr="00C80102">
        <w:rPr>
          <w:rStyle w:val="StyleUnderline"/>
          <w:highlight w:val="green"/>
        </w:rPr>
        <w:t>catastrophic impacts</w:t>
      </w:r>
      <w:r w:rsidRPr="00A301C9">
        <w:rPr>
          <w:rStyle w:val="StyleUnderline"/>
        </w:rPr>
        <w:t xml:space="preserve"> on societies and ecosystems</w:t>
      </w:r>
      <w:r w:rsidRPr="00BA5914">
        <w:rPr>
          <w:rFonts w:eastAsia="Times New Roman" w:cs="Times New Roman"/>
          <w:sz w:val="16"/>
          <w:szCs w:val="16"/>
        </w:rPr>
        <w:t xml:space="preserve">. Even gradual, non-catastrophic outcomes associated with these threats are likely to result in significant human and economic costs as well as rising ecological losses. Much of the world’s population still suffers from more-immediate local environmental health risks. Indoor and outdoor air pollution continue to bring premature death and illness to millions annually. Water pollution and water-borne illness due to pollution and degradation of watersheds cause similar suffering. 2. Even as human environmental impacts continue to grow in the aggregate, </w:t>
      </w:r>
      <w:r w:rsidRPr="00A301C9">
        <w:rPr>
          <w:rFonts w:eastAsia="Times New Roman" w:cs="Times New Roman"/>
          <w:u w:val="single"/>
        </w:rPr>
        <w:t xml:space="preserve">a range of </w:t>
      </w:r>
      <w:r w:rsidRPr="00A301C9">
        <w:rPr>
          <w:rStyle w:val="Emphasis"/>
        </w:rPr>
        <w:t xml:space="preserve">long-term </w:t>
      </w:r>
      <w:r w:rsidRPr="00C80102">
        <w:rPr>
          <w:rStyle w:val="Emphasis"/>
          <w:highlight w:val="green"/>
        </w:rPr>
        <w:t>trends</w:t>
      </w:r>
      <w:r w:rsidRPr="00C80102">
        <w:rPr>
          <w:rFonts w:eastAsia="Times New Roman" w:cs="Times New Roman"/>
          <w:highlight w:val="green"/>
          <w:u w:val="single"/>
        </w:rPr>
        <w:t xml:space="preserve"> are</w:t>
      </w:r>
      <w:r w:rsidRPr="00A301C9">
        <w:rPr>
          <w:rFonts w:eastAsia="Times New Roman" w:cs="Times New Roman"/>
        </w:rPr>
        <w:t xml:space="preserve"> </w:t>
      </w:r>
      <w:r w:rsidRPr="00BA5914">
        <w:rPr>
          <w:rFonts w:eastAsia="Times New Roman" w:cs="Times New Roman"/>
          <w:sz w:val="16"/>
          <w:szCs w:val="16"/>
        </w:rPr>
        <w:t>today</w:t>
      </w:r>
      <w:r w:rsidRPr="00A301C9">
        <w:rPr>
          <w:rFonts w:eastAsia="Times New Roman" w:cs="Times New Roman"/>
        </w:rPr>
        <w:t xml:space="preserve"> </w:t>
      </w:r>
      <w:r w:rsidRPr="00C80102">
        <w:rPr>
          <w:rStyle w:val="Emphasis"/>
          <w:highlight w:val="green"/>
        </w:rPr>
        <w:t>driving</w:t>
      </w:r>
      <w:r w:rsidRPr="00A301C9">
        <w:rPr>
          <w:rStyle w:val="Emphasis"/>
        </w:rPr>
        <w:t xml:space="preserve"> significant </w:t>
      </w:r>
      <w:r w:rsidRPr="00C80102">
        <w:rPr>
          <w:rStyle w:val="Emphasis"/>
          <w:highlight w:val="green"/>
        </w:rPr>
        <w:t>decoupling</w:t>
      </w:r>
      <w:r w:rsidRPr="00A301C9">
        <w:rPr>
          <w:rStyle w:val="StyleUnderline"/>
        </w:rPr>
        <w:t xml:space="preserve"> of human well-being from environmental impacts</w:t>
      </w:r>
      <w:r w:rsidRPr="00BA5914">
        <w:rPr>
          <w:rFonts w:eastAsia="Times New Roman" w:cs="Times New Roman"/>
          <w:sz w:val="16"/>
          <w:szCs w:val="16"/>
        </w:rPr>
        <w:t xml:space="preserve">. Decoupling occurs in both relative and absolute terms. Relative decoupling means that human environmental impacts rise at a slower rate than overall economic growth. Thus, for each unit of economic output, less environmental impact (e.g., deforestation, defaunation, pollution) results. Overall impacts may still increase, just at a slower rate than would otherwise be the case. Absolute decoupling occurs when total environmental impacts — impacts in the aggregate — peak and begin to decline, even as the economy continues to grow. </w:t>
      </w:r>
      <w:r w:rsidRPr="00A301C9">
        <w:rPr>
          <w:rFonts w:eastAsia="Times New Roman" w:cs="Times New Roman"/>
          <w:u w:val="single"/>
        </w:rPr>
        <w:t>Decoupling can be driven by both technological and demographic trends and usually results from a combination of the two</w:t>
      </w:r>
      <w:r w:rsidRPr="00BA5914">
        <w:rPr>
          <w:rFonts w:eastAsia="Times New Roman" w:cs="Times New Roman"/>
          <w:sz w:val="16"/>
          <w:szCs w:val="16"/>
        </w:rPr>
        <w:t xml:space="preserve">. The </w:t>
      </w:r>
      <w:r w:rsidRPr="00A301C9">
        <w:rPr>
          <w:rFonts w:eastAsia="Times New Roman" w:cs="Times New Roman"/>
          <w:u w:val="single"/>
        </w:rPr>
        <w:t>growth rate of the</w:t>
      </w:r>
      <w:r w:rsidRPr="00A301C9">
        <w:rPr>
          <w:rFonts w:eastAsia="Times New Roman" w:cs="Times New Roman"/>
        </w:rPr>
        <w:t xml:space="preserve"> </w:t>
      </w:r>
      <w:r w:rsidRPr="00BA5914">
        <w:rPr>
          <w:rFonts w:eastAsia="Times New Roman" w:cs="Times New Roman"/>
          <w:sz w:val="16"/>
          <w:szCs w:val="16"/>
        </w:rPr>
        <w:t xml:space="preserve">human </w:t>
      </w:r>
      <w:r w:rsidRPr="00A301C9">
        <w:rPr>
          <w:rFonts w:eastAsia="Times New Roman" w:cs="Times New Roman"/>
          <w:u w:val="single"/>
        </w:rPr>
        <w:t xml:space="preserve">population </w:t>
      </w:r>
      <w:r w:rsidRPr="00A301C9">
        <w:rPr>
          <w:rStyle w:val="StyleUnderline"/>
        </w:rPr>
        <w:t xml:space="preserve">has </w:t>
      </w:r>
      <w:r w:rsidRPr="00A301C9">
        <w:rPr>
          <w:rStyle w:val="Emphasis"/>
        </w:rPr>
        <w:t>already peaked</w:t>
      </w:r>
      <w:r w:rsidRPr="00BA5914">
        <w:rPr>
          <w:rFonts w:eastAsia="Times New Roman" w:cs="Times New Roman"/>
          <w:sz w:val="16"/>
          <w:szCs w:val="16"/>
        </w:rPr>
        <w:t xml:space="preserve">. Today’s </w:t>
      </w:r>
      <w:r w:rsidRPr="00C80102">
        <w:rPr>
          <w:rFonts w:eastAsia="Times New Roman" w:cs="Times New Roman"/>
          <w:highlight w:val="green"/>
          <w:u w:val="single"/>
        </w:rPr>
        <w:t>population growth</w:t>
      </w:r>
      <w:r w:rsidRPr="00A301C9">
        <w:rPr>
          <w:rFonts w:eastAsia="Times New Roman" w:cs="Times New Roman"/>
        </w:rPr>
        <w:t xml:space="preserve"> </w:t>
      </w:r>
      <w:r w:rsidRPr="00BA5914">
        <w:rPr>
          <w:rFonts w:eastAsia="Times New Roman" w:cs="Times New Roman"/>
          <w:sz w:val="16"/>
          <w:szCs w:val="16"/>
        </w:rPr>
        <w:t xml:space="preserve">rate </w:t>
      </w:r>
      <w:r w:rsidRPr="00C80102">
        <w:rPr>
          <w:rFonts w:eastAsia="Times New Roman" w:cs="Times New Roman"/>
          <w:highlight w:val="green"/>
          <w:u w:val="single"/>
        </w:rPr>
        <w:t>is</w:t>
      </w:r>
      <w:r w:rsidRPr="00A301C9">
        <w:rPr>
          <w:rFonts w:eastAsia="Times New Roman" w:cs="Times New Roman"/>
        </w:rPr>
        <w:t xml:space="preserve"> </w:t>
      </w:r>
      <w:r w:rsidRPr="00BA5914">
        <w:rPr>
          <w:rFonts w:eastAsia="Times New Roman" w:cs="Times New Roman"/>
          <w:sz w:val="16"/>
          <w:szCs w:val="16"/>
        </w:rPr>
        <w:t xml:space="preserve">one percent per year, </w:t>
      </w:r>
      <w:r w:rsidRPr="00C80102">
        <w:rPr>
          <w:rStyle w:val="Emphasis"/>
          <w:highlight w:val="green"/>
        </w:rPr>
        <w:t>down</w:t>
      </w:r>
      <w:r w:rsidRPr="00A301C9">
        <w:rPr>
          <w:rFonts w:eastAsia="Times New Roman" w:cs="Times New Roman"/>
        </w:rPr>
        <w:t xml:space="preserve"> </w:t>
      </w:r>
      <w:r w:rsidRPr="00BA5914">
        <w:rPr>
          <w:rFonts w:eastAsia="Times New Roman" w:cs="Times New Roman"/>
          <w:sz w:val="16"/>
          <w:szCs w:val="16"/>
        </w:rPr>
        <w:t xml:space="preserve">from its high point of 2.1 percent in the 1970s. Fertility rates in countries containing more than half of the global population are now below replacement level. Population growth today is primarily driven by longer life spans and lower infant mortality, not by rising fertility rates. Given current trends, it is very possible that </w:t>
      </w:r>
      <w:r w:rsidRPr="00A301C9">
        <w:rPr>
          <w:rFonts w:eastAsia="Times New Roman" w:cs="Times New Roman"/>
          <w:u w:val="single"/>
        </w:rPr>
        <w:t xml:space="preserve">the size of the human population will peak this century and then </w:t>
      </w:r>
      <w:r w:rsidRPr="00A301C9">
        <w:rPr>
          <w:rStyle w:val="Emphasis"/>
        </w:rPr>
        <w:t>start to decline</w:t>
      </w:r>
      <w:r w:rsidRPr="00BA5914">
        <w:rPr>
          <w:rFonts w:eastAsia="Times New Roman" w:cs="Times New Roman"/>
          <w:sz w:val="16"/>
          <w:szCs w:val="16"/>
        </w:rPr>
        <w:t xml:space="preserve">. Trends in population are inextricably linked to other demographic and economic dynamics. For the first time in human history, over half the global population lives in cities. By 2050, 70 percent are expected to dwell in cities, a number that could rise to 80 percent or more by the century’s end. Cities are characterized by both dense populations and low fertility rates. Cities occupy just 1 to 3 percent of the Earth’s surface and yet are home to nearly four billion people. As such, </w:t>
      </w:r>
      <w:r w:rsidRPr="00A301C9">
        <w:rPr>
          <w:rFonts w:eastAsia="Times New Roman" w:cs="Times New Roman"/>
          <w:u w:val="single"/>
        </w:rPr>
        <w:t>cities both drive and symbolize the decoupling of humanity from nature, performing far better than rural economies in providing efficiently for material needs while reducing environmental impacts</w:t>
      </w:r>
      <w:r w:rsidRPr="00477173">
        <w:rPr>
          <w:rFonts w:eastAsia="Times New Roman" w:cs="Times New Roman"/>
          <w:sz w:val="16"/>
          <w:szCs w:val="16"/>
        </w:rPr>
        <w:t>. The growth of cities along with the economic and ecological benefits that come with them are inseparable from improvements in agricultural productivity. As agriculture has become more land and labor efficient, rural populations have left the countryside for the cities. Roughly half the US population worked the land in 1880. Today, less than 2 percent does. As human lives have been liberated from hard agricultural labor, enormous human resources have been freed up for other endeavors. Cities, as people know them today, could not exist without radical changes in farming. In contrast,</w:t>
      </w:r>
      <w:r w:rsidRPr="00A301C9">
        <w:rPr>
          <w:rFonts w:eastAsia="Times New Roman" w:cs="Times New Roman"/>
        </w:rPr>
        <w:t xml:space="preserve"> </w:t>
      </w:r>
      <w:r w:rsidRPr="00C80102">
        <w:rPr>
          <w:rStyle w:val="StyleUnderline"/>
          <w:highlight w:val="green"/>
        </w:rPr>
        <w:t xml:space="preserve">modernization is </w:t>
      </w:r>
      <w:r w:rsidRPr="00C80102">
        <w:rPr>
          <w:rStyle w:val="Emphasis"/>
          <w:highlight w:val="green"/>
        </w:rPr>
        <w:t>not possible</w:t>
      </w:r>
      <w:r w:rsidRPr="00C80102">
        <w:rPr>
          <w:rStyle w:val="StyleUnderline"/>
          <w:highlight w:val="green"/>
        </w:rPr>
        <w:t xml:space="preserve"> in a </w:t>
      </w:r>
      <w:r w:rsidRPr="00C80102">
        <w:rPr>
          <w:rStyle w:val="Emphasis"/>
          <w:highlight w:val="green"/>
        </w:rPr>
        <w:t>subsistence agrarian economy</w:t>
      </w:r>
      <w:r w:rsidRPr="00477173">
        <w:rPr>
          <w:rFonts w:eastAsia="Times New Roman" w:cs="Times New Roman"/>
          <w:sz w:val="16"/>
          <w:szCs w:val="16"/>
        </w:rPr>
        <w:t xml:space="preserve">. These improvements have resulted not only in lower labor requirements per unit of agricultural output but also in lower land requirements. This is not a new trend: </w:t>
      </w:r>
      <w:r w:rsidRPr="00A301C9">
        <w:rPr>
          <w:rFonts w:eastAsia="Times New Roman" w:cs="Times New Roman"/>
          <w:u w:val="single"/>
        </w:rPr>
        <w:t xml:space="preserve">rising harvest yields have for millennia reduced the amount of land required to feed the average person. The average per-capita use of land today </w:t>
      </w:r>
      <w:r w:rsidRPr="00A301C9">
        <w:rPr>
          <w:rStyle w:val="StyleUnderline"/>
        </w:rPr>
        <w:t xml:space="preserve">is </w:t>
      </w:r>
      <w:r w:rsidRPr="00A301C9">
        <w:rPr>
          <w:rStyle w:val="Emphasis"/>
        </w:rPr>
        <w:t>vastly lower</w:t>
      </w:r>
      <w:r w:rsidRPr="00A301C9">
        <w:rPr>
          <w:rFonts w:eastAsia="Times New Roman" w:cs="Times New Roman"/>
        </w:rPr>
        <w:t xml:space="preserve"> </w:t>
      </w:r>
      <w:r w:rsidRPr="008C4FDB">
        <w:rPr>
          <w:rFonts w:eastAsia="Times New Roman" w:cs="Times New Roman"/>
          <w:sz w:val="16"/>
          <w:szCs w:val="16"/>
        </w:rPr>
        <w:t xml:space="preserve">than it was 5,000 years ago, despite the fact that modern people enjoy a far richer diet. </w:t>
      </w:r>
      <w:r w:rsidRPr="00A301C9">
        <w:rPr>
          <w:rFonts w:eastAsia="Times New Roman" w:cs="Times New Roman"/>
          <w:u w:val="single"/>
        </w:rPr>
        <w:t xml:space="preserve">Thanks to </w:t>
      </w:r>
      <w:r w:rsidRPr="00A301C9">
        <w:rPr>
          <w:rStyle w:val="Emphasis"/>
        </w:rPr>
        <w:t>technological improvements</w:t>
      </w:r>
      <w:r w:rsidRPr="00A301C9">
        <w:rPr>
          <w:rFonts w:eastAsia="Times New Roman" w:cs="Times New Roman"/>
          <w:u w:val="single"/>
        </w:rPr>
        <w:t xml:space="preserve"> in agriculture</w:t>
      </w:r>
      <w:r w:rsidRPr="008C4FDB">
        <w:rPr>
          <w:rFonts w:eastAsia="Times New Roman" w:cs="Times New Roman"/>
          <w:sz w:val="16"/>
          <w:szCs w:val="16"/>
        </w:rPr>
        <w:t xml:space="preserve">, during the half-century starting in the mid-1960s, </w:t>
      </w:r>
      <w:r w:rsidRPr="00A301C9">
        <w:rPr>
          <w:rFonts w:eastAsia="Times New Roman" w:cs="Times New Roman"/>
          <w:u w:val="single"/>
        </w:rPr>
        <w:t>the amount of land required for growing</w:t>
      </w:r>
      <w:r w:rsidRPr="00A301C9">
        <w:rPr>
          <w:rFonts w:eastAsia="Times New Roman" w:cs="Times New Roman"/>
        </w:rPr>
        <w:t xml:space="preserve"> </w:t>
      </w:r>
      <w:r w:rsidRPr="008C4FDB">
        <w:rPr>
          <w:rFonts w:eastAsia="Times New Roman" w:cs="Times New Roman"/>
          <w:sz w:val="16"/>
          <w:szCs w:val="16"/>
        </w:rPr>
        <w:t xml:space="preserve">crops and animal feed for the average person </w:t>
      </w:r>
      <w:r w:rsidRPr="00A301C9">
        <w:rPr>
          <w:rStyle w:val="Emphasis"/>
        </w:rPr>
        <w:t>declined by one-half</w:t>
      </w:r>
      <w:r w:rsidRPr="00A301C9">
        <w:rPr>
          <w:rFonts w:eastAsia="Times New Roman" w:cs="Times New Roman"/>
        </w:rPr>
        <w:t xml:space="preserve">. </w:t>
      </w:r>
      <w:r w:rsidRPr="00C80102">
        <w:rPr>
          <w:rStyle w:val="Emphasis"/>
          <w:highlight w:val="green"/>
        </w:rPr>
        <w:t>Ag</w:t>
      </w:r>
      <w:r w:rsidRPr="00A301C9">
        <w:rPr>
          <w:rStyle w:val="Emphasis"/>
        </w:rPr>
        <w:t>ricultural intensification</w:t>
      </w:r>
      <w:r w:rsidRPr="008C4FDB">
        <w:rPr>
          <w:rFonts w:eastAsia="Times New Roman" w:cs="Times New Roman"/>
          <w:sz w:val="16"/>
          <w:szCs w:val="16"/>
        </w:rPr>
        <w:t xml:space="preserve">, along with the move away from the use of wood as fuel, </w:t>
      </w:r>
      <w:r w:rsidRPr="00C80102">
        <w:rPr>
          <w:rStyle w:val="StyleUnderline"/>
          <w:highlight w:val="green"/>
        </w:rPr>
        <w:t>has allowed</w:t>
      </w:r>
      <w:r w:rsidRPr="00A301C9">
        <w:rPr>
          <w:rStyle w:val="StyleUnderline"/>
        </w:rPr>
        <w:t xml:space="preserve"> many parts of the world to experience </w:t>
      </w:r>
      <w:r w:rsidRPr="00A301C9">
        <w:rPr>
          <w:rStyle w:val="Emphasis"/>
        </w:rPr>
        <w:t xml:space="preserve">net </w:t>
      </w:r>
      <w:r w:rsidRPr="00C80102">
        <w:rPr>
          <w:rStyle w:val="Emphasis"/>
          <w:highlight w:val="green"/>
        </w:rPr>
        <w:t>reforestation</w:t>
      </w:r>
      <w:r w:rsidRPr="008C4FDB">
        <w:rPr>
          <w:rFonts w:eastAsia="Times New Roman" w:cs="Times New Roman"/>
          <w:sz w:val="16"/>
          <w:szCs w:val="16"/>
        </w:rPr>
        <w:t xml:space="preserve">. About 80 percent of New England is today forested, compared with about 50 percent at the end of the 19th century. Over the past 20 years, the amount of land dedicated to production forest worldwide declined by 50 million hectares, an area the size of France. The “forest transition” from net deforestation to net reforestation seems to be as resilient a feature of development as the demographic transition that reduces human birth rates as poverty declines. </w:t>
      </w:r>
      <w:r w:rsidRPr="00A301C9">
        <w:rPr>
          <w:rFonts w:eastAsia="Times New Roman" w:cs="Times New Roman"/>
          <w:u w:val="single"/>
        </w:rPr>
        <w:t xml:space="preserve">Human </w:t>
      </w:r>
      <w:r w:rsidRPr="00C80102">
        <w:rPr>
          <w:rFonts w:eastAsia="Times New Roman" w:cs="Times New Roman"/>
          <w:highlight w:val="green"/>
          <w:u w:val="single"/>
        </w:rPr>
        <w:t>use of</w:t>
      </w:r>
      <w:r w:rsidRPr="00A301C9">
        <w:rPr>
          <w:rFonts w:eastAsia="Times New Roman" w:cs="Times New Roman"/>
          <w:u w:val="single"/>
        </w:rPr>
        <w:t xml:space="preserve"> many other </w:t>
      </w:r>
      <w:r w:rsidRPr="00C80102">
        <w:rPr>
          <w:rFonts w:eastAsia="Times New Roman" w:cs="Times New Roman"/>
          <w:highlight w:val="green"/>
          <w:u w:val="single"/>
        </w:rPr>
        <w:t>resources is</w:t>
      </w:r>
      <w:r w:rsidRPr="00A301C9">
        <w:rPr>
          <w:rFonts w:eastAsia="Times New Roman" w:cs="Times New Roman"/>
          <w:u w:val="single"/>
        </w:rPr>
        <w:t xml:space="preserve"> similarly </w:t>
      </w:r>
      <w:r w:rsidRPr="00C80102">
        <w:rPr>
          <w:rStyle w:val="Emphasis"/>
          <w:highlight w:val="green"/>
        </w:rPr>
        <w:t>peaking</w:t>
      </w:r>
      <w:r w:rsidRPr="00A301C9">
        <w:rPr>
          <w:rFonts w:eastAsia="Times New Roman" w:cs="Times New Roman"/>
          <w:u w:val="single"/>
        </w:rPr>
        <w:t xml:space="preserve">. The amount of </w:t>
      </w:r>
      <w:r w:rsidRPr="00A301C9">
        <w:rPr>
          <w:rStyle w:val="Emphasis"/>
        </w:rPr>
        <w:t>water</w:t>
      </w:r>
      <w:r w:rsidRPr="00A301C9">
        <w:rPr>
          <w:rFonts w:eastAsia="Times New Roman" w:cs="Times New Roman"/>
          <w:u w:val="single"/>
        </w:rPr>
        <w:t xml:space="preserve"> needed</w:t>
      </w:r>
      <w:r w:rsidRPr="00A301C9">
        <w:rPr>
          <w:rFonts w:eastAsia="Times New Roman" w:cs="Times New Roman"/>
        </w:rPr>
        <w:t xml:space="preserve"> </w:t>
      </w:r>
      <w:r w:rsidRPr="008C4FDB">
        <w:rPr>
          <w:rFonts w:eastAsia="Times New Roman" w:cs="Times New Roman"/>
          <w:sz w:val="16"/>
          <w:szCs w:val="16"/>
        </w:rPr>
        <w:t xml:space="preserve">for the average diet </w:t>
      </w:r>
      <w:r w:rsidRPr="00A301C9">
        <w:rPr>
          <w:rFonts w:eastAsia="Times New Roman" w:cs="Times New Roman"/>
          <w:u w:val="single"/>
        </w:rPr>
        <w:t xml:space="preserve">has </w:t>
      </w:r>
      <w:r w:rsidRPr="00A301C9">
        <w:rPr>
          <w:rStyle w:val="Emphasis"/>
        </w:rPr>
        <w:t>declined</w:t>
      </w:r>
      <w:r w:rsidRPr="00A301C9">
        <w:rPr>
          <w:rFonts w:eastAsia="Times New Roman" w:cs="Times New Roman"/>
        </w:rPr>
        <w:t xml:space="preserve"> </w:t>
      </w:r>
      <w:r w:rsidRPr="008C4FDB">
        <w:rPr>
          <w:rFonts w:eastAsia="Times New Roman" w:cs="Times New Roman"/>
          <w:sz w:val="16"/>
          <w:szCs w:val="16"/>
        </w:rPr>
        <w:t xml:space="preserve">by nearly 25 percent over the past half-century. Nitrogen pollution continues to cause eutrophication and large dead zones in places like the Gulf of Mexico. While the total amount of </w:t>
      </w:r>
      <w:r w:rsidRPr="008C4FDB">
        <w:rPr>
          <w:rStyle w:val="Emphasis"/>
          <w:sz w:val="16"/>
          <w:szCs w:val="16"/>
        </w:rPr>
        <w:t>nitrogen</w:t>
      </w:r>
      <w:r w:rsidRPr="008C4FDB">
        <w:rPr>
          <w:rFonts w:eastAsia="Times New Roman" w:cs="Times New Roman"/>
          <w:sz w:val="16"/>
          <w:szCs w:val="16"/>
        </w:rPr>
        <w:t xml:space="preserve"> pollution is rising, the amount used per unit of production </w:t>
      </w:r>
      <w:r w:rsidRPr="00A301C9">
        <w:rPr>
          <w:rFonts w:eastAsia="Times New Roman" w:cs="Times New Roman"/>
          <w:u w:val="single"/>
        </w:rPr>
        <w:t xml:space="preserve">has </w:t>
      </w:r>
      <w:r w:rsidRPr="00A301C9">
        <w:rPr>
          <w:rStyle w:val="Emphasis"/>
        </w:rPr>
        <w:t>declined significantly</w:t>
      </w:r>
      <w:r w:rsidRPr="00A301C9">
        <w:rPr>
          <w:rFonts w:eastAsia="Times New Roman" w:cs="Times New Roman"/>
        </w:rPr>
        <w:t xml:space="preserve"> </w:t>
      </w:r>
      <w:r w:rsidRPr="008C4FDB">
        <w:rPr>
          <w:rFonts w:eastAsia="Times New Roman" w:cs="Times New Roman"/>
          <w:sz w:val="16"/>
          <w:szCs w:val="16"/>
        </w:rPr>
        <w:t xml:space="preserve">in developed nations. Indeed, </w:t>
      </w:r>
      <w:r w:rsidRPr="00C80102">
        <w:rPr>
          <w:rStyle w:val="StyleUnderline"/>
          <w:highlight w:val="green"/>
        </w:rPr>
        <w:t xml:space="preserve">in </w:t>
      </w:r>
      <w:r w:rsidRPr="00C80102">
        <w:rPr>
          <w:rStyle w:val="Emphasis"/>
          <w:highlight w:val="green"/>
        </w:rPr>
        <w:t>contradiction</w:t>
      </w:r>
      <w:r w:rsidRPr="00C80102">
        <w:rPr>
          <w:rStyle w:val="StyleUnderline"/>
          <w:highlight w:val="green"/>
        </w:rPr>
        <w:t xml:space="preserve"> to the</w:t>
      </w:r>
      <w:r w:rsidRPr="00A301C9">
        <w:rPr>
          <w:rStyle w:val="StyleUnderline"/>
        </w:rPr>
        <w:t xml:space="preserve"> often-expressed </w:t>
      </w:r>
      <w:r w:rsidRPr="00C80102">
        <w:rPr>
          <w:rStyle w:val="StyleUnderline"/>
          <w:highlight w:val="green"/>
        </w:rPr>
        <w:t>fear of infinite growth</w:t>
      </w:r>
      <w:r w:rsidRPr="00A301C9">
        <w:rPr>
          <w:rStyle w:val="StyleUnderline"/>
        </w:rPr>
        <w:t xml:space="preserve"> colliding with a finite planet</w:t>
      </w:r>
      <w:r w:rsidRPr="00A301C9">
        <w:rPr>
          <w:rFonts w:eastAsia="Times New Roman" w:cs="Times New Roman"/>
          <w:u w:val="single"/>
        </w:rPr>
        <w:t xml:space="preserve">, </w:t>
      </w:r>
      <w:r w:rsidRPr="00C80102">
        <w:rPr>
          <w:rStyle w:val="StyleUnderline"/>
          <w:highlight w:val="green"/>
        </w:rPr>
        <w:t xml:space="preserve">demand </w:t>
      </w:r>
      <w:r w:rsidRPr="00A301C9">
        <w:rPr>
          <w:rStyle w:val="StyleUnderline"/>
        </w:rPr>
        <w:t xml:space="preserve">for many material goods </w:t>
      </w:r>
      <w:r w:rsidRPr="00C80102">
        <w:rPr>
          <w:rStyle w:val="Emphasis"/>
          <w:highlight w:val="green"/>
        </w:rPr>
        <w:t>may be saturating</w:t>
      </w:r>
      <w:r w:rsidRPr="00A301C9">
        <w:rPr>
          <w:rStyle w:val="StyleUnderline"/>
        </w:rPr>
        <w:t xml:space="preserve"> as societies grow wealthier</w:t>
      </w:r>
      <w:r w:rsidRPr="008C4FDB">
        <w:rPr>
          <w:rFonts w:eastAsia="Times New Roman" w:cs="Times New Roman"/>
          <w:sz w:val="16"/>
          <w:szCs w:val="16"/>
        </w:rPr>
        <w:t xml:space="preserve">. Meat consumption, for instance, has peaked in many wealthy nations and has shifted away from beef toward protein sources that are less land intensive. As demand for material goods is met, developed economies see higher levels of spending directed to materially less-intensive service and knowledge sectors, which account for an increasing share of economic activity. This dynamic might be even more pronounced in today’s developing economies, which may benefit from being late adopters of resource-efficient technologies. Taken together, </w:t>
      </w:r>
      <w:r w:rsidRPr="00A301C9">
        <w:rPr>
          <w:rFonts w:eastAsia="Times New Roman" w:cs="Times New Roman"/>
          <w:u w:val="single"/>
        </w:rPr>
        <w:t xml:space="preserve">these trends mean that </w:t>
      </w:r>
      <w:r w:rsidRPr="00C80102">
        <w:rPr>
          <w:rFonts w:eastAsia="Times New Roman" w:cs="Times New Roman"/>
          <w:highlight w:val="green"/>
          <w:u w:val="single"/>
        </w:rPr>
        <w:t>the</w:t>
      </w:r>
      <w:r w:rsidRPr="00A301C9">
        <w:rPr>
          <w:rFonts w:eastAsia="Times New Roman" w:cs="Times New Roman"/>
          <w:u w:val="single"/>
        </w:rPr>
        <w:t xml:space="preserve"> total </w:t>
      </w:r>
      <w:r w:rsidRPr="00C80102">
        <w:rPr>
          <w:rFonts w:eastAsia="Times New Roman" w:cs="Times New Roman"/>
          <w:highlight w:val="green"/>
          <w:u w:val="single"/>
        </w:rPr>
        <w:t>human impact</w:t>
      </w:r>
      <w:r w:rsidRPr="00A301C9">
        <w:rPr>
          <w:rFonts w:eastAsia="Times New Roman" w:cs="Times New Roman"/>
          <w:u w:val="single"/>
        </w:rPr>
        <w:t xml:space="preserve"> on the environment</w:t>
      </w:r>
      <w:r w:rsidRPr="00A301C9">
        <w:rPr>
          <w:rFonts w:eastAsia="Times New Roman" w:cs="Times New Roman"/>
        </w:rPr>
        <w:t xml:space="preserve">, </w:t>
      </w:r>
      <w:r w:rsidRPr="008C4FDB">
        <w:rPr>
          <w:rFonts w:eastAsia="Times New Roman" w:cs="Times New Roman"/>
          <w:sz w:val="16"/>
          <w:szCs w:val="16"/>
        </w:rPr>
        <w:t xml:space="preserve">including land-use change, overexploitation, and pollution, </w:t>
      </w:r>
      <w:r w:rsidRPr="00C80102">
        <w:rPr>
          <w:rStyle w:val="StyleUnderline"/>
          <w:highlight w:val="green"/>
        </w:rPr>
        <w:t>can</w:t>
      </w:r>
      <w:r w:rsidRPr="00A301C9">
        <w:rPr>
          <w:rStyle w:val="StyleUnderline"/>
        </w:rPr>
        <w:t xml:space="preserve"> </w:t>
      </w:r>
      <w:r w:rsidRPr="00A301C9">
        <w:rPr>
          <w:rStyle w:val="Emphasis"/>
        </w:rPr>
        <w:t>peak</w:t>
      </w:r>
      <w:r w:rsidRPr="00A301C9">
        <w:rPr>
          <w:rStyle w:val="StyleUnderline"/>
        </w:rPr>
        <w:t xml:space="preserve"> and </w:t>
      </w:r>
      <w:r w:rsidRPr="00C80102">
        <w:rPr>
          <w:rStyle w:val="Emphasis"/>
          <w:highlight w:val="green"/>
        </w:rPr>
        <w:t>decline this century</w:t>
      </w:r>
      <w:r w:rsidRPr="00C80102">
        <w:rPr>
          <w:rFonts w:eastAsia="Times New Roman" w:cs="Times New Roman"/>
          <w:highlight w:val="green"/>
          <w:u w:val="single"/>
        </w:rPr>
        <w:t xml:space="preserve">. </w:t>
      </w:r>
      <w:r w:rsidRPr="00C80102">
        <w:rPr>
          <w:rStyle w:val="StyleUnderline"/>
          <w:highlight w:val="green"/>
        </w:rPr>
        <w:t>By</w:t>
      </w:r>
      <w:r w:rsidRPr="00A301C9">
        <w:rPr>
          <w:rStyle w:val="StyleUnderline"/>
        </w:rPr>
        <w:t xml:space="preserve"> </w:t>
      </w:r>
      <w:r w:rsidRPr="00A301C9">
        <w:rPr>
          <w:rStyle w:val="Emphasis"/>
        </w:rPr>
        <w:t>understanding</w:t>
      </w:r>
      <w:r w:rsidRPr="00A301C9">
        <w:rPr>
          <w:rStyle w:val="StyleUnderline"/>
        </w:rPr>
        <w:t xml:space="preserve"> and </w:t>
      </w:r>
      <w:r w:rsidRPr="00C80102">
        <w:rPr>
          <w:rStyle w:val="Emphasis"/>
          <w:highlight w:val="green"/>
        </w:rPr>
        <w:t>promoting these</w:t>
      </w:r>
      <w:r w:rsidRPr="00A301C9">
        <w:rPr>
          <w:rStyle w:val="Emphasis"/>
        </w:rPr>
        <w:t xml:space="preserve"> emergent </w:t>
      </w:r>
      <w:r w:rsidRPr="00C80102">
        <w:rPr>
          <w:rStyle w:val="Emphasis"/>
          <w:highlight w:val="green"/>
        </w:rPr>
        <w:t>processes</w:t>
      </w:r>
      <w:r w:rsidRPr="00C80102">
        <w:rPr>
          <w:rStyle w:val="StyleUnderline"/>
          <w:highlight w:val="green"/>
        </w:rPr>
        <w:t>, humans have the opportunity to</w:t>
      </w:r>
      <w:r w:rsidRPr="00A301C9">
        <w:rPr>
          <w:rStyle w:val="StyleUnderline"/>
        </w:rPr>
        <w:t xml:space="preserve"> </w:t>
      </w:r>
      <w:r w:rsidRPr="00A301C9">
        <w:rPr>
          <w:rStyle w:val="Emphasis"/>
        </w:rPr>
        <w:t>re-wild</w:t>
      </w:r>
      <w:r w:rsidRPr="00A301C9">
        <w:rPr>
          <w:rStyle w:val="StyleUnderline"/>
        </w:rPr>
        <w:t xml:space="preserve"> and </w:t>
      </w:r>
      <w:r w:rsidRPr="00C80102">
        <w:rPr>
          <w:rStyle w:val="Emphasis"/>
          <w:highlight w:val="green"/>
        </w:rPr>
        <w:t>re-green the Earth</w:t>
      </w:r>
      <w:r w:rsidRPr="00A301C9">
        <w:rPr>
          <w:rFonts w:eastAsia="Times New Roman" w:cs="Times New Roman"/>
          <w:u w:val="single"/>
        </w:rPr>
        <w:t xml:space="preserve"> — even as developing countries achieve modern living standards, and material poverty ends. </w:t>
      </w:r>
      <w:r w:rsidRPr="008C4FDB">
        <w:rPr>
          <w:rFonts w:eastAsia="Times New Roman" w:cs="Times New Roman"/>
          <w:sz w:val="16"/>
          <w:szCs w:val="16"/>
        </w:rPr>
        <w:t xml:space="preserve">3. The processes of decoupling described above challenge the idea that early human societies lived more lightly on the land than do modern societies. Insofar as past societies had less impact upon the environment, it was because those societies supported vastly smaller populations. In fact, </w:t>
      </w:r>
      <w:r w:rsidRPr="00A301C9">
        <w:rPr>
          <w:rFonts w:eastAsia="Times New Roman" w:cs="Times New Roman"/>
          <w:u w:val="single"/>
        </w:rPr>
        <w:t>early</w:t>
      </w:r>
      <w:r w:rsidRPr="00A301C9">
        <w:rPr>
          <w:rFonts w:eastAsia="Times New Roman" w:cs="Times New Roman"/>
        </w:rPr>
        <w:t xml:space="preserve"> </w:t>
      </w:r>
      <w:r w:rsidRPr="008C4FDB">
        <w:rPr>
          <w:rFonts w:eastAsia="Times New Roman" w:cs="Times New Roman"/>
          <w:sz w:val="16"/>
          <w:szCs w:val="16"/>
        </w:rPr>
        <w:t xml:space="preserve">human </w:t>
      </w:r>
      <w:r w:rsidRPr="00A301C9">
        <w:rPr>
          <w:rFonts w:eastAsia="Times New Roman" w:cs="Times New Roman"/>
          <w:u w:val="single"/>
        </w:rPr>
        <w:t>populations with much less advanced technologies had far larger individual land footprints than societies have today</w:t>
      </w:r>
      <w:r w:rsidRPr="008C4FDB">
        <w:rPr>
          <w:rFonts w:eastAsia="Times New Roman" w:cs="Times New Roman"/>
          <w:sz w:val="16"/>
          <w:szCs w:val="16"/>
        </w:rPr>
        <w:t xml:space="preserve">. Consider that a population of no more than one or two million North Americans hunted most of the continent’s large mammals into extinction in the late Pleistocene, while burning and clearing forests across the continent in the process. Extensive human transformations of the environment continued throughout the Holocene period: as much as three-quarters of all deforestation globally occurred before the Industrial Revolution. The technologies that humankind’s ancestors used to meet their needs supported much lower living standards with much higher per-capita impacts on the environment. Absent a massive human die-off, any large-scale attempt at recoupling human societies to nature using these technologies would result in an unmitigated ecological and human disaster. </w:t>
      </w:r>
      <w:r w:rsidRPr="00A301C9">
        <w:rPr>
          <w:rFonts w:eastAsia="Times New Roman" w:cs="Times New Roman"/>
          <w:u w:val="single"/>
        </w:rPr>
        <w:t>Ecosystems around the world are threatened today because people over-rely on them</w:t>
      </w:r>
      <w:r w:rsidRPr="008C4FDB">
        <w:rPr>
          <w:rFonts w:eastAsia="Times New Roman" w:cs="Times New Roman"/>
          <w:sz w:val="16"/>
          <w:szCs w:val="16"/>
        </w:rPr>
        <w:t xml:space="preserve">: people who depend on firewood and charcoal for fuel cut down and degrade forests; people who eat bush meat for food hunt mammal species to local extirpation. Whether it’s a local indigenous community or a foreign corporation that benefits, </w:t>
      </w:r>
      <w:r w:rsidRPr="00A301C9">
        <w:rPr>
          <w:rFonts w:eastAsia="Times New Roman" w:cs="Times New Roman"/>
          <w:u w:val="single"/>
        </w:rPr>
        <w:t>it is the continued dependence of humans on natural environments that is the problem for the conservation of nature</w:t>
      </w:r>
      <w:r w:rsidRPr="008C4FDB">
        <w:rPr>
          <w:rFonts w:eastAsia="Times New Roman" w:cs="Times New Roman"/>
          <w:sz w:val="16"/>
          <w:szCs w:val="16"/>
        </w:rPr>
        <w:t xml:space="preserve">. Conversely, </w:t>
      </w:r>
      <w:r w:rsidRPr="00A301C9">
        <w:rPr>
          <w:rStyle w:val="Emphasis"/>
        </w:rPr>
        <w:t>modern technologies</w:t>
      </w:r>
      <w:r w:rsidRPr="00A301C9">
        <w:rPr>
          <w:rFonts w:eastAsia="Times New Roman" w:cs="Times New Roman"/>
        </w:rPr>
        <w:t xml:space="preserve">, </w:t>
      </w:r>
      <w:r w:rsidRPr="008C4FDB">
        <w:rPr>
          <w:rFonts w:eastAsia="Times New Roman" w:cs="Times New Roman"/>
          <w:sz w:val="16"/>
          <w:szCs w:val="16"/>
        </w:rPr>
        <w:t xml:space="preserve">by using natural ecosystem flows and services more efficiently, </w:t>
      </w:r>
      <w:r w:rsidRPr="00A301C9">
        <w:rPr>
          <w:rStyle w:val="StyleUnderline"/>
        </w:rPr>
        <w:t xml:space="preserve">offer a </w:t>
      </w:r>
      <w:r w:rsidRPr="00A301C9">
        <w:rPr>
          <w:rStyle w:val="Emphasis"/>
        </w:rPr>
        <w:t>real chance</w:t>
      </w:r>
      <w:r w:rsidRPr="00A301C9">
        <w:rPr>
          <w:rStyle w:val="StyleUnderline"/>
        </w:rPr>
        <w:t xml:space="preserve"> of </w:t>
      </w:r>
      <w:r w:rsidRPr="00A301C9">
        <w:rPr>
          <w:rStyle w:val="Emphasis"/>
        </w:rPr>
        <w:t>reducing the totality of human impacts</w:t>
      </w:r>
      <w:r w:rsidRPr="00A301C9">
        <w:rPr>
          <w:rStyle w:val="StyleUnderline"/>
        </w:rPr>
        <w:t xml:space="preserve"> on the biosphere</w:t>
      </w:r>
      <w:r w:rsidRPr="008C4FDB">
        <w:rPr>
          <w:rFonts w:eastAsia="Times New Roman" w:cs="Times New Roman"/>
          <w:sz w:val="16"/>
          <w:szCs w:val="16"/>
        </w:rPr>
        <w:t xml:space="preserve">. To embrace these technologies is to find paths to a good Anthropocene. </w:t>
      </w:r>
      <w:r w:rsidRPr="00A301C9">
        <w:rPr>
          <w:rFonts w:eastAsia="Times New Roman" w:cs="Times New Roman"/>
          <w:u w:val="single"/>
        </w:rPr>
        <w:t>The modernization processes</w:t>
      </w:r>
      <w:r w:rsidRPr="00A301C9">
        <w:rPr>
          <w:rFonts w:eastAsia="Times New Roman" w:cs="Times New Roman"/>
        </w:rPr>
        <w:t xml:space="preserve"> </w:t>
      </w:r>
      <w:r w:rsidRPr="008C4FDB">
        <w:rPr>
          <w:rFonts w:eastAsia="Times New Roman" w:cs="Times New Roman"/>
          <w:sz w:val="16"/>
          <w:szCs w:val="16"/>
        </w:rPr>
        <w:t xml:space="preserve">that have increasingly liberated humanity from nature </w:t>
      </w:r>
      <w:r w:rsidRPr="00A301C9">
        <w:rPr>
          <w:rFonts w:eastAsia="Times New Roman" w:cs="Times New Roman"/>
          <w:u w:val="single"/>
        </w:rPr>
        <w:t>are</w:t>
      </w:r>
      <w:r w:rsidRPr="008C4FDB">
        <w:rPr>
          <w:rFonts w:eastAsia="Times New Roman" w:cs="Times New Roman"/>
          <w:sz w:val="16"/>
          <w:szCs w:val="16"/>
        </w:rPr>
        <w:t xml:space="preserve">, of course, </w:t>
      </w:r>
      <w:r w:rsidRPr="00A301C9">
        <w:rPr>
          <w:rFonts w:eastAsia="Times New Roman" w:cs="Times New Roman"/>
          <w:u w:val="single"/>
        </w:rPr>
        <w:t>double-edged, since they have also degraded the natural environment</w:t>
      </w:r>
      <w:r w:rsidRPr="008C4FDB">
        <w:rPr>
          <w:rFonts w:eastAsia="Times New Roman" w:cs="Times New Roman"/>
          <w:sz w:val="16"/>
          <w:szCs w:val="16"/>
        </w:rPr>
        <w:t xml:space="preserve">. Fossil fuels, mechanization and manufacturing, synthetic fertilizers and pesticides, electrification and modern transportation and communication technologies, have made larger human populations and greater consumption possible in the first place. Had technologies not improved since the Dark Ages, no doubt the human population would not have grown much either. </w:t>
      </w:r>
      <w:r w:rsidRPr="00A301C9">
        <w:rPr>
          <w:rFonts w:eastAsia="Times New Roman" w:cs="Times New Roman"/>
          <w:u w:val="single"/>
        </w:rPr>
        <w:t>It is also true that large, increasingly affluent urban populations have placed greater demands upon ecosystems</w:t>
      </w:r>
      <w:r w:rsidRPr="00A301C9">
        <w:rPr>
          <w:rFonts w:eastAsia="Times New Roman" w:cs="Times New Roman"/>
        </w:rPr>
        <w:t xml:space="preserve"> </w:t>
      </w:r>
      <w:r w:rsidRPr="008C4FDB">
        <w:rPr>
          <w:rFonts w:eastAsia="Times New Roman" w:cs="Times New Roman"/>
          <w:sz w:val="16"/>
          <w:szCs w:val="16"/>
        </w:rPr>
        <w:t xml:space="preserve">in distant places –– the extraction of natural resources has been globalized. </w:t>
      </w:r>
      <w:r w:rsidRPr="00A301C9">
        <w:rPr>
          <w:rFonts w:eastAsia="Times New Roman" w:cs="Times New Roman"/>
          <w:u w:val="single"/>
        </w:rPr>
        <w:t>But those same technologies have also made it possible for people to secure food, shelter, heat, light, and mobility through means that are vastly more resource- and land-efficient than at any previous time in human history. Decoupling</w:t>
      </w:r>
      <w:r w:rsidRPr="00A301C9">
        <w:rPr>
          <w:rFonts w:eastAsia="Times New Roman" w:cs="Times New Roman"/>
        </w:rPr>
        <w:t xml:space="preserve"> </w:t>
      </w:r>
      <w:r w:rsidRPr="008C4FDB">
        <w:rPr>
          <w:rFonts w:eastAsia="Times New Roman" w:cs="Times New Roman"/>
          <w:sz w:val="16"/>
          <w:szCs w:val="16"/>
        </w:rPr>
        <w:t xml:space="preserve">human well-being from the destruction of nature </w:t>
      </w:r>
      <w:r w:rsidRPr="00A301C9">
        <w:rPr>
          <w:rStyle w:val="StyleUnderline"/>
        </w:rPr>
        <w:t xml:space="preserve">requires the </w:t>
      </w:r>
      <w:r w:rsidRPr="00A301C9">
        <w:rPr>
          <w:rStyle w:val="Emphasis"/>
        </w:rPr>
        <w:t>conscious acceleration</w:t>
      </w:r>
      <w:r w:rsidRPr="00A301C9">
        <w:rPr>
          <w:rStyle w:val="StyleUnderline"/>
        </w:rPr>
        <w:t xml:space="preserve"> of </w:t>
      </w:r>
      <w:r w:rsidRPr="00A301C9">
        <w:rPr>
          <w:rStyle w:val="Emphasis"/>
        </w:rPr>
        <w:t>emergent decoupling processes</w:t>
      </w:r>
      <w:r w:rsidRPr="008C4FDB">
        <w:rPr>
          <w:rFonts w:eastAsia="Times New Roman" w:cs="Times New Roman"/>
          <w:sz w:val="16"/>
          <w:szCs w:val="16"/>
        </w:rPr>
        <w:t xml:space="preserve">. In some cases, the objective is the development of technological substitutes. Reducing deforestation and indoor air pollution requires the substitution of wood and charcoal with modern energy. In other cases, </w:t>
      </w:r>
      <w:r w:rsidRPr="00A301C9">
        <w:rPr>
          <w:rFonts w:eastAsia="Times New Roman" w:cs="Times New Roman"/>
          <w:u w:val="single"/>
        </w:rPr>
        <w:t xml:space="preserve">humanity’s goal should be to </w:t>
      </w:r>
      <w:r w:rsidRPr="00A301C9">
        <w:rPr>
          <w:rStyle w:val="Emphasis"/>
        </w:rPr>
        <w:t>use resources more productively</w:t>
      </w:r>
      <w:r w:rsidRPr="00A301C9">
        <w:rPr>
          <w:rFonts w:eastAsia="Times New Roman" w:cs="Times New Roman"/>
          <w:u w:val="single"/>
        </w:rPr>
        <w:t xml:space="preserve">. For example, increasing agricultural yields can reduce the conversion of forests and grasslands to farms. Humans should seek to liberate the environment from the economy. Urbanization, </w:t>
      </w:r>
      <w:r w:rsidRPr="00A301C9">
        <w:rPr>
          <w:rStyle w:val="Emphasis"/>
        </w:rPr>
        <w:t>agricultural intensification</w:t>
      </w:r>
      <w:r w:rsidRPr="00A301C9">
        <w:rPr>
          <w:rFonts w:eastAsia="Times New Roman" w:cs="Times New Roman"/>
          <w:u w:val="single"/>
        </w:rPr>
        <w:t xml:space="preserve">, </w:t>
      </w:r>
      <w:r w:rsidRPr="00A301C9">
        <w:rPr>
          <w:rStyle w:val="Emphasis"/>
        </w:rPr>
        <w:t>nuclear power</w:t>
      </w:r>
      <w:r w:rsidRPr="00A301C9">
        <w:rPr>
          <w:rFonts w:eastAsia="Times New Roman" w:cs="Times New Roman"/>
          <w:u w:val="single"/>
        </w:rPr>
        <w:t xml:space="preserve">, </w:t>
      </w:r>
      <w:r w:rsidRPr="00A301C9">
        <w:rPr>
          <w:rStyle w:val="Emphasis"/>
        </w:rPr>
        <w:t>aquaculture</w:t>
      </w:r>
      <w:r w:rsidRPr="00A301C9">
        <w:rPr>
          <w:rFonts w:eastAsia="Times New Roman" w:cs="Times New Roman"/>
          <w:u w:val="single"/>
        </w:rPr>
        <w:t xml:space="preserve">, and </w:t>
      </w:r>
      <w:r w:rsidRPr="00A301C9">
        <w:rPr>
          <w:rStyle w:val="Emphasis"/>
        </w:rPr>
        <w:t>desalination</w:t>
      </w:r>
      <w:r w:rsidRPr="00A301C9">
        <w:rPr>
          <w:rFonts w:eastAsia="Times New Roman" w:cs="Times New Roman"/>
          <w:u w:val="single"/>
        </w:rPr>
        <w:t xml:space="preserve"> are all processes with a </w:t>
      </w:r>
      <w:r w:rsidRPr="00A301C9">
        <w:rPr>
          <w:rStyle w:val="Emphasis"/>
        </w:rPr>
        <w:t>demonstrated potential</w:t>
      </w:r>
      <w:r w:rsidRPr="00A301C9">
        <w:rPr>
          <w:rFonts w:eastAsia="Times New Roman" w:cs="Times New Roman"/>
          <w:u w:val="single"/>
        </w:rPr>
        <w:t xml:space="preserve"> to </w:t>
      </w:r>
      <w:r w:rsidRPr="00A301C9">
        <w:rPr>
          <w:rStyle w:val="Emphasis"/>
        </w:rPr>
        <w:t>reduce human demands</w:t>
      </w:r>
      <w:r w:rsidRPr="00A301C9">
        <w:rPr>
          <w:rFonts w:eastAsia="Times New Roman" w:cs="Times New Roman"/>
          <w:u w:val="single"/>
        </w:rPr>
        <w:t xml:space="preserve"> on the environment</w:t>
      </w:r>
      <w:r w:rsidRPr="008C4FDB">
        <w:rPr>
          <w:rFonts w:eastAsia="Times New Roman" w:cs="Times New Roman"/>
          <w:sz w:val="16"/>
          <w:szCs w:val="16"/>
        </w:rPr>
        <w:t>, allowing more room for non-human species. Suburbanization, low-yield farming, and many forms of renewable energy production, in contrast, generally require more land and resources and leave less room for nature. These patterns suggest that humans are as likely to spare nature because it is not needed to meet their needs as they are to spare it for explicit aesthetic and spiritual reasons. The parts of the planet that people have not yet profoundly transformed have mostly been spared because they have not yet found an economic use for them — mountains, deserts, boreal forests, and other “marginal” lands. Decoupling raises the possibility that societies might achieve peak human impact without intruding much further on relatively untouched areas. Nature unused is nature spared. 4. Plentiful access to modern energy is an essential prerequisite for human development and for decoupling development from nature. The availability of inexpensive energy allows poor people around the world to stop using forests for fuel. It allows humans to grow more food on less land, thanks to energy-heavy inputs such as fertilizer and tractors. Energy allows humans to recycle waste water and desalinate sea water in order to spare rivers and aquifers. It allows humans to cheaply recycle metal and plastic rather than to mine and refine these minerals. Looking forward, modern energy may allow the capture of carbon from the atmosphere to reduce the accumulated carbon that drives global warming. However, for at least the past three centuries, rising energy production globally has been matched by rising atmospheric concentrations of carbon dioxide. Nations have also been slowly decarbonizing — that is, reducing the carbon intensity of their economies — over that same time period. But they have not been doing so at a rate consistent with keeping cumulative carbon emissions low enough to reliably stay below the international target of less than 2 degrees Centigrade of global warming. Significant climate mitigation, therefore, will require that humans rapidly accelerate existing processes of decarbonization. There remains much confusion, however, as to how this might be accomplished. In developing countries, rising energy consumption is tightly correlated with rising incomes and improving living standards. Although the use of many other material resource inputs such as nitrogen, timber, and land are beginning to peak, the centrality of energy in human development and its many uses as a substitute for material and human resources suggest that energy consumption will continue to rise through much if not all of the 21st century. For that reason, any conflict between climate mitigation and the continuing development process through which billions of people around the world are achieving modern living standards will continue to be resolved resoundingly in favor of the latter. Climate change and other global ecological challenges are not the most important immediate concerns for the majority of the world's people. Nor should they be. A new coal-fired power station in Bangladesh may bring air pollution and rising carbon dioxide emissions but will also save lives. For millions living without light and forced to burn dung to cook their food, electricity and modern fuels, no matter the source, offer a pathway to a better life, even as they also bring new environmental challenges. Meaningful</w:t>
      </w:r>
      <w:r w:rsidRPr="00A301C9">
        <w:rPr>
          <w:rFonts w:eastAsia="Times New Roman" w:cs="Times New Roman"/>
        </w:rPr>
        <w:t xml:space="preserve"> </w:t>
      </w:r>
      <w:r w:rsidRPr="00C80102">
        <w:rPr>
          <w:rFonts w:eastAsia="Times New Roman" w:cs="Times New Roman"/>
          <w:highlight w:val="green"/>
          <w:u w:val="single"/>
        </w:rPr>
        <w:t>climate</w:t>
      </w:r>
      <w:r w:rsidRPr="00A301C9">
        <w:rPr>
          <w:rFonts w:eastAsia="Times New Roman" w:cs="Times New Roman"/>
          <w:u w:val="single"/>
        </w:rPr>
        <w:t xml:space="preserve"> mitigation </w:t>
      </w:r>
      <w:r w:rsidRPr="00C80102">
        <w:rPr>
          <w:rFonts w:eastAsia="Times New Roman" w:cs="Times New Roman"/>
          <w:highlight w:val="green"/>
          <w:u w:val="single"/>
        </w:rPr>
        <w:t>is</w:t>
      </w:r>
      <w:r w:rsidRPr="00A301C9">
        <w:rPr>
          <w:rFonts w:eastAsia="Times New Roman" w:cs="Times New Roman"/>
        </w:rPr>
        <w:t xml:space="preserve"> </w:t>
      </w:r>
      <w:r w:rsidRPr="008C4FDB">
        <w:rPr>
          <w:rFonts w:eastAsia="Times New Roman" w:cs="Times New Roman"/>
          <w:sz w:val="16"/>
          <w:szCs w:val="16"/>
        </w:rPr>
        <w:t xml:space="preserve">fundamentally </w:t>
      </w:r>
      <w:r w:rsidRPr="00C80102">
        <w:rPr>
          <w:rStyle w:val="StyleUnderline"/>
          <w:highlight w:val="green"/>
        </w:rPr>
        <w:t xml:space="preserve">a </w:t>
      </w:r>
      <w:r w:rsidRPr="00C80102">
        <w:rPr>
          <w:rStyle w:val="Emphasis"/>
          <w:highlight w:val="green"/>
        </w:rPr>
        <w:t>technological challenge</w:t>
      </w:r>
      <w:r w:rsidRPr="008C4FDB">
        <w:rPr>
          <w:rFonts w:eastAsia="Times New Roman" w:cs="Times New Roman"/>
          <w:sz w:val="16"/>
          <w:szCs w:val="16"/>
        </w:rPr>
        <w:t xml:space="preserve">. By this we mean that </w:t>
      </w:r>
      <w:r w:rsidRPr="00C80102">
        <w:rPr>
          <w:rStyle w:val="StyleUnderline"/>
          <w:highlight w:val="green"/>
        </w:rPr>
        <w:t xml:space="preserve">even </w:t>
      </w:r>
      <w:r w:rsidRPr="00C80102">
        <w:rPr>
          <w:rStyle w:val="Emphasis"/>
          <w:highlight w:val="green"/>
        </w:rPr>
        <w:t>dramatic limits</w:t>
      </w:r>
      <w:r w:rsidRPr="00C80102">
        <w:rPr>
          <w:rStyle w:val="StyleUnderline"/>
          <w:highlight w:val="green"/>
        </w:rPr>
        <w:t xml:space="preserve"> to</w:t>
      </w:r>
      <w:r w:rsidRPr="00A301C9">
        <w:rPr>
          <w:rStyle w:val="StyleUnderline"/>
        </w:rPr>
        <w:t xml:space="preserve"> per capita global </w:t>
      </w:r>
      <w:r w:rsidRPr="00C80102">
        <w:rPr>
          <w:rStyle w:val="StyleUnderline"/>
          <w:highlight w:val="green"/>
        </w:rPr>
        <w:t xml:space="preserve">consumption would be </w:t>
      </w:r>
      <w:r w:rsidRPr="00C80102">
        <w:rPr>
          <w:rStyle w:val="Emphasis"/>
          <w:highlight w:val="green"/>
        </w:rPr>
        <w:t>insufficient</w:t>
      </w:r>
      <w:r w:rsidRPr="00A301C9">
        <w:rPr>
          <w:rStyle w:val="StyleUnderline"/>
        </w:rPr>
        <w:t xml:space="preserve"> to achieve significant climate mitigation</w:t>
      </w:r>
      <w:r w:rsidRPr="00A301C9">
        <w:rPr>
          <w:rFonts w:eastAsia="Times New Roman" w:cs="Times New Roman"/>
          <w:u w:val="single"/>
        </w:rPr>
        <w:t xml:space="preserve">. </w:t>
      </w:r>
      <w:r w:rsidRPr="00C80102">
        <w:rPr>
          <w:rStyle w:val="StyleUnderline"/>
          <w:highlight w:val="green"/>
        </w:rPr>
        <w:t xml:space="preserve">Absent </w:t>
      </w:r>
      <w:r w:rsidRPr="00C80102">
        <w:rPr>
          <w:rStyle w:val="Emphasis"/>
          <w:highlight w:val="green"/>
        </w:rPr>
        <w:t>profound tech</w:t>
      </w:r>
      <w:r w:rsidRPr="00A301C9">
        <w:rPr>
          <w:rStyle w:val="Emphasis"/>
        </w:rPr>
        <w:t xml:space="preserve">nological </w:t>
      </w:r>
      <w:r w:rsidRPr="00C80102">
        <w:rPr>
          <w:rStyle w:val="Emphasis"/>
          <w:highlight w:val="green"/>
        </w:rPr>
        <w:t>change</w:t>
      </w:r>
      <w:r w:rsidRPr="00C80102">
        <w:rPr>
          <w:rStyle w:val="StyleUnderline"/>
          <w:highlight w:val="green"/>
        </w:rPr>
        <w:t xml:space="preserve"> </w:t>
      </w:r>
      <w:r w:rsidRPr="00C80102">
        <w:rPr>
          <w:rFonts w:eastAsia="Times New Roman" w:cs="Times New Roman"/>
          <w:b/>
          <w:iCs/>
          <w:sz w:val="28"/>
          <w:szCs w:val="28"/>
          <w:highlight w:val="green"/>
          <w:u w:val="single"/>
          <w:bdr w:val="single" w:sz="8" w:space="0" w:color="auto"/>
        </w:rPr>
        <w:t>there is no credible path to</w:t>
      </w:r>
      <w:r w:rsidRPr="00A301C9">
        <w:rPr>
          <w:rFonts w:eastAsia="Times New Roman" w:cs="Times New Roman"/>
          <w:b/>
          <w:iCs/>
          <w:sz w:val="28"/>
          <w:szCs w:val="28"/>
          <w:u w:val="single"/>
          <w:bdr w:val="single" w:sz="8" w:space="0" w:color="auto"/>
        </w:rPr>
        <w:t xml:space="preserve"> meaningful climate </w:t>
      </w:r>
      <w:r w:rsidRPr="00C80102">
        <w:rPr>
          <w:rFonts w:eastAsia="Times New Roman" w:cs="Times New Roman"/>
          <w:b/>
          <w:iCs/>
          <w:sz w:val="28"/>
          <w:szCs w:val="28"/>
          <w:highlight w:val="green"/>
          <w:u w:val="single"/>
          <w:bdr w:val="single" w:sz="8" w:space="0" w:color="auto"/>
        </w:rPr>
        <w:t>mitigation</w:t>
      </w:r>
      <w:r w:rsidRPr="008C4FDB">
        <w:rPr>
          <w:rFonts w:eastAsia="Times New Roman" w:cs="Times New Roman"/>
          <w:sz w:val="16"/>
          <w:szCs w:val="16"/>
        </w:rPr>
        <w:t xml:space="preserve">. While advocates differ in the particular mix of technologies they favor, </w:t>
      </w:r>
      <w:r w:rsidRPr="00A301C9">
        <w:rPr>
          <w:rFonts w:eastAsia="Times New Roman" w:cs="Times New Roman"/>
          <w:u w:val="single"/>
        </w:rPr>
        <w:t>we are aware of no quantified climate mitigation scenario in which technological change is not responsible for the vast majority of emissions cuts</w:t>
      </w:r>
      <w:r w:rsidRPr="008C4FDB">
        <w:rPr>
          <w:rFonts w:eastAsia="Times New Roman" w:cs="Times New Roman"/>
          <w:sz w:val="16"/>
          <w:szCs w:val="16"/>
        </w:rPr>
        <w:t xml:space="preserve">. The specific technological paths that people might take toward climate mitigation remain deeply contested. Theoretical scenarios for climate mitigation typically reflect their creators’ technological preferences and analytical assumptions while all too often failing to account for the cost, rate, and scale at which low-carbon energy technologies can be deployed. The history of energy transitions, however, suggests </w:t>
      </w:r>
      <w:r w:rsidRPr="00A301C9">
        <w:rPr>
          <w:rFonts w:eastAsia="Times New Roman" w:cs="Times New Roman"/>
          <w:u w:val="single"/>
        </w:rPr>
        <w:t>that there have been consistent patterns associated with the ways that societies move toward cleaner sources of energy. Substituting higher-quality</w:t>
      </w:r>
      <w:r w:rsidRPr="00A301C9">
        <w:rPr>
          <w:rFonts w:eastAsia="Times New Roman" w:cs="Times New Roman"/>
        </w:rPr>
        <w:t xml:space="preserve"> </w:t>
      </w:r>
      <w:r w:rsidRPr="008C4FDB">
        <w:rPr>
          <w:rFonts w:eastAsia="Times New Roman" w:cs="Times New Roman"/>
          <w:sz w:val="16"/>
          <w:szCs w:val="16"/>
        </w:rPr>
        <w:t xml:space="preserve">(i.e., less carbon-intensive, higher-density) </w:t>
      </w:r>
      <w:r w:rsidRPr="00A301C9">
        <w:rPr>
          <w:rFonts w:eastAsia="Times New Roman" w:cs="Times New Roman"/>
          <w:u w:val="single"/>
        </w:rPr>
        <w:t>fuels for lower-quality</w:t>
      </w:r>
      <w:r w:rsidRPr="00A301C9">
        <w:rPr>
          <w:rFonts w:eastAsia="Times New Roman" w:cs="Times New Roman"/>
        </w:rPr>
        <w:t xml:space="preserve"> </w:t>
      </w:r>
      <w:r w:rsidRPr="008C4FDB">
        <w:rPr>
          <w:rFonts w:eastAsia="Times New Roman" w:cs="Times New Roman"/>
          <w:sz w:val="16"/>
          <w:szCs w:val="16"/>
        </w:rPr>
        <w:t xml:space="preserve">(i.e., more carbon-intensive, lower-density) </w:t>
      </w:r>
      <w:r w:rsidRPr="00A301C9">
        <w:rPr>
          <w:rFonts w:eastAsia="Times New Roman" w:cs="Times New Roman"/>
          <w:u w:val="single"/>
        </w:rPr>
        <w:t>ones is how virtually all societies have decarbonized, and points the way toward accelerated decarbonization in the future</w:t>
      </w:r>
      <w:r w:rsidRPr="00A301C9">
        <w:rPr>
          <w:rFonts w:eastAsia="Times New Roman" w:cs="Times New Roman"/>
        </w:rPr>
        <w:t xml:space="preserve">. </w:t>
      </w:r>
      <w:r w:rsidRPr="008C4FDB">
        <w:rPr>
          <w:rFonts w:eastAsia="Times New Roman" w:cs="Times New Roman"/>
          <w:sz w:val="16"/>
          <w:szCs w:val="16"/>
        </w:rPr>
        <w:t>Transitioning to a world powered by zero-carbon energy sources will require energy technologies that are power dense and capable of scaling to many tens of terawatts to power a growing human economy. Most forms of renewable energy are, unfortunately, incapable of doing so. The scale of land use and other environmental impacts necessary to power the world on biofuels or many other renewables are such that we doubt they provide a sound pathway to a zero-carbon low-footprint future. High-efficiency solar cells produced from earth-abundant materials are an exception and have the potential to provide many tens of terawatts on a few percent of the Earth’s surface. Present-day solar technologies will require substantial innovation to meet this standard and the development of cheap energy storage technologies that are capable of dealing with highly variable energy generation at large scales. Nuclear fission today represents the only present-day zero-carbon technology with the demonstrated ability to meet most, if not all, of the energy demands of a modern economy. However, a variety of social, economic, and institutional challenges make deployment of present-day nuclear technologies at scales necessary to achieve significant climate mitigation unlikely. A new generation of nuclear technologies that are safer and cheaper will likely be necessary for nuclear energy to meet its full potential as a critical climate mitigation technology. In</w:t>
      </w:r>
      <w:r w:rsidRPr="00A301C9">
        <w:rPr>
          <w:rFonts w:eastAsia="Times New Roman" w:cs="Times New Roman"/>
        </w:rPr>
        <w:t xml:space="preserve"> </w:t>
      </w:r>
      <w:r w:rsidRPr="008C4FDB">
        <w:rPr>
          <w:rFonts w:eastAsia="Times New Roman" w:cs="Times New Roman"/>
          <w:sz w:val="16"/>
          <w:szCs w:val="16"/>
        </w:rPr>
        <w:t xml:space="preserve">the long run, next-generation </w:t>
      </w:r>
      <w:r w:rsidRPr="00A301C9">
        <w:rPr>
          <w:rFonts w:eastAsia="Times New Roman" w:cs="Times New Roman"/>
          <w:u w:val="single"/>
        </w:rPr>
        <w:t>solar</w:t>
      </w:r>
      <w:r w:rsidRPr="008C4FDB">
        <w:rPr>
          <w:rFonts w:eastAsia="Times New Roman" w:cs="Times New Roman"/>
          <w:sz w:val="16"/>
          <w:szCs w:val="16"/>
        </w:rPr>
        <w:t xml:space="preserve">, advanced nuclear fission, </w:t>
      </w:r>
      <w:r w:rsidRPr="00A301C9">
        <w:rPr>
          <w:rFonts w:eastAsia="Times New Roman" w:cs="Times New Roman"/>
          <w:u w:val="single"/>
        </w:rPr>
        <w:t>and nuclear</w:t>
      </w:r>
      <w:r w:rsidRPr="00A301C9">
        <w:rPr>
          <w:rFonts w:eastAsia="Times New Roman" w:cs="Times New Roman"/>
        </w:rPr>
        <w:t xml:space="preserve"> </w:t>
      </w:r>
      <w:r w:rsidRPr="008C4FDB">
        <w:rPr>
          <w:rFonts w:eastAsia="Times New Roman" w:cs="Times New Roman"/>
          <w:sz w:val="16"/>
          <w:szCs w:val="16"/>
        </w:rPr>
        <w:t xml:space="preserve">fusion </w:t>
      </w:r>
      <w:r w:rsidRPr="00A301C9">
        <w:rPr>
          <w:rFonts w:eastAsia="Times New Roman" w:cs="Times New Roman"/>
          <w:u w:val="single"/>
        </w:rPr>
        <w:t>represent the most plausible pathways</w:t>
      </w:r>
      <w:r w:rsidRPr="00A301C9">
        <w:rPr>
          <w:rFonts w:eastAsia="Times New Roman" w:cs="Times New Roman"/>
        </w:rPr>
        <w:t xml:space="preserve"> </w:t>
      </w:r>
      <w:r w:rsidRPr="008C4FDB">
        <w:rPr>
          <w:rFonts w:eastAsia="Times New Roman" w:cs="Times New Roman"/>
          <w:sz w:val="16"/>
          <w:szCs w:val="16"/>
        </w:rPr>
        <w:t xml:space="preserve">toward the joint goals of climate stabilization and radical decoupling of humans from nature. If the history of energy transitions is any guide, however, </w:t>
      </w:r>
      <w:r w:rsidRPr="00A301C9">
        <w:rPr>
          <w:rFonts w:eastAsia="Times New Roman" w:cs="Times New Roman"/>
          <w:u w:val="single"/>
        </w:rPr>
        <w:t>that transition will take time. During that transition, other energy technologies can provide important social and environmental benefits</w:t>
      </w:r>
      <w:r w:rsidRPr="008C4FDB">
        <w:rPr>
          <w:rFonts w:eastAsia="Times New Roman" w:cs="Times New Roman"/>
          <w:sz w:val="16"/>
          <w:szCs w:val="16"/>
        </w:rPr>
        <w:t xml:space="preserve">. Hydroelectric dams, for example, may be a cheap source of low-carbon power for poor nations even though their land and water footprint is relatively large. Fossil fuels with carbon capture and storage can likewise provide substantial environmental benefits over current fossil or biomass energies. </w:t>
      </w:r>
      <w:r w:rsidRPr="00A301C9">
        <w:rPr>
          <w:rFonts w:eastAsia="Times New Roman" w:cs="Times New Roman"/>
          <w:u w:val="single"/>
        </w:rPr>
        <w:t xml:space="preserve">The ethical and pragmatic path toward a just and sustainable global energy economy requires that human beings </w:t>
      </w:r>
      <w:r w:rsidRPr="00A301C9">
        <w:rPr>
          <w:rStyle w:val="Emphasis"/>
        </w:rPr>
        <w:t xml:space="preserve">transition as rapidly as possible </w:t>
      </w:r>
      <w:r w:rsidRPr="00A301C9">
        <w:rPr>
          <w:rFonts w:eastAsia="Times New Roman" w:cs="Times New Roman"/>
          <w:u w:val="single"/>
        </w:rPr>
        <w:t xml:space="preserve">to energy sources that are </w:t>
      </w:r>
      <w:r w:rsidRPr="00A301C9">
        <w:rPr>
          <w:rStyle w:val="Emphasis"/>
        </w:rPr>
        <w:t>cheap</w:t>
      </w:r>
      <w:r w:rsidRPr="00A301C9">
        <w:rPr>
          <w:rFonts w:eastAsia="Times New Roman" w:cs="Times New Roman"/>
          <w:u w:val="single"/>
        </w:rPr>
        <w:t xml:space="preserve">, </w:t>
      </w:r>
      <w:r w:rsidRPr="00A301C9">
        <w:rPr>
          <w:rStyle w:val="Emphasis"/>
        </w:rPr>
        <w:t>clean</w:t>
      </w:r>
      <w:r w:rsidRPr="00A301C9">
        <w:rPr>
          <w:rFonts w:eastAsia="Times New Roman" w:cs="Times New Roman"/>
          <w:u w:val="single"/>
        </w:rPr>
        <w:t xml:space="preserve">, </w:t>
      </w:r>
      <w:r w:rsidRPr="00A301C9">
        <w:rPr>
          <w:rStyle w:val="Emphasis"/>
        </w:rPr>
        <w:t>dense</w:t>
      </w:r>
      <w:r w:rsidRPr="00A301C9">
        <w:rPr>
          <w:rFonts w:eastAsia="Times New Roman" w:cs="Times New Roman"/>
          <w:u w:val="single"/>
        </w:rPr>
        <w:t xml:space="preserve">, and </w:t>
      </w:r>
      <w:r w:rsidRPr="00A301C9">
        <w:rPr>
          <w:rStyle w:val="Emphasis"/>
        </w:rPr>
        <w:t>abundant</w:t>
      </w:r>
      <w:r w:rsidRPr="00A301C9">
        <w:rPr>
          <w:rFonts w:eastAsia="Times New Roman" w:cs="Times New Roman"/>
          <w:u w:val="single"/>
        </w:rPr>
        <w:t>. Such a path will require sustained public support for the development and deployment of clean energy technologies</w:t>
      </w:r>
      <w:r w:rsidRPr="008C4FDB">
        <w:rPr>
          <w:rFonts w:eastAsia="Times New Roman" w:cs="Times New Roman"/>
          <w:sz w:val="16"/>
          <w:szCs w:val="16"/>
        </w:rPr>
        <w:t>, both within nations and between them, though international collaboration and competition, and within a broader framework for global modernization and development. 5. We write this document out of deep love and emotional connection to the natural world. By appreciating, exploring, seeking to understand, and cultivating nature, many people get outside themselves. They connect with their deep evolutionary history. Even when people never experience these wild natures directly, they affirm their existence as important for their psychological and spiritual well-being.</w:t>
      </w:r>
      <w:r w:rsidRPr="00A301C9">
        <w:rPr>
          <w:rFonts w:eastAsia="Times New Roman" w:cs="Times New Roman"/>
        </w:rPr>
        <w:t xml:space="preserve"> </w:t>
      </w:r>
      <w:r w:rsidRPr="00C80102">
        <w:rPr>
          <w:rStyle w:val="StyleUnderline"/>
          <w:highlight w:val="green"/>
        </w:rPr>
        <w:t xml:space="preserve">Humans will </w:t>
      </w:r>
      <w:r w:rsidRPr="00C80102">
        <w:rPr>
          <w:rStyle w:val="Emphasis"/>
          <w:highlight w:val="green"/>
        </w:rPr>
        <w:t>always</w:t>
      </w:r>
      <w:r w:rsidRPr="00A301C9">
        <w:rPr>
          <w:rStyle w:val="Emphasis"/>
        </w:rPr>
        <w:t xml:space="preserve"> materially </w:t>
      </w:r>
      <w:r w:rsidRPr="00C80102">
        <w:rPr>
          <w:rStyle w:val="Emphasis"/>
          <w:highlight w:val="green"/>
        </w:rPr>
        <w:t xml:space="preserve">depend on nature </w:t>
      </w:r>
      <w:r w:rsidRPr="00C80102">
        <w:rPr>
          <w:rStyle w:val="StyleUnderline"/>
          <w:highlight w:val="green"/>
        </w:rPr>
        <w:t>to some degree</w:t>
      </w:r>
      <w:r w:rsidRPr="00A301C9">
        <w:rPr>
          <w:rFonts w:eastAsia="Times New Roman" w:cs="Times New Roman"/>
          <w:u w:val="single"/>
        </w:rPr>
        <w:t xml:space="preserve">. Even if a fully synthetic world were possible, many of us might still choose to continue to live more coupled with nature than human sustenance and technologies require. What decoupling offers is the possibility that humanity’s material dependence upon nature might be </w:t>
      </w:r>
      <w:r w:rsidRPr="00A301C9">
        <w:rPr>
          <w:rStyle w:val="Emphasis"/>
        </w:rPr>
        <w:t>less destructive</w:t>
      </w:r>
      <w:r w:rsidRPr="008C4FDB">
        <w:rPr>
          <w:rFonts w:eastAsia="Times New Roman" w:cs="Times New Roman"/>
        </w:rPr>
        <w:t xml:space="preserve">. </w:t>
      </w:r>
      <w:r w:rsidRPr="008C4FDB">
        <w:rPr>
          <w:rFonts w:eastAsia="Times New Roman" w:cs="Times New Roman"/>
          <w:sz w:val="16"/>
          <w:szCs w:val="16"/>
        </w:rPr>
        <w:t>The case for a more active, conscious, and accelerated decoupling to spare nature draws more on spiritual or aesthetic than on material or utilitarian arguments. Current and future generations could survive and prosper materially on a planet with much less biodiversity and wild nature. But this is not a world we want nor, if humans embrace decoupling processes, need to accept. What we are here calling nature, or even wild nature, encompasses landscapes, seascapes, biomes and ecosystems that have, in more cases than not, been regularly altered by human influences over centuries and millennia. Conservation science, and the concepts of biodiversity, complexity, and indigeneity are useful, but alone cannot determine which landscapes to preserve, or how. In most cases, there is no single baseline prior to human modification to which nature might be returned. For example, efforts to restore landscapes to more closely resemble earlier states (“indigeneity”) may involve removing recently arrived species (“invasives”) and thus require a net reduction in local biodiversity. In other circumstances, communities may decide to sacrifice indigeneity for novelty and biodiversity. Explicit efforts to preserve landscapes for their non-utilitarian value are inevitably anthropogenic choices. For this reason, all conservation efforts are fundamentally anthropogenic. The setting aside of wild nature is no less a human choice, in service of human preferences, than bulldozing it. Humans will save wild places and landscapes by convincing our fellow citizens that these places, and the creatures that occupy them, are worth protecting. People may choose to have some services — like water purification and flood protection — provided for by natural systems, such as forested watersheds, reefs, marshes, and wetlands, even if those natural systems are more expensive than simply building water treatment plants, seawalls, and levees. There will be no one-size-fits-all solution. Environments will be shaped by different local, historical, and cultural preferences. While we believe that agricultural intensification for land-sparing is key to protecting wild nature, we recognize that many communities will continue to opt for land-sharing, seeking to conserve wildlife within agricultural landscapes, for example, rather than allowing it to revert to wild nature in the form of grasslands, scrub, and forests. Where decoupling reduces pressure on landscapes and ecosystems to meet basic human needs, landowners, communities, and governments still must decide to what aesthetic or economic purpose they wish to dedicate those lands. Accelerated decoupling alone will not be enough to ensure more wild nature. There must still be a conservation politics and a wilderness movement to demand more wild nature for aesthetic and spiritual reasons. Along with decoupling humankind’s material needs from nature, establishing an enduring commitment to preserve wilderness, biodiversity, and a mosaic of beautiful landscapes will require a deeper emotional connection to them. 6</w:t>
      </w:r>
      <w:r w:rsidRPr="00A301C9">
        <w:rPr>
          <w:rFonts w:eastAsia="Times New Roman" w:cs="Times New Roman"/>
          <w:sz w:val="10"/>
          <w:szCs w:val="10"/>
        </w:rPr>
        <w:t xml:space="preserve">. </w:t>
      </w:r>
      <w:r w:rsidRPr="00A301C9">
        <w:rPr>
          <w:rFonts w:eastAsia="Times New Roman" w:cs="Times New Roman"/>
          <w:u w:val="single"/>
        </w:rPr>
        <w:t xml:space="preserve">We affirm the need and human capacity for </w:t>
      </w:r>
      <w:r w:rsidRPr="00A301C9">
        <w:rPr>
          <w:rStyle w:val="Emphasis"/>
        </w:rPr>
        <w:t>accelerated</w:t>
      </w:r>
      <w:r w:rsidRPr="00A301C9">
        <w:rPr>
          <w:rFonts w:eastAsia="Times New Roman" w:cs="Times New Roman"/>
          <w:u w:val="single"/>
        </w:rPr>
        <w:t xml:space="preserve">, </w:t>
      </w:r>
      <w:r w:rsidRPr="00A301C9">
        <w:rPr>
          <w:rStyle w:val="Emphasis"/>
        </w:rPr>
        <w:t>active</w:t>
      </w:r>
      <w:r w:rsidRPr="00A301C9">
        <w:rPr>
          <w:rFonts w:eastAsia="Times New Roman" w:cs="Times New Roman"/>
          <w:u w:val="single"/>
        </w:rPr>
        <w:t xml:space="preserve">, and </w:t>
      </w:r>
      <w:r w:rsidRPr="00A301C9">
        <w:rPr>
          <w:rStyle w:val="Emphasis"/>
        </w:rPr>
        <w:t>conscious decoupling</w:t>
      </w:r>
      <w:r w:rsidRPr="00A301C9">
        <w:rPr>
          <w:rFonts w:eastAsia="Times New Roman" w:cs="Times New Roman"/>
          <w:u w:val="single"/>
        </w:rPr>
        <w:t xml:space="preserve">. </w:t>
      </w:r>
      <w:r w:rsidRPr="00C80102">
        <w:rPr>
          <w:rStyle w:val="StyleUnderline"/>
          <w:highlight w:val="green"/>
        </w:rPr>
        <w:t>Tech</w:t>
      </w:r>
      <w:r w:rsidRPr="00A301C9">
        <w:rPr>
          <w:rStyle w:val="StyleUnderline"/>
        </w:rPr>
        <w:t xml:space="preserve">nological progress </w:t>
      </w:r>
      <w:r w:rsidRPr="00C80102">
        <w:rPr>
          <w:rStyle w:val="StyleUnderline"/>
          <w:highlight w:val="green"/>
        </w:rPr>
        <w:t xml:space="preserve">is </w:t>
      </w:r>
      <w:r w:rsidRPr="00C80102">
        <w:rPr>
          <w:rStyle w:val="Emphasis"/>
          <w:highlight w:val="green"/>
        </w:rPr>
        <w:t>not inevitable</w:t>
      </w:r>
      <w:r w:rsidRPr="008C4FDB">
        <w:rPr>
          <w:rFonts w:eastAsia="Times New Roman" w:cs="Times New Roman"/>
          <w:sz w:val="16"/>
          <w:szCs w:val="16"/>
        </w:rPr>
        <w:t xml:space="preserve">. Decoupling environmental impacts from economic outputs is not simply a function of market-driven innovation and efficient response to scarcity. </w:t>
      </w:r>
      <w:r w:rsidRPr="00A301C9">
        <w:rPr>
          <w:rFonts w:eastAsia="Times New Roman" w:cs="Times New Roman"/>
          <w:u w:val="single"/>
        </w:rPr>
        <w:t xml:space="preserve">The long arc of </w:t>
      </w:r>
      <w:r w:rsidRPr="00C80102">
        <w:rPr>
          <w:rFonts w:eastAsia="Times New Roman" w:cs="Times New Roman"/>
          <w:highlight w:val="green"/>
          <w:u w:val="single"/>
        </w:rPr>
        <w:t>human transformation of</w:t>
      </w:r>
      <w:r w:rsidRPr="00A301C9">
        <w:rPr>
          <w:rFonts w:eastAsia="Times New Roman" w:cs="Times New Roman"/>
          <w:u w:val="single"/>
        </w:rPr>
        <w:t xml:space="preserve"> natural </w:t>
      </w:r>
      <w:r w:rsidRPr="00C80102">
        <w:rPr>
          <w:rFonts w:eastAsia="Times New Roman" w:cs="Times New Roman"/>
          <w:highlight w:val="green"/>
          <w:u w:val="single"/>
        </w:rPr>
        <w:t>environments</w:t>
      </w:r>
      <w:r w:rsidRPr="00A301C9">
        <w:rPr>
          <w:rFonts w:eastAsia="Times New Roman" w:cs="Times New Roman"/>
          <w:u w:val="single"/>
        </w:rPr>
        <w:t xml:space="preserve"> through technologies </w:t>
      </w:r>
      <w:r w:rsidRPr="00C80102">
        <w:rPr>
          <w:rStyle w:val="StyleUnderline"/>
          <w:highlight w:val="green"/>
        </w:rPr>
        <w:t>began</w:t>
      </w:r>
      <w:r w:rsidRPr="00A301C9">
        <w:rPr>
          <w:rStyle w:val="StyleUnderline"/>
        </w:rPr>
        <w:t xml:space="preserve"> well </w:t>
      </w:r>
      <w:r w:rsidRPr="00C80102">
        <w:rPr>
          <w:rStyle w:val="StyleUnderline"/>
          <w:highlight w:val="green"/>
        </w:rPr>
        <w:t>before</w:t>
      </w:r>
      <w:r w:rsidRPr="00A301C9">
        <w:rPr>
          <w:rStyle w:val="StyleUnderline"/>
        </w:rPr>
        <w:t xml:space="preserve"> there existed anything resembling </w:t>
      </w:r>
      <w:r w:rsidRPr="00C80102">
        <w:rPr>
          <w:rStyle w:val="StyleUnderline"/>
          <w:highlight w:val="green"/>
        </w:rPr>
        <w:t>a market</w:t>
      </w:r>
      <w:r w:rsidRPr="00A301C9">
        <w:rPr>
          <w:rStyle w:val="StyleUnderline"/>
        </w:rPr>
        <w:t xml:space="preserve"> or a price signal</w:t>
      </w:r>
      <w:r w:rsidRPr="008C4FDB">
        <w:rPr>
          <w:rFonts w:eastAsia="Times New Roman" w:cs="Times New Roman"/>
          <w:sz w:val="16"/>
          <w:szCs w:val="16"/>
        </w:rPr>
        <w:t xml:space="preserve">. Thanks to rising demand, scarcity, inspiration, and serendipity, humans have remade the world for millennia. Technological solutions to environmental problems must also be considered within a broader social, economic, and political context. We think it is counterproductive for nations like Germany and Japan, and states like California, to shutter nuclear power plants, </w:t>
      </w:r>
      <w:proofErr w:type="spellStart"/>
      <w:r w:rsidRPr="008C4FDB">
        <w:rPr>
          <w:rFonts w:eastAsia="Times New Roman" w:cs="Times New Roman"/>
          <w:sz w:val="16"/>
          <w:szCs w:val="16"/>
        </w:rPr>
        <w:t>recarbonize</w:t>
      </w:r>
      <w:proofErr w:type="spellEnd"/>
      <w:r w:rsidRPr="008C4FDB">
        <w:rPr>
          <w:rFonts w:eastAsia="Times New Roman" w:cs="Times New Roman"/>
          <w:sz w:val="16"/>
          <w:szCs w:val="16"/>
        </w:rPr>
        <w:t xml:space="preserve"> their energy sectors, and recouple their economies to fossil fuels and biomass. However, such examples underscore clearly that technological choices will not be determined by remote international bodies but rather by national and local institutions and cultures. </w:t>
      </w:r>
      <w:r w:rsidRPr="00C80102">
        <w:rPr>
          <w:rStyle w:val="StyleUnderline"/>
          <w:highlight w:val="green"/>
        </w:rPr>
        <w:t xml:space="preserve">Too often, modernization is </w:t>
      </w:r>
      <w:r w:rsidRPr="00C80102">
        <w:rPr>
          <w:rStyle w:val="Emphasis"/>
          <w:highlight w:val="green"/>
        </w:rPr>
        <w:t>conflated</w:t>
      </w:r>
      <w:r w:rsidRPr="00A301C9">
        <w:rPr>
          <w:rFonts w:eastAsia="Times New Roman" w:cs="Times New Roman"/>
        </w:rPr>
        <w:t xml:space="preserve">, </w:t>
      </w:r>
      <w:r w:rsidRPr="008C4FDB">
        <w:rPr>
          <w:rFonts w:eastAsia="Times New Roman" w:cs="Times New Roman"/>
          <w:sz w:val="16"/>
          <w:szCs w:val="16"/>
        </w:rPr>
        <w:t xml:space="preserve">both by its defenders and critics, </w:t>
      </w:r>
      <w:r w:rsidRPr="00C80102">
        <w:rPr>
          <w:rStyle w:val="Emphasis"/>
          <w:highlight w:val="green"/>
        </w:rPr>
        <w:t>with capitalism</w:t>
      </w:r>
      <w:r w:rsidRPr="00A301C9">
        <w:rPr>
          <w:rFonts w:eastAsia="Times New Roman" w:cs="Times New Roman"/>
          <w:u w:val="single"/>
        </w:rPr>
        <w:t xml:space="preserve">, corporate power, and laissez-faire economic policies. We </w:t>
      </w:r>
      <w:r w:rsidRPr="00A301C9">
        <w:rPr>
          <w:rStyle w:val="Emphasis"/>
        </w:rPr>
        <w:t>reject such reductions</w:t>
      </w:r>
      <w:r w:rsidRPr="008C4FDB">
        <w:rPr>
          <w:rFonts w:eastAsia="Times New Roman" w:cs="Times New Roman"/>
          <w:sz w:val="16"/>
          <w:szCs w:val="16"/>
        </w:rPr>
        <w:t xml:space="preserve">. What we refer to when we speak of </w:t>
      </w:r>
      <w:r w:rsidRPr="00C80102">
        <w:rPr>
          <w:rFonts w:eastAsia="Times New Roman" w:cs="Times New Roman"/>
          <w:highlight w:val="green"/>
          <w:u w:val="single"/>
        </w:rPr>
        <w:t>modernization is the</w:t>
      </w:r>
      <w:r w:rsidRPr="00A301C9">
        <w:rPr>
          <w:rFonts w:eastAsia="Times New Roman" w:cs="Times New Roman"/>
          <w:u w:val="single"/>
        </w:rPr>
        <w:t xml:space="preserve"> </w:t>
      </w:r>
      <w:r w:rsidRPr="00A301C9">
        <w:rPr>
          <w:rStyle w:val="Emphasis"/>
        </w:rPr>
        <w:t xml:space="preserve">long-term </w:t>
      </w:r>
      <w:r w:rsidRPr="00C80102">
        <w:rPr>
          <w:rStyle w:val="Emphasis"/>
          <w:highlight w:val="green"/>
        </w:rPr>
        <w:t>evolution</w:t>
      </w:r>
      <w:r w:rsidRPr="00C80102">
        <w:rPr>
          <w:rFonts w:eastAsia="Times New Roman" w:cs="Times New Roman"/>
          <w:highlight w:val="green"/>
          <w:u w:val="single"/>
        </w:rPr>
        <w:t xml:space="preserve"> of</w:t>
      </w:r>
      <w:r w:rsidRPr="00A301C9">
        <w:rPr>
          <w:rFonts w:eastAsia="Times New Roman" w:cs="Times New Roman"/>
        </w:rPr>
        <w:t xml:space="preserve"> </w:t>
      </w:r>
      <w:r w:rsidRPr="00A301C9">
        <w:rPr>
          <w:rStyle w:val="Emphasis"/>
        </w:rPr>
        <w:t>social</w:t>
      </w:r>
      <w:r w:rsidRPr="00A301C9">
        <w:rPr>
          <w:rFonts w:eastAsia="Times New Roman" w:cs="Times New Roman"/>
          <w:u w:val="single"/>
        </w:rPr>
        <w:t xml:space="preserve">, </w:t>
      </w:r>
      <w:r w:rsidRPr="00A301C9">
        <w:rPr>
          <w:rStyle w:val="Emphasis"/>
        </w:rPr>
        <w:t>economic</w:t>
      </w:r>
      <w:r w:rsidRPr="00A301C9">
        <w:rPr>
          <w:rFonts w:eastAsia="Times New Roman" w:cs="Times New Roman"/>
          <w:u w:val="single"/>
        </w:rPr>
        <w:t xml:space="preserve">, </w:t>
      </w:r>
      <w:r w:rsidRPr="00A301C9">
        <w:rPr>
          <w:rStyle w:val="Emphasis"/>
        </w:rPr>
        <w:t>political</w:t>
      </w:r>
      <w:r w:rsidRPr="00A301C9">
        <w:rPr>
          <w:rFonts w:eastAsia="Times New Roman" w:cs="Times New Roman"/>
          <w:u w:val="single"/>
        </w:rPr>
        <w:t xml:space="preserve">, and </w:t>
      </w:r>
      <w:r w:rsidRPr="00A301C9">
        <w:rPr>
          <w:rStyle w:val="Emphasis"/>
        </w:rPr>
        <w:t xml:space="preserve">technological </w:t>
      </w:r>
      <w:r w:rsidRPr="00C80102">
        <w:rPr>
          <w:rStyle w:val="Emphasis"/>
          <w:highlight w:val="green"/>
        </w:rPr>
        <w:t>arrangements</w:t>
      </w:r>
      <w:r w:rsidRPr="00A301C9">
        <w:rPr>
          <w:rFonts w:eastAsia="Times New Roman" w:cs="Times New Roman"/>
          <w:u w:val="single"/>
        </w:rPr>
        <w:t xml:space="preserve"> in human societies</w:t>
      </w:r>
      <w:r w:rsidRPr="00A301C9">
        <w:rPr>
          <w:rFonts w:eastAsia="Times New Roman" w:cs="Times New Roman"/>
        </w:rPr>
        <w:t xml:space="preserve"> </w:t>
      </w:r>
      <w:r w:rsidRPr="008C4FDB">
        <w:rPr>
          <w:rFonts w:eastAsia="Times New Roman" w:cs="Times New Roman"/>
          <w:sz w:val="16"/>
          <w:szCs w:val="16"/>
        </w:rPr>
        <w:t xml:space="preserve">toward vastly improved material well-being, public health, resource productivity, economic integration, shared infrastructure, and personal freedom. </w:t>
      </w:r>
      <w:r w:rsidRPr="00A301C9">
        <w:rPr>
          <w:rFonts w:eastAsia="Times New Roman" w:cs="Times New Roman"/>
          <w:u w:val="single"/>
        </w:rPr>
        <w:t xml:space="preserve">Modernization has </w:t>
      </w:r>
      <w:r w:rsidRPr="00A301C9">
        <w:rPr>
          <w:rStyle w:val="Emphasis"/>
        </w:rPr>
        <w:t>liberated ever more people</w:t>
      </w:r>
      <w:r w:rsidRPr="00A301C9">
        <w:rPr>
          <w:rFonts w:eastAsia="Times New Roman" w:cs="Times New Roman"/>
          <w:u w:val="single"/>
        </w:rPr>
        <w:t xml:space="preserve"> from lives of poverty </w:t>
      </w:r>
      <w:r w:rsidRPr="008C4FDB">
        <w:rPr>
          <w:rFonts w:eastAsia="Times New Roman" w:cs="Times New Roman"/>
          <w:sz w:val="16"/>
          <w:szCs w:val="16"/>
        </w:rPr>
        <w:t xml:space="preserve">and hard agricultural labor, women from chattel status, children and ethnic minorities from oppression, and societies from capricious and arbitrary governance. </w:t>
      </w:r>
      <w:r w:rsidRPr="00A301C9">
        <w:rPr>
          <w:rStyle w:val="Emphasis"/>
        </w:rPr>
        <w:t>Greater resource productivity</w:t>
      </w:r>
      <w:r w:rsidRPr="00A301C9">
        <w:rPr>
          <w:rFonts w:eastAsia="Times New Roman" w:cs="Times New Roman"/>
          <w:u w:val="single"/>
        </w:rPr>
        <w:t xml:space="preserve"> associated with </w:t>
      </w:r>
      <w:r w:rsidRPr="00A301C9">
        <w:rPr>
          <w:rStyle w:val="Emphasis"/>
        </w:rPr>
        <w:t>modern socio-technological systems</w:t>
      </w:r>
      <w:r w:rsidRPr="00A301C9">
        <w:rPr>
          <w:rFonts w:eastAsia="Times New Roman" w:cs="Times New Roman"/>
          <w:u w:val="single"/>
        </w:rPr>
        <w:t xml:space="preserve"> has allowed human societies to </w:t>
      </w:r>
      <w:r w:rsidRPr="00A301C9">
        <w:rPr>
          <w:rStyle w:val="Emphasis"/>
        </w:rPr>
        <w:t>meet human needs</w:t>
      </w:r>
      <w:r w:rsidRPr="00A301C9">
        <w:rPr>
          <w:rFonts w:eastAsia="Times New Roman" w:cs="Times New Roman"/>
          <w:u w:val="single"/>
        </w:rPr>
        <w:t xml:space="preserve"> with </w:t>
      </w:r>
      <w:r w:rsidRPr="00A301C9">
        <w:rPr>
          <w:rStyle w:val="Emphasis"/>
        </w:rPr>
        <w:t>fewer resource inputs</w:t>
      </w:r>
      <w:r w:rsidRPr="00A301C9">
        <w:rPr>
          <w:rFonts w:eastAsia="Times New Roman" w:cs="Times New Roman"/>
          <w:u w:val="single"/>
        </w:rPr>
        <w:t xml:space="preserve"> and </w:t>
      </w:r>
      <w:r w:rsidRPr="00A301C9">
        <w:rPr>
          <w:rStyle w:val="Emphasis"/>
        </w:rPr>
        <w:t>less impact</w:t>
      </w:r>
      <w:r w:rsidRPr="00A301C9">
        <w:rPr>
          <w:rFonts w:eastAsia="Times New Roman" w:cs="Times New Roman"/>
          <w:u w:val="single"/>
        </w:rPr>
        <w:t xml:space="preserve"> on the environment. More-productive economies are wealthier economies</w:t>
      </w:r>
      <w:r w:rsidRPr="008C4FDB">
        <w:rPr>
          <w:rFonts w:eastAsia="Times New Roman" w:cs="Times New Roman"/>
          <w:sz w:val="16"/>
          <w:szCs w:val="16"/>
        </w:rPr>
        <w:t>, capable of better meeting human needs while committing more of their economic surplus to non-economic amenities, including better human health, greater human freedom and opportunity, arts, culture, and the conservation of nature.</w:t>
      </w:r>
      <w:r w:rsidRPr="00A301C9">
        <w:rPr>
          <w:rFonts w:eastAsia="Times New Roman" w:cs="Times New Roman"/>
        </w:rPr>
        <w:t xml:space="preserve"> </w:t>
      </w:r>
      <w:r w:rsidRPr="00C80102">
        <w:rPr>
          <w:rStyle w:val="StyleUnderline"/>
          <w:highlight w:val="green"/>
        </w:rPr>
        <w:t xml:space="preserve">Modernizing processes are </w:t>
      </w:r>
      <w:r w:rsidRPr="00C80102">
        <w:rPr>
          <w:rStyle w:val="Emphasis"/>
          <w:highlight w:val="green"/>
        </w:rPr>
        <w:t>far from complete</w:t>
      </w:r>
      <w:r w:rsidRPr="00A301C9">
        <w:rPr>
          <w:rStyle w:val="StyleUnderline"/>
        </w:rPr>
        <w:t xml:space="preserve">, even in advanced developed economies. Material consumption has only just begun to peak in the wealthiest societies. </w:t>
      </w:r>
      <w:r w:rsidRPr="00C80102">
        <w:rPr>
          <w:rStyle w:val="StyleUnderline"/>
          <w:highlight w:val="green"/>
        </w:rPr>
        <w:t>Decoupling</w:t>
      </w:r>
      <w:r w:rsidRPr="00A301C9">
        <w:t xml:space="preserve"> </w:t>
      </w:r>
      <w:r w:rsidRPr="008C4FDB">
        <w:rPr>
          <w:sz w:val="16"/>
          <w:szCs w:val="16"/>
        </w:rPr>
        <w:t xml:space="preserve">of human welfare from environmental impacts </w:t>
      </w:r>
      <w:r w:rsidRPr="00C80102">
        <w:rPr>
          <w:rStyle w:val="StyleUnderline"/>
          <w:highlight w:val="green"/>
        </w:rPr>
        <w:t xml:space="preserve">will require a </w:t>
      </w:r>
      <w:r w:rsidRPr="00C80102">
        <w:rPr>
          <w:rStyle w:val="Emphasis"/>
          <w:highlight w:val="green"/>
        </w:rPr>
        <w:t>sustained commitment</w:t>
      </w:r>
      <w:r w:rsidRPr="00C80102">
        <w:rPr>
          <w:rStyle w:val="StyleUnderline"/>
          <w:highlight w:val="green"/>
        </w:rPr>
        <w:t xml:space="preserve"> to </w:t>
      </w:r>
      <w:r w:rsidRPr="00C80102">
        <w:rPr>
          <w:rStyle w:val="Emphasis"/>
          <w:highlight w:val="green"/>
        </w:rPr>
        <w:t>tech</w:t>
      </w:r>
      <w:r w:rsidRPr="00A301C9">
        <w:rPr>
          <w:rStyle w:val="Emphasis"/>
        </w:rPr>
        <w:t xml:space="preserve">nological </w:t>
      </w:r>
      <w:r w:rsidRPr="00C80102">
        <w:rPr>
          <w:rStyle w:val="Emphasis"/>
          <w:highlight w:val="green"/>
        </w:rPr>
        <w:t>progress</w:t>
      </w:r>
      <w:r w:rsidRPr="00C80102">
        <w:rPr>
          <w:rStyle w:val="StyleUnderline"/>
          <w:highlight w:val="green"/>
        </w:rPr>
        <w:t xml:space="preserve"> and</w:t>
      </w:r>
      <w:r w:rsidRPr="00A301C9">
        <w:rPr>
          <w:rStyle w:val="StyleUnderline"/>
        </w:rPr>
        <w:t xml:space="preserve"> the continuing evolution of social, economic, and political institutions alongside those changes. Accelerated technological progress will require the </w:t>
      </w:r>
      <w:r w:rsidRPr="00C80102">
        <w:rPr>
          <w:rStyle w:val="Emphasis"/>
          <w:highlight w:val="green"/>
        </w:rPr>
        <w:t>active</w:t>
      </w:r>
      <w:r w:rsidRPr="00A301C9">
        <w:rPr>
          <w:rStyle w:val="StyleUnderline"/>
        </w:rPr>
        <w:t xml:space="preserve">, </w:t>
      </w:r>
      <w:r w:rsidRPr="00A301C9">
        <w:rPr>
          <w:rStyle w:val="Emphasis"/>
        </w:rPr>
        <w:t>assertive</w:t>
      </w:r>
      <w:r w:rsidRPr="00A301C9">
        <w:rPr>
          <w:rStyle w:val="StyleUnderline"/>
        </w:rPr>
        <w:t xml:space="preserve">, and </w:t>
      </w:r>
      <w:r w:rsidRPr="00A301C9">
        <w:rPr>
          <w:rStyle w:val="Emphasis"/>
        </w:rPr>
        <w:t xml:space="preserve">aggressive </w:t>
      </w:r>
      <w:r w:rsidRPr="00C80102">
        <w:rPr>
          <w:rStyle w:val="Emphasis"/>
          <w:highlight w:val="green"/>
        </w:rPr>
        <w:t>participation</w:t>
      </w:r>
      <w:r w:rsidRPr="00C80102">
        <w:rPr>
          <w:rStyle w:val="StyleUnderline"/>
          <w:highlight w:val="green"/>
        </w:rPr>
        <w:t xml:space="preserve"> of</w:t>
      </w:r>
      <w:r w:rsidRPr="00A301C9">
        <w:rPr>
          <w:rStyle w:val="StyleUnderline"/>
        </w:rPr>
        <w:t xml:space="preserve"> </w:t>
      </w:r>
      <w:r w:rsidRPr="00A301C9">
        <w:rPr>
          <w:rStyle w:val="Emphasis"/>
        </w:rPr>
        <w:t>private sector entrepreneurs</w:t>
      </w:r>
      <w:r w:rsidRPr="00A301C9">
        <w:rPr>
          <w:rStyle w:val="StyleUnderline"/>
        </w:rPr>
        <w:t xml:space="preserve">, </w:t>
      </w:r>
      <w:r w:rsidRPr="00C80102">
        <w:rPr>
          <w:rStyle w:val="Emphasis"/>
          <w:highlight w:val="green"/>
        </w:rPr>
        <w:t>markets</w:t>
      </w:r>
      <w:r w:rsidRPr="00A301C9">
        <w:rPr>
          <w:rStyle w:val="StyleUnderline"/>
        </w:rPr>
        <w:t xml:space="preserve">, </w:t>
      </w:r>
      <w:r w:rsidRPr="00A301C9">
        <w:rPr>
          <w:rStyle w:val="Emphasis"/>
        </w:rPr>
        <w:t>civil society</w:t>
      </w:r>
      <w:r w:rsidRPr="00A301C9">
        <w:rPr>
          <w:rStyle w:val="StyleUnderline"/>
        </w:rPr>
        <w:t xml:space="preserve">, </w:t>
      </w:r>
      <w:r w:rsidRPr="00C80102">
        <w:rPr>
          <w:rStyle w:val="StyleUnderline"/>
          <w:highlight w:val="green"/>
        </w:rPr>
        <w:t xml:space="preserve">and </w:t>
      </w:r>
      <w:r w:rsidRPr="00C80102">
        <w:rPr>
          <w:rStyle w:val="Emphasis"/>
          <w:highlight w:val="green"/>
        </w:rPr>
        <w:t>the state</w:t>
      </w:r>
      <w:r w:rsidRPr="008C4FDB">
        <w:rPr>
          <w:sz w:val="16"/>
          <w:szCs w:val="16"/>
        </w:rPr>
        <w:t xml:space="preserve">. While we reject the planning fallacy of the 1950s, </w:t>
      </w:r>
      <w:r w:rsidRPr="00A301C9">
        <w:rPr>
          <w:rStyle w:val="StyleUnderline"/>
        </w:rPr>
        <w:t xml:space="preserve">we continue to embrace a </w:t>
      </w:r>
      <w:r w:rsidRPr="00A301C9">
        <w:rPr>
          <w:rStyle w:val="Emphasis"/>
        </w:rPr>
        <w:t>strong public role</w:t>
      </w:r>
      <w:r w:rsidRPr="00A301C9">
        <w:t xml:space="preserve"> </w:t>
      </w:r>
      <w:r w:rsidRPr="00A301C9">
        <w:rPr>
          <w:rStyle w:val="StyleUnderline"/>
        </w:rPr>
        <w:t xml:space="preserve">in </w:t>
      </w:r>
      <w:r w:rsidRPr="00A301C9">
        <w:rPr>
          <w:rStyle w:val="Emphasis"/>
        </w:rPr>
        <w:t>addressing environmental problems</w:t>
      </w:r>
      <w:r w:rsidRPr="00A301C9">
        <w:rPr>
          <w:rStyle w:val="StyleUnderline"/>
        </w:rPr>
        <w:t xml:space="preserve"> and </w:t>
      </w:r>
      <w:r w:rsidRPr="00A301C9">
        <w:rPr>
          <w:rStyle w:val="Emphasis"/>
        </w:rPr>
        <w:t>accelerating technological innovation</w:t>
      </w:r>
      <w:r w:rsidRPr="00A301C9">
        <w:rPr>
          <w:rStyle w:val="StyleUnderline"/>
        </w:rPr>
        <w:t xml:space="preserve">, including </w:t>
      </w:r>
      <w:r w:rsidRPr="00A301C9">
        <w:rPr>
          <w:rStyle w:val="Emphasis"/>
        </w:rPr>
        <w:t>research</w:t>
      </w:r>
      <w:r w:rsidRPr="00A301C9">
        <w:rPr>
          <w:rStyle w:val="StyleUnderline"/>
        </w:rPr>
        <w:t xml:space="preserve"> to develop better technologies, </w:t>
      </w:r>
      <w:r w:rsidRPr="00A301C9">
        <w:rPr>
          <w:rStyle w:val="Emphasis"/>
        </w:rPr>
        <w:t>subsidies</w:t>
      </w:r>
      <w:r w:rsidRPr="00A301C9">
        <w:rPr>
          <w:rStyle w:val="StyleUnderline"/>
        </w:rPr>
        <w:t xml:space="preserve">, and other measures to help </w:t>
      </w:r>
      <w:r w:rsidRPr="00A301C9">
        <w:rPr>
          <w:rStyle w:val="Emphasis"/>
        </w:rPr>
        <w:t>bring them to market</w:t>
      </w:r>
      <w:r w:rsidRPr="00A301C9">
        <w:rPr>
          <w:rStyle w:val="StyleUnderline"/>
        </w:rPr>
        <w:t xml:space="preserve">, and </w:t>
      </w:r>
      <w:r w:rsidRPr="00A301C9">
        <w:rPr>
          <w:rStyle w:val="Emphasis"/>
        </w:rPr>
        <w:t>regulations</w:t>
      </w:r>
      <w:r w:rsidRPr="00A301C9">
        <w:rPr>
          <w:rStyle w:val="StyleUnderline"/>
        </w:rPr>
        <w:t xml:space="preserve"> to mitigate environmental hazards</w:t>
      </w:r>
      <w:r w:rsidRPr="008C4FDB">
        <w:rPr>
          <w:sz w:val="16"/>
          <w:szCs w:val="16"/>
        </w:rPr>
        <w:t xml:space="preserve">. And international collaboration on technological innovation and technology transfer is essential in the areas of agriculture and energy. </w:t>
      </w:r>
      <w:bookmarkEnd w:id="1"/>
    </w:p>
    <w:p w14:paraId="53375046" w14:textId="77777777" w:rsidR="0096501D" w:rsidRPr="009C5269" w:rsidRDefault="0096501D" w:rsidP="0096501D"/>
    <w:p w14:paraId="4118B2D4" w14:textId="77777777" w:rsidR="0096501D" w:rsidRDefault="0096501D">
      <w:pPr>
        <w:rPr>
          <w:rFonts w:asciiTheme="minorHAnsi" w:hAnsiTheme="minorHAnsi" w:cstheme="minorBidi"/>
          <w:sz w:val="22"/>
        </w:rPr>
      </w:pPr>
    </w:p>
    <w:sectPr w:rsidR="009650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Narrow"/>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ranklin Gothic Heavy">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auto"/>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Baskerville">
    <w:altName w:val="Baskerville Old Face"/>
    <w:charset w:val="00"/>
    <w:family w:val="roman"/>
    <w:pitch w:val="variable"/>
    <w:sig w:usb0="80000067" w:usb1="02000000" w:usb2="00000000" w:usb3="00000000" w:csb0="0000019F"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Book Antiqua">
    <w:charset w:val="00"/>
    <w:family w:val="roman"/>
    <w:pitch w:val="variable"/>
    <w:sig w:usb0="00000287" w:usb1="00000000" w:usb2="00000000" w:usb3="00000000" w:csb0="0000009F" w:csb1="00000000"/>
  </w:font>
  <w:font w:name="Century Gothic">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Droid Sans Fallback">
    <w:altName w:val="MS Mincho"/>
    <w:panose1 w:val="00000000000000000000"/>
    <w:charset w:val="00"/>
    <w:family w:val="roman"/>
    <w:notTrueType/>
    <w:pitch w:val="default"/>
  </w:font>
  <w:font w:name="Lohit Hindi">
    <w:altName w:val="Yu Gothic"/>
    <w:panose1 w:val="00000000000000000000"/>
    <w:charset w:val="00"/>
    <w:family w:val="roman"/>
    <w:notTrueType/>
    <w:pitch w:val="default"/>
  </w:font>
  <w:font w:name="Copperplate Gothic Bold">
    <w:charset w:val="00"/>
    <w:family w:val="swiss"/>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80"/>
    <w:family w:val="auto"/>
    <w:pitch w:val="variable"/>
    <w:sig w:usb0="00000001" w:usb1="08070000" w:usb2="01000417" w:usb3="00000000" w:csb0="00020000"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abon LT Std">
    <w:altName w:val="Sabon LT St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notTrueType/>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Helvetica Neue LT">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Arial Rounded MT Bold">
    <w:charset w:val="00"/>
    <w:family w:val="swiss"/>
    <w:pitch w:val="variable"/>
    <w:sig w:usb0="00000003" w:usb1="00000000" w:usb2="00000000" w:usb3="00000000" w:csb0="00000001" w:csb1="00000000"/>
  </w:font>
  <w:font w:name="Times-Italic">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622C4C"/>
    <w:multiLevelType w:val="hybridMultilevel"/>
    <w:tmpl w:val="55A27AC0"/>
    <w:lvl w:ilvl="0" w:tplc="D64A8E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C2250D"/>
    <w:multiLevelType w:val="hybridMultilevel"/>
    <w:tmpl w:val="B71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BC3D7F"/>
    <w:multiLevelType w:val="hybridMultilevel"/>
    <w:tmpl w:val="7D743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DF2D8D"/>
    <w:multiLevelType w:val="hybridMultilevel"/>
    <w:tmpl w:val="2B582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BE48C0"/>
    <w:multiLevelType w:val="hybridMultilevel"/>
    <w:tmpl w:val="58FA0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8A30AE"/>
    <w:multiLevelType w:val="hybridMultilevel"/>
    <w:tmpl w:val="F464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951D59"/>
    <w:multiLevelType w:val="hybridMultilevel"/>
    <w:tmpl w:val="FB14E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D54109"/>
    <w:multiLevelType w:val="hybridMultilevel"/>
    <w:tmpl w:val="A2C4A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694DA0"/>
    <w:multiLevelType w:val="hybridMultilevel"/>
    <w:tmpl w:val="63842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697467"/>
    <w:multiLevelType w:val="hybridMultilevel"/>
    <w:tmpl w:val="BA783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403A35"/>
    <w:multiLevelType w:val="hybridMultilevel"/>
    <w:tmpl w:val="5518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9B6E68"/>
    <w:multiLevelType w:val="hybridMultilevel"/>
    <w:tmpl w:val="F0544AEC"/>
    <w:lvl w:ilvl="0" w:tplc="F376BFCE">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31A77ED"/>
    <w:multiLevelType w:val="hybridMultilevel"/>
    <w:tmpl w:val="D23E46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B61B73"/>
    <w:multiLevelType w:val="hybridMultilevel"/>
    <w:tmpl w:val="452E410A"/>
    <w:lvl w:ilvl="0" w:tplc="E2162B7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A317F5"/>
    <w:multiLevelType w:val="hybridMultilevel"/>
    <w:tmpl w:val="D922A7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CC25CA"/>
    <w:multiLevelType w:val="hybridMultilevel"/>
    <w:tmpl w:val="14DCA386"/>
    <w:lvl w:ilvl="0" w:tplc="CC2A2628">
      <w:start w:val="1"/>
      <w:numFmt w:val="decimal"/>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5C7E70"/>
    <w:multiLevelType w:val="hybridMultilevel"/>
    <w:tmpl w:val="D8C8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640F05"/>
    <w:multiLevelType w:val="hybridMultilevel"/>
    <w:tmpl w:val="644C3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7F5130"/>
    <w:multiLevelType w:val="hybridMultilevel"/>
    <w:tmpl w:val="3ADEE0C0"/>
    <w:lvl w:ilvl="0" w:tplc="EFBC8AB8">
      <w:start w:val="1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134815"/>
    <w:multiLevelType w:val="hybridMultilevel"/>
    <w:tmpl w:val="644C3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234429"/>
    <w:multiLevelType w:val="hybridMultilevel"/>
    <w:tmpl w:val="EAC085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5132B5"/>
    <w:multiLevelType w:val="hybridMultilevel"/>
    <w:tmpl w:val="5E3CC2D4"/>
    <w:lvl w:ilvl="0" w:tplc="CF826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A8C5706"/>
    <w:multiLevelType w:val="hybridMultilevel"/>
    <w:tmpl w:val="5E3CC2D4"/>
    <w:lvl w:ilvl="0" w:tplc="CF826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3802EB"/>
    <w:multiLevelType w:val="hybridMultilevel"/>
    <w:tmpl w:val="643495E8"/>
    <w:lvl w:ilvl="0" w:tplc="557CCD6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357454"/>
    <w:multiLevelType w:val="hybridMultilevel"/>
    <w:tmpl w:val="1E1435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960048"/>
    <w:multiLevelType w:val="hybridMultilevel"/>
    <w:tmpl w:val="3886C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0A561E"/>
    <w:multiLevelType w:val="hybridMultilevel"/>
    <w:tmpl w:val="EB34CD94"/>
    <w:lvl w:ilvl="0" w:tplc="3C526FA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0C20AA"/>
    <w:multiLevelType w:val="hybridMultilevel"/>
    <w:tmpl w:val="84C84DBE"/>
    <w:lvl w:ilvl="0" w:tplc="548A8BFA">
      <w:start w:val="1"/>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0D6284"/>
    <w:multiLevelType w:val="hybridMultilevel"/>
    <w:tmpl w:val="08B69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CF60DC"/>
    <w:multiLevelType w:val="hybridMultilevel"/>
    <w:tmpl w:val="7ACC7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B96974"/>
    <w:multiLevelType w:val="hybridMultilevel"/>
    <w:tmpl w:val="A0C07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43"/>
  </w:num>
  <w:num w:numId="12">
    <w:abstractNumId w:val="44"/>
  </w:num>
  <w:num w:numId="13">
    <w:abstractNumId w:val="0"/>
  </w:num>
  <w:num w:numId="14">
    <w:abstractNumId w:val="13"/>
  </w:num>
  <w:num w:numId="15">
    <w:abstractNumId w:val="31"/>
  </w:num>
  <w:num w:numId="16">
    <w:abstractNumId w:val="34"/>
  </w:num>
  <w:num w:numId="17">
    <w:abstractNumId w:val="20"/>
  </w:num>
  <w:num w:numId="18">
    <w:abstractNumId w:val="35"/>
  </w:num>
  <w:num w:numId="19">
    <w:abstractNumId w:val="22"/>
  </w:num>
  <w:num w:numId="20">
    <w:abstractNumId w:val="38"/>
  </w:num>
  <w:num w:numId="21">
    <w:abstractNumId w:val="19"/>
  </w:num>
  <w:num w:numId="22">
    <w:abstractNumId w:val="26"/>
  </w:num>
  <w:num w:numId="23">
    <w:abstractNumId w:val="17"/>
  </w:num>
  <w:num w:numId="24">
    <w:abstractNumId w:val="27"/>
  </w:num>
  <w:num w:numId="25">
    <w:abstractNumId w:val="41"/>
  </w:num>
  <w:num w:numId="26">
    <w:abstractNumId w:val="36"/>
  </w:num>
  <w:num w:numId="27">
    <w:abstractNumId w:val="39"/>
  </w:num>
  <w:num w:numId="28">
    <w:abstractNumId w:val="37"/>
  </w:num>
  <w:num w:numId="29">
    <w:abstractNumId w:val="11"/>
  </w:num>
  <w:num w:numId="30">
    <w:abstractNumId w:val="47"/>
  </w:num>
  <w:num w:numId="31">
    <w:abstractNumId w:val="16"/>
  </w:num>
  <w:num w:numId="32">
    <w:abstractNumId w:val="46"/>
  </w:num>
  <w:num w:numId="33">
    <w:abstractNumId w:val="32"/>
  </w:num>
  <w:num w:numId="34">
    <w:abstractNumId w:val="25"/>
  </w:num>
  <w:num w:numId="35">
    <w:abstractNumId w:val="30"/>
  </w:num>
  <w:num w:numId="36">
    <w:abstractNumId w:val="15"/>
  </w:num>
  <w:num w:numId="37">
    <w:abstractNumId w:val="42"/>
  </w:num>
  <w:num w:numId="38">
    <w:abstractNumId w:val="18"/>
  </w:num>
  <w:num w:numId="39">
    <w:abstractNumId w:val="23"/>
  </w:num>
  <w:num w:numId="40">
    <w:abstractNumId w:val="21"/>
  </w:num>
  <w:num w:numId="41">
    <w:abstractNumId w:val="29"/>
  </w:num>
  <w:num w:numId="42">
    <w:abstractNumId w:val="14"/>
  </w:num>
  <w:num w:numId="43">
    <w:abstractNumId w:val="33"/>
  </w:num>
  <w:num w:numId="44">
    <w:abstractNumId w:val="24"/>
  </w:num>
  <w:num w:numId="45">
    <w:abstractNumId w:val="12"/>
  </w:num>
  <w:num w:numId="46">
    <w:abstractNumId w:val="45"/>
  </w:num>
  <w:num w:numId="47">
    <w:abstractNumId w:val="28"/>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DC4335"/>
    <w:rsid w:val="000139A3"/>
    <w:rsid w:val="00043CF6"/>
    <w:rsid w:val="00072629"/>
    <w:rsid w:val="00082ABA"/>
    <w:rsid w:val="00087C73"/>
    <w:rsid w:val="000B1789"/>
    <w:rsid w:val="000B4436"/>
    <w:rsid w:val="00100833"/>
    <w:rsid w:val="00104529"/>
    <w:rsid w:val="00105942"/>
    <w:rsid w:val="00107396"/>
    <w:rsid w:val="00140AA6"/>
    <w:rsid w:val="00144A4C"/>
    <w:rsid w:val="00164217"/>
    <w:rsid w:val="00176AB0"/>
    <w:rsid w:val="00177B7D"/>
    <w:rsid w:val="0018322D"/>
    <w:rsid w:val="001B30D6"/>
    <w:rsid w:val="001B5776"/>
    <w:rsid w:val="001E527A"/>
    <w:rsid w:val="001F78CE"/>
    <w:rsid w:val="00222313"/>
    <w:rsid w:val="00245E64"/>
    <w:rsid w:val="00246C29"/>
    <w:rsid w:val="00251FC7"/>
    <w:rsid w:val="00257E4E"/>
    <w:rsid w:val="00271A83"/>
    <w:rsid w:val="002855A7"/>
    <w:rsid w:val="002A7327"/>
    <w:rsid w:val="002B146A"/>
    <w:rsid w:val="002B5E17"/>
    <w:rsid w:val="00300C43"/>
    <w:rsid w:val="00306D7D"/>
    <w:rsid w:val="00315690"/>
    <w:rsid w:val="00316B75"/>
    <w:rsid w:val="00325646"/>
    <w:rsid w:val="003460F2"/>
    <w:rsid w:val="00376158"/>
    <w:rsid w:val="0038158C"/>
    <w:rsid w:val="003902BA"/>
    <w:rsid w:val="003A09E2"/>
    <w:rsid w:val="00407037"/>
    <w:rsid w:val="004605D6"/>
    <w:rsid w:val="004929DA"/>
    <w:rsid w:val="004C5A63"/>
    <w:rsid w:val="004C60E8"/>
    <w:rsid w:val="004E3579"/>
    <w:rsid w:val="004E3D57"/>
    <w:rsid w:val="004E728B"/>
    <w:rsid w:val="004F39E0"/>
    <w:rsid w:val="004F63BF"/>
    <w:rsid w:val="005056A6"/>
    <w:rsid w:val="005131E8"/>
    <w:rsid w:val="00520B60"/>
    <w:rsid w:val="00537BD5"/>
    <w:rsid w:val="0057189C"/>
    <w:rsid w:val="0057268A"/>
    <w:rsid w:val="00585BED"/>
    <w:rsid w:val="005B3203"/>
    <w:rsid w:val="005C7F6B"/>
    <w:rsid w:val="005D1AE4"/>
    <w:rsid w:val="005D2912"/>
    <w:rsid w:val="006065BD"/>
    <w:rsid w:val="00612022"/>
    <w:rsid w:val="00645FA9"/>
    <w:rsid w:val="00647866"/>
    <w:rsid w:val="00653DF2"/>
    <w:rsid w:val="00665003"/>
    <w:rsid w:val="006744D3"/>
    <w:rsid w:val="006A2AD0"/>
    <w:rsid w:val="006C2375"/>
    <w:rsid w:val="006D4ECC"/>
    <w:rsid w:val="007020CB"/>
    <w:rsid w:val="00712873"/>
    <w:rsid w:val="007131FE"/>
    <w:rsid w:val="00714E2D"/>
    <w:rsid w:val="0072198C"/>
    <w:rsid w:val="00722258"/>
    <w:rsid w:val="007243E5"/>
    <w:rsid w:val="00766EA0"/>
    <w:rsid w:val="00783098"/>
    <w:rsid w:val="00791C70"/>
    <w:rsid w:val="00796B10"/>
    <w:rsid w:val="007A2226"/>
    <w:rsid w:val="007B1CB8"/>
    <w:rsid w:val="007D735C"/>
    <w:rsid w:val="007F430E"/>
    <w:rsid w:val="007F5B66"/>
    <w:rsid w:val="00823A1C"/>
    <w:rsid w:val="008279E6"/>
    <w:rsid w:val="0083194C"/>
    <w:rsid w:val="00845B9D"/>
    <w:rsid w:val="0085510B"/>
    <w:rsid w:val="00860984"/>
    <w:rsid w:val="008B3ECB"/>
    <w:rsid w:val="008B4E85"/>
    <w:rsid w:val="008C1B2E"/>
    <w:rsid w:val="008D1846"/>
    <w:rsid w:val="0091401A"/>
    <w:rsid w:val="00914294"/>
    <w:rsid w:val="0091627E"/>
    <w:rsid w:val="009231B9"/>
    <w:rsid w:val="00943BBF"/>
    <w:rsid w:val="009578B8"/>
    <w:rsid w:val="0096501D"/>
    <w:rsid w:val="0097032B"/>
    <w:rsid w:val="009966DC"/>
    <w:rsid w:val="009B0FF9"/>
    <w:rsid w:val="009B1280"/>
    <w:rsid w:val="009B3DD8"/>
    <w:rsid w:val="009C46B0"/>
    <w:rsid w:val="009D094F"/>
    <w:rsid w:val="009D2EAD"/>
    <w:rsid w:val="009D54B2"/>
    <w:rsid w:val="009E1922"/>
    <w:rsid w:val="009F7ED2"/>
    <w:rsid w:val="00A31C9E"/>
    <w:rsid w:val="00A34967"/>
    <w:rsid w:val="00A36CDC"/>
    <w:rsid w:val="00A67679"/>
    <w:rsid w:val="00A93661"/>
    <w:rsid w:val="00A95652"/>
    <w:rsid w:val="00AA030B"/>
    <w:rsid w:val="00AA0406"/>
    <w:rsid w:val="00AC0AB8"/>
    <w:rsid w:val="00B33C6D"/>
    <w:rsid w:val="00B37194"/>
    <w:rsid w:val="00B4508F"/>
    <w:rsid w:val="00B55AD5"/>
    <w:rsid w:val="00B73162"/>
    <w:rsid w:val="00B77B33"/>
    <w:rsid w:val="00B8057C"/>
    <w:rsid w:val="00B82226"/>
    <w:rsid w:val="00BD1853"/>
    <w:rsid w:val="00BD6238"/>
    <w:rsid w:val="00BF35DC"/>
    <w:rsid w:val="00BF593B"/>
    <w:rsid w:val="00BF773A"/>
    <w:rsid w:val="00BF7E81"/>
    <w:rsid w:val="00C01BA6"/>
    <w:rsid w:val="00C049C5"/>
    <w:rsid w:val="00C13773"/>
    <w:rsid w:val="00C162B6"/>
    <w:rsid w:val="00C17CC8"/>
    <w:rsid w:val="00C20684"/>
    <w:rsid w:val="00C25DBB"/>
    <w:rsid w:val="00C83417"/>
    <w:rsid w:val="00C9604F"/>
    <w:rsid w:val="00CA03D4"/>
    <w:rsid w:val="00CA19AA"/>
    <w:rsid w:val="00CC5298"/>
    <w:rsid w:val="00CD736E"/>
    <w:rsid w:val="00CD798D"/>
    <w:rsid w:val="00CE161E"/>
    <w:rsid w:val="00CF59A8"/>
    <w:rsid w:val="00D0567F"/>
    <w:rsid w:val="00D13110"/>
    <w:rsid w:val="00D325A9"/>
    <w:rsid w:val="00D36A8A"/>
    <w:rsid w:val="00D45C9F"/>
    <w:rsid w:val="00D61409"/>
    <w:rsid w:val="00D6691E"/>
    <w:rsid w:val="00D71170"/>
    <w:rsid w:val="00D91588"/>
    <w:rsid w:val="00D95F02"/>
    <w:rsid w:val="00DA1C92"/>
    <w:rsid w:val="00DA25D4"/>
    <w:rsid w:val="00DA5B8C"/>
    <w:rsid w:val="00DA6538"/>
    <w:rsid w:val="00DC4335"/>
    <w:rsid w:val="00E15E75"/>
    <w:rsid w:val="00E234A3"/>
    <w:rsid w:val="00E363C8"/>
    <w:rsid w:val="00E5262C"/>
    <w:rsid w:val="00E73156"/>
    <w:rsid w:val="00EB20D4"/>
    <w:rsid w:val="00EC7DC4"/>
    <w:rsid w:val="00ED02E6"/>
    <w:rsid w:val="00ED30CF"/>
    <w:rsid w:val="00F066D1"/>
    <w:rsid w:val="00F176EF"/>
    <w:rsid w:val="00F26B41"/>
    <w:rsid w:val="00F45E10"/>
    <w:rsid w:val="00F6364A"/>
    <w:rsid w:val="00F7393C"/>
    <w:rsid w:val="00F9113A"/>
    <w:rsid w:val="00F93EBA"/>
    <w:rsid w:val="00FD5F0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62C87"/>
  <w15:chartTrackingRefBased/>
  <w15:docId w15:val="{27C496C4-84F6-4769-9136-53E7C8AC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63BF"/>
    <w:rPr>
      <w:rFonts w:ascii="Calibri" w:hAnsi="Calibri" w:cs="Calibri"/>
      <w:sz w:val="26"/>
    </w:rPr>
  </w:style>
  <w:style w:type="paragraph" w:styleId="Heading1">
    <w:name w:val="heading 1"/>
    <w:aliases w:val="Pocket,Block Name,Block titles,ALEX,cites,Heading 1 Char Char,Heading 1 Char Char Char Char,Header Char Char Char Char Char,Heading 1 Char Char Char Char Char Char,Header 1 Char,AHeading 1,F2 - Heading 1,Brief - Heading 1,Block Header"/>
    <w:basedOn w:val="Normal"/>
    <w:next w:val="Normal"/>
    <w:link w:val="Heading1Char"/>
    <w:qFormat/>
    <w:rsid w:val="004F63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Char Char Char Char1"/>
    <w:basedOn w:val="Normal"/>
    <w:next w:val="Normal"/>
    <w:link w:val="Heading2Char"/>
    <w:uiPriority w:val="1"/>
    <w:unhideWhenUsed/>
    <w:qFormat/>
    <w:rsid w:val="004F63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4F63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Very Small Text,Big card,Normal Tag,heading 2, Ch,small text,Ch,No Spacing211,No Spacing12,no read,No Spacing2111,No Spacing4,No Spacing11111,tags,No Spacing5,No Spacing21,ta,TAG,T,t,Tag1,Heading 2 Char2 Char"/>
    <w:basedOn w:val="Normal"/>
    <w:next w:val="Normal"/>
    <w:link w:val="Heading4Char"/>
    <w:uiPriority w:val="3"/>
    <w:unhideWhenUsed/>
    <w:qFormat/>
    <w:rsid w:val="004F63BF"/>
    <w:pPr>
      <w:keepNext/>
      <w:keepLines/>
      <w:spacing w:before="40" w:after="0"/>
      <w:outlineLvl w:val="3"/>
    </w:pPr>
    <w:rPr>
      <w:rFonts w:eastAsiaTheme="majorEastAsia" w:cstheme="majorBidi"/>
      <w:b/>
      <w:iCs/>
    </w:rPr>
  </w:style>
  <w:style w:type="paragraph" w:styleId="Heading5">
    <w:name w:val="heading 5"/>
    <w:aliases w:val="Blocks"/>
    <w:basedOn w:val="Normal"/>
    <w:next w:val="Normal"/>
    <w:link w:val="Heading5Char"/>
    <w:qFormat/>
    <w:rsid w:val="009231B9"/>
    <w:pPr>
      <w:spacing w:before="280" w:line="360" w:lineRule="auto"/>
      <w:outlineLvl w:val="4"/>
    </w:pPr>
    <w:rPr>
      <w:rFonts w:ascii="Cambria" w:hAnsi="Cambria"/>
      <w:b/>
      <w:bCs/>
      <w:i/>
      <w:iCs/>
      <w:lang w:bidi="en-US"/>
    </w:rPr>
  </w:style>
  <w:style w:type="paragraph" w:styleId="Heading6">
    <w:name w:val="heading 6"/>
    <w:aliases w:val="Title (no index)"/>
    <w:basedOn w:val="Normal"/>
    <w:next w:val="Normal"/>
    <w:link w:val="Heading6Char"/>
    <w:qFormat/>
    <w:rsid w:val="009231B9"/>
    <w:pPr>
      <w:spacing w:before="280" w:after="80" w:line="360" w:lineRule="auto"/>
      <w:outlineLvl w:val="5"/>
    </w:pPr>
    <w:rPr>
      <w:rFonts w:ascii="Cambria" w:hAnsi="Cambria"/>
      <w:b/>
      <w:bCs/>
      <w:i/>
      <w:iCs/>
      <w:lang w:bidi="en-US"/>
    </w:rPr>
  </w:style>
  <w:style w:type="paragraph" w:styleId="Heading7">
    <w:name w:val="heading 7"/>
    <w:basedOn w:val="Normal"/>
    <w:next w:val="Normal"/>
    <w:link w:val="Heading7Char"/>
    <w:unhideWhenUsed/>
    <w:qFormat/>
    <w:rsid w:val="009231B9"/>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9231B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9231B9"/>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4F63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63BF"/>
  </w:style>
  <w:style w:type="character" w:customStyle="1" w:styleId="Heading1Char">
    <w:name w:val="Heading 1 Char"/>
    <w:aliases w:val="Pocket Char,Block Name Char,Block titles Char,ALEX Char,cites Char,Heading 1 Char Char Char,Heading 1 Char Char Char Char Char,Header Char Char Char Char Char Char,Heading 1 Char Char Char Char Char Char Char,Header 1 Char Char"/>
    <w:basedOn w:val="DefaultParagraphFont"/>
    <w:link w:val="Heading1"/>
    <w:rsid w:val="004F63BF"/>
    <w:rPr>
      <w:rFonts w:ascii="Calibri" w:eastAsiaTheme="majorEastAsia" w:hAnsi="Calibri" w:cstheme="majorBidi"/>
      <w:b/>
      <w:sz w:val="52"/>
      <w:szCs w:val="32"/>
    </w:rPr>
  </w:style>
  <w:style w:type="character" w:customStyle="1" w:styleId="Heading2Char">
    <w:name w:val="Heading 2 Char"/>
    <w:aliases w:val="Hat Char,BlockText Char,Heading 2 Char Char1 Char Char,Heading 2 Char2 Char1,Heading 2 Char1 Char Char,Heading 2 Char Char Char Char,Heading 2 Char Char1 Char1,Char2 Char,Sub-Block Char,Heading 2 Char Char Char Char Char Char Char Char"/>
    <w:basedOn w:val="DefaultParagraphFont"/>
    <w:link w:val="Heading2"/>
    <w:uiPriority w:val="1"/>
    <w:rsid w:val="004F63B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Text 7 Char"/>
    <w:basedOn w:val="DefaultParagraphFont"/>
    <w:link w:val="Heading3"/>
    <w:uiPriority w:val="2"/>
    <w:rsid w:val="004F63BF"/>
    <w:rPr>
      <w:rFonts w:ascii="Calibri" w:eastAsiaTheme="majorEastAsia" w:hAnsi="Calibri" w:cstheme="majorBidi"/>
      <w:b/>
      <w:sz w:val="32"/>
      <w:szCs w:val="24"/>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3"/>
    <w:rsid w:val="004F63B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4F63BF"/>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63BF"/>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4F63BF"/>
    <w:rPr>
      <w:b w:val="0"/>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F63BF"/>
    <w:rPr>
      <w:color w:val="auto"/>
      <w:u w:val="none"/>
    </w:rPr>
  </w:style>
  <w:style w:type="character" w:styleId="FollowedHyperlink">
    <w:name w:val="FollowedHyperlink"/>
    <w:basedOn w:val="DefaultParagraphFont"/>
    <w:uiPriority w:val="99"/>
    <w:unhideWhenUsed/>
    <w:rsid w:val="004F63BF"/>
    <w:rPr>
      <w:color w:val="auto"/>
      <w:u w:val="none"/>
    </w:rPr>
  </w:style>
  <w:style w:type="paragraph" w:customStyle="1" w:styleId="textbold">
    <w:name w:val="text bold"/>
    <w:basedOn w:val="Normal"/>
    <w:link w:val="Emphasis"/>
    <w:autoRedefine/>
    <w:uiPriority w:val="7"/>
    <w:qFormat/>
    <w:rsid w:val="0072198C"/>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gmail-style13ptbold">
    <w:name w:val="gmail-style13ptbold"/>
    <w:basedOn w:val="DefaultParagraphFont"/>
    <w:rsid w:val="00072629"/>
  </w:style>
  <w:style w:type="paragraph" w:styleId="ListParagraph">
    <w:name w:val="List Paragraph"/>
    <w:aliases w:val="6 font"/>
    <w:basedOn w:val="Normal"/>
    <w:uiPriority w:val="34"/>
    <w:unhideWhenUsed/>
    <w:qFormat/>
    <w:rsid w:val="000B4436"/>
    <w:pPr>
      <w:ind w:left="720"/>
      <w:contextualSpacing/>
    </w:pPr>
    <w:rPr>
      <w:sz w:val="22"/>
    </w:rPr>
  </w:style>
  <w:style w:type="character" w:customStyle="1" w:styleId="UnderlineBold">
    <w:name w:val="Underline + Bold"/>
    <w:uiPriority w:val="1"/>
    <w:qFormat/>
    <w:rsid w:val="000B4436"/>
    <w:rPr>
      <w:b/>
      <w:sz w:val="20"/>
      <w:u w:val="single"/>
    </w:rPr>
  </w:style>
  <w:style w:type="paragraph" w:customStyle="1" w:styleId="CiteSpacing">
    <w:name w:val="Cite Spacing"/>
    <w:basedOn w:val="Normal"/>
    <w:uiPriority w:val="4"/>
    <w:qFormat/>
    <w:rsid w:val="000B4436"/>
    <w:pPr>
      <w:spacing w:before="60" w:after="60"/>
    </w:pPr>
    <w:rPr>
      <w:sz w:val="22"/>
    </w:rPr>
  </w:style>
  <w:style w:type="character" w:styleId="CommentReference">
    <w:name w:val="annotation reference"/>
    <w:basedOn w:val="DefaultParagraphFont"/>
    <w:uiPriority w:val="99"/>
    <w:unhideWhenUsed/>
    <w:rsid w:val="000B4436"/>
    <w:rPr>
      <w:sz w:val="16"/>
      <w:szCs w:val="16"/>
    </w:rPr>
  </w:style>
  <w:style w:type="paragraph" w:styleId="CommentText">
    <w:name w:val="annotation text"/>
    <w:basedOn w:val="Normal"/>
    <w:link w:val="CommentTextChar"/>
    <w:uiPriority w:val="99"/>
    <w:unhideWhenUsed/>
    <w:rsid w:val="000B4436"/>
    <w:rPr>
      <w:sz w:val="20"/>
      <w:szCs w:val="20"/>
    </w:rPr>
  </w:style>
  <w:style w:type="character" w:customStyle="1" w:styleId="CommentTextChar">
    <w:name w:val="Comment Text Char"/>
    <w:basedOn w:val="DefaultParagraphFont"/>
    <w:link w:val="CommentText"/>
    <w:uiPriority w:val="99"/>
    <w:rsid w:val="000B4436"/>
    <w:rPr>
      <w:rFonts w:ascii="Calibri" w:hAnsi="Calibri" w:cs="Calibri"/>
      <w:sz w:val="20"/>
      <w:szCs w:val="20"/>
    </w:rPr>
  </w:style>
  <w:style w:type="paragraph" w:customStyle="1" w:styleId="paralargetext">
    <w:name w:val="paralargetext"/>
    <w:basedOn w:val="Normal"/>
    <w:rsid w:val="000B4436"/>
    <w:pPr>
      <w:spacing w:before="100" w:beforeAutospacing="1" w:after="100" w:afterAutospacing="1" w:line="240" w:lineRule="auto"/>
    </w:pPr>
    <w:rPr>
      <w:rFonts w:eastAsia="Times New Roman"/>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93E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Nothing">
    <w:name w:val="Nothing"/>
    <w:link w:val="NothingChar"/>
    <w:qFormat/>
    <w:rsid w:val="00943BBF"/>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943BBF"/>
    <w:rPr>
      <w:rFonts w:ascii="Times New Roman" w:eastAsia="Times New Roman" w:hAnsi="Times New Roman" w:cs="Times New Roman"/>
      <w:sz w:val="20"/>
      <w:szCs w:val="24"/>
    </w:rPr>
  </w:style>
  <w:style w:type="character" w:customStyle="1" w:styleId="LDCut">
    <w:name w:val="LD Cut"/>
    <w:basedOn w:val="DefaultParagraphFont"/>
    <w:uiPriority w:val="1"/>
    <w:qFormat/>
    <w:rsid w:val="00943BBF"/>
    <w:rPr>
      <w:rFonts w:ascii="Times New Roman" w:hAnsi="Times New Roman"/>
      <w:b w:val="0"/>
      <w:color w:val="auto"/>
      <w:sz w:val="12"/>
    </w:rPr>
  </w:style>
  <w:style w:type="character" w:customStyle="1" w:styleId="LDUnderline">
    <w:name w:val="LD Underline"/>
    <w:basedOn w:val="DefaultParagraphFont"/>
    <w:uiPriority w:val="1"/>
    <w:qFormat/>
    <w:rsid w:val="00943BBF"/>
    <w:rPr>
      <w:rFonts w:ascii="Times New Roman" w:hAnsi="Times New Roman" w:cs="Times New Roman"/>
      <w:b/>
      <w:color w:val="auto"/>
      <w:sz w:val="24"/>
      <w:u w:val="single"/>
    </w:rPr>
  </w:style>
  <w:style w:type="character" w:customStyle="1" w:styleId="TitleChar">
    <w:name w:val="Title Char"/>
    <w:aliases w:val="title Char,UNDERLINE Char,Cites and Cards Char,Bold Underlined Char,Block Heading Char,Read This Char1,Non Read Text Char1,Debate Normal Char"/>
    <w:basedOn w:val="DefaultParagraphFont"/>
    <w:link w:val="Title"/>
    <w:uiPriority w:val="6"/>
    <w:qFormat/>
    <w:locked/>
    <w:rsid w:val="00D13110"/>
    <w:rPr>
      <w:rFonts w:ascii="Times New Roman" w:hAnsi="Times New Roman" w:cs="Times New Roman"/>
      <w:bCs/>
      <w:u w:val="single"/>
    </w:rPr>
  </w:style>
  <w:style w:type="paragraph" w:styleId="Title">
    <w:name w:val="Title"/>
    <w:aliases w:val="title,UNDERLINE,Cites and Cards,Bold Underlined,Block Heading,Read This,Non Read Text,Debate Normal"/>
    <w:basedOn w:val="Normal"/>
    <w:next w:val="Normal"/>
    <w:link w:val="TitleChar"/>
    <w:uiPriority w:val="6"/>
    <w:qFormat/>
    <w:rsid w:val="00D13110"/>
    <w:pPr>
      <w:pBdr>
        <w:bottom w:val="single" w:sz="8" w:space="4" w:color="4F81BD"/>
      </w:pBdr>
      <w:spacing w:after="300" w:line="256" w:lineRule="auto"/>
      <w:contextualSpacing/>
    </w:pPr>
    <w:rPr>
      <w:rFonts w:ascii="Times New Roman" w:hAnsi="Times New Roman" w:cs="Times New Roman"/>
      <w:bCs/>
      <w:sz w:val="22"/>
      <w:u w:val="single"/>
    </w:rPr>
  </w:style>
  <w:style w:type="character" w:customStyle="1" w:styleId="TitleChar1">
    <w:name w:val="Title Char1"/>
    <w:aliases w:val="Read This Char,Non Read Text Char"/>
    <w:basedOn w:val="DefaultParagraphFont"/>
    <w:uiPriority w:val="6"/>
    <w:qFormat/>
    <w:rsid w:val="00D13110"/>
    <w:rPr>
      <w:rFonts w:asciiTheme="majorHAnsi" w:eastAsiaTheme="majorEastAsia" w:hAnsiTheme="majorHAnsi" w:cstheme="majorBidi"/>
      <w:spacing w:val="-10"/>
      <w:kern w:val="28"/>
      <w:sz w:val="56"/>
      <w:szCs w:val="56"/>
    </w:rPr>
  </w:style>
  <w:style w:type="character" w:customStyle="1" w:styleId="CardIndentedChar">
    <w:name w:val="Card (Indented) Char"/>
    <w:basedOn w:val="DefaultParagraphFont"/>
    <w:link w:val="CardIndented"/>
    <w:locked/>
    <w:rsid w:val="00D13110"/>
    <w:rPr>
      <w:rFonts w:ascii="Calibri" w:hAnsi="Calibri" w:cs="Calibri"/>
      <w:sz w:val="26"/>
    </w:rPr>
  </w:style>
  <w:style w:type="paragraph" w:customStyle="1" w:styleId="CardIndented">
    <w:name w:val="Card (Indented)"/>
    <w:basedOn w:val="Normal"/>
    <w:link w:val="CardIndentedChar"/>
    <w:qFormat/>
    <w:rsid w:val="00D13110"/>
    <w:pPr>
      <w:spacing w:line="256" w:lineRule="auto"/>
      <w:ind w:left="288"/>
    </w:pPr>
  </w:style>
  <w:style w:type="character" w:customStyle="1" w:styleId="Heading5Char">
    <w:name w:val="Heading 5 Char"/>
    <w:aliases w:val="Blocks Char"/>
    <w:basedOn w:val="DefaultParagraphFont"/>
    <w:link w:val="Heading5"/>
    <w:rsid w:val="009231B9"/>
    <w:rPr>
      <w:rFonts w:ascii="Cambria" w:hAnsi="Cambria" w:cs="Calibri"/>
      <w:b/>
      <w:bCs/>
      <w:i/>
      <w:iCs/>
      <w:sz w:val="26"/>
      <w:lang w:bidi="en-US"/>
    </w:rPr>
  </w:style>
  <w:style w:type="character" w:customStyle="1" w:styleId="Heading6Char">
    <w:name w:val="Heading 6 Char"/>
    <w:aliases w:val="Title (no index) Char"/>
    <w:basedOn w:val="DefaultParagraphFont"/>
    <w:link w:val="Heading6"/>
    <w:rsid w:val="009231B9"/>
    <w:rPr>
      <w:rFonts w:ascii="Cambria" w:hAnsi="Cambria" w:cs="Calibri"/>
      <w:b/>
      <w:bCs/>
      <w:i/>
      <w:iCs/>
      <w:sz w:val="26"/>
      <w:lang w:bidi="en-US"/>
    </w:rPr>
  </w:style>
  <w:style w:type="character" w:customStyle="1" w:styleId="Heading7Char">
    <w:name w:val="Heading 7 Char"/>
    <w:basedOn w:val="DefaultParagraphFont"/>
    <w:link w:val="Heading7"/>
    <w:rsid w:val="009231B9"/>
    <w:rPr>
      <w:rFonts w:asciiTheme="majorHAnsi" w:eastAsiaTheme="majorEastAsia" w:hAnsiTheme="majorHAnsi" w:cstheme="majorBidi"/>
      <w:i/>
      <w:iCs/>
      <w:color w:val="1F4D78" w:themeColor="accent1" w:themeShade="7F"/>
      <w:sz w:val="26"/>
    </w:rPr>
  </w:style>
  <w:style w:type="character" w:customStyle="1" w:styleId="Heading8Char">
    <w:name w:val="Heading 8 Char"/>
    <w:basedOn w:val="DefaultParagraphFont"/>
    <w:link w:val="Heading8"/>
    <w:rsid w:val="009231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231B9"/>
    <w:rPr>
      <w:rFonts w:ascii="Cambria" w:hAnsi="Cambria" w:cs="Calibri"/>
      <w:i/>
      <w:iCs/>
      <w:sz w:val="18"/>
      <w:szCs w:val="18"/>
      <w:lang w:bidi="en-US"/>
    </w:rPr>
  </w:style>
  <w:style w:type="paragraph" w:styleId="DocumentMap">
    <w:name w:val="Document Map"/>
    <w:basedOn w:val="Normal"/>
    <w:link w:val="DocumentMapChar"/>
    <w:uiPriority w:val="99"/>
    <w:unhideWhenUsed/>
    <w:rsid w:val="009231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231B9"/>
    <w:rPr>
      <w:rFonts w:ascii="Lucida Grande" w:hAnsi="Lucida Grande" w:cs="Lucida Grande"/>
      <w:sz w:val="24"/>
    </w:rPr>
  </w:style>
  <w:style w:type="paragraph" w:customStyle="1" w:styleId="Analytic">
    <w:name w:val="Analytic"/>
    <w:basedOn w:val="Heading4"/>
    <w:link w:val="AnalyticChar"/>
    <w:qFormat/>
    <w:rsid w:val="009231B9"/>
  </w:style>
  <w:style w:type="character" w:customStyle="1" w:styleId="AnalyticChar">
    <w:name w:val="Analytic Char"/>
    <w:basedOn w:val="DefaultParagraphFont"/>
    <w:link w:val="Analytic"/>
    <w:rsid w:val="009231B9"/>
    <w:rPr>
      <w:rFonts w:ascii="Calibri" w:eastAsiaTheme="majorEastAsia" w:hAnsi="Calibri" w:cstheme="majorBidi"/>
      <w:b/>
      <w:iCs/>
      <w:sz w:val="26"/>
    </w:rPr>
  </w:style>
  <w:style w:type="character" w:customStyle="1" w:styleId="AnalyticsGBNChar">
    <w:name w:val="AnalyticsGBN Char"/>
    <w:basedOn w:val="DefaultParagraphFont"/>
    <w:link w:val="AnalyticsGBN"/>
    <w:uiPriority w:val="4"/>
    <w:locked/>
    <w:rsid w:val="009231B9"/>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9231B9"/>
    <w:pPr>
      <w:keepNext/>
      <w:keepLines/>
      <w:spacing w:before="40"/>
      <w:outlineLvl w:val="3"/>
    </w:pPr>
    <w:rPr>
      <w:rFonts w:ascii="Georgia" w:eastAsiaTheme="majorEastAsia" w:hAnsi="Georgia" w:cstheme="majorBidi"/>
      <w:b/>
      <w:iCs/>
      <w:color w:val="7030A0"/>
      <w:szCs w:val="28"/>
    </w:rPr>
  </w:style>
  <w:style w:type="paragraph" w:customStyle="1" w:styleId="Emphasis1">
    <w:name w:val="Emphasis1"/>
    <w:basedOn w:val="Normal"/>
    <w:autoRedefine/>
    <w:uiPriority w:val="7"/>
    <w:qFormat/>
    <w:rsid w:val="009231B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 Spacing6,DDI Tag,Tag Title,No Spacin,ClearFormatting,No Spacing8,No Spacing311,Dont u"/>
    <w:basedOn w:val="Heading1"/>
    <w:autoRedefine/>
    <w:uiPriority w:val="99"/>
    <w:qFormat/>
    <w:rsid w:val="009231B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9231B9"/>
    <w:rPr>
      <w:color w:val="605E5C"/>
      <w:shd w:val="clear" w:color="auto" w:fill="E1DFDD"/>
    </w:rPr>
  </w:style>
  <w:style w:type="paragraph" w:styleId="Subtitle">
    <w:name w:val="Subtitle"/>
    <w:aliases w:val="Underlined card text"/>
    <w:basedOn w:val="Normal"/>
    <w:next w:val="Normal"/>
    <w:link w:val="SubtitleChar"/>
    <w:uiPriority w:val="99"/>
    <w:qFormat/>
    <w:rsid w:val="009231B9"/>
    <w:pPr>
      <w:numPr>
        <w:ilvl w:val="1"/>
      </w:numPr>
    </w:pPr>
    <w:rPr>
      <w:rFonts w:asciiTheme="minorHAnsi" w:hAnsiTheme="minorHAnsi" w:cstheme="minorBid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9231B9"/>
    <w:rPr>
      <w:color w:val="5A5A5A" w:themeColor="text1" w:themeTint="A5"/>
      <w:spacing w:val="15"/>
      <w:sz w:val="26"/>
    </w:rPr>
  </w:style>
  <w:style w:type="paragraph" w:customStyle="1" w:styleId="UnderlinePara">
    <w:name w:val="Underline Para"/>
    <w:basedOn w:val="Normal"/>
    <w:uiPriority w:val="6"/>
    <w:qFormat/>
    <w:rsid w:val="009231B9"/>
    <w:pPr>
      <w:widowControl w:val="0"/>
      <w:suppressAutoHyphens/>
      <w:spacing w:after="200" w:line="254" w:lineRule="auto"/>
      <w:contextualSpacing/>
    </w:pPr>
    <w:rPr>
      <w:rFonts w:asciiTheme="minorHAnsi" w:hAnsiTheme="minorHAnsi" w:cstheme="minorBid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231B9"/>
    <w:pPr>
      <w:spacing w:after="0" w:line="240" w:lineRule="auto"/>
    </w:pPr>
    <w:rPr>
      <w:rFonts w:eastAsiaTheme="minorEastAsia"/>
      <w:szCs w:val="24"/>
      <w:u w:val="single"/>
    </w:rPr>
  </w:style>
  <w:style w:type="paragraph" w:customStyle="1" w:styleId="cardbody">
    <w:name w:val="cardbody"/>
    <w:basedOn w:val="Normal"/>
    <w:rsid w:val="009231B9"/>
    <w:pPr>
      <w:spacing w:before="100" w:beforeAutospacing="1" w:after="100" w:afterAutospacing="1"/>
    </w:pPr>
    <w:rPr>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231B9"/>
    <w:pPr>
      <w:spacing w:before="100" w:beforeAutospacing="1" w:after="100" w:afterAutospacing="1"/>
    </w:pPr>
    <w:rPr>
      <w:lang w:eastAsia="zh-CN"/>
    </w:rPr>
  </w:style>
  <w:style w:type="paragraph" w:customStyle="1" w:styleId="Analytics">
    <w:name w:val="Analytics"/>
    <w:basedOn w:val="Heading4"/>
    <w:link w:val="AnalyticsChar"/>
    <w:autoRedefine/>
    <w:uiPriority w:val="4"/>
    <w:qFormat/>
    <w:rsid w:val="009231B9"/>
    <w:rPr>
      <w:rFonts w:ascii="Arial" w:hAnsi="Arial" w:cs="Arial"/>
      <w:bCs/>
      <w:iCs w:val="0"/>
      <w:color w:val="000000" w:themeColor="text1"/>
    </w:rPr>
  </w:style>
  <w:style w:type="character" w:customStyle="1" w:styleId="AnalyticsChar">
    <w:name w:val="Analytics Char"/>
    <w:basedOn w:val="DefaultParagraphFont"/>
    <w:link w:val="Analytics"/>
    <w:uiPriority w:val="4"/>
    <w:rsid w:val="009231B9"/>
    <w:rPr>
      <w:rFonts w:ascii="Arial" w:eastAsiaTheme="majorEastAsia" w:hAnsi="Arial" w:cs="Arial"/>
      <w:b/>
      <w:bCs/>
      <w:color w:val="000000" w:themeColor="text1"/>
      <w:sz w:val="26"/>
    </w:rPr>
  </w:style>
  <w:style w:type="paragraph" w:styleId="Header">
    <w:name w:val="header"/>
    <w:aliases w:val="Header 1, Char2,Header Char Char,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9231B9"/>
    <w:pPr>
      <w:tabs>
        <w:tab w:val="center" w:pos="4680"/>
        <w:tab w:val="right" w:pos="9360"/>
      </w:tabs>
    </w:pPr>
  </w:style>
  <w:style w:type="character" w:customStyle="1" w:styleId="HeaderChar">
    <w:name w:val="Header Char"/>
    <w:aliases w:val="Header 1 Char2, Char2 Char,Header Char Char Char1,Block Char Char Char,Header Char1 Char Char,Header Char Char Char Char,Header Char Char1 Char Char,Header Char1 Char Char Char Char,Header Char Char1 Char Char Char Char,HeaderOld Char"/>
    <w:basedOn w:val="DefaultParagraphFont"/>
    <w:link w:val="Header"/>
    <w:uiPriority w:val="99"/>
    <w:rsid w:val="009231B9"/>
    <w:rPr>
      <w:rFonts w:ascii="Calibri" w:hAnsi="Calibri" w:cs="Calibri"/>
      <w:sz w:val="26"/>
    </w:rPr>
  </w:style>
  <w:style w:type="paragraph" w:styleId="Footer">
    <w:name w:val="footer"/>
    <w:basedOn w:val="Normal"/>
    <w:link w:val="FooterChar"/>
    <w:uiPriority w:val="99"/>
    <w:unhideWhenUsed/>
    <w:rsid w:val="009231B9"/>
    <w:pPr>
      <w:tabs>
        <w:tab w:val="center" w:pos="4680"/>
        <w:tab w:val="right" w:pos="9360"/>
      </w:tabs>
    </w:pPr>
  </w:style>
  <w:style w:type="character" w:customStyle="1" w:styleId="FooterChar">
    <w:name w:val="Footer Char"/>
    <w:basedOn w:val="DefaultParagraphFont"/>
    <w:link w:val="Footer"/>
    <w:uiPriority w:val="99"/>
    <w:rsid w:val="009231B9"/>
    <w:rPr>
      <w:rFonts w:ascii="Calibri" w:hAnsi="Calibri" w:cs="Calibri"/>
      <w:sz w:val="26"/>
    </w:rPr>
  </w:style>
  <w:style w:type="paragraph" w:styleId="BalloonText">
    <w:name w:val="Balloon Text"/>
    <w:basedOn w:val="Normal"/>
    <w:link w:val="BalloonTextChar"/>
    <w:uiPriority w:val="99"/>
    <w:unhideWhenUsed/>
    <w:rsid w:val="009231B9"/>
    <w:rPr>
      <w:rFonts w:ascii="Segoe UI" w:hAnsi="Segoe UI" w:cs="Segoe UI"/>
      <w:sz w:val="18"/>
      <w:szCs w:val="18"/>
    </w:rPr>
  </w:style>
  <w:style w:type="character" w:customStyle="1" w:styleId="BalloonTextChar">
    <w:name w:val="Balloon Text Char"/>
    <w:basedOn w:val="DefaultParagraphFont"/>
    <w:link w:val="BalloonText"/>
    <w:uiPriority w:val="99"/>
    <w:rsid w:val="009231B9"/>
    <w:rPr>
      <w:rFonts w:ascii="Segoe UI" w:hAnsi="Segoe UI" w:cs="Segoe UI"/>
      <w:sz w:val="18"/>
      <w:szCs w:val="18"/>
    </w:rPr>
  </w:style>
  <w:style w:type="paragraph" w:customStyle="1" w:styleId="Warrant">
    <w:name w:val="Warrant"/>
    <w:basedOn w:val="Normal"/>
    <w:link w:val="WarrantChar"/>
    <w:autoRedefine/>
    <w:uiPriority w:val="4"/>
    <w:qFormat/>
    <w:rsid w:val="009231B9"/>
    <w:rPr>
      <w:b/>
      <w:u w:val="single"/>
      <w:bdr w:val="single" w:sz="12" w:space="0" w:color="auto"/>
    </w:rPr>
  </w:style>
  <w:style w:type="character" w:customStyle="1" w:styleId="WarrantChar">
    <w:name w:val="Warrant Char"/>
    <w:basedOn w:val="DefaultParagraphFont"/>
    <w:link w:val="Warrant"/>
    <w:uiPriority w:val="4"/>
    <w:rsid w:val="009231B9"/>
    <w:rPr>
      <w:rFonts w:ascii="Calibri" w:hAnsi="Calibri" w:cs="Calibri"/>
      <w:b/>
      <w:sz w:val="26"/>
      <w:u w:val="single"/>
      <w:bdr w:val="single" w:sz="12" w:space="0" w:color="auto"/>
    </w:rPr>
  </w:style>
  <w:style w:type="character" w:customStyle="1" w:styleId="CommentTextChar1">
    <w:name w:val="Comment Text Char1"/>
    <w:basedOn w:val="DefaultParagraphFont"/>
    <w:uiPriority w:val="99"/>
    <w:rsid w:val="009231B9"/>
    <w:rPr>
      <w:rFonts w:ascii="Calibri" w:hAnsi="Calibri" w:cs="Calibri"/>
      <w:sz w:val="20"/>
      <w:szCs w:val="20"/>
    </w:rPr>
  </w:style>
  <w:style w:type="character" w:styleId="Strong">
    <w:name w:val="Strong"/>
    <w:aliases w:val="8 pt font,Cut,Small 1,Citation Char Char1 Char Char Char Char Char,Read Char Char Char,Citation Char Char Char1,Read Char Char1"/>
    <w:basedOn w:val="DefaultParagraphFont"/>
    <w:uiPriority w:val="22"/>
    <w:qFormat/>
    <w:rsid w:val="009231B9"/>
    <w:rPr>
      <w:b/>
      <w:bCs/>
    </w:rPr>
  </w:style>
  <w:style w:type="paragraph" w:customStyle="1" w:styleId="odd">
    <w:name w:val="odd"/>
    <w:basedOn w:val="Normal"/>
    <w:qFormat/>
    <w:rsid w:val="009231B9"/>
    <w:pPr>
      <w:spacing w:before="100" w:beforeAutospacing="1" w:after="100" w:afterAutospacing="1"/>
    </w:pPr>
  </w:style>
  <w:style w:type="paragraph" w:customStyle="1" w:styleId="even">
    <w:name w:val="even"/>
    <w:basedOn w:val="Normal"/>
    <w:rsid w:val="009231B9"/>
    <w:pPr>
      <w:spacing w:before="100" w:beforeAutospacing="1" w:after="100" w:afterAutospacing="1"/>
    </w:pPr>
  </w:style>
  <w:style w:type="paragraph" w:customStyle="1" w:styleId="first-child">
    <w:name w:val="first-child"/>
    <w:basedOn w:val="Normal"/>
    <w:rsid w:val="009231B9"/>
    <w:pPr>
      <w:spacing w:before="100" w:beforeAutospacing="1" w:after="100" w:afterAutospacing="1"/>
    </w:pPr>
  </w:style>
  <w:style w:type="paragraph" w:customStyle="1" w:styleId="last-child">
    <w:name w:val="last-child"/>
    <w:basedOn w:val="Normal"/>
    <w:rsid w:val="009231B9"/>
    <w:pPr>
      <w:spacing w:before="100" w:beforeAutospacing="1" w:after="100" w:afterAutospacing="1"/>
    </w:pPr>
  </w:style>
  <w:style w:type="character" w:customStyle="1" w:styleId="caps">
    <w:name w:val="caps"/>
    <w:basedOn w:val="DefaultParagraphFont"/>
    <w:rsid w:val="009231B9"/>
  </w:style>
  <w:style w:type="paragraph" w:customStyle="1" w:styleId="css-158dogj">
    <w:name w:val="css-158dogj"/>
    <w:basedOn w:val="Normal"/>
    <w:rsid w:val="009231B9"/>
    <w:pPr>
      <w:spacing w:before="100" w:beforeAutospacing="1" w:after="100" w:afterAutospacing="1"/>
    </w:pPr>
  </w:style>
  <w:style w:type="paragraph" w:customStyle="1" w:styleId="articleparagraph">
    <w:name w:val="article__paragraph"/>
    <w:basedOn w:val="Normal"/>
    <w:rsid w:val="009231B9"/>
    <w:pPr>
      <w:spacing w:before="100" w:beforeAutospacing="1" w:after="100" w:afterAutospacing="1"/>
    </w:pPr>
  </w:style>
  <w:style w:type="character" w:customStyle="1" w:styleId="BodyTextChar">
    <w:name w:val="Body Text Char"/>
    <w:aliases w:val="BT Char"/>
    <w:basedOn w:val="DefaultParagraphFont"/>
    <w:link w:val="BodyText"/>
    <w:uiPriority w:val="99"/>
    <w:rsid w:val="009231B9"/>
    <w:rPr>
      <w:rFonts w:cs="Calibri"/>
      <w:lang w:eastAsia="zh-CN"/>
    </w:rPr>
  </w:style>
  <w:style w:type="paragraph" w:styleId="BodyText">
    <w:name w:val="Body Text"/>
    <w:aliases w:val="BT"/>
    <w:basedOn w:val="Normal"/>
    <w:link w:val="BodyTextChar"/>
    <w:uiPriority w:val="99"/>
    <w:qFormat/>
    <w:rsid w:val="009231B9"/>
    <w:pPr>
      <w:spacing w:after="140" w:line="276" w:lineRule="auto"/>
    </w:pPr>
    <w:rPr>
      <w:rFonts w:asciiTheme="minorHAnsi" w:hAnsiTheme="minorHAnsi"/>
      <w:sz w:val="22"/>
      <w:lang w:eastAsia="zh-CN"/>
    </w:rPr>
  </w:style>
  <w:style w:type="character" w:customStyle="1" w:styleId="BodyTextChar1">
    <w:name w:val="Body Text Char1"/>
    <w:aliases w:val="BT Char1,Very Small Text Char1"/>
    <w:basedOn w:val="DefaultParagraphFont"/>
    <w:uiPriority w:val="99"/>
    <w:rsid w:val="009231B9"/>
    <w:rPr>
      <w:rFonts w:ascii="Calibri" w:hAnsi="Calibri" w:cs="Calibri"/>
      <w:sz w:val="26"/>
    </w:rPr>
  </w:style>
  <w:style w:type="character" w:customStyle="1" w:styleId="underline">
    <w:name w:val="underline"/>
    <w:qFormat/>
    <w:rsid w:val="009231B9"/>
    <w:rPr>
      <w:u w:val="single"/>
    </w:rPr>
  </w:style>
  <w:style w:type="character" w:customStyle="1" w:styleId="apple-converted-space">
    <w:name w:val="apple-converted-space"/>
    <w:basedOn w:val="DefaultParagraphFont"/>
    <w:qFormat/>
    <w:rsid w:val="009231B9"/>
    <w:rPr>
      <w:rFonts w:cs="Times New Roman"/>
    </w:rPr>
  </w:style>
  <w:style w:type="character" w:customStyle="1" w:styleId="apple-style-span">
    <w:name w:val="apple-style-span"/>
    <w:rsid w:val="009231B9"/>
  </w:style>
  <w:style w:type="character" w:customStyle="1" w:styleId="costarpage">
    <w:name w:val="co_starpage"/>
    <w:basedOn w:val="DefaultParagraphFont"/>
    <w:rsid w:val="009231B9"/>
  </w:style>
  <w:style w:type="character" w:customStyle="1" w:styleId="cosearchterm">
    <w:name w:val="co_searchterm"/>
    <w:basedOn w:val="DefaultParagraphFont"/>
    <w:rsid w:val="009231B9"/>
  </w:style>
  <w:style w:type="paragraph" w:customStyle="1" w:styleId="Default">
    <w:name w:val="Default"/>
    <w:basedOn w:val="Normal"/>
    <w:qFormat/>
    <w:rsid w:val="009231B9"/>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9231B9"/>
    <w:pPr>
      <w:contextualSpacing/>
    </w:pPr>
    <w:rPr>
      <w:rFonts w:eastAsia="Calibri"/>
    </w:rPr>
  </w:style>
  <w:style w:type="paragraph" w:customStyle="1" w:styleId="PageHeaderLine1">
    <w:name w:val="PageHeaderLine1"/>
    <w:basedOn w:val="Normal"/>
    <w:qFormat/>
    <w:rsid w:val="009231B9"/>
    <w:pPr>
      <w:tabs>
        <w:tab w:val="right" w:pos="10800"/>
      </w:tabs>
    </w:pPr>
    <w:rPr>
      <w:rFonts w:eastAsia="Calibri"/>
      <w:b/>
    </w:rPr>
  </w:style>
  <w:style w:type="paragraph" w:customStyle="1" w:styleId="PageHeaderLine2">
    <w:name w:val="PageHeaderLine2"/>
    <w:basedOn w:val="Normal"/>
    <w:next w:val="Normal"/>
    <w:link w:val="PageHeaderLine2Char"/>
    <w:qFormat/>
    <w:rsid w:val="009231B9"/>
    <w:pPr>
      <w:tabs>
        <w:tab w:val="right" w:pos="10800"/>
      </w:tabs>
      <w:spacing w:line="480" w:lineRule="auto"/>
    </w:pPr>
    <w:rPr>
      <w:rFonts w:eastAsia="Calibri"/>
      <w:b/>
    </w:rPr>
  </w:style>
  <w:style w:type="character" w:customStyle="1" w:styleId="org">
    <w:name w:val="org"/>
    <w:rsid w:val="009231B9"/>
  </w:style>
  <w:style w:type="paragraph" w:customStyle="1" w:styleId="bodytextfp">
    <w:name w:val="bodytextfp"/>
    <w:basedOn w:val="Normal"/>
    <w:uiPriority w:val="99"/>
    <w:qFormat/>
    <w:rsid w:val="009231B9"/>
    <w:pPr>
      <w:spacing w:before="100" w:beforeAutospacing="1" w:after="100" w:afterAutospacing="1"/>
    </w:pPr>
  </w:style>
  <w:style w:type="paragraph" w:customStyle="1" w:styleId="bodytext0">
    <w:name w:val="bodytext"/>
    <w:basedOn w:val="Normal"/>
    <w:qFormat/>
    <w:rsid w:val="009231B9"/>
    <w:pPr>
      <w:spacing w:before="100" w:beforeAutospacing="1" w:after="100" w:afterAutospacing="1"/>
    </w:pPr>
  </w:style>
  <w:style w:type="character" w:styleId="FootnoteReference">
    <w:name w:val="footnote reference"/>
    <w:basedOn w:val="DefaultParagraphFont"/>
    <w:rsid w:val="009231B9"/>
  </w:style>
  <w:style w:type="paragraph" w:styleId="FootnoteText">
    <w:name w:val="footnote text"/>
    <w:basedOn w:val="Normal"/>
    <w:link w:val="FootnoteTextChar"/>
    <w:rsid w:val="009231B9"/>
    <w:rPr>
      <w:noProof/>
      <w:sz w:val="20"/>
      <w:szCs w:val="20"/>
    </w:rPr>
  </w:style>
  <w:style w:type="character" w:customStyle="1" w:styleId="FootnoteTextChar">
    <w:name w:val="Footnote Text Char"/>
    <w:basedOn w:val="DefaultParagraphFont"/>
    <w:link w:val="FootnoteText"/>
    <w:rsid w:val="009231B9"/>
    <w:rPr>
      <w:rFonts w:ascii="Calibri" w:hAnsi="Calibri" w:cs="Calibri"/>
      <w:noProof/>
      <w:sz w:val="20"/>
      <w:szCs w:val="20"/>
    </w:rPr>
  </w:style>
  <w:style w:type="character" w:customStyle="1" w:styleId="TagsCharChar">
    <w:name w:val="Tags Char Char"/>
    <w:rsid w:val="009231B9"/>
    <w:rPr>
      <w:rFonts w:eastAsia="SimSun"/>
      <w:b/>
      <w:sz w:val="24"/>
      <w:lang w:eastAsia="zh-CN"/>
    </w:rPr>
  </w:style>
  <w:style w:type="paragraph" w:customStyle="1" w:styleId="CardsFont8pt">
    <w:name w:val="Cards + Font: 8 pt"/>
    <w:basedOn w:val="Normal"/>
    <w:rsid w:val="009231B9"/>
    <w:pPr>
      <w:autoSpaceDE w:val="0"/>
      <w:autoSpaceDN w:val="0"/>
      <w:adjustRightInd w:val="0"/>
      <w:ind w:left="432" w:right="432"/>
      <w:jc w:val="both"/>
    </w:pPr>
    <w:rPr>
      <w:rFonts w:eastAsia="SimSun"/>
      <w:sz w:val="16"/>
      <w:szCs w:val="20"/>
    </w:rPr>
  </w:style>
  <w:style w:type="character" w:customStyle="1" w:styleId="ThickUnderlineCharChar">
    <w:name w:val="Thick Underline Char Char"/>
    <w:rsid w:val="009231B9"/>
    <w:rPr>
      <w:sz w:val="24"/>
      <w:szCs w:val="24"/>
      <w:u w:val="thick"/>
      <w:lang w:val="en-US" w:eastAsia="en-US" w:bidi="ar-SA"/>
    </w:rPr>
  </w:style>
  <w:style w:type="paragraph" w:customStyle="1" w:styleId="Underlining">
    <w:name w:val="Underlining"/>
    <w:basedOn w:val="Normal"/>
    <w:next w:val="Normal"/>
    <w:link w:val="UnderliningChar"/>
    <w:qFormat/>
    <w:rsid w:val="009231B9"/>
    <w:rPr>
      <w:rFonts w:ascii="Arial Narrow" w:hAnsi="Arial Narrow"/>
      <w:sz w:val="20"/>
      <w:u w:val="single"/>
    </w:rPr>
  </w:style>
  <w:style w:type="character" w:customStyle="1" w:styleId="UnderliningChar">
    <w:name w:val="Underlining Char"/>
    <w:link w:val="Underlining"/>
    <w:rsid w:val="009231B9"/>
    <w:rPr>
      <w:rFonts w:ascii="Arial Narrow" w:hAnsi="Arial Narrow" w:cs="Calibri"/>
      <w:sz w:val="20"/>
      <w:u w:val="single"/>
    </w:rPr>
  </w:style>
  <w:style w:type="character" w:customStyle="1" w:styleId="CiteChar">
    <w:name w:val="Cite Char"/>
    <w:rsid w:val="009231B9"/>
    <w:rPr>
      <w:rFonts w:ascii="Arial Narrow" w:eastAsia="Times New Roman" w:hAnsi="Arial Narrow"/>
      <w:szCs w:val="24"/>
    </w:rPr>
  </w:style>
  <w:style w:type="paragraph" w:customStyle="1" w:styleId="inside-copy">
    <w:name w:val="inside-copy"/>
    <w:basedOn w:val="Normal"/>
    <w:uiPriority w:val="99"/>
    <w:qFormat/>
    <w:rsid w:val="009231B9"/>
    <w:pPr>
      <w:spacing w:before="100" w:beforeAutospacing="1" w:after="100" w:afterAutospacing="1"/>
    </w:pPr>
  </w:style>
  <w:style w:type="character" w:customStyle="1" w:styleId="journalname">
    <w:name w:val="journalname"/>
    <w:rsid w:val="009231B9"/>
  </w:style>
  <w:style w:type="character" w:customStyle="1" w:styleId="b">
    <w:name w:val="b"/>
    <w:rsid w:val="009231B9"/>
  </w:style>
  <w:style w:type="character" w:customStyle="1" w:styleId="author">
    <w:name w:val="author"/>
    <w:rsid w:val="009231B9"/>
  </w:style>
  <w:style w:type="character" w:customStyle="1" w:styleId="ilad">
    <w:name w:val="il_ad"/>
    <w:rsid w:val="009231B9"/>
  </w:style>
  <w:style w:type="character" w:customStyle="1" w:styleId="underlinestylechar">
    <w:name w:val="underlinestylechar"/>
    <w:rsid w:val="009231B9"/>
  </w:style>
  <w:style w:type="character" w:customStyle="1" w:styleId="Author0">
    <w:name w:val="Author"/>
    <w:aliases w:val="Style Date"/>
    <w:qFormat/>
    <w:rsid w:val="009231B9"/>
    <w:rPr>
      <w:b/>
      <w:sz w:val="24"/>
    </w:rPr>
  </w:style>
  <w:style w:type="character" w:customStyle="1" w:styleId="cite">
    <w:name w:val="cite"/>
    <w:rsid w:val="009231B9"/>
    <w:rPr>
      <w:rFonts w:ascii="Times New Roman" w:hAnsi="Times New Roman"/>
      <w:b/>
      <w:sz w:val="24"/>
    </w:rPr>
  </w:style>
  <w:style w:type="character" w:styleId="PlaceholderText">
    <w:name w:val="Placeholder Text"/>
    <w:basedOn w:val="DefaultParagraphFont"/>
    <w:uiPriority w:val="99"/>
    <w:unhideWhenUsed/>
    <w:rsid w:val="009231B9"/>
    <w:rPr>
      <w:color w:val="808080"/>
    </w:rPr>
  </w:style>
  <w:style w:type="paragraph" w:customStyle="1" w:styleId="Small">
    <w:name w:val="Small"/>
    <w:basedOn w:val="Normal"/>
    <w:uiPriority w:val="99"/>
    <w:qFormat/>
    <w:rsid w:val="009231B9"/>
    <w:rPr>
      <w:sz w:val="14"/>
    </w:rPr>
  </w:style>
  <w:style w:type="character" w:customStyle="1" w:styleId="pmterms1">
    <w:name w:val="pmterms1"/>
    <w:basedOn w:val="DefaultParagraphFont"/>
    <w:rsid w:val="009231B9"/>
  </w:style>
  <w:style w:type="character" w:customStyle="1" w:styleId="Style1Char">
    <w:name w:val="Style1 Char"/>
    <w:basedOn w:val="DefaultParagraphFont"/>
    <w:rsid w:val="009231B9"/>
    <w:rPr>
      <w:rFonts w:eastAsia="SimSun"/>
      <w:szCs w:val="24"/>
      <w:u w:val="single"/>
      <w:lang w:eastAsia="zh-CN"/>
    </w:rPr>
  </w:style>
  <w:style w:type="paragraph" w:customStyle="1" w:styleId="StyleSmallTimesNewRoman11ptBoldThickunderlineBorder1">
    <w:name w:val="Style Small + Times New Roman 11 pt Bold Thick underline Border...1"/>
    <w:link w:val="StyleSmallTimesNewRoman11ptBoldThickunderlineBorder1Char"/>
    <w:rsid w:val="009231B9"/>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9231B9"/>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9231B9"/>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9231B9"/>
    <w:rPr>
      <w:rFonts w:eastAsia="Times New Roman"/>
      <w:b/>
      <w:bCs/>
      <w:szCs w:val="24"/>
      <w:u w:val="thick"/>
    </w:rPr>
  </w:style>
  <w:style w:type="paragraph" w:customStyle="1" w:styleId="StyleSmallTimesNewRoman11pt">
    <w:name w:val="Style Small + Times New Roman 11 pt"/>
    <w:link w:val="StyleSmallTimesNewRoman11ptChar"/>
    <w:rsid w:val="009231B9"/>
    <w:rPr>
      <w:rFonts w:eastAsia="Times New Roman"/>
      <w:szCs w:val="24"/>
    </w:rPr>
  </w:style>
  <w:style w:type="character" w:customStyle="1" w:styleId="StyleSmallTimesNewRoman11ptChar">
    <w:name w:val="Style Small + Times New Roman 11 pt Char"/>
    <w:basedOn w:val="DefaultParagraphFont"/>
    <w:link w:val="StyleSmallTimesNewRoman11pt"/>
    <w:rsid w:val="009231B9"/>
    <w:rPr>
      <w:rFonts w:eastAsia="Times New Roman"/>
      <w:szCs w:val="24"/>
    </w:rPr>
  </w:style>
  <w:style w:type="paragraph" w:customStyle="1" w:styleId="StyleSmallTimesNewRoman11ptThickunderline">
    <w:name w:val="Style Small + Times New Roman 11 pt Thick underline"/>
    <w:link w:val="StyleSmallTimesNewRoman11ptThickunderlineChar"/>
    <w:rsid w:val="009231B9"/>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9231B9"/>
    <w:rPr>
      <w:rFonts w:eastAsia="Times New Roman"/>
      <w:szCs w:val="24"/>
      <w:u w:val="thick"/>
    </w:rPr>
  </w:style>
  <w:style w:type="character" w:customStyle="1" w:styleId="styletimesnewroman12ptbold">
    <w:name w:val="styletimesnewroman12ptbold"/>
    <w:basedOn w:val="DefaultParagraphFont"/>
    <w:rsid w:val="009231B9"/>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231B9"/>
    <w:rPr>
      <w:rFonts w:ascii="Calibri" w:hAnsi="Calibri" w:cs="Calibri"/>
      <w:sz w:val="26"/>
      <w:lang w:eastAsia="zh-CN"/>
    </w:rPr>
  </w:style>
  <w:style w:type="character" w:customStyle="1" w:styleId="il">
    <w:name w:val="il"/>
    <w:basedOn w:val="DefaultParagraphFont"/>
    <w:rsid w:val="009231B9"/>
  </w:style>
  <w:style w:type="character" w:customStyle="1" w:styleId="cardChar">
    <w:name w:val="card Char"/>
    <w:aliases w:val="Bold Cite Char Char,Speed Cite Char"/>
    <w:rsid w:val="009231B9"/>
    <w:rPr>
      <w:rFonts w:ascii="Times New Roman" w:eastAsia="Times New Roman" w:hAnsi="Times New Roman" w:cs="Times New Roman"/>
      <w:sz w:val="20"/>
      <w:szCs w:val="20"/>
    </w:rPr>
  </w:style>
  <w:style w:type="character" w:customStyle="1" w:styleId="Style1Char1">
    <w:name w:val="Style1 Char1"/>
    <w:basedOn w:val="DefaultParagraphFont"/>
    <w:rsid w:val="009231B9"/>
    <w:rPr>
      <w:rFonts w:ascii="Times New Roman" w:eastAsia="SimSun" w:hAnsi="Times New Roman" w:cs="Times New Roman"/>
      <w:sz w:val="20"/>
      <w:szCs w:val="24"/>
      <w:u w:val="single"/>
      <w:lang w:eastAsia="zh-CN"/>
    </w:rPr>
  </w:style>
  <w:style w:type="character" w:customStyle="1" w:styleId="Style11pt">
    <w:name w:val="Style 11 pt"/>
    <w:basedOn w:val="DefaultParagraphFont"/>
    <w:rsid w:val="009231B9"/>
    <w:rPr>
      <w:sz w:val="20"/>
    </w:rPr>
  </w:style>
  <w:style w:type="character" w:customStyle="1" w:styleId="Style11ptUnderline">
    <w:name w:val="Style 11 pt Underline"/>
    <w:rsid w:val="009231B9"/>
    <w:rPr>
      <w:sz w:val="20"/>
      <w:u w:val="single"/>
    </w:rPr>
  </w:style>
  <w:style w:type="character" w:customStyle="1" w:styleId="Style11ptItalicUnderline">
    <w:name w:val="Style 11 pt Italic Underline"/>
    <w:basedOn w:val="DefaultParagraphFont"/>
    <w:rsid w:val="009231B9"/>
    <w:rPr>
      <w:i/>
      <w:iCs/>
      <w:sz w:val="20"/>
      <w:u w:val="single"/>
    </w:rPr>
  </w:style>
  <w:style w:type="character" w:customStyle="1" w:styleId="term">
    <w:name w:val="term"/>
    <w:basedOn w:val="DefaultParagraphFont"/>
    <w:rsid w:val="009231B9"/>
  </w:style>
  <w:style w:type="paragraph" w:customStyle="1" w:styleId="Tag2">
    <w:name w:val="Tag2"/>
    <w:basedOn w:val="Normal"/>
    <w:qFormat/>
    <w:rsid w:val="009231B9"/>
    <w:rPr>
      <w:rFonts w:ascii="Arial" w:eastAsia="Calibri" w:hAnsi="Arial" w:cs="Arial"/>
      <w:b/>
    </w:rPr>
  </w:style>
  <w:style w:type="character" w:customStyle="1" w:styleId="UnderlineBold0">
    <w:name w:val="Underline Bold"/>
    <w:basedOn w:val="DefaultParagraphFont"/>
    <w:uiPriority w:val="6"/>
    <w:qFormat/>
    <w:rsid w:val="009231B9"/>
    <w:rPr>
      <w:b/>
      <w:sz w:val="20"/>
      <w:u w:val="single"/>
    </w:rPr>
  </w:style>
  <w:style w:type="paragraph" w:customStyle="1" w:styleId="TagText">
    <w:name w:val="TagText"/>
    <w:basedOn w:val="Normal"/>
    <w:uiPriority w:val="99"/>
    <w:qFormat/>
    <w:rsid w:val="009231B9"/>
    <w:rPr>
      <w:rFonts w:eastAsia="Cambria"/>
      <w:b/>
    </w:rPr>
  </w:style>
  <w:style w:type="character" w:customStyle="1" w:styleId="BoldUnderlineChar">
    <w:name w:val="Bold Underline Char"/>
    <w:rsid w:val="009231B9"/>
    <w:rPr>
      <w:rFonts w:ascii="Arial Narrow" w:eastAsia="Calibri" w:hAnsi="Arial Narrow" w:cs="Times New Roman"/>
      <w:b/>
      <w:sz w:val="20"/>
      <w:u w:val="thick"/>
      <w:lang w:val="x-none" w:eastAsia="x-none"/>
    </w:rPr>
  </w:style>
  <w:style w:type="paragraph" w:customStyle="1" w:styleId="Style3">
    <w:name w:val="Style3"/>
    <w:basedOn w:val="Normal"/>
    <w:link w:val="Style3Char"/>
    <w:qFormat/>
    <w:rsid w:val="009231B9"/>
    <w:rPr>
      <w:rFonts w:ascii="Arial Narrow" w:hAnsi="Arial Narrow"/>
      <w:b/>
    </w:rPr>
  </w:style>
  <w:style w:type="character" w:customStyle="1" w:styleId="Style3Char">
    <w:name w:val="Style3 Char"/>
    <w:basedOn w:val="DefaultParagraphFont"/>
    <w:link w:val="Style3"/>
    <w:rsid w:val="009231B9"/>
    <w:rPr>
      <w:rFonts w:ascii="Arial Narrow" w:hAnsi="Arial Narrow" w:cs="Calibri"/>
      <w:b/>
      <w:sz w:val="26"/>
    </w:rPr>
  </w:style>
  <w:style w:type="character" w:customStyle="1" w:styleId="CardTextChar">
    <w:name w:val="Card Text Char"/>
    <w:rsid w:val="009231B9"/>
    <w:rPr>
      <w:szCs w:val="24"/>
      <w:lang w:val="en-US" w:eastAsia="en-US" w:bidi="ar-SA"/>
    </w:rPr>
  </w:style>
  <w:style w:type="paragraph" w:customStyle="1" w:styleId="MinimizedText">
    <w:name w:val="Minimized Text"/>
    <w:link w:val="MinimizedTextChar"/>
    <w:qFormat/>
    <w:rsid w:val="009231B9"/>
    <w:pPr>
      <w:spacing w:line="240" w:lineRule="auto"/>
    </w:pPr>
    <w:rPr>
      <w:rFonts w:eastAsia="Times New Roman"/>
      <w:sz w:val="16"/>
      <w:szCs w:val="24"/>
    </w:rPr>
  </w:style>
  <w:style w:type="character" w:customStyle="1" w:styleId="MinimizedTextChar">
    <w:name w:val="Minimized Text Char"/>
    <w:link w:val="MinimizedText"/>
    <w:rsid w:val="009231B9"/>
    <w:rPr>
      <w:rFonts w:eastAsia="Times New Roman"/>
      <w:sz w:val="16"/>
      <w:szCs w:val="24"/>
    </w:rPr>
  </w:style>
  <w:style w:type="paragraph" w:customStyle="1" w:styleId="Style4">
    <w:name w:val="Style4"/>
    <w:basedOn w:val="Normal"/>
    <w:link w:val="Style4Char"/>
    <w:qFormat/>
    <w:rsid w:val="009231B9"/>
    <w:rPr>
      <w:rFonts w:ascii="Arial Narrow" w:hAnsi="Arial Narrow"/>
      <w:u w:val="single"/>
    </w:rPr>
  </w:style>
  <w:style w:type="character" w:customStyle="1" w:styleId="Style4Char">
    <w:name w:val="Style4 Char"/>
    <w:basedOn w:val="DefaultParagraphFont"/>
    <w:link w:val="Style4"/>
    <w:rsid w:val="009231B9"/>
    <w:rPr>
      <w:rFonts w:ascii="Arial Narrow" w:hAnsi="Arial Narrow" w:cs="Calibri"/>
      <w:sz w:val="26"/>
      <w:u w:val="single"/>
    </w:rPr>
  </w:style>
  <w:style w:type="paragraph" w:customStyle="1" w:styleId="StyleStyle411pt">
    <w:name w:val="Style Style4 + 11 pt"/>
    <w:basedOn w:val="Normal"/>
    <w:link w:val="StyleStyle411ptChar"/>
    <w:qFormat/>
    <w:rsid w:val="009231B9"/>
    <w:rPr>
      <w:u w:val="single"/>
    </w:rPr>
  </w:style>
  <w:style w:type="character" w:customStyle="1" w:styleId="StyleStyle411ptChar">
    <w:name w:val="Style Style4 + 11 pt Char"/>
    <w:basedOn w:val="DefaultParagraphFont"/>
    <w:link w:val="StyleStyle411pt"/>
    <w:rsid w:val="009231B9"/>
    <w:rPr>
      <w:rFonts w:ascii="Calibri" w:hAnsi="Calibri" w:cs="Calibri"/>
      <w:sz w:val="26"/>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9231B9"/>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231B9"/>
    <w:rPr>
      <w:rFonts w:ascii="Calibri" w:hAnsi="Calibri" w:cs="Calibri"/>
      <w:b/>
      <w:bCs/>
      <w:sz w:val="26"/>
      <w:u w:val="single"/>
      <w:bdr w:val="single" w:sz="4" w:space="0" w:color="auto"/>
    </w:rPr>
  </w:style>
  <w:style w:type="paragraph" w:customStyle="1" w:styleId="StyleStyle411ptBold">
    <w:name w:val="Style Style4 + 11 pt Bold"/>
    <w:basedOn w:val="Normal"/>
    <w:link w:val="StyleStyle411ptBoldChar"/>
    <w:qFormat/>
    <w:rsid w:val="009231B9"/>
    <w:rPr>
      <w:b/>
      <w:bCs/>
      <w:u w:val="single"/>
    </w:rPr>
  </w:style>
  <w:style w:type="character" w:customStyle="1" w:styleId="StyleStyle411ptBoldChar">
    <w:name w:val="Style Style4 + 11 pt Bold Char"/>
    <w:basedOn w:val="DefaultParagraphFont"/>
    <w:link w:val="StyleStyle411ptBold"/>
    <w:rsid w:val="009231B9"/>
    <w:rPr>
      <w:rFonts w:ascii="Calibri" w:hAnsi="Calibri" w:cs="Calibri"/>
      <w:b/>
      <w:bCs/>
      <w:sz w:val="26"/>
      <w:u w:val="single"/>
    </w:rPr>
  </w:style>
  <w:style w:type="paragraph" w:customStyle="1" w:styleId="Smallfont">
    <w:name w:val="Smallfont"/>
    <w:basedOn w:val="Normal"/>
    <w:uiPriority w:val="99"/>
    <w:qFormat/>
    <w:rsid w:val="009231B9"/>
    <w:rPr>
      <w:sz w:val="15"/>
    </w:rPr>
  </w:style>
  <w:style w:type="character" w:customStyle="1" w:styleId="Style11ptBoldUnderline">
    <w:name w:val="Style 11 pt Bold Underline"/>
    <w:rsid w:val="009231B9"/>
    <w:rPr>
      <w:b/>
      <w:bCs/>
      <w:sz w:val="20"/>
      <w:u w:val="single"/>
    </w:rPr>
  </w:style>
  <w:style w:type="character" w:customStyle="1" w:styleId="SmallTextChar">
    <w:name w:val="Small Text Char"/>
    <w:aliases w:val="Medium Grid 2 Char,No Spacing111 Char,No Spacing112 Char,No Spacing1111 Char,Debate Text Char"/>
    <w:basedOn w:val="DefaultParagraphFont"/>
    <w:qFormat/>
    <w:rsid w:val="009231B9"/>
    <w:rPr>
      <w:rFonts w:eastAsia="MS Mincho"/>
      <w:sz w:val="15"/>
      <w:lang w:eastAsia="ja-JP"/>
    </w:rPr>
  </w:style>
  <w:style w:type="paragraph" w:customStyle="1" w:styleId="Circled">
    <w:name w:val="Circled"/>
    <w:link w:val="CircledChar"/>
    <w:qFormat/>
    <w:rsid w:val="009231B9"/>
    <w:pPr>
      <w:spacing w:line="240" w:lineRule="auto"/>
    </w:pPr>
    <w:rPr>
      <w:rFonts w:eastAsia="MS Mincho"/>
      <w:b/>
      <w:szCs w:val="20"/>
      <w:u w:val="single"/>
      <w:lang w:eastAsia="ja-JP"/>
    </w:rPr>
  </w:style>
  <w:style w:type="character" w:customStyle="1" w:styleId="CircledChar">
    <w:name w:val="Circled Char"/>
    <w:basedOn w:val="DefaultParagraphFont"/>
    <w:link w:val="Circled"/>
    <w:rsid w:val="009231B9"/>
    <w:rPr>
      <w:rFonts w:eastAsia="MS Mincho"/>
      <w:b/>
      <w:szCs w:val="20"/>
      <w:u w:val="single"/>
      <w:lang w:eastAsia="ja-JP"/>
    </w:rPr>
  </w:style>
  <w:style w:type="character" w:customStyle="1" w:styleId="UnderlinedChar">
    <w:name w:val="Underlined Char"/>
    <w:aliases w:val="Dont use Char,Tag and Cite Char,Tag Title Char,TAG Ch"/>
    <w:basedOn w:val="DefaultParagraphFont"/>
    <w:rsid w:val="009231B9"/>
    <w:rPr>
      <w:rFonts w:eastAsia="MS Mincho"/>
      <w:szCs w:val="24"/>
      <w:u w:val="single"/>
      <w:lang w:val="en-US" w:eastAsia="ja-JP" w:bidi="ar-SA"/>
    </w:rPr>
  </w:style>
  <w:style w:type="paragraph" w:customStyle="1" w:styleId="evidencetext">
    <w:name w:val="evidence text"/>
    <w:basedOn w:val="Normal"/>
    <w:link w:val="evidencetextChar1"/>
    <w:qFormat/>
    <w:rsid w:val="009231B9"/>
    <w:pPr>
      <w:ind w:left="432" w:right="432"/>
    </w:pPr>
    <w:rPr>
      <w:color w:val="000000"/>
    </w:rPr>
  </w:style>
  <w:style w:type="character" w:customStyle="1" w:styleId="evidencetextChar1">
    <w:name w:val="evidence text Char1"/>
    <w:link w:val="evidencetext"/>
    <w:rsid w:val="009231B9"/>
    <w:rPr>
      <w:rFonts w:ascii="Calibri" w:hAnsi="Calibri" w:cs="Calibri"/>
      <w:color w:val="000000"/>
      <w:sz w:val="26"/>
    </w:rPr>
  </w:style>
  <w:style w:type="paragraph" w:customStyle="1" w:styleId="article-text">
    <w:name w:val="article-text"/>
    <w:basedOn w:val="Normal"/>
    <w:rsid w:val="009231B9"/>
    <w:pPr>
      <w:spacing w:before="100" w:beforeAutospacing="1" w:after="100" w:afterAutospacing="1"/>
    </w:pPr>
  </w:style>
  <w:style w:type="paragraph" w:customStyle="1" w:styleId="Normal1">
    <w:name w:val="Normal1"/>
    <w:basedOn w:val="Normal"/>
    <w:qFormat/>
    <w:rsid w:val="009231B9"/>
  </w:style>
  <w:style w:type="paragraph" w:customStyle="1" w:styleId="cardtext">
    <w:name w:val="card text"/>
    <w:basedOn w:val="Normal"/>
    <w:link w:val="cardtextChar0"/>
    <w:qFormat/>
    <w:rsid w:val="009231B9"/>
    <w:pPr>
      <w:ind w:left="288" w:right="288"/>
    </w:pPr>
    <w:rPr>
      <w:rFonts w:eastAsia="Calibri"/>
    </w:rPr>
  </w:style>
  <w:style w:type="character" w:customStyle="1" w:styleId="cardtextChar0">
    <w:name w:val="card text Char"/>
    <w:basedOn w:val="DefaultParagraphFont"/>
    <w:link w:val="cardtext"/>
    <w:rsid w:val="009231B9"/>
    <w:rPr>
      <w:rFonts w:ascii="Calibri" w:eastAsia="Calibri" w:hAnsi="Calibri" w:cs="Calibri"/>
      <w:sz w:val="26"/>
    </w:rPr>
  </w:style>
  <w:style w:type="character" w:customStyle="1" w:styleId="Styleunderline11pt">
    <w:name w:val="Style underline + 11 pt"/>
    <w:basedOn w:val="underline"/>
    <w:rsid w:val="009231B9"/>
    <w:rPr>
      <w:rFonts w:ascii="Times New Roman" w:hAnsi="Times New Roman" w:cs="Times New Roman"/>
      <w:b/>
      <w:bCs w:val="0"/>
      <w:sz w:val="20"/>
      <w:u w:val="single"/>
    </w:rPr>
  </w:style>
  <w:style w:type="character" w:customStyle="1" w:styleId="Emphasis2">
    <w:name w:val="Emphasis2"/>
    <w:rsid w:val="009231B9"/>
    <w:rPr>
      <w:rFonts w:ascii="Franklin Gothic Heavy" w:hAnsi="Franklin Gothic Heavy"/>
      <w:iCs/>
      <w:u w:val="single"/>
    </w:rPr>
  </w:style>
  <w:style w:type="paragraph" w:customStyle="1" w:styleId="StyleUnderlineChar11pt">
    <w:name w:val="Style Underline Char + 11 pt"/>
    <w:basedOn w:val="Normal"/>
    <w:link w:val="StyleUnderlineChar11ptChar"/>
    <w:qFormat/>
    <w:rsid w:val="009231B9"/>
    <w:rPr>
      <w:u w:val="single"/>
    </w:rPr>
  </w:style>
  <w:style w:type="character" w:customStyle="1" w:styleId="StyleUnderlineChar11ptChar">
    <w:name w:val="Style Underline Char + 11 pt Char"/>
    <w:basedOn w:val="DefaultParagraphFont"/>
    <w:link w:val="StyleUnderlineChar11pt"/>
    <w:rsid w:val="009231B9"/>
    <w:rPr>
      <w:rFonts w:ascii="Calibri" w:hAnsi="Calibri" w:cs="Calibri"/>
      <w:sz w:val="26"/>
      <w:u w:val="single"/>
    </w:rPr>
  </w:style>
  <w:style w:type="paragraph" w:customStyle="1" w:styleId="StyleUnderlineChar11ptBold">
    <w:name w:val="Style Underline Char + 11 pt Bold"/>
    <w:basedOn w:val="Normal"/>
    <w:link w:val="StyleUnderlineChar11ptBoldChar"/>
    <w:qFormat/>
    <w:rsid w:val="009231B9"/>
    <w:rPr>
      <w:b/>
      <w:bCs/>
      <w:u w:val="single"/>
    </w:rPr>
  </w:style>
  <w:style w:type="character" w:customStyle="1" w:styleId="StyleUnderlineChar11ptBoldChar">
    <w:name w:val="Style Underline Char + 11 pt Bold Char"/>
    <w:basedOn w:val="DefaultParagraphFont"/>
    <w:link w:val="StyleUnderlineChar11ptBold"/>
    <w:rsid w:val="009231B9"/>
    <w:rPr>
      <w:rFonts w:ascii="Calibri" w:hAnsi="Calibri" w:cs="Calibri"/>
      <w:b/>
      <w:bCs/>
      <w:sz w:val="26"/>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9231B9"/>
    <w:rPr>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9231B9"/>
    <w:rPr>
      <w:rFonts w:ascii="Calibri" w:hAnsi="Calibri" w:cs="Calibri"/>
      <w:sz w:val="26"/>
      <w:u w:val="single"/>
      <w:bdr w:val="single" w:sz="4" w:space="0" w:color="auto"/>
    </w:rPr>
  </w:style>
  <w:style w:type="character" w:customStyle="1" w:styleId="term1">
    <w:name w:val="term1"/>
    <w:rsid w:val="009231B9"/>
    <w:rPr>
      <w:b/>
      <w:bCs/>
    </w:rPr>
  </w:style>
  <w:style w:type="character" w:customStyle="1" w:styleId="Heading2Char1CharCharCharCharCharC">
    <w:name w:val="Heading 2 Char1 Char Char Char Char Char C"/>
    <w:rsid w:val="009231B9"/>
    <w:rPr>
      <w:rFonts w:cs="Arial"/>
      <w:b/>
      <w:bCs/>
      <w:iCs/>
      <w:sz w:val="24"/>
      <w:szCs w:val="28"/>
      <w:lang w:val="en-US" w:eastAsia="en-US" w:bidi="ar-SA"/>
    </w:rPr>
  </w:style>
  <w:style w:type="character" w:customStyle="1" w:styleId="UnderlineChar5Char">
    <w:name w:val="Underline Char5 Char"/>
    <w:basedOn w:val="DefaultParagraphFont"/>
    <w:rsid w:val="009231B9"/>
    <w:rPr>
      <w:szCs w:val="24"/>
      <w:u w:val="single"/>
      <w:lang w:val="en-US" w:eastAsia="en-US" w:bidi="ar-SA"/>
    </w:rPr>
  </w:style>
  <w:style w:type="character" w:customStyle="1" w:styleId="BoldandUnderlineChar2Char1">
    <w:name w:val="Bold and Underline Char2 Char1"/>
    <w:basedOn w:val="DefaultParagraphFont"/>
    <w:rsid w:val="009231B9"/>
    <w:rPr>
      <w:b/>
      <w:szCs w:val="24"/>
      <w:u w:val="single"/>
      <w:lang w:val="en-US" w:eastAsia="en-US" w:bidi="ar-SA"/>
    </w:rPr>
  </w:style>
  <w:style w:type="character" w:customStyle="1" w:styleId="Style11ptUnderlineBorderSinglesolidlineAuto05pt">
    <w:name w:val="Style 11 pt Underline Border: : (Single solid line Auto  0.5 pt..."/>
    <w:basedOn w:val="DefaultParagraphFont"/>
    <w:rsid w:val="009231B9"/>
    <w:rPr>
      <w:sz w:val="20"/>
      <w:u w:val="single"/>
      <w:bdr w:val="single" w:sz="4" w:space="0" w:color="auto"/>
    </w:rPr>
  </w:style>
  <w:style w:type="paragraph" w:customStyle="1" w:styleId="StyleStyle112pt">
    <w:name w:val="Style Style1 + 12 pt"/>
    <w:basedOn w:val="Normal"/>
    <w:link w:val="StyleStyle112ptChar"/>
    <w:qFormat/>
    <w:rsid w:val="009231B9"/>
    <w:rPr>
      <w:rFonts w:eastAsia="SimSun"/>
      <w:u w:val="single"/>
      <w:lang w:eastAsia="zh-CN"/>
    </w:rPr>
  </w:style>
  <w:style w:type="character" w:customStyle="1" w:styleId="StyleStyle112ptChar">
    <w:name w:val="Style Style1 + 12 pt Char"/>
    <w:basedOn w:val="DefaultParagraphFont"/>
    <w:link w:val="StyleStyle112pt"/>
    <w:rsid w:val="009231B9"/>
    <w:rPr>
      <w:rFonts w:ascii="Calibri" w:eastAsia="SimSun" w:hAnsi="Calibri" w:cs="Calibri"/>
      <w:sz w:val="26"/>
      <w:u w:val="single"/>
      <w:lang w:eastAsia="zh-CN"/>
    </w:rPr>
  </w:style>
  <w:style w:type="character" w:customStyle="1" w:styleId="StyleStyle11ptBoldUnderlineBorderSinglesolidlineAuto">
    <w:name w:val="Style Style 11 pt Bold Underline Border: : (Single solid line Auto ..."/>
    <w:rsid w:val="009231B9"/>
    <w:rPr>
      <w:rFonts w:ascii="Times New Roman" w:hAnsi="Times New Roman"/>
      <w:b/>
      <w:bCs/>
      <w:sz w:val="20"/>
      <w:u w:val="none"/>
      <w:bdr w:val="none" w:sz="0" w:space="0" w:color="auto"/>
    </w:rPr>
  </w:style>
  <w:style w:type="character" w:customStyle="1" w:styleId="a">
    <w:name w:val="a"/>
    <w:basedOn w:val="DefaultParagraphFont"/>
    <w:rsid w:val="009231B9"/>
  </w:style>
  <w:style w:type="character" w:customStyle="1" w:styleId="underline1">
    <w:name w:val="underline1"/>
    <w:basedOn w:val="DefaultParagraphFont"/>
    <w:rsid w:val="009231B9"/>
    <w:rPr>
      <w:u w:val="single"/>
    </w:rPr>
  </w:style>
  <w:style w:type="character" w:customStyle="1" w:styleId="hilite1">
    <w:name w:val="hilite1"/>
    <w:basedOn w:val="DefaultParagraphFont"/>
    <w:rsid w:val="009231B9"/>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9231B9"/>
    <w:rPr>
      <w:b/>
      <w:bCs/>
      <w:sz w:val="24"/>
      <w:u w:val="single"/>
    </w:rPr>
  </w:style>
  <w:style w:type="character" w:customStyle="1" w:styleId="UnderlineCharChar">
    <w:name w:val="Underline Char Char"/>
    <w:aliases w:val="Char Char Char2,Char Char Char Char Char Char Char Char Char,Char Char Char Char Char Char Char Char1, Char Char Char Char Char Char Char Char Char2"/>
    <w:qFormat/>
    <w:rsid w:val="009231B9"/>
    <w:rPr>
      <w:rFonts w:eastAsia="Times New Roman"/>
      <w:szCs w:val="24"/>
      <w:u w:val="single"/>
    </w:rPr>
  </w:style>
  <w:style w:type="character" w:customStyle="1" w:styleId="authorbio">
    <w:name w:val="authorbio"/>
    <w:basedOn w:val="DefaultParagraphFont"/>
    <w:rsid w:val="009231B9"/>
  </w:style>
  <w:style w:type="character" w:customStyle="1" w:styleId="body-text">
    <w:name w:val="body-text"/>
    <w:basedOn w:val="DefaultParagraphFont"/>
    <w:rsid w:val="009231B9"/>
  </w:style>
  <w:style w:type="character" w:customStyle="1" w:styleId="CardsFont12pt0">
    <w:name w:val="Cards + Font 12pt"/>
    <w:basedOn w:val="DefaultParagraphFont"/>
    <w:rsid w:val="009231B9"/>
    <w:rPr>
      <w:rFonts w:ascii="Times New Roman" w:eastAsia="Calibri" w:hAnsi="Times New Roman" w:cs="Times New Roman"/>
      <w:sz w:val="24"/>
      <w:szCs w:val="20"/>
      <w:u w:val="single"/>
    </w:rPr>
  </w:style>
  <w:style w:type="character" w:customStyle="1" w:styleId="MicroTextChar">
    <w:name w:val="MicroText Char"/>
    <w:link w:val="MicroText"/>
    <w:rsid w:val="009231B9"/>
    <w:rPr>
      <w:rFonts w:ascii="Arial Narrow" w:hAnsi="Arial Narrow"/>
      <w:sz w:val="12"/>
    </w:rPr>
  </w:style>
  <w:style w:type="character" w:customStyle="1" w:styleId="CardText-Underlined">
    <w:name w:val="Card Text - Underlined"/>
    <w:rsid w:val="009231B9"/>
    <w:rPr>
      <w:b/>
      <w:sz w:val="20"/>
      <w:u w:val="single"/>
    </w:rPr>
  </w:style>
  <w:style w:type="character" w:customStyle="1" w:styleId="newscontent">
    <w:name w:val="newscontent"/>
    <w:rsid w:val="009231B9"/>
  </w:style>
  <w:style w:type="character" w:customStyle="1" w:styleId="StyleUnderlinePatternClearYellow">
    <w:name w:val="Style Underline Pattern: Clear (Yellow)"/>
    <w:basedOn w:val="DefaultParagraphFont"/>
    <w:rsid w:val="009231B9"/>
    <w:rPr>
      <w:u w:val="single"/>
      <w:shd w:val="clear" w:color="auto" w:fill="00FF00"/>
    </w:rPr>
  </w:style>
  <w:style w:type="paragraph" w:customStyle="1" w:styleId="CardStyle">
    <w:name w:val="Card Style"/>
    <w:basedOn w:val="Normal"/>
    <w:link w:val="CardStyleChar"/>
    <w:qFormat/>
    <w:rsid w:val="009231B9"/>
  </w:style>
  <w:style w:type="paragraph" w:customStyle="1" w:styleId="StyleUnderlineChar11ptBorderSinglesolidlineAuto">
    <w:name w:val="Style Underline Char + 11 pt Border: : (Single solid line Auto  ..."/>
    <w:basedOn w:val="Normal"/>
    <w:link w:val="StyleUnderlineChar11ptBorderSinglesolidlineAutoChar"/>
    <w:qFormat/>
    <w:rsid w:val="009231B9"/>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231B9"/>
    <w:rPr>
      <w:rFonts w:ascii="Calibri" w:hAnsi="Calibri" w:cs="Calibri"/>
      <w:sz w:val="26"/>
      <w:u w:val="single"/>
      <w:bdr w:val="single" w:sz="4" w:space="0" w:color="auto"/>
    </w:rPr>
  </w:style>
  <w:style w:type="character" w:customStyle="1" w:styleId="BoldandUnderlineChar">
    <w:name w:val="Bold and Underline Char"/>
    <w:basedOn w:val="DefaultParagraphFont"/>
    <w:link w:val="BoldandUnderline"/>
    <w:locked/>
    <w:rsid w:val="009231B9"/>
    <w:rPr>
      <w:b/>
      <w:u w:val="single"/>
    </w:rPr>
  </w:style>
  <w:style w:type="paragraph" w:customStyle="1" w:styleId="BoldandUnderline">
    <w:name w:val="Bold and Underline"/>
    <w:basedOn w:val="Normal"/>
    <w:link w:val="BoldandUnderlineChar"/>
    <w:qFormat/>
    <w:rsid w:val="009231B9"/>
    <w:rPr>
      <w:rFonts w:asciiTheme="minorHAnsi" w:hAnsiTheme="minorHAnsi" w:cstheme="minorBidi"/>
      <w:b/>
      <w:sz w:val="22"/>
      <w:u w:val="single"/>
    </w:rPr>
  </w:style>
  <w:style w:type="paragraph" w:customStyle="1" w:styleId="Stylecard11pt">
    <w:name w:val="Style card + 11 pt"/>
    <w:basedOn w:val="Normal"/>
    <w:link w:val="Stylecard11ptChar"/>
    <w:qFormat/>
    <w:rsid w:val="009231B9"/>
    <w:pPr>
      <w:ind w:left="288" w:right="288"/>
    </w:pPr>
    <w:rPr>
      <w:rFonts w:ascii="Georgia" w:eastAsia="SimSun" w:hAnsi="Georgia" w:cstheme="minorBidi"/>
      <w:lang w:eastAsia="zh-CN"/>
    </w:rPr>
  </w:style>
  <w:style w:type="character" w:customStyle="1" w:styleId="Stylecard11ptChar">
    <w:name w:val="Style card + 11 pt Char"/>
    <w:link w:val="Stylecard11pt"/>
    <w:rsid w:val="009231B9"/>
    <w:rPr>
      <w:rFonts w:ascii="Georgia" w:eastAsia="SimSun" w:hAnsi="Georgia"/>
      <w:sz w:val="26"/>
      <w:lang w:eastAsia="zh-CN"/>
    </w:rPr>
  </w:style>
  <w:style w:type="character" w:customStyle="1" w:styleId="Style11ptBoldUnderlineBorderSinglesolidlineAuto">
    <w:name w:val="Style 11 pt Bold Underline Border: : (Single solid line Auto  ..."/>
    <w:basedOn w:val="DefaultParagraphFont"/>
    <w:rsid w:val="009231B9"/>
    <w:rPr>
      <w:rFonts w:ascii="Times New Roman" w:hAnsi="Times New Roman"/>
      <w:b/>
      <w:bCs/>
      <w:sz w:val="20"/>
      <w:u w:val="single"/>
      <w:bdr w:val="single" w:sz="4" w:space="0" w:color="auto"/>
    </w:rPr>
  </w:style>
  <w:style w:type="character" w:customStyle="1" w:styleId="SmallText-New">
    <w:name w:val="Small Text - New"/>
    <w:basedOn w:val="DefaultParagraphFont"/>
    <w:rsid w:val="009231B9"/>
    <w:rPr>
      <w:rFonts w:ascii="Arial Narrow" w:hAnsi="Arial Narrow"/>
      <w:sz w:val="14"/>
    </w:rPr>
  </w:style>
  <w:style w:type="character" w:customStyle="1" w:styleId="Underlined-New">
    <w:name w:val="Underlined - New"/>
    <w:basedOn w:val="DefaultParagraphFont"/>
    <w:rsid w:val="009231B9"/>
    <w:rPr>
      <w:rFonts w:ascii="Arial Narrow" w:hAnsi="Arial Narrow"/>
      <w:sz w:val="16"/>
      <w:u w:val="single"/>
    </w:rPr>
  </w:style>
  <w:style w:type="paragraph" w:customStyle="1" w:styleId="StyleStyle49pt">
    <w:name w:val="Style Style4 + 9 pt"/>
    <w:basedOn w:val="Style4"/>
    <w:link w:val="StyleStyle49ptChar"/>
    <w:qFormat/>
    <w:rsid w:val="009231B9"/>
    <w:rPr>
      <w:rFonts w:ascii="Times New Roman" w:hAnsi="Times New Roman"/>
    </w:rPr>
  </w:style>
  <w:style w:type="character" w:customStyle="1" w:styleId="StyleStyle49ptChar">
    <w:name w:val="Style Style4 + 9 pt Char"/>
    <w:basedOn w:val="Style4Char"/>
    <w:link w:val="StyleStyle49pt"/>
    <w:rsid w:val="009231B9"/>
    <w:rPr>
      <w:rFonts w:ascii="Times New Roman" w:hAnsi="Times New Roman" w:cs="Calibri"/>
      <w:sz w:val="26"/>
      <w:u w:val="single"/>
    </w:rPr>
  </w:style>
  <w:style w:type="paragraph" w:customStyle="1" w:styleId="StyleStyle49ptBold">
    <w:name w:val="Style Style4 + 9 pt Bold"/>
    <w:basedOn w:val="Style4"/>
    <w:link w:val="StyleStyle49ptBoldChar"/>
    <w:qFormat/>
    <w:rsid w:val="009231B9"/>
    <w:rPr>
      <w:rFonts w:ascii="Times New Roman" w:hAnsi="Times New Roman"/>
      <w:b/>
      <w:bCs/>
    </w:rPr>
  </w:style>
  <w:style w:type="character" w:customStyle="1" w:styleId="StyleStyle49ptBoldChar">
    <w:name w:val="Style Style4 + 9 pt Bold Char"/>
    <w:basedOn w:val="Style4Char"/>
    <w:link w:val="StyleStyle49ptBold"/>
    <w:rsid w:val="009231B9"/>
    <w:rPr>
      <w:rFonts w:ascii="Times New Roman" w:hAnsi="Times New Roman" w:cs="Calibri"/>
      <w:b/>
      <w:bCs/>
      <w:sz w:val="26"/>
      <w:u w:val="single"/>
    </w:rPr>
  </w:style>
  <w:style w:type="paragraph" w:customStyle="1" w:styleId="Smalltext">
    <w:name w:val="Small text"/>
    <w:aliases w:val="Quote1,Quote11"/>
    <w:basedOn w:val="Normal"/>
    <w:link w:val="SmalltextChar0"/>
    <w:qFormat/>
    <w:rsid w:val="009231B9"/>
    <w:rPr>
      <w:rFonts w:ascii="Arial Narrow" w:hAnsi="Arial Narrow"/>
      <w:sz w:val="16"/>
    </w:rPr>
  </w:style>
  <w:style w:type="paragraph" w:customStyle="1" w:styleId="tiny">
    <w:name w:val="tiny"/>
    <w:next w:val="Normal"/>
    <w:link w:val="tinyChar"/>
    <w:autoRedefine/>
    <w:qFormat/>
    <w:rsid w:val="009231B9"/>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9231B9"/>
    <w:rPr>
      <w:rFonts w:ascii="Times New Roman" w:eastAsia="Malgun Gothic" w:hAnsi="Times New Roman" w:cs="Times New Roman"/>
      <w:sz w:val="20"/>
      <w:szCs w:val="20"/>
    </w:rPr>
  </w:style>
  <w:style w:type="paragraph" w:customStyle="1" w:styleId="Normal2">
    <w:name w:val="Normal2"/>
    <w:basedOn w:val="Normal"/>
    <w:qFormat/>
    <w:rsid w:val="009231B9"/>
  </w:style>
  <w:style w:type="paragraph" w:customStyle="1" w:styleId="cite2">
    <w:name w:val="cite2"/>
    <w:basedOn w:val="Normal"/>
    <w:uiPriority w:val="99"/>
    <w:qFormat/>
    <w:rsid w:val="009231B9"/>
    <w:rPr>
      <w:color w:val="000000"/>
      <w:szCs w:val="20"/>
    </w:rPr>
  </w:style>
  <w:style w:type="character" w:customStyle="1" w:styleId="7TimesNewRoman">
    <w:name w:val="7 Times New Roman"/>
    <w:rsid w:val="009231B9"/>
    <w:rPr>
      <w:rFonts w:ascii="Times New Roman" w:eastAsia="Times New Roman" w:hAnsi="Times New Roman"/>
      <w:b w:val="0"/>
      <w:i w:val="0"/>
      <w:strike w:val="0"/>
      <w:dstrike w:val="0"/>
      <w:noProof w:val="0"/>
      <w:color w:val="000000"/>
      <w:spacing w:val="0"/>
      <w:position w:val="0"/>
      <w:sz w:val="14"/>
      <w:u w:val="none" w:color="000000"/>
      <w:vertAlign w:val="baseline"/>
      <w:lang w:val="en-US"/>
    </w:rPr>
  </w:style>
  <w:style w:type="character" w:customStyle="1" w:styleId="postby">
    <w:name w:val="post_by"/>
    <w:basedOn w:val="DefaultParagraphFont"/>
    <w:rsid w:val="009231B9"/>
  </w:style>
  <w:style w:type="paragraph" w:customStyle="1" w:styleId="Minimize">
    <w:name w:val="Minimize"/>
    <w:basedOn w:val="Normal"/>
    <w:next w:val="Normal"/>
    <w:link w:val="MinimizeChar"/>
    <w:qFormat/>
    <w:rsid w:val="009231B9"/>
    <w:pPr>
      <w:autoSpaceDE w:val="0"/>
      <w:autoSpaceDN w:val="0"/>
      <w:adjustRightInd w:val="0"/>
      <w:spacing w:after="200" w:line="276" w:lineRule="auto"/>
      <w:ind w:left="288" w:right="288"/>
    </w:pPr>
    <w:rPr>
      <w:rFonts w:ascii="Georgia" w:hAnsi="Georgia" w:cstheme="minorBidi"/>
      <w:color w:val="000000"/>
      <w:sz w:val="12"/>
      <w:szCs w:val="20"/>
    </w:rPr>
  </w:style>
  <w:style w:type="character" w:customStyle="1" w:styleId="MinimizeChar">
    <w:name w:val="Minimize Char"/>
    <w:link w:val="Minimize"/>
    <w:rsid w:val="009231B9"/>
    <w:rPr>
      <w:rFonts w:ascii="Georgia" w:hAnsi="Georgia"/>
      <w:color w:val="000000"/>
      <w:sz w:val="12"/>
      <w:szCs w:val="20"/>
    </w:rPr>
  </w:style>
  <w:style w:type="character" w:customStyle="1" w:styleId="Styleunderline11ptBold">
    <w:name w:val="Style underline + 11 pt Bold"/>
    <w:rsid w:val="009231B9"/>
    <w:rPr>
      <w:rFonts w:ascii="Times New Roman" w:hAnsi="Times New Roman"/>
      <w:b/>
      <w:bCs/>
      <w:sz w:val="20"/>
      <w:u w:val="single"/>
    </w:rPr>
  </w:style>
  <w:style w:type="character" w:customStyle="1" w:styleId="Style11ptThickunderline">
    <w:name w:val="Style 11 pt Thick underline"/>
    <w:rsid w:val="009231B9"/>
    <w:rPr>
      <w:rFonts w:ascii="Times New Roman" w:hAnsi="Times New Roman"/>
      <w:sz w:val="20"/>
      <w:u w:val="single"/>
    </w:rPr>
  </w:style>
  <w:style w:type="character" w:customStyle="1" w:styleId="Style11ptBoldThickunderline">
    <w:name w:val="Style 11 pt Bold Thick underline"/>
    <w:rsid w:val="009231B9"/>
    <w:rPr>
      <w:rFonts w:ascii="Times New Roman" w:hAnsi="Times New Roman"/>
      <w:b/>
      <w:bCs/>
      <w:sz w:val="20"/>
      <w:u w:val="single"/>
    </w:rPr>
  </w:style>
  <w:style w:type="character" w:customStyle="1" w:styleId="SmallFontChar">
    <w:name w:val="Small Font Char"/>
    <w:link w:val="SmallFont0"/>
    <w:rsid w:val="009231B9"/>
    <w:rPr>
      <w:sz w:val="14"/>
      <w:szCs w:val="18"/>
    </w:rPr>
  </w:style>
  <w:style w:type="paragraph" w:customStyle="1" w:styleId="SmallFont0">
    <w:name w:val="Small Font"/>
    <w:basedOn w:val="Normal"/>
    <w:link w:val="SmallFontChar"/>
    <w:qFormat/>
    <w:rsid w:val="009231B9"/>
    <w:pPr>
      <w:spacing w:after="200" w:line="276" w:lineRule="auto"/>
      <w:jc w:val="both"/>
    </w:pPr>
    <w:rPr>
      <w:rFonts w:asciiTheme="minorHAnsi" w:hAnsiTheme="minorHAnsi" w:cstheme="minorBidi"/>
      <w:sz w:val="14"/>
      <w:szCs w:val="18"/>
    </w:rPr>
  </w:style>
  <w:style w:type="paragraph" w:customStyle="1" w:styleId="Stylecard11ptUnderline">
    <w:name w:val="Style card + 11 pt Underline"/>
    <w:basedOn w:val="Normal"/>
    <w:link w:val="Stylecard11ptUnderlineChar"/>
    <w:qFormat/>
    <w:rsid w:val="009231B9"/>
    <w:pPr>
      <w:spacing w:after="200" w:line="276" w:lineRule="auto"/>
      <w:ind w:left="288" w:right="288"/>
    </w:pPr>
    <w:rPr>
      <w:rFonts w:ascii="Georgia" w:hAnsi="Georgia" w:cstheme="minorBidi"/>
      <w:u w:val="single"/>
    </w:rPr>
  </w:style>
  <w:style w:type="character" w:customStyle="1" w:styleId="Stylecard11ptUnderlineChar">
    <w:name w:val="Style card + 11 pt Underline Char"/>
    <w:link w:val="Stylecard11ptUnderline"/>
    <w:rsid w:val="009231B9"/>
    <w:rPr>
      <w:rFonts w:ascii="Georgia" w:hAnsi="Georgia"/>
      <w:sz w:val="26"/>
      <w:u w:val="single"/>
    </w:rPr>
  </w:style>
  <w:style w:type="paragraph" w:customStyle="1" w:styleId="StylecardLatinVerdana-BoldUnderline">
    <w:name w:val="Style card + (Latin) Verdana-Bold Underline"/>
    <w:basedOn w:val="Normal"/>
    <w:link w:val="StylecardLatinVerdana-BoldUnderlineChar"/>
    <w:qFormat/>
    <w:rsid w:val="009231B9"/>
    <w:pPr>
      <w:spacing w:after="200" w:line="276" w:lineRule="auto"/>
      <w:ind w:left="288" w:right="288"/>
    </w:pPr>
    <w:rPr>
      <w:rFonts w:ascii="Georgia" w:hAnsi="Georgia" w:cstheme="minorBidi"/>
      <w:u w:val="single"/>
    </w:rPr>
  </w:style>
  <w:style w:type="character" w:customStyle="1" w:styleId="StylecardLatinVerdana-BoldUnderlineChar">
    <w:name w:val="Style card + (Latin) Verdana-Bold Underline Char"/>
    <w:link w:val="StylecardLatinVerdana-BoldUnderline"/>
    <w:rsid w:val="009231B9"/>
    <w:rPr>
      <w:rFonts w:ascii="Georgia" w:hAnsi="Georgia"/>
      <w:sz w:val="26"/>
      <w:u w:val="single"/>
    </w:rPr>
  </w:style>
  <w:style w:type="paragraph" w:styleId="PlainText">
    <w:name w:val="Plain Text"/>
    <w:basedOn w:val="Normal"/>
    <w:link w:val="PlainTextChar"/>
    <w:rsid w:val="009231B9"/>
    <w:pPr>
      <w:spacing w:after="200" w:line="276" w:lineRule="auto"/>
    </w:pPr>
    <w:rPr>
      <w:rFonts w:ascii="Courier New" w:hAnsi="Courier New" w:cs="Courier New"/>
      <w:szCs w:val="20"/>
    </w:rPr>
  </w:style>
  <w:style w:type="character" w:customStyle="1" w:styleId="PlainTextChar">
    <w:name w:val="Plain Text Char"/>
    <w:basedOn w:val="DefaultParagraphFont"/>
    <w:link w:val="PlainText"/>
    <w:rsid w:val="009231B9"/>
    <w:rPr>
      <w:rFonts w:ascii="Courier New" w:hAnsi="Courier New" w:cs="Courier New"/>
      <w:sz w:val="26"/>
      <w:szCs w:val="20"/>
    </w:rPr>
  </w:style>
  <w:style w:type="character" w:customStyle="1" w:styleId="Style11ptBorderSinglesolidlineAuto05ptLinewidth">
    <w:name w:val="Style 11 pt Border: : (Single solid line Auto  0.5 pt Line width)"/>
    <w:rsid w:val="009231B9"/>
    <w:rPr>
      <w:sz w:val="20"/>
      <w:bdr w:val="single" w:sz="4" w:space="0" w:color="auto" w:frame="1"/>
    </w:rPr>
  </w:style>
  <w:style w:type="character" w:customStyle="1" w:styleId="StyleUnderlineChar9pt">
    <w:name w:val="Style Underline Char + 9 pt"/>
    <w:rsid w:val="009231B9"/>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9231B9"/>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9231B9"/>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9231B9"/>
    <w:rPr>
      <w:rFonts w:eastAsia="MS Mincho"/>
      <w:szCs w:val="24"/>
      <w:u w:val="single"/>
      <w:lang w:eastAsia="zh-CN"/>
    </w:rPr>
  </w:style>
  <w:style w:type="character" w:customStyle="1" w:styleId="StyleUnderlined11ptChar">
    <w:name w:val="Style Underlined + 11 pt Char"/>
    <w:basedOn w:val="UnderlinedChar"/>
    <w:link w:val="StyleUnderlined11pt"/>
    <w:rsid w:val="009231B9"/>
    <w:rPr>
      <w:rFonts w:ascii="Calibri" w:eastAsia="MS Mincho" w:hAnsi="Calibri" w:cs="Calibri"/>
      <w:sz w:val="26"/>
      <w:szCs w:val="24"/>
      <w:u w:val="single"/>
      <w:lang w:val="en-US" w:eastAsia="zh-CN" w:bidi="ar-SA"/>
    </w:rPr>
  </w:style>
  <w:style w:type="paragraph" w:customStyle="1" w:styleId="StyleCircled11pt">
    <w:name w:val="Style Circled + 11 pt"/>
    <w:basedOn w:val="Circled"/>
    <w:link w:val="StyleCircled11ptChar"/>
    <w:qFormat/>
    <w:rsid w:val="009231B9"/>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9231B9"/>
    <w:rPr>
      <w:rFonts w:ascii="Times New Roman" w:eastAsia="Times New Roman" w:hAnsi="Times New Roman" w:cs="Times New Roman"/>
      <w:b/>
      <w:bCs/>
      <w:sz w:val="20"/>
      <w:szCs w:val="24"/>
      <w:u w:val="single"/>
    </w:rPr>
  </w:style>
  <w:style w:type="paragraph" w:customStyle="1" w:styleId="UnderlineBoldIndent">
    <w:name w:val="Underline + Bold Indent"/>
    <w:basedOn w:val="Normal"/>
    <w:link w:val="UnderlineBoldIndentCharChar"/>
    <w:qFormat/>
    <w:rsid w:val="009231B9"/>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9231B9"/>
    <w:rPr>
      <w:rFonts w:ascii="Calibri" w:hAnsi="Calibri" w:cs="Calibri"/>
      <w:sz w:val="26"/>
      <w:szCs w:val="20"/>
      <w:u w:val="thick"/>
    </w:rPr>
  </w:style>
  <w:style w:type="paragraph" w:customStyle="1" w:styleId="StyleUnderlineBoldIndent11pt">
    <w:name w:val="Style Underline + Bold Indent + 11 pt"/>
    <w:basedOn w:val="UnderlineBoldIndent"/>
    <w:link w:val="StyleUnderlineBoldIndent11ptChar"/>
    <w:qFormat/>
    <w:rsid w:val="009231B9"/>
    <w:rPr>
      <w:u w:val="single"/>
    </w:rPr>
  </w:style>
  <w:style w:type="character" w:customStyle="1" w:styleId="StyleUnderlineBoldIndent11ptChar">
    <w:name w:val="Style Underline + Bold Indent + 11 pt Char"/>
    <w:link w:val="StyleUnderlineBoldIndent11pt"/>
    <w:rsid w:val="009231B9"/>
    <w:rPr>
      <w:rFonts w:ascii="Calibri" w:hAnsi="Calibri" w:cs="Calibri"/>
      <w:sz w:val="26"/>
      <w:szCs w:val="20"/>
      <w:u w:val="single"/>
    </w:rPr>
  </w:style>
  <w:style w:type="paragraph" w:customStyle="1" w:styleId="StyleUnderlineBoldIndent11ptBold">
    <w:name w:val="Style Underline + Bold Indent + 11 pt Bold"/>
    <w:basedOn w:val="UnderlineBoldIndent"/>
    <w:link w:val="StyleUnderlineBoldIndent11ptBoldChar"/>
    <w:qFormat/>
    <w:rsid w:val="009231B9"/>
    <w:rPr>
      <w:b/>
      <w:bCs/>
      <w:u w:val="single"/>
    </w:rPr>
  </w:style>
  <w:style w:type="character" w:customStyle="1" w:styleId="StyleUnderlineBoldIndent11ptBoldChar">
    <w:name w:val="Style Underline + Bold Indent + 11 pt Bold Char"/>
    <w:link w:val="StyleUnderlineBoldIndent11ptBold"/>
    <w:rsid w:val="009231B9"/>
    <w:rPr>
      <w:rFonts w:ascii="Calibri" w:hAnsi="Calibri" w:cs="Calibri"/>
      <w:b/>
      <w:bCs/>
      <w:sz w:val="26"/>
      <w:szCs w:val="20"/>
      <w:u w:val="single"/>
    </w:rPr>
  </w:style>
  <w:style w:type="character" w:customStyle="1" w:styleId="CharChar5">
    <w:name w:val="Char Char5"/>
    <w:rsid w:val="009231B9"/>
    <w:rPr>
      <w:rFonts w:ascii="Times New Roman" w:eastAsia="Times New Roman" w:hAnsi="Times New Roman" w:cs="Times New Roman"/>
      <w:bCs/>
      <w:szCs w:val="26"/>
      <w:u w:val="single"/>
    </w:rPr>
  </w:style>
  <w:style w:type="character" w:customStyle="1" w:styleId="Styleunderline11ptBorderSinglesolidlineAuto05p">
    <w:name w:val="Style underline + 11 pt Border: : (Single solid line Auto  0.5 p..."/>
    <w:rsid w:val="009231B9"/>
    <w:rPr>
      <w:sz w:val="20"/>
      <w:u w:val="single"/>
      <w:bdr w:val="single" w:sz="4" w:space="0" w:color="auto"/>
    </w:rPr>
  </w:style>
  <w:style w:type="character" w:customStyle="1" w:styleId="StyleUnderlineChar6CharCharCharCharCharCharCharChar11">
    <w:name w:val="Style Underline Char6 Char Char Char Char Char Char Char Char + 11 ..."/>
    <w:rsid w:val="009231B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231B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231B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231B9"/>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9231B9"/>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9231B9"/>
    <w:rPr>
      <w:rFonts w:ascii="Calibri" w:eastAsia="Calibri" w:hAnsi="Calibri" w:cs="Calibri"/>
      <w:sz w:val="26"/>
      <w:u w:val="single"/>
    </w:rPr>
  </w:style>
  <w:style w:type="character" w:customStyle="1" w:styleId="Styleterm111ptUnderline">
    <w:name w:val="Style term1 + 11 pt Underline"/>
    <w:rsid w:val="009231B9"/>
    <w:rPr>
      <w:b/>
      <w:bCs/>
      <w:sz w:val="20"/>
      <w:u w:val="single"/>
    </w:rPr>
  </w:style>
  <w:style w:type="paragraph" w:customStyle="1" w:styleId="StyleMinimizedTextArialNarrow10pt">
    <w:name w:val="Style Minimized Text + Arial Narrow 10 pt"/>
    <w:basedOn w:val="MinimizedText"/>
    <w:link w:val="StyleMinimizedTextArialNarrow10ptChar"/>
    <w:qFormat/>
    <w:rsid w:val="009231B9"/>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9231B9"/>
    <w:rPr>
      <w:rFonts w:ascii="Times New Roman" w:eastAsia="Times New Roman" w:hAnsi="Times New Roman" w:cs="Times New Roman"/>
      <w:sz w:val="20"/>
      <w:szCs w:val="24"/>
    </w:rPr>
  </w:style>
  <w:style w:type="character" w:customStyle="1" w:styleId="StyleLatinGaramondUnderline">
    <w:name w:val="Style (Latin) Garamond Underline"/>
    <w:rsid w:val="009231B9"/>
    <w:rPr>
      <w:rFonts w:ascii="Times New Roman" w:hAnsi="Times New Roman"/>
      <w:sz w:val="20"/>
      <w:u w:val="single"/>
    </w:rPr>
  </w:style>
  <w:style w:type="character" w:customStyle="1" w:styleId="StyleLatinGaramond">
    <w:name w:val="Style (Latin) Garamond"/>
    <w:rsid w:val="009231B9"/>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9231B9"/>
    <w:rPr>
      <w:rFonts w:ascii="Times" w:hAnsi="Times" w:cs="Arial"/>
      <w:szCs w:val="28"/>
      <w:u w:val="single"/>
    </w:rPr>
  </w:style>
  <w:style w:type="character" w:customStyle="1" w:styleId="StyleUnunderlined10ptThickunderlineChar">
    <w:name w:val="Style Ununderlined + 10 pt Thick underline Char"/>
    <w:link w:val="StyleUnunderlined10ptThickunderline"/>
    <w:rsid w:val="009231B9"/>
    <w:rPr>
      <w:rFonts w:ascii="Times" w:hAnsi="Times" w:cs="Arial"/>
      <w:sz w:val="26"/>
      <w:szCs w:val="28"/>
      <w:u w:val="single"/>
    </w:rPr>
  </w:style>
  <w:style w:type="character" w:customStyle="1" w:styleId="standardcontent">
    <w:name w:val="standardcontent"/>
    <w:basedOn w:val="DefaultParagraphFont"/>
    <w:rsid w:val="009231B9"/>
  </w:style>
  <w:style w:type="paragraph" w:customStyle="1" w:styleId="Cards">
    <w:name w:val="Cards"/>
    <w:basedOn w:val="Normal"/>
    <w:link w:val="CardsChar"/>
    <w:qFormat/>
    <w:rsid w:val="009231B9"/>
    <w:pPr>
      <w:spacing w:after="200" w:line="276" w:lineRule="auto"/>
    </w:pPr>
    <w:rPr>
      <w:sz w:val="18"/>
    </w:rPr>
  </w:style>
  <w:style w:type="character" w:customStyle="1" w:styleId="CardsChar">
    <w:name w:val="Cards Char"/>
    <w:link w:val="Cards"/>
    <w:rsid w:val="009231B9"/>
    <w:rPr>
      <w:rFonts w:ascii="Calibri" w:hAnsi="Calibri" w:cs="Calibri"/>
      <w:sz w:val="18"/>
    </w:rPr>
  </w:style>
  <w:style w:type="paragraph" w:customStyle="1" w:styleId="NormalText">
    <w:name w:val="Normal Text"/>
    <w:basedOn w:val="Normal"/>
    <w:link w:val="NormalTextChar"/>
    <w:autoRedefine/>
    <w:qFormat/>
    <w:rsid w:val="009231B9"/>
    <w:pPr>
      <w:jc w:val="both"/>
    </w:pPr>
    <w:rPr>
      <w:szCs w:val="26"/>
    </w:rPr>
  </w:style>
  <w:style w:type="paragraph" w:customStyle="1" w:styleId="HeaderStyle">
    <w:name w:val="Header Style"/>
    <w:basedOn w:val="Normal"/>
    <w:rsid w:val="009231B9"/>
    <w:pPr>
      <w:jc w:val="center"/>
    </w:pPr>
    <w:rPr>
      <w:b/>
      <w:szCs w:val="20"/>
      <w:u w:val="single"/>
    </w:rPr>
  </w:style>
  <w:style w:type="character" w:customStyle="1" w:styleId="CardChar2">
    <w:name w:val="Card Char2"/>
    <w:basedOn w:val="DefaultParagraphFont"/>
    <w:rsid w:val="009231B9"/>
    <w:rPr>
      <w:rFonts w:ascii="Times New Roman" w:eastAsia="Times New Roman" w:hAnsi="Times New Roman" w:cs="Times New Roman"/>
      <w:bCs/>
      <w:color w:val="000000"/>
      <w:sz w:val="20"/>
      <w:szCs w:val="20"/>
    </w:rPr>
  </w:style>
  <w:style w:type="paragraph" w:customStyle="1" w:styleId="TagStyle">
    <w:name w:val="Tag Style"/>
    <w:basedOn w:val="Normal"/>
    <w:qFormat/>
    <w:rsid w:val="009231B9"/>
    <w:rPr>
      <w:b/>
      <w:szCs w:val="20"/>
    </w:rPr>
  </w:style>
  <w:style w:type="character" w:customStyle="1" w:styleId="Hyperlink6">
    <w:name w:val="Hyperlink6"/>
    <w:basedOn w:val="DefaultParagraphFont"/>
    <w:rsid w:val="009231B9"/>
    <w:rPr>
      <w:color w:val="3300CC"/>
      <w:u w:val="single"/>
    </w:rPr>
  </w:style>
  <w:style w:type="character" w:customStyle="1" w:styleId="CharChar11">
    <w:name w:val="Char Char11"/>
    <w:basedOn w:val="DefaultParagraphFont"/>
    <w:rsid w:val="009231B9"/>
    <w:rPr>
      <w:rFonts w:cs="Arial"/>
      <w:bCs/>
      <w:szCs w:val="26"/>
      <w:u w:val="single"/>
      <w:lang w:val="en-US" w:eastAsia="en-US" w:bidi="ar-SA"/>
    </w:rPr>
  </w:style>
  <w:style w:type="character" w:customStyle="1" w:styleId="UnderlineCharCharChar1">
    <w:name w:val="Underline Char Char Char1"/>
    <w:basedOn w:val="DefaultParagraphFont"/>
    <w:rsid w:val="009231B9"/>
    <w:rPr>
      <w:u w:val="single"/>
      <w:lang w:val="en-US" w:eastAsia="en-US" w:bidi="ar-SA"/>
    </w:rPr>
  </w:style>
  <w:style w:type="character" w:customStyle="1" w:styleId="StyleUnderlineChar2CharChar11pt">
    <w:name w:val="Style Underline Char2 Char Char + 11 pt"/>
    <w:basedOn w:val="Style11pt"/>
    <w:rsid w:val="009231B9"/>
    <w:rPr>
      <w:rFonts w:ascii="Times New Roman" w:hAnsi="Times New Roman"/>
      <w:sz w:val="20"/>
      <w:u w:val="single"/>
    </w:rPr>
  </w:style>
  <w:style w:type="character" w:customStyle="1" w:styleId="StyleStyleBoldUnderline11pt">
    <w:name w:val="Style Style Bold Underline + 11 pt"/>
    <w:basedOn w:val="DefaultParagraphFont"/>
    <w:rsid w:val="009231B9"/>
    <w:rPr>
      <w:b/>
      <w:bCs/>
      <w:sz w:val="20"/>
      <w:u w:val="single"/>
    </w:rPr>
  </w:style>
  <w:style w:type="paragraph" w:customStyle="1" w:styleId="BlockTitle">
    <w:name w:val="Block Title"/>
    <w:basedOn w:val="Heading1"/>
    <w:next w:val="Normal"/>
    <w:qFormat/>
    <w:rsid w:val="009231B9"/>
    <w:pPr>
      <w:keepLines w:val="0"/>
      <w:pageBreakBefore w:val="0"/>
      <w:pBdr>
        <w:top w:val="none" w:sz="0" w:space="0" w:color="auto"/>
        <w:left w:val="none" w:sz="0" w:space="0" w:color="auto"/>
        <w:bottom w:val="none" w:sz="0" w:space="0" w:color="auto"/>
        <w:right w:val="none" w:sz="0" w:space="0" w:color="auto"/>
      </w:pBdr>
      <w:spacing w:after="240"/>
    </w:pPr>
    <w:rPr>
      <w:rFonts w:eastAsia="Times New Roman" w:cs="Arial"/>
      <w:kern w:val="32"/>
      <w:sz w:val="32"/>
      <w:u w:val="single"/>
    </w:rPr>
  </w:style>
  <w:style w:type="paragraph" w:customStyle="1" w:styleId="Shrink">
    <w:name w:val="Shrink"/>
    <w:link w:val="ShrinkChar"/>
    <w:qFormat/>
    <w:rsid w:val="009231B9"/>
    <w:pPr>
      <w:spacing w:after="0" w:line="240" w:lineRule="auto"/>
      <w:ind w:left="288" w:right="288"/>
    </w:pPr>
    <w:rPr>
      <w:rFonts w:ascii="Garamond" w:eastAsia="Times New Roman" w:hAnsi="Garamond" w:cs="Times New Roman"/>
      <w:sz w:val="12"/>
      <w:szCs w:val="20"/>
    </w:rPr>
  </w:style>
  <w:style w:type="character" w:customStyle="1" w:styleId="ShrinkChar">
    <w:name w:val="Shrink Char"/>
    <w:basedOn w:val="DefaultParagraphFont"/>
    <w:link w:val="Shrink"/>
    <w:rsid w:val="009231B9"/>
    <w:rPr>
      <w:rFonts w:ascii="Garamond" w:eastAsia="Times New Roman" w:hAnsi="Garamond" w:cs="Times New Roman"/>
      <w:sz w:val="12"/>
      <w:szCs w:val="20"/>
    </w:rPr>
  </w:style>
  <w:style w:type="character" w:customStyle="1" w:styleId="pmterms11">
    <w:name w:val="pmterms11"/>
    <w:basedOn w:val="DefaultParagraphFont"/>
    <w:rsid w:val="009231B9"/>
    <w:rPr>
      <w:b/>
      <w:bCs/>
      <w:i w:val="0"/>
      <w:iCs w:val="0"/>
      <w:color w:val="000000"/>
    </w:rPr>
  </w:style>
  <w:style w:type="paragraph" w:customStyle="1" w:styleId="CaseListNormal">
    <w:name w:val="Case List Normal"/>
    <w:basedOn w:val="Normal"/>
    <w:uiPriority w:val="99"/>
    <w:qFormat/>
    <w:rsid w:val="009231B9"/>
    <w:rPr>
      <w:rFonts w:ascii="Times" w:hAnsi="Times"/>
      <w:szCs w:val="26"/>
    </w:rPr>
  </w:style>
  <w:style w:type="character" w:styleId="PageNumber">
    <w:name w:val="page number"/>
    <w:aliases w:val="card ununderlined"/>
    <w:basedOn w:val="DefaultParagraphFont"/>
    <w:uiPriority w:val="99"/>
    <w:rsid w:val="009231B9"/>
  </w:style>
  <w:style w:type="paragraph" w:customStyle="1" w:styleId="BlockTitle2">
    <w:name w:val="Block Title2"/>
    <w:basedOn w:val="Normal"/>
    <w:next w:val="Normal"/>
    <w:link w:val="BlockTitle2Char"/>
    <w:qFormat/>
    <w:rsid w:val="009231B9"/>
    <w:pPr>
      <w:spacing w:after="240"/>
      <w:jc w:val="center"/>
    </w:pPr>
    <w:rPr>
      <w:b/>
      <w:sz w:val="32"/>
      <w:u w:val="single"/>
    </w:rPr>
  </w:style>
  <w:style w:type="paragraph" w:customStyle="1" w:styleId="TxBrp1">
    <w:name w:val="TxBr_p1"/>
    <w:basedOn w:val="Normal"/>
    <w:qFormat/>
    <w:rsid w:val="009231B9"/>
    <w:pPr>
      <w:tabs>
        <w:tab w:val="left" w:pos="204"/>
      </w:tabs>
      <w:autoSpaceDE w:val="0"/>
      <w:autoSpaceDN w:val="0"/>
      <w:adjustRightInd w:val="0"/>
      <w:spacing w:line="272" w:lineRule="atLeast"/>
      <w:jc w:val="both"/>
    </w:pPr>
  </w:style>
  <w:style w:type="paragraph" w:customStyle="1" w:styleId="fullstory">
    <w:name w:val="fullstory"/>
    <w:basedOn w:val="Normal"/>
    <w:qFormat/>
    <w:rsid w:val="009231B9"/>
    <w:pPr>
      <w:spacing w:before="100" w:beforeAutospacing="1" w:after="100" w:afterAutospacing="1"/>
    </w:pPr>
  </w:style>
  <w:style w:type="paragraph" w:customStyle="1" w:styleId="hat">
    <w:name w:val="hat"/>
    <w:basedOn w:val="Normal"/>
    <w:next w:val="Normal"/>
    <w:link w:val="hatChar"/>
    <w:qFormat/>
    <w:rsid w:val="009231B9"/>
    <w:pPr>
      <w:spacing w:before="240" w:after="240"/>
      <w:jc w:val="center"/>
      <w:outlineLvl w:val="0"/>
    </w:pPr>
    <w:rPr>
      <w:rFonts w:cs="Arial"/>
      <w:b/>
      <w:bCs/>
      <w:sz w:val="32"/>
      <w:u w:val="single"/>
    </w:rPr>
  </w:style>
  <w:style w:type="character" w:customStyle="1" w:styleId="postbody">
    <w:name w:val="postbody"/>
    <w:basedOn w:val="DefaultParagraphFont"/>
    <w:rsid w:val="009231B9"/>
  </w:style>
  <w:style w:type="paragraph" w:customStyle="1" w:styleId="Pa6">
    <w:name w:val="Pa6"/>
    <w:basedOn w:val="Normal"/>
    <w:next w:val="Normal"/>
    <w:uiPriority w:val="99"/>
    <w:qFormat/>
    <w:rsid w:val="009231B9"/>
    <w:pPr>
      <w:autoSpaceDE w:val="0"/>
      <w:autoSpaceDN w:val="0"/>
      <w:adjustRightInd w:val="0"/>
      <w:spacing w:line="221" w:lineRule="atLeast"/>
    </w:pPr>
    <w:rPr>
      <w:rFonts w:ascii="Baskerville" w:hAnsi="Baskerville"/>
    </w:rPr>
  </w:style>
  <w:style w:type="character" w:customStyle="1" w:styleId="A13">
    <w:name w:val="A13"/>
    <w:rsid w:val="009231B9"/>
    <w:rPr>
      <w:rFonts w:cs="Baskerville"/>
      <w:color w:val="000000"/>
      <w:sz w:val="106"/>
      <w:szCs w:val="106"/>
    </w:rPr>
  </w:style>
  <w:style w:type="character" w:customStyle="1" w:styleId="A17">
    <w:name w:val="A17"/>
    <w:rsid w:val="009231B9"/>
    <w:rPr>
      <w:rFonts w:cs="Baskerville"/>
      <w:color w:val="000000"/>
      <w:sz w:val="12"/>
      <w:szCs w:val="12"/>
    </w:rPr>
  </w:style>
  <w:style w:type="paragraph" w:customStyle="1" w:styleId="Pa19">
    <w:name w:val="Pa19"/>
    <w:basedOn w:val="Normal"/>
    <w:next w:val="Normal"/>
    <w:rsid w:val="009231B9"/>
    <w:pPr>
      <w:autoSpaceDE w:val="0"/>
      <w:autoSpaceDN w:val="0"/>
      <w:adjustRightInd w:val="0"/>
      <w:spacing w:line="441" w:lineRule="atLeast"/>
    </w:pPr>
    <w:rPr>
      <w:rFonts w:ascii="Baskerville" w:hAnsi="Baskerville"/>
    </w:rPr>
  </w:style>
  <w:style w:type="paragraph" w:customStyle="1" w:styleId="Pa48">
    <w:name w:val="Pa48"/>
    <w:basedOn w:val="Normal"/>
    <w:next w:val="Normal"/>
    <w:rsid w:val="009231B9"/>
    <w:pPr>
      <w:autoSpaceDE w:val="0"/>
      <w:autoSpaceDN w:val="0"/>
      <w:adjustRightInd w:val="0"/>
      <w:spacing w:line="441" w:lineRule="atLeast"/>
    </w:pPr>
    <w:rPr>
      <w:rFonts w:ascii="Baskerville" w:hAnsi="Baskerville"/>
    </w:rPr>
  </w:style>
  <w:style w:type="character" w:customStyle="1" w:styleId="A14">
    <w:name w:val="A14"/>
    <w:rsid w:val="009231B9"/>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9231B9"/>
    <w:pPr>
      <w:autoSpaceDE w:val="0"/>
      <w:autoSpaceDN w:val="0"/>
      <w:adjustRightInd w:val="0"/>
      <w:spacing w:line="281" w:lineRule="atLeast"/>
    </w:pPr>
    <w:rPr>
      <w:rFonts w:ascii="Baskerville" w:hAnsi="Baskerville"/>
    </w:rPr>
  </w:style>
  <w:style w:type="paragraph" w:customStyle="1" w:styleId="Pa15">
    <w:name w:val="Pa15"/>
    <w:basedOn w:val="Normal"/>
    <w:next w:val="Normal"/>
    <w:uiPriority w:val="99"/>
    <w:qFormat/>
    <w:rsid w:val="009231B9"/>
    <w:pPr>
      <w:autoSpaceDE w:val="0"/>
      <w:autoSpaceDN w:val="0"/>
      <w:adjustRightInd w:val="0"/>
      <w:spacing w:line="221" w:lineRule="atLeast"/>
    </w:pPr>
    <w:rPr>
      <w:rFonts w:ascii="Baskerville" w:hAnsi="Baskerville"/>
    </w:rPr>
  </w:style>
  <w:style w:type="character" w:customStyle="1" w:styleId="A10">
    <w:name w:val="A10"/>
    <w:uiPriority w:val="99"/>
    <w:rsid w:val="009231B9"/>
    <w:rPr>
      <w:rFonts w:ascii="Wingdings" w:hAnsi="Wingdings" w:cs="Wingdings"/>
      <w:color w:val="000000"/>
      <w:sz w:val="22"/>
      <w:szCs w:val="22"/>
    </w:rPr>
  </w:style>
  <w:style w:type="paragraph" w:customStyle="1" w:styleId="Pa37">
    <w:name w:val="Pa37"/>
    <w:basedOn w:val="Normal"/>
    <w:next w:val="Normal"/>
    <w:qFormat/>
    <w:rsid w:val="009231B9"/>
    <w:pPr>
      <w:autoSpaceDE w:val="0"/>
      <w:autoSpaceDN w:val="0"/>
      <w:adjustRightInd w:val="0"/>
      <w:spacing w:line="141" w:lineRule="atLeast"/>
    </w:pPr>
    <w:rPr>
      <w:rFonts w:ascii="Baskerville" w:hAnsi="Baskerville"/>
    </w:rPr>
  </w:style>
  <w:style w:type="character" w:customStyle="1" w:styleId="A20">
    <w:name w:val="A20"/>
    <w:rsid w:val="009231B9"/>
    <w:rPr>
      <w:rFonts w:cs="Baskerville"/>
      <w:b/>
      <w:bCs/>
      <w:color w:val="000000"/>
      <w:sz w:val="59"/>
      <w:szCs w:val="59"/>
    </w:rPr>
  </w:style>
  <w:style w:type="paragraph" w:styleId="BodyTextIndent">
    <w:name w:val="Body Text Indent"/>
    <w:basedOn w:val="Normal"/>
    <w:link w:val="BodyTextIndentChar"/>
    <w:uiPriority w:val="99"/>
    <w:rsid w:val="009231B9"/>
    <w:pPr>
      <w:spacing w:after="120"/>
      <w:ind w:left="360"/>
    </w:pPr>
  </w:style>
  <w:style w:type="character" w:customStyle="1" w:styleId="BodyTextIndentChar">
    <w:name w:val="Body Text Indent Char"/>
    <w:basedOn w:val="DefaultParagraphFont"/>
    <w:link w:val="BodyTextIndent"/>
    <w:uiPriority w:val="99"/>
    <w:rsid w:val="009231B9"/>
    <w:rPr>
      <w:rFonts w:ascii="Calibri" w:hAnsi="Calibri" w:cs="Calibri"/>
      <w:sz w:val="26"/>
    </w:rPr>
  </w:style>
  <w:style w:type="paragraph" w:styleId="BodyTextIndent2">
    <w:name w:val="Body Text Indent 2"/>
    <w:basedOn w:val="Normal"/>
    <w:link w:val="BodyTextIndent2Char"/>
    <w:rsid w:val="009231B9"/>
    <w:pPr>
      <w:spacing w:after="120" w:line="480" w:lineRule="auto"/>
      <w:ind w:left="360"/>
    </w:pPr>
  </w:style>
  <w:style w:type="character" w:customStyle="1" w:styleId="BodyTextIndent2Char">
    <w:name w:val="Body Text Indent 2 Char"/>
    <w:basedOn w:val="DefaultParagraphFont"/>
    <w:link w:val="BodyTextIndent2"/>
    <w:rsid w:val="009231B9"/>
    <w:rPr>
      <w:rFonts w:ascii="Calibri" w:hAnsi="Calibri" w:cs="Calibri"/>
      <w:sz w:val="26"/>
    </w:rPr>
  </w:style>
  <w:style w:type="character" w:customStyle="1" w:styleId="CharCharCharCharCharCharCharCharCharCharCharCharCharCharCharChar">
    <w:name w:val="Char Char Char Char Char Char Char Char Char Char Char Char Char Char Char Char"/>
    <w:rsid w:val="009231B9"/>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9231B9"/>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9231B9"/>
    <w:rPr>
      <w:rFonts w:cs="Arial"/>
      <w:b/>
      <w:bCs/>
      <w:iCs/>
      <w:sz w:val="36"/>
      <w:szCs w:val="28"/>
      <w:u w:val="single"/>
      <w:lang w:val="en-US" w:eastAsia="en-US" w:bidi="ar-SA"/>
    </w:rPr>
  </w:style>
  <w:style w:type="character" w:customStyle="1" w:styleId="Taggin-New">
    <w:name w:val="Taggin - New"/>
    <w:rsid w:val="009231B9"/>
    <w:rPr>
      <w:rFonts w:ascii="Arial Narrow" w:hAnsi="Arial Narrow"/>
      <w:b/>
      <w:sz w:val="22"/>
    </w:rPr>
  </w:style>
  <w:style w:type="character" w:customStyle="1" w:styleId="searchword">
    <w:name w:val="searchword"/>
    <w:basedOn w:val="DefaultParagraphFont"/>
    <w:rsid w:val="009231B9"/>
  </w:style>
  <w:style w:type="paragraph" w:styleId="HTMLPreformatted">
    <w:name w:val="HTML Preformatted"/>
    <w:basedOn w:val="Normal"/>
    <w:link w:val="HTMLPreformattedChar"/>
    <w:rsid w:val="00923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rsid w:val="009231B9"/>
    <w:rPr>
      <w:rFonts w:ascii="Courier New" w:hAnsi="Courier New" w:cs="Courier New"/>
      <w:sz w:val="26"/>
      <w:szCs w:val="20"/>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9231B9"/>
    <w:rPr>
      <w:rFonts w:cs="Arial"/>
      <w:b/>
      <w:bCs/>
      <w:sz w:val="24"/>
      <w:szCs w:val="26"/>
      <w:lang w:val="en-US" w:eastAsia="en-US" w:bidi="ar-SA"/>
    </w:rPr>
  </w:style>
  <w:style w:type="character" w:customStyle="1" w:styleId="brief-smalltext">
    <w:name w:val="brief-smalltext"/>
    <w:basedOn w:val="DefaultParagraphFont"/>
    <w:rsid w:val="009231B9"/>
  </w:style>
  <w:style w:type="character" w:customStyle="1" w:styleId="Boxing-New">
    <w:name w:val="Boxing - New"/>
    <w:rsid w:val="009231B9"/>
    <w:rPr>
      <w:rFonts w:ascii="Arial Narrow" w:hAnsi="Arial Narrow"/>
      <w:sz w:val="16"/>
      <w:u w:val="none"/>
      <w:bdr w:val="single" w:sz="4" w:space="0" w:color="auto"/>
    </w:rPr>
  </w:style>
  <w:style w:type="paragraph" w:styleId="BodyText3">
    <w:name w:val="Body Text 3"/>
    <w:basedOn w:val="Normal"/>
    <w:link w:val="BodyText3Char"/>
    <w:rsid w:val="009231B9"/>
    <w:pPr>
      <w:spacing w:after="120"/>
    </w:pPr>
    <w:rPr>
      <w:sz w:val="16"/>
      <w:szCs w:val="16"/>
    </w:rPr>
  </w:style>
  <w:style w:type="character" w:customStyle="1" w:styleId="BodyText3Char">
    <w:name w:val="Body Text 3 Char"/>
    <w:basedOn w:val="DefaultParagraphFont"/>
    <w:link w:val="BodyText3"/>
    <w:rsid w:val="009231B9"/>
    <w:rPr>
      <w:rFonts w:ascii="Calibri" w:hAnsi="Calibri" w:cs="Calibri"/>
      <w:sz w:val="16"/>
      <w:szCs w:val="16"/>
    </w:rPr>
  </w:style>
  <w:style w:type="paragraph" w:customStyle="1" w:styleId="Coverintroduction">
    <w:name w:val="Cover introduction"/>
    <w:basedOn w:val="Default"/>
    <w:next w:val="Default"/>
    <w:rsid w:val="009231B9"/>
    <w:pPr>
      <w:spacing w:after="0" w:line="240" w:lineRule="auto"/>
    </w:pPr>
    <w:rPr>
      <w:rFonts w:ascii="Arial" w:eastAsia="Times New Roman" w:hAnsi="Arial" w:cs="Times New Roman"/>
    </w:rPr>
  </w:style>
  <w:style w:type="paragraph" w:customStyle="1" w:styleId="maintext">
    <w:name w:val="maintext"/>
    <w:basedOn w:val="Normal"/>
    <w:uiPriority w:val="99"/>
    <w:qFormat/>
    <w:rsid w:val="009231B9"/>
    <w:pPr>
      <w:spacing w:before="100" w:beforeAutospacing="1" w:after="100" w:afterAutospacing="1"/>
    </w:pPr>
  </w:style>
  <w:style w:type="character" w:customStyle="1" w:styleId="style5">
    <w:name w:val="style5"/>
    <w:basedOn w:val="DefaultParagraphFont"/>
    <w:rsid w:val="009231B9"/>
  </w:style>
  <w:style w:type="character" w:styleId="HTMLCite">
    <w:name w:val="HTML Cite"/>
    <w:uiPriority w:val="99"/>
    <w:rsid w:val="009231B9"/>
    <w:rPr>
      <w:i/>
      <w:iCs/>
    </w:rPr>
  </w:style>
  <w:style w:type="character" w:customStyle="1" w:styleId="TagCharCharCharCharCharChar">
    <w:name w:val="Tag Char Char Char Char Char Char"/>
    <w:rsid w:val="009231B9"/>
    <w:rPr>
      <w:rFonts w:cs="Arial"/>
      <w:b/>
      <w:bCs/>
      <w:sz w:val="24"/>
      <w:szCs w:val="26"/>
      <w:lang w:val="en-US" w:eastAsia="en-US" w:bidi="ar-SA"/>
    </w:rPr>
  </w:style>
  <w:style w:type="character" w:customStyle="1" w:styleId="pmterms2">
    <w:name w:val="pmterms2"/>
    <w:basedOn w:val="DefaultParagraphFont"/>
    <w:rsid w:val="009231B9"/>
  </w:style>
  <w:style w:type="character" w:customStyle="1" w:styleId="pmterms3">
    <w:name w:val="pmterms3"/>
    <w:basedOn w:val="DefaultParagraphFont"/>
    <w:rsid w:val="009231B9"/>
  </w:style>
  <w:style w:type="character" w:customStyle="1" w:styleId="pmtermsel">
    <w:name w:val="pmtermsel"/>
    <w:basedOn w:val="DefaultParagraphFont"/>
    <w:rsid w:val="009231B9"/>
  </w:style>
  <w:style w:type="character" w:styleId="HTMLTypewriter">
    <w:name w:val="HTML Typewriter"/>
    <w:rsid w:val="009231B9"/>
    <w:rPr>
      <w:rFonts w:ascii="Courier New" w:eastAsia="Times New Roman" w:hAnsi="Courier New" w:cs="Courier New"/>
      <w:sz w:val="20"/>
      <w:szCs w:val="20"/>
    </w:rPr>
  </w:style>
  <w:style w:type="character" w:customStyle="1" w:styleId="interiorheadline">
    <w:name w:val="interiorheadline"/>
    <w:basedOn w:val="DefaultParagraphFont"/>
    <w:rsid w:val="009231B9"/>
  </w:style>
  <w:style w:type="character" w:customStyle="1" w:styleId="Heading31CharCharCharChar1">
    <w:name w:val="Heading 31 Char Char Char Char1"/>
    <w:rsid w:val="009231B9"/>
    <w:rPr>
      <w:rFonts w:cs="Arial"/>
      <w:b/>
      <w:bCs/>
      <w:sz w:val="24"/>
      <w:szCs w:val="26"/>
      <w:lang w:val="en-US" w:eastAsia="en-US" w:bidi="ar-SA"/>
    </w:rPr>
  </w:style>
  <w:style w:type="character" w:customStyle="1" w:styleId="Heading31CharCharChar">
    <w:name w:val="Heading 31 Char Char Char"/>
    <w:rsid w:val="009231B9"/>
    <w:rPr>
      <w:rFonts w:cs="Arial"/>
      <w:b/>
      <w:bCs/>
      <w:sz w:val="24"/>
      <w:szCs w:val="26"/>
      <w:lang w:val="en-US" w:eastAsia="en-US" w:bidi="ar-SA"/>
    </w:rPr>
  </w:style>
  <w:style w:type="character" w:customStyle="1" w:styleId="StyleUnderlineCharChar9pt2">
    <w:name w:val="Style Underline Char Char + 9 pt2"/>
    <w:basedOn w:val="UnderlineCharChar"/>
    <w:rsid w:val="009231B9"/>
    <w:rPr>
      <w:rFonts w:eastAsia="Times New Roman"/>
      <w:szCs w:val="24"/>
      <w:u w:val="single"/>
      <w:lang w:val="en-US" w:eastAsia="en-US" w:bidi="ar-SA"/>
    </w:rPr>
  </w:style>
  <w:style w:type="character" w:customStyle="1" w:styleId="StyleUnderlineCharChar9ptBold2">
    <w:name w:val="Style Underline Char Char + 9 pt Bold2"/>
    <w:basedOn w:val="UnderlineCharChar"/>
    <w:rsid w:val="009231B9"/>
    <w:rPr>
      <w:rFonts w:eastAsia="Times New Roman"/>
      <w:b/>
      <w:bCs/>
      <w:szCs w:val="24"/>
      <w:u w:val="single"/>
      <w:lang w:val="en-US" w:eastAsia="en-US" w:bidi="ar-SA"/>
    </w:rPr>
  </w:style>
  <w:style w:type="character" w:customStyle="1" w:styleId="Style9ptUnderline7">
    <w:name w:val="Style 9 pt Underline7"/>
    <w:basedOn w:val="DefaultParagraphFont"/>
    <w:rsid w:val="009231B9"/>
    <w:rPr>
      <w:sz w:val="20"/>
      <w:u w:val="single"/>
    </w:rPr>
  </w:style>
  <w:style w:type="character" w:customStyle="1" w:styleId="Style9ptBoldUnderlineBorderSinglesolidlineAuto0">
    <w:name w:val="Style 9 pt Bold Underline Border: : (Single solid line Auto  0..."/>
    <w:basedOn w:val="DefaultParagraphFont"/>
    <w:rsid w:val="009231B9"/>
    <w:rPr>
      <w:b/>
      <w:bCs/>
      <w:sz w:val="20"/>
      <w:u w:val="single"/>
      <w:bdr w:val="single" w:sz="4" w:space="0" w:color="auto"/>
    </w:rPr>
  </w:style>
  <w:style w:type="character" w:customStyle="1" w:styleId="Style9ptBoldUnderline3">
    <w:name w:val="Style 9 pt Bold Underline3"/>
    <w:basedOn w:val="DefaultParagraphFont"/>
    <w:rsid w:val="009231B9"/>
    <w:rPr>
      <w:b/>
      <w:bCs/>
      <w:sz w:val="20"/>
      <w:u w:val="single"/>
    </w:rPr>
  </w:style>
  <w:style w:type="character" w:customStyle="1" w:styleId="CharChar3">
    <w:name w:val="Char Char3"/>
    <w:basedOn w:val="DefaultParagraphFont"/>
    <w:rsid w:val="009231B9"/>
    <w:rPr>
      <w:rFonts w:cs="Arial"/>
      <w:bCs/>
      <w:szCs w:val="26"/>
      <w:u w:val="single"/>
      <w:lang w:val="en-US" w:eastAsia="en-US" w:bidi="ar-SA"/>
    </w:rPr>
  </w:style>
  <w:style w:type="paragraph" w:customStyle="1" w:styleId="Tagtemplate">
    <w:name w:val="Tagtemplate"/>
    <w:basedOn w:val="Normal"/>
    <w:link w:val="TagtemplateChar"/>
    <w:autoRedefine/>
    <w:qFormat/>
    <w:rsid w:val="009231B9"/>
    <w:pPr>
      <w:keepNext/>
      <w:keepLines/>
    </w:pPr>
    <w:rPr>
      <w:rFonts w:ascii="Arial" w:eastAsia="Calibri" w:hAnsi="Arial" w:cs="Arial"/>
      <w:b/>
    </w:rPr>
  </w:style>
  <w:style w:type="character" w:customStyle="1" w:styleId="TagtemplateChar">
    <w:name w:val="Tagtemplate Char"/>
    <w:link w:val="Tagtemplate"/>
    <w:rsid w:val="009231B9"/>
    <w:rPr>
      <w:rFonts w:ascii="Arial" w:eastAsia="Calibri" w:hAnsi="Arial" w:cs="Arial"/>
      <w:b/>
      <w:sz w:val="26"/>
    </w:rPr>
  </w:style>
  <w:style w:type="character" w:customStyle="1" w:styleId="Style11ptBlackUnderline">
    <w:name w:val="Style 11 pt Black Underline"/>
    <w:rsid w:val="009231B9"/>
    <w:rPr>
      <w:color w:val="000000"/>
      <w:sz w:val="20"/>
      <w:u w:val="single"/>
    </w:rPr>
  </w:style>
  <w:style w:type="character" w:customStyle="1" w:styleId="Style11ptBoldBlackUnderline">
    <w:name w:val="Style 11 pt Bold Black Underline"/>
    <w:rsid w:val="009231B9"/>
    <w:rPr>
      <w:b/>
      <w:bCs/>
      <w:color w:val="000000"/>
      <w:sz w:val="20"/>
      <w:u w:val="single"/>
    </w:rPr>
  </w:style>
  <w:style w:type="paragraph" w:customStyle="1" w:styleId="StyleUnderlineChar11pt3">
    <w:name w:val="Style Underline Char + 11 pt3"/>
    <w:link w:val="StyleUnderlineChar11pt3Char"/>
    <w:qFormat/>
    <w:rsid w:val="009231B9"/>
    <w:pPr>
      <w:spacing w:line="240" w:lineRule="auto"/>
    </w:pPr>
    <w:rPr>
      <w:rFonts w:eastAsia="Times New Roman"/>
      <w:szCs w:val="24"/>
      <w:u w:val="single"/>
    </w:rPr>
  </w:style>
  <w:style w:type="character" w:customStyle="1" w:styleId="StyleUnderlineChar11pt3Char">
    <w:name w:val="Style Underline Char + 11 pt3 Char"/>
    <w:basedOn w:val="UnderlineCharChar"/>
    <w:link w:val="StyleUnderlineChar11pt3"/>
    <w:rsid w:val="009231B9"/>
    <w:rPr>
      <w:rFonts w:eastAsia="Times New Roman"/>
      <w:szCs w:val="24"/>
      <w:u w:val="single"/>
    </w:rPr>
  </w:style>
  <w:style w:type="paragraph" w:customStyle="1" w:styleId="StyleUnderlineChar11ptBold2">
    <w:name w:val="Style Underline Char + 11 pt Bold2"/>
    <w:link w:val="StyleUnderlineChar11ptBold2Char"/>
    <w:qFormat/>
    <w:rsid w:val="009231B9"/>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9231B9"/>
    <w:rPr>
      <w:rFonts w:eastAsia="Times New Roman"/>
      <w:b/>
      <w:bCs/>
      <w:szCs w:val="24"/>
      <w:u w:val="single"/>
    </w:rPr>
  </w:style>
  <w:style w:type="paragraph" w:customStyle="1" w:styleId="StyleUnderlineChar11ptBold3">
    <w:name w:val="Style Underline Char + 11 pt Bold3"/>
    <w:link w:val="StyleUnderlineChar11ptBold3Char"/>
    <w:qFormat/>
    <w:rsid w:val="009231B9"/>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9231B9"/>
    <w:rPr>
      <w:rFonts w:eastAsia="Times New Roman"/>
      <w:b/>
      <w:bCs/>
      <w:szCs w:val="24"/>
      <w:u w:val="single"/>
    </w:rPr>
  </w:style>
  <w:style w:type="paragraph" w:customStyle="1" w:styleId="StyleUnderlining11pt">
    <w:name w:val="Style Underlining + 11 pt"/>
    <w:basedOn w:val="Normal"/>
    <w:link w:val="StyleUnderlining11ptChar"/>
    <w:qFormat/>
    <w:rsid w:val="009231B9"/>
    <w:rPr>
      <w:u w:val="single"/>
    </w:rPr>
  </w:style>
  <w:style w:type="character" w:customStyle="1" w:styleId="StyleUnderlining11ptChar">
    <w:name w:val="Style Underlining + 11 pt Char"/>
    <w:basedOn w:val="DefaultParagraphFont"/>
    <w:link w:val="StyleUnderlining11pt"/>
    <w:rsid w:val="009231B9"/>
    <w:rPr>
      <w:rFonts w:ascii="Calibri" w:hAnsi="Calibri" w:cs="Calibri"/>
      <w:sz w:val="26"/>
      <w:u w:val="single"/>
    </w:rPr>
  </w:style>
  <w:style w:type="paragraph" w:customStyle="1" w:styleId="StyleCardText9pt">
    <w:name w:val="Style Card Text + 9 pt"/>
    <w:basedOn w:val="Normal"/>
    <w:link w:val="StyleCardText9ptChar"/>
    <w:qFormat/>
    <w:rsid w:val="009231B9"/>
    <w:pPr>
      <w:spacing w:after="200"/>
      <w:contextualSpacing/>
    </w:pPr>
    <w:rPr>
      <w:rFonts w:eastAsia="Calibri"/>
    </w:rPr>
  </w:style>
  <w:style w:type="character" w:customStyle="1" w:styleId="StyleCardText9ptChar">
    <w:name w:val="Style Card Text + 9 pt Char"/>
    <w:basedOn w:val="DefaultParagraphFont"/>
    <w:link w:val="StyleCardText9pt"/>
    <w:rsid w:val="009231B9"/>
    <w:rPr>
      <w:rFonts w:ascii="Calibri" w:eastAsia="Calibri" w:hAnsi="Calibri" w:cs="Calibri"/>
      <w:sz w:val="26"/>
    </w:rPr>
  </w:style>
  <w:style w:type="paragraph" w:styleId="Quote">
    <w:name w:val="Quote"/>
    <w:basedOn w:val="Normal"/>
    <w:next w:val="Normal"/>
    <w:link w:val="QuoteChar"/>
    <w:uiPriority w:val="29"/>
    <w:qFormat/>
    <w:rsid w:val="009231B9"/>
    <w:rPr>
      <w:iCs/>
      <w:color w:val="000000"/>
      <w:sz w:val="16"/>
      <w:lang w:bidi="en-US"/>
    </w:rPr>
  </w:style>
  <w:style w:type="character" w:customStyle="1" w:styleId="QuoteChar">
    <w:name w:val="Quote Char"/>
    <w:basedOn w:val="DefaultParagraphFont"/>
    <w:link w:val="Quote"/>
    <w:uiPriority w:val="29"/>
    <w:rsid w:val="009231B9"/>
    <w:rPr>
      <w:rFonts w:ascii="Calibri" w:hAnsi="Calibri" w:cs="Calibri"/>
      <w:iCs/>
      <w:color w:val="000000"/>
      <w:sz w:val="16"/>
      <w:lang w:bidi="en-US"/>
    </w:rPr>
  </w:style>
  <w:style w:type="character" w:customStyle="1" w:styleId="inside-head">
    <w:name w:val="inside-head"/>
    <w:basedOn w:val="DefaultParagraphFont"/>
    <w:rsid w:val="009231B9"/>
  </w:style>
  <w:style w:type="paragraph" w:customStyle="1" w:styleId="UnderlineCharChar2CharCharCharChar">
    <w:name w:val="Underline Char Char2 Char Char Char Char"/>
    <w:basedOn w:val="Normal"/>
    <w:link w:val="UnderlineCharChar2CharCharCharCharChar"/>
    <w:rsid w:val="009231B9"/>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9231B9"/>
    <w:rPr>
      <w:rFonts w:ascii="Calibri" w:eastAsia="MS Mincho" w:hAnsi="Calibri" w:cs="Calibri"/>
      <w:sz w:val="26"/>
      <w:u w:val="single"/>
    </w:rPr>
  </w:style>
  <w:style w:type="paragraph" w:customStyle="1" w:styleId="BoldandUnderlineCharChar1Char">
    <w:name w:val="Bold and Underline Char Char1 Char"/>
    <w:basedOn w:val="Normal"/>
    <w:link w:val="BoldandUnderlineCharChar1CharChar"/>
    <w:rsid w:val="009231B9"/>
    <w:rPr>
      <w:rFonts w:eastAsia="MS Mincho"/>
      <w:b/>
      <w:u w:val="single"/>
    </w:rPr>
  </w:style>
  <w:style w:type="character" w:customStyle="1" w:styleId="BoldandUnderlineCharChar1CharChar">
    <w:name w:val="Bold and Underline Char Char1 Char Char"/>
    <w:basedOn w:val="DefaultParagraphFont"/>
    <w:link w:val="BoldandUnderlineCharChar1Char"/>
    <w:rsid w:val="009231B9"/>
    <w:rPr>
      <w:rFonts w:ascii="Calibri" w:eastAsia="MS Mincho" w:hAnsi="Calibri" w:cs="Calibri"/>
      <w:b/>
      <w:sz w:val="26"/>
      <w:u w:val="single"/>
    </w:rPr>
  </w:style>
  <w:style w:type="character" w:customStyle="1" w:styleId="UnderlineChar">
    <w:name w:val="Underline Char"/>
    <w:aliases w:val="Underlined Text Char,Minimized Char"/>
    <w:basedOn w:val="DefaultParagraphFont"/>
    <w:rsid w:val="009231B9"/>
    <w:rPr>
      <w:rFonts w:eastAsia="Calibri"/>
      <w:szCs w:val="22"/>
      <w:u w:val="single"/>
      <w:lang w:val="en-US" w:eastAsia="en-US" w:bidi="ar-SA"/>
    </w:rPr>
  </w:style>
  <w:style w:type="character" w:customStyle="1" w:styleId="updated-short-citation">
    <w:name w:val="updated-short-citation"/>
    <w:basedOn w:val="DefaultParagraphFont"/>
    <w:rsid w:val="009231B9"/>
  </w:style>
  <w:style w:type="paragraph" w:customStyle="1" w:styleId="BoldUnderline">
    <w:name w:val="BoldUnderline"/>
    <w:basedOn w:val="Normal"/>
    <w:link w:val="BoldUnderlineChar0"/>
    <w:uiPriority w:val="99"/>
    <w:qFormat/>
    <w:rsid w:val="009231B9"/>
    <w:rPr>
      <w:b/>
      <w:u w:val="single"/>
    </w:rPr>
  </w:style>
  <w:style w:type="character" w:customStyle="1" w:styleId="BoldUnderlineChar0">
    <w:name w:val="BoldUnderline Char"/>
    <w:basedOn w:val="DefaultParagraphFont"/>
    <w:link w:val="BoldUnderline"/>
    <w:uiPriority w:val="99"/>
    <w:rsid w:val="009231B9"/>
    <w:rPr>
      <w:rFonts w:ascii="Calibri" w:hAnsi="Calibri" w:cs="Calibri"/>
      <w:b/>
      <w:sz w:val="26"/>
      <w:u w:val="single"/>
    </w:rPr>
  </w:style>
  <w:style w:type="numbering" w:customStyle="1" w:styleId="NoList1">
    <w:name w:val="No List1"/>
    <w:next w:val="NoList"/>
    <w:semiHidden/>
    <w:unhideWhenUsed/>
    <w:rsid w:val="009231B9"/>
  </w:style>
  <w:style w:type="character" w:customStyle="1" w:styleId="StyleBold">
    <w:name w:val="Style Bold"/>
    <w:basedOn w:val="DefaultParagraphFont"/>
    <w:uiPriority w:val="9"/>
    <w:rsid w:val="009231B9"/>
    <w:rPr>
      <w:b/>
      <w:bCs/>
    </w:rPr>
  </w:style>
  <w:style w:type="paragraph" w:customStyle="1" w:styleId="title1">
    <w:name w:val="title1"/>
    <w:basedOn w:val="Normal"/>
    <w:next w:val="Normal"/>
    <w:uiPriority w:val="5"/>
    <w:qFormat/>
    <w:rsid w:val="009231B9"/>
    <w:pPr>
      <w:pBdr>
        <w:bottom w:val="single" w:sz="8" w:space="4" w:color="4F81BD"/>
      </w:pBdr>
      <w:spacing w:after="300"/>
      <w:contextualSpacing/>
    </w:pPr>
    <w:rPr>
      <w:bCs/>
      <w:u w:val="single"/>
    </w:rPr>
  </w:style>
  <w:style w:type="character" w:customStyle="1" w:styleId="StyleTimesNewRoman12ptBold0">
    <w:name w:val="Style Times New Roman 12 pt Bold"/>
    <w:rsid w:val="009231B9"/>
    <w:rPr>
      <w:rFonts w:ascii="Times New Roman" w:hAnsi="Times New Roman"/>
      <w:b/>
      <w:bCs/>
      <w:sz w:val="24"/>
    </w:rPr>
  </w:style>
  <w:style w:type="character" w:customStyle="1" w:styleId="qlabel">
    <w:name w:val="q_label"/>
    <w:basedOn w:val="DefaultParagraphFont"/>
    <w:rsid w:val="009231B9"/>
  </w:style>
  <w:style w:type="character" w:customStyle="1" w:styleId="alabel">
    <w:name w:val="a_label"/>
    <w:basedOn w:val="DefaultParagraphFont"/>
    <w:rsid w:val="009231B9"/>
  </w:style>
  <w:style w:type="character" w:customStyle="1" w:styleId="Heading3CharCharChar3">
    <w:name w:val="Heading 3 Char Char Char3"/>
    <w:aliases w:val=" Char Char Char3,Char Char Char3,Heading 3 Char Char Char2, Char Char Char2"/>
    <w:basedOn w:val="DefaultParagraphFont"/>
    <w:rsid w:val="009231B9"/>
    <w:rPr>
      <w:rFonts w:cs="Arial"/>
      <w:bCs/>
      <w:szCs w:val="26"/>
      <w:u w:val="single"/>
      <w:lang w:val="en-US" w:eastAsia="en-US" w:bidi="ar-SA"/>
    </w:rPr>
  </w:style>
  <w:style w:type="character" w:customStyle="1" w:styleId="ital-inline">
    <w:name w:val="ital-inline"/>
    <w:basedOn w:val="DefaultParagraphFont"/>
    <w:rsid w:val="009231B9"/>
  </w:style>
  <w:style w:type="character" w:customStyle="1" w:styleId="base">
    <w:name w:val="base"/>
    <w:basedOn w:val="DefaultParagraphFont"/>
    <w:rsid w:val="009231B9"/>
  </w:style>
  <w:style w:type="character" w:customStyle="1" w:styleId="part-of-speech">
    <w:name w:val="part-of-speech"/>
    <w:basedOn w:val="DefaultParagraphFont"/>
    <w:rsid w:val="009231B9"/>
  </w:style>
  <w:style w:type="character" w:customStyle="1" w:styleId="sep">
    <w:name w:val="sep"/>
    <w:basedOn w:val="DefaultParagraphFont"/>
    <w:rsid w:val="009231B9"/>
  </w:style>
  <w:style w:type="character" w:customStyle="1" w:styleId="pron">
    <w:name w:val="pron"/>
    <w:basedOn w:val="DefaultParagraphFont"/>
    <w:rsid w:val="009231B9"/>
  </w:style>
  <w:style w:type="character" w:customStyle="1" w:styleId="BoldandUnderlineChar3CharChar">
    <w:name w:val="Bold and Underline Char3 Char Char"/>
    <w:basedOn w:val="DefaultParagraphFont"/>
    <w:link w:val="BoldandUnderlineChar3Char"/>
    <w:rsid w:val="009231B9"/>
    <w:rPr>
      <w:b/>
      <w:u w:val="single"/>
    </w:rPr>
  </w:style>
  <w:style w:type="paragraph" w:customStyle="1" w:styleId="BoldandUnderlineChar3Char">
    <w:name w:val="Bold and Underline Char3 Char"/>
    <w:basedOn w:val="Normal"/>
    <w:link w:val="BoldandUnderlineChar3CharChar"/>
    <w:qFormat/>
    <w:rsid w:val="009231B9"/>
    <w:rPr>
      <w:rFonts w:asciiTheme="minorHAnsi" w:hAnsiTheme="minorHAnsi" w:cstheme="minorBidi"/>
      <w:b/>
      <w:sz w:val="22"/>
      <w:u w:val="single"/>
    </w:rPr>
  </w:style>
  <w:style w:type="character" w:customStyle="1" w:styleId="UnderlineChar4Char">
    <w:name w:val="Underline Char4 Char"/>
    <w:basedOn w:val="DefaultParagraphFont"/>
    <w:link w:val="UnderlineChar4"/>
    <w:rsid w:val="009231B9"/>
    <w:rPr>
      <w:u w:val="single"/>
    </w:rPr>
  </w:style>
  <w:style w:type="paragraph" w:customStyle="1" w:styleId="UnderlineChar4">
    <w:name w:val="Underline Char4"/>
    <w:basedOn w:val="Normal"/>
    <w:link w:val="UnderlineChar4Char"/>
    <w:qFormat/>
    <w:rsid w:val="009231B9"/>
    <w:rPr>
      <w:rFonts w:asciiTheme="minorHAnsi" w:hAnsiTheme="minorHAnsi" w:cstheme="minorBidi"/>
      <w:sz w:val="22"/>
      <w:u w:val="single"/>
    </w:rPr>
  </w:style>
  <w:style w:type="character" w:customStyle="1" w:styleId="BoldandUnderlineChar3Char2">
    <w:name w:val="Bold and Underline Char3 Char2"/>
    <w:basedOn w:val="DefaultParagraphFont"/>
    <w:link w:val="BoldandUnderlineChar3"/>
    <w:rsid w:val="009231B9"/>
    <w:rPr>
      <w:b/>
      <w:u w:val="single"/>
    </w:rPr>
  </w:style>
  <w:style w:type="paragraph" w:customStyle="1" w:styleId="BoldandUnderlineChar3">
    <w:name w:val="Bold and Underline Char3"/>
    <w:basedOn w:val="Normal"/>
    <w:link w:val="BoldandUnderlineChar3Char2"/>
    <w:qFormat/>
    <w:rsid w:val="009231B9"/>
    <w:rPr>
      <w:rFonts w:asciiTheme="minorHAnsi" w:hAnsiTheme="minorHAnsi" w:cstheme="minorBidi"/>
      <w:b/>
      <w:sz w:val="22"/>
      <w:u w:val="single"/>
    </w:rPr>
  </w:style>
  <w:style w:type="character" w:customStyle="1" w:styleId="f">
    <w:name w:val="f"/>
    <w:basedOn w:val="DefaultParagraphFont"/>
    <w:rsid w:val="009231B9"/>
  </w:style>
  <w:style w:type="paragraph" w:customStyle="1" w:styleId="StyleUnderlined11ptBold">
    <w:name w:val="Style Underlined + 11 pt Bold"/>
    <w:basedOn w:val="Normal"/>
    <w:link w:val="StyleUnderlined11ptBoldChar"/>
    <w:qFormat/>
    <w:rsid w:val="009231B9"/>
    <w:rPr>
      <w:b/>
      <w:bCs/>
      <w:u w:val="single"/>
    </w:rPr>
  </w:style>
  <w:style w:type="character" w:customStyle="1" w:styleId="StyleUnderlined11ptBoldChar">
    <w:name w:val="Style Underlined + 11 pt Bold Char"/>
    <w:link w:val="StyleUnderlined11ptBold"/>
    <w:rsid w:val="009231B9"/>
    <w:rPr>
      <w:rFonts w:ascii="Calibri" w:hAnsi="Calibri" w:cs="Calibri"/>
      <w:b/>
      <w:bCs/>
      <w:sz w:val="26"/>
      <w:u w:val="single"/>
    </w:rPr>
  </w:style>
  <w:style w:type="character" w:customStyle="1" w:styleId="Heading3CharCharCharChar2">
    <w:name w:val="Heading 3 Char Char Char Char2"/>
    <w:basedOn w:val="DefaultParagraphFont"/>
    <w:rsid w:val="009231B9"/>
    <w:rPr>
      <w:rFonts w:cs="Arial"/>
      <w:bCs/>
      <w:szCs w:val="26"/>
      <w:u w:val="single"/>
      <w:lang w:val="en-US" w:eastAsia="en-US" w:bidi="ar-SA"/>
    </w:rPr>
  </w:style>
  <w:style w:type="character" w:customStyle="1" w:styleId="Style9pt">
    <w:name w:val="Style 9 pt"/>
    <w:basedOn w:val="DefaultParagraphFont"/>
    <w:rsid w:val="009231B9"/>
    <w:rPr>
      <w:rFonts w:ascii="Times New Roman" w:hAnsi="Times New Roman"/>
      <w:sz w:val="20"/>
    </w:rPr>
  </w:style>
  <w:style w:type="character" w:customStyle="1" w:styleId="author-bio-box">
    <w:name w:val="author-bio-box"/>
    <w:basedOn w:val="DefaultParagraphFont"/>
    <w:rsid w:val="009231B9"/>
  </w:style>
  <w:style w:type="paragraph" w:customStyle="1" w:styleId="StyleStyle49pt3">
    <w:name w:val="Style Style4 + 9 pt3"/>
    <w:basedOn w:val="Style4"/>
    <w:link w:val="StyleStyle49pt3Char"/>
    <w:qFormat/>
    <w:rsid w:val="009231B9"/>
    <w:rPr>
      <w:rFonts w:ascii="Times New Roman" w:hAnsi="Times New Roman"/>
    </w:rPr>
  </w:style>
  <w:style w:type="character" w:customStyle="1" w:styleId="StyleStyle49pt3Char">
    <w:name w:val="Style Style4 + 9 pt3 Char"/>
    <w:basedOn w:val="Style4Char"/>
    <w:link w:val="StyleStyle49pt3"/>
    <w:rsid w:val="009231B9"/>
    <w:rPr>
      <w:rFonts w:ascii="Times New Roman" w:hAnsi="Times New Roman" w:cs="Calibri"/>
      <w:sz w:val="26"/>
      <w:u w:val="single"/>
    </w:rPr>
  </w:style>
  <w:style w:type="paragraph" w:customStyle="1" w:styleId="StyleStyle4Bold">
    <w:name w:val="Style Style4 + Bold"/>
    <w:basedOn w:val="Style4"/>
    <w:link w:val="StyleStyle4BoldChar"/>
    <w:qFormat/>
    <w:rsid w:val="009231B9"/>
    <w:rPr>
      <w:rFonts w:ascii="Times New Roman" w:hAnsi="Times New Roman"/>
      <w:b/>
      <w:bCs/>
    </w:rPr>
  </w:style>
  <w:style w:type="character" w:customStyle="1" w:styleId="StyleStyle4BoldChar">
    <w:name w:val="Style Style4 + Bold Char"/>
    <w:basedOn w:val="Style4Char"/>
    <w:link w:val="StyleStyle4Bold"/>
    <w:rsid w:val="009231B9"/>
    <w:rPr>
      <w:rFonts w:ascii="Times New Roman" w:hAnsi="Times New Roman" w:cs="Calibri"/>
      <w:b/>
      <w:bCs/>
      <w:sz w:val="26"/>
      <w:u w:val="single"/>
    </w:rPr>
  </w:style>
  <w:style w:type="paragraph" w:customStyle="1" w:styleId="StyleStyle4LatinTimesNewRomanAsianSimSun">
    <w:name w:val="Style Style4 + (Latin) Times New Roman (Asian) SimSun"/>
    <w:basedOn w:val="Normal"/>
    <w:link w:val="StyleStyle4LatinTimesNewRomanAsianSimSunChar"/>
    <w:qFormat/>
    <w:rsid w:val="009231B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9231B9"/>
    <w:rPr>
      <w:rFonts w:ascii="Calibri" w:eastAsia="SimSun" w:hAnsi="Calibri" w:cs="Calibri"/>
      <w:sz w:val="26"/>
      <w:u w:val="single"/>
    </w:rPr>
  </w:style>
  <w:style w:type="paragraph" w:customStyle="1" w:styleId="hotroute">
    <w:name w:val="hot route!"/>
    <w:basedOn w:val="Normal"/>
    <w:qFormat/>
    <w:rsid w:val="009231B9"/>
    <w:pPr>
      <w:ind w:left="144"/>
    </w:pPr>
    <w:rPr>
      <w:rFonts w:eastAsia="Calibri"/>
    </w:rPr>
  </w:style>
  <w:style w:type="character" w:customStyle="1" w:styleId="Highlightedunderline">
    <w:name w:val="Highlighted underline"/>
    <w:qFormat/>
    <w:rsid w:val="009231B9"/>
    <w:rPr>
      <w:rFonts w:ascii="Times New Roman" w:hAnsi="Times New Roman"/>
      <w:sz w:val="20"/>
      <w:u w:val="single"/>
      <w:bdr w:val="none" w:sz="0" w:space="0" w:color="auto"/>
      <w:shd w:val="clear" w:color="auto" w:fill="C0C0C0"/>
    </w:rPr>
  </w:style>
  <w:style w:type="character" w:customStyle="1" w:styleId="reduce2">
    <w:name w:val="reduce2"/>
    <w:basedOn w:val="DefaultParagraphFont"/>
    <w:rsid w:val="009231B9"/>
    <w:rPr>
      <w:rFonts w:ascii="Arial" w:hAnsi="Arial" w:cs="Arial"/>
      <w:color w:val="000000"/>
      <w:sz w:val="10"/>
      <w:szCs w:val="22"/>
    </w:rPr>
  </w:style>
  <w:style w:type="character" w:customStyle="1" w:styleId="UnderlineCharChar1">
    <w:name w:val="Underline Char Char1"/>
    <w:basedOn w:val="DefaultParagraphFont"/>
    <w:rsid w:val="009231B9"/>
    <w:rPr>
      <w:u w:val="single"/>
      <w:lang w:val="en-US" w:eastAsia="en-US" w:bidi="ar-SA"/>
    </w:rPr>
  </w:style>
  <w:style w:type="character" w:customStyle="1" w:styleId="BoldandUnderlineCharChar2">
    <w:name w:val="Bold and Underline Char Char2"/>
    <w:basedOn w:val="DefaultParagraphFont"/>
    <w:rsid w:val="009231B9"/>
    <w:rPr>
      <w:b/>
      <w:u w:val="single"/>
      <w:lang w:val="en-US" w:eastAsia="en-US" w:bidi="ar-SA"/>
    </w:rPr>
  </w:style>
  <w:style w:type="paragraph" w:customStyle="1" w:styleId="StyleStyle1Bold">
    <w:name w:val="Style Style1 + Bold"/>
    <w:link w:val="StyleStyle1BoldChar"/>
    <w:qFormat/>
    <w:rsid w:val="009231B9"/>
    <w:pPr>
      <w:spacing w:after="200" w:line="276" w:lineRule="auto"/>
    </w:pPr>
    <w:rPr>
      <w:rFonts w:eastAsia="SimSun"/>
      <w:b/>
      <w:bCs/>
      <w:szCs w:val="24"/>
      <w:u w:val="single"/>
      <w:lang w:eastAsia="zh-CN"/>
    </w:rPr>
  </w:style>
  <w:style w:type="character" w:customStyle="1" w:styleId="StyleStyle1BoldChar">
    <w:name w:val="Style Style1 + Bold Char"/>
    <w:basedOn w:val="Style1Char"/>
    <w:link w:val="StyleStyle1Bold"/>
    <w:rsid w:val="009231B9"/>
    <w:rPr>
      <w:rFonts w:eastAsia="SimSun"/>
      <w:b/>
      <w:bCs/>
      <w:szCs w:val="24"/>
      <w:u w:val="single"/>
      <w:lang w:eastAsia="zh-CN"/>
    </w:rPr>
  </w:style>
  <w:style w:type="character" w:customStyle="1" w:styleId="StyleUnderlineCharChar111pt">
    <w:name w:val="Style Underline Char Char1 + 11 pt"/>
    <w:basedOn w:val="UnderlineCharChar1"/>
    <w:rsid w:val="009231B9"/>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9231B9"/>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9231B9"/>
    <w:rPr>
      <w:rFonts w:eastAsia="Times New Roman" w:cs="Times New Roman"/>
      <w:b/>
      <w:bCs/>
      <w:szCs w:val="20"/>
      <w:u w:val="single"/>
      <w:lang w:val="en-US" w:eastAsia="en-US" w:bidi="ar-SA"/>
    </w:rPr>
  </w:style>
  <w:style w:type="character" w:customStyle="1" w:styleId="StyleStyleUnderline411pt">
    <w:name w:val="Style Style Underline4 + 11 pt"/>
    <w:basedOn w:val="DefaultParagraphFont"/>
    <w:rsid w:val="009231B9"/>
    <w:rPr>
      <w:sz w:val="20"/>
      <w:u w:val="single"/>
    </w:rPr>
  </w:style>
  <w:style w:type="character" w:customStyle="1" w:styleId="StyleStyleUnderline411ptBold">
    <w:name w:val="Style Style Underline4 + 11 pt Bold"/>
    <w:basedOn w:val="DefaultParagraphFont"/>
    <w:rsid w:val="009231B9"/>
    <w:rPr>
      <w:b/>
      <w:bCs/>
      <w:sz w:val="20"/>
      <w:u w:val="single"/>
    </w:rPr>
  </w:style>
  <w:style w:type="character" w:customStyle="1" w:styleId="StyleStyleUnderline311pt">
    <w:name w:val="Style Style Underline3 + 11 pt"/>
    <w:basedOn w:val="DefaultParagraphFont"/>
    <w:rsid w:val="009231B9"/>
    <w:rPr>
      <w:sz w:val="20"/>
      <w:u w:val="single"/>
    </w:rPr>
  </w:style>
  <w:style w:type="character" w:customStyle="1" w:styleId="StyleStyleUnderline311ptBold">
    <w:name w:val="Style Style Underline3 + 11 pt Bold"/>
    <w:basedOn w:val="DefaultParagraphFont"/>
    <w:rsid w:val="009231B9"/>
    <w:rPr>
      <w:b/>
      <w:bCs/>
      <w:sz w:val="20"/>
      <w:u w:val="single"/>
    </w:rPr>
  </w:style>
  <w:style w:type="paragraph" w:customStyle="1" w:styleId="underlined">
    <w:name w:val="underlined"/>
    <w:basedOn w:val="Normal"/>
    <w:next w:val="Normal"/>
    <w:link w:val="underlinedCharChar"/>
    <w:qFormat/>
    <w:rsid w:val="009231B9"/>
    <w:rPr>
      <w:szCs w:val="20"/>
      <w:u w:val="single"/>
    </w:rPr>
  </w:style>
  <w:style w:type="character" w:customStyle="1" w:styleId="underlinedCharChar">
    <w:name w:val="underlined Char Char"/>
    <w:basedOn w:val="DefaultParagraphFont"/>
    <w:link w:val="underlined"/>
    <w:rsid w:val="009231B9"/>
    <w:rPr>
      <w:rFonts w:ascii="Calibri" w:hAnsi="Calibri" w:cs="Calibri"/>
      <w:sz w:val="26"/>
      <w:szCs w:val="20"/>
      <w:u w:val="single"/>
    </w:rPr>
  </w:style>
  <w:style w:type="paragraph" w:styleId="TOC1">
    <w:name w:val="toc 1"/>
    <w:aliases w:val="Index Basic"/>
    <w:basedOn w:val="Normal"/>
    <w:next w:val="Normal"/>
    <w:autoRedefine/>
    <w:uiPriority w:val="39"/>
    <w:qFormat/>
    <w:rsid w:val="009231B9"/>
    <w:rPr>
      <w:szCs w:val="20"/>
    </w:rPr>
  </w:style>
  <w:style w:type="character" w:customStyle="1" w:styleId="storyby">
    <w:name w:val="storyby"/>
    <w:basedOn w:val="DefaultParagraphFont"/>
    <w:rsid w:val="009231B9"/>
  </w:style>
  <w:style w:type="paragraph" w:customStyle="1" w:styleId="UnderlineChar1">
    <w:name w:val="Underline Char1"/>
    <w:basedOn w:val="Normal"/>
    <w:link w:val="UnderlineChar1Char"/>
    <w:rsid w:val="009231B9"/>
    <w:rPr>
      <w:rFonts w:eastAsia="MS Mincho"/>
      <w:szCs w:val="20"/>
      <w:u w:val="single"/>
    </w:rPr>
  </w:style>
  <w:style w:type="character" w:customStyle="1" w:styleId="UnderlineChar1Char">
    <w:name w:val="Underline Char1 Char"/>
    <w:basedOn w:val="DefaultParagraphFont"/>
    <w:link w:val="UnderlineChar1"/>
    <w:rsid w:val="009231B9"/>
    <w:rPr>
      <w:rFonts w:ascii="Calibri" w:eastAsia="MS Mincho" w:hAnsi="Calibri" w:cs="Calibri"/>
      <w:sz w:val="26"/>
      <w:szCs w:val="20"/>
      <w:u w:val="single"/>
    </w:rPr>
  </w:style>
  <w:style w:type="character" w:customStyle="1" w:styleId="BoldandUnderlineCharChar">
    <w:name w:val="Bold and Underline Char Char"/>
    <w:basedOn w:val="DefaultParagraphFont"/>
    <w:rsid w:val="009231B9"/>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9231B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231B9"/>
    <w:rPr>
      <w:rFonts w:asciiTheme="minorHAnsi" w:eastAsia="MS Mincho" w:hAnsiTheme="minorHAnsi" w:cstheme="minorBidi"/>
      <w:b/>
      <w:sz w:val="22"/>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9231B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231B9"/>
    <w:rPr>
      <w:rFonts w:asciiTheme="minorHAnsi" w:eastAsia="MS Mincho" w:hAnsiTheme="minorHAnsi" w:cstheme="minorBidi"/>
      <w:b/>
      <w:sz w:val="22"/>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9231B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231B9"/>
    <w:rPr>
      <w:rFonts w:asciiTheme="minorHAnsi" w:eastAsia="MS Mincho" w:hAnsiTheme="minorHAnsi" w:cstheme="minorBidi"/>
      <w:b/>
      <w:sz w:val="22"/>
      <w:u w:val="single"/>
    </w:rPr>
  </w:style>
  <w:style w:type="paragraph" w:customStyle="1" w:styleId="UnderlineChar2CharChar">
    <w:name w:val="Underline Char2 Char Char"/>
    <w:basedOn w:val="Normal"/>
    <w:link w:val="UnderlineChar2CharCharChar"/>
    <w:qFormat/>
    <w:rsid w:val="009231B9"/>
    <w:rPr>
      <w:rFonts w:eastAsia="MS Mincho"/>
      <w:szCs w:val="20"/>
      <w:u w:val="single"/>
    </w:rPr>
  </w:style>
  <w:style w:type="character" w:customStyle="1" w:styleId="UnderlineChar2CharCharChar">
    <w:name w:val="Underline Char2 Char Char Char"/>
    <w:basedOn w:val="DefaultParagraphFont"/>
    <w:link w:val="UnderlineChar2CharChar"/>
    <w:rsid w:val="009231B9"/>
    <w:rPr>
      <w:rFonts w:ascii="Calibri" w:eastAsia="MS Mincho" w:hAnsi="Calibri" w:cs="Calibri"/>
      <w:sz w:val="26"/>
      <w:szCs w:val="20"/>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9231B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231B9"/>
    <w:rPr>
      <w:rFonts w:asciiTheme="minorHAnsi" w:eastAsia="MS Mincho" w:hAnsiTheme="minorHAnsi" w:cstheme="minorBidi"/>
      <w:b/>
      <w:sz w:val="22"/>
      <w:u w:val="single"/>
    </w:rPr>
  </w:style>
  <w:style w:type="paragraph" w:customStyle="1" w:styleId="BoldUnderlining">
    <w:name w:val="Bold Underlining"/>
    <w:basedOn w:val="Normal"/>
    <w:link w:val="BoldUnderliningChar"/>
    <w:rsid w:val="009231B9"/>
    <w:rPr>
      <w:b/>
      <w:u w:val="single"/>
    </w:rPr>
  </w:style>
  <w:style w:type="character" w:customStyle="1" w:styleId="BoldUnderliningChar">
    <w:name w:val="Bold Underlining Char"/>
    <w:basedOn w:val="DefaultParagraphFont"/>
    <w:link w:val="BoldUnderlining"/>
    <w:rsid w:val="009231B9"/>
    <w:rPr>
      <w:rFonts w:ascii="Calibri" w:hAnsi="Calibri" w:cs="Calibri"/>
      <w:b/>
      <w:sz w:val="26"/>
      <w:u w:val="single"/>
    </w:rPr>
  </w:style>
  <w:style w:type="paragraph" w:customStyle="1" w:styleId="CardBody0">
    <w:name w:val="Card Body"/>
    <w:basedOn w:val="Normal"/>
    <w:link w:val="CardBodyChar"/>
    <w:qFormat/>
    <w:rsid w:val="009231B9"/>
    <w:rPr>
      <w:sz w:val="16"/>
    </w:rPr>
  </w:style>
  <w:style w:type="character" w:customStyle="1" w:styleId="CardBodyChar">
    <w:name w:val="Card Body Char"/>
    <w:basedOn w:val="DefaultParagraphFont"/>
    <w:link w:val="CardBody0"/>
    <w:rsid w:val="009231B9"/>
    <w:rPr>
      <w:rFonts w:ascii="Calibri" w:hAnsi="Calibri" w:cs="Calibri"/>
      <w:sz w:val="16"/>
    </w:rPr>
  </w:style>
  <w:style w:type="character" w:customStyle="1" w:styleId="Style9ptUnderline">
    <w:name w:val="Style 9 pt Underline"/>
    <w:basedOn w:val="DefaultParagraphFont"/>
    <w:rsid w:val="009231B9"/>
    <w:rPr>
      <w:sz w:val="22"/>
      <w:u w:val="single"/>
    </w:rPr>
  </w:style>
  <w:style w:type="character" w:customStyle="1" w:styleId="ptitleinside">
    <w:name w:val="p_title_inside"/>
    <w:basedOn w:val="DefaultParagraphFont"/>
    <w:rsid w:val="009231B9"/>
  </w:style>
  <w:style w:type="paragraph" w:customStyle="1" w:styleId="StyleBoldandUnderlineChar11ptBorderSinglesolidline">
    <w:name w:val="Style Bold and Underline Char + 11 pt Border: : (Single solid line..."/>
    <w:link w:val="StyleBoldandUnderlineChar11ptBorderSinglesolidlineChar"/>
    <w:qFormat/>
    <w:rsid w:val="009231B9"/>
    <w:pPr>
      <w:spacing w:after="200" w:line="276" w:lineRule="auto"/>
    </w:pPr>
    <w:rPr>
      <w:rFonts w:eastAsia="Times New Roman"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9231B9"/>
    <w:rPr>
      <w:rFonts w:eastAsia="Times New Roman" w:cs="Times New Roman"/>
      <w:b/>
      <w:bCs/>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9231B9"/>
  </w:style>
  <w:style w:type="character" w:customStyle="1" w:styleId="StyleMinimizedTextArialNarrow9ptChar">
    <w:name w:val="Style Minimized Text + Arial Narrow 9 pt Char"/>
    <w:basedOn w:val="DefaultParagraphFont"/>
    <w:link w:val="StyleMinimizedTextArialNarrow9pt"/>
    <w:rsid w:val="009231B9"/>
    <w:rPr>
      <w:rFonts w:ascii="Calibri" w:hAnsi="Calibri" w:cs="Calibri"/>
      <w:sz w:val="26"/>
    </w:rPr>
  </w:style>
  <w:style w:type="paragraph" w:customStyle="1" w:styleId="StyleBoldandUnderlineChar11ptNotBold">
    <w:name w:val="Style Bold and Underline Char + 11 pt Not Bold"/>
    <w:link w:val="StyleBoldandUnderlineChar11ptNotBoldChar"/>
    <w:qFormat/>
    <w:rsid w:val="009231B9"/>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231B9"/>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9231B9"/>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231B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231B9"/>
    <w:rPr>
      <w:rFonts w:ascii="Calibri" w:eastAsia="SimSun" w:hAnsi="Calibri" w:cs="Calibri"/>
      <w:b/>
      <w:bCs/>
      <w:sz w:val="26"/>
      <w:u w:val="single"/>
    </w:rPr>
  </w:style>
  <w:style w:type="paragraph" w:customStyle="1" w:styleId="Subtitle1">
    <w:name w:val="Subtitle1"/>
    <w:basedOn w:val="Normal"/>
    <w:next w:val="Normal"/>
    <w:qFormat/>
    <w:rsid w:val="009231B9"/>
    <w:pPr>
      <w:spacing w:after="60"/>
      <w:outlineLvl w:val="1"/>
    </w:pPr>
    <w:rPr>
      <w:bCs/>
      <w:szCs w:val="26"/>
      <w:u w:val="single"/>
    </w:rPr>
  </w:style>
  <w:style w:type="character" w:customStyle="1" w:styleId="SubtitleChar1">
    <w:name w:val="Subtitle Char1"/>
    <w:aliases w:val="Underlined card text Char1"/>
    <w:basedOn w:val="DefaultParagraphFont"/>
    <w:rsid w:val="009231B9"/>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9231B9"/>
    <w:rPr>
      <w:rFonts w:ascii="Times New Roman" w:hAnsi="Times New Roman"/>
    </w:rPr>
  </w:style>
  <w:style w:type="character" w:customStyle="1" w:styleId="StyleStyle411pt1Char">
    <w:name w:val="Style Style4 + 11 pt1 Char"/>
    <w:basedOn w:val="Style4Char"/>
    <w:link w:val="StyleStyle411pt1"/>
    <w:rsid w:val="009231B9"/>
    <w:rPr>
      <w:rFonts w:ascii="Times New Roman" w:hAnsi="Times New Roman" w:cs="Calibri"/>
      <w:sz w:val="26"/>
      <w:u w:val="single"/>
    </w:rPr>
  </w:style>
  <w:style w:type="paragraph" w:customStyle="1" w:styleId="evidencetextChar">
    <w:name w:val="evidence text Char"/>
    <w:basedOn w:val="Normal"/>
    <w:qFormat/>
    <w:rsid w:val="009231B9"/>
    <w:pPr>
      <w:ind w:left="1728" w:right="1008"/>
    </w:pPr>
    <w:rPr>
      <w:rFonts w:ascii="Arial" w:hAnsi="Arial"/>
      <w:color w:val="000000"/>
      <w:sz w:val="18"/>
    </w:rPr>
  </w:style>
  <w:style w:type="character" w:customStyle="1" w:styleId="underline2">
    <w:name w:val="underline2"/>
    <w:basedOn w:val="DefaultParagraphFont"/>
    <w:rsid w:val="009231B9"/>
    <w:rPr>
      <w:u w:val="single"/>
    </w:rPr>
  </w:style>
  <w:style w:type="paragraph" w:customStyle="1" w:styleId="CARD0">
    <w:name w:val="CARD"/>
    <w:basedOn w:val="Normal"/>
    <w:link w:val="CARDChar0"/>
    <w:qFormat/>
    <w:rsid w:val="009231B9"/>
    <w:rPr>
      <w:u w:val="single"/>
    </w:rPr>
  </w:style>
  <w:style w:type="character" w:customStyle="1" w:styleId="CARDChar0">
    <w:name w:val="CARD Char"/>
    <w:basedOn w:val="DefaultParagraphFont"/>
    <w:link w:val="CARD0"/>
    <w:rsid w:val="009231B9"/>
    <w:rPr>
      <w:rFonts w:ascii="Calibri" w:hAnsi="Calibri" w:cs="Calibri"/>
      <w:sz w:val="26"/>
      <w:u w:val="single"/>
    </w:rPr>
  </w:style>
  <w:style w:type="character" w:customStyle="1" w:styleId="Heading1CharChar1">
    <w:name w:val="Heading 1 Char Char1"/>
    <w:basedOn w:val="DefaultParagraphFont"/>
    <w:rsid w:val="009231B9"/>
    <w:rPr>
      <w:rFonts w:cs="Arial"/>
      <w:b/>
      <w:bCs/>
      <w:szCs w:val="32"/>
      <w:lang w:val="en-US" w:eastAsia="en-US" w:bidi="ar-SA"/>
    </w:rPr>
  </w:style>
  <w:style w:type="character" w:customStyle="1" w:styleId="Styleunderline9pt">
    <w:name w:val="Style underline + 9 pt"/>
    <w:basedOn w:val="underline"/>
    <w:rsid w:val="009231B9"/>
    <w:rPr>
      <w:rFonts w:ascii="Times New Roman" w:hAnsi="Times New Roman"/>
      <w:b/>
      <w:bCs w:val="0"/>
      <w:sz w:val="20"/>
      <w:u w:val="single"/>
    </w:rPr>
  </w:style>
  <w:style w:type="character" w:customStyle="1" w:styleId="StyleTimesNewRoman9pt">
    <w:name w:val="Style Times New Roman 9 pt"/>
    <w:basedOn w:val="DefaultParagraphFont"/>
    <w:rsid w:val="009231B9"/>
    <w:rPr>
      <w:rFonts w:ascii="Times New Roman" w:hAnsi="Times New Roman"/>
      <w:sz w:val="20"/>
    </w:rPr>
  </w:style>
  <w:style w:type="character" w:customStyle="1" w:styleId="Styleunderline9pt1">
    <w:name w:val="Style underline + 9 pt1"/>
    <w:basedOn w:val="underline"/>
    <w:rsid w:val="009231B9"/>
    <w:rPr>
      <w:b/>
      <w:bCs w:val="0"/>
      <w:sz w:val="20"/>
      <w:u w:val="single"/>
    </w:rPr>
  </w:style>
  <w:style w:type="paragraph" w:customStyle="1" w:styleId="StyleUnderlineChar11pt2">
    <w:name w:val="Style Underline Char + 11 pt2"/>
    <w:link w:val="StyleUnderlineChar11pt2Char"/>
    <w:qFormat/>
    <w:rsid w:val="009231B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231B9"/>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9231B9"/>
    <w:rPr>
      <w:b/>
      <w:bCs/>
      <w:noProof w:val="0"/>
      <w:sz w:val="20"/>
      <w:u w:val="single"/>
      <w:lang w:val="en-US" w:eastAsia="en-US" w:bidi="ar-SA"/>
    </w:rPr>
  </w:style>
  <w:style w:type="character" w:customStyle="1" w:styleId="globalcontentbody">
    <w:name w:val="globalcontentbody"/>
    <w:basedOn w:val="DefaultParagraphFont"/>
    <w:rsid w:val="009231B9"/>
  </w:style>
  <w:style w:type="character" w:customStyle="1" w:styleId="StyleUnderline3">
    <w:name w:val="Style Underline3"/>
    <w:basedOn w:val="DefaultParagraphFont"/>
    <w:rsid w:val="009231B9"/>
    <w:rPr>
      <w:u w:val="single"/>
    </w:rPr>
  </w:style>
  <w:style w:type="paragraph" w:customStyle="1" w:styleId="StyleStyle111ptBorderSinglesolidlineAuto05ptL">
    <w:name w:val="Style Style1 + 11 pt Border: : (Single solid line Auto  0.5 pt L..."/>
    <w:link w:val="StyleStyle111ptBorderSinglesolidlineAuto05ptLChar"/>
    <w:qFormat/>
    <w:rsid w:val="009231B9"/>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231B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231B9"/>
    <w:rPr>
      <w:u w:val="single"/>
    </w:rPr>
  </w:style>
  <w:style w:type="character" w:customStyle="1" w:styleId="underlineChar0">
    <w:name w:val="underline Char"/>
    <w:basedOn w:val="DefaultParagraphFont"/>
    <w:rsid w:val="009231B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9231B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231B9"/>
    <w:rPr>
      <w:sz w:val="20"/>
      <w:u w:val="single"/>
    </w:rPr>
  </w:style>
  <w:style w:type="character" w:customStyle="1" w:styleId="Hyperlink23">
    <w:name w:val="Hyperlink23"/>
    <w:basedOn w:val="DefaultParagraphFont"/>
    <w:rsid w:val="009231B9"/>
    <w:rPr>
      <w:color w:val="3300CC"/>
      <w:u w:val="single"/>
    </w:rPr>
  </w:style>
  <w:style w:type="paragraph" w:customStyle="1" w:styleId="cardCharChar">
    <w:name w:val="card Char Char"/>
    <w:basedOn w:val="Normal"/>
    <w:link w:val="cardCharCharChar"/>
    <w:qFormat/>
    <w:rsid w:val="009231B9"/>
    <w:pPr>
      <w:ind w:left="288" w:right="288"/>
    </w:pPr>
    <w:rPr>
      <w:szCs w:val="20"/>
    </w:rPr>
  </w:style>
  <w:style w:type="character" w:customStyle="1" w:styleId="cardCharCharChar">
    <w:name w:val="card Char Char Char"/>
    <w:basedOn w:val="DefaultParagraphFont"/>
    <w:link w:val="cardCharChar"/>
    <w:rsid w:val="009231B9"/>
    <w:rPr>
      <w:rFonts w:ascii="Calibri" w:hAnsi="Calibri" w:cs="Calibri"/>
      <w:sz w:val="26"/>
      <w:szCs w:val="20"/>
    </w:rPr>
  </w:style>
  <w:style w:type="character" w:customStyle="1" w:styleId="StyleunderlineArialNarrow9ptBold">
    <w:name w:val="Style underline + Arial Narrow 9 pt Bold"/>
    <w:basedOn w:val="underline"/>
    <w:rsid w:val="009231B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231B9"/>
  </w:style>
  <w:style w:type="character" w:customStyle="1" w:styleId="StylecardCharCharArialNarrow9ptChar">
    <w:name w:val="Style card Char Char + Arial Narrow 9 pt Char"/>
    <w:basedOn w:val="cardCharCharChar"/>
    <w:link w:val="StylecardCharCharArialNarrow9pt"/>
    <w:rsid w:val="009231B9"/>
    <w:rPr>
      <w:rFonts w:ascii="Calibri" w:hAnsi="Calibri" w:cs="Calibri"/>
      <w:sz w:val="26"/>
      <w:szCs w:val="20"/>
    </w:rPr>
  </w:style>
  <w:style w:type="character" w:customStyle="1" w:styleId="CardTextChar1">
    <w:name w:val="Card Text Char1"/>
    <w:basedOn w:val="DefaultParagraphFont"/>
    <w:rsid w:val="009231B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231B9"/>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9231B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231B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9231B9"/>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9231B9"/>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9231B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9231B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231B9"/>
    <w:rPr>
      <w:sz w:val="16"/>
    </w:rPr>
  </w:style>
  <w:style w:type="character" w:customStyle="1" w:styleId="TextsmallChar">
    <w:name w:val="Textsmall Char"/>
    <w:basedOn w:val="DefaultParagraphFont"/>
    <w:link w:val="Textsmall"/>
    <w:rsid w:val="009231B9"/>
    <w:rPr>
      <w:rFonts w:ascii="Calibri" w:hAnsi="Calibri" w:cs="Calibri"/>
      <w:sz w:val="16"/>
    </w:rPr>
  </w:style>
  <w:style w:type="character" w:customStyle="1" w:styleId="CharCharCharCharChar">
    <w:name w:val="Char Char Char Char Char"/>
    <w:aliases w:val="Char Char Char Char,Char Char Char Char Char Char Char1,Heading 2 Char1 Char Char Char Char Char Char"/>
    <w:basedOn w:val="DefaultParagraphFont"/>
    <w:rsid w:val="009231B9"/>
    <w:rPr>
      <w:rFonts w:cs="Arial"/>
      <w:b/>
      <w:bCs/>
      <w:iCs/>
      <w:sz w:val="24"/>
      <w:szCs w:val="28"/>
      <w:lang w:val="en-US" w:eastAsia="en-US" w:bidi="ar-SA"/>
    </w:rPr>
  </w:style>
  <w:style w:type="character" w:customStyle="1" w:styleId="CharChar111">
    <w:name w:val="Char Char111"/>
    <w:basedOn w:val="DefaultParagraphFont"/>
    <w:rsid w:val="009231B9"/>
    <w:rPr>
      <w:rFonts w:cs="Arial"/>
      <w:bCs/>
      <w:szCs w:val="26"/>
      <w:u w:val="single"/>
      <w:lang w:val="en-US" w:eastAsia="en-US" w:bidi="ar-SA"/>
    </w:rPr>
  </w:style>
  <w:style w:type="paragraph" w:customStyle="1" w:styleId="cardtextsmall">
    <w:name w:val="card text small"/>
    <w:basedOn w:val="Normal"/>
    <w:qFormat/>
    <w:rsid w:val="009231B9"/>
    <w:rPr>
      <w:rFonts w:ascii="Arial Narrow" w:hAnsi="Arial Narrow"/>
      <w:sz w:val="16"/>
    </w:rPr>
  </w:style>
  <w:style w:type="character" w:customStyle="1" w:styleId="AUnterdline">
    <w:name w:val="AUnterdline"/>
    <w:qFormat/>
    <w:rsid w:val="009231B9"/>
    <w:rPr>
      <w:rFonts w:ascii="Times New Roman" w:hAnsi="Times New Roman"/>
      <w:sz w:val="20"/>
      <w:u w:val="single"/>
    </w:rPr>
  </w:style>
  <w:style w:type="character" w:customStyle="1" w:styleId="highlightedsearchterm">
    <w:name w:val="highlightedsearchterm"/>
    <w:rsid w:val="009231B9"/>
  </w:style>
  <w:style w:type="character" w:customStyle="1" w:styleId="StyleUnderline1">
    <w:name w:val="Style Underline1"/>
    <w:basedOn w:val="DefaultParagraphFont"/>
    <w:rsid w:val="009231B9"/>
    <w:rPr>
      <w:rFonts w:ascii="Times New Roman" w:hAnsi="Times New Roman"/>
      <w:sz w:val="20"/>
      <w:u w:val="single"/>
    </w:rPr>
  </w:style>
  <w:style w:type="character" w:customStyle="1" w:styleId="DebateUnderline">
    <w:name w:val="Debate Underline"/>
    <w:qFormat/>
    <w:rsid w:val="009231B9"/>
    <w:rPr>
      <w:rFonts w:ascii="Times New Roman" w:hAnsi="Times New Roman"/>
      <w:sz w:val="20"/>
      <w:u w:val="thick"/>
    </w:rPr>
  </w:style>
  <w:style w:type="paragraph" w:customStyle="1" w:styleId="Cites">
    <w:name w:val="Cites"/>
    <w:next w:val="Cards"/>
    <w:link w:val="CitesChar2"/>
    <w:qFormat/>
    <w:rsid w:val="009231B9"/>
    <w:pPr>
      <w:widowControl w:val="0"/>
      <w:spacing w:after="0" w:line="240" w:lineRule="auto"/>
      <w:outlineLvl w:val="2"/>
    </w:pPr>
    <w:rPr>
      <w:rFonts w:ascii="Times New Roman" w:eastAsia="Times New Roman" w:hAnsi="Times New Roman" w:cs="Times New Roman"/>
      <w:sz w:val="20"/>
      <w:szCs w:val="24"/>
    </w:rPr>
  </w:style>
  <w:style w:type="character" w:customStyle="1" w:styleId="CitesChar2">
    <w:name w:val="Cites Char2"/>
    <w:link w:val="Cites"/>
    <w:rsid w:val="009231B9"/>
    <w:rPr>
      <w:rFonts w:ascii="Times New Roman" w:eastAsia="Times New Roman" w:hAnsi="Times New Roman" w:cs="Times New Roman"/>
      <w:sz w:val="20"/>
      <w:szCs w:val="24"/>
    </w:rPr>
  </w:style>
  <w:style w:type="character" w:customStyle="1" w:styleId="Author-Date">
    <w:name w:val="Author-Date"/>
    <w:qFormat/>
    <w:rsid w:val="009231B9"/>
    <w:rPr>
      <w:b/>
      <w:sz w:val="24"/>
    </w:rPr>
  </w:style>
  <w:style w:type="paragraph" w:customStyle="1" w:styleId="StyleStyle49pt10">
    <w:name w:val="Style Style4 + 9 pt10"/>
    <w:basedOn w:val="Style4"/>
    <w:link w:val="StyleStyle49pt10Char"/>
    <w:qFormat/>
    <w:rsid w:val="009231B9"/>
    <w:rPr>
      <w:rFonts w:ascii="Times New Roman" w:hAnsi="Times New Roman"/>
    </w:rPr>
  </w:style>
  <w:style w:type="character" w:customStyle="1" w:styleId="StyleStyle49pt10Char">
    <w:name w:val="Style Style4 + 9 pt10 Char"/>
    <w:basedOn w:val="Style4Char"/>
    <w:link w:val="StyleStyle49pt10"/>
    <w:rsid w:val="009231B9"/>
    <w:rPr>
      <w:rFonts w:ascii="Times New Roman" w:hAnsi="Times New Roman" w:cs="Calibri"/>
      <w:sz w:val="26"/>
      <w:u w:val="single"/>
    </w:rPr>
  </w:style>
  <w:style w:type="paragraph" w:customStyle="1" w:styleId="StyleStyle49ptBold7">
    <w:name w:val="Style Style4 + 9 pt Bold7"/>
    <w:basedOn w:val="Style4"/>
    <w:link w:val="StyleStyle49ptBold7Char"/>
    <w:qFormat/>
    <w:rsid w:val="009231B9"/>
    <w:rPr>
      <w:rFonts w:ascii="Times New Roman" w:hAnsi="Times New Roman"/>
      <w:b/>
      <w:bCs/>
    </w:rPr>
  </w:style>
  <w:style w:type="character" w:customStyle="1" w:styleId="StyleStyle49ptBold7Char">
    <w:name w:val="Style Style4 + 9 pt Bold7 Char"/>
    <w:link w:val="StyleStyle49ptBold7"/>
    <w:rsid w:val="009231B9"/>
    <w:rPr>
      <w:rFonts w:ascii="Times New Roman" w:hAnsi="Times New Roman" w:cs="Calibri"/>
      <w:b/>
      <w:bCs/>
      <w:sz w:val="26"/>
      <w:u w:val="single"/>
    </w:rPr>
  </w:style>
  <w:style w:type="paragraph" w:customStyle="1" w:styleId="NormalUnderline">
    <w:name w:val="Normal Underline"/>
    <w:basedOn w:val="Normal"/>
    <w:link w:val="NormalUnderlineChar"/>
    <w:qFormat/>
    <w:rsid w:val="009231B9"/>
    <w:pPr>
      <w:ind w:left="288"/>
    </w:pPr>
    <w:rPr>
      <w:u w:val="single"/>
    </w:rPr>
  </w:style>
  <w:style w:type="character" w:customStyle="1" w:styleId="NormalUnderlineChar">
    <w:name w:val="Normal Underline Char"/>
    <w:link w:val="NormalUnderline"/>
    <w:rsid w:val="009231B9"/>
    <w:rPr>
      <w:rFonts w:ascii="Calibri" w:hAnsi="Calibri" w:cs="Calibri"/>
      <w:sz w:val="26"/>
      <w:u w:val="single"/>
    </w:rPr>
  </w:style>
  <w:style w:type="character" w:customStyle="1" w:styleId="DontRead">
    <w:name w:val="Don't Read"/>
    <w:qFormat/>
    <w:rsid w:val="009231B9"/>
    <w:rPr>
      <w:rFonts w:ascii="Times New Roman" w:hAnsi="Times New Roman"/>
      <w:sz w:val="16"/>
    </w:rPr>
  </w:style>
  <w:style w:type="paragraph" w:customStyle="1" w:styleId="Underlinestyle">
    <w:name w:val="Underline style"/>
    <w:basedOn w:val="Normal"/>
    <w:qFormat/>
    <w:rsid w:val="009231B9"/>
    <w:rPr>
      <w:u w:val="single"/>
    </w:rPr>
  </w:style>
  <w:style w:type="character" w:customStyle="1" w:styleId="Style11ptUnderline3">
    <w:name w:val="Style 11 pt Underline3"/>
    <w:rsid w:val="009231B9"/>
    <w:rPr>
      <w:sz w:val="20"/>
      <w:u w:val="single"/>
    </w:rPr>
  </w:style>
  <w:style w:type="character" w:customStyle="1" w:styleId="27">
    <w:name w:val="27"/>
    <w:rsid w:val="009231B9"/>
    <w:rPr>
      <w:rFonts w:cs="Arial"/>
      <w:bCs/>
      <w:sz w:val="20"/>
      <w:u w:val="single"/>
      <w:lang w:val="en-US" w:eastAsia="en-US" w:bidi="ar-SA"/>
    </w:rPr>
  </w:style>
  <w:style w:type="character" w:customStyle="1" w:styleId="2">
    <w:name w:val="2"/>
    <w:rsid w:val="009231B9"/>
    <w:rPr>
      <w:rFonts w:cs="Arial"/>
      <w:bCs/>
      <w:sz w:val="20"/>
      <w:u w:val="single"/>
      <w:lang w:val="en-US" w:eastAsia="en-US" w:bidi="ar-SA"/>
    </w:rPr>
  </w:style>
  <w:style w:type="character" w:customStyle="1" w:styleId="Style9ptUnderline11">
    <w:name w:val="Style 9 pt Underline11"/>
    <w:basedOn w:val="DefaultParagraphFont"/>
    <w:rsid w:val="009231B9"/>
    <w:rPr>
      <w:sz w:val="20"/>
      <w:u w:val="single"/>
    </w:rPr>
  </w:style>
  <w:style w:type="character" w:customStyle="1" w:styleId="Style9ptBoldUnderline5">
    <w:name w:val="Style 9 pt Bold Underline5"/>
    <w:basedOn w:val="DefaultParagraphFont"/>
    <w:rsid w:val="009231B9"/>
    <w:rPr>
      <w:b/>
      <w:bCs/>
      <w:sz w:val="20"/>
      <w:u w:val="single"/>
    </w:rPr>
  </w:style>
  <w:style w:type="character" w:customStyle="1" w:styleId="CharChar114">
    <w:name w:val="Char Char114"/>
    <w:basedOn w:val="DefaultParagraphFont"/>
    <w:rsid w:val="009231B9"/>
    <w:rPr>
      <w:rFonts w:cs="Arial"/>
      <w:bCs/>
      <w:szCs w:val="26"/>
      <w:u w:val="single"/>
      <w:lang w:val="en-US" w:eastAsia="en-US" w:bidi="ar-SA"/>
    </w:rPr>
  </w:style>
  <w:style w:type="character" w:customStyle="1" w:styleId="CharChar113">
    <w:name w:val="Char Char113"/>
    <w:basedOn w:val="DefaultParagraphFont"/>
    <w:rsid w:val="009231B9"/>
    <w:rPr>
      <w:rFonts w:cs="Arial"/>
      <w:bCs/>
      <w:szCs w:val="26"/>
      <w:u w:val="single"/>
      <w:lang w:val="en-US" w:eastAsia="en-US" w:bidi="ar-SA"/>
    </w:rPr>
  </w:style>
  <w:style w:type="character" w:customStyle="1" w:styleId="CharChar112">
    <w:name w:val="Char Char112"/>
    <w:basedOn w:val="DefaultParagraphFont"/>
    <w:rsid w:val="009231B9"/>
    <w:rPr>
      <w:rFonts w:cs="Arial"/>
      <w:bCs/>
      <w:szCs w:val="26"/>
      <w:u w:val="single"/>
      <w:lang w:val="en-US" w:eastAsia="en-US" w:bidi="ar-SA"/>
    </w:rPr>
  </w:style>
  <w:style w:type="character" w:customStyle="1" w:styleId="hit">
    <w:name w:val="hit"/>
    <w:basedOn w:val="DefaultParagraphFont"/>
    <w:rsid w:val="009231B9"/>
  </w:style>
  <w:style w:type="character" w:customStyle="1" w:styleId="ssl0">
    <w:name w:val="ss_l0"/>
    <w:basedOn w:val="DefaultParagraphFont"/>
    <w:rsid w:val="009231B9"/>
  </w:style>
  <w:style w:type="character" w:customStyle="1" w:styleId="CommentSubjectChar">
    <w:name w:val="Comment Subject Char"/>
    <w:basedOn w:val="CommentTextChar"/>
    <w:link w:val="CommentSubject"/>
    <w:rsid w:val="009231B9"/>
    <w:rPr>
      <w:rFonts w:ascii="Times New Roman" w:hAnsi="Times New Roman" w:cs="Times New Roman"/>
      <w:b/>
      <w:bCs/>
      <w:sz w:val="20"/>
      <w:szCs w:val="20"/>
    </w:rPr>
  </w:style>
  <w:style w:type="paragraph" w:styleId="CommentSubject">
    <w:name w:val="annotation subject"/>
    <w:basedOn w:val="CommentText"/>
    <w:next w:val="CommentText"/>
    <w:link w:val="CommentSubjectChar"/>
    <w:rsid w:val="009231B9"/>
    <w:rPr>
      <w:rFonts w:ascii="Times New Roman" w:hAnsi="Times New Roman" w:cs="Times New Roman"/>
      <w:b/>
      <w:bCs/>
    </w:rPr>
  </w:style>
  <w:style w:type="character" w:customStyle="1" w:styleId="CommentSubjectChar1">
    <w:name w:val="Comment Subject Char1"/>
    <w:basedOn w:val="CommentTextChar"/>
    <w:uiPriority w:val="99"/>
    <w:rsid w:val="009231B9"/>
    <w:rPr>
      <w:rFonts w:ascii="Calibri" w:hAnsi="Calibri" w:cs="Calibri"/>
      <w:b/>
      <w:bCs/>
      <w:sz w:val="20"/>
      <w:szCs w:val="20"/>
    </w:rPr>
  </w:style>
  <w:style w:type="paragraph" w:customStyle="1" w:styleId="WW-Default1">
    <w:name w:val="WW-Default1"/>
    <w:basedOn w:val="Normal"/>
    <w:qFormat/>
    <w:rsid w:val="009231B9"/>
    <w:pPr>
      <w:suppressAutoHyphens/>
    </w:pPr>
    <w:rPr>
      <w:b/>
      <w:bCs/>
      <w:szCs w:val="20"/>
      <w:lang w:eastAsia="ar-SA"/>
    </w:rPr>
  </w:style>
  <w:style w:type="character" w:customStyle="1" w:styleId="zoomme">
    <w:name w:val="zoomme"/>
    <w:basedOn w:val="DefaultParagraphFont"/>
    <w:rsid w:val="009231B9"/>
  </w:style>
  <w:style w:type="character" w:customStyle="1" w:styleId="Date1">
    <w:name w:val="Date1"/>
    <w:basedOn w:val="DefaultParagraphFont"/>
    <w:rsid w:val="009231B9"/>
  </w:style>
  <w:style w:type="character" w:customStyle="1" w:styleId="classauthor">
    <w:name w:val="class=&quot;author&quot;"/>
    <w:basedOn w:val="DefaultParagraphFont"/>
    <w:rsid w:val="009231B9"/>
  </w:style>
  <w:style w:type="character" w:customStyle="1" w:styleId="verdana">
    <w:name w:val="verdana"/>
    <w:basedOn w:val="DefaultParagraphFont"/>
    <w:rsid w:val="009231B9"/>
  </w:style>
  <w:style w:type="character" w:customStyle="1" w:styleId="texto1">
    <w:name w:val="texto1"/>
    <w:rsid w:val="009231B9"/>
  </w:style>
  <w:style w:type="character" w:customStyle="1" w:styleId="officialstitle-">
    <w:name w:val="official_s_title-"/>
    <w:basedOn w:val="DefaultParagraphFont"/>
    <w:rsid w:val="009231B9"/>
  </w:style>
  <w:style w:type="character" w:customStyle="1" w:styleId="officialsbureau">
    <w:name w:val="official_s_bureau"/>
    <w:basedOn w:val="DefaultParagraphFont"/>
    <w:rsid w:val="009231B9"/>
  </w:style>
  <w:style w:type="paragraph" w:customStyle="1" w:styleId="citenon-bold">
    <w:name w:val="cite non-bold"/>
    <w:basedOn w:val="Normal"/>
    <w:link w:val="citenon-boldChar"/>
    <w:qFormat/>
    <w:rsid w:val="009231B9"/>
    <w:rPr>
      <w:rFonts w:ascii="Garamond" w:hAnsi="Garamond"/>
      <w:szCs w:val="20"/>
    </w:rPr>
  </w:style>
  <w:style w:type="character" w:customStyle="1" w:styleId="CardsChar1">
    <w:name w:val="Cards Char1"/>
    <w:rsid w:val="009231B9"/>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231B9"/>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231B9"/>
    <w:rPr>
      <w:rFonts w:ascii="Calibri" w:eastAsia="Times New Roman" w:hAnsi="Calibri" w:cs="Arial"/>
      <w:b/>
      <w:bCs/>
      <w:sz w:val="24"/>
      <w:szCs w:val="28"/>
    </w:rPr>
  </w:style>
  <w:style w:type="paragraph" w:customStyle="1" w:styleId="Style23">
    <w:name w:val="Style23"/>
    <w:basedOn w:val="Normal"/>
    <w:uiPriority w:val="99"/>
    <w:qFormat/>
    <w:rsid w:val="009231B9"/>
    <w:pPr>
      <w:autoSpaceDE w:val="0"/>
      <w:autoSpaceDN w:val="0"/>
      <w:adjustRightInd w:val="0"/>
      <w:spacing w:line="209" w:lineRule="exact"/>
    </w:pPr>
    <w:rPr>
      <w:rFonts w:eastAsia="SimSun"/>
    </w:rPr>
  </w:style>
  <w:style w:type="character" w:customStyle="1" w:styleId="gray">
    <w:name w:val="gray"/>
    <w:basedOn w:val="DefaultParagraphFont"/>
    <w:rsid w:val="009231B9"/>
  </w:style>
  <w:style w:type="paragraph" w:customStyle="1" w:styleId="Citation-FirstLine">
    <w:name w:val="Citation - First Line"/>
    <w:basedOn w:val="Normal"/>
    <w:next w:val="Normal"/>
    <w:autoRedefine/>
    <w:qFormat/>
    <w:rsid w:val="009231B9"/>
    <w:pPr>
      <w:spacing w:line="240" w:lineRule="atLeast"/>
      <w:jc w:val="both"/>
    </w:pPr>
    <w:rPr>
      <w:rFonts w:ascii="Book Antiqua" w:hAnsi="Book Antiqua"/>
      <w:sz w:val="16"/>
    </w:rPr>
  </w:style>
  <w:style w:type="paragraph" w:customStyle="1" w:styleId="Citation-Complete">
    <w:name w:val="Citation - Complete"/>
    <w:basedOn w:val="Normal"/>
    <w:next w:val="Normal"/>
    <w:link w:val="Citation-CompleteChar"/>
    <w:autoRedefine/>
    <w:qFormat/>
    <w:rsid w:val="009231B9"/>
    <w:pPr>
      <w:spacing w:after="120"/>
      <w:jc w:val="both"/>
    </w:pPr>
    <w:rPr>
      <w:rFonts w:ascii="Book Antiqua" w:hAnsi="Book Antiqua"/>
      <w:sz w:val="16"/>
    </w:rPr>
  </w:style>
  <w:style w:type="character" w:customStyle="1" w:styleId="Citation-CompleteChar">
    <w:name w:val="Citation - Complete Char"/>
    <w:basedOn w:val="DefaultParagraphFont"/>
    <w:link w:val="Citation-Complete"/>
    <w:locked/>
    <w:rsid w:val="009231B9"/>
    <w:rPr>
      <w:rFonts w:ascii="Book Antiqua" w:hAnsi="Book Antiqua" w:cs="Calibri"/>
      <w:sz w:val="16"/>
    </w:rPr>
  </w:style>
  <w:style w:type="paragraph" w:customStyle="1" w:styleId="TagCite">
    <w:name w:val="Tag/Cite"/>
    <w:basedOn w:val="Normal"/>
    <w:link w:val="TagCiteChar"/>
    <w:qFormat/>
    <w:rsid w:val="009231B9"/>
    <w:rPr>
      <w:b/>
    </w:rPr>
  </w:style>
  <w:style w:type="character" w:customStyle="1" w:styleId="Style11ptItalic">
    <w:name w:val="Style 11 pt Italic"/>
    <w:basedOn w:val="DefaultParagraphFont"/>
    <w:rsid w:val="009231B9"/>
    <w:rPr>
      <w:rFonts w:ascii="Times New Roman" w:hAnsi="Times New Roman"/>
      <w:i/>
      <w:iCs/>
      <w:sz w:val="20"/>
    </w:rPr>
  </w:style>
  <w:style w:type="character" w:customStyle="1" w:styleId="hdr">
    <w:name w:val="hdr"/>
    <w:basedOn w:val="DefaultParagraphFont"/>
    <w:rsid w:val="009231B9"/>
  </w:style>
  <w:style w:type="paragraph" w:customStyle="1" w:styleId="StyleStyle49ptBold3">
    <w:name w:val="Style Style4 + 9 pt Bold3"/>
    <w:basedOn w:val="Style4"/>
    <w:link w:val="StyleStyle49ptBold3Char"/>
    <w:qFormat/>
    <w:rsid w:val="009231B9"/>
    <w:rPr>
      <w:rFonts w:ascii="Times New Roman" w:hAnsi="Times New Roman"/>
      <w:b/>
      <w:bCs/>
    </w:rPr>
  </w:style>
  <w:style w:type="character" w:customStyle="1" w:styleId="StyleStyle49ptBold3Char">
    <w:name w:val="Style Style4 + 9 pt Bold3 Char"/>
    <w:basedOn w:val="Style4Char"/>
    <w:link w:val="StyleStyle49ptBold3"/>
    <w:rsid w:val="009231B9"/>
    <w:rPr>
      <w:rFonts w:ascii="Times New Roman" w:hAnsi="Times New Roman" w:cs="Calibri"/>
      <w:b/>
      <w:bCs/>
      <w:sz w:val="26"/>
      <w:u w:val="single"/>
    </w:rPr>
  </w:style>
  <w:style w:type="character" w:customStyle="1" w:styleId="Style9ptUnderline6">
    <w:name w:val="Style 9 pt Underline6"/>
    <w:basedOn w:val="DefaultParagraphFont"/>
    <w:rsid w:val="009231B9"/>
    <w:rPr>
      <w:sz w:val="20"/>
      <w:u w:val="single"/>
    </w:rPr>
  </w:style>
  <w:style w:type="character" w:customStyle="1" w:styleId="ct-with-fmlt">
    <w:name w:val="ct-with-fmlt"/>
    <w:basedOn w:val="DefaultParagraphFont"/>
    <w:rsid w:val="009231B9"/>
  </w:style>
  <w:style w:type="paragraph" w:customStyle="1" w:styleId="StyleStyle49ptBoldItalic">
    <w:name w:val="Style Style4 + 9 pt Bold Italic"/>
    <w:basedOn w:val="Normal"/>
    <w:link w:val="StyleStyle49ptBoldItalicChar"/>
    <w:qFormat/>
    <w:rsid w:val="009231B9"/>
    <w:rPr>
      <w:b/>
      <w:bCs/>
      <w:i/>
      <w:iCs/>
      <w:u w:val="single"/>
    </w:rPr>
  </w:style>
  <w:style w:type="character" w:customStyle="1" w:styleId="StyleStyle49ptBoldItalicChar">
    <w:name w:val="Style Style4 + 9 pt Bold Italic Char"/>
    <w:basedOn w:val="DefaultParagraphFont"/>
    <w:link w:val="StyleStyle49ptBoldItalic"/>
    <w:rsid w:val="009231B9"/>
    <w:rPr>
      <w:rFonts w:ascii="Calibri" w:hAnsi="Calibri" w:cs="Calibri"/>
      <w:b/>
      <w:bCs/>
      <w:i/>
      <w:iCs/>
      <w:sz w:val="26"/>
      <w:u w:val="single"/>
    </w:rPr>
  </w:style>
  <w:style w:type="character" w:customStyle="1" w:styleId="StyleBoldUnderline1">
    <w:name w:val="Style Bold Underline1"/>
    <w:basedOn w:val="DefaultParagraphFont"/>
    <w:rsid w:val="009231B9"/>
    <w:rPr>
      <w:b w:val="0"/>
      <w:bCs/>
      <w:u w:val="single"/>
    </w:rPr>
  </w:style>
  <w:style w:type="character" w:customStyle="1" w:styleId="date-display-single">
    <w:name w:val="date-display-single"/>
    <w:basedOn w:val="DefaultParagraphFont"/>
    <w:rsid w:val="009231B9"/>
  </w:style>
  <w:style w:type="character" w:customStyle="1" w:styleId="CitesChar">
    <w:name w:val="Cites Char"/>
    <w:rsid w:val="009231B9"/>
    <w:rPr>
      <w:rFonts w:ascii="Times New Roman" w:eastAsia="Times New Roman" w:hAnsi="Times New Roman" w:cs="Times New Roman"/>
      <w:sz w:val="20"/>
      <w:szCs w:val="24"/>
    </w:rPr>
  </w:style>
  <w:style w:type="paragraph" w:customStyle="1" w:styleId="Cite20">
    <w:name w:val="Cite 2"/>
    <w:basedOn w:val="Normal"/>
    <w:qFormat/>
    <w:rsid w:val="009231B9"/>
    <w:rPr>
      <w:rFonts w:ascii="Arial" w:eastAsia="MS Mincho" w:hAnsi="Arial"/>
      <w:b/>
      <w:u w:val="single"/>
    </w:rPr>
  </w:style>
  <w:style w:type="character" w:customStyle="1" w:styleId="StyleunderlineBold">
    <w:name w:val="Style underline + Bold"/>
    <w:basedOn w:val="underline"/>
    <w:rsid w:val="009231B9"/>
    <w:rPr>
      <w:rFonts w:ascii="Times New Roman" w:hAnsi="Times New Roman" w:cs="Times New Roman"/>
      <w:b w:val="0"/>
      <w:bCs/>
      <w:sz w:val="20"/>
      <w:u w:val="single"/>
    </w:rPr>
  </w:style>
  <w:style w:type="paragraph" w:customStyle="1" w:styleId="cards0">
    <w:name w:val="cards"/>
    <w:basedOn w:val="Cites"/>
    <w:qFormat/>
    <w:rsid w:val="009231B9"/>
    <w:pPr>
      <w:widowControl/>
      <w:outlineLvl w:val="9"/>
    </w:pPr>
    <w:rPr>
      <w:rFonts w:eastAsia="Calibri"/>
      <w:szCs w:val="22"/>
    </w:rPr>
  </w:style>
  <w:style w:type="character" w:customStyle="1" w:styleId="TagsChar">
    <w:name w:val="Tags Char"/>
    <w:basedOn w:val="DefaultParagraphFont"/>
    <w:rsid w:val="009231B9"/>
    <w:rPr>
      <w:rFonts w:ascii="Georgia" w:eastAsia="Calibri" w:hAnsi="Georgia" w:cs="Times New Roman"/>
      <w:b/>
      <w:sz w:val="24"/>
    </w:rPr>
  </w:style>
  <w:style w:type="character" w:customStyle="1" w:styleId="Style10ptUnderline">
    <w:name w:val="Style 10 pt Underline"/>
    <w:basedOn w:val="DefaultParagraphFont"/>
    <w:rsid w:val="009231B9"/>
    <w:rPr>
      <w:sz w:val="20"/>
      <w:u w:val="single"/>
    </w:rPr>
  </w:style>
  <w:style w:type="character" w:customStyle="1" w:styleId="BodyTextIndent3Char">
    <w:name w:val="Body Text Indent 3 Char"/>
    <w:basedOn w:val="DefaultParagraphFont"/>
    <w:link w:val="BodyTextIndent3"/>
    <w:uiPriority w:val="99"/>
    <w:rsid w:val="009231B9"/>
    <w:rPr>
      <w:rFonts w:ascii="Times New Roman" w:hAnsi="Times New Roman" w:cs="Times New Roman"/>
      <w:sz w:val="16"/>
      <w:szCs w:val="16"/>
    </w:rPr>
  </w:style>
  <w:style w:type="paragraph" w:styleId="BodyTextIndent3">
    <w:name w:val="Body Text Indent 3"/>
    <w:basedOn w:val="Normal"/>
    <w:link w:val="BodyTextIndent3Char"/>
    <w:uiPriority w:val="99"/>
    <w:rsid w:val="009231B9"/>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rsid w:val="009231B9"/>
    <w:rPr>
      <w:rFonts w:ascii="Calibri" w:hAnsi="Calibri" w:cs="Calibri"/>
      <w:sz w:val="16"/>
      <w:szCs w:val="16"/>
    </w:rPr>
  </w:style>
  <w:style w:type="character" w:customStyle="1" w:styleId="slug-pub-date">
    <w:name w:val="slug-pub-date"/>
    <w:basedOn w:val="DefaultParagraphFont"/>
    <w:rsid w:val="009231B9"/>
  </w:style>
  <w:style w:type="character" w:customStyle="1" w:styleId="slug-vol">
    <w:name w:val="slug-vol"/>
    <w:basedOn w:val="DefaultParagraphFont"/>
    <w:rsid w:val="009231B9"/>
  </w:style>
  <w:style w:type="character" w:customStyle="1" w:styleId="slug-issue">
    <w:name w:val="slug-issue"/>
    <w:basedOn w:val="DefaultParagraphFont"/>
    <w:rsid w:val="009231B9"/>
  </w:style>
  <w:style w:type="character" w:customStyle="1" w:styleId="slug-pages">
    <w:name w:val="slug-pages"/>
    <w:basedOn w:val="DefaultParagraphFont"/>
    <w:rsid w:val="009231B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Cite3"/>
    <w:basedOn w:val="DefaultParagraphFont"/>
    <w:uiPriority w:val="5"/>
    <w:qFormat/>
    <w:rsid w:val="009231B9"/>
    <w:rPr>
      <w:b/>
      <w:bCs/>
      <w:strike w:val="0"/>
      <w:dstrike w:val="0"/>
      <w:sz w:val="24"/>
      <w:u w:val="none"/>
      <w:effect w:val="none"/>
    </w:rPr>
  </w:style>
  <w:style w:type="character" w:customStyle="1" w:styleId="tagchar">
    <w:name w:val="tagchar"/>
    <w:basedOn w:val="DefaultParagraphFont"/>
    <w:rsid w:val="009231B9"/>
  </w:style>
  <w:style w:type="character" w:customStyle="1" w:styleId="Style8pt">
    <w:name w:val="Style 8 pt"/>
    <w:basedOn w:val="DefaultParagraphFont"/>
    <w:rsid w:val="009231B9"/>
    <w:rPr>
      <w:sz w:val="20"/>
    </w:rPr>
  </w:style>
  <w:style w:type="character" w:customStyle="1" w:styleId="BoldandUnderlineChar5CharCharCharCharCharCharCharChar">
    <w:name w:val="Bold and Underline Char5 Char Char Char Char Char Char Char Char"/>
    <w:basedOn w:val="DefaultParagraphFont"/>
    <w:rsid w:val="009231B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231B9"/>
    <w:rPr>
      <w:szCs w:val="24"/>
      <w:u w:val="single"/>
      <w:lang w:val="en-US" w:eastAsia="en-US" w:bidi="ar-SA"/>
    </w:rPr>
  </w:style>
  <w:style w:type="paragraph" w:customStyle="1" w:styleId="Language">
    <w:name w:val="Language"/>
    <w:basedOn w:val="Normal"/>
    <w:link w:val="LanguageChar"/>
    <w:qFormat/>
    <w:rsid w:val="009231B9"/>
    <w:rPr>
      <w:strike/>
      <w:szCs w:val="20"/>
    </w:rPr>
  </w:style>
  <w:style w:type="character" w:customStyle="1" w:styleId="LanguageChar">
    <w:name w:val="Language Char"/>
    <w:basedOn w:val="DefaultParagraphFont"/>
    <w:link w:val="Language"/>
    <w:rsid w:val="009231B9"/>
    <w:rPr>
      <w:rFonts w:ascii="Calibri" w:hAnsi="Calibri" w:cs="Calibri"/>
      <w:strike/>
      <w:sz w:val="26"/>
      <w:szCs w:val="20"/>
    </w:rPr>
  </w:style>
  <w:style w:type="paragraph" w:customStyle="1" w:styleId="UnderlineChar3">
    <w:name w:val="Underline Char3"/>
    <w:basedOn w:val="Normal"/>
    <w:link w:val="UnderlineChar3Char"/>
    <w:qFormat/>
    <w:rsid w:val="009231B9"/>
    <w:rPr>
      <w:u w:val="single"/>
    </w:rPr>
  </w:style>
  <w:style w:type="character" w:customStyle="1" w:styleId="UnderlineChar3Char">
    <w:name w:val="Underline Char3 Char"/>
    <w:basedOn w:val="DefaultParagraphFont"/>
    <w:link w:val="UnderlineChar3"/>
    <w:rsid w:val="009231B9"/>
    <w:rPr>
      <w:rFonts w:ascii="Calibri" w:hAnsi="Calibri" w:cs="Calibri"/>
      <w:sz w:val="26"/>
      <w:u w:val="single"/>
    </w:rPr>
  </w:style>
  <w:style w:type="character" w:customStyle="1" w:styleId="BoldandUnderlineChar1Char2Char">
    <w:name w:val="Bold and Underline Char1 Char2 Char"/>
    <w:basedOn w:val="DefaultParagraphFont"/>
    <w:rsid w:val="009231B9"/>
    <w:rPr>
      <w:b/>
      <w:szCs w:val="24"/>
      <w:u w:val="single"/>
      <w:lang w:val="en-US" w:eastAsia="en-US" w:bidi="ar-SA"/>
    </w:rPr>
  </w:style>
  <w:style w:type="character" w:customStyle="1" w:styleId="SmalltextChar0">
    <w:name w:val="Small text Char"/>
    <w:aliases w:val="Quote1 Char1"/>
    <w:link w:val="Smalltext"/>
    <w:rsid w:val="009231B9"/>
    <w:rPr>
      <w:rFonts w:ascii="Arial Narrow" w:hAnsi="Arial Narrow" w:cs="Calibri"/>
      <w:sz w:val="16"/>
    </w:rPr>
  </w:style>
  <w:style w:type="paragraph" w:customStyle="1" w:styleId="HotRoute0">
    <w:name w:val="Hot Route"/>
    <w:basedOn w:val="Normal"/>
    <w:link w:val="HotRouteChar"/>
    <w:qFormat/>
    <w:rsid w:val="009231B9"/>
    <w:pPr>
      <w:ind w:left="144"/>
    </w:pPr>
  </w:style>
  <w:style w:type="character" w:customStyle="1" w:styleId="HotRouteChar">
    <w:name w:val="Hot Route Char"/>
    <w:link w:val="HotRoute0"/>
    <w:rsid w:val="009231B9"/>
    <w:rPr>
      <w:rFonts w:ascii="Calibri" w:hAnsi="Calibri" w:cs="Calibri"/>
      <w:sz w:val="26"/>
    </w:rPr>
  </w:style>
  <w:style w:type="paragraph" w:styleId="BodyText2">
    <w:name w:val="Body Text 2"/>
    <w:basedOn w:val="Normal"/>
    <w:link w:val="BodyText2Char"/>
    <w:rsid w:val="009231B9"/>
    <w:pPr>
      <w:spacing w:after="120" w:line="480" w:lineRule="auto"/>
    </w:pPr>
  </w:style>
  <w:style w:type="character" w:customStyle="1" w:styleId="BodyText2Char">
    <w:name w:val="Body Text 2 Char"/>
    <w:basedOn w:val="DefaultParagraphFont"/>
    <w:link w:val="BodyText2"/>
    <w:rsid w:val="009231B9"/>
    <w:rPr>
      <w:rFonts w:ascii="Calibri" w:hAnsi="Calibri" w:cs="Calibri"/>
      <w:sz w:val="26"/>
    </w:rPr>
  </w:style>
  <w:style w:type="paragraph" w:customStyle="1" w:styleId="Cardstyle0">
    <w:name w:val="Cardstyle"/>
    <w:basedOn w:val="Normal"/>
    <w:next w:val="Normal"/>
    <w:qFormat/>
    <w:rsid w:val="009231B9"/>
  </w:style>
  <w:style w:type="character" w:customStyle="1" w:styleId="StyleEmphasisArial12ptBoldNotItalic">
    <w:name w:val="Style Emphasis + Arial 12 pt Bold Not Italic"/>
    <w:basedOn w:val="Emphasis"/>
    <w:rsid w:val="009231B9"/>
    <w:rPr>
      <w:rFonts w:ascii="Arial" w:hAnsi="Arial" w:cs="Times New Roman"/>
      <w:b w:val="0"/>
      <w:bCs/>
      <w:i/>
      <w:iCs/>
      <w:sz w:val="24"/>
      <w:u w:val="single"/>
      <w:bdr w:val="single" w:sz="8" w:space="0" w:color="auto"/>
    </w:rPr>
  </w:style>
  <w:style w:type="character" w:customStyle="1" w:styleId="DebateHighlighted">
    <w:name w:val="Debate Highlighted"/>
    <w:qFormat/>
    <w:rsid w:val="009231B9"/>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9231B9"/>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9231B9"/>
    <w:rPr>
      <w:rFonts w:ascii="SimSun" w:eastAsia="SimSun" w:hAnsi="SimSun"/>
      <w:sz w:val="15"/>
      <w:lang w:eastAsia="zh-CN"/>
    </w:rPr>
  </w:style>
  <w:style w:type="paragraph" w:customStyle="1" w:styleId="UnreadText">
    <w:name w:val="Unread Text"/>
    <w:basedOn w:val="Normal"/>
    <w:next w:val="Normal"/>
    <w:link w:val="UnreadTextChar"/>
    <w:autoRedefine/>
    <w:qFormat/>
    <w:rsid w:val="009231B9"/>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9231B9"/>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9231B9"/>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9231B9"/>
    <w:rPr>
      <w:rFonts w:ascii="Times New Roman" w:hAnsi="Times New Roman"/>
      <w:sz w:val="24"/>
      <w:u w:val="single"/>
      <w:bdr w:val="none" w:sz="0" w:space="0" w:color="auto"/>
      <w:shd w:val="clear" w:color="auto" w:fill="00FFFF"/>
    </w:rPr>
  </w:style>
  <w:style w:type="character" w:customStyle="1" w:styleId="smallChar">
    <w:name w:val="small Char"/>
    <w:rsid w:val="009231B9"/>
    <w:rPr>
      <w:rFonts w:ascii="Calibri" w:eastAsia="Calibri" w:hAnsi="Calibri" w:cs="Calibri"/>
      <w:sz w:val="16"/>
      <w:szCs w:val="20"/>
      <w:lang w:val="x-none" w:eastAsia="x-none"/>
    </w:rPr>
  </w:style>
  <w:style w:type="paragraph" w:customStyle="1" w:styleId="HotRoute1">
    <w:name w:val="Hot Route!"/>
    <w:basedOn w:val="Normal"/>
    <w:link w:val="HotRouteChar0"/>
    <w:qFormat/>
    <w:rsid w:val="009231B9"/>
    <w:pPr>
      <w:ind w:left="144"/>
    </w:pPr>
    <w:rPr>
      <w:lang w:val="x-none" w:eastAsia="x-none"/>
    </w:rPr>
  </w:style>
  <w:style w:type="character" w:customStyle="1" w:styleId="HotRouteChar0">
    <w:name w:val="Hot Route! Char"/>
    <w:link w:val="HotRoute1"/>
    <w:rsid w:val="009231B9"/>
    <w:rPr>
      <w:rFonts w:ascii="Calibri" w:hAnsi="Calibri" w:cs="Calibri"/>
      <w:sz w:val="26"/>
      <w:lang w:val="x-none" w:eastAsia="x-none"/>
    </w:rPr>
  </w:style>
  <w:style w:type="character" w:customStyle="1" w:styleId="FontStyle291">
    <w:name w:val="Font Style291"/>
    <w:basedOn w:val="DefaultParagraphFont"/>
    <w:uiPriority w:val="99"/>
    <w:rsid w:val="009231B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231B9"/>
    <w:rPr>
      <w:b/>
      <w:bCs/>
      <w:sz w:val="20"/>
      <w:u w:val="single"/>
      <w:bdr w:val="single" w:sz="4" w:space="0" w:color="auto"/>
    </w:rPr>
  </w:style>
  <w:style w:type="character" w:customStyle="1" w:styleId="CitationCharCharCharCharChar">
    <w:name w:val="Citation Char Char Char Char Char"/>
    <w:aliases w:val="Citation Char1 Char Char Char,Heading 3 Char Char1 Char"/>
    <w:basedOn w:val="DefaultParagraphFont"/>
    <w:qFormat/>
    <w:rsid w:val="009231B9"/>
    <w:rPr>
      <w:rFonts w:ascii="Arial Narrow" w:hAnsi="Arial Narrow" w:cs="Times New Roman"/>
      <w:sz w:val="20"/>
      <w:u w:val="thick"/>
    </w:rPr>
  </w:style>
  <w:style w:type="paragraph" w:customStyle="1" w:styleId="StyleStyleMicroText7ptArialNarrow10pt">
    <w:name w:val="Style Style MicroText + 7 pt + Arial Narrow 10 pt"/>
    <w:basedOn w:val="Normal"/>
    <w:link w:val="StyleStyleMicroText7ptArialNarrow10ptChar"/>
    <w:qFormat/>
    <w:rsid w:val="009231B9"/>
  </w:style>
  <w:style w:type="character" w:customStyle="1" w:styleId="StyleStyleMicroText7ptArialNarrow10ptChar">
    <w:name w:val="Style Style MicroText + 7 pt + Arial Narrow 10 pt Char"/>
    <w:basedOn w:val="DefaultParagraphFont"/>
    <w:link w:val="StyleStyleMicroText7ptArialNarrow10pt"/>
    <w:rsid w:val="009231B9"/>
    <w:rPr>
      <w:rFonts w:ascii="Calibri" w:hAnsi="Calibri" w:cs="Calibri"/>
      <w:sz w:val="26"/>
    </w:rPr>
  </w:style>
  <w:style w:type="paragraph" w:customStyle="1" w:styleId="Stylecard11ptBoldUnderline">
    <w:name w:val="Style card + 11 pt Bold Underline"/>
    <w:basedOn w:val="Normal"/>
    <w:link w:val="Stylecard11ptBoldUnderlineChar"/>
    <w:qFormat/>
    <w:rsid w:val="009231B9"/>
    <w:pPr>
      <w:ind w:left="288" w:right="288"/>
    </w:pPr>
    <w:rPr>
      <w:rFonts w:ascii="Georgia" w:eastAsia="SimSun" w:hAnsi="Georgia"/>
      <w:b/>
      <w:bCs/>
      <w:color w:val="000000"/>
      <w:sz w:val="20"/>
      <w:szCs w:val="20"/>
      <w:u w:val="single"/>
      <w:lang w:eastAsia="zh-CN"/>
    </w:rPr>
  </w:style>
  <w:style w:type="character" w:customStyle="1" w:styleId="Stylecard11ptBoldUnderlineChar">
    <w:name w:val="Style card + 11 pt Bold Underline Char"/>
    <w:basedOn w:val="cardChar"/>
    <w:link w:val="Stylecard11ptBoldUnderline"/>
    <w:rsid w:val="009231B9"/>
    <w:rPr>
      <w:rFonts w:ascii="Georgia" w:eastAsia="SimSun" w:hAnsi="Georgia" w:cs="Calibri"/>
      <w:b/>
      <w:bCs/>
      <w:color w:val="000000"/>
      <w:sz w:val="20"/>
      <w:szCs w:val="20"/>
      <w:u w:val="single"/>
      <w:lang w:eastAsia="zh-CN"/>
    </w:rPr>
  </w:style>
  <w:style w:type="paragraph" w:customStyle="1" w:styleId="Cards1">
    <w:name w:val="Cards1"/>
    <w:basedOn w:val="Normal"/>
    <w:link w:val="Cards1Char"/>
    <w:qFormat/>
    <w:rsid w:val="009231B9"/>
    <w:pPr>
      <w:ind w:left="288"/>
    </w:pPr>
    <w:rPr>
      <w:u w:val="single"/>
    </w:rPr>
  </w:style>
  <w:style w:type="character" w:customStyle="1" w:styleId="Cards1Char">
    <w:name w:val="Cards1 Char"/>
    <w:basedOn w:val="DefaultParagraphFont"/>
    <w:link w:val="Cards1"/>
    <w:rsid w:val="009231B9"/>
    <w:rPr>
      <w:rFonts w:ascii="Calibri" w:hAnsi="Calibri" w:cs="Calibri"/>
      <w:sz w:val="26"/>
      <w:u w:val="single"/>
    </w:rPr>
  </w:style>
  <w:style w:type="character" w:customStyle="1" w:styleId="EmphasizeThis">
    <w:name w:val="EmphasizeThis"/>
    <w:rsid w:val="009231B9"/>
    <w:rPr>
      <w:rFonts w:ascii="Georgia" w:hAnsi="Georgia"/>
      <w:b/>
      <w:iCs/>
      <w:sz w:val="24"/>
      <w:u w:val="thick"/>
    </w:rPr>
  </w:style>
  <w:style w:type="paragraph" w:customStyle="1" w:styleId="Stylecard8pt">
    <w:name w:val="Style card + 8 pt"/>
    <w:basedOn w:val="Normal"/>
    <w:link w:val="Stylecard8ptChar"/>
    <w:qFormat/>
    <w:rsid w:val="009231B9"/>
    <w:pPr>
      <w:ind w:left="288" w:right="288"/>
    </w:pPr>
    <w:rPr>
      <w:rFonts w:ascii="Georgia" w:eastAsia="Times New Roman" w:hAnsi="Georgia"/>
      <w:color w:val="000000"/>
      <w:sz w:val="20"/>
      <w:szCs w:val="20"/>
      <w:lang w:eastAsia="ar-SA"/>
    </w:rPr>
  </w:style>
  <w:style w:type="character" w:customStyle="1" w:styleId="Stylecard8ptChar">
    <w:name w:val="Style card + 8 pt Char"/>
    <w:basedOn w:val="cardChar"/>
    <w:link w:val="Stylecard8pt"/>
    <w:rsid w:val="009231B9"/>
    <w:rPr>
      <w:rFonts w:ascii="Georgia" w:eastAsia="Times New Roman" w:hAnsi="Georgia" w:cs="Calibri"/>
      <w:color w:val="000000"/>
      <w:sz w:val="20"/>
      <w:szCs w:val="20"/>
      <w:lang w:eastAsia="ar-SA"/>
    </w:rPr>
  </w:style>
  <w:style w:type="character" w:customStyle="1" w:styleId="bhl">
    <w:name w:val="bhl"/>
    <w:basedOn w:val="DefaultParagraphFont"/>
    <w:rsid w:val="009231B9"/>
  </w:style>
  <w:style w:type="paragraph" w:customStyle="1" w:styleId="TagGA11">
    <w:name w:val="Tag GA 11"/>
    <w:basedOn w:val="TOC1"/>
    <w:qFormat/>
    <w:rsid w:val="009231B9"/>
    <w:rPr>
      <w:rFonts w:eastAsia="Calibri"/>
      <w:b/>
      <w:szCs w:val="22"/>
    </w:rPr>
  </w:style>
  <w:style w:type="paragraph" w:customStyle="1" w:styleId="CiteCard">
    <w:name w:val="Cite/Card"/>
    <w:basedOn w:val="TOC2"/>
    <w:qFormat/>
    <w:rsid w:val="009231B9"/>
    <w:pPr>
      <w:tabs>
        <w:tab w:val="left" w:pos="4360"/>
      </w:tabs>
      <w:spacing w:after="0"/>
    </w:pPr>
    <w:rPr>
      <w:rFonts w:eastAsia="Calibri"/>
    </w:rPr>
  </w:style>
  <w:style w:type="paragraph" w:styleId="TOC2">
    <w:name w:val="toc 2"/>
    <w:basedOn w:val="Normal"/>
    <w:next w:val="Normal"/>
    <w:autoRedefine/>
    <w:uiPriority w:val="39"/>
    <w:unhideWhenUsed/>
    <w:rsid w:val="009231B9"/>
    <w:pPr>
      <w:spacing w:after="100"/>
      <w:ind w:left="220"/>
    </w:pPr>
  </w:style>
  <w:style w:type="character" w:customStyle="1" w:styleId="CardTextUnderlinedChar">
    <w:name w:val="Card Text Underlined Char"/>
    <w:basedOn w:val="DefaultParagraphFont"/>
    <w:rsid w:val="009231B9"/>
    <w:rPr>
      <w:rFonts w:ascii="Georgia" w:eastAsia="Times New Roman" w:hAnsi="Georgia" w:hint="default"/>
      <w:sz w:val="22"/>
      <w:u w:val="single"/>
      <w:lang w:eastAsia="zh-CN"/>
    </w:rPr>
  </w:style>
  <w:style w:type="character" w:customStyle="1" w:styleId="addmd">
    <w:name w:val="addmd"/>
    <w:basedOn w:val="DefaultParagraphFont"/>
    <w:rsid w:val="009231B9"/>
  </w:style>
  <w:style w:type="character" w:customStyle="1" w:styleId="UnderlinedChar1">
    <w:name w:val="Underlined Char1"/>
    <w:aliases w:val="Heading 4 Char1,Big card Char1,Underlined Char2,Heading 4 Char2,body Char2,body Char1,small text Char1,Normal Tag Char1,heading 2 Char1,Ch Char1,No Spacing4 Char1,No Spacing21 Char1,CD - Cite Char1,no read Char1,No Spacing211 Char1"/>
    <w:basedOn w:val="DefaultParagraphFont"/>
    <w:qFormat/>
    <w:rsid w:val="009231B9"/>
    <w:rPr>
      <w:rFonts w:ascii="Century Gothic" w:hAnsi="Century Gothic"/>
      <w:sz w:val="24"/>
      <w:u w:val="thick"/>
    </w:rPr>
  </w:style>
  <w:style w:type="character" w:customStyle="1" w:styleId="UnderlinedTextCharChar">
    <w:name w:val="Underlined Text Char Char"/>
    <w:basedOn w:val="DefaultParagraphFont"/>
    <w:rsid w:val="009231B9"/>
    <w:rPr>
      <w:rFonts w:cs="Arial"/>
      <w:bCs/>
      <w:noProof w:val="0"/>
      <w:szCs w:val="26"/>
      <w:u w:val="single"/>
      <w:lang w:val="en-US" w:eastAsia="en-US" w:bidi="ar-SA"/>
    </w:rPr>
  </w:style>
  <w:style w:type="character" w:customStyle="1" w:styleId="underlinedChar0">
    <w:name w:val="underlined Char"/>
    <w:rsid w:val="009231B9"/>
    <w:rPr>
      <w:rFonts w:ascii="Times New Roman" w:eastAsia="Malgun Gothic" w:hAnsi="Times New Roman" w:cs="Times New Roman"/>
      <w:sz w:val="24"/>
      <w:szCs w:val="24"/>
      <w:u w:val="single"/>
    </w:rPr>
  </w:style>
  <w:style w:type="character" w:customStyle="1" w:styleId="CardText1Char">
    <w:name w:val="Card Text 1 Char"/>
    <w:link w:val="CardText1"/>
    <w:rsid w:val="009231B9"/>
    <w:rPr>
      <w:rFonts w:ascii="Georgia" w:hAnsi="Georgia"/>
      <w:color w:val="000000"/>
      <w:u w:val="single"/>
    </w:rPr>
  </w:style>
  <w:style w:type="character" w:customStyle="1" w:styleId="Intemphasis">
    <w:name w:val="Intemphasis"/>
    <w:uiPriority w:val="1"/>
    <w:qFormat/>
    <w:rsid w:val="009231B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231B9"/>
    <w:pPr>
      <w:ind w:left="288" w:right="288"/>
    </w:pPr>
    <w:rPr>
      <w:szCs w:val="16"/>
    </w:rPr>
  </w:style>
  <w:style w:type="character" w:customStyle="1" w:styleId="cardtextChar2">
    <w:name w:val="cardtext Char"/>
    <w:basedOn w:val="DefaultParagraphFont"/>
    <w:link w:val="cardtext0"/>
    <w:rsid w:val="009231B9"/>
    <w:rPr>
      <w:rFonts w:ascii="Calibri" w:hAnsi="Calibri" w:cs="Calibri"/>
      <w:sz w:val="26"/>
      <w:szCs w:val="16"/>
    </w:rPr>
  </w:style>
  <w:style w:type="character" w:customStyle="1" w:styleId="BoldUnderlineChar1">
    <w:name w:val="BoldUnderline Char1"/>
    <w:rsid w:val="009231B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231B9"/>
    <w:pPr>
      <w:spacing w:after="200"/>
      <w:contextualSpacing/>
    </w:pPr>
    <w:rPr>
      <w:rFonts w:eastAsia="Calibri"/>
      <w:u w:val="single"/>
    </w:rPr>
  </w:style>
  <w:style w:type="character" w:customStyle="1" w:styleId="UnderlinedCardTextChar">
    <w:name w:val="Underlined Card Text Char"/>
    <w:link w:val="UnderlinedCardText"/>
    <w:rsid w:val="009231B9"/>
    <w:rPr>
      <w:rFonts w:ascii="Calibri" w:eastAsia="Calibri" w:hAnsi="Calibri" w:cs="Calibri"/>
      <w:sz w:val="26"/>
      <w:u w:val="single"/>
    </w:rPr>
  </w:style>
  <w:style w:type="paragraph" w:customStyle="1" w:styleId="Tag12">
    <w:name w:val="Tag12"/>
    <w:basedOn w:val="Normal"/>
    <w:qFormat/>
    <w:rsid w:val="009231B9"/>
    <w:pPr>
      <w:contextualSpacing/>
    </w:pPr>
    <w:rPr>
      <w:rFonts w:eastAsia="Cambria"/>
      <w:b/>
    </w:rPr>
  </w:style>
  <w:style w:type="paragraph" w:customStyle="1" w:styleId="Shrink8">
    <w:name w:val="Shrink8"/>
    <w:basedOn w:val="Normal"/>
    <w:qFormat/>
    <w:rsid w:val="009231B9"/>
    <w:rPr>
      <w:rFonts w:eastAsia="Cambria"/>
    </w:rPr>
  </w:style>
  <w:style w:type="character" w:customStyle="1" w:styleId="highlight2">
    <w:name w:val="highlight2"/>
    <w:rsid w:val="009231B9"/>
    <w:rPr>
      <w:rFonts w:ascii="Arial" w:hAnsi="Arial"/>
      <w:b/>
      <w:sz w:val="19"/>
      <w:u w:val="thick"/>
      <w:bdr w:val="none" w:sz="0" w:space="0" w:color="auto"/>
      <w:shd w:val="clear" w:color="auto" w:fill="auto"/>
    </w:rPr>
  </w:style>
  <w:style w:type="character" w:customStyle="1" w:styleId="citation">
    <w:name w:val="citation"/>
    <w:basedOn w:val="DefaultParagraphFont"/>
    <w:rsid w:val="009231B9"/>
  </w:style>
  <w:style w:type="paragraph" w:customStyle="1" w:styleId="UnderlineText">
    <w:name w:val="Underline Text"/>
    <w:basedOn w:val="Normal"/>
    <w:link w:val="UnderlineTextChar"/>
    <w:qFormat/>
    <w:rsid w:val="009231B9"/>
    <w:pPr>
      <w:ind w:left="288"/>
    </w:pPr>
    <w:rPr>
      <w:u w:val="single"/>
    </w:rPr>
  </w:style>
  <w:style w:type="character" w:customStyle="1" w:styleId="UnderlineTextChar">
    <w:name w:val="Underline Text Char"/>
    <w:basedOn w:val="DefaultParagraphFont"/>
    <w:link w:val="UnderlineText"/>
    <w:rsid w:val="009231B9"/>
    <w:rPr>
      <w:rFonts w:ascii="Calibri" w:hAnsi="Calibri" w:cs="Calibri"/>
      <w:sz w:val="26"/>
      <w:u w:val="single"/>
    </w:rPr>
  </w:style>
  <w:style w:type="character" w:customStyle="1" w:styleId="commentstext">
    <w:name w:val="comments_text"/>
    <w:uiPriority w:val="99"/>
    <w:rsid w:val="009231B9"/>
    <w:rPr>
      <w:rFonts w:cs="Times New Roman"/>
    </w:rPr>
  </w:style>
  <w:style w:type="paragraph" w:customStyle="1" w:styleId="Heading42">
    <w:name w:val="Heading 42"/>
    <w:basedOn w:val="Normal"/>
    <w:qFormat/>
    <w:rsid w:val="009231B9"/>
    <w:rPr>
      <w:rFonts w:ascii="Arial" w:hAnsi="Arial" w:cs="Arial"/>
    </w:rPr>
  </w:style>
  <w:style w:type="paragraph" w:customStyle="1" w:styleId="DebateNormal">
    <w:name w:val="DebateNormal"/>
    <w:basedOn w:val="Normal"/>
    <w:link w:val="DebateNormalChar"/>
    <w:qFormat/>
    <w:rsid w:val="009231B9"/>
    <w:pPr>
      <w:spacing w:line="276" w:lineRule="auto"/>
    </w:pPr>
    <w:rPr>
      <w:rFonts w:eastAsia="Calibri"/>
      <w:szCs w:val="20"/>
    </w:rPr>
  </w:style>
  <w:style w:type="character" w:customStyle="1" w:styleId="DebateNormalChar">
    <w:name w:val="DebateNormal Char"/>
    <w:basedOn w:val="DefaultParagraphFont"/>
    <w:link w:val="DebateNormal"/>
    <w:rsid w:val="009231B9"/>
    <w:rPr>
      <w:rFonts w:ascii="Calibri" w:eastAsia="Calibri" w:hAnsi="Calibri" w:cs="Calibri"/>
      <w:sz w:val="26"/>
      <w:szCs w:val="20"/>
    </w:rPr>
  </w:style>
  <w:style w:type="paragraph" w:customStyle="1" w:styleId="DebateEmphasis">
    <w:name w:val="DebateEmphasis"/>
    <w:basedOn w:val="Normal"/>
    <w:link w:val="DebateEmphasisChar"/>
    <w:qFormat/>
    <w:rsid w:val="009231B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231B9"/>
    <w:rPr>
      <w:rFonts w:ascii="Calibri" w:eastAsia="Calibri" w:hAnsi="Calibri" w:cs="Calibri"/>
      <w:b/>
      <w:sz w:val="26"/>
      <w:szCs w:val="20"/>
      <w:u w:val="single"/>
    </w:rPr>
  </w:style>
  <w:style w:type="paragraph" w:customStyle="1" w:styleId="NormalCite">
    <w:name w:val="NormalCite"/>
    <w:link w:val="NormalCiteChar"/>
    <w:qFormat/>
    <w:rsid w:val="009231B9"/>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9231B9"/>
    <w:rPr>
      <w:rFonts w:ascii="Times New Roman" w:hAnsi="Times New Roman" w:cs="Times New Roman"/>
      <w:sz w:val="18"/>
    </w:rPr>
  </w:style>
  <w:style w:type="character" w:customStyle="1" w:styleId="articletext">
    <w:name w:val="articletext"/>
    <w:basedOn w:val="DefaultParagraphFont"/>
    <w:rsid w:val="009231B9"/>
  </w:style>
  <w:style w:type="character" w:customStyle="1" w:styleId="grey10">
    <w:name w:val="grey10"/>
    <w:basedOn w:val="DefaultParagraphFont"/>
    <w:rsid w:val="009231B9"/>
  </w:style>
  <w:style w:type="character" w:customStyle="1" w:styleId="navy13bd">
    <w:name w:val="navy13bd"/>
    <w:basedOn w:val="DefaultParagraphFont"/>
    <w:rsid w:val="009231B9"/>
  </w:style>
  <w:style w:type="character" w:customStyle="1" w:styleId="Style9ptUnderline2">
    <w:name w:val="Style 9 pt Underline2"/>
    <w:basedOn w:val="DefaultParagraphFont"/>
    <w:rsid w:val="009231B9"/>
    <w:rPr>
      <w:sz w:val="20"/>
      <w:u w:val="single"/>
    </w:rPr>
  </w:style>
  <w:style w:type="character" w:customStyle="1" w:styleId="Style9ptBoldUnderline1">
    <w:name w:val="Style 9 pt Bold Underline1"/>
    <w:basedOn w:val="DefaultParagraphFont"/>
    <w:rsid w:val="009231B9"/>
    <w:rPr>
      <w:b/>
      <w:bCs/>
      <w:sz w:val="20"/>
      <w:u w:val="single"/>
    </w:rPr>
  </w:style>
  <w:style w:type="paragraph" w:customStyle="1" w:styleId="cardCharCharCharChar">
    <w:name w:val="card Char Char Char Char"/>
    <w:basedOn w:val="Normal"/>
    <w:qFormat/>
    <w:rsid w:val="009231B9"/>
    <w:pPr>
      <w:overflowPunct w:val="0"/>
      <w:autoSpaceDE w:val="0"/>
      <w:autoSpaceDN w:val="0"/>
      <w:adjustRightInd w:val="0"/>
      <w:ind w:left="288" w:right="288"/>
      <w:textAlignment w:val="baseline"/>
    </w:pPr>
    <w:rPr>
      <w:szCs w:val="20"/>
    </w:rPr>
  </w:style>
  <w:style w:type="paragraph" w:customStyle="1" w:styleId="Normal20pt">
    <w:name w:val="Normal  + 20 pt"/>
    <w:basedOn w:val="Normal"/>
    <w:uiPriority w:val="6"/>
    <w:qFormat/>
    <w:rsid w:val="009231B9"/>
    <w:rPr>
      <w:bCs/>
      <w:u w:val="single"/>
    </w:rPr>
  </w:style>
  <w:style w:type="character" w:customStyle="1" w:styleId="StyleStyle4CharTimesNewRoman11pt">
    <w:name w:val="Style Style4 Char + Times New Roman 11 pt"/>
    <w:basedOn w:val="DefaultParagraphFont"/>
    <w:rsid w:val="009231B9"/>
    <w:rPr>
      <w:rFonts w:ascii="Times New Roman" w:hAnsi="Times New Roman"/>
      <w:sz w:val="20"/>
      <w:szCs w:val="24"/>
      <w:u w:val="single"/>
      <w:lang w:val="en-US" w:eastAsia="en-US" w:bidi="ar-SA"/>
    </w:rPr>
  </w:style>
  <w:style w:type="paragraph" w:customStyle="1" w:styleId="author-name">
    <w:name w:val="author-name"/>
    <w:basedOn w:val="Normal"/>
    <w:qFormat/>
    <w:rsid w:val="009231B9"/>
    <w:pPr>
      <w:spacing w:before="100" w:beforeAutospacing="1" w:after="100" w:afterAutospacing="1"/>
    </w:pPr>
  </w:style>
  <w:style w:type="paragraph" w:customStyle="1" w:styleId="author-credentials">
    <w:name w:val="author-credentials"/>
    <w:basedOn w:val="Normal"/>
    <w:qFormat/>
    <w:rsid w:val="009231B9"/>
    <w:pPr>
      <w:spacing w:before="100" w:beforeAutospacing="1" w:after="100" w:afterAutospacing="1"/>
    </w:pPr>
  </w:style>
  <w:style w:type="character" w:customStyle="1" w:styleId="StyleStyle4CharTimesNewRoman11ptBold">
    <w:name w:val="Style Style4 Char + Times New Roman 11 pt Bold"/>
    <w:basedOn w:val="DefaultParagraphFont"/>
    <w:rsid w:val="009231B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231B9"/>
    <w:rPr>
      <w:rFonts w:ascii="Times New Roman" w:hAnsi="Times New Roman"/>
      <w:i/>
      <w:iCs/>
      <w:sz w:val="20"/>
      <w:szCs w:val="24"/>
      <w:u w:val="single"/>
      <w:lang w:val="en-US" w:eastAsia="en-US" w:bidi="ar-SA"/>
    </w:rPr>
  </w:style>
  <w:style w:type="character" w:customStyle="1" w:styleId="headline">
    <w:name w:val="headline"/>
    <w:basedOn w:val="DefaultParagraphFont"/>
    <w:rsid w:val="009231B9"/>
  </w:style>
  <w:style w:type="character" w:customStyle="1" w:styleId="CharChar4">
    <w:name w:val="Char Char4"/>
    <w:basedOn w:val="DefaultParagraphFont"/>
    <w:rsid w:val="009231B9"/>
    <w:rPr>
      <w:rFonts w:cs="Arial"/>
      <w:b/>
      <w:bCs/>
      <w:iCs/>
      <w:szCs w:val="28"/>
      <w:lang w:val="en-US" w:eastAsia="en-US" w:bidi="ar-SA"/>
    </w:rPr>
  </w:style>
  <w:style w:type="character" w:customStyle="1" w:styleId="yshortcuts">
    <w:name w:val="yshortcuts"/>
    <w:basedOn w:val="DefaultParagraphFont"/>
    <w:rsid w:val="009231B9"/>
  </w:style>
  <w:style w:type="character" w:customStyle="1" w:styleId="senselabelstart">
    <w:name w:val="sense_label start"/>
    <w:basedOn w:val="DefaultParagraphFont"/>
    <w:rsid w:val="009231B9"/>
  </w:style>
  <w:style w:type="character" w:customStyle="1" w:styleId="sensecontent">
    <w:name w:val="sense_content"/>
    <w:basedOn w:val="DefaultParagraphFont"/>
    <w:rsid w:val="009231B9"/>
  </w:style>
  <w:style w:type="character" w:customStyle="1" w:styleId="vi">
    <w:name w:val="vi"/>
    <w:basedOn w:val="DefaultParagraphFont"/>
    <w:rsid w:val="009231B9"/>
  </w:style>
  <w:style w:type="paragraph" w:customStyle="1" w:styleId="CitationCharChar">
    <w:name w:val="Citation Char Char"/>
    <w:basedOn w:val="Normal"/>
    <w:uiPriority w:val="6"/>
    <w:qFormat/>
    <w:rsid w:val="009231B9"/>
    <w:pPr>
      <w:ind w:left="1440" w:right="1440"/>
    </w:pPr>
    <w:rPr>
      <w:bCs/>
      <w:u w:val="single"/>
    </w:rPr>
  </w:style>
  <w:style w:type="character" w:customStyle="1" w:styleId="italic">
    <w:name w:val="italic"/>
    <w:basedOn w:val="DefaultParagraphFont"/>
    <w:rsid w:val="009231B9"/>
  </w:style>
  <w:style w:type="paragraph" w:customStyle="1" w:styleId="Microtext0">
    <w:name w:val="Microtext"/>
    <w:basedOn w:val="Normal"/>
    <w:next w:val="Normal"/>
    <w:link w:val="MicrotextChar0"/>
    <w:qFormat/>
    <w:rsid w:val="009231B9"/>
    <w:rPr>
      <w:sz w:val="12"/>
    </w:rPr>
  </w:style>
  <w:style w:type="character" w:customStyle="1" w:styleId="MicrotextChar0">
    <w:name w:val="Microtext Char"/>
    <w:link w:val="Microtext0"/>
    <w:rsid w:val="009231B9"/>
    <w:rPr>
      <w:rFonts w:ascii="Calibri" w:hAnsi="Calibri" w:cs="Calibri"/>
      <w:sz w:val="12"/>
    </w:rPr>
  </w:style>
  <w:style w:type="character" w:customStyle="1" w:styleId="st">
    <w:name w:val="st"/>
    <w:basedOn w:val="DefaultParagraphFont"/>
    <w:rsid w:val="009231B9"/>
  </w:style>
  <w:style w:type="paragraph" w:customStyle="1" w:styleId="Style6">
    <w:name w:val="Style6"/>
    <w:basedOn w:val="Normal"/>
    <w:link w:val="Style6Char"/>
    <w:autoRedefine/>
    <w:qFormat/>
    <w:rsid w:val="009231B9"/>
    <w:rPr>
      <w:b/>
    </w:rPr>
  </w:style>
  <w:style w:type="character" w:customStyle="1" w:styleId="Style6Char">
    <w:name w:val="Style6 Char"/>
    <w:basedOn w:val="DefaultParagraphFont"/>
    <w:link w:val="Style6"/>
    <w:rsid w:val="009231B9"/>
    <w:rPr>
      <w:rFonts w:ascii="Calibri" w:hAnsi="Calibri" w:cs="Calibri"/>
      <w:b/>
      <w:sz w:val="26"/>
    </w:rPr>
  </w:style>
  <w:style w:type="paragraph" w:customStyle="1" w:styleId="Style11">
    <w:name w:val="Style11"/>
    <w:basedOn w:val="Normal"/>
    <w:link w:val="Style11Char"/>
    <w:qFormat/>
    <w:rsid w:val="009231B9"/>
    <w:rPr>
      <w:b/>
      <w:szCs w:val="20"/>
      <w:u w:val="thick"/>
    </w:rPr>
  </w:style>
  <w:style w:type="character" w:customStyle="1" w:styleId="Style11Char">
    <w:name w:val="Style11 Char"/>
    <w:basedOn w:val="DefaultParagraphFont"/>
    <w:link w:val="Style11"/>
    <w:rsid w:val="009231B9"/>
    <w:rPr>
      <w:rFonts w:ascii="Calibri" w:hAnsi="Calibri" w:cs="Calibri"/>
      <w:b/>
      <w:sz w:val="26"/>
      <w:szCs w:val="20"/>
      <w:u w:val="thick"/>
    </w:rPr>
  </w:style>
  <w:style w:type="paragraph" w:customStyle="1" w:styleId="Style12">
    <w:name w:val="Style12"/>
    <w:basedOn w:val="Normal"/>
    <w:link w:val="Style12Char"/>
    <w:qFormat/>
    <w:rsid w:val="009231B9"/>
    <w:rPr>
      <w:b/>
      <w:u w:val="thick"/>
    </w:rPr>
  </w:style>
  <w:style w:type="character" w:customStyle="1" w:styleId="Style12Char">
    <w:name w:val="Style12 Char"/>
    <w:basedOn w:val="DefaultParagraphFont"/>
    <w:link w:val="Style12"/>
    <w:rsid w:val="009231B9"/>
    <w:rPr>
      <w:rFonts w:ascii="Calibri" w:hAnsi="Calibri" w:cs="Calibri"/>
      <w:b/>
      <w:sz w:val="26"/>
      <w:u w:val="thick"/>
    </w:rPr>
  </w:style>
  <w:style w:type="character" w:customStyle="1" w:styleId="caps-label">
    <w:name w:val="caps-label"/>
    <w:basedOn w:val="DefaultParagraphFont"/>
    <w:rsid w:val="009231B9"/>
  </w:style>
  <w:style w:type="character" w:customStyle="1" w:styleId="DocumentMapChar1">
    <w:name w:val="Document Map Char1"/>
    <w:basedOn w:val="DefaultParagraphFont"/>
    <w:uiPriority w:val="99"/>
    <w:rsid w:val="009231B9"/>
    <w:rPr>
      <w:rFonts w:ascii="Segoe UI" w:hAnsi="Segoe UI" w:cs="Segoe UI"/>
      <w:sz w:val="16"/>
      <w:szCs w:val="16"/>
    </w:rPr>
  </w:style>
  <w:style w:type="character" w:customStyle="1" w:styleId="BalloonTextChar1">
    <w:name w:val="Balloon Text Char1"/>
    <w:basedOn w:val="DefaultParagraphFont"/>
    <w:uiPriority w:val="99"/>
    <w:rsid w:val="009231B9"/>
    <w:rPr>
      <w:rFonts w:ascii="Segoe UI" w:hAnsi="Segoe UI" w:cs="Segoe UI"/>
      <w:sz w:val="18"/>
      <w:szCs w:val="18"/>
    </w:rPr>
  </w:style>
  <w:style w:type="character" w:customStyle="1" w:styleId="SubtitleChar2">
    <w:name w:val="Subtitle Char2"/>
    <w:basedOn w:val="DefaultParagraphFont"/>
    <w:uiPriority w:val="11"/>
    <w:rsid w:val="009231B9"/>
    <w:rPr>
      <w:color w:val="5A5A5A" w:themeColor="text1" w:themeTint="A5"/>
      <w:spacing w:val="15"/>
      <w:sz w:val="22"/>
      <w:szCs w:val="22"/>
    </w:rPr>
  </w:style>
  <w:style w:type="character" w:customStyle="1" w:styleId="byline">
    <w:name w:val="byline"/>
    <w:basedOn w:val="DefaultParagraphFont"/>
    <w:rsid w:val="009231B9"/>
  </w:style>
  <w:style w:type="paragraph" w:customStyle="1" w:styleId="Normaltag">
    <w:name w:val="Normal tag"/>
    <w:basedOn w:val="Normal"/>
    <w:link w:val="NormaltagChar"/>
    <w:uiPriority w:val="99"/>
    <w:qFormat/>
    <w:rsid w:val="009231B9"/>
    <w:rPr>
      <w:b/>
      <w:szCs w:val="20"/>
    </w:rPr>
  </w:style>
  <w:style w:type="character" w:customStyle="1" w:styleId="NormaltagChar">
    <w:name w:val="Normal tag Char"/>
    <w:basedOn w:val="DefaultParagraphFont"/>
    <w:link w:val="Normaltag"/>
    <w:uiPriority w:val="99"/>
    <w:locked/>
    <w:rsid w:val="009231B9"/>
    <w:rPr>
      <w:rFonts w:ascii="Calibri" w:hAnsi="Calibri" w:cs="Calibri"/>
      <w:b/>
      <w:sz w:val="26"/>
      <w:szCs w:val="20"/>
    </w:rPr>
  </w:style>
  <w:style w:type="character" w:customStyle="1" w:styleId="blue">
    <w:name w:val="blue"/>
    <w:basedOn w:val="DefaultParagraphFont"/>
    <w:rsid w:val="009231B9"/>
    <w:rPr>
      <w:rFonts w:cs="Times New Roman"/>
    </w:rPr>
  </w:style>
  <w:style w:type="paragraph" w:styleId="TOC9">
    <w:name w:val="toc 9"/>
    <w:basedOn w:val="Normal"/>
    <w:next w:val="Normal"/>
    <w:autoRedefine/>
    <w:rsid w:val="009231B9"/>
    <w:pPr>
      <w:ind w:left="1600"/>
    </w:pPr>
    <w:rPr>
      <w:lang w:bidi="en-US"/>
    </w:rPr>
  </w:style>
  <w:style w:type="character" w:customStyle="1" w:styleId="CiteCharChar">
    <w:name w:val="Cite Char Char"/>
    <w:basedOn w:val="DefaultParagraphFont"/>
    <w:rsid w:val="009231B9"/>
    <w:rPr>
      <w:rFonts w:ascii="Cambria" w:hAnsi="Cambria" w:cs="Times New Roman"/>
      <w:b/>
      <w:bCs/>
      <w:sz w:val="26"/>
      <w:szCs w:val="26"/>
    </w:rPr>
  </w:style>
  <w:style w:type="character" w:customStyle="1" w:styleId="CardCharChar1">
    <w:name w:val="Card Char Char1"/>
    <w:basedOn w:val="DefaultParagraphFont"/>
    <w:rsid w:val="009231B9"/>
    <w:rPr>
      <w:rFonts w:cs="Times New Roman"/>
      <w:b/>
      <w:bCs/>
      <w:sz w:val="28"/>
      <w:szCs w:val="28"/>
    </w:rPr>
  </w:style>
  <w:style w:type="character" w:customStyle="1" w:styleId="CircleChar1">
    <w:name w:val="Circle Char1"/>
    <w:basedOn w:val="DefaultParagraphFont"/>
    <w:rsid w:val="009231B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9231B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b/>
      <w:szCs w:val="20"/>
    </w:rPr>
  </w:style>
  <w:style w:type="character" w:customStyle="1" w:styleId="BlockHeadingsChar">
    <w:name w:val="Block Headings Char"/>
    <w:basedOn w:val="DefaultParagraphFont"/>
    <w:link w:val="BlockHeadings"/>
    <w:rsid w:val="009231B9"/>
    <w:rPr>
      <w:rFonts w:ascii="Calibri" w:hAnsi="Calibri" w:cs="Calibri"/>
      <w:b/>
      <w:sz w:val="26"/>
      <w:szCs w:val="20"/>
    </w:rPr>
  </w:style>
  <w:style w:type="paragraph" w:customStyle="1" w:styleId="loose">
    <w:name w:val="loose"/>
    <w:basedOn w:val="Normal"/>
    <w:qFormat/>
    <w:rsid w:val="009231B9"/>
    <w:pPr>
      <w:spacing w:before="210"/>
    </w:pPr>
    <w:rPr>
      <w:lang w:eastAsia="zh-CN" w:bidi="he-IL"/>
    </w:rPr>
  </w:style>
  <w:style w:type="character" w:customStyle="1" w:styleId="hit1">
    <w:name w:val="hit1"/>
    <w:basedOn w:val="DefaultParagraphFont"/>
    <w:rsid w:val="009231B9"/>
    <w:rPr>
      <w:b/>
      <w:bCs/>
      <w:color w:val="CC0033"/>
    </w:rPr>
  </w:style>
  <w:style w:type="character" w:customStyle="1" w:styleId="upper">
    <w:name w:val="upper"/>
    <w:basedOn w:val="DefaultParagraphFont"/>
    <w:rsid w:val="009231B9"/>
  </w:style>
  <w:style w:type="character" w:customStyle="1" w:styleId="SmallFont7pt">
    <w:name w:val="Small Font (7 pt)"/>
    <w:basedOn w:val="DefaultParagraphFont"/>
    <w:qFormat/>
    <w:rsid w:val="009231B9"/>
    <w:rPr>
      <w:sz w:val="14"/>
    </w:rPr>
  </w:style>
  <w:style w:type="paragraph" w:customStyle="1" w:styleId="UnderlinedText">
    <w:name w:val="Underlined Text"/>
    <w:basedOn w:val="Normal"/>
    <w:qFormat/>
    <w:rsid w:val="009231B9"/>
    <w:rPr>
      <w:rFonts w:ascii="Arial" w:hAnsi="Arial"/>
      <w:b/>
      <w:szCs w:val="20"/>
    </w:rPr>
  </w:style>
  <w:style w:type="paragraph" w:styleId="Caption">
    <w:name w:val="caption"/>
    <w:aliases w:val="caption"/>
    <w:basedOn w:val="Normal"/>
    <w:next w:val="Normal"/>
    <w:qFormat/>
    <w:rsid w:val="009231B9"/>
    <w:rPr>
      <w:b/>
      <w:bCs/>
      <w:sz w:val="18"/>
      <w:szCs w:val="18"/>
      <w:lang w:bidi="en-US"/>
    </w:rPr>
  </w:style>
  <w:style w:type="paragraph" w:styleId="TOCHeading">
    <w:name w:val="TOC Heading"/>
    <w:basedOn w:val="Heading1"/>
    <w:next w:val="Normal"/>
    <w:uiPriority w:val="39"/>
    <w:qFormat/>
    <w:rsid w:val="009231B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style65">
    <w:name w:val="style65"/>
    <w:basedOn w:val="DefaultParagraphFont"/>
    <w:rsid w:val="009231B9"/>
    <w:rPr>
      <w:rFonts w:cs="Times New Roman"/>
    </w:rPr>
  </w:style>
  <w:style w:type="character" w:styleId="IntenseEmphasis">
    <w:name w:val="Intense Emphasis"/>
    <w:aliases w:val="Intense Emphasis3,cites Char Ch,Minimized Ch,Underline Cha,Intense Emphasi,Box Out,Italic,Cite Char1,Sty,8 ,cit,Block Writing Char,Citation Char Char Cha, Char Char Char1,Char Char Char1,Intense Emphasis11111,9.5 pt,Intense Emphasis5"/>
    <w:qFormat/>
    <w:rsid w:val="009231B9"/>
    <w:rPr>
      <w:rFonts w:ascii="Arial" w:hAnsi="Arial" w:cs="Arial" w:hint="default"/>
      <w:b w:val="0"/>
      <w:bCs w:val="0"/>
      <w:sz w:val="20"/>
      <w:u w:val="single"/>
    </w:rPr>
  </w:style>
  <w:style w:type="character" w:customStyle="1" w:styleId="BodyText2Char1">
    <w:name w:val="Body Text 2 Char1"/>
    <w:basedOn w:val="DefaultParagraphFont"/>
    <w:rsid w:val="009231B9"/>
    <w:rPr>
      <w:rFonts w:ascii="Times New Roman" w:hAnsi="Times New Roman" w:cs="Times New Roman"/>
      <w:sz w:val="20"/>
    </w:rPr>
  </w:style>
  <w:style w:type="character" w:customStyle="1" w:styleId="HTMLPreformattedChar1">
    <w:name w:val="HTML Preformatted Char1"/>
    <w:basedOn w:val="DefaultParagraphFont"/>
    <w:uiPriority w:val="99"/>
    <w:rsid w:val="009231B9"/>
    <w:rPr>
      <w:rFonts w:ascii="Consolas" w:hAnsi="Consolas" w:cs="Consolas"/>
      <w:sz w:val="20"/>
      <w:szCs w:val="20"/>
    </w:rPr>
  </w:style>
  <w:style w:type="character" w:customStyle="1" w:styleId="wikiexternallink">
    <w:name w:val="wikiexternallink"/>
    <w:basedOn w:val="DefaultParagraphFont"/>
    <w:rsid w:val="009231B9"/>
  </w:style>
  <w:style w:type="character" w:customStyle="1" w:styleId="wikigeneratedlinkcontent">
    <w:name w:val="wikigeneratedlinkcontent"/>
    <w:basedOn w:val="DefaultParagraphFont"/>
    <w:rsid w:val="009231B9"/>
  </w:style>
  <w:style w:type="character" w:customStyle="1" w:styleId="aqj">
    <w:name w:val="aqj"/>
    <w:basedOn w:val="DefaultParagraphFont"/>
    <w:rsid w:val="009231B9"/>
  </w:style>
  <w:style w:type="character" w:customStyle="1" w:styleId="StyleStyleBoldUnderlineIntenseEmphasisUnderlineapple-style-s">
    <w:name w:val="Style Style Bold UnderlineIntense EmphasisUnderlineapple-style-s..."/>
    <w:basedOn w:val="DefaultParagraphFont"/>
    <w:rsid w:val="009231B9"/>
    <w:rPr>
      <w:b w:val="0"/>
      <w:bCs w:val="0"/>
      <w:sz w:val="22"/>
      <w:u w:val="single"/>
      <w:bdr w:val="none" w:sz="0" w:space="0" w:color="auto"/>
    </w:rPr>
  </w:style>
  <w:style w:type="paragraph" w:customStyle="1" w:styleId="blocktitle0">
    <w:name w:val="block title"/>
    <w:basedOn w:val="Normal"/>
    <w:autoRedefine/>
    <w:qFormat/>
    <w:rsid w:val="009231B9"/>
    <w:pPr>
      <w:spacing w:after="240"/>
      <w:jc w:val="center"/>
      <w:outlineLvl w:val="0"/>
    </w:pPr>
    <w:rPr>
      <w:rFonts w:eastAsia="Calibri"/>
      <w:b/>
      <w:caps/>
      <w:sz w:val="28"/>
      <w:szCs w:val="28"/>
      <w:lang w:val="es-ES"/>
    </w:rPr>
  </w:style>
  <w:style w:type="character" w:customStyle="1" w:styleId="Boxed">
    <w:name w:val="Boxed"/>
    <w:qFormat/>
    <w:rsid w:val="009231B9"/>
    <w:rPr>
      <w:rFonts w:ascii="Times New Roman" w:hAnsi="Times New Roman"/>
      <w:sz w:val="20"/>
      <w:bdr w:val="single" w:sz="6" w:space="0" w:color="auto"/>
    </w:rPr>
  </w:style>
  <w:style w:type="character" w:customStyle="1" w:styleId="UnderlineCard">
    <w:name w:val="Underline Card"/>
    <w:uiPriority w:val="6"/>
    <w:qFormat/>
    <w:rsid w:val="009231B9"/>
    <w:rPr>
      <w:rFonts w:ascii="Arial" w:hAnsi="Arial"/>
      <w:b w:val="0"/>
      <w:bCs/>
      <w:sz w:val="20"/>
      <w:u w:val="single"/>
    </w:rPr>
  </w:style>
  <w:style w:type="character" w:customStyle="1" w:styleId="story-author">
    <w:name w:val="story-author"/>
    <w:basedOn w:val="DefaultParagraphFont"/>
    <w:rsid w:val="009231B9"/>
  </w:style>
  <w:style w:type="paragraph" w:customStyle="1" w:styleId="type">
    <w:name w:val="type"/>
    <w:basedOn w:val="Normal"/>
    <w:qFormat/>
    <w:rsid w:val="009231B9"/>
    <w:pPr>
      <w:spacing w:before="100" w:beforeAutospacing="1" w:after="100" w:afterAutospacing="1"/>
    </w:pPr>
  </w:style>
  <w:style w:type="character" w:customStyle="1" w:styleId="institution">
    <w:name w:val="institution"/>
    <w:basedOn w:val="DefaultParagraphFont"/>
    <w:rsid w:val="009231B9"/>
  </w:style>
  <w:style w:type="character" w:customStyle="1" w:styleId="abodyblack3">
    <w:name w:val="abodyblack3"/>
    <w:basedOn w:val="DefaultParagraphFont"/>
    <w:rsid w:val="009231B9"/>
  </w:style>
  <w:style w:type="character" w:customStyle="1" w:styleId="CharacterStyle1">
    <w:name w:val="Character Style 1"/>
    <w:rsid w:val="009231B9"/>
    <w:rPr>
      <w:sz w:val="20"/>
      <w:szCs w:val="20"/>
    </w:rPr>
  </w:style>
  <w:style w:type="character" w:customStyle="1" w:styleId="FontStyle177">
    <w:name w:val="Font Style177"/>
    <w:basedOn w:val="DefaultParagraphFont"/>
    <w:uiPriority w:val="99"/>
    <w:rsid w:val="009231B9"/>
    <w:rPr>
      <w:rFonts w:ascii="Times New Roman" w:hAnsi="Times New Roman" w:cs="Times New Roman"/>
      <w:sz w:val="20"/>
      <w:szCs w:val="20"/>
    </w:rPr>
  </w:style>
  <w:style w:type="character" w:customStyle="1" w:styleId="FontStyle173">
    <w:name w:val="Font Style173"/>
    <w:basedOn w:val="DefaultParagraphFont"/>
    <w:uiPriority w:val="99"/>
    <w:rsid w:val="009231B9"/>
    <w:rPr>
      <w:rFonts w:ascii="Times New Roman" w:hAnsi="Times New Roman" w:cs="Times New Roman"/>
      <w:sz w:val="14"/>
      <w:szCs w:val="14"/>
    </w:rPr>
  </w:style>
  <w:style w:type="character" w:customStyle="1" w:styleId="FontStyle151">
    <w:name w:val="Font Style151"/>
    <w:basedOn w:val="DefaultParagraphFont"/>
    <w:uiPriority w:val="99"/>
    <w:rsid w:val="009231B9"/>
    <w:rPr>
      <w:rFonts w:ascii="Arial Narrow" w:hAnsi="Arial Narrow" w:cs="Arial Narrow"/>
      <w:b/>
      <w:bCs/>
      <w:sz w:val="12"/>
      <w:szCs w:val="12"/>
    </w:rPr>
  </w:style>
  <w:style w:type="character" w:customStyle="1" w:styleId="FontStyle156">
    <w:name w:val="Font Style156"/>
    <w:basedOn w:val="DefaultParagraphFont"/>
    <w:uiPriority w:val="99"/>
    <w:rsid w:val="009231B9"/>
    <w:rPr>
      <w:rFonts w:ascii="Arial Narrow" w:hAnsi="Arial Narrow" w:cs="Arial Narrow"/>
      <w:sz w:val="8"/>
      <w:szCs w:val="8"/>
    </w:rPr>
  </w:style>
  <w:style w:type="character" w:customStyle="1" w:styleId="FontStyle160">
    <w:name w:val="Font Style160"/>
    <w:basedOn w:val="DefaultParagraphFont"/>
    <w:uiPriority w:val="99"/>
    <w:rsid w:val="009231B9"/>
    <w:rPr>
      <w:rFonts w:ascii="Times New Roman" w:hAnsi="Times New Roman" w:cs="Times New Roman"/>
      <w:b/>
      <w:bCs/>
      <w:sz w:val="20"/>
      <w:szCs w:val="20"/>
    </w:rPr>
  </w:style>
  <w:style w:type="character" w:customStyle="1" w:styleId="FontStyle178">
    <w:name w:val="Font Style178"/>
    <w:basedOn w:val="DefaultParagraphFont"/>
    <w:uiPriority w:val="99"/>
    <w:rsid w:val="009231B9"/>
    <w:rPr>
      <w:rFonts w:ascii="Times New Roman" w:hAnsi="Times New Roman" w:cs="Times New Roman"/>
      <w:sz w:val="18"/>
      <w:szCs w:val="18"/>
    </w:rPr>
  </w:style>
  <w:style w:type="paragraph" w:customStyle="1" w:styleId="Style14">
    <w:name w:val="Style14"/>
    <w:basedOn w:val="Normal"/>
    <w:uiPriority w:val="99"/>
    <w:qFormat/>
    <w:rsid w:val="009231B9"/>
    <w:pPr>
      <w:autoSpaceDE w:val="0"/>
      <w:autoSpaceDN w:val="0"/>
      <w:adjustRightInd w:val="0"/>
      <w:spacing w:line="278" w:lineRule="exact"/>
      <w:jc w:val="both"/>
    </w:pPr>
  </w:style>
  <w:style w:type="paragraph" w:customStyle="1" w:styleId="Style16">
    <w:name w:val="Style16"/>
    <w:basedOn w:val="Normal"/>
    <w:uiPriority w:val="99"/>
    <w:qFormat/>
    <w:rsid w:val="009231B9"/>
    <w:pPr>
      <w:autoSpaceDE w:val="0"/>
      <w:autoSpaceDN w:val="0"/>
      <w:adjustRightInd w:val="0"/>
      <w:spacing w:line="163" w:lineRule="exact"/>
    </w:pPr>
  </w:style>
  <w:style w:type="character" w:customStyle="1" w:styleId="FontStyle168">
    <w:name w:val="Font Style168"/>
    <w:basedOn w:val="DefaultParagraphFont"/>
    <w:uiPriority w:val="99"/>
    <w:rsid w:val="009231B9"/>
    <w:rPr>
      <w:rFonts w:ascii="Times New Roman" w:hAnsi="Times New Roman" w:cs="Times New Roman"/>
      <w:sz w:val="12"/>
      <w:szCs w:val="12"/>
    </w:rPr>
  </w:style>
  <w:style w:type="paragraph" w:customStyle="1" w:styleId="Style9">
    <w:name w:val="Style9"/>
    <w:basedOn w:val="Normal"/>
    <w:uiPriority w:val="99"/>
    <w:qFormat/>
    <w:rsid w:val="009231B9"/>
    <w:pPr>
      <w:autoSpaceDE w:val="0"/>
      <w:autoSpaceDN w:val="0"/>
      <w:adjustRightInd w:val="0"/>
      <w:spacing w:line="134" w:lineRule="exact"/>
      <w:jc w:val="both"/>
    </w:pPr>
  </w:style>
  <w:style w:type="paragraph" w:customStyle="1" w:styleId="Style44">
    <w:name w:val="Style44"/>
    <w:basedOn w:val="Normal"/>
    <w:uiPriority w:val="99"/>
    <w:qFormat/>
    <w:rsid w:val="009231B9"/>
    <w:pPr>
      <w:autoSpaceDE w:val="0"/>
      <w:autoSpaceDN w:val="0"/>
      <w:adjustRightInd w:val="0"/>
      <w:spacing w:line="216" w:lineRule="exact"/>
      <w:jc w:val="both"/>
    </w:pPr>
  </w:style>
  <w:style w:type="paragraph" w:customStyle="1" w:styleId="Style19">
    <w:name w:val="Style19"/>
    <w:basedOn w:val="Normal"/>
    <w:uiPriority w:val="99"/>
    <w:qFormat/>
    <w:rsid w:val="009231B9"/>
    <w:pPr>
      <w:autoSpaceDE w:val="0"/>
      <w:autoSpaceDN w:val="0"/>
      <w:adjustRightInd w:val="0"/>
      <w:spacing w:line="206" w:lineRule="exact"/>
    </w:pPr>
  </w:style>
  <w:style w:type="character" w:customStyle="1" w:styleId="FontStyle176">
    <w:name w:val="Font Style176"/>
    <w:basedOn w:val="DefaultParagraphFont"/>
    <w:uiPriority w:val="99"/>
    <w:rsid w:val="009231B9"/>
    <w:rPr>
      <w:rFonts w:ascii="Times New Roman" w:hAnsi="Times New Roman" w:cs="Times New Roman"/>
      <w:sz w:val="16"/>
      <w:szCs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rsid w:val="009231B9"/>
    <w:rPr>
      <w:b/>
      <w:sz w:val="24"/>
      <w:lang w:val="en-US" w:eastAsia="en-US" w:bidi="ar-SA"/>
    </w:rPr>
  </w:style>
  <w:style w:type="paragraph" w:customStyle="1" w:styleId="CardsFont6ptChar">
    <w:name w:val="Cards + Font: 6 pt Char"/>
    <w:basedOn w:val="Normal"/>
    <w:link w:val="CardsFont6ptCharChar"/>
    <w:qFormat/>
    <w:rsid w:val="009231B9"/>
    <w:pPr>
      <w:autoSpaceDE w:val="0"/>
      <w:autoSpaceDN w:val="0"/>
      <w:adjustRightInd w:val="0"/>
      <w:ind w:left="432" w:right="432"/>
      <w:jc w:val="both"/>
    </w:pPr>
    <w:rPr>
      <w:sz w:val="12"/>
    </w:rPr>
  </w:style>
  <w:style w:type="character" w:customStyle="1" w:styleId="CardsFont6ptCharChar">
    <w:name w:val="Cards + Font: 6 pt Char Char"/>
    <w:link w:val="CardsFont6ptChar"/>
    <w:rsid w:val="009231B9"/>
    <w:rPr>
      <w:rFonts w:ascii="Calibri" w:hAnsi="Calibri" w:cs="Calibri"/>
      <w:sz w:val="12"/>
    </w:rPr>
  </w:style>
  <w:style w:type="character" w:customStyle="1" w:styleId="FontStyle172">
    <w:name w:val="Font Style172"/>
    <w:basedOn w:val="DefaultParagraphFont"/>
    <w:uiPriority w:val="99"/>
    <w:rsid w:val="009231B9"/>
    <w:rPr>
      <w:rFonts w:ascii="Times New Roman" w:hAnsi="Times New Roman" w:cs="Times New Roman"/>
      <w:b/>
      <w:bCs/>
      <w:sz w:val="16"/>
      <w:szCs w:val="16"/>
    </w:rPr>
  </w:style>
  <w:style w:type="paragraph" w:customStyle="1" w:styleId="Style18">
    <w:name w:val="Style18"/>
    <w:basedOn w:val="Normal"/>
    <w:uiPriority w:val="99"/>
    <w:qFormat/>
    <w:rsid w:val="009231B9"/>
    <w:pPr>
      <w:autoSpaceDE w:val="0"/>
      <w:autoSpaceDN w:val="0"/>
      <w:adjustRightInd w:val="0"/>
      <w:spacing w:line="269" w:lineRule="exact"/>
    </w:pPr>
  </w:style>
  <w:style w:type="character" w:customStyle="1" w:styleId="FontStyle171">
    <w:name w:val="Font Style171"/>
    <w:basedOn w:val="DefaultParagraphFont"/>
    <w:uiPriority w:val="99"/>
    <w:rsid w:val="009231B9"/>
    <w:rPr>
      <w:rFonts w:ascii="Times New Roman" w:hAnsi="Times New Roman" w:cs="Times New Roman"/>
      <w:i/>
      <w:iCs/>
      <w:sz w:val="16"/>
      <w:szCs w:val="16"/>
    </w:rPr>
  </w:style>
  <w:style w:type="character" w:customStyle="1" w:styleId="FontStyle162">
    <w:name w:val="Font Style162"/>
    <w:basedOn w:val="DefaultParagraphFont"/>
    <w:uiPriority w:val="99"/>
    <w:rsid w:val="009231B9"/>
    <w:rPr>
      <w:rFonts w:ascii="Times New Roman" w:hAnsi="Times New Roman" w:cs="Times New Roman"/>
      <w:b/>
      <w:bCs/>
      <w:sz w:val="18"/>
      <w:szCs w:val="18"/>
    </w:rPr>
  </w:style>
  <w:style w:type="character" w:customStyle="1" w:styleId="FontStyle167">
    <w:name w:val="Font Style167"/>
    <w:basedOn w:val="DefaultParagraphFont"/>
    <w:uiPriority w:val="99"/>
    <w:rsid w:val="009231B9"/>
    <w:rPr>
      <w:rFonts w:ascii="Times New Roman" w:hAnsi="Times New Roman" w:cs="Times New Roman"/>
      <w:sz w:val="10"/>
      <w:szCs w:val="10"/>
    </w:rPr>
  </w:style>
  <w:style w:type="character" w:customStyle="1" w:styleId="FontStyle174">
    <w:name w:val="Font Style174"/>
    <w:basedOn w:val="DefaultParagraphFont"/>
    <w:uiPriority w:val="99"/>
    <w:rsid w:val="009231B9"/>
    <w:rPr>
      <w:rFonts w:ascii="Arial Narrow" w:hAnsi="Arial Narrow" w:cs="Arial Narrow"/>
      <w:b/>
      <w:bCs/>
      <w:sz w:val="18"/>
      <w:szCs w:val="18"/>
    </w:rPr>
  </w:style>
  <w:style w:type="paragraph" w:customStyle="1" w:styleId="Style47">
    <w:name w:val="Style47"/>
    <w:basedOn w:val="Normal"/>
    <w:uiPriority w:val="99"/>
    <w:qFormat/>
    <w:rsid w:val="009231B9"/>
    <w:pPr>
      <w:autoSpaceDE w:val="0"/>
      <w:autoSpaceDN w:val="0"/>
      <w:adjustRightInd w:val="0"/>
      <w:spacing w:line="490" w:lineRule="exact"/>
    </w:pPr>
  </w:style>
  <w:style w:type="character" w:customStyle="1" w:styleId="FontStyle169">
    <w:name w:val="Font Style169"/>
    <w:basedOn w:val="DefaultParagraphFont"/>
    <w:uiPriority w:val="99"/>
    <w:rsid w:val="009231B9"/>
    <w:rPr>
      <w:rFonts w:ascii="Times New Roman" w:hAnsi="Times New Roman" w:cs="Times New Roman"/>
      <w:sz w:val="12"/>
      <w:szCs w:val="12"/>
    </w:rPr>
  </w:style>
  <w:style w:type="paragraph" w:customStyle="1" w:styleId="Style24">
    <w:name w:val="Style24"/>
    <w:basedOn w:val="Normal"/>
    <w:uiPriority w:val="99"/>
    <w:qFormat/>
    <w:rsid w:val="009231B9"/>
    <w:pPr>
      <w:autoSpaceDE w:val="0"/>
      <w:autoSpaceDN w:val="0"/>
      <w:adjustRightInd w:val="0"/>
      <w:spacing w:line="276" w:lineRule="exact"/>
    </w:pPr>
  </w:style>
  <w:style w:type="paragraph" w:customStyle="1" w:styleId="Style99">
    <w:name w:val="Style99"/>
    <w:basedOn w:val="Normal"/>
    <w:uiPriority w:val="99"/>
    <w:qFormat/>
    <w:rsid w:val="009231B9"/>
    <w:pPr>
      <w:autoSpaceDE w:val="0"/>
      <w:autoSpaceDN w:val="0"/>
      <w:adjustRightInd w:val="0"/>
      <w:spacing w:line="182" w:lineRule="exact"/>
      <w:jc w:val="both"/>
    </w:pPr>
  </w:style>
  <w:style w:type="paragraph" w:customStyle="1" w:styleId="Style26">
    <w:name w:val="Style26"/>
    <w:basedOn w:val="Normal"/>
    <w:uiPriority w:val="99"/>
    <w:qFormat/>
    <w:rsid w:val="009231B9"/>
    <w:pPr>
      <w:autoSpaceDE w:val="0"/>
      <w:autoSpaceDN w:val="0"/>
      <w:adjustRightInd w:val="0"/>
      <w:spacing w:line="278" w:lineRule="exact"/>
      <w:jc w:val="both"/>
    </w:pPr>
  </w:style>
  <w:style w:type="character" w:customStyle="1" w:styleId="FontStyle139">
    <w:name w:val="Font Style139"/>
    <w:basedOn w:val="DefaultParagraphFont"/>
    <w:uiPriority w:val="99"/>
    <w:rsid w:val="009231B9"/>
    <w:rPr>
      <w:rFonts w:ascii="Times New Roman" w:hAnsi="Times New Roman" w:cs="Times New Roman"/>
      <w:b/>
      <w:bCs/>
      <w:sz w:val="18"/>
      <w:szCs w:val="18"/>
    </w:rPr>
  </w:style>
  <w:style w:type="paragraph" w:customStyle="1" w:styleId="Style21">
    <w:name w:val="Style21"/>
    <w:basedOn w:val="Normal"/>
    <w:uiPriority w:val="99"/>
    <w:qFormat/>
    <w:rsid w:val="009231B9"/>
    <w:pPr>
      <w:autoSpaceDE w:val="0"/>
      <w:autoSpaceDN w:val="0"/>
      <w:adjustRightInd w:val="0"/>
      <w:spacing w:line="216" w:lineRule="exact"/>
      <w:jc w:val="both"/>
    </w:pPr>
  </w:style>
  <w:style w:type="paragraph" w:customStyle="1" w:styleId="Style50">
    <w:name w:val="Style50"/>
    <w:basedOn w:val="Normal"/>
    <w:uiPriority w:val="99"/>
    <w:qFormat/>
    <w:rsid w:val="009231B9"/>
    <w:pPr>
      <w:autoSpaceDE w:val="0"/>
      <w:autoSpaceDN w:val="0"/>
      <w:adjustRightInd w:val="0"/>
      <w:spacing w:line="198" w:lineRule="exact"/>
    </w:pPr>
  </w:style>
  <w:style w:type="character" w:customStyle="1" w:styleId="FootnoteTextChar1">
    <w:name w:val="Footnote Text Char1"/>
    <w:basedOn w:val="DefaultParagraphFont"/>
    <w:rsid w:val="009231B9"/>
    <w:rPr>
      <w:rFonts w:ascii="Calibri" w:hAnsi="Calibri"/>
      <w:sz w:val="20"/>
      <w:szCs w:val="20"/>
    </w:rPr>
  </w:style>
  <w:style w:type="paragraph" w:customStyle="1" w:styleId="Standard">
    <w:name w:val="Standard"/>
    <w:qFormat/>
    <w:rsid w:val="009231B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9231B9"/>
    <w:rPr>
      <w:color w:val="000000"/>
      <w:sz w:val="32"/>
      <w:szCs w:val="32"/>
    </w:rPr>
  </w:style>
  <w:style w:type="paragraph" w:customStyle="1" w:styleId="Cardnon-underlined">
    <w:name w:val="Card non-underlined"/>
    <w:basedOn w:val="Normal"/>
    <w:link w:val="Cardnon-underlinedChar"/>
    <w:autoRedefine/>
    <w:uiPriority w:val="99"/>
    <w:qFormat/>
    <w:rsid w:val="009231B9"/>
    <w:rPr>
      <w:szCs w:val="20"/>
    </w:rPr>
  </w:style>
  <w:style w:type="character" w:customStyle="1" w:styleId="Cardnon-underlinedChar">
    <w:name w:val="Card non-underlined Char"/>
    <w:basedOn w:val="DefaultParagraphFont"/>
    <w:link w:val="Cardnon-underlined"/>
    <w:uiPriority w:val="99"/>
    <w:rsid w:val="009231B9"/>
    <w:rPr>
      <w:rFonts w:ascii="Calibri" w:hAnsi="Calibri" w:cs="Calibri"/>
      <w:sz w:val="26"/>
      <w:szCs w:val="20"/>
    </w:rPr>
  </w:style>
  <w:style w:type="character" w:customStyle="1" w:styleId="TitleChar2">
    <w:name w:val="Title Char2"/>
    <w:basedOn w:val="DefaultParagraphFont"/>
    <w:uiPriority w:val="10"/>
    <w:qFormat/>
    <w:locked/>
    <w:rsid w:val="009231B9"/>
    <w:rPr>
      <w:b/>
      <w:bCs/>
      <w:u w:val="single"/>
    </w:rPr>
  </w:style>
  <w:style w:type="paragraph" w:styleId="TOC3">
    <w:name w:val="toc 3"/>
    <w:basedOn w:val="Normal"/>
    <w:next w:val="Normal"/>
    <w:autoRedefine/>
    <w:rsid w:val="009231B9"/>
    <w:pPr>
      <w:ind w:left="400"/>
    </w:pPr>
    <w:rPr>
      <w:szCs w:val="20"/>
    </w:rPr>
  </w:style>
  <w:style w:type="paragraph" w:styleId="TOC4">
    <w:name w:val="toc 4"/>
    <w:basedOn w:val="Normal"/>
    <w:next w:val="Normal"/>
    <w:autoRedefine/>
    <w:rsid w:val="009231B9"/>
    <w:pPr>
      <w:ind w:left="600"/>
    </w:pPr>
    <w:rPr>
      <w:szCs w:val="20"/>
    </w:rPr>
  </w:style>
  <w:style w:type="paragraph" w:styleId="TOC5">
    <w:name w:val="toc 5"/>
    <w:basedOn w:val="Normal"/>
    <w:next w:val="Normal"/>
    <w:autoRedefine/>
    <w:rsid w:val="009231B9"/>
    <w:pPr>
      <w:ind w:left="800"/>
    </w:pPr>
    <w:rPr>
      <w:szCs w:val="20"/>
    </w:rPr>
  </w:style>
  <w:style w:type="paragraph" w:styleId="TOC6">
    <w:name w:val="toc 6"/>
    <w:basedOn w:val="Normal"/>
    <w:next w:val="Normal"/>
    <w:autoRedefine/>
    <w:rsid w:val="009231B9"/>
    <w:pPr>
      <w:ind w:left="1000"/>
    </w:pPr>
    <w:rPr>
      <w:szCs w:val="20"/>
    </w:rPr>
  </w:style>
  <w:style w:type="paragraph" w:styleId="TOC7">
    <w:name w:val="toc 7"/>
    <w:basedOn w:val="Normal"/>
    <w:next w:val="Normal"/>
    <w:autoRedefine/>
    <w:rsid w:val="009231B9"/>
    <w:pPr>
      <w:ind w:left="1200"/>
    </w:pPr>
    <w:rPr>
      <w:szCs w:val="20"/>
    </w:rPr>
  </w:style>
  <w:style w:type="paragraph" w:styleId="TOC8">
    <w:name w:val="toc 8"/>
    <w:basedOn w:val="Normal"/>
    <w:next w:val="Normal"/>
    <w:autoRedefine/>
    <w:rsid w:val="009231B9"/>
    <w:pPr>
      <w:ind w:left="1400"/>
    </w:pPr>
    <w:rPr>
      <w:szCs w:val="20"/>
    </w:rPr>
  </w:style>
  <w:style w:type="character" w:customStyle="1" w:styleId="allocatoragentsleft">
    <w:name w:val="al_locatoragentsleft"/>
    <w:basedOn w:val="DefaultParagraphFont"/>
    <w:rsid w:val="009231B9"/>
  </w:style>
  <w:style w:type="character" w:customStyle="1" w:styleId="UnderlinesCharChar">
    <w:name w:val="Underlines Char Char"/>
    <w:basedOn w:val="DefaultParagraphFont"/>
    <w:rsid w:val="009231B9"/>
    <w:rPr>
      <w:rFonts w:cs="Arial"/>
      <w:b/>
      <w:bCs/>
      <w:noProof w:val="0"/>
      <w:sz w:val="22"/>
      <w:szCs w:val="26"/>
      <w:u w:val="single"/>
      <w:lang w:val="en-US" w:eastAsia="en-US" w:bidi="ar-SA"/>
    </w:rPr>
  </w:style>
  <w:style w:type="paragraph" w:customStyle="1" w:styleId="Carding">
    <w:name w:val="Carding"/>
    <w:basedOn w:val="Normal"/>
    <w:uiPriority w:val="99"/>
    <w:qFormat/>
    <w:rsid w:val="009231B9"/>
    <w:rPr>
      <w:sz w:val="18"/>
    </w:rPr>
  </w:style>
  <w:style w:type="character" w:customStyle="1" w:styleId="aunderline">
    <w:name w:val="aunderline"/>
    <w:basedOn w:val="DefaultParagraphFont"/>
    <w:qFormat/>
    <w:rsid w:val="009231B9"/>
    <w:rPr>
      <w:rFonts w:ascii="Times New Roman" w:hAnsi="Times New Roman"/>
      <w:sz w:val="20"/>
      <w:szCs w:val="24"/>
      <w:u w:val="thick"/>
    </w:rPr>
  </w:style>
  <w:style w:type="character" w:customStyle="1" w:styleId="tagChar1">
    <w:name w:val="tag Char1"/>
    <w:aliases w:val="No Spacing Char1,No Spacing311 Char,Card Format Char,Small Text Char1"/>
    <w:basedOn w:val="DefaultParagraphFont"/>
    <w:rsid w:val="009231B9"/>
    <w:rPr>
      <w:b/>
      <w:noProof w:val="0"/>
      <w:sz w:val="24"/>
      <w:lang w:val="en-US" w:eastAsia="en-US" w:bidi="ar-SA"/>
    </w:rPr>
  </w:style>
  <w:style w:type="character" w:customStyle="1" w:styleId="tagChar2">
    <w:name w:val="tag Char2"/>
    <w:basedOn w:val="DefaultParagraphFont"/>
    <w:qFormat/>
    <w:rsid w:val="009231B9"/>
    <w:rPr>
      <w:b/>
      <w:noProof w:val="0"/>
      <w:sz w:val="24"/>
      <w:lang w:val="en-US" w:eastAsia="en-US" w:bidi="ar-SA"/>
    </w:rPr>
  </w:style>
  <w:style w:type="paragraph" w:customStyle="1" w:styleId="CardsHighlighted">
    <w:name w:val="Cards Highlighted"/>
    <w:next w:val="Normal"/>
    <w:link w:val="CardsHighlightedChar"/>
    <w:qFormat/>
    <w:rsid w:val="009231B9"/>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9231B9"/>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9231B9"/>
    <w:rPr>
      <w:rFonts w:ascii="Garamond" w:hAnsi="Garamond"/>
      <w:sz w:val="22"/>
      <w:szCs w:val="24"/>
      <w:u w:val="single"/>
      <w:lang w:val="en-US" w:eastAsia="en-US" w:bidi="ar-SA"/>
    </w:rPr>
  </w:style>
  <w:style w:type="paragraph" w:customStyle="1" w:styleId="Style2">
    <w:name w:val="Style2"/>
    <w:basedOn w:val="Heading4"/>
    <w:link w:val="Style2Char"/>
    <w:qFormat/>
    <w:rsid w:val="009231B9"/>
    <w:pPr>
      <w:spacing w:before="0"/>
    </w:pPr>
    <w:rPr>
      <w:rFonts w:ascii="Arial" w:eastAsia="Times New Roman" w:hAnsi="Arial" w:cs="Times New Roman"/>
      <w:iCs w:val="0"/>
      <w:caps/>
      <w:szCs w:val="20"/>
    </w:rPr>
  </w:style>
  <w:style w:type="character" w:customStyle="1" w:styleId="pagetitle">
    <w:name w:val="pagetitle"/>
    <w:basedOn w:val="DefaultParagraphFont"/>
    <w:rsid w:val="009231B9"/>
  </w:style>
  <w:style w:type="paragraph" w:customStyle="1" w:styleId="text">
    <w:name w:val="text"/>
    <w:basedOn w:val="Normal"/>
    <w:uiPriority w:val="99"/>
    <w:qFormat/>
    <w:rsid w:val="009231B9"/>
    <w:pPr>
      <w:spacing w:before="100" w:beforeAutospacing="1" w:after="100" w:afterAutospacing="1"/>
    </w:pPr>
  </w:style>
  <w:style w:type="character" w:customStyle="1" w:styleId="StyleUnderlineCharChar9ptBold1">
    <w:name w:val="Style Underline Char Char + 9 pt Bold1"/>
    <w:rsid w:val="009231B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231B9"/>
    <w:rPr>
      <w:rFonts w:ascii="Times New Roman" w:hAnsi="Times New Roman"/>
      <w:sz w:val="20"/>
      <w:szCs w:val="24"/>
      <w:u w:val="single"/>
      <w:lang w:val="en-US" w:eastAsia="en-US" w:bidi="ar-SA"/>
    </w:rPr>
  </w:style>
  <w:style w:type="character" w:customStyle="1" w:styleId="Style9ptBoldUnderline">
    <w:name w:val="Style 9 pt Bold Underline"/>
    <w:rsid w:val="009231B9"/>
    <w:rPr>
      <w:b/>
      <w:bCs/>
      <w:sz w:val="20"/>
      <w:u w:val="single"/>
    </w:rPr>
  </w:style>
  <w:style w:type="paragraph" w:customStyle="1" w:styleId="StyleUnderline9pt0">
    <w:name w:val="Style Underline + 9 pt"/>
    <w:link w:val="StyleUnderline9ptChar"/>
    <w:qFormat/>
    <w:rsid w:val="009231B9"/>
    <w:pPr>
      <w:spacing w:after="200" w:line="276" w:lineRule="auto"/>
    </w:pPr>
    <w:rPr>
      <w:rFonts w:eastAsia="Times New Roman" w:cs="Times New Roman"/>
      <w:szCs w:val="20"/>
      <w:u w:val="single"/>
    </w:rPr>
  </w:style>
  <w:style w:type="character" w:customStyle="1" w:styleId="StyleUnderline9ptChar">
    <w:name w:val="Style Underline + 9 pt Char"/>
    <w:basedOn w:val="DefaultParagraphFont"/>
    <w:link w:val="StyleUnderline9pt0"/>
    <w:rsid w:val="009231B9"/>
    <w:rPr>
      <w:rFonts w:eastAsia="Times New Roman" w:cs="Times New Roman"/>
      <w:szCs w:val="20"/>
      <w:u w:val="single"/>
    </w:rPr>
  </w:style>
  <w:style w:type="character" w:customStyle="1" w:styleId="StyleUnderlineChar1Bold">
    <w:name w:val="Style Underline Char1 + Bold"/>
    <w:rsid w:val="009231B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231B9"/>
    <w:pPr>
      <w:ind w:left="288" w:right="288"/>
    </w:pPr>
    <w:rPr>
      <w:rFonts w:ascii="Georgia" w:eastAsia="Times New Roman" w:hAnsi="Georgia"/>
      <w:kern w:val="32"/>
      <w:sz w:val="20"/>
      <w:szCs w:val="20"/>
      <w:lang w:eastAsia="ar-SA" w:bidi="en-US"/>
    </w:rPr>
  </w:style>
  <w:style w:type="character" w:customStyle="1" w:styleId="Stylecard9ptChar">
    <w:name w:val="Style card + 9 pt Char"/>
    <w:basedOn w:val="cardChar"/>
    <w:link w:val="Stylecard9pt"/>
    <w:rsid w:val="009231B9"/>
    <w:rPr>
      <w:rFonts w:ascii="Georgia" w:eastAsia="Times New Roman" w:hAnsi="Georgia" w:cs="Calibri"/>
      <w:kern w:val="32"/>
      <w:sz w:val="20"/>
      <w:szCs w:val="20"/>
      <w:lang w:eastAsia="ar-SA" w:bidi="en-US"/>
    </w:rPr>
  </w:style>
  <w:style w:type="character" w:customStyle="1" w:styleId="TagsCharCharChar">
    <w:name w:val="Tags Char Char Char"/>
    <w:basedOn w:val="DefaultParagraphFont"/>
    <w:rsid w:val="009231B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231B9"/>
    <w:pPr>
      <w:spacing w:before="100" w:beforeAutospacing="1" w:after="100" w:afterAutospacing="1"/>
    </w:pPr>
    <w:rPr>
      <w:sz w:val="18"/>
      <w:szCs w:val="18"/>
    </w:rPr>
  </w:style>
  <w:style w:type="character" w:customStyle="1" w:styleId="Style11ptBlack">
    <w:name w:val="Style 11 pt Black"/>
    <w:basedOn w:val="DefaultParagraphFont"/>
    <w:rsid w:val="009231B9"/>
    <w:rPr>
      <w:color w:val="000000"/>
      <w:sz w:val="20"/>
    </w:rPr>
  </w:style>
  <w:style w:type="character" w:customStyle="1" w:styleId="StyleUnderlineCharTimesBold">
    <w:name w:val="Style Underline Char + Times Bold"/>
    <w:basedOn w:val="DefaultParagraphFont"/>
    <w:rsid w:val="009231B9"/>
    <w:rPr>
      <w:rFonts w:ascii="Times" w:hAnsi="Times"/>
      <w:b w:val="0"/>
      <w:bCs/>
      <w:sz w:val="20"/>
      <w:u w:val="single"/>
    </w:rPr>
  </w:style>
  <w:style w:type="character" w:customStyle="1" w:styleId="blubigktbiz">
    <w:name w:val="blubigktbiz"/>
    <w:rsid w:val="009231B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231B9"/>
    <w:pPr>
      <w:ind w:left="-1080" w:right="1728"/>
    </w:pPr>
    <w:rPr>
      <w:rFonts w:ascii="Arial Narrow" w:hAnsi="Arial Narrow"/>
      <w:color w:val="auto"/>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9231B9"/>
    <w:rPr>
      <w:rFonts w:ascii="Arial Narrow" w:hAnsi="Arial Narrow" w:cs="Calibri"/>
      <w:sz w:val="26"/>
      <w:szCs w:val="20"/>
      <w:u w:val="thick"/>
      <w:bdr w:val="single" w:sz="4" w:space="0" w:color="auto"/>
    </w:rPr>
  </w:style>
  <w:style w:type="character" w:customStyle="1" w:styleId="Style4CharChar">
    <w:name w:val="Style4 Char Char"/>
    <w:basedOn w:val="DefaultParagraphFont"/>
    <w:rsid w:val="009231B9"/>
    <w:rPr>
      <w:rFonts w:ascii="Arial Narrow" w:hAnsi="Arial Narrow"/>
      <w:noProof w:val="0"/>
      <w:szCs w:val="24"/>
      <w:u w:val="single"/>
      <w:lang w:val="en-US" w:eastAsia="en-US" w:bidi="ar-SA"/>
    </w:rPr>
  </w:style>
  <w:style w:type="character" w:customStyle="1" w:styleId="BodyText3Char1">
    <w:name w:val="Body Text 3 Char1"/>
    <w:basedOn w:val="DefaultParagraphFont"/>
    <w:rsid w:val="009231B9"/>
    <w:rPr>
      <w:rFonts w:ascii="Times New Roman" w:hAnsi="Times New Roman" w:cs="Times New Roman"/>
      <w:sz w:val="16"/>
      <w:szCs w:val="16"/>
    </w:rPr>
  </w:style>
  <w:style w:type="character" w:customStyle="1" w:styleId="StyleEmphasisArial12ptBold">
    <w:name w:val="Style Emphasis + Arial 12 pt Bold"/>
    <w:rsid w:val="009231B9"/>
    <w:rPr>
      <w:rFonts w:ascii="Arial" w:hAnsi="Arial"/>
      <w:b/>
      <w:bCs/>
      <w:i/>
      <w:iCs/>
      <w:sz w:val="24"/>
    </w:rPr>
  </w:style>
  <w:style w:type="character" w:customStyle="1" w:styleId="super">
    <w:name w:val="super"/>
    <w:rsid w:val="009231B9"/>
  </w:style>
  <w:style w:type="character" w:customStyle="1" w:styleId="text30">
    <w:name w:val="text30"/>
    <w:rsid w:val="009231B9"/>
  </w:style>
  <w:style w:type="character" w:customStyle="1" w:styleId="uppercase">
    <w:name w:val="uppercase"/>
    <w:rsid w:val="009231B9"/>
  </w:style>
  <w:style w:type="character" w:customStyle="1" w:styleId="entry-title">
    <w:name w:val="entry-title"/>
    <w:rsid w:val="009231B9"/>
  </w:style>
  <w:style w:type="character" w:customStyle="1" w:styleId="BodyTextIndentChar1">
    <w:name w:val="Body Text Indent Char1"/>
    <w:basedOn w:val="DefaultParagraphFont"/>
    <w:uiPriority w:val="99"/>
    <w:rsid w:val="009231B9"/>
    <w:rPr>
      <w:rFonts w:ascii="Times New Roman" w:hAnsi="Times New Roman" w:cs="Times New Roman"/>
      <w:sz w:val="20"/>
    </w:rPr>
  </w:style>
  <w:style w:type="character" w:customStyle="1" w:styleId="Style6pt">
    <w:name w:val="Style 6 pt"/>
    <w:basedOn w:val="DefaultParagraphFont"/>
    <w:qFormat/>
    <w:rsid w:val="009231B9"/>
    <w:rPr>
      <w:sz w:val="12"/>
    </w:rPr>
  </w:style>
  <w:style w:type="character" w:customStyle="1" w:styleId="CiteCharCharCharCharCharChar">
    <w:name w:val="Cite Char Char Char Char Char Char"/>
    <w:basedOn w:val="DefaultParagraphFont"/>
    <w:rsid w:val="009231B9"/>
    <w:rPr>
      <w:b/>
      <w:noProof w:val="0"/>
      <w:sz w:val="22"/>
      <w:szCs w:val="24"/>
      <w:u w:val="single"/>
      <w:lang w:val="en-US" w:eastAsia="en-US" w:bidi="ar-SA"/>
    </w:rPr>
  </w:style>
  <w:style w:type="character" w:customStyle="1" w:styleId="mainbody1">
    <w:name w:val="mainbody1"/>
    <w:basedOn w:val="DefaultParagraphFont"/>
    <w:rsid w:val="009231B9"/>
    <w:rPr>
      <w:rFonts w:ascii="Verdana" w:hAnsi="Verdana" w:hint="default"/>
      <w:color w:val="000000"/>
      <w:sz w:val="22"/>
      <w:szCs w:val="22"/>
    </w:rPr>
  </w:style>
  <w:style w:type="character" w:customStyle="1" w:styleId="ssl4">
    <w:name w:val="ss_l4"/>
    <w:basedOn w:val="DefaultParagraphFont"/>
    <w:rsid w:val="009231B9"/>
  </w:style>
  <w:style w:type="paragraph" w:customStyle="1" w:styleId="StyleNormalWeb11ptUnderline">
    <w:name w:val="Style Normal (Web) + 11 pt Underline"/>
    <w:basedOn w:val="NormalWeb"/>
    <w:link w:val="StyleNormalWeb11ptUnderlineChar"/>
    <w:qFormat/>
    <w:rsid w:val="009231B9"/>
    <w:rPr>
      <w:rFonts w:ascii="Georgia" w:eastAsia="Calibri" w:hAnsi="Georgia" w:cstheme="minorBidi"/>
      <w:u w:val="single"/>
      <w:lang w:eastAsia="en-US"/>
    </w:rPr>
  </w:style>
  <w:style w:type="character" w:customStyle="1" w:styleId="StyleNormalWeb11ptUnderlineChar">
    <w:name w:val="Style Normal (Web) + 11 pt Underline Char"/>
    <w:basedOn w:val="DefaultParagraphFont"/>
    <w:link w:val="StyleNormalWeb11ptUnderline"/>
    <w:rsid w:val="009231B9"/>
    <w:rPr>
      <w:rFonts w:ascii="Georgia" w:eastAsia="Calibri" w:hAnsi="Georgia"/>
      <w:sz w:val="26"/>
      <w:u w:val="single"/>
    </w:rPr>
  </w:style>
  <w:style w:type="character" w:customStyle="1" w:styleId="cit-first-element">
    <w:name w:val="cit-first-element"/>
    <w:basedOn w:val="DefaultParagraphFont"/>
    <w:rsid w:val="009231B9"/>
  </w:style>
  <w:style w:type="character" w:customStyle="1" w:styleId="StyleThickunderline1">
    <w:name w:val="Style Thick underline1"/>
    <w:basedOn w:val="DefaultParagraphFont"/>
    <w:rsid w:val="009231B9"/>
    <w:rPr>
      <w:u w:val="single"/>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9231B9"/>
    <w:rPr>
      <w:rFonts w:ascii="Georgia" w:hAnsi="Georgia"/>
    </w:rPr>
  </w:style>
  <w:style w:type="character" w:customStyle="1" w:styleId="FooterChar1">
    <w:name w:val="Footer Char1"/>
    <w:basedOn w:val="DefaultParagraphFont"/>
    <w:uiPriority w:val="99"/>
    <w:semiHidden/>
    <w:rsid w:val="009231B9"/>
    <w:rPr>
      <w:rFonts w:ascii="Georgia" w:hAnsi="Georgia"/>
    </w:rPr>
  </w:style>
  <w:style w:type="paragraph" w:customStyle="1" w:styleId="Underline20">
    <w:name w:val="Underline2"/>
    <w:basedOn w:val="Normal"/>
    <w:link w:val="Underline2Char"/>
    <w:uiPriority w:val="4"/>
    <w:qFormat/>
    <w:rsid w:val="009231B9"/>
    <w:rPr>
      <w:rFonts w:eastAsia="Calibri"/>
      <w:u w:val="single"/>
    </w:rPr>
  </w:style>
  <w:style w:type="character" w:customStyle="1" w:styleId="Underline2Char">
    <w:name w:val="Underline2 Char"/>
    <w:link w:val="Underline20"/>
    <w:uiPriority w:val="4"/>
    <w:rsid w:val="009231B9"/>
    <w:rPr>
      <w:rFonts w:ascii="Calibri" w:eastAsia="Calibri" w:hAnsi="Calibri" w:cs="Calibri"/>
      <w:sz w:val="26"/>
      <w:u w:val="single"/>
    </w:rPr>
  </w:style>
  <w:style w:type="character" w:customStyle="1" w:styleId="NormalTextChar">
    <w:name w:val="Normal Text Char"/>
    <w:link w:val="NormalText"/>
    <w:rsid w:val="009231B9"/>
    <w:rPr>
      <w:rFonts w:ascii="Calibri" w:hAnsi="Calibri" w:cs="Calibri"/>
      <w:sz w:val="26"/>
      <w:szCs w:val="26"/>
    </w:rPr>
  </w:style>
  <w:style w:type="paragraph" w:customStyle="1" w:styleId="TableParagraph">
    <w:name w:val="Table Paragraph"/>
    <w:basedOn w:val="Normal"/>
    <w:uiPriority w:val="1"/>
    <w:qFormat/>
    <w:rsid w:val="009231B9"/>
    <w:rPr>
      <w:rFonts w:asciiTheme="minorHAnsi" w:hAnsiTheme="minorHAnsi"/>
    </w:rPr>
  </w:style>
  <w:style w:type="character" w:customStyle="1" w:styleId="UnderlineChar2">
    <w:name w:val="UnderlineChar"/>
    <w:rsid w:val="009231B9"/>
    <w:rPr>
      <w:sz w:val="24"/>
      <w:u w:val="single"/>
      <w:shd w:val="clear" w:color="auto" w:fill="auto"/>
    </w:rPr>
  </w:style>
  <w:style w:type="character" w:customStyle="1" w:styleId="foreground">
    <w:name w:val="foreground"/>
    <w:basedOn w:val="DefaultParagraphFont"/>
    <w:rsid w:val="009231B9"/>
  </w:style>
  <w:style w:type="character" w:customStyle="1" w:styleId="Brief-Smalltext0">
    <w:name w:val="Brief - Small text"/>
    <w:basedOn w:val="CommentReference"/>
    <w:rsid w:val="009231B9"/>
    <w:rPr>
      <w:sz w:val="14"/>
      <w:szCs w:val="18"/>
    </w:rPr>
  </w:style>
  <w:style w:type="character" w:customStyle="1" w:styleId="beriefunderline">
    <w:name w:val="berief = underline"/>
    <w:basedOn w:val="DefaultParagraphFont"/>
    <w:rsid w:val="009231B9"/>
    <w:rPr>
      <w:rFonts w:eastAsia="Times New Roman"/>
      <w:sz w:val="20"/>
      <w:u w:val="single"/>
    </w:rPr>
  </w:style>
  <w:style w:type="character" w:customStyle="1" w:styleId="Emph">
    <w:name w:val="Emph"/>
    <w:uiPriority w:val="1"/>
    <w:qFormat/>
    <w:rsid w:val="009231B9"/>
    <w:rPr>
      <w:rFonts w:ascii="Arial" w:hAnsi="Arial"/>
      <w:b/>
      <w:sz w:val="20"/>
      <w:u w:val="single"/>
      <w:bdr w:val="single" w:sz="8" w:space="0" w:color="auto"/>
    </w:rPr>
  </w:style>
  <w:style w:type="paragraph" w:customStyle="1" w:styleId="Tag21">
    <w:name w:val="Tag21"/>
    <w:basedOn w:val="Normal"/>
    <w:qFormat/>
    <w:rsid w:val="009231B9"/>
    <w:rPr>
      <w:rFonts w:ascii="Arial" w:hAnsi="Arial" w:cs="Arial"/>
      <w:b/>
    </w:rPr>
  </w:style>
  <w:style w:type="character" w:customStyle="1" w:styleId="Bodytext10">
    <w:name w:val="Body text (10)_"/>
    <w:basedOn w:val="DefaultParagraphFont"/>
    <w:link w:val="Bodytext101"/>
    <w:uiPriority w:val="99"/>
    <w:rsid w:val="009231B9"/>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9231B9"/>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9231B9"/>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9231B9"/>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9231B9"/>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9231B9"/>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9231B9"/>
    <w:rPr>
      <w:rFonts w:ascii="Times New Roman" w:eastAsiaTheme="minorHAnsi" w:hAnsi="Times New Roman" w:cs="Times New Roman"/>
      <w:i/>
      <w:iCs/>
      <w:sz w:val="20"/>
      <w:szCs w:val="20"/>
      <w:shd w:val="clear" w:color="auto" w:fill="FFFFFF"/>
    </w:rPr>
  </w:style>
  <w:style w:type="character" w:customStyle="1" w:styleId="Bodytext105">
    <w:name w:val="Body text (10)5"/>
    <w:basedOn w:val="Bodytext10"/>
    <w:uiPriority w:val="99"/>
    <w:rsid w:val="009231B9"/>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9231B9"/>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9231B9"/>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9231B9"/>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rsid w:val="009231B9"/>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9231B9"/>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9231B9"/>
    <w:pPr>
      <w:shd w:val="clear" w:color="auto" w:fill="FFFFFF"/>
      <w:spacing w:line="269" w:lineRule="exact"/>
    </w:pPr>
    <w:rPr>
      <w:rFonts w:ascii="Times New Roman" w:hAnsi="Times New Roman" w:cs="Times New Roman"/>
      <w:b/>
      <w:bCs/>
      <w:sz w:val="20"/>
      <w:szCs w:val="20"/>
    </w:rPr>
  </w:style>
  <w:style w:type="table" w:styleId="TableGrid">
    <w:name w:val="Table Grid"/>
    <w:basedOn w:val="TableNormal"/>
    <w:rsid w:val="009231B9"/>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1650200246007805466gmail-style13ptbold">
    <w:name w:val="m_1650200246007805466gmail-style13ptbold"/>
    <w:basedOn w:val="DefaultParagraphFont"/>
    <w:rsid w:val="009231B9"/>
  </w:style>
  <w:style w:type="character" w:customStyle="1" w:styleId="m1650200246007805466gmail-styleunderline">
    <w:name w:val="m_1650200246007805466gmail-styleunderline"/>
    <w:basedOn w:val="DefaultParagraphFont"/>
    <w:rsid w:val="009231B9"/>
  </w:style>
  <w:style w:type="paragraph" w:customStyle="1" w:styleId="Emphasize">
    <w:name w:val="Emphasize"/>
    <w:basedOn w:val="Normal"/>
    <w:uiPriority w:val="7"/>
    <w:qFormat/>
    <w:rsid w:val="009231B9"/>
    <w:pPr>
      <w:widowControl w:val="0"/>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4" w:space="0" w:color="auto"/>
    </w:rPr>
  </w:style>
  <w:style w:type="character" w:customStyle="1" w:styleId="Footnote">
    <w:name w:val="Footnote_"/>
    <w:basedOn w:val="DefaultParagraphFont"/>
    <w:link w:val="Footnote0"/>
    <w:rsid w:val="009231B9"/>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9231B9"/>
    <w:pPr>
      <w:widowControl w:val="0"/>
      <w:shd w:val="clear" w:color="auto" w:fill="FFFFFF"/>
      <w:spacing w:before="240" w:line="202" w:lineRule="exact"/>
      <w:jc w:val="both"/>
    </w:pPr>
    <w:rPr>
      <w:rFonts w:ascii="Times New Roman" w:eastAsia="Times New Roman" w:hAnsi="Times New Roman" w:cstheme="minorBidi"/>
      <w:sz w:val="15"/>
      <w:szCs w:val="15"/>
    </w:rPr>
  </w:style>
  <w:style w:type="character" w:customStyle="1" w:styleId="UnresolvedMention1">
    <w:name w:val="Unresolved Mention1"/>
    <w:basedOn w:val="DefaultParagraphFont"/>
    <w:uiPriority w:val="99"/>
    <w:unhideWhenUsed/>
    <w:rsid w:val="009231B9"/>
    <w:rPr>
      <w:color w:val="605E5C"/>
      <w:shd w:val="clear" w:color="auto" w:fill="E1DFDD"/>
    </w:rPr>
  </w:style>
  <w:style w:type="paragraph" w:customStyle="1" w:styleId="removeTag">
    <w:name w:val="removeTag"/>
    <w:basedOn w:val="Normal"/>
    <w:link w:val="removeTagChar"/>
    <w:uiPriority w:val="4"/>
    <w:qFormat/>
    <w:rsid w:val="009231B9"/>
    <w:pPr>
      <w:keepNext/>
      <w:keepLines/>
      <w:spacing w:before="40"/>
      <w:outlineLvl w:val="3"/>
    </w:pPr>
    <w:rPr>
      <w:rFonts w:eastAsiaTheme="majorEastAsia" w:cstheme="majorBidi"/>
      <w:b/>
      <w:iCs/>
    </w:rPr>
  </w:style>
  <w:style w:type="character" w:customStyle="1" w:styleId="removeTagChar">
    <w:name w:val="removeTag Char"/>
    <w:basedOn w:val="DefaultParagraphFont"/>
    <w:link w:val="removeTag"/>
    <w:uiPriority w:val="4"/>
    <w:rsid w:val="009231B9"/>
    <w:rPr>
      <w:rFonts w:ascii="Calibri" w:eastAsiaTheme="majorEastAsia" w:hAnsi="Calibri" w:cstheme="majorBidi"/>
      <w:b/>
      <w:iCs/>
      <w:sz w:val="26"/>
    </w:rPr>
  </w:style>
  <w:style w:type="paragraph" w:customStyle="1" w:styleId="Hide">
    <w:name w:val="Hide"/>
    <w:basedOn w:val="Normal"/>
    <w:autoRedefine/>
    <w:uiPriority w:val="4"/>
    <w:qFormat/>
    <w:rsid w:val="009231B9"/>
    <w:pPr>
      <w:outlineLvl w:val="3"/>
    </w:pPr>
    <w:rPr>
      <w:b/>
    </w:rPr>
  </w:style>
  <w:style w:type="paragraph" w:customStyle="1" w:styleId="footnotedescription">
    <w:name w:val="footnote description"/>
    <w:next w:val="Normal"/>
    <w:link w:val="footnotedescriptionChar"/>
    <w:hidden/>
    <w:rsid w:val="009231B9"/>
    <w:pPr>
      <w:spacing w:after="70" w:line="30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9231B9"/>
    <w:rPr>
      <w:rFonts w:ascii="Times New Roman" w:eastAsia="Times New Roman" w:hAnsi="Times New Roman" w:cs="Times New Roman"/>
      <w:color w:val="000000"/>
      <w:sz w:val="20"/>
    </w:rPr>
  </w:style>
  <w:style w:type="character" w:customStyle="1" w:styleId="footnotemark">
    <w:name w:val="footnote mark"/>
    <w:hidden/>
    <w:rsid w:val="009231B9"/>
    <w:rPr>
      <w:rFonts w:ascii="Times New Roman" w:eastAsia="Times New Roman" w:hAnsi="Times New Roman" w:cs="Times New Roman"/>
      <w:color w:val="000000"/>
      <w:sz w:val="20"/>
      <w:vertAlign w:val="superscript"/>
    </w:rPr>
  </w:style>
  <w:style w:type="table" w:customStyle="1" w:styleId="TableGrid0">
    <w:name w:val="TableGrid"/>
    <w:rsid w:val="009231B9"/>
    <w:pPr>
      <w:spacing w:after="0" w:line="240" w:lineRule="auto"/>
    </w:pPr>
    <w:rPr>
      <w:rFonts w:eastAsiaTheme="minorEastAsia"/>
    </w:rPr>
    <w:tblPr>
      <w:tblCellMar>
        <w:top w:w="0" w:type="dxa"/>
        <w:left w:w="0" w:type="dxa"/>
        <w:bottom w:w="0" w:type="dxa"/>
        <w:right w:w="0" w:type="dxa"/>
      </w:tblCellMar>
    </w:tblPr>
  </w:style>
  <w:style w:type="paragraph" w:customStyle="1" w:styleId="mb-3">
    <w:name w:val="mb-3"/>
    <w:basedOn w:val="Normal"/>
    <w:rsid w:val="009231B9"/>
    <w:pPr>
      <w:spacing w:before="100" w:beforeAutospacing="1" w:after="100" w:afterAutospacing="1"/>
    </w:pPr>
  </w:style>
  <w:style w:type="character" w:customStyle="1" w:styleId="hs-cta-node">
    <w:name w:val="hs-cta-node"/>
    <w:basedOn w:val="DefaultParagraphFont"/>
    <w:rsid w:val="009231B9"/>
  </w:style>
  <w:style w:type="character" w:customStyle="1" w:styleId="image-enlarge">
    <w:name w:val="image-enlarge"/>
    <w:basedOn w:val="DefaultParagraphFont"/>
    <w:rsid w:val="009231B9"/>
  </w:style>
  <w:style w:type="character" w:customStyle="1" w:styleId="wsj-article-credit">
    <w:name w:val="wsj-article-credit"/>
    <w:basedOn w:val="DefaultParagraphFont"/>
    <w:rsid w:val="009231B9"/>
  </w:style>
  <w:style w:type="character" w:customStyle="1" w:styleId="wsj-article-credit-tag">
    <w:name w:val="wsj-article-credit-tag"/>
    <w:basedOn w:val="DefaultParagraphFont"/>
    <w:rsid w:val="009231B9"/>
  </w:style>
  <w:style w:type="paragraph" w:customStyle="1" w:styleId="CardUnderline">
    <w:name w:val="Card Underline"/>
    <w:link w:val="CardUnderlineChar"/>
    <w:rsid w:val="009231B9"/>
    <w:rPr>
      <w:rFonts w:eastAsia="Times New Roman"/>
      <w:sz w:val="20"/>
      <w:szCs w:val="24"/>
      <w:u w:val="single"/>
    </w:rPr>
  </w:style>
  <w:style w:type="character" w:customStyle="1" w:styleId="CardUnderlineChar">
    <w:name w:val="Card Underline Char"/>
    <w:basedOn w:val="DefaultParagraphFont"/>
    <w:link w:val="CardUnderline"/>
    <w:rsid w:val="009231B9"/>
    <w:rPr>
      <w:rFonts w:eastAsia="Times New Roman"/>
      <w:sz w:val="20"/>
      <w:szCs w:val="24"/>
      <w:u w:val="single"/>
    </w:rPr>
  </w:style>
  <w:style w:type="paragraph" w:customStyle="1" w:styleId="zn-bodyparagraph">
    <w:name w:val="zn-body__paragraph"/>
    <w:basedOn w:val="Normal"/>
    <w:rsid w:val="009231B9"/>
    <w:pPr>
      <w:spacing w:before="100" w:beforeAutospacing="1" w:after="100" w:afterAutospacing="1"/>
    </w:pPr>
    <w:rPr>
      <w:rFonts w:ascii="Times" w:hAnsi="Times"/>
      <w:sz w:val="20"/>
      <w:szCs w:val="20"/>
    </w:rPr>
  </w:style>
  <w:style w:type="character" w:customStyle="1" w:styleId="teaser">
    <w:name w:val="teaser"/>
    <w:basedOn w:val="DefaultParagraphFont"/>
    <w:rsid w:val="009231B9"/>
  </w:style>
  <w:style w:type="paragraph" w:customStyle="1" w:styleId="MicroText">
    <w:name w:val="MicroText"/>
    <w:basedOn w:val="Normal"/>
    <w:next w:val="Normal"/>
    <w:link w:val="MicroTextChar"/>
    <w:qFormat/>
    <w:rsid w:val="009231B9"/>
    <w:rPr>
      <w:rFonts w:ascii="Arial Narrow" w:hAnsi="Arial Narrow" w:cstheme="minorBidi"/>
      <w:sz w:val="12"/>
    </w:rPr>
  </w:style>
  <w:style w:type="character" w:customStyle="1" w:styleId="AuthorYear">
    <w:name w:val="AuthorYear"/>
    <w:uiPriority w:val="1"/>
    <w:qFormat/>
    <w:rsid w:val="009231B9"/>
    <w:rPr>
      <w:rFonts w:ascii="Georgia" w:hAnsi="Georgia"/>
      <w:b/>
      <w:sz w:val="24"/>
    </w:rPr>
  </w:style>
  <w:style w:type="character" w:customStyle="1" w:styleId="ref-lnk">
    <w:name w:val="ref-lnk"/>
    <w:basedOn w:val="DefaultParagraphFont"/>
    <w:rsid w:val="009231B9"/>
  </w:style>
  <w:style w:type="character" w:customStyle="1" w:styleId="ref-overlay">
    <w:name w:val="ref-overlay"/>
    <w:basedOn w:val="DefaultParagraphFont"/>
    <w:rsid w:val="009231B9"/>
  </w:style>
  <w:style w:type="character" w:customStyle="1" w:styleId="hlfld-contribauthor">
    <w:name w:val="hlfld-contribauthor"/>
    <w:basedOn w:val="DefaultParagraphFont"/>
    <w:rsid w:val="009231B9"/>
  </w:style>
  <w:style w:type="character" w:customStyle="1" w:styleId="nlmgiven-names">
    <w:name w:val="nlm_given-names"/>
    <w:basedOn w:val="DefaultParagraphFont"/>
    <w:rsid w:val="009231B9"/>
  </w:style>
  <w:style w:type="character" w:customStyle="1" w:styleId="nlmyear">
    <w:name w:val="nlm_year"/>
    <w:basedOn w:val="DefaultParagraphFont"/>
    <w:rsid w:val="009231B9"/>
  </w:style>
  <w:style w:type="character" w:customStyle="1" w:styleId="nlmarticle-title">
    <w:name w:val="nlm_article-title"/>
    <w:basedOn w:val="DefaultParagraphFont"/>
    <w:rsid w:val="009231B9"/>
  </w:style>
  <w:style w:type="character" w:customStyle="1" w:styleId="nlmfpage">
    <w:name w:val="nlm_fpage"/>
    <w:basedOn w:val="DefaultParagraphFont"/>
    <w:rsid w:val="009231B9"/>
  </w:style>
  <w:style w:type="character" w:customStyle="1" w:styleId="nlmlpage">
    <w:name w:val="nlm_lpage"/>
    <w:basedOn w:val="DefaultParagraphFont"/>
    <w:rsid w:val="009231B9"/>
  </w:style>
  <w:style w:type="character" w:customStyle="1" w:styleId="ref-links">
    <w:name w:val="ref-links"/>
    <w:basedOn w:val="DefaultParagraphFont"/>
    <w:rsid w:val="009231B9"/>
  </w:style>
  <w:style w:type="character" w:customStyle="1" w:styleId="xlinks-container">
    <w:name w:val="xlinks-container"/>
    <w:basedOn w:val="DefaultParagraphFont"/>
    <w:rsid w:val="009231B9"/>
  </w:style>
  <w:style w:type="character" w:customStyle="1" w:styleId="googlescholar-container">
    <w:name w:val="googlescholar-container"/>
    <w:basedOn w:val="DefaultParagraphFont"/>
    <w:rsid w:val="009231B9"/>
  </w:style>
  <w:style w:type="character" w:customStyle="1" w:styleId="ref-fn-p">
    <w:name w:val="ref-fn-p"/>
    <w:basedOn w:val="DefaultParagraphFont"/>
    <w:rsid w:val="009231B9"/>
  </w:style>
  <w:style w:type="character" w:customStyle="1" w:styleId="nlmpublisher-loc">
    <w:name w:val="nlm_publisher-loc"/>
    <w:basedOn w:val="DefaultParagraphFont"/>
    <w:rsid w:val="009231B9"/>
  </w:style>
  <w:style w:type="character" w:customStyle="1" w:styleId="nlmpublisher-name">
    <w:name w:val="nlm_publisher-name"/>
    <w:basedOn w:val="DefaultParagraphFont"/>
    <w:rsid w:val="009231B9"/>
  </w:style>
  <w:style w:type="paragraph" w:customStyle="1" w:styleId="analytics0">
    <w:name w:val="**analytics"/>
    <w:basedOn w:val="Normal"/>
    <w:link w:val="analyticsChar0"/>
    <w:uiPriority w:val="4"/>
    <w:qFormat/>
    <w:rsid w:val="009231B9"/>
  </w:style>
  <w:style w:type="character" w:customStyle="1" w:styleId="analyticsChar0">
    <w:name w:val="**analytics Char"/>
    <w:basedOn w:val="DefaultParagraphFont"/>
    <w:link w:val="analytics0"/>
    <w:uiPriority w:val="4"/>
    <w:rsid w:val="009231B9"/>
    <w:rPr>
      <w:rFonts w:ascii="Calibri" w:hAnsi="Calibri" w:cs="Calibri"/>
      <w:sz w:val="26"/>
    </w:rPr>
  </w:style>
  <w:style w:type="paragraph" w:styleId="Revision">
    <w:name w:val="Revision"/>
    <w:hidden/>
    <w:uiPriority w:val="99"/>
    <w:semiHidden/>
    <w:rsid w:val="009231B9"/>
    <w:pPr>
      <w:spacing w:after="0" w:line="240" w:lineRule="auto"/>
    </w:pPr>
    <w:rPr>
      <w:rFonts w:ascii="Calibri" w:eastAsiaTheme="minorEastAsia" w:hAnsi="Calibri" w:cs="Calibri"/>
      <w:szCs w:val="24"/>
    </w:rPr>
  </w:style>
  <w:style w:type="character" w:customStyle="1" w:styleId="m-2350980578315152805gmail-styleunderline">
    <w:name w:val="m_-2350980578315152805gmail-styleunderline"/>
    <w:basedOn w:val="DefaultParagraphFont"/>
    <w:rsid w:val="009231B9"/>
  </w:style>
  <w:style w:type="character" w:customStyle="1" w:styleId="Style9ptItalicUnderline">
    <w:name w:val="Style 9 pt Italic Underline"/>
    <w:rsid w:val="009231B9"/>
    <w:rPr>
      <w:i/>
      <w:sz w:val="20"/>
      <w:u w:val="single"/>
    </w:rPr>
  </w:style>
  <w:style w:type="paragraph" w:customStyle="1" w:styleId="CardText1">
    <w:name w:val="Card Text 1"/>
    <w:link w:val="CardText1Char"/>
    <w:qFormat/>
    <w:rsid w:val="009231B9"/>
    <w:pPr>
      <w:spacing w:after="0" w:line="240" w:lineRule="auto"/>
    </w:pPr>
    <w:rPr>
      <w:rFonts w:ascii="Georgia" w:hAnsi="Georgia"/>
      <w:color w:val="000000"/>
      <w:u w:val="single"/>
    </w:rPr>
  </w:style>
  <w:style w:type="character" w:customStyle="1" w:styleId="CardText2Char">
    <w:name w:val="Card Text 2 Char"/>
    <w:basedOn w:val="CardText1Char"/>
    <w:link w:val="CardText2"/>
    <w:rsid w:val="009231B9"/>
    <w:rPr>
      <w:rFonts w:ascii="Arial Narrow" w:eastAsia="Times New Roman" w:hAnsi="Arial Narrow" w:cs="Times New Roman"/>
      <w:b/>
      <w:color w:val="000000"/>
      <w:u w:val="single"/>
    </w:rPr>
  </w:style>
  <w:style w:type="paragraph" w:customStyle="1" w:styleId="CardText2">
    <w:name w:val="Card Text 2"/>
    <w:basedOn w:val="CardText1"/>
    <w:link w:val="CardText2Char"/>
    <w:qFormat/>
    <w:rsid w:val="009231B9"/>
    <w:rPr>
      <w:rFonts w:ascii="Arial Narrow" w:eastAsia="Times New Roman" w:hAnsi="Arial Narrow" w:cs="Times New Roman"/>
      <w:b/>
    </w:rPr>
  </w:style>
  <w:style w:type="paragraph" w:customStyle="1" w:styleId="Analytic2">
    <w:name w:val="Analytic2"/>
    <w:basedOn w:val="Heading4"/>
    <w:link w:val="Analytic2Char"/>
    <w:uiPriority w:val="4"/>
    <w:rsid w:val="009231B9"/>
    <w:pPr>
      <w:spacing w:before="200"/>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9231B9"/>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9231B9"/>
  </w:style>
  <w:style w:type="character" w:customStyle="1" w:styleId="AnalyticsPipChar">
    <w:name w:val="AnalyticsPip Char"/>
    <w:basedOn w:val="DefaultParagraphFont"/>
    <w:link w:val="AnalyticsPip"/>
    <w:uiPriority w:val="4"/>
    <w:rsid w:val="009231B9"/>
    <w:rPr>
      <w:rFonts w:ascii="Calibri" w:eastAsiaTheme="majorEastAsia" w:hAnsi="Calibri" w:cstheme="majorBidi"/>
      <w:b/>
      <w:bCs/>
      <w:color w:val="2E74B5" w:themeColor="accent1" w:themeShade="BF"/>
      <w:sz w:val="28"/>
      <w:szCs w:val="28"/>
    </w:rPr>
  </w:style>
  <w:style w:type="paragraph" w:customStyle="1" w:styleId="css-exrw3m">
    <w:name w:val="css-exrw3m"/>
    <w:basedOn w:val="Normal"/>
    <w:rsid w:val="009231B9"/>
    <w:pPr>
      <w:spacing w:before="100" w:beforeAutospacing="1" w:after="100" w:afterAutospacing="1"/>
    </w:pPr>
  </w:style>
  <w:style w:type="character" w:customStyle="1" w:styleId="opinion-articlebody">
    <w:name w:val="opinion-article__body"/>
    <w:basedOn w:val="DefaultParagraphFont"/>
    <w:rsid w:val="009231B9"/>
  </w:style>
  <w:style w:type="paragraph" w:customStyle="1" w:styleId="opinion-articlebody1">
    <w:name w:val="opinion-article__body1"/>
    <w:basedOn w:val="Normal"/>
    <w:rsid w:val="009231B9"/>
    <w:pPr>
      <w:spacing w:before="100" w:beforeAutospacing="1" w:after="100" w:afterAutospacing="1"/>
    </w:pPr>
  </w:style>
  <w:style w:type="paragraph" w:customStyle="1" w:styleId="para">
    <w:name w:val="para"/>
    <w:basedOn w:val="Normal"/>
    <w:qFormat/>
    <w:rsid w:val="009231B9"/>
    <w:pPr>
      <w:spacing w:before="100" w:beforeAutospacing="1" w:after="100" w:afterAutospacing="1"/>
    </w:pPr>
  </w:style>
  <w:style w:type="character" w:customStyle="1" w:styleId="citationref">
    <w:name w:val="citationref"/>
    <w:basedOn w:val="DefaultParagraphFont"/>
    <w:rsid w:val="009231B9"/>
  </w:style>
  <w:style w:type="character" w:customStyle="1" w:styleId="journaltitle">
    <w:name w:val="journaltitle"/>
    <w:basedOn w:val="DefaultParagraphFont"/>
    <w:rsid w:val="009231B9"/>
  </w:style>
  <w:style w:type="paragraph" w:customStyle="1" w:styleId="flfc">
    <w:name w:val="flfc"/>
    <w:basedOn w:val="Normal"/>
    <w:rsid w:val="009231B9"/>
    <w:pPr>
      <w:spacing w:before="100" w:beforeAutospacing="1" w:after="100" w:afterAutospacing="1"/>
    </w:pPr>
  </w:style>
  <w:style w:type="paragraph" w:customStyle="1" w:styleId="selectionshareable">
    <w:name w:val="selectionshareable"/>
    <w:basedOn w:val="Normal"/>
    <w:uiPriority w:val="99"/>
    <w:qFormat/>
    <w:rsid w:val="009231B9"/>
    <w:pPr>
      <w:spacing w:before="100" w:beforeAutospacing="1" w:after="100" w:afterAutospacing="1"/>
    </w:pPr>
  </w:style>
  <w:style w:type="paragraph" w:customStyle="1" w:styleId="wp-caption-text">
    <w:name w:val="wp-caption-text"/>
    <w:basedOn w:val="Normal"/>
    <w:qFormat/>
    <w:rsid w:val="009231B9"/>
    <w:pPr>
      <w:spacing w:before="100" w:beforeAutospacing="1" w:after="100" w:afterAutospacing="1"/>
    </w:pPr>
  </w:style>
  <w:style w:type="paragraph" w:customStyle="1" w:styleId="css-utmy9y">
    <w:name w:val="css-utmy9y"/>
    <w:basedOn w:val="Normal"/>
    <w:rsid w:val="009231B9"/>
    <w:pPr>
      <w:spacing w:before="100" w:beforeAutospacing="1" w:after="100" w:afterAutospacing="1"/>
    </w:pPr>
  </w:style>
  <w:style w:type="character" w:customStyle="1" w:styleId="css-8l6xbc">
    <w:name w:val="css-8l6xbc"/>
    <w:basedOn w:val="DefaultParagraphFont"/>
    <w:rsid w:val="009231B9"/>
  </w:style>
  <w:style w:type="character" w:customStyle="1" w:styleId="m-5881241659849274027style13ptbold">
    <w:name w:val="m_-5881241659849274027style13ptbold"/>
    <w:basedOn w:val="DefaultParagraphFont"/>
    <w:rsid w:val="009231B9"/>
  </w:style>
  <w:style w:type="character" w:customStyle="1" w:styleId="CardTagandCiteChar">
    <w:name w:val="Card Tag and Cite Char"/>
    <w:link w:val="CardTagandCite"/>
    <w:locked/>
    <w:rsid w:val="009231B9"/>
    <w:rPr>
      <w:rFonts w:ascii="Arial Narrow" w:hAnsi="Arial Narrow"/>
      <w:b/>
      <w:color w:val="000000"/>
      <w:sz w:val="26"/>
    </w:rPr>
  </w:style>
  <w:style w:type="paragraph" w:customStyle="1" w:styleId="CardTagandCite">
    <w:name w:val="Card Tag and Cite"/>
    <w:basedOn w:val="Normal"/>
    <w:next w:val="Normal"/>
    <w:link w:val="CardTagandCiteChar"/>
    <w:qFormat/>
    <w:rsid w:val="009231B9"/>
    <w:rPr>
      <w:rFonts w:ascii="Arial Narrow" w:hAnsi="Arial Narrow" w:cstheme="minorBidi"/>
      <w:b/>
      <w:color w:val="000000"/>
    </w:rPr>
  </w:style>
  <w:style w:type="paragraph" w:customStyle="1" w:styleId="Citation0">
    <w:name w:val="Citation"/>
    <w:basedOn w:val="Normal"/>
    <w:qFormat/>
    <w:rsid w:val="009231B9"/>
    <w:rPr>
      <w:rFonts w:ascii="Arial" w:eastAsia="Calibri" w:hAnsi="Arial" w:cs="Arial"/>
      <w:b/>
    </w:rPr>
  </w:style>
  <w:style w:type="paragraph" w:customStyle="1" w:styleId="StyleJustified">
    <w:name w:val="Style Justified"/>
    <w:basedOn w:val="Normal"/>
    <w:qFormat/>
    <w:rsid w:val="009231B9"/>
    <w:rPr>
      <w:szCs w:val="20"/>
    </w:rPr>
  </w:style>
  <w:style w:type="paragraph" w:customStyle="1" w:styleId="Stylecardtext8pt">
    <w:name w:val="Style card text + 8 pt"/>
    <w:basedOn w:val="Normal"/>
    <w:qFormat/>
    <w:rsid w:val="009231B9"/>
    <w:pPr>
      <w:ind w:right="288"/>
    </w:pPr>
    <w:rPr>
      <w:sz w:val="16"/>
    </w:rPr>
  </w:style>
  <w:style w:type="character" w:customStyle="1" w:styleId="NotBold10Final">
    <w:name w:val="NotBold10Final"/>
    <w:uiPriority w:val="1"/>
    <w:qFormat/>
    <w:rsid w:val="009231B9"/>
    <w:rPr>
      <w:rFonts w:ascii="Times New Roman" w:hAnsi="Times New Roman"/>
      <w:b w:val="0"/>
      <w:i w:val="0"/>
      <w:sz w:val="20"/>
    </w:rPr>
  </w:style>
  <w:style w:type="character" w:customStyle="1" w:styleId="Bold12">
    <w:name w:val="Bold12"/>
    <w:uiPriority w:val="1"/>
    <w:qFormat/>
    <w:rsid w:val="009231B9"/>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9231B9"/>
    <w:pPr>
      <w:ind w:left="288" w:right="288"/>
    </w:pPr>
    <w:rPr>
      <w:sz w:val="20"/>
      <w:szCs w:val="20"/>
    </w:rPr>
  </w:style>
  <w:style w:type="character" w:customStyle="1" w:styleId="CardtextChar3">
    <w:name w:val="Card text Char"/>
    <w:link w:val="Cardtext3"/>
    <w:locked/>
    <w:rsid w:val="009231B9"/>
    <w:rPr>
      <w:rFonts w:ascii="Arial Narrow" w:hAnsi="Arial Narrow"/>
      <w:u w:val="single"/>
    </w:rPr>
  </w:style>
  <w:style w:type="paragraph" w:customStyle="1" w:styleId="Cardtext3">
    <w:name w:val="Card text"/>
    <w:link w:val="CardtextChar3"/>
    <w:qFormat/>
    <w:rsid w:val="009231B9"/>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9231B9"/>
    <w:pPr>
      <w:suppressAutoHyphens/>
    </w:pPr>
    <w:rPr>
      <w:lang w:val="x-none" w:eastAsia="ar-SA"/>
    </w:rPr>
  </w:style>
  <w:style w:type="character" w:customStyle="1" w:styleId="DateChar">
    <w:name w:val="Date Char"/>
    <w:aliases w:val="date Char"/>
    <w:basedOn w:val="DefaultParagraphFont"/>
    <w:link w:val="Date"/>
    <w:uiPriority w:val="99"/>
    <w:rsid w:val="009231B9"/>
    <w:rPr>
      <w:rFonts w:ascii="Calibri" w:hAnsi="Calibri" w:cs="Calibri"/>
      <w:sz w:val="26"/>
      <w:lang w:val="x-none" w:eastAsia="ar-SA"/>
    </w:rPr>
  </w:style>
  <w:style w:type="paragraph" w:customStyle="1" w:styleId="newpage">
    <w:name w:val="new page"/>
    <w:basedOn w:val="Heading4"/>
    <w:rsid w:val="009231B9"/>
    <w:pPr>
      <w:keepNext w:val="0"/>
      <w:keepLines w:val="0"/>
      <w:pageBreakBefore/>
      <w:spacing w:before="0"/>
      <w:outlineLvl w:val="9"/>
    </w:pPr>
    <w:rPr>
      <w:rFonts w:eastAsia="Times" w:cs="Times New Roman"/>
      <w:sz w:val="22"/>
      <w:szCs w:val="20"/>
    </w:rPr>
  </w:style>
  <w:style w:type="paragraph" w:customStyle="1" w:styleId="afterheading">
    <w:name w:val="after heading"/>
    <w:basedOn w:val="Normal"/>
    <w:rsid w:val="009231B9"/>
    <w:rPr>
      <w:rFonts w:eastAsia="Times"/>
      <w:sz w:val="18"/>
      <w:szCs w:val="20"/>
    </w:rPr>
  </w:style>
  <w:style w:type="character" w:customStyle="1" w:styleId="textexposedshow">
    <w:name w:val="text_exposed_show"/>
    <w:basedOn w:val="DefaultParagraphFont"/>
    <w:rsid w:val="009231B9"/>
  </w:style>
  <w:style w:type="paragraph" w:customStyle="1" w:styleId="Heading">
    <w:name w:val="Heading"/>
    <w:basedOn w:val="Normal"/>
    <w:next w:val="BodyText"/>
    <w:rsid w:val="009231B9"/>
    <w:pPr>
      <w:keepNext/>
      <w:widowControl w:val="0"/>
      <w:suppressAutoHyphens/>
      <w:spacing w:before="240" w:after="120"/>
    </w:pPr>
    <w:rPr>
      <w:rFonts w:ascii="Arial" w:eastAsia="Droid Sans Fallback" w:hAnsi="Arial" w:cs="Lohit Hindi"/>
      <w:kern w:val="1"/>
      <w:sz w:val="28"/>
      <w:szCs w:val="28"/>
      <w:lang w:eastAsia="zh-CN" w:bidi="hi-IN"/>
    </w:rPr>
  </w:style>
  <w:style w:type="paragraph" w:customStyle="1" w:styleId="Index">
    <w:name w:val="Index"/>
    <w:basedOn w:val="Normal"/>
    <w:qFormat/>
    <w:rsid w:val="009231B9"/>
    <w:pPr>
      <w:widowControl w:val="0"/>
      <w:suppressLineNumbers/>
      <w:suppressAutoHyphens/>
    </w:pPr>
    <w:rPr>
      <w:rFonts w:eastAsia="Droid Sans Fallback" w:cs="Lohit Hindi"/>
      <w:kern w:val="1"/>
      <w:lang w:eastAsia="zh-CN" w:bidi="hi-IN"/>
    </w:rPr>
  </w:style>
  <w:style w:type="paragraph" w:customStyle="1" w:styleId="2ArgumentHeader">
    <w:name w:val="2) Argument Header"/>
    <w:basedOn w:val="Heading1"/>
    <w:next w:val="Heading1"/>
    <w:rsid w:val="009231B9"/>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9231B9"/>
    <w:pPr>
      <w:spacing w:before="100" w:beforeAutospacing="1" w:after="100" w:afterAutospacing="1"/>
    </w:pPr>
    <w:rPr>
      <w:rFonts w:ascii="Times" w:hAnsi="Times"/>
      <w:sz w:val="20"/>
      <w:szCs w:val="20"/>
    </w:rPr>
  </w:style>
  <w:style w:type="character" w:customStyle="1" w:styleId="TagGreg">
    <w:name w:val="TagGreg"/>
    <w:basedOn w:val="DefaultParagraphFont"/>
    <w:uiPriority w:val="1"/>
    <w:qFormat/>
    <w:rsid w:val="009231B9"/>
    <w:rPr>
      <w:rFonts w:ascii="Arial" w:hAnsi="Arial"/>
      <w:b/>
      <w:sz w:val="24"/>
    </w:rPr>
  </w:style>
  <w:style w:type="paragraph" w:customStyle="1" w:styleId="analytics1">
    <w:name w:val="analytics"/>
    <w:basedOn w:val="Normal"/>
    <w:link w:val="analyticsChar1"/>
    <w:uiPriority w:val="4"/>
    <w:qFormat/>
    <w:rsid w:val="009231B9"/>
    <w:rPr>
      <w:b/>
      <w:color w:val="C00000"/>
    </w:rPr>
  </w:style>
  <w:style w:type="character" w:customStyle="1" w:styleId="analyticsChar1">
    <w:name w:val="analytics Char"/>
    <w:basedOn w:val="DefaultParagraphFont"/>
    <w:link w:val="analytics1"/>
    <w:uiPriority w:val="4"/>
    <w:rsid w:val="009231B9"/>
    <w:rPr>
      <w:rFonts w:ascii="Calibri" w:hAnsi="Calibri" w:cs="Calibri"/>
      <w:b/>
      <w:color w:val="C00000"/>
      <w:sz w:val="26"/>
    </w:rPr>
  </w:style>
  <w:style w:type="character" w:customStyle="1" w:styleId="swauthor">
    <w:name w:val="sw_author"/>
    <w:rsid w:val="009231B9"/>
  </w:style>
  <w:style w:type="character" w:customStyle="1" w:styleId="Mention1">
    <w:name w:val="Mention1"/>
    <w:basedOn w:val="DefaultParagraphFont"/>
    <w:uiPriority w:val="99"/>
    <w:semiHidden/>
    <w:unhideWhenUsed/>
    <w:rsid w:val="009231B9"/>
    <w:rPr>
      <w:color w:val="2B579A"/>
      <w:shd w:val="clear" w:color="auto" w:fill="E6E6E6"/>
    </w:rPr>
  </w:style>
  <w:style w:type="character" w:customStyle="1" w:styleId="citenon-boldChar">
    <w:name w:val="cite non-bold Char"/>
    <w:link w:val="citenon-bold"/>
    <w:rsid w:val="009231B9"/>
    <w:rPr>
      <w:rFonts w:ascii="Garamond" w:hAnsi="Garamond" w:cs="Calibri"/>
      <w:sz w:val="26"/>
      <w:szCs w:val="20"/>
    </w:rPr>
  </w:style>
  <w:style w:type="paragraph" w:customStyle="1" w:styleId="PhoTag">
    <w:name w:val="PhoTag"/>
    <w:basedOn w:val="Normal"/>
    <w:next w:val="Normal"/>
    <w:autoRedefine/>
    <w:qFormat/>
    <w:rsid w:val="009231B9"/>
    <w:rPr>
      <w:b/>
    </w:rPr>
  </w:style>
  <w:style w:type="character" w:customStyle="1" w:styleId="boldunderlineChar2">
    <w:name w:val="bold underline Char"/>
    <w:basedOn w:val="DefaultParagraphFont"/>
    <w:rsid w:val="009231B9"/>
    <w:rPr>
      <w:rFonts w:ascii="Times New Roman" w:eastAsia="Times New Roman" w:hAnsi="Times New Roman" w:cs="Arial"/>
      <w:b/>
      <w:bCs/>
      <w:sz w:val="24"/>
      <w:szCs w:val="24"/>
      <w:u w:val="single"/>
      <w:lang w:eastAsia="zh-CN"/>
    </w:rPr>
  </w:style>
  <w:style w:type="character" w:customStyle="1" w:styleId="box">
    <w:name w:val="box"/>
    <w:basedOn w:val="DefaultParagraphFont"/>
    <w:rsid w:val="009231B9"/>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9231B9"/>
    <w:rPr>
      <w:sz w:val="16"/>
      <w:szCs w:val="20"/>
    </w:rPr>
  </w:style>
  <w:style w:type="character" w:customStyle="1" w:styleId="ReallySmallChar">
    <w:name w:val="Really Small Char"/>
    <w:basedOn w:val="DefaultParagraphFont"/>
    <w:link w:val="ReallySmall"/>
    <w:rsid w:val="009231B9"/>
    <w:rPr>
      <w:rFonts w:ascii="Calibri" w:hAnsi="Calibri" w:cs="Calibri"/>
      <w:sz w:val="16"/>
      <w:szCs w:val="20"/>
    </w:rPr>
  </w:style>
  <w:style w:type="paragraph" w:customStyle="1" w:styleId="Heading4Cite">
    <w:name w:val="Heading 4 Cite"/>
    <w:basedOn w:val="Normal"/>
    <w:link w:val="Heading4CiteChar"/>
    <w:autoRedefine/>
    <w:qFormat/>
    <w:rsid w:val="009231B9"/>
    <w:rPr>
      <w:rFonts w:eastAsia="Calibri"/>
      <w:color w:val="000000"/>
    </w:rPr>
  </w:style>
  <w:style w:type="character" w:customStyle="1" w:styleId="Heading4CiteChar">
    <w:name w:val="Heading 4 Cite Char"/>
    <w:link w:val="Heading4Cite"/>
    <w:rsid w:val="009231B9"/>
    <w:rPr>
      <w:rFonts w:ascii="Calibri" w:eastAsia="Calibri" w:hAnsi="Calibri" w:cs="Calibri"/>
      <w:color w:val="000000"/>
      <w:sz w:val="26"/>
    </w:rPr>
  </w:style>
  <w:style w:type="character" w:customStyle="1" w:styleId="BoldUnderlineCharChar">
    <w:name w:val="BoldUnderline Char Char"/>
    <w:rsid w:val="009231B9"/>
    <w:rPr>
      <w:rFonts w:ascii="Calibri" w:hAnsi="Calibri"/>
      <w:b/>
      <w:szCs w:val="24"/>
      <w:u w:val="single"/>
      <w:lang w:val="en-US" w:eastAsia="en-US" w:bidi="ar-SA"/>
    </w:rPr>
  </w:style>
  <w:style w:type="character" w:customStyle="1" w:styleId="UnderlinedCharChar0">
    <w:name w:val="Underlined Char Char"/>
    <w:rsid w:val="009231B9"/>
    <w:rPr>
      <w:szCs w:val="28"/>
      <w:u w:val="single"/>
      <w:lang w:val="en-US" w:eastAsia="en-US" w:bidi="ar-SA"/>
    </w:rPr>
  </w:style>
  <w:style w:type="paragraph" w:customStyle="1" w:styleId="PageTitle0">
    <w:name w:val="Page Title"/>
    <w:basedOn w:val="Normal"/>
    <w:next w:val="Normal"/>
    <w:qFormat/>
    <w:rsid w:val="009231B9"/>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9231B9"/>
    <w:rPr>
      <w:rFonts w:eastAsia="Calibri"/>
      <w:b/>
      <w:color w:val="000000"/>
      <w:u w:val="single"/>
    </w:rPr>
  </w:style>
  <w:style w:type="character" w:customStyle="1" w:styleId="UnderlineEmphasisChar">
    <w:name w:val="Underline + Emphasis Char"/>
    <w:link w:val="UnderlineEmphasis"/>
    <w:rsid w:val="009231B9"/>
    <w:rPr>
      <w:rFonts w:ascii="Calibri" w:eastAsia="Calibri" w:hAnsi="Calibri" w:cs="Calibri"/>
      <w:b/>
      <w:color w:val="000000"/>
      <w:sz w:val="26"/>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9231B9"/>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9231B9"/>
    <w:pPr>
      <w:keepLines w:val="0"/>
      <w:spacing w:before="0"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9231B9"/>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9231B9"/>
    <w:rPr>
      <w:rFonts w:ascii="Calibri" w:eastAsia="Times New Roman" w:hAnsi="Calibri" w:cs="Times New Roman"/>
      <w:iCs/>
      <w:color w:val="000000"/>
      <w:sz w:val="16"/>
      <w:szCs w:val="28"/>
    </w:rPr>
  </w:style>
  <w:style w:type="paragraph" w:customStyle="1" w:styleId="Style1">
    <w:name w:val="Style 1"/>
    <w:uiPriority w:val="99"/>
    <w:qFormat/>
    <w:rsid w:val="009231B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Underline9pt2">
    <w:name w:val="Style Underline + 9 pt2"/>
    <w:basedOn w:val="Normal"/>
    <w:link w:val="StyleUnderline9pt2Char"/>
    <w:rsid w:val="009231B9"/>
    <w:rPr>
      <w:color w:val="000000"/>
      <w:sz w:val="20"/>
      <w:szCs w:val="20"/>
      <w:u w:val="single"/>
    </w:rPr>
  </w:style>
  <w:style w:type="character" w:customStyle="1" w:styleId="StyleUnderline9pt2Char">
    <w:name w:val="Style Underline + 9 pt2 Char"/>
    <w:link w:val="StyleUnderline9pt2"/>
    <w:rsid w:val="009231B9"/>
    <w:rPr>
      <w:rFonts w:ascii="Calibri" w:hAnsi="Calibri" w:cs="Calibri"/>
      <w:color w:val="000000"/>
      <w:sz w:val="20"/>
      <w:szCs w:val="20"/>
      <w:u w:val="single"/>
    </w:rPr>
  </w:style>
  <w:style w:type="paragraph" w:customStyle="1" w:styleId="TxBr5p1">
    <w:name w:val="TxBr_5p1"/>
    <w:basedOn w:val="Normal"/>
    <w:rsid w:val="009231B9"/>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9231B9"/>
    <w:pPr>
      <w:ind w:left="400"/>
    </w:pPr>
    <w:rPr>
      <w:rFonts w:eastAsia="Calibri"/>
      <w:color w:val="000000"/>
    </w:rPr>
  </w:style>
  <w:style w:type="character" w:customStyle="1" w:styleId="12TimesNewRoman">
    <w:name w:val="12 Times New Roman"/>
    <w:rsid w:val="009231B9"/>
    <w:rPr>
      <w:rFonts w:ascii="Times New Roman" w:eastAsia="Times New Roman" w:hAnsi="Times New Roman"/>
      <w:b w:val="0"/>
      <w:i w:val="0"/>
      <w:strike w:val="0"/>
      <w:dstrike w:val="0"/>
      <w:color w:val="000000"/>
      <w:spacing w:val="0"/>
      <w:position w:val="0"/>
      <w:sz w:val="24"/>
      <w:u w:val="none" w:color="000000"/>
      <w:vertAlign w:val="baseline"/>
      <w:lang w:val="en-US"/>
    </w:rPr>
  </w:style>
  <w:style w:type="character" w:customStyle="1" w:styleId="StyleUnderlineChar">
    <w:name w:val="Style Underline Char"/>
    <w:rsid w:val="009231B9"/>
    <w:rPr>
      <w:u w:val="single"/>
      <w:lang w:val="en-US" w:eastAsia="en-US" w:bidi="ar-SA"/>
    </w:rPr>
  </w:style>
  <w:style w:type="character" w:customStyle="1" w:styleId="cardChar1">
    <w:name w:val="card Char1"/>
    <w:rsid w:val="009231B9"/>
    <w:rPr>
      <w:rFonts w:ascii="Times New Roman" w:hAnsi="Times New Roman"/>
      <w:sz w:val="22"/>
    </w:rPr>
  </w:style>
  <w:style w:type="paragraph" w:customStyle="1" w:styleId="Paste">
    <w:name w:val="Paste"/>
    <w:basedOn w:val="Normal"/>
    <w:qFormat/>
    <w:rsid w:val="009231B9"/>
    <w:rPr>
      <w:rFonts w:ascii="Arial Narrow" w:eastAsia="Calibri" w:hAnsi="Arial Narrow"/>
      <w:color w:val="000000"/>
      <w:sz w:val="16"/>
      <w:szCs w:val="20"/>
    </w:rPr>
  </w:style>
  <w:style w:type="character" w:customStyle="1" w:styleId="pubdate">
    <w:name w:val="pubdate"/>
    <w:rsid w:val="009231B9"/>
  </w:style>
  <w:style w:type="character" w:customStyle="1" w:styleId="CardsFont12ptChar1">
    <w:name w:val="Cards + Font: 12 pt Char1"/>
    <w:rsid w:val="009231B9"/>
    <w:rPr>
      <w:rFonts w:ascii="Garamond" w:hAnsi="Garamond"/>
      <w:sz w:val="22"/>
      <w:szCs w:val="24"/>
      <w:u w:val="single"/>
      <w:lang w:val="en-US" w:eastAsia="en-US" w:bidi="ar-SA"/>
    </w:rPr>
  </w:style>
  <w:style w:type="character" w:customStyle="1" w:styleId="Box0">
    <w:name w:val="Box!"/>
    <w:rsid w:val="009231B9"/>
    <w:rPr>
      <w:rFonts w:ascii="Times New Roman" w:hAnsi="Times New Roman"/>
      <w:sz w:val="20"/>
      <w:u w:val="thick"/>
      <w:bdr w:val="single" w:sz="4" w:space="0" w:color="auto"/>
    </w:rPr>
  </w:style>
  <w:style w:type="character" w:customStyle="1" w:styleId="ReallyfuckingsmallChar">
    <w:name w:val="Really fucking small Char"/>
    <w:rsid w:val="009231B9"/>
    <w:rPr>
      <w:sz w:val="10"/>
      <w:szCs w:val="24"/>
      <w:lang w:val="en-US" w:eastAsia="en-US" w:bidi="ar-SA"/>
    </w:rPr>
  </w:style>
  <w:style w:type="numbering" w:customStyle="1" w:styleId="NoList2">
    <w:name w:val="No List2"/>
    <w:next w:val="NoList"/>
    <w:uiPriority w:val="99"/>
    <w:semiHidden/>
    <w:unhideWhenUsed/>
    <w:rsid w:val="009231B9"/>
  </w:style>
  <w:style w:type="numbering" w:customStyle="1" w:styleId="NoList11">
    <w:name w:val="No List11"/>
    <w:next w:val="NoList"/>
    <w:uiPriority w:val="99"/>
    <w:semiHidden/>
    <w:unhideWhenUsed/>
    <w:rsid w:val="009231B9"/>
  </w:style>
  <w:style w:type="numbering" w:customStyle="1" w:styleId="NoList3">
    <w:name w:val="No List3"/>
    <w:next w:val="NoList"/>
    <w:uiPriority w:val="99"/>
    <w:semiHidden/>
    <w:unhideWhenUsed/>
    <w:rsid w:val="009231B9"/>
  </w:style>
  <w:style w:type="numbering" w:customStyle="1" w:styleId="NoList12">
    <w:name w:val="No List12"/>
    <w:next w:val="NoList"/>
    <w:semiHidden/>
    <w:unhideWhenUsed/>
    <w:rsid w:val="009231B9"/>
  </w:style>
  <w:style w:type="numbering" w:customStyle="1" w:styleId="NoList21">
    <w:name w:val="No List21"/>
    <w:next w:val="NoList"/>
    <w:semiHidden/>
    <w:unhideWhenUsed/>
    <w:rsid w:val="009231B9"/>
  </w:style>
  <w:style w:type="numbering" w:customStyle="1" w:styleId="NoList111">
    <w:name w:val="No List111"/>
    <w:next w:val="NoList"/>
    <w:uiPriority w:val="99"/>
    <w:semiHidden/>
    <w:unhideWhenUsed/>
    <w:rsid w:val="009231B9"/>
  </w:style>
  <w:style w:type="numbering" w:customStyle="1" w:styleId="NoList211">
    <w:name w:val="No List211"/>
    <w:next w:val="NoList"/>
    <w:uiPriority w:val="99"/>
    <w:semiHidden/>
    <w:unhideWhenUsed/>
    <w:rsid w:val="009231B9"/>
  </w:style>
  <w:style w:type="numbering" w:customStyle="1" w:styleId="NoList1111">
    <w:name w:val="No List1111"/>
    <w:next w:val="NoList"/>
    <w:uiPriority w:val="99"/>
    <w:semiHidden/>
    <w:unhideWhenUsed/>
    <w:rsid w:val="009231B9"/>
  </w:style>
  <w:style w:type="numbering" w:customStyle="1" w:styleId="NoList4">
    <w:name w:val="No List4"/>
    <w:next w:val="NoList"/>
    <w:uiPriority w:val="99"/>
    <w:semiHidden/>
    <w:unhideWhenUsed/>
    <w:rsid w:val="009231B9"/>
  </w:style>
  <w:style w:type="numbering" w:customStyle="1" w:styleId="NoList5">
    <w:name w:val="No List5"/>
    <w:next w:val="NoList"/>
    <w:semiHidden/>
    <w:unhideWhenUsed/>
    <w:rsid w:val="009231B9"/>
  </w:style>
  <w:style w:type="character" w:customStyle="1" w:styleId="flagicon">
    <w:name w:val="flagicon"/>
    <w:basedOn w:val="DefaultParagraphFont"/>
    <w:rsid w:val="009231B9"/>
  </w:style>
  <w:style w:type="character" w:customStyle="1" w:styleId="Style11ptUnderline2">
    <w:name w:val="Style 11 pt Underline2"/>
    <w:rsid w:val="009231B9"/>
    <w:rPr>
      <w:sz w:val="20"/>
      <w:u w:val="single"/>
    </w:rPr>
  </w:style>
  <w:style w:type="character" w:customStyle="1" w:styleId="Style11ptBoldUnderline2">
    <w:name w:val="Style 11 pt Bold Underline2"/>
    <w:rsid w:val="009231B9"/>
    <w:rPr>
      <w:b/>
      <w:bCs/>
      <w:sz w:val="20"/>
      <w:u w:val="single"/>
    </w:rPr>
  </w:style>
  <w:style w:type="character" w:customStyle="1" w:styleId="MicroChar">
    <w:name w:val="Micro Char"/>
    <w:link w:val="Micro"/>
    <w:rsid w:val="009231B9"/>
    <w:rPr>
      <w:rFonts w:ascii="Arial" w:hAnsi="Arial"/>
      <w:sz w:val="12"/>
    </w:rPr>
  </w:style>
  <w:style w:type="paragraph" w:customStyle="1" w:styleId="Micro">
    <w:name w:val="Micro"/>
    <w:basedOn w:val="Normal"/>
    <w:next w:val="Normal"/>
    <w:link w:val="MicroChar"/>
    <w:qFormat/>
    <w:rsid w:val="009231B9"/>
    <w:rPr>
      <w:rFonts w:ascii="Arial" w:hAnsi="Arial" w:cstheme="minorBidi"/>
      <w:sz w:val="12"/>
    </w:rPr>
  </w:style>
  <w:style w:type="character" w:customStyle="1" w:styleId="Style11ptBoldUnderline1">
    <w:name w:val="Style 11 pt Bold Underline1"/>
    <w:rsid w:val="009231B9"/>
    <w:rPr>
      <w:b/>
      <w:bCs/>
      <w:sz w:val="20"/>
      <w:u w:val="single"/>
    </w:rPr>
  </w:style>
  <w:style w:type="character" w:customStyle="1" w:styleId="1">
    <w:name w:val="1"/>
    <w:rsid w:val="009231B9"/>
    <w:rPr>
      <w:rFonts w:cs="Arial"/>
      <w:bCs/>
      <w:sz w:val="20"/>
      <w:u w:val="single"/>
      <w:lang w:val="en-US" w:eastAsia="en-US" w:bidi="ar-SA"/>
    </w:rPr>
  </w:style>
  <w:style w:type="paragraph" w:styleId="ListBullet">
    <w:name w:val="List Bullet"/>
    <w:basedOn w:val="Normal"/>
    <w:link w:val="ListBulletChar"/>
    <w:uiPriority w:val="99"/>
    <w:unhideWhenUsed/>
    <w:rsid w:val="009231B9"/>
    <w:pPr>
      <w:tabs>
        <w:tab w:val="num" w:pos="360"/>
      </w:tabs>
      <w:ind w:left="360" w:hanging="360"/>
      <w:contextualSpacing/>
    </w:pPr>
  </w:style>
  <w:style w:type="character" w:customStyle="1" w:styleId="A6">
    <w:name w:val="A6"/>
    <w:uiPriority w:val="99"/>
    <w:rsid w:val="009231B9"/>
    <w:rPr>
      <w:rFonts w:ascii="Minion Pro" w:hAnsi="Minion Pro" w:cs="Minion Pro" w:hint="default"/>
      <w:color w:val="211D1E"/>
      <w:sz w:val="21"/>
      <w:szCs w:val="21"/>
    </w:rPr>
  </w:style>
  <w:style w:type="character" w:customStyle="1" w:styleId="A11">
    <w:name w:val="A11"/>
    <w:uiPriority w:val="99"/>
    <w:rsid w:val="009231B9"/>
    <w:rPr>
      <w:rFonts w:ascii="Minion Pro" w:hAnsi="Minion Pro" w:cs="Minion Pro" w:hint="default"/>
      <w:color w:val="211D1E"/>
      <w:sz w:val="12"/>
      <w:szCs w:val="12"/>
    </w:rPr>
  </w:style>
  <w:style w:type="character" w:customStyle="1" w:styleId="A12">
    <w:name w:val="A12"/>
    <w:uiPriority w:val="99"/>
    <w:rsid w:val="009231B9"/>
    <w:rPr>
      <w:rFonts w:ascii="Minion Pro" w:hAnsi="Minion Pro" w:cs="Minion Pro" w:hint="default"/>
      <w:color w:val="211D1E"/>
      <w:sz w:val="22"/>
      <w:szCs w:val="22"/>
    </w:rPr>
  </w:style>
  <w:style w:type="character" w:customStyle="1" w:styleId="CardsCharChar">
    <w:name w:val="Cards Char Char"/>
    <w:rsid w:val="009231B9"/>
    <w:rPr>
      <w:szCs w:val="24"/>
      <w:lang w:val="en-US" w:eastAsia="en-US" w:bidi="ar-SA"/>
    </w:rPr>
  </w:style>
  <w:style w:type="character" w:customStyle="1" w:styleId="CitationChar1">
    <w:name w:val="Citation Char1"/>
    <w:basedOn w:val="DefaultParagraphFont"/>
    <w:rsid w:val="009231B9"/>
    <w:rPr>
      <w:rFonts w:ascii="Times New Roman" w:eastAsia="Times New Roman" w:hAnsi="Times New Roman" w:cs="Arial"/>
      <w:b/>
      <w:sz w:val="20"/>
      <w:szCs w:val="36"/>
    </w:rPr>
  </w:style>
  <w:style w:type="character" w:customStyle="1" w:styleId="bold-italic-sub-c">
    <w:name w:val="bold-italic-sub-c"/>
    <w:basedOn w:val="DefaultParagraphFont"/>
    <w:rsid w:val="009231B9"/>
  </w:style>
  <w:style w:type="character" w:customStyle="1" w:styleId="charoverride-4">
    <w:name w:val="charoverride-4"/>
    <w:basedOn w:val="DefaultParagraphFont"/>
    <w:rsid w:val="009231B9"/>
  </w:style>
  <w:style w:type="character" w:customStyle="1" w:styleId="charoverride-3">
    <w:name w:val="charoverride-3"/>
    <w:basedOn w:val="DefaultParagraphFont"/>
    <w:rsid w:val="009231B9"/>
  </w:style>
  <w:style w:type="character" w:customStyle="1" w:styleId="DateChar1">
    <w:name w:val="Date Char1"/>
    <w:aliases w:val="date Char1"/>
    <w:basedOn w:val="DefaultParagraphFont"/>
    <w:uiPriority w:val="99"/>
    <w:rsid w:val="009231B9"/>
    <w:rPr>
      <w:rFonts w:ascii="Georgia" w:hAnsi="Georgia"/>
    </w:rPr>
  </w:style>
  <w:style w:type="character" w:customStyle="1" w:styleId="BlockTitle2Char">
    <w:name w:val="Block Title2 Char"/>
    <w:link w:val="BlockTitle2"/>
    <w:rsid w:val="009231B9"/>
    <w:rPr>
      <w:rFonts w:ascii="Calibri" w:hAnsi="Calibri" w:cs="Calibri"/>
      <w:b/>
      <w:sz w:val="32"/>
      <w:u w:val="single"/>
    </w:rPr>
  </w:style>
  <w:style w:type="paragraph" w:customStyle="1" w:styleId="TagCite0">
    <w:name w:val="TagCite"/>
    <w:basedOn w:val="Normal"/>
    <w:qFormat/>
    <w:rsid w:val="009231B9"/>
    <w:rPr>
      <w:b/>
    </w:rPr>
  </w:style>
  <w:style w:type="paragraph" w:customStyle="1" w:styleId="SmallNormal">
    <w:name w:val="Small Normal"/>
    <w:basedOn w:val="Normal"/>
    <w:uiPriority w:val="99"/>
    <w:qFormat/>
    <w:rsid w:val="009231B9"/>
    <w:pPr>
      <w:suppressAutoHyphens/>
      <w:contextualSpacing/>
    </w:pPr>
    <w:rPr>
      <w:sz w:val="18"/>
      <w:szCs w:val="18"/>
    </w:rPr>
  </w:style>
  <w:style w:type="paragraph" w:customStyle="1" w:styleId="tag1">
    <w:name w:val="tag1"/>
    <w:basedOn w:val="Normal"/>
    <w:qFormat/>
    <w:rsid w:val="009231B9"/>
    <w:rPr>
      <w:b/>
      <w:szCs w:val="20"/>
    </w:rPr>
  </w:style>
  <w:style w:type="paragraph" w:customStyle="1" w:styleId="tagcite1">
    <w:name w:val="tagcite"/>
    <w:basedOn w:val="Normal"/>
    <w:qFormat/>
    <w:rsid w:val="009231B9"/>
    <w:rPr>
      <w:b/>
    </w:rPr>
  </w:style>
  <w:style w:type="paragraph" w:customStyle="1" w:styleId="SmallFontCharCharChar">
    <w:name w:val="Small Font Char Char Char"/>
    <w:basedOn w:val="Normal"/>
    <w:qFormat/>
    <w:rsid w:val="009231B9"/>
    <w:rPr>
      <w:sz w:val="12"/>
    </w:rPr>
  </w:style>
  <w:style w:type="paragraph" w:customStyle="1" w:styleId="CardNotUnderlined">
    <w:name w:val="Card Not Underlined"/>
    <w:basedOn w:val="Normal"/>
    <w:link w:val="CardNotUnderlinedChar1"/>
    <w:autoRedefine/>
    <w:qFormat/>
    <w:rsid w:val="009231B9"/>
    <w:rPr>
      <w:rFonts w:ascii="Cambria" w:hAnsi="Cambria"/>
      <w:sz w:val="18"/>
      <w:szCs w:val="20"/>
    </w:rPr>
  </w:style>
  <w:style w:type="character" w:customStyle="1" w:styleId="CardNotUnderlinedChar1">
    <w:name w:val="Card Not Underlined Char1"/>
    <w:link w:val="CardNotUnderlined"/>
    <w:rsid w:val="009231B9"/>
    <w:rPr>
      <w:rFonts w:ascii="Cambria" w:hAnsi="Cambria" w:cs="Calibri"/>
      <w:sz w:val="18"/>
      <w:szCs w:val="20"/>
    </w:rPr>
  </w:style>
  <w:style w:type="paragraph" w:customStyle="1" w:styleId="Regular">
    <w:name w:val="Regular"/>
    <w:qFormat/>
    <w:rsid w:val="009231B9"/>
    <w:pPr>
      <w:spacing w:after="0" w:line="240" w:lineRule="auto"/>
    </w:pPr>
    <w:rPr>
      <w:rFonts w:ascii="Garamond" w:eastAsia="Times New Roman" w:hAnsi="Garamond" w:cs="Arial"/>
      <w:bCs/>
      <w:kern w:val="20"/>
      <w:sz w:val="20"/>
      <w:szCs w:val="32"/>
    </w:rPr>
  </w:style>
  <w:style w:type="character" w:customStyle="1" w:styleId="CharChar6">
    <w:name w:val="Char Char6"/>
    <w:rsid w:val="009231B9"/>
    <w:rPr>
      <w:rFonts w:ascii="Arial" w:hAnsi="Arial" w:cs="Arial" w:hint="default"/>
      <w:b/>
      <w:bCs/>
      <w:kern w:val="32"/>
      <w:sz w:val="28"/>
      <w:szCs w:val="32"/>
      <w:lang w:val="en-US" w:eastAsia="en-US" w:bidi="ar-SA"/>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9231B9"/>
    <w:rPr>
      <w:sz w:val="24"/>
      <w:szCs w:val="24"/>
      <w:u w:val="thick"/>
    </w:rPr>
  </w:style>
  <w:style w:type="character" w:customStyle="1" w:styleId="UNDERLINECharChar0">
    <w:name w:val="UNDERLINE Char Char"/>
    <w:rsid w:val="009231B9"/>
    <w:rPr>
      <w:bCs/>
      <w:kern w:val="28"/>
      <w:szCs w:val="32"/>
      <w:u w:val="single"/>
    </w:rPr>
  </w:style>
  <w:style w:type="character" w:customStyle="1" w:styleId="tag1Char">
    <w:name w:val="tag1 Char"/>
    <w:rsid w:val="009231B9"/>
    <w:rPr>
      <w:b/>
      <w:bCs w:val="0"/>
      <w:sz w:val="24"/>
    </w:rPr>
  </w:style>
  <w:style w:type="character" w:customStyle="1" w:styleId="CardUnderlinedChar">
    <w:name w:val="Card Underlined Char"/>
    <w:rsid w:val="009231B9"/>
    <w:rPr>
      <w:rFonts w:ascii="Tahoma" w:hAnsi="Tahoma" w:cs="Tahoma"/>
      <w:sz w:val="18"/>
      <w:u w:val="single"/>
    </w:rPr>
  </w:style>
  <w:style w:type="character" w:customStyle="1" w:styleId="SmallFontCharCharCharChar">
    <w:name w:val="Small Font Char Char Char Char"/>
    <w:rsid w:val="009231B9"/>
    <w:rPr>
      <w:rFonts w:ascii="Arial" w:hAnsi="Arial" w:cs="Arial" w:hint="default"/>
      <w:sz w:val="12"/>
      <w:szCs w:val="24"/>
    </w:rPr>
  </w:style>
  <w:style w:type="character" w:customStyle="1" w:styleId="Style2Char">
    <w:name w:val="Style2 Char"/>
    <w:link w:val="Style2"/>
    <w:rsid w:val="009231B9"/>
    <w:rPr>
      <w:rFonts w:ascii="Arial" w:eastAsia="Times New Roman" w:hAnsi="Arial" w:cs="Times New Roman"/>
      <w:b/>
      <w:caps/>
      <w:sz w:val="26"/>
      <w:szCs w:val="20"/>
    </w:rPr>
  </w:style>
  <w:style w:type="character" w:customStyle="1" w:styleId="TagCiteChar0">
    <w:name w:val="TagCite Char"/>
    <w:rsid w:val="009231B9"/>
    <w:rPr>
      <w:rFonts w:ascii="Garamond" w:hAnsi="Garamond" w:hint="default"/>
      <w:b/>
      <w:bCs w:val="0"/>
      <w:sz w:val="24"/>
      <w:szCs w:val="24"/>
    </w:rPr>
  </w:style>
  <w:style w:type="character" w:customStyle="1" w:styleId="Text0">
    <w:name w:val="Text"/>
    <w:qFormat/>
    <w:rsid w:val="009231B9"/>
    <w:rPr>
      <w:rFonts w:ascii="Times New Roman" w:hAnsi="Times New Roman" w:cs="Times New Roman" w:hint="default"/>
      <w:sz w:val="20"/>
    </w:rPr>
  </w:style>
  <w:style w:type="character" w:customStyle="1" w:styleId="heading2char2charchar1">
    <w:name w:val="heading2char2charchar1"/>
    <w:rsid w:val="009231B9"/>
  </w:style>
  <w:style w:type="character" w:customStyle="1" w:styleId="charchar60">
    <w:name w:val="charchar6"/>
    <w:rsid w:val="009231B9"/>
  </w:style>
  <w:style w:type="character" w:customStyle="1" w:styleId="searchtermbold">
    <w:name w:val="searchtermbold"/>
    <w:rsid w:val="009231B9"/>
  </w:style>
  <w:style w:type="character" w:customStyle="1" w:styleId="regtext">
    <w:name w:val="regtext"/>
    <w:rsid w:val="009231B9"/>
  </w:style>
  <w:style w:type="character" w:customStyle="1" w:styleId="vitstoryheadline">
    <w:name w:val="vitstoryheadline"/>
    <w:rsid w:val="009231B9"/>
  </w:style>
  <w:style w:type="character" w:customStyle="1" w:styleId="bps-topic-ident">
    <w:name w:val="bps-topic-ident"/>
    <w:rsid w:val="009231B9"/>
  </w:style>
  <w:style w:type="character" w:customStyle="1" w:styleId="TextUnderlineChar">
    <w:name w:val="Text Underline Char"/>
    <w:rsid w:val="009231B9"/>
    <w:rPr>
      <w:rFonts w:ascii="Garamond" w:hAnsi="Garamond" w:cs="Arial" w:hint="default"/>
      <w:bCs/>
      <w:kern w:val="20"/>
      <w:szCs w:val="32"/>
      <w:u w:val="single"/>
      <w:lang w:val="en-US" w:eastAsia="en-US" w:bidi="ar-SA"/>
    </w:rPr>
  </w:style>
  <w:style w:type="character" w:customStyle="1" w:styleId="RegularChar">
    <w:name w:val="Regular Char"/>
    <w:rsid w:val="009231B9"/>
    <w:rPr>
      <w:rFonts w:ascii="Garamond" w:hAnsi="Garamond" w:cs="Arial" w:hint="default"/>
      <w:bCs/>
      <w:kern w:val="20"/>
      <w:szCs w:val="32"/>
      <w:lang w:val="en-US" w:eastAsia="en-US" w:bidi="ar-SA"/>
    </w:rPr>
  </w:style>
  <w:style w:type="character" w:customStyle="1" w:styleId="BoldunderlineChar3">
    <w:name w:val="Bold underline Char"/>
    <w:rsid w:val="009231B9"/>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9231B9"/>
    <w:pPr>
      <w:spacing w:after="160" w:line="259" w:lineRule="auto"/>
    </w:pPr>
    <w:rPr>
      <w:rFonts w:ascii="Calibri" w:eastAsiaTheme="minorEastAsia" w:hAnsi="Calibri" w:cs="Calibri"/>
      <w:bCs w:val="0"/>
      <w:kern w:val="0"/>
      <w:sz w:val="22"/>
      <w:szCs w:val="24"/>
    </w:rPr>
  </w:style>
  <w:style w:type="paragraph" w:customStyle="1" w:styleId="Boldunderline0">
    <w:name w:val="Bold underline"/>
    <w:basedOn w:val="TextUnderline"/>
    <w:qFormat/>
    <w:rsid w:val="009231B9"/>
  </w:style>
  <w:style w:type="paragraph" w:customStyle="1" w:styleId="FullText">
    <w:name w:val="Full Text"/>
    <w:basedOn w:val="Normal"/>
    <w:uiPriority w:val="99"/>
    <w:qFormat/>
    <w:rsid w:val="009231B9"/>
    <w:rPr>
      <w:rFonts w:ascii="Arial Narrow" w:hAnsi="Arial Narrow"/>
      <w:sz w:val="16"/>
    </w:rPr>
  </w:style>
  <w:style w:type="character" w:customStyle="1" w:styleId="UnderlinedCard">
    <w:name w:val="Underlined Card"/>
    <w:rsid w:val="009231B9"/>
    <w:rPr>
      <w:rFonts w:ascii="Arial Narrow" w:hAnsi="Arial Narrow"/>
      <w:sz w:val="22"/>
      <w:u w:val="single"/>
    </w:rPr>
  </w:style>
  <w:style w:type="paragraph" w:customStyle="1" w:styleId="TagLine">
    <w:name w:val="Tag Line"/>
    <w:basedOn w:val="Normal"/>
    <w:next w:val="FullText"/>
    <w:uiPriority w:val="99"/>
    <w:qFormat/>
    <w:rsid w:val="009231B9"/>
    <w:rPr>
      <w:rFonts w:ascii="Arial Narrow" w:hAnsi="Arial Narrow"/>
      <w:b/>
      <w:sz w:val="28"/>
    </w:rPr>
  </w:style>
  <w:style w:type="character" w:customStyle="1" w:styleId="SourceBold">
    <w:name w:val="Source Bold"/>
    <w:rsid w:val="009231B9"/>
    <w:rPr>
      <w:rFonts w:ascii="Arial Narrow" w:hAnsi="Arial Narrow"/>
      <w:b/>
      <w:sz w:val="24"/>
      <w:u w:val="none"/>
    </w:rPr>
  </w:style>
  <w:style w:type="paragraph" w:customStyle="1" w:styleId="FreeForm">
    <w:name w:val="Free Form"/>
    <w:qFormat/>
    <w:rsid w:val="009231B9"/>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9231B9"/>
    <w:rPr>
      <w:color w:val="002FF6"/>
      <w:sz w:val="24"/>
      <w:u w:val="single"/>
    </w:rPr>
  </w:style>
  <w:style w:type="character" w:customStyle="1" w:styleId="AuthorDateChar0">
    <w:name w:val="Author/Date Char"/>
    <w:link w:val="AuthorDate0"/>
    <w:locked/>
    <w:rsid w:val="009231B9"/>
    <w:rPr>
      <w:rFonts w:cs="Calibri"/>
      <w:b/>
      <w:u w:val="single"/>
    </w:rPr>
  </w:style>
  <w:style w:type="paragraph" w:customStyle="1" w:styleId="AuthorDate0">
    <w:name w:val="Author/Date"/>
    <w:basedOn w:val="Normal"/>
    <w:link w:val="AuthorDateChar0"/>
    <w:qFormat/>
    <w:rsid w:val="009231B9"/>
    <w:rPr>
      <w:rFonts w:asciiTheme="minorHAnsi" w:hAnsiTheme="minorHAnsi"/>
      <w:b/>
      <w:sz w:val="22"/>
      <w:u w:val="single"/>
    </w:rPr>
  </w:style>
  <w:style w:type="character" w:customStyle="1" w:styleId="HilightChar">
    <w:name w:val="Hilight Char"/>
    <w:rsid w:val="009231B9"/>
    <w:rPr>
      <w:rFonts w:eastAsia="Calibri"/>
      <w:b/>
      <w:noProof w:val="0"/>
      <w:sz w:val="22"/>
      <w:szCs w:val="22"/>
      <w:u w:val="single"/>
      <w:lang w:val="en-US" w:eastAsia="ar-SA" w:bidi="ar-SA"/>
    </w:rPr>
  </w:style>
  <w:style w:type="paragraph" w:customStyle="1" w:styleId="TagCite2">
    <w:name w:val="Tag &amp; Cite"/>
    <w:basedOn w:val="Normal"/>
    <w:link w:val="TagCiteChar1"/>
    <w:qFormat/>
    <w:rsid w:val="009231B9"/>
    <w:pPr>
      <w:jc w:val="both"/>
    </w:pPr>
    <w:rPr>
      <w:rFonts w:ascii="Arial Narrow" w:hAnsi="Arial Narrow"/>
      <w:b/>
    </w:rPr>
  </w:style>
  <w:style w:type="character" w:customStyle="1" w:styleId="TagCiteChar1">
    <w:name w:val="Tag &amp; Cite Char"/>
    <w:link w:val="TagCite2"/>
    <w:rsid w:val="009231B9"/>
    <w:rPr>
      <w:rFonts w:ascii="Arial Narrow" w:hAnsi="Arial Narrow" w:cs="Calibri"/>
      <w:b/>
      <w:sz w:val="26"/>
    </w:rPr>
  </w:style>
  <w:style w:type="paragraph" w:customStyle="1" w:styleId="HighlightedText">
    <w:name w:val="Highlighted Text"/>
    <w:basedOn w:val="Normal"/>
    <w:link w:val="HighlightedTextChar"/>
    <w:qFormat/>
    <w:rsid w:val="009231B9"/>
    <w:pPr>
      <w:jc w:val="both"/>
    </w:pPr>
    <w:rPr>
      <w:rFonts w:ascii="Arial Narrow" w:hAnsi="Arial Narrow"/>
      <w:u w:val="thick"/>
    </w:rPr>
  </w:style>
  <w:style w:type="character" w:customStyle="1" w:styleId="HighlightedTextChar">
    <w:name w:val="Highlighted Text Char"/>
    <w:link w:val="HighlightedText"/>
    <w:rsid w:val="009231B9"/>
    <w:rPr>
      <w:rFonts w:ascii="Arial Narrow" w:hAnsi="Arial Narrow" w:cs="Calibri"/>
      <w:sz w:val="26"/>
      <w:u w:val="thick"/>
    </w:rPr>
  </w:style>
  <w:style w:type="character" w:customStyle="1" w:styleId="StyleUnderlineCharChar">
    <w:name w:val="Style Underline Char Char"/>
    <w:rsid w:val="009231B9"/>
    <w:rPr>
      <w:rFonts w:ascii="Times New Roman" w:eastAsia="Times New Roman" w:hAnsi="Times New Roman" w:cs="Times New Roman"/>
      <w:sz w:val="20"/>
      <w:szCs w:val="20"/>
      <w:u w:val="single"/>
    </w:rPr>
  </w:style>
  <w:style w:type="character" w:customStyle="1" w:styleId="c1">
    <w:name w:val="c1"/>
    <w:rsid w:val="009231B9"/>
  </w:style>
  <w:style w:type="paragraph" w:customStyle="1" w:styleId="Hat2">
    <w:name w:val="Hat2"/>
    <w:basedOn w:val="Heading2"/>
    <w:next w:val="Heading2"/>
    <w:autoRedefine/>
    <w:uiPriority w:val="99"/>
    <w:qFormat/>
    <w:rsid w:val="009231B9"/>
    <w:pPr>
      <w:keepNext w:val="0"/>
      <w:keepLines w:val="0"/>
      <w:pageBreakBefore w:val="0"/>
      <w:spacing w:before="480"/>
      <w:jc w:val="left"/>
    </w:pPr>
    <w:rPr>
      <w:rFonts w:ascii="Arial Narrow" w:eastAsia="Calibri" w:hAnsi="Arial Narrow" w:cs="Times New Roman"/>
      <w:bCs/>
      <w:sz w:val="20"/>
      <w:u w:val="none"/>
    </w:rPr>
  </w:style>
  <w:style w:type="character" w:customStyle="1" w:styleId="Highlight">
    <w:name w:val="Highlight"/>
    <w:uiPriority w:val="1"/>
    <w:qFormat/>
    <w:rsid w:val="009231B9"/>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9231B9"/>
    <w:rPr>
      <w:rFonts w:ascii="Calibri" w:hAnsi="Calibri" w:hint="default"/>
      <w:b/>
      <w:bCs w:val="0"/>
      <w:sz w:val="22"/>
      <w:u w:val="single"/>
      <w:bdr w:val="single" w:sz="4" w:space="0" w:color="auto" w:frame="1"/>
      <w:shd w:val="clear" w:color="auto" w:fill="89FF94"/>
    </w:rPr>
  </w:style>
  <w:style w:type="character" w:customStyle="1" w:styleId="Emphasis20">
    <w:name w:val="Emphasis 2"/>
    <w:basedOn w:val="Emphasis"/>
    <w:uiPriority w:val="1"/>
    <w:qFormat/>
    <w:rsid w:val="009231B9"/>
    <w:rPr>
      <w:rFonts w:ascii="Times New Roman" w:hAnsi="Times New Roman" w:cs="Times New Roman" w:hint="default"/>
      <w:b w:val="0"/>
      <w:bCs w:val="0"/>
      <w:i w:val="0"/>
      <w:iCs/>
      <w:sz w:val="22"/>
      <w:u w:val="single"/>
      <w:bdr w:val="single" w:sz="2" w:space="0" w:color="auto" w:frame="1"/>
    </w:rPr>
  </w:style>
  <w:style w:type="character" w:customStyle="1" w:styleId="StyleCardTextUnderline3Char">
    <w:name w:val="Style Card Text + Underline3 Char"/>
    <w:link w:val="StyleCardTextUnderline3"/>
    <w:locked/>
    <w:rsid w:val="009231B9"/>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231B9"/>
    <w:pPr>
      <w:spacing w:after="200" w:line="276" w:lineRule="auto"/>
    </w:pPr>
    <w:rPr>
      <w:rFonts w:ascii="Cambria" w:eastAsia="Times New Roman" w:hAnsi="Cambria" w:cs="Times New Roman"/>
      <w:u w:val="thick"/>
      <w:lang w:eastAsia="ko-KR"/>
    </w:rPr>
  </w:style>
  <w:style w:type="character" w:customStyle="1" w:styleId="Underline0">
    <w:name w:val="*Underline*"/>
    <w:rsid w:val="009231B9"/>
    <w:rPr>
      <w:rFonts w:ascii="Times New Roman" w:hAnsi="Times New Roman"/>
      <w:b/>
      <w:sz w:val="24"/>
      <w:u w:val="single"/>
    </w:rPr>
  </w:style>
  <w:style w:type="paragraph" w:customStyle="1" w:styleId="TxBr33p1">
    <w:name w:val="TxBr_33p1"/>
    <w:basedOn w:val="Normal"/>
    <w:uiPriority w:val="99"/>
    <w:qFormat/>
    <w:rsid w:val="009231B9"/>
    <w:pPr>
      <w:tabs>
        <w:tab w:val="left" w:pos="204"/>
      </w:tabs>
      <w:autoSpaceDE w:val="0"/>
      <w:autoSpaceDN w:val="0"/>
      <w:adjustRightInd w:val="0"/>
      <w:spacing w:line="260" w:lineRule="atLeast"/>
      <w:jc w:val="both"/>
    </w:pPr>
  </w:style>
  <w:style w:type="character" w:customStyle="1" w:styleId="Dottedunderline">
    <w:name w:val="Dotted underline"/>
    <w:rsid w:val="009231B9"/>
    <w:rPr>
      <w:u w:val="dotted"/>
    </w:rPr>
  </w:style>
  <w:style w:type="character" w:customStyle="1" w:styleId="AuthorDate1">
    <w:name w:val="Author Date"/>
    <w:rsid w:val="009231B9"/>
    <w:rPr>
      <w:b/>
      <w:bCs w:val="0"/>
      <w:sz w:val="24"/>
      <w:u w:val="thick"/>
    </w:rPr>
  </w:style>
  <w:style w:type="character" w:customStyle="1" w:styleId="UnderlineChar20">
    <w:name w:val="Underline Char2"/>
    <w:rsid w:val="009231B9"/>
    <w:rPr>
      <w:rFonts w:ascii="Trebuchet MS" w:hAnsi="Trebuchet MS"/>
      <w:u w:val="thick"/>
      <w:lang w:val="en-US" w:eastAsia="zh-CN" w:bidi="ar-SA"/>
    </w:rPr>
  </w:style>
  <w:style w:type="character" w:customStyle="1" w:styleId="NothingChar1">
    <w:name w:val="Nothing Char1"/>
    <w:rsid w:val="009231B9"/>
    <w:rPr>
      <w:rFonts w:ascii="Times New Roman" w:eastAsia="Calibri" w:hAnsi="Times New Roman" w:cs="Times New Roman"/>
      <w:sz w:val="24"/>
      <w:szCs w:val="20"/>
    </w:rPr>
  </w:style>
  <w:style w:type="character" w:customStyle="1" w:styleId="Style2Char1">
    <w:name w:val="Style2 Char1"/>
    <w:rsid w:val="009231B9"/>
    <w:rPr>
      <w:rFonts w:ascii="Book Antiqua" w:hAnsi="Book Antiqua"/>
      <w:szCs w:val="24"/>
      <w:u w:val="thick"/>
      <w:lang w:val="en-US" w:eastAsia="en-US" w:bidi="ar-SA"/>
    </w:rPr>
  </w:style>
  <w:style w:type="paragraph" w:customStyle="1" w:styleId="Stylecites10ptNotBold">
    <w:name w:val="Style cites + 10 pt Not Bold"/>
    <w:basedOn w:val="Normal"/>
    <w:uiPriority w:val="99"/>
    <w:qFormat/>
    <w:rsid w:val="009231B9"/>
    <w:rPr>
      <w:rFonts w:eastAsia="SimSun"/>
      <w:lang w:eastAsia="zh-CN"/>
    </w:rPr>
  </w:style>
  <w:style w:type="character" w:customStyle="1" w:styleId="heading3char0">
    <w:name w:val="heading3char"/>
    <w:rsid w:val="009231B9"/>
  </w:style>
  <w:style w:type="character" w:customStyle="1" w:styleId="Heading51">
    <w:name w:val="Heading 51"/>
    <w:aliases w:val="Heading 5 Char Char Char"/>
    <w:rsid w:val="009231B9"/>
    <w:rPr>
      <w:b/>
      <w:bCs/>
      <w:iCs/>
      <w:szCs w:val="26"/>
      <w:lang w:val="en-US" w:eastAsia="en-US" w:bidi="ar-SA"/>
    </w:rPr>
  </w:style>
  <w:style w:type="paragraph" w:styleId="z-TopofForm">
    <w:name w:val="HTML Top of Form"/>
    <w:basedOn w:val="Normal"/>
    <w:next w:val="Normal"/>
    <w:link w:val="z-TopofFormChar"/>
    <w:hidden/>
    <w:uiPriority w:val="99"/>
    <w:rsid w:val="009231B9"/>
    <w:pPr>
      <w:pBdr>
        <w:bottom w:val="single" w:sz="6" w:space="1" w:color="auto"/>
      </w:pBdr>
      <w:jc w:val="center"/>
    </w:pPr>
    <w:rPr>
      <w:rFonts w:eastAsia="Calibri"/>
      <w:vanish/>
      <w:sz w:val="16"/>
      <w:szCs w:val="16"/>
    </w:rPr>
  </w:style>
  <w:style w:type="character" w:customStyle="1" w:styleId="z-TopofFormChar">
    <w:name w:val="z-Top of Form Char"/>
    <w:basedOn w:val="DefaultParagraphFont"/>
    <w:link w:val="z-TopofForm"/>
    <w:uiPriority w:val="99"/>
    <w:rsid w:val="009231B9"/>
    <w:rPr>
      <w:rFonts w:ascii="Calibri" w:eastAsia="Calibri" w:hAnsi="Calibri" w:cs="Calibri"/>
      <w:vanish/>
      <w:sz w:val="16"/>
      <w:szCs w:val="16"/>
    </w:rPr>
  </w:style>
  <w:style w:type="paragraph" w:styleId="z-BottomofForm">
    <w:name w:val="HTML Bottom of Form"/>
    <w:basedOn w:val="Normal"/>
    <w:next w:val="Normal"/>
    <w:link w:val="z-BottomofFormChar"/>
    <w:hidden/>
    <w:uiPriority w:val="99"/>
    <w:rsid w:val="009231B9"/>
    <w:pPr>
      <w:pBdr>
        <w:top w:val="single" w:sz="6" w:space="1" w:color="auto"/>
      </w:pBdr>
      <w:jc w:val="center"/>
    </w:pPr>
    <w:rPr>
      <w:rFonts w:eastAsia="Calibri"/>
      <w:vanish/>
      <w:sz w:val="16"/>
      <w:szCs w:val="16"/>
    </w:rPr>
  </w:style>
  <w:style w:type="character" w:customStyle="1" w:styleId="z-BottomofFormChar">
    <w:name w:val="z-Bottom of Form Char"/>
    <w:basedOn w:val="DefaultParagraphFont"/>
    <w:link w:val="z-BottomofForm"/>
    <w:uiPriority w:val="99"/>
    <w:rsid w:val="009231B9"/>
    <w:rPr>
      <w:rFonts w:ascii="Calibri" w:eastAsia="Calibri" w:hAnsi="Calibri" w:cs="Calibri"/>
      <w:vanish/>
      <w:sz w:val="16"/>
      <w:szCs w:val="16"/>
    </w:rPr>
  </w:style>
  <w:style w:type="character" w:customStyle="1" w:styleId="comments-post">
    <w:name w:val="comments-post"/>
    <w:rsid w:val="009231B9"/>
  </w:style>
  <w:style w:type="paragraph" w:customStyle="1" w:styleId="boldcite">
    <w:name w:val="bold cite"/>
    <w:basedOn w:val="Normal"/>
    <w:link w:val="boldciteChar4"/>
    <w:qFormat/>
    <w:rsid w:val="009231B9"/>
    <w:rPr>
      <w:rFonts w:eastAsia="Calibri"/>
      <w:b/>
      <w:color w:val="000000"/>
      <w:sz w:val="28"/>
      <w:u w:val="thick" w:color="000000"/>
    </w:rPr>
  </w:style>
  <w:style w:type="character" w:customStyle="1" w:styleId="boldciteChar4">
    <w:name w:val="bold cite Char4"/>
    <w:link w:val="boldcite"/>
    <w:locked/>
    <w:rsid w:val="009231B9"/>
    <w:rPr>
      <w:rFonts w:ascii="Calibri" w:eastAsia="Calibri" w:hAnsi="Calibri" w:cs="Calibri"/>
      <w:b/>
      <w:color w:val="000000"/>
      <w:sz w:val="28"/>
      <w:u w:val="thick" w:color="000000"/>
    </w:rPr>
  </w:style>
  <w:style w:type="character" w:customStyle="1" w:styleId="underlinecardChar">
    <w:name w:val="underline card Char"/>
    <w:rsid w:val="009231B9"/>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9231B9"/>
    <w:pPr>
      <w:ind w:left="547" w:right="648"/>
      <w:jc w:val="both"/>
    </w:pPr>
    <w:rPr>
      <w:rFonts w:eastAsia="Calibri"/>
      <w:sz w:val="12"/>
      <w:szCs w:val="12"/>
    </w:rPr>
  </w:style>
  <w:style w:type="character" w:customStyle="1" w:styleId="Irrelevant5fontChar">
    <w:name w:val="Irrelevant (5 font) Char"/>
    <w:rsid w:val="009231B9"/>
    <w:rPr>
      <w:sz w:val="10"/>
      <w:szCs w:val="10"/>
      <w:lang w:val="en-US" w:eastAsia="en-US" w:bidi="ar-SA"/>
    </w:rPr>
  </w:style>
  <w:style w:type="character" w:customStyle="1" w:styleId="CitesChar1">
    <w:name w:val="Cites Char1"/>
    <w:rsid w:val="009231B9"/>
    <w:rPr>
      <w:b/>
      <w:bCs/>
      <w:lang w:val="en-US" w:eastAsia="en-US" w:bidi="ar-SA"/>
    </w:rPr>
  </w:style>
  <w:style w:type="paragraph" w:customStyle="1" w:styleId="CardsFont6pt">
    <w:name w:val="Cards + Font: 6 pt"/>
    <w:basedOn w:val="Cards"/>
    <w:link w:val="CardsFont6ptChar1"/>
    <w:autoRedefine/>
    <w:qFormat/>
    <w:rsid w:val="009231B9"/>
    <w:pPr>
      <w:spacing w:after="160" w:line="259" w:lineRule="auto"/>
    </w:pPr>
    <w:rPr>
      <w:sz w:val="22"/>
    </w:rPr>
  </w:style>
  <w:style w:type="character" w:customStyle="1" w:styleId="CardsFont6ptChar1">
    <w:name w:val="Cards + Font: 6 pt Char1"/>
    <w:link w:val="CardsFont6pt"/>
    <w:rsid w:val="009231B9"/>
    <w:rPr>
      <w:rFonts w:ascii="Calibri" w:hAnsi="Calibri" w:cs="Calibri"/>
    </w:rPr>
  </w:style>
  <w:style w:type="character" w:customStyle="1" w:styleId="Hyperlink13">
    <w:name w:val="Hyperlink13"/>
    <w:rsid w:val="009231B9"/>
    <w:rPr>
      <w:b w:val="0"/>
      <w:bCs w:val="0"/>
      <w:strike w:val="0"/>
      <w:dstrike w:val="0"/>
      <w:color w:val="008000"/>
      <w:sz w:val="20"/>
      <w:szCs w:val="20"/>
      <w:u w:val="none"/>
      <w:effect w:val="none"/>
    </w:rPr>
  </w:style>
  <w:style w:type="character" w:customStyle="1" w:styleId="standardcontent1">
    <w:name w:val="standardcontent1"/>
    <w:rsid w:val="009231B9"/>
    <w:rPr>
      <w:rFonts w:ascii="Arial" w:hAnsi="Arial" w:cs="Arial" w:hint="default"/>
      <w:strike w:val="0"/>
      <w:dstrike w:val="0"/>
      <w:sz w:val="24"/>
      <w:szCs w:val="24"/>
      <w:u w:val="none"/>
      <w:effect w:val="none"/>
    </w:rPr>
  </w:style>
  <w:style w:type="character" w:customStyle="1" w:styleId="Hyperlink4">
    <w:name w:val="Hyperlink4"/>
    <w:rsid w:val="009231B9"/>
    <w:rPr>
      <w:color w:val="000066"/>
      <w:u w:val="single"/>
    </w:rPr>
  </w:style>
  <w:style w:type="paragraph" w:customStyle="1" w:styleId="rddateline">
    <w:name w:val="rddateline"/>
    <w:basedOn w:val="Normal"/>
    <w:uiPriority w:val="99"/>
    <w:qFormat/>
    <w:rsid w:val="009231B9"/>
    <w:rPr>
      <w:rFonts w:eastAsia="Calibri"/>
      <w:szCs w:val="20"/>
    </w:rPr>
  </w:style>
  <w:style w:type="paragraph" w:customStyle="1" w:styleId="rdheadline">
    <w:name w:val="rdheadline"/>
    <w:basedOn w:val="Normal"/>
    <w:uiPriority w:val="99"/>
    <w:qFormat/>
    <w:rsid w:val="009231B9"/>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9231B9"/>
    <w:pPr>
      <w:spacing w:after="100" w:afterAutospacing="1"/>
    </w:pPr>
    <w:rPr>
      <w:rFonts w:ascii="Verdana" w:eastAsia="Calibri" w:hAnsi="Verdana"/>
      <w:szCs w:val="20"/>
    </w:rPr>
  </w:style>
  <w:style w:type="character" w:customStyle="1" w:styleId="rddeckline1">
    <w:name w:val="rddeckline1"/>
    <w:rsid w:val="009231B9"/>
    <w:rPr>
      <w:rFonts w:ascii="Verdana" w:hAnsi="Verdana" w:hint="default"/>
      <w:b/>
      <w:bCs/>
      <w:sz w:val="22"/>
      <w:szCs w:val="22"/>
    </w:rPr>
  </w:style>
  <w:style w:type="character" w:customStyle="1" w:styleId="link-external">
    <w:name w:val="link-external"/>
    <w:rsid w:val="009231B9"/>
  </w:style>
  <w:style w:type="character" w:customStyle="1" w:styleId="contact1">
    <w:name w:val="contact1"/>
    <w:rsid w:val="009231B9"/>
    <w:rPr>
      <w:rFonts w:ascii="Tahoma" w:hAnsi="Tahoma" w:cs="Tahoma" w:hint="default"/>
      <w:color w:val="999999"/>
      <w:sz w:val="20"/>
      <w:szCs w:val="20"/>
    </w:rPr>
  </w:style>
  <w:style w:type="character" w:customStyle="1" w:styleId="credits1">
    <w:name w:val="credits1"/>
    <w:rsid w:val="009231B9"/>
    <w:rPr>
      <w:rFonts w:ascii="Tahoma" w:hAnsi="Tahoma" w:cs="Tahoma" w:hint="default"/>
      <w:color w:val="999999"/>
      <w:sz w:val="16"/>
      <w:szCs w:val="16"/>
    </w:rPr>
  </w:style>
  <w:style w:type="paragraph" w:customStyle="1" w:styleId="Heading20">
    <w:name w:val="Heading2"/>
    <w:basedOn w:val="Normal"/>
    <w:link w:val="Heading2Char0"/>
    <w:qFormat/>
    <w:rsid w:val="009231B9"/>
    <w:pPr>
      <w:jc w:val="center"/>
    </w:pPr>
    <w:rPr>
      <w:b/>
      <w:caps/>
    </w:rPr>
  </w:style>
  <w:style w:type="character" w:customStyle="1" w:styleId="Heading2Char0">
    <w:name w:val="Heading2 Char"/>
    <w:link w:val="Heading20"/>
    <w:rsid w:val="009231B9"/>
    <w:rPr>
      <w:rFonts w:ascii="Calibri" w:hAnsi="Calibri" w:cs="Calibri"/>
      <w:b/>
      <w:caps/>
      <w:sz w:val="26"/>
    </w:rPr>
  </w:style>
  <w:style w:type="paragraph" w:customStyle="1" w:styleId="Header2">
    <w:name w:val="Header2"/>
    <w:basedOn w:val="Heading20"/>
    <w:link w:val="Header2Char"/>
    <w:qFormat/>
    <w:rsid w:val="009231B9"/>
    <w:pPr>
      <w:ind w:left="288" w:right="288"/>
      <w:jc w:val="left"/>
    </w:pPr>
    <w:rPr>
      <w:b w:val="0"/>
      <w:caps w:val="0"/>
      <w:szCs w:val="20"/>
    </w:rPr>
  </w:style>
  <w:style w:type="character" w:customStyle="1" w:styleId="Header2Char">
    <w:name w:val="Header2 Char"/>
    <w:link w:val="Header2"/>
    <w:rsid w:val="009231B9"/>
    <w:rPr>
      <w:rFonts w:ascii="Calibri" w:hAnsi="Calibri" w:cs="Calibri"/>
      <w:sz w:val="26"/>
      <w:szCs w:val="20"/>
    </w:rPr>
  </w:style>
  <w:style w:type="paragraph" w:customStyle="1" w:styleId="Underlinedcard0">
    <w:name w:val="Underlined card"/>
    <w:basedOn w:val="Normal"/>
    <w:link w:val="UnderlinedcardChar"/>
    <w:autoRedefine/>
    <w:qFormat/>
    <w:rsid w:val="009231B9"/>
    <w:pPr>
      <w:autoSpaceDE w:val="0"/>
      <w:autoSpaceDN w:val="0"/>
      <w:adjustRightInd w:val="0"/>
      <w:ind w:left="432" w:right="432"/>
      <w:jc w:val="both"/>
    </w:pPr>
    <w:rPr>
      <w:u w:val="thick"/>
    </w:rPr>
  </w:style>
  <w:style w:type="character" w:customStyle="1" w:styleId="UnderlinedcardChar">
    <w:name w:val="Underlined card Char"/>
    <w:link w:val="Underlinedcard0"/>
    <w:rsid w:val="009231B9"/>
    <w:rPr>
      <w:rFonts w:ascii="Calibri" w:hAnsi="Calibri" w:cs="Calibri"/>
      <w:sz w:val="26"/>
      <w:u w:val="thick"/>
    </w:rPr>
  </w:style>
  <w:style w:type="paragraph" w:customStyle="1" w:styleId="StyleHeading212pt">
    <w:name w:val="Style Heading2 + 12 pt"/>
    <w:basedOn w:val="Heading20"/>
    <w:link w:val="StyleHeading212ptChar"/>
    <w:qFormat/>
    <w:rsid w:val="009231B9"/>
    <w:pPr>
      <w:ind w:left="288" w:right="288"/>
      <w:jc w:val="left"/>
    </w:pPr>
    <w:rPr>
      <w:b w:val="0"/>
      <w:caps w:val="0"/>
      <w:szCs w:val="20"/>
    </w:rPr>
  </w:style>
  <w:style w:type="character" w:customStyle="1" w:styleId="StyleHeading212ptChar">
    <w:name w:val="Style Heading2 + 12 pt Char"/>
    <w:link w:val="StyleHeading212pt"/>
    <w:rsid w:val="009231B9"/>
    <w:rPr>
      <w:rFonts w:ascii="Calibri" w:hAnsi="Calibri" w:cs="Calibri"/>
      <w:sz w:val="26"/>
      <w:szCs w:val="20"/>
    </w:rPr>
  </w:style>
  <w:style w:type="paragraph" w:customStyle="1" w:styleId="Heading212pt">
    <w:name w:val="Heading2 + 12 pt"/>
    <w:basedOn w:val="StyleHeading212pt"/>
    <w:link w:val="Heading212ptChar"/>
    <w:qFormat/>
    <w:rsid w:val="009231B9"/>
    <w:pPr>
      <w:spacing w:after="200" w:line="276" w:lineRule="auto"/>
      <w:ind w:left="0" w:right="0"/>
    </w:pPr>
    <w:rPr>
      <w:sz w:val="20"/>
      <w:szCs w:val="24"/>
    </w:rPr>
  </w:style>
  <w:style w:type="character" w:customStyle="1" w:styleId="Heading212ptChar">
    <w:name w:val="Heading2 + 12 pt Char"/>
    <w:link w:val="Heading212pt"/>
    <w:rsid w:val="009231B9"/>
    <w:rPr>
      <w:rFonts w:ascii="Calibri" w:hAnsi="Calibri" w:cs="Calibri"/>
      <w:sz w:val="20"/>
      <w:szCs w:val="24"/>
    </w:rPr>
  </w:style>
  <w:style w:type="character" w:customStyle="1" w:styleId="CardsFont12ptCharCharCharChar">
    <w:name w:val="Cards + Font: 12 pt Char Char Char Char"/>
    <w:rsid w:val="009231B9"/>
    <w:rPr>
      <w:sz w:val="24"/>
      <w:szCs w:val="24"/>
      <w:u w:val="thick"/>
      <w:lang w:val="en-US" w:eastAsia="en-US" w:bidi="ar-SA"/>
    </w:rPr>
  </w:style>
  <w:style w:type="character" w:customStyle="1" w:styleId="UnderlinedCardChar0">
    <w:name w:val="Underlined Card Char"/>
    <w:rsid w:val="009231B9"/>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9231B9"/>
    <w:pPr>
      <w:keepNext w:val="0"/>
      <w:keepLines w:val="0"/>
      <w:pBdr>
        <w:top w:val="single" w:sz="18" w:space="1" w:color="000000"/>
        <w:left w:val="single" w:sz="18" w:space="4" w:color="000000"/>
        <w:bottom w:val="single" w:sz="18" w:space="1" w:color="000000"/>
        <w:right w:val="single" w:sz="18" w:space="4" w:color="000000"/>
      </w:pBdr>
      <w:spacing w:before="480"/>
    </w:pPr>
    <w:rPr>
      <w:rFonts w:eastAsia="Times New Roman" w:cs="Times New Roman"/>
      <w:bCs/>
      <w:sz w:val="20"/>
    </w:rPr>
  </w:style>
  <w:style w:type="paragraph" w:customStyle="1" w:styleId="StyleStyleHeading110pt10pt">
    <w:name w:val="Style Style Heading 1 + 10 pt + 10 pt"/>
    <w:basedOn w:val="StyleHeading110pt"/>
    <w:uiPriority w:val="99"/>
    <w:qFormat/>
    <w:rsid w:val="009231B9"/>
    <w:pPr>
      <w:pageBreakBefore w:val="0"/>
      <w:pBdr>
        <w:top w:val="none" w:sz="0" w:space="0" w:color="auto"/>
        <w:left w:val="none" w:sz="0" w:space="0" w:color="auto"/>
        <w:bottom w:val="none" w:sz="0" w:space="0" w:color="auto"/>
        <w:right w:val="none" w:sz="0" w:space="0" w:color="auto"/>
      </w:pBdr>
      <w:spacing w:before="0" w:after="160"/>
      <w:jc w:val="left"/>
      <w:outlineLvl w:val="9"/>
    </w:pPr>
    <w:rPr>
      <w:rFonts w:eastAsiaTheme="minorEastAsia" w:cs="Calibri"/>
      <w:b w:val="0"/>
      <w:sz w:val="22"/>
      <w:szCs w:val="24"/>
    </w:rPr>
  </w:style>
  <w:style w:type="paragraph" w:customStyle="1" w:styleId="StyleUnderliningTimesNewRomanBoldNounderlineKernat16">
    <w:name w:val="Style Underlining + Times New Roman Bold No underline Kern at 16..."/>
    <w:basedOn w:val="Normal"/>
    <w:uiPriority w:val="99"/>
    <w:qFormat/>
    <w:rsid w:val="009231B9"/>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231B9"/>
    <w:rPr>
      <w:rFonts w:eastAsia="Calibri"/>
      <w:b/>
      <w:bCs/>
      <w:kern w:val="32"/>
      <w:sz w:val="32"/>
      <w:szCs w:val="32"/>
    </w:rPr>
  </w:style>
  <w:style w:type="paragraph" w:customStyle="1" w:styleId="StyleBoldUnderliningKernat16pt">
    <w:name w:val="Style Bold Underlining + Kern at 16 pt"/>
    <w:basedOn w:val="Normal"/>
    <w:uiPriority w:val="99"/>
    <w:qFormat/>
    <w:rsid w:val="009231B9"/>
    <w:pPr>
      <w:tabs>
        <w:tab w:val="left" w:pos="8820"/>
      </w:tabs>
      <w:autoSpaceDE w:val="0"/>
      <w:autoSpaceDN w:val="0"/>
      <w:spacing w:before="100" w:after="100"/>
    </w:pPr>
    <w:rPr>
      <w:rFonts w:eastAsia="Calibri"/>
      <w:b/>
      <w:bCs/>
      <w:kern w:val="32"/>
      <w:sz w:val="32"/>
      <w:szCs w:val="32"/>
      <w:u w:val="single"/>
      <w:lang w:val="en-GB"/>
    </w:rPr>
  </w:style>
  <w:style w:type="character" w:customStyle="1" w:styleId="StyleBoldText12pt10ptNotBoldKernat16pt">
    <w:name w:val="Style Bold Text 12 pt + 10 pt Not Bold Kern at 16 pt"/>
    <w:rsid w:val="009231B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9231B9"/>
  </w:style>
  <w:style w:type="paragraph" w:customStyle="1" w:styleId="highlightcardtext">
    <w:name w:val="highlight card text"/>
    <w:basedOn w:val="evidencetext"/>
    <w:uiPriority w:val="99"/>
    <w:qFormat/>
    <w:rsid w:val="009231B9"/>
    <w:pPr>
      <w:pageBreakBefore/>
      <w:ind w:left="0" w:right="0"/>
    </w:pPr>
    <w:rPr>
      <w:rFonts w:eastAsia="Times"/>
      <w:b/>
      <w:bCs/>
      <w:color w:val="auto"/>
      <w:szCs w:val="20"/>
    </w:rPr>
  </w:style>
  <w:style w:type="paragraph" w:customStyle="1" w:styleId="underlineevidencetext">
    <w:name w:val="underline evidence text"/>
    <w:basedOn w:val="evidencetext"/>
    <w:uiPriority w:val="99"/>
    <w:qFormat/>
    <w:rsid w:val="009231B9"/>
    <w:pPr>
      <w:pageBreakBefore/>
      <w:ind w:left="0" w:right="0"/>
    </w:pPr>
    <w:rPr>
      <w:rFonts w:eastAsia="Times"/>
      <w:b/>
      <w:bCs/>
      <w:color w:val="auto"/>
      <w:szCs w:val="20"/>
    </w:rPr>
  </w:style>
  <w:style w:type="paragraph" w:customStyle="1" w:styleId="underlinecard0">
    <w:name w:val="underline card"/>
    <w:basedOn w:val="Normal"/>
    <w:uiPriority w:val="99"/>
    <w:qFormat/>
    <w:rsid w:val="009231B9"/>
    <w:pPr>
      <w:ind w:left="1728" w:right="1728"/>
    </w:pPr>
    <w:rPr>
      <w:rFonts w:eastAsia="Calibri"/>
      <w:sz w:val="18"/>
      <w:u w:val="single"/>
    </w:rPr>
  </w:style>
  <w:style w:type="paragraph" w:customStyle="1" w:styleId="medium-normal">
    <w:name w:val="medium-normal"/>
    <w:basedOn w:val="Normal"/>
    <w:uiPriority w:val="99"/>
    <w:qFormat/>
    <w:rsid w:val="009231B9"/>
    <w:pPr>
      <w:spacing w:before="100" w:beforeAutospacing="1" w:after="100" w:afterAutospacing="1"/>
    </w:pPr>
    <w:rPr>
      <w:rFonts w:ascii="Arial Unicode MS" w:eastAsia="Arial Unicode MS"/>
    </w:rPr>
  </w:style>
  <w:style w:type="paragraph" w:customStyle="1" w:styleId="CardsChar2">
    <w:name w:val="Cards Char2"/>
    <w:basedOn w:val="Normal"/>
    <w:uiPriority w:val="99"/>
    <w:qFormat/>
    <w:rsid w:val="009231B9"/>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9231B9"/>
    <w:pPr>
      <w:autoSpaceDE w:val="0"/>
      <w:autoSpaceDN w:val="0"/>
      <w:adjustRightInd w:val="0"/>
      <w:jc w:val="both"/>
      <w:outlineLvl w:val="2"/>
    </w:pPr>
    <w:rPr>
      <w:b/>
      <w:bCs/>
    </w:rPr>
  </w:style>
  <w:style w:type="character" w:customStyle="1" w:styleId="CitesCharCharChar">
    <w:name w:val="Cites Char Char Char"/>
    <w:link w:val="CitesCharChar"/>
    <w:rsid w:val="009231B9"/>
    <w:rPr>
      <w:rFonts w:ascii="Calibri" w:hAnsi="Calibri" w:cs="Calibri"/>
      <w:b/>
      <w:bCs/>
      <w:sz w:val="26"/>
    </w:rPr>
  </w:style>
  <w:style w:type="character" w:customStyle="1" w:styleId="Char3">
    <w:name w:val="Char3"/>
    <w:rsid w:val="009231B9"/>
    <w:rPr>
      <w:rFonts w:ascii="Arial Narrow" w:eastAsia="Batang" w:hAnsi="Arial Narrow" w:cs="Arial"/>
      <w:b/>
      <w:bCs/>
      <w:iCs/>
      <w:sz w:val="24"/>
      <w:szCs w:val="28"/>
      <w:lang w:val="en-US" w:eastAsia="en-US" w:bidi="ar-SA"/>
    </w:rPr>
  </w:style>
  <w:style w:type="character" w:customStyle="1" w:styleId="UnderlinedCards">
    <w:name w:val="Underlined Cards"/>
    <w:rsid w:val="009231B9"/>
    <w:rPr>
      <w:sz w:val="24"/>
      <w:szCs w:val="24"/>
      <w:u w:val="thick"/>
      <w:lang w:val="en-US" w:eastAsia="en-US" w:bidi="ar-SA"/>
    </w:rPr>
  </w:style>
  <w:style w:type="paragraph" w:customStyle="1" w:styleId="story-body">
    <w:name w:val="story-body"/>
    <w:basedOn w:val="Normal"/>
    <w:uiPriority w:val="99"/>
    <w:qFormat/>
    <w:rsid w:val="009231B9"/>
    <w:pPr>
      <w:spacing w:before="100" w:beforeAutospacing="1" w:after="100" w:afterAutospacing="1"/>
    </w:pPr>
    <w:rPr>
      <w:rFonts w:eastAsia="Calibri"/>
    </w:rPr>
  </w:style>
  <w:style w:type="character" w:customStyle="1" w:styleId="CardsFont12ptCharCharCharCharCharCharCharCharChar">
    <w:name w:val="Cards + Font: 12 pt Char Char Char Char Char Char Char Char Char"/>
    <w:rsid w:val="009231B9"/>
    <w:rPr>
      <w:sz w:val="24"/>
      <w:szCs w:val="24"/>
      <w:u w:val="thick"/>
      <w:lang w:val="en-US" w:eastAsia="en-US" w:bidi="ar-SA"/>
    </w:rPr>
  </w:style>
  <w:style w:type="character" w:customStyle="1" w:styleId="highlightcardtextChar">
    <w:name w:val="highlight card text Char"/>
    <w:rsid w:val="009231B9"/>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9231B9"/>
    <w:pPr>
      <w:ind w:left="1728" w:right="1728"/>
    </w:pPr>
    <w:rPr>
      <w:sz w:val="18"/>
    </w:rPr>
  </w:style>
  <w:style w:type="character" w:customStyle="1" w:styleId="CardTextCharCharCharCharChar">
    <w:name w:val="Card Text Char Char Char Char Char"/>
    <w:link w:val="CardTextCharCharCharChar"/>
    <w:rsid w:val="009231B9"/>
    <w:rPr>
      <w:rFonts w:ascii="Calibri" w:hAnsi="Calibri" w:cs="Calibri"/>
      <w:sz w:val="18"/>
    </w:rPr>
  </w:style>
  <w:style w:type="character" w:customStyle="1" w:styleId="TagsChar4">
    <w:name w:val="Tags Char4"/>
    <w:rsid w:val="009231B9"/>
    <w:rPr>
      <w:b/>
      <w:lang w:val="en-US" w:eastAsia="en-US" w:bidi="ar-SA"/>
    </w:rPr>
  </w:style>
  <w:style w:type="character" w:customStyle="1" w:styleId="tightinline1">
    <w:name w:val="tightinline1"/>
    <w:rsid w:val="009231B9"/>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9231B9"/>
    <w:pPr>
      <w:ind w:left="1728" w:right="1728"/>
    </w:pPr>
    <w:rPr>
      <w:rFonts w:eastAsia="Calibri"/>
      <w:sz w:val="18"/>
    </w:rPr>
  </w:style>
  <w:style w:type="paragraph" w:customStyle="1" w:styleId="boldciteChar">
    <w:name w:val="bold cite Char"/>
    <w:basedOn w:val="Heading1"/>
    <w:uiPriority w:val="99"/>
    <w:qFormat/>
    <w:rsid w:val="009231B9"/>
    <w:pPr>
      <w:keepNext w:val="0"/>
      <w:keepLines w:val="0"/>
      <w:pBdr>
        <w:top w:val="single" w:sz="4" w:space="1" w:color="auto" w:shadow="1"/>
        <w:left w:val="single" w:sz="4" w:space="4" w:color="auto" w:shadow="1"/>
        <w:bottom w:val="single" w:sz="4" w:space="1" w:color="auto" w:shadow="1"/>
        <w:right w:val="single" w:sz="4" w:space="4" w:color="auto" w:shadow="1"/>
      </w:pBdr>
      <w:spacing w:before="480"/>
      <w:outlineLvl w:val="9"/>
    </w:pPr>
    <w:rPr>
      <w:rFonts w:eastAsia="Times New Roman" w:cs="Times New Roman"/>
      <w:bCs/>
      <w:sz w:val="24"/>
      <w:szCs w:val="24"/>
    </w:rPr>
  </w:style>
  <w:style w:type="paragraph" w:customStyle="1" w:styleId="CardCites">
    <w:name w:val="Card Cites"/>
    <w:basedOn w:val="Normal"/>
    <w:next w:val="Normal"/>
    <w:qFormat/>
    <w:rsid w:val="009231B9"/>
    <w:rPr>
      <w:rFonts w:eastAsia="Calibri"/>
      <w:b/>
    </w:rPr>
  </w:style>
  <w:style w:type="character" w:customStyle="1" w:styleId="blsp-spelling-corrected">
    <w:name w:val="blsp-spelling-corrected"/>
    <w:rsid w:val="009231B9"/>
  </w:style>
  <w:style w:type="character" w:customStyle="1" w:styleId="blsp-spelling-error">
    <w:name w:val="blsp-spelling-error"/>
    <w:rsid w:val="009231B9"/>
  </w:style>
  <w:style w:type="character" w:customStyle="1" w:styleId="sup">
    <w:name w:val="sup"/>
    <w:rsid w:val="009231B9"/>
  </w:style>
  <w:style w:type="character" w:customStyle="1" w:styleId="pgnum">
    <w:name w:val="pgnum"/>
    <w:rsid w:val="009231B9"/>
  </w:style>
  <w:style w:type="character" w:customStyle="1" w:styleId="SmallFontCharChar">
    <w:name w:val="Small Font Char Char"/>
    <w:rsid w:val="009231B9"/>
    <w:rPr>
      <w:rFonts w:ascii="Arial" w:hAnsi="Arial"/>
      <w:sz w:val="12"/>
      <w:szCs w:val="24"/>
      <w:lang w:val="en-US" w:eastAsia="en-US" w:bidi="ar-SA"/>
    </w:rPr>
  </w:style>
  <w:style w:type="paragraph" w:customStyle="1" w:styleId="textmargin">
    <w:name w:val="textmargin"/>
    <w:basedOn w:val="Normal"/>
    <w:uiPriority w:val="99"/>
    <w:qFormat/>
    <w:rsid w:val="009231B9"/>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231B9"/>
    <w:pPr>
      <w:spacing w:before="100" w:beforeAutospacing="1" w:after="100" w:afterAutospacing="1"/>
    </w:pPr>
    <w:rPr>
      <w:rFonts w:eastAsia="Calibri"/>
      <w:color w:val="000000"/>
    </w:rPr>
  </w:style>
  <w:style w:type="paragraph" w:customStyle="1" w:styleId="header1">
    <w:name w:val="header1"/>
    <w:basedOn w:val="Normal"/>
    <w:uiPriority w:val="99"/>
    <w:qFormat/>
    <w:rsid w:val="009231B9"/>
    <w:pPr>
      <w:spacing w:before="100" w:beforeAutospacing="1" w:after="100" w:afterAutospacing="1"/>
    </w:pPr>
    <w:rPr>
      <w:rFonts w:eastAsia="Calibri"/>
      <w:color w:val="000000"/>
    </w:rPr>
  </w:style>
  <w:style w:type="paragraph" w:customStyle="1" w:styleId="style10">
    <w:name w:val="style1"/>
    <w:basedOn w:val="Normal"/>
    <w:uiPriority w:val="99"/>
    <w:qFormat/>
    <w:rsid w:val="009231B9"/>
    <w:rPr>
      <w:rFonts w:ascii="Verdana" w:eastAsia="Calibri" w:hAnsi="Verdana"/>
      <w:szCs w:val="20"/>
    </w:rPr>
  </w:style>
  <w:style w:type="paragraph" w:customStyle="1" w:styleId="correctindex">
    <w:name w:val="correct index"/>
    <w:basedOn w:val="Normal"/>
    <w:uiPriority w:val="99"/>
    <w:qFormat/>
    <w:rsid w:val="009231B9"/>
    <w:rPr>
      <w:rFonts w:ascii="Arial Narrow" w:eastAsia="Calibri" w:hAnsi="Arial Narrow"/>
      <w:color w:val="000000"/>
    </w:rPr>
  </w:style>
  <w:style w:type="paragraph" w:customStyle="1" w:styleId="bc2">
    <w:name w:val="bc_2"/>
    <w:basedOn w:val="Normal"/>
    <w:uiPriority w:val="99"/>
    <w:qFormat/>
    <w:rsid w:val="009231B9"/>
    <w:pPr>
      <w:spacing w:before="100" w:beforeAutospacing="1" w:after="100" w:afterAutospacing="1"/>
    </w:pPr>
    <w:rPr>
      <w:rFonts w:eastAsia="Calibri"/>
      <w:color w:val="000000"/>
    </w:rPr>
  </w:style>
  <w:style w:type="character" w:customStyle="1" w:styleId="bc21">
    <w:name w:val="bc_21"/>
    <w:rsid w:val="009231B9"/>
  </w:style>
  <w:style w:type="paragraph" w:customStyle="1" w:styleId="style20">
    <w:name w:val="style2"/>
    <w:basedOn w:val="Normal"/>
    <w:uiPriority w:val="99"/>
    <w:qFormat/>
    <w:rsid w:val="009231B9"/>
    <w:rPr>
      <w:rFonts w:ascii="Verdana" w:eastAsia="Calibri" w:hAnsi="Verdana"/>
      <w:szCs w:val="20"/>
    </w:rPr>
  </w:style>
  <w:style w:type="paragraph" w:customStyle="1" w:styleId="quote2">
    <w:name w:val="quote2"/>
    <w:basedOn w:val="Normal"/>
    <w:uiPriority w:val="99"/>
    <w:qFormat/>
    <w:rsid w:val="009231B9"/>
    <w:rPr>
      <w:rFonts w:ascii="Verdana" w:eastAsia="Calibri" w:hAnsi="Verdana"/>
      <w:szCs w:val="20"/>
    </w:rPr>
  </w:style>
  <w:style w:type="character" w:customStyle="1" w:styleId="copystyle">
    <w:name w:val="copystyle"/>
    <w:rsid w:val="009231B9"/>
  </w:style>
  <w:style w:type="paragraph" w:customStyle="1" w:styleId="BlockTitle1">
    <w:name w:val="Block Title #1"/>
    <w:basedOn w:val="Heading1"/>
    <w:qFormat/>
    <w:rsid w:val="009231B9"/>
    <w:pPr>
      <w:keepLines w:val="0"/>
      <w:pageBreakBefore w:val="0"/>
      <w:pBdr>
        <w:top w:val="single" w:sz="18" w:space="1" w:color="000000"/>
        <w:left w:val="single" w:sz="18" w:space="4" w:color="000000"/>
        <w:bottom w:val="single" w:sz="18" w:space="1" w:color="000000"/>
        <w:right w:val="single" w:sz="18" w:space="4" w:color="000000"/>
      </w:pBdr>
      <w:spacing w:before="480"/>
      <w:ind w:left="1728" w:right="1728"/>
    </w:pPr>
    <w:rPr>
      <w:rFonts w:eastAsia="Times New Roman" w:cs="Arial"/>
      <w:bCs/>
      <w:color w:val="000000"/>
      <w:kern w:val="32"/>
      <w:sz w:val="24"/>
    </w:rPr>
  </w:style>
  <w:style w:type="character" w:customStyle="1" w:styleId="boldciteCharChar1">
    <w:name w:val="bold cite Char Char1"/>
    <w:rsid w:val="009231B9"/>
    <w:rPr>
      <w:rFonts w:ascii="Arial" w:hAnsi="Arial" w:cs="Arial"/>
      <w:b/>
      <w:bCs/>
      <w:kern w:val="32"/>
      <w:sz w:val="24"/>
      <w:szCs w:val="24"/>
      <w:lang w:val="en-US" w:eastAsia="en-US" w:bidi="ar-SA"/>
    </w:rPr>
  </w:style>
  <w:style w:type="character" w:customStyle="1" w:styleId="ReadUnderline">
    <w:name w:val="Read Underline"/>
    <w:rsid w:val="009231B9"/>
    <w:rPr>
      <w:rFonts w:ascii="Arial" w:hAnsi="Arial"/>
      <w:b/>
      <w:sz w:val="18"/>
      <w:u w:val="thick"/>
    </w:rPr>
  </w:style>
  <w:style w:type="character" w:customStyle="1" w:styleId="ShrinkText">
    <w:name w:val="Shrink Text"/>
    <w:rsid w:val="009231B9"/>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231B9"/>
    <w:pPr>
      <w:keepLines w:val="0"/>
      <w:pageBreakBefore w:val="0"/>
      <w:pBdr>
        <w:top w:val="none" w:sz="0" w:space="0" w:color="auto"/>
        <w:left w:val="none" w:sz="0" w:space="0" w:color="auto"/>
        <w:bottom w:val="single" w:sz="4" w:space="1" w:color="auto"/>
        <w:right w:val="none" w:sz="0" w:space="0" w:color="auto"/>
      </w:pBdr>
      <w:spacing w:before="480" w:after="240"/>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9231B9"/>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9231B9"/>
    <w:pPr>
      <w:spacing w:before="100" w:beforeAutospacing="1" w:after="100" w:afterAutospacing="1"/>
    </w:pPr>
    <w:rPr>
      <w:rFonts w:ascii="Verdana" w:hAnsi="Verdana"/>
      <w:color w:val="000000"/>
      <w:szCs w:val="20"/>
    </w:rPr>
  </w:style>
  <w:style w:type="character" w:customStyle="1" w:styleId="klink">
    <w:name w:val="klink"/>
    <w:rsid w:val="009231B9"/>
  </w:style>
  <w:style w:type="paragraph" w:customStyle="1" w:styleId="body-paragraph">
    <w:name w:val="body-paragraph"/>
    <w:basedOn w:val="Normal"/>
    <w:uiPriority w:val="99"/>
    <w:qFormat/>
    <w:rsid w:val="009231B9"/>
    <w:pPr>
      <w:spacing w:before="100" w:beforeAutospacing="1" w:after="100" w:afterAutospacing="1"/>
    </w:pPr>
    <w:rPr>
      <w:rFonts w:ascii="Arial Narrow" w:hAnsi="Arial Narrow"/>
    </w:rPr>
  </w:style>
  <w:style w:type="paragraph" w:customStyle="1" w:styleId="CiteNormal">
    <w:name w:val="Cite Normal"/>
    <w:basedOn w:val="Normal"/>
    <w:autoRedefine/>
    <w:qFormat/>
    <w:rsid w:val="009231B9"/>
    <w:rPr>
      <w:rFonts w:ascii="Arial Narrow" w:hAnsi="Arial Narrow"/>
      <w:sz w:val="18"/>
    </w:rPr>
  </w:style>
  <w:style w:type="character" w:customStyle="1" w:styleId="TagCiteChar">
    <w:name w:val="Tag/Cite Char"/>
    <w:link w:val="TagCite"/>
    <w:rsid w:val="009231B9"/>
    <w:rPr>
      <w:rFonts w:ascii="Calibri" w:hAnsi="Calibri" w:cs="Calibri"/>
      <w:b/>
      <w:sz w:val="26"/>
    </w:rPr>
  </w:style>
  <w:style w:type="paragraph" w:customStyle="1" w:styleId="F4">
    <w:name w:val="F4"/>
    <w:basedOn w:val="Normal"/>
    <w:link w:val="F4Char"/>
    <w:qFormat/>
    <w:rsid w:val="009231B9"/>
    <w:pPr>
      <w:ind w:left="288" w:right="288"/>
    </w:pPr>
    <w:rPr>
      <w:rFonts w:ascii="Arial Narrow" w:hAnsi="Arial Narrow"/>
      <w:szCs w:val="20"/>
      <w:u w:val="single"/>
    </w:rPr>
  </w:style>
  <w:style w:type="character" w:customStyle="1" w:styleId="F4Char">
    <w:name w:val="F4 Char"/>
    <w:link w:val="F4"/>
    <w:rsid w:val="009231B9"/>
    <w:rPr>
      <w:rFonts w:ascii="Arial Narrow" w:hAnsi="Arial Narrow" w:cs="Calibri"/>
      <w:sz w:val="26"/>
      <w:szCs w:val="20"/>
      <w:u w:val="single"/>
    </w:rPr>
  </w:style>
  <w:style w:type="paragraph" w:customStyle="1" w:styleId="StyleCARD">
    <w:name w:val="Style CARD +"/>
    <w:basedOn w:val="Normal"/>
    <w:link w:val="StyleCARDChar"/>
    <w:qFormat/>
    <w:rsid w:val="009231B9"/>
    <w:pPr>
      <w:ind w:left="300" w:right="288"/>
    </w:pPr>
    <w:rPr>
      <w:rFonts w:ascii="Arial Narrow" w:hAnsi="Arial Narrow"/>
      <w:szCs w:val="20"/>
    </w:rPr>
  </w:style>
  <w:style w:type="character" w:customStyle="1" w:styleId="StyleCARDChar">
    <w:name w:val="Style CARD + Char"/>
    <w:link w:val="StyleCARD"/>
    <w:rsid w:val="009231B9"/>
    <w:rPr>
      <w:rFonts w:ascii="Arial Narrow" w:hAnsi="Arial Narrow" w:cs="Calibri"/>
      <w:sz w:val="26"/>
      <w:szCs w:val="20"/>
    </w:rPr>
  </w:style>
  <w:style w:type="character" w:customStyle="1" w:styleId="noiconheadline">
    <w:name w:val="noicon_headline"/>
    <w:rsid w:val="009231B9"/>
  </w:style>
  <w:style w:type="paragraph" w:customStyle="1" w:styleId="tagCharChar">
    <w:name w:val="tag Char Char"/>
    <w:basedOn w:val="Normal"/>
    <w:link w:val="tagCharCharChar"/>
    <w:qFormat/>
    <w:rsid w:val="009231B9"/>
    <w:rPr>
      <w:b/>
      <w:szCs w:val="20"/>
    </w:rPr>
  </w:style>
  <w:style w:type="character" w:customStyle="1" w:styleId="tagCharCharChar">
    <w:name w:val="tag Char Char Char"/>
    <w:link w:val="tagCharChar"/>
    <w:rsid w:val="009231B9"/>
    <w:rPr>
      <w:rFonts w:ascii="Calibri" w:hAnsi="Calibri" w:cs="Calibri"/>
      <w:b/>
      <w:sz w:val="26"/>
      <w:szCs w:val="20"/>
    </w:rPr>
  </w:style>
  <w:style w:type="character" w:customStyle="1" w:styleId="BlockTitleCharChar">
    <w:name w:val="Block Title Char Char"/>
    <w:rsid w:val="009231B9"/>
    <w:rPr>
      <w:rFonts w:ascii="Georgia" w:hAnsi="Georgia" w:cs="Arial"/>
      <w:b/>
      <w:bCs/>
      <w:kern w:val="32"/>
      <w:sz w:val="28"/>
      <w:szCs w:val="32"/>
      <w:lang w:val="en-US" w:eastAsia="en-US" w:bidi="ar-SA"/>
    </w:rPr>
  </w:style>
  <w:style w:type="paragraph" w:styleId="MacroText">
    <w:name w:val="macro"/>
    <w:link w:val="MacroTextChar"/>
    <w:rsid w:val="009231B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9231B9"/>
    <w:rPr>
      <w:rFonts w:ascii="Courier New" w:eastAsia="Times New Roman" w:hAnsi="Courier New" w:cs="Courier New"/>
      <w:sz w:val="20"/>
      <w:szCs w:val="20"/>
    </w:rPr>
  </w:style>
  <w:style w:type="character" w:customStyle="1" w:styleId="pp1">
    <w:name w:val="pp1"/>
    <w:rsid w:val="009231B9"/>
    <w:rPr>
      <w:rFonts w:ascii="Times New Roman" w:hAnsi="Times New Roman" w:cs="Times New Roman" w:hint="default"/>
      <w:i w:val="0"/>
      <w:iCs w:val="0"/>
      <w:smallCaps w:val="0"/>
      <w:sz w:val="30"/>
      <w:szCs w:val="30"/>
    </w:rPr>
  </w:style>
  <w:style w:type="character" w:customStyle="1" w:styleId="prbodytext1">
    <w:name w:val="pr_bodytext1"/>
    <w:rsid w:val="009231B9"/>
    <w:rPr>
      <w:rFonts w:ascii="Arial" w:hAnsi="Arial" w:cs="Arial" w:hint="default"/>
      <w:sz w:val="20"/>
      <w:szCs w:val="20"/>
    </w:rPr>
  </w:style>
  <w:style w:type="character" w:customStyle="1" w:styleId="marrontitulobig">
    <w:name w:val="marron_titulo_big"/>
    <w:rsid w:val="009231B9"/>
  </w:style>
  <w:style w:type="character" w:customStyle="1" w:styleId="articlehead">
    <w:name w:val="articlehead"/>
    <w:rsid w:val="009231B9"/>
  </w:style>
  <w:style w:type="character" w:customStyle="1" w:styleId="lead">
    <w:name w:val="lead"/>
    <w:rsid w:val="009231B9"/>
  </w:style>
  <w:style w:type="character" w:customStyle="1" w:styleId="manchettebig2">
    <w:name w:val="manchettebig2"/>
    <w:rsid w:val="009231B9"/>
  </w:style>
  <w:style w:type="character" w:customStyle="1" w:styleId="blue3">
    <w:name w:val="blue3"/>
    <w:rsid w:val="009231B9"/>
  </w:style>
  <w:style w:type="paragraph" w:customStyle="1" w:styleId="issuedetails">
    <w:name w:val="issue_details"/>
    <w:basedOn w:val="Normal"/>
    <w:uiPriority w:val="99"/>
    <w:qFormat/>
    <w:rsid w:val="009231B9"/>
    <w:pPr>
      <w:spacing w:before="100" w:beforeAutospacing="1" w:after="100" w:afterAutospacing="1"/>
    </w:pPr>
  </w:style>
  <w:style w:type="character" w:customStyle="1" w:styleId="over-title">
    <w:name w:val="over-title"/>
    <w:rsid w:val="009231B9"/>
  </w:style>
  <w:style w:type="character" w:customStyle="1" w:styleId="contentheader">
    <w:name w:val="contentheader"/>
    <w:rsid w:val="009231B9"/>
  </w:style>
  <w:style w:type="paragraph" w:customStyle="1" w:styleId="TxBrp2">
    <w:name w:val="TxBr_p2"/>
    <w:basedOn w:val="Normal"/>
    <w:qFormat/>
    <w:rsid w:val="009231B9"/>
    <w:pPr>
      <w:tabs>
        <w:tab w:val="left" w:pos="425"/>
      </w:tabs>
      <w:autoSpaceDE w:val="0"/>
      <w:autoSpaceDN w:val="0"/>
      <w:adjustRightInd w:val="0"/>
      <w:spacing w:line="232" w:lineRule="atLeast"/>
      <w:ind w:left="1015"/>
    </w:pPr>
  </w:style>
  <w:style w:type="character" w:customStyle="1" w:styleId="Stylecites10ptNotBoldChar">
    <w:name w:val="Style cites + 10 pt Not Bold Char"/>
    <w:rsid w:val="009231B9"/>
    <w:rPr>
      <w:rFonts w:eastAsia="SimSun"/>
      <w:szCs w:val="24"/>
      <w:lang w:val="en-US" w:eastAsia="zh-CN" w:bidi="ar-SA"/>
    </w:rPr>
  </w:style>
  <w:style w:type="character" w:customStyle="1" w:styleId="tagscharchar0">
    <w:name w:val="tagscharchar"/>
    <w:rsid w:val="009231B9"/>
  </w:style>
  <w:style w:type="character" w:customStyle="1" w:styleId="btx">
    <w:name w:val="btx"/>
    <w:rsid w:val="009231B9"/>
  </w:style>
  <w:style w:type="character" w:customStyle="1" w:styleId="FontStyle13">
    <w:name w:val="Font Style13"/>
    <w:uiPriority w:val="99"/>
    <w:rsid w:val="009231B9"/>
    <w:rPr>
      <w:rFonts w:ascii="Times New Roman" w:hAnsi="Times New Roman" w:cs="Times New Roman"/>
      <w:sz w:val="18"/>
      <w:szCs w:val="18"/>
    </w:rPr>
  </w:style>
  <w:style w:type="character" w:customStyle="1" w:styleId="FontStyle11">
    <w:name w:val="Font Style11"/>
    <w:uiPriority w:val="99"/>
    <w:rsid w:val="009231B9"/>
    <w:rPr>
      <w:rFonts w:ascii="Times New Roman" w:hAnsi="Times New Roman" w:cs="Times New Roman"/>
      <w:b/>
      <w:bCs/>
      <w:sz w:val="24"/>
      <w:szCs w:val="24"/>
    </w:rPr>
  </w:style>
  <w:style w:type="character" w:customStyle="1" w:styleId="FontStyle12">
    <w:name w:val="Font Style12"/>
    <w:uiPriority w:val="99"/>
    <w:rsid w:val="009231B9"/>
    <w:rPr>
      <w:rFonts w:ascii="Times New Roman" w:hAnsi="Times New Roman" w:cs="Times New Roman"/>
      <w:sz w:val="24"/>
      <w:szCs w:val="24"/>
    </w:rPr>
  </w:style>
  <w:style w:type="character" w:customStyle="1" w:styleId="FontStyle14">
    <w:name w:val="Font Style14"/>
    <w:uiPriority w:val="99"/>
    <w:rsid w:val="009231B9"/>
    <w:rPr>
      <w:rFonts w:ascii="Times New Roman" w:hAnsi="Times New Roman" w:cs="Times New Roman"/>
      <w:i/>
      <w:iCs/>
      <w:sz w:val="18"/>
      <w:szCs w:val="18"/>
    </w:rPr>
  </w:style>
  <w:style w:type="character" w:customStyle="1" w:styleId="FontStyle15">
    <w:name w:val="Font Style15"/>
    <w:uiPriority w:val="99"/>
    <w:rsid w:val="009231B9"/>
    <w:rPr>
      <w:rFonts w:ascii="Times New Roman" w:hAnsi="Times New Roman" w:cs="Times New Roman"/>
      <w:b/>
      <w:bCs/>
      <w:sz w:val="18"/>
      <w:szCs w:val="18"/>
    </w:rPr>
  </w:style>
  <w:style w:type="character" w:customStyle="1" w:styleId="FontStyle16">
    <w:name w:val="Font Style16"/>
    <w:uiPriority w:val="99"/>
    <w:rsid w:val="009231B9"/>
    <w:rPr>
      <w:rFonts w:ascii="Times New Roman" w:hAnsi="Times New Roman" w:cs="Times New Roman"/>
      <w:b/>
      <w:bCs/>
      <w:spacing w:val="-20"/>
      <w:sz w:val="16"/>
      <w:szCs w:val="16"/>
    </w:rPr>
  </w:style>
  <w:style w:type="character" w:customStyle="1" w:styleId="FontStyle17">
    <w:name w:val="Font Style17"/>
    <w:uiPriority w:val="99"/>
    <w:rsid w:val="009231B9"/>
    <w:rPr>
      <w:rFonts w:ascii="Times New Roman" w:hAnsi="Times New Roman" w:cs="Times New Roman"/>
      <w:b/>
      <w:bCs/>
      <w:sz w:val="10"/>
      <w:szCs w:val="10"/>
    </w:rPr>
  </w:style>
  <w:style w:type="character" w:customStyle="1" w:styleId="in-widget">
    <w:name w:val="in-widget"/>
    <w:rsid w:val="009231B9"/>
  </w:style>
  <w:style w:type="paragraph" w:customStyle="1" w:styleId="bodycopyindent">
    <w:name w:val="bodycopyindent"/>
    <w:basedOn w:val="Normal"/>
    <w:uiPriority w:val="99"/>
    <w:qFormat/>
    <w:rsid w:val="009231B9"/>
    <w:pPr>
      <w:spacing w:before="100" w:beforeAutospacing="1" w:after="100" w:afterAutospacing="1"/>
    </w:pPr>
  </w:style>
  <w:style w:type="character" w:customStyle="1" w:styleId="copyright">
    <w:name w:val="copyright"/>
    <w:rsid w:val="009231B9"/>
  </w:style>
  <w:style w:type="character" w:customStyle="1" w:styleId="spanstyle">
    <w:name w:val="spanstyle"/>
    <w:rsid w:val="009231B9"/>
  </w:style>
  <w:style w:type="character" w:customStyle="1" w:styleId="ssl3">
    <w:name w:val="ss_l3"/>
    <w:rsid w:val="009231B9"/>
  </w:style>
  <w:style w:type="character" w:customStyle="1" w:styleId="bold">
    <w:name w:val="bold"/>
    <w:rsid w:val="009231B9"/>
  </w:style>
  <w:style w:type="paragraph" w:customStyle="1" w:styleId="tussenkop">
    <w:name w:val="tussenkop"/>
    <w:basedOn w:val="Normal"/>
    <w:uiPriority w:val="99"/>
    <w:qFormat/>
    <w:rsid w:val="009231B9"/>
    <w:pPr>
      <w:spacing w:before="100" w:beforeAutospacing="1" w:after="100" w:afterAutospacing="1"/>
    </w:pPr>
  </w:style>
  <w:style w:type="paragraph" w:customStyle="1" w:styleId="text1">
    <w:name w:val="text1"/>
    <w:basedOn w:val="Normal"/>
    <w:autoRedefine/>
    <w:uiPriority w:val="99"/>
    <w:qFormat/>
    <w:rsid w:val="009231B9"/>
    <w:rPr>
      <w:szCs w:val="20"/>
    </w:rPr>
  </w:style>
  <w:style w:type="character" w:customStyle="1" w:styleId="docnumbertitle">
    <w:name w:val="doc_number_title"/>
    <w:basedOn w:val="DefaultParagraphFont"/>
    <w:rsid w:val="009231B9"/>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9231B9"/>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231B9"/>
    <w:rPr>
      <w:rFonts w:ascii="Times New Roman" w:eastAsia="Times New Roman" w:hAnsi="Times New Roman" w:cs="Times New Roman"/>
      <w:sz w:val="22"/>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9231B9"/>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231B9"/>
    <w:rPr>
      <w:rFonts w:ascii="Times New Roman" w:eastAsia="Times New Roman" w:hAnsi="Times New Roman" w:cs="Times New Roman"/>
      <w:b/>
      <w:sz w:val="22"/>
      <w:u w:val="single"/>
    </w:rPr>
  </w:style>
  <w:style w:type="paragraph" w:customStyle="1" w:styleId="Cardd">
    <w:name w:val="Cardd"/>
    <w:basedOn w:val="Normal"/>
    <w:uiPriority w:val="4"/>
    <w:qFormat/>
    <w:rsid w:val="009231B9"/>
    <w:pPr>
      <w:ind w:left="288" w:right="288"/>
    </w:pPr>
  </w:style>
  <w:style w:type="paragraph" w:customStyle="1" w:styleId="StyleMinimizedText11pt">
    <w:name w:val="Style Minimized Text + 11 pt"/>
    <w:basedOn w:val="MinimizedText"/>
    <w:link w:val="StyleMinimizedText11ptChar"/>
    <w:qFormat/>
    <w:rsid w:val="009231B9"/>
    <w:pPr>
      <w:spacing w:line="259" w:lineRule="auto"/>
    </w:pPr>
    <w:rPr>
      <w:rFonts w:ascii="Calibri" w:hAnsi="Calibri" w:cs="Calibri"/>
    </w:rPr>
  </w:style>
  <w:style w:type="character" w:customStyle="1" w:styleId="StyleMinimizedText11ptChar">
    <w:name w:val="Style Minimized Text + 11 pt Char"/>
    <w:basedOn w:val="MinimizedTextChar"/>
    <w:link w:val="StyleMinimizedText11pt"/>
    <w:rsid w:val="009231B9"/>
    <w:rPr>
      <w:rFonts w:ascii="Calibri" w:eastAsia="Times New Roman" w:hAnsi="Calibri" w:cs="Calibri"/>
      <w:sz w:val="16"/>
      <w:szCs w:val="24"/>
    </w:rPr>
  </w:style>
  <w:style w:type="character" w:customStyle="1" w:styleId="erasure">
    <w:name w:val="erasure"/>
    <w:rsid w:val="009231B9"/>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9231B9"/>
    <w:rPr>
      <w:rFonts w:ascii="Georgia" w:hAnsi="Georgia" w:cs="Verdana"/>
      <w:u w:val="single"/>
    </w:rPr>
  </w:style>
  <w:style w:type="paragraph" w:customStyle="1" w:styleId="Debate-EmphasizedText-F5">
    <w:name w:val="Debate- Emphasized Text- F5"/>
    <w:basedOn w:val="Normal"/>
    <w:link w:val="Debate-EmphasizedText-F5Char"/>
    <w:qFormat/>
    <w:rsid w:val="009231B9"/>
    <w:pPr>
      <w:spacing w:after="200"/>
      <w:contextualSpacing/>
    </w:pPr>
    <w:rPr>
      <w:rFonts w:ascii="Georgia" w:hAnsi="Georgia" w:cs="Verdana"/>
      <w:sz w:val="22"/>
      <w:u w:val="single"/>
    </w:rPr>
  </w:style>
  <w:style w:type="character" w:customStyle="1" w:styleId="Debate-CardTextUnderlined-F3Char">
    <w:name w:val="Debate- Card Text Underlined- F3 Char"/>
    <w:link w:val="Debate-CardTextUnderlined-F3"/>
    <w:locked/>
    <w:rsid w:val="009231B9"/>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9231B9"/>
    <w:pPr>
      <w:spacing w:after="200"/>
      <w:contextualSpacing/>
    </w:pPr>
    <w:rPr>
      <w:rFonts w:ascii="Georgia" w:hAnsi="Georgia" w:cs="Verdana"/>
      <w:sz w:val="22"/>
      <w:u w:val="single"/>
    </w:rPr>
  </w:style>
  <w:style w:type="paragraph" w:customStyle="1" w:styleId="CardT1">
    <w:name w:val="CardT1"/>
    <w:basedOn w:val="Normal"/>
    <w:link w:val="CardT1Char"/>
    <w:qFormat/>
    <w:rsid w:val="009231B9"/>
    <w:pPr>
      <w:jc w:val="both"/>
    </w:pPr>
    <w:rPr>
      <w:rFonts w:eastAsia="Calibri"/>
      <w:kern w:val="2"/>
      <w:sz w:val="14"/>
      <w:szCs w:val="14"/>
      <w:lang w:eastAsia="zh-TW"/>
    </w:rPr>
  </w:style>
  <w:style w:type="character" w:customStyle="1" w:styleId="CardT1Char">
    <w:name w:val="CardT1 Char"/>
    <w:link w:val="CardT1"/>
    <w:rsid w:val="009231B9"/>
    <w:rPr>
      <w:rFonts w:ascii="Calibri" w:eastAsia="Calibri" w:hAnsi="Calibri" w:cs="Calibri"/>
      <w:kern w:val="2"/>
      <w:sz w:val="14"/>
      <w:szCs w:val="14"/>
      <w:lang w:eastAsia="zh-TW"/>
    </w:rPr>
  </w:style>
  <w:style w:type="character" w:customStyle="1" w:styleId="CardCite1">
    <w:name w:val="CardCite1"/>
    <w:qFormat/>
    <w:rsid w:val="009231B9"/>
    <w:rPr>
      <w:rFonts w:ascii="Times New Roman" w:hAnsi="Times New Roman"/>
      <w:b/>
      <w:sz w:val="22"/>
      <w:szCs w:val="22"/>
      <w:u w:val="single"/>
      <w:lang w:val="en-US" w:eastAsia="en-US" w:bidi="ar-SA"/>
    </w:rPr>
  </w:style>
  <w:style w:type="paragraph" w:customStyle="1" w:styleId="CardText4">
    <w:name w:val="CardText"/>
    <w:basedOn w:val="Normal"/>
    <w:next w:val="Normal"/>
    <w:link w:val="CardTextChar4"/>
    <w:qFormat/>
    <w:rsid w:val="009231B9"/>
    <w:pPr>
      <w:ind w:left="288" w:right="288"/>
    </w:pPr>
    <w:rPr>
      <w:sz w:val="16"/>
      <w:szCs w:val="20"/>
    </w:rPr>
  </w:style>
  <w:style w:type="character" w:customStyle="1" w:styleId="CardTextChar4">
    <w:name w:val="CardText Char"/>
    <w:basedOn w:val="DefaultParagraphFont"/>
    <w:link w:val="CardText4"/>
    <w:rsid w:val="009231B9"/>
    <w:rPr>
      <w:rFonts w:ascii="Calibri" w:hAnsi="Calibri" w:cs="Calibri"/>
      <w:sz w:val="16"/>
      <w:szCs w:val="20"/>
    </w:rPr>
  </w:style>
  <w:style w:type="character" w:customStyle="1" w:styleId="Heading6Char1">
    <w:name w:val="Heading 6 Char1"/>
    <w:aliases w:val="Title (no index) Char1"/>
    <w:basedOn w:val="DefaultParagraphFont"/>
    <w:uiPriority w:val="9"/>
    <w:semiHidden/>
    <w:rsid w:val="009231B9"/>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9231B9"/>
    <w:rPr>
      <w:rFonts w:ascii="Consolas" w:hAnsi="Consolas" w:cs="Consolas"/>
      <w:sz w:val="20"/>
      <w:szCs w:val="20"/>
    </w:rPr>
  </w:style>
  <w:style w:type="character" w:customStyle="1" w:styleId="PlainTextChar1">
    <w:name w:val="Plain Text Char1"/>
    <w:basedOn w:val="DefaultParagraphFont"/>
    <w:rsid w:val="009231B9"/>
    <w:rPr>
      <w:rFonts w:ascii="Consolas" w:hAnsi="Consolas" w:cs="Consolas"/>
      <w:sz w:val="21"/>
      <w:szCs w:val="21"/>
    </w:rPr>
  </w:style>
  <w:style w:type="character" w:customStyle="1" w:styleId="z-TopofFormChar1">
    <w:name w:val="z-Top of Form Char1"/>
    <w:basedOn w:val="DefaultParagraphFont"/>
    <w:uiPriority w:val="99"/>
    <w:rsid w:val="009231B9"/>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9231B9"/>
    <w:rPr>
      <w:rFonts w:ascii="Arial" w:hAnsi="Arial" w:cs="Arial" w:hint="default"/>
      <w:vanish/>
      <w:webHidden w:val="0"/>
      <w:sz w:val="16"/>
      <w:szCs w:val="16"/>
      <w:specVanish w:val="0"/>
    </w:rPr>
  </w:style>
  <w:style w:type="paragraph" w:customStyle="1" w:styleId="Tagline0">
    <w:name w:val="Tagline"/>
    <w:basedOn w:val="Normal"/>
    <w:link w:val="TaglineChar"/>
    <w:qFormat/>
    <w:rsid w:val="009231B9"/>
    <w:pPr>
      <w:spacing w:line="256" w:lineRule="auto"/>
    </w:pPr>
    <w:rPr>
      <w:b/>
    </w:rPr>
  </w:style>
  <w:style w:type="character" w:customStyle="1" w:styleId="FontStyle39">
    <w:name w:val="Font Style39"/>
    <w:uiPriority w:val="99"/>
    <w:rsid w:val="009231B9"/>
    <w:rPr>
      <w:rFonts w:ascii="Constantia" w:hAnsi="Constantia" w:cs="Constantia"/>
      <w:b/>
      <w:bCs/>
      <w:sz w:val="18"/>
      <w:szCs w:val="18"/>
    </w:rPr>
  </w:style>
  <w:style w:type="character" w:customStyle="1" w:styleId="hidden">
    <w:name w:val="hidden"/>
    <w:basedOn w:val="DefaultParagraphFont"/>
    <w:rsid w:val="009231B9"/>
  </w:style>
  <w:style w:type="paragraph" w:customStyle="1" w:styleId="StyleHeading3BlockLatinBodyCalibri">
    <w:name w:val="Style Heading 3Block + (Latin) +Body (Calibri)"/>
    <w:basedOn w:val="Heading3"/>
    <w:rsid w:val="009231B9"/>
    <w:pPr>
      <w:spacing w:before="200"/>
    </w:pPr>
    <w:rPr>
      <w:bCs/>
    </w:rPr>
  </w:style>
  <w:style w:type="paragraph" w:customStyle="1" w:styleId="StyleHeading4Tagheading2Heading2Char2CharHeading2Char1">
    <w:name w:val="Style Heading 4Tagheading 2Heading 2 Char2 CharHeading 2 Char1 ..."/>
    <w:basedOn w:val="Heading4"/>
    <w:rsid w:val="009231B9"/>
    <w:pPr>
      <w:spacing w:before="200"/>
    </w:pPr>
    <w:rPr>
      <w:bCs/>
      <w:sz w:val="22"/>
    </w:rPr>
  </w:style>
  <w:style w:type="character" w:customStyle="1" w:styleId="StyleStyleBoldUnderlineIntenseEmphasisUnderlineStyleapple-s1">
    <w:name w:val="Style Style Bold UnderlineIntense EmphasisUnderlineStyleapple-s...1"/>
    <w:basedOn w:val="DefaultParagraphFont"/>
    <w:rsid w:val="009231B9"/>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9231B9"/>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9231B9"/>
    <w:rPr>
      <w:rFonts w:ascii="Garamond" w:hAnsi="Garamond"/>
      <w:iCs/>
      <w:color w:val="auto"/>
      <w:spacing w:val="0"/>
      <w:sz w:val="22"/>
      <w:u w:val="single"/>
      <w:bdr w:val="none" w:sz="0" w:space="0" w:color="auto"/>
    </w:rPr>
  </w:style>
  <w:style w:type="paragraph" w:customStyle="1" w:styleId="ColorfulList-Accent11">
    <w:name w:val="Colorful List - Accent 11"/>
    <w:basedOn w:val="Normal"/>
    <w:uiPriority w:val="34"/>
    <w:qFormat/>
    <w:rsid w:val="009231B9"/>
    <w:pPr>
      <w:ind w:left="720"/>
      <w:contextualSpacing/>
    </w:pPr>
  </w:style>
  <w:style w:type="character" w:customStyle="1" w:styleId="arial11">
    <w:name w:val="arial_11"/>
    <w:basedOn w:val="DefaultParagraphFont"/>
    <w:rsid w:val="009231B9"/>
  </w:style>
  <w:style w:type="character" w:customStyle="1" w:styleId="dropcap">
    <w:name w:val="dropcap"/>
    <w:basedOn w:val="DefaultParagraphFont"/>
    <w:rsid w:val="009231B9"/>
  </w:style>
  <w:style w:type="character" w:customStyle="1" w:styleId="articleauthor">
    <w:name w:val="articleauthor"/>
    <w:basedOn w:val="DefaultParagraphFont"/>
    <w:rsid w:val="009231B9"/>
  </w:style>
  <w:style w:type="character" w:customStyle="1" w:styleId="article-date">
    <w:name w:val="article-date"/>
    <w:basedOn w:val="DefaultParagraphFont"/>
    <w:rsid w:val="009231B9"/>
  </w:style>
  <w:style w:type="character" w:customStyle="1" w:styleId="bodysubtoc">
    <w:name w:val="bodysubtoc"/>
    <w:basedOn w:val="DefaultParagraphFont"/>
    <w:rsid w:val="009231B9"/>
  </w:style>
  <w:style w:type="character" w:customStyle="1" w:styleId="lefttitlesmaller">
    <w:name w:val="lefttitlesmaller"/>
    <w:basedOn w:val="DefaultParagraphFont"/>
    <w:rsid w:val="009231B9"/>
  </w:style>
  <w:style w:type="character" w:customStyle="1" w:styleId="mb">
    <w:name w:val="mb"/>
    <w:basedOn w:val="DefaultParagraphFont"/>
    <w:rsid w:val="009231B9"/>
  </w:style>
  <w:style w:type="character" w:customStyle="1" w:styleId="fn">
    <w:name w:val="fn"/>
    <w:basedOn w:val="DefaultParagraphFont"/>
    <w:rsid w:val="009231B9"/>
  </w:style>
  <w:style w:type="character" w:customStyle="1" w:styleId="smallcaps">
    <w:name w:val="smallcaps"/>
    <w:basedOn w:val="DefaultParagraphFont"/>
    <w:rsid w:val="009231B9"/>
  </w:style>
  <w:style w:type="character" w:customStyle="1" w:styleId="field-content">
    <w:name w:val="field-content"/>
    <w:basedOn w:val="DefaultParagraphFont"/>
    <w:rsid w:val="009231B9"/>
  </w:style>
  <w:style w:type="character" w:customStyle="1" w:styleId="submitted">
    <w:name w:val="submitted"/>
    <w:basedOn w:val="DefaultParagraphFont"/>
    <w:rsid w:val="009231B9"/>
  </w:style>
  <w:style w:type="character" w:customStyle="1" w:styleId="submitted-date">
    <w:name w:val="submitted-date"/>
    <w:basedOn w:val="DefaultParagraphFont"/>
    <w:rsid w:val="009231B9"/>
  </w:style>
  <w:style w:type="character" w:customStyle="1" w:styleId="submitted-time">
    <w:name w:val="submitted-time"/>
    <w:basedOn w:val="DefaultParagraphFont"/>
    <w:rsid w:val="009231B9"/>
  </w:style>
  <w:style w:type="paragraph" w:customStyle="1" w:styleId="date-comments">
    <w:name w:val="date-comments"/>
    <w:basedOn w:val="Normal"/>
    <w:uiPriority w:val="99"/>
    <w:qFormat/>
    <w:rsid w:val="009231B9"/>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9231B9"/>
    <w:pPr>
      <w:spacing w:after="0" w:line="181" w:lineRule="atLeast"/>
    </w:pPr>
    <w:rPr>
      <w:rFonts w:ascii="Sabon LT Std" w:eastAsia="MS Mincho" w:hAnsi="Sabon LT Std" w:cs="Times New Roman"/>
    </w:rPr>
  </w:style>
  <w:style w:type="character" w:customStyle="1" w:styleId="A2">
    <w:name w:val="A2"/>
    <w:uiPriority w:val="99"/>
    <w:rsid w:val="009231B9"/>
    <w:rPr>
      <w:rFonts w:cs="Sabon LT Std"/>
      <w:color w:val="000000"/>
      <w:sz w:val="15"/>
      <w:szCs w:val="15"/>
    </w:rPr>
  </w:style>
  <w:style w:type="character" w:customStyle="1" w:styleId="meta-prep">
    <w:name w:val="meta-prep"/>
    <w:basedOn w:val="DefaultParagraphFont"/>
    <w:rsid w:val="009231B9"/>
  </w:style>
  <w:style w:type="character" w:customStyle="1" w:styleId="entry-date">
    <w:name w:val="entry-date"/>
    <w:basedOn w:val="DefaultParagraphFont"/>
    <w:rsid w:val="009231B9"/>
  </w:style>
  <w:style w:type="paragraph" w:customStyle="1" w:styleId="Shrink6">
    <w:name w:val="Shrink 6"/>
    <w:basedOn w:val="Normal"/>
    <w:qFormat/>
    <w:rsid w:val="009231B9"/>
    <w:rPr>
      <w:rFonts w:eastAsia="Calibri"/>
      <w:sz w:val="12"/>
    </w:rPr>
  </w:style>
  <w:style w:type="paragraph" w:customStyle="1" w:styleId="Header10">
    <w:name w:val="Header1"/>
    <w:aliases w:val="Header Char Char Char Char Char Char Char Cha,Char Char Char Cha"/>
    <w:basedOn w:val="Normal"/>
    <w:qFormat/>
    <w:rsid w:val="009231B9"/>
    <w:pPr>
      <w:spacing w:before="100" w:beforeAutospacing="1" w:after="100" w:afterAutospacing="1"/>
    </w:pPr>
  </w:style>
  <w:style w:type="character" w:customStyle="1" w:styleId="CiteReal">
    <w:name w:val="CiteReal"/>
    <w:uiPriority w:val="1"/>
    <w:qFormat/>
    <w:rsid w:val="009231B9"/>
    <w:rPr>
      <w:rFonts w:ascii="Arial" w:hAnsi="Arial"/>
      <w:b/>
      <w:sz w:val="24"/>
      <w:u w:val="single"/>
    </w:rPr>
  </w:style>
  <w:style w:type="character" w:customStyle="1" w:styleId="articletitle">
    <w:name w:val="articletitle"/>
    <w:rsid w:val="009231B9"/>
    <w:rPr>
      <w:rFonts w:cs="Times New Roman"/>
    </w:rPr>
  </w:style>
  <w:style w:type="character" w:customStyle="1" w:styleId="6pointChar">
    <w:name w:val="6 point Char"/>
    <w:rsid w:val="009231B9"/>
    <w:rPr>
      <w:rFonts w:cs="Times New Roman"/>
      <w:sz w:val="12"/>
      <w:lang w:val="en-US" w:eastAsia="en-US"/>
    </w:rPr>
  </w:style>
  <w:style w:type="character" w:customStyle="1" w:styleId="StyleThickunderline">
    <w:name w:val="Style Thick underline"/>
    <w:qFormat/>
    <w:rsid w:val="009231B9"/>
    <w:rPr>
      <w:u w:val="thick"/>
    </w:rPr>
  </w:style>
  <w:style w:type="character" w:customStyle="1" w:styleId="SmallText0">
    <w:name w:val="SmallText"/>
    <w:rsid w:val="009231B9"/>
    <w:rPr>
      <w:color w:val="000000"/>
    </w:rPr>
  </w:style>
  <w:style w:type="paragraph" w:customStyle="1" w:styleId="HeadingsBase">
    <w:name w:val="Headings Base"/>
    <w:basedOn w:val="Normal"/>
    <w:link w:val="HeadingsBaseChar"/>
    <w:qFormat/>
    <w:rsid w:val="009231B9"/>
    <w:pPr>
      <w:keepNext/>
      <w:keepLines/>
      <w:suppressAutoHyphens/>
      <w:spacing w:before="20" w:after="120"/>
      <w:jc w:val="center"/>
    </w:pPr>
    <w:rPr>
      <w:b/>
      <w:kern w:val="32"/>
      <w:sz w:val="32"/>
      <w:szCs w:val="20"/>
    </w:rPr>
  </w:style>
  <w:style w:type="character" w:customStyle="1" w:styleId="HeadingsBaseChar">
    <w:name w:val="Headings Base Char"/>
    <w:basedOn w:val="DefaultParagraphFont"/>
    <w:link w:val="HeadingsBase"/>
    <w:rsid w:val="009231B9"/>
    <w:rPr>
      <w:rFonts w:ascii="Calibri" w:hAnsi="Calibri" w:cs="Calibri"/>
      <w:b/>
      <w:kern w:val="32"/>
      <w:sz w:val="32"/>
      <w:szCs w:val="20"/>
    </w:rPr>
  </w:style>
  <w:style w:type="character" w:customStyle="1" w:styleId="underline3">
    <w:name w:val="underline3"/>
    <w:basedOn w:val="underline2"/>
    <w:rsid w:val="009231B9"/>
    <w:rPr>
      <w:u w:val="single"/>
    </w:rPr>
  </w:style>
  <w:style w:type="paragraph" w:customStyle="1" w:styleId="HeadingFake">
    <w:name w:val="Heading Fake"/>
    <w:basedOn w:val="Heading3"/>
    <w:qFormat/>
    <w:rsid w:val="009231B9"/>
    <w:pPr>
      <w:suppressAutoHyphens/>
      <w:spacing w:before="20" w:after="120"/>
      <w:outlineLvl w:val="9"/>
    </w:pPr>
    <w:rPr>
      <w:rFonts w:cs="Arial"/>
      <w:bCs/>
      <w:kern w:val="32"/>
      <w:szCs w:val="26"/>
    </w:rPr>
  </w:style>
  <w:style w:type="paragraph" w:customStyle="1" w:styleId="SchoolPaper">
    <w:name w:val="School Paper"/>
    <w:basedOn w:val="Normal"/>
    <w:qFormat/>
    <w:rsid w:val="009231B9"/>
    <w:pPr>
      <w:spacing w:line="480" w:lineRule="auto"/>
      <w:ind w:firstLine="720"/>
    </w:pPr>
    <w:rPr>
      <w:kern w:val="32"/>
      <w:szCs w:val="20"/>
    </w:rPr>
  </w:style>
  <w:style w:type="paragraph" w:customStyle="1" w:styleId="SchoolBlockQuote">
    <w:name w:val="School Block Quote"/>
    <w:basedOn w:val="SchoolPaper"/>
    <w:qFormat/>
    <w:rsid w:val="009231B9"/>
    <w:pPr>
      <w:spacing w:line="259" w:lineRule="auto"/>
      <w:ind w:firstLine="0"/>
    </w:pPr>
    <w:rPr>
      <w:kern w:val="0"/>
      <w:szCs w:val="24"/>
    </w:rPr>
  </w:style>
  <w:style w:type="paragraph" w:customStyle="1" w:styleId="SchoolWorksCited">
    <w:name w:val="School Works Cited"/>
    <w:basedOn w:val="SchoolPaper"/>
    <w:qFormat/>
    <w:rsid w:val="009231B9"/>
    <w:pPr>
      <w:spacing w:line="259" w:lineRule="auto"/>
      <w:ind w:firstLine="0"/>
    </w:pPr>
    <w:rPr>
      <w:kern w:val="0"/>
      <w:szCs w:val="24"/>
    </w:rPr>
  </w:style>
  <w:style w:type="paragraph" w:customStyle="1" w:styleId="BlockQuote">
    <w:name w:val="Block Quote"/>
    <w:basedOn w:val="Normal"/>
    <w:qFormat/>
    <w:rsid w:val="009231B9"/>
    <w:pPr>
      <w:ind w:left="720" w:right="720"/>
    </w:pPr>
    <w:rPr>
      <w:kern w:val="32"/>
      <w:szCs w:val="20"/>
    </w:rPr>
  </w:style>
  <w:style w:type="character" w:customStyle="1" w:styleId="menu">
    <w:name w:val="menu"/>
    <w:basedOn w:val="DefaultParagraphFont"/>
    <w:rsid w:val="009231B9"/>
  </w:style>
  <w:style w:type="paragraph" w:customStyle="1" w:styleId="PaperBody">
    <w:name w:val="Paper Body"/>
    <w:basedOn w:val="Normal"/>
    <w:qFormat/>
    <w:rsid w:val="009231B9"/>
    <w:pPr>
      <w:spacing w:line="480" w:lineRule="auto"/>
      <w:ind w:firstLine="720"/>
    </w:pPr>
    <w:rPr>
      <w:kern w:val="32"/>
    </w:rPr>
  </w:style>
  <w:style w:type="paragraph" w:customStyle="1" w:styleId="PaperCitation">
    <w:name w:val="Paper Citation"/>
    <w:basedOn w:val="Normal"/>
    <w:qFormat/>
    <w:rsid w:val="009231B9"/>
    <w:pPr>
      <w:spacing w:line="480" w:lineRule="auto"/>
      <w:ind w:left="720" w:hanging="720"/>
    </w:pPr>
    <w:rPr>
      <w:kern w:val="32"/>
      <w:szCs w:val="20"/>
    </w:rPr>
  </w:style>
  <w:style w:type="character" w:customStyle="1" w:styleId="hatChar">
    <w:name w:val="hat Char"/>
    <w:basedOn w:val="DefaultParagraphFont"/>
    <w:link w:val="hat"/>
    <w:rsid w:val="009231B9"/>
    <w:rPr>
      <w:rFonts w:ascii="Calibri" w:hAnsi="Calibri" w:cs="Arial"/>
      <w:b/>
      <w:bCs/>
      <w:sz w:val="32"/>
      <w:u w:val="single"/>
    </w:rPr>
  </w:style>
  <w:style w:type="paragraph" w:customStyle="1" w:styleId="WW-Default">
    <w:name w:val="WW-Default"/>
    <w:qFormat/>
    <w:rsid w:val="009231B9"/>
    <w:pPr>
      <w:suppressAutoHyphens/>
      <w:spacing w:after="0" w:line="240" w:lineRule="auto"/>
    </w:pPr>
    <w:rPr>
      <w:rFonts w:ascii="Georgia" w:eastAsia="Calibri" w:hAnsi="Georgia" w:cs="Calibri"/>
      <w:lang w:eastAsia="ar-SA"/>
    </w:rPr>
  </w:style>
  <w:style w:type="character" w:customStyle="1" w:styleId="itxtrst">
    <w:name w:val="itxtrst"/>
    <w:rsid w:val="009231B9"/>
  </w:style>
  <w:style w:type="character" w:customStyle="1" w:styleId="A-Underlining">
    <w:name w:val="A-Underlining"/>
    <w:basedOn w:val="DefaultParagraphFont"/>
    <w:rsid w:val="009231B9"/>
    <w:rPr>
      <w:rFonts w:ascii="Garamond" w:hAnsi="Garamond"/>
      <w:color w:val="auto"/>
      <w:sz w:val="24"/>
      <w:u w:val="single"/>
    </w:rPr>
  </w:style>
  <w:style w:type="paragraph" w:customStyle="1" w:styleId="B-TagCite">
    <w:name w:val="B-TagCite"/>
    <w:qFormat/>
    <w:rsid w:val="009231B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9231B9"/>
    <w:rPr>
      <w:rFonts w:ascii="Times New Roman" w:eastAsia="Times New Roman" w:hAnsi="Times New Roman" w:cs="Times New Roman"/>
      <w:b/>
      <w:szCs w:val="20"/>
    </w:rPr>
  </w:style>
  <w:style w:type="character" w:customStyle="1" w:styleId="StyleUnderlineBold0">
    <w:name w:val="Style Underline + Bold"/>
    <w:rsid w:val="009231B9"/>
    <w:rPr>
      <w:b/>
      <w:bCs/>
      <w:u w:val="single"/>
    </w:rPr>
  </w:style>
  <w:style w:type="character" w:customStyle="1" w:styleId="Underline-Highlighted">
    <w:name w:val="Underline-Highlighted"/>
    <w:uiPriority w:val="1"/>
    <w:qFormat/>
    <w:rsid w:val="009231B9"/>
    <w:rPr>
      <w:rFonts w:ascii="Cambria" w:hAnsi="Cambria"/>
      <w:sz w:val="24"/>
      <w:u w:val="single"/>
      <w:bdr w:val="none" w:sz="0" w:space="0" w:color="auto"/>
      <w:shd w:val="clear" w:color="auto" w:fill="99FF66"/>
    </w:rPr>
  </w:style>
  <w:style w:type="character" w:customStyle="1" w:styleId="newsmain">
    <w:name w:val="news_main"/>
    <w:basedOn w:val="DefaultParagraphFont"/>
    <w:rsid w:val="009231B9"/>
  </w:style>
  <w:style w:type="character" w:customStyle="1" w:styleId="BodyText11">
    <w:name w:val="Body Text1"/>
    <w:rsid w:val="009231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10ptfont">
    <w:name w:val="10pt font"/>
    <w:basedOn w:val="Normal"/>
    <w:link w:val="10ptfontChar"/>
    <w:autoRedefine/>
    <w:rsid w:val="009231B9"/>
    <w:rPr>
      <w:sz w:val="20"/>
    </w:rPr>
  </w:style>
  <w:style w:type="character" w:customStyle="1" w:styleId="10ptfontChar">
    <w:name w:val="10pt font Char"/>
    <w:link w:val="10ptfont"/>
    <w:rsid w:val="009231B9"/>
    <w:rPr>
      <w:rFonts w:ascii="Calibri" w:hAnsi="Calibri" w:cs="Calibri"/>
      <w:sz w:val="20"/>
    </w:rPr>
  </w:style>
  <w:style w:type="character" w:customStyle="1" w:styleId="HIGHLIGHT0">
    <w:name w:val="HIGHLIGHT"/>
    <w:uiPriority w:val="1"/>
    <w:qFormat/>
    <w:rsid w:val="009231B9"/>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9231B9"/>
    <w:rPr>
      <w:rFonts w:ascii="Georgia" w:eastAsia="Calibri" w:hAnsi="Georgia"/>
      <w:iCs/>
      <w:sz w:val="16"/>
    </w:rPr>
  </w:style>
  <w:style w:type="character" w:customStyle="1" w:styleId="StyleUnderlineCharChar9pt">
    <w:name w:val="Style Underline Char Char + 9 pt"/>
    <w:rsid w:val="009231B9"/>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9231B9"/>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9231B9"/>
    <w:pPr>
      <w:suppressAutoHyphens/>
      <w:spacing w:before="280" w:after="280"/>
    </w:pPr>
    <w:rPr>
      <w:color w:val="000000"/>
    </w:rPr>
  </w:style>
  <w:style w:type="character" w:customStyle="1" w:styleId="StyleIntenseReferenceGaramond">
    <w:name w:val="Style Intense Reference + Garamond"/>
    <w:rsid w:val="009231B9"/>
    <w:rPr>
      <w:rFonts w:ascii="Garamond" w:hAnsi="Garamond"/>
      <w:bCs/>
      <w:color w:val="auto"/>
      <w:spacing w:val="5"/>
      <w:sz w:val="20"/>
      <w:u w:val="single"/>
    </w:rPr>
  </w:style>
  <w:style w:type="character" w:customStyle="1" w:styleId="StyleIntenseReferenceGaramondBold">
    <w:name w:val="Style Intense Reference + Garamond Bold"/>
    <w:rsid w:val="009231B9"/>
    <w:rPr>
      <w:rFonts w:ascii="Garamond" w:hAnsi="Garamond"/>
      <w:b/>
      <w:bCs/>
      <w:color w:val="auto"/>
      <w:spacing w:val="5"/>
      <w:sz w:val="20"/>
      <w:u w:val="single"/>
    </w:rPr>
  </w:style>
  <w:style w:type="character" w:customStyle="1" w:styleId="detailtitle">
    <w:name w:val="detailtitle"/>
    <w:basedOn w:val="DefaultParagraphFont"/>
    <w:rsid w:val="009231B9"/>
  </w:style>
  <w:style w:type="character" w:customStyle="1" w:styleId="newstime">
    <w:name w:val="newstime"/>
    <w:basedOn w:val="DefaultParagraphFont"/>
    <w:rsid w:val="009231B9"/>
  </w:style>
  <w:style w:type="character" w:customStyle="1" w:styleId="IntenseReference1">
    <w:name w:val="Intense Reference1"/>
    <w:qFormat/>
    <w:rsid w:val="009231B9"/>
    <w:rPr>
      <w:rFonts w:ascii="Arial" w:hAnsi="Arial"/>
      <w:bCs/>
      <w:color w:val="auto"/>
      <w:spacing w:val="5"/>
      <w:sz w:val="20"/>
      <w:u w:val="thick"/>
    </w:rPr>
  </w:style>
  <w:style w:type="character" w:customStyle="1" w:styleId="TagChar3">
    <w:name w:val="Tag Char3"/>
    <w:rsid w:val="009231B9"/>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9231B9"/>
    <w:rPr>
      <w:rFonts w:ascii="Garamond" w:hAnsi="Garamond"/>
      <w:b/>
      <w:sz w:val="24"/>
      <w:szCs w:val="26"/>
      <w:bdr w:val="none" w:sz="0" w:space="0" w:color="auto"/>
      <w:shd w:val="clear" w:color="auto" w:fill="FFFF00"/>
    </w:rPr>
  </w:style>
  <w:style w:type="character" w:customStyle="1" w:styleId="ilad1">
    <w:name w:val="il_ad1"/>
    <w:rsid w:val="009231B9"/>
    <w:rPr>
      <w:vanish/>
      <w:webHidden w:val="0"/>
      <w:color w:val="000000"/>
      <w:u w:val="single"/>
      <w:specVanish/>
    </w:rPr>
  </w:style>
  <w:style w:type="character" w:customStyle="1" w:styleId="Underline21">
    <w:name w:val="Underline 2"/>
    <w:basedOn w:val="DefaultParagraphFont"/>
    <w:uiPriority w:val="1"/>
    <w:qFormat/>
    <w:rsid w:val="009231B9"/>
    <w:rPr>
      <w:b/>
      <w:u w:val="single"/>
    </w:rPr>
  </w:style>
  <w:style w:type="paragraph" w:customStyle="1" w:styleId="first">
    <w:name w:val="first"/>
    <w:basedOn w:val="Normal"/>
    <w:qFormat/>
    <w:rsid w:val="009231B9"/>
    <w:pPr>
      <w:spacing w:before="100" w:beforeAutospacing="1" w:after="100" w:afterAutospacing="1"/>
    </w:pPr>
  </w:style>
  <w:style w:type="character" w:customStyle="1" w:styleId="tx">
    <w:name w:val="tx"/>
    <w:basedOn w:val="DefaultParagraphFont"/>
    <w:rsid w:val="009231B9"/>
  </w:style>
  <w:style w:type="character" w:customStyle="1" w:styleId="oneclick-link">
    <w:name w:val="oneclick-link"/>
    <w:basedOn w:val="DefaultParagraphFont"/>
    <w:rsid w:val="009231B9"/>
  </w:style>
  <w:style w:type="paragraph" w:customStyle="1" w:styleId="StyleHeading4TagsmalltextBigcardbodyNormalTagNotBold">
    <w:name w:val="Style Heading 4Tagsmall textBig cardbodyNormal Tag + Not Bold"/>
    <w:basedOn w:val="Heading4"/>
    <w:next w:val="loose"/>
    <w:qFormat/>
    <w:rsid w:val="009231B9"/>
    <w:pPr>
      <w:spacing w:before="200"/>
    </w:pPr>
    <w:rPr>
      <w:iCs w:val="0"/>
      <w:sz w:val="22"/>
    </w:rPr>
  </w:style>
  <w:style w:type="character" w:customStyle="1" w:styleId="EndnoteTextChar">
    <w:name w:val="Endnote Text Char"/>
    <w:basedOn w:val="DefaultParagraphFont"/>
    <w:locked/>
    <w:rsid w:val="009231B9"/>
  </w:style>
  <w:style w:type="character" w:customStyle="1" w:styleId="BodyTextFirstIndentChar">
    <w:name w:val="Body Text First Indent Char"/>
    <w:basedOn w:val="Heading8Char"/>
    <w:locked/>
    <w:rsid w:val="009231B9"/>
    <w:rPr>
      <w:rFonts w:ascii="Georgia" w:eastAsiaTheme="majorEastAsia" w:hAnsi="Georgia" w:cs="Arial"/>
      <w:b/>
      <w:color w:val="404040" w:themeColor="text1" w:themeTint="BF"/>
      <w:kern w:val="32"/>
      <w:sz w:val="24"/>
      <w:szCs w:val="24"/>
      <w:u w:val="double"/>
    </w:rPr>
  </w:style>
  <w:style w:type="character" w:customStyle="1" w:styleId="BlockHeadingsCharCharChar">
    <w:name w:val="Block Headings Char Char Char"/>
    <w:locked/>
    <w:rsid w:val="009231B9"/>
  </w:style>
  <w:style w:type="paragraph" w:customStyle="1" w:styleId="BlockHeadingsCharChar">
    <w:name w:val="Block Headings Char Char"/>
    <w:basedOn w:val="Normal"/>
    <w:qFormat/>
    <w:rsid w:val="009231B9"/>
  </w:style>
  <w:style w:type="character" w:customStyle="1" w:styleId="CitesCharCharCharChar">
    <w:name w:val="Cites Char Char Char Char"/>
    <w:locked/>
    <w:rsid w:val="009231B9"/>
  </w:style>
  <w:style w:type="character" w:customStyle="1" w:styleId="TagsChar1CharChar">
    <w:name w:val="Tags Char1 Char Char"/>
    <w:locked/>
    <w:rsid w:val="009231B9"/>
  </w:style>
  <w:style w:type="paragraph" w:customStyle="1" w:styleId="TagsChar1Char">
    <w:name w:val="Tags Char1 Char"/>
    <w:basedOn w:val="Normal"/>
    <w:qFormat/>
    <w:rsid w:val="009231B9"/>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231B9"/>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231B9"/>
  </w:style>
  <w:style w:type="character" w:customStyle="1" w:styleId="CardsFont6ptCharCharChar">
    <w:name w:val="Cards + Font: 6 pt Char Char Char"/>
    <w:locked/>
    <w:rsid w:val="009231B9"/>
  </w:style>
  <w:style w:type="character" w:customStyle="1" w:styleId="blocktitleChar">
    <w:name w:val="block title Char"/>
    <w:locked/>
    <w:rsid w:val="009231B9"/>
  </w:style>
  <w:style w:type="character" w:customStyle="1" w:styleId="CardsUnderlineChar">
    <w:name w:val="Cards + Underline Char"/>
    <w:locked/>
    <w:rsid w:val="009231B9"/>
  </w:style>
  <w:style w:type="paragraph" w:customStyle="1" w:styleId="CardsUnderline">
    <w:name w:val="Cards + Underline"/>
    <w:basedOn w:val="Normal"/>
    <w:next w:val="Style3"/>
    <w:qFormat/>
    <w:rsid w:val="009231B9"/>
  </w:style>
  <w:style w:type="paragraph" w:customStyle="1" w:styleId="StyleNormalWebNormalWebChar1CharNormalWebCharCharC">
    <w:name w:val="Style Normal (Web)Normal (Web) Char1 CharNormal (Web) Char Char C..."/>
    <w:basedOn w:val="Title"/>
    <w:qFormat/>
    <w:rsid w:val="009231B9"/>
    <w:pPr>
      <w:pBdr>
        <w:bottom w:val="none" w:sz="0" w:space="0" w:color="auto"/>
      </w:pBdr>
      <w:spacing w:after="0" w:line="259" w:lineRule="auto"/>
      <w:contextualSpacing w:val="0"/>
    </w:pPr>
    <w:rPr>
      <w:rFonts w:ascii="Georgia" w:hAnsi="Georgia" w:cstheme="minorBidi"/>
      <w:bCs w:val="0"/>
      <w:sz w:val="26"/>
      <w:u w:val="none"/>
    </w:rPr>
  </w:style>
  <w:style w:type="paragraph" w:customStyle="1" w:styleId="Reference">
    <w:name w:val="Reference"/>
    <w:qFormat/>
    <w:rsid w:val="009231B9"/>
    <w:pPr>
      <w:spacing w:after="200" w:line="276" w:lineRule="auto"/>
    </w:pPr>
  </w:style>
  <w:style w:type="character" w:customStyle="1" w:styleId="Debate-CardSmalltextF2Char">
    <w:name w:val="Debate- Card Small text F2 Char"/>
    <w:locked/>
    <w:rsid w:val="009231B9"/>
  </w:style>
  <w:style w:type="paragraph" w:customStyle="1" w:styleId="Debate-CardSmalltextF2">
    <w:name w:val="Debate- Card Small text F2"/>
    <w:basedOn w:val="Normal"/>
    <w:next w:val="Normal"/>
    <w:qFormat/>
    <w:rsid w:val="009231B9"/>
  </w:style>
  <w:style w:type="paragraph" w:customStyle="1" w:styleId="StyleHeading2Heading2Char2CharHeading2Char1CharCharHead">
    <w:name w:val="Style Heading 2Heading 2 Char2 CharHeading 2 Char1 Char CharHead..."/>
    <w:basedOn w:val="Heading2"/>
    <w:qFormat/>
    <w:rsid w:val="009231B9"/>
    <w:pPr>
      <w:spacing w:before="480"/>
    </w:pPr>
  </w:style>
  <w:style w:type="paragraph" w:customStyle="1" w:styleId="Blocktitle3">
    <w:name w:val="Block title"/>
    <w:basedOn w:val="Heading1"/>
    <w:next w:val="Debate-EmphasizedText-F5"/>
    <w:autoRedefine/>
    <w:qFormat/>
    <w:rsid w:val="009231B9"/>
    <w:pPr>
      <w:spacing w:before="480"/>
    </w:pPr>
  </w:style>
  <w:style w:type="paragraph" w:customStyle="1" w:styleId="BlockHeading1">
    <w:name w:val="Block Heading 1"/>
    <w:basedOn w:val="Normal"/>
    <w:uiPriority w:val="99"/>
    <w:qFormat/>
    <w:rsid w:val="009231B9"/>
  </w:style>
  <w:style w:type="paragraph" w:customStyle="1" w:styleId="RepeatBlockHeading">
    <w:name w:val="Repeat Block Heading"/>
    <w:basedOn w:val="Normal"/>
    <w:next w:val="Underlining"/>
    <w:uiPriority w:val="99"/>
    <w:qFormat/>
    <w:rsid w:val="009231B9"/>
  </w:style>
  <w:style w:type="character" w:customStyle="1" w:styleId="CardTagChar">
    <w:name w:val="Card Tag Char"/>
    <w:locked/>
    <w:rsid w:val="009231B9"/>
  </w:style>
  <w:style w:type="paragraph" w:customStyle="1" w:styleId="CardTag">
    <w:name w:val="Card Tag"/>
    <w:next w:val="CardNotUnderlined"/>
    <w:qFormat/>
    <w:rsid w:val="009231B9"/>
    <w:pPr>
      <w:spacing w:after="200" w:line="276" w:lineRule="auto"/>
    </w:pPr>
  </w:style>
  <w:style w:type="paragraph" w:customStyle="1" w:styleId="textsmall0">
    <w:name w:val="textsmall"/>
    <w:basedOn w:val="Normal"/>
    <w:next w:val="MicroText"/>
    <w:qFormat/>
    <w:rsid w:val="009231B9"/>
  </w:style>
  <w:style w:type="paragraph" w:customStyle="1" w:styleId="SmallCite">
    <w:name w:val="Small Cite"/>
    <w:basedOn w:val="Normal"/>
    <w:next w:val="BlockHeading1"/>
    <w:qFormat/>
    <w:rsid w:val="009231B9"/>
  </w:style>
  <w:style w:type="paragraph" w:customStyle="1" w:styleId="links1">
    <w:name w:val="links1"/>
    <w:basedOn w:val="Normal"/>
    <w:qFormat/>
    <w:rsid w:val="009231B9"/>
  </w:style>
  <w:style w:type="paragraph" w:customStyle="1" w:styleId="noindent">
    <w:name w:val="noindent"/>
    <w:basedOn w:val="Normal"/>
    <w:uiPriority w:val="99"/>
    <w:qFormat/>
    <w:rsid w:val="009231B9"/>
  </w:style>
  <w:style w:type="paragraph" w:customStyle="1" w:styleId="endtext">
    <w:name w:val="endtext"/>
    <w:basedOn w:val="Normal"/>
    <w:next w:val="CardTag"/>
    <w:qFormat/>
    <w:rsid w:val="009231B9"/>
  </w:style>
  <w:style w:type="paragraph" w:customStyle="1" w:styleId="g">
    <w:name w:val="g"/>
    <w:basedOn w:val="Normal"/>
    <w:next w:val="Paste"/>
    <w:qFormat/>
    <w:rsid w:val="009231B9"/>
  </w:style>
  <w:style w:type="paragraph" w:customStyle="1" w:styleId="Repeatheader">
    <w:name w:val="Repeat header"/>
    <w:basedOn w:val="Normal"/>
    <w:next w:val="noindent"/>
    <w:autoRedefine/>
    <w:qFormat/>
    <w:rsid w:val="009231B9"/>
  </w:style>
  <w:style w:type="paragraph" w:customStyle="1" w:styleId="StyleCardNotUnderlined8pt">
    <w:name w:val="Style Card Not Underlined + 8 pt"/>
    <w:basedOn w:val="Debate-CardTextUnderlined-F3"/>
    <w:next w:val="endtext"/>
    <w:qFormat/>
    <w:rsid w:val="009231B9"/>
    <w:pPr>
      <w:spacing w:after="0"/>
      <w:contextualSpacing w:val="0"/>
    </w:pPr>
    <w:rPr>
      <w:rFonts w:cstheme="minorBidi"/>
      <w:u w:val="none"/>
    </w:rPr>
  </w:style>
  <w:style w:type="paragraph" w:customStyle="1" w:styleId="CardNotUnderlined3">
    <w:name w:val="Card Not Underlined 3"/>
    <w:basedOn w:val="Debate-CardTextUnderlined-F3"/>
    <w:qFormat/>
    <w:rsid w:val="009231B9"/>
    <w:pPr>
      <w:spacing w:after="0"/>
      <w:contextualSpacing w:val="0"/>
    </w:pPr>
    <w:rPr>
      <w:rFonts w:cstheme="minorBidi"/>
      <w:u w:val="none"/>
    </w:rPr>
  </w:style>
  <w:style w:type="paragraph" w:customStyle="1" w:styleId="CardNotUnderlinedFinal">
    <w:name w:val="Card Not Underlined Final"/>
    <w:next w:val="g"/>
    <w:qFormat/>
    <w:rsid w:val="009231B9"/>
  </w:style>
  <w:style w:type="paragraph" w:customStyle="1" w:styleId="Numbering">
    <w:name w:val="Numbering"/>
    <w:basedOn w:val="Normal"/>
    <w:next w:val="Normal"/>
    <w:qFormat/>
    <w:rsid w:val="009231B9"/>
  </w:style>
  <w:style w:type="paragraph" w:customStyle="1" w:styleId="Un-IndexedHeading">
    <w:name w:val="Un-Indexed Heading"/>
    <w:basedOn w:val="Heading1"/>
    <w:next w:val="Normal"/>
    <w:qFormat/>
    <w:rsid w:val="009231B9"/>
    <w:pPr>
      <w:spacing w:before="480"/>
    </w:pPr>
  </w:style>
  <w:style w:type="paragraph" w:customStyle="1" w:styleId="Circle">
    <w:name w:val="Circle"/>
    <w:basedOn w:val="Normal"/>
    <w:next w:val="Normal"/>
    <w:qFormat/>
    <w:rsid w:val="009231B9"/>
  </w:style>
  <w:style w:type="paragraph" w:customStyle="1" w:styleId="PageHeader">
    <w:name w:val="Page Header"/>
    <w:basedOn w:val="Normal"/>
    <w:next w:val="CardNotUnderlined3"/>
    <w:link w:val="PageHeaderChar"/>
    <w:qFormat/>
    <w:rsid w:val="009231B9"/>
  </w:style>
  <w:style w:type="paragraph" w:customStyle="1" w:styleId="IndentedLettering">
    <w:name w:val="Indented Lettering"/>
    <w:next w:val="Normal"/>
    <w:qFormat/>
    <w:rsid w:val="009231B9"/>
  </w:style>
  <w:style w:type="paragraph" w:customStyle="1" w:styleId="Lettering">
    <w:name w:val="Lettering"/>
    <w:next w:val="Normal"/>
    <w:qFormat/>
    <w:rsid w:val="009231B9"/>
  </w:style>
  <w:style w:type="paragraph" w:customStyle="1" w:styleId="FileName">
    <w:name w:val="File Name"/>
    <w:basedOn w:val="Normal"/>
    <w:next w:val="Normal"/>
    <w:qFormat/>
    <w:rsid w:val="009231B9"/>
  </w:style>
  <w:style w:type="paragraph" w:customStyle="1" w:styleId="Pagination">
    <w:name w:val="Pagination"/>
    <w:basedOn w:val="Normal"/>
    <w:next w:val="Normal"/>
    <w:qFormat/>
    <w:rsid w:val="009231B9"/>
  </w:style>
  <w:style w:type="paragraph" w:customStyle="1" w:styleId="IndentedNumbering">
    <w:name w:val="Indented Numbering"/>
    <w:basedOn w:val="CardNotUnderlinedFinal"/>
    <w:next w:val="Normal"/>
    <w:qFormat/>
    <w:rsid w:val="009231B9"/>
  </w:style>
  <w:style w:type="paragraph" w:customStyle="1" w:styleId="CardContinued1">
    <w:name w:val="Card Continued 1"/>
    <w:basedOn w:val="Normal"/>
    <w:next w:val="Normal"/>
    <w:qFormat/>
    <w:rsid w:val="009231B9"/>
  </w:style>
  <w:style w:type="paragraph" w:customStyle="1" w:styleId="CardContinued2">
    <w:name w:val="Card Continued 2"/>
    <w:basedOn w:val="Circle"/>
    <w:next w:val="Normal"/>
    <w:qFormat/>
    <w:rsid w:val="009231B9"/>
  </w:style>
  <w:style w:type="paragraph" w:customStyle="1" w:styleId="Clearformatting">
    <w:name w:val="Clear formatting"/>
    <w:basedOn w:val="Normal"/>
    <w:next w:val="IndentedLettering"/>
    <w:qFormat/>
    <w:rsid w:val="009231B9"/>
  </w:style>
  <w:style w:type="paragraph" w:customStyle="1" w:styleId="SmallCardText">
    <w:name w:val="Small Card Text"/>
    <w:basedOn w:val="Lettering"/>
    <w:next w:val="FileName"/>
    <w:qFormat/>
    <w:rsid w:val="009231B9"/>
    <w:rPr>
      <w:rFonts w:ascii="Calibri" w:eastAsiaTheme="minorEastAsia" w:hAnsi="Calibri" w:cs="Calibri"/>
      <w:szCs w:val="24"/>
    </w:rPr>
  </w:style>
  <w:style w:type="paragraph" w:customStyle="1" w:styleId="TAGFONT">
    <w:name w:val="TAG FONT"/>
    <w:basedOn w:val="Normal"/>
    <w:next w:val="Pagination"/>
    <w:autoRedefine/>
    <w:qFormat/>
    <w:rsid w:val="009231B9"/>
  </w:style>
  <w:style w:type="character" w:customStyle="1" w:styleId="LanguageStrikeChar">
    <w:name w:val="Language Strike Char"/>
    <w:locked/>
    <w:rsid w:val="009231B9"/>
  </w:style>
  <w:style w:type="paragraph" w:customStyle="1" w:styleId="LanguageStrike">
    <w:name w:val="Language Strike"/>
    <w:basedOn w:val="Normal"/>
    <w:next w:val="Normal"/>
    <w:uiPriority w:val="99"/>
    <w:qFormat/>
    <w:rsid w:val="009231B9"/>
  </w:style>
  <w:style w:type="character" w:customStyle="1" w:styleId="8pointChar">
    <w:name w:val="8 point Char"/>
    <w:locked/>
    <w:rsid w:val="009231B9"/>
  </w:style>
  <w:style w:type="paragraph" w:customStyle="1" w:styleId="8point">
    <w:name w:val="8 point"/>
    <w:basedOn w:val="Normal"/>
    <w:next w:val="fullstory"/>
    <w:qFormat/>
    <w:rsid w:val="009231B9"/>
  </w:style>
  <w:style w:type="character" w:customStyle="1" w:styleId="citationunderlineChar">
    <w:name w:val="citation/underline Char"/>
    <w:locked/>
    <w:rsid w:val="009231B9"/>
  </w:style>
  <w:style w:type="paragraph" w:customStyle="1" w:styleId="citationunderline">
    <w:name w:val="citation/underline"/>
    <w:autoRedefine/>
    <w:qFormat/>
    <w:rsid w:val="009231B9"/>
    <w:pPr>
      <w:spacing w:after="200" w:line="276" w:lineRule="auto"/>
    </w:pPr>
  </w:style>
  <w:style w:type="paragraph" w:customStyle="1" w:styleId="Style60">
    <w:name w:val="Style 6"/>
    <w:next w:val="8point"/>
    <w:qFormat/>
    <w:rsid w:val="009231B9"/>
    <w:pPr>
      <w:spacing w:after="200" w:line="276" w:lineRule="auto"/>
    </w:pPr>
  </w:style>
  <w:style w:type="character" w:customStyle="1" w:styleId="DateCitesAuthorCharChar">
    <w:name w:val="DateCitesAuthor Char Char"/>
    <w:locked/>
    <w:rsid w:val="009231B9"/>
  </w:style>
  <w:style w:type="paragraph" w:customStyle="1" w:styleId="DateCitesAuthorChar">
    <w:name w:val="DateCitesAuthor Char"/>
    <w:basedOn w:val="Normal"/>
    <w:next w:val="Minimize"/>
    <w:qFormat/>
    <w:rsid w:val="009231B9"/>
  </w:style>
  <w:style w:type="paragraph" w:customStyle="1" w:styleId="articlebodynormaltext">
    <w:name w:val="articlebody_normaltext"/>
    <w:basedOn w:val="Normal"/>
    <w:next w:val="Citation-Complete"/>
    <w:qFormat/>
    <w:rsid w:val="009231B9"/>
  </w:style>
  <w:style w:type="paragraph" w:customStyle="1" w:styleId="2909F619802848F09E01365C32F34654">
    <w:name w:val="2909F619802848F09E01365C32F34654"/>
    <w:next w:val="Citation-FirstLine"/>
    <w:uiPriority w:val="99"/>
    <w:qFormat/>
    <w:rsid w:val="009231B9"/>
    <w:pPr>
      <w:spacing w:after="200" w:line="276" w:lineRule="auto"/>
    </w:pPr>
  </w:style>
  <w:style w:type="paragraph" w:customStyle="1" w:styleId="D345FF3D873148C5AE3FBF3267827368">
    <w:name w:val="D345FF3D873148C5AE3FBF3267827368"/>
    <w:uiPriority w:val="99"/>
    <w:qFormat/>
    <w:rsid w:val="009231B9"/>
    <w:pPr>
      <w:spacing w:after="200" w:line="276" w:lineRule="auto"/>
    </w:pPr>
  </w:style>
  <w:style w:type="paragraph" w:customStyle="1" w:styleId="targetcaption">
    <w:name w:val="targetcaption"/>
    <w:basedOn w:val="Normal"/>
    <w:next w:val="2909F619802848F09E01365C32F34654"/>
    <w:qFormat/>
    <w:rsid w:val="009231B9"/>
  </w:style>
  <w:style w:type="paragraph" w:customStyle="1" w:styleId="CM5">
    <w:name w:val="CM5"/>
    <w:basedOn w:val="Normal"/>
    <w:qFormat/>
    <w:rsid w:val="009231B9"/>
  </w:style>
  <w:style w:type="paragraph" w:customStyle="1" w:styleId="CM9">
    <w:name w:val="CM9"/>
    <w:basedOn w:val="Normal"/>
    <w:uiPriority w:val="99"/>
    <w:qFormat/>
    <w:rsid w:val="009231B9"/>
  </w:style>
  <w:style w:type="paragraph" w:customStyle="1" w:styleId="CM6">
    <w:name w:val="CM6"/>
    <w:basedOn w:val="Normal"/>
    <w:uiPriority w:val="99"/>
    <w:qFormat/>
    <w:rsid w:val="009231B9"/>
  </w:style>
  <w:style w:type="paragraph" w:customStyle="1" w:styleId="boldness">
    <w:name w:val="boldness"/>
    <w:basedOn w:val="Normal"/>
    <w:next w:val="TagCite0"/>
    <w:qFormat/>
    <w:rsid w:val="009231B9"/>
  </w:style>
  <w:style w:type="character" w:customStyle="1" w:styleId="UnderlineCardChar0">
    <w:name w:val="UnderlineCard Char"/>
    <w:locked/>
    <w:rsid w:val="009231B9"/>
  </w:style>
  <w:style w:type="paragraph" w:customStyle="1" w:styleId="UnderlineCard1">
    <w:name w:val="UnderlineCard"/>
    <w:basedOn w:val="Heading4"/>
    <w:next w:val="CM6"/>
    <w:qFormat/>
    <w:rsid w:val="009231B9"/>
    <w:pPr>
      <w:spacing w:before="200"/>
    </w:pPr>
    <w:rPr>
      <w:iCs w:val="0"/>
      <w:sz w:val="22"/>
    </w:rPr>
  </w:style>
  <w:style w:type="paragraph" w:customStyle="1" w:styleId="CM21">
    <w:name w:val="CM21"/>
    <w:basedOn w:val="Normal"/>
    <w:uiPriority w:val="99"/>
    <w:qFormat/>
    <w:rsid w:val="009231B9"/>
  </w:style>
  <w:style w:type="paragraph" w:customStyle="1" w:styleId="CM22">
    <w:name w:val="CM22"/>
    <w:basedOn w:val="Normal"/>
    <w:uiPriority w:val="99"/>
    <w:qFormat/>
    <w:rsid w:val="009231B9"/>
  </w:style>
  <w:style w:type="paragraph" w:customStyle="1" w:styleId="CM4">
    <w:name w:val="CM4"/>
    <w:basedOn w:val="Normal"/>
    <w:uiPriority w:val="99"/>
    <w:qFormat/>
    <w:rsid w:val="009231B9"/>
  </w:style>
  <w:style w:type="paragraph" w:customStyle="1" w:styleId="Pa10">
    <w:name w:val="Pa10"/>
    <w:basedOn w:val="Normal"/>
    <w:uiPriority w:val="99"/>
    <w:qFormat/>
    <w:rsid w:val="009231B9"/>
  </w:style>
  <w:style w:type="paragraph" w:customStyle="1" w:styleId="Pa31">
    <w:name w:val="Pa3+1"/>
    <w:basedOn w:val="Normal"/>
    <w:uiPriority w:val="99"/>
    <w:qFormat/>
    <w:rsid w:val="009231B9"/>
  </w:style>
  <w:style w:type="paragraph" w:customStyle="1" w:styleId="Pa1">
    <w:name w:val="Pa1"/>
    <w:basedOn w:val="Normal"/>
    <w:qFormat/>
    <w:rsid w:val="009231B9"/>
  </w:style>
  <w:style w:type="paragraph" w:customStyle="1" w:styleId="Pa2">
    <w:name w:val="Pa2"/>
    <w:basedOn w:val="Normal"/>
    <w:uiPriority w:val="99"/>
    <w:qFormat/>
    <w:rsid w:val="009231B9"/>
  </w:style>
  <w:style w:type="paragraph" w:customStyle="1" w:styleId="FreeFormA">
    <w:name w:val="Free Form A"/>
    <w:next w:val="Pa10"/>
    <w:uiPriority w:val="99"/>
    <w:qFormat/>
    <w:rsid w:val="009231B9"/>
    <w:pPr>
      <w:spacing w:after="200" w:line="276" w:lineRule="auto"/>
    </w:pPr>
  </w:style>
  <w:style w:type="paragraph" w:customStyle="1" w:styleId="H4Tag">
    <w:name w:val="H4 (Tag)"/>
    <w:basedOn w:val="Normal"/>
    <w:next w:val="Pa31"/>
    <w:qFormat/>
    <w:rsid w:val="009231B9"/>
  </w:style>
  <w:style w:type="character" w:customStyle="1" w:styleId="CardUpSize-LightChar">
    <w:name w:val="CardUpSize - Light Char"/>
    <w:basedOn w:val="DefaultParagraphFont"/>
    <w:locked/>
    <w:rsid w:val="009231B9"/>
  </w:style>
  <w:style w:type="paragraph" w:customStyle="1" w:styleId="CardUpSize-Light">
    <w:name w:val="CardUpSize - Light"/>
    <w:basedOn w:val="Normal"/>
    <w:next w:val="Pa2"/>
    <w:qFormat/>
    <w:rsid w:val="009231B9"/>
  </w:style>
  <w:style w:type="character" w:customStyle="1" w:styleId="CiteCardUpSize-HeavyChar">
    <w:name w:val="Cite // CardUpSize - Heavy Char"/>
    <w:basedOn w:val="DefaultParagraphFont"/>
    <w:locked/>
    <w:rsid w:val="009231B9"/>
  </w:style>
  <w:style w:type="paragraph" w:customStyle="1" w:styleId="CiteCardUpSize-Heavy">
    <w:name w:val="Cite // CardUpSize - Heavy"/>
    <w:basedOn w:val="Normal"/>
    <w:next w:val="H4Tag"/>
    <w:qFormat/>
    <w:rsid w:val="009231B9"/>
  </w:style>
  <w:style w:type="character" w:customStyle="1" w:styleId="HotRouteCharCharCharCharCharChar">
    <w:name w:val="Hot Route! Char Char Char Char Char Char"/>
    <w:locked/>
    <w:rsid w:val="009231B9"/>
  </w:style>
  <w:style w:type="paragraph" w:customStyle="1" w:styleId="HotRouteCharCharCharCharChar">
    <w:name w:val="Hot Route! Char Char Char Char Char"/>
    <w:basedOn w:val="Normal"/>
    <w:next w:val="CardUpSize-Light"/>
    <w:qFormat/>
    <w:rsid w:val="009231B9"/>
  </w:style>
  <w:style w:type="character" w:customStyle="1" w:styleId="SmallTextCharCharCharChar">
    <w:name w:val="Small Text Char Char Char Char"/>
    <w:locked/>
    <w:rsid w:val="009231B9"/>
  </w:style>
  <w:style w:type="paragraph" w:customStyle="1" w:styleId="SmallTextCharCharChar">
    <w:name w:val="Small Text Char Char Char"/>
    <w:basedOn w:val="Normal"/>
    <w:next w:val="CiteCardUpSize-Heavy"/>
    <w:qFormat/>
    <w:rsid w:val="009231B9"/>
  </w:style>
  <w:style w:type="character" w:customStyle="1" w:styleId="UnderlineCharCharCharCharCharCharCharChar">
    <w:name w:val="Underline Char Char Char Char Char Char Char Char"/>
    <w:basedOn w:val="DefaultParagraphFont"/>
    <w:locked/>
    <w:rsid w:val="009231B9"/>
  </w:style>
  <w:style w:type="paragraph" w:customStyle="1" w:styleId="UnderlineCharCharCharCharCharCharChar">
    <w:name w:val="Underline Char Char Char Char Char Char Char"/>
    <w:basedOn w:val="Normal"/>
    <w:qFormat/>
    <w:rsid w:val="009231B9"/>
  </w:style>
  <w:style w:type="character" w:customStyle="1" w:styleId="SmalltextCharCharCharChar0">
    <w:name w:val="Small text Char Char Char Char"/>
    <w:basedOn w:val="DefaultParagraphFont"/>
    <w:locked/>
    <w:rsid w:val="009231B9"/>
  </w:style>
  <w:style w:type="paragraph" w:customStyle="1" w:styleId="SmalltextCharCharChar0">
    <w:name w:val="Small text Char Char Char"/>
    <w:basedOn w:val="Normal"/>
    <w:next w:val="Analytics"/>
    <w:qFormat/>
    <w:rsid w:val="009231B9"/>
  </w:style>
  <w:style w:type="paragraph" w:customStyle="1" w:styleId="Tagandcite">
    <w:name w:val="Tag and cite"/>
    <w:basedOn w:val="Normal"/>
    <w:uiPriority w:val="99"/>
    <w:qFormat/>
    <w:rsid w:val="009231B9"/>
  </w:style>
  <w:style w:type="paragraph" w:customStyle="1" w:styleId="Textbody">
    <w:name w:val="Text body"/>
    <w:basedOn w:val="SmalltextCharCharChar0"/>
    <w:next w:val="WW-Default"/>
    <w:qFormat/>
    <w:rsid w:val="009231B9"/>
  </w:style>
  <w:style w:type="paragraph" w:customStyle="1" w:styleId="comments">
    <w:name w:val="comments"/>
    <w:basedOn w:val="Normal"/>
    <w:next w:val="Standard"/>
    <w:qFormat/>
    <w:rsid w:val="009231B9"/>
  </w:style>
  <w:style w:type="paragraph" w:customStyle="1" w:styleId="Default1">
    <w:name w:val="Default1"/>
    <w:basedOn w:val="Normal"/>
    <w:uiPriority w:val="99"/>
    <w:qFormat/>
    <w:rsid w:val="009231B9"/>
  </w:style>
  <w:style w:type="paragraph" w:customStyle="1" w:styleId="NFAPWPheader">
    <w:name w:val="NFAP WP header"/>
    <w:basedOn w:val="Normal"/>
    <w:uiPriority w:val="99"/>
    <w:qFormat/>
    <w:rsid w:val="009231B9"/>
  </w:style>
  <w:style w:type="character" w:customStyle="1" w:styleId="cardtextemphasisChar">
    <w:name w:val="card text emphasis Char"/>
    <w:locked/>
    <w:rsid w:val="009231B9"/>
  </w:style>
  <w:style w:type="paragraph" w:customStyle="1" w:styleId="cardtextemphasis">
    <w:name w:val="card text emphasis"/>
    <w:basedOn w:val="Circled"/>
    <w:next w:val="MinimizedText"/>
    <w:qFormat/>
    <w:rsid w:val="009231B9"/>
    <w:pPr>
      <w:spacing w:line="259" w:lineRule="auto"/>
    </w:pPr>
    <w:rPr>
      <w:rFonts w:ascii="Calibri" w:eastAsiaTheme="minorEastAsia" w:hAnsi="Calibri" w:cs="Calibri"/>
      <w:b w:val="0"/>
      <w:szCs w:val="24"/>
      <w:u w:val="none"/>
      <w:lang w:eastAsia="en-US"/>
    </w:rPr>
  </w:style>
  <w:style w:type="character" w:customStyle="1" w:styleId="CiteCharCharChar">
    <w:name w:val="Cite Char Char Char"/>
    <w:locked/>
    <w:rsid w:val="009231B9"/>
  </w:style>
  <w:style w:type="character" w:customStyle="1" w:styleId="CiteCardChar">
    <w:name w:val="Cite_Card Char"/>
    <w:locked/>
    <w:rsid w:val="009231B9"/>
  </w:style>
  <w:style w:type="paragraph" w:customStyle="1" w:styleId="CiteCard0">
    <w:name w:val="Cite_Card"/>
    <w:qFormat/>
    <w:rsid w:val="009231B9"/>
    <w:pPr>
      <w:spacing w:after="200" w:line="276" w:lineRule="auto"/>
    </w:pPr>
  </w:style>
  <w:style w:type="paragraph" w:customStyle="1" w:styleId="CiteCardCharChar">
    <w:name w:val="Cite_Card Char Char"/>
    <w:autoRedefine/>
    <w:qFormat/>
    <w:rsid w:val="009231B9"/>
    <w:pPr>
      <w:spacing w:after="200" w:line="276" w:lineRule="auto"/>
    </w:pPr>
  </w:style>
  <w:style w:type="character" w:customStyle="1" w:styleId="CiteCardCharCharCharChar">
    <w:name w:val="Cite_Card Char Char Char Char"/>
    <w:locked/>
    <w:rsid w:val="009231B9"/>
  </w:style>
  <w:style w:type="paragraph" w:customStyle="1" w:styleId="CiteCardCharCharChar">
    <w:name w:val="Cite_Card Char Char Char"/>
    <w:qFormat/>
    <w:rsid w:val="009231B9"/>
    <w:pPr>
      <w:spacing w:after="200" w:line="276" w:lineRule="auto"/>
    </w:pPr>
  </w:style>
  <w:style w:type="paragraph" w:customStyle="1" w:styleId="heading0">
    <w:name w:val="heading"/>
    <w:basedOn w:val="Normal"/>
    <w:qFormat/>
    <w:rsid w:val="009231B9"/>
  </w:style>
  <w:style w:type="character" w:customStyle="1" w:styleId="LittleChar">
    <w:name w:val="Little Char"/>
    <w:locked/>
    <w:rsid w:val="009231B9"/>
  </w:style>
  <w:style w:type="paragraph" w:customStyle="1" w:styleId="Little">
    <w:name w:val="Little"/>
    <w:basedOn w:val="Normal"/>
    <w:qFormat/>
    <w:rsid w:val="009231B9"/>
  </w:style>
  <w:style w:type="character" w:customStyle="1" w:styleId="DebateHeaderChar">
    <w:name w:val="Debate Header Char"/>
    <w:locked/>
    <w:rsid w:val="009231B9"/>
  </w:style>
  <w:style w:type="paragraph" w:customStyle="1" w:styleId="DebateHeader">
    <w:name w:val="Debate Header"/>
    <w:basedOn w:val="Normal"/>
    <w:next w:val="Normal"/>
    <w:autoRedefine/>
    <w:uiPriority w:val="99"/>
    <w:qFormat/>
    <w:rsid w:val="009231B9"/>
  </w:style>
  <w:style w:type="paragraph" w:customStyle="1" w:styleId="articletitle0">
    <w:name w:val="article_title"/>
    <w:basedOn w:val="Normal"/>
    <w:qFormat/>
    <w:rsid w:val="009231B9"/>
  </w:style>
  <w:style w:type="character" w:customStyle="1" w:styleId="UnhighlightedChar">
    <w:name w:val="Unhighlighted Char"/>
    <w:locked/>
    <w:rsid w:val="009231B9"/>
  </w:style>
  <w:style w:type="paragraph" w:customStyle="1" w:styleId="Unhighlighted">
    <w:name w:val="Unhighlighted"/>
    <w:basedOn w:val="Normal"/>
    <w:next w:val="TagCite2"/>
    <w:autoRedefine/>
    <w:qFormat/>
    <w:rsid w:val="009231B9"/>
  </w:style>
  <w:style w:type="paragraph" w:customStyle="1" w:styleId="Caption1">
    <w:name w:val="Caption1"/>
    <w:basedOn w:val="Normal"/>
    <w:qFormat/>
    <w:rsid w:val="009231B9"/>
  </w:style>
  <w:style w:type="character" w:customStyle="1" w:styleId="StylecardUnderlineChar">
    <w:name w:val="Style card + Underline Char"/>
    <w:locked/>
    <w:rsid w:val="009231B9"/>
  </w:style>
  <w:style w:type="paragraph" w:customStyle="1" w:styleId="StylecardUnderline">
    <w:name w:val="Style card + Underline"/>
    <w:basedOn w:val="CiteSpacing"/>
    <w:next w:val="Unhighlighted"/>
    <w:qFormat/>
    <w:rsid w:val="009231B9"/>
    <w:rPr>
      <w:sz w:val="26"/>
    </w:rPr>
  </w:style>
  <w:style w:type="paragraph" w:customStyle="1" w:styleId="TagF3">
    <w:name w:val="Tag (F3)"/>
    <w:next w:val="Caption1"/>
    <w:qFormat/>
    <w:rsid w:val="009231B9"/>
    <w:pPr>
      <w:spacing w:after="200" w:line="276" w:lineRule="auto"/>
    </w:pPr>
  </w:style>
  <w:style w:type="paragraph" w:customStyle="1" w:styleId="i1">
    <w:name w:val="i1"/>
    <w:basedOn w:val="Normal"/>
    <w:uiPriority w:val="99"/>
    <w:qFormat/>
    <w:rsid w:val="009231B9"/>
  </w:style>
  <w:style w:type="paragraph" w:customStyle="1" w:styleId="style140">
    <w:name w:val="style14"/>
    <w:basedOn w:val="Normal"/>
    <w:next w:val="Heading1"/>
    <w:qFormat/>
    <w:rsid w:val="009231B9"/>
  </w:style>
  <w:style w:type="paragraph" w:customStyle="1" w:styleId="CardTagCite1Char">
    <w:name w:val="Card Tag + Cite #1 Char"/>
    <w:basedOn w:val="Normal"/>
    <w:qFormat/>
    <w:rsid w:val="009231B9"/>
  </w:style>
  <w:style w:type="paragraph" w:customStyle="1" w:styleId="articlebody">
    <w:name w:val="articlebody"/>
    <w:basedOn w:val="Normal"/>
    <w:next w:val="i1"/>
    <w:qFormat/>
    <w:rsid w:val="009231B9"/>
  </w:style>
  <w:style w:type="character" w:customStyle="1" w:styleId="CiteCardCharCharCharCharCharCharCharChar">
    <w:name w:val="Cite_Card Char Char Char Char Char Char Char Char"/>
    <w:locked/>
    <w:rsid w:val="009231B9"/>
  </w:style>
  <w:style w:type="paragraph" w:customStyle="1" w:styleId="CiteCardCharCharCharCharCharCharChar">
    <w:name w:val="Cite_Card Char Char Char Char Char Char Char"/>
    <w:next w:val="CardTagCite1Char"/>
    <w:autoRedefine/>
    <w:qFormat/>
    <w:rsid w:val="009231B9"/>
    <w:pPr>
      <w:spacing w:after="200" w:line="276" w:lineRule="auto"/>
    </w:pPr>
  </w:style>
  <w:style w:type="paragraph" w:customStyle="1" w:styleId="foldie">
    <w:name w:val="foldie"/>
    <w:next w:val="HotRoute0"/>
    <w:qFormat/>
    <w:rsid w:val="009231B9"/>
    <w:pPr>
      <w:spacing w:after="0" w:line="240" w:lineRule="auto"/>
    </w:pPr>
    <w:rPr>
      <w:rFonts w:eastAsiaTheme="minorEastAsia"/>
      <w:sz w:val="24"/>
      <w:szCs w:val="24"/>
    </w:rPr>
  </w:style>
  <w:style w:type="paragraph" w:customStyle="1" w:styleId="billtextsection">
    <w:name w:val="bill_text_section"/>
    <w:basedOn w:val="Normal"/>
    <w:next w:val="articlebody"/>
    <w:qFormat/>
    <w:rsid w:val="009231B9"/>
  </w:style>
  <w:style w:type="character" w:customStyle="1" w:styleId="CiteNormalChar">
    <w:name w:val="Cite Normal Char"/>
    <w:locked/>
    <w:rsid w:val="009231B9"/>
  </w:style>
  <w:style w:type="paragraph" w:customStyle="1" w:styleId="Pa3">
    <w:name w:val="Pa3"/>
    <w:basedOn w:val="Normal"/>
    <w:uiPriority w:val="99"/>
    <w:qFormat/>
    <w:rsid w:val="009231B9"/>
  </w:style>
  <w:style w:type="character" w:customStyle="1" w:styleId="NormaltextCharChar">
    <w:name w:val="Normal text Char Char"/>
    <w:locked/>
    <w:rsid w:val="009231B9"/>
  </w:style>
  <w:style w:type="paragraph" w:customStyle="1" w:styleId="Normaltext0">
    <w:name w:val="Normal text"/>
    <w:basedOn w:val="Normal"/>
    <w:autoRedefine/>
    <w:qFormat/>
    <w:rsid w:val="009231B9"/>
  </w:style>
  <w:style w:type="character" w:customStyle="1" w:styleId="underlinedcardChar1">
    <w:name w:val="underlined card Char"/>
    <w:locked/>
    <w:rsid w:val="009231B9"/>
  </w:style>
  <w:style w:type="paragraph" w:customStyle="1" w:styleId="underlinedcard1">
    <w:name w:val="underlined card"/>
    <w:basedOn w:val="Normal"/>
    <w:next w:val="Pa3"/>
    <w:autoRedefine/>
    <w:qFormat/>
    <w:rsid w:val="009231B9"/>
  </w:style>
  <w:style w:type="character" w:customStyle="1" w:styleId="Debate-CardTagandCite-F6Char">
    <w:name w:val="Debate- Card Tag and Cite- F6 Char"/>
    <w:locked/>
    <w:rsid w:val="009231B9"/>
  </w:style>
  <w:style w:type="paragraph" w:customStyle="1" w:styleId="Debate-CardTagandCite-F6">
    <w:name w:val="Debate- Card Tag and Cite- F6"/>
    <w:basedOn w:val="Normal"/>
    <w:next w:val="Normaltext0"/>
    <w:qFormat/>
    <w:rsid w:val="009231B9"/>
  </w:style>
  <w:style w:type="paragraph" w:customStyle="1" w:styleId="BLOCKTITLE4">
    <w:name w:val="BLOCK TITLE"/>
    <w:basedOn w:val="Normal"/>
    <w:uiPriority w:val="99"/>
    <w:qFormat/>
    <w:rsid w:val="009231B9"/>
  </w:style>
  <w:style w:type="paragraph" w:customStyle="1" w:styleId="StyleNormalWeb10pt">
    <w:name w:val="Style Normal (Web) + 10 pt"/>
    <w:basedOn w:val="Title"/>
    <w:next w:val="Boldunderline0"/>
    <w:qFormat/>
    <w:rsid w:val="009231B9"/>
    <w:pPr>
      <w:pBdr>
        <w:bottom w:val="none" w:sz="0" w:space="0" w:color="auto"/>
      </w:pBdr>
      <w:spacing w:after="0" w:line="259" w:lineRule="auto"/>
      <w:contextualSpacing w:val="0"/>
    </w:pPr>
    <w:rPr>
      <w:rFonts w:ascii="Georgia" w:hAnsi="Georgia" w:cstheme="minorBidi"/>
      <w:bCs w:val="0"/>
      <w:sz w:val="26"/>
      <w:u w:val="none"/>
    </w:rPr>
  </w:style>
  <w:style w:type="character" w:customStyle="1" w:styleId="cardChar3">
    <w:name w:val="%card Char"/>
    <w:locked/>
    <w:rsid w:val="009231B9"/>
  </w:style>
  <w:style w:type="paragraph" w:customStyle="1" w:styleId="card1">
    <w:name w:val="%card"/>
    <w:basedOn w:val="Normal"/>
    <w:next w:val="BLOCKTITLE4"/>
    <w:qFormat/>
    <w:rsid w:val="009231B9"/>
  </w:style>
  <w:style w:type="paragraph" w:customStyle="1" w:styleId="p1">
    <w:name w:val="p1"/>
    <w:basedOn w:val="Normal"/>
    <w:next w:val="BlockHeadings"/>
    <w:qFormat/>
    <w:rsid w:val="009231B9"/>
  </w:style>
  <w:style w:type="character" w:customStyle="1" w:styleId="UnunderlinedTextChar">
    <w:name w:val="Ununderlined Text Char"/>
    <w:locked/>
    <w:rsid w:val="009231B9"/>
  </w:style>
  <w:style w:type="paragraph" w:customStyle="1" w:styleId="UnunderlinedText">
    <w:name w:val="Ununderlined Text"/>
    <w:basedOn w:val="Normal"/>
    <w:next w:val="card1"/>
    <w:autoRedefine/>
    <w:qFormat/>
    <w:rsid w:val="009231B9"/>
  </w:style>
  <w:style w:type="character" w:customStyle="1" w:styleId="ReallyfuckingsmallCharCharCharChar">
    <w:name w:val="Really fucking small Char Char Char Char"/>
    <w:locked/>
    <w:rsid w:val="009231B9"/>
  </w:style>
  <w:style w:type="paragraph" w:customStyle="1" w:styleId="ReallyfuckingsmallCharCharChar">
    <w:name w:val="Really fucking small Char Char Char"/>
    <w:basedOn w:val="Normal"/>
    <w:next w:val="NoSpacing"/>
    <w:qFormat/>
    <w:rsid w:val="009231B9"/>
  </w:style>
  <w:style w:type="character" w:customStyle="1" w:styleId="CardDownx1Char">
    <w:name w:val="CardDown x1 Char"/>
    <w:locked/>
    <w:rsid w:val="009231B9"/>
  </w:style>
  <w:style w:type="paragraph" w:customStyle="1" w:styleId="CardDownx1">
    <w:name w:val="CardDown x1"/>
    <w:basedOn w:val="Normal"/>
    <w:next w:val="Regular"/>
    <w:qFormat/>
    <w:rsid w:val="009231B9"/>
  </w:style>
  <w:style w:type="paragraph" w:customStyle="1" w:styleId="CardDownx15">
    <w:name w:val="CardDown x1.5"/>
    <w:basedOn w:val="Normal"/>
    <w:qFormat/>
    <w:rsid w:val="009231B9"/>
  </w:style>
  <w:style w:type="paragraph" w:customStyle="1" w:styleId="Reallyfuckingsmall">
    <w:name w:val="Really fucking small"/>
    <w:basedOn w:val="Normal"/>
    <w:qFormat/>
    <w:rsid w:val="009231B9"/>
  </w:style>
  <w:style w:type="character" w:customStyle="1" w:styleId="FullCiteChar">
    <w:name w:val="Full Cite Char"/>
    <w:locked/>
    <w:rsid w:val="009231B9"/>
  </w:style>
  <w:style w:type="paragraph" w:customStyle="1" w:styleId="FullCite">
    <w:name w:val="Full Cite"/>
    <w:basedOn w:val="Normal"/>
    <w:next w:val="Normal"/>
    <w:qFormat/>
    <w:rsid w:val="009231B9"/>
  </w:style>
  <w:style w:type="paragraph" w:customStyle="1" w:styleId="CiteTag">
    <w:name w:val="Cite/Tag"/>
    <w:basedOn w:val="Normal"/>
    <w:uiPriority w:val="99"/>
    <w:qFormat/>
    <w:rsid w:val="009231B9"/>
  </w:style>
  <w:style w:type="paragraph" w:customStyle="1" w:styleId="Heading5SizeDown">
    <w:name w:val="Heading 5 Size Down"/>
    <w:basedOn w:val="Normal"/>
    <w:autoRedefine/>
    <w:qFormat/>
    <w:rsid w:val="009231B9"/>
  </w:style>
  <w:style w:type="character" w:customStyle="1" w:styleId="StyleStyleArialNarrow9ptLeft-075ArialNarrowChar">
    <w:name w:val="Style Style Arial Narrow 9 pt Left:  -0.75&quot; + Arial Narrow Char"/>
    <w:locked/>
    <w:rsid w:val="009231B9"/>
  </w:style>
  <w:style w:type="paragraph" w:customStyle="1" w:styleId="StyleStyleArialNarrow9ptLeft-075ArialNarrow">
    <w:name w:val="Style Style Arial Narrow 9 pt Left:  -0.75&quot; + Arial Narrow"/>
    <w:basedOn w:val="Normal"/>
    <w:next w:val="Heading5SizeDown"/>
    <w:qFormat/>
    <w:rsid w:val="009231B9"/>
  </w:style>
  <w:style w:type="character" w:customStyle="1" w:styleId="StyleStyleCardTextLeft-075Right0Char">
    <w:name w:val="Style Style Card Text + Left:  -0.75&quot; + Right:  0&quot; Char"/>
    <w:locked/>
    <w:rsid w:val="009231B9"/>
  </w:style>
  <w:style w:type="paragraph" w:customStyle="1" w:styleId="StyleStyleCardTextLeft-075Right0">
    <w:name w:val="Style Style Card Text + Left:  -0.75&quot; + Right:  0&quot;"/>
    <w:basedOn w:val="Normal"/>
    <w:next w:val="evidencetext"/>
    <w:autoRedefine/>
    <w:qFormat/>
    <w:rsid w:val="009231B9"/>
  </w:style>
  <w:style w:type="paragraph" w:customStyle="1" w:styleId="ecxmsonormal">
    <w:name w:val="ecxmsonormal"/>
    <w:basedOn w:val="Normal"/>
    <w:qFormat/>
    <w:rsid w:val="009231B9"/>
  </w:style>
  <w:style w:type="character" w:customStyle="1" w:styleId="DebateUnderlineBoldChar">
    <w:name w:val="Debate Underline Bold Char"/>
    <w:locked/>
    <w:rsid w:val="009231B9"/>
  </w:style>
  <w:style w:type="paragraph" w:customStyle="1" w:styleId="DebateUnderlineBold">
    <w:name w:val="Debate Underline Bold"/>
    <w:basedOn w:val="Cardtext3"/>
    <w:qFormat/>
    <w:rsid w:val="009231B9"/>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9231B9"/>
  </w:style>
  <w:style w:type="paragraph" w:customStyle="1" w:styleId="StyleArialNarrow12ptBoldLeft-075">
    <w:name w:val="Style Arial Narrow 12 pt Bold Left:  -0.75&quot;"/>
    <w:basedOn w:val="Normal"/>
    <w:next w:val="ecxmsonormal"/>
    <w:qFormat/>
    <w:rsid w:val="009231B9"/>
  </w:style>
  <w:style w:type="character" w:customStyle="1" w:styleId="StyleStyleevidencetextBorderSinglesolidlineAuto05Char">
    <w:name w:val="Style Style evidence text + Border: : (Single solid line Auto  0.5 ... Char"/>
    <w:locked/>
    <w:rsid w:val="009231B9"/>
  </w:style>
  <w:style w:type="paragraph" w:customStyle="1" w:styleId="StyleStyleevidencetextBorderSinglesolidlineAuto05">
    <w:name w:val="Style Style evidence text + Border: : (Single solid line Auto  0.5 ..."/>
    <w:basedOn w:val="Normal"/>
    <w:next w:val="DebateUnderlineBold"/>
    <w:qFormat/>
    <w:rsid w:val="009231B9"/>
  </w:style>
  <w:style w:type="character" w:customStyle="1" w:styleId="HighlightingChar">
    <w:name w:val="Highlighting Char"/>
    <w:locked/>
    <w:rsid w:val="009231B9"/>
  </w:style>
  <w:style w:type="paragraph" w:customStyle="1" w:styleId="Highlighting">
    <w:name w:val="Highlighting"/>
    <w:basedOn w:val="Normal"/>
    <w:next w:val="StyleStyleevidencetextBorderSinglesolidlineAuto05"/>
    <w:autoRedefine/>
    <w:qFormat/>
    <w:rsid w:val="009231B9"/>
  </w:style>
  <w:style w:type="paragraph" w:customStyle="1" w:styleId="CiteCharCharCharChar">
    <w:name w:val="Cite Char Char Char Char"/>
    <w:basedOn w:val="Normal"/>
    <w:next w:val="Normal"/>
    <w:qFormat/>
    <w:rsid w:val="009231B9"/>
  </w:style>
  <w:style w:type="character" w:customStyle="1" w:styleId="UnderliningCharChar1CharCharChar">
    <w:name w:val="Underlining Char Char1 Char Char Char"/>
    <w:locked/>
    <w:rsid w:val="009231B9"/>
  </w:style>
  <w:style w:type="paragraph" w:customStyle="1" w:styleId="UnderliningCharChar1CharChar">
    <w:name w:val="Underlining Char Char1 Char Char"/>
    <w:basedOn w:val="Normal"/>
    <w:next w:val="Normal"/>
    <w:qFormat/>
    <w:rsid w:val="009231B9"/>
  </w:style>
  <w:style w:type="paragraph" w:customStyle="1" w:styleId="CiteCharCharCharCharChar">
    <w:name w:val="Cite Char Char Char Char Char"/>
    <w:basedOn w:val="Normal"/>
    <w:next w:val="Normal"/>
    <w:qFormat/>
    <w:rsid w:val="009231B9"/>
  </w:style>
  <w:style w:type="character" w:customStyle="1" w:styleId="UnderliningCharCharChar">
    <w:name w:val="Underlining Char Char Char"/>
    <w:locked/>
    <w:rsid w:val="009231B9"/>
  </w:style>
  <w:style w:type="paragraph" w:customStyle="1" w:styleId="UnderliningCharChar">
    <w:name w:val="Underlining Char Char"/>
    <w:basedOn w:val="Normal"/>
    <w:next w:val="Normal"/>
    <w:qFormat/>
    <w:rsid w:val="009231B9"/>
  </w:style>
  <w:style w:type="paragraph" w:customStyle="1" w:styleId="Style120">
    <w:name w:val="Style 12"/>
    <w:qFormat/>
    <w:rsid w:val="009231B9"/>
    <w:pPr>
      <w:spacing w:after="200" w:line="276" w:lineRule="auto"/>
    </w:pPr>
  </w:style>
  <w:style w:type="paragraph" w:customStyle="1" w:styleId="Style7">
    <w:name w:val="Style 7"/>
    <w:next w:val="CiteCharCharCharCharChar"/>
    <w:qFormat/>
    <w:rsid w:val="009231B9"/>
    <w:pPr>
      <w:spacing w:after="200" w:line="276" w:lineRule="auto"/>
    </w:pPr>
  </w:style>
  <w:style w:type="paragraph" w:customStyle="1" w:styleId="Style90">
    <w:name w:val="Style 9"/>
    <w:qFormat/>
    <w:rsid w:val="009231B9"/>
    <w:pPr>
      <w:spacing w:after="200" w:line="276" w:lineRule="auto"/>
    </w:pPr>
  </w:style>
  <w:style w:type="paragraph" w:customStyle="1" w:styleId="Emphasis3">
    <w:name w:val="Emphasis3"/>
    <w:next w:val="UnderliningCharChar"/>
    <w:qFormat/>
    <w:rsid w:val="009231B9"/>
    <w:pPr>
      <w:spacing w:after="200" w:line="276" w:lineRule="auto"/>
    </w:pPr>
  </w:style>
  <w:style w:type="paragraph" w:customStyle="1" w:styleId="SmallCard">
    <w:name w:val="Small Card"/>
    <w:basedOn w:val="Normal"/>
    <w:next w:val="Style7"/>
    <w:uiPriority w:val="99"/>
    <w:qFormat/>
    <w:rsid w:val="009231B9"/>
  </w:style>
  <w:style w:type="paragraph" w:customStyle="1" w:styleId="BreifTitle">
    <w:name w:val="Breif Title"/>
    <w:basedOn w:val="Normal"/>
    <w:next w:val="Style90"/>
    <w:autoRedefine/>
    <w:uiPriority w:val="99"/>
    <w:qFormat/>
    <w:rsid w:val="009231B9"/>
  </w:style>
  <w:style w:type="paragraph" w:customStyle="1" w:styleId="Normal10pt">
    <w:name w:val="Normal + 10 pt"/>
    <w:basedOn w:val="Normal"/>
    <w:next w:val="Emphasis3"/>
    <w:uiPriority w:val="99"/>
    <w:qFormat/>
    <w:rsid w:val="009231B9"/>
  </w:style>
  <w:style w:type="paragraph" w:customStyle="1" w:styleId="formfldssel">
    <w:name w:val="formfldssel"/>
    <w:basedOn w:val="Normal"/>
    <w:qFormat/>
    <w:rsid w:val="009231B9"/>
  </w:style>
  <w:style w:type="paragraph" w:customStyle="1" w:styleId="hpleftlk">
    <w:name w:val="hpleftlk"/>
    <w:basedOn w:val="Normal"/>
    <w:next w:val="SmallCard"/>
    <w:qFormat/>
    <w:rsid w:val="009231B9"/>
  </w:style>
  <w:style w:type="paragraph" w:customStyle="1" w:styleId="lblu">
    <w:name w:val="lblu"/>
    <w:basedOn w:val="Normal"/>
    <w:next w:val="BreifTitle"/>
    <w:qFormat/>
    <w:rsid w:val="009231B9"/>
  </w:style>
  <w:style w:type="paragraph" w:customStyle="1" w:styleId="Underlinestyle0">
    <w:name w:val="Underlinestyle"/>
    <w:basedOn w:val="Normal"/>
    <w:next w:val="Normal10pt"/>
    <w:qFormat/>
    <w:rsid w:val="009231B9"/>
  </w:style>
  <w:style w:type="paragraph" w:customStyle="1" w:styleId="DebateCiteCharChar">
    <w:name w:val="Debate Cite Char Char"/>
    <w:basedOn w:val="Normal"/>
    <w:next w:val="formfldssel"/>
    <w:autoRedefine/>
    <w:qFormat/>
    <w:rsid w:val="009231B9"/>
  </w:style>
  <w:style w:type="paragraph" w:customStyle="1" w:styleId="StyleTagandCiteFranklinGothicDemi">
    <w:name w:val="Style Tag and Cite + Franklin Gothic Demi"/>
    <w:basedOn w:val="HotRoute1"/>
    <w:next w:val="lblu"/>
    <w:autoRedefine/>
    <w:uiPriority w:val="99"/>
    <w:qFormat/>
    <w:rsid w:val="009231B9"/>
    <w:pPr>
      <w:ind w:left="0"/>
    </w:pPr>
    <w:rPr>
      <w:lang w:val="en-US" w:eastAsia="en-US"/>
    </w:rPr>
  </w:style>
  <w:style w:type="paragraph" w:customStyle="1" w:styleId="StyleStyleTagandCiteFranklinGothicDemi11pt">
    <w:name w:val="Style Style Tag and Cite + Franklin Gothic Demi + 11 pt"/>
    <w:basedOn w:val="lblu"/>
    <w:next w:val="Underlinestyle0"/>
    <w:autoRedefine/>
    <w:uiPriority w:val="99"/>
    <w:qFormat/>
    <w:rsid w:val="009231B9"/>
  </w:style>
  <w:style w:type="paragraph" w:customStyle="1" w:styleId="tagCharCharCharCharCharCharChar">
    <w:name w:val="tag Char Char Char Char Char Char Char"/>
    <w:basedOn w:val="Normal"/>
    <w:next w:val="StyleStyleTagandCiteFranklinGothicDemi11pt"/>
    <w:uiPriority w:val="99"/>
    <w:qFormat/>
    <w:rsid w:val="009231B9"/>
  </w:style>
  <w:style w:type="paragraph" w:customStyle="1" w:styleId="title-bold-medium">
    <w:name w:val="title-bold-medium"/>
    <w:basedOn w:val="Normal"/>
    <w:next w:val="TagCite"/>
    <w:uiPriority w:val="99"/>
    <w:qFormat/>
    <w:rsid w:val="009231B9"/>
  </w:style>
  <w:style w:type="paragraph" w:customStyle="1" w:styleId="lact">
    <w:name w:val="lact"/>
    <w:basedOn w:val="Normal"/>
    <w:next w:val="CiteCard"/>
    <w:uiPriority w:val="99"/>
    <w:qFormat/>
    <w:rsid w:val="009231B9"/>
  </w:style>
  <w:style w:type="paragraph" w:customStyle="1" w:styleId="shellscontentions">
    <w:name w:val="shells/contentions"/>
    <w:basedOn w:val="DebateCiteCharChar"/>
    <w:next w:val="tagCharCharCharCharCharCharChar"/>
    <w:uiPriority w:val="99"/>
    <w:qFormat/>
    <w:rsid w:val="009231B9"/>
  </w:style>
  <w:style w:type="paragraph" w:customStyle="1" w:styleId="BriefTitle1">
    <w:name w:val="Brief Title 1"/>
    <w:basedOn w:val="Normal"/>
    <w:next w:val="title-bold-medium"/>
    <w:uiPriority w:val="99"/>
    <w:qFormat/>
    <w:rsid w:val="009231B9"/>
  </w:style>
  <w:style w:type="paragraph" w:customStyle="1" w:styleId="ShellTitles">
    <w:name w:val="ShellTitles"/>
    <w:basedOn w:val="Normal"/>
    <w:next w:val="shellscontentions"/>
    <w:uiPriority w:val="99"/>
    <w:qFormat/>
    <w:rsid w:val="009231B9"/>
  </w:style>
  <w:style w:type="paragraph" w:customStyle="1" w:styleId="ToRead">
    <w:name w:val="To Read"/>
    <w:basedOn w:val="Normal"/>
    <w:uiPriority w:val="99"/>
    <w:qFormat/>
    <w:rsid w:val="009231B9"/>
  </w:style>
  <w:style w:type="paragraph" w:customStyle="1" w:styleId="Style22">
    <w:name w:val="Style 2"/>
    <w:basedOn w:val="Normal"/>
    <w:next w:val="ShellTitles"/>
    <w:uiPriority w:val="99"/>
    <w:qFormat/>
    <w:rsid w:val="009231B9"/>
  </w:style>
  <w:style w:type="paragraph" w:customStyle="1" w:styleId="Style40">
    <w:name w:val="Style 4"/>
    <w:basedOn w:val="Normal"/>
    <w:uiPriority w:val="99"/>
    <w:qFormat/>
    <w:rsid w:val="009231B9"/>
  </w:style>
  <w:style w:type="paragraph" w:customStyle="1" w:styleId="CM10">
    <w:name w:val="CM10"/>
    <w:basedOn w:val="Normal"/>
    <w:uiPriority w:val="99"/>
    <w:qFormat/>
    <w:rsid w:val="009231B9"/>
  </w:style>
  <w:style w:type="paragraph" w:customStyle="1" w:styleId="OffensiveLanguage">
    <w:name w:val="Offensive Language"/>
    <w:basedOn w:val="Normal"/>
    <w:next w:val="Normal"/>
    <w:qFormat/>
    <w:rsid w:val="009231B9"/>
  </w:style>
  <w:style w:type="paragraph" w:customStyle="1" w:styleId="clearformatting0">
    <w:name w:val="clear formatting"/>
    <w:basedOn w:val="Normal"/>
    <w:next w:val="Style40"/>
    <w:qFormat/>
    <w:rsid w:val="009231B9"/>
  </w:style>
  <w:style w:type="paragraph" w:customStyle="1" w:styleId="Style180">
    <w:name w:val="Style 18"/>
    <w:next w:val="CM10"/>
    <w:uiPriority w:val="99"/>
    <w:qFormat/>
    <w:rsid w:val="009231B9"/>
    <w:pPr>
      <w:spacing w:after="200" w:line="276" w:lineRule="auto"/>
    </w:pPr>
  </w:style>
  <w:style w:type="paragraph" w:customStyle="1" w:styleId="formfld">
    <w:name w:val="formfld"/>
    <w:basedOn w:val="Normal"/>
    <w:next w:val="OffensiveLanguage"/>
    <w:qFormat/>
    <w:rsid w:val="009231B9"/>
  </w:style>
  <w:style w:type="paragraph" w:customStyle="1" w:styleId="Caption3">
    <w:name w:val="Caption3"/>
    <w:basedOn w:val="Normal"/>
    <w:next w:val="clearformatting0"/>
    <w:uiPriority w:val="99"/>
    <w:qFormat/>
    <w:rsid w:val="009231B9"/>
  </w:style>
  <w:style w:type="paragraph" w:customStyle="1" w:styleId="teaserpermalink">
    <w:name w:val="teaser_permalink"/>
    <w:basedOn w:val="Normal"/>
    <w:next w:val="Style180"/>
    <w:uiPriority w:val="99"/>
    <w:qFormat/>
    <w:rsid w:val="009231B9"/>
  </w:style>
  <w:style w:type="character" w:styleId="BookTitle">
    <w:name w:val="Book Title"/>
    <w:basedOn w:val="DefaultParagraphFont"/>
    <w:qFormat/>
    <w:rsid w:val="009231B9"/>
    <w:rPr>
      <w:b/>
      <w:bCs/>
      <w:i/>
      <w:iCs/>
      <w:spacing w:val="5"/>
    </w:rPr>
  </w:style>
  <w:style w:type="character" w:customStyle="1" w:styleId="Heading7Char1">
    <w:name w:val="Heading 7 Char1"/>
    <w:basedOn w:val="DefaultParagraphFont"/>
    <w:semiHidden/>
    <w:rsid w:val="009231B9"/>
  </w:style>
  <w:style w:type="character" w:customStyle="1" w:styleId="Heading8Char1">
    <w:name w:val="Heading 8 Char1"/>
    <w:basedOn w:val="DefaultParagraphFont"/>
    <w:semiHidden/>
    <w:rsid w:val="009231B9"/>
  </w:style>
  <w:style w:type="character" w:customStyle="1" w:styleId="Heading9Char1">
    <w:name w:val="Heading 9 Char1"/>
    <w:basedOn w:val="DefaultParagraphFont"/>
    <w:semiHidden/>
    <w:rsid w:val="009231B9"/>
  </w:style>
  <w:style w:type="character" w:customStyle="1" w:styleId="sup1">
    <w:name w:val="sup1"/>
    <w:rsid w:val="009231B9"/>
  </w:style>
  <w:style w:type="character" w:customStyle="1" w:styleId="pgnum1">
    <w:name w:val="pgnum1"/>
    <w:rsid w:val="009231B9"/>
  </w:style>
  <w:style w:type="character" w:customStyle="1" w:styleId="nw">
    <w:name w:val="nw"/>
    <w:rsid w:val="009231B9"/>
  </w:style>
  <w:style w:type="character" w:customStyle="1" w:styleId="apple">
    <w:name w:val="apple"/>
    <w:rsid w:val="009231B9"/>
  </w:style>
  <w:style w:type="character" w:customStyle="1" w:styleId="inhoud">
    <w:name w:val="inhoud"/>
    <w:rsid w:val="009231B9"/>
  </w:style>
  <w:style w:type="character" w:customStyle="1" w:styleId="CardsUnderlined">
    <w:name w:val="Cards Underlined"/>
    <w:qFormat/>
    <w:rsid w:val="009231B9"/>
  </w:style>
  <w:style w:type="character" w:customStyle="1" w:styleId="Cites-AuthorDate">
    <w:name w:val="Cites-Author/Date"/>
    <w:qFormat/>
    <w:rsid w:val="009231B9"/>
  </w:style>
  <w:style w:type="character" w:customStyle="1" w:styleId="StyleCardtextChar10pt">
    <w:name w:val="Style Card text Char + 10 pt"/>
    <w:rsid w:val="009231B9"/>
  </w:style>
  <w:style w:type="character" w:customStyle="1" w:styleId="UnderliningChar2">
    <w:name w:val="Underlining Char2"/>
    <w:rsid w:val="009231B9"/>
  </w:style>
  <w:style w:type="character" w:customStyle="1" w:styleId="UnderliningChar1">
    <w:name w:val="Underlining Char1"/>
    <w:rsid w:val="009231B9"/>
  </w:style>
  <w:style w:type="character" w:customStyle="1" w:styleId="smcaps">
    <w:name w:val="smcaps"/>
    <w:rsid w:val="009231B9"/>
  </w:style>
  <w:style w:type="character" w:customStyle="1" w:styleId="Style1Char2">
    <w:name w:val="Style1 Char2"/>
    <w:rsid w:val="009231B9"/>
  </w:style>
  <w:style w:type="character" w:customStyle="1" w:styleId="inside-head1">
    <w:name w:val="inside-head1"/>
    <w:rsid w:val="009231B9"/>
  </w:style>
  <w:style w:type="character" w:customStyle="1" w:styleId="datestamp1">
    <w:name w:val="datestamp1"/>
    <w:rsid w:val="009231B9"/>
  </w:style>
  <w:style w:type="character" w:customStyle="1" w:styleId="pagetools1">
    <w:name w:val="pagetools1"/>
    <w:rsid w:val="009231B9"/>
  </w:style>
  <w:style w:type="character" w:customStyle="1" w:styleId="smallredtext">
    <w:name w:val="smallredtext"/>
    <w:rsid w:val="009231B9"/>
  </w:style>
  <w:style w:type="character" w:customStyle="1" w:styleId="storyheading31">
    <w:name w:val="storyheading31"/>
    <w:rsid w:val="009231B9"/>
  </w:style>
  <w:style w:type="character" w:customStyle="1" w:styleId="storydeck31">
    <w:name w:val="storydeck31"/>
    <w:rsid w:val="009231B9"/>
  </w:style>
  <w:style w:type="character" w:customStyle="1" w:styleId="subtitle10">
    <w:name w:val="subtitle1"/>
    <w:rsid w:val="009231B9"/>
  </w:style>
  <w:style w:type="character" w:customStyle="1" w:styleId="Title10">
    <w:name w:val="Title1"/>
    <w:rsid w:val="009231B9"/>
  </w:style>
  <w:style w:type="character" w:customStyle="1" w:styleId="clsbiolink">
    <w:name w:val="clsbiolink"/>
    <w:rsid w:val="009231B9"/>
  </w:style>
  <w:style w:type="character" w:customStyle="1" w:styleId="clssmaller">
    <w:name w:val="clssmaller"/>
    <w:rsid w:val="009231B9"/>
  </w:style>
  <w:style w:type="character" w:customStyle="1" w:styleId="sm1">
    <w:name w:val="sm1"/>
    <w:rsid w:val="009231B9"/>
  </w:style>
  <w:style w:type="character" w:customStyle="1" w:styleId="noindentChar">
    <w:name w:val="noindent Char"/>
    <w:rsid w:val="009231B9"/>
  </w:style>
  <w:style w:type="character" w:customStyle="1" w:styleId="SmallChar1">
    <w:name w:val="Small Char1"/>
    <w:rsid w:val="009231B9"/>
  </w:style>
  <w:style w:type="character" w:customStyle="1" w:styleId="fullcite0">
    <w:name w:val="fullcite"/>
    <w:rsid w:val="009231B9"/>
  </w:style>
  <w:style w:type="character" w:customStyle="1" w:styleId="Style9ptThickunderline">
    <w:name w:val="Style 9 pt Thick underline"/>
    <w:rsid w:val="009231B9"/>
  </w:style>
  <w:style w:type="character" w:customStyle="1" w:styleId="CardNotUnderlinedChar">
    <w:name w:val="Card Not Underlined Char"/>
    <w:rsid w:val="009231B9"/>
  </w:style>
  <w:style w:type="character" w:customStyle="1" w:styleId="IndexHeadersCharChar">
    <w:name w:val="Index Headers Char Char"/>
    <w:rsid w:val="009231B9"/>
  </w:style>
  <w:style w:type="character" w:customStyle="1" w:styleId="textmedium">
    <w:name w:val="textmedium"/>
    <w:rsid w:val="009231B9"/>
  </w:style>
  <w:style w:type="character" w:customStyle="1" w:styleId="justify">
    <w:name w:val="justify"/>
    <w:rsid w:val="009231B9"/>
  </w:style>
  <w:style w:type="character" w:customStyle="1" w:styleId="SmallCardTextChar">
    <w:name w:val="Small Card Text Char"/>
    <w:rsid w:val="009231B9"/>
  </w:style>
  <w:style w:type="character" w:customStyle="1" w:styleId="tagChar30">
    <w:name w:val="tag Char3"/>
    <w:rsid w:val="009231B9"/>
  </w:style>
  <w:style w:type="character" w:customStyle="1" w:styleId="medium-normal1">
    <w:name w:val="medium-normal1"/>
    <w:rsid w:val="009231B9"/>
  </w:style>
  <w:style w:type="character" w:customStyle="1" w:styleId="awtw">
    <w:name w:val="awtw"/>
    <w:rsid w:val="009231B9"/>
  </w:style>
  <w:style w:type="character" w:customStyle="1" w:styleId="Citation-AuthorDate">
    <w:name w:val="Citation - Author/Date"/>
    <w:rsid w:val="009231B9"/>
  </w:style>
  <w:style w:type="character" w:customStyle="1" w:styleId="ld3">
    <w:name w:val="ld3"/>
    <w:rsid w:val="009231B9"/>
  </w:style>
  <w:style w:type="character" w:customStyle="1" w:styleId="5Notunderlined">
    <w:name w:val="5 Not underlined"/>
    <w:rsid w:val="009231B9"/>
  </w:style>
  <w:style w:type="paragraph" w:styleId="EndnoteText">
    <w:name w:val="endnote text"/>
    <w:basedOn w:val="Normal"/>
    <w:link w:val="EndnoteTextChar1"/>
    <w:unhideWhenUsed/>
    <w:rsid w:val="009231B9"/>
    <w:rPr>
      <w:sz w:val="20"/>
      <w:szCs w:val="20"/>
    </w:rPr>
  </w:style>
  <w:style w:type="character" w:customStyle="1" w:styleId="EndnoteTextChar1">
    <w:name w:val="Endnote Text Char1"/>
    <w:basedOn w:val="DefaultParagraphFont"/>
    <w:link w:val="EndnoteText"/>
    <w:rsid w:val="009231B9"/>
    <w:rPr>
      <w:rFonts w:ascii="Calibri" w:hAnsi="Calibri" w:cs="Calibri"/>
      <w:sz w:val="20"/>
      <w:szCs w:val="20"/>
    </w:rPr>
  </w:style>
  <w:style w:type="character" w:customStyle="1" w:styleId="stylestylebold12pt">
    <w:name w:val="stylestylebold12pt"/>
    <w:rsid w:val="009231B9"/>
  </w:style>
  <w:style w:type="character" w:customStyle="1" w:styleId="externaledithide">
    <w:name w:val="external_edit_hide"/>
    <w:rsid w:val="009231B9"/>
  </w:style>
  <w:style w:type="character" w:customStyle="1" w:styleId="CharacterStyle20">
    <w:name w:val="Character Style 20"/>
    <w:rsid w:val="009231B9"/>
  </w:style>
  <w:style w:type="character" w:customStyle="1" w:styleId="A9">
    <w:name w:val="A9"/>
    <w:uiPriority w:val="99"/>
    <w:rsid w:val="009231B9"/>
  </w:style>
  <w:style w:type="character" w:customStyle="1" w:styleId="A5">
    <w:name w:val="A5"/>
    <w:uiPriority w:val="99"/>
    <w:rsid w:val="009231B9"/>
  </w:style>
  <w:style w:type="character" w:customStyle="1" w:styleId="see">
    <w:name w:val="see"/>
    <w:rsid w:val="009231B9"/>
  </w:style>
  <w:style w:type="character" w:customStyle="1" w:styleId="CharacterStyle2">
    <w:name w:val="Character Style 2"/>
    <w:uiPriority w:val="99"/>
    <w:rsid w:val="009231B9"/>
  </w:style>
  <w:style w:type="character" w:customStyle="1" w:styleId="lightblue">
    <w:name w:val="lightblue"/>
    <w:rsid w:val="009231B9"/>
  </w:style>
  <w:style w:type="character" w:customStyle="1" w:styleId="centerheadlines">
    <w:name w:val="centerheadlines"/>
    <w:rsid w:val="009231B9"/>
  </w:style>
  <w:style w:type="character" w:customStyle="1" w:styleId="datetime">
    <w:name w:val="datetime"/>
    <w:rsid w:val="009231B9"/>
  </w:style>
  <w:style w:type="character" w:customStyle="1" w:styleId="info">
    <w:name w:val="info"/>
    <w:rsid w:val="009231B9"/>
  </w:style>
  <w:style w:type="character" w:customStyle="1" w:styleId="datestory">
    <w:name w:val="datestory"/>
    <w:rsid w:val="009231B9"/>
  </w:style>
  <w:style w:type="character" w:customStyle="1" w:styleId="A1">
    <w:name w:val="A1"/>
    <w:uiPriority w:val="99"/>
    <w:rsid w:val="009231B9"/>
  </w:style>
  <w:style w:type="character" w:customStyle="1" w:styleId="-SmallText-">
    <w:name w:val="-Small Text-"/>
    <w:rsid w:val="009231B9"/>
  </w:style>
  <w:style w:type="character" w:customStyle="1" w:styleId="goohl1">
    <w:name w:val="goohl1"/>
    <w:rsid w:val="009231B9"/>
  </w:style>
  <w:style w:type="character" w:customStyle="1" w:styleId="goohl2">
    <w:name w:val="goohl2"/>
    <w:rsid w:val="009231B9"/>
  </w:style>
  <w:style w:type="character" w:customStyle="1" w:styleId="goohl0">
    <w:name w:val="goohl0"/>
    <w:rsid w:val="009231B9"/>
  </w:style>
  <w:style w:type="character" w:customStyle="1" w:styleId="StyleUnderlineBorderSinglesolidlineAuto05ptLinew">
    <w:name w:val="Style Underline Border: : (Single solid line Auto  0.5 pt Line w..."/>
    <w:basedOn w:val="DefaultParagraphFont"/>
    <w:rsid w:val="009231B9"/>
  </w:style>
  <w:style w:type="character" w:customStyle="1" w:styleId="citeschar10">
    <w:name w:val="citeschar1"/>
    <w:basedOn w:val="DefaultParagraphFont"/>
    <w:rsid w:val="009231B9"/>
  </w:style>
  <w:style w:type="character" w:customStyle="1" w:styleId="cardunderlinedchar0">
    <w:name w:val="cardunderlinedchar"/>
    <w:basedOn w:val="DefaultParagraphFont"/>
    <w:rsid w:val="009231B9"/>
  </w:style>
  <w:style w:type="paragraph" w:customStyle="1" w:styleId="Style1CharChar">
    <w:name w:val="Style1 Char Char"/>
    <w:basedOn w:val="Normal"/>
    <w:qFormat/>
    <w:rsid w:val="009231B9"/>
  </w:style>
  <w:style w:type="character" w:customStyle="1" w:styleId="Style1CharCharChar">
    <w:name w:val="Style1 Char Char Char"/>
    <w:locked/>
    <w:rsid w:val="009231B9"/>
  </w:style>
  <w:style w:type="character" w:customStyle="1" w:styleId="provider">
    <w:name w:val="provider"/>
    <w:basedOn w:val="DefaultParagraphFont"/>
    <w:rsid w:val="009231B9"/>
  </w:style>
  <w:style w:type="character" w:customStyle="1" w:styleId="grame">
    <w:name w:val="grame"/>
    <w:rsid w:val="009231B9"/>
  </w:style>
  <w:style w:type="character" w:customStyle="1" w:styleId="spelle">
    <w:name w:val="spelle"/>
    <w:rsid w:val="009231B9"/>
  </w:style>
  <w:style w:type="character" w:customStyle="1" w:styleId="vitstorybyline">
    <w:name w:val="vitstorybyline"/>
    <w:rsid w:val="009231B9"/>
  </w:style>
  <w:style w:type="character" w:customStyle="1" w:styleId="yahoobuzzbadge-form">
    <w:name w:val="yahoobuzzbadge-form"/>
    <w:rsid w:val="009231B9"/>
  </w:style>
  <w:style w:type="character" w:customStyle="1" w:styleId="tickerlinx">
    <w:name w:val="tickerlinx"/>
    <w:rsid w:val="009231B9"/>
  </w:style>
  <w:style w:type="character" w:customStyle="1" w:styleId="post-author">
    <w:name w:val="post-author"/>
    <w:rsid w:val="009231B9"/>
  </w:style>
  <w:style w:type="character" w:customStyle="1" w:styleId="post-timestamp">
    <w:name w:val="post-timestamp"/>
    <w:rsid w:val="009231B9"/>
  </w:style>
  <w:style w:type="character" w:customStyle="1" w:styleId="mw-headline">
    <w:name w:val="mw-headline"/>
    <w:rsid w:val="009231B9"/>
  </w:style>
  <w:style w:type="character" w:customStyle="1" w:styleId="month">
    <w:name w:val="month"/>
    <w:rsid w:val="009231B9"/>
  </w:style>
  <w:style w:type="character" w:customStyle="1" w:styleId="2xBoldUnderline">
    <w:name w:val="2x_Bold_Underline"/>
    <w:rsid w:val="009231B9"/>
  </w:style>
  <w:style w:type="character" w:customStyle="1" w:styleId="texttitlebigred">
    <w:name w:val="texttitlebigred"/>
    <w:rsid w:val="009231B9"/>
  </w:style>
  <w:style w:type="character" w:customStyle="1" w:styleId="subtitles">
    <w:name w:val="subtitles"/>
    <w:rsid w:val="009231B9"/>
  </w:style>
  <w:style w:type="character" w:customStyle="1" w:styleId="CiteCardChar1">
    <w:name w:val="Cite_Card Char1"/>
    <w:rsid w:val="009231B9"/>
  </w:style>
  <w:style w:type="character" w:customStyle="1" w:styleId="paramv">
    <w:name w:val="paramv"/>
    <w:rsid w:val="009231B9"/>
  </w:style>
  <w:style w:type="character" w:customStyle="1" w:styleId="quotepeekbase">
    <w:name w:val="quotepeekbase"/>
    <w:rsid w:val="009231B9"/>
  </w:style>
  <w:style w:type="character" w:customStyle="1" w:styleId="symbol">
    <w:name w:val="symbol"/>
    <w:rsid w:val="009231B9"/>
  </w:style>
  <w:style w:type="character" w:customStyle="1" w:styleId="data">
    <w:name w:val="data"/>
    <w:rsid w:val="009231B9"/>
  </w:style>
  <w:style w:type="character" w:customStyle="1" w:styleId="cross-head">
    <w:name w:val="cross-head"/>
    <w:rsid w:val="009231B9"/>
  </w:style>
  <w:style w:type="character" w:customStyle="1" w:styleId="scaps">
    <w:name w:val="scaps"/>
    <w:rsid w:val="009231B9"/>
  </w:style>
  <w:style w:type="character" w:customStyle="1" w:styleId="pub-date">
    <w:name w:val="pub-date"/>
    <w:rsid w:val="009231B9"/>
  </w:style>
  <w:style w:type="character" w:customStyle="1" w:styleId="AuthorDateF4">
    <w:name w:val="Author Date (F4)"/>
    <w:rsid w:val="009231B9"/>
  </w:style>
  <w:style w:type="character" w:customStyle="1" w:styleId="BoldUnderlineF6">
    <w:name w:val="Bold Underline (F6)"/>
    <w:rsid w:val="009231B9"/>
  </w:style>
  <w:style w:type="character" w:customStyle="1" w:styleId="grouptext">
    <w:name w:val="group_text"/>
    <w:rsid w:val="009231B9"/>
  </w:style>
  <w:style w:type="character" w:customStyle="1" w:styleId="authors">
    <w:name w:val="authors"/>
    <w:rsid w:val="009231B9"/>
  </w:style>
  <w:style w:type="character" w:customStyle="1" w:styleId="StyleArial12ptBoldItalic">
    <w:name w:val="Style Arial 12 pt Bold Italic"/>
    <w:rsid w:val="009231B9"/>
  </w:style>
  <w:style w:type="character" w:customStyle="1" w:styleId="verdana12grey1">
    <w:name w:val="verdana12grey1"/>
    <w:rsid w:val="009231B9"/>
  </w:style>
  <w:style w:type="character" w:customStyle="1" w:styleId="verdana9grey1a">
    <w:name w:val="verdana9grey1a"/>
    <w:rsid w:val="009231B9"/>
  </w:style>
  <w:style w:type="character" w:customStyle="1" w:styleId="nn-twttr-share-btn">
    <w:name w:val="nn-twttr-share-btn"/>
    <w:rsid w:val="009231B9"/>
  </w:style>
  <w:style w:type="character" w:customStyle="1" w:styleId="count">
    <w:name w:val="count"/>
    <w:rsid w:val="009231B9"/>
  </w:style>
  <w:style w:type="character" w:customStyle="1" w:styleId="fbbuttontext">
    <w:name w:val="fb_button_text"/>
    <w:rsid w:val="009231B9"/>
  </w:style>
  <w:style w:type="character" w:customStyle="1" w:styleId="comment-count">
    <w:name w:val="comment-count"/>
    <w:rsid w:val="009231B9"/>
  </w:style>
  <w:style w:type="character" w:customStyle="1" w:styleId="comment-count-text">
    <w:name w:val="comment-count-text"/>
    <w:rsid w:val="009231B9"/>
  </w:style>
  <w:style w:type="character" w:customStyle="1" w:styleId="lightheader">
    <w:name w:val="lightheader"/>
    <w:rsid w:val="009231B9"/>
  </w:style>
  <w:style w:type="character" w:customStyle="1" w:styleId="CiteCardCharCharCharCharChar">
    <w:name w:val="Cite_Card Char Char Char Char Char"/>
    <w:rsid w:val="009231B9"/>
  </w:style>
  <w:style w:type="character" w:customStyle="1" w:styleId="CiteCardCharCharCharCharCharChar">
    <w:name w:val="Cite_Card Char Char Char Char Char Char"/>
    <w:rsid w:val="009231B9"/>
  </w:style>
  <w:style w:type="character" w:customStyle="1" w:styleId="yahoobuzzbadge">
    <w:name w:val="yahoobuzzbadge"/>
    <w:rsid w:val="009231B9"/>
  </w:style>
  <w:style w:type="character" w:customStyle="1" w:styleId="fbsharecountinner">
    <w:name w:val="fb_share_count_inner"/>
    <w:rsid w:val="009231B9"/>
  </w:style>
  <w:style w:type="character" w:customStyle="1" w:styleId="fbconnectbuttontext">
    <w:name w:val="fbconnectbutton_text"/>
    <w:rsid w:val="009231B9"/>
  </w:style>
  <w:style w:type="paragraph" w:customStyle="1" w:styleId="Sourcename">
    <w:name w:val="Source name"/>
    <w:basedOn w:val="Normal"/>
    <w:qFormat/>
    <w:rsid w:val="009231B9"/>
  </w:style>
  <w:style w:type="character" w:customStyle="1" w:styleId="SourcenameChar">
    <w:name w:val="Source name Char"/>
    <w:locked/>
    <w:rsid w:val="009231B9"/>
  </w:style>
  <w:style w:type="character" w:customStyle="1" w:styleId="StrongEmphasis">
    <w:name w:val="Strong Emphasis"/>
    <w:rsid w:val="009231B9"/>
  </w:style>
  <w:style w:type="character" w:customStyle="1" w:styleId="Caption2">
    <w:name w:val="Caption2"/>
    <w:rsid w:val="009231B9"/>
  </w:style>
  <w:style w:type="character" w:customStyle="1" w:styleId="article-articlebody">
    <w:name w:val="article-articlebody"/>
    <w:basedOn w:val="DefaultParagraphFont"/>
    <w:rsid w:val="009231B9"/>
  </w:style>
  <w:style w:type="character" w:customStyle="1" w:styleId="pageheader0">
    <w:name w:val="pageheader"/>
    <w:basedOn w:val="DefaultParagraphFont"/>
    <w:rsid w:val="009231B9"/>
  </w:style>
  <w:style w:type="character" w:customStyle="1" w:styleId="AuthorCharChar">
    <w:name w:val="Author Char Char"/>
    <w:rsid w:val="009231B9"/>
  </w:style>
  <w:style w:type="character" w:customStyle="1" w:styleId="smallchar0">
    <w:name w:val="smallchar"/>
    <w:basedOn w:val="DefaultParagraphFont"/>
    <w:rsid w:val="009231B9"/>
  </w:style>
  <w:style w:type="character" w:customStyle="1" w:styleId="Shortcite">
    <w:name w:val="Shortcite"/>
    <w:rsid w:val="009231B9"/>
  </w:style>
  <w:style w:type="character" w:customStyle="1" w:styleId="Longcite">
    <w:name w:val="Longcite"/>
    <w:rsid w:val="009231B9"/>
  </w:style>
  <w:style w:type="character" w:customStyle="1" w:styleId="StyleStyle7pt8pt">
    <w:name w:val="Style Style 7 pt + 8 pt"/>
    <w:rsid w:val="009231B9"/>
  </w:style>
  <w:style w:type="character" w:customStyle="1" w:styleId="StyleStyleThickunderlineBold1">
    <w:name w:val="Style Style Thick underline + Bold1"/>
    <w:rsid w:val="009231B9"/>
  </w:style>
  <w:style w:type="character" w:customStyle="1" w:styleId="StyleUnderline2">
    <w:name w:val="Style Underline2"/>
    <w:rsid w:val="009231B9"/>
  </w:style>
  <w:style w:type="character" w:customStyle="1" w:styleId="address">
    <w:name w:val="address"/>
    <w:rsid w:val="009231B9"/>
  </w:style>
  <w:style w:type="character" w:customStyle="1" w:styleId="NormalizationChar">
    <w:name w:val="Normalization Char"/>
    <w:rsid w:val="009231B9"/>
  </w:style>
  <w:style w:type="character" w:customStyle="1" w:styleId="maintextbldleft">
    <w:name w:val="maintextbldleft"/>
    <w:basedOn w:val="DefaultParagraphFont"/>
    <w:rsid w:val="009231B9"/>
  </w:style>
  <w:style w:type="character" w:customStyle="1" w:styleId="maintextleft">
    <w:name w:val="maintextleft"/>
    <w:basedOn w:val="DefaultParagraphFont"/>
    <w:rsid w:val="009231B9"/>
  </w:style>
  <w:style w:type="character" w:customStyle="1" w:styleId="highlight1">
    <w:name w:val="highlight"/>
    <w:rsid w:val="009231B9"/>
  </w:style>
  <w:style w:type="character" w:customStyle="1" w:styleId="Shrinker">
    <w:name w:val="Shrinker"/>
    <w:rsid w:val="009231B9"/>
  </w:style>
  <w:style w:type="character" w:customStyle="1" w:styleId="heading2char1">
    <w:name w:val="heading2char"/>
    <w:basedOn w:val="DefaultParagraphFont"/>
    <w:rsid w:val="009231B9"/>
  </w:style>
  <w:style w:type="character" w:customStyle="1" w:styleId="heading3char1">
    <w:name w:val="heading3char1"/>
    <w:basedOn w:val="DefaultParagraphFont"/>
    <w:rsid w:val="009231B9"/>
  </w:style>
  <w:style w:type="character" w:customStyle="1" w:styleId="underlinea">
    <w:name w:val="underlinea"/>
    <w:basedOn w:val="DefaultParagraphFont"/>
    <w:rsid w:val="009231B9"/>
  </w:style>
  <w:style w:type="character" w:customStyle="1" w:styleId="StyleUnderlineChar9pt2">
    <w:name w:val="Style Underline Char + 9 pt2"/>
    <w:rsid w:val="009231B9"/>
  </w:style>
  <w:style w:type="character" w:customStyle="1" w:styleId="StyleUnderlineChar9ptBold1">
    <w:name w:val="Style Underline Char + 9 pt Bold1"/>
    <w:rsid w:val="009231B9"/>
  </w:style>
  <w:style w:type="character" w:customStyle="1" w:styleId="FontStyle329">
    <w:name w:val="Font Style329"/>
    <w:uiPriority w:val="99"/>
    <w:rsid w:val="009231B9"/>
  </w:style>
  <w:style w:type="character" w:customStyle="1" w:styleId="styleboldunderline">
    <w:name w:val="styleboldunderline"/>
    <w:rsid w:val="009231B9"/>
  </w:style>
  <w:style w:type="character" w:customStyle="1" w:styleId="FontStyle232">
    <w:name w:val="Font Style232"/>
    <w:uiPriority w:val="99"/>
    <w:rsid w:val="009231B9"/>
  </w:style>
  <w:style w:type="character" w:customStyle="1" w:styleId="MicroTextCharChar">
    <w:name w:val="MicroText Char Char"/>
    <w:rsid w:val="009231B9"/>
  </w:style>
  <w:style w:type="character" w:customStyle="1" w:styleId="style61">
    <w:name w:val="style6"/>
    <w:rsid w:val="009231B9"/>
  </w:style>
  <w:style w:type="character" w:customStyle="1" w:styleId="Title2">
    <w:name w:val="Title2"/>
    <w:basedOn w:val="DefaultParagraphFont"/>
    <w:rsid w:val="009231B9"/>
  </w:style>
  <w:style w:type="character" w:customStyle="1" w:styleId="pmterms12">
    <w:name w:val="pmterms12"/>
    <w:basedOn w:val="DefaultParagraphFont"/>
    <w:rsid w:val="009231B9"/>
  </w:style>
  <w:style w:type="character" w:customStyle="1" w:styleId="cardtextsmallCharCharCharCharCharCharCharCharCharCharCharChar">
    <w:name w:val="card text small Char Char Char Char Char Char Char Char Char Char Char Char"/>
    <w:basedOn w:val="DefaultParagraphFont"/>
    <w:rsid w:val="009231B9"/>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9231B9"/>
  </w:style>
  <w:style w:type="character" w:customStyle="1" w:styleId="BoldandUnderlineChar1Char2CharChar">
    <w:name w:val="Bold and Underline Char1 Char2 Char Char"/>
    <w:basedOn w:val="DefaultParagraphFont"/>
    <w:rsid w:val="009231B9"/>
  </w:style>
  <w:style w:type="character" w:customStyle="1" w:styleId="UnderlineChar1Char1">
    <w:name w:val="Underline Char1 Char1"/>
    <w:basedOn w:val="DefaultParagraphFont"/>
    <w:rsid w:val="009231B9"/>
  </w:style>
  <w:style w:type="character" w:customStyle="1" w:styleId="BoldText12pt">
    <w:name w:val="Bold Text 12 pt"/>
    <w:autoRedefine/>
    <w:rsid w:val="009231B9"/>
  </w:style>
  <w:style w:type="character" w:customStyle="1" w:styleId="BodyTextIndent2Char1">
    <w:name w:val="Body Text Indent 2 Char1"/>
    <w:basedOn w:val="DefaultParagraphFont"/>
    <w:rsid w:val="009231B9"/>
    <w:rPr>
      <w:rFonts w:ascii="Calibri" w:eastAsiaTheme="minorHAnsi" w:hAnsi="Calibri"/>
      <w:sz w:val="22"/>
      <w:szCs w:val="22"/>
    </w:rPr>
  </w:style>
  <w:style w:type="character" w:customStyle="1" w:styleId="Style2CharChar">
    <w:name w:val="Style2 Char Char"/>
    <w:basedOn w:val="DefaultParagraphFont"/>
    <w:rsid w:val="009231B9"/>
  </w:style>
  <w:style w:type="character" w:customStyle="1" w:styleId="DebateCiteCharCharChar">
    <w:name w:val="Debate Cite Char Char Char"/>
    <w:basedOn w:val="DefaultParagraphFont"/>
    <w:rsid w:val="009231B9"/>
  </w:style>
  <w:style w:type="paragraph" w:styleId="BodyTextFirstIndent">
    <w:name w:val="Body Text First Indent"/>
    <w:basedOn w:val="BodyText"/>
    <w:link w:val="BodyTextFirstIndentChar1"/>
    <w:rsid w:val="009231B9"/>
    <w:pPr>
      <w:spacing w:after="0" w:line="240" w:lineRule="auto"/>
      <w:ind w:firstLine="360"/>
    </w:pPr>
    <w:rPr>
      <w:rFonts w:ascii="Georgia" w:hAnsi="Georgia" w:cstheme="minorBidi"/>
      <w:lang w:eastAsia="en-US"/>
    </w:rPr>
  </w:style>
  <w:style w:type="character" w:customStyle="1" w:styleId="BodyTextFirstIndentChar1">
    <w:name w:val="Body Text First Indent Char1"/>
    <w:basedOn w:val="BodyTextChar1"/>
    <w:link w:val="BodyTextFirstIndent"/>
    <w:rsid w:val="009231B9"/>
    <w:rPr>
      <w:rFonts w:ascii="Georgia" w:hAnsi="Georgia" w:cs="Calibri"/>
      <w:sz w:val="26"/>
    </w:rPr>
  </w:style>
  <w:style w:type="character" w:customStyle="1" w:styleId="Style10ptBold">
    <w:name w:val="Style 10 pt Bold"/>
    <w:basedOn w:val="DefaultParagraphFont"/>
    <w:rsid w:val="009231B9"/>
  </w:style>
  <w:style w:type="character" w:customStyle="1" w:styleId="text9">
    <w:name w:val="text9"/>
    <w:basedOn w:val="DefaultParagraphFont"/>
    <w:rsid w:val="009231B9"/>
  </w:style>
  <w:style w:type="character" w:customStyle="1" w:styleId="text21">
    <w:name w:val="text21"/>
    <w:basedOn w:val="DefaultParagraphFont"/>
    <w:rsid w:val="009231B9"/>
  </w:style>
  <w:style w:type="character" w:customStyle="1" w:styleId="text19">
    <w:name w:val="text19"/>
    <w:basedOn w:val="DefaultParagraphFont"/>
    <w:rsid w:val="009231B9"/>
  </w:style>
  <w:style w:type="character" w:customStyle="1" w:styleId="term2">
    <w:name w:val="term2"/>
    <w:basedOn w:val="DefaultParagraphFont"/>
    <w:rsid w:val="009231B9"/>
  </w:style>
  <w:style w:type="character" w:customStyle="1" w:styleId="ToReadChar">
    <w:name w:val="To Read Char"/>
    <w:basedOn w:val="DefaultParagraphFont"/>
    <w:rsid w:val="009231B9"/>
  </w:style>
  <w:style w:type="character" w:customStyle="1" w:styleId="ToReadCharChar">
    <w:name w:val="To Read Char Char"/>
    <w:basedOn w:val="DefaultParagraphFont"/>
    <w:rsid w:val="009231B9"/>
  </w:style>
  <w:style w:type="character" w:customStyle="1" w:styleId="bio">
    <w:name w:val="bio"/>
    <w:basedOn w:val="DefaultParagraphFont"/>
    <w:rsid w:val="009231B9"/>
  </w:style>
  <w:style w:type="character" w:customStyle="1" w:styleId="storytextstyle">
    <w:name w:val="storytextstyle"/>
    <w:basedOn w:val="DefaultParagraphFont"/>
    <w:rsid w:val="009231B9"/>
  </w:style>
  <w:style w:type="character" w:customStyle="1" w:styleId="cardunderlinedCharChar">
    <w:name w:val="card underlined Char Char"/>
    <w:basedOn w:val="DefaultParagraphFont"/>
    <w:rsid w:val="009231B9"/>
  </w:style>
  <w:style w:type="character" w:customStyle="1" w:styleId="articlehead21">
    <w:name w:val="articlehead21"/>
    <w:basedOn w:val="DefaultParagraphFont"/>
    <w:rsid w:val="009231B9"/>
  </w:style>
  <w:style w:type="character" w:customStyle="1" w:styleId="TagCiteChar10">
    <w:name w:val="Tag/Cite Char1"/>
    <w:basedOn w:val="DefaultParagraphFont"/>
    <w:rsid w:val="009231B9"/>
  </w:style>
  <w:style w:type="character" w:customStyle="1" w:styleId="CardCharChar0">
    <w:name w:val="Card Char Char"/>
    <w:basedOn w:val="DefaultParagraphFont"/>
    <w:rsid w:val="009231B9"/>
  </w:style>
  <w:style w:type="character" w:customStyle="1" w:styleId="BriefTitle1Char">
    <w:name w:val="Brief Title 1 Char"/>
    <w:basedOn w:val="DefaultParagraphFont"/>
    <w:rsid w:val="009231B9"/>
  </w:style>
  <w:style w:type="character" w:customStyle="1" w:styleId="TagCiteCharChar">
    <w:name w:val="Tag/Cite Char Char"/>
    <w:basedOn w:val="DefaultParagraphFont"/>
    <w:rsid w:val="009231B9"/>
  </w:style>
  <w:style w:type="character" w:customStyle="1" w:styleId="prodgeneral1">
    <w:name w:val="prodgeneral1"/>
    <w:basedOn w:val="DefaultParagraphFont"/>
    <w:rsid w:val="009231B9"/>
  </w:style>
  <w:style w:type="character" w:customStyle="1" w:styleId="texto11">
    <w:name w:val="texto11"/>
    <w:basedOn w:val="DefaultParagraphFont"/>
    <w:rsid w:val="009231B9"/>
  </w:style>
  <w:style w:type="character" w:customStyle="1" w:styleId="date10">
    <w:name w:val="date1"/>
    <w:basedOn w:val="DefaultParagraphFont"/>
    <w:rsid w:val="009231B9"/>
  </w:style>
  <w:style w:type="character" w:customStyle="1" w:styleId="summary1">
    <w:name w:val="summary1"/>
    <w:basedOn w:val="DefaultParagraphFont"/>
    <w:rsid w:val="009231B9"/>
  </w:style>
  <w:style w:type="character" w:customStyle="1" w:styleId="text3">
    <w:name w:val="text3"/>
    <w:basedOn w:val="DefaultParagraphFont"/>
    <w:rsid w:val="009231B9"/>
  </w:style>
  <w:style w:type="character" w:customStyle="1" w:styleId="featurecontentgray1">
    <w:name w:val="featurecontentgray1"/>
    <w:basedOn w:val="DefaultParagraphFont"/>
    <w:rsid w:val="009231B9"/>
  </w:style>
  <w:style w:type="character" w:customStyle="1" w:styleId="CardCharCharChar0">
    <w:name w:val="Card Char Char Char"/>
    <w:basedOn w:val="DefaultParagraphFont"/>
    <w:rsid w:val="009231B9"/>
  </w:style>
  <w:style w:type="character" w:customStyle="1" w:styleId="big1">
    <w:name w:val="big1"/>
    <w:basedOn w:val="DefaultParagraphFont"/>
    <w:rsid w:val="009231B9"/>
  </w:style>
  <w:style w:type="character" w:customStyle="1" w:styleId="articletitle1">
    <w:name w:val="articletitle1"/>
    <w:basedOn w:val="DefaultParagraphFont"/>
    <w:rsid w:val="009231B9"/>
  </w:style>
  <w:style w:type="character" w:customStyle="1" w:styleId="prodgeneral">
    <w:name w:val="prodgeneral"/>
    <w:basedOn w:val="DefaultParagraphFont"/>
    <w:rsid w:val="009231B9"/>
  </w:style>
  <w:style w:type="character" w:customStyle="1" w:styleId="Style10pt">
    <w:name w:val="Style 10 pt"/>
    <w:basedOn w:val="DefaultParagraphFont"/>
    <w:rsid w:val="009231B9"/>
  </w:style>
  <w:style w:type="character" w:customStyle="1" w:styleId="StyleUnderlineChar0">
    <w:name w:val="Style Underline + Char"/>
    <w:basedOn w:val="DefaultParagraphFont"/>
    <w:rsid w:val="009231B9"/>
  </w:style>
  <w:style w:type="character" w:customStyle="1" w:styleId="highlightChar">
    <w:name w:val="highlight Char"/>
    <w:basedOn w:val="DefaultParagraphFont"/>
    <w:rsid w:val="009231B9"/>
  </w:style>
  <w:style w:type="character" w:customStyle="1" w:styleId="citeChar0">
    <w:name w:val="cite Char"/>
    <w:basedOn w:val="DefaultParagraphFont"/>
    <w:rsid w:val="009231B9"/>
  </w:style>
  <w:style w:type="character" w:customStyle="1" w:styleId="OffensiveLanguageChar">
    <w:name w:val="Offensive Language Char"/>
    <w:rsid w:val="009231B9"/>
  </w:style>
  <w:style w:type="character" w:customStyle="1" w:styleId="yellowfadeinnerspan">
    <w:name w:val="yellowfadeinnerspan"/>
    <w:rsid w:val="009231B9"/>
  </w:style>
  <w:style w:type="character" w:customStyle="1" w:styleId="ipa">
    <w:name w:val="ipa"/>
    <w:basedOn w:val="DefaultParagraphFont"/>
    <w:rsid w:val="009231B9"/>
  </w:style>
  <w:style w:type="table" w:customStyle="1" w:styleId="TableGrid1">
    <w:name w:val="Table Grid1"/>
    <w:basedOn w:val="TableNormal"/>
    <w:rsid w:val="009231B9"/>
    <w:pPr>
      <w:spacing w:after="200" w:line="276" w:lineRule="auto"/>
    </w:pPr>
    <w:tblPr/>
  </w:style>
  <w:style w:type="character" w:customStyle="1" w:styleId="StyleciteChar">
    <w:name w:val="Style cite + Char"/>
    <w:basedOn w:val="DefaultParagraphFont"/>
    <w:rsid w:val="009231B9"/>
  </w:style>
  <w:style w:type="character" w:customStyle="1" w:styleId="H4TagChar1">
    <w:name w:val="H4 (Tag) Char1"/>
    <w:locked/>
    <w:rsid w:val="009231B9"/>
  </w:style>
  <w:style w:type="paragraph" w:customStyle="1" w:styleId="description">
    <w:name w:val="description"/>
    <w:basedOn w:val="Normal"/>
    <w:uiPriority w:val="99"/>
    <w:qFormat/>
    <w:rsid w:val="009231B9"/>
  </w:style>
  <w:style w:type="paragraph" w:customStyle="1" w:styleId="credit">
    <w:name w:val="credit"/>
    <w:basedOn w:val="Normal"/>
    <w:next w:val="BodyText5"/>
    <w:qFormat/>
    <w:rsid w:val="009231B9"/>
  </w:style>
  <w:style w:type="character" w:customStyle="1" w:styleId="DebateUnderlinedChar">
    <w:name w:val="Debate Underlined Char"/>
    <w:locked/>
    <w:rsid w:val="009231B9"/>
  </w:style>
  <w:style w:type="paragraph" w:customStyle="1" w:styleId="DebateUnderlined">
    <w:name w:val="Debate Underlined"/>
    <w:basedOn w:val="Normal"/>
    <w:next w:val="about"/>
    <w:qFormat/>
    <w:rsid w:val="009231B9"/>
  </w:style>
  <w:style w:type="character" w:customStyle="1" w:styleId="Card10f2Char">
    <w:name w:val="Card.10.f2 Char"/>
    <w:locked/>
    <w:rsid w:val="009231B9"/>
  </w:style>
  <w:style w:type="paragraph" w:customStyle="1" w:styleId="Card10f2">
    <w:name w:val="Card.10.f2"/>
    <w:basedOn w:val="Normal"/>
    <w:next w:val="thumbnail"/>
    <w:autoRedefine/>
    <w:qFormat/>
    <w:rsid w:val="009231B9"/>
  </w:style>
  <w:style w:type="character" w:customStyle="1" w:styleId="Bodytext4">
    <w:name w:val="Body text_"/>
    <w:basedOn w:val="DefaultParagraphFont"/>
    <w:link w:val="BodyText20"/>
    <w:locked/>
    <w:rsid w:val="009231B9"/>
    <w:rPr>
      <w:shd w:val="clear" w:color="auto" w:fill="FFFFFF"/>
    </w:rPr>
  </w:style>
  <w:style w:type="paragraph" w:customStyle="1" w:styleId="BodyText5">
    <w:name w:val="Body Text5"/>
    <w:basedOn w:val="Normal"/>
    <w:next w:val="wallacepara"/>
    <w:qFormat/>
    <w:rsid w:val="009231B9"/>
  </w:style>
  <w:style w:type="paragraph" w:customStyle="1" w:styleId="user">
    <w:name w:val="user"/>
    <w:basedOn w:val="Normal"/>
    <w:next w:val="morelink"/>
    <w:qFormat/>
    <w:rsid w:val="009231B9"/>
  </w:style>
  <w:style w:type="paragraph" w:customStyle="1" w:styleId="about">
    <w:name w:val="about"/>
    <w:basedOn w:val="Normal"/>
    <w:next w:val="audiolink"/>
    <w:qFormat/>
    <w:rsid w:val="009231B9"/>
  </w:style>
  <w:style w:type="paragraph" w:customStyle="1" w:styleId="t6">
    <w:name w:val="t6"/>
    <w:basedOn w:val="Normal"/>
    <w:next w:val="nav1"/>
    <w:qFormat/>
    <w:rsid w:val="009231B9"/>
  </w:style>
  <w:style w:type="paragraph" w:customStyle="1" w:styleId="thumbnail">
    <w:name w:val="thumbnail"/>
    <w:basedOn w:val="Normal"/>
    <w:next w:val="nav2"/>
    <w:qFormat/>
    <w:rsid w:val="009231B9"/>
  </w:style>
  <w:style w:type="paragraph" w:customStyle="1" w:styleId="stand-first-alone">
    <w:name w:val="stand-first-alone"/>
    <w:basedOn w:val="Normal"/>
    <w:next w:val="Pa0"/>
    <w:qFormat/>
    <w:rsid w:val="009231B9"/>
  </w:style>
  <w:style w:type="paragraph" w:customStyle="1" w:styleId="wallacepara">
    <w:name w:val="wallacepara"/>
    <w:basedOn w:val="Normal"/>
    <w:next w:val="CM45"/>
    <w:qFormat/>
    <w:rsid w:val="009231B9"/>
  </w:style>
  <w:style w:type="paragraph" w:customStyle="1" w:styleId="morelink">
    <w:name w:val="morelink"/>
    <w:basedOn w:val="Normal"/>
    <w:next w:val="CM46"/>
    <w:qFormat/>
    <w:rsid w:val="009231B9"/>
  </w:style>
  <w:style w:type="paragraph" w:customStyle="1" w:styleId="audiolink">
    <w:name w:val="audiolink"/>
    <w:basedOn w:val="Normal"/>
    <w:next w:val="F4-NormalText"/>
    <w:qFormat/>
    <w:rsid w:val="009231B9"/>
  </w:style>
  <w:style w:type="paragraph" w:customStyle="1" w:styleId="titlestyle1">
    <w:name w:val="titlestyle1"/>
    <w:basedOn w:val="Normal"/>
    <w:next w:val="FullText"/>
    <w:qFormat/>
    <w:rsid w:val="009231B9"/>
  </w:style>
  <w:style w:type="paragraph" w:customStyle="1" w:styleId="nav1">
    <w:name w:val="nav1"/>
    <w:basedOn w:val="Normal"/>
    <w:next w:val="TagLine"/>
    <w:qFormat/>
    <w:rsid w:val="009231B9"/>
  </w:style>
  <w:style w:type="paragraph" w:customStyle="1" w:styleId="nav2">
    <w:name w:val="nav2"/>
    <w:basedOn w:val="Normal"/>
    <w:qFormat/>
    <w:rsid w:val="009231B9"/>
  </w:style>
  <w:style w:type="paragraph" w:customStyle="1" w:styleId="Pa0">
    <w:name w:val="Pa0"/>
    <w:basedOn w:val="Normal"/>
    <w:uiPriority w:val="99"/>
    <w:qFormat/>
    <w:rsid w:val="009231B9"/>
  </w:style>
  <w:style w:type="paragraph" w:customStyle="1" w:styleId="CM45">
    <w:name w:val="CM45"/>
    <w:basedOn w:val="Normal"/>
    <w:uiPriority w:val="99"/>
    <w:qFormat/>
    <w:rsid w:val="009231B9"/>
  </w:style>
  <w:style w:type="paragraph" w:customStyle="1" w:styleId="CM46">
    <w:name w:val="CM46"/>
    <w:basedOn w:val="Normal"/>
    <w:uiPriority w:val="99"/>
    <w:qFormat/>
    <w:rsid w:val="009231B9"/>
  </w:style>
  <w:style w:type="paragraph" w:customStyle="1" w:styleId="F4-NormalText">
    <w:name w:val="F4 - Normal Text"/>
    <w:basedOn w:val="Normal"/>
    <w:uiPriority w:val="99"/>
    <w:qFormat/>
    <w:rsid w:val="009231B9"/>
  </w:style>
  <w:style w:type="character" w:customStyle="1" w:styleId="Heading18">
    <w:name w:val="Heading #18_"/>
    <w:basedOn w:val="DefaultParagraphFont"/>
    <w:locked/>
    <w:rsid w:val="009231B9"/>
  </w:style>
  <w:style w:type="paragraph" w:customStyle="1" w:styleId="Heading180">
    <w:name w:val="Heading #18"/>
    <w:basedOn w:val="Normal"/>
    <w:qFormat/>
    <w:rsid w:val="009231B9"/>
  </w:style>
  <w:style w:type="character" w:customStyle="1" w:styleId="Picturecaption2">
    <w:name w:val="Picture caption (2)_"/>
    <w:basedOn w:val="DefaultParagraphFont"/>
    <w:locked/>
    <w:rsid w:val="009231B9"/>
  </w:style>
  <w:style w:type="paragraph" w:customStyle="1" w:styleId="Picturecaption20">
    <w:name w:val="Picture caption (2)"/>
    <w:basedOn w:val="Normal"/>
    <w:qFormat/>
    <w:rsid w:val="009231B9"/>
  </w:style>
  <w:style w:type="character" w:customStyle="1" w:styleId="Picturecaption">
    <w:name w:val="Picture caption_"/>
    <w:basedOn w:val="DefaultParagraphFont"/>
    <w:locked/>
    <w:rsid w:val="009231B9"/>
  </w:style>
  <w:style w:type="paragraph" w:customStyle="1" w:styleId="Picturecaption0">
    <w:name w:val="Picture caption"/>
    <w:basedOn w:val="Normal"/>
    <w:qFormat/>
    <w:rsid w:val="009231B9"/>
  </w:style>
  <w:style w:type="character" w:customStyle="1" w:styleId="Bodytext31">
    <w:name w:val="Body text (31)_"/>
    <w:basedOn w:val="DefaultParagraphFont"/>
    <w:locked/>
    <w:rsid w:val="009231B9"/>
  </w:style>
  <w:style w:type="paragraph" w:customStyle="1" w:styleId="Bodytext310">
    <w:name w:val="Body text (31)"/>
    <w:basedOn w:val="Normal"/>
    <w:qFormat/>
    <w:rsid w:val="009231B9"/>
  </w:style>
  <w:style w:type="character" w:customStyle="1" w:styleId="Heading22">
    <w:name w:val="Heading #22_"/>
    <w:basedOn w:val="DefaultParagraphFont"/>
    <w:locked/>
    <w:rsid w:val="009231B9"/>
  </w:style>
  <w:style w:type="paragraph" w:customStyle="1" w:styleId="Heading220">
    <w:name w:val="Heading #22"/>
    <w:basedOn w:val="Normal"/>
    <w:qFormat/>
    <w:rsid w:val="009231B9"/>
  </w:style>
  <w:style w:type="character" w:customStyle="1" w:styleId="Bodytext131">
    <w:name w:val="Body text (131)_"/>
    <w:basedOn w:val="DefaultParagraphFont"/>
    <w:locked/>
    <w:rsid w:val="009231B9"/>
  </w:style>
  <w:style w:type="paragraph" w:customStyle="1" w:styleId="Bodytext1310">
    <w:name w:val="Body text (131)"/>
    <w:basedOn w:val="Normal"/>
    <w:qFormat/>
    <w:rsid w:val="009231B9"/>
  </w:style>
  <w:style w:type="character" w:customStyle="1" w:styleId="Bodytext140">
    <w:name w:val="Body text (140)_"/>
    <w:basedOn w:val="DefaultParagraphFont"/>
    <w:locked/>
    <w:rsid w:val="009231B9"/>
  </w:style>
  <w:style w:type="paragraph" w:customStyle="1" w:styleId="Bodytext1400">
    <w:name w:val="Body text (140)"/>
    <w:basedOn w:val="Normal"/>
    <w:qFormat/>
    <w:rsid w:val="009231B9"/>
  </w:style>
  <w:style w:type="character" w:customStyle="1" w:styleId="Bodytext141">
    <w:name w:val="Body text (141)_"/>
    <w:basedOn w:val="DefaultParagraphFont"/>
    <w:locked/>
    <w:rsid w:val="009231B9"/>
  </w:style>
  <w:style w:type="paragraph" w:customStyle="1" w:styleId="Bodytext1410">
    <w:name w:val="Body text (141)"/>
    <w:basedOn w:val="Normal"/>
    <w:qFormat/>
    <w:rsid w:val="009231B9"/>
  </w:style>
  <w:style w:type="character" w:customStyle="1" w:styleId="Tableofcontents20">
    <w:name w:val="Table of contents (20)_"/>
    <w:basedOn w:val="DefaultParagraphFont"/>
    <w:locked/>
    <w:rsid w:val="009231B9"/>
  </w:style>
  <w:style w:type="paragraph" w:customStyle="1" w:styleId="Tableofcontents200">
    <w:name w:val="Table of contents (20)"/>
    <w:basedOn w:val="Normal"/>
    <w:qFormat/>
    <w:rsid w:val="009231B9"/>
  </w:style>
  <w:style w:type="character" w:customStyle="1" w:styleId="Tableofcontents21">
    <w:name w:val="Table of contents (21)_"/>
    <w:basedOn w:val="DefaultParagraphFont"/>
    <w:locked/>
    <w:rsid w:val="009231B9"/>
  </w:style>
  <w:style w:type="paragraph" w:customStyle="1" w:styleId="Tableofcontents210">
    <w:name w:val="Table of contents (21)"/>
    <w:basedOn w:val="Normal"/>
    <w:qFormat/>
    <w:rsid w:val="009231B9"/>
  </w:style>
  <w:style w:type="character" w:customStyle="1" w:styleId="Tableofcontents22">
    <w:name w:val="Table of contents (22)_"/>
    <w:basedOn w:val="DefaultParagraphFont"/>
    <w:locked/>
    <w:rsid w:val="009231B9"/>
  </w:style>
  <w:style w:type="paragraph" w:customStyle="1" w:styleId="Tableofcontents220">
    <w:name w:val="Table of contents (22)"/>
    <w:basedOn w:val="Normal"/>
    <w:qFormat/>
    <w:rsid w:val="009231B9"/>
  </w:style>
  <w:style w:type="character" w:customStyle="1" w:styleId="Bodytext142">
    <w:name w:val="Body text (142)_"/>
    <w:basedOn w:val="DefaultParagraphFont"/>
    <w:locked/>
    <w:rsid w:val="009231B9"/>
  </w:style>
  <w:style w:type="paragraph" w:customStyle="1" w:styleId="Bodytext1420">
    <w:name w:val="Body text (142)"/>
    <w:basedOn w:val="Normal"/>
    <w:qFormat/>
    <w:rsid w:val="009231B9"/>
  </w:style>
  <w:style w:type="character" w:customStyle="1" w:styleId="Bodytext143">
    <w:name w:val="Body text (143)_"/>
    <w:basedOn w:val="DefaultParagraphFont"/>
    <w:locked/>
    <w:rsid w:val="009231B9"/>
  </w:style>
  <w:style w:type="paragraph" w:customStyle="1" w:styleId="Bodytext1430">
    <w:name w:val="Body text (143)"/>
    <w:basedOn w:val="Normal"/>
    <w:qFormat/>
    <w:rsid w:val="009231B9"/>
  </w:style>
  <w:style w:type="character" w:customStyle="1" w:styleId="Bodytext144Exact">
    <w:name w:val="Body text (144) Exact"/>
    <w:basedOn w:val="DefaultParagraphFont"/>
    <w:locked/>
    <w:rsid w:val="009231B9"/>
  </w:style>
  <w:style w:type="paragraph" w:customStyle="1" w:styleId="Bodytext144">
    <w:name w:val="Body text (144)"/>
    <w:basedOn w:val="Normal"/>
    <w:qFormat/>
    <w:rsid w:val="009231B9"/>
  </w:style>
  <w:style w:type="character" w:customStyle="1" w:styleId="Bodytext145Exact">
    <w:name w:val="Body text (145) Exact"/>
    <w:basedOn w:val="DefaultParagraphFont"/>
    <w:locked/>
    <w:rsid w:val="009231B9"/>
  </w:style>
  <w:style w:type="paragraph" w:customStyle="1" w:styleId="Bodytext145">
    <w:name w:val="Body text (145)"/>
    <w:basedOn w:val="Normal"/>
    <w:qFormat/>
    <w:rsid w:val="009231B9"/>
  </w:style>
  <w:style w:type="character" w:customStyle="1" w:styleId="Bodytext146">
    <w:name w:val="Body text (146)_"/>
    <w:basedOn w:val="DefaultParagraphFont"/>
    <w:locked/>
    <w:rsid w:val="009231B9"/>
  </w:style>
  <w:style w:type="paragraph" w:customStyle="1" w:styleId="Bodytext1460">
    <w:name w:val="Body text (146)"/>
    <w:basedOn w:val="Normal"/>
    <w:qFormat/>
    <w:rsid w:val="009231B9"/>
  </w:style>
  <w:style w:type="character" w:customStyle="1" w:styleId="Heading23">
    <w:name w:val="Heading #23_"/>
    <w:basedOn w:val="DefaultParagraphFont"/>
    <w:locked/>
    <w:rsid w:val="009231B9"/>
  </w:style>
  <w:style w:type="paragraph" w:customStyle="1" w:styleId="Heading230">
    <w:name w:val="Heading #23"/>
    <w:basedOn w:val="Normal"/>
    <w:qFormat/>
    <w:rsid w:val="009231B9"/>
  </w:style>
  <w:style w:type="character" w:customStyle="1" w:styleId="Picturecaption36">
    <w:name w:val="Picture caption (36)_"/>
    <w:basedOn w:val="DefaultParagraphFont"/>
    <w:locked/>
    <w:rsid w:val="009231B9"/>
  </w:style>
  <w:style w:type="paragraph" w:customStyle="1" w:styleId="Picturecaption360">
    <w:name w:val="Picture caption (36)"/>
    <w:basedOn w:val="Normal"/>
    <w:qFormat/>
    <w:rsid w:val="009231B9"/>
  </w:style>
  <w:style w:type="character" w:customStyle="1" w:styleId="Picturecaption42">
    <w:name w:val="Picture caption (42)_"/>
    <w:basedOn w:val="DefaultParagraphFont"/>
    <w:locked/>
    <w:rsid w:val="009231B9"/>
  </w:style>
  <w:style w:type="paragraph" w:customStyle="1" w:styleId="Picturecaption420">
    <w:name w:val="Picture caption (42)"/>
    <w:basedOn w:val="Normal"/>
    <w:qFormat/>
    <w:rsid w:val="009231B9"/>
  </w:style>
  <w:style w:type="character" w:customStyle="1" w:styleId="Bodytext154">
    <w:name w:val="Body text (154)_"/>
    <w:basedOn w:val="DefaultParagraphFont"/>
    <w:locked/>
    <w:rsid w:val="009231B9"/>
  </w:style>
  <w:style w:type="paragraph" w:customStyle="1" w:styleId="Bodytext1540">
    <w:name w:val="Body text (154)"/>
    <w:basedOn w:val="Normal"/>
    <w:qFormat/>
    <w:rsid w:val="009231B9"/>
  </w:style>
  <w:style w:type="character" w:customStyle="1" w:styleId="Bodytext155">
    <w:name w:val="Body text (155)_"/>
    <w:basedOn w:val="DefaultParagraphFont"/>
    <w:locked/>
    <w:rsid w:val="009231B9"/>
  </w:style>
  <w:style w:type="paragraph" w:customStyle="1" w:styleId="Bodytext1550">
    <w:name w:val="Body text (155)"/>
    <w:basedOn w:val="Normal"/>
    <w:qFormat/>
    <w:rsid w:val="009231B9"/>
  </w:style>
  <w:style w:type="character" w:customStyle="1" w:styleId="Bodytext156">
    <w:name w:val="Body text (156)_"/>
    <w:basedOn w:val="DefaultParagraphFont"/>
    <w:locked/>
    <w:rsid w:val="009231B9"/>
  </w:style>
  <w:style w:type="paragraph" w:customStyle="1" w:styleId="Bodytext1560">
    <w:name w:val="Body text (156)"/>
    <w:basedOn w:val="Normal"/>
    <w:qFormat/>
    <w:rsid w:val="009231B9"/>
  </w:style>
  <w:style w:type="character" w:customStyle="1" w:styleId="Bodytext60">
    <w:name w:val="Body text (60)_"/>
    <w:basedOn w:val="DefaultParagraphFont"/>
    <w:locked/>
    <w:rsid w:val="009231B9"/>
  </w:style>
  <w:style w:type="paragraph" w:customStyle="1" w:styleId="Bodytext600">
    <w:name w:val="Body text (60)"/>
    <w:basedOn w:val="Normal"/>
    <w:qFormat/>
    <w:rsid w:val="009231B9"/>
  </w:style>
  <w:style w:type="character" w:customStyle="1" w:styleId="Bodytext158">
    <w:name w:val="Body text (158)_"/>
    <w:basedOn w:val="DefaultParagraphFont"/>
    <w:locked/>
    <w:rsid w:val="009231B9"/>
  </w:style>
  <w:style w:type="paragraph" w:customStyle="1" w:styleId="Bodytext1580">
    <w:name w:val="Body text (158)"/>
    <w:basedOn w:val="Normal"/>
    <w:qFormat/>
    <w:rsid w:val="009231B9"/>
  </w:style>
  <w:style w:type="character" w:customStyle="1" w:styleId="Bodytext159">
    <w:name w:val="Body text (159)_"/>
    <w:basedOn w:val="DefaultParagraphFont"/>
    <w:locked/>
    <w:rsid w:val="009231B9"/>
  </w:style>
  <w:style w:type="paragraph" w:customStyle="1" w:styleId="Bodytext1590">
    <w:name w:val="Body text (159)"/>
    <w:basedOn w:val="Normal"/>
    <w:qFormat/>
    <w:rsid w:val="009231B9"/>
  </w:style>
  <w:style w:type="character" w:customStyle="1" w:styleId="Bodytext160">
    <w:name w:val="Body text (160)_"/>
    <w:basedOn w:val="DefaultParagraphFont"/>
    <w:locked/>
    <w:rsid w:val="009231B9"/>
  </w:style>
  <w:style w:type="paragraph" w:customStyle="1" w:styleId="Bodytext1600">
    <w:name w:val="Body text (160)"/>
    <w:basedOn w:val="Normal"/>
    <w:qFormat/>
    <w:rsid w:val="009231B9"/>
  </w:style>
  <w:style w:type="character" w:customStyle="1" w:styleId="Picturecaption4">
    <w:name w:val="Picture caption (4)_"/>
    <w:basedOn w:val="DefaultParagraphFont"/>
    <w:locked/>
    <w:rsid w:val="009231B9"/>
  </w:style>
  <w:style w:type="paragraph" w:customStyle="1" w:styleId="Picturecaption40">
    <w:name w:val="Picture caption (4)"/>
    <w:basedOn w:val="Normal"/>
    <w:qFormat/>
    <w:rsid w:val="009231B9"/>
  </w:style>
  <w:style w:type="character" w:customStyle="1" w:styleId="Heading10">
    <w:name w:val="Heading #10_"/>
    <w:basedOn w:val="DefaultParagraphFont"/>
    <w:locked/>
    <w:rsid w:val="009231B9"/>
  </w:style>
  <w:style w:type="paragraph" w:customStyle="1" w:styleId="Heading100">
    <w:name w:val="Heading #10"/>
    <w:basedOn w:val="Normal"/>
    <w:qFormat/>
    <w:rsid w:val="009231B9"/>
  </w:style>
  <w:style w:type="character" w:customStyle="1" w:styleId="Picturecaption3">
    <w:name w:val="Picture caption (3)_"/>
    <w:basedOn w:val="DefaultParagraphFont"/>
    <w:locked/>
    <w:rsid w:val="009231B9"/>
  </w:style>
  <w:style w:type="paragraph" w:customStyle="1" w:styleId="Picturecaption30">
    <w:name w:val="Picture caption (3)"/>
    <w:basedOn w:val="Normal"/>
    <w:qFormat/>
    <w:rsid w:val="009231B9"/>
  </w:style>
  <w:style w:type="character" w:customStyle="1" w:styleId="Heading13">
    <w:name w:val="Heading #13_"/>
    <w:basedOn w:val="DefaultParagraphFont"/>
    <w:locked/>
    <w:rsid w:val="009231B9"/>
  </w:style>
  <w:style w:type="paragraph" w:customStyle="1" w:styleId="Heading130">
    <w:name w:val="Heading #13"/>
    <w:basedOn w:val="Normal"/>
    <w:qFormat/>
    <w:rsid w:val="009231B9"/>
  </w:style>
  <w:style w:type="character" w:customStyle="1" w:styleId="Heading92">
    <w:name w:val="Heading #9 (2)_"/>
    <w:basedOn w:val="DefaultParagraphFont"/>
    <w:locked/>
    <w:rsid w:val="009231B9"/>
  </w:style>
  <w:style w:type="paragraph" w:customStyle="1" w:styleId="Heading920">
    <w:name w:val="Heading #9 (2)"/>
    <w:basedOn w:val="Normal"/>
    <w:qFormat/>
    <w:rsid w:val="009231B9"/>
  </w:style>
  <w:style w:type="character" w:customStyle="1" w:styleId="Heading15">
    <w:name w:val="Heading #15_"/>
    <w:basedOn w:val="DefaultParagraphFont"/>
    <w:locked/>
    <w:rsid w:val="009231B9"/>
  </w:style>
  <w:style w:type="paragraph" w:customStyle="1" w:styleId="Heading150">
    <w:name w:val="Heading #15"/>
    <w:basedOn w:val="Normal"/>
    <w:qFormat/>
    <w:rsid w:val="009231B9"/>
  </w:style>
  <w:style w:type="character" w:customStyle="1" w:styleId="Bodytext38">
    <w:name w:val="Body text (38)_"/>
    <w:basedOn w:val="DefaultParagraphFont"/>
    <w:locked/>
    <w:rsid w:val="009231B9"/>
  </w:style>
  <w:style w:type="paragraph" w:customStyle="1" w:styleId="Bodytext380">
    <w:name w:val="Body text (38)"/>
    <w:basedOn w:val="Normal"/>
    <w:qFormat/>
    <w:rsid w:val="009231B9"/>
  </w:style>
  <w:style w:type="character" w:customStyle="1" w:styleId="Heading17">
    <w:name w:val="Heading #17_"/>
    <w:basedOn w:val="DefaultParagraphFont"/>
    <w:locked/>
    <w:rsid w:val="009231B9"/>
  </w:style>
  <w:style w:type="paragraph" w:customStyle="1" w:styleId="Heading170">
    <w:name w:val="Heading #17"/>
    <w:basedOn w:val="Normal"/>
    <w:qFormat/>
    <w:rsid w:val="009231B9"/>
  </w:style>
  <w:style w:type="character" w:customStyle="1" w:styleId="Bodytext97Exact">
    <w:name w:val="Body text (97) Exact"/>
    <w:basedOn w:val="DefaultParagraphFont"/>
    <w:locked/>
    <w:rsid w:val="009231B9"/>
  </w:style>
  <w:style w:type="paragraph" w:customStyle="1" w:styleId="Bodytext97">
    <w:name w:val="Body text (97)"/>
    <w:basedOn w:val="Normal"/>
    <w:qFormat/>
    <w:rsid w:val="009231B9"/>
  </w:style>
  <w:style w:type="character" w:customStyle="1" w:styleId="Bodytext42">
    <w:name w:val="Body text (42)_"/>
    <w:basedOn w:val="DefaultParagraphFont"/>
    <w:locked/>
    <w:rsid w:val="009231B9"/>
  </w:style>
  <w:style w:type="paragraph" w:customStyle="1" w:styleId="Bodytext420">
    <w:name w:val="Body text (42)"/>
    <w:basedOn w:val="Normal"/>
    <w:qFormat/>
    <w:rsid w:val="009231B9"/>
  </w:style>
  <w:style w:type="character" w:customStyle="1" w:styleId="Picturecaption9">
    <w:name w:val="Picture caption (9)_"/>
    <w:basedOn w:val="DefaultParagraphFont"/>
    <w:locked/>
    <w:rsid w:val="009231B9"/>
  </w:style>
  <w:style w:type="paragraph" w:customStyle="1" w:styleId="Picturecaption90">
    <w:name w:val="Picture caption (9)"/>
    <w:basedOn w:val="Normal"/>
    <w:qFormat/>
    <w:rsid w:val="009231B9"/>
  </w:style>
  <w:style w:type="character" w:customStyle="1" w:styleId="Bodytext96Exact">
    <w:name w:val="Body text (96) Exact"/>
    <w:basedOn w:val="DefaultParagraphFont"/>
    <w:locked/>
    <w:rsid w:val="009231B9"/>
  </w:style>
  <w:style w:type="paragraph" w:customStyle="1" w:styleId="Bodytext96">
    <w:name w:val="Body text (96)"/>
    <w:basedOn w:val="Normal"/>
    <w:qFormat/>
    <w:rsid w:val="009231B9"/>
  </w:style>
  <w:style w:type="character" w:customStyle="1" w:styleId="Heading142">
    <w:name w:val="Heading #14 (2)_"/>
    <w:basedOn w:val="DefaultParagraphFont"/>
    <w:locked/>
    <w:rsid w:val="009231B9"/>
  </w:style>
  <w:style w:type="paragraph" w:customStyle="1" w:styleId="Heading1420">
    <w:name w:val="Heading #14 (2)"/>
    <w:basedOn w:val="Normal"/>
    <w:qFormat/>
    <w:rsid w:val="009231B9"/>
  </w:style>
  <w:style w:type="character" w:customStyle="1" w:styleId="Picturecaption31">
    <w:name w:val="Picture caption (31)_"/>
    <w:basedOn w:val="DefaultParagraphFont"/>
    <w:locked/>
    <w:rsid w:val="009231B9"/>
  </w:style>
  <w:style w:type="paragraph" w:customStyle="1" w:styleId="Picturecaption310">
    <w:name w:val="Picture caption (31)"/>
    <w:basedOn w:val="Normal"/>
    <w:qFormat/>
    <w:rsid w:val="009231B9"/>
  </w:style>
  <w:style w:type="character" w:customStyle="1" w:styleId="Picturecaption27">
    <w:name w:val="Picture caption (27)_"/>
    <w:basedOn w:val="DefaultParagraphFont"/>
    <w:locked/>
    <w:rsid w:val="009231B9"/>
  </w:style>
  <w:style w:type="paragraph" w:customStyle="1" w:styleId="Picturecaption270">
    <w:name w:val="Picture caption (27)"/>
    <w:basedOn w:val="Normal"/>
    <w:qFormat/>
    <w:rsid w:val="009231B9"/>
  </w:style>
  <w:style w:type="character" w:customStyle="1" w:styleId="Bodytext43Exact">
    <w:name w:val="Body text (43) Exact"/>
    <w:basedOn w:val="DefaultParagraphFont"/>
    <w:locked/>
    <w:rsid w:val="009231B9"/>
  </w:style>
  <w:style w:type="paragraph" w:customStyle="1" w:styleId="Bodytext43">
    <w:name w:val="Body text (43)"/>
    <w:basedOn w:val="Normal"/>
    <w:qFormat/>
    <w:rsid w:val="009231B9"/>
  </w:style>
  <w:style w:type="character" w:customStyle="1" w:styleId="Bodytext109">
    <w:name w:val="Body text (109)_"/>
    <w:basedOn w:val="DefaultParagraphFont"/>
    <w:locked/>
    <w:rsid w:val="009231B9"/>
  </w:style>
  <w:style w:type="paragraph" w:customStyle="1" w:styleId="Bodytext1090">
    <w:name w:val="Body text (109)"/>
    <w:basedOn w:val="Normal"/>
    <w:qFormat/>
    <w:rsid w:val="009231B9"/>
  </w:style>
  <w:style w:type="character" w:customStyle="1" w:styleId="Bodytext110">
    <w:name w:val="Body text (110)_"/>
    <w:basedOn w:val="DefaultParagraphFont"/>
    <w:locked/>
    <w:rsid w:val="009231B9"/>
  </w:style>
  <w:style w:type="paragraph" w:customStyle="1" w:styleId="Bodytext1100">
    <w:name w:val="Body text (110)"/>
    <w:basedOn w:val="Normal"/>
    <w:qFormat/>
    <w:rsid w:val="009231B9"/>
  </w:style>
  <w:style w:type="character" w:customStyle="1" w:styleId="Bodytext111">
    <w:name w:val="Body text (111)_"/>
    <w:basedOn w:val="DefaultParagraphFont"/>
    <w:locked/>
    <w:rsid w:val="009231B9"/>
  </w:style>
  <w:style w:type="paragraph" w:customStyle="1" w:styleId="Bodytext1110">
    <w:name w:val="Body text (111)"/>
    <w:basedOn w:val="Normal"/>
    <w:qFormat/>
    <w:rsid w:val="009231B9"/>
  </w:style>
  <w:style w:type="character" w:customStyle="1" w:styleId="Tablecaption7">
    <w:name w:val="Table caption (7)_"/>
    <w:basedOn w:val="DefaultParagraphFont"/>
    <w:locked/>
    <w:rsid w:val="009231B9"/>
  </w:style>
  <w:style w:type="paragraph" w:customStyle="1" w:styleId="Tablecaption70">
    <w:name w:val="Table caption (7)"/>
    <w:basedOn w:val="Normal"/>
    <w:qFormat/>
    <w:rsid w:val="009231B9"/>
  </w:style>
  <w:style w:type="character" w:customStyle="1" w:styleId="Bodytext112">
    <w:name w:val="Body text (112)_"/>
    <w:basedOn w:val="DefaultParagraphFont"/>
    <w:locked/>
    <w:rsid w:val="009231B9"/>
  </w:style>
  <w:style w:type="paragraph" w:customStyle="1" w:styleId="Bodytext1120">
    <w:name w:val="Body text (112)"/>
    <w:basedOn w:val="Normal"/>
    <w:qFormat/>
    <w:rsid w:val="009231B9"/>
  </w:style>
  <w:style w:type="character" w:customStyle="1" w:styleId="Bodytext113">
    <w:name w:val="Body text (113)_"/>
    <w:basedOn w:val="DefaultParagraphFont"/>
    <w:locked/>
    <w:rsid w:val="009231B9"/>
  </w:style>
  <w:style w:type="paragraph" w:customStyle="1" w:styleId="Bodytext1130">
    <w:name w:val="Body text (113)"/>
    <w:basedOn w:val="Normal"/>
    <w:qFormat/>
    <w:rsid w:val="009231B9"/>
  </w:style>
  <w:style w:type="character" w:customStyle="1" w:styleId="Tableofcontents10">
    <w:name w:val="Table of contents (10)_"/>
    <w:basedOn w:val="DefaultParagraphFont"/>
    <w:locked/>
    <w:rsid w:val="009231B9"/>
  </w:style>
  <w:style w:type="paragraph" w:customStyle="1" w:styleId="Tableofcontents100">
    <w:name w:val="Table of contents (10)"/>
    <w:basedOn w:val="Normal"/>
    <w:qFormat/>
    <w:rsid w:val="009231B9"/>
  </w:style>
  <w:style w:type="character" w:customStyle="1" w:styleId="Tableofcontents12">
    <w:name w:val="Table of contents (12)_"/>
    <w:basedOn w:val="DefaultParagraphFont"/>
    <w:locked/>
    <w:rsid w:val="009231B9"/>
  </w:style>
  <w:style w:type="paragraph" w:customStyle="1" w:styleId="Tableofcontents120">
    <w:name w:val="Table of contents (12)"/>
    <w:basedOn w:val="Normal"/>
    <w:qFormat/>
    <w:rsid w:val="009231B9"/>
  </w:style>
  <w:style w:type="character" w:customStyle="1" w:styleId="Tableofcontents14">
    <w:name w:val="Table of contents (14)_"/>
    <w:basedOn w:val="DefaultParagraphFont"/>
    <w:locked/>
    <w:rsid w:val="009231B9"/>
  </w:style>
  <w:style w:type="paragraph" w:customStyle="1" w:styleId="Tableofcontents140">
    <w:name w:val="Table of contents (14)"/>
    <w:basedOn w:val="Normal"/>
    <w:qFormat/>
    <w:rsid w:val="009231B9"/>
  </w:style>
  <w:style w:type="character" w:customStyle="1" w:styleId="Heading162">
    <w:name w:val="Heading #16 (2)_"/>
    <w:basedOn w:val="DefaultParagraphFont"/>
    <w:locked/>
    <w:rsid w:val="009231B9"/>
  </w:style>
  <w:style w:type="paragraph" w:customStyle="1" w:styleId="Heading1620">
    <w:name w:val="Heading #16 (2)"/>
    <w:basedOn w:val="Normal"/>
    <w:qFormat/>
    <w:rsid w:val="009231B9"/>
  </w:style>
  <w:style w:type="character" w:customStyle="1" w:styleId="StyleUnderlineCharLatinTimesNewRomanAsianSimSunChar">
    <w:name w:val="Style Underline Char + (Latin) Times New Roman (Asian) SimSun Char"/>
    <w:locked/>
    <w:rsid w:val="009231B9"/>
  </w:style>
  <w:style w:type="paragraph" w:customStyle="1" w:styleId="StyleUnderlineCharLatinTimesNewRomanAsianSimSun">
    <w:name w:val="Style Underline Char + (Latin) Times New Roman (Asian) SimSun"/>
    <w:basedOn w:val="Normal"/>
    <w:qFormat/>
    <w:rsid w:val="009231B9"/>
  </w:style>
  <w:style w:type="character" w:customStyle="1" w:styleId="StyleUnderlineCharLatinTimesNewRomanAsianSimSunBoldChar">
    <w:name w:val="Style Underline Char + (Latin) Times New Roman (Asian) SimSun Bold Char"/>
    <w:locked/>
    <w:rsid w:val="009231B9"/>
  </w:style>
  <w:style w:type="paragraph" w:customStyle="1" w:styleId="StyleUnderlineCharLatinTimesNewRomanAsianSimSunBold">
    <w:name w:val="Style Underline Char + (Latin) Times New Roman (Asian) SimSun Bold"/>
    <w:basedOn w:val="Normal"/>
    <w:qFormat/>
    <w:rsid w:val="009231B9"/>
  </w:style>
  <w:style w:type="character" w:customStyle="1" w:styleId="StyleStyle49ptBoldBorderSinglesolidlineAuto05Char">
    <w:name w:val="Style Style4 + 9 pt Bold Border: : (Single solid line Auto  0.5... Char"/>
    <w:locked/>
    <w:rsid w:val="009231B9"/>
  </w:style>
  <w:style w:type="paragraph" w:customStyle="1" w:styleId="StyleStyle49ptBoldBorderSinglesolidlineAuto05">
    <w:name w:val="Style Style4 + 9 pt Bold Border: : (Single solid line Auto  0.5..."/>
    <w:basedOn w:val="medium-normal"/>
    <w:qFormat/>
    <w:rsid w:val="009231B9"/>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9231B9"/>
  </w:style>
  <w:style w:type="paragraph" w:customStyle="1" w:styleId="StyleStyle49ptBorderSinglesolidlineAuto05ptLi">
    <w:name w:val="Style Style4 + 9 pt Border: : (Single solid line Auto  0.5 pt Li..."/>
    <w:basedOn w:val="medium-normal"/>
    <w:next w:val="hotroute"/>
    <w:qFormat/>
    <w:rsid w:val="009231B9"/>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9231B9"/>
  </w:style>
  <w:style w:type="paragraph" w:customStyle="1" w:styleId="UnderlineCharCharCharCharChar">
    <w:name w:val="Underline Char Char Char Char Char"/>
    <w:basedOn w:val="Normal"/>
    <w:next w:val="BlockHeaderHidden"/>
    <w:qFormat/>
    <w:rsid w:val="009231B9"/>
  </w:style>
  <w:style w:type="character" w:customStyle="1" w:styleId="BlockHeaderHiddenChar">
    <w:name w:val="Block Header Hidden Char"/>
    <w:basedOn w:val="DefaultParagraphFont"/>
    <w:locked/>
    <w:rsid w:val="009231B9"/>
  </w:style>
  <w:style w:type="paragraph" w:customStyle="1" w:styleId="BlockHeaderHidden">
    <w:name w:val="Block Header Hidden"/>
    <w:basedOn w:val="Normal"/>
    <w:next w:val="Stylecardtext8pt"/>
    <w:autoRedefine/>
    <w:qFormat/>
    <w:rsid w:val="009231B9"/>
  </w:style>
  <w:style w:type="paragraph" w:customStyle="1" w:styleId="txgreen">
    <w:name w:val="txgreen"/>
    <w:basedOn w:val="Normal"/>
    <w:uiPriority w:val="99"/>
    <w:qFormat/>
    <w:rsid w:val="009231B9"/>
  </w:style>
  <w:style w:type="paragraph" w:customStyle="1" w:styleId="rtecenter">
    <w:name w:val="rtecenter"/>
    <w:basedOn w:val="Normal"/>
    <w:uiPriority w:val="99"/>
    <w:qFormat/>
    <w:rsid w:val="009231B9"/>
  </w:style>
  <w:style w:type="paragraph" w:customStyle="1" w:styleId="StyleHeading4TagBigcardNotBold">
    <w:name w:val="Style Heading 4TagBig card + Not Bold"/>
    <w:basedOn w:val="Heading4"/>
    <w:qFormat/>
    <w:rsid w:val="009231B9"/>
    <w:pPr>
      <w:spacing w:before="200"/>
    </w:pPr>
    <w:rPr>
      <w:iCs w:val="0"/>
      <w:sz w:val="22"/>
    </w:rPr>
  </w:style>
  <w:style w:type="paragraph" w:customStyle="1" w:styleId="Stylecardtext5pt">
    <w:name w:val="Style card text + 5 pt"/>
    <w:basedOn w:val="Normal"/>
    <w:qFormat/>
    <w:rsid w:val="009231B9"/>
  </w:style>
  <w:style w:type="character" w:customStyle="1" w:styleId="F7-SmallFont">
    <w:name w:val="F7 - Small Font"/>
    <w:rsid w:val="009231B9"/>
  </w:style>
  <w:style w:type="character" w:customStyle="1" w:styleId="StyleLatinGaramond9ptUnderline">
    <w:name w:val="Style (Latin) Garamond 9 pt Underline"/>
    <w:rsid w:val="009231B9"/>
  </w:style>
  <w:style w:type="character" w:customStyle="1" w:styleId="tkrname">
    <w:name w:val="tkrname"/>
    <w:basedOn w:val="DefaultParagraphFont"/>
    <w:rsid w:val="009231B9"/>
  </w:style>
  <w:style w:type="character" w:customStyle="1" w:styleId="tkrchange">
    <w:name w:val="tkrchange"/>
    <w:basedOn w:val="DefaultParagraphFont"/>
    <w:rsid w:val="009231B9"/>
  </w:style>
  <w:style w:type="character" w:customStyle="1" w:styleId="l9">
    <w:name w:val="l9"/>
    <w:basedOn w:val="DefaultParagraphFont"/>
    <w:rsid w:val="009231B9"/>
  </w:style>
  <w:style w:type="character" w:customStyle="1" w:styleId="l8">
    <w:name w:val="l8"/>
    <w:basedOn w:val="DefaultParagraphFont"/>
    <w:rsid w:val="009231B9"/>
  </w:style>
  <w:style w:type="character" w:customStyle="1" w:styleId="l6">
    <w:name w:val="l6"/>
    <w:basedOn w:val="DefaultParagraphFont"/>
    <w:rsid w:val="009231B9"/>
  </w:style>
  <w:style w:type="character" w:customStyle="1" w:styleId="l7">
    <w:name w:val="l7"/>
    <w:basedOn w:val="DefaultParagraphFont"/>
    <w:rsid w:val="009231B9"/>
  </w:style>
  <w:style w:type="character" w:customStyle="1" w:styleId="ellipsistext">
    <w:name w:val="ellipsis_text"/>
    <w:basedOn w:val="DefaultParagraphFont"/>
    <w:rsid w:val="009231B9"/>
  </w:style>
  <w:style w:type="character" w:customStyle="1" w:styleId="referencediv">
    <w:name w:val="referencediv"/>
    <w:basedOn w:val="DefaultParagraphFont"/>
    <w:rsid w:val="009231B9"/>
  </w:style>
  <w:style w:type="character" w:customStyle="1" w:styleId="A3">
    <w:name w:val="A3"/>
    <w:uiPriority w:val="99"/>
    <w:rsid w:val="009231B9"/>
  </w:style>
  <w:style w:type="character" w:customStyle="1" w:styleId="cite0">
    <w:name w:val="cite0"/>
    <w:rsid w:val="009231B9"/>
  </w:style>
  <w:style w:type="character" w:customStyle="1" w:styleId="Style8pt1">
    <w:name w:val="Style 8 pt1"/>
    <w:basedOn w:val="DefaultParagraphFont"/>
    <w:rsid w:val="009231B9"/>
  </w:style>
  <w:style w:type="character" w:customStyle="1" w:styleId="Aunderline0">
    <w:name w:val="Aunderline"/>
    <w:qFormat/>
    <w:rsid w:val="009231B9"/>
  </w:style>
  <w:style w:type="character" w:customStyle="1" w:styleId="desc">
    <w:name w:val="desc"/>
    <w:basedOn w:val="DefaultParagraphFont"/>
    <w:rsid w:val="009231B9"/>
  </w:style>
  <w:style w:type="character" w:customStyle="1" w:styleId="titleauthoretc">
    <w:name w:val="titleauthoretc"/>
    <w:rsid w:val="009231B9"/>
  </w:style>
  <w:style w:type="character" w:customStyle="1" w:styleId="in-top">
    <w:name w:val="in-top"/>
    <w:rsid w:val="009231B9"/>
  </w:style>
  <w:style w:type="character" w:customStyle="1" w:styleId="nukeled">
    <w:name w:val="nukeled"/>
    <w:rsid w:val="009231B9"/>
  </w:style>
  <w:style w:type="character" w:customStyle="1" w:styleId="contextlyrelated">
    <w:name w:val="contextly_related"/>
    <w:rsid w:val="009231B9"/>
  </w:style>
  <w:style w:type="character" w:customStyle="1" w:styleId="in-right">
    <w:name w:val="in-right"/>
    <w:rsid w:val="009231B9"/>
  </w:style>
  <w:style w:type="character" w:customStyle="1" w:styleId="adtext">
    <w:name w:val="ad_text"/>
    <w:rsid w:val="009231B9"/>
  </w:style>
  <w:style w:type="character" w:customStyle="1" w:styleId="linkrow">
    <w:name w:val="link_row"/>
    <w:rsid w:val="009231B9"/>
  </w:style>
  <w:style w:type="character" w:customStyle="1" w:styleId="revision-date">
    <w:name w:val="revision-date"/>
    <w:rsid w:val="009231B9"/>
  </w:style>
  <w:style w:type="character" w:customStyle="1" w:styleId="facebook-share">
    <w:name w:val="facebook-share"/>
    <w:rsid w:val="009231B9"/>
  </w:style>
  <w:style w:type="character" w:customStyle="1" w:styleId="facebook-share-label">
    <w:name w:val="facebook-share-label"/>
    <w:rsid w:val="009231B9"/>
  </w:style>
  <w:style w:type="character" w:customStyle="1" w:styleId="cap">
    <w:name w:val="cap"/>
    <w:rsid w:val="009231B9"/>
  </w:style>
  <w:style w:type="character" w:customStyle="1" w:styleId="share">
    <w:name w:val="share"/>
    <w:rsid w:val="009231B9"/>
  </w:style>
  <w:style w:type="character" w:customStyle="1" w:styleId="ata11y">
    <w:name w:val="at_a11y"/>
    <w:rsid w:val="009231B9"/>
  </w:style>
  <w:style w:type="character" w:customStyle="1" w:styleId="tpk">
    <w:name w:val="tpk"/>
    <w:rsid w:val="009231B9"/>
  </w:style>
  <w:style w:type="character" w:customStyle="1" w:styleId="A24">
    <w:name w:val="A24"/>
    <w:uiPriority w:val="99"/>
    <w:rsid w:val="009231B9"/>
  </w:style>
  <w:style w:type="character" w:customStyle="1" w:styleId="A25">
    <w:name w:val="A25"/>
    <w:uiPriority w:val="99"/>
    <w:rsid w:val="009231B9"/>
  </w:style>
  <w:style w:type="character" w:customStyle="1" w:styleId="Headerorfooter">
    <w:name w:val="Header or footer_"/>
    <w:basedOn w:val="DefaultParagraphFont"/>
    <w:rsid w:val="009231B9"/>
  </w:style>
  <w:style w:type="character" w:customStyle="1" w:styleId="Bodytext21">
    <w:name w:val="Body text (2)_"/>
    <w:basedOn w:val="DefaultParagraphFont"/>
    <w:rsid w:val="009231B9"/>
  </w:style>
  <w:style w:type="character" w:customStyle="1" w:styleId="Bodytext22">
    <w:name w:val="Body text (2)"/>
    <w:basedOn w:val="Bodytext30"/>
    <w:rsid w:val="009231B9"/>
  </w:style>
  <w:style w:type="character" w:customStyle="1" w:styleId="Headerorfooter0">
    <w:name w:val="Header or footer"/>
    <w:basedOn w:val="Bodytext10"/>
    <w:rsid w:val="009231B9"/>
    <w:rPr>
      <w:rFonts w:ascii="Times New Roman" w:hAnsi="Times New Roman" w:cs="Times New Roman"/>
      <w:i w:val="0"/>
      <w:iCs w:val="0"/>
      <w:sz w:val="20"/>
      <w:szCs w:val="20"/>
      <w:shd w:val="clear" w:color="auto" w:fill="FFFFFF"/>
    </w:rPr>
  </w:style>
  <w:style w:type="character" w:customStyle="1" w:styleId="Bodytext32">
    <w:name w:val="Body text (3)_"/>
    <w:basedOn w:val="DefaultParagraphFont"/>
    <w:rsid w:val="009231B9"/>
  </w:style>
  <w:style w:type="character" w:customStyle="1" w:styleId="Bodytext31Exact">
    <w:name w:val="Body text (31) Exact"/>
    <w:basedOn w:val="DefaultParagraphFont"/>
    <w:rsid w:val="009231B9"/>
  </w:style>
  <w:style w:type="character" w:customStyle="1" w:styleId="Bodytext30">
    <w:name w:val="Body text (3)"/>
    <w:basedOn w:val="Bodytext3Spacing0ptExact"/>
    <w:rsid w:val="009231B9"/>
  </w:style>
  <w:style w:type="character" w:customStyle="1" w:styleId="Bodytext46">
    <w:name w:val="Body text (46)_"/>
    <w:basedOn w:val="DefaultParagraphFont"/>
    <w:rsid w:val="009231B9"/>
  </w:style>
  <w:style w:type="character" w:customStyle="1" w:styleId="Bodytext51">
    <w:name w:val="Body text (51)_"/>
    <w:basedOn w:val="DefaultParagraphFont"/>
    <w:rsid w:val="009231B9"/>
  </w:style>
  <w:style w:type="character" w:customStyle="1" w:styleId="Bodytext34">
    <w:name w:val="Body text (34)_"/>
    <w:basedOn w:val="DefaultParagraphFont"/>
    <w:rsid w:val="009231B9"/>
  </w:style>
  <w:style w:type="character" w:customStyle="1" w:styleId="Bodytext3Spacing0ptExact">
    <w:name w:val="Body text (3) + Spacing 0 pt Exact"/>
    <w:rsid w:val="009231B9"/>
  </w:style>
  <w:style w:type="character" w:customStyle="1" w:styleId="Bodytext82">
    <w:name w:val="Body text (82)_"/>
    <w:basedOn w:val="DefaultParagraphFont"/>
    <w:rsid w:val="009231B9"/>
  </w:style>
  <w:style w:type="character" w:customStyle="1" w:styleId="PicturecaptionSpacing0ptExact">
    <w:name w:val="Picture caption + Spacing 0 pt Exact"/>
    <w:basedOn w:val="DefaultParagraphFont"/>
    <w:rsid w:val="009231B9"/>
  </w:style>
  <w:style w:type="character" w:customStyle="1" w:styleId="Tableofcontents13">
    <w:name w:val="Table of contents (13)_"/>
    <w:basedOn w:val="DefaultParagraphFont"/>
    <w:rsid w:val="009231B9"/>
  </w:style>
  <w:style w:type="character" w:customStyle="1" w:styleId="Bodytext114">
    <w:name w:val="Body text (114)_"/>
    <w:basedOn w:val="DefaultParagraphFont"/>
    <w:rsid w:val="009231B9"/>
  </w:style>
  <w:style w:type="character" w:customStyle="1" w:styleId="Bodytext115">
    <w:name w:val="Body text (115)_"/>
    <w:basedOn w:val="DefaultParagraphFont"/>
    <w:rsid w:val="009231B9"/>
  </w:style>
  <w:style w:type="character" w:customStyle="1" w:styleId="BodyText40">
    <w:name w:val="Body Text4"/>
    <w:basedOn w:val="DefaultParagraphFont"/>
    <w:rsid w:val="009231B9"/>
  </w:style>
  <w:style w:type="character" w:customStyle="1" w:styleId="Bodytext1150">
    <w:name w:val="Body text (115)"/>
    <w:basedOn w:val="Picturecaption2Spacing0ptExact"/>
    <w:rsid w:val="009231B9"/>
  </w:style>
  <w:style w:type="character" w:customStyle="1" w:styleId="Bodytext820">
    <w:name w:val="Body text (82)"/>
    <w:rsid w:val="009231B9"/>
  </w:style>
  <w:style w:type="character" w:customStyle="1" w:styleId="Bodytext100">
    <w:name w:val="Body text (10)"/>
    <w:basedOn w:val="PicturecaptionSpacing0ptExact"/>
    <w:rsid w:val="009231B9"/>
  </w:style>
  <w:style w:type="character" w:customStyle="1" w:styleId="Bodytext82Spacing0ptExact">
    <w:name w:val="Body text (82) + Spacing 0 pt Exact"/>
    <w:basedOn w:val="Bodytext820"/>
    <w:rsid w:val="009231B9"/>
  </w:style>
  <w:style w:type="character" w:customStyle="1" w:styleId="Bodytext131Exact">
    <w:name w:val="Body text (131) Exact"/>
    <w:basedOn w:val="DefaultParagraphFont"/>
    <w:rsid w:val="009231B9"/>
  </w:style>
  <w:style w:type="character" w:customStyle="1" w:styleId="Picturecaption2Spacing0ptExact">
    <w:name w:val="Picture caption (2) + Spacing 0 pt Exact"/>
    <w:basedOn w:val="DefaultParagraphFont"/>
    <w:rsid w:val="009231B9"/>
  </w:style>
  <w:style w:type="character" w:customStyle="1" w:styleId="Bodytext114Exact">
    <w:name w:val="Body text (114) Exact"/>
    <w:basedOn w:val="Bodytext131Exact"/>
    <w:rsid w:val="009231B9"/>
  </w:style>
  <w:style w:type="character" w:customStyle="1" w:styleId="Bodytext340">
    <w:name w:val="Body text (34)"/>
    <w:basedOn w:val="BodyText40"/>
    <w:rsid w:val="009231B9"/>
  </w:style>
  <w:style w:type="character" w:customStyle="1" w:styleId="Bodytext1409pt">
    <w:name w:val="Body text (140) + 9 pt"/>
    <w:aliases w:val="Not Italic,Table of contents (12) + FrankRuehl,11 pt"/>
    <w:basedOn w:val="DefaultParagraphFont"/>
    <w:rsid w:val="009231B9"/>
  </w:style>
  <w:style w:type="character" w:customStyle="1" w:styleId="Bodytext510">
    <w:name w:val="Body text (51)"/>
    <w:basedOn w:val="Bodytext115"/>
    <w:rsid w:val="009231B9"/>
  </w:style>
  <w:style w:type="character" w:customStyle="1" w:styleId="Bodytext1140">
    <w:name w:val="Body text (114)"/>
    <w:basedOn w:val="Bodytext131Exact"/>
    <w:rsid w:val="009231B9"/>
  </w:style>
  <w:style w:type="character" w:customStyle="1" w:styleId="Tableofcontents130">
    <w:name w:val="Table of contents (13)"/>
    <w:basedOn w:val="Bodytext82Spacing0ptExact"/>
    <w:rsid w:val="009231B9"/>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9231B9"/>
  </w:style>
  <w:style w:type="character" w:customStyle="1" w:styleId="Bodytext460">
    <w:name w:val="Body text (46)"/>
    <w:basedOn w:val="Bodytext114"/>
    <w:rsid w:val="009231B9"/>
  </w:style>
  <w:style w:type="character" w:customStyle="1" w:styleId="Bodytext46NotBold">
    <w:name w:val="Body text (46) + Not Bold"/>
    <w:basedOn w:val="Bodytext114"/>
    <w:rsid w:val="009231B9"/>
  </w:style>
  <w:style w:type="character" w:customStyle="1" w:styleId="Bodytext46SegoeUI">
    <w:name w:val="Body text (46) + Segoe UI"/>
    <w:basedOn w:val="Bodytext114"/>
    <w:rsid w:val="009231B9"/>
  </w:style>
  <w:style w:type="character" w:customStyle="1" w:styleId="Bodytext115Spacing0ptExact">
    <w:name w:val="Body text (115) + Spacing 0 pt Exact"/>
    <w:basedOn w:val="Picturecaption2Spacing0ptExact"/>
    <w:rsid w:val="009231B9"/>
  </w:style>
  <w:style w:type="character" w:customStyle="1" w:styleId="Picturecaption42SmallCaps">
    <w:name w:val="Picture caption (42) + Small Caps"/>
    <w:basedOn w:val="DefaultParagraphFont"/>
    <w:rsid w:val="009231B9"/>
  </w:style>
  <w:style w:type="character" w:customStyle="1" w:styleId="Bodytext155Exact">
    <w:name w:val="Body text (155) Exact"/>
    <w:basedOn w:val="DefaultParagraphFont"/>
    <w:rsid w:val="009231B9"/>
  </w:style>
  <w:style w:type="character" w:customStyle="1" w:styleId="Bodytext157">
    <w:name w:val="Body text (157)_"/>
    <w:basedOn w:val="DefaultParagraphFont"/>
    <w:rsid w:val="009231B9"/>
  </w:style>
  <w:style w:type="character" w:customStyle="1" w:styleId="Bodytext157Spacing0pt">
    <w:name w:val="Body text (157) + Spacing 0 pt"/>
    <w:basedOn w:val="Bodytext39"/>
    <w:rsid w:val="009231B9"/>
  </w:style>
  <w:style w:type="character" w:customStyle="1" w:styleId="Bodytext1570">
    <w:name w:val="Body text (157)"/>
    <w:basedOn w:val="Bodytext39"/>
    <w:rsid w:val="009231B9"/>
  </w:style>
  <w:style w:type="character" w:customStyle="1" w:styleId="Heading2213pt">
    <w:name w:val="Heading #22 + 13 pt"/>
    <w:basedOn w:val="DefaultParagraphFont"/>
    <w:rsid w:val="009231B9"/>
  </w:style>
  <w:style w:type="character" w:customStyle="1" w:styleId="Heading22125pt">
    <w:name w:val="Heading #22 + 12.5 pt"/>
    <w:basedOn w:val="DefaultParagraphFont"/>
    <w:rsid w:val="009231B9"/>
  </w:style>
  <w:style w:type="character" w:customStyle="1" w:styleId="Bodytext300">
    <w:name w:val="Body text (30)_"/>
    <w:basedOn w:val="DefaultParagraphFont"/>
    <w:rsid w:val="009231B9"/>
  </w:style>
  <w:style w:type="character" w:customStyle="1" w:styleId="Bodytext301">
    <w:name w:val="Body text (30)"/>
    <w:basedOn w:val="Bodytext3TimesNewRoman"/>
    <w:rsid w:val="009231B9"/>
  </w:style>
  <w:style w:type="character" w:customStyle="1" w:styleId="Bodytext39">
    <w:name w:val="Body text (39)_"/>
    <w:basedOn w:val="DefaultParagraphFont"/>
    <w:rsid w:val="009231B9"/>
  </w:style>
  <w:style w:type="character" w:customStyle="1" w:styleId="Bodytext390">
    <w:name w:val="Body text (39)"/>
    <w:basedOn w:val="BodytextExact"/>
    <w:rsid w:val="009231B9"/>
  </w:style>
  <w:style w:type="character" w:customStyle="1" w:styleId="Bodytext159Exact">
    <w:name w:val="Body text (159) Exact"/>
    <w:basedOn w:val="DefaultParagraphFont"/>
    <w:rsid w:val="009231B9"/>
  </w:style>
  <w:style w:type="character" w:customStyle="1" w:styleId="Bodytext60Spacing0pt">
    <w:name w:val="Body text (60) + Spacing 0 pt"/>
    <w:basedOn w:val="DefaultParagraphFont"/>
    <w:rsid w:val="009231B9"/>
  </w:style>
  <w:style w:type="character" w:customStyle="1" w:styleId="Bodytext3Spacing-1pt">
    <w:name w:val="Body text (3) + Spacing -1 pt"/>
    <w:basedOn w:val="Bodytext3Spacing0ptExact"/>
    <w:rsid w:val="009231B9"/>
  </w:style>
  <w:style w:type="character" w:customStyle="1" w:styleId="Bodytext3TimesNewRoman">
    <w:name w:val="Body text (3) + Times New Roman"/>
    <w:aliases w:val="11.5 pt"/>
    <w:basedOn w:val="Bodytext3Spacing0ptExact"/>
    <w:rsid w:val="009231B9"/>
  </w:style>
  <w:style w:type="character" w:customStyle="1" w:styleId="Bodytext2NotBold">
    <w:name w:val="Body text (2) + Not Bold"/>
    <w:basedOn w:val="Bodytext30"/>
    <w:rsid w:val="009231B9"/>
  </w:style>
  <w:style w:type="character" w:customStyle="1" w:styleId="BodytextExact">
    <w:name w:val="Body text Exact"/>
    <w:basedOn w:val="DefaultParagraphFont"/>
    <w:rsid w:val="009231B9"/>
  </w:style>
  <w:style w:type="character" w:customStyle="1" w:styleId="Heading13Italic">
    <w:name w:val="Heading #13 + Italic"/>
    <w:basedOn w:val="DefaultParagraphFont"/>
    <w:rsid w:val="009231B9"/>
  </w:style>
  <w:style w:type="character" w:customStyle="1" w:styleId="Heading92Spacing2pt">
    <w:name w:val="Heading #9 (2) + Spacing 2 pt"/>
    <w:basedOn w:val="DefaultParagraphFont"/>
    <w:rsid w:val="009231B9"/>
  </w:style>
  <w:style w:type="character" w:customStyle="1" w:styleId="Bodytext38Spacing0pt">
    <w:name w:val="Body text (38) + Spacing 0 pt"/>
    <w:basedOn w:val="DefaultParagraphFont"/>
    <w:rsid w:val="009231B9"/>
  </w:style>
  <w:style w:type="character" w:customStyle="1" w:styleId="Bodytext42Spacing-1pt">
    <w:name w:val="Body text (42) + Spacing -1 pt"/>
    <w:basedOn w:val="DefaultParagraphFont"/>
    <w:rsid w:val="009231B9"/>
  </w:style>
  <w:style w:type="character" w:customStyle="1" w:styleId="Bodytext35">
    <w:name w:val="Body text (35)_"/>
    <w:basedOn w:val="DefaultParagraphFont"/>
    <w:rsid w:val="009231B9"/>
  </w:style>
  <w:style w:type="character" w:customStyle="1" w:styleId="Picturecaption19">
    <w:name w:val="Picture caption (19)_"/>
    <w:basedOn w:val="DefaultParagraphFont"/>
    <w:rsid w:val="009231B9"/>
  </w:style>
  <w:style w:type="character" w:customStyle="1" w:styleId="Picturecaption9Exact">
    <w:name w:val="Picture caption (9) Exact"/>
    <w:basedOn w:val="DefaultParagraphFont"/>
    <w:rsid w:val="009231B9"/>
  </w:style>
  <w:style w:type="character" w:customStyle="1" w:styleId="Bodytext87">
    <w:name w:val="Body text (87)_"/>
    <w:basedOn w:val="DefaultParagraphFont"/>
    <w:rsid w:val="009231B9"/>
  </w:style>
  <w:style w:type="character" w:customStyle="1" w:styleId="Bodytext6">
    <w:name w:val="Body text (6)_"/>
    <w:basedOn w:val="DefaultParagraphFont"/>
    <w:rsid w:val="009231B9"/>
  </w:style>
  <w:style w:type="character" w:customStyle="1" w:styleId="Heading142SmallCaps">
    <w:name w:val="Heading #14 (2) + Small Caps"/>
    <w:basedOn w:val="DefaultParagraphFont"/>
    <w:rsid w:val="009231B9"/>
  </w:style>
  <w:style w:type="character" w:customStyle="1" w:styleId="Bodytext350">
    <w:name w:val="Body text (35)"/>
    <w:basedOn w:val="Picturecaption190"/>
    <w:rsid w:val="009231B9"/>
  </w:style>
  <w:style w:type="character" w:customStyle="1" w:styleId="Picturecaption190">
    <w:name w:val="Picture caption (19)"/>
    <w:basedOn w:val="Picturecaption27Spacing0pt"/>
    <w:rsid w:val="009231B9"/>
  </w:style>
  <w:style w:type="character" w:customStyle="1" w:styleId="Picturecaption27Spacing0pt">
    <w:name w:val="Picture caption (27) + Spacing 0 pt"/>
    <w:basedOn w:val="DefaultParagraphFont"/>
    <w:rsid w:val="009231B9"/>
  </w:style>
  <w:style w:type="character" w:customStyle="1" w:styleId="Bodytext43Spacing0ptExact">
    <w:name w:val="Body text (43) + Spacing 0 pt Exact"/>
    <w:basedOn w:val="DefaultParagraphFont"/>
    <w:rsid w:val="009231B9"/>
  </w:style>
  <w:style w:type="character" w:customStyle="1" w:styleId="Bodytext61">
    <w:name w:val="Body text (6)"/>
    <w:basedOn w:val="Bodytext870"/>
    <w:rsid w:val="009231B9"/>
  </w:style>
  <w:style w:type="character" w:customStyle="1" w:styleId="Bodytext870">
    <w:name w:val="Body text (87)"/>
    <w:basedOn w:val="DefaultParagraphFont"/>
    <w:rsid w:val="009231B9"/>
  </w:style>
  <w:style w:type="character" w:customStyle="1" w:styleId="BodytextSegoeUI">
    <w:name w:val="Body text + Segoe UI"/>
    <w:aliases w:val="21.5 pt"/>
    <w:basedOn w:val="DefaultParagraphFont"/>
    <w:rsid w:val="009231B9"/>
  </w:style>
  <w:style w:type="character" w:customStyle="1" w:styleId="Bodytext68">
    <w:name w:val="Body text (68)_"/>
    <w:basedOn w:val="DefaultParagraphFont"/>
    <w:rsid w:val="009231B9"/>
  </w:style>
  <w:style w:type="character" w:customStyle="1" w:styleId="Bodytext112SmallCaps">
    <w:name w:val="Body text (112) + Small Caps"/>
    <w:basedOn w:val="DefaultParagraphFont"/>
    <w:rsid w:val="009231B9"/>
  </w:style>
  <w:style w:type="character" w:customStyle="1" w:styleId="Bodytext680">
    <w:name w:val="Body text (68)"/>
    <w:basedOn w:val="Heading162SmallCaps"/>
    <w:rsid w:val="009231B9"/>
  </w:style>
  <w:style w:type="character" w:customStyle="1" w:styleId="Tableofcontents11">
    <w:name w:val="Table of contents (11)_"/>
    <w:basedOn w:val="DefaultParagraphFont"/>
    <w:rsid w:val="009231B9"/>
  </w:style>
  <w:style w:type="character" w:customStyle="1" w:styleId="Tableofcontents110">
    <w:name w:val="Table of contents (11)"/>
    <w:basedOn w:val="article-quote-right"/>
    <w:rsid w:val="009231B9"/>
  </w:style>
  <w:style w:type="character" w:customStyle="1" w:styleId="Tableofcontents15">
    <w:name w:val="Table of contents (15)_"/>
    <w:basedOn w:val="DefaultParagraphFont"/>
    <w:rsid w:val="009231B9"/>
  </w:style>
  <w:style w:type="character" w:customStyle="1" w:styleId="Tableofcontents150">
    <w:name w:val="Table of contents (15)"/>
    <w:basedOn w:val="StyleBox12pt"/>
    <w:rsid w:val="009231B9"/>
  </w:style>
  <w:style w:type="character" w:customStyle="1" w:styleId="Heading162SmallCaps">
    <w:name w:val="Heading #16 (2) + Small Caps"/>
    <w:basedOn w:val="DefaultParagraphFont"/>
    <w:rsid w:val="009231B9"/>
  </w:style>
  <w:style w:type="character" w:customStyle="1" w:styleId="ft6">
    <w:name w:val="ft6"/>
    <w:basedOn w:val="DefaultParagraphFont"/>
    <w:rsid w:val="009231B9"/>
  </w:style>
  <w:style w:type="character" w:customStyle="1" w:styleId="amp">
    <w:name w:val="amp"/>
    <w:basedOn w:val="DefaultParagraphFont"/>
    <w:rsid w:val="009231B9"/>
  </w:style>
  <w:style w:type="character" w:customStyle="1" w:styleId="article-quote-right">
    <w:name w:val="article-quote-right"/>
    <w:basedOn w:val="DefaultParagraphFont"/>
    <w:rsid w:val="009231B9"/>
  </w:style>
  <w:style w:type="character" w:customStyle="1" w:styleId="StyleBox12ptBold">
    <w:name w:val="Style Box + 12 pt Bold"/>
    <w:basedOn w:val="DefaultParagraphFont"/>
    <w:rsid w:val="009231B9"/>
  </w:style>
  <w:style w:type="character" w:customStyle="1" w:styleId="StyleBox12pt">
    <w:name w:val="Style Box + 12 pt"/>
    <w:basedOn w:val="DefaultParagraphFont"/>
    <w:rsid w:val="009231B9"/>
  </w:style>
  <w:style w:type="character" w:customStyle="1" w:styleId="BoldandUnderlineCharCharCharChar">
    <w:name w:val="Bold and Underline Char Char Char Char"/>
    <w:rsid w:val="009231B9"/>
  </w:style>
  <w:style w:type="character" w:customStyle="1" w:styleId="commentstext0">
    <w:name w:val="commentstext"/>
    <w:rsid w:val="009231B9"/>
  </w:style>
  <w:style w:type="character" w:customStyle="1" w:styleId="dd">
    <w:name w:val="dd"/>
    <w:rsid w:val="009231B9"/>
  </w:style>
  <w:style w:type="character" w:customStyle="1" w:styleId="underLight">
    <w:name w:val="underLight"/>
    <w:uiPriority w:val="1"/>
    <w:qFormat/>
    <w:rsid w:val="009231B9"/>
  </w:style>
  <w:style w:type="character" w:customStyle="1" w:styleId="author-rss">
    <w:name w:val="author-rss"/>
    <w:rsid w:val="009231B9"/>
  </w:style>
  <w:style w:type="character" w:customStyle="1" w:styleId="at">
    <w:name w:val="at"/>
    <w:basedOn w:val="DefaultParagraphFont"/>
    <w:rsid w:val="009231B9"/>
  </w:style>
  <w:style w:type="character" w:customStyle="1" w:styleId="source">
    <w:name w:val="source"/>
    <w:rsid w:val="009231B9"/>
  </w:style>
  <w:style w:type="character" w:customStyle="1" w:styleId="bioline">
    <w:name w:val="bioline"/>
    <w:rsid w:val="009231B9"/>
  </w:style>
  <w:style w:type="character" w:customStyle="1" w:styleId="wikicreatelink">
    <w:name w:val="wikicreatelink"/>
    <w:basedOn w:val="DefaultParagraphFont"/>
    <w:rsid w:val="009231B9"/>
  </w:style>
  <w:style w:type="character" w:customStyle="1" w:styleId="facebook-share-count">
    <w:name w:val="facebook-share-count"/>
    <w:basedOn w:val="DefaultParagraphFont"/>
    <w:rsid w:val="009231B9"/>
  </w:style>
  <w:style w:type="character" w:customStyle="1" w:styleId="tickerwrap">
    <w:name w:val="ticker_wrap"/>
    <w:basedOn w:val="DefaultParagraphFont"/>
    <w:rsid w:val="009231B9"/>
  </w:style>
  <w:style w:type="character" w:customStyle="1" w:styleId="smallcaps0">
    <w:name w:val="small_caps"/>
    <w:basedOn w:val="DefaultParagraphFont"/>
    <w:rsid w:val="009231B9"/>
  </w:style>
  <w:style w:type="character" w:customStyle="1" w:styleId="bodycopy">
    <w:name w:val="bodycopy"/>
    <w:basedOn w:val="DefaultParagraphFont"/>
    <w:rsid w:val="009231B9"/>
  </w:style>
  <w:style w:type="character" w:customStyle="1" w:styleId="StyleGaramondText1">
    <w:name w:val="Style Garamond Text 1"/>
    <w:basedOn w:val="DefaultParagraphFont"/>
    <w:rsid w:val="009231B9"/>
  </w:style>
  <w:style w:type="character" w:customStyle="1" w:styleId="StyleGaramondText1Underline">
    <w:name w:val="Style Garamond Text 1 Underline"/>
    <w:basedOn w:val="DefaultParagraphFont"/>
    <w:rsid w:val="009231B9"/>
  </w:style>
  <w:style w:type="character" w:customStyle="1" w:styleId="StyleBoldUnderlineBorderSinglesolidlineAuto05pt">
    <w:name w:val="Style Bold Underline Border: : (Single solid line Auto  0.5 pt ..."/>
    <w:basedOn w:val="DefaultParagraphFont"/>
    <w:rsid w:val="009231B9"/>
  </w:style>
  <w:style w:type="character" w:customStyle="1" w:styleId="StyleStyleBoldUnderlineUnderlineIntenseEmphasisIntenseEmpha">
    <w:name w:val="Style Style Bold UnderlineUnderlineIntense EmphasisIntense Empha..."/>
    <w:basedOn w:val="DefaultParagraphFont"/>
    <w:rsid w:val="009231B9"/>
  </w:style>
  <w:style w:type="character" w:customStyle="1" w:styleId="Style7ptBold">
    <w:name w:val="Style 7 pt Bold"/>
    <w:basedOn w:val="DefaultParagraphFont"/>
    <w:rsid w:val="009231B9"/>
  </w:style>
  <w:style w:type="character" w:styleId="EndnoteReference">
    <w:name w:val="endnote reference"/>
    <w:basedOn w:val="DefaultParagraphFont"/>
    <w:unhideWhenUsed/>
    <w:rsid w:val="009231B9"/>
    <w:rPr>
      <w:vertAlign w:val="superscript"/>
    </w:rPr>
  </w:style>
  <w:style w:type="character" w:styleId="HTMLAcronym">
    <w:name w:val="HTML Acronym"/>
    <w:basedOn w:val="DefaultParagraphFont"/>
    <w:unhideWhenUsed/>
    <w:rsid w:val="009231B9"/>
  </w:style>
  <w:style w:type="paragraph" w:styleId="BlockText">
    <w:name w:val="Block Text"/>
    <w:basedOn w:val="Normal"/>
    <w:unhideWhenUsed/>
    <w:rsid w:val="009231B9"/>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hAnsiTheme="minorHAnsi"/>
      <w:i/>
      <w:iCs/>
      <w:color w:val="5B9BD5" w:themeColor="accent1"/>
    </w:rPr>
  </w:style>
  <w:style w:type="paragraph" w:styleId="NormalIndent">
    <w:name w:val="Normal Indent"/>
    <w:basedOn w:val="Normal"/>
    <w:unhideWhenUsed/>
    <w:rsid w:val="009231B9"/>
    <w:pPr>
      <w:ind w:left="720"/>
    </w:pPr>
  </w:style>
  <w:style w:type="paragraph" w:styleId="EnvelopeReturn">
    <w:name w:val="envelope return"/>
    <w:basedOn w:val="Normal"/>
    <w:unhideWhenUsed/>
    <w:rsid w:val="009231B9"/>
    <w:rPr>
      <w:rFonts w:asciiTheme="majorHAnsi" w:eastAsiaTheme="majorEastAsia" w:hAnsiTheme="majorHAnsi" w:cstheme="majorBidi"/>
      <w:sz w:val="20"/>
      <w:szCs w:val="20"/>
    </w:rPr>
  </w:style>
  <w:style w:type="paragraph" w:styleId="EnvelopeAddress">
    <w:name w:val="envelope address"/>
    <w:basedOn w:val="Normal"/>
    <w:unhideWhenUsed/>
    <w:rsid w:val="009231B9"/>
    <w:pPr>
      <w:framePr w:w="7920" w:h="1980" w:hRule="exact" w:hSpace="180" w:wrap="auto" w:hAnchor="page" w:xAlign="center" w:yAlign="bottom"/>
      <w:ind w:left="2880"/>
    </w:pPr>
    <w:rPr>
      <w:rFonts w:asciiTheme="majorHAnsi" w:eastAsiaTheme="majorEastAsia" w:hAnsiTheme="majorHAnsi" w:cstheme="majorBidi"/>
    </w:rPr>
  </w:style>
  <w:style w:type="paragraph" w:styleId="HTMLAddress">
    <w:name w:val="HTML Address"/>
    <w:basedOn w:val="Normal"/>
    <w:link w:val="HTMLAddressChar"/>
    <w:uiPriority w:val="99"/>
    <w:unhideWhenUsed/>
    <w:rsid w:val="009231B9"/>
    <w:rPr>
      <w:i/>
      <w:iCs/>
    </w:rPr>
  </w:style>
  <w:style w:type="character" w:customStyle="1" w:styleId="HTMLAddressChar">
    <w:name w:val="HTML Address Char"/>
    <w:basedOn w:val="DefaultParagraphFont"/>
    <w:link w:val="HTMLAddress"/>
    <w:uiPriority w:val="99"/>
    <w:rsid w:val="009231B9"/>
    <w:rPr>
      <w:rFonts w:ascii="Calibri" w:hAnsi="Calibri" w:cs="Calibri"/>
      <w:i/>
      <w:iCs/>
      <w:sz w:val="26"/>
    </w:rPr>
  </w:style>
  <w:style w:type="paragraph" w:styleId="Index1">
    <w:name w:val="index 1"/>
    <w:basedOn w:val="Normal"/>
    <w:next w:val="Normal"/>
    <w:autoRedefine/>
    <w:unhideWhenUsed/>
    <w:rsid w:val="009231B9"/>
    <w:pPr>
      <w:ind w:left="220" w:hanging="220"/>
    </w:pPr>
  </w:style>
  <w:style w:type="character" w:customStyle="1" w:styleId="cardunderlineChar0">
    <w:name w:val="card underline Char"/>
    <w:locked/>
    <w:rsid w:val="009231B9"/>
  </w:style>
  <w:style w:type="paragraph" w:customStyle="1" w:styleId="cardunderline0">
    <w:name w:val="card underline"/>
    <w:basedOn w:val="Normal"/>
    <w:next w:val="GAUnderline"/>
    <w:qFormat/>
    <w:rsid w:val="009231B9"/>
  </w:style>
  <w:style w:type="character" w:customStyle="1" w:styleId="StyleHeading4UnderlinedsmalltextGaramondChar">
    <w:name w:val="Style Heading 4Underlinedsmall text + Garamond Char"/>
    <w:locked/>
    <w:rsid w:val="009231B9"/>
  </w:style>
  <w:style w:type="paragraph" w:customStyle="1" w:styleId="StyleHeading4UnderlinedsmalltextGaramond">
    <w:name w:val="Style Heading 4Underlinedsmall text + Garamond"/>
    <w:basedOn w:val="Heading4"/>
    <w:qFormat/>
    <w:rsid w:val="009231B9"/>
    <w:pPr>
      <w:spacing w:before="200"/>
    </w:pPr>
    <w:rPr>
      <w:iCs w:val="0"/>
      <w:sz w:val="22"/>
    </w:rPr>
  </w:style>
  <w:style w:type="paragraph" w:customStyle="1" w:styleId="Heading2-NotBold">
    <w:name w:val="Heading 2 - Not Bold"/>
    <w:basedOn w:val="Heading2"/>
    <w:autoRedefine/>
    <w:uiPriority w:val="99"/>
    <w:qFormat/>
    <w:rsid w:val="009231B9"/>
    <w:pPr>
      <w:spacing w:before="480"/>
    </w:pPr>
  </w:style>
  <w:style w:type="paragraph" w:customStyle="1" w:styleId="Heading2-Bold">
    <w:name w:val="Heading 2 - Bold"/>
    <w:basedOn w:val="Normal"/>
    <w:next w:val="Micro"/>
    <w:autoRedefine/>
    <w:uiPriority w:val="99"/>
    <w:qFormat/>
    <w:rsid w:val="009231B9"/>
  </w:style>
  <w:style w:type="paragraph" w:customStyle="1" w:styleId="tag">
    <w:name w:val="%tag"/>
    <w:basedOn w:val="Normal"/>
    <w:next w:val="Normal"/>
    <w:link w:val="tagChar0"/>
    <w:uiPriority w:val="99"/>
    <w:qFormat/>
    <w:rsid w:val="009231B9"/>
  </w:style>
  <w:style w:type="character" w:customStyle="1" w:styleId="Style2Char0">
    <w:name w:val="Style 2 Char"/>
    <w:uiPriority w:val="99"/>
    <w:locked/>
    <w:rsid w:val="009231B9"/>
  </w:style>
  <w:style w:type="character" w:customStyle="1" w:styleId="GAUnderlineChar">
    <w:name w:val="GA Underline Char"/>
    <w:locked/>
    <w:rsid w:val="009231B9"/>
  </w:style>
  <w:style w:type="paragraph" w:customStyle="1" w:styleId="GAUnderline">
    <w:name w:val="GA Underline"/>
    <w:basedOn w:val="Normal"/>
    <w:next w:val="StyleHeading2TagHEADING2TagCite11pt"/>
    <w:qFormat/>
    <w:rsid w:val="009231B9"/>
  </w:style>
  <w:style w:type="character" w:customStyle="1" w:styleId="textsmallChar0">
    <w:name w:val="textsmall Char"/>
    <w:locked/>
    <w:rsid w:val="009231B9"/>
  </w:style>
  <w:style w:type="paragraph" w:customStyle="1" w:styleId="h-lead">
    <w:name w:val="h-lead"/>
    <w:basedOn w:val="Normal"/>
    <w:next w:val="Brief"/>
    <w:uiPriority w:val="99"/>
    <w:qFormat/>
    <w:rsid w:val="009231B9"/>
  </w:style>
  <w:style w:type="paragraph" w:customStyle="1" w:styleId="intro">
    <w:name w:val="intro"/>
    <w:basedOn w:val="Normal"/>
    <w:next w:val="CM2"/>
    <w:uiPriority w:val="99"/>
    <w:qFormat/>
    <w:rsid w:val="009231B9"/>
  </w:style>
  <w:style w:type="character" w:customStyle="1" w:styleId="StyleHeading2TagHEADING2TagCite11ptChar">
    <w:name w:val="Style Heading 2TagHEADING 2Tag&amp;Cite + 11 pt Char"/>
    <w:locked/>
    <w:rsid w:val="009231B9"/>
  </w:style>
  <w:style w:type="paragraph" w:customStyle="1" w:styleId="StyleHeading2TagHEADING2TagCite11pt">
    <w:name w:val="Style Heading 2TagHEADING 2Tag&amp;Cite + 11 pt"/>
    <w:basedOn w:val="Heading2"/>
    <w:next w:val="CM16"/>
    <w:qFormat/>
    <w:rsid w:val="009231B9"/>
    <w:pPr>
      <w:spacing w:before="480"/>
    </w:pPr>
  </w:style>
  <w:style w:type="paragraph" w:customStyle="1" w:styleId="F3-TagAuthor">
    <w:name w:val="F3 - Tag/Author"/>
    <w:basedOn w:val="Normal"/>
    <w:next w:val="CM19"/>
    <w:uiPriority w:val="99"/>
    <w:qFormat/>
    <w:rsid w:val="009231B9"/>
  </w:style>
  <w:style w:type="paragraph" w:customStyle="1" w:styleId="F5-UnderlineNormal">
    <w:name w:val="F5 - Underline Normal"/>
    <w:basedOn w:val="Normal"/>
    <w:next w:val="CM34"/>
    <w:uiPriority w:val="99"/>
    <w:qFormat/>
    <w:rsid w:val="009231B9"/>
  </w:style>
  <w:style w:type="paragraph" w:customStyle="1" w:styleId="Brief-PrimarySource">
    <w:name w:val="Brief - Primary Source"/>
    <w:basedOn w:val="Normal"/>
    <w:next w:val="CM56"/>
    <w:uiPriority w:val="99"/>
    <w:qFormat/>
    <w:rsid w:val="009231B9"/>
  </w:style>
  <w:style w:type="paragraph" w:customStyle="1" w:styleId="Brief-Underline">
    <w:name w:val="Brief - Underline"/>
    <w:basedOn w:val="Normal"/>
    <w:next w:val="CM58"/>
    <w:uiPriority w:val="99"/>
    <w:qFormat/>
    <w:rsid w:val="009231B9"/>
  </w:style>
  <w:style w:type="paragraph" w:customStyle="1" w:styleId="Brief">
    <w:name w:val="Brief"/>
    <w:basedOn w:val="CM56"/>
    <w:next w:val="CM57"/>
    <w:uiPriority w:val="99"/>
    <w:qFormat/>
    <w:rsid w:val="009231B9"/>
  </w:style>
  <w:style w:type="paragraph" w:customStyle="1" w:styleId="CM2">
    <w:name w:val="CM2"/>
    <w:basedOn w:val="Normal"/>
    <w:next w:val="Normal"/>
    <w:uiPriority w:val="99"/>
    <w:qFormat/>
    <w:rsid w:val="009231B9"/>
  </w:style>
  <w:style w:type="paragraph" w:customStyle="1" w:styleId="CM11">
    <w:name w:val="CM11"/>
    <w:basedOn w:val="Normal"/>
    <w:next w:val="Normal"/>
    <w:uiPriority w:val="99"/>
    <w:qFormat/>
    <w:rsid w:val="009231B9"/>
  </w:style>
  <w:style w:type="paragraph" w:customStyle="1" w:styleId="CM16">
    <w:name w:val="CM16"/>
    <w:basedOn w:val="Normal"/>
    <w:next w:val="Normal"/>
    <w:uiPriority w:val="99"/>
    <w:qFormat/>
    <w:rsid w:val="009231B9"/>
  </w:style>
  <w:style w:type="paragraph" w:customStyle="1" w:styleId="CM19">
    <w:name w:val="CM19"/>
    <w:basedOn w:val="Normal"/>
    <w:uiPriority w:val="99"/>
    <w:qFormat/>
    <w:rsid w:val="009231B9"/>
  </w:style>
  <w:style w:type="paragraph" w:customStyle="1" w:styleId="CM34">
    <w:name w:val="CM34"/>
    <w:basedOn w:val="Normal"/>
    <w:uiPriority w:val="99"/>
    <w:qFormat/>
    <w:rsid w:val="009231B9"/>
  </w:style>
  <w:style w:type="paragraph" w:customStyle="1" w:styleId="CM56">
    <w:name w:val="CM56"/>
    <w:basedOn w:val="Normal"/>
    <w:uiPriority w:val="99"/>
    <w:qFormat/>
    <w:rsid w:val="009231B9"/>
  </w:style>
  <w:style w:type="paragraph" w:customStyle="1" w:styleId="CM58">
    <w:name w:val="CM58"/>
    <w:basedOn w:val="Normal"/>
    <w:uiPriority w:val="99"/>
    <w:qFormat/>
    <w:rsid w:val="009231B9"/>
  </w:style>
  <w:style w:type="paragraph" w:customStyle="1" w:styleId="CM57">
    <w:name w:val="CM57"/>
    <w:basedOn w:val="Normal"/>
    <w:uiPriority w:val="99"/>
    <w:qFormat/>
    <w:rsid w:val="009231B9"/>
  </w:style>
  <w:style w:type="paragraph" w:customStyle="1" w:styleId="CM1">
    <w:name w:val="CM1"/>
    <w:basedOn w:val="Normal"/>
    <w:uiPriority w:val="99"/>
    <w:qFormat/>
    <w:rsid w:val="009231B9"/>
  </w:style>
  <w:style w:type="paragraph" w:customStyle="1" w:styleId="CM49">
    <w:name w:val="CM49"/>
    <w:basedOn w:val="Normal"/>
    <w:uiPriority w:val="99"/>
    <w:qFormat/>
    <w:rsid w:val="009231B9"/>
  </w:style>
  <w:style w:type="paragraph" w:customStyle="1" w:styleId="CM41">
    <w:name w:val="CM41"/>
    <w:basedOn w:val="Normal"/>
    <w:uiPriority w:val="99"/>
    <w:qFormat/>
    <w:rsid w:val="009231B9"/>
  </w:style>
  <w:style w:type="paragraph" w:customStyle="1" w:styleId="3rdOrderPara">
    <w:name w:val="3rd Order Para"/>
    <w:basedOn w:val="Normal"/>
    <w:qFormat/>
    <w:rsid w:val="009231B9"/>
  </w:style>
  <w:style w:type="paragraph" w:customStyle="1" w:styleId="2ndOrderPara">
    <w:name w:val="2nd Order Para"/>
    <w:basedOn w:val="Normal"/>
    <w:qFormat/>
    <w:rsid w:val="009231B9"/>
  </w:style>
  <w:style w:type="paragraph" w:customStyle="1" w:styleId="Normal-SIGN2">
    <w:name w:val="Normal-SIGN2"/>
    <w:basedOn w:val="Normal"/>
    <w:qFormat/>
    <w:rsid w:val="009231B9"/>
  </w:style>
  <w:style w:type="paragraph" w:customStyle="1" w:styleId="Normal-SIGN1">
    <w:name w:val="Normal-SIGN1"/>
    <w:basedOn w:val="Normal"/>
    <w:uiPriority w:val="99"/>
    <w:qFormat/>
    <w:rsid w:val="009231B9"/>
  </w:style>
  <w:style w:type="paragraph" w:customStyle="1" w:styleId="CM3">
    <w:name w:val="CM3"/>
    <w:basedOn w:val="Normal"/>
    <w:uiPriority w:val="99"/>
    <w:qFormat/>
    <w:rsid w:val="009231B9"/>
  </w:style>
  <w:style w:type="paragraph" w:customStyle="1" w:styleId="CM33">
    <w:name w:val="CM33"/>
    <w:basedOn w:val="Normal"/>
    <w:uiPriority w:val="99"/>
    <w:qFormat/>
    <w:rsid w:val="009231B9"/>
  </w:style>
  <w:style w:type="paragraph" w:customStyle="1" w:styleId="CM37">
    <w:name w:val="CM37"/>
    <w:basedOn w:val="Normal"/>
    <w:uiPriority w:val="99"/>
    <w:qFormat/>
    <w:rsid w:val="009231B9"/>
  </w:style>
  <w:style w:type="paragraph" w:customStyle="1" w:styleId="CM7">
    <w:name w:val="CM7"/>
    <w:basedOn w:val="Normal"/>
    <w:uiPriority w:val="99"/>
    <w:qFormat/>
    <w:rsid w:val="009231B9"/>
  </w:style>
  <w:style w:type="paragraph" w:customStyle="1" w:styleId="Brief-SecondarySource">
    <w:name w:val="Brief - Secondary Source"/>
    <w:basedOn w:val="Normal"/>
    <w:next w:val="ReportDate"/>
    <w:qFormat/>
    <w:rsid w:val="009231B9"/>
  </w:style>
  <w:style w:type="paragraph" w:customStyle="1" w:styleId="Brief-Card">
    <w:name w:val="Brief - Card"/>
    <w:basedOn w:val="Normal"/>
    <w:next w:val="Pa11"/>
    <w:uiPriority w:val="99"/>
    <w:qFormat/>
    <w:rsid w:val="009231B9"/>
  </w:style>
  <w:style w:type="paragraph" w:customStyle="1" w:styleId="Normal3">
    <w:name w:val="Normal+3"/>
    <w:basedOn w:val="Normal"/>
    <w:next w:val="Normal"/>
    <w:uiPriority w:val="99"/>
    <w:qFormat/>
    <w:rsid w:val="009231B9"/>
  </w:style>
  <w:style w:type="paragraph" w:customStyle="1" w:styleId="Normal10">
    <w:name w:val="Normal+1"/>
    <w:basedOn w:val="Normal"/>
    <w:next w:val="Normal"/>
    <w:uiPriority w:val="99"/>
    <w:qFormat/>
    <w:rsid w:val="009231B9"/>
  </w:style>
  <w:style w:type="paragraph" w:customStyle="1" w:styleId="Heading231">
    <w:name w:val="Heading 2+3"/>
    <w:basedOn w:val="Normal"/>
    <w:next w:val="Normal"/>
    <w:uiPriority w:val="99"/>
    <w:qFormat/>
    <w:rsid w:val="009231B9"/>
  </w:style>
  <w:style w:type="paragraph" w:customStyle="1" w:styleId="Normal5">
    <w:name w:val="Normal+5"/>
    <w:basedOn w:val="Normal"/>
    <w:uiPriority w:val="99"/>
    <w:qFormat/>
    <w:rsid w:val="009231B9"/>
  </w:style>
  <w:style w:type="paragraph" w:customStyle="1" w:styleId="Cover1">
    <w:name w:val="Cover 1"/>
    <w:basedOn w:val="Normal"/>
    <w:next w:val="Normal"/>
    <w:uiPriority w:val="99"/>
    <w:qFormat/>
    <w:rsid w:val="009231B9"/>
  </w:style>
  <w:style w:type="paragraph" w:customStyle="1" w:styleId="Cover2">
    <w:name w:val="Cover 2"/>
    <w:basedOn w:val="Normal"/>
    <w:next w:val="Normal"/>
    <w:uiPriority w:val="99"/>
    <w:qFormat/>
    <w:rsid w:val="009231B9"/>
  </w:style>
  <w:style w:type="paragraph" w:customStyle="1" w:styleId="ReportDate">
    <w:name w:val="ReportDate"/>
    <w:basedOn w:val="Normal"/>
    <w:uiPriority w:val="99"/>
    <w:qFormat/>
    <w:rsid w:val="009231B9"/>
  </w:style>
  <w:style w:type="paragraph" w:customStyle="1" w:styleId="Pa11">
    <w:name w:val="Pa11"/>
    <w:basedOn w:val="Normal"/>
    <w:next w:val="Normal"/>
    <w:uiPriority w:val="99"/>
    <w:qFormat/>
    <w:rsid w:val="009231B9"/>
  </w:style>
  <w:style w:type="paragraph" w:customStyle="1" w:styleId="CM30">
    <w:name w:val="CM30"/>
    <w:basedOn w:val="Normal"/>
    <w:uiPriority w:val="99"/>
    <w:qFormat/>
    <w:rsid w:val="009231B9"/>
  </w:style>
  <w:style w:type="paragraph" w:customStyle="1" w:styleId="CM28">
    <w:name w:val="CM28"/>
    <w:basedOn w:val="Normal"/>
    <w:uiPriority w:val="99"/>
    <w:qFormat/>
    <w:rsid w:val="009231B9"/>
  </w:style>
  <w:style w:type="paragraph" w:customStyle="1" w:styleId="CM8">
    <w:name w:val="CM8"/>
    <w:basedOn w:val="Normal"/>
    <w:uiPriority w:val="99"/>
    <w:qFormat/>
    <w:rsid w:val="009231B9"/>
  </w:style>
  <w:style w:type="paragraph" w:customStyle="1" w:styleId="DoubleUnderlined">
    <w:name w:val="Double Underlined"/>
    <w:basedOn w:val="Heading2"/>
    <w:next w:val="StyleUnderliningTimesNewRomanBoldNounderlineKernat161"/>
    <w:autoRedefine/>
    <w:uiPriority w:val="99"/>
    <w:qFormat/>
    <w:rsid w:val="009231B9"/>
    <w:pPr>
      <w:spacing w:before="480"/>
    </w:pPr>
  </w:style>
  <w:style w:type="paragraph" w:customStyle="1" w:styleId="IndexFixer">
    <w:name w:val="Index Fixer"/>
    <w:basedOn w:val="Heading1"/>
    <w:next w:val="StyleBoldUnderliningKernat16pt"/>
    <w:uiPriority w:val="99"/>
    <w:qFormat/>
    <w:rsid w:val="009231B9"/>
    <w:pPr>
      <w:spacing w:before="480"/>
    </w:pPr>
  </w:style>
  <w:style w:type="paragraph" w:customStyle="1" w:styleId="StyleLeft025Right025TopSinglesolidlineAuto">
    <w:name w:val="Style Left:  0.25&quot; Right:  0.25&quot; Top: (Single solid line Auto  ..."/>
    <w:basedOn w:val="Normal"/>
    <w:next w:val="boldy"/>
    <w:uiPriority w:val="99"/>
    <w:qFormat/>
    <w:rsid w:val="009231B9"/>
  </w:style>
  <w:style w:type="paragraph" w:customStyle="1" w:styleId="PageHeader-Underline18pt">
    <w:name w:val="Page Header - Underline 18 pt"/>
    <w:next w:val="TxBr6p1"/>
    <w:uiPriority w:val="99"/>
    <w:qFormat/>
    <w:rsid w:val="009231B9"/>
    <w:pPr>
      <w:spacing w:after="200" w:line="276" w:lineRule="auto"/>
    </w:pPr>
  </w:style>
  <w:style w:type="paragraph" w:customStyle="1" w:styleId="ArgumentTags">
    <w:name w:val="Argument Tags"/>
    <w:basedOn w:val="Heading2"/>
    <w:next w:val="cardCharCharCharCharCharCharCharCharCharCharCharCharCharCharChar"/>
    <w:uiPriority w:val="99"/>
    <w:qFormat/>
    <w:rsid w:val="009231B9"/>
    <w:pPr>
      <w:spacing w:before="480"/>
    </w:pPr>
  </w:style>
  <w:style w:type="paragraph" w:customStyle="1" w:styleId="subhead">
    <w:name w:val="subhead"/>
    <w:basedOn w:val="Normal"/>
    <w:qFormat/>
    <w:rsid w:val="009231B9"/>
  </w:style>
  <w:style w:type="paragraph" w:customStyle="1" w:styleId="boldy">
    <w:name w:val="boldy"/>
    <w:basedOn w:val="Heading2"/>
    <w:next w:val="Card10"/>
    <w:uiPriority w:val="99"/>
    <w:qFormat/>
    <w:rsid w:val="009231B9"/>
    <w:pPr>
      <w:spacing w:before="480"/>
    </w:pPr>
  </w:style>
  <w:style w:type="paragraph" w:customStyle="1" w:styleId="TxBr6p1">
    <w:name w:val="TxBr_6p1"/>
    <w:basedOn w:val="Normal"/>
    <w:next w:val="Cite21"/>
    <w:uiPriority w:val="99"/>
    <w:qFormat/>
    <w:rsid w:val="009231B9"/>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9231B9"/>
  </w:style>
  <w:style w:type="character" w:customStyle="1" w:styleId="UnderlineStyleChar0">
    <w:name w:val="Underline Style Char"/>
    <w:link w:val="UnderlineStyle1"/>
    <w:locked/>
    <w:rsid w:val="009231B9"/>
  </w:style>
  <w:style w:type="paragraph" w:customStyle="1" w:styleId="Normalization">
    <w:name w:val="Normalization"/>
    <w:basedOn w:val="Normal"/>
    <w:uiPriority w:val="99"/>
    <w:qFormat/>
    <w:rsid w:val="009231B9"/>
  </w:style>
  <w:style w:type="paragraph" w:customStyle="1" w:styleId="listlevel1">
    <w:name w:val="list level 1"/>
    <w:basedOn w:val="Normal"/>
    <w:next w:val="cardtextsmall"/>
    <w:uiPriority w:val="99"/>
    <w:qFormat/>
    <w:rsid w:val="009231B9"/>
  </w:style>
  <w:style w:type="paragraph" w:customStyle="1" w:styleId="listlevel2">
    <w:name w:val="list level 2"/>
    <w:basedOn w:val="Normal"/>
    <w:next w:val="CaseListNormal"/>
    <w:uiPriority w:val="99"/>
    <w:qFormat/>
    <w:rsid w:val="009231B9"/>
  </w:style>
  <w:style w:type="paragraph" w:customStyle="1" w:styleId="listlevel3">
    <w:name w:val="list level 3"/>
    <w:basedOn w:val="CaseListNormal"/>
    <w:next w:val="Body"/>
    <w:uiPriority w:val="99"/>
    <w:qFormat/>
    <w:rsid w:val="009231B9"/>
    <w:rPr>
      <w:rFonts w:ascii="Calibri" w:hAnsi="Calibri"/>
      <w:szCs w:val="24"/>
    </w:rPr>
  </w:style>
  <w:style w:type="paragraph" w:customStyle="1" w:styleId="PageNumber1">
    <w:name w:val="Page Number1"/>
    <w:basedOn w:val="Normal"/>
    <w:next w:val="Normal"/>
    <w:uiPriority w:val="99"/>
    <w:qFormat/>
    <w:rsid w:val="009231B9"/>
  </w:style>
  <w:style w:type="paragraph" w:customStyle="1" w:styleId="Card10">
    <w:name w:val="Card1"/>
    <w:next w:val="TimesNewRoman12"/>
    <w:uiPriority w:val="99"/>
    <w:qFormat/>
    <w:rsid w:val="009231B9"/>
    <w:pPr>
      <w:spacing w:after="200" w:line="276" w:lineRule="auto"/>
    </w:pPr>
  </w:style>
  <w:style w:type="paragraph" w:customStyle="1" w:styleId="Cite21">
    <w:name w:val="Cite2"/>
    <w:next w:val="htmlbody"/>
    <w:uiPriority w:val="99"/>
    <w:qFormat/>
    <w:rsid w:val="009231B9"/>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9231B9"/>
  </w:style>
  <w:style w:type="paragraph" w:customStyle="1" w:styleId="Body">
    <w:name w:val="Body"/>
    <w:basedOn w:val="Normal"/>
    <w:next w:val="TextofCards"/>
    <w:uiPriority w:val="99"/>
    <w:qFormat/>
    <w:rsid w:val="009231B9"/>
  </w:style>
  <w:style w:type="paragraph" w:customStyle="1" w:styleId="3text">
    <w:name w:val="3text"/>
    <w:basedOn w:val="Normal"/>
    <w:next w:val="Corpotesto"/>
    <w:uiPriority w:val="99"/>
    <w:qFormat/>
    <w:rsid w:val="009231B9"/>
  </w:style>
  <w:style w:type="paragraph" w:customStyle="1" w:styleId="TimesNewRoman12">
    <w:name w:val="TimesNewRoman12"/>
    <w:next w:val="tagCharChar1Char"/>
    <w:uiPriority w:val="99"/>
    <w:qFormat/>
    <w:rsid w:val="009231B9"/>
    <w:pPr>
      <w:spacing w:after="200" w:line="276" w:lineRule="auto"/>
    </w:pPr>
  </w:style>
  <w:style w:type="paragraph" w:customStyle="1" w:styleId="htmlbody">
    <w:name w:val="htmlbody"/>
    <w:basedOn w:val="Normal"/>
    <w:next w:val="OmniPage1"/>
    <w:uiPriority w:val="99"/>
    <w:qFormat/>
    <w:rsid w:val="009231B9"/>
  </w:style>
  <w:style w:type="paragraph" w:customStyle="1" w:styleId="textChar">
    <w:name w:val="text Char"/>
    <w:basedOn w:val="Normal"/>
    <w:next w:val="TitlePageCenter"/>
    <w:autoRedefine/>
    <w:uiPriority w:val="99"/>
    <w:qFormat/>
    <w:rsid w:val="009231B9"/>
  </w:style>
  <w:style w:type="paragraph" w:customStyle="1" w:styleId="story-headline">
    <w:name w:val="story-headline"/>
    <w:basedOn w:val="Normal"/>
    <w:next w:val="ProjectTitleLine"/>
    <w:uiPriority w:val="99"/>
    <w:qFormat/>
    <w:rsid w:val="009231B9"/>
  </w:style>
  <w:style w:type="paragraph" w:customStyle="1" w:styleId="story-dateline">
    <w:name w:val="story-dateline"/>
    <w:basedOn w:val="Normal"/>
    <w:next w:val="cardChar1Char"/>
    <w:uiPriority w:val="99"/>
    <w:qFormat/>
    <w:rsid w:val="009231B9"/>
  </w:style>
  <w:style w:type="paragraph" w:customStyle="1" w:styleId="TextofCards">
    <w:name w:val="Text of Cards"/>
    <w:basedOn w:val="Normal"/>
    <w:next w:val="CM12"/>
    <w:uiPriority w:val="99"/>
    <w:qFormat/>
    <w:rsid w:val="009231B9"/>
  </w:style>
  <w:style w:type="paragraph" w:customStyle="1" w:styleId="Corpotesto">
    <w:name w:val="Corpo testo"/>
    <w:basedOn w:val="Normal"/>
    <w:next w:val="CM44"/>
    <w:uiPriority w:val="99"/>
    <w:qFormat/>
    <w:rsid w:val="009231B9"/>
  </w:style>
  <w:style w:type="paragraph" w:customStyle="1" w:styleId="tagCharChar1Char">
    <w:name w:val="tag Char Char1 Char"/>
    <w:uiPriority w:val="99"/>
    <w:qFormat/>
    <w:rsid w:val="009231B9"/>
    <w:pPr>
      <w:spacing w:after="200" w:line="276" w:lineRule="auto"/>
    </w:pPr>
  </w:style>
  <w:style w:type="paragraph" w:customStyle="1" w:styleId="OmniPage1">
    <w:name w:val="OmniPage #1"/>
    <w:basedOn w:val="Normal"/>
    <w:next w:val="StrikeThrough"/>
    <w:uiPriority w:val="99"/>
    <w:qFormat/>
    <w:rsid w:val="009231B9"/>
  </w:style>
  <w:style w:type="paragraph" w:customStyle="1" w:styleId="TitlePageCenter">
    <w:name w:val="Title Page Center"/>
    <w:basedOn w:val="Normal"/>
    <w:next w:val="textbodyblack"/>
    <w:autoRedefine/>
    <w:uiPriority w:val="99"/>
    <w:qFormat/>
    <w:rsid w:val="009231B9"/>
  </w:style>
  <w:style w:type="paragraph" w:customStyle="1" w:styleId="TitlePageBy">
    <w:name w:val="Title Page By"/>
    <w:basedOn w:val="textbodyblack"/>
    <w:next w:val="Normal"/>
    <w:autoRedefine/>
    <w:uiPriority w:val="99"/>
    <w:qFormat/>
    <w:rsid w:val="009231B9"/>
  </w:style>
  <w:style w:type="paragraph" w:customStyle="1" w:styleId="ProjectTitleLine">
    <w:name w:val="Project Title Line"/>
    <w:basedOn w:val="Normal"/>
    <w:next w:val="Normal"/>
    <w:autoRedefine/>
    <w:uiPriority w:val="99"/>
    <w:qFormat/>
    <w:rsid w:val="009231B9"/>
  </w:style>
  <w:style w:type="paragraph" w:customStyle="1" w:styleId="NormalVerdana">
    <w:name w:val="Normal + Verdana"/>
    <w:aliases w:val="White,Normal + Arial,10 pt"/>
    <w:basedOn w:val="Normal"/>
    <w:next w:val="CiteCorrected"/>
    <w:uiPriority w:val="99"/>
    <w:qFormat/>
    <w:rsid w:val="009231B9"/>
  </w:style>
  <w:style w:type="paragraph" w:customStyle="1" w:styleId="cardChar1Char">
    <w:name w:val="card Char1 Char"/>
    <w:basedOn w:val="Normal"/>
    <w:next w:val="StyleLeft02"/>
    <w:uiPriority w:val="99"/>
    <w:qFormat/>
    <w:rsid w:val="009231B9"/>
  </w:style>
  <w:style w:type="paragraph" w:customStyle="1" w:styleId="CM12">
    <w:name w:val="CM12"/>
    <w:basedOn w:val="Normal"/>
    <w:uiPriority w:val="99"/>
    <w:qFormat/>
    <w:rsid w:val="009231B9"/>
  </w:style>
  <w:style w:type="paragraph" w:customStyle="1" w:styleId="CM44">
    <w:name w:val="CM44"/>
    <w:basedOn w:val="Normal"/>
    <w:uiPriority w:val="99"/>
    <w:qFormat/>
    <w:rsid w:val="009231B9"/>
  </w:style>
  <w:style w:type="paragraph" w:customStyle="1" w:styleId="StrikeThrough">
    <w:name w:val="Strike Through"/>
    <w:basedOn w:val="Normal"/>
    <w:next w:val="Normal"/>
    <w:uiPriority w:val="99"/>
    <w:qFormat/>
    <w:rsid w:val="009231B9"/>
  </w:style>
  <w:style w:type="paragraph" w:customStyle="1" w:styleId="textbodyblack">
    <w:name w:val="textbodyblack"/>
    <w:basedOn w:val="Normal"/>
    <w:next w:val="Pa5"/>
    <w:uiPriority w:val="99"/>
    <w:qFormat/>
    <w:rsid w:val="009231B9"/>
  </w:style>
  <w:style w:type="character" w:customStyle="1" w:styleId="CiteCorrectedChar">
    <w:name w:val="Cite Corrected Char"/>
    <w:locked/>
    <w:rsid w:val="009231B9"/>
  </w:style>
  <w:style w:type="paragraph" w:customStyle="1" w:styleId="CiteCorrected">
    <w:name w:val="Cite Corrected"/>
    <w:basedOn w:val="Normal"/>
    <w:next w:val="tagline1"/>
    <w:qFormat/>
    <w:rsid w:val="009231B9"/>
  </w:style>
  <w:style w:type="paragraph" w:customStyle="1" w:styleId="StyleLeft02">
    <w:name w:val="Style Left:  0.2&quot;"/>
    <w:basedOn w:val="Normal"/>
    <w:next w:val="Block1"/>
    <w:uiPriority w:val="99"/>
    <w:qFormat/>
    <w:rsid w:val="009231B9"/>
  </w:style>
  <w:style w:type="paragraph" w:customStyle="1" w:styleId="Hat1">
    <w:name w:val="Hat1"/>
    <w:basedOn w:val="Normal"/>
    <w:next w:val="Normal"/>
    <w:uiPriority w:val="2"/>
    <w:qFormat/>
    <w:rsid w:val="009231B9"/>
  </w:style>
  <w:style w:type="paragraph" w:customStyle="1" w:styleId="post-subtitle">
    <w:name w:val="post-subtitle"/>
    <w:basedOn w:val="Normal"/>
    <w:qFormat/>
    <w:rsid w:val="009231B9"/>
  </w:style>
  <w:style w:type="paragraph" w:customStyle="1" w:styleId="Pa5">
    <w:name w:val="Pa5"/>
    <w:basedOn w:val="Normal"/>
    <w:uiPriority w:val="99"/>
    <w:qFormat/>
    <w:rsid w:val="009231B9"/>
  </w:style>
  <w:style w:type="paragraph" w:customStyle="1" w:styleId="noindent0">
    <w:name w:val="no_indent"/>
    <w:basedOn w:val="Normal"/>
    <w:next w:val="NormalWeb3"/>
    <w:qFormat/>
    <w:rsid w:val="009231B9"/>
  </w:style>
  <w:style w:type="paragraph" w:customStyle="1" w:styleId="tagline1">
    <w:name w:val="tagline"/>
    <w:basedOn w:val="Normal"/>
    <w:next w:val="cardCharCharCharCharChar"/>
    <w:qFormat/>
    <w:rsid w:val="009231B9"/>
  </w:style>
  <w:style w:type="paragraph" w:customStyle="1" w:styleId="Block1">
    <w:name w:val="Block1"/>
    <w:basedOn w:val="Normal"/>
    <w:next w:val="Normal"/>
    <w:uiPriority w:val="3"/>
    <w:qFormat/>
    <w:rsid w:val="009231B9"/>
  </w:style>
  <w:style w:type="paragraph" w:customStyle="1" w:styleId="TOCHeading1">
    <w:name w:val="TOC Heading1"/>
    <w:basedOn w:val="Heading1"/>
    <w:next w:val="Normal"/>
    <w:uiPriority w:val="39"/>
    <w:qFormat/>
    <w:rsid w:val="009231B9"/>
    <w:pPr>
      <w:spacing w:before="480"/>
    </w:pPr>
  </w:style>
  <w:style w:type="paragraph" w:customStyle="1" w:styleId="NoteLevel11">
    <w:name w:val="Note Level 11"/>
    <w:basedOn w:val="Normal"/>
    <w:next w:val="HeaderFooter"/>
    <w:uiPriority w:val="99"/>
    <w:qFormat/>
    <w:rsid w:val="009231B9"/>
  </w:style>
  <w:style w:type="character" w:customStyle="1" w:styleId="ReallySamllTextChar">
    <w:name w:val="ReallySamllText Char"/>
    <w:locked/>
    <w:rsid w:val="009231B9"/>
  </w:style>
  <w:style w:type="paragraph" w:customStyle="1" w:styleId="ReallySamllText">
    <w:name w:val="ReallySamllText"/>
    <w:basedOn w:val="Normal"/>
    <w:next w:val="CardTextUnderlined"/>
    <w:autoRedefine/>
    <w:qFormat/>
    <w:rsid w:val="009231B9"/>
  </w:style>
  <w:style w:type="paragraph" w:customStyle="1" w:styleId="Card6pt">
    <w:name w:val="Card 6pt"/>
    <w:basedOn w:val="Normal"/>
    <w:next w:val="HeaderDebate"/>
    <w:uiPriority w:val="99"/>
    <w:qFormat/>
    <w:rsid w:val="009231B9"/>
  </w:style>
  <w:style w:type="paragraph" w:customStyle="1" w:styleId="NormalWeb3">
    <w:name w:val="Normal (Web)3"/>
    <w:basedOn w:val="Normal"/>
    <w:next w:val="CardTagCharChar"/>
    <w:qFormat/>
    <w:rsid w:val="009231B9"/>
  </w:style>
  <w:style w:type="paragraph" w:customStyle="1" w:styleId="cardCharCharCharCharChar">
    <w:name w:val="card Char Char Char Char Char"/>
    <w:basedOn w:val="Normal"/>
    <w:next w:val="fixed"/>
    <w:qFormat/>
    <w:rsid w:val="009231B9"/>
  </w:style>
  <w:style w:type="paragraph" w:customStyle="1" w:styleId="TagCiteChar2">
    <w:name w:val="Tag / Cite Char"/>
    <w:basedOn w:val="Normal"/>
    <w:next w:val="textonormal"/>
    <w:qFormat/>
    <w:rsid w:val="009231B9"/>
  </w:style>
  <w:style w:type="paragraph" w:customStyle="1" w:styleId="PageNumber2">
    <w:name w:val="Page Number2"/>
    <w:basedOn w:val="Normal"/>
    <w:next w:val="Normal"/>
    <w:qFormat/>
    <w:rsid w:val="009231B9"/>
  </w:style>
  <w:style w:type="paragraph" w:customStyle="1" w:styleId="HeaderFooter">
    <w:name w:val="Header &amp; Footer"/>
    <w:next w:val="ExecutiveSummarytext"/>
    <w:qFormat/>
    <w:rsid w:val="009231B9"/>
    <w:pPr>
      <w:spacing w:after="200" w:line="276" w:lineRule="auto"/>
    </w:pPr>
  </w:style>
  <w:style w:type="paragraph" w:customStyle="1" w:styleId="CardTextSmall0">
    <w:name w:val="Card Text Small"/>
    <w:basedOn w:val="Normal"/>
    <w:qFormat/>
    <w:rsid w:val="009231B9"/>
  </w:style>
  <w:style w:type="paragraph" w:customStyle="1" w:styleId="CardTextUnderlined">
    <w:name w:val="Card Text Underlined"/>
    <w:basedOn w:val="Normal"/>
    <w:next w:val="NormalUnderline"/>
    <w:qFormat/>
    <w:rsid w:val="009231B9"/>
  </w:style>
  <w:style w:type="paragraph" w:customStyle="1" w:styleId="HeaderDebate">
    <w:name w:val="Header Debate"/>
    <w:basedOn w:val="Normal"/>
    <w:next w:val="byline1"/>
    <w:qFormat/>
    <w:rsid w:val="009231B9"/>
  </w:style>
  <w:style w:type="paragraph" w:customStyle="1" w:styleId="NormalWeb1">
    <w:name w:val="Normal (Web)1"/>
    <w:basedOn w:val="Normal"/>
    <w:next w:val="PlaceholderText1"/>
    <w:qFormat/>
    <w:rsid w:val="009231B9"/>
  </w:style>
  <w:style w:type="paragraph" w:customStyle="1" w:styleId="CardTagCharChar">
    <w:name w:val="Card Tag Char Char"/>
    <w:basedOn w:val="Normal"/>
    <w:next w:val="NoteLevel31"/>
    <w:qFormat/>
    <w:rsid w:val="009231B9"/>
  </w:style>
  <w:style w:type="paragraph" w:customStyle="1" w:styleId="fixed">
    <w:name w:val="fixed"/>
    <w:basedOn w:val="Normal"/>
    <w:next w:val="NoteLevel41"/>
    <w:qFormat/>
    <w:rsid w:val="009231B9"/>
  </w:style>
  <w:style w:type="paragraph" w:customStyle="1" w:styleId="textonormal">
    <w:name w:val="textonormal"/>
    <w:basedOn w:val="Normal"/>
    <w:next w:val="NoteLevel51"/>
    <w:qFormat/>
    <w:rsid w:val="009231B9"/>
  </w:style>
  <w:style w:type="paragraph" w:customStyle="1" w:styleId="ExecutiveSummarytext">
    <w:name w:val="Executive Summary text"/>
    <w:basedOn w:val="Normal"/>
    <w:next w:val="Normal"/>
    <w:qFormat/>
    <w:rsid w:val="009231B9"/>
  </w:style>
  <w:style w:type="character" w:customStyle="1" w:styleId="NormalUnderlineChar1">
    <w:name w:val="Normal Underline Char1"/>
    <w:locked/>
    <w:rsid w:val="009231B9"/>
  </w:style>
  <w:style w:type="paragraph" w:customStyle="1" w:styleId="byline1">
    <w:name w:val="byline1"/>
    <w:basedOn w:val="Normal"/>
    <w:qFormat/>
    <w:rsid w:val="009231B9"/>
  </w:style>
  <w:style w:type="paragraph" w:customStyle="1" w:styleId="PlaceholderText1">
    <w:name w:val="Placeholder Text1"/>
    <w:basedOn w:val="Normal"/>
    <w:next w:val="ImportantText"/>
    <w:qFormat/>
    <w:rsid w:val="009231B9"/>
  </w:style>
  <w:style w:type="paragraph" w:customStyle="1" w:styleId="NoteLevel31">
    <w:name w:val="Note Level 31"/>
    <w:basedOn w:val="Normal"/>
    <w:qFormat/>
    <w:rsid w:val="009231B9"/>
  </w:style>
  <w:style w:type="paragraph" w:customStyle="1" w:styleId="NoteLevel41">
    <w:name w:val="Note Level 41"/>
    <w:basedOn w:val="Normal"/>
    <w:next w:val="StyleBodyText11ptBlackUnderline"/>
    <w:qFormat/>
    <w:rsid w:val="009231B9"/>
  </w:style>
  <w:style w:type="paragraph" w:customStyle="1" w:styleId="NoteLevel51">
    <w:name w:val="Note Level 51"/>
    <w:basedOn w:val="Normal"/>
    <w:qFormat/>
    <w:rsid w:val="009231B9"/>
  </w:style>
  <w:style w:type="paragraph" w:customStyle="1" w:styleId="NoteLevel61">
    <w:name w:val="Note Level 61"/>
    <w:basedOn w:val="Normal"/>
    <w:next w:val="StyleBodyText11ptBoldBlack"/>
    <w:qFormat/>
    <w:rsid w:val="009231B9"/>
  </w:style>
  <w:style w:type="paragraph" w:customStyle="1" w:styleId="NoteLevel71">
    <w:name w:val="Note Level 71"/>
    <w:basedOn w:val="Normal"/>
    <w:qFormat/>
    <w:rsid w:val="009231B9"/>
  </w:style>
  <w:style w:type="paragraph" w:customStyle="1" w:styleId="NoteLevel81">
    <w:name w:val="Note Level 81"/>
    <w:basedOn w:val="Normal"/>
    <w:next w:val="StyletinyBold"/>
    <w:qFormat/>
    <w:rsid w:val="009231B9"/>
  </w:style>
  <w:style w:type="paragraph" w:customStyle="1" w:styleId="NoteLevel91">
    <w:name w:val="Note Level 91"/>
    <w:basedOn w:val="Normal"/>
    <w:qFormat/>
    <w:rsid w:val="009231B9"/>
  </w:style>
  <w:style w:type="character" w:customStyle="1" w:styleId="ImportantTextChar">
    <w:name w:val="Important Text Char"/>
    <w:locked/>
    <w:rsid w:val="009231B9"/>
  </w:style>
  <w:style w:type="paragraph" w:customStyle="1" w:styleId="ImportantText">
    <w:name w:val="Important Text"/>
    <w:basedOn w:val="Normal"/>
    <w:next w:val="Normal"/>
    <w:qFormat/>
    <w:rsid w:val="009231B9"/>
  </w:style>
  <w:style w:type="character" w:customStyle="1" w:styleId="StyleBodyText11ptBlackUnderlineChar">
    <w:name w:val="Style Body Text + 11 pt Black Underline Char"/>
    <w:locked/>
    <w:rsid w:val="009231B9"/>
  </w:style>
  <w:style w:type="paragraph" w:customStyle="1" w:styleId="StyleBodyText11ptBlackUnderline">
    <w:name w:val="Style Body Text + 11 pt Black Underline"/>
    <w:basedOn w:val="Normal"/>
    <w:next w:val="ListContents"/>
    <w:qFormat/>
    <w:rsid w:val="009231B9"/>
  </w:style>
  <w:style w:type="character" w:customStyle="1" w:styleId="StyleBodyText11ptBoldBlackChar">
    <w:name w:val="Style Body Text + 11 pt Bold Black Char"/>
    <w:locked/>
    <w:rsid w:val="009231B9"/>
  </w:style>
  <w:style w:type="paragraph" w:customStyle="1" w:styleId="StyleBodyText11ptBoldBlack">
    <w:name w:val="Style Body Text + 11 pt Bold Black"/>
    <w:basedOn w:val="Normal"/>
    <w:next w:val="StyleListContents11ptCustomColorRGB353132Underline"/>
    <w:qFormat/>
    <w:rsid w:val="009231B9"/>
  </w:style>
  <w:style w:type="character" w:customStyle="1" w:styleId="StyletinyBoldChar">
    <w:name w:val="Style tiny + Bold Char"/>
    <w:locked/>
    <w:rsid w:val="009231B9"/>
  </w:style>
  <w:style w:type="paragraph" w:customStyle="1" w:styleId="StyletinyBold">
    <w:name w:val="Style tiny + Bold"/>
    <w:basedOn w:val="TagF3"/>
    <w:qFormat/>
    <w:rsid w:val="009231B9"/>
  </w:style>
  <w:style w:type="character" w:customStyle="1" w:styleId="Heading5SizeDownChar">
    <w:name w:val="Heading 5 Size Down Char"/>
    <w:locked/>
    <w:rsid w:val="009231B9"/>
  </w:style>
  <w:style w:type="character" w:customStyle="1" w:styleId="Normal2BoldChar">
    <w:name w:val="Normal2 + Bold Char"/>
    <w:locked/>
    <w:rsid w:val="009231B9"/>
  </w:style>
  <w:style w:type="paragraph" w:customStyle="1" w:styleId="Normal2Bold">
    <w:name w:val="Normal2 + Bold"/>
    <w:basedOn w:val="Normal"/>
    <w:next w:val="Unimportant"/>
    <w:qFormat/>
    <w:rsid w:val="009231B9"/>
  </w:style>
  <w:style w:type="character" w:customStyle="1" w:styleId="ListContentsChar">
    <w:name w:val="List Contents Char"/>
    <w:locked/>
    <w:rsid w:val="009231B9"/>
  </w:style>
  <w:style w:type="paragraph" w:customStyle="1" w:styleId="ListContents">
    <w:name w:val="List Contents"/>
    <w:basedOn w:val="Normal"/>
    <w:next w:val="Ununderlined"/>
    <w:qFormat/>
    <w:rsid w:val="009231B9"/>
  </w:style>
  <w:style w:type="character" w:customStyle="1" w:styleId="StyleListContents11ptCustomColorRGB353132UnderlineChar">
    <w:name w:val="Style List Contents + 11 pt Custom Color(RGB(353132)) Underline Char"/>
    <w:locked/>
    <w:rsid w:val="009231B9"/>
  </w:style>
  <w:style w:type="paragraph" w:customStyle="1" w:styleId="StyleListContents11ptCustomColorRGB353132Underline">
    <w:name w:val="Style List Contents + 11 pt Custom Color(RGB(353132)) Underline"/>
    <w:basedOn w:val="Ununderlined"/>
    <w:qFormat/>
    <w:rsid w:val="009231B9"/>
  </w:style>
  <w:style w:type="character" w:customStyle="1" w:styleId="StyleCards12ptThickunderlineChar2">
    <w:name w:val="Style Cards + 12 pt Thick underline Char2"/>
    <w:locked/>
    <w:rsid w:val="009231B9"/>
  </w:style>
  <w:style w:type="paragraph" w:customStyle="1" w:styleId="StyleCards12ptThickunderline">
    <w:name w:val="Style Cards + 12 pt Thick underline"/>
    <w:basedOn w:val="Normal"/>
    <w:qFormat/>
    <w:rsid w:val="009231B9"/>
  </w:style>
  <w:style w:type="character" w:customStyle="1" w:styleId="UnimportantCharChar">
    <w:name w:val="Unimportant Char Char"/>
    <w:locked/>
    <w:rsid w:val="009231B9"/>
  </w:style>
  <w:style w:type="paragraph" w:customStyle="1" w:styleId="Unimportant">
    <w:name w:val="Unimportant"/>
    <w:basedOn w:val="Normal"/>
    <w:next w:val="DebateCite"/>
    <w:qFormat/>
    <w:rsid w:val="009231B9"/>
  </w:style>
  <w:style w:type="character" w:customStyle="1" w:styleId="UnunderlinedChar">
    <w:name w:val="Ununderlined Char"/>
    <w:locked/>
    <w:rsid w:val="009231B9"/>
  </w:style>
  <w:style w:type="paragraph" w:customStyle="1" w:styleId="Ununderlined">
    <w:name w:val="Ununderlined"/>
    <w:basedOn w:val="Normal"/>
    <w:next w:val="PreformattedText"/>
    <w:qFormat/>
    <w:rsid w:val="009231B9"/>
  </w:style>
  <w:style w:type="paragraph" w:customStyle="1" w:styleId="StyleHeading1Justified">
    <w:name w:val="Style Heading 1 + Justified"/>
    <w:basedOn w:val="Normal"/>
    <w:next w:val="Normal"/>
    <w:qFormat/>
    <w:rsid w:val="009231B9"/>
  </w:style>
  <w:style w:type="character" w:customStyle="1" w:styleId="textunderlineChar0">
    <w:name w:val="text underline Char"/>
    <w:locked/>
    <w:rsid w:val="009231B9"/>
  </w:style>
  <w:style w:type="paragraph" w:customStyle="1" w:styleId="textunderline0">
    <w:name w:val="text underline"/>
    <w:basedOn w:val="Normal"/>
    <w:next w:val="Heading4Cite"/>
    <w:autoRedefine/>
    <w:qFormat/>
    <w:rsid w:val="009231B9"/>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9231B9"/>
  </w:style>
  <w:style w:type="paragraph" w:customStyle="1" w:styleId="DebateTag">
    <w:name w:val="Debate Tag"/>
    <w:basedOn w:val="Normal"/>
    <w:autoRedefine/>
    <w:qFormat/>
    <w:rsid w:val="009231B9"/>
  </w:style>
  <w:style w:type="paragraph" w:customStyle="1" w:styleId="DebateCite">
    <w:name w:val="Debate Cite"/>
    <w:basedOn w:val="Normal"/>
    <w:next w:val="Normaltag"/>
    <w:autoRedefine/>
    <w:qFormat/>
    <w:rsid w:val="009231B9"/>
  </w:style>
  <w:style w:type="paragraph" w:customStyle="1" w:styleId="PreformattedText">
    <w:name w:val="Preformatted Text"/>
    <w:basedOn w:val="Normal"/>
    <w:next w:val="Cardnon-underlined"/>
    <w:qFormat/>
    <w:rsid w:val="009231B9"/>
  </w:style>
  <w:style w:type="paragraph" w:customStyle="1" w:styleId="MaggieTag">
    <w:name w:val="MaggieTag"/>
    <w:basedOn w:val="Heading2"/>
    <w:next w:val="BlockTitle5"/>
    <w:qFormat/>
    <w:rsid w:val="009231B9"/>
    <w:pPr>
      <w:spacing w:before="480"/>
    </w:pPr>
  </w:style>
  <w:style w:type="paragraph" w:customStyle="1" w:styleId="NoteLevel21">
    <w:name w:val="Note Level 21"/>
    <w:basedOn w:val="Normal"/>
    <w:next w:val="CARD0"/>
    <w:uiPriority w:val="99"/>
    <w:qFormat/>
    <w:rsid w:val="009231B9"/>
  </w:style>
  <w:style w:type="paragraph" w:customStyle="1" w:styleId="4">
    <w:name w:val="4"/>
    <w:basedOn w:val="Normal"/>
    <w:next w:val="DottedUnderline0"/>
    <w:qFormat/>
    <w:rsid w:val="009231B9"/>
  </w:style>
  <w:style w:type="paragraph" w:customStyle="1" w:styleId="BlockTitle5">
    <w:name w:val="%Block Title"/>
    <w:basedOn w:val="Heading1"/>
    <w:next w:val="PageNumber4"/>
    <w:qFormat/>
    <w:rsid w:val="009231B9"/>
    <w:pPr>
      <w:spacing w:before="480"/>
    </w:pPr>
  </w:style>
  <w:style w:type="paragraph" w:customStyle="1" w:styleId="HiddenBlockHeader">
    <w:name w:val="Hidden Block Header"/>
    <w:basedOn w:val="Normal"/>
    <w:next w:val="Cardtext3"/>
    <w:link w:val="HiddenBlockHeaderChar"/>
    <w:qFormat/>
    <w:rsid w:val="009231B9"/>
  </w:style>
  <w:style w:type="paragraph" w:customStyle="1" w:styleId="ThickUnderline">
    <w:name w:val="ThickUnderline"/>
    <w:qFormat/>
    <w:rsid w:val="009231B9"/>
    <w:pPr>
      <w:spacing w:after="200" w:line="276" w:lineRule="auto"/>
    </w:pPr>
  </w:style>
  <w:style w:type="paragraph" w:customStyle="1" w:styleId="DottedUnderline0">
    <w:name w:val="DottedUnderline"/>
    <w:basedOn w:val="Normal"/>
    <w:qFormat/>
    <w:rsid w:val="009231B9"/>
  </w:style>
  <w:style w:type="paragraph" w:customStyle="1" w:styleId="AAAcard">
    <w:name w:val="AAAcard"/>
    <w:basedOn w:val="Normal"/>
    <w:next w:val="citeunread"/>
    <w:link w:val="AAAcardChar"/>
    <w:uiPriority w:val="99"/>
    <w:qFormat/>
    <w:rsid w:val="009231B9"/>
  </w:style>
  <w:style w:type="character" w:customStyle="1" w:styleId="Card-UnderlineChar">
    <w:name w:val="Card-Underline Char"/>
    <w:locked/>
    <w:rsid w:val="009231B9"/>
  </w:style>
  <w:style w:type="paragraph" w:customStyle="1" w:styleId="Card-Underline">
    <w:name w:val="Card-Underline"/>
    <w:basedOn w:val="Normal"/>
    <w:next w:val="read"/>
    <w:qFormat/>
    <w:rsid w:val="009231B9"/>
  </w:style>
  <w:style w:type="paragraph" w:customStyle="1" w:styleId="PageNumber3">
    <w:name w:val="Page Number3"/>
    <w:basedOn w:val="Normal"/>
    <w:next w:val="Normal"/>
    <w:qFormat/>
    <w:rsid w:val="009231B9"/>
  </w:style>
  <w:style w:type="paragraph" w:customStyle="1" w:styleId="PageNumber4">
    <w:name w:val="Page Number4"/>
    <w:basedOn w:val="Normal"/>
    <w:next w:val="Normal"/>
    <w:qFormat/>
    <w:rsid w:val="009231B9"/>
  </w:style>
  <w:style w:type="paragraph" w:customStyle="1" w:styleId="PageNumber5">
    <w:name w:val="Page Number5"/>
    <w:basedOn w:val="Normal"/>
    <w:next w:val="Normal"/>
    <w:qFormat/>
    <w:rsid w:val="009231B9"/>
  </w:style>
  <w:style w:type="paragraph" w:customStyle="1" w:styleId="smalltext1">
    <w:name w:val="small text1"/>
    <w:basedOn w:val="Normal"/>
    <w:next w:val="Normal"/>
    <w:uiPriority w:val="4"/>
    <w:qFormat/>
    <w:rsid w:val="009231B9"/>
  </w:style>
  <w:style w:type="character" w:customStyle="1" w:styleId="CircleChar">
    <w:name w:val="Circle Char"/>
    <w:locked/>
    <w:rsid w:val="009231B9"/>
  </w:style>
  <w:style w:type="character" w:customStyle="1" w:styleId="citeunreadChar">
    <w:name w:val="cite unread Char"/>
    <w:locked/>
    <w:rsid w:val="009231B9"/>
  </w:style>
  <w:style w:type="paragraph" w:customStyle="1" w:styleId="citeunread">
    <w:name w:val="cite unread"/>
    <w:basedOn w:val="Normal"/>
    <w:next w:val="StyleStyle16pt"/>
    <w:qFormat/>
    <w:rsid w:val="009231B9"/>
  </w:style>
  <w:style w:type="character" w:customStyle="1" w:styleId="readCharChar">
    <w:name w:val="read Char Char"/>
    <w:locked/>
    <w:rsid w:val="009231B9"/>
  </w:style>
  <w:style w:type="paragraph" w:customStyle="1" w:styleId="read">
    <w:name w:val="read"/>
    <w:basedOn w:val="Normal"/>
    <w:next w:val="Normal"/>
    <w:qFormat/>
    <w:rsid w:val="009231B9"/>
  </w:style>
  <w:style w:type="paragraph" w:customStyle="1" w:styleId="CiteReal0">
    <w:name w:val="Cite Real"/>
    <w:basedOn w:val="Normal"/>
    <w:next w:val="Normal"/>
    <w:qFormat/>
    <w:rsid w:val="009231B9"/>
  </w:style>
  <w:style w:type="paragraph" w:customStyle="1" w:styleId="PageNumber6">
    <w:name w:val="Page Number6"/>
    <w:basedOn w:val="Normal"/>
    <w:next w:val="Normal"/>
    <w:qFormat/>
    <w:rsid w:val="009231B9"/>
  </w:style>
  <w:style w:type="paragraph" w:customStyle="1" w:styleId="lastupdated">
    <w:name w:val="lastupdated"/>
    <w:basedOn w:val="Normal"/>
    <w:next w:val="Subtitle2"/>
    <w:qFormat/>
    <w:rsid w:val="009231B9"/>
  </w:style>
  <w:style w:type="paragraph" w:customStyle="1" w:styleId="hn-byline">
    <w:name w:val="hn-byline"/>
    <w:basedOn w:val="Normal"/>
    <w:next w:val="bodyintro"/>
    <w:qFormat/>
    <w:rsid w:val="009231B9"/>
  </w:style>
  <w:style w:type="paragraph" w:customStyle="1" w:styleId="articleinfo">
    <w:name w:val="articleinfo"/>
    <w:basedOn w:val="Normal"/>
    <w:next w:val="indent"/>
    <w:qFormat/>
    <w:rsid w:val="009231B9"/>
  </w:style>
  <w:style w:type="character" w:customStyle="1" w:styleId="StyleStyle16ptChar">
    <w:name w:val="Style Style1 + 6 pt Char"/>
    <w:locked/>
    <w:rsid w:val="009231B9"/>
  </w:style>
  <w:style w:type="paragraph" w:customStyle="1" w:styleId="StyleStyle16pt">
    <w:name w:val="Style Style1 + 6 pt"/>
    <w:basedOn w:val="Normal"/>
    <w:qFormat/>
    <w:rsid w:val="009231B9"/>
  </w:style>
  <w:style w:type="paragraph" w:customStyle="1" w:styleId="PageNumber7">
    <w:name w:val="Page Number7"/>
    <w:basedOn w:val="Normal"/>
    <w:next w:val="Normal"/>
    <w:qFormat/>
    <w:rsid w:val="009231B9"/>
  </w:style>
  <w:style w:type="paragraph" w:customStyle="1" w:styleId="OmniPage4">
    <w:name w:val="OmniPage #4"/>
    <w:basedOn w:val="Normal"/>
    <w:qFormat/>
    <w:rsid w:val="009231B9"/>
  </w:style>
  <w:style w:type="paragraph" w:customStyle="1" w:styleId="OmniPage10">
    <w:name w:val="OmniPage #10"/>
    <w:basedOn w:val="Normal"/>
    <w:qFormat/>
    <w:rsid w:val="009231B9"/>
  </w:style>
  <w:style w:type="paragraph" w:customStyle="1" w:styleId="PageNumber8">
    <w:name w:val="Page Number8"/>
    <w:basedOn w:val="Normal"/>
    <w:next w:val="Normal"/>
    <w:uiPriority w:val="99"/>
    <w:qFormat/>
    <w:rsid w:val="009231B9"/>
  </w:style>
  <w:style w:type="paragraph" w:customStyle="1" w:styleId="Subtitle2">
    <w:name w:val="Subtitle2"/>
    <w:basedOn w:val="Normal"/>
    <w:qFormat/>
    <w:rsid w:val="009231B9"/>
  </w:style>
  <w:style w:type="paragraph" w:customStyle="1" w:styleId="bodyintro">
    <w:name w:val="bodyintro"/>
    <w:basedOn w:val="Normal"/>
    <w:uiPriority w:val="99"/>
    <w:qFormat/>
    <w:rsid w:val="009231B9"/>
  </w:style>
  <w:style w:type="paragraph" w:customStyle="1" w:styleId="indent">
    <w:name w:val="indent"/>
    <w:basedOn w:val="Normal"/>
    <w:qFormat/>
    <w:rsid w:val="009231B9"/>
  </w:style>
  <w:style w:type="paragraph" w:customStyle="1" w:styleId="center">
    <w:name w:val="center"/>
    <w:basedOn w:val="Normal"/>
    <w:uiPriority w:val="99"/>
    <w:qFormat/>
    <w:rsid w:val="009231B9"/>
  </w:style>
  <w:style w:type="character" w:customStyle="1" w:styleId="cardchar00">
    <w:name w:val="cardchar0"/>
    <w:basedOn w:val="DefaultParagraphFont"/>
    <w:rsid w:val="009231B9"/>
  </w:style>
  <w:style w:type="character" w:customStyle="1" w:styleId="UnderlineNon-bold">
    <w:name w:val="Underline Non - bold"/>
    <w:rsid w:val="009231B9"/>
  </w:style>
  <w:style w:type="character" w:customStyle="1" w:styleId="Heading5Char2">
    <w:name w:val="Heading 5 Char2"/>
    <w:rsid w:val="009231B9"/>
  </w:style>
  <w:style w:type="character" w:customStyle="1" w:styleId="underlinechar5">
    <w:name w:val="underlinechar"/>
    <w:rsid w:val="009231B9"/>
  </w:style>
  <w:style w:type="character" w:customStyle="1" w:styleId="authordate2">
    <w:name w:val="authordate"/>
    <w:rsid w:val="009231B9"/>
  </w:style>
  <w:style w:type="character" w:customStyle="1" w:styleId="underline4">
    <w:name w:val="%underline"/>
    <w:qFormat/>
    <w:rsid w:val="009231B9"/>
  </w:style>
  <w:style w:type="character" w:customStyle="1" w:styleId="AUNDERLINE1">
    <w:name w:val="AUNDERLINE"/>
    <w:qFormat/>
    <w:rsid w:val="009231B9"/>
  </w:style>
  <w:style w:type="character" w:customStyle="1" w:styleId="slug-doi">
    <w:name w:val="slug-doi"/>
    <w:basedOn w:val="DefaultParagraphFont"/>
    <w:rsid w:val="009231B9"/>
  </w:style>
  <w:style w:type="character" w:customStyle="1" w:styleId="af">
    <w:name w:val="af"/>
    <w:basedOn w:val="DefaultParagraphFont"/>
    <w:rsid w:val="009231B9"/>
  </w:style>
  <w:style w:type="character" w:customStyle="1" w:styleId="ab">
    <w:name w:val="ab"/>
    <w:basedOn w:val="DefaultParagraphFont"/>
    <w:rsid w:val="009231B9"/>
  </w:style>
  <w:style w:type="character" w:customStyle="1" w:styleId="em">
    <w:name w:val="em"/>
    <w:basedOn w:val="DefaultParagraphFont"/>
    <w:rsid w:val="009231B9"/>
  </w:style>
  <w:style w:type="character" w:customStyle="1" w:styleId="au">
    <w:name w:val="au"/>
    <w:basedOn w:val="DefaultParagraphFont"/>
    <w:rsid w:val="009231B9"/>
  </w:style>
  <w:style w:type="character" w:customStyle="1" w:styleId="ti">
    <w:name w:val="ti"/>
    <w:basedOn w:val="DefaultParagraphFont"/>
    <w:rsid w:val="009231B9"/>
  </w:style>
  <w:style w:type="character" w:customStyle="1" w:styleId="subheadblue">
    <w:name w:val="subhead_blue"/>
    <w:basedOn w:val="DefaultParagraphFont"/>
    <w:rsid w:val="009231B9"/>
  </w:style>
  <w:style w:type="character" w:customStyle="1" w:styleId="affiliation">
    <w:name w:val="affiliation"/>
    <w:basedOn w:val="DefaultParagraphFont"/>
    <w:rsid w:val="009231B9"/>
  </w:style>
  <w:style w:type="character" w:customStyle="1" w:styleId="slug-doi-wrapper">
    <w:name w:val="slug-doi-wrapper"/>
    <w:basedOn w:val="DefaultParagraphFont"/>
    <w:rsid w:val="009231B9"/>
  </w:style>
  <w:style w:type="character" w:customStyle="1" w:styleId="slug-metadata-noteahead-of-print">
    <w:name w:val="slug-metadata-note ahead-of-print"/>
    <w:basedOn w:val="DefaultParagraphFont"/>
    <w:rsid w:val="009231B9"/>
  </w:style>
  <w:style w:type="character" w:customStyle="1" w:styleId="slug-ahead-of-print-date">
    <w:name w:val="slug-ahead-of-print-date"/>
    <w:basedOn w:val="DefaultParagraphFont"/>
    <w:rsid w:val="009231B9"/>
  </w:style>
  <w:style w:type="character" w:customStyle="1" w:styleId="medium-bold">
    <w:name w:val="medium-bold"/>
    <w:basedOn w:val="DefaultParagraphFont"/>
    <w:rsid w:val="009231B9"/>
  </w:style>
  <w:style w:type="character" w:customStyle="1" w:styleId="TagCharChar1">
    <w:name w:val="Tag Char Char1"/>
    <w:rsid w:val="009231B9"/>
  </w:style>
  <w:style w:type="character" w:customStyle="1" w:styleId="berief">
    <w:name w:val="berief"/>
    <w:rsid w:val="009231B9"/>
  </w:style>
  <w:style w:type="character" w:customStyle="1" w:styleId="F8-UnderlineBold">
    <w:name w:val="F8 - Underline/Bold"/>
    <w:rsid w:val="009231B9"/>
  </w:style>
  <w:style w:type="character" w:customStyle="1" w:styleId="Brief-Bold">
    <w:name w:val="Brief - Bold"/>
    <w:rsid w:val="009231B9"/>
  </w:style>
  <w:style w:type="character" w:customStyle="1" w:styleId="Card-Underline0">
    <w:name w:val="Card - Underline"/>
    <w:rsid w:val="009231B9"/>
  </w:style>
  <w:style w:type="character" w:customStyle="1" w:styleId="BoldText10pt">
    <w:name w:val="Bold Text 10 pt"/>
    <w:rsid w:val="009231B9"/>
  </w:style>
  <w:style w:type="character" w:customStyle="1" w:styleId="eoeaheader">
    <w:name w:val="eoea_header"/>
    <w:basedOn w:val="DefaultParagraphFont"/>
    <w:rsid w:val="009231B9"/>
  </w:style>
  <w:style w:type="character" w:customStyle="1" w:styleId="SC4208902">
    <w:name w:val="SC.4.208902"/>
    <w:rsid w:val="009231B9"/>
  </w:style>
  <w:style w:type="character" w:customStyle="1" w:styleId="SC4208915">
    <w:name w:val="SC.4.208915"/>
    <w:rsid w:val="009231B9"/>
  </w:style>
  <w:style w:type="character" w:customStyle="1" w:styleId="SC273764">
    <w:name w:val="SC.2.73764"/>
    <w:rsid w:val="009231B9"/>
  </w:style>
  <w:style w:type="character" w:customStyle="1" w:styleId="SC273779">
    <w:name w:val="SC.2.73779"/>
    <w:rsid w:val="009231B9"/>
  </w:style>
  <w:style w:type="character" w:customStyle="1" w:styleId="SC273763">
    <w:name w:val="SC.2.73763"/>
    <w:rsid w:val="009231B9"/>
  </w:style>
  <w:style w:type="character" w:customStyle="1" w:styleId="SC4208910">
    <w:name w:val="SC.4.208910"/>
    <w:rsid w:val="009231B9"/>
  </w:style>
  <w:style w:type="character" w:customStyle="1" w:styleId="SC4208911">
    <w:name w:val="SC.4.208911"/>
    <w:rsid w:val="009231B9"/>
  </w:style>
  <w:style w:type="character" w:customStyle="1" w:styleId="articlesubtitle">
    <w:name w:val="article_sub_title"/>
    <w:basedOn w:val="DefaultParagraphFont"/>
    <w:rsid w:val="009231B9"/>
  </w:style>
  <w:style w:type="character" w:customStyle="1" w:styleId="newsdate2">
    <w:name w:val="news_date2"/>
    <w:basedOn w:val="DefaultParagraphFont"/>
    <w:rsid w:val="009231B9"/>
  </w:style>
  <w:style w:type="character" w:customStyle="1" w:styleId="readarticleheader">
    <w:name w:val="readarticleheader"/>
    <w:basedOn w:val="DefaultParagraphFont"/>
    <w:rsid w:val="009231B9"/>
  </w:style>
  <w:style w:type="character" w:customStyle="1" w:styleId="char">
    <w:name w:val="char"/>
    <w:basedOn w:val="DefaultParagraphFont"/>
    <w:rsid w:val="009231B9"/>
  </w:style>
  <w:style w:type="character" w:customStyle="1" w:styleId="bolding1">
    <w:name w:val="bolding1"/>
    <w:rsid w:val="009231B9"/>
  </w:style>
  <w:style w:type="character" w:customStyle="1" w:styleId="bookoptions1">
    <w:name w:val="book_options1"/>
    <w:rsid w:val="009231B9"/>
  </w:style>
  <w:style w:type="character" w:customStyle="1" w:styleId="descriptionblock">
    <w:name w:val="description block"/>
    <w:basedOn w:val="DefaultParagraphFont"/>
    <w:rsid w:val="009231B9"/>
  </w:style>
  <w:style w:type="character" w:customStyle="1" w:styleId="detailsboxblock">
    <w:name w:val="detailsbox block"/>
    <w:basedOn w:val="DefaultParagraphFont"/>
    <w:rsid w:val="009231B9"/>
  </w:style>
  <w:style w:type="character" w:customStyle="1" w:styleId="cardtextsmallChar">
    <w:name w:val="card text small Char"/>
    <w:rsid w:val="009231B9"/>
  </w:style>
  <w:style w:type="character" w:customStyle="1" w:styleId="countrytitle1">
    <w:name w:val="countrytitle1"/>
    <w:rsid w:val="009231B9"/>
  </w:style>
  <w:style w:type="character" w:customStyle="1" w:styleId="storyheader1">
    <w:name w:val="storyheader1"/>
    <w:rsid w:val="009231B9"/>
  </w:style>
  <w:style w:type="character" w:customStyle="1" w:styleId="cardunderlinedChar1">
    <w:name w:val="card underlined Char"/>
    <w:rsid w:val="009231B9"/>
  </w:style>
  <w:style w:type="character" w:customStyle="1" w:styleId="article1">
    <w:name w:val="article1"/>
    <w:rsid w:val="009231B9"/>
  </w:style>
  <w:style w:type="character" w:customStyle="1" w:styleId="story-posted-date1">
    <w:name w:val="story-posted-date1"/>
    <w:rsid w:val="009231B9"/>
  </w:style>
  <w:style w:type="character" w:customStyle="1" w:styleId="Heading2CharCharCharCharCharCharCharCharCharCharCharCharCharChar">
    <w:name w:val="Heading 2 Char Char Char Char Char Char Char Char Char Char Char Char Char Char"/>
    <w:rsid w:val="009231B9"/>
  </w:style>
  <w:style w:type="character" w:customStyle="1" w:styleId="citation1">
    <w:name w:val="citation1"/>
    <w:rsid w:val="009231B9"/>
  </w:style>
  <w:style w:type="character" w:customStyle="1" w:styleId="hithighlite">
    <w:name w:val="hithighlite"/>
    <w:basedOn w:val="DefaultParagraphFont"/>
    <w:rsid w:val="009231B9"/>
  </w:style>
  <w:style w:type="character" w:customStyle="1" w:styleId="articlecontent">
    <w:name w:val="articlecontent"/>
    <w:basedOn w:val="DefaultParagraphFont"/>
    <w:rsid w:val="009231B9"/>
  </w:style>
  <w:style w:type="character" w:customStyle="1" w:styleId="fource1">
    <w:name w:val="fource1"/>
    <w:rsid w:val="009231B9"/>
  </w:style>
  <w:style w:type="character" w:customStyle="1" w:styleId="normal11">
    <w:name w:val="normal1"/>
    <w:basedOn w:val="DefaultParagraphFont"/>
    <w:rsid w:val="009231B9"/>
  </w:style>
  <w:style w:type="character" w:customStyle="1" w:styleId="ds">
    <w:name w:val="ds"/>
    <w:basedOn w:val="DefaultParagraphFont"/>
    <w:rsid w:val="009231B9"/>
  </w:style>
  <w:style w:type="character" w:customStyle="1" w:styleId="MicroTextChar1">
    <w:name w:val="MicroText Char1"/>
    <w:rsid w:val="009231B9"/>
  </w:style>
  <w:style w:type="character" w:customStyle="1" w:styleId="DefaultPara">
    <w:name w:val="Default Para"/>
    <w:rsid w:val="009231B9"/>
  </w:style>
  <w:style w:type="character" w:customStyle="1" w:styleId="SYSHYPERTEXT">
    <w:name w:val="SYS_HYPERTEXT"/>
    <w:rsid w:val="009231B9"/>
  </w:style>
  <w:style w:type="character" w:customStyle="1" w:styleId="BlockHeading1Char">
    <w:name w:val="Block Heading 1 Char"/>
    <w:rsid w:val="009231B9"/>
  </w:style>
  <w:style w:type="character" w:customStyle="1" w:styleId="StyleTagTimesNewRomanChar">
    <w:name w:val="Style Tag + Times New Roman Char"/>
    <w:rsid w:val="009231B9"/>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231B9"/>
  </w:style>
  <w:style w:type="character" w:customStyle="1" w:styleId="StyleArialNarrow12ptBold">
    <w:name w:val="Style Arial Narrow 12 pt Bold"/>
    <w:rsid w:val="009231B9"/>
  </w:style>
  <w:style w:type="character" w:customStyle="1" w:styleId="UnderlinedCharChar1">
    <w:name w:val="Underlined Char Char1"/>
    <w:rsid w:val="009231B9"/>
  </w:style>
  <w:style w:type="character" w:customStyle="1" w:styleId="Heading2CharChar2">
    <w:name w:val="Heading 2 Char Char2"/>
    <w:rsid w:val="009231B9"/>
  </w:style>
  <w:style w:type="character" w:customStyle="1" w:styleId="doctitle">
    <w:name w:val="doctitle"/>
    <w:rsid w:val="009231B9"/>
  </w:style>
  <w:style w:type="character" w:customStyle="1" w:styleId="cardtext-underlined0">
    <w:name w:val="card text- underlined"/>
    <w:rsid w:val="009231B9"/>
  </w:style>
  <w:style w:type="character" w:customStyle="1" w:styleId="Style8ptChar">
    <w:name w:val="Style 8 pt Char"/>
    <w:rsid w:val="009231B9"/>
  </w:style>
  <w:style w:type="character" w:customStyle="1" w:styleId="message-item">
    <w:name w:val="message-item"/>
    <w:rsid w:val="009231B9"/>
  </w:style>
  <w:style w:type="character" w:customStyle="1" w:styleId="A0">
    <w:name w:val="A0"/>
    <w:uiPriority w:val="99"/>
    <w:rsid w:val="009231B9"/>
  </w:style>
  <w:style w:type="character" w:customStyle="1" w:styleId="datestamp">
    <w:name w:val="datestamp"/>
    <w:rsid w:val="009231B9"/>
  </w:style>
  <w:style w:type="character" w:customStyle="1" w:styleId="i">
    <w:name w:val="i"/>
    <w:uiPriority w:val="99"/>
    <w:rsid w:val="009231B9"/>
  </w:style>
  <w:style w:type="character" w:customStyle="1" w:styleId="name">
    <w:name w:val="name"/>
    <w:rsid w:val="009231B9"/>
  </w:style>
  <w:style w:type="character" w:customStyle="1" w:styleId="forenames">
    <w:name w:val="forenames"/>
    <w:rsid w:val="009231B9"/>
  </w:style>
  <w:style w:type="character" w:customStyle="1" w:styleId="surname">
    <w:name w:val="surname"/>
    <w:rsid w:val="009231B9"/>
  </w:style>
  <w:style w:type="character" w:customStyle="1" w:styleId="sifr-alternate">
    <w:name w:val="sifr-alternate"/>
    <w:rsid w:val="009231B9"/>
  </w:style>
  <w:style w:type="character" w:customStyle="1" w:styleId="medium-font">
    <w:name w:val="medium-font"/>
    <w:rsid w:val="009231B9"/>
  </w:style>
  <w:style w:type="character" w:customStyle="1" w:styleId="title-link-wrapper">
    <w:name w:val="title-link-wrapper"/>
    <w:rsid w:val="009231B9"/>
  </w:style>
  <w:style w:type="character" w:customStyle="1" w:styleId="A7">
    <w:name w:val="A7"/>
    <w:uiPriority w:val="99"/>
    <w:rsid w:val="009231B9"/>
  </w:style>
  <w:style w:type="character" w:customStyle="1" w:styleId="refpreview">
    <w:name w:val="refpreview"/>
    <w:rsid w:val="009231B9"/>
  </w:style>
  <w:style w:type="character" w:customStyle="1" w:styleId="loose1">
    <w:name w:val="loose1"/>
    <w:rsid w:val="009231B9"/>
  </w:style>
  <w:style w:type="character" w:customStyle="1" w:styleId="email">
    <w:name w:val="email"/>
    <w:rsid w:val="009231B9"/>
  </w:style>
  <w:style w:type="character" w:customStyle="1" w:styleId="gsa">
    <w:name w:val="gs_a"/>
    <w:rsid w:val="009231B9"/>
  </w:style>
  <w:style w:type="character" w:customStyle="1" w:styleId="mainarttitle">
    <w:name w:val="mainarttitle"/>
    <w:rsid w:val="009231B9"/>
  </w:style>
  <w:style w:type="character" w:customStyle="1" w:styleId="mainartauthor">
    <w:name w:val="mainartauthor"/>
    <w:rsid w:val="009231B9"/>
  </w:style>
  <w:style w:type="character" w:customStyle="1" w:styleId="mainartdate">
    <w:name w:val="mainartdate"/>
    <w:rsid w:val="009231B9"/>
  </w:style>
  <w:style w:type="character" w:customStyle="1" w:styleId="gsggs">
    <w:name w:val="gs_ggs"/>
    <w:rsid w:val="009231B9"/>
  </w:style>
  <w:style w:type="character" w:customStyle="1" w:styleId="ahead">
    <w:name w:val="a_head"/>
    <w:rsid w:val="009231B9"/>
  </w:style>
  <w:style w:type="character" w:customStyle="1" w:styleId="footnote1">
    <w:name w:val="footnote"/>
    <w:rsid w:val="009231B9"/>
  </w:style>
  <w:style w:type="character" w:customStyle="1" w:styleId="docbody">
    <w:name w:val="docbody"/>
    <w:rsid w:val="009231B9"/>
  </w:style>
  <w:style w:type="character" w:customStyle="1" w:styleId="superscript">
    <w:name w:val="superscript"/>
    <w:rsid w:val="009231B9"/>
  </w:style>
  <w:style w:type="character" w:customStyle="1" w:styleId="bwxsm">
    <w:name w:val="b w xsm"/>
    <w:rsid w:val="009231B9"/>
  </w:style>
  <w:style w:type="character" w:customStyle="1" w:styleId="fstd">
    <w:name w:val="f std"/>
    <w:rsid w:val="009231B9"/>
  </w:style>
  <w:style w:type="character" w:customStyle="1" w:styleId="gl">
    <w:name w:val="gl"/>
    <w:rsid w:val="009231B9"/>
  </w:style>
  <w:style w:type="character" w:customStyle="1" w:styleId="bio1">
    <w:name w:val="bio1"/>
    <w:rsid w:val="009231B9"/>
  </w:style>
  <w:style w:type="character" w:customStyle="1" w:styleId="BoldChar">
    <w:name w:val="Bold Char"/>
    <w:rsid w:val="009231B9"/>
  </w:style>
  <w:style w:type="character" w:customStyle="1" w:styleId="cardCharCharCharCharCharChar">
    <w:name w:val="card Char Char Char Char Char Char"/>
    <w:rsid w:val="009231B9"/>
  </w:style>
  <w:style w:type="character" w:customStyle="1" w:styleId="Style24ptBoldUnderlineCenteredCharChar">
    <w:name w:val="Style 24 pt Bold Underline Centered Char Char"/>
    <w:rsid w:val="009231B9"/>
  </w:style>
  <w:style w:type="character" w:customStyle="1" w:styleId="TagCiteCharChar0">
    <w:name w:val="Tag / Cite Char Char"/>
    <w:rsid w:val="009231B9"/>
  </w:style>
  <w:style w:type="character" w:customStyle="1" w:styleId="drop">
    <w:name w:val="drop"/>
    <w:basedOn w:val="DefaultParagraphFont"/>
    <w:rsid w:val="009231B9"/>
  </w:style>
  <w:style w:type="character" w:customStyle="1" w:styleId="CardTextUnderlinedCharChar">
    <w:name w:val="Card Text Underlined Char Char"/>
    <w:rsid w:val="009231B9"/>
  </w:style>
  <w:style w:type="character" w:customStyle="1" w:styleId="CardTagCharCharChar">
    <w:name w:val="Card Tag Char Char Char"/>
    <w:rsid w:val="009231B9"/>
  </w:style>
  <w:style w:type="character" w:customStyle="1" w:styleId="mainbody">
    <w:name w:val="mainbody"/>
    <w:basedOn w:val="DefaultParagraphFont"/>
    <w:rsid w:val="009231B9"/>
  </w:style>
  <w:style w:type="character" w:customStyle="1" w:styleId="UnderlineStyleChar2">
    <w:name w:val="Underline Style Char2"/>
    <w:rsid w:val="009231B9"/>
  </w:style>
  <w:style w:type="character" w:customStyle="1" w:styleId="t13">
    <w:name w:val="t13"/>
    <w:basedOn w:val="DefaultParagraphFont"/>
    <w:rsid w:val="009231B9"/>
  </w:style>
  <w:style w:type="character" w:customStyle="1" w:styleId="timestamp">
    <w:name w:val="timestamp"/>
    <w:basedOn w:val="DefaultParagraphFont"/>
    <w:rsid w:val="009231B9"/>
  </w:style>
  <w:style w:type="character" w:customStyle="1" w:styleId="CharChar17">
    <w:name w:val="Char Char17"/>
    <w:locked/>
    <w:rsid w:val="009231B9"/>
  </w:style>
  <w:style w:type="character" w:customStyle="1" w:styleId="ilspan">
    <w:name w:val="il_span"/>
    <w:basedOn w:val="DefaultParagraphFont"/>
    <w:rsid w:val="009231B9"/>
  </w:style>
  <w:style w:type="character" w:customStyle="1" w:styleId="leftidx1">
    <w:name w:val="leftidx1"/>
    <w:rsid w:val="009231B9"/>
  </w:style>
  <w:style w:type="character" w:customStyle="1" w:styleId="blue1">
    <w:name w:val="blue1"/>
    <w:rsid w:val="009231B9"/>
  </w:style>
  <w:style w:type="character" w:customStyle="1" w:styleId="author-link1">
    <w:name w:val="author-link1"/>
    <w:rsid w:val="009231B9"/>
  </w:style>
  <w:style w:type="character" w:customStyle="1" w:styleId="black1">
    <w:name w:val="black1"/>
    <w:rsid w:val="009231B9"/>
  </w:style>
  <w:style w:type="character" w:customStyle="1" w:styleId="StyleunderlinedCharBold">
    <w:name w:val="Style underlined Char + Bold"/>
    <w:rsid w:val="009231B9"/>
  </w:style>
  <w:style w:type="character" w:customStyle="1" w:styleId="lingoregion">
    <w:name w:val="lingo_region"/>
    <w:basedOn w:val="DefaultParagraphFont"/>
    <w:rsid w:val="009231B9"/>
  </w:style>
  <w:style w:type="character" w:customStyle="1" w:styleId="cite1">
    <w:name w:val="%cite"/>
    <w:rsid w:val="009231B9"/>
  </w:style>
  <w:style w:type="character" w:customStyle="1" w:styleId="Emphasis21">
    <w:name w:val="%Emphasis2"/>
    <w:rsid w:val="009231B9"/>
  </w:style>
  <w:style w:type="character" w:customStyle="1" w:styleId="bodycontentlink">
    <w:name w:val="bodycontentlink"/>
    <w:basedOn w:val="DefaultParagraphFont"/>
    <w:rsid w:val="009231B9"/>
  </w:style>
  <w:style w:type="character" w:customStyle="1" w:styleId="AAAcite">
    <w:name w:val="AAAcite"/>
    <w:rsid w:val="009231B9"/>
  </w:style>
  <w:style w:type="character" w:customStyle="1" w:styleId="tmplheaderlink">
    <w:name w:val="tmplheaderlink"/>
    <w:rsid w:val="009231B9"/>
  </w:style>
  <w:style w:type="character" w:customStyle="1" w:styleId="SubtleEmphasis1">
    <w:name w:val="Subtle Emphasis1"/>
    <w:uiPriority w:val="19"/>
    <w:qFormat/>
    <w:rsid w:val="009231B9"/>
  </w:style>
  <w:style w:type="table" w:styleId="ColorfulGrid-Accent1">
    <w:name w:val="Colorful Grid Accent 1"/>
    <w:basedOn w:val="TableNormal"/>
    <w:uiPriority w:val="29"/>
    <w:unhideWhenUsed/>
    <w:rsid w:val="009231B9"/>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9231B9"/>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9231B9"/>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9231B9"/>
    <w:rPr>
      <w:b w:val="0"/>
      <w:sz w:val="24"/>
      <w:u w:val="single"/>
      <w:bdr w:val="none" w:sz="0" w:space="0" w:color="auto"/>
    </w:rPr>
  </w:style>
  <w:style w:type="character" w:customStyle="1" w:styleId="Bodytext116">
    <w:name w:val="Body text (11)"/>
    <w:rsid w:val="009231B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9231B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9231B9"/>
  </w:style>
  <w:style w:type="paragraph" w:customStyle="1" w:styleId="Style51">
    <w:name w:val="Style5"/>
    <w:basedOn w:val="Normal"/>
    <w:link w:val="Style5Char"/>
    <w:uiPriority w:val="4"/>
    <w:qFormat/>
    <w:rsid w:val="009231B9"/>
    <w:pPr>
      <w:ind w:left="432" w:right="432"/>
      <w:jc w:val="both"/>
    </w:pPr>
    <w:rPr>
      <w:sz w:val="20"/>
    </w:rPr>
  </w:style>
  <w:style w:type="character" w:customStyle="1" w:styleId="Style5Char">
    <w:name w:val="Style5 Char"/>
    <w:link w:val="Style51"/>
    <w:uiPriority w:val="4"/>
    <w:rsid w:val="009231B9"/>
    <w:rPr>
      <w:rFonts w:ascii="Calibri" w:hAnsi="Calibri" w:cs="Calibri"/>
      <w:sz w:val="20"/>
    </w:rPr>
  </w:style>
  <w:style w:type="paragraph" w:customStyle="1" w:styleId="Style100">
    <w:name w:val="Style10"/>
    <w:basedOn w:val="Normal"/>
    <w:link w:val="Style10Char"/>
    <w:qFormat/>
    <w:rsid w:val="009231B9"/>
    <w:pPr>
      <w:ind w:right="432"/>
    </w:pPr>
    <w:rPr>
      <w:b/>
    </w:rPr>
  </w:style>
  <w:style w:type="character" w:customStyle="1" w:styleId="Style10Char">
    <w:name w:val="Style10 Char"/>
    <w:link w:val="Style100"/>
    <w:rsid w:val="009231B9"/>
    <w:rPr>
      <w:rFonts w:ascii="Calibri" w:hAnsi="Calibri" w:cs="Calibri"/>
      <w:b/>
      <w:sz w:val="26"/>
    </w:rPr>
  </w:style>
  <w:style w:type="character" w:customStyle="1" w:styleId="StyleStyleBoldUnderlineUnderlineapple-style-span6ptBoldK">
    <w:name w:val="Style Style Bold UnderlineUnderlineapple-style-span + 6 ptBoldK..."/>
    <w:basedOn w:val="DefaultParagraphFont"/>
    <w:rsid w:val="009231B9"/>
    <w:rPr>
      <w:b w:val="0"/>
      <w:bCs w:val="0"/>
      <w:sz w:val="22"/>
      <w:u w:val="single"/>
      <w:bdr w:val="none" w:sz="0" w:space="0" w:color="auto"/>
    </w:rPr>
  </w:style>
  <w:style w:type="paragraph" w:customStyle="1" w:styleId="UnderlinedEv">
    <w:name w:val="Underlined Ev"/>
    <w:basedOn w:val="Normal"/>
    <w:next w:val="Normal"/>
    <w:link w:val="UnderlinedEvChar"/>
    <w:qFormat/>
    <w:rsid w:val="009231B9"/>
    <w:rPr>
      <w:rFonts w:ascii="Garamond" w:eastAsia="Calibri" w:hAnsi="Garamond"/>
      <w:szCs w:val="20"/>
      <w:u w:val="single"/>
    </w:rPr>
  </w:style>
  <w:style w:type="character" w:customStyle="1" w:styleId="UnderlinedEvChar">
    <w:name w:val="Underlined Ev Char"/>
    <w:basedOn w:val="DefaultParagraphFont"/>
    <w:link w:val="UnderlinedEv"/>
    <w:rsid w:val="009231B9"/>
    <w:rPr>
      <w:rFonts w:ascii="Garamond" w:eastAsia="Calibri" w:hAnsi="Garamond" w:cs="Calibri"/>
      <w:sz w:val="26"/>
      <w:szCs w:val="20"/>
      <w:u w:val="single"/>
    </w:rPr>
  </w:style>
  <w:style w:type="character" w:customStyle="1" w:styleId="StyleUnderlineBorderSinglesolidlineAuto225ptLine">
    <w:name w:val="Style Underline Border: : (Single solid line Auto  2.25 pt Line ..."/>
    <w:basedOn w:val="DefaultParagraphFont"/>
    <w:rsid w:val="009231B9"/>
    <w:rPr>
      <w:u w:val="single"/>
      <w:bdr w:val="none" w:sz="0" w:space="0" w:color="auto"/>
    </w:rPr>
  </w:style>
  <w:style w:type="paragraph" w:customStyle="1" w:styleId="BodyText20">
    <w:name w:val="Body Text2"/>
    <w:basedOn w:val="Normal"/>
    <w:link w:val="Bodytext4"/>
    <w:rsid w:val="009231B9"/>
    <w:pPr>
      <w:shd w:val="clear" w:color="auto" w:fill="FFFFFF"/>
      <w:spacing w:before="180" w:after="240" w:line="259" w:lineRule="exact"/>
      <w:jc w:val="both"/>
    </w:pPr>
    <w:rPr>
      <w:rFonts w:asciiTheme="minorHAnsi" w:hAnsiTheme="minorHAnsi" w:cstheme="minorBidi"/>
      <w:sz w:val="22"/>
    </w:rPr>
  </w:style>
  <w:style w:type="character" w:customStyle="1" w:styleId="ColorfulGrid-Accent1Char">
    <w:name w:val="Colorful Grid - Accent 1 Char"/>
    <w:aliases w:val="quote Char"/>
    <w:uiPriority w:val="29"/>
    <w:locked/>
    <w:rsid w:val="009231B9"/>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9231B9"/>
    <w:rPr>
      <w:rFonts w:ascii="Verdana" w:hAnsi="Verdana" w:hint="default"/>
      <w:sz w:val="21"/>
      <w:szCs w:val="21"/>
      <w:u w:val="thick"/>
      <w:lang w:val="en-US" w:eastAsia="en-US" w:bidi="ar-SA"/>
    </w:rPr>
  </w:style>
  <w:style w:type="character" w:customStyle="1" w:styleId="role">
    <w:name w:val="role"/>
    <w:rsid w:val="009231B9"/>
  </w:style>
  <w:style w:type="character" w:customStyle="1" w:styleId="pagination0">
    <w:name w:val="pagination"/>
    <w:basedOn w:val="DefaultParagraphFont"/>
    <w:rsid w:val="009231B9"/>
  </w:style>
  <w:style w:type="character" w:customStyle="1" w:styleId="doi">
    <w:name w:val="doi"/>
    <w:basedOn w:val="DefaultParagraphFont"/>
    <w:rsid w:val="009231B9"/>
  </w:style>
  <w:style w:type="character" w:customStyle="1" w:styleId="bodycontents">
    <w:name w:val="bodycontents"/>
    <w:basedOn w:val="DefaultParagraphFont"/>
    <w:rsid w:val="009231B9"/>
  </w:style>
  <w:style w:type="character" w:customStyle="1" w:styleId="comma">
    <w:name w:val="comma"/>
    <w:basedOn w:val="DefaultParagraphFont"/>
    <w:rsid w:val="009231B9"/>
  </w:style>
  <w:style w:type="character" w:customStyle="1" w:styleId="pad5right">
    <w:name w:val="pad5right"/>
    <w:basedOn w:val="DefaultParagraphFont"/>
    <w:rsid w:val="009231B9"/>
  </w:style>
  <w:style w:type="character" w:customStyle="1" w:styleId="pnumber">
    <w:name w:val="pnumber"/>
    <w:rsid w:val="009231B9"/>
  </w:style>
  <w:style w:type="character" w:customStyle="1" w:styleId="ital">
    <w:name w:val="ital"/>
    <w:rsid w:val="009231B9"/>
  </w:style>
  <w:style w:type="character" w:customStyle="1" w:styleId="orgdiv">
    <w:name w:val="orgdiv"/>
    <w:rsid w:val="009231B9"/>
  </w:style>
  <w:style w:type="character" w:customStyle="1" w:styleId="orgname">
    <w:name w:val="orgname"/>
    <w:rsid w:val="009231B9"/>
  </w:style>
  <w:style w:type="character" w:customStyle="1" w:styleId="city">
    <w:name w:val="city"/>
    <w:rsid w:val="009231B9"/>
  </w:style>
  <w:style w:type="character" w:customStyle="1" w:styleId="state">
    <w:name w:val="state"/>
    <w:rsid w:val="009231B9"/>
  </w:style>
  <w:style w:type="character" w:customStyle="1" w:styleId="country">
    <w:name w:val="country"/>
    <w:rsid w:val="009231B9"/>
  </w:style>
  <w:style w:type="character" w:customStyle="1" w:styleId="readChar">
    <w:name w:val="read Char"/>
    <w:rsid w:val="009231B9"/>
    <w:rPr>
      <w:szCs w:val="22"/>
      <w:u w:val="single"/>
      <w:lang w:val="en-US" w:eastAsia="en-US" w:bidi="ar-SA"/>
    </w:rPr>
  </w:style>
  <w:style w:type="character" w:customStyle="1" w:styleId="divider">
    <w:name w:val="divider"/>
    <w:basedOn w:val="DefaultParagraphFont"/>
    <w:rsid w:val="009231B9"/>
  </w:style>
  <w:style w:type="character" w:customStyle="1" w:styleId="blogdate">
    <w:name w:val="blogdate"/>
    <w:basedOn w:val="DefaultParagraphFont"/>
    <w:rsid w:val="009231B9"/>
  </w:style>
  <w:style w:type="character" w:customStyle="1" w:styleId="ticker">
    <w:name w:val="ticker"/>
    <w:basedOn w:val="DefaultParagraphFont"/>
    <w:rsid w:val="009231B9"/>
  </w:style>
  <w:style w:type="character" w:customStyle="1" w:styleId="posted">
    <w:name w:val="posted"/>
    <w:basedOn w:val="DefaultParagraphFont"/>
    <w:rsid w:val="009231B9"/>
  </w:style>
  <w:style w:type="character" w:customStyle="1" w:styleId="time">
    <w:name w:val="time"/>
    <w:basedOn w:val="DefaultParagraphFont"/>
    <w:rsid w:val="009231B9"/>
  </w:style>
  <w:style w:type="character" w:customStyle="1" w:styleId="dot">
    <w:name w:val="dot"/>
    <w:basedOn w:val="DefaultParagraphFont"/>
    <w:rsid w:val="009231B9"/>
  </w:style>
  <w:style w:type="character" w:customStyle="1" w:styleId="hn-date">
    <w:name w:val="hn-date"/>
    <w:basedOn w:val="DefaultParagraphFont"/>
    <w:rsid w:val="009231B9"/>
  </w:style>
  <w:style w:type="character" w:customStyle="1" w:styleId="location">
    <w:name w:val="location"/>
    <w:basedOn w:val="DefaultParagraphFont"/>
    <w:rsid w:val="009231B9"/>
  </w:style>
  <w:style w:type="character" w:customStyle="1" w:styleId="dropcap-letter">
    <w:name w:val="dropcap-letter"/>
    <w:basedOn w:val="DefaultParagraphFont"/>
    <w:rsid w:val="009231B9"/>
  </w:style>
  <w:style w:type="character" w:customStyle="1" w:styleId="offscreen">
    <w:name w:val="offscreen"/>
    <w:basedOn w:val="DefaultParagraphFont"/>
    <w:rsid w:val="009231B9"/>
  </w:style>
  <w:style w:type="character" w:customStyle="1" w:styleId="linked-in">
    <w:name w:val="linked-in"/>
    <w:basedOn w:val="DefaultParagraphFont"/>
    <w:rsid w:val="009231B9"/>
  </w:style>
  <w:style w:type="character" w:customStyle="1" w:styleId="divs">
    <w:name w:val="divs"/>
    <w:basedOn w:val="DefaultParagraphFont"/>
    <w:rsid w:val="009231B9"/>
  </w:style>
  <w:style w:type="character" w:customStyle="1" w:styleId="h4">
    <w:name w:val="h4"/>
    <w:rsid w:val="009231B9"/>
  </w:style>
  <w:style w:type="character" w:customStyle="1" w:styleId="Date2">
    <w:name w:val="Date2"/>
    <w:rsid w:val="009231B9"/>
  </w:style>
  <w:style w:type="character" w:customStyle="1" w:styleId="postheader">
    <w:name w:val="postheader"/>
    <w:basedOn w:val="DefaultParagraphFont"/>
    <w:rsid w:val="009231B9"/>
  </w:style>
  <w:style w:type="numbering" w:customStyle="1" w:styleId="1ai1">
    <w:name w:val="1 / a / i1"/>
    <w:rsid w:val="009231B9"/>
    <w:pPr>
      <w:numPr>
        <w:numId w:val="19"/>
      </w:numPr>
    </w:pPr>
  </w:style>
  <w:style w:type="numbering" w:styleId="1ai">
    <w:name w:val="Outline List 1"/>
    <w:basedOn w:val="NoList"/>
    <w:unhideWhenUsed/>
    <w:rsid w:val="009231B9"/>
    <w:pPr>
      <w:numPr>
        <w:numId w:val="20"/>
      </w:numPr>
    </w:pPr>
  </w:style>
  <w:style w:type="numbering" w:customStyle="1" w:styleId="NoList6">
    <w:name w:val="No List6"/>
    <w:next w:val="NoList"/>
    <w:uiPriority w:val="99"/>
    <w:semiHidden/>
    <w:unhideWhenUsed/>
    <w:rsid w:val="009231B9"/>
  </w:style>
  <w:style w:type="numbering" w:customStyle="1" w:styleId="NoList7">
    <w:name w:val="No List7"/>
    <w:next w:val="NoList"/>
    <w:semiHidden/>
    <w:unhideWhenUsed/>
    <w:rsid w:val="009231B9"/>
  </w:style>
  <w:style w:type="paragraph" w:styleId="Index2">
    <w:name w:val="index 2"/>
    <w:basedOn w:val="Normal"/>
    <w:next w:val="Normal"/>
    <w:autoRedefine/>
    <w:rsid w:val="009231B9"/>
    <w:pPr>
      <w:spacing w:after="200" w:line="276" w:lineRule="auto"/>
      <w:ind w:left="400" w:hanging="200"/>
    </w:pPr>
    <w:rPr>
      <w:bCs/>
    </w:rPr>
  </w:style>
  <w:style w:type="paragraph" w:styleId="Index3">
    <w:name w:val="index 3"/>
    <w:basedOn w:val="Normal"/>
    <w:next w:val="Normal"/>
    <w:autoRedefine/>
    <w:rsid w:val="009231B9"/>
    <w:pPr>
      <w:spacing w:after="200" w:line="276" w:lineRule="auto"/>
      <w:ind w:left="600" w:hanging="200"/>
    </w:pPr>
    <w:rPr>
      <w:bCs/>
    </w:rPr>
  </w:style>
  <w:style w:type="paragraph" w:styleId="Index4">
    <w:name w:val="index 4"/>
    <w:basedOn w:val="Normal"/>
    <w:next w:val="Normal"/>
    <w:autoRedefine/>
    <w:rsid w:val="009231B9"/>
    <w:pPr>
      <w:spacing w:after="200" w:line="276" w:lineRule="auto"/>
      <w:ind w:left="800" w:hanging="200"/>
    </w:pPr>
    <w:rPr>
      <w:bCs/>
    </w:rPr>
  </w:style>
  <w:style w:type="paragraph" w:styleId="Index5">
    <w:name w:val="index 5"/>
    <w:basedOn w:val="Normal"/>
    <w:next w:val="Normal"/>
    <w:autoRedefine/>
    <w:rsid w:val="009231B9"/>
    <w:pPr>
      <w:spacing w:after="200" w:line="276" w:lineRule="auto"/>
      <w:ind w:left="1000" w:hanging="200"/>
    </w:pPr>
    <w:rPr>
      <w:bCs/>
    </w:rPr>
  </w:style>
  <w:style w:type="paragraph" w:styleId="Index6">
    <w:name w:val="index 6"/>
    <w:basedOn w:val="Normal"/>
    <w:next w:val="Normal"/>
    <w:autoRedefine/>
    <w:rsid w:val="009231B9"/>
    <w:pPr>
      <w:spacing w:after="200" w:line="276" w:lineRule="auto"/>
      <w:ind w:left="1200" w:hanging="200"/>
    </w:pPr>
    <w:rPr>
      <w:bCs/>
    </w:rPr>
  </w:style>
  <w:style w:type="paragraph" w:styleId="Index7">
    <w:name w:val="index 7"/>
    <w:basedOn w:val="Normal"/>
    <w:next w:val="Normal"/>
    <w:autoRedefine/>
    <w:rsid w:val="009231B9"/>
    <w:pPr>
      <w:spacing w:after="200" w:line="276" w:lineRule="auto"/>
      <w:ind w:left="1400" w:hanging="200"/>
    </w:pPr>
    <w:rPr>
      <w:bCs/>
    </w:rPr>
  </w:style>
  <w:style w:type="paragraph" w:styleId="Index8">
    <w:name w:val="index 8"/>
    <w:basedOn w:val="Normal"/>
    <w:next w:val="Normal"/>
    <w:autoRedefine/>
    <w:rsid w:val="009231B9"/>
    <w:pPr>
      <w:spacing w:after="200" w:line="276" w:lineRule="auto"/>
      <w:ind w:left="1600" w:hanging="200"/>
    </w:pPr>
    <w:rPr>
      <w:bCs/>
    </w:rPr>
  </w:style>
  <w:style w:type="paragraph" w:styleId="Index9">
    <w:name w:val="index 9"/>
    <w:basedOn w:val="Normal"/>
    <w:next w:val="Normal"/>
    <w:autoRedefine/>
    <w:rsid w:val="009231B9"/>
    <w:pPr>
      <w:spacing w:after="200" w:line="276" w:lineRule="auto"/>
      <w:ind w:left="1800" w:hanging="200"/>
    </w:pPr>
    <w:rPr>
      <w:bCs/>
    </w:rPr>
  </w:style>
  <w:style w:type="paragraph" w:styleId="IndexHeading">
    <w:name w:val="index heading"/>
    <w:basedOn w:val="Normal"/>
    <w:next w:val="Index1"/>
    <w:rsid w:val="009231B9"/>
    <w:pPr>
      <w:spacing w:after="200" w:line="276" w:lineRule="auto"/>
    </w:pPr>
    <w:rPr>
      <w:bCs/>
    </w:rPr>
  </w:style>
  <w:style w:type="numbering" w:customStyle="1" w:styleId="NoList8">
    <w:name w:val="No List8"/>
    <w:next w:val="NoList"/>
    <w:semiHidden/>
    <w:unhideWhenUsed/>
    <w:rsid w:val="009231B9"/>
  </w:style>
  <w:style w:type="numbering" w:customStyle="1" w:styleId="NoList9">
    <w:name w:val="No List9"/>
    <w:next w:val="NoList"/>
    <w:semiHidden/>
    <w:unhideWhenUsed/>
    <w:rsid w:val="009231B9"/>
  </w:style>
  <w:style w:type="numbering" w:customStyle="1" w:styleId="NoList10">
    <w:name w:val="No List10"/>
    <w:next w:val="NoList"/>
    <w:semiHidden/>
    <w:unhideWhenUsed/>
    <w:rsid w:val="009231B9"/>
  </w:style>
  <w:style w:type="numbering" w:customStyle="1" w:styleId="NoList13">
    <w:name w:val="No List13"/>
    <w:next w:val="NoList"/>
    <w:semiHidden/>
    <w:unhideWhenUsed/>
    <w:rsid w:val="009231B9"/>
  </w:style>
  <w:style w:type="numbering" w:customStyle="1" w:styleId="NoList14">
    <w:name w:val="No List14"/>
    <w:next w:val="NoList"/>
    <w:semiHidden/>
    <w:unhideWhenUsed/>
    <w:rsid w:val="009231B9"/>
  </w:style>
  <w:style w:type="numbering" w:customStyle="1" w:styleId="NoList15">
    <w:name w:val="No List15"/>
    <w:next w:val="NoList"/>
    <w:uiPriority w:val="99"/>
    <w:semiHidden/>
    <w:unhideWhenUsed/>
    <w:rsid w:val="009231B9"/>
  </w:style>
  <w:style w:type="numbering" w:customStyle="1" w:styleId="NoList16">
    <w:name w:val="No List16"/>
    <w:next w:val="NoList"/>
    <w:uiPriority w:val="99"/>
    <w:semiHidden/>
    <w:unhideWhenUsed/>
    <w:rsid w:val="009231B9"/>
  </w:style>
  <w:style w:type="numbering" w:customStyle="1" w:styleId="NoList17">
    <w:name w:val="No List17"/>
    <w:next w:val="NoList"/>
    <w:semiHidden/>
    <w:unhideWhenUsed/>
    <w:rsid w:val="009231B9"/>
  </w:style>
  <w:style w:type="numbering" w:customStyle="1" w:styleId="NoList18">
    <w:name w:val="No List18"/>
    <w:next w:val="NoList"/>
    <w:uiPriority w:val="99"/>
    <w:semiHidden/>
    <w:unhideWhenUsed/>
    <w:rsid w:val="009231B9"/>
  </w:style>
  <w:style w:type="numbering" w:customStyle="1" w:styleId="NoList19">
    <w:name w:val="No List19"/>
    <w:next w:val="NoList"/>
    <w:uiPriority w:val="99"/>
    <w:semiHidden/>
    <w:unhideWhenUsed/>
    <w:rsid w:val="009231B9"/>
  </w:style>
  <w:style w:type="numbering" w:customStyle="1" w:styleId="NoList20">
    <w:name w:val="No List20"/>
    <w:next w:val="NoList"/>
    <w:semiHidden/>
    <w:unhideWhenUsed/>
    <w:rsid w:val="009231B9"/>
  </w:style>
  <w:style w:type="numbering" w:customStyle="1" w:styleId="NoList31">
    <w:name w:val="No List31"/>
    <w:next w:val="NoList"/>
    <w:semiHidden/>
    <w:unhideWhenUsed/>
    <w:rsid w:val="009231B9"/>
  </w:style>
  <w:style w:type="numbering" w:customStyle="1" w:styleId="NoList41">
    <w:name w:val="No List41"/>
    <w:next w:val="NoList"/>
    <w:semiHidden/>
    <w:unhideWhenUsed/>
    <w:rsid w:val="009231B9"/>
  </w:style>
  <w:style w:type="numbering" w:customStyle="1" w:styleId="NoList51">
    <w:name w:val="No List51"/>
    <w:next w:val="NoList"/>
    <w:semiHidden/>
    <w:unhideWhenUsed/>
    <w:rsid w:val="009231B9"/>
  </w:style>
  <w:style w:type="numbering" w:customStyle="1" w:styleId="NoList61">
    <w:name w:val="No List61"/>
    <w:next w:val="NoList"/>
    <w:semiHidden/>
    <w:unhideWhenUsed/>
    <w:rsid w:val="009231B9"/>
  </w:style>
  <w:style w:type="numbering" w:customStyle="1" w:styleId="NoList71">
    <w:name w:val="No List71"/>
    <w:next w:val="NoList"/>
    <w:semiHidden/>
    <w:unhideWhenUsed/>
    <w:rsid w:val="009231B9"/>
  </w:style>
  <w:style w:type="numbering" w:customStyle="1" w:styleId="NoList81">
    <w:name w:val="No List81"/>
    <w:next w:val="NoList"/>
    <w:semiHidden/>
    <w:unhideWhenUsed/>
    <w:rsid w:val="009231B9"/>
  </w:style>
  <w:style w:type="numbering" w:customStyle="1" w:styleId="NoList91">
    <w:name w:val="No List91"/>
    <w:next w:val="NoList"/>
    <w:semiHidden/>
    <w:unhideWhenUsed/>
    <w:rsid w:val="009231B9"/>
  </w:style>
  <w:style w:type="numbering" w:customStyle="1" w:styleId="NoList101">
    <w:name w:val="No List101"/>
    <w:next w:val="NoList"/>
    <w:uiPriority w:val="99"/>
    <w:semiHidden/>
    <w:unhideWhenUsed/>
    <w:rsid w:val="009231B9"/>
  </w:style>
  <w:style w:type="numbering" w:customStyle="1" w:styleId="NoList121">
    <w:name w:val="No List121"/>
    <w:next w:val="NoList"/>
    <w:semiHidden/>
    <w:unhideWhenUsed/>
    <w:rsid w:val="009231B9"/>
  </w:style>
  <w:style w:type="numbering" w:customStyle="1" w:styleId="NoList131">
    <w:name w:val="No List131"/>
    <w:next w:val="NoList"/>
    <w:semiHidden/>
    <w:unhideWhenUsed/>
    <w:rsid w:val="009231B9"/>
  </w:style>
  <w:style w:type="numbering" w:customStyle="1" w:styleId="NoList141">
    <w:name w:val="No List141"/>
    <w:next w:val="NoList"/>
    <w:semiHidden/>
    <w:unhideWhenUsed/>
    <w:rsid w:val="009231B9"/>
  </w:style>
  <w:style w:type="paragraph" w:customStyle="1" w:styleId="Quote20">
    <w:name w:val="Quote2"/>
    <w:basedOn w:val="Default"/>
    <w:next w:val="Default"/>
    <w:qFormat/>
    <w:rsid w:val="009231B9"/>
    <w:pPr>
      <w:spacing w:after="0" w:line="240" w:lineRule="auto"/>
    </w:pPr>
    <w:rPr>
      <w:rFonts w:cs="Times New Roman"/>
    </w:rPr>
  </w:style>
  <w:style w:type="character" w:customStyle="1" w:styleId="StyleLatinBaskervilleUnderline">
    <w:name w:val="Style (Latin) Baskerville Underline"/>
    <w:rsid w:val="009231B9"/>
    <w:rPr>
      <w:rFonts w:ascii="Baskerville" w:hAnsi="Baskerville"/>
      <w:sz w:val="26"/>
      <w:u w:val="single"/>
    </w:rPr>
  </w:style>
  <w:style w:type="numbering" w:customStyle="1" w:styleId="NoList22">
    <w:name w:val="No List22"/>
    <w:next w:val="NoList"/>
    <w:semiHidden/>
    <w:unhideWhenUsed/>
    <w:rsid w:val="009231B9"/>
  </w:style>
  <w:style w:type="numbering" w:customStyle="1" w:styleId="NoList23">
    <w:name w:val="No List23"/>
    <w:next w:val="NoList"/>
    <w:semiHidden/>
    <w:unhideWhenUsed/>
    <w:rsid w:val="009231B9"/>
  </w:style>
  <w:style w:type="numbering" w:customStyle="1" w:styleId="NoList24">
    <w:name w:val="No List24"/>
    <w:next w:val="NoList"/>
    <w:semiHidden/>
    <w:unhideWhenUsed/>
    <w:rsid w:val="009231B9"/>
  </w:style>
  <w:style w:type="numbering" w:customStyle="1" w:styleId="NoList25">
    <w:name w:val="No List25"/>
    <w:next w:val="NoList"/>
    <w:semiHidden/>
    <w:unhideWhenUsed/>
    <w:rsid w:val="009231B9"/>
  </w:style>
  <w:style w:type="character" w:customStyle="1" w:styleId="dropcap1">
    <w:name w:val="dropcap1"/>
    <w:rsid w:val="009231B9"/>
  </w:style>
  <w:style w:type="character" w:customStyle="1" w:styleId="HighlightedUnderlineEmphasis">
    <w:name w:val="Highlighted Underline Emphasis"/>
    <w:rsid w:val="009231B9"/>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9231B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9231B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9231B9"/>
    <w:rPr>
      <w:rFonts w:ascii="Georgia" w:hAnsi="Georgia"/>
      <w:u w:val="single"/>
    </w:rPr>
  </w:style>
  <w:style w:type="paragraph" w:customStyle="1" w:styleId="StyleCardsGeorgia12ptBoldThickunderlineBorderSin">
    <w:name w:val="Style Cards + Georgia 12 pt Bold Thick underline Border: : (Sin..."/>
    <w:basedOn w:val="Normal"/>
    <w:qFormat/>
    <w:rsid w:val="009231B9"/>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9231B9"/>
    <w:rPr>
      <w:rFonts w:ascii="Georgia" w:hAnsi="Georgia"/>
      <w:sz w:val="24"/>
      <w:u w:val="single"/>
    </w:rPr>
  </w:style>
  <w:style w:type="paragraph" w:customStyle="1" w:styleId="StyleCardsGeorgia">
    <w:name w:val="Style Cards + Georgia"/>
    <w:basedOn w:val="Normal"/>
    <w:qFormat/>
    <w:rsid w:val="009231B9"/>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9231B9"/>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9231B9"/>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9231B9"/>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9231B9"/>
    <w:rPr>
      <w:b w:val="0"/>
      <w:bCs w:val="0"/>
      <w:sz w:val="22"/>
      <w:u w:val="single"/>
      <w:bdr w:val="none" w:sz="0" w:space="0" w:color="auto"/>
    </w:rPr>
  </w:style>
  <w:style w:type="character" w:customStyle="1" w:styleId="maintitle">
    <w:name w:val="maintitle"/>
    <w:basedOn w:val="DefaultParagraphFont"/>
    <w:rsid w:val="009231B9"/>
  </w:style>
  <w:style w:type="character" w:customStyle="1" w:styleId="cit-title">
    <w:name w:val="cit-title"/>
    <w:basedOn w:val="DefaultParagraphFont"/>
    <w:rsid w:val="009231B9"/>
  </w:style>
  <w:style w:type="paragraph" w:customStyle="1" w:styleId="txttitle">
    <w:name w:val="txttitle"/>
    <w:basedOn w:val="Normal"/>
    <w:rsid w:val="009231B9"/>
    <w:pPr>
      <w:spacing w:before="100" w:beforeAutospacing="1" w:after="100" w:afterAutospacing="1"/>
    </w:pPr>
  </w:style>
  <w:style w:type="character" w:customStyle="1" w:styleId="volume">
    <w:name w:val="volume"/>
    <w:basedOn w:val="DefaultParagraphFont"/>
    <w:rsid w:val="009231B9"/>
  </w:style>
  <w:style w:type="character" w:customStyle="1" w:styleId="z3988">
    <w:name w:val="z3988"/>
    <w:basedOn w:val="DefaultParagraphFont"/>
    <w:rsid w:val="009231B9"/>
  </w:style>
  <w:style w:type="character" w:customStyle="1" w:styleId="nowrap">
    <w:name w:val="nowrap"/>
    <w:basedOn w:val="DefaultParagraphFont"/>
    <w:rsid w:val="009231B9"/>
  </w:style>
  <w:style w:type="paragraph" w:customStyle="1" w:styleId="SmallCards">
    <w:name w:val="Small Cards"/>
    <w:basedOn w:val="Normal"/>
    <w:autoRedefine/>
    <w:rsid w:val="009231B9"/>
    <w:rPr>
      <w:sz w:val="16"/>
      <w:szCs w:val="20"/>
    </w:rPr>
  </w:style>
  <w:style w:type="character" w:customStyle="1" w:styleId="freeaccess">
    <w:name w:val="freeaccess"/>
    <w:basedOn w:val="DefaultParagraphFont"/>
    <w:rsid w:val="009231B9"/>
  </w:style>
  <w:style w:type="character" w:customStyle="1" w:styleId="person-name">
    <w:name w:val="person-name"/>
    <w:basedOn w:val="DefaultParagraphFont"/>
    <w:rsid w:val="009231B9"/>
  </w:style>
  <w:style w:type="character" w:customStyle="1" w:styleId="articoloinside">
    <w:name w:val="articolo_inside"/>
    <w:rsid w:val="009231B9"/>
  </w:style>
  <w:style w:type="paragraph" w:customStyle="1" w:styleId="pagetools">
    <w:name w:val="pagetools"/>
    <w:basedOn w:val="Normal"/>
    <w:qFormat/>
    <w:rsid w:val="009231B9"/>
    <w:pPr>
      <w:spacing w:before="100" w:beforeAutospacing="1" w:after="100" w:afterAutospacing="1"/>
    </w:pPr>
  </w:style>
  <w:style w:type="character" w:customStyle="1" w:styleId="job">
    <w:name w:val="job"/>
    <w:basedOn w:val="DefaultParagraphFont"/>
    <w:rsid w:val="009231B9"/>
  </w:style>
  <w:style w:type="character" w:customStyle="1" w:styleId="company">
    <w:name w:val="company"/>
    <w:basedOn w:val="DefaultParagraphFont"/>
    <w:rsid w:val="009231B9"/>
  </w:style>
  <w:style w:type="character" w:customStyle="1" w:styleId="publisher">
    <w:name w:val="publisher"/>
    <w:basedOn w:val="DefaultParagraphFont"/>
    <w:rsid w:val="009231B9"/>
  </w:style>
  <w:style w:type="character" w:customStyle="1" w:styleId="pubyear">
    <w:name w:val="pubyear"/>
    <w:basedOn w:val="DefaultParagraphFont"/>
    <w:rsid w:val="009231B9"/>
  </w:style>
  <w:style w:type="character" w:customStyle="1" w:styleId="pubcity">
    <w:name w:val="pubcity"/>
    <w:basedOn w:val="DefaultParagraphFont"/>
    <w:rsid w:val="009231B9"/>
  </w:style>
  <w:style w:type="paragraph" w:customStyle="1" w:styleId="C-Text">
    <w:name w:val="C-Text"/>
    <w:basedOn w:val="Normal"/>
    <w:qFormat/>
    <w:rsid w:val="009231B9"/>
    <w:pPr>
      <w:tabs>
        <w:tab w:val="num" w:pos="720"/>
      </w:tabs>
      <w:ind w:left="720" w:hanging="360"/>
    </w:pPr>
    <w:rPr>
      <w:rFonts w:ascii="Garamond" w:hAnsi="Garamond"/>
    </w:rPr>
  </w:style>
  <w:style w:type="paragraph" w:customStyle="1" w:styleId="times">
    <w:name w:val="times"/>
    <w:basedOn w:val="Normal"/>
    <w:qFormat/>
    <w:rsid w:val="009231B9"/>
    <w:pPr>
      <w:spacing w:before="100" w:beforeAutospacing="1" w:after="100" w:afterAutospacing="1"/>
    </w:pPr>
  </w:style>
  <w:style w:type="character" w:customStyle="1" w:styleId="ecdate">
    <w:name w:val="ec_date"/>
    <w:basedOn w:val="DefaultParagraphFont"/>
    <w:rsid w:val="009231B9"/>
    <w:rPr>
      <w:rFonts w:ascii="Verdana" w:hAnsi="Verdana" w:hint="default"/>
      <w:sz w:val="20"/>
      <w:szCs w:val="20"/>
      <w:shd w:val="clear" w:color="auto" w:fill="FFFFFF"/>
    </w:rPr>
  </w:style>
  <w:style w:type="paragraph" w:customStyle="1" w:styleId="ecmsonormal">
    <w:name w:val="ec_msonormal"/>
    <w:basedOn w:val="Normal"/>
    <w:qFormat/>
    <w:rsid w:val="009231B9"/>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9231B9"/>
  </w:style>
  <w:style w:type="character" w:customStyle="1" w:styleId="hittermhilite">
    <w:name w:val="hittermhilite"/>
    <w:basedOn w:val="DefaultParagraphFont"/>
    <w:rsid w:val="009231B9"/>
  </w:style>
  <w:style w:type="character" w:customStyle="1" w:styleId="articleheadline">
    <w:name w:val="articleheadline"/>
    <w:basedOn w:val="DefaultParagraphFont"/>
    <w:rsid w:val="009231B9"/>
  </w:style>
  <w:style w:type="paragraph" w:customStyle="1" w:styleId="u-intro">
    <w:name w:val="u-intro"/>
    <w:basedOn w:val="Normal"/>
    <w:qFormat/>
    <w:rsid w:val="009231B9"/>
    <w:pPr>
      <w:spacing w:before="100" w:beforeAutospacing="1" w:after="100" w:afterAutospacing="1"/>
    </w:pPr>
  </w:style>
  <w:style w:type="character" w:customStyle="1" w:styleId="u-byline">
    <w:name w:val="u-byline"/>
    <w:basedOn w:val="DefaultParagraphFont"/>
    <w:rsid w:val="009231B9"/>
  </w:style>
  <w:style w:type="character" w:customStyle="1" w:styleId="articlebya">
    <w:name w:val="articleby_a"/>
    <w:basedOn w:val="DefaultParagraphFont"/>
    <w:rsid w:val="009231B9"/>
  </w:style>
  <w:style w:type="character" w:customStyle="1" w:styleId="popupwinby">
    <w:name w:val="popupwinby"/>
    <w:basedOn w:val="DefaultParagraphFont"/>
    <w:rsid w:val="009231B9"/>
  </w:style>
  <w:style w:type="character" w:customStyle="1" w:styleId="storyheader">
    <w:name w:val="storyheader"/>
    <w:basedOn w:val="DefaultParagraphFont"/>
    <w:rsid w:val="009231B9"/>
  </w:style>
  <w:style w:type="character" w:customStyle="1" w:styleId="marron">
    <w:name w:val="marron"/>
    <w:basedOn w:val="DefaultParagraphFont"/>
    <w:rsid w:val="009231B9"/>
  </w:style>
  <w:style w:type="character" w:customStyle="1" w:styleId="StyleNormalWeb10ptChar">
    <w:name w:val="Style Normal (Web) + 10 pt Char"/>
    <w:basedOn w:val="DefaultParagraphFont"/>
    <w:rsid w:val="009231B9"/>
    <w:rPr>
      <w:szCs w:val="24"/>
      <w:lang w:val="en-US" w:eastAsia="en-US" w:bidi="ar-SA"/>
    </w:rPr>
  </w:style>
  <w:style w:type="paragraph" w:customStyle="1" w:styleId="TagCiteShells">
    <w:name w:val="Tag/Cite/Shells"/>
    <w:basedOn w:val="Normal"/>
    <w:qFormat/>
    <w:rsid w:val="009231B9"/>
    <w:rPr>
      <w:b/>
    </w:rPr>
  </w:style>
  <w:style w:type="paragraph" w:customStyle="1" w:styleId="DefinitionTerm">
    <w:name w:val="Definition Term"/>
    <w:basedOn w:val="Normal"/>
    <w:next w:val="Normal"/>
    <w:qFormat/>
    <w:rsid w:val="009231B9"/>
    <w:rPr>
      <w:snapToGrid w:val="0"/>
    </w:rPr>
  </w:style>
  <w:style w:type="character" w:customStyle="1" w:styleId="Style3CharChar">
    <w:name w:val="Style3 Char Char"/>
    <w:basedOn w:val="DefaultParagraphFont"/>
    <w:rsid w:val="009231B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9231B9"/>
    <w:pPr>
      <w:spacing w:before="480" w:after="60"/>
    </w:pPr>
    <w:rPr>
      <w:rFonts w:eastAsia="SimSun" w:cs="Times New Roman"/>
      <w:caps/>
      <w:sz w:val="20"/>
      <w:lang w:eastAsia="zh-CN"/>
    </w:rPr>
  </w:style>
  <w:style w:type="character" w:customStyle="1" w:styleId="NormalChar">
    <w:name w:val="Normal Char"/>
    <w:basedOn w:val="DefaultParagraphFont"/>
    <w:rsid w:val="009231B9"/>
    <w:rPr>
      <w:lang w:eastAsia="en-US"/>
    </w:rPr>
  </w:style>
  <w:style w:type="character" w:customStyle="1" w:styleId="BoldUnderlineChar4">
    <w:name w:val="Bold + Underline Char"/>
    <w:basedOn w:val="DefaultParagraphFont"/>
    <w:rsid w:val="009231B9"/>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9231B9"/>
  </w:style>
  <w:style w:type="character" w:customStyle="1" w:styleId="CharacterStyle7">
    <w:name w:val="Character Style 7"/>
    <w:rsid w:val="009231B9"/>
    <w:rPr>
      <w:rFonts w:ascii="Arial Narrow" w:hAnsi="Arial Narrow" w:cs="Arial Narrow"/>
      <w:sz w:val="20"/>
      <w:szCs w:val="20"/>
      <w:u w:val="single"/>
    </w:rPr>
  </w:style>
  <w:style w:type="character" w:customStyle="1" w:styleId="StyleStyle4Char">
    <w:name w:val="Style Style4 + Char"/>
    <w:basedOn w:val="DefaultParagraphFont"/>
    <w:rsid w:val="009231B9"/>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9231B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9231B9"/>
    <w:rPr>
      <w:rFonts w:ascii="Verdana" w:hAnsi="Verdana"/>
      <w:sz w:val="21"/>
      <w:szCs w:val="21"/>
      <w:u w:val="thick"/>
    </w:rPr>
  </w:style>
  <w:style w:type="paragraph" w:customStyle="1" w:styleId="Cite8">
    <w:name w:val="Cite8"/>
    <w:basedOn w:val="Normal"/>
    <w:autoRedefine/>
    <w:qFormat/>
    <w:rsid w:val="009231B9"/>
    <w:rPr>
      <w:rFonts w:ascii="Arial Narrow" w:eastAsia="Calibri" w:hAnsi="Arial Narrow"/>
      <w:sz w:val="16"/>
    </w:rPr>
  </w:style>
  <w:style w:type="character" w:customStyle="1" w:styleId="BoxX2">
    <w:name w:val="BoxX2"/>
    <w:qFormat/>
    <w:rsid w:val="009231B9"/>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9231B9"/>
    <w:rPr>
      <w:rFonts w:ascii="Garamond" w:hAnsi="Garamond" w:hint="default"/>
      <w:sz w:val="16"/>
    </w:rPr>
  </w:style>
  <w:style w:type="paragraph" w:customStyle="1" w:styleId="StyleStyle49pt9">
    <w:name w:val="Style Style4 + 9 pt9"/>
    <w:basedOn w:val="Style4"/>
    <w:link w:val="StyleStyle49pt9Char"/>
    <w:rsid w:val="009231B9"/>
    <w:rPr>
      <w:rFonts w:eastAsia="SimSun"/>
      <w:lang w:eastAsia="zh-CN"/>
    </w:rPr>
  </w:style>
  <w:style w:type="character" w:customStyle="1" w:styleId="StyleStyle49pt9Char">
    <w:name w:val="Style Style4 + 9 pt9 Char"/>
    <w:link w:val="StyleStyle49pt9"/>
    <w:rsid w:val="009231B9"/>
    <w:rPr>
      <w:rFonts w:ascii="Arial Narrow" w:eastAsia="SimSun" w:hAnsi="Arial Narrow" w:cs="Calibri"/>
      <w:sz w:val="26"/>
      <w:u w:val="single"/>
      <w:lang w:eastAsia="zh-CN"/>
    </w:rPr>
  </w:style>
  <w:style w:type="paragraph" w:customStyle="1" w:styleId="2ndLevel-TAG">
    <w:name w:val="2nd Level - TAG"/>
    <w:basedOn w:val="Normal"/>
    <w:next w:val="Normal"/>
    <w:uiPriority w:val="99"/>
    <w:qFormat/>
    <w:rsid w:val="009231B9"/>
  </w:style>
  <w:style w:type="character" w:customStyle="1" w:styleId="underlining0">
    <w:name w:val="underlining"/>
    <w:rsid w:val="009231B9"/>
  </w:style>
  <w:style w:type="character" w:customStyle="1" w:styleId="btitle">
    <w:name w:val="btitle"/>
    <w:rsid w:val="009231B9"/>
  </w:style>
  <w:style w:type="character" w:customStyle="1" w:styleId="green">
    <w:name w:val="green"/>
    <w:rsid w:val="009231B9"/>
  </w:style>
  <w:style w:type="paragraph" w:customStyle="1" w:styleId="CM14">
    <w:name w:val="CM14"/>
    <w:basedOn w:val="Normal"/>
    <w:uiPriority w:val="99"/>
    <w:qFormat/>
    <w:rsid w:val="009231B9"/>
  </w:style>
  <w:style w:type="character" w:customStyle="1" w:styleId="BodyText33">
    <w:name w:val="Body Text3"/>
    <w:rsid w:val="009231B9"/>
  </w:style>
  <w:style w:type="character" w:customStyle="1" w:styleId="BodytextBold">
    <w:name w:val="Body text + Bold"/>
    <w:rsid w:val="009231B9"/>
  </w:style>
  <w:style w:type="character" w:customStyle="1" w:styleId="Bodytext6pt">
    <w:name w:val="Body text + 6 pt"/>
    <w:rsid w:val="009231B9"/>
  </w:style>
  <w:style w:type="paragraph" w:customStyle="1" w:styleId="DebateBlocking">
    <w:name w:val="DebateBlocking"/>
    <w:basedOn w:val="Normal"/>
    <w:next w:val="Nothing"/>
    <w:uiPriority w:val="99"/>
    <w:qFormat/>
    <w:rsid w:val="009231B9"/>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9231B9"/>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231B9"/>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
    <w:basedOn w:val="Normal"/>
    <w:rsid w:val="009231B9"/>
    <w:pPr>
      <w:spacing w:before="100" w:beforeAutospacing="1" w:after="100" w:afterAutospacing="1"/>
    </w:pPr>
  </w:style>
  <w:style w:type="character" w:customStyle="1" w:styleId="created">
    <w:name w:val="created"/>
    <w:basedOn w:val="DefaultParagraphFont"/>
    <w:rsid w:val="009231B9"/>
  </w:style>
  <w:style w:type="paragraph" w:customStyle="1" w:styleId="8font">
    <w:name w:val="8font"/>
    <w:basedOn w:val="Normal"/>
    <w:next w:val="Normal"/>
    <w:autoRedefine/>
    <w:qFormat/>
    <w:rsid w:val="009231B9"/>
    <w:rPr>
      <w:rFonts w:eastAsia="Cambria"/>
      <w:sz w:val="16"/>
      <w:szCs w:val="16"/>
    </w:rPr>
  </w:style>
  <w:style w:type="paragraph" w:customStyle="1" w:styleId="CiteLittle">
    <w:name w:val="Cite Little"/>
    <w:next w:val="Normal"/>
    <w:qFormat/>
    <w:rsid w:val="009231B9"/>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9231B9"/>
    <w:rPr>
      <w:rFonts w:ascii="Times New Roman" w:eastAsia="MS Mincho" w:hAnsi="Times New Roman"/>
      <w:b/>
      <w:bCs/>
      <w:u w:val="thick"/>
    </w:rPr>
  </w:style>
  <w:style w:type="character" w:customStyle="1" w:styleId="StyleAsianMSMincho">
    <w:name w:val="Style (Asian) MS Mincho"/>
    <w:rsid w:val="009231B9"/>
    <w:rPr>
      <w:rFonts w:ascii="Times New Roman" w:eastAsia="MS Mincho" w:hAnsi="Times New Roman"/>
      <w:u w:val="thick"/>
    </w:rPr>
  </w:style>
  <w:style w:type="paragraph" w:customStyle="1" w:styleId="docheader">
    <w:name w:val="doc header"/>
    <w:autoRedefine/>
    <w:qFormat/>
    <w:rsid w:val="009231B9"/>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9231B9"/>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9231B9"/>
  </w:style>
  <w:style w:type="character" w:customStyle="1" w:styleId="CharacterStyle3">
    <w:name w:val="Character Style 3"/>
    <w:uiPriority w:val="99"/>
    <w:rsid w:val="009231B9"/>
    <w:rPr>
      <w:sz w:val="18"/>
      <w:szCs w:val="18"/>
    </w:rPr>
  </w:style>
  <w:style w:type="paragraph" w:customStyle="1" w:styleId="bloctitles">
    <w:name w:val="bloc titles"/>
    <w:basedOn w:val="Heading1"/>
    <w:next w:val="Normal"/>
    <w:link w:val="bloctitlesChar"/>
    <w:autoRedefine/>
    <w:qFormat/>
    <w:rsid w:val="009231B9"/>
    <w:pPr>
      <w:keepNext w:val="0"/>
      <w:keepLines w:val="0"/>
      <w:pBdr>
        <w:top w:val="none" w:sz="0" w:space="0" w:color="auto"/>
        <w:left w:val="none" w:sz="0" w:space="0" w:color="auto"/>
        <w:bottom w:val="none" w:sz="0" w:space="0" w:color="auto"/>
        <w:right w:val="none" w:sz="0" w:space="0" w:color="auto"/>
      </w:pBdr>
      <w:tabs>
        <w:tab w:val="left" w:pos="7320"/>
      </w:tabs>
      <w:spacing w:before="480"/>
      <w:contextualSpacing/>
    </w:pPr>
    <w:rPr>
      <w:rFonts w:eastAsia="Times New Roman" w:cs="Times New Roman"/>
      <w:sz w:val="28"/>
      <w:u w:val="single"/>
    </w:rPr>
  </w:style>
  <w:style w:type="character" w:customStyle="1" w:styleId="bloctitlesChar">
    <w:name w:val="bloc titles Char"/>
    <w:link w:val="bloctitles"/>
    <w:rsid w:val="009231B9"/>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9231B9"/>
    <w:pPr>
      <w:keepNext w:val="0"/>
      <w:keepLines w:val="0"/>
      <w:pBdr>
        <w:top w:val="none" w:sz="0" w:space="0" w:color="auto"/>
        <w:left w:val="none" w:sz="0" w:space="0" w:color="auto"/>
        <w:bottom w:val="none" w:sz="0" w:space="0" w:color="auto"/>
        <w:right w:val="none" w:sz="0" w:space="0" w:color="auto"/>
      </w:pBdr>
      <w:spacing w:before="480"/>
      <w:contextualSpacing/>
    </w:pPr>
    <w:rPr>
      <w:rFonts w:eastAsia="Times New Roman" w:cs="Times New Roman"/>
      <w:sz w:val="4"/>
      <w:u w:val="single"/>
    </w:rPr>
  </w:style>
  <w:style w:type="character" w:customStyle="1" w:styleId="blocorganizerChar">
    <w:name w:val="bloc organizer Char"/>
    <w:link w:val="blocorganizer"/>
    <w:rsid w:val="009231B9"/>
    <w:rPr>
      <w:rFonts w:ascii="Calibri" w:eastAsia="Times New Roman" w:hAnsi="Calibri" w:cs="Times New Roman"/>
      <w:b/>
      <w:sz w:val="4"/>
      <w:szCs w:val="32"/>
      <w:u w:val="single"/>
    </w:rPr>
  </w:style>
  <w:style w:type="character" w:customStyle="1" w:styleId="UnderlineBoldChar">
    <w:name w:val="Underline Bold Char"/>
    <w:locked/>
    <w:rsid w:val="009231B9"/>
    <w:rPr>
      <w:rFonts w:ascii="Times New Roman" w:eastAsia="Times New Roman" w:hAnsi="Times New Roman" w:cs="Calibri"/>
      <w:b/>
      <w:sz w:val="24"/>
      <w:szCs w:val="20"/>
      <w:u w:val="single"/>
    </w:rPr>
  </w:style>
  <w:style w:type="character" w:customStyle="1" w:styleId="tagChar0">
    <w:name w:val="%tag Char"/>
    <w:link w:val="tag"/>
    <w:uiPriority w:val="99"/>
    <w:rsid w:val="009231B9"/>
    <w:rPr>
      <w:rFonts w:ascii="Calibri" w:hAnsi="Calibri" w:cs="Calibri"/>
      <w:sz w:val="26"/>
    </w:rPr>
  </w:style>
  <w:style w:type="character" w:customStyle="1" w:styleId="AAAcardChar">
    <w:name w:val="AAAcard Char"/>
    <w:link w:val="AAAcard"/>
    <w:uiPriority w:val="99"/>
    <w:rsid w:val="009231B9"/>
    <w:rPr>
      <w:rFonts w:ascii="Calibri" w:hAnsi="Calibri" w:cs="Calibri"/>
      <w:sz w:val="26"/>
    </w:rPr>
  </w:style>
  <w:style w:type="character" w:customStyle="1" w:styleId="underlineCharChar2">
    <w:name w:val="underline Char Char"/>
    <w:rsid w:val="009231B9"/>
    <w:rPr>
      <w:rFonts w:ascii="Arial Narrow" w:eastAsia="Times New Roman" w:hAnsi="Arial Narrow" w:cs="Calibri"/>
      <w:sz w:val="24"/>
      <w:u w:val="single"/>
    </w:rPr>
  </w:style>
  <w:style w:type="paragraph" w:customStyle="1" w:styleId="tagstyle0">
    <w:name w:val="tagstyle"/>
    <w:basedOn w:val="Normal"/>
    <w:rsid w:val="009231B9"/>
    <w:pPr>
      <w:spacing w:before="100" w:beforeAutospacing="1" w:after="100" w:afterAutospacing="1"/>
    </w:pPr>
  </w:style>
  <w:style w:type="character" w:customStyle="1" w:styleId="newsstorytitle">
    <w:name w:val="news_story_title"/>
    <w:rsid w:val="009231B9"/>
  </w:style>
  <w:style w:type="character" w:customStyle="1" w:styleId="yqlink">
    <w:name w:val="yqlink"/>
    <w:rsid w:val="009231B9"/>
  </w:style>
  <w:style w:type="character" w:customStyle="1" w:styleId="clbody">
    <w:name w:val="clbody"/>
    <w:rsid w:val="009231B9"/>
  </w:style>
  <w:style w:type="paragraph" w:customStyle="1" w:styleId="Analyticals">
    <w:name w:val="Analyticals"/>
    <w:basedOn w:val="Normal"/>
    <w:rsid w:val="009231B9"/>
  </w:style>
  <w:style w:type="character" w:customStyle="1" w:styleId="norm">
    <w:name w:val="norm"/>
    <w:rsid w:val="009231B9"/>
  </w:style>
  <w:style w:type="character" w:customStyle="1" w:styleId="boldandunderlinecharcharcharcharcharcharcharcharcharcharcharcharcharcharcharchar0">
    <w:name w:val="boldandunderlinecharcharcharcharcharcharcharcharcharcharcharcharcharcharcharchar"/>
    <w:rsid w:val="009231B9"/>
  </w:style>
  <w:style w:type="character" w:customStyle="1" w:styleId="underlinecharcharcharcharcharcharcharcharcharcharcharcharcharchar0">
    <w:name w:val="underlinecharcharcharcharcharcharcharcharcharcharcharcharcharchar"/>
    <w:rsid w:val="009231B9"/>
  </w:style>
  <w:style w:type="character" w:customStyle="1" w:styleId="CharCharCharCharCharChar1Char">
    <w:name w:val="Char Char Char Char Char Char1 Char"/>
    <w:rsid w:val="009231B9"/>
    <w:rPr>
      <w:rFonts w:ascii="Times New Roman" w:eastAsia="Times New Roman" w:hAnsi="Times New Roman" w:cs="Times New Roman"/>
      <w:b/>
      <w:sz w:val="24"/>
      <w:szCs w:val="24"/>
    </w:rPr>
  </w:style>
  <w:style w:type="character" w:customStyle="1" w:styleId="emphasis22">
    <w:name w:val="emphasis2"/>
    <w:rsid w:val="009231B9"/>
  </w:style>
  <w:style w:type="character" w:customStyle="1" w:styleId="citechar1">
    <w:name w:val="citechar"/>
    <w:rsid w:val="009231B9"/>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231B9"/>
    <w:rPr>
      <w:sz w:val="24"/>
      <w:szCs w:val="24"/>
      <w:lang w:val="en-US" w:eastAsia="en-US" w:bidi="ar-SA"/>
    </w:rPr>
  </w:style>
  <w:style w:type="character" w:customStyle="1" w:styleId="NewTag">
    <w:name w:val="NewTag"/>
    <w:uiPriority w:val="1"/>
    <w:qFormat/>
    <w:rsid w:val="009231B9"/>
    <w:rPr>
      <w:rFonts w:ascii="Georgia" w:hAnsi="Georgia"/>
      <w:b/>
      <w:sz w:val="24"/>
    </w:rPr>
  </w:style>
  <w:style w:type="character" w:customStyle="1" w:styleId="searchtools-record-title">
    <w:name w:val="searchtools-record-title"/>
    <w:basedOn w:val="DefaultParagraphFont"/>
    <w:rsid w:val="009231B9"/>
  </w:style>
  <w:style w:type="character" w:customStyle="1" w:styleId="HighlightedUnderline0">
    <w:name w:val="Highlighted Underline"/>
    <w:basedOn w:val="DefaultParagraphFont"/>
    <w:uiPriority w:val="1"/>
    <w:qFormat/>
    <w:rsid w:val="009231B9"/>
    <w:rPr>
      <w:rFonts w:ascii="Arial Narrow" w:hAnsi="Arial Narrow"/>
      <w:b w:val="0"/>
      <w:sz w:val="22"/>
      <w:u w:val="single"/>
      <w:bdr w:val="none" w:sz="0" w:space="0" w:color="auto"/>
      <w:shd w:val="clear" w:color="auto" w:fill="C76361"/>
    </w:rPr>
  </w:style>
  <w:style w:type="character" w:customStyle="1" w:styleId="rightside">
    <w:name w:val="rightside"/>
    <w:rsid w:val="009231B9"/>
  </w:style>
  <w:style w:type="character" w:customStyle="1" w:styleId="flourish">
    <w:name w:val="flourish"/>
    <w:rsid w:val="009231B9"/>
  </w:style>
  <w:style w:type="character" w:customStyle="1" w:styleId="style150">
    <w:name w:val="style150"/>
    <w:rsid w:val="009231B9"/>
  </w:style>
  <w:style w:type="character" w:customStyle="1" w:styleId="head">
    <w:name w:val="head"/>
    <w:rsid w:val="009231B9"/>
  </w:style>
  <w:style w:type="character" w:customStyle="1" w:styleId="first-letter">
    <w:name w:val="first-letter"/>
    <w:rsid w:val="009231B9"/>
  </w:style>
  <w:style w:type="character" w:customStyle="1" w:styleId="focusparagraph">
    <w:name w:val="focusparagraph"/>
    <w:rsid w:val="009231B9"/>
  </w:style>
  <w:style w:type="character" w:customStyle="1" w:styleId="CharChar31">
    <w:name w:val="Char Char31"/>
    <w:rsid w:val="009231B9"/>
    <w:rPr>
      <w:rFonts w:cs="Arial"/>
      <w:b/>
      <w:bCs/>
      <w:szCs w:val="32"/>
      <w:lang w:val="en-US" w:eastAsia="en-US" w:bidi="ar-SA"/>
    </w:rPr>
  </w:style>
  <w:style w:type="character" w:customStyle="1" w:styleId="citationgenerated">
    <w:name w:val="citation generated"/>
    <w:rsid w:val="009231B9"/>
  </w:style>
  <w:style w:type="paragraph" w:customStyle="1" w:styleId="CM25">
    <w:name w:val="CM25"/>
    <w:basedOn w:val="Default"/>
    <w:next w:val="Default"/>
    <w:qFormat/>
    <w:rsid w:val="009231B9"/>
    <w:pPr>
      <w:spacing w:after="233"/>
    </w:pPr>
    <w:rPr>
      <w:rFonts w:ascii="Georgia" w:hAnsi="Georgia" w:cs="Times New Roman"/>
    </w:rPr>
  </w:style>
  <w:style w:type="character" w:customStyle="1" w:styleId="FontStyle29">
    <w:name w:val="Font Style29"/>
    <w:uiPriority w:val="99"/>
    <w:rsid w:val="009231B9"/>
    <w:rPr>
      <w:rFonts w:ascii="Arial" w:hAnsi="Arial" w:cs="Arial"/>
      <w:sz w:val="14"/>
      <w:szCs w:val="14"/>
    </w:rPr>
  </w:style>
  <w:style w:type="character" w:customStyle="1" w:styleId="A8">
    <w:name w:val="A8"/>
    <w:rsid w:val="009231B9"/>
    <w:rPr>
      <w:color w:val="000000"/>
      <w:sz w:val="12"/>
      <w:szCs w:val="12"/>
    </w:rPr>
  </w:style>
  <w:style w:type="character" w:customStyle="1" w:styleId="apturelink">
    <w:name w:val="apturelink"/>
    <w:rsid w:val="009231B9"/>
  </w:style>
  <w:style w:type="character" w:customStyle="1" w:styleId="apturelinkicon">
    <w:name w:val="apturelinkicon"/>
    <w:rsid w:val="009231B9"/>
  </w:style>
  <w:style w:type="character" w:customStyle="1" w:styleId="titletxt">
    <w:name w:val="titletxt"/>
    <w:rsid w:val="009231B9"/>
  </w:style>
  <w:style w:type="character" w:customStyle="1" w:styleId="colbcopy">
    <w:name w:val="colbcopy"/>
    <w:rsid w:val="009231B9"/>
  </w:style>
  <w:style w:type="character" w:customStyle="1" w:styleId="hcard">
    <w:name w:val="hcard"/>
    <w:rsid w:val="009231B9"/>
  </w:style>
  <w:style w:type="table" w:styleId="MediumGrid2">
    <w:name w:val="Medium Grid 2"/>
    <w:basedOn w:val="TableNormal"/>
    <w:uiPriority w:val="68"/>
    <w:rsid w:val="009231B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9231B9"/>
    <w:pPr>
      <w:spacing w:after="0" w:line="240" w:lineRule="auto"/>
    </w:pPr>
    <w:rPr>
      <w:rFonts w:ascii="Courier" w:eastAsia="Cambria" w:hAnsi="Courier" w:cs="Times New Roman"/>
      <w:sz w:val="21"/>
      <w:szCs w:val="21"/>
    </w:rPr>
  </w:style>
  <w:style w:type="paragraph" w:customStyle="1" w:styleId="hotroute2">
    <w:name w:val="hotroute"/>
    <w:basedOn w:val="Normal"/>
    <w:qFormat/>
    <w:rsid w:val="009231B9"/>
    <w:pPr>
      <w:ind w:left="288"/>
    </w:pPr>
  </w:style>
  <w:style w:type="paragraph" w:customStyle="1" w:styleId="DeleteAnalytics">
    <w:name w:val="Delete Analytics"/>
    <w:basedOn w:val="Heading4"/>
    <w:qFormat/>
    <w:rsid w:val="009231B9"/>
    <w:pPr>
      <w:spacing w:before="200"/>
    </w:pPr>
    <w:rPr>
      <w:iCs w:val="0"/>
      <w:color w:val="800000"/>
      <w:sz w:val="22"/>
    </w:rPr>
  </w:style>
  <w:style w:type="paragraph" w:customStyle="1" w:styleId="ReallyFuckingSmall0">
    <w:name w:val="Really Fucking Small"/>
    <w:basedOn w:val="Normal"/>
    <w:link w:val="ReallyFuckingSmallChar0"/>
    <w:rsid w:val="009231B9"/>
    <w:pPr>
      <w:ind w:left="144"/>
    </w:pPr>
    <w:rPr>
      <w:sz w:val="12"/>
    </w:rPr>
  </w:style>
  <w:style w:type="character" w:customStyle="1" w:styleId="ReallyFuckingSmallChar0">
    <w:name w:val="Really Fucking Small Char"/>
    <w:link w:val="ReallyFuckingSmall0"/>
    <w:rsid w:val="009231B9"/>
    <w:rPr>
      <w:rFonts w:ascii="Calibri" w:hAnsi="Calibri" w:cs="Calibri"/>
      <w:sz w:val="12"/>
    </w:rPr>
  </w:style>
  <w:style w:type="paragraph" w:customStyle="1" w:styleId="Boxempahsis">
    <w:name w:val="Box empahsis"/>
    <w:basedOn w:val="Normal"/>
    <w:link w:val="BoxempahsisChar"/>
    <w:qFormat/>
    <w:rsid w:val="009231B9"/>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9231B9"/>
    <w:rPr>
      <w:rFonts w:ascii="Franklin Gothic Heavy" w:hAnsi="Franklin Gothic Heavy" w:cs="Calibri"/>
      <w:sz w:val="26"/>
      <w:u w:val="single"/>
      <w:bdr w:val="single" w:sz="4" w:space="0" w:color="auto"/>
    </w:rPr>
  </w:style>
  <w:style w:type="character" w:customStyle="1" w:styleId="Qualified">
    <w:name w:val="Qualified"/>
    <w:rsid w:val="009231B9"/>
    <w:rPr>
      <w:rFonts w:asciiTheme="majorHAnsi" w:hAnsiTheme="majorHAnsi"/>
      <w:b/>
      <w:bCs/>
      <w:sz w:val="16"/>
    </w:rPr>
  </w:style>
  <w:style w:type="character" w:customStyle="1" w:styleId="Underline-Highlighted-WFU">
    <w:name w:val="Underline-Highlighted-WFU"/>
    <w:basedOn w:val="DefaultParagraphFont"/>
    <w:uiPriority w:val="1"/>
    <w:qFormat/>
    <w:rsid w:val="009231B9"/>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9231B9"/>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9231B9"/>
    <w:rPr>
      <w:rFonts w:ascii="Arial" w:eastAsia="Times New Roman" w:hAnsi="Arial" w:cs="Arial"/>
      <w:b/>
      <w:bCs/>
      <w:kern w:val="32"/>
      <w:sz w:val="28"/>
      <w:szCs w:val="32"/>
    </w:rPr>
  </w:style>
  <w:style w:type="character" w:customStyle="1" w:styleId="columntexthead">
    <w:name w:val="columntexthead"/>
    <w:rsid w:val="009231B9"/>
  </w:style>
  <w:style w:type="character" w:customStyle="1" w:styleId="instruction">
    <w:name w:val="instruction"/>
    <w:rsid w:val="009231B9"/>
  </w:style>
  <w:style w:type="character" w:customStyle="1" w:styleId="listpipe">
    <w:name w:val="listpipe"/>
    <w:rsid w:val="009231B9"/>
  </w:style>
  <w:style w:type="character" w:customStyle="1" w:styleId="imagelink">
    <w:name w:val="imagelink"/>
    <w:rsid w:val="009231B9"/>
  </w:style>
  <w:style w:type="character" w:customStyle="1" w:styleId="leadin">
    <w:name w:val="leadin"/>
    <w:rsid w:val="009231B9"/>
  </w:style>
  <w:style w:type="character" w:customStyle="1" w:styleId="A4">
    <w:name w:val="A4"/>
    <w:uiPriority w:val="99"/>
    <w:rsid w:val="009231B9"/>
    <w:rPr>
      <w:rFonts w:ascii="Baskerville" w:hAnsi="Baskerville" w:cs="Baskerville"/>
      <w:b/>
      <w:bCs/>
      <w:color w:val="000000"/>
      <w:sz w:val="22"/>
      <w:szCs w:val="22"/>
    </w:rPr>
  </w:style>
  <w:style w:type="character" w:customStyle="1" w:styleId="noticiabyline">
    <w:name w:val="noticia_byline"/>
    <w:rsid w:val="009231B9"/>
  </w:style>
  <w:style w:type="character" w:customStyle="1" w:styleId="rightnowyahoo">
    <w:name w:val="right_now_yahoo"/>
    <w:rsid w:val="009231B9"/>
  </w:style>
  <w:style w:type="character" w:customStyle="1" w:styleId="submittedmeta">
    <w:name w:val="submitted meta"/>
    <w:rsid w:val="009231B9"/>
  </w:style>
  <w:style w:type="paragraph" w:customStyle="1" w:styleId="Pa7">
    <w:name w:val="Pa7"/>
    <w:basedOn w:val="Default"/>
    <w:next w:val="Default"/>
    <w:uiPriority w:val="99"/>
    <w:qFormat/>
    <w:rsid w:val="009231B9"/>
    <w:pPr>
      <w:spacing w:before="280" w:after="0" w:line="221" w:lineRule="atLeast"/>
    </w:pPr>
    <w:rPr>
      <w:rFonts w:ascii="Baskerville" w:eastAsia="Times New Roman" w:hAnsi="Baskerville" w:cs="Times New Roman"/>
    </w:rPr>
  </w:style>
  <w:style w:type="character" w:customStyle="1" w:styleId="AAAunderline">
    <w:name w:val="AAAunderline"/>
    <w:qFormat/>
    <w:rsid w:val="009231B9"/>
    <w:rPr>
      <w:b/>
      <w:u w:val="single"/>
    </w:rPr>
  </w:style>
  <w:style w:type="paragraph" w:customStyle="1" w:styleId="IndexHeader">
    <w:name w:val="Index Header"/>
    <w:basedOn w:val="Normal"/>
    <w:rsid w:val="009231B9"/>
    <w:pPr>
      <w:ind w:left="-720"/>
      <w:outlineLvl w:val="0"/>
    </w:pPr>
    <w:rPr>
      <w:b/>
      <w:bCs/>
      <w:sz w:val="36"/>
      <w:szCs w:val="20"/>
    </w:rPr>
  </w:style>
  <w:style w:type="character" w:customStyle="1" w:styleId="IndexHeaderChar">
    <w:name w:val="Index Header Char"/>
    <w:rsid w:val="009231B9"/>
    <w:rPr>
      <w:rFonts w:ascii="Times New Roman" w:eastAsia="Times New Roman" w:hAnsi="Times New Roman"/>
      <w:b/>
      <w:bCs/>
      <w:sz w:val="36"/>
    </w:rPr>
  </w:style>
  <w:style w:type="paragraph" w:customStyle="1" w:styleId="CardRead">
    <w:name w:val="Card_Read"/>
    <w:basedOn w:val="Normal"/>
    <w:rsid w:val="009231B9"/>
    <w:rPr>
      <w:rFonts w:ascii="Times" w:eastAsia="Times" w:hAnsi="Times"/>
      <w:szCs w:val="20"/>
    </w:rPr>
  </w:style>
  <w:style w:type="paragraph" w:customStyle="1" w:styleId="CardNU">
    <w:name w:val="CardNU"/>
    <w:basedOn w:val="Normal"/>
    <w:rsid w:val="009231B9"/>
    <w:rPr>
      <w:rFonts w:ascii="Times" w:eastAsia="Times" w:hAnsi="Times"/>
      <w:sz w:val="14"/>
      <w:szCs w:val="20"/>
    </w:rPr>
  </w:style>
  <w:style w:type="paragraph" w:customStyle="1" w:styleId="StyleHeading310pt">
    <w:name w:val="Style Heading 3 + 10 pt"/>
    <w:basedOn w:val="Heading3"/>
    <w:rsid w:val="009231B9"/>
    <w:pPr>
      <w:keepLines w:val="0"/>
      <w:pageBreakBefore w:val="0"/>
      <w:spacing w:before="200"/>
      <w:ind w:left="576"/>
      <w:jc w:val="left"/>
    </w:pPr>
    <w:rPr>
      <w:rFonts w:eastAsia="Times New Roman" w:cs="Arial"/>
      <w:b w:val="0"/>
      <w:bCs/>
      <w:sz w:val="20"/>
      <w:szCs w:val="26"/>
      <w:u w:val="none"/>
    </w:rPr>
  </w:style>
  <w:style w:type="character" w:customStyle="1" w:styleId="StyleHeading310ptChar">
    <w:name w:val="Style Heading 3 + 10 pt Char"/>
    <w:rsid w:val="009231B9"/>
    <w:rPr>
      <w:rFonts w:ascii="Times New Roman" w:eastAsia="Times New Roman" w:hAnsi="Times New Roman" w:cs="Arial"/>
      <w:b/>
      <w:bCs/>
      <w:sz w:val="26"/>
      <w:szCs w:val="26"/>
    </w:rPr>
  </w:style>
  <w:style w:type="paragraph" w:customStyle="1" w:styleId="Style30">
    <w:name w:val="Style 3"/>
    <w:basedOn w:val="Normal"/>
    <w:rsid w:val="009231B9"/>
    <w:pPr>
      <w:autoSpaceDE w:val="0"/>
      <w:autoSpaceDN w:val="0"/>
      <w:spacing w:line="326" w:lineRule="auto"/>
      <w:ind w:firstLine="216"/>
      <w:jc w:val="both"/>
    </w:pPr>
    <w:rPr>
      <w:sz w:val="6"/>
      <w:szCs w:val="6"/>
    </w:rPr>
  </w:style>
  <w:style w:type="paragraph" w:customStyle="1" w:styleId="CardText-NotUnderlined">
    <w:name w:val="Card Text - Not Underlined"/>
    <w:basedOn w:val="Normal"/>
    <w:rsid w:val="009231B9"/>
    <w:pPr>
      <w:spacing w:after="60"/>
    </w:pPr>
    <w:rPr>
      <w:sz w:val="18"/>
    </w:rPr>
  </w:style>
  <w:style w:type="paragraph" w:customStyle="1" w:styleId="OmniPage8">
    <w:name w:val="OmniPage #8"/>
    <w:basedOn w:val="Normal"/>
    <w:rsid w:val="009231B9"/>
    <w:rPr>
      <w:color w:val="000000"/>
      <w:sz w:val="20"/>
      <w:szCs w:val="20"/>
    </w:rPr>
  </w:style>
  <w:style w:type="paragraph" w:customStyle="1" w:styleId="OmniPage2">
    <w:name w:val="OmniPage #2"/>
    <w:basedOn w:val="Normal"/>
    <w:rsid w:val="009231B9"/>
    <w:rPr>
      <w:color w:val="000000"/>
      <w:sz w:val="20"/>
      <w:szCs w:val="20"/>
    </w:rPr>
  </w:style>
  <w:style w:type="paragraph" w:customStyle="1" w:styleId="OmniPage6">
    <w:name w:val="OmniPage #6"/>
    <w:basedOn w:val="Normal"/>
    <w:rsid w:val="009231B9"/>
    <w:rPr>
      <w:color w:val="000000"/>
      <w:sz w:val="20"/>
      <w:szCs w:val="20"/>
    </w:rPr>
  </w:style>
  <w:style w:type="paragraph" w:customStyle="1" w:styleId="OmniPage7">
    <w:name w:val="OmniPage #7"/>
    <w:basedOn w:val="Normal"/>
    <w:rsid w:val="009231B9"/>
    <w:rPr>
      <w:color w:val="000000"/>
      <w:sz w:val="20"/>
      <w:szCs w:val="20"/>
    </w:rPr>
  </w:style>
  <w:style w:type="paragraph" w:customStyle="1" w:styleId="OmniPage11">
    <w:name w:val="OmniPage #11"/>
    <w:basedOn w:val="Normal"/>
    <w:rsid w:val="009231B9"/>
    <w:rPr>
      <w:color w:val="000000"/>
      <w:sz w:val="20"/>
      <w:szCs w:val="20"/>
    </w:rPr>
  </w:style>
  <w:style w:type="paragraph" w:customStyle="1" w:styleId="OmniPage12">
    <w:name w:val="OmniPage #12"/>
    <w:basedOn w:val="Normal"/>
    <w:rsid w:val="009231B9"/>
    <w:rPr>
      <w:color w:val="000000"/>
      <w:sz w:val="20"/>
      <w:szCs w:val="20"/>
    </w:rPr>
  </w:style>
  <w:style w:type="paragraph" w:customStyle="1" w:styleId="OmniPage13">
    <w:name w:val="OmniPage #13"/>
    <w:basedOn w:val="Normal"/>
    <w:rsid w:val="009231B9"/>
    <w:rPr>
      <w:color w:val="000000"/>
      <w:sz w:val="20"/>
      <w:szCs w:val="20"/>
    </w:rPr>
  </w:style>
  <w:style w:type="paragraph" w:customStyle="1" w:styleId="OmniPage14">
    <w:name w:val="OmniPage #14"/>
    <w:basedOn w:val="Normal"/>
    <w:rsid w:val="009231B9"/>
    <w:rPr>
      <w:color w:val="000000"/>
      <w:sz w:val="20"/>
      <w:szCs w:val="20"/>
    </w:rPr>
  </w:style>
  <w:style w:type="paragraph" w:customStyle="1" w:styleId="OmniPage15">
    <w:name w:val="OmniPage #15"/>
    <w:basedOn w:val="Normal"/>
    <w:rsid w:val="009231B9"/>
    <w:rPr>
      <w:color w:val="000000"/>
      <w:sz w:val="20"/>
      <w:szCs w:val="20"/>
    </w:rPr>
  </w:style>
  <w:style w:type="paragraph" w:customStyle="1" w:styleId="OmniPage17">
    <w:name w:val="OmniPage #17"/>
    <w:basedOn w:val="Normal"/>
    <w:rsid w:val="009231B9"/>
    <w:rPr>
      <w:color w:val="000000"/>
      <w:sz w:val="20"/>
      <w:szCs w:val="20"/>
    </w:rPr>
  </w:style>
  <w:style w:type="paragraph" w:customStyle="1" w:styleId="OmniPage19">
    <w:name w:val="OmniPage #19"/>
    <w:basedOn w:val="Normal"/>
    <w:rsid w:val="009231B9"/>
    <w:rPr>
      <w:color w:val="000000"/>
      <w:sz w:val="20"/>
      <w:szCs w:val="20"/>
    </w:rPr>
  </w:style>
  <w:style w:type="paragraph" w:customStyle="1" w:styleId="OmniPage20">
    <w:name w:val="OmniPage #20"/>
    <w:basedOn w:val="Normal"/>
    <w:rsid w:val="009231B9"/>
    <w:rPr>
      <w:color w:val="000000"/>
      <w:sz w:val="20"/>
      <w:szCs w:val="20"/>
    </w:rPr>
  </w:style>
  <w:style w:type="paragraph" w:customStyle="1" w:styleId="OmniPage21">
    <w:name w:val="OmniPage #21"/>
    <w:basedOn w:val="Normal"/>
    <w:rsid w:val="009231B9"/>
    <w:rPr>
      <w:color w:val="000000"/>
      <w:sz w:val="20"/>
      <w:szCs w:val="20"/>
    </w:rPr>
  </w:style>
  <w:style w:type="paragraph" w:customStyle="1" w:styleId="OmniPage22">
    <w:name w:val="OmniPage #22"/>
    <w:basedOn w:val="Normal"/>
    <w:rsid w:val="009231B9"/>
    <w:rPr>
      <w:color w:val="000000"/>
      <w:sz w:val="20"/>
      <w:szCs w:val="20"/>
    </w:rPr>
  </w:style>
  <w:style w:type="paragraph" w:customStyle="1" w:styleId="OmniPage25">
    <w:name w:val="OmniPage #25"/>
    <w:basedOn w:val="Normal"/>
    <w:rsid w:val="009231B9"/>
    <w:rPr>
      <w:color w:val="000000"/>
      <w:sz w:val="20"/>
      <w:szCs w:val="20"/>
    </w:rPr>
  </w:style>
  <w:style w:type="paragraph" w:customStyle="1" w:styleId="OmniPage18">
    <w:name w:val="OmniPage #18"/>
    <w:basedOn w:val="Normal"/>
    <w:rsid w:val="009231B9"/>
    <w:rPr>
      <w:color w:val="000000"/>
      <w:sz w:val="20"/>
      <w:szCs w:val="20"/>
    </w:rPr>
  </w:style>
  <w:style w:type="paragraph" w:customStyle="1" w:styleId="OmniPage26">
    <w:name w:val="OmniPage #26"/>
    <w:basedOn w:val="Normal"/>
    <w:rsid w:val="009231B9"/>
    <w:rPr>
      <w:color w:val="000000"/>
      <w:sz w:val="20"/>
      <w:szCs w:val="20"/>
    </w:rPr>
  </w:style>
  <w:style w:type="character" w:customStyle="1" w:styleId="iagsheaderlarge">
    <w:name w:val="iags_header_large"/>
    <w:rsid w:val="009231B9"/>
  </w:style>
  <w:style w:type="paragraph" w:customStyle="1" w:styleId="OmniPage9">
    <w:name w:val="OmniPage #9"/>
    <w:basedOn w:val="Normal"/>
    <w:rsid w:val="009231B9"/>
    <w:rPr>
      <w:color w:val="000000"/>
      <w:sz w:val="20"/>
      <w:szCs w:val="20"/>
    </w:rPr>
  </w:style>
  <w:style w:type="paragraph" w:customStyle="1" w:styleId="OmniPage5">
    <w:name w:val="OmniPage #5"/>
    <w:basedOn w:val="Normal"/>
    <w:rsid w:val="009231B9"/>
    <w:rPr>
      <w:color w:val="000000"/>
      <w:sz w:val="20"/>
      <w:szCs w:val="20"/>
    </w:rPr>
  </w:style>
  <w:style w:type="character" w:customStyle="1" w:styleId="style12char0">
    <w:name w:val="style12char"/>
    <w:rsid w:val="009231B9"/>
  </w:style>
  <w:style w:type="character" w:customStyle="1" w:styleId="charchar2">
    <w:name w:val="charchar2"/>
    <w:rsid w:val="009231B9"/>
  </w:style>
  <w:style w:type="character" w:customStyle="1" w:styleId="style11char0">
    <w:name w:val="style11char"/>
    <w:rsid w:val="009231B9"/>
  </w:style>
  <w:style w:type="paragraph" w:customStyle="1" w:styleId="CitesandCardText">
    <w:name w:val="Cites and Card Text"/>
    <w:basedOn w:val="Normal"/>
    <w:rsid w:val="009231B9"/>
    <w:rPr>
      <w:sz w:val="20"/>
    </w:rPr>
  </w:style>
  <w:style w:type="paragraph" w:styleId="List2">
    <w:name w:val="List 2"/>
    <w:basedOn w:val="Default"/>
    <w:next w:val="Default"/>
    <w:rsid w:val="009231B9"/>
    <w:pPr>
      <w:spacing w:after="0" w:line="240" w:lineRule="auto"/>
    </w:pPr>
    <w:rPr>
      <w:rFonts w:eastAsia="Times New Roman" w:cs="Times New Roman"/>
    </w:rPr>
  </w:style>
  <w:style w:type="paragraph" w:customStyle="1" w:styleId="Style160">
    <w:name w:val="Style 16"/>
    <w:basedOn w:val="Normal"/>
    <w:rsid w:val="009231B9"/>
    <w:pPr>
      <w:autoSpaceDE w:val="0"/>
      <w:autoSpaceDN w:val="0"/>
      <w:adjustRightInd w:val="0"/>
    </w:pPr>
  </w:style>
  <w:style w:type="paragraph" w:customStyle="1" w:styleId="smalltext2">
    <w:name w:val="smalltext"/>
    <w:basedOn w:val="Normal"/>
    <w:link w:val="smalltextChar1"/>
    <w:rsid w:val="009231B9"/>
    <w:rPr>
      <w:sz w:val="16"/>
    </w:rPr>
  </w:style>
  <w:style w:type="character" w:customStyle="1" w:styleId="smalltextChar1">
    <w:name w:val="smalltext Char"/>
    <w:link w:val="smalltext2"/>
    <w:rsid w:val="009231B9"/>
    <w:rPr>
      <w:rFonts w:ascii="Calibri" w:hAnsi="Calibri" w:cs="Calibri"/>
      <w:sz w:val="16"/>
    </w:rPr>
  </w:style>
  <w:style w:type="paragraph" w:customStyle="1" w:styleId="StyleJustifiedFirstline1cmAfter6ptLinespacing1">
    <w:name w:val="Style Justified First line:  1 cm After:  6 pt Line spacing:  1...."/>
    <w:basedOn w:val="Default"/>
    <w:next w:val="Default"/>
    <w:rsid w:val="009231B9"/>
    <w:pPr>
      <w:spacing w:after="120" w:line="240" w:lineRule="auto"/>
    </w:pPr>
    <w:rPr>
      <w:rFonts w:eastAsia="Times New Roman" w:cs="Times New Roman"/>
    </w:rPr>
  </w:style>
  <w:style w:type="paragraph" w:customStyle="1" w:styleId="headingChar">
    <w:name w:val="heading Char"/>
    <w:basedOn w:val="Normal"/>
    <w:rsid w:val="009231B9"/>
    <w:pPr>
      <w:jc w:val="center"/>
    </w:pPr>
    <w:rPr>
      <w:rFonts w:ascii="Arial Black" w:hAnsi="Arial Black"/>
      <w:b/>
      <w:sz w:val="36"/>
      <w:u w:val="single"/>
    </w:rPr>
  </w:style>
  <w:style w:type="character" w:customStyle="1" w:styleId="boldunderlineCharChar0">
    <w:name w:val="boldunderline Char Char"/>
    <w:rsid w:val="009231B9"/>
    <w:rPr>
      <w:b/>
      <w:sz w:val="22"/>
      <w:szCs w:val="24"/>
      <w:u w:val="single"/>
      <w:lang w:val="en-US" w:eastAsia="en-US" w:bidi="ar-SA"/>
    </w:rPr>
  </w:style>
  <w:style w:type="paragraph" w:customStyle="1" w:styleId="Bullets-squares">
    <w:name w:val="Bullets - squares"/>
    <w:basedOn w:val="Normal"/>
    <w:next w:val="Normal"/>
    <w:rsid w:val="009231B9"/>
    <w:pPr>
      <w:numPr>
        <w:numId w:val="21"/>
      </w:numPr>
      <w:overflowPunct w:val="0"/>
      <w:autoSpaceDE w:val="0"/>
      <w:autoSpaceDN w:val="0"/>
      <w:adjustRightInd w:val="0"/>
      <w:jc w:val="both"/>
      <w:textAlignment w:val="baseline"/>
    </w:pPr>
    <w:rPr>
      <w:lang w:val="en-GB"/>
    </w:rPr>
  </w:style>
  <w:style w:type="paragraph" w:customStyle="1" w:styleId="Size8">
    <w:name w:val="Size 8"/>
    <w:link w:val="Size8Char"/>
    <w:rsid w:val="009231B9"/>
    <w:pPr>
      <w:spacing w:after="0" w:line="240" w:lineRule="auto"/>
    </w:pPr>
    <w:rPr>
      <w:rFonts w:ascii="Times New Roman" w:eastAsia="Times New Roman" w:hAnsi="Times New Roman" w:cs="Times New Roman"/>
      <w:sz w:val="16"/>
    </w:rPr>
  </w:style>
  <w:style w:type="character" w:customStyle="1" w:styleId="Size8Char">
    <w:name w:val="Size 8 Char"/>
    <w:link w:val="Size8"/>
    <w:rsid w:val="009231B9"/>
    <w:rPr>
      <w:rFonts w:ascii="Times New Roman" w:eastAsia="Times New Roman" w:hAnsi="Times New Roman" w:cs="Times New Roman"/>
      <w:sz w:val="16"/>
    </w:rPr>
  </w:style>
  <w:style w:type="paragraph" w:customStyle="1" w:styleId="RegularCite">
    <w:name w:val="Regular Cite"/>
    <w:qFormat/>
    <w:rsid w:val="009231B9"/>
    <w:pPr>
      <w:spacing w:after="0" w:line="240" w:lineRule="auto"/>
    </w:pPr>
    <w:rPr>
      <w:rFonts w:ascii="Times New Roman" w:eastAsia="Times New Roman" w:hAnsi="Times New Roman" w:cs="Times New Roman"/>
      <w:sz w:val="20"/>
    </w:rPr>
  </w:style>
  <w:style w:type="character" w:customStyle="1" w:styleId="eudoraheader">
    <w:name w:val="eudoraheader"/>
    <w:rsid w:val="009231B9"/>
  </w:style>
  <w:style w:type="character" w:customStyle="1" w:styleId="emailstyle26">
    <w:name w:val="emailstyle26"/>
    <w:rsid w:val="009231B9"/>
  </w:style>
  <w:style w:type="paragraph" w:customStyle="1" w:styleId="context">
    <w:name w:val="context"/>
    <w:basedOn w:val="Normal"/>
    <w:rsid w:val="009231B9"/>
    <w:pPr>
      <w:spacing w:before="100" w:beforeAutospacing="1" w:after="100" w:afterAutospacing="1"/>
    </w:pPr>
  </w:style>
  <w:style w:type="character" w:customStyle="1" w:styleId="newstitle1">
    <w:name w:val="newstitle1"/>
    <w:rsid w:val="009231B9"/>
  </w:style>
  <w:style w:type="character" w:customStyle="1" w:styleId="dateline">
    <w:name w:val="dateline"/>
    <w:rsid w:val="009231B9"/>
  </w:style>
  <w:style w:type="character" w:customStyle="1" w:styleId="sendtofriend">
    <w:name w:val="sendtofriend"/>
    <w:rsid w:val="009231B9"/>
  </w:style>
  <w:style w:type="character" w:customStyle="1" w:styleId="pagetype">
    <w:name w:val="pagetype"/>
    <w:rsid w:val="009231B9"/>
  </w:style>
  <w:style w:type="character" w:customStyle="1" w:styleId="byl">
    <w:name w:val="byl"/>
    <w:rsid w:val="009231B9"/>
  </w:style>
  <w:style w:type="character" w:customStyle="1" w:styleId="byd">
    <w:name w:val="byd"/>
    <w:rsid w:val="009231B9"/>
  </w:style>
  <w:style w:type="paragraph" w:customStyle="1" w:styleId="Size6">
    <w:name w:val="Size 6"/>
    <w:link w:val="Size6Char"/>
    <w:qFormat/>
    <w:rsid w:val="009231B9"/>
    <w:pPr>
      <w:spacing w:after="0" w:line="240" w:lineRule="auto"/>
    </w:pPr>
    <w:rPr>
      <w:rFonts w:ascii="Times New Roman" w:eastAsia="Times New Roman" w:hAnsi="Times New Roman" w:cs="Times New Roman"/>
      <w:sz w:val="16"/>
    </w:rPr>
  </w:style>
  <w:style w:type="character" w:customStyle="1" w:styleId="Size6Char">
    <w:name w:val="Size 6 Char"/>
    <w:link w:val="Size6"/>
    <w:rsid w:val="009231B9"/>
    <w:rPr>
      <w:rFonts w:ascii="Times New Roman" w:eastAsia="Times New Roman" w:hAnsi="Times New Roman" w:cs="Times New Roman"/>
      <w:sz w:val="16"/>
    </w:rPr>
  </w:style>
  <w:style w:type="character" w:customStyle="1" w:styleId="underliningchar0">
    <w:name w:val="underliningchar"/>
    <w:rsid w:val="009231B9"/>
  </w:style>
  <w:style w:type="paragraph" w:customStyle="1" w:styleId="TxBrp11">
    <w:name w:val="TxBr_p11"/>
    <w:basedOn w:val="Normal"/>
    <w:rsid w:val="009231B9"/>
    <w:pPr>
      <w:tabs>
        <w:tab w:val="left" w:pos="204"/>
      </w:tabs>
      <w:autoSpaceDE w:val="0"/>
      <w:autoSpaceDN w:val="0"/>
      <w:adjustRightInd w:val="0"/>
      <w:spacing w:line="240" w:lineRule="atLeast"/>
      <w:jc w:val="both"/>
    </w:pPr>
  </w:style>
  <w:style w:type="paragraph" w:customStyle="1" w:styleId="TxBrp15">
    <w:name w:val="TxBr_p15"/>
    <w:basedOn w:val="Normal"/>
    <w:rsid w:val="009231B9"/>
    <w:pPr>
      <w:tabs>
        <w:tab w:val="left" w:pos="1661"/>
      </w:tabs>
      <w:autoSpaceDE w:val="0"/>
      <w:autoSpaceDN w:val="0"/>
      <w:adjustRightInd w:val="0"/>
      <w:spacing w:line="300" w:lineRule="atLeast"/>
      <w:ind w:left="1282"/>
      <w:jc w:val="both"/>
    </w:pPr>
  </w:style>
  <w:style w:type="paragraph" w:customStyle="1" w:styleId="TxBrp16">
    <w:name w:val="TxBr_p16"/>
    <w:basedOn w:val="Normal"/>
    <w:rsid w:val="009231B9"/>
    <w:pPr>
      <w:tabs>
        <w:tab w:val="left" w:pos="1882"/>
      </w:tabs>
      <w:autoSpaceDE w:val="0"/>
      <w:autoSpaceDN w:val="0"/>
      <w:adjustRightInd w:val="0"/>
      <w:spacing w:line="300" w:lineRule="atLeast"/>
      <w:ind w:left="1661" w:firstLine="222"/>
      <w:jc w:val="both"/>
    </w:pPr>
  </w:style>
  <w:style w:type="paragraph" w:customStyle="1" w:styleId="TxBrp7">
    <w:name w:val="TxBr_p7"/>
    <w:basedOn w:val="Normal"/>
    <w:rsid w:val="009231B9"/>
    <w:pPr>
      <w:tabs>
        <w:tab w:val="left" w:pos="204"/>
      </w:tabs>
      <w:autoSpaceDE w:val="0"/>
      <w:autoSpaceDN w:val="0"/>
      <w:adjustRightInd w:val="0"/>
      <w:spacing w:line="300" w:lineRule="atLeast"/>
      <w:jc w:val="both"/>
    </w:pPr>
  </w:style>
  <w:style w:type="paragraph" w:customStyle="1" w:styleId="TxBrp3">
    <w:name w:val="TxBr_p3"/>
    <w:basedOn w:val="Normal"/>
    <w:rsid w:val="009231B9"/>
    <w:pPr>
      <w:tabs>
        <w:tab w:val="left" w:pos="1581"/>
      </w:tabs>
      <w:autoSpaceDE w:val="0"/>
      <w:autoSpaceDN w:val="0"/>
      <w:adjustRightInd w:val="0"/>
      <w:spacing w:line="300" w:lineRule="atLeast"/>
      <w:ind w:left="1203"/>
      <w:jc w:val="both"/>
    </w:pPr>
  </w:style>
  <w:style w:type="paragraph" w:customStyle="1" w:styleId="TxBrp4">
    <w:name w:val="TxBr_p4"/>
    <w:basedOn w:val="Normal"/>
    <w:rsid w:val="009231B9"/>
    <w:pPr>
      <w:tabs>
        <w:tab w:val="left" w:pos="1371"/>
      </w:tabs>
      <w:autoSpaceDE w:val="0"/>
      <w:autoSpaceDN w:val="0"/>
      <w:adjustRightInd w:val="0"/>
      <w:spacing w:line="240" w:lineRule="atLeast"/>
      <w:ind w:left="993"/>
      <w:jc w:val="both"/>
    </w:pPr>
  </w:style>
  <w:style w:type="paragraph" w:customStyle="1" w:styleId="TxBrp6">
    <w:name w:val="TxBr_p6"/>
    <w:basedOn w:val="Normal"/>
    <w:rsid w:val="009231B9"/>
    <w:pPr>
      <w:tabs>
        <w:tab w:val="left" w:pos="204"/>
      </w:tabs>
      <w:autoSpaceDE w:val="0"/>
      <w:autoSpaceDN w:val="0"/>
      <w:adjustRightInd w:val="0"/>
      <w:spacing w:line="300" w:lineRule="atLeast"/>
    </w:pPr>
  </w:style>
  <w:style w:type="paragraph" w:customStyle="1" w:styleId="TxBrp5">
    <w:name w:val="TxBr_p5"/>
    <w:basedOn w:val="Normal"/>
    <w:rsid w:val="009231B9"/>
    <w:pPr>
      <w:tabs>
        <w:tab w:val="left" w:pos="255"/>
      </w:tabs>
      <w:autoSpaceDE w:val="0"/>
      <w:autoSpaceDN w:val="0"/>
      <w:adjustRightInd w:val="0"/>
      <w:spacing w:line="300" w:lineRule="atLeast"/>
      <w:ind w:firstLine="255"/>
      <w:jc w:val="both"/>
    </w:pPr>
  </w:style>
  <w:style w:type="paragraph" w:customStyle="1" w:styleId="TxBrp27">
    <w:name w:val="TxBr_p27"/>
    <w:basedOn w:val="Normal"/>
    <w:rsid w:val="009231B9"/>
    <w:pPr>
      <w:tabs>
        <w:tab w:val="left" w:pos="204"/>
      </w:tabs>
      <w:autoSpaceDE w:val="0"/>
      <w:autoSpaceDN w:val="0"/>
      <w:adjustRightInd w:val="0"/>
      <w:spacing w:line="300" w:lineRule="atLeast"/>
    </w:pPr>
  </w:style>
  <w:style w:type="paragraph" w:customStyle="1" w:styleId="TxBrp10">
    <w:name w:val="TxBr_p10"/>
    <w:basedOn w:val="Normal"/>
    <w:rsid w:val="009231B9"/>
    <w:pPr>
      <w:tabs>
        <w:tab w:val="left" w:pos="204"/>
      </w:tabs>
      <w:autoSpaceDE w:val="0"/>
      <w:autoSpaceDN w:val="0"/>
      <w:adjustRightInd w:val="0"/>
      <w:spacing w:line="300" w:lineRule="atLeast"/>
      <w:jc w:val="both"/>
    </w:pPr>
  </w:style>
  <w:style w:type="paragraph" w:customStyle="1" w:styleId="TxBrp25">
    <w:name w:val="TxBr_p25"/>
    <w:basedOn w:val="Normal"/>
    <w:rsid w:val="009231B9"/>
    <w:pPr>
      <w:tabs>
        <w:tab w:val="left" w:pos="204"/>
      </w:tabs>
      <w:autoSpaceDE w:val="0"/>
      <w:autoSpaceDN w:val="0"/>
      <w:adjustRightInd w:val="0"/>
      <w:spacing w:line="300" w:lineRule="atLeast"/>
      <w:jc w:val="both"/>
    </w:pPr>
  </w:style>
  <w:style w:type="paragraph" w:customStyle="1" w:styleId="TxBrp8">
    <w:name w:val="TxBr_p8"/>
    <w:basedOn w:val="Normal"/>
    <w:rsid w:val="009231B9"/>
    <w:pPr>
      <w:tabs>
        <w:tab w:val="left" w:pos="340"/>
      </w:tabs>
      <w:autoSpaceDE w:val="0"/>
      <w:autoSpaceDN w:val="0"/>
      <w:adjustRightInd w:val="0"/>
      <w:spacing w:line="300" w:lineRule="atLeast"/>
      <w:ind w:firstLine="340"/>
      <w:jc w:val="both"/>
    </w:pPr>
  </w:style>
  <w:style w:type="paragraph" w:customStyle="1" w:styleId="TxBrp12">
    <w:name w:val="TxBr_p12"/>
    <w:basedOn w:val="Normal"/>
    <w:rsid w:val="009231B9"/>
    <w:pPr>
      <w:tabs>
        <w:tab w:val="left" w:pos="317"/>
      </w:tabs>
      <w:autoSpaceDE w:val="0"/>
      <w:autoSpaceDN w:val="0"/>
      <w:adjustRightInd w:val="0"/>
      <w:spacing w:line="300" w:lineRule="atLeast"/>
      <w:ind w:firstLine="318"/>
      <w:jc w:val="both"/>
    </w:pPr>
  </w:style>
  <w:style w:type="paragraph" w:customStyle="1" w:styleId="TxBrp9">
    <w:name w:val="TxBr_p9"/>
    <w:basedOn w:val="Normal"/>
    <w:rsid w:val="009231B9"/>
    <w:pPr>
      <w:tabs>
        <w:tab w:val="left" w:pos="2931"/>
      </w:tabs>
      <w:autoSpaceDE w:val="0"/>
      <w:autoSpaceDN w:val="0"/>
      <w:adjustRightInd w:val="0"/>
      <w:spacing w:line="300" w:lineRule="atLeast"/>
      <w:ind w:left="2552"/>
      <w:jc w:val="both"/>
    </w:pPr>
  </w:style>
  <w:style w:type="character" w:customStyle="1" w:styleId="adtext124">
    <w:name w:val="adtext124"/>
    <w:rsid w:val="009231B9"/>
    <w:rPr>
      <w:vanish w:val="0"/>
      <w:webHidden w:val="0"/>
      <w:color w:val="999999"/>
      <w:sz w:val="12"/>
      <w:szCs w:val="12"/>
      <w:specVanish/>
    </w:rPr>
  </w:style>
  <w:style w:type="character" w:customStyle="1" w:styleId="CardsFont8ptChar">
    <w:name w:val="Cards + Font: 8 pt Char"/>
    <w:rsid w:val="009231B9"/>
    <w:rPr>
      <w:sz w:val="16"/>
    </w:rPr>
  </w:style>
  <w:style w:type="character" w:customStyle="1" w:styleId="TagLineCharChar">
    <w:name w:val="Tag Line Char Char"/>
    <w:rsid w:val="009231B9"/>
    <w:rPr>
      <w:rFonts w:cs="Arial"/>
      <w:b/>
      <w:bCs/>
      <w:iCs/>
      <w:sz w:val="24"/>
      <w:szCs w:val="28"/>
      <w:lang w:val="en-US" w:eastAsia="en-US" w:bidi="ar-SA"/>
    </w:rPr>
  </w:style>
  <w:style w:type="paragraph" w:customStyle="1" w:styleId="published">
    <w:name w:val="published"/>
    <w:basedOn w:val="Normal"/>
    <w:rsid w:val="009231B9"/>
    <w:pPr>
      <w:spacing w:before="100" w:beforeAutospacing="1" w:after="100" w:afterAutospacing="1"/>
    </w:pPr>
  </w:style>
  <w:style w:type="paragraph" w:customStyle="1" w:styleId="updated">
    <w:name w:val="updated"/>
    <w:basedOn w:val="Normal"/>
    <w:rsid w:val="009231B9"/>
    <w:pPr>
      <w:spacing w:before="100" w:beforeAutospacing="1" w:after="100" w:afterAutospacing="1"/>
    </w:pPr>
  </w:style>
  <w:style w:type="character" w:customStyle="1" w:styleId="articlecommentcount">
    <w:name w:val="article_comment_count"/>
    <w:rsid w:val="009231B9"/>
  </w:style>
  <w:style w:type="character" w:customStyle="1" w:styleId="articlerecommendcount">
    <w:name w:val="article_recommend_count"/>
    <w:rsid w:val="009231B9"/>
  </w:style>
  <w:style w:type="character" w:customStyle="1" w:styleId="normaltext1">
    <w:name w:val="normal_text"/>
    <w:rsid w:val="009231B9"/>
  </w:style>
  <w:style w:type="paragraph" w:customStyle="1" w:styleId="storytimestamp">
    <w:name w:val="storytimestamp"/>
    <w:basedOn w:val="Normal"/>
    <w:rsid w:val="009231B9"/>
    <w:pPr>
      <w:spacing w:before="100" w:beforeAutospacing="1" w:after="100" w:afterAutospacing="1"/>
    </w:pPr>
  </w:style>
  <w:style w:type="character" w:customStyle="1" w:styleId="story-byline">
    <w:name w:val="story-byline"/>
    <w:rsid w:val="009231B9"/>
  </w:style>
  <w:style w:type="character" w:customStyle="1" w:styleId="story-titleline">
    <w:name w:val="story-titleline"/>
    <w:rsid w:val="009231B9"/>
  </w:style>
  <w:style w:type="paragraph" w:styleId="ListBullet2">
    <w:name w:val="List Bullet 2"/>
    <w:basedOn w:val="Normal"/>
    <w:rsid w:val="009231B9"/>
    <w:pPr>
      <w:tabs>
        <w:tab w:val="num" w:pos="1440"/>
      </w:tabs>
      <w:ind w:left="1440" w:hanging="360"/>
    </w:pPr>
    <w:rPr>
      <w:b/>
      <w:szCs w:val="44"/>
    </w:rPr>
  </w:style>
  <w:style w:type="paragraph" w:customStyle="1" w:styleId="Cardnotunderlined0">
    <w:name w:val="Card not underlined"/>
    <w:basedOn w:val="Normal"/>
    <w:rsid w:val="009231B9"/>
    <w:rPr>
      <w:color w:val="000000"/>
      <w:sz w:val="10"/>
    </w:rPr>
  </w:style>
  <w:style w:type="character" w:customStyle="1" w:styleId="UnderlineCardChar1">
    <w:name w:val="Underline Card Char"/>
    <w:rsid w:val="009231B9"/>
    <w:rPr>
      <w:sz w:val="22"/>
      <w:szCs w:val="24"/>
      <w:u w:val="single"/>
      <w:lang w:val="en-US" w:eastAsia="en-US" w:bidi="ar-SA"/>
    </w:rPr>
  </w:style>
  <w:style w:type="character" w:customStyle="1" w:styleId="SourcesCharChar1">
    <w:name w:val="Sources Char Char1"/>
    <w:rsid w:val="009231B9"/>
    <w:rPr>
      <w:rFonts w:cs="Arial"/>
      <w:b/>
      <w:bCs/>
      <w:iCs/>
      <w:sz w:val="24"/>
      <w:szCs w:val="28"/>
      <w:lang w:val="en-US" w:eastAsia="en-US" w:bidi="ar-SA"/>
    </w:rPr>
  </w:style>
  <w:style w:type="paragraph" w:customStyle="1" w:styleId="OmniPage3">
    <w:name w:val="OmniPage #3"/>
    <w:basedOn w:val="Normal"/>
    <w:rsid w:val="009231B9"/>
    <w:rPr>
      <w:color w:val="000000"/>
      <w:sz w:val="20"/>
      <w:szCs w:val="20"/>
    </w:rPr>
  </w:style>
  <w:style w:type="paragraph" w:customStyle="1" w:styleId="OmniPage16">
    <w:name w:val="OmniPage #16"/>
    <w:basedOn w:val="Normal"/>
    <w:rsid w:val="009231B9"/>
    <w:rPr>
      <w:color w:val="000000"/>
      <w:sz w:val="20"/>
      <w:szCs w:val="20"/>
    </w:rPr>
  </w:style>
  <w:style w:type="paragraph" w:customStyle="1" w:styleId="OmniPage23">
    <w:name w:val="OmniPage #23"/>
    <w:basedOn w:val="Normal"/>
    <w:rsid w:val="009231B9"/>
    <w:rPr>
      <w:color w:val="000000"/>
      <w:sz w:val="20"/>
      <w:szCs w:val="20"/>
    </w:rPr>
  </w:style>
  <w:style w:type="paragraph" w:customStyle="1" w:styleId="OmniPage24">
    <w:name w:val="OmniPage #24"/>
    <w:basedOn w:val="Normal"/>
    <w:rsid w:val="009231B9"/>
    <w:rPr>
      <w:color w:val="000000"/>
      <w:sz w:val="20"/>
      <w:szCs w:val="20"/>
    </w:rPr>
  </w:style>
  <w:style w:type="paragraph" w:customStyle="1" w:styleId="OmniPage27">
    <w:name w:val="OmniPage #27"/>
    <w:basedOn w:val="Normal"/>
    <w:rsid w:val="009231B9"/>
    <w:rPr>
      <w:color w:val="000000"/>
      <w:sz w:val="20"/>
      <w:szCs w:val="20"/>
    </w:rPr>
  </w:style>
  <w:style w:type="paragraph" w:customStyle="1" w:styleId="OmniPage28">
    <w:name w:val="OmniPage #28"/>
    <w:basedOn w:val="Normal"/>
    <w:rsid w:val="009231B9"/>
    <w:rPr>
      <w:color w:val="000000"/>
      <w:sz w:val="20"/>
      <w:szCs w:val="20"/>
    </w:rPr>
  </w:style>
  <w:style w:type="paragraph" w:customStyle="1" w:styleId="OmniPage29">
    <w:name w:val="OmniPage #29"/>
    <w:basedOn w:val="Normal"/>
    <w:rsid w:val="009231B9"/>
    <w:rPr>
      <w:color w:val="000000"/>
      <w:sz w:val="20"/>
      <w:szCs w:val="20"/>
    </w:rPr>
  </w:style>
  <w:style w:type="paragraph" w:customStyle="1" w:styleId="OmniPage30">
    <w:name w:val="OmniPage #30"/>
    <w:basedOn w:val="Normal"/>
    <w:rsid w:val="009231B9"/>
    <w:rPr>
      <w:color w:val="000000"/>
      <w:sz w:val="20"/>
      <w:szCs w:val="20"/>
    </w:rPr>
  </w:style>
  <w:style w:type="paragraph" w:customStyle="1" w:styleId="OmniPage31">
    <w:name w:val="OmniPage #31"/>
    <w:basedOn w:val="Normal"/>
    <w:rsid w:val="009231B9"/>
    <w:rPr>
      <w:color w:val="000000"/>
      <w:sz w:val="20"/>
      <w:szCs w:val="20"/>
    </w:rPr>
  </w:style>
  <w:style w:type="paragraph" w:customStyle="1" w:styleId="OmniPage32">
    <w:name w:val="OmniPage #32"/>
    <w:basedOn w:val="Normal"/>
    <w:rsid w:val="009231B9"/>
    <w:rPr>
      <w:color w:val="000000"/>
      <w:sz w:val="20"/>
      <w:szCs w:val="20"/>
    </w:rPr>
  </w:style>
  <w:style w:type="paragraph" w:customStyle="1" w:styleId="OmniPage33">
    <w:name w:val="OmniPage #33"/>
    <w:basedOn w:val="Normal"/>
    <w:rsid w:val="009231B9"/>
    <w:rPr>
      <w:color w:val="000000"/>
      <w:sz w:val="20"/>
      <w:szCs w:val="20"/>
    </w:rPr>
  </w:style>
  <w:style w:type="paragraph" w:customStyle="1" w:styleId="OmniPage34">
    <w:name w:val="OmniPage #34"/>
    <w:basedOn w:val="Normal"/>
    <w:rsid w:val="009231B9"/>
    <w:rPr>
      <w:color w:val="000000"/>
      <w:sz w:val="20"/>
      <w:szCs w:val="20"/>
    </w:rPr>
  </w:style>
  <w:style w:type="paragraph" w:customStyle="1" w:styleId="OmniPage35">
    <w:name w:val="OmniPage #35"/>
    <w:basedOn w:val="Normal"/>
    <w:rsid w:val="009231B9"/>
    <w:rPr>
      <w:color w:val="000000"/>
      <w:sz w:val="20"/>
      <w:szCs w:val="20"/>
    </w:rPr>
  </w:style>
  <w:style w:type="paragraph" w:customStyle="1" w:styleId="OmniPage36">
    <w:name w:val="OmniPage #36"/>
    <w:basedOn w:val="Normal"/>
    <w:rsid w:val="009231B9"/>
    <w:rPr>
      <w:color w:val="000000"/>
      <w:sz w:val="20"/>
      <w:szCs w:val="20"/>
    </w:rPr>
  </w:style>
  <w:style w:type="paragraph" w:customStyle="1" w:styleId="OmniPage37">
    <w:name w:val="OmniPage #37"/>
    <w:basedOn w:val="Normal"/>
    <w:rsid w:val="009231B9"/>
    <w:rPr>
      <w:color w:val="000000"/>
      <w:sz w:val="20"/>
      <w:szCs w:val="20"/>
    </w:rPr>
  </w:style>
  <w:style w:type="paragraph" w:customStyle="1" w:styleId="OmniPage38">
    <w:name w:val="OmniPage #38"/>
    <w:basedOn w:val="Normal"/>
    <w:rsid w:val="009231B9"/>
    <w:rPr>
      <w:color w:val="000000"/>
      <w:sz w:val="20"/>
      <w:szCs w:val="20"/>
    </w:rPr>
  </w:style>
  <w:style w:type="paragraph" w:customStyle="1" w:styleId="OmniPage39">
    <w:name w:val="OmniPage #39"/>
    <w:basedOn w:val="Normal"/>
    <w:rsid w:val="009231B9"/>
    <w:rPr>
      <w:color w:val="000000"/>
      <w:sz w:val="20"/>
      <w:szCs w:val="20"/>
    </w:rPr>
  </w:style>
  <w:style w:type="paragraph" w:customStyle="1" w:styleId="OmniPage40">
    <w:name w:val="OmniPage #40"/>
    <w:basedOn w:val="Normal"/>
    <w:rsid w:val="009231B9"/>
    <w:rPr>
      <w:color w:val="000000"/>
      <w:sz w:val="20"/>
      <w:szCs w:val="20"/>
    </w:rPr>
  </w:style>
  <w:style w:type="paragraph" w:customStyle="1" w:styleId="OmniPage41">
    <w:name w:val="OmniPage #41"/>
    <w:basedOn w:val="Normal"/>
    <w:rsid w:val="009231B9"/>
    <w:rPr>
      <w:color w:val="000000"/>
      <w:sz w:val="20"/>
      <w:szCs w:val="20"/>
    </w:rPr>
  </w:style>
  <w:style w:type="paragraph" w:customStyle="1" w:styleId="OmniPage42">
    <w:name w:val="OmniPage #42"/>
    <w:basedOn w:val="Normal"/>
    <w:rsid w:val="009231B9"/>
    <w:rPr>
      <w:color w:val="000000"/>
      <w:sz w:val="20"/>
      <w:szCs w:val="20"/>
    </w:rPr>
  </w:style>
  <w:style w:type="paragraph" w:customStyle="1" w:styleId="OmniPage43">
    <w:name w:val="OmniPage #43"/>
    <w:basedOn w:val="Normal"/>
    <w:rsid w:val="009231B9"/>
    <w:rPr>
      <w:color w:val="000000"/>
      <w:sz w:val="20"/>
      <w:szCs w:val="20"/>
    </w:rPr>
  </w:style>
  <w:style w:type="paragraph" w:customStyle="1" w:styleId="OmniPage44">
    <w:name w:val="OmniPage #44"/>
    <w:basedOn w:val="Normal"/>
    <w:rsid w:val="009231B9"/>
    <w:rPr>
      <w:color w:val="000000"/>
      <w:sz w:val="20"/>
      <w:szCs w:val="20"/>
    </w:rPr>
  </w:style>
  <w:style w:type="paragraph" w:customStyle="1" w:styleId="OmniPage45">
    <w:name w:val="OmniPage #45"/>
    <w:basedOn w:val="Normal"/>
    <w:rsid w:val="009231B9"/>
    <w:rPr>
      <w:color w:val="000000"/>
      <w:sz w:val="20"/>
      <w:szCs w:val="20"/>
    </w:rPr>
  </w:style>
  <w:style w:type="paragraph" w:customStyle="1" w:styleId="OmniPage46">
    <w:name w:val="OmniPage #46"/>
    <w:basedOn w:val="Normal"/>
    <w:rsid w:val="009231B9"/>
    <w:rPr>
      <w:color w:val="000000"/>
      <w:sz w:val="20"/>
      <w:szCs w:val="20"/>
    </w:rPr>
  </w:style>
  <w:style w:type="paragraph" w:customStyle="1" w:styleId="OmniPage47">
    <w:name w:val="OmniPage #47"/>
    <w:basedOn w:val="Normal"/>
    <w:rsid w:val="009231B9"/>
    <w:rPr>
      <w:color w:val="000000"/>
      <w:sz w:val="20"/>
      <w:szCs w:val="20"/>
    </w:rPr>
  </w:style>
  <w:style w:type="paragraph" w:customStyle="1" w:styleId="OmniPage48">
    <w:name w:val="OmniPage #48"/>
    <w:basedOn w:val="Normal"/>
    <w:rsid w:val="009231B9"/>
    <w:rPr>
      <w:color w:val="000000"/>
      <w:sz w:val="20"/>
      <w:szCs w:val="20"/>
    </w:rPr>
  </w:style>
  <w:style w:type="paragraph" w:customStyle="1" w:styleId="OmniPage49">
    <w:name w:val="OmniPage #49"/>
    <w:basedOn w:val="Normal"/>
    <w:rsid w:val="009231B9"/>
    <w:rPr>
      <w:color w:val="000000"/>
      <w:sz w:val="20"/>
      <w:szCs w:val="20"/>
    </w:rPr>
  </w:style>
  <w:style w:type="paragraph" w:customStyle="1" w:styleId="OmniPage50">
    <w:name w:val="OmniPage #50"/>
    <w:basedOn w:val="Normal"/>
    <w:rsid w:val="009231B9"/>
    <w:rPr>
      <w:color w:val="000000"/>
      <w:sz w:val="20"/>
      <w:szCs w:val="20"/>
    </w:rPr>
  </w:style>
  <w:style w:type="paragraph" w:customStyle="1" w:styleId="OmniPage51">
    <w:name w:val="OmniPage #51"/>
    <w:basedOn w:val="Normal"/>
    <w:rsid w:val="009231B9"/>
    <w:rPr>
      <w:color w:val="000000"/>
      <w:sz w:val="20"/>
      <w:szCs w:val="20"/>
    </w:rPr>
  </w:style>
  <w:style w:type="paragraph" w:customStyle="1" w:styleId="OmniPage52">
    <w:name w:val="OmniPage #52"/>
    <w:basedOn w:val="Normal"/>
    <w:rsid w:val="009231B9"/>
    <w:rPr>
      <w:color w:val="000000"/>
      <w:sz w:val="20"/>
      <w:szCs w:val="20"/>
    </w:rPr>
  </w:style>
  <w:style w:type="paragraph" w:customStyle="1" w:styleId="OmniPage53">
    <w:name w:val="OmniPage #53"/>
    <w:basedOn w:val="Normal"/>
    <w:rsid w:val="009231B9"/>
    <w:rPr>
      <w:color w:val="000000"/>
      <w:sz w:val="20"/>
      <w:szCs w:val="20"/>
    </w:rPr>
  </w:style>
  <w:style w:type="paragraph" w:customStyle="1" w:styleId="OmniPage54">
    <w:name w:val="OmniPage #54"/>
    <w:basedOn w:val="Normal"/>
    <w:rsid w:val="009231B9"/>
    <w:rPr>
      <w:color w:val="000000"/>
      <w:sz w:val="20"/>
      <w:szCs w:val="20"/>
    </w:rPr>
  </w:style>
  <w:style w:type="paragraph" w:customStyle="1" w:styleId="OmniPage55">
    <w:name w:val="OmniPage #55"/>
    <w:basedOn w:val="Normal"/>
    <w:rsid w:val="009231B9"/>
    <w:rPr>
      <w:color w:val="000000"/>
      <w:sz w:val="20"/>
      <w:szCs w:val="20"/>
    </w:rPr>
  </w:style>
  <w:style w:type="paragraph" w:customStyle="1" w:styleId="OmniPage56">
    <w:name w:val="OmniPage #56"/>
    <w:basedOn w:val="Normal"/>
    <w:rsid w:val="009231B9"/>
    <w:rPr>
      <w:color w:val="000000"/>
      <w:sz w:val="20"/>
      <w:szCs w:val="20"/>
    </w:rPr>
  </w:style>
  <w:style w:type="paragraph" w:customStyle="1" w:styleId="OmniPage57">
    <w:name w:val="OmniPage #57"/>
    <w:basedOn w:val="Normal"/>
    <w:rsid w:val="009231B9"/>
    <w:rPr>
      <w:color w:val="000000"/>
      <w:sz w:val="20"/>
      <w:szCs w:val="20"/>
    </w:rPr>
  </w:style>
  <w:style w:type="paragraph" w:customStyle="1" w:styleId="OmniPage58">
    <w:name w:val="OmniPage #58"/>
    <w:basedOn w:val="Normal"/>
    <w:rsid w:val="009231B9"/>
    <w:rPr>
      <w:color w:val="000000"/>
      <w:sz w:val="20"/>
      <w:szCs w:val="20"/>
    </w:rPr>
  </w:style>
  <w:style w:type="paragraph" w:customStyle="1" w:styleId="OmniPage59">
    <w:name w:val="OmniPage #59"/>
    <w:basedOn w:val="Normal"/>
    <w:rsid w:val="009231B9"/>
    <w:rPr>
      <w:color w:val="000000"/>
      <w:sz w:val="20"/>
      <w:szCs w:val="20"/>
    </w:rPr>
  </w:style>
  <w:style w:type="paragraph" w:customStyle="1" w:styleId="OmniPage60">
    <w:name w:val="OmniPage #60"/>
    <w:basedOn w:val="Normal"/>
    <w:rsid w:val="009231B9"/>
    <w:rPr>
      <w:color w:val="000000"/>
      <w:sz w:val="20"/>
      <w:szCs w:val="20"/>
    </w:rPr>
  </w:style>
  <w:style w:type="paragraph" w:customStyle="1" w:styleId="OmniPage61">
    <w:name w:val="OmniPage #61"/>
    <w:basedOn w:val="Normal"/>
    <w:rsid w:val="009231B9"/>
    <w:rPr>
      <w:color w:val="000000"/>
      <w:sz w:val="20"/>
      <w:szCs w:val="20"/>
    </w:rPr>
  </w:style>
  <w:style w:type="paragraph" w:customStyle="1" w:styleId="OmniPage62">
    <w:name w:val="OmniPage #62"/>
    <w:basedOn w:val="Normal"/>
    <w:rsid w:val="009231B9"/>
    <w:rPr>
      <w:color w:val="000000"/>
      <w:sz w:val="20"/>
      <w:szCs w:val="20"/>
    </w:rPr>
  </w:style>
  <w:style w:type="paragraph" w:customStyle="1" w:styleId="OmniPage63">
    <w:name w:val="OmniPage #63"/>
    <w:basedOn w:val="Normal"/>
    <w:rsid w:val="009231B9"/>
    <w:rPr>
      <w:color w:val="000000"/>
      <w:sz w:val="20"/>
      <w:szCs w:val="20"/>
    </w:rPr>
  </w:style>
  <w:style w:type="paragraph" w:customStyle="1" w:styleId="OmniPage64">
    <w:name w:val="OmniPage #64"/>
    <w:basedOn w:val="Normal"/>
    <w:rsid w:val="009231B9"/>
    <w:rPr>
      <w:color w:val="000000"/>
      <w:sz w:val="20"/>
      <w:szCs w:val="20"/>
    </w:rPr>
  </w:style>
  <w:style w:type="paragraph" w:customStyle="1" w:styleId="OmniPage65">
    <w:name w:val="OmniPage #65"/>
    <w:basedOn w:val="Normal"/>
    <w:rsid w:val="009231B9"/>
    <w:rPr>
      <w:color w:val="000000"/>
      <w:sz w:val="20"/>
      <w:szCs w:val="20"/>
    </w:rPr>
  </w:style>
  <w:style w:type="paragraph" w:customStyle="1" w:styleId="OmniPage66">
    <w:name w:val="OmniPage #66"/>
    <w:basedOn w:val="Normal"/>
    <w:rsid w:val="009231B9"/>
    <w:rPr>
      <w:color w:val="000000"/>
      <w:sz w:val="20"/>
      <w:szCs w:val="20"/>
    </w:rPr>
  </w:style>
  <w:style w:type="paragraph" w:customStyle="1" w:styleId="OmniPage67">
    <w:name w:val="OmniPage #67"/>
    <w:basedOn w:val="Normal"/>
    <w:rsid w:val="009231B9"/>
    <w:rPr>
      <w:color w:val="000000"/>
      <w:sz w:val="20"/>
      <w:szCs w:val="20"/>
    </w:rPr>
  </w:style>
  <w:style w:type="paragraph" w:customStyle="1" w:styleId="OmniPage68">
    <w:name w:val="OmniPage #68"/>
    <w:basedOn w:val="Normal"/>
    <w:rsid w:val="009231B9"/>
    <w:rPr>
      <w:color w:val="000000"/>
      <w:sz w:val="20"/>
      <w:szCs w:val="20"/>
    </w:rPr>
  </w:style>
  <w:style w:type="paragraph" w:customStyle="1" w:styleId="OmniPage69">
    <w:name w:val="OmniPage #69"/>
    <w:basedOn w:val="Normal"/>
    <w:rsid w:val="009231B9"/>
    <w:rPr>
      <w:color w:val="000000"/>
      <w:sz w:val="20"/>
      <w:szCs w:val="20"/>
    </w:rPr>
  </w:style>
  <w:style w:type="paragraph" w:customStyle="1" w:styleId="OmniPage70">
    <w:name w:val="OmniPage #70"/>
    <w:basedOn w:val="Normal"/>
    <w:rsid w:val="009231B9"/>
    <w:rPr>
      <w:color w:val="000000"/>
      <w:sz w:val="20"/>
      <w:szCs w:val="20"/>
    </w:rPr>
  </w:style>
  <w:style w:type="paragraph" w:customStyle="1" w:styleId="OmniPage71">
    <w:name w:val="OmniPage #71"/>
    <w:basedOn w:val="Normal"/>
    <w:rsid w:val="009231B9"/>
    <w:rPr>
      <w:color w:val="000000"/>
      <w:sz w:val="20"/>
      <w:szCs w:val="20"/>
    </w:rPr>
  </w:style>
  <w:style w:type="table" w:customStyle="1" w:styleId="MediumGrid22">
    <w:name w:val="Medium Grid 22"/>
    <w:basedOn w:val="TableNormal"/>
    <w:uiPriority w:val="68"/>
    <w:rsid w:val="009231B9"/>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9231B9"/>
    <w:rPr>
      <w:rFonts w:ascii="Times New Roman" w:eastAsia="Times New Roman" w:hAnsi="Times New Roman" w:cs="Calibri"/>
      <w:sz w:val="16"/>
      <w:szCs w:val="20"/>
    </w:rPr>
  </w:style>
  <w:style w:type="character" w:customStyle="1" w:styleId="createby">
    <w:name w:val="createby"/>
    <w:rsid w:val="009231B9"/>
  </w:style>
  <w:style w:type="character" w:customStyle="1" w:styleId="quote-right">
    <w:name w:val="quote-right"/>
    <w:rsid w:val="009231B9"/>
  </w:style>
  <w:style w:type="character" w:customStyle="1" w:styleId="smallcase">
    <w:name w:val="smallcase"/>
    <w:rsid w:val="009231B9"/>
  </w:style>
  <w:style w:type="character" w:customStyle="1" w:styleId="ft0">
    <w:name w:val="ft0"/>
    <w:rsid w:val="009231B9"/>
  </w:style>
  <w:style w:type="character" w:customStyle="1" w:styleId="ft2">
    <w:name w:val="ft2"/>
    <w:rsid w:val="009231B9"/>
  </w:style>
  <w:style w:type="character" w:customStyle="1" w:styleId="ft1">
    <w:name w:val="ft1"/>
    <w:rsid w:val="009231B9"/>
  </w:style>
  <w:style w:type="character" w:customStyle="1" w:styleId="ft3">
    <w:name w:val="ft3"/>
    <w:rsid w:val="009231B9"/>
  </w:style>
  <w:style w:type="character" w:customStyle="1" w:styleId="StyleTimesNewRoman12ptBold1">
    <w:name w:val="Style Times New Roman 12 pt Bold1"/>
    <w:rsid w:val="009231B9"/>
    <w:rPr>
      <w:b/>
      <w:bCs/>
      <w:sz w:val="24"/>
    </w:rPr>
  </w:style>
  <w:style w:type="character" w:customStyle="1" w:styleId="CircledChar2">
    <w:name w:val="Circled Char2"/>
    <w:rsid w:val="009231B9"/>
    <w:rPr>
      <w:rFonts w:eastAsia="MS Mincho"/>
      <w:b/>
      <w:szCs w:val="24"/>
      <w:u w:val="single"/>
      <w:lang w:val="en-US" w:eastAsia="ja-JP" w:bidi="ar-SA"/>
    </w:rPr>
  </w:style>
  <w:style w:type="character" w:customStyle="1" w:styleId="SmallTextChar2">
    <w:name w:val="Small Text Char2"/>
    <w:rsid w:val="009231B9"/>
    <w:rPr>
      <w:rFonts w:eastAsia="MS Mincho"/>
      <w:sz w:val="15"/>
      <w:szCs w:val="24"/>
      <w:lang w:val="en-US" w:eastAsia="ja-JP" w:bidi="ar-SA"/>
    </w:rPr>
  </w:style>
  <w:style w:type="character" w:customStyle="1" w:styleId="BoldandUnderlineCharCharCharCharChar1">
    <w:name w:val="Bold and Underline Char Char Char Char Char1"/>
    <w:rsid w:val="009231B9"/>
    <w:rPr>
      <w:b/>
      <w:szCs w:val="24"/>
      <w:u w:val="single"/>
      <w:lang w:val="en-US" w:eastAsia="en-US" w:bidi="ar-SA"/>
    </w:rPr>
  </w:style>
  <w:style w:type="character" w:customStyle="1" w:styleId="SmallCardChar">
    <w:name w:val="Small Card Char"/>
    <w:rsid w:val="009231B9"/>
    <w:rPr>
      <w:rFonts w:ascii="Palatino Linotype" w:eastAsia="Times New Roman" w:hAnsi="Palatino Linotype"/>
      <w:sz w:val="12"/>
      <w:szCs w:val="24"/>
    </w:rPr>
  </w:style>
  <w:style w:type="character" w:customStyle="1" w:styleId="StyleBoldUnderline10ptBold">
    <w:name w:val="Style Bold Underline + 10 pt Bold"/>
    <w:rsid w:val="009231B9"/>
    <w:rPr>
      <w:b/>
      <w:bCs/>
      <w:sz w:val="20"/>
      <w:u w:val="thick"/>
    </w:rPr>
  </w:style>
  <w:style w:type="character" w:customStyle="1" w:styleId="separator">
    <w:name w:val="separator"/>
    <w:rsid w:val="009231B9"/>
  </w:style>
  <w:style w:type="character" w:customStyle="1" w:styleId="PageHeaderChar">
    <w:name w:val="Page Header Char"/>
    <w:link w:val="PageHeader"/>
    <w:rsid w:val="009231B9"/>
    <w:rPr>
      <w:rFonts w:ascii="Calibri" w:hAnsi="Calibri" w:cs="Calibri"/>
      <w:sz w:val="26"/>
    </w:rPr>
  </w:style>
  <w:style w:type="paragraph" w:customStyle="1" w:styleId="NormalUnderline0">
    <w:name w:val="Normal + Underline"/>
    <w:basedOn w:val="Normal"/>
    <w:link w:val="NormalUnderlineChar0"/>
    <w:qFormat/>
    <w:rsid w:val="009231B9"/>
    <w:pPr>
      <w:ind w:left="720"/>
    </w:pPr>
    <w:rPr>
      <w:b/>
      <w:u w:val="single"/>
    </w:rPr>
  </w:style>
  <w:style w:type="paragraph" w:customStyle="1" w:styleId="NormalNoUnderline">
    <w:name w:val="Normal + No Underline"/>
    <w:basedOn w:val="Normal"/>
    <w:link w:val="NormalNoUnderlineChar"/>
    <w:rsid w:val="009231B9"/>
    <w:pPr>
      <w:ind w:left="720"/>
    </w:pPr>
    <w:rPr>
      <w:sz w:val="12"/>
    </w:rPr>
  </w:style>
  <w:style w:type="character" w:customStyle="1" w:styleId="NormalUnderlineChar0">
    <w:name w:val="Normal + Underline Char"/>
    <w:link w:val="NormalUnderline0"/>
    <w:rsid w:val="009231B9"/>
    <w:rPr>
      <w:rFonts w:ascii="Calibri" w:hAnsi="Calibri" w:cs="Calibri"/>
      <w:b/>
      <w:sz w:val="26"/>
      <w:u w:val="single"/>
    </w:rPr>
  </w:style>
  <w:style w:type="character" w:customStyle="1" w:styleId="NormalNoUnderlineChar">
    <w:name w:val="Normal + No Underline Char"/>
    <w:link w:val="NormalNoUnderline"/>
    <w:rsid w:val="009231B9"/>
    <w:rPr>
      <w:rFonts w:ascii="Calibri" w:hAnsi="Calibri" w:cs="Calibri"/>
      <w:sz w:val="12"/>
    </w:rPr>
  </w:style>
  <w:style w:type="paragraph" w:customStyle="1" w:styleId="TagCite3">
    <w:name w:val="Tag Cite"/>
    <w:basedOn w:val="PageHeader"/>
    <w:link w:val="TagCiteChar3"/>
    <w:qFormat/>
    <w:rsid w:val="009231B9"/>
  </w:style>
  <w:style w:type="character" w:customStyle="1" w:styleId="TagCiteChar3">
    <w:name w:val="Tag Cite Char"/>
    <w:link w:val="TagCite3"/>
    <w:rsid w:val="009231B9"/>
    <w:rPr>
      <w:rFonts w:ascii="Calibri" w:hAnsi="Calibri" w:cs="Calibri"/>
      <w:sz w:val="26"/>
    </w:rPr>
  </w:style>
  <w:style w:type="character" w:customStyle="1" w:styleId="smalllink">
    <w:name w:val="smalllink"/>
    <w:rsid w:val="009231B9"/>
  </w:style>
  <w:style w:type="character" w:customStyle="1" w:styleId="bighead1">
    <w:name w:val="bighead1"/>
    <w:rsid w:val="009231B9"/>
    <w:rPr>
      <w:rFonts w:ascii="Verdana" w:hAnsi="Verdana" w:hint="default"/>
      <w:b/>
      <w:bCs/>
      <w:sz w:val="27"/>
      <w:szCs w:val="27"/>
    </w:rPr>
  </w:style>
  <w:style w:type="character" w:customStyle="1" w:styleId="Underline-WFU">
    <w:name w:val="Underline-WFU"/>
    <w:uiPriority w:val="1"/>
    <w:qFormat/>
    <w:rsid w:val="009231B9"/>
    <w:rPr>
      <w:rFonts w:ascii="Cambria" w:hAnsi="Cambria"/>
      <w:sz w:val="21"/>
      <w:u w:val="single"/>
    </w:rPr>
  </w:style>
  <w:style w:type="paragraph" w:customStyle="1" w:styleId="Tiny-WFU">
    <w:name w:val="Tiny-WFU"/>
    <w:basedOn w:val="Normal"/>
    <w:qFormat/>
    <w:rsid w:val="009231B9"/>
    <w:rPr>
      <w:rFonts w:ascii="Cambria" w:eastAsia="Malgun Gothic" w:hAnsi="Cambria"/>
      <w:sz w:val="12"/>
      <w:lang w:eastAsia="ko-KR"/>
    </w:rPr>
  </w:style>
  <w:style w:type="paragraph" w:customStyle="1" w:styleId="Indentation">
    <w:name w:val="Indentation"/>
    <w:basedOn w:val="Normal"/>
    <w:uiPriority w:val="99"/>
    <w:qFormat/>
    <w:rsid w:val="009231B9"/>
    <w:pPr>
      <w:ind w:left="288" w:right="288"/>
    </w:pPr>
    <w:rPr>
      <w:rFonts w:eastAsia="Calibri"/>
    </w:rPr>
  </w:style>
  <w:style w:type="paragraph" w:customStyle="1" w:styleId="departments">
    <w:name w:val="departments"/>
    <w:basedOn w:val="Normal"/>
    <w:uiPriority w:val="99"/>
    <w:qFormat/>
    <w:rsid w:val="009231B9"/>
    <w:pPr>
      <w:spacing w:before="100" w:beforeAutospacing="1" w:after="100" w:afterAutospacing="1"/>
    </w:pPr>
  </w:style>
  <w:style w:type="character" w:customStyle="1" w:styleId="left-date1">
    <w:name w:val="left-date1"/>
    <w:rsid w:val="009231B9"/>
    <w:rPr>
      <w:rFonts w:ascii="Verdana" w:hAnsi="Verdana" w:hint="default"/>
      <w:color w:val="666666"/>
      <w:sz w:val="14"/>
      <w:szCs w:val="14"/>
    </w:rPr>
  </w:style>
  <w:style w:type="paragraph" w:customStyle="1" w:styleId="seeall">
    <w:name w:val="seeall"/>
    <w:basedOn w:val="Normal"/>
    <w:rsid w:val="009231B9"/>
    <w:pPr>
      <w:spacing w:before="100" w:beforeAutospacing="1" w:after="100" w:afterAutospacing="1"/>
    </w:pPr>
  </w:style>
  <w:style w:type="character" w:customStyle="1" w:styleId="list-comma">
    <w:name w:val="list-comma"/>
    <w:basedOn w:val="DefaultParagraphFont"/>
    <w:rsid w:val="009231B9"/>
  </w:style>
  <w:style w:type="character" w:customStyle="1" w:styleId="livefyre-commentcount">
    <w:name w:val="livefyre-commentcount"/>
    <w:basedOn w:val="DefaultParagraphFont"/>
    <w:rsid w:val="009231B9"/>
  </w:style>
  <w:style w:type="character" w:customStyle="1" w:styleId="rednegchange">
    <w:name w:val="red_neg_change"/>
    <w:basedOn w:val="DefaultParagraphFont"/>
    <w:rsid w:val="009231B9"/>
  </w:style>
  <w:style w:type="character" w:customStyle="1" w:styleId="wsodqchgshow">
    <w:name w:val="wsodq_chgshow"/>
    <w:basedOn w:val="DefaultParagraphFont"/>
    <w:rsid w:val="009231B9"/>
  </w:style>
  <w:style w:type="character" w:customStyle="1" w:styleId="greenposchange">
    <w:name w:val="green_pos_change"/>
    <w:basedOn w:val="DefaultParagraphFont"/>
    <w:rsid w:val="009231B9"/>
  </w:style>
  <w:style w:type="paragraph" w:customStyle="1" w:styleId="image-caption">
    <w:name w:val="image-caption"/>
    <w:basedOn w:val="Normal"/>
    <w:uiPriority w:val="99"/>
    <w:qFormat/>
    <w:rsid w:val="009231B9"/>
    <w:pPr>
      <w:spacing w:before="100" w:beforeAutospacing="1" w:after="100" w:afterAutospacing="1"/>
    </w:pPr>
  </w:style>
  <w:style w:type="character" w:customStyle="1" w:styleId="image-credit">
    <w:name w:val="image-credit"/>
    <w:basedOn w:val="DefaultParagraphFont"/>
    <w:rsid w:val="009231B9"/>
  </w:style>
  <w:style w:type="paragraph" w:customStyle="1" w:styleId="gascontcredit">
    <w:name w:val="gas_cont_credit"/>
    <w:basedOn w:val="Normal"/>
    <w:rsid w:val="009231B9"/>
    <w:pPr>
      <w:spacing w:before="100" w:beforeAutospacing="1" w:after="100" w:afterAutospacing="1"/>
    </w:pPr>
  </w:style>
  <w:style w:type="character" w:customStyle="1" w:styleId="BoldandUnderlineChar6">
    <w:name w:val="Bold and Underline Char6"/>
    <w:basedOn w:val="DefaultParagraphFont"/>
    <w:rsid w:val="009231B9"/>
    <w:rPr>
      <w:b/>
      <w:szCs w:val="24"/>
      <w:u w:val="single"/>
      <w:lang w:val="en-US" w:eastAsia="en-US" w:bidi="ar-SA"/>
    </w:rPr>
  </w:style>
  <w:style w:type="paragraph" w:customStyle="1" w:styleId="endarticle">
    <w:name w:val="endarticle"/>
    <w:basedOn w:val="Normal"/>
    <w:uiPriority w:val="99"/>
    <w:qFormat/>
    <w:rsid w:val="009231B9"/>
    <w:pPr>
      <w:spacing w:before="100" w:beforeAutospacing="1" w:after="100" w:afterAutospacing="1"/>
    </w:pPr>
  </w:style>
  <w:style w:type="paragraph" w:customStyle="1" w:styleId="a-body-text">
    <w:name w:val="a-body-text"/>
    <w:basedOn w:val="Normal"/>
    <w:uiPriority w:val="99"/>
    <w:qFormat/>
    <w:rsid w:val="009231B9"/>
    <w:pPr>
      <w:spacing w:before="100" w:beforeAutospacing="1" w:after="100" w:afterAutospacing="1"/>
    </w:pPr>
  </w:style>
  <w:style w:type="paragraph" w:customStyle="1" w:styleId="obgpara">
    <w:name w:val="obg_para"/>
    <w:basedOn w:val="Normal"/>
    <w:uiPriority w:val="99"/>
    <w:qFormat/>
    <w:rsid w:val="009231B9"/>
    <w:pPr>
      <w:spacing w:before="100" w:beforeAutospacing="1" w:after="100" w:afterAutospacing="1"/>
    </w:pPr>
  </w:style>
  <w:style w:type="character" w:customStyle="1" w:styleId="caption4">
    <w:name w:val="caption4"/>
    <w:basedOn w:val="DefaultParagraphFont"/>
    <w:rsid w:val="009231B9"/>
  </w:style>
  <w:style w:type="character" w:customStyle="1" w:styleId="honorific-prefix">
    <w:name w:val="honorific-prefix"/>
    <w:basedOn w:val="DefaultParagraphFont"/>
    <w:rsid w:val="009231B9"/>
  </w:style>
  <w:style w:type="character" w:customStyle="1" w:styleId="given-name">
    <w:name w:val="given-name"/>
    <w:basedOn w:val="DefaultParagraphFont"/>
    <w:rsid w:val="009231B9"/>
  </w:style>
  <w:style w:type="character" w:customStyle="1" w:styleId="family-name">
    <w:name w:val="family-name"/>
    <w:basedOn w:val="DefaultParagraphFont"/>
    <w:rsid w:val="009231B9"/>
  </w:style>
  <w:style w:type="character" w:customStyle="1" w:styleId="chead">
    <w:name w:val="chead"/>
    <w:basedOn w:val="DefaultParagraphFont"/>
    <w:rsid w:val="009231B9"/>
  </w:style>
  <w:style w:type="character" w:customStyle="1" w:styleId="obgcapsstart">
    <w:name w:val="obg_caps_start"/>
    <w:basedOn w:val="DefaultParagraphFont"/>
    <w:rsid w:val="009231B9"/>
  </w:style>
  <w:style w:type="paragraph" w:customStyle="1" w:styleId="Pa4">
    <w:name w:val="Pa4"/>
    <w:basedOn w:val="Normal"/>
    <w:next w:val="Normal"/>
    <w:uiPriority w:val="99"/>
    <w:qFormat/>
    <w:rsid w:val="009231B9"/>
    <w:pPr>
      <w:autoSpaceDE w:val="0"/>
      <w:autoSpaceDN w:val="0"/>
      <w:adjustRightInd w:val="0"/>
      <w:spacing w:line="181" w:lineRule="atLeast"/>
    </w:pPr>
  </w:style>
  <w:style w:type="character" w:customStyle="1" w:styleId="subheader">
    <w:name w:val="subheader"/>
    <w:basedOn w:val="DefaultParagraphFont"/>
    <w:rsid w:val="009231B9"/>
  </w:style>
  <w:style w:type="paragraph" w:customStyle="1" w:styleId="attribution">
    <w:name w:val="attribution"/>
    <w:basedOn w:val="Normal"/>
    <w:uiPriority w:val="99"/>
    <w:qFormat/>
    <w:rsid w:val="009231B9"/>
    <w:pPr>
      <w:spacing w:before="100" w:beforeAutospacing="1" w:after="100" w:afterAutospacing="1"/>
    </w:pPr>
  </w:style>
  <w:style w:type="paragraph" w:customStyle="1" w:styleId="text-textbodyhoustontexttext-dateline">
    <w:name w:val="text-textbody houstontext text-dateline"/>
    <w:basedOn w:val="Normal"/>
    <w:uiPriority w:val="99"/>
    <w:qFormat/>
    <w:rsid w:val="009231B9"/>
    <w:pPr>
      <w:spacing w:before="100" w:beforeAutospacing="1" w:after="100" w:afterAutospacing="1"/>
    </w:pPr>
  </w:style>
  <w:style w:type="paragraph" w:customStyle="1" w:styleId="text-textbodyhoustontext">
    <w:name w:val="text-textbody houstontext"/>
    <w:basedOn w:val="Normal"/>
    <w:uiPriority w:val="99"/>
    <w:qFormat/>
    <w:rsid w:val="009231B9"/>
    <w:pPr>
      <w:spacing w:before="100" w:beforeAutospacing="1" w:after="100" w:afterAutospacing="1"/>
    </w:pPr>
  </w:style>
  <w:style w:type="character" w:customStyle="1" w:styleId="text2">
    <w:name w:val="text2"/>
    <w:basedOn w:val="DefaultParagraphFont"/>
    <w:rsid w:val="009231B9"/>
  </w:style>
  <w:style w:type="paragraph" w:customStyle="1" w:styleId="msolistparagraph0">
    <w:name w:val="msolistparagraph"/>
    <w:basedOn w:val="Normal"/>
    <w:uiPriority w:val="99"/>
    <w:qFormat/>
    <w:rsid w:val="009231B9"/>
    <w:pPr>
      <w:spacing w:before="100" w:beforeAutospacing="1" w:after="100" w:afterAutospacing="1"/>
    </w:pPr>
  </w:style>
  <w:style w:type="paragraph" w:customStyle="1" w:styleId="msolistparagraphcxsplast">
    <w:name w:val="msolistparagraphcxsplast"/>
    <w:basedOn w:val="Normal"/>
    <w:uiPriority w:val="99"/>
    <w:qFormat/>
    <w:rsid w:val="009231B9"/>
    <w:pPr>
      <w:spacing w:before="100" w:beforeAutospacing="1" w:after="100" w:afterAutospacing="1"/>
    </w:pPr>
  </w:style>
  <w:style w:type="paragraph" w:customStyle="1" w:styleId="StyleStyle4LatinTimesNewRomanAsianSimSunBold">
    <w:name w:val="Style Style4 + (Latin) Times New Roman (Asian) SimSun Bold"/>
    <w:basedOn w:val="Style4"/>
    <w:link w:val="StyleStyle4LatinTimesNewRomanAsianSimSunBoldChar"/>
    <w:qFormat/>
    <w:rsid w:val="009231B9"/>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9231B9"/>
    <w:rPr>
      <w:rFonts w:ascii="Arial Narrow" w:eastAsia="SimSun" w:hAnsi="Arial Narrow" w:cs="Calibri"/>
      <w:b/>
      <w:bCs/>
      <w:sz w:val="20"/>
      <w:u w:val="single"/>
      <w:lang w:eastAsia="zh-CN"/>
    </w:rPr>
  </w:style>
  <w:style w:type="character" w:customStyle="1" w:styleId="articlehead2">
    <w:name w:val="articlehead2"/>
    <w:basedOn w:val="DefaultParagraphFont"/>
    <w:rsid w:val="009231B9"/>
  </w:style>
  <w:style w:type="character" w:customStyle="1" w:styleId="pronset">
    <w:name w:val="pronset"/>
    <w:basedOn w:val="DefaultParagraphFont"/>
    <w:rsid w:val="009231B9"/>
  </w:style>
  <w:style w:type="character" w:customStyle="1" w:styleId="showipapr">
    <w:name w:val="show_ipapr"/>
    <w:basedOn w:val="DefaultParagraphFont"/>
    <w:rsid w:val="009231B9"/>
  </w:style>
  <w:style w:type="character" w:customStyle="1" w:styleId="prondelim">
    <w:name w:val="prondelim"/>
    <w:basedOn w:val="DefaultParagraphFont"/>
    <w:rsid w:val="009231B9"/>
  </w:style>
  <w:style w:type="character" w:customStyle="1" w:styleId="prontoggle">
    <w:name w:val="pron_toggle"/>
    <w:basedOn w:val="DefaultParagraphFont"/>
    <w:rsid w:val="009231B9"/>
  </w:style>
  <w:style w:type="character" w:customStyle="1" w:styleId="showspellpr">
    <w:name w:val="show_spellpr"/>
    <w:basedOn w:val="DefaultParagraphFont"/>
    <w:rsid w:val="009231B9"/>
  </w:style>
  <w:style w:type="character" w:customStyle="1" w:styleId="boldface">
    <w:name w:val="boldface"/>
    <w:basedOn w:val="DefaultParagraphFont"/>
    <w:rsid w:val="009231B9"/>
  </w:style>
  <w:style w:type="character" w:customStyle="1" w:styleId="pg">
    <w:name w:val="pg"/>
    <w:basedOn w:val="DefaultParagraphFont"/>
    <w:rsid w:val="009231B9"/>
  </w:style>
  <w:style w:type="character" w:customStyle="1" w:styleId="secondary-bf">
    <w:name w:val="secondary-bf"/>
    <w:basedOn w:val="DefaultParagraphFont"/>
    <w:rsid w:val="009231B9"/>
  </w:style>
  <w:style w:type="character" w:customStyle="1" w:styleId="dnindex">
    <w:name w:val="dnindex"/>
    <w:basedOn w:val="DefaultParagraphFont"/>
    <w:rsid w:val="009231B9"/>
  </w:style>
  <w:style w:type="character" w:customStyle="1" w:styleId="althead">
    <w:name w:val="althead"/>
    <w:basedOn w:val="DefaultParagraphFont"/>
    <w:rsid w:val="009231B9"/>
  </w:style>
  <w:style w:type="character" w:customStyle="1" w:styleId="arbd1">
    <w:name w:val="arbd1"/>
    <w:basedOn w:val="DefaultParagraphFont"/>
    <w:rsid w:val="009231B9"/>
  </w:style>
  <w:style w:type="character" w:customStyle="1" w:styleId="unx">
    <w:name w:val="unx"/>
    <w:basedOn w:val="DefaultParagraphFont"/>
    <w:rsid w:val="009231B9"/>
  </w:style>
  <w:style w:type="character" w:customStyle="1" w:styleId="lrdctph">
    <w:name w:val="lr_dct_ph"/>
    <w:basedOn w:val="DefaultParagraphFont"/>
    <w:rsid w:val="009231B9"/>
  </w:style>
  <w:style w:type="character" w:customStyle="1" w:styleId="tagciteChar4">
    <w:name w:val="tag/cite Char"/>
    <w:basedOn w:val="DefaultParagraphFont"/>
    <w:rsid w:val="009231B9"/>
    <w:rPr>
      <w:b/>
      <w:sz w:val="24"/>
      <w:lang w:val="en-US" w:eastAsia="en-US" w:bidi="ar-SA"/>
    </w:rPr>
  </w:style>
  <w:style w:type="paragraph" w:customStyle="1" w:styleId="TxBr41p1">
    <w:name w:val="TxBr_41p1"/>
    <w:basedOn w:val="Normal"/>
    <w:qFormat/>
    <w:rsid w:val="009231B9"/>
    <w:pPr>
      <w:tabs>
        <w:tab w:val="left" w:pos="204"/>
      </w:tabs>
      <w:autoSpaceDE w:val="0"/>
      <w:autoSpaceDN w:val="0"/>
      <w:adjustRightInd w:val="0"/>
      <w:spacing w:line="238" w:lineRule="atLeast"/>
      <w:jc w:val="both"/>
    </w:pPr>
  </w:style>
  <w:style w:type="character" w:customStyle="1" w:styleId="style3Char0">
    <w:name w:val="style 3 Char"/>
    <w:rsid w:val="009231B9"/>
    <w:rPr>
      <w:sz w:val="18"/>
      <w:szCs w:val="24"/>
      <w:lang w:val="en-US" w:eastAsia="en-US" w:bidi="ar-SA"/>
    </w:rPr>
  </w:style>
  <w:style w:type="paragraph" w:customStyle="1" w:styleId="003Cite">
    <w:name w:val="003Cite"/>
    <w:basedOn w:val="Normal"/>
    <w:qFormat/>
    <w:rsid w:val="009231B9"/>
    <w:rPr>
      <w:rFonts w:eastAsia="Calibri"/>
      <w:sz w:val="16"/>
      <w:szCs w:val="16"/>
    </w:rPr>
  </w:style>
  <w:style w:type="paragraph" w:customStyle="1" w:styleId="NormalBold">
    <w:name w:val="Normal + Bold"/>
    <w:aliases w:val="Double Underline"/>
    <w:basedOn w:val="Normal"/>
    <w:link w:val="NormalBoldChar"/>
    <w:qFormat/>
    <w:rsid w:val="009231B9"/>
    <w:pPr>
      <w:jc w:val="both"/>
    </w:pPr>
    <w:rPr>
      <w:b/>
      <w:color w:val="000000"/>
      <w:u w:val="single"/>
    </w:rPr>
  </w:style>
  <w:style w:type="character" w:customStyle="1" w:styleId="NormalBoldChar">
    <w:name w:val="Normal + Bold Char"/>
    <w:aliases w:val="Double Underline Char"/>
    <w:basedOn w:val="DefaultParagraphFont"/>
    <w:link w:val="NormalBold"/>
    <w:rsid w:val="009231B9"/>
    <w:rPr>
      <w:rFonts w:ascii="Calibri" w:hAnsi="Calibri" w:cs="Calibri"/>
      <w:b/>
      <w:color w:val="000000"/>
      <w:sz w:val="26"/>
      <w:u w:val="single"/>
    </w:rPr>
  </w:style>
  <w:style w:type="character" w:customStyle="1" w:styleId="StyleBold1">
    <w:name w:val="Style Bold1"/>
    <w:rsid w:val="009231B9"/>
    <w:rPr>
      <w:rFonts w:ascii="Georgia" w:hAnsi="Georgia"/>
      <w:b/>
      <w:bCs/>
      <w:sz w:val="22"/>
    </w:rPr>
  </w:style>
  <w:style w:type="character" w:customStyle="1" w:styleId="BlockHeadingsChar1">
    <w:name w:val="Block Headings Char1"/>
    <w:rsid w:val="009231B9"/>
    <w:rPr>
      <w:b/>
      <w:caps/>
    </w:rPr>
  </w:style>
  <w:style w:type="character" w:customStyle="1" w:styleId="FontStyle170">
    <w:name w:val="Font Style170"/>
    <w:uiPriority w:val="99"/>
    <w:rsid w:val="009231B9"/>
    <w:rPr>
      <w:rFonts w:ascii="Bookman Old Style" w:hAnsi="Bookman Old Style" w:cs="Bookman Old Style"/>
      <w:sz w:val="16"/>
      <w:szCs w:val="16"/>
    </w:rPr>
  </w:style>
  <w:style w:type="character" w:customStyle="1" w:styleId="label">
    <w:name w:val="label"/>
    <w:rsid w:val="009231B9"/>
  </w:style>
  <w:style w:type="character" w:customStyle="1" w:styleId="Styleunderline12pt">
    <w:name w:val="Style underline + 12 pt"/>
    <w:rsid w:val="009231B9"/>
    <w:rPr>
      <w:rFonts w:ascii="Times New Roman" w:hAnsi="Times New Roman"/>
      <w:bCs/>
      <w:sz w:val="20"/>
      <w:u w:val="single"/>
    </w:rPr>
  </w:style>
  <w:style w:type="character" w:customStyle="1" w:styleId="StyleUnderlineChar19pt">
    <w:name w:val="Style Underline Char1 + 9 pt"/>
    <w:basedOn w:val="DefaultParagraphFont"/>
    <w:rsid w:val="009231B9"/>
  </w:style>
  <w:style w:type="character" w:customStyle="1" w:styleId="StyleUnderlineChar19pt1">
    <w:name w:val="Style Underline Char1 + 9 pt1"/>
    <w:basedOn w:val="DefaultParagraphFont"/>
    <w:rsid w:val="009231B9"/>
  </w:style>
  <w:style w:type="character" w:customStyle="1" w:styleId="StyleUnderlineChar9pt1">
    <w:name w:val="Style Underline Char + 9 pt1"/>
    <w:basedOn w:val="DefaultParagraphFont"/>
    <w:rsid w:val="009231B9"/>
    <w:rPr>
      <w:rFonts w:ascii="Times New Roman" w:hAnsi="Times New Roman"/>
      <w:sz w:val="20"/>
      <w:u w:val="single"/>
      <w:lang w:val="en-US" w:eastAsia="en-US" w:bidi="ar-SA"/>
    </w:rPr>
  </w:style>
  <w:style w:type="paragraph" w:customStyle="1" w:styleId="StyleUnderline9pt10">
    <w:name w:val="Style Underline + 9 pt1"/>
    <w:rsid w:val="009231B9"/>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9231B9"/>
    <w:rPr>
      <w:sz w:val="20"/>
      <w:u w:val="single"/>
    </w:rPr>
  </w:style>
  <w:style w:type="character" w:customStyle="1" w:styleId="StyleUnderlineChar19pt2">
    <w:name w:val="Style Underline Char1 + 9 pt2"/>
    <w:basedOn w:val="DefaultParagraphFont"/>
    <w:rsid w:val="009231B9"/>
  </w:style>
  <w:style w:type="character" w:customStyle="1" w:styleId="StyleUnderlineChar19pt3">
    <w:name w:val="Style Underline Char1 + 9 pt3"/>
    <w:basedOn w:val="DefaultParagraphFont"/>
    <w:rsid w:val="009231B9"/>
  </w:style>
  <w:style w:type="character" w:customStyle="1" w:styleId="StyleUnderlineChar19ptBorderSinglesolidlineAuto">
    <w:name w:val="Style Underline Char1 + 9 pt Border: : (Single solid line Auto  ..."/>
    <w:rsid w:val="009231B9"/>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9231B9"/>
    <w:rPr>
      <w:rFonts w:ascii="Times New Roman" w:hAnsi="Times New Roman"/>
      <w:b/>
      <w:bCs/>
      <w:sz w:val="20"/>
      <w:szCs w:val="24"/>
      <w:u w:val="single"/>
      <w:lang w:val="en-US" w:eastAsia="en-US" w:bidi="ar-SA"/>
    </w:rPr>
  </w:style>
  <w:style w:type="character" w:customStyle="1" w:styleId="content">
    <w:name w:val="content"/>
    <w:basedOn w:val="DefaultParagraphFont"/>
    <w:rsid w:val="009231B9"/>
  </w:style>
  <w:style w:type="character" w:customStyle="1" w:styleId="tagCharCharCharChar">
    <w:name w:val="tag Char Char Char Char"/>
    <w:rsid w:val="009231B9"/>
    <w:rPr>
      <w:rFonts w:ascii="Georgia" w:eastAsia="Calibri" w:hAnsi="Georgia" w:cs="Calibri"/>
      <w:b/>
      <w:sz w:val="24"/>
    </w:rPr>
  </w:style>
  <w:style w:type="character" w:customStyle="1" w:styleId="3">
    <w:name w:val="3"/>
    <w:rsid w:val="009231B9"/>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231B9"/>
    <w:rPr>
      <w:rFonts w:cs="Arial"/>
      <w:b/>
      <w:bCs/>
      <w:iCs/>
      <w:szCs w:val="28"/>
      <w:lang w:val="en-US" w:eastAsia="en-US" w:bidi="ar-SA"/>
    </w:rPr>
  </w:style>
  <w:style w:type="paragraph" w:customStyle="1" w:styleId="EmphasisText">
    <w:name w:val="Emphasis Text"/>
    <w:basedOn w:val="UnderlinedText"/>
    <w:link w:val="EmphasisTextChar"/>
    <w:rsid w:val="009231B9"/>
    <w:rPr>
      <w:rFonts w:ascii="Times New Roman" w:eastAsia="SimSun" w:hAnsi="Times New Roman"/>
      <w:szCs w:val="24"/>
      <w:u w:val="single"/>
    </w:rPr>
  </w:style>
  <w:style w:type="character" w:customStyle="1" w:styleId="EmphasisTextChar">
    <w:name w:val="Emphasis Text Char"/>
    <w:link w:val="EmphasisText"/>
    <w:rsid w:val="009231B9"/>
    <w:rPr>
      <w:rFonts w:ascii="Times New Roman" w:eastAsia="SimSun" w:hAnsi="Times New Roman" w:cs="Calibri"/>
      <w:b/>
      <w:sz w:val="26"/>
      <w:szCs w:val="24"/>
      <w:u w:val="single"/>
    </w:rPr>
  </w:style>
  <w:style w:type="character" w:customStyle="1" w:styleId="featuretitle">
    <w:name w:val="feature_title"/>
    <w:basedOn w:val="DefaultParagraphFont"/>
    <w:rsid w:val="009231B9"/>
  </w:style>
  <w:style w:type="character" w:customStyle="1" w:styleId="6">
    <w:name w:val="6"/>
    <w:rsid w:val="009231B9"/>
    <w:rPr>
      <w:rFonts w:cs="Arial"/>
      <w:bCs/>
      <w:sz w:val="20"/>
      <w:u w:val="single"/>
      <w:lang w:val="en-US" w:eastAsia="en-US" w:bidi="ar-SA"/>
    </w:rPr>
  </w:style>
  <w:style w:type="character" w:customStyle="1" w:styleId="7">
    <w:name w:val="7"/>
    <w:rsid w:val="009231B9"/>
    <w:rPr>
      <w:rFonts w:cs="Arial"/>
      <w:bCs/>
      <w:sz w:val="20"/>
      <w:u w:val="single"/>
      <w:lang w:val="en-US" w:eastAsia="en-US" w:bidi="ar-SA"/>
    </w:rPr>
  </w:style>
  <w:style w:type="character" w:customStyle="1" w:styleId="StyleUnderlineChar19pt4">
    <w:name w:val="Style Underline Char1 + 9 pt4"/>
    <w:basedOn w:val="DefaultParagraphFont"/>
    <w:rsid w:val="009231B9"/>
  </w:style>
  <w:style w:type="character" w:customStyle="1" w:styleId="StyleUnderlineChar19ptBold1">
    <w:name w:val="Style Underline Char1 + 9 pt Bold1"/>
    <w:rsid w:val="009231B9"/>
    <w:rPr>
      <w:rFonts w:ascii="Times New Roman" w:hAnsi="Times New Roman"/>
      <w:b/>
      <w:bCs/>
      <w:sz w:val="20"/>
      <w:szCs w:val="24"/>
      <w:u w:val="single"/>
      <w:lang w:val="en-US" w:eastAsia="en-US" w:bidi="ar-SA"/>
    </w:rPr>
  </w:style>
  <w:style w:type="character" w:customStyle="1" w:styleId="Style9ptUnderline3">
    <w:name w:val="Style 9 pt Underline3"/>
    <w:rsid w:val="009231B9"/>
    <w:rPr>
      <w:sz w:val="20"/>
      <w:u w:val="single"/>
    </w:rPr>
  </w:style>
  <w:style w:type="character" w:customStyle="1" w:styleId="Style9ptUnderline4">
    <w:name w:val="Style 9 pt Underline4"/>
    <w:rsid w:val="009231B9"/>
    <w:rPr>
      <w:sz w:val="20"/>
      <w:u w:val="single"/>
    </w:rPr>
  </w:style>
  <w:style w:type="character" w:customStyle="1" w:styleId="55">
    <w:name w:val="55"/>
    <w:rsid w:val="009231B9"/>
    <w:rPr>
      <w:rFonts w:cs="Arial"/>
      <w:bCs/>
      <w:sz w:val="20"/>
      <w:u w:val="single"/>
      <w:lang w:val="en-US" w:eastAsia="en-US" w:bidi="ar-SA"/>
    </w:rPr>
  </w:style>
  <w:style w:type="character" w:customStyle="1" w:styleId="Styleunderline9ptBold">
    <w:name w:val="Style underline + 9 pt Bold"/>
    <w:rsid w:val="009231B9"/>
    <w:rPr>
      <w:b/>
      <w:bCs/>
      <w:sz w:val="20"/>
      <w:u w:val="single"/>
    </w:rPr>
  </w:style>
  <w:style w:type="character" w:customStyle="1" w:styleId="StyleUnderliningChar9ptBold">
    <w:name w:val="Style Underlining Char + 9 pt Bold"/>
    <w:rsid w:val="009231B9"/>
    <w:rPr>
      <w:rFonts w:ascii="Times New Roman" w:hAnsi="Times New Roman"/>
      <w:b/>
      <w:bCs/>
      <w:sz w:val="20"/>
      <w:szCs w:val="24"/>
      <w:u w:val="single"/>
      <w:lang w:val="en-US" w:eastAsia="en-US" w:bidi="ar-SA"/>
    </w:rPr>
  </w:style>
  <w:style w:type="character" w:customStyle="1" w:styleId="StyleUnderliningChar9pt">
    <w:name w:val="Style Underlining Char + 9 pt"/>
    <w:rsid w:val="009231B9"/>
    <w:rPr>
      <w:rFonts w:ascii="Times New Roman" w:hAnsi="Times New Roman"/>
      <w:sz w:val="20"/>
      <w:szCs w:val="24"/>
      <w:u w:val="single"/>
      <w:lang w:val="en-US" w:eastAsia="en-US" w:bidi="ar-SA"/>
    </w:rPr>
  </w:style>
  <w:style w:type="character" w:customStyle="1" w:styleId="34">
    <w:name w:val="34"/>
    <w:rsid w:val="009231B9"/>
    <w:rPr>
      <w:rFonts w:ascii="Times New Roman" w:hAnsi="Times New Roman" w:cs="Arial"/>
      <w:bCs/>
      <w:sz w:val="20"/>
      <w:u w:val="single"/>
      <w:lang w:val="en-US" w:eastAsia="en-US" w:bidi="ar-SA"/>
    </w:rPr>
  </w:style>
  <w:style w:type="character" w:customStyle="1" w:styleId="45">
    <w:name w:val="45"/>
    <w:rsid w:val="009231B9"/>
    <w:rPr>
      <w:rFonts w:ascii="Times New Roman" w:hAnsi="Times New Roman" w:cs="Arial"/>
      <w:b/>
      <w:bCs/>
      <w:sz w:val="20"/>
      <w:u w:val="single"/>
      <w:lang w:val="en-US" w:eastAsia="en-US" w:bidi="ar-SA"/>
    </w:rPr>
  </w:style>
  <w:style w:type="character" w:customStyle="1" w:styleId="Style9ptUnderline5">
    <w:name w:val="Style 9 pt Underline5"/>
    <w:rsid w:val="009231B9"/>
    <w:rPr>
      <w:rFonts w:ascii="Times New Roman" w:hAnsi="Times New Roman"/>
      <w:sz w:val="20"/>
      <w:u w:val="single"/>
    </w:rPr>
  </w:style>
  <w:style w:type="character" w:customStyle="1" w:styleId="Style9ptBoldUnderline2">
    <w:name w:val="Style 9 pt Bold Underline2"/>
    <w:rsid w:val="009231B9"/>
    <w:rPr>
      <w:rFonts w:ascii="Times New Roman" w:hAnsi="Times New Roman"/>
      <w:b/>
      <w:bCs/>
      <w:sz w:val="20"/>
      <w:u w:val="single"/>
    </w:rPr>
  </w:style>
  <w:style w:type="character" w:customStyle="1" w:styleId="StyleBoldItalicUnderlineBorderSinglesolidlineAuto">
    <w:name w:val="Style Bold Italic Underline Border: : (Single solid line Auto ..."/>
    <w:rsid w:val="009231B9"/>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9231B9"/>
    <w:rPr>
      <w:sz w:val="20"/>
      <w:lang w:eastAsia="zh-CN"/>
    </w:rPr>
  </w:style>
  <w:style w:type="character" w:customStyle="1" w:styleId="StyleStyle49pt1Char">
    <w:name w:val="Style Style4 + 9 pt1 Char"/>
    <w:basedOn w:val="Style4Char"/>
    <w:link w:val="StyleStyle49pt1"/>
    <w:rsid w:val="009231B9"/>
    <w:rPr>
      <w:rFonts w:ascii="Arial Narrow" w:hAnsi="Arial Narrow" w:cs="Calibri"/>
      <w:sz w:val="20"/>
      <w:u w:val="single"/>
      <w:lang w:eastAsia="zh-CN"/>
    </w:rPr>
  </w:style>
  <w:style w:type="paragraph" w:customStyle="1" w:styleId="StyleStyle49ptBold1">
    <w:name w:val="Style Style4 + 9 pt Bold1"/>
    <w:basedOn w:val="Style4"/>
    <w:link w:val="StyleStyle49ptBold1Char"/>
    <w:rsid w:val="009231B9"/>
    <w:rPr>
      <w:b/>
      <w:bCs/>
    </w:rPr>
  </w:style>
  <w:style w:type="character" w:customStyle="1" w:styleId="StyleStyle49ptBold1Char">
    <w:name w:val="Style Style4 + 9 pt Bold1 Char"/>
    <w:link w:val="StyleStyle49ptBold1"/>
    <w:rsid w:val="009231B9"/>
    <w:rPr>
      <w:rFonts w:ascii="Arial Narrow" w:hAnsi="Arial Narrow" w:cs="Calibri"/>
      <w:b/>
      <w:bCs/>
      <w:sz w:val="26"/>
      <w:u w:val="single"/>
    </w:rPr>
  </w:style>
  <w:style w:type="paragraph" w:customStyle="1" w:styleId="StyleStyle49pt2">
    <w:name w:val="Style Style4 + 9 pt2"/>
    <w:basedOn w:val="Style4"/>
    <w:link w:val="StyleStyle49pt2Char"/>
    <w:rsid w:val="009231B9"/>
    <w:rPr>
      <w:sz w:val="20"/>
      <w:lang w:eastAsia="zh-CN"/>
    </w:rPr>
  </w:style>
  <w:style w:type="character" w:customStyle="1" w:styleId="StyleStyle49pt2Char">
    <w:name w:val="Style Style4 + 9 pt2 Char"/>
    <w:basedOn w:val="Style4Char"/>
    <w:link w:val="StyleStyle49pt2"/>
    <w:rsid w:val="009231B9"/>
    <w:rPr>
      <w:rFonts w:ascii="Arial Narrow" w:hAnsi="Arial Narrow" w:cs="Calibri"/>
      <w:sz w:val="20"/>
      <w:u w:val="single"/>
      <w:lang w:eastAsia="zh-CN"/>
    </w:rPr>
  </w:style>
  <w:style w:type="paragraph" w:customStyle="1" w:styleId="StyleStyle49ptBold2">
    <w:name w:val="Style Style4 + 9 pt Bold2"/>
    <w:basedOn w:val="Style4"/>
    <w:link w:val="StyleStyle49ptBold2Char"/>
    <w:rsid w:val="009231B9"/>
    <w:rPr>
      <w:b/>
      <w:bCs/>
    </w:rPr>
  </w:style>
  <w:style w:type="character" w:customStyle="1" w:styleId="StyleStyle49ptBold2Char">
    <w:name w:val="Style Style4 + 9 pt Bold2 Char"/>
    <w:link w:val="StyleStyle49ptBold2"/>
    <w:rsid w:val="009231B9"/>
    <w:rPr>
      <w:rFonts w:ascii="Arial Narrow" w:hAnsi="Arial Narrow" w:cs="Calibri"/>
      <w:b/>
      <w:bCs/>
      <w:sz w:val="26"/>
      <w:u w:val="single"/>
    </w:rPr>
  </w:style>
  <w:style w:type="character" w:customStyle="1" w:styleId="23">
    <w:name w:val="23"/>
    <w:rsid w:val="009231B9"/>
    <w:rPr>
      <w:rFonts w:ascii="Times New Roman" w:hAnsi="Times New Roman" w:cs="Arial"/>
      <w:bCs/>
      <w:sz w:val="20"/>
      <w:u w:val="single"/>
      <w:lang w:val="en-US" w:eastAsia="en-US" w:bidi="ar-SA"/>
    </w:rPr>
  </w:style>
  <w:style w:type="character" w:customStyle="1" w:styleId="33">
    <w:name w:val="33"/>
    <w:rsid w:val="009231B9"/>
    <w:rPr>
      <w:rFonts w:ascii="Times New Roman" w:hAnsi="Times New Roman" w:cs="Arial"/>
      <w:b/>
      <w:bCs/>
      <w:sz w:val="20"/>
      <w:u w:val="single"/>
      <w:lang w:val="en-US" w:eastAsia="en-US" w:bidi="ar-SA"/>
    </w:rPr>
  </w:style>
  <w:style w:type="character" w:customStyle="1" w:styleId="StyleArialNarrow9pt">
    <w:name w:val="Style Arial Narrow 9 pt"/>
    <w:rsid w:val="009231B9"/>
    <w:rPr>
      <w:rFonts w:ascii="Times New Roman" w:hAnsi="Times New Roman"/>
      <w:sz w:val="20"/>
    </w:rPr>
  </w:style>
  <w:style w:type="paragraph" w:customStyle="1" w:styleId="CiteBody">
    <w:name w:val="Cite Body"/>
    <w:basedOn w:val="Normal"/>
    <w:link w:val="CiteBodyChar"/>
    <w:qFormat/>
    <w:rsid w:val="009231B9"/>
    <w:rPr>
      <w:rFonts w:eastAsia="Calibri"/>
      <w:szCs w:val="16"/>
    </w:rPr>
  </w:style>
  <w:style w:type="paragraph" w:customStyle="1" w:styleId="CiteBold">
    <w:name w:val="Cite Bold"/>
    <w:basedOn w:val="CiteBody"/>
    <w:link w:val="CiteBoldChar"/>
    <w:qFormat/>
    <w:rsid w:val="009231B9"/>
    <w:rPr>
      <w:b/>
    </w:rPr>
  </w:style>
  <w:style w:type="character" w:customStyle="1" w:styleId="CiteBodyChar">
    <w:name w:val="Cite Body Char"/>
    <w:link w:val="CiteBody"/>
    <w:rsid w:val="009231B9"/>
    <w:rPr>
      <w:rFonts w:ascii="Calibri" w:eastAsia="Calibri" w:hAnsi="Calibri" w:cs="Calibri"/>
      <w:sz w:val="26"/>
      <w:szCs w:val="16"/>
    </w:rPr>
  </w:style>
  <w:style w:type="character" w:customStyle="1" w:styleId="CiteBoldChar">
    <w:name w:val="Cite Bold Char"/>
    <w:link w:val="CiteBold"/>
    <w:rsid w:val="009231B9"/>
    <w:rPr>
      <w:rFonts w:ascii="Calibri" w:eastAsia="Calibri" w:hAnsi="Calibri" w:cs="Calibri"/>
      <w:b/>
      <w:sz w:val="26"/>
      <w:szCs w:val="16"/>
    </w:rPr>
  </w:style>
  <w:style w:type="paragraph" w:customStyle="1" w:styleId="StyleCardBody11ptUnderline">
    <w:name w:val="Style Card Body + 11 pt Underline"/>
    <w:basedOn w:val="CardBody0"/>
    <w:link w:val="StyleCardBody11ptUnderlineChar"/>
    <w:rsid w:val="009231B9"/>
    <w:rPr>
      <w:rFonts w:eastAsia="Calibri"/>
      <w:sz w:val="20"/>
      <w:u w:val="single"/>
    </w:rPr>
  </w:style>
  <w:style w:type="character" w:customStyle="1" w:styleId="StyleCardBody11ptUnderlineChar">
    <w:name w:val="Style Card Body + 11 pt Underline Char"/>
    <w:link w:val="StyleCardBody11ptUnderline"/>
    <w:rsid w:val="009231B9"/>
    <w:rPr>
      <w:rFonts w:ascii="Calibri" w:eastAsia="Calibri" w:hAnsi="Calibri" w:cs="Calibri"/>
      <w:sz w:val="20"/>
      <w:u w:val="single"/>
    </w:rPr>
  </w:style>
  <w:style w:type="paragraph" w:customStyle="1" w:styleId="StyleStyle49pt4">
    <w:name w:val="Style Style4 + 9 pt4"/>
    <w:basedOn w:val="Style4"/>
    <w:link w:val="StyleStyle49pt4Char"/>
    <w:rsid w:val="009231B9"/>
    <w:rPr>
      <w:sz w:val="20"/>
      <w:lang w:eastAsia="zh-CN"/>
    </w:rPr>
  </w:style>
  <w:style w:type="character" w:customStyle="1" w:styleId="StyleStyle49pt4Char">
    <w:name w:val="Style Style4 + 9 pt4 Char"/>
    <w:basedOn w:val="Style4Char"/>
    <w:link w:val="StyleStyle49pt4"/>
    <w:rsid w:val="009231B9"/>
    <w:rPr>
      <w:rFonts w:ascii="Arial Narrow" w:hAnsi="Arial Narrow" w:cs="Calibri"/>
      <w:sz w:val="20"/>
      <w:u w:val="single"/>
      <w:lang w:eastAsia="zh-CN"/>
    </w:rPr>
  </w:style>
  <w:style w:type="paragraph" w:customStyle="1" w:styleId="StyleStyle49ptBold4">
    <w:name w:val="Style Style4 + 9 pt Bold4"/>
    <w:basedOn w:val="Style4"/>
    <w:link w:val="StyleStyle49ptBold4Char"/>
    <w:rsid w:val="009231B9"/>
    <w:rPr>
      <w:b/>
      <w:bCs/>
    </w:rPr>
  </w:style>
  <w:style w:type="character" w:customStyle="1" w:styleId="StyleStyle49ptBold4Char">
    <w:name w:val="Style Style4 + 9 pt Bold4 Char"/>
    <w:link w:val="StyleStyle49ptBold4"/>
    <w:rsid w:val="009231B9"/>
    <w:rPr>
      <w:rFonts w:ascii="Arial Narrow" w:hAnsi="Arial Narrow" w:cs="Calibri"/>
      <w:b/>
      <w:bCs/>
      <w:sz w:val="26"/>
      <w:u w:val="single"/>
    </w:rPr>
  </w:style>
  <w:style w:type="character" w:customStyle="1" w:styleId="Style9ptUnderline8">
    <w:name w:val="Style 9 pt Underline8"/>
    <w:rsid w:val="009231B9"/>
    <w:rPr>
      <w:sz w:val="20"/>
      <w:u w:val="single"/>
    </w:rPr>
  </w:style>
  <w:style w:type="paragraph" w:customStyle="1" w:styleId="StyleStyle49pt5">
    <w:name w:val="Style Style4 + 9 pt5"/>
    <w:basedOn w:val="Style4"/>
    <w:link w:val="StyleStyle49pt5Char"/>
    <w:rsid w:val="009231B9"/>
    <w:rPr>
      <w:sz w:val="20"/>
      <w:lang w:eastAsia="zh-CN"/>
    </w:rPr>
  </w:style>
  <w:style w:type="character" w:customStyle="1" w:styleId="StyleStyle49pt5Char">
    <w:name w:val="Style Style4 + 9 pt5 Char"/>
    <w:basedOn w:val="Style4Char"/>
    <w:link w:val="StyleStyle49pt5"/>
    <w:rsid w:val="009231B9"/>
    <w:rPr>
      <w:rFonts w:ascii="Arial Narrow" w:hAnsi="Arial Narrow" w:cs="Calibri"/>
      <w:sz w:val="20"/>
      <w:u w:val="single"/>
      <w:lang w:eastAsia="zh-CN"/>
    </w:rPr>
  </w:style>
  <w:style w:type="paragraph" w:customStyle="1" w:styleId="StyleStyle49pt6">
    <w:name w:val="Style Style4 + 9 pt6"/>
    <w:basedOn w:val="Style4"/>
    <w:link w:val="StyleStyle49pt6Char"/>
    <w:qFormat/>
    <w:rsid w:val="009231B9"/>
    <w:rPr>
      <w:sz w:val="20"/>
      <w:lang w:eastAsia="zh-CN"/>
    </w:rPr>
  </w:style>
  <w:style w:type="character" w:customStyle="1" w:styleId="StyleStyle49pt6Char">
    <w:name w:val="Style Style4 + 9 pt6 Char"/>
    <w:basedOn w:val="Style4Char"/>
    <w:link w:val="StyleStyle49pt6"/>
    <w:rsid w:val="009231B9"/>
    <w:rPr>
      <w:rFonts w:ascii="Arial Narrow" w:hAnsi="Arial Narrow" w:cs="Calibri"/>
      <w:sz w:val="20"/>
      <w:u w:val="single"/>
      <w:lang w:eastAsia="zh-CN"/>
    </w:rPr>
  </w:style>
  <w:style w:type="character" w:customStyle="1" w:styleId="66">
    <w:name w:val="66"/>
    <w:rsid w:val="009231B9"/>
    <w:rPr>
      <w:rFonts w:cs="Arial"/>
      <w:bCs/>
      <w:sz w:val="20"/>
      <w:u w:val="single"/>
      <w:lang w:val="en-US" w:eastAsia="en-US" w:bidi="ar-SA"/>
    </w:rPr>
  </w:style>
  <w:style w:type="character" w:customStyle="1" w:styleId="Style9ptUnderline9">
    <w:name w:val="Style 9 pt Underline9"/>
    <w:rsid w:val="009231B9"/>
    <w:rPr>
      <w:sz w:val="20"/>
      <w:u w:val="single"/>
    </w:rPr>
  </w:style>
  <w:style w:type="paragraph" w:customStyle="1" w:styleId="StyleStyle49ptBold5">
    <w:name w:val="Style Style4 + 9 pt Bold5"/>
    <w:basedOn w:val="Style4"/>
    <w:link w:val="StyleStyle49ptBold5Char"/>
    <w:rsid w:val="009231B9"/>
    <w:rPr>
      <w:b/>
      <w:bCs/>
    </w:rPr>
  </w:style>
  <w:style w:type="character" w:customStyle="1" w:styleId="StyleStyle49ptBold5Char">
    <w:name w:val="Style Style4 + 9 pt Bold5 Char"/>
    <w:link w:val="StyleStyle49ptBold5"/>
    <w:rsid w:val="009231B9"/>
    <w:rPr>
      <w:rFonts w:ascii="Arial Narrow" w:hAnsi="Arial Narrow" w:cs="Calibri"/>
      <w:b/>
      <w:bCs/>
      <w:sz w:val="26"/>
      <w:u w:val="single"/>
    </w:rPr>
  </w:style>
  <w:style w:type="character" w:customStyle="1" w:styleId="Style9ptBoldUnderline4">
    <w:name w:val="Style 9 pt Bold Underline4"/>
    <w:rsid w:val="009231B9"/>
    <w:rPr>
      <w:b/>
      <w:bCs/>
      <w:sz w:val="20"/>
      <w:u w:val="single"/>
    </w:rPr>
  </w:style>
  <w:style w:type="paragraph" w:customStyle="1" w:styleId="StyleStyle49pt7">
    <w:name w:val="Style Style4 + 9 pt7"/>
    <w:basedOn w:val="Style4"/>
    <w:link w:val="StyleStyle49pt7Char"/>
    <w:rsid w:val="009231B9"/>
    <w:rPr>
      <w:sz w:val="20"/>
      <w:lang w:eastAsia="zh-CN"/>
    </w:rPr>
  </w:style>
  <w:style w:type="character" w:customStyle="1" w:styleId="StyleStyle49pt7Char">
    <w:name w:val="Style Style4 + 9 pt7 Char"/>
    <w:basedOn w:val="Style4Char"/>
    <w:link w:val="StyleStyle49pt7"/>
    <w:rsid w:val="009231B9"/>
    <w:rPr>
      <w:rFonts w:ascii="Arial Narrow" w:hAnsi="Arial Narrow" w:cs="Calibri"/>
      <w:sz w:val="20"/>
      <w:u w:val="single"/>
      <w:lang w:eastAsia="zh-CN"/>
    </w:rPr>
  </w:style>
  <w:style w:type="character" w:customStyle="1" w:styleId="titleblue14">
    <w:name w:val="titleblue14"/>
    <w:basedOn w:val="DefaultParagraphFont"/>
    <w:rsid w:val="009231B9"/>
  </w:style>
  <w:style w:type="paragraph" w:customStyle="1" w:styleId="FONT7">
    <w:name w:val="FONT 7"/>
    <w:qFormat/>
    <w:rsid w:val="009231B9"/>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9231B9"/>
  </w:style>
  <w:style w:type="paragraph" w:customStyle="1" w:styleId="StyleHeading2Underline">
    <w:name w:val="Style Heading 2 + Underline"/>
    <w:basedOn w:val="Heading2"/>
    <w:link w:val="StyleHeading2UnderlineChar"/>
    <w:rsid w:val="009231B9"/>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9231B9"/>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9231B9"/>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9231B9"/>
    <w:rPr>
      <w:rFonts w:eastAsia="Calibri"/>
      <w:szCs w:val="24"/>
      <w:u w:val="single"/>
    </w:rPr>
  </w:style>
  <w:style w:type="paragraph" w:customStyle="1" w:styleId="StyleCardText11ptBoldUnderline">
    <w:name w:val="Style Card Text + 11 pt Bold Underline"/>
    <w:link w:val="StyleCardText11ptBoldUnderlineChar"/>
    <w:rsid w:val="009231B9"/>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9231B9"/>
    <w:rPr>
      <w:rFonts w:eastAsia="Calibri"/>
      <w:b/>
      <w:bCs/>
      <w:szCs w:val="24"/>
      <w:u w:val="single"/>
    </w:rPr>
  </w:style>
  <w:style w:type="paragraph" w:customStyle="1" w:styleId="StyleStyle49ptBold6">
    <w:name w:val="Style Style4 + 9 pt Bold6"/>
    <w:basedOn w:val="Style4"/>
    <w:link w:val="StyleStyle49ptBold6Char"/>
    <w:rsid w:val="009231B9"/>
    <w:rPr>
      <w:b/>
      <w:bCs/>
    </w:rPr>
  </w:style>
  <w:style w:type="character" w:customStyle="1" w:styleId="StyleStyle49ptBold6Char">
    <w:name w:val="Style Style4 + 9 pt Bold6 Char"/>
    <w:link w:val="StyleStyle49ptBold6"/>
    <w:rsid w:val="009231B9"/>
    <w:rPr>
      <w:rFonts w:ascii="Arial Narrow" w:hAnsi="Arial Narrow" w:cs="Calibri"/>
      <w:b/>
      <w:bCs/>
      <w:sz w:val="26"/>
      <w:u w:val="single"/>
    </w:rPr>
  </w:style>
  <w:style w:type="paragraph" w:customStyle="1" w:styleId="StyleCircled11ptBorderSinglesolidlineAuto05pt">
    <w:name w:val="Style Circled + 11 pt Border: : (Single solid line Auto  0.5 pt ..."/>
    <w:basedOn w:val="Circled"/>
    <w:link w:val="StyleCircled11ptBorderSinglesolidlineAuto05ptChar"/>
    <w:rsid w:val="009231B9"/>
    <w:pPr>
      <w:spacing w:after="200" w:line="276" w:lineRule="auto"/>
    </w:pPr>
    <w:rPr>
      <w:rFonts w:eastAsia="Calibri" w:cs="Calibri"/>
      <w:bCs/>
      <w:sz w:val="24"/>
      <w:szCs w:val="24"/>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9231B9"/>
    <w:rPr>
      <w:rFonts w:eastAsia="Calibri" w:cs="Calibri"/>
      <w:b/>
      <w:bCs/>
      <w:sz w:val="24"/>
      <w:szCs w:val="24"/>
      <w:u w:val="single"/>
      <w:bdr w:val="single" w:sz="4" w:space="0" w:color="auto"/>
    </w:rPr>
  </w:style>
  <w:style w:type="paragraph" w:customStyle="1" w:styleId="StyleMinimizedText11pt1">
    <w:name w:val="Style Minimized Text + 11 pt1"/>
    <w:basedOn w:val="MinimizedText"/>
    <w:link w:val="StyleMinimizedText11pt1Char"/>
    <w:qFormat/>
    <w:rsid w:val="009231B9"/>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9231B9"/>
    <w:rPr>
      <w:rFonts w:ascii="Times New Roman" w:eastAsia="Calibri" w:hAnsi="Times New Roman" w:cs="Times New Roman"/>
      <w:sz w:val="16"/>
      <w:szCs w:val="24"/>
    </w:rPr>
  </w:style>
  <w:style w:type="character" w:customStyle="1" w:styleId="StyleUnderlineCharChar9pt3">
    <w:name w:val="Style Underline Char Char + 9 pt3"/>
    <w:basedOn w:val="DefaultParagraphFont"/>
    <w:rsid w:val="009231B9"/>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9231B9"/>
    <w:rPr>
      <w:sz w:val="20"/>
      <w:u w:val="single"/>
    </w:rPr>
  </w:style>
  <w:style w:type="character" w:customStyle="1" w:styleId="BoldandUnderlineChar2CharCharChar">
    <w:name w:val="Bold and Underline Char2 Char Char Char"/>
    <w:link w:val="BoldandUnderlineChar2CharChar"/>
    <w:rsid w:val="009231B9"/>
    <w:rPr>
      <w:b/>
      <w:u w:val="single"/>
    </w:rPr>
  </w:style>
  <w:style w:type="paragraph" w:customStyle="1" w:styleId="textboldChar">
    <w:name w:val="text bold Char"/>
    <w:basedOn w:val="Normal"/>
    <w:link w:val="textboldCharChar"/>
    <w:rsid w:val="009231B9"/>
    <w:pPr>
      <w:ind w:left="720"/>
    </w:pPr>
    <w:rPr>
      <w:rFonts w:eastAsia="Calibri"/>
      <w:b/>
      <w:u w:val="thick"/>
    </w:rPr>
  </w:style>
  <w:style w:type="character" w:customStyle="1" w:styleId="textboldCharChar">
    <w:name w:val="text bold Char Char"/>
    <w:link w:val="textboldChar"/>
    <w:rsid w:val="009231B9"/>
    <w:rPr>
      <w:rFonts w:ascii="Calibri" w:eastAsia="Calibri" w:hAnsi="Calibri" w:cs="Calibri"/>
      <w:b/>
      <w:sz w:val="26"/>
      <w:u w:val="thick"/>
    </w:rPr>
  </w:style>
  <w:style w:type="character" w:customStyle="1" w:styleId="snapnoshots">
    <w:name w:val="snap_noshots"/>
    <w:basedOn w:val="DefaultParagraphFont"/>
    <w:rsid w:val="009231B9"/>
  </w:style>
  <w:style w:type="character" w:customStyle="1" w:styleId="cnbcsbhdcomp">
    <w:name w:val="cnbc_sbhd_comp"/>
    <w:rsid w:val="009231B9"/>
  </w:style>
  <w:style w:type="character" w:customStyle="1" w:styleId="blox-headline">
    <w:name w:val="blox-headline"/>
    <w:rsid w:val="009231B9"/>
  </w:style>
  <w:style w:type="character" w:customStyle="1" w:styleId="Heading2CharCharCharCharCharChar1CharChar">
    <w:name w:val="Heading 2 Char Char Char Char Char Char1 Char Char"/>
    <w:basedOn w:val="DefaultParagraphFont"/>
    <w:uiPriority w:val="99"/>
    <w:rsid w:val="009231B9"/>
    <w:rPr>
      <w:rFonts w:cs="Arial"/>
      <w:b/>
      <w:bCs/>
      <w:iCs/>
      <w:sz w:val="28"/>
      <w:lang w:val="en-US" w:eastAsia="en-US"/>
    </w:rPr>
  </w:style>
  <w:style w:type="character" w:customStyle="1" w:styleId="postsubtitle">
    <w:name w:val="post_subtitle"/>
    <w:basedOn w:val="DefaultParagraphFont"/>
    <w:rsid w:val="009231B9"/>
  </w:style>
  <w:style w:type="character" w:customStyle="1" w:styleId="NoterefInText">
    <w:name w:val="_NoterefInText"/>
    <w:uiPriority w:val="99"/>
    <w:rsid w:val="009231B9"/>
    <w:rPr>
      <w:rFonts w:cs="New Baskerville"/>
      <w:color w:val="000000"/>
    </w:rPr>
  </w:style>
  <w:style w:type="character" w:customStyle="1" w:styleId="postauthor">
    <w:name w:val="postauthor"/>
    <w:basedOn w:val="DefaultParagraphFont"/>
    <w:rsid w:val="009231B9"/>
  </w:style>
  <w:style w:type="paragraph" w:customStyle="1" w:styleId="notes-source-hasnotes">
    <w:name w:val="notes-source-hasnotes"/>
    <w:basedOn w:val="Normal"/>
    <w:qFormat/>
    <w:rsid w:val="009231B9"/>
    <w:pPr>
      <w:spacing w:before="100" w:beforeAutospacing="1" w:after="100" w:afterAutospacing="1"/>
    </w:pPr>
    <w:rPr>
      <w:rFonts w:ascii="Times" w:hAnsi="Times"/>
      <w:sz w:val="20"/>
      <w:szCs w:val="20"/>
    </w:rPr>
  </w:style>
  <w:style w:type="character" w:customStyle="1" w:styleId="span">
    <w:name w:val="span"/>
    <w:basedOn w:val="DefaultParagraphFont"/>
    <w:rsid w:val="009231B9"/>
  </w:style>
  <w:style w:type="character" w:customStyle="1" w:styleId="thirdparty-logo">
    <w:name w:val="thirdparty-logo"/>
    <w:basedOn w:val="DefaultParagraphFont"/>
    <w:rsid w:val="009231B9"/>
  </w:style>
  <w:style w:type="paragraph" w:customStyle="1" w:styleId="articlemeta">
    <w:name w:val="articlemeta"/>
    <w:basedOn w:val="Normal"/>
    <w:qFormat/>
    <w:rsid w:val="009231B9"/>
    <w:pPr>
      <w:spacing w:before="100" w:beforeAutospacing="1" w:after="100" w:afterAutospacing="1"/>
    </w:pPr>
    <w:rPr>
      <w:rFonts w:ascii="Times" w:hAnsi="Times"/>
      <w:sz w:val="20"/>
      <w:szCs w:val="20"/>
    </w:rPr>
  </w:style>
  <w:style w:type="character" w:customStyle="1" w:styleId="vcard">
    <w:name w:val="vcard"/>
    <w:basedOn w:val="DefaultParagraphFont"/>
    <w:rsid w:val="009231B9"/>
  </w:style>
  <w:style w:type="character" w:customStyle="1" w:styleId="print-footnote">
    <w:name w:val="print-footnote"/>
    <w:basedOn w:val="DefaultParagraphFont"/>
    <w:rsid w:val="009231B9"/>
  </w:style>
  <w:style w:type="character" w:customStyle="1" w:styleId="datestring">
    <w:name w:val="datestring"/>
    <w:basedOn w:val="DefaultParagraphFont"/>
    <w:rsid w:val="009231B9"/>
  </w:style>
  <w:style w:type="paragraph" w:customStyle="1" w:styleId="left">
    <w:name w:val="left"/>
    <w:basedOn w:val="Normal"/>
    <w:qFormat/>
    <w:rsid w:val="009231B9"/>
    <w:pPr>
      <w:spacing w:before="100" w:beforeAutospacing="1" w:after="100" w:afterAutospacing="1"/>
    </w:pPr>
    <w:rPr>
      <w:rFonts w:ascii="Times" w:hAnsi="Times"/>
      <w:sz w:val="20"/>
      <w:szCs w:val="20"/>
    </w:rPr>
  </w:style>
  <w:style w:type="paragraph" w:customStyle="1" w:styleId="right">
    <w:name w:val="right"/>
    <w:basedOn w:val="Normal"/>
    <w:qFormat/>
    <w:rsid w:val="009231B9"/>
    <w:pPr>
      <w:spacing w:before="100" w:beforeAutospacing="1" w:after="100" w:afterAutospacing="1"/>
    </w:pPr>
    <w:rPr>
      <w:rFonts w:ascii="Times" w:hAnsi="Times"/>
      <w:sz w:val="20"/>
      <w:szCs w:val="20"/>
    </w:rPr>
  </w:style>
  <w:style w:type="character" w:customStyle="1" w:styleId="gptad">
    <w:name w:val="gptad"/>
    <w:basedOn w:val="DefaultParagraphFont"/>
    <w:rsid w:val="009231B9"/>
  </w:style>
  <w:style w:type="paragraph" w:customStyle="1" w:styleId="creditpostedmodified">
    <w:name w:val="credit_posted_modified"/>
    <w:basedOn w:val="Normal"/>
    <w:qFormat/>
    <w:rsid w:val="009231B9"/>
    <w:pPr>
      <w:spacing w:before="100" w:beforeAutospacing="1" w:after="100" w:afterAutospacing="1"/>
    </w:pPr>
    <w:rPr>
      <w:rFonts w:ascii="Times" w:hAnsi="Times"/>
      <w:sz w:val="20"/>
      <w:szCs w:val="20"/>
    </w:rPr>
  </w:style>
  <w:style w:type="character" w:customStyle="1" w:styleId="creditline">
    <w:name w:val="creditline"/>
    <w:basedOn w:val="DefaultParagraphFont"/>
    <w:rsid w:val="009231B9"/>
  </w:style>
  <w:style w:type="character" w:customStyle="1" w:styleId="grd">
    <w:name w:val="grd"/>
    <w:basedOn w:val="DefaultParagraphFont"/>
    <w:rsid w:val="009231B9"/>
  </w:style>
  <w:style w:type="paragraph" w:customStyle="1" w:styleId="hs-text-container">
    <w:name w:val="hs-text-container"/>
    <w:basedOn w:val="Normal"/>
    <w:qFormat/>
    <w:rsid w:val="009231B9"/>
    <w:pPr>
      <w:spacing w:before="100" w:beforeAutospacing="1" w:after="100" w:afterAutospacing="1"/>
    </w:pPr>
    <w:rPr>
      <w:rFonts w:ascii="Times" w:hAnsi="Times"/>
      <w:sz w:val="20"/>
      <w:szCs w:val="20"/>
    </w:rPr>
  </w:style>
  <w:style w:type="character" w:customStyle="1" w:styleId="changed">
    <w:name w:val="changed"/>
    <w:basedOn w:val="DefaultParagraphFont"/>
    <w:rsid w:val="009231B9"/>
  </w:style>
  <w:style w:type="character" w:customStyle="1" w:styleId="article-author-name">
    <w:name w:val="article-author-name"/>
    <w:basedOn w:val="DefaultParagraphFont"/>
    <w:rsid w:val="009231B9"/>
  </w:style>
  <w:style w:type="character" w:customStyle="1" w:styleId="bioexcerpt">
    <w:name w:val="bio_excerpt"/>
    <w:basedOn w:val="DefaultParagraphFont"/>
    <w:rsid w:val="009231B9"/>
  </w:style>
  <w:style w:type="character" w:customStyle="1" w:styleId="commentcount">
    <w:name w:val="comment_count"/>
    <w:basedOn w:val="DefaultParagraphFont"/>
    <w:rsid w:val="009231B9"/>
  </w:style>
  <w:style w:type="character" w:customStyle="1" w:styleId="searchtermshighlighted">
    <w:name w:val="searchtermshighlighted"/>
    <w:basedOn w:val="DefaultParagraphFont"/>
    <w:rsid w:val="009231B9"/>
  </w:style>
  <w:style w:type="character" w:customStyle="1" w:styleId="contributornametrigger">
    <w:name w:val="contributornametrigger"/>
    <w:basedOn w:val="DefaultParagraphFont"/>
    <w:rsid w:val="009231B9"/>
  </w:style>
  <w:style w:type="character" w:customStyle="1" w:styleId="bylinepipe">
    <w:name w:val="bylinepipe"/>
    <w:basedOn w:val="DefaultParagraphFont"/>
    <w:rsid w:val="009231B9"/>
  </w:style>
  <w:style w:type="character" w:customStyle="1" w:styleId="lucenesearchresulturlb">
    <w:name w:val="lucene_search_result_url_b"/>
    <w:basedOn w:val="DefaultParagraphFont"/>
    <w:rsid w:val="009231B9"/>
  </w:style>
  <w:style w:type="character" w:customStyle="1" w:styleId="faculty-title">
    <w:name w:val="faculty-title"/>
    <w:basedOn w:val="DefaultParagraphFont"/>
    <w:rsid w:val="009231B9"/>
  </w:style>
  <w:style w:type="character" w:customStyle="1" w:styleId="issue">
    <w:name w:val="issue"/>
    <w:basedOn w:val="DefaultParagraphFont"/>
    <w:rsid w:val="009231B9"/>
  </w:style>
  <w:style w:type="character" w:customStyle="1" w:styleId="pages">
    <w:name w:val="pages"/>
    <w:basedOn w:val="DefaultParagraphFont"/>
    <w:rsid w:val="009231B9"/>
  </w:style>
  <w:style w:type="character" w:customStyle="1" w:styleId="person">
    <w:name w:val="person"/>
    <w:basedOn w:val="DefaultParagraphFont"/>
    <w:rsid w:val="009231B9"/>
  </w:style>
  <w:style w:type="character" w:customStyle="1" w:styleId="corresponding">
    <w:name w:val="corresponding"/>
    <w:basedOn w:val="DefaultParagraphFont"/>
    <w:rsid w:val="009231B9"/>
  </w:style>
  <w:style w:type="paragraph" w:customStyle="1" w:styleId="entry-meta">
    <w:name w:val="entry-meta"/>
    <w:basedOn w:val="Normal"/>
    <w:qFormat/>
    <w:rsid w:val="009231B9"/>
    <w:pPr>
      <w:spacing w:before="100" w:beforeAutospacing="1" w:after="100" w:afterAutospacing="1"/>
    </w:pPr>
    <w:rPr>
      <w:rFonts w:ascii="Times" w:hAnsi="Times"/>
      <w:sz w:val="20"/>
      <w:szCs w:val="20"/>
    </w:rPr>
  </w:style>
  <w:style w:type="character" w:customStyle="1" w:styleId="post-time">
    <w:name w:val="post-time"/>
    <w:basedOn w:val="DefaultParagraphFont"/>
    <w:rsid w:val="009231B9"/>
  </w:style>
  <w:style w:type="character" w:customStyle="1" w:styleId="post-category">
    <w:name w:val="post-category"/>
    <w:basedOn w:val="DefaultParagraphFont"/>
    <w:rsid w:val="009231B9"/>
  </w:style>
  <w:style w:type="paragraph" w:customStyle="1" w:styleId="articledetails">
    <w:name w:val="articledetails"/>
    <w:basedOn w:val="Normal"/>
    <w:qFormat/>
    <w:rsid w:val="009231B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9231B9"/>
  </w:style>
  <w:style w:type="paragraph" w:customStyle="1" w:styleId="aff">
    <w:name w:val="aff"/>
    <w:basedOn w:val="Normal"/>
    <w:qFormat/>
    <w:rsid w:val="009231B9"/>
    <w:pPr>
      <w:spacing w:before="100" w:beforeAutospacing="1" w:after="100" w:afterAutospacing="1"/>
    </w:pPr>
    <w:rPr>
      <w:rFonts w:ascii="Times" w:hAnsi="Times"/>
      <w:sz w:val="20"/>
      <w:szCs w:val="20"/>
    </w:rPr>
  </w:style>
  <w:style w:type="character" w:customStyle="1" w:styleId="entry-author">
    <w:name w:val="entry-author"/>
    <w:basedOn w:val="DefaultParagraphFont"/>
    <w:rsid w:val="009231B9"/>
  </w:style>
  <w:style w:type="character" w:customStyle="1" w:styleId="entry-author-name">
    <w:name w:val="entry-author-name"/>
    <w:basedOn w:val="DefaultParagraphFont"/>
    <w:rsid w:val="009231B9"/>
  </w:style>
  <w:style w:type="character" w:customStyle="1" w:styleId="contrib-degrees">
    <w:name w:val="contrib-degrees"/>
    <w:basedOn w:val="DefaultParagraphFont"/>
    <w:rsid w:val="009231B9"/>
  </w:style>
  <w:style w:type="character" w:customStyle="1" w:styleId="contrib-on-behalf-of">
    <w:name w:val="contrib-on-behalf-of"/>
    <w:basedOn w:val="DefaultParagraphFont"/>
    <w:rsid w:val="009231B9"/>
  </w:style>
  <w:style w:type="character" w:customStyle="1" w:styleId="pubtime">
    <w:name w:val="pubtime"/>
    <w:basedOn w:val="DefaultParagraphFont"/>
    <w:rsid w:val="009231B9"/>
  </w:style>
  <w:style w:type="character" w:customStyle="1" w:styleId="fbcommentscount">
    <w:name w:val="fb_comments_count"/>
    <w:basedOn w:val="DefaultParagraphFont"/>
    <w:rsid w:val="009231B9"/>
  </w:style>
  <w:style w:type="character" w:customStyle="1" w:styleId="stsharethiscustom">
    <w:name w:val="st_sharethis_custom"/>
    <w:basedOn w:val="DefaultParagraphFont"/>
    <w:rsid w:val="009231B9"/>
  </w:style>
  <w:style w:type="paragraph" w:customStyle="1" w:styleId="permalinkable">
    <w:name w:val="permalinkable"/>
    <w:basedOn w:val="Normal"/>
    <w:qFormat/>
    <w:rsid w:val="009231B9"/>
    <w:pPr>
      <w:spacing w:before="100" w:beforeAutospacing="1" w:after="100" w:afterAutospacing="1"/>
    </w:pPr>
    <w:rPr>
      <w:rFonts w:ascii="Times" w:hAnsi="Times"/>
      <w:sz w:val="20"/>
      <w:szCs w:val="20"/>
    </w:rPr>
  </w:style>
  <w:style w:type="character" w:customStyle="1" w:styleId="post-date">
    <w:name w:val="post-date"/>
    <w:basedOn w:val="DefaultParagraphFont"/>
    <w:rsid w:val="009231B9"/>
  </w:style>
  <w:style w:type="character" w:customStyle="1" w:styleId="articleauthor0">
    <w:name w:val="article_author"/>
    <w:basedOn w:val="DefaultParagraphFont"/>
    <w:rsid w:val="009231B9"/>
  </w:style>
  <w:style w:type="character" w:customStyle="1" w:styleId="articleissue">
    <w:name w:val="article_issue"/>
    <w:basedOn w:val="DefaultParagraphFont"/>
    <w:rsid w:val="009231B9"/>
  </w:style>
  <w:style w:type="character" w:customStyle="1" w:styleId="a-size-large">
    <w:name w:val="a-size-large"/>
    <w:basedOn w:val="DefaultParagraphFont"/>
    <w:rsid w:val="009231B9"/>
  </w:style>
  <w:style w:type="character" w:customStyle="1" w:styleId="a-size-medium">
    <w:name w:val="a-size-medium"/>
    <w:basedOn w:val="DefaultParagraphFont"/>
    <w:rsid w:val="009231B9"/>
  </w:style>
  <w:style w:type="character" w:customStyle="1" w:styleId="contribution">
    <w:name w:val="contribution"/>
    <w:basedOn w:val="DefaultParagraphFont"/>
    <w:rsid w:val="009231B9"/>
  </w:style>
  <w:style w:type="character" w:customStyle="1" w:styleId="a-color-secondary">
    <w:name w:val="a-color-secondary"/>
    <w:basedOn w:val="DefaultParagraphFont"/>
    <w:rsid w:val="009231B9"/>
  </w:style>
  <w:style w:type="paragraph" w:customStyle="1" w:styleId="sbyline">
    <w:name w:val="sbyline"/>
    <w:basedOn w:val="Normal"/>
    <w:qFormat/>
    <w:rsid w:val="009231B9"/>
    <w:pPr>
      <w:spacing w:before="100" w:beforeAutospacing="1" w:after="100" w:afterAutospacing="1"/>
    </w:pPr>
    <w:rPr>
      <w:rFonts w:ascii="Times" w:hAnsi="Times"/>
      <w:sz w:val="20"/>
      <w:szCs w:val="20"/>
    </w:rPr>
  </w:style>
  <w:style w:type="character" w:customStyle="1" w:styleId="ui-author">
    <w:name w:val="ui-author"/>
    <w:basedOn w:val="DefaultParagraphFont"/>
    <w:rsid w:val="009231B9"/>
  </w:style>
  <w:style w:type="character" w:customStyle="1" w:styleId="ui-staffline">
    <w:name w:val="ui-staffline"/>
    <w:basedOn w:val="DefaultParagraphFont"/>
    <w:rsid w:val="009231B9"/>
  </w:style>
  <w:style w:type="paragraph" w:customStyle="1" w:styleId="promotion-tag-p">
    <w:name w:val="promotion-tag-p"/>
    <w:basedOn w:val="Normal"/>
    <w:qFormat/>
    <w:rsid w:val="009231B9"/>
    <w:pPr>
      <w:spacing w:before="100" w:beforeAutospacing="1" w:after="100" w:afterAutospacing="1"/>
    </w:pPr>
    <w:rPr>
      <w:rFonts w:ascii="Times" w:hAnsi="Times"/>
      <w:sz w:val="20"/>
      <w:szCs w:val="20"/>
    </w:rPr>
  </w:style>
  <w:style w:type="character" w:customStyle="1" w:styleId="value">
    <w:name w:val="value"/>
    <w:basedOn w:val="DefaultParagraphFont"/>
    <w:rsid w:val="009231B9"/>
  </w:style>
  <w:style w:type="character" w:customStyle="1" w:styleId="specialissuelabel">
    <w:name w:val="specialissuelabel"/>
    <w:basedOn w:val="DefaultParagraphFont"/>
    <w:rsid w:val="009231B9"/>
  </w:style>
  <w:style w:type="character" w:customStyle="1" w:styleId="wp-smiley">
    <w:name w:val="wp-smiley"/>
    <w:basedOn w:val="DefaultParagraphFont"/>
    <w:rsid w:val="009231B9"/>
  </w:style>
  <w:style w:type="character" w:customStyle="1" w:styleId="artjournal">
    <w:name w:val="art_journal"/>
    <w:basedOn w:val="DefaultParagraphFont"/>
    <w:rsid w:val="009231B9"/>
  </w:style>
  <w:style w:type="character" w:customStyle="1" w:styleId="artdatevolumeissuepart">
    <w:name w:val="art_datevolumeissuepart"/>
    <w:basedOn w:val="DefaultParagraphFont"/>
    <w:rsid w:val="009231B9"/>
  </w:style>
  <w:style w:type="character" w:customStyle="1" w:styleId="artpages">
    <w:name w:val="art_pages"/>
    <w:basedOn w:val="DefaultParagraphFont"/>
    <w:rsid w:val="009231B9"/>
  </w:style>
  <w:style w:type="paragraph" w:customStyle="1" w:styleId="lede">
    <w:name w:val="lede"/>
    <w:basedOn w:val="Normal"/>
    <w:qFormat/>
    <w:rsid w:val="009231B9"/>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9231B9"/>
  </w:style>
  <w:style w:type="character" w:customStyle="1" w:styleId="degree">
    <w:name w:val="degree"/>
    <w:basedOn w:val="DefaultParagraphFont"/>
    <w:rsid w:val="009231B9"/>
  </w:style>
  <w:style w:type="character" w:customStyle="1" w:styleId="major">
    <w:name w:val="major"/>
    <w:basedOn w:val="DefaultParagraphFont"/>
    <w:rsid w:val="009231B9"/>
  </w:style>
  <w:style w:type="character" w:customStyle="1" w:styleId="views">
    <w:name w:val="views"/>
    <w:basedOn w:val="DefaultParagraphFont"/>
    <w:rsid w:val="009231B9"/>
  </w:style>
  <w:style w:type="character" w:customStyle="1" w:styleId="stmainservices">
    <w:name w:val="stmainservices"/>
    <w:basedOn w:val="DefaultParagraphFont"/>
    <w:rsid w:val="009231B9"/>
  </w:style>
  <w:style w:type="character" w:customStyle="1" w:styleId="stbubblehcount">
    <w:name w:val="stbubble_hcount"/>
    <w:basedOn w:val="DefaultParagraphFont"/>
    <w:rsid w:val="009231B9"/>
  </w:style>
  <w:style w:type="paragraph" w:customStyle="1" w:styleId="Document">
    <w:name w:val="_Document"/>
    <w:basedOn w:val="Default"/>
    <w:next w:val="Default"/>
    <w:uiPriority w:val="99"/>
    <w:qFormat/>
    <w:rsid w:val="009231B9"/>
    <w:pPr>
      <w:spacing w:after="0" w:line="240" w:lineRule="auto"/>
    </w:pPr>
    <w:rPr>
      <w:rFonts w:ascii="New Baskerville" w:eastAsiaTheme="minorEastAsia" w:hAnsi="New Baskerville" w:cs="Times New Roman"/>
    </w:rPr>
  </w:style>
  <w:style w:type="paragraph" w:customStyle="1" w:styleId="SubHead1">
    <w:name w:val="_SubHead1"/>
    <w:basedOn w:val="Default"/>
    <w:next w:val="Default"/>
    <w:uiPriority w:val="99"/>
    <w:qFormat/>
    <w:rsid w:val="009231B9"/>
    <w:pPr>
      <w:spacing w:after="0" w:line="240" w:lineRule="auto"/>
    </w:pPr>
    <w:rPr>
      <w:rFonts w:ascii="New Baskerville" w:eastAsiaTheme="minorEastAsia" w:hAnsi="New Baskerville" w:cs="Times New Roman"/>
    </w:rPr>
  </w:style>
  <w:style w:type="paragraph" w:customStyle="1" w:styleId="SubHead2">
    <w:name w:val="_SubHead2"/>
    <w:basedOn w:val="Default"/>
    <w:next w:val="Default"/>
    <w:uiPriority w:val="99"/>
    <w:qFormat/>
    <w:rsid w:val="009231B9"/>
    <w:pPr>
      <w:spacing w:after="0" w:line="240" w:lineRule="auto"/>
    </w:pPr>
    <w:rPr>
      <w:rFonts w:ascii="New Baskerville" w:eastAsiaTheme="minorEastAsia" w:hAnsi="New Baskerville" w:cs="Times New Roman"/>
    </w:rPr>
  </w:style>
  <w:style w:type="paragraph" w:customStyle="1" w:styleId="collapsed-hide">
    <w:name w:val="collapsed-hide"/>
    <w:basedOn w:val="Normal"/>
    <w:qFormat/>
    <w:rsid w:val="009231B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9231B9"/>
  </w:style>
  <w:style w:type="character" w:customStyle="1" w:styleId="tolocaltime">
    <w:name w:val="tolocaltime"/>
    <w:basedOn w:val="DefaultParagraphFont"/>
    <w:rsid w:val="009231B9"/>
  </w:style>
  <w:style w:type="character" w:customStyle="1" w:styleId="pb-byline">
    <w:name w:val="pb-byline"/>
    <w:basedOn w:val="DefaultParagraphFont"/>
    <w:rsid w:val="009231B9"/>
  </w:style>
  <w:style w:type="character" w:customStyle="1" w:styleId="pb-timestamp">
    <w:name w:val="pb-timestamp"/>
    <w:basedOn w:val="DefaultParagraphFont"/>
    <w:rsid w:val="009231B9"/>
  </w:style>
  <w:style w:type="character" w:customStyle="1" w:styleId="posted-on">
    <w:name w:val="posted-on"/>
    <w:basedOn w:val="DefaultParagraphFont"/>
    <w:rsid w:val="009231B9"/>
  </w:style>
  <w:style w:type="paragraph" w:customStyle="1" w:styleId="volissue">
    <w:name w:val="volissue"/>
    <w:basedOn w:val="Normal"/>
    <w:qFormat/>
    <w:rsid w:val="009231B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9231B9"/>
  </w:style>
  <w:style w:type="character" w:customStyle="1" w:styleId="articledate">
    <w:name w:val="articledate"/>
    <w:basedOn w:val="DefaultParagraphFont"/>
    <w:rsid w:val="009231B9"/>
  </w:style>
  <w:style w:type="character" w:customStyle="1" w:styleId="post-byline">
    <w:name w:val="post-byline"/>
    <w:basedOn w:val="DefaultParagraphFont"/>
    <w:rsid w:val="009231B9"/>
  </w:style>
  <w:style w:type="character" w:customStyle="1" w:styleId="metadate">
    <w:name w:val="meta_date"/>
    <w:basedOn w:val="DefaultParagraphFont"/>
    <w:rsid w:val="009231B9"/>
  </w:style>
  <w:style w:type="character" w:customStyle="1" w:styleId="fa">
    <w:name w:val="fa"/>
    <w:basedOn w:val="DefaultParagraphFont"/>
    <w:rsid w:val="009231B9"/>
  </w:style>
  <w:style w:type="character" w:customStyle="1" w:styleId="longname">
    <w:name w:val="longname"/>
    <w:basedOn w:val="DefaultParagraphFont"/>
    <w:rsid w:val="009231B9"/>
  </w:style>
  <w:style w:type="character" w:customStyle="1" w:styleId="echocontainer">
    <w:name w:val="echo_container"/>
    <w:basedOn w:val="DefaultParagraphFont"/>
    <w:rsid w:val="009231B9"/>
  </w:style>
  <w:style w:type="character" w:customStyle="1" w:styleId="comment-display">
    <w:name w:val="comment-display"/>
    <w:basedOn w:val="DefaultParagraphFont"/>
    <w:rsid w:val="009231B9"/>
  </w:style>
  <w:style w:type="paragraph" w:customStyle="1" w:styleId="comment-count-label">
    <w:name w:val="comment-count-label"/>
    <w:basedOn w:val="Normal"/>
    <w:rsid w:val="009231B9"/>
    <w:pPr>
      <w:spacing w:before="100" w:beforeAutospacing="1" w:after="100" w:afterAutospacing="1"/>
    </w:pPr>
    <w:rPr>
      <w:rFonts w:ascii="Times" w:hAnsi="Times"/>
      <w:sz w:val="20"/>
      <w:szCs w:val="20"/>
    </w:rPr>
  </w:style>
  <w:style w:type="character" w:customStyle="1" w:styleId="echo-counter">
    <w:name w:val="echo-counter"/>
    <w:basedOn w:val="DefaultParagraphFont"/>
    <w:rsid w:val="009231B9"/>
  </w:style>
  <w:style w:type="character" w:customStyle="1" w:styleId="discussion-policy">
    <w:name w:val="discussion-policy"/>
    <w:basedOn w:val="DefaultParagraphFont"/>
    <w:rsid w:val="009231B9"/>
  </w:style>
  <w:style w:type="character" w:customStyle="1" w:styleId="echo-apps-conversations-streamcaption">
    <w:name w:val="echo-apps-conversations-streamcaption"/>
    <w:basedOn w:val="DefaultParagraphFont"/>
    <w:rsid w:val="009231B9"/>
  </w:style>
  <w:style w:type="character" w:customStyle="1" w:styleId="echo-streamserver-controls-stream-item-text">
    <w:name w:val="echo-streamserver-controls-stream-item-text"/>
    <w:basedOn w:val="DefaultParagraphFont"/>
    <w:rsid w:val="009231B9"/>
  </w:style>
  <w:style w:type="character" w:customStyle="1" w:styleId="echo-streamserver-controls-facepile-more">
    <w:name w:val="echo-streamserver-controls-facepile-more"/>
    <w:basedOn w:val="DefaultParagraphFont"/>
    <w:rsid w:val="009231B9"/>
  </w:style>
  <w:style w:type="character" w:customStyle="1" w:styleId="echo-primaryfont">
    <w:name w:val="echo-primaryfont"/>
    <w:basedOn w:val="DefaultParagraphFont"/>
    <w:rsid w:val="009231B9"/>
  </w:style>
  <w:style w:type="character" w:customStyle="1" w:styleId="section">
    <w:name w:val="section"/>
    <w:basedOn w:val="DefaultParagraphFont"/>
    <w:rsid w:val="009231B9"/>
  </w:style>
  <w:style w:type="character" w:customStyle="1" w:styleId="wpsr-txt-headline">
    <w:name w:val="wpsr-txt-headline"/>
    <w:basedOn w:val="DefaultParagraphFont"/>
    <w:rsid w:val="009231B9"/>
  </w:style>
  <w:style w:type="character" w:customStyle="1" w:styleId="asset-metabar-author">
    <w:name w:val="asset-metabar-author"/>
    <w:basedOn w:val="DefaultParagraphFont"/>
    <w:rsid w:val="009231B9"/>
  </w:style>
  <w:style w:type="character" w:customStyle="1" w:styleId="asset-metabar-time">
    <w:name w:val="asset-metabar-time"/>
    <w:basedOn w:val="DefaultParagraphFont"/>
    <w:rsid w:val="009231B9"/>
  </w:style>
  <w:style w:type="character" w:customStyle="1" w:styleId="eza-dateline">
    <w:name w:val="eza-dateline"/>
    <w:basedOn w:val="DefaultParagraphFont"/>
    <w:rsid w:val="009231B9"/>
  </w:style>
  <w:style w:type="character" w:customStyle="1" w:styleId="eza-authors">
    <w:name w:val="eza-authors"/>
    <w:basedOn w:val="DefaultParagraphFont"/>
    <w:rsid w:val="009231B9"/>
  </w:style>
  <w:style w:type="character" w:customStyle="1" w:styleId="csmstaff">
    <w:name w:val="csm_staff"/>
    <w:basedOn w:val="DefaultParagraphFont"/>
    <w:rsid w:val="009231B9"/>
  </w:style>
  <w:style w:type="paragraph" w:customStyle="1" w:styleId="mol-para-with-font">
    <w:name w:val="mol-para-with-font"/>
    <w:basedOn w:val="Normal"/>
    <w:rsid w:val="009231B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9231B9"/>
  </w:style>
  <w:style w:type="character" w:customStyle="1" w:styleId="byline-text">
    <w:name w:val="byline-text"/>
    <w:basedOn w:val="DefaultParagraphFont"/>
    <w:rsid w:val="009231B9"/>
  </w:style>
  <w:style w:type="character" w:customStyle="1" w:styleId="itemauthor">
    <w:name w:val="itemauthor"/>
    <w:basedOn w:val="DefaultParagraphFont"/>
    <w:rsid w:val="009231B9"/>
  </w:style>
  <w:style w:type="character" w:customStyle="1" w:styleId="itemdatecreated">
    <w:name w:val="itemdatecreated"/>
    <w:basedOn w:val="DefaultParagraphFont"/>
    <w:rsid w:val="009231B9"/>
  </w:style>
  <w:style w:type="character" w:customStyle="1" w:styleId="slug-metadata-note">
    <w:name w:val="slug-metadata-note"/>
    <w:basedOn w:val="DefaultParagraphFont"/>
    <w:rsid w:val="009231B9"/>
  </w:style>
  <w:style w:type="character" w:customStyle="1" w:styleId="drop-capped">
    <w:name w:val="drop-capped"/>
    <w:basedOn w:val="DefaultParagraphFont"/>
    <w:rsid w:val="009231B9"/>
  </w:style>
  <w:style w:type="paragraph" w:customStyle="1" w:styleId="articleopinion-standfirst">
    <w:name w:val="articleopinion-standfirst"/>
    <w:basedOn w:val="Normal"/>
    <w:rsid w:val="009231B9"/>
    <w:pPr>
      <w:spacing w:before="100" w:beforeAutospacing="1" w:after="100" w:afterAutospacing="1"/>
    </w:pPr>
    <w:rPr>
      <w:rFonts w:ascii="Times" w:hAnsi="Times"/>
      <w:sz w:val="20"/>
      <w:szCs w:val="20"/>
    </w:rPr>
  </w:style>
  <w:style w:type="paragraph" w:customStyle="1" w:styleId="snippet">
    <w:name w:val="snippet"/>
    <w:basedOn w:val="Normal"/>
    <w:rsid w:val="009231B9"/>
    <w:pPr>
      <w:spacing w:before="100" w:beforeAutospacing="1" w:after="100" w:afterAutospacing="1"/>
    </w:pPr>
    <w:rPr>
      <w:rFonts w:ascii="Times" w:hAnsi="Times"/>
      <w:sz w:val="20"/>
      <w:szCs w:val="20"/>
    </w:rPr>
  </w:style>
  <w:style w:type="character" w:customStyle="1" w:styleId="thetitle">
    <w:name w:val="the_title"/>
    <w:basedOn w:val="DefaultParagraphFont"/>
    <w:rsid w:val="009231B9"/>
  </w:style>
  <w:style w:type="character" w:customStyle="1" w:styleId="view-count">
    <w:name w:val="view-count"/>
    <w:basedOn w:val="DefaultParagraphFont"/>
    <w:rsid w:val="009231B9"/>
  </w:style>
  <w:style w:type="character" w:customStyle="1" w:styleId="rupee">
    <w:name w:val="rupee"/>
    <w:basedOn w:val="DefaultParagraphFont"/>
    <w:rsid w:val="009231B9"/>
  </w:style>
  <w:style w:type="character" w:customStyle="1" w:styleId="grey1">
    <w:name w:val="grey1"/>
    <w:basedOn w:val="DefaultParagraphFont"/>
    <w:rsid w:val="009231B9"/>
  </w:style>
  <w:style w:type="paragraph" w:customStyle="1" w:styleId="Pa13">
    <w:name w:val="Pa13"/>
    <w:basedOn w:val="Default"/>
    <w:next w:val="Default"/>
    <w:uiPriority w:val="99"/>
    <w:rsid w:val="009231B9"/>
    <w:pPr>
      <w:spacing w:after="0" w:line="201" w:lineRule="atLeast"/>
    </w:pPr>
    <w:rPr>
      <w:rFonts w:eastAsiaTheme="minorEastAsia" w:cs="Times New Roman"/>
    </w:rPr>
  </w:style>
  <w:style w:type="paragraph" w:customStyle="1" w:styleId="Pa14">
    <w:name w:val="Pa14"/>
    <w:basedOn w:val="Default"/>
    <w:next w:val="Default"/>
    <w:uiPriority w:val="99"/>
    <w:qFormat/>
    <w:rsid w:val="009231B9"/>
    <w:pPr>
      <w:spacing w:after="0" w:line="241" w:lineRule="atLeast"/>
    </w:pPr>
    <w:rPr>
      <w:rFonts w:eastAsiaTheme="minorEastAsia" w:cs="Times New Roman"/>
    </w:rPr>
  </w:style>
  <w:style w:type="paragraph" w:customStyle="1" w:styleId="Pa9">
    <w:name w:val="Pa9"/>
    <w:basedOn w:val="Default"/>
    <w:next w:val="Default"/>
    <w:uiPriority w:val="99"/>
    <w:rsid w:val="009231B9"/>
    <w:pPr>
      <w:spacing w:after="0" w:line="241" w:lineRule="atLeast"/>
    </w:pPr>
    <w:rPr>
      <w:rFonts w:ascii="Gill Sans" w:eastAsiaTheme="minorEastAsia" w:hAnsi="Gill Sans" w:cs="Times New Roman"/>
    </w:rPr>
  </w:style>
  <w:style w:type="character" w:customStyle="1" w:styleId="bureau">
    <w:name w:val="bureau"/>
    <w:basedOn w:val="DefaultParagraphFont"/>
    <w:rsid w:val="009231B9"/>
  </w:style>
  <w:style w:type="character" w:customStyle="1" w:styleId="reporttitle">
    <w:name w:val="report_title"/>
    <w:basedOn w:val="DefaultParagraphFont"/>
    <w:rsid w:val="009231B9"/>
  </w:style>
  <w:style w:type="character" w:customStyle="1" w:styleId="documenttype-longreleases">
    <w:name w:val="document_type_-_long_releases"/>
    <w:basedOn w:val="DefaultParagraphFont"/>
    <w:rsid w:val="009231B9"/>
  </w:style>
  <w:style w:type="character" w:customStyle="1" w:styleId="alt-date">
    <w:name w:val="alt-date"/>
    <w:basedOn w:val="DefaultParagraphFont"/>
    <w:rsid w:val="009231B9"/>
  </w:style>
  <w:style w:type="character" w:customStyle="1" w:styleId="entry-byline">
    <w:name w:val="entry-byline"/>
    <w:basedOn w:val="DefaultParagraphFont"/>
    <w:rsid w:val="009231B9"/>
  </w:style>
  <w:style w:type="character" w:customStyle="1" w:styleId="taglinecontrib">
    <w:name w:val="tagline_contrib"/>
    <w:basedOn w:val="DefaultParagraphFont"/>
    <w:rsid w:val="009231B9"/>
  </w:style>
  <w:style w:type="character" w:customStyle="1" w:styleId="articledate0">
    <w:name w:val="article_date"/>
    <w:basedOn w:val="DefaultParagraphFont"/>
    <w:rsid w:val="009231B9"/>
  </w:style>
  <w:style w:type="paragraph" w:customStyle="1" w:styleId="hg-daily">
    <w:name w:val="hg-daily"/>
    <w:basedOn w:val="Normal"/>
    <w:rsid w:val="009231B9"/>
    <w:pPr>
      <w:spacing w:before="100" w:beforeAutospacing="1" w:after="100" w:afterAutospacing="1"/>
    </w:pPr>
    <w:rPr>
      <w:rFonts w:ascii="Times" w:hAnsi="Times"/>
      <w:sz w:val="20"/>
      <w:szCs w:val="20"/>
    </w:rPr>
  </w:style>
  <w:style w:type="paragraph" w:customStyle="1" w:styleId="buttonheading">
    <w:name w:val="buttonheading"/>
    <w:basedOn w:val="Normal"/>
    <w:rsid w:val="009231B9"/>
    <w:pPr>
      <w:spacing w:before="100" w:beforeAutospacing="1" w:after="100" w:afterAutospacing="1"/>
    </w:pPr>
    <w:rPr>
      <w:rFonts w:ascii="Times" w:hAnsi="Times"/>
      <w:sz w:val="20"/>
      <w:szCs w:val="20"/>
    </w:rPr>
  </w:style>
  <w:style w:type="character" w:customStyle="1" w:styleId="createdate">
    <w:name w:val="createdate"/>
    <w:basedOn w:val="DefaultParagraphFont"/>
    <w:rsid w:val="009231B9"/>
  </w:style>
  <w:style w:type="paragraph" w:customStyle="1" w:styleId="p">
    <w:name w:val="p"/>
    <w:basedOn w:val="Normal"/>
    <w:qFormat/>
    <w:rsid w:val="009231B9"/>
    <w:pPr>
      <w:spacing w:before="100" w:beforeAutospacing="1" w:after="100" w:afterAutospacing="1"/>
    </w:pPr>
    <w:rPr>
      <w:rFonts w:ascii="Times" w:hAnsi="Times"/>
      <w:sz w:val="20"/>
      <w:szCs w:val="20"/>
    </w:rPr>
  </w:style>
  <w:style w:type="character" w:customStyle="1" w:styleId="text-label">
    <w:name w:val="text-label"/>
    <w:basedOn w:val="DefaultParagraphFont"/>
    <w:rsid w:val="009231B9"/>
  </w:style>
  <w:style w:type="character" w:customStyle="1" w:styleId="metad">
    <w:name w:val="metad"/>
    <w:rsid w:val="009231B9"/>
  </w:style>
  <w:style w:type="character" w:customStyle="1" w:styleId="justify1">
    <w:name w:val="justify1"/>
    <w:rsid w:val="009231B9"/>
  </w:style>
  <w:style w:type="paragraph" w:customStyle="1" w:styleId="TOC3Char">
    <w:name w:val="TOC 3 Char"/>
    <w:basedOn w:val="Normal"/>
    <w:next w:val="Normal"/>
    <w:rsid w:val="009231B9"/>
    <w:rPr>
      <w:szCs w:val="20"/>
    </w:rPr>
  </w:style>
  <w:style w:type="paragraph" w:customStyle="1" w:styleId="TOC1Char">
    <w:name w:val="TOC 1 Char"/>
    <w:basedOn w:val="Normal"/>
    <w:next w:val="Normal"/>
    <w:rsid w:val="009231B9"/>
    <w:rPr>
      <w:b/>
      <w:szCs w:val="20"/>
    </w:rPr>
  </w:style>
  <w:style w:type="paragraph" w:customStyle="1" w:styleId="ColorfulGrid-Accent11">
    <w:name w:val="Colorful Grid - Accent 11"/>
    <w:basedOn w:val="Normal"/>
    <w:next w:val="Normal"/>
    <w:uiPriority w:val="29"/>
    <w:qFormat/>
    <w:rsid w:val="009231B9"/>
    <w:pPr>
      <w:jc w:val="both"/>
    </w:pPr>
    <w:rPr>
      <w:i/>
      <w:iCs/>
      <w:color w:val="000000"/>
    </w:rPr>
  </w:style>
  <w:style w:type="character" w:customStyle="1" w:styleId="MediumGrid11">
    <w:name w:val="Medium Grid 11"/>
    <w:uiPriority w:val="99"/>
    <w:rsid w:val="009231B9"/>
    <w:rPr>
      <w:color w:val="808080"/>
    </w:rPr>
  </w:style>
  <w:style w:type="paragraph" w:customStyle="1" w:styleId="PlaceholderText2">
    <w:name w:val="Placeholder Text2"/>
    <w:basedOn w:val="Normal"/>
    <w:uiPriority w:val="99"/>
    <w:rsid w:val="009231B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9231B9"/>
    <w:pPr>
      <w:keepNext/>
      <w:tabs>
        <w:tab w:val="num" w:pos="1440"/>
      </w:tabs>
      <w:ind w:left="1800" w:hanging="360"/>
      <w:outlineLvl w:val="2"/>
    </w:pPr>
    <w:rPr>
      <w:rFonts w:eastAsia="MS Gothic"/>
    </w:rPr>
  </w:style>
  <w:style w:type="paragraph" w:customStyle="1" w:styleId="LightList1">
    <w:name w:val="Light List1"/>
    <w:basedOn w:val="Normal"/>
    <w:rsid w:val="009231B9"/>
    <w:pPr>
      <w:keepNext/>
      <w:tabs>
        <w:tab w:val="num" w:pos="2160"/>
      </w:tabs>
      <w:ind w:left="2520" w:hanging="360"/>
      <w:outlineLvl w:val="3"/>
    </w:pPr>
    <w:rPr>
      <w:rFonts w:eastAsia="MS Gothic"/>
    </w:rPr>
  </w:style>
  <w:style w:type="paragraph" w:customStyle="1" w:styleId="LightGrid1">
    <w:name w:val="Light Grid1"/>
    <w:basedOn w:val="Normal"/>
    <w:rsid w:val="009231B9"/>
    <w:pPr>
      <w:keepNext/>
      <w:tabs>
        <w:tab w:val="num" w:pos="2880"/>
      </w:tabs>
      <w:ind w:left="3240" w:hanging="360"/>
      <w:outlineLvl w:val="4"/>
    </w:pPr>
    <w:rPr>
      <w:rFonts w:eastAsia="MS Gothic"/>
    </w:rPr>
  </w:style>
  <w:style w:type="paragraph" w:customStyle="1" w:styleId="MediumShading11">
    <w:name w:val="Medium Shading 11"/>
    <w:basedOn w:val="Normal"/>
    <w:rsid w:val="009231B9"/>
    <w:pPr>
      <w:keepNext/>
      <w:tabs>
        <w:tab w:val="num" w:pos="3600"/>
      </w:tabs>
      <w:ind w:left="3960" w:hanging="360"/>
      <w:outlineLvl w:val="5"/>
    </w:pPr>
    <w:rPr>
      <w:rFonts w:eastAsia="MS Gothic"/>
    </w:rPr>
  </w:style>
  <w:style w:type="paragraph" w:customStyle="1" w:styleId="MediumShading21">
    <w:name w:val="Medium Shading 21"/>
    <w:basedOn w:val="Normal"/>
    <w:rsid w:val="009231B9"/>
    <w:pPr>
      <w:keepNext/>
      <w:tabs>
        <w:tab w:val="num" w:pos="4320"/>
      </w:tabs>
      <w:ind w:left="4680" w:hanging="360"/>
      <w:outlineLvl w:val="6"/>
    </w:pPr>
    <w:rPr>
      <w:rFonts w:eastAsia="MS Gothic"/>
    </w:rPr>
  </w:style>
  <w:style w:type="paragraph" w:customStyle="1" w:styleId="MediumList11">
    <w:name w:val="Medium List 11"/>
    <w:basedOn w:val="Normal"/>
    <w:rsid w:val="009231B9"/>
    <w:pPr>
      <w:keepNext/>
      <w:tabs>
        <w:tab w:val="num" w:pos="5040"/>
      </w:tabs>
      <w:ind w:left="5400" w:hanging="360"/>
      <w:outlineLvl w:val="7"/>
    </w:pPr>
    <w:rPr>
      <w:rFonts w:eastAsia="MS Gothic"/>
    </w:rPr>
  </w:style>
  <w:style w:type="paragraph" w:customStyle="1" w:styleId="MediumList21">
    <w:name w:val="Medium List 21"/>
    <w:basedOn w:val="Normal"/>
    <w:rsid w:val="009231B9"/>
    <w:pPr>
      <w:keepNext/>
      <w:tabs>
        <w:tab w:val="num" w:pos="5760"/>
      </w:tabs>
      <w:ind w:left="6120" w:hanging="360"/>
      <w:outlineLvl w:val="8"/>
    </w:pPr>
    <w:rPr>
      <w:rFonts w:eastAsia="MS Gothic"/>
    </w:rPr>
  </w:style>
  <w:style w:type="paragraph" w:customStyle="1" w:styleId="bylinejb">
    <w:name w:val="bylinejb"/>
    <w:basedOn w:val="Normal"/>
    <w:rsid w:val="009231B9"/>
    <w:pPr>
      <w:spacing w:before="100" w:beforeAutospacing="1" w:after="100" w:afterAutospacing="1"/>
    </w:pPr>
    <w:rPr>
      <w:rFonts w:ascii="Times" w:hAnsi="Times"/>
      <w:sz w:val="20"/>
      <w:szCs w:val="20"/>
    </w:rPr>
  </w:style>
  <w:style w:type="paragraph" w:customStyle="1" w:styleId="bylineaffiliation">
    <w:name w:val="bylineaffiliation"/>
    <w:basedOn w:val="Normal"/>
    <w:rsid w:val="009231B9"/>
    <w:pPr>
      <w:spacing w:before="100" w:beforeAutospacing="1" w:after="100" w:afterAutospacing="1"/>
    </w:pPr>
    <w:rPr>
      <w:rFonts w:ascii="Times" w:hAnsi="Times"/>
      <w:sz w:val="20"/>
      <w:szCs w:val="20"/>
    </w:rPr>
  </w:style>
  <w:style w:type="character" w:customStyle="1" w:styleId="apple-tab-span">
    <w:name w:val="apple-tab-span"/>
    <w:basedOn w:val="DefaultParagraphFont"/>
    <w:rsid w:val="009231B9"/>
  </w:style>
  <w:style w:type="character" w:customStyle="1" w:styleId="s2">
    <w:name w:val="s2"/>
    <w:basedOn w:val="DefaultParagraphFont"/>
    <w:rsid w:val="009231B9"/>
  </w:style>
  <w:style w:type="character" w:customStyle="1" w:styleId="s1">
    <w:name w:val="s1"/>
    <w:basedOn w:val="DefaultParagraphFont"/>
    <w:rsid w:val="009231B9"/>
  </w:style>
  <w:style w:type="paragraph" w:customStyle="1" w:styleId="LanguageEditing">
    <w:name w:val="Language Editing"/>
    <w:basedOn w:val="Normal"/>
    <w:link w:val="LanguageEditingChar"/>
    <w:qFormat/>
    <w:rsid w:val="009231B9"/>
    <w:rPr>
      <w:strike/>
    </w:rPr>
  </w:style>
  <w:style w:type="character" w:customStyle="1" w:styleId="LanguageEditingChar">
    <w:name w:val="Language Editing Char"/>
    <w:basedOn w:val="DefaultParagraphFont"/>
    <w:link w:val="LanguageEditing"/>
    <w:locked/>
    <w:rsid w:val="009231B9"/>
    <w:rPr>
      <w:rFonts w:ascii="Calibri" w:hAnsi="Calibri" w:cs="Calibri"/>
      <w:strike/>
      <w:sz w:val="26"/>
    </w:rPr>
  </w:style>
  <w:style w:type="character" w:customStyle="1" w:styleId="action-menu-toggled-item">
    <w:name w:val="action-menu-toggled-item"/>
    <w:basedOn w:val="DefaultParagraphFont"/>
    <w:rsid w:val="009231B9"/>
    <w:rPr>
      <w:rFonts w:ascii="Times New Roman" w:hAnsi="Times New Roman"/>
    </w:rPr>
  </w:style>
  <w:style w:type="character" w:customStyle="1" w:styleId="1Tag">
    <w:name w:val="1) Tag"/>
    <w:rsid w:val="009231B9"/>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9231B9"/>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9231B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9231B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9231B9"/>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9231B9"/>
    <w:pPr>
      <w:pBdr>
        <w:bottom w:val="single" w:sz="12" w:space="1" w:color="auto"/>
      </w:pBdr>
      <w:jc w:val="center"/>
      <w:outlineLvl w:val="0"/>
    </w:pPr>
    <w:rPr>
      <w:b/>
      <w:caps/>
      <w:sz w:val="40"/>
      <w:szCs w:val="40"/>
    </w:rPr>
  </w:style>
  <w:style w:type="character" w:customStyle="1" w:styleId="HeaderInitialChar">
    <w:name w:val="Header Initial Char"/>
    <w:link w:val="HeaderInitial"/>
    <w:rsid w:val="009231B9"/>
    <w:rPr>
      <w:rFonts w:ascii="Calibri" w:hAnsi="Calibri" w:cs="Calibri"/>
      <w:b/>
      <w:caps/>
      <w:sz w:val="40"/>
      <w:szCs w:val="40"/>
    </w:rPr>
  </w:style>
  <w:style w:type="paragraph" w:customStyle="1" w:styleId="Strikethrough0">
    <w:name w:val="Strikethrough"/>
    <w:basedOn w:val="Normal"/>
    <w:link w:val="StrikethroughChar"/>
    <w:qFormat/>
    <w:rsid w:val="009231B9"/>
    <w:rPr>
      <w:strike/>
    </w:rPr>
  </w:style>
  <w:style w:type="character" w:customStyle="1" w:styleId="StrikethroughChar">
    <w:name w:val="Strikethrough Char"/>
    <w:basedOn w:val="DefaultParagraphFont"/>
    <w:link w:val="Strikethrough0"/>
    <w:rsid w:val="009231B9"/>
    <w:rPr>
      <w:rFonts w:ascii="Calibri" w:hAnsi="Calibri" w:cs="Calibri"/>
      <w:strike/>
      <w:sz w:val="26"/>
    </w:rPr>
  </w:style>
  <w:style w:type="character" w:styleId="SubtleReference">
    <w:name w:val="Subtle Reference"/>
    <w:basedOn w:val="DefaultParagraphFont"/>
    <w:uiPriority w:val="31"/>
    <w:rsid w:val="009231B9"/>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9231B9"/>
    <w:rPr>
      <w:rFonts w:asciiTheme="minorHAnsi" w:hAnsiTheme="minorHAnsi"/>
      <w:bCs/>
      <w:sz w:val="16"/>
    </w:rPr>
  </w:style>
  <w:style w:type="character" w:customStyle="1" w:styleId="BoxBoldUnderline">
    <w:name w:val="Box Bold Underline"/>
    <w:rsid w:val="009231B9"/>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9231B9"/>
  </w:style>
  <w:style w:type="character" w:customStyle="1" w:styleId="NormalF6Char">
    <w:name w:val="Normal F6 Char"/>
    <w:link w:val="NormalF6"/>
    <w:rsid w:val="009231B9"/>
    <w:rPr>
      <w:rFonts w:ascii="Calibri" w:hAnsi="Calibri" w:cs="Calibri"/>
      <w:sz w:val="26"/>
    </w:rPr>
  </w:style>
  <w:style w:type="paragraph" w:customStyle="1" w:styleId="TagNew">
    <w:name w:val="Tag New"/>
    <w:qFormat/>
    <w:rsid w:val="009231B9"/>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9231B9"/>
    <w:rPr>
      <w:b/>
      <w:bCs/>
      <w:sz w:val="20"/>
      <w:u w:val="single"/>
      <w:bdr w:val="single" w:sz="4" w:space="0" w:color="auto"/>
    </w:rPr>
  </w:style>
  <w:style w:type="character" w:customStyle="1" w:styleId="postdate">
    <w:name w:val="post_date"/>
    <w:rsid w:val="009231B9"/>
  </w:style>
  <w:style w:type="character" w:customStyle="1" w:styleId="moretop">
    <w:name w:val="more_top"/>
    <w:rsid w:val="009231B9"/>
  </w:style>
  <w:style w:type="paragraph" w:customStyle="1" w:styleId="TagNew0">
    <w:name w:val="Tag_New"/>
    <w:qFormat/>
    <w:rsid w:val="009231B9"/>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9231B9"/>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9231B9"/>
    <w:pPr>
      <w:spacing w:before="100" w:beforeAutospacing="1" w:after="100" w:afterAutospacing="1"/>
    </w:pPr>
  </w:style>
  <w:style w:type="character" w:customStyle="1" w:styleId="ReadstuffChar">
    <w:name w:val="Read stuff Char"/>
    <w:rsid w:val="009231B9"/>
    <w:rPr>
      <w:rFonts w:ascii="Georgia" w:hAnsi="Georgia"/>
    </w:rPr>
  </w:style>
  <w:style w:type="character" w:customStyle="1" w:styleId="StyleDebateUnderline10pt">
    <w:name w:val="Style Debate Underline + 10 pt"/>
    <w:basedOn w:val="DefaultParagraphFont"/>
    <w:rsid w:val="009231B9"/>
    <w:rPr>
      <w:rFonts w:ascii="Times New Roman" w:hAnsi="Times New Roman"/>
      <w:sz w:val="20"/>
      <w:szCs w:val="20"/>
      <w:u w:val="single"/>
    </w:rPr>
  </w:style>
  <w:style w:type="paragraph" w:customStyle="1" w:styleId="StyleStyleStyleCNA9ptBefore1pt8ptPatternClear">
    <w:name w:val="Style Style Style CN A + 9 pt Before:  1 pt + 8 pt + Pattern: Clear..."/>
    <w:basedOn w:val="Normal"/>
    <w:autoRedefine/>
    <w:rsid w:val="009231B9"/>
    <w:pPr>
      <w:keepLines/>
      <w:shd w:val="clear" w:color="auto" w:fill="FFFFFF"/>
      <w:tabs>
        <w:tab w:val="left" w:pos="3870"/>
      </w:tabs>
      <w:spacing w:before="60" w:line="170" w:lineRule="exact"/>
      <w:ind w:left="504" w:hanging="288"/>
    </w:pPr>
    <w:rPr>
      <w:snapToGrid w:val="0"/>
      <w:sz w:val="16"/>
      <w:szCs w:val="20"/>
    </w:rPr>
  </w:style>
  <w:style w:type="character" w:customStyle="1" w:styleId="formatp">
    <w:name w:val="formatp"/>
    <w:rsid w:val="009231B9"/>
  </w:style>
  <w:style w:type="character" w:customStyle="1" w:styleId="yshortcutscs4-ndcor">
    <w:name w:val="yshortcuts cs4-ndcor"/>
    <w:rsid w:val="009231B9"/>
  </w:style>
  <w:style w:type="character" w:customStyle="1" w:styleId="price">
    <w:name w:val="price"/>
    <w:rsid w:val="009231B9"/>
  </w:style>
  <w:style w:type="character" w:customStyle="1" w:styleId="price-change">
    <w:name w:val="price-change"/>
    <w:rsid w:val="009231B9"/>
  </w:style>
  <w:style w:type="character" w:customStyle="1" w:styleId="percent-change">
    <w:name w:val="percent-change"/>
    <w:rsid w:val="009231B9"/>
  </w:style>
  <w:style w:type="character" w:customStyle="1" w:styleId="bibfont">
    <w:name w:val="bibfont"/>
    <w:rsid w:val="009231B9"/>
    <w:rPr>
      <w:rFonts w:cs="Times New Roman"/>
    </w:rPr>
  </w:style>
  <w:style w:type="paragraph" w:customStyle="1" w:styleId="underlined1">
    <w:name w:val="underlined1"/>
    <w:next w:val="Normal"/>
    <w:autoRedefine/>
    <w:rsid w:val="009231B9"/>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9231B9"/>
    <w:rPr>
      <w:b/>
      <w:lang w:val="x-none" w:eastAsia="x-none"/>
    </w:rPr>
  </w:style>
  <w:style w:type="character" w:customStyle="1" w:styleId="SourceBoldedChar">
    <w:name w:val="Source Bolded Char"/>
    <w:link w:val="SourceBolded"/>
    <w:rsid w:val="009231B9"/>
    <w:rPr>
      <w:rFonts w:ascii="Calibri" w:hAnsi="Calibri" w:cs="Calibri"/>
      <w:b/>
      <w:sz w:val="26"/>
      <w:lang w:val="x-none" w:eastAsia="x-none"/>
    </w:rPr>
  </w:style>
  <w:style w:type="paragraph" w:customStyle="1" w:styleId="CardDownSize">
    <w:name w:val="CardDownSize"/>
    <w:basedOn w:val="Normal"/>
    <w:link w:val="CardDownSizeChar"/>
    <w:rsid w:val="009231B9"/>
    <w:rPr>
      <w:rFonts w:eastAsia="Calibri"/>
      <w:sz w:val="16"/>
      <w:szCs w:val="20"/>
      <w:lang w:val="x-none" w:eastAsia="x-none"/>
    </w:rPr>
  </w:style>
  <w:style w:type="character" w:customStyle="1" w:styleId="CardDownSizeChar">
    <w:name w:val="CardDownSize Char"/>
    <w:link w:val="CardDownSize"/>
    <w:rsid w:val="009231B9"/>
    <w:rPr>
      <w:rFonts w:ascii="Calibri" w:eastAsia="Calibri" w:hAnsi="Calibri" w:cs="Calibri"/>
      <w:sz w:val="16"/>
      <w:szCs w:val="20"/>
      <w:lang w:val="x-none" w:eastAsia="x-none"/>
    </w:rPr>
  </w:style>
  <w:style w:type="paragraph" w:customStyle="1" w:styleId="Citation10">
    <w:name w:val="Citation1"/>
    <w:basedOn w:val="Normal"/>
    <w:link w:val="Citation1Char"/>
    <w:qFormat/>
    <w:rsid w:val="009231B9"/>
    <w:rPr>
      <w:rFonts w:eastAsia="Calibri"/>
      <w:b/>
      <w:u w:val="single"/>
      <w:lang w:val="x-none" w:eastAsia="x-none"/>
    </w:rPr>
  </w:style>
  <w:style w:type="character" w:customStyle="1" w:styleId="Citation1Char">
    <w:name w:val="Citation1 Char"/>
    <w:link w:val="Citation10"/>
    <w:rsid w:val="009231B9"/>
    <w:rPr>
      <w:rFonts w:ascii="Calibri" w:eastAsia="Calibri" w:hAnsi="Calibri" w:cs="Calibri"/>
      <w:b/>
      <w:sz w:val="26"/>
      <w:u w:val="single"/>
      <w:lang w:val="x-none" w:eastAsia="x-none"/>
    </w:rPr>
  </w:style>
  <w:style w:type="character" w:customStyle="1" w:styleId="TaglineChar">
    <w:name w:val="Tagline Char"/>
    <w:link w:val="Tagline0"/>
    <w:rsid w:val="009231B9"/>
    <w:rPr>
      <w:rFonts w:ascii="Calibri" w:hAnsi="Calibri" w:cs="Calibri"/>
      <w:b/>
      <w:sz w:val="26"/>
    </w:rPr>
  </w:style>
  <w:style w:type="character" w:customStyle="1" w:styleId="boldciteChar1">
    <w:name w:val="bold cite Char1"/>
    <w:rsid w:val="009231B9"/>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9231B9"/>
  </w:style>
  <w:style w:type="character" w:customStyle="1" w:styleId="leveluptitle">
    <w:name w:val="leveluptitle"/>
    <w:basedOn w:val="DefaultParagraphFont"/>
    <w:rsid w:val="009231B9"/>
  </w:style>
  <w:style w:type="character" w:customStyle="1" w:styleId="Irrelevant6fontChar">
    <w:name w:val="Irrelevant (6 font) Char"/>
    <w:basedOn w:val="DefaultParagraphFont"/>
    <w:link w:val="Irrelevant6font"/>
    <w:rsid w:val="009231B9"/>
    <w:rPr>
      <w:rFonts w:ascii="Calibri" w:eastAsia="Calibri" w:hAnsi="Calibri" w:cs="Calibri"/>
      <w:sz w:val="12"/>
      <w:szCs w:val="12"/>
    </w:rPr>
  </w:style>
  <w:style w:type="numbering" w:customStyle="1" w:styleId="NoList11111">
    <w:name w:val="No List11111"/>
    <w:next w:val="NoList"/>
    <w:uiPriority w:val="99"/>
    <w:semiHidden/>
    <w:unhideWhenUsed/>
    <w:rsid w:val="009231B9"/>
  </w:style>
  <w:style w:type="paragraph" w:customStyle="1" w:styleId="Non-NavPanelTag">
    <w:name w:val="Non-Nav Panel Tag"/>
    <w:basedOn w:val="Normal"/>
    <w:qFormat/>
    <w:rsid w:val="009231B9"/>
    <w:rPr>
      <w:b/>
    </w:rPr>
  </w:style>
  <w:style w:type="character" w:customStyle="1" w:styleId="Hyperlink3">
    <w:name w:val="Hyperlink.3"/>
    <w:basedOn w:val="DefaultParagraphFont"/>
    <w:rsid w:val="009231B9"/>
    <w:rPr>
      <w:sz w:val="18"/>
      <w:szCs w:val="18"/>
    </w:rPr>
  </w:style>
  <w:style w:type="character" w:customStyle="1" w:styleId="Hyperlink40">
    <w:name w:val="Hyperlink.4"/>
    <w:basedOn w:val="DefaultParagraphFont"/>
    <w:rsid w:val="009231B9"/>
    <w:rPr>
      <w:sz w:val="18"/>
      <w:szCs w:val="18"/>
    </w:rPr>
  </w:style>
  <w:style w:type="character" w:customStyle="1" w:styleId="SmallCharChar">
    <w:name w:val="Small Char Char"/>
    <w:basedOn w:val="DefaultParagraphFont"/>
    <w:rsid w:val="009231B9"/>
    <w:rPr>
      <w:sz w:val="17"/>
      <w:szCs w:val="24"/>
      <w:lang w:val="en-US" w:eastAsia="en-US" w:bidi="ar-SA"/>
    </w:rPr>
  </w:style>
  <w:style w:type="paragraph" w:customStyle="1" w:styleId="TagsFutura">
    <w:name w:val="TagsFutura"/>
    <w:basedOn w:val="Normal"/>
    <w:next w:val="Cites"/>
    <w:rsid w:val="009231B9"/>
    <w:rPr>
      <w:rFonts w:ascii="Futura" w:eastAsia="Times" w:hAnsi="Futura"/>
      <w:b/>
      <w:caps/>
      <w:sz w:val="18"/>
      <w:szCs w:val="20"/>
    </w:rPr>
  </w:style>
  <w:style w:type="paragraph" w:customStyle="1" w:styleId="DebateTag0">
    <w:name w:val="DebateTag"/>
    <w:basedOn w:val="Normal"/>
    <w:qFormat/>
    <w:rsid w:val="009231B9"/>
    <w:rPr>
      <w:rFonts w:eastAsia="Calibri"/>
      <w:b/>
    </w:rPr>
  </w:style>
  <w:style w:type="paragraph" w:customStyle="1" w:styleId="StyleHeading4TagNotBold">
    <w:name w:val="Style Heading 4Tag + Not Bold"/>
    <w:basedOn w:val="Heading4"/>
    <w:rsid w:val="009231B9"/>
    <w:pPr>
      <w:spacing w:before="200"/>
    </w:pPr>
    <w:rPr>
      <w:bCs/>
      <w:sz w:val="22"/>
    </w:rPr>
  </w:style>
  <w:style w:type="paragraph" w:customStyle="1" w:styleId="Aa">
    <w:name w:val="A"/>
    <w:basedOn w:val="Default"/>
    <w:next w:val="Default"/>
    <w:rsid w:val="009231B9"/>
    <w:pPr>
      <w:spacing w:after="0" w:line="240" w:lineRule="auto"/>
    </w:pPr>
    <w:rPr>
      <w:rFonts w:eastAsia="Times New Roman" w:cs="Times New Roman"/>
      <w:lang w:bidi="en-US"/>
    </w:rPr>
  </w:style>
  <w:style w:type="character" w:customStyle="1" w:styleId="ac">
    <w:name w:val="••••"/>
    <w:rsid w:val="009231B9"/>
    <w:rPr>
      <w:color w:val="000000"/>
    </w:rPr>
  </w:style>
  <w:style w:type="character" w:customStyle="1" w:styleId="UL-Bold">
    <w:name w:val="UL-Bold"/>
    <w:basedOn w:val="DefaultParagraphFont"/>
    <w:rsid w:val="009231B9"/>
    <w:rPr>
      <w:u w:val="thick"/>
    </w:rPr>
  </w:style>
  <w:style w:type="character" w:customStyle="1" w:styleId="UL-None">
    <w:name w:val="UL-None"/>
    <w:basedOn w:val="DefaultParagraphFont"/>
    <w:rsid w:val="009231B9"/>
    <w:rPr>
      <w:u w:val="none"/>
    </w:rPr>
  </w:style>
  <w:style w:type="character" w:customStyle="1" w:styleId="FontStyle19">
    <w:name w:val="Font Style19"/>
    <w:basedOn w:val="DefaultParagraphFont"/>
    <w:uiPriority w:val="99"/>
    <w:rsid w:val="009231B9"/>
    <w:rPr>
      <w:rFonts w:ascii="Times New Roman" w:hAnsi="Times New Roman" w:cs="Times New Roman"/>
      <w:sz w:val="18"/>
      <w:szCs w:val="18"/>
    </w:rPr>
  </w:style>
  <w:style w:type="character" w:customStyle="1" w:styleId="UnderlineBox">
    <w:name w:val="Underline + Box"/>
    <w:uiPriority w:val="1"/>
    <w:qFormat/>
    <w:rsid w:val="009231B9"/>
    <w:rPr>
      <w:rFonts w:ascii="Georgia" w:hAnsi="Georgia"/>
      <w:b w:val="0"/>
      <w:sz w:val="22"/>
      <w:u w:val="single"/>
      <w:bdr w:val="single" w:sz="4" w:space="0" w:color="auto"/>
    </w:rPr>
  </w:style>
  <w:style w:type="character" w:customStyle="1" w:styleId="10ptnotbold">
    <w:name w:val="10ptnotbold"/>
    <w:basedOn w:val="DefaultParagraphFont"/>
    <w:rsid w:val="009231B9"/>
    <w:rPr>
      <w:sz w:val="20"/>
    </w:rPr>
  </w:style>
  <w:style w:type="paragraph" w:customStyle="1" w:styleId="ALLCAPS">
    <w:name w:val="ALL CAPS"/>
    <w:basedOn w:val="Normal"/>
    <w:link w:val="ALLCAPSChar"/>
    <w:qFormat/>
    <w:rsid w:val="009231B9"/>
    <w:rPr>
      <w:b/>
      <w:caps/>
      <w:szCs w:val="20"/>
    </w:rPr>
  </w:style>
  <w:style w:type="character" w:customStyle="1" w:styleId="kn">
    <w:name w:val="kn"/>
    <w:basedOn w:val="DefaultParagraphFont"/>
    <w:rsid w:val="009231B9"/>
  </w:style>
  <w:style w:type="paragraph" w:customStyle="1" w:styleId="StyleCardworksLinespacingsingle">
    <w:name w:val="Style Card works + Line spacing:  single"/>
    <w:basedOn w:val="Normal"/>
    <w:link w:val="StyleCardworksLinespacingsingleChar"/>
    <w:qFormat/>
    <w:rsid w:val="009231B9"/>
    <w:pPr>
      <w:suppressAutoHyphens/>
    </w:pPr>
    <w:rPr>
      <w:spacing w:val="-3"/>
      <w:szCs w:val="20"/>
    </w:rPr>
  </w:style>
  <w:style w:type="character" w:customStyle="1" w:styleId="StyleCardworksLinespacingsingleChar">
    <w:name w:val="Style Card works + Line spacing:  single Char"/>
    <w:basedOn w:val="DefaultParagraphFont"/>
    <w:link w:val="StyleCardworksLinespacingsingle"/>
    <w:rsid w:val="009231B9"/>
    <w:rPr>
      <w:rFonts w:ascii="Calibri" w:hAnsi="Calibri" w:cs="Calibri"/>
      <w:spacing w:val="-3"/>
      <w:sz w:val="26"/>
      <w:szCs w:val="20"/>
    </w:rPr>
  </w:style>
  <w:style w:type="paragraph" w:customStyle="1" w:styleId="BriefTitleWorks">
    <w:name w:val="Brief Title Works"/>
    <w:basedOn w:val="Heading1"/>
    <w:link w:val="BriefTitleWorksChar"/>
    <w:qFormat/>
    <w:rsid w:val="009231B9"/>
    <w:pPr>
      <w:keepLines w:val="0"/>
      <w:pageBreakBefore w:val="0"/>
      <w:pBdr>
        <w:top w:val="none" w:sz="0" w:space="0" w:color="auto"/>
        <w:left w:val="none" w:sz="0" w:space="0" w:color="auto"/>
        <w:bottom w:val="none" w:sz="0" w:space="0" w:color="auto"/>
        <w:right w:val="none" w:sz="0" w:space="0" w:color="auto"/>
      </w:pBdr>
      <w:spacing w:before="480"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9231B9"/>
    <w:rPr>
      <w:rFonts w:ascii="Calibri" w:eastAsia="Times New Roman" w:hAnsi="Calibri" w:cs="Arial"/>
      <w:b/>
      <w:kern w:val="32"/>
      <w:sz w:val="24"/>
      <w:szCs w:val="32"/>
      <w:u w:val="single"/>
    </w:rPr>
  </w:style>
  <w:style w:type="character" w:customStyle="1" w:styleId="twelptblackblack1">
    <w:name w:val="twelptblackblack1"/>
    <w:basedOn w:val="DefaultParagraphFont"/>
    <w:rsid w:val="009231B9"/>
    <w:rPr>
      <w:rFonts w:ascii="Verdana" w:hAnsi="Verdana" w:hint="default"/>
      <w:color w:val="000000"/>
      <w:sz w:val="16"/>
      <w:szCs w:val="16"/>
    </w:rPr>
  </w:style>
  <w:style w:type="character" w:customStyle="1" w:styleId="TagCharCharCharChar0">
    <w:name w:val="Tag Char Char Char Char"/>
    <w:basedOn w:val="DefaultParagraphFont"/>
    <w:rsid w:val="009231B9"/>
    <w:rPr>
      <w:rFonts w:ascii="Times New Roman" w:eastAsia="Times New Roman" w:hAnsi="Times New Roman" w:cs="Times New Roman"/>
      <w:b/>
      <w:sz w:val="24"/>
      <w:szCs w:val="20"/>
    </w:rPr>
  </w:style>
  <w:style w:type="paragraph" w:customStyle="1" w:styleId="CITE3">
    <w:name w:val="CITE"/>
    <w:basedOn w:val="Heading2"/>
    <w:link w:val="CITEChar2"/>
    <w:autoRedefine/>
    <w:qFormat/>
    <w:rsid w:val="009231B9"/>
    <w:pPr>
      <w:keepLines w:val="0"/>
      <w:pageBreakBefore w:val="0"/>
      <w:spacing w:before="480" w:after="160"/>
      <w:contextualSpacing/>
      <w:jc w:val="left"/>
    </w:pPr>
    <w:rPr>
      <w:rFonts w:eastAsia="Times New Roman" w:cs="Arial"/>
      <w:b w:val="0"/>
      <w:bCs/>
      <w:iCs/>
      <w:sz w:val="20"/>
      <w:szCs w:val="20"/>
      <w:u w:val="none"/>
    </w:rPr>
  </w:style>
  <w:style w:type="character" w:customStyle="1" w:styleId="CharacterStyle14">
    <w:name w:val="Character Style 14"/>
    <w:rsid w:val="009231B9"/>
    <w:rPr>
      <w:sz w:val="30"/>
      <w:szCs w:val="30"/>
    </w:rPr>
  </w:style>
  <w:style w:type="character" w:customStyle="1" w:styleId="CharacterStyle13">
    <w:name w:val="Character Style 13"/>
    <w:rsid w:val="009231B9"/>
    <w:rPr>
      <w:i/>
      <w:iCs/>
      <w:sz w:val="17"/>
      <w:szCs w:val="17"/>
    </w:rPr>
  </w:style>
  <w:style w:type="character" w:customStyle="1" w:styleId="CardsNotUnderlined">
    <w:name w:val="Cards Not Underlined"/>
    <w:rsid w:val="009231B9"/>
    <w:rPr>
      <w:rFonts w:ascii="Times New Roman" w:hAnsi="Times New Roman"/>
      <w:sz w:val="16"/>
    </w:rPr>
  </w:style>
  <w:style w:type="character" w:customStyle="1" w:styleId="a15">
    <w:name w:val="a1"/>
    <w:rsid w:val="009231B9"/>
    <w:rPr>
      <w:color w:val="008000"/>
    </w:rPr>
  </w:style>
  <w:style w:type="paragraph" w:customStyle="1" w:styleId="Fifth">
    <w:name w:val="Fifth"/>
    <w:basedOn w:val="Normal"/>
    <w:link w:val="FifthChar"/>
    <w:qFormat/>
    <w:rsid w:val="009231B9"/>
    <w:rPr>
      <w:sz w:val="20"/>
      <w:lang w:val="x-none" w:eastAsia="x-none"/>
    </w:rPr>
  </w:style>
  <w:style w:type="character" w:customStyle="1" w:styleId="FifthChar">
    <w:name w:val="Fifth Char"/>
    <w:link w:val="Fifth"/>
    <w:rsid w:val="009231B9"/>
    <w:rPr>
      <w:rFonts w:ascii="Calibri" w:hAnsi="Calibri" w:cs="Calibri"/>
      <w:sz w:val="20"/>
      <w:lang w:val="x-none" w:eastAsia="x-none"/>
    </w:rPr>
  </w:style>
  <w:style w:type="paragraph" w:customStyle="1" w:styleId="Repeatblockheading0">
    <w:name w:val="Repeat block heading"/>
    <w:basedOn w:val="Normal"/>
    <w:rsid w:val="009231B9"/>
    <w:pPr>
      <w:pBdr>
        <w:bottom w:val="single" w:sz="12" w:space="1" w:color="auto"/>
      </w:pBdr>
      <w:jc w:val="center"/>
      <w:outlineLvl w:val="1"/>
    </w:pPr>
    <w:rPr>
      <w:rFonts w:ascii="Estrangelo Edessa" w:hAnsi="Estrangelo Edessa"/>
      <w:b/>
      <w:sz w:val="48"/>
      <w:szCs w:val="48"/>
    </w:rPr>
  </w:style>
  <w:style w:type="character" w:customStyle="1" w:styleId="mandelbrotrefrag">
    <w:name w:val="mandelbrot_refrag"/>
    <w:rsid w:val="009231B9"/>
  </w:style>
  <w:style w:type="character" w:customStyle="1" w:styleId="imgcreditcaption">
    <w:name w:val="imgcreditcaption"/>
    <w:rsid w:val="009231B9"/>
  </w:style>
  <w:style w:type="character" w:customStyle="1" w:styleId="current-article">
    <w:name w:val="current-article"/>
    <w:rsid w:val="009231B9"/>
  </w:style>
  <w:style w:type="character" w:customStyle="1" w:styleId="hps">
    <w:name w:val="hps"/>
    <w:rsid w:val="009231B9"/>
  </w:style>
  <w:style w:type="paragraph" w:customStyle="1" w:styleId="introduction">
    <w:name w:val="introduction"/>
    <w:basedOn w:val="Normal"/>
    <w:uiPriority w:val="99"/>
    <w:qFormat/>
    <w:rsid w:val="009231B9"/>
    <w:pPr>
      <w:spacing w:before="100" w:beforeAutospacing="1" w:after="100" w:afterAutospacing="1"/>
    </w:pPr>
  </w:style>
  <w:style w:type="paragraph" w:customStyle="1" w:styleId="TashmaHeader2">
    <w:name w:val="Tashma_Header2"/>
    <w:basedOn w:val="Heading2"/>
    <w:uiPriority w:val="99"/>
    <w:qFormat/>
    <w:rsid w:val="009231B9"/>
    <w:pPr>
      <w:spacing w:before="480" w:after="160"/>
    </w:pPr>
    <w:rPr>
      <w:rFonts w:eastAsia="SimSun" w:cstheme="minorBidi"/>
      <w:bCs/>
      <w:caps/>
      <w:sz w:val="28"/>
    </w:rPr>
  </w:style>
  <w:style w:type="paragraph" w:customStyle="1" w:styleId="TashmaHeading1">
    <w:name w:val="Tashma_Heading1"/>
    <w:basedOn w:val="Heading1"/>
    <w:uiPriority w:val="99"/>
    <w:qFormat/>
    <w:rsid w:val="009231B9"/>
    <w:pPr>
      <w:spacing w:before="480" w:after="160"/>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9231B9"/>
    <w:rPr>
      <w:rFonts w:cs="Calibri"/>
    </w:rPr>
  </w:style>
  <w:style w:type="paragraph" w:customStyle="1" w:styleId="CitationCharCharCharCharCharCharChar">
    <w:name w:val="Citation Char Char Char Char Char Char Char"/>
    <w:basedOn w:val="Normal"/>
    <w:link w:val="CitationCharCharCharCharCharCharCharChar"/>
    <w:rsid w:val="009231B9"/>
    <w:pPr>
      <w:ind w:left="1440" w:right="1440"/>
    </w:pPr>
    <w:rPr>
      <w:rFonts w:asciiTheme="minorHAnsi" w:hAnsiTheme="minorHAnsi"/>
      <w:sz w:val="22"/>
    </w:rPr>
  </w:style>
  <w:style w:type="paragraph" w:customStyle="1" w:styleId="pagpag1">
    <w:name w:val="pagpag1"/>
    <w:basedOn w:val="Normal"/>
    <w:uiPriority w:val="99"/>
    <w:qFormat/>
    <w:rsid w:val="009231B9"/>
    <w:pPr>
      <w:spacing w:before="100" w:beforeAutospacing="1" w:after="100" w:afterAutospacing="1"/>
    </w:pPr>
  </w:style>
  <w:style w:type="paragraph" w:customStyle="1" w:styleId="pagpag2">
    <w:name w:val="pagpag2"/>
    <w:basedOn w:val="Normal"/>
    <w:uiPriority w:val="99"/>
    <w:qFormat/>
    <w:rsid w:val="009231B9"/>
    <w:pPr>
      <w:spacing w:before="100" w:beforeAutospacing="1" w:after="100" w:afterAutospacing="1"/>
    </w:pPr>
  </w:style>
  <w:style w:type="character" w:customStyle="1" w:styleId="source-org">
    <w:name w:val="source-org"/>
    <w:rsid w:val="009231B9"/>
  </w:style>
  <w:style w:type="paragraph" w:customStyle="1" w:styleId="BodyText311">
    <w:name w:val="Body Text 31"/>
    <w:basedOn w:val="Normal"/>
    <w:next w:val="BodyText3"/>
    <w:unhideWhenUsed/>
    <w:rsid w:val="009231B9"/>
    <w:pPr>
      <w:spacing w:after="120"/>
    </w:pPr>
    <w:rPr>
      <w:bCs/>
      <w:color w:val="000000"/>
    </w:rPr>
  </w:style>
  <w:style w:type="paragraph" w:customStyle="1" w:styleId="BodyText210">
    <w:name w:val="Body Text 21"/>
    <w:basedOn w:val="Normal"/>
    <w:next w:val="BodyText2"/>
    <w:unhideWhenUsed/>
    <w:rsid w:val="009231B9"/>
    <w:pPr>
      <w:spacing w:after="120" w:line="480" w:lineRule="auto"/>
    </w:pPr>
    <w:rPr>
      <w:sz w:val="12"/>
    </w:rPr>
  </w:style>
  <w:style w:type="paragraph" w:customStyle="1" w:styleId="BodyTextIndent1">
    <w:name w:val="Body Text Indent1"/>
    <w:basedOn w:val="Normal"/>
    <w:next w:val="BodyTextIndent"/>
    <w:unhideWhenUsed/>
    <w:rsid w:val="009231B9"/>
    <w:pPr>
      <w:spacing w:after="120"/>
      <w:ind w:left="360"/>
    </w:pPr>
    <w:rPr>
      <w:sz w:val="16"/>
    </w:rPr>
  </w:style>
  <w:style w:type="paragraph" w:customStyle="1" w:styleId="BodyTextIndent31">
    <w:name w:val="Body Text Indent 31"/>
    <w:basedOn w:val="Normal"/>
    <w:next w:val="BodyTextIndent3"/>
    <w:semiHidden/>
    <w:unhideWhenUsed/>
    <w:rsid w:val="009231B9"/>
    <w:pPr>
      <w:spacing w:after="120"/>
      <w:ind w:left="360"/>
    </w:pPr>
    <w:rPr>
      <w:sz w:val="14"/>
    </w:rPr>
  </w:style>
  <w:style w:type="paragraph" w:customStyle="1" w:styleId="BodyTextIndent21">
    <w:name w:val="Body Text Indent 21"/>
    <w:basedOn w:val="Normal"/>
    <w:next w:val="BodyTextIndent2"/>
    <w:unhideWhenUsed/>
    <w:rsid w:val="009231B9"/>
    <w:pPr>
      <w:spacing w:after="120" w:line="480" w:lineRule="auto"/>
      <w:ind w:left="360"/>
    </w:pPr>
    <w:rPr>
      <w:sz w:val="16"/>
    </w:rPr>
  </w:style>
  <w:style w:type="character" w:customStyle="1" w:styleId="Caption11">
    <w:name w:val="Caption11"/>
    <w:rsid w:val="009231B9"/>
  </w:style>
  <w:style w:type="paragraph" w:customStyle="1" w:styleId="z-BottomofForm1">
    <w:name w:val="z-Bottom of Form1"/>
    <w:basedOn w:val="Normal"/>
    <w:next w:val="Normal"/>
    <w:hidden/>
    <w:unhideWhenUsed/>
    <w:rsid w:val="009231B9"/>
    <w:pPr>
      <w:pBdr>
        <w:top w:val="single" w:sz="6" w:space="1" w:color="auto"/>
      </w:pBdr>
      <w:jc w:val="center"/>
    </w:pPr>
    <w:rPr>
      <w:vanish/>
      <w:sz w:val="16"/>
      <w:szCs w:val="16"/>
    </w:rPr>
  </w:style>
  <w:style w:type="paragraph" w:customStyle="1" w:styleId="arcticletext">
    <w:name w:val="arcticle_text"/>
    <w:basedOn w:val="Normal"/>
    <w:rsid w:val="009231B9"/>
    <w:pPr>
      <w:spacing w:before="100" w:beforeAutospacing="1" w:after="100" w:afterAutospacing="1"/>
    </w:pPr>
  </w:style>
  <w:style w:type="paragraph" w:customStyle="1" w:styleId="cptchblock">
    <w:name w:val="cptch_block"/>
    <w:basedOn w:val="Normal"/>
    <w:rsid w:val="009231B9"/>
    <w:pPr>
      <w:spacing w:before="100" w:beforeAutospacing="1" w:after="100" w:afterAutospacing="1"/>
    </w:pPr>
  </w:style>
  <w:style w:type="paragraph" w:customStyle="1" w:styleId="publisheddate">
    <w:name w:val="published_date"/>
    <w:basedOn w:val="Normal"/>
    <w:rsid w:val="009231B9"/>
    <w:pPr>
      <w:spacing w:before="100" w:beforeAutospacing="1" w:after="100" w:afterAutospacing="1"/>
    </w:pPr>
  </w:style>
  <w:style w:type="paragraph" w:customStyle="1" w:styleId="headline-title">
    <w:name w:val="headline-title"/>
    <w:basedOn w:val="Normal"/>
    <w:qFormat/>
    <w:rsid w:val="009231B9"/>
    <w:pPr>
      <w:spacing w:before="100" w:beforeAutospacing="1" w:after="100" w:afterAutospacing="1"/>
    </w:pPr>
  </w:style>
  <w:style w:type="character" w:customStyle="1" w:styleId="mainheading">
    <w:name w:val="mainheading"/>
    <w:rsid w:val="009231B9"/>
  </w:style>
  <w:style w:type="character" w:customStyle="1" w:styleId="StyleStyleunderlineBold11pt">
    <w:name w:val="Style Style underline + Bold + 11 pt"/>
    <w:rsid w:val="009231B9"/>
    <w:rPr>
      <w:bCs/>
      <w:sz w:val="20"/>
      <w:u w:val="single"/>
    </w:rPr>
  </w:style>
  <w:style w:type="character" w:customStyle="1" w:styleId="StyleunderlineAsianTimesNewRomanBold">
    <w:name w:val="Style underline + (Asian) Times New Roman Bold"/>
    <w:rsid w:val="009231B9"/>
    <w:rPr>
      <w:rFonts w:ascii="Times New Roman" w:eastAsia="Times New Roman" w:hAnsi="Times New Roman" w:cs="Times New Roman"/>
      <w:bCs/>
      <w:sz w:val="24"/>
      <w:u w:val="single"/>
    </w:rPr>
  </w:style>
  <w:style w:type="paragraph" w:customStyle="1" w:styleId="BoldandUnderlineCharCharCharCharChar">
    <w:name w:val="Bold and Underline Char Char Char Char Char"/>
    <w:basedOn w:val="Normal"/>
    <w:link w:val="BoldandUnderlineCharCharCharCharCharChar"/>
    <w:qFormat/>
    <w:rsid w:val="009231B9"/>
    <w:rPr>
      <w:b/>
      <w:sz w:val="20"/>
      <w:u w:val="single"/>
      <w:lang w:val="x-none" w:eastAsia="x-none"/>
    </w:rPr>
  </w:style>
  <w:style w:type="character" w:customStyle="1" w:styleId="BoldandUnderlineCharCharCharCharCharChar">
    <w:name w:val="Bold and Underline Char Char Char Char Char Char"/>
    <w:link w:val="BoldandUnderlineCharCharCharCharChar"/>
    <w:rsid w:val="009231B9"/>
    <w:rPr>
      <w:rFonts w:ascii="Calibri" w:hAnsi="Calibri" w:cs="Calibri"/>
      <w:b/>
      <w:sz w:val="20"/>
      <w:u w:val="single"/>
      <w:lang w:val="x-none" w:eastAsia="x-none"/>
    </w:rPr>
  </w:style>
  <w:style w:type="character" w:customStyle="1" w:styleId="Style11ptBoldUnderlineBorderSinglesolidlineAuto1">
    <w:name w:val="Style 11 pt Bold Underline Border: : (Single solid line Auto  ...1"/>
    <w:rsid w:val="009231B9"/>
    <w:rPr>
      <w:b/>
      <w:bCs/>
      <w:sz w:val="20"/>
      <w:u w:val="single"/>
      <w:bdr w:val="single" w:sz="4" w:space="0" w:color="auto"/>
    </w:rPr>
  </w:style>
  <w:style w:type="paragraph" w:customStyle="1" w:styleId="emactive">
    <w:name w:val="emactive"/>
    <w:basedOn w:val="Normal"/>
    <w:uiPriority w:val="99"/>
    <w:qFormat/>
    <w:rsid w:val="009231B9"/>
    <w:pPr>
      <w:spacing w:before="100" w:beforeAutospacing="1" w:after="100" w:afterAutospacing="1"/>
    </w:pPr>
    <w:rPr>
      <w:lang w:eastAsia="ja-JP"/>
    </w:rPr>
  </w:style>
  <w:style w:type="paragraph" w:customStyle="1" w:styleId="emready">
    <w:name w:val="emready"/>
    <w:basedOn w:val="Normal"/>
    <w:uiPriority w:val="99"/>
    <w:qFormat/>
    <w:rsid w:val="009231B9"/>
    <w:pPr>
      <w:spacing w:before="100" w:beforeAutospacing="1" w:after="100" w:afterAutospacing="1"/>
    </w:pPr>
    <w:rPr>
      <w:lang w:eastAsia="ja-JP"/>
    </w:rPr>
  </w:style>
  <w:style w:type="character" w:customStyle="1" w:styleId="CardHighlightChar">
    <w:name w:val="Card Highlight Char"/>
    <w:link w:val="CardHighlight"/>
    <w:locked/>
    <w:rsid w:val="009231B9"/>
    <w:rPr>
      <w:rFonts w:cs="Calibri"/>
      <w:u w:val="single"/>
      <w:shd w:val="clear" w:color="auto" w:fill="66FFFF"/>
    </w:rPr>
  </w:style>
  <w:style w:type="paragraph" w:customStyle="1" w:styleId="CardHighlight">
    <w:name w:val="Card Highlight"/>
    <w:basedOn w:val="Normal"/>
    <w:link w:val="CardHighlightChar"/>
    <w:qFormat/>
    <w:rsid w:val="009231B9"/>
    <w:pPr>
      <w:shd w:val="clear" w:color="auto" w:fill="66FFFF"/>
    </w:pPr>
    <w:rPr>
      <w:rFonts w:asciiTheme="minorHAnsi" w:hAnsiTheme="minorHAnsi"/>
      <w:sz w:val="22"/>
      <w:u w:val="single"/>
    </w:rPr>
  </w:style>
  <w:style w:type="paragraph" w:customStyle="1" w:styleId="norma">
    <w:name w:val="norma"/>
    <w:basedOn w:val="Heading3"/>
    <w:uiPriority w:val="99"/>
    <w:qFormat/>
    <w:rsid w:val="009231B9"/>
    <w:pPr>
      <w:spacing w:before="200"/>
    </w:pPr>
    <w:rPr>
      <w:rFonts w:eastAsia="MS Gothic" w:cs="Arial"/>
      <w:bCs/>
      <w:sz w:val="24"/>
      <w:lang w:eastAsia="zh-CN"/>
    </w:rPr>
  </w:style>
  <w:style w:type="character" w:customStyle="1" w:styleId="metaorigin">
    <w:name w:val="meta_origin"/>
    <w:rsid w:val="009231B9"/>
  </w:style>
  <w:style w:type="character" w:customStyle="1" w:styleId="eminfo">
    <w:name w:val="eminfo"/>
    <w:rsid w:val="009231B9"/>
  </w:style>
  <w:style w:type="character" w:customStyle="1" w:styleId="emhighlight">
    <w:name w:val="emhighlight"/>
    <w:rsid w:val="009231B9"/>
  </w:style>
  <w:style w:type="character" w:customStyle="1" w:styleId="last">
    <w:name w:val="last"/>
    <w:rsid w:val="009231B9"/>
  </w:style>
  <w:style w:type="character" w:customStyle="1" w:styleId="NormalCard">
    <w:name w:val="Normal Card"/>
    <w:uiPriority w:val="1"/>
    <w:qFormat/>
    <w:rsid w:val="009231B9"/>
    <w:rPr>
      <w:rFonts w:ascii="Times New Roman" w:hAnsi="Times New Roman" w:cs="Times New Roman" w:hint="default"/>
      <w:sz w:val="24"/>
    </w:rPr>
  </w:style>
  <w:style w:type="character" w:customStyle="1" w:styleId="timebox">
    <w:name w:val="timebox"/>
    <w:rsid w:val="009231B9"/>
  </w:style>
  <w:style w:type="character" w:customStyle="1" w:styleId="Heading2Subtext">
    <w:name w:val="Heading 2 Subtext"/>
    <w:rsid w:val="009231B9"/>
    <w:rPr>
      <w:rFonts w:ascii="Times New Roman" w:hAnsi="Times New Roman" w:cs="Times New Roman" w:hint="default"/>
      <w:sz w:val="16"/>
    </w:rPr>
  </w:style>
  <w:style w:type="table" w:styleId="MediumGrid1">
    <w:name w:val="Medium Grid 1"/>
    <w:basedOn w:val="TableNormal"/>
    <w:uiPriority w:val="67"/>
    <w:rsid w:val="009231B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9231B9"/>
    <w:pPr>
      <w:keepNext/>
      <w:keepLines/>
      <w:spacing w:before="200"/>
      <w:outlineLvl w:val="3"/>
    </w:pPr>
    <w:rPr>
      <w:rFonts w:cs="Cambria"/>
      <w:b/>
      <w:bCs/>
      <w:iCs/>
    </w:rPr>
  </w:style>
  <w:style w:type="paragraph" w:customStyle="1" w:styleId="natural">
    <w:name w:val="natural"/>
    <w:basedOn w:val="Normal"/>
    <w:uiPriority w:val="99"/>
    <w:qFormat/>
    <w:rsid w:val="009231B9"/>
    <w:pPr>
      <w:keepNext/>
      <w:keepLines/>
      <w:spacing w:before="200"/>
      <w:outlineLvl w:val="3"/>
    </w:pPr>
    <w:rPr>
      <w:b/>
      <w:bCs/>
      <w:iCs/>
    </w:rPr>
  </w:style>
  <w:style w:type="paragraph" w:customStyle="1" w:styleId="nroaml">
    <w:name w:val="nroaml"/>
    <w:basedOn w:val="Normal"/>
    <w:uiPriority w:val="99"/>
    <w:qFormat/>
    <w:rsid w:val="009231B9"/>
    <w:pPr>
      <w:keepNext/>
      <w:keepLines/>
      <w:spacing w:before="200"/>
      <w:outlineLvl w:val="3"/>
    </w:pPr>
    <w:rPr>
      <w:b/>
      <w:bCs/>
      <w:iCs/>
    </w:rPr>
  </w:style>
  <w:style w:type="paragraph" w:customStyle="1" w:styleId="noraml">
    <w:name w:val="noraml"/>
    <w:basedOn w:val="Normal"/>
    <w:uiPriority w:val="99"/>
    <w:qFormat/>
    <w:rsid w:val="009231B9"/>
    <w:pPr>
      <w:keepNext/>
      <w:keepLines/>
      <w:spacing w:before="200"/>
      <w:outlineLvl w:val="3"/>
    </w:pPr>
    <w:rPr>
      <w:b/>
      <w:bCs/>
      <w:iCs/>
    </w:rPr>
  </w:style>
  <w:style w:type="character" w:customStyle="1" w:styleId="PageHeaderLine2Char">
    <w:name w:val="PageHeaderLine2 Char"/>
    <w:link w:val="PageHeaderLine2"/>
    <w:rsid w:val="009231B9"/>
    <w:rPr>
      <w:rFonts w:ascii="Calibri" w:eastAsia="Calibri" w:hAnsi="Calibri" w:cs="Calibri"/>
      <w:b/>
      <w:sz w:val="26"/>
    </w:rPr>
  </w:style>
  <w:style w:type="paragraph" w:customStyle="1" w:styleId="firstletter">
    <w:name w:val="firstletter"/>
    <w:basedOn w:val="Normal"/>
    <w:uiPriority w:val="99"/>
    <w:qFormat/>
    <w:rsid w:val="009231B9"/>
    <w:pPr>
      <w:spacing w:before="100" w:beforeAutospacing="1" w:after="100" w:afterAutospacing="1"/>
    </w:pPr>
  </w:style>
  <w:style w:type="paragraph" w:customStyle="1" w:styleId="more">
    <w:name w:val="more"/>
    <w:basedOn w:val="Normal"/>
    <w:uiPriority w:val="99"/>
    <w:qFormat/>
    <w:rsid w:val="009231B9"/>
    <w:pPr>
      <w:spacing w:before="100" w:beforeAutospacing="1" w:after="100" w:afterAutospacing="1"/>
    </w:pPr>
  </w:style>
  <w:style w:type="character" w:customStyle="1" w:styleId="cardshighlight0">
    <w:name w:val="cardshighlight"/>
    <w:rsid w:val="009231B9"/>
  </w:style>
  <w:style w:type="character" w:customStyle="1" w:styleId="cardsfont12pt1">
    <w:name w:val="cardsfont12pt"/>
    <w:rsid w:val="009231B9"/>
  </w:style>
  <w:style w:type="paragraph" w:customStyle="1" w:styleId="H1numbered">
    <w:name w:val="H1 numbered"/>
    <w:basedOn w:val="Normal"/>
    <w:uiPriority w:val="99"/>
    <w:qFormat/>
    <w:rsid w:val="009231B9"/>
    <w:pPr>
      <w:pageBreakBefore/>
      <w:numPr>
        <w:numId w:val="22"/>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cs="Trajan-Bold"/>
      <w:b/>
      <w:bCs/>
      <w:caps/>
      <w:color w:val="000084"/>
      <w:spacing w:val="-8"/>
      <w:sz w:val="40"/>
      <w:szCs w:val="40"/>
      <w:lang w:bidi="en-US"/>
    </w:rPr>
  </w:style>
  <w:style w:type="paragraph" w:customStyle="1" w:styleId="Numberedparas">
    <w:name w:val="Numbered paras"/>
    <w:basedOn w:val="Normal"/>
    <w:uiPriority w:val="99"/>
    <w:qFormat/>
    <w:rsid w:val="009231B9"/>
    <w:pPr>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cs="BookAntiqua"/>
      <w:color w:val="000000"/>
      <w:spacing w:val="2"/>
      <w:lang w:val="en-GB" w:bidi="en-US"/>
    </w:rPr>
  </w:style>
  <w:style w:type="character" w:customStyle="1" w:styleId="kicker">
    <w:name w:val="kicker"/>
    <w:rsid w:val="009231B9"/>
  </w:style>
  <w:style w:type="character" w:customStyle="1" w:styleId="backcontent">
    <w:name w:val="backcontent"/>
    <w:rsid w:val="009231B9"/>
  </w:style>
  <w:style w:type="character" w:customStyle="1" w:styleId="daystmp">
    <w:name w:val="daystmp"/>
    <w:rsid w:val="009231B9"/>
  </w:style>
  <w:style w:type="paragraph" w:customStyle="1" w:styleId="in">
    <w:name w:val="in"/>
    <w:basedOn w:val="Normal"/>
    <w:uiPriority w:val="99"/>
    <w:qFormat/>
    <w:rsid w:val="009231B9"/>
    <w:pPr>
      <w:spacing w:before="100" w:beforeAutospacing="1" w:after="100" w:afterAutospacing="1"/>
    </w:pPr>
  </w:style>
  <w:style w:type="character" w:customStyle="1" w:styleId="cardsfont12ptchar">
    <w:name w:val="cardsfont12ptchar"/>
    <w:rsid w:val="009231B9"/>
  </w:style>
  <w:style w:type="character" w:customStyle="1" w:styleId="gal">
    <w:name w:val="gal"/>
    <w:rsid w:val="009231B9"/>
  </w:style>
  <w:style w:type="paragraph" w:customStyle="1" w:styleId="imagecontain">
    <w:name w:val="imagecontain"/>
    <w:basedOn w:val="Normal"/>
    <w:uiPriority w:val="99"/>
    <w:qFormat/>
    <w:rsid w:val="009231B9"/>
    <w:pPr>
      <w:spacing w:before="100" w:beforeAutospacing="1" w:after="100" w:afterAutospacing="1"/>
    </w:pPr>
  </w:style>
  <w:style w:type="character" w:customStyle="1" w:styleId="imagedateline">
    <w:name w:val="image_dateline"/>
    <w:rsid w:val="009231B9"/>
  </w:style>
  <w:style w:type="character" w:customStyle="1" w:styleId="authordatecharchar">
    <w:name w:val="authordatecharchar"/>
    <w:rsid w:val="009231B9"/>
  </w:style>
  <w:style w:type="character" w:customStyle="1" w:styleId="style1char0">
    <w:name w:val="style1char"/>
    <w:rsid w:val="009231B9"/>
  </w:style>
  <w:style w:type="character" w:customStyle="1" w:styleId="tagcharchar0">
    <w:name w:val="tagcharchar"/>
    <w:rsid w:val="009231B9"/>
  </w:style>
  <w:style w:type="character" w:customStyle="1" w:styleId="underlinedcharchar2">
    <w:name w:val="underlinedcharchar"/>
    <w:rsid w:val="009231B9"/>
  </w:style>
  <w:style w:type="paragraph" w:customStyle="1" w:styleId="CM62">
    <w:name w:val="CM62"/>
    <w:basedOn w:val="Normal"/>
    <w:next w:val="Normal"/>
    <w:uiPriority w:val="99"/>
    <w:qFormat/>
    <w:rsid w:val="009231B9"/>
    <w:pPr>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9231B9"/>
    <w:pPr>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9231B9"/>
    <w:pPr>
      <w:spacing w:after="63" w:line="240" w:lineRule="auto"/>
    </w:pPr>
    <w:rPr>
      <w:rFonts w:ascii="Arial" w:eastAsia="Times New Roman" w:hAnsi="Arial" w:cs="Times New Roman"/>
      <w:lang w:eastAsia="zh-CN"/>
    </w:rPr>
  </w:style>
  <w:style w:type="paragraph" w:customStyle="1" w:styleId="CM35">
    <w:name w:val="CM35"/>
    <w:basedOn w:val="Default"/>
    <w:next w:val="Default"/>
    <w:uiPriority w:val="99"/>
    <w:qFormat/>
    <w:rsid w:val="009231B9"/>
    <w:pPr>
      <w:spacing w:after="0" w:line="228" w:lineRule="atLeast"/>
    </w:pPr>
    <w:rPr>
      <w:rFonts w:ascii="Showcard Gothic" w:eastAsia="Times New Roman" w:hAnsi="Showcard Gothic" w:cs="Times New Roman"/>
      <w:lang w:eastAsia="zh-CN"/>
    </w:rPr>
  </w:style>
  <w:style w:type="paragraph" w:customStyle="1" w:styleId="CM60">
    <w:name w:val="CM60"/>
    <w:basedOn w:val="Default"/>
    <w:next w:val="Default"/>
    <w:uiPriority w:val="99"/>
    <w:qFormat/>
    <w:rsid w:val="009231B9"/>
    <w:pPr>
      <w:spacing w:after="0" w:line="228" w:lineRule="atLeast"/>
    </w:pPr>
    <w:rPr>
      <w:rFonts w:ascii="Showcard Gothic" w:eastAsia="Times New Roman" w:hAnsi="Showcard Gothic" w:cs="Times New Roman"/>
      <w:lang w:eastAsia="zh-CN"/>
    </w:rPr>
  </w:style>
  <w:style w:type="character" w:customStyle="1" w:styleId="BoxedChar">
    <w:name w:val="Boxed Char"/>
    <w:rsid w:val="009231B9"/>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9231B9"/>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9231B9"/>
    <w:rPr>
      <w:rFonts w:ascii="Calibri" w:eastAsia="Times New Roman" w:hAnsi="Calibri" w:cs="Times New Roman"/>
    </w:rPr>
  </w:style>
  <w:style w:type="paragraph" w:customStyle="1" w:styleId="StyleCards11pt">
    <w:name w:val="Style Cards + 11 pt"/>
    <w:basedOn w:val="Cards"/>
    <w:link w:val="StyleCards11ptChar"/>
    <w:qFormat/>
    <w:rsid w:val="009231B9"/>
    <w:pPr>
      <w:autoSpaceDE w:val="0"/>
      <w:autoSpaceDN w:val="0"/>
      <w:adjustRightInd w:val="0"/>
      <w:spacing w:after="0" w:line="240" w:lineRule="auto"/>
      <w:ind w:left="432" w:right="432"/>
      <w:jc w:val="both"/>
    </w:pPr>
    <w:rPr>
      <w:rFonts w:ascii="Georgia" w:hAnsi="Georgia" w:cstheme="minorBidi"/>
      <w:sz w:val="22"/>
      <w:lang w:val="x-none" w:eastAsia="x-none"/>
    </w:rPr>
  </w:style>
  <w:style w:type="character" w:customStyle="1" w:styleId="StyleCards11ptChar">
    <w:name w:val="Style Cards + 11 pt Char"/>
    <w:link w:val="StyleCards11pt"/>
    <w:rsid w:val="009231B9"/>
    <w:rPr>
      <w:rFonts w:ascii="Georgia" w:hAnsi="Georgia"/>
      <w:lang w:val="x-none" w:eastAsia="x-none"/>
    </w:rPr>
  </w:style>
  <w:style w:type="paragraph" w:customStyle="1" w:styleId="StyleCards11ptUnderline">
    <w:name w:val="Style Cards + 11 pt Underline"/>
    <w:basedOn w:val="Cards"/>
    <w:link w:val="StyleCards11ptUnderlineChar"/>
    <w:qFormat/>
    <w:rsid w:val="009231B9"/>
    <w:pPr>
      <w:autoSpaceDE w:val="0"/>
      <w:autoSpaceDN w:val="0"/>
      <w:adjustRightInd w:val="0"/>
      <w:spacing w:after="0" w:line="240" w:lineRule="auto"/>
      <w:ind w:left="432" w:right="432"/>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9231B9"/>
    <w:rPr>
      <w:rFonts w:ascii="Georgia"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9231B9"/>
    <w:pPr>
      <w:autoSpaceDE w:val="0"/>
      <w:autoSpaceDN w:val="0"/>
      <w:adjustRightInd w:val="0"/>
      <w:spacing w:after="0" w:line="240" w:lineRule="auto"/>
      <w:ind w:left="432" w:right="432"/>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9231B9"/>
    <w:rPr>
      <w:rFonts w:ascii="Georgia"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231B9"/>
    <w:pPr>
      <w:autoSpaceDE w:val="0"/>
      <w:autoSpaceDN w:val="0"/>
      <w:adjustRightInd w:val="0"/>
      <w:spacing w:after="0" w:line="240" w:lineRule="auto"/>
      <w:ind w:left="432" w:right="432"/>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9231B9"/>
    <w:rPr>
      <w:rFonts w:ascii="Georgia"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9231B9"/>
    <w:pPr>
      <w:ind w:left="288" w:right="288"/>
    </w:pPr>
    <w:rPr>
      <w:rFonts w:eastAsia="Times New Roman"/>
      <w:sz w:val="20"/>
      <w:szCs w:val="20"/>
      <w:lang w:val="x-none" w:eastAsia="x-none"/>
    </w:rPr>
  </w:style>
  <w:style w:type="character" w:customStyle="1" w:styleId="cardCharCharChar1">
    <w:name w:val="card Char Char Char1"/>
    <w:rsid w:val="009231B9"/>
    <w:rPr>
      <w:lang w:val="en-US" w:eastAsia="en-US" w:bidi="ar-SA"/>
    </w:rPr>
  </w:style>
  <w:style w:type="character" w:customStyle="1" w:styleId="StylecardCharChar11ptChar">
    <w:name w:val="Style card Char Char + 11 pt Char"/>
    <w:link w:val="StylecardCharChar11pt"/>
    <w:rsid w:val="009231B9"/>
    <w:rPr>
      <w:rFonts w:eastAsia="Times New Roman"/>
      <w:sz w:val="20"/>
      <w:szCs w:val="20"/>
      <w:lang w:val="x-none" w:eastAsia="x-none"/>
    </w:rPr>
  </w:style>
  <w:style w:type="paragraph" w:customStyle="1" w:styleId="NormalFont">
    <w:name w:val="Normal Font"/>
    <w:link w:val="NormalFontChar"/>
    <w:qFormat/>
    <w:rsid w:val="009231B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9231B9"/>
    <w:pPr>
      <w:spacing w:after="200" w:line="276" w:lineRule="auto"/>
    </w:pPr>
    <w:rPr>
      <w:rFonts w:ascii="Times" w:eastAsia="Times New Roman" w:hAnsi="Times" w:cs="Times New Roman"/>
      <w:sz w:val="20"/>
    </w:rPr>
  </w:style>
  <w:style w:type="paragraph" w:customStyle="1" w:styleId="StyleNormalFont11ptUnderline">
    <w:name w:val="Style Normal Font + 11 pt Underline"/>
    <w:basedOn w:val="NormalFont"/>
    <w:link w:val="StyleNormalFont11ptUnderlineChar"/>
    <w:qFormat/>
    <w:rsid w:val="009231B9"/>
    <w:rPr>
      <w:u w:val="single"/>
      <w:lang w:val="x-none" w:eastAsia="x-none"/>
    </w:rPr>
  </w:style>
  <w:style w:type="character" w:customStyle="1" w:styleId="NormalFontChar">
    <w:name w:val="Normal Font Char"/>
    <w:link w:val="NormalFont"/>
    <w:rsid w:val="009231B9"/>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9231B9"/>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231B9"/>
    <w:rPr>
      <w:b/>
      <w:bCs/>
      <w:u w:val="single"/>
      <w:lang w:val="x-none" w:eastAsia="x-none"/>
    </w:rPr>
  </w:style>
  <w:style w:type="character" w:customStyle="1" w:styleId="StyleNormalFont11ptBoldUnderlineChar">
    <w:name w:val="Style Normal Font + 11 pt Bold Underline Char"/>
    <w:link w:val="StyleNormalFont11ptBoldUnderline"/>
    <w:rsid w:val="009231B9"/>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9231B9"/>
    <w:pPr>
      <w:keepLines w:val="0"/>
      <w:pageBreakBefore w:val="0"/>
      <w:spacing w:before="480" w:after="160"/>
      <w:jc w:val="left"/>
    </w:pPr>
    <w:rPr>
      <w:rFonts w:eastAsiaTheme="minorHAnsi" w:cstheme="minorBidi"/>
      <w:b w:val="0"/>
      <w:bCs/>
      <w:sz w:val="24"/>
      <w:u w:val="none"/>
      <w:lang w:eastAsia="zh-CN"/>
    </w:rPr>
  </w:style>
  <w:style w:type="character" w:customStyle="1" w:styleId="authors1">
    <w:name w:val="authors1"/>
    <w:rsid w:val="009231B9"/>
    <w:rPr>
      <w:rFonts w:ascii="Verdana" w:hAnsi="Verdana" w:hint="default"/>
      <w:b/>
      <w:bCs/>
      <w:color w:val="006699"/>
      <w:sz w:val="20"/>
      <w:szCs w:val="20"/>
    </w:rPr>
  </w:style>
  <w:style w:type="character" w:customStyle="1" w:styleId="headlinesectionlarge">
    <w:name w:val="headline_section_large"/>
    <w:rsid w:val="009231B9"/>
  </w:style>
  <w:style w:type="paragraph" w:customStyle="1" w:styleId="formatvorlage2">
    <w:name w:val="formatvorlage2"/>
    <w:basedOn w:val="Normal"/>
    <w:uiPriority w:val="99"/>
    <w:qFormat/>
    <w:rsid w:val="009231B9"/>
    <w:pPr>
      <w:spacing w:before="100" w:beforeAutospacing="1" w:after="100" w:afterAutospacing="1"/>
    </w:pPr>
  </w:style>
  <w:style w:type="character" w:customStyle="1" w:styleId="Styleunderline11ptBlack">
    <w:name w:val="Style underline + 11 pt Black"/>
    <w:rsid w:val="009231B9"/>
    <w:rPr>
      <w:color w:val="000000"/>
      <w:sz w:val="20"/>
      <w:u w:val="single"/>
    </w:rPr>
  </w:style>
  <w:style w:type="character" w:customStyle="1" w:styleId="Styleunderline11ptBoldBlack">
    <w:name w:val="Style underline + 11 pt Bold Black"/>
    <w:rsid w:val="009231B9"/>
    <w:rPr>
      <w:b/>
      <w:bCs/>
      <w:color w:val="000000"/>
      <w:sz w:val="20"/>
      <w:u w:val="single"/>
    </w:rPr>
  </w:style>
  <w:style w:type="paragraph" w:customStyle="1" w:styleId="StyleTitle11ptNotBold">
    <w:name w:val="Style Title + 11 pt Not Bold"/>
    <w:basedOn w:val="Title"/>
    <w:link w:val="StyleTitle11ptNotBoldChar"/>
    <w:qFormat/>
    <w:rsid w:val="009231B9"/>
    <w:pPr>
      <w:pBdr>
        <w:bottom w:val="none" w:sz="0" w:space="0" w:color="auto"/>
      </w:pBdr>
      <w:spacing w:after="160" w:line="259" w:lineRule="auto"/>
      <w:contextualSpacing w:val="0"/>
      <w:jc w:val="center"/>
    </w:pPr>
    <w:rPr>
      <w:rFonts w:ascii="Georgia" w:hAnsi="Georgia" w:cstheme="minorBidi"/>
      <w:b/>
      <w:bCs w:val="0"/>
      <w:sz w:val="26"/>
      <w:lang w:val="x-none" w:eastAsia="x-none"/>
    </w:rPr>
  </w:style>
  <w:style w:type="character" w:customStyle="1" w:styleId="StyleTitle11ptNotBoldChar">
    <w:name w:val="Style Title + 11 pt Not Bold Char"/>
    <w:link w:val="StyleTitle11ptNotBold"/>
    <w:rsid w:val="009231B9"/>
    <w:rPr>
      <w:rFonts w:ascii="Georgia" w:hAnsi="Georgia"/>
      <w:b/>
      <w:sz w:val="26"/>
      <w:u w:val="single"/>
      <w:lang w:val="x-none" w:eastAsia="x-none"/>
    </w:rPr>
  </w:style>
  <w:style w:type="paragraph" w:customStyle="1" w:styleId="StyleTitle11ptNotBoldNounderline">
    <w:name w:val="Style Title + 11 pt Not Bold No underline"/>
    <w:basedOn w:val="Title"/>
    <w:link w:val="StyleTitle11ptNotBoldNounderlineChar"/>
    <w:qFormat/>
    <w:rsid w:val="009231B9"/>
    <w:pPr>
      <w:pBdr>
        <w:bottom w:val="none" w:sz="0" w:space="0" w:color="auto"/>
      </w:pBdr>
      <w:spacing w:after="160" w:line="259" w:lineRule="auto"/>
      <w:contextualSpacing w:val="0"/>
      <w:jc w:val="center"/>
    </w:pPr>
    <w:rPr>
      <w:rFonts w:ascii="Georgia" w:hAnsi="Georgia" w:cstheme="minorBidi"/>
      <w:bCs w:val="0"/>
      <w:sz w:val="26"/>
      <w:lang w:val="x-none" w:eastAsia="x-none"/>
    </w:rPr>
  </w:style>
  <w:style w:type="character" w:customStyle="1" w:styleId="StyleTitle11ptNotBoldNounderlineChar">
    <w:name w:val="Style Title + 11 pt Not Bold No underline Char"/>
    <w:link w:val="StyleTitle11ptNotBoldNounderline"/>
    <w:rsid w:val="009231B9"/>
    <w:rPr>
      <w:rFonts w:ascii="Georgia" w:hAnsi="Georgia"/>
      <w:sz w:val="26"/>
      <w:u w:val="single"/>
      <w:lang w:val="x-none" w:eastAsia="x-none"/>
    </w:rPr>
  </w:style>
  <w:style w:type="character" w:customStyle="1" w:styleId="Style11ptBoldBlackUnderlineBorderSinglesolidline">
    <w:name w:val="Style 11 pt Bold Black Underline Border: : (Single solid line ..."/>
    <w:rsid w:val="009231B9"/>
    <w:rPr>
      <w:b/>
      <w:bCs/>
      <w:color w:val="000000"/>
      <w:sz w:val="20"/>
      <w:u w:val="single"/>
      <w:bdr w:val="single" w:sz="4" w:space="0" w:color="auto"/>
    </w:rPr>
  </w:style>
  <w:style w:type="character" w:customStyle="1" w:styleId="StyleLatinMeridien-Italic11ptItalicUnderline">
    <w:name w:val="Style (Latin) Meridien-Italic 11 pt Italic Underline"/>
    <w:rsid w:val="009231B9"/>
    <w:rPr>
      <w:rFonts w:ascii="Meridien-Italic" w:hAnsi="Meridien-Italic"/>
      <w:i/>
      <w:iCs/>
      <w:sz w:val="20"/>
      <w:u w:val="single"/>
    </w:rPr>
  </w:style>
  <w:style w:type="character" w:customStyle="1" w:styleId="StyleCards12ptThickunderlineChar1">
    <w:name w:val="Style Cards + 12 pt Thick underline Char1"/>
    <w:rsid w:val="009231B9"/>
    <w:rPr>
      <w:sz w:val="24"/>
      <w:szCs w:val="24"/>
      <w:u w:val="thick"/>
    </w:rPr>
  </w:style>
  <w:style w:type="character" w:customStyle="1" w:styleId="BodyTextIndentChar2">
    <w:name w:val="Body Text Indent Char2"/>
    <w:basedOn w:val="DefaultParagraphFont"/>
    <w:uiPriority w:val="99"/>
    <w:semiHidden/>
    <w:rsid w:val="009231B9"/>
    <w:rPr>
      <w:rFonts w:ascii="Georgia" w:hAnsi="Georgia"/>
      <w:sz w:val="22"/>
      <w:szCs w:val="22"/>
    </w:rPr>
  </w:style>
  <w:style w:type="character" w:customStyle="1" w:styleId="BodyText2Char2">
    <w:name w:val="Body Text 2 Char2"/>
    <w:basedOn w:val="DefaultParagraphFont"/>
    <w:uiPriority w:val="99"/>
    <w:semiHidden/>
    <w:rsid w:val="009231B9"/>
    <w:rPr>
      <w:rFonts w:ascii="Georgia" w:hAnsi="Georgia"/>
      <w:sz w:val="22"/>
      <w:szCs w:val="22"/>
    </w:rPr>
  </w:style>
  <w:style w:type="character" w:customStyle="1" w:styleId="BodyText3Char2">
    <w:name w:val="Body Text 3 Char2"/>
    <w:basedOn w:val="DefaultParagraphFont"/>
    <w:uiPriority w:val="99"/>
    <w:semiHidden/>
    <w:rsid w:val="009231B9"/>
    <w:rPr>
      <w:rFonts w:ascii="Georgia" w:hAnsi="Georgia"/>
      <w:sz w:val="16"/>
      <w:szCs w:val="16"/>
    </w:rPr>
  </w:style>
  <w:style w:type="character" w:customStyle="1" w:styleId="BodyTextIndent2Char2">
    <w:name w:val="Body Text Indent 2 Char2"/>
    <w:basedOn w:val="DefaultParagraphFont"/>
    <w:uiPriority w:val="99"/>
    <w:semiHidden/>
    <w:rsid w:val="009231B9"/>
    <w:rPr>
      <w:rFonts w:ascii="Georgia" w:hAnsi="Georgia"/>
      <w:sz w:val="22"/>
      <w:szCs w:val="22"/>
    </w:rPr>
  </w:style>
  <w:style w:type="character" w:customStyle="1" w:styleId="BodyTextIndent3Char2">
    <w:name w:val="Body Text Indent 3 Char2"/>
    <w:basedOn w:val="DefaultParagraphFont"/>
    <w:uiPriority w:val="99"/>
    <w:semiHidden/>
    <w:rsid w:val="009231B9"/>
    <w:rPr>
      <w:rFonts w:ascii="Georgia" w:hAnsi="Georgia"/>
      <w:sz w:val="16"/>
      <w:szCs w:val="16"/>
    </w:rPr>
  </w:style>
  <w:style w:type="character" w:customStyle="1" w:styleId="z-BottomofFormChar2">
    <w:name w:val="z-Bottom of Form Char2"/>
    <w:basedOn w:val="DefaultParagraphFont"/>
    <w:uiPriority w:val="99"/>
    <w:semiHidden/>
    <w:rsid w:val="009231B9"/>
    <w:rPr>
      <w:rFonts w:ascii="Arial" w:hAnsi="Arial" w:cs="Arial"/>
      <w:vanish/>
      <w:sz w:val="16"/>
      <w:szCs w:val="16"/>
    </w:rPr>
  </w:style>
  <w:style w:type="paragraph" w:customStyle="1" w:styleId="BodyA">
    <w:name w:val="Body A"/>
    <w:autoRedefine/>
    <w:uiPriority w:val="99"/>
    <w:qFormat/>
    <w:rsid w:val="009231B9"/>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9231B9"/>
  </w:style>
  <w:style w:type="character" w:customStyle="1" w:styleId="StyleHotRouteLatinGaramond10ptChar">
    <w:name w:val="Style Hot Route + (Latin) Garamond 10 pt Char"/>
    <w:basedOn w:val="DefaultParagraphFont"/>
    <w:link w:val="StyleHotRouteLatinGaramond10pt"/>
    <w:rsid w:val="009231B9"/>
    <w:rPr>
      <w:rFonts w:ascii="Calibri" w:hAnsi="Calibri" w:cs="Calibri"/>
      <w:sz w:val="26"/>
    </w:rPr>
  </w:style>
  <w:style w:type="paragraph" w:customStyle="1" w:styleId="StyleHotRouteLatinGaramond10ptUnderline">
    <w:name w:val="Style Hot Route + (Latin) Garamond 10 pt Underline"/>
    <w:basedOn w:val="HotRoute0"/>
    <w:link w:val="StyleHotRouteLatinGaramond10ptUnderlineChar"/>
    <w:rsid w:val="009231B9"/>
  </w:style>
  <w:style w:type="character" w:customStyle="1" w:styleId="StyleHotRouteLatinGaramond10ptUnderlineChar">
    <w:name w:val="Style Hot Route + (Latin) Garamond 10 pt Underline Char"/>
    <w:basedOn w:val="DefaultParagraphFont"/>
    <w:link w:val="StyleHotRouteLatinGaramond10ptUnderline"/>
    <w:rsid w:val="009231B9"/>
    <w:rPr>
      <w:rFonts w:ascii="Calibri" w:hAnsi="Calibri" w:cs="Calibri"/>
      <w:sz w:val="26"/>
    </w:rPr>
  </w:style>
  <w:style w:type="character" w:customStyle="1" w:styleId="m5686307894942199640gmail-style13ptbold">
    <w:name w:val="m_5686307894942199640gmail-style13ptbold"/>
    <w:basedOn w:val="DefaultParagraphFont"/>
    <w:rsid w:val="009231B9"/>
  </w:style>
  <w:style w:type="character" w:customStyle="1" w:styleId="m5686307894942199640gmail-styleunderline">
    <w:name w:val="m_5686307894942199640gmail-styleunderline"/>
    <w:basedOn w:val="DefaultParagraphFont"/>
    <w:rsid w:val="009231B9"/>
  </w:style>
  <w:style w:type="character" w:customStyle="1" w:styleId="UnderlineCharCharChar">
    <w:name w:val="Underline Char Char Char"/>
    <w:rsid w:val="009231B9"/>
    <w:rPr>
      <w:noProof w:val="0"/>
      <w:u w:val="single"/>
      <w:lang w:val="en-US" w:eastAsia="en-US" w:bidi="ar-SA"/>
    </w:rPr>
  </w:style>
  <w:style w:type="paragraph" w:customStyle="1" w:styleId="PageHeading">
    <w:name w:val="Page Heading"/>
    <w:basedOn w:val="Heading2"/>
    <w:uiPriority w:val="99"/>
    <w:qFormat/>
    <w:rsid w:val="009231B9"/>
    <w:pPr>
      <w:keepLines w:val="0"/>
      <w:pageBreakBefore w:val="0"/>
      <w:spacing w:before="0"/>
      <w:jc w:val="left"/>
    </w:pPr>
    <w:rPr>
      <w:rFonts w:eastAsia="Times New Roman" w:cs="Arial"/>
      <w:caps/>
      <w:sz w:val="32"/>
      <w:szCs w:val="16"/>
      <w:u w:val="none"/>
    </w:rPr>
  </w:style>
  <w:style w:type="paragraph" w:customStyle="1" w:styleId="BriefTitle">
    <w:name w:val="Brief Title"/>
    <w:basedOn w:val="Heading1"/>
    <w:qFormat/>
    <w:rsid w:val="009231B9"/>
    <w:pPr>
      <w:keepNext w:val="0"/>
      <w:keepLines w:val="0"/>
      <w:pageBreakBefore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Hyperlink2">
    <w:name w:val="Hyperlink2"/>
    <w:basedOn w:val="Normal"/>
    <w:qFormat/>
    <w:rsid w:val="009231B9"/>
    <w:rPr>
      <w:rFonts w:ascii="Arial" w:eastAsia="Calibri" w:hAnsi="Arial" w:cs="Arial"/>
      <w:color w:val="00B0F0"/>
      <w:sz w:val="20"/>
      <w:u w:val="single" w:color="00B0F0"/>
    </w:rPr>
  </w:style>
  <w:style w:type="character" w:customStyle="1" w:styleId="messagecontent">
    <w:name w:val="message_content"/>
    <w:rsid w:val="009231B9"/>
  </w:style>
  <w:style w:type="paragraph" w:customStyle="1" w:styleId="UnderlineCharCharCharCharCharCharCharCharChar">
    <w:name w:val="Underline Char Char Char Char Char Char Char Char Char"/>
    <w:link w:val="UnderlineCharCharCharCharCharCharCharCharCharChar"/>
    <w:rsid w:val="009231B9"/>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9231B9"/>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9231B9"/>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9231B9"/>
    <w:rPr>
      <w:rFonts w:ascii="Times New Roman" w:eastAsia="Times New Roman" w:hAnsi="Times New Roman" w:cs="Times New Roman"/>
      <w:b/>
      <w:sz w:val="24"/>
      <w:szCs w:val="24"/>
      <w:u w:val="thick"/>
    </w:rPr>
  </w:style>
  <w:style w:type="character" w:customStyle="1" w:styleId="TagChar10">
    <w:name w:val="Tag Char1"/>
    <w:aliases w:val=" Char Char Char Char, Char Char Char Char Char Char Char Char Char1, Char Char Char Char Char Char Char Char Char Char, Char Char Char Char Char Char Char Char1"/>
    <w:rsid w:val="009231B9"/>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231B9"/>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9231B9"/>
    <w:rPr>
      <w:sz w:val="20"/>
      <w:u w:val="single"/>
    </w:rPr>
  </w:style>
  <w:style w:type="character" w:customStyle="1" w:styleId="m4385445901877740177gmail-styleunderline">
    <w:name w:val="m_4385445901877740177gmail-styleunderline"/>
    <w:basedOn w:val="DefaultParagraphFont"/>
    <w:rsid w:val="009231B9"/>
  </w:style>
  <w:style w:type="character" w:customStyle="1" w:styleId="CitationChar">
    <w:name w:val="Citation Char"/>
    <w:aliases w:val="Heading 3 Char Char Char1,cites Char Char,Heading 3 Char1 Char,Index Headers Char"/>
    <w:qFormat/>
    <w:rsid w:val="009231B9"/>
    <w:rPr>
      <w:bCs/>
      <w:u w:val="single"/>
    </w:rPr>
  </w:style>
  <w:style w:type="paragraph" w:customStyle="1" w:styleId="Style31">
    <w:name w:val="Style31"/>
    <w:basedOn w:val="Normal"/>
    <w:uiPriority w:val="99"/>
    <w:qFormat/>
    <w:rsid w:val="009231B9"/>
    <w:pPr>
      <w:spacing w:line="197" w:lineRule="exact"/>
      <w:jc w:val="both"/>
    </w:pPr>
    <w:rPr>
      <w:rFonts w:ascii="Arial" w:hAnsi="Arial" w:cs="Arial"/>
    </w:rPr>
  </w:style>
  <w:style w:type="paragraph" w:customStyle="1" w:styleId="Style42">
    <w:name w:val="Style42"/>
    <w:basedOn w:val="Normal"/>
    <w:uiPriority w:val="99"/>
    <w:qFormat/>
    <w:rsid w:val="009231B9"/>
    <w:pPr>
      <w:spacing w:line="202" w:lineRule="exact"/>
      <w:jc w:val="both"/>
    </w:pPr>
    <w:rPr>
      <w:rFonts w:ascii="Arial" w:hAnsi="Arial" w:cs="Arial"/>
    </w:rPr>
  </w:style>
  <w:style w:type="paragraph" w:customStyle="1" w:styleId="Style510">
    <w:name w:val="Style51"/>
    <w:basedOn w:val="Normal"/>
    <w:uiPriority w:val="99"/>
    <w:qFormat/>
    <w:rsid w:val="009231B9"/>
    <w:pPr>
      <w:spacing w:line="200" w:lineRule="exact"/>
      <w:jc w:val="both"/>
    </w:pPr>
    <w:rPr>
      <w:rFonts w:ascii="Arial" w:hAnsi="Arial" w:cs="Arial"/>
    </w:rPr>
  </w:style>
  <w:style w:type="character" w:customStyle="1" w:styleId="FontStyle72">
    <w:name w:val="Font Style72"/>
    <w:uiPriority w:val="99"/>
    <w:rsid w:val="009231B9"/>
    <w:rPr>
      <w:rFonts w:ascii="Times New Roman" w:hAnsi="Times New Roman" w:cs="Times New Roman" w:hint="default"/>
      <w:sz w:val="16"/>
      <w:szCs w:val="16"/>
    </w:rPr>
  </w:style>
  <w:style w:type="character" w:customStyle="1" w:styleId="FontStyle73">
    <w:name w:val="Font Style73"/>
    <w:uiPriority w:val="99"/>
    <w:rsid w:val="009231B9"/>
    <w:rPr>
      <w:rFonts w:ascii="Times New Roman" w:hAnsi="Times New Roman" w:cs="Times New Roman" w:hint="default"/>
      <w:i/>
      <w:iCs/>
      <w:sz w:val="16"/>
      <w:szCs w:val="16"/>
    </w:rPr>
  </w:style>
  <w:style w:type="character" w:customStyle="1" w:styleId="UnderlinestyleChar20">
    <w:name w:val="Underline style Char2"/>
    <w:rsid w:val="009231B9"/>
    <w:rPr>
      <w:sz w:val="22"/>
      <w:szCs w:val="24"/>
      <w:u w:val="single"/>
      <w:lang w:val="en-US" w:eastAsia="en-US" w:bidi="ar-SA"/>
    </w:rPr>
  </w:style>
  <w:style w:type="character" w:customStyle="1" w:styleId="FontStyle49">
    <w:name w:val="Font Style49"/>
    <w:uiPriority w:val="99"/>
    <w:rsid w:val="009231B9"/>
    <w:rPr>
      <w:rFonts w:ascii="Times New Roman" w:hAnsi="Times New Roman" w:cs="Times New Roman"/>
      <w:sz w:val="20"/>
      <w:szCs w:val="20"/>
    </w:rPr>
  </w:style>
  <w:style w:type="character" w:customStyle="1" w:styleId="FontStyle50">
    <w:name w:val="Font Style50"/>
    <w:uiPriority w:val="99"/>
    <w:rsid w:val="009231B9"/>
    <w:rPr>
      <w:rFonts w:ascii="Times New Roman" w:hAnsi="Times New Roman" w:cs="Times New Roman"/>
      <w:b/>
      <w:bCs/>
      <w:sz w:val="20"/>
      <w:szCs w:val="20"/>
    </w:rPr>
  </w:style>
  <w:style w:type="paragraph" w:customStyle="1" w:styleId="msonormal0">
    <w:name w:val="msonormal"/>
    <w:basedOn w:val="Normal"/>
    <w:qFormat/>
    <w:rsid w:val="009231B9"/>
    <w:pPr>
      <w:spacing w:before="100" w:beforeAutospacing="1" w:after="100" w:afterAutospacing="1"/>
    </w:pPr>
  </w:style>
  <w:style w:type="character" w:customStyle="1" w:styleId="UnresolvedMention2">
    <w:name w:val="Unresolved Mention2"/>
    <w:basedOn w:val="DefaultParagraphFont"/>
    <w:uiPriority w:val="99"/>
    <w:unhideWhenUsed/>
    <w:rsid w:val="009231B9"/>
    <w:rPr>
      <w:color w:val="808080"/>
      <w:shd w:val="clear" w:color="auto" w:fill="E6E6E6"/>
    </w:rPr>
  </w:style>
  <w:style w:type="character" w:customStyle="1" w:styleId="ListBulletChar">
    <w:name w:val="List Bullet Char"/>
    <w:link w:val="ListBullet"/>
    <w:uiPriority w:val="99"/>
    <w:locked/>
    <w:rsid w:val="009231B9"/>
    <w:rPr>
      <w:rFonts w:ascii="Calibri" w:hAnsi="Calibri" w:cs="Calibri"/>
      <w:sz w:val="26"/>
    </w:rPr>
  </w:style>
  <w:style w:type="character" w:customStyle="1" w:styleId="NoSpacingChar">
    <w:name w:val="No Spacing Char"/>
    <w:aliases w:val="ClearFormatting Char,Card Format Char1,No Spacing51 Char,Clear Char,DDI Tag Char,Tag Title Char1,No Spacing8 Char,Dont u Char,No Spacing1111111 Char,No Spacing6 Char,No Spacing111111 Char,No Spacing7 Char,No Spacing311 Char1"/>
    <w:uiPriority w:val="1"/>
    <w:qFormat/>
    <w:locked/>
    <w:rsid w:val="009231B9"/>
    <w:rPr>
      <w:rFonts w:ascii="Times New Roman" w:eastAsia="Times New Roman" w:hAnsi="Times New Roman" w:cs="Times New Roman"/>
      <w:sz w:val="20"/>
      <w:szCs w:val="20"/>
    </w:rPr>
  </w:style>
  <w:style w:type="character" w:customStyle="1" w:styleId="BoldUnderlineChar2Char">
    <w:name w:val="BoldUnderline Char2 Char"/>
    <w:link w:val="BoldUnderlineChar20"/>
    <w:locked/>
    <w:rsid w:val="009231B9"/>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9231B9"/>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9231B9"/>
    <w:pPr>
      <w:spacing w:before="100" w:beforeAutospacing="1" w:after="100" w:afterAutospacing="1" w:line="256" w:lineRule="auto"/>
    </w:pPr>
  </w:style>
  <w:style w:type="paragraph" w:customStyle="1" w:styleId="conintrotext">
    <w:name w:val="conintrotext"/>
    <w:basedOn w:val="Normal"/>
    <w:uiPriority w:val="99"/>
    <w:qFormat/>
    <w:rsid w:val="009231B9"/>
    <w:pPr>
      <w:spacing w:before="100" w:beforeAutospacing="1" w:after="100" w:afterAutospacing="1" w:line="256" w:lineRule="auto"/>
    </w:pPr>
  </w:style>
  <w:style w:type="paragraph" w:customStyle="1" w:styleId="assert">
    <w:name w:val="assert"/>
    <w:basedOn w:val="Normal"/>
    <w:uiPriority w:val="99"/>
    <w:qFormat/>
    <w:rsid w:val="009231B9"/>
    <w:pPr>
      <w:spacing w:before="100" w:beforeAutospacing="1" w:after="100" w:afterAutospacing="1" w:line="256" w:lineRule="auto"/>
    </w:pPr>
  </w:style>
  <w:style w:type="character" w:customStyle="1" w:styleId="StyleStyle4ArialNarrow9ptChar">
    <w:name w:val="Style Style4 + Arial Narrow 9 pt Char"/>
    <w:link w:val="StyleStyle4ArialNarrow9pt"/>
    <w:locked/>
    <w:rsid w:val="009231B9"/>
    <w:rPr>
      <w:rFonts w:eastAsia="Times New Roman"/>
      <w:u w:val="single"/>
    </w:rPr>
  </w:style>
  <w:style w:type="paragraph" w:customStyle="1" w:styleId="StyleStyle4ArialNarrow9pt">
    <w:name w:val="Style Style4 + Arial Narrow 9 pt"/>
    <w:basedOn w:val="Normal"/>
    <w:link w:val="StyleStyle4ArialNarrow9ptChar"/>
    <w:qFormat/>
    <w:rsid w:val="009231B9"/>
    <w:pPr>
      <w:spacing w:line="256" w:lineRule="auto"/>
    </w:pPr>
    <w:rPr>
      <w:rFonts w:asciiTheme="minorHAnsi" w:eastAsia="Times New Roman" w:hAnsiTheme="minorHAnsi" w:cstheme="minorBidi"/>
      <w:sz w:val="22"/>
      <w:u w:val="single"/>
    </w:rPr>
  </w:style>
  <w:style w:type="character" w:customStyle="1" w:styleId="StyleStyle4ArialNarrow9ptBoldChar">
    <w:name w:val="Style Style4 + Arial Narrow 9 pt Bold Char"/>
    <w:link w:val="StyleStyle4ArialNarrow9ptBold"/>
    <w:locked/>
    <w:rsid w:val="009231B9"/>
    <w:rPr>
      <w:rFonts w:eastAsia="Times New Roman"/>
      <w:b/>
      <w:bCs/>
      <w:u w:val="single"/>
    </w:rPr>
  </w:style>
  <w:style w:type="paragraph" w:customStyle="1" w:styleId="StyleStyle4ArialNarrow9ptBold">
    <w:name w:val="Style Style4 + Arial Narrow 9 pt Bold"/>
    <w:basedOn w:val="Normal"/>
    <w:link w:val="StyleStyle4ArialNarrow9ptBoldChar"/>
    <w:qFormat/>
    <w:rsid w:val="009231B9"/>
    <w:pPr>
      <w:spacing w:line="256" w:lineRule="auto"/>
    </w:pPr>
    <w:rPr>
      <w:rFonts w:asciiTheme="minorHAnsi" w:eastAsia="Times New Roman" w:hAnsiTheme="minorHAnsi" w:cstheme="minorBidi"/>
      <w:b/>
      <w:bCs/>
      <w:sz w:val="22"/>
      <w:u w:val="single"/>
    </w:rPr>
  </w:style>
  <w:style w:type="character" w:customStyle="1" w:styleId="Citation-AuthorDateChar">
    <w:name w:val="Citation - Author/Date Char"/>
    <w:locked/>
    <w:rsid w:val="009231B9"/>
    <w:rPr>
      <w:rFonts w:eastAsia="Times New Roman"/>
      <w:b/>
      <w:smallCaps/>
      <w:sz w:val="24"/>
      <w:szCs w:val="24"/>
      <w:u w:val="single"/>
    </w:rPr>
  </w:style>
  <w:style w:type="character" w:customStyle="1" w:styleId="HiddenBlockHeaderChar">
    <w:name w:val="Hidden Block Header Char"/>
    <w:link w:val="HiddenBlockHeader"/>
    <w:locked/>
    <w:rsid w:val="009231B9"/>
    <w:rPr>
      <w:rFonts w:ascii="Calibri" w:hAnsi="Calibri" w:cs="Calibri"/>
      <w:sz w:val="26"/>
    </w:rPr>
  </w:style>
  <w:style w:type="character" w:customStyle="1" w:styleId="ThirdChar">
    <w:name w:val="Third Char"/>
    <w:link w:val="Third"/>
    <w:locked/>
    <w:rsid w:val="009231B9"/>
    <w:rPr>
      <w:rFonts w:eastAsia="Times New Roman"/>
      <w:b/>
      <w:u w:val="single"/>
      <w:lang w:val="x-none" w:eastAsia="x-none"/>
    </w:rPr>
  </w:style>
  <w:style w:type="paragraph" w:customStyle="1" w:styleId="Third">
    <w:name w:val="Third"/>
    <w:basedOn w:val="Normal"/>
    <w:link w:val="ThirdChar"/>
    <w:qFormat/>
    <w:rsid w:val="009231B9"/>
    <w:pPr>
      <w:spacing w:line="256" w:lineRule="auto"/>
    </w:pPr>
    <w:rPr>
      <w:rFonts w:asciiTheme="minorHAnsi" w:eastAsia="Times New Roman" w:hAnsiTheme="minorHAnsi" w:cstheme="minorBidi"/>
      <w:b/>
      <w:sz w:val="22"/>
      <w:u w:val="single"/>
      <w:lang w:val="x-none" w:eastAsia="x-none"/>
    </w:rPr>
  </w:style>
  <w:style w:type="paragraph" w:customStyle="1" w:styleId="Heading2Char2CharChar10">
    <w:name w:val="Heading 2 Char2 Char Char1"/>
    <w:aliases w:val="Char Char Char Char Char Char1 Char Char Char Char Char"/>
    <w:next w:val="Normal"/>
    <w:qFormat/>
    <w:rsid w:val="009231B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9231B9"/>
    <w:rPr>
      <w:rFonts w:eastAsia="Times New Roman"/>
      <w:b/>
      <w:szCs w:val="24"/>
      <w:u w:val="thick"/>
    </w:rPr>
  </w:style>
  <w:style w:type="paragraph" w:customStyle="1" w:styleId="SynergyTag">
    <w:name w:val="SynergyTag"/>
    <w:basedOn w:val="Normal"/>
    <w:uiPriority w:val="99"/>
    <w:qFormat/>
    <w:rsid w:val="009231B9"/>
    <w:pPr>
      <w:spacing w:line="256" w:lineRule="auto"/>
    </w:pPr>
    <w:rPr>
      <w:b/>
    </w:rPr>
  </w:style>
  <w:style w:type="paragraph" w:customStyle="1" w:styleId="CiteSmallText">
    <w:name w:val="Cite Small Text"/>
    <w:basedOn w:val="Normal"/>
    <w:uiPriority w:val="99"/>
    <w:qFormat/>
    <w:rsid w:val="009231B9"/>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9231B9"/>
    <w:rPr>
      <w:lang w:val="x-none"/>
    </w:rPr>
  </w:style>
  <w:style w:type="paragraph" w:customStyle="1" w:styleId="Cards1CharChar">
    <w:name w:val="Cards1 Char Char"/>
    <w:basedOn w:val="Normal"/>
    <w:link w:val="Cards1CharCharChar"/>
    <w:qFormat/>
    <w:rsid w:val="009231B9"/>
    <w:pPr>
      <w:autoSpaceDE w:val="0"/>
      <w:autoSpaceDN w:val="0"/>
      <w:adjustRightInd w:val="0"/>
      <w:spacing w:line="256" w:lineRule="auto"/>
      <w:ind w:left="432" w:right="432"/>
      <w:jc w:val="both"/>
    </w:pPr>
    <w:rPr>
      <w:rFonts w:asciiTheme="minorHAnsi" w:hAnsiTheme="minorHAnsi" w:cstheme="minorBidi"/>
      <w:sz w:val="22"/>
      <w:lang w:val="x-none"/>
    </w:rPr>
  </w:style>
  <w:style w:type="character" w:customStyle="1" w:styleId="SwagChar">
    <w:name w:val="Swag Char"/>
    <w:link w:val="Swag"/>
    <w:locked/>
    <w:rsid w:val="009231B9"/>
    <w:rPr>
      <w:color w:val="0000FF"/>
      <w:sz w:val="12"/>
      <w:u w:val="single"/>
    </w:rPr>
  </w:style>
  <w:style w:type="paragraph" w:customStyle="1" w:styleId="Swag">
    <w:name w:val="Swag"/>
    <w:basedOn w:val="Normal"/>
    <w:link w:val="SwagChar"/>
    <w:qFormat/>
    <w:rsid w:val="009231B9"/>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9231B9"/>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9231B9"/>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9231B9"/>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9231B9"/>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9231B9"/>
    <w:pPr>
      <w:spacing w:before="100" w:beforeAutospacing="1" w:after="100" w:afterAutospacing="1" w:line="256" w:lineRule="auto"/>
    </w:pPr>
  </w:style>
  <w:style w:type="paragraph" w:customStyle="1" w:styleId="abstract">
    <w:name w:val="abstract"/>
    <w:basedOn w:val="Normal"/>
    <w:uiPriority w:val="99"/>
    <w:qFormat/>
    <w:rsid w:val="009231B9"/>
    <w:pPr>
      <w:spacing w:before="100" w:beforeAutospacing="1" w:after="100" w:afterAutospacing="1" w:line="256" w:lineRule="auto"/>
    </w:pPr>
  </w:style>
  <w:style w:type="character" w:customStyle="1" w:styleId="StyleStyleUnderlineTimesNewRoman11ptChar">
    <w:name w:val="Style Style Underline + Times New Roman + 11 pt Char"/>
    <w:link w:val="StyleStyleUnderlineTimesNewRoman11pt"/>
    <w:locked/>
    <w:rsid w:val="009231B9"/>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9231B9"/>
    <w:pPr>
      <w:spacing w:line="256" w:lineRule="auto"/>
    </w:pPr>
    <w:rPr>
      <w:rFonts w:asciiTheme="minorHAnsi" w:eastAsia="Times New Roman" w:hAnsiTheme="minorHAnsi" w:cstheme="minorBidi"/>
      <w:sz w:val="22"/>
      <w:u w:val="single"/>
    </w:rPr>
  </w:style>
  <w:style w:type="character" w:customStyle="1" w:styleId="StyleStyleUnderlineTimesNewRomanBold11ptNotBoldChar">
    <w:name w:val="Style Style Underline + Times New Roman Bold + 11 pt Not Bold Char"/>
    <w:link w:val="StyleStyleUnderlineTimesNewRomanBold11ptNotBold"/>
    <w:locked/>
    <w:rsid w:val="009231B9"/>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231B9"/>
    <w:pPr>
      <w:spacing w:line="256" w:lineRule="auto"/>
    </w:pPr>
    <w:rPr>
      <w:rFonts w:asciiTheme="minorHAnsi" w:eastAsia="Times New Roman" w:hAnsiTheme="minorHAnsi" w:cstheme="minorBidi"/>
      <w:sz w:val="22"/>
      <w:u w:val="single"/>
    </w:rPr>
  </w:style>
  <w:style w:type="character" w:customStyle="1" w:styleId="TagsCharCharCharChar">
    <w:name w:val="Tags Char Char Char Char"/>
    <w:locked/>
    <w:rsid w:val="009231B9"/>
    <w:rPr>
      <w:rFonts w:ascii="Times New Roman" w:eastAsia="Times New Roman" w:hAnsi="Times New Roman" w:cs="Times New Roman"/>
      <w:b/>
      <w:sz w:val="24"/>
      <w:szCs w:val="24"/>
    </w:rPr>
  </w:style>
  <w:style w:type="character" w:customStyle="1" w:styleId="NothingCharChar">
    <w:name w:val="Nothing Char Char"/>
    <w:link w:val="NothingCharCharChar"/>
    <w:locked/>
    <w:rsid w:val="009231B9"/>
  </w:style>
  <w:style w:type="paragraph" w:customStyle="1" w:styleId="NothingCharCharChar">
    <w:name w:val="Nothing Char Char Char"/>
    <w:link w:val="NothingCharChar"/>
    <w:qFormat/>
    <w:rsid w:val="009231B9"/>
    <w:pPr>
      <w:spacing w:after="0" w:line="240" w:lineRule="auto"/>
      <w:jc w:val="both"/>
    </w:pPr>
  </w:style>
  <w:style w:type="paragraph" w:customStyle="1" w:styleId="StyleLeft021">
    <w:name w:val="Style Left:  0.2&quot;1"/>
    <w:basedOn w:val="Normal"/>
    <w:uiPriority w:val="99"/>
    <w:qFormat/>
    <w:rsid w:val="009231B9"/>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231B9"/>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231B9"/>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231B9"/>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231B9"/>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u w:val="single"/>
      <w:bdr w:val="single" w:sz="4" w:space="0" w:color="auto" w:frame="1"/>
    </w:rPr>
  </w:style>
  <w:style w:type="paragraph" w:customStyle="1" w:styleId="BlockTitle20">
    <w:name w:val="Block Title #2"/>
    <w:basedOn w:val="Normal"/>
    <w:uiPriority w:val="99"/>
    <w:qFormat/>
    <w:rsid w:val="009231B9"/>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b/>
      <w:bCs/>
      <w:color w:val="000000"/>
      <w:kern w:val="32"/>
      <w:sz w:val="32"/>
      <w:szCs w:val="32"/>
    </w:rPr>
  </w:style>
  <w:style w:type="paragraph" w:customStyle="1" w:styleId="Tagstyle1">
    <w:name w:val="Tagstyle"/>
    <w:basedOn w:val="Normal"/>
    <w:next w:val="Normal"/>
    <w:qFormat/>
    <w:rsid w:val="009231B9"/>
    <w:pPr>
      <w:spacing w:line="256" w:lineRule="auto"/>
    </w:pPr>
    <w:rPr>
      <w:b/>
    </w:rPr>
  </w:style>
  <w:style w:type="paragraph" w:customStyle="1" w:styleId="CM27">
    <w:name w:val="CM27"/>
    <w:basedOn w:val="Normal"/>
    <w:next w:val="Normal"/>
    <w:qFormat/>
    <w:rsid w:val="009231B9"/>
    <w:pPr>
      <w:autoSpaceDE w:val="0"/>
      <w:autoSpaceDN w:val="0"/>
      <w:adjustRightInd w:val="0"/>
      <w:spacing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9231B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9231B9"/>
    <w:rPr>
      <w:szCs w:val="24"/>
      <w:u w:val="single"/>
      <w:lang w:val="en-US" w:eastAsia="en-US" w:bidi="ar-SA"/>
    </w:rPr>
  </w:style>
  <w:style w:type="character" w:customStyle="1" w:styleId="BoldUnderlineCharChar3">
    <w:name w:val="BoldUnderline Char Char3"/>
    <w:rsid w:val="009231B9"/>
    <w:rPr>
      <w:b/>
      <w:bCs w:val="0"/>
      <w:szCs w:val="24"/>
      <w:u w:val="single"/>
      <w:lang w:val="en-US" w:eastAsia="en-US" w:bidi="ar-SA"/>
    </w:rPr>
  </w:style>
  <w:style w:type="character" w:customStyle="1" w:styleId="UnderlineCharChar3">
    <w:name w:val="Underline Char Char3"/>
    <w:rsid w:val="009231B9"/>
    <w:rPr>
      <w:szCs w:val="24"/>
      <w:u w:val="single"/>
      <w:lang w:val="en-US" w:eastAsia="en-US" w:bidi="ar-SA"/>
    </w:rPr>
  </w:style>
  <w:style w:type="character" w:customStyle="1" w:styleId="BoldUnderlineCharChar2">
    <w:name w:val="BoldUnderline Char Char2"/>
    <w:rsid w:val="009231B9"/>
    <w:rPr>
      <w:b/>
      <w:bCs w:val="0"/>
      <w:szCs w:val="24"/>
      <w:u w:val="single"/>
      <w:lang w:val="en-US" w:eastAsia="en-US" w:bidi="ar-SA"/>
    </w:rPr>
  </w:style>
  <w:style w:type="character" w:customStyle="1" w:styleId="volume-issue">
    <w:name w:val="volume-issue"/>
    <w:rsid w:val="009231B9"/>
    <w:rPr>
      <w:rFonts w:ascii="Times New Roman" w:hAnsi="Times New Roman" w:cs="Times New Roman" w:hint="default"/>
    </w:rPr>
  </w:style>
  <w:style w:type="character" w:customStyle="1" w:styleId="boldness1">
    <w:name w:val="boldness1"/>
    <w:rsid w:val="009231B9"/>
  </w:style>
  <w:style w:type="character" w:customStyle="1" w:styleId="Heading3CharCharCharChar">
    <w:name w:val="Heading 3 Char Char Char Char"/>
    <w:basedOn w:val="DefaultParagraphFont"/>
    <w:rsid w:val="009231B9"/>
    <w:rPr>
      <w:rFonts w:ascii="Arial" w:hAnsi="Arial" w:cs="Arial" w:hint="default"/>
      <w:bCs/>
      <w:szCs w:val="26"/>
      <w:u w:val="single"/>
      <w:lang w:val="en-US" w:eastAsia="en-US" w:bidi="ar-SA"/>
    </w:rPr>
  </w:style>
  <w:style w:type="character" w:customStyle="1" w:styleId="current-selection">
    <w:name w:val="current-selection"/>
    <w:basedOn w:val="DefaultParagraphFont"/>
    <w:rsid w:val="009231B9"/>
  </w:style>
  <w:style w:type="character" w:customStyle="1" w:styleId="ad">
    <w:name w:val="_"/>
    <w:basedOn w:val="DefaultParagraphFont"/>
    <w:rsid w:val="009231B9"/>
  </w:style>
  <w:style w:type="character" w:customStyle="1" w:styleId="Heading3CharCharCharChar1">
    <w:name w:val="Heading 3 Char Char Char Char1"/>
    <w:rsid w:val="009231B9"/>
    <w:rPr>
      <w:rFonts w:ascii="Arial" w:hAnsi="Arial" w:cs="Arial" w:hint="default"/>
      <w:bCs/>
      <w:szCs w:val="26"/>
      <w:u w:val="single"/>
      <w:lang w:val="en-US" w:eastAsia="en-US" w:bidi="ar-SA"/>
    </w:rPr>
  </w:style>
  <w:style w:type="character" w:customStyle="1" w:styleId="comment-body">
    <w:name w:val="comment-body"/>
    <w:rsid w:val="009231B9"/>
  </w:style>
  <w:style w:type="character" w:customStyle="1" w:styleId="reality">
    <w:name w:val="reality"/>
    <w:rsid w:val="009231B9"/>
  </w:style>
  <w:style w:type="character" w:customStyle="1" w:styleId="StyleBoldandUnderlineCharChar29pt">
    <w:name w:val="Style Bold and Underline Char Char2 + 9 pt"/>
    <w:rsid w:val="009231B9"/>
    <w:rPr>
      <w:rFonts w:ascii="Times New Roman" w:hAnsi="Times New Roman" w:cs="Times New Roman" w:hint="default"/>
      <w:b/>
      <w:bCs/>
      <w:noProof w:val="0"/>
      <w:sz w:val="20"/>
      <w:u w:val="single"/>
    </w:rPr>
  </w:style>
  <w:style w:type="character" w:customStyle="1" w:styleId="StyleUnderlineCharChar19pt">
    <w:name w:val="Style Underline Char Char1 + 9 pt"/>
    <w:rsid w:val="009231B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231B9"/>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9231B9"/>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9231B9"/>
    <w:rPr>
      <w:rFonts w:ascii="Times New Roman" w:hAnsi="Times New Roman" w:cs="Times New Roman" w:hint="default"/>
      <w:sz w:val="20"/>
      <w:u w:val="dottedHeavy"/>
    </w:rPr>
  </w:style>
  <w:style w:type="character" w:customStyle="1" w:styleId="article-record-publication-volume-issue">
    <w:name w:val="article-record-publication-volume-issue"/>
    <w:rsid w:val="009231B9"/>
  </w:style>
  <w:style w:type="character" w:customStyle="1" w:styleId="resultbodyblack">
    <w:name w:val="resultbodyblack"/>
    <w:rsid w:val="009231B9"/>
    <w:rPr>
      <w:rFonts w:ascii="Times New Roman" w:hAnsi="Times New Roman" w:cs="Times New Roman" w:hint="default"/>
    </w:rPr>
  </w:style>
  <w:style w:type="character" w:customStyle="1" w:styleId="quotechar0">
    <w:name w:val="quotechar"/>
    <w:rsid w:val="009231B9"/>
  </w:style>
  <w:style w:type="character" w:customStyle="1" w:styleId="3TagCite">
    <w:name w:val="3 Tag/Cite"/>
    <w:rsid w:val="009231B9"/>
    <w:rPr>
      <w:rFonts w:ascii="Times New Roman" w:hAnsi="Times New Roman" w:cs="Times New Roman" w:hint="default"/>
      <w:b/>
      <w:bCs w:val="0"/>
    </w:rPr>
  </w:style>
  <w:style w:type="character" w:customStyle="1" w:styleId="4Qualifications">
    <w:name w:val="4 Qualifications"/>
    <w:rsid w:val="009231B9"/>
    <w:rPr>
      <w:rFonts w:ascii="Times New Roman" w:hAnsi="Times New Roman" w:cs="Times New Roman" w:hint="default"/>
      <w:sz w:val="19"/>
    </w:rPr>
  </w:style>
  <w:style w:type="character" w:customStyle="1" w:styleId="6Underlined">
    <w:name w:val="6 Underlined"/>
    <w:rsid w:val="009231B9"/>
    <w:rPr>
      <w:rFonts w:ascii="Times New Roman" w:hAnsi="Times New Roman" w:cs="Times New Roman" w:hint="default"/>
      <w:b/>
      <w:bCs w:val="0"/>
      <w:sz w:val="21"/>
      <w:u w:val="single"/>
    </w:rPr>
  </w:style>
  <w:style w:type="character" w:customStyle="1" w:styleId="nohighlighting">
    <w:name w:val="no highlighting"/>
    <w:rsid w:val="009231B9"/>
    <w:rPr>
      <w:rFonts w:ascii="Times New Roman" w:hAnsi="Times New Roman" w:cs="Times New Roman" w:hint="default"/>
      <w:color w:val="auto"/>
      <w:sz w:val="20"/>
      <w:u w:val="thick"/>
      <w:bdr w:val="none" w:sz="0" w:space="0" w:color="auto" w:frame="1"/>
    </w:rPr>
  </w:style>
  <w:style w:type="character" w:customStyle="1" w:styleId="CharChar61">
    <w:name w:val="Char Char61"/>
    <w:rsid w:val="009231B9"/>
    <w:rPr>
      <w:rFonts w:ascii="Arial" w:hAnsi="Arial" w:cs="Arial" w:hint="default"/>
      <w:bCs/>
      <w:sz w:val="16"/>
      <w:szCs w:val="26"/>
      <w:lang w:val="en-US" w:eastAsia="en-US" w:bidi="ar-SA"/>
    </w:rPr>
  </w:style>
  <w:style w:type="character" w:customStyle="1" w:styleId="styledate">
    <w:name w:val="styledate"/>
    <w:rsid w:val="009231B9"/>
  </w:style>
  <w:style w:type="character" w:customStyle="1" w:styleId="StyleUnderlineChar9ptChar">
    <w:name w:val="Style Underline Char + 9 pt Char"/>
    <w:rsid w:val="009231B9"/>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231B9"/>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231B9"/>
    <w:rPr>
      <w:b/>
      <w:bCs w:val="0"/>
      <w:szCs w:val="24"/>
      <w:u w:val="single"/>
      <w:lang w:val="en-US" w:eastAsia="en-US" w:bidi="ar-SA"/>
    </w:rPr>
  </w:style>
  <w:style w:type="character" w:customStyle="1" w:styleId="BoldandUnderlineChar1Char2">
    <w:name w:val="Bold and Underline Char1 Char2"/>
    <w:rsid w:val="009231B9"/>
    <w:rPr>
      <w:b/>
      <w:bCs w:val="0"/>
      <w:szCs w:val="24"/>
      <w:u w:val="single"/>
      <w:lang w:val="en-US" w:eastAsia="en-US" w:bidi="ar-SA"/>
    </w:rPr>
  </w:style>
  <w:style w:type="character" w:customStyle="1" w:styleId="BoldandUnderlineCharChar1">
    <w:name w:val="Bold and Underline Char Char1"/>
    <w:rsid w:val="009231B9"/>
    <w:rPr>
      <w:b/>
      <w:bCs w:val="0"/>
      <w:szCs w:val="24"/>
      <w:u w:val="single"/>
      <w:lang w:val="en-US" w:eastAsia="en-US" w:bidi="ar-SA"/>
    </w:rPr>
  </w:style>
  <w:style w:type="character" w:customStyle="1" w:styleId="authoraffil">
    <w:name w:val="authoraffil"/>
    <w:rsid w:val="009231B9"/>
  </w:style>
  <w:style w:type="character" w:customStyle="1" w:styleId="CharChar8">
    <w:name w:val="Char Char8"/>
    <w:rsid w:val="009231B9"/>
    <w:rPr>
      <w:rFonts w:ascii="Georgia" w:eastAsia="Times New Roman" w:hAnsi="Georgia" w:hint="default"/>
      <w:b/>
      <w:bCs/>
      <w:sz w:val="30"/>
      <w:szCs w:val="28"/>
      <w:u w:val="single"/>
    </w:rPr>
  </w:style>
  <w:style w:type="character" w:customStyle="1" w:styleId="StyleArial6ptBold">
    <w:name w:val="Style Arial 6 pt Bold"/>
    <w:rsid w:val="009231B9"/>
    <w:rPr>
      <w:rFonts w:ascii="Arial" w:hAnsi="Arial" w:cs="Arial" w:hint="default"/>
      <w:bCs/>
      <w:sz w:val="12"/>
    </w:rPr>
  </w:style>
  <w:style w:type="character" w:customStyle="1" w:styleId="Heading2Char5">
    <w:name w:val="Heading 2 Char5"/>
    <w:rsid w:val="009231B9"/>
    <w:rPr>
      <w:rFonts w:ascii="Garamond" w:hAnsi="Garamond" w:cs="Arial" w:hint="default"/>
      <w:b/>
      <w:bCs/>
      <w:iCs/>
      <w:sz w:val="24"/>
      <w:szCs w:val="28"/>
      <w:lang w:val="en-US" w:eastAsia="en-US" w:bidi="ar-SA"/>
    </w:rPr>
  </w:style>
  <w:style w:type="character" w:customStyle="1" w:styleId="boldcitationChar">
    <w:name w:val="bold citation Char"/>
    <w:rsid w:val="009231B9"/>
    <w:rPr>
      <w:rFonts w:ascii="Arial" w:hAnsi="Arial" w:cs="Arial" w:hint="default"/>
      <w:b/>
      <w:bCs w:val="0"/>
      <w:sz w:val="28"/>
      <w:szCs w:val="24"/>
      <w:u w:val="thick"/>
      <w:lang w:val="en-US" w:eastAsia="en-US" w:bidi="ar-SA"/>
    </w:rPr>
  </w:style>
  <w:style w:type="character" w:customStyle="1" w:styleId="BoldunderlineChar5">
    <w:name w:val="Bold/underline Char"/>
    <w:rsid w:val="009231B9"/>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231B9"/>
  </w:style>
  <w:style w:type="character" w:customStyle="1" w:styleId="tagCharCharChar1">
    <w:name w:val="tag Char Char Char1"/>
    <w:rsid w:val="009231B9"/>
    <w:rPr>
      <w:b/>
      <w:bCs w:val="0"/>
      <w:sz w:val="24"/>
      <w:lang w:val="en-US" w:eastAsia="en-US" w:bidi="ar-SA"/>
    </w:rPr>
  </w:style>
  <w:style w:type="character" w:customStyle="1" w:styleId="bylines">
    <w:name w:val="bylines"/>
    <w:basedOn w:val="DefaultParagraphFont"/>
    <w:rsid w:val="009231B9"/>
  </w:style>
  <w:style w:type="character" w:customStyle="1" w:styleId="StyleStyleBoldUnderlineUnderlineIntenseEmphasis1apple-style-2">
    <w:name w:val="Style Style Bold UnderlineUnderlineIntense Emphasis1apple-style-...2"/>
    <w:basedOn w:val="DefaultParagraphFont"/>
    <w:rsid w:val="009231B9"/>
    <w:rPr>
      <w:b w:val="0"/>
      <w:bCs/>
      <w:sz w:val="22"/>
      <w:u w:val="single"/>
    </w:rPr>
  </w:style>
  <w:style w:type="character" w:customStyle="1" w:styleId="FontStyle57">
    <w:name w:val="Font Style57"/>
    <w:rsid w:val="009231B9"/>
    <w:rPr>
      <w:rFonts w:ascii="Georgia" w:hAnsi="Georgia" w:cs="Georgia" w:hint="default"/>
      <w:b/>
      <w:bCs/>
      <w:sz w:val="14"/>
      <w:szCs w:val="14"/>
    </w:rPr>
  </w:style>
  <w:style w:type="character" w:customStyle="1" w:styleId="FontStyle89">
    <w:name w:val="Font Style89"/>
    <w:rsid w:val="009231B9"/>
    <w:rPr>
      <w:rFonts w:ascii="Times New Roman" w:hAnsi="Times New Roman" w:cs="Times New Roman" w:hint="default"/>
      <w:b/>
      <w:bCs/>
      <w:smallCaps/>
      <w:spacing w:val="40"/>
      <w:sz w:val="16"/>
      <w:szCs w:val="16"/>
    </w:rPr>
  </w:style>
  <w:style w:type="character" w:customStyle="1" w:styleId="hvr">
    <w:name w:val="hvr"/>
    <w:basedOn w:val="DefaultParagraphFont"/>
    <w:rsid w:val="009231B9"/>
  </w:style>
  <w:style w:type="paragraph" w:customStyle="1" w:styleId="svarticle">
    <w:name w:val="svarticle"/>
    <w:basedOn w:val="Normal"/>
    <w:uiPriority w:val="99"/>
    <w:qFormat/>
    <w:rsid w:val="009231B9"/>
    <w:pPr>
      <w:spacing w:before="100" w:beforeAutospacing="1" w:after="100" w:afterAutospacing="1"/>
    </w:pPr>
  </w:style>
  <w:style w:type="character" w:customStyle="1" w:styleId="UnresolvedMention3">
    <w:name w:val="Unresolved Mention3"/>
    <w:basedOn w:val="DefaultParagraphFont"/>
    <w:uiPriority w:val="99"/>
    <w:unhideWhenUsed/>
    <w:rsid w:val="009231B9"/>
    <w:rPr>
      <w:color w:val="808080"/>
      <w:shd w:val="clear" w:color="auto" w:fill="E6E6E6"/>
    </w:rPr>
  </w:style>
  <w:style w:type="character" w:customStyle="1" w:styleId="UnresolvedMention4">
    <w:name w:val="Unresolved Mention4"/>
    <w:basedOn w:val="DefaultParagraphFont"/>
    <w:uiPriority w:val="99"/>
    <w:semiHidden/>
    <w:unhideWhenUsed/>
    <w:rsid w:val="009231B9"/>
    <w:rPr>
      <w:color w:val="808080"/>
      <w:shd w:val="clear" w:color="auto" w:fill="E6E6E6"/>
    </w:rPr>
  </w:style>
  <w:style w:type="character" w:customStyle="1" w:styleId="cardChar20">
    <w:name w:val="card Char2"/>
    <w:basedOn w:val="DefaultParagraphFont"/>
    <w:uiPriority w:val="6"/>
    <w:rsid w:val="009231B9"/>
    <w:rPr>
      <w:rFonts w:ascii="Times New Roman" w:hAnsi="Times New Roman" w:cs="Calibri"/>
      <w:szCs w:val="20"/>
    </w:rPr>
  </w:style>
  <w:style w:type="paragraph" w:customStyle="1" w:styleId="Pol">
    <w:name w:val="Pol"/>
    <w:basedOn w:val="Heading2"/>
    <w:uiPriority w:val="99"/>
    <w:qFormat/>
    <w:rsid w:val="009231B9"/>
    <w:pPr>
      <w:spacing w:before="480"/>
    </w:pPr>
    <w:rPr>
      <w:bCs/>
      <w:caps/>
    </w:rPr>
  </w:style>
  <w:style w:type="paragraph" w:customStyle="1" w:styleId="Style70">
    <w:name w:val="Style7"/>
    <w:basedOn w:val="Normal"/>
    <w:uiPriority w:val="99"/>
    <w:qFormat/>
    <w:rsid w:val="009231B9"/>
    <w:pPr>
      <w:widowControl w:val="0"/>
      <w:autoSpaceDE w:val="0"/>
      <w:autoSpaceDN w:val="0"/>
      <w:adjustRightInd w:val="0"/>
      <w:spacing w:line="229" w:lineRule="exact"/>
    </w:pPr>
    <w:rPr>
      <w:rFonts w:ascii="Arial Narrow" w:hAnsi="Arial Narrow"/>
    </w:rPr>
  </w:style>
  <w:style w:type="character" w:customStyle="1" w:styleId="red">
    <w:name w:val="red"/>
    <w:basedOn w:val="DefaultParagraphFont"/>
    <w:rsid w:val="009231B9"/>
  </w:style>
  <w:style w:type="character" w:customStyle="1" w:styleId="Footnote2Char">
    <w:name w:val="Footnote2 Char"/>
    <w:link w:val="Footnote2"/>
    <w:locked/>
    <w:rsid w:val="009231B9"/>
  </w:style>
  <w:style w:type="paragraph" w:customStyle="1" w:styleId="Footnote2">
    <w:name w:val="Footnote2"/>
    <w:basedOn w:val="Normal"/>
    <w:next w:val="Normal"/>
    <w:link w:val="Footnote2Char"/>
    <w:autoRedefine/>
    <w:qFormat/>
    <w:rsid w:val="009231B9"/>
    <w:pPr>
      <w:spacing w:after="120" w:line="480" w:lineRule="auto"/>
    </w:pPr>
    <w:rPr>
      <w:rFonts w:asciiTheme="minorHAnsi" w:hAnsiTheme="minorHAnsi" w:cstheme="minorBidi"/>
      <w:sz w:val="22"/>
    </w:rPr>
  </w:style>
  <w:style w:type="character" w:customStyle="1" w:styleId="link">
    <w:name w:val="link"/>
    <w:basedOn w:val="DefaultParagraphFont"/>
    <w:rsid w:val="009231B9"/>
  </w:style>
  <w:style w:type="paragraph" w:customStyle="1" w:styleId="xhead">
    <w:name w:val="xhead"/>
    <w:basedOn w:val="Normal"/>
    <w:uiPriority w:val="99"/>
    <w:qFormat/>
    <w:rsid w:val="009231B9"/>
    <w:pPr>
      <w:spacing w:before="100" w:beforeAutospacing="1" w:after="100" w:afterAutospacing="1"/>
    </w:pPr>
  </w:style>
  <w:style w:type="character" w:customStyle="1" w:styleId="Heading5Char1">
    <w:name w:val="Heading 5 Char1"/>
    <w:aliases w:val="Text Char1"/>
    <w:basedOn w:val="DefaultParagraphFont"/>
    <w:semiHidden/>
    <w:rsid w:val="009231B9"/>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9231B9"/>
    <w:pPr>
      <w:spacing w:before="100" w:beforeAutospacing="1" w:after="100" w:afterAutospacing="1"/>
    </w:pPr>
    <w:rPr>
      <w:rFonts w:ascii="Times" w:hAnsi="Times"/>
      <w:szCs w:val="20"/>
    </w:rPr>
  </w:style>
  <w:style w:type="paragraph" w:customStyle="1" w:styleId="Pa23">
    <w:name w:val="Pa23"/>
    <w:basedOn w:val="Default"/>
    <w:next w:val="Default"/>
    <w:uiPriority w:val="99"/>
    <w:qFormat/>
    <w:rsid w:val="009231B9"/>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9231B9"/>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9231B9"/>
    <w:pPr>
      <w:widowControl w:val="0"/>
      <w:spacing w:after="0" w:line="241" w:lineRule="atLeast"/>
    </w:pPr>
    <w:rPr>
      <w:rFonts w:ascii="Gill Sans" w:eastAsiaTheme="minorEastAsia" w:hAnsi="Gill Sans" w:cs="Times New Roman"/>
    </w:rPr>
  </w:style>
  <w:style w:type="paragraph" w:customStyle="1" w:styleId="pagpag3">
    <w:name w:val="pagpag3"/>
    <w:basedOn w:val="Normal"/>
    <w:uiPriority w:val="99"/>
    <w:qFormat/>
    <w:rsid w:val="009231B9"/>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9231B9"/>
    <w:pPr>
      <w:spacing w:before="100" w:beforeAutospacing="1" w:after="100" w:afterAutospacing="1"/>
    </w:pPr>
    <w:rPr>
      <w:rFonts w:ascii="Times" w:hAnsi="Times"/>
      <w:szCs w:val="20"/>
    </w:rPr>
  </w:style>
  <w:style w:type="paragraph" w:customStyle="1" w:styleId="UnderlineStyle1">
    <w:name w:val="Underline Style"/>
    <w:basedOn w:val="Normal"/>
    <w:link w:val="UnderlineStyleChar0"/>
    <w:qFormat/>
    <w:rsid w:val="009231B9"/>
    <w:rPr>
      <w:rFonts w:asciiTheme="minorHAnsi" w:hAnsiTheme="minorHAnsi" w:cstheme="minorBidi"/>
      <w:sz w:val="22"/>
    </w:rPr>
  </w:style>
  <w:style w:type="paragraph" w:customStyle="1" w:styleId="ReadCharCh1">
    <w:name w:val="Read Char Ch1"/>
    <w:basedOn w:val="Normal"/>
    <w:next w:val="Normal"/>
    <w:uiPriority w:val="3"/>
    <w:qFormat/>
    <w:rsid w:val="009231B9"/>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9231B9"/>
    <w:rPr>
      <w:rFonts w:ascii="Lucida Grande" w:eastAsia="Cambria" w:hAnsi="Lucida Grande"/>
    </w:rPr>
  </w:style>
  <w:style w:type="paragraph" w:customStyle="1" w:styleId="Pa16">
    <w:name w:val="Pa16"/>
    <w:basedOn w:val="Default"/>
    <w:next w:val="Default"/>
    <w:uiPriority w:val="99"/>
    <w:qFormat/>
    <w:rsid w:val="009231B9"/>
    <w:pPr>
      <w:spacing w:after="0" w:line="161" w:lineRule="atLeast"/>
    </w:pPr>
    <w:rPr>
      <w:rFonts w:ascii="Adobe Garamond Pro" w:eastAsiaTheme="minorHAnsi" w:hAnsi="Adobe Garamond Pro" w:cstheme="minorBidi"/>
    </w:rPr>
  </w:style>
  <w:style w:type="paragraph" w:customStyle="1" w:styleId="wp-media-credit">
    <w:name w:val="wp-media-credit"/>
    <w:basedOn w:val="Normal"/>
    <w:uiPriority w:val="99"/>
    <w:qFormat/>
    <w:rsid w:val="009231B9"/>
    <w:pPr>
      <w:spacing w:before="100" w:beforeAutospacing="1" w:after="100" w:afterAutospacing="1"/>
    </w:pPr>
  </w:style>
  <w:style w:type="paragraph" w:customStyle="1" w:styleId="Pa22">
    <w:name w:val="Pa2+2"/>
    <w:basedOn w:val="Default"/>
    <w:next w:val="Default"/>
    <w:uiPriority w:val="99"/>
    <w:qFormat/>
    <w:rsid w:val="009231B9"/>
    <w:pPr>
      <w:spacing w:after="0" w:line="201" w:lineRule="atLeast"/>
    </w:pPr>
    <w:rPr>
      <w:rFonts w:ascii="Helvetica LT Std" w:eastAsiaTheme="minorHAnsi" w:hAnsi="Helvetica LT Std" w:cstheme="minorBidi"/>
    </w:rPr>
  </w:style>
  <w:style w:type="paragraph" w:customStyle="1" w:styleId="Pa172">
    <w:name w:val="Pa17+2"/>
    <w:basedOn w:val="Default"/>
    <w:next w:val="Default"/>
    <w:uiPriority w:val="99"/>
    <w:qFormat/>
    <w:rsid w:val="009231B9"/>
    <w:pPr>
      <w:spacing w:after="0" w:line="201" w:lineRule="atLeast"/>
    </w:pPr>
    <w:rPr>
      <w:rFonts w:ascii="Helvetica LT Std" w:eastAsiaTheme="minorHAnsi" w:hAnsi="Helvetica LT Std" w:cstheme="minorBidi"/>
    </w:rPr>
  </w:style>
  <w:style w:type="paragraph" w:customStyle="1" w:styleId="caption10">
    <w:name w:val="caption1"/>
    <w:basedOn w:val="Normal"/>
    <w:uiPriority w:val="99"/>
    <w:qFormat/>
    <w:rsid w:val="009231B9"/>
    <w:pPr>
      <w:spacing w:before="100" w:beforeAutospacing="1" w:after="100" w:afterAutospacing="1"/>
    </w:pPr>
  </w:style>
  <w:style w:type="paragraph" w:customStyle="1" w:styleId="Number">
    <w:name w:val="Number"/>
    <w:basedOn w:val="Heading2"/>
    <w:qFormat/>
    <w:rsid w:val="009231B9"/>
    <w:pPr>
      <w:keepLines w:val="0"/>
      <w:tabs>
        <w:tab w:val="left" w:pos="144"/>
        <w:tab w:val="num" w:pos="360"/>
      </w:tabs>
      <w:spacing w:before="240" w:after="240"/>
      <w:ind w:left="360" w:hanging="360"/>
      <w:jc w:val="left"/>
    </w:pPr>
    <w:rPr>
      <w:rFonts w:eastAsia="SimSun" w:cs="Arial"/>
      <w:bCs/>
      <w:iCs/>
      <w:sz w:val="24"/>
      <w:szCs w:val="28"/>
      <w:u w:val="none"/>
      <w:lang w:eastAsia="zh-CN"/>
    </w:rPr>
  </w:style>
  <w:style w:type="character" w:customStyle="1" w:styleId="CITEChar2">
    <w:name w:val="CITE Char"/>
    <w:basedOn w:val="DefaultParagraphFont"/>
    <w:link w:val="CITE3"/>
    <w:locked/>
    <w:rsid w:val="009231B9"/>
    <w:rPr>
      <w:rFonts w:ascii="Calibri" w:eastAsia="Times New Roman" w:hAnsi="Calibri" w:cs="Arial"/>
      <w:bCs/>
      <w:iCs/>
      <w:sz w:val="20"/>
      <w:szCs w:val="20"/>
    </w:rPr>
  </w:style>
  <w:style w:type="paragraph" w:customStyle="1" w:styleId="CITEF3">
    <w:name w:val="CITE F3"/>
    <w:uiPriority w:val="99"/>
    <w:qFormat/>
    <w:rsid w:val="009231B9"/>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9231B9"/>
  </w:style>
  <w:style w:type="character" w:customStyle="1" w:styleId="meta-sep">
    <w:name w:val="meta-sep"/>
    <w:basedOn w:val="DefaultParagraphFont"/>
    <w:rsid w:val="009231B9"/>
  </w:style>
  <w:style w:type="character" w:customStyle="1" w:styleId="A19">
    <w:name w:val="A19"/>
    <w:uiPriority w:val="99"/>
    <w:rsid w:val="009231B9"/>
    <w:rPr>
      <w:rFonts w:ascii="Georgia" w:hAnsi="Georgia" w:cs="Georgia" w:hint="default"/>
      <w:color w:val="000000"/>
      <w:sz w:val="20"/>
      <w:szCs w:val="20"/>
      <w:u w:val="single"/>
    </w:rPr>
  </w:style>
  <w:style w:type="character" w:customStyle="1" w:styleId="ontext">
    <w:name w:val="ontext"/>
    <w:basedOn w:val="DefaultParagraphFont"/>
    <w:rsid w:val="009231B9"/>
  </w:style>
  <w:style w:type="character" w:customStyle="1" w:styleId="archive-title">
    <w:name w:val="archive-title"/>
    <w:basedOn w:val="DefaultParagraphFont"/>
    <w:rsid w:val="009231B9"/>
  </w:style>
  <w:style w:type="character" w:customStyle="1" w:styleId="imgleft">
    <w:name w:val="imgleft"/>
    <w:basedOn w:val="DefaultParagraphFont"/>
    <w:rsid w:val="009231B9"/>
  </w:style>
  <w:style w:type="character" w:customStyle="1" w:styleId="imgcenter">
    <w:name w:val="imgcenter"/>
    <w:basedOn w:val="DefaultParagraphFont"/>
    <w:rsid w:val="009231B9"/>
  </w:style>
  <w:style w:type="character" w:customStyle="1" w:styleId="A42">
    <w:name w:val="A4+2"/>
    <w:uiPriority w:val="99"/>
    <w:rsid w:val="009231B9"/>
    <w:rPr>
      <w:rFonts w:ascii="Helvetica LT Std" w:hAnsi="Helvetica LT Std" w:cs="Helvetica LT Std" w:hint="default"/>
      <w:color w:val="000000"/>
      <w:sz w:val="11"/>
      <w:szCs w:val="11"/>
    </w:rPr>
  </w:style>
  <w:style w:type="character" w:customStyle="1" w:styleId="fstitle">
    <w:name w:val="fs_title"/>
    <w:basedOn w:val="DefaultParagraphFont"/>
    <w:rsid w:val="009231B9"/>
  </w:style>
  <w:style w:type="character" w:customStyle="1" w:styleId="reportbody1">
    <w:name w:val="reportbody1"/>
    <w:basedOn w:val="DefaultParagraphFont"/>
    <w:rsid w:val="009231B9"/>
    <w:rPr>
      <w:rFonts w:ascii="Tahoma" w:hAnsi="Tahoma" w:cs="Tahoma" w:hint="default"/>
      <w:color w:val="000000"/>
      <w:sz w:val="14"/>
      <w:szCs w:val="14"/>
    </w:rPr>
  </w:style>
  <w:style w:type="character" w:customStyle="1" w:styleId="dateday">
    <w:name w:val="date_day"/>
    <w:basedOn w:val="DefaultParagraphFont"/>
    <w:rsid w:val="009231B9"/>
  </w:style>
  <w:style w:type="character" w:customStyle="1" w:styleId="datemonth">
    <w:name w:val="date_month"/>
    <w:basedOn w:val="DefaultParagraphFont"/>
    <w:rsid w:val="009231B9"/>
  </w:style>
  <w:style w:type="character" w:customStyle="1" w:styleId="dateyear">
    <w:name w:val="date_year"/>
    <w:basedOn w:val="DefaultParagraphFont"/>
    <w:rsid w:val="009231B9"/>
  </w:style>
  <w:style w:type="character" w:customStyle="1" w:styleId="Heading3CharCharCharCharCharChar">
    <w:name w:val="Heading 3 Char Char Char Char Char Char"/>
    <w:basedOn w:val="DefaultParagraphFont"/>
    <w:rsid w:val="009231B9"/>
    <w:rPr>
      <w:rFonts w:ascii="Arial" w:hAnsi="Arial" w:cs="Arial" w:hint="default"/>
      <w:b/>
      <w:bCs/>
      <w:sz w:val="24"/>
      <w:szCs w:val="26"/>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231B9"/>
    <w:rPr>
      <w:sz w:val="24"/>
      <w:szCs w:val="24"/>
      <w:lang w:val="en-US" w:eastAsia="en-US" w:bidi="ar-SA"/>
    </w:rPr>
  </w:style>
  <w:style w:type="character" w:customStyle="1" w:styleId="insideitro">
    <w:name w:val="insideitro"/>
    <w:basedOn w:val="DefaultParagraphFont"/>
    <w:rsid w:val="009231B9"/>
  </w:style>
  <w:style w:type="character" w:customStyle="1" w:styleId="wcfont">
    <w:name w:val="wcfont"/>
    <w:basedOn w:val="DefaultParagraphFont"/>
    <w:rsid w:val="009231B9"/>
  </w:style>
  <w:style w:type="character" w:customStyle="1" w:styleId="qftext">
    <w:name w:val="qftext"/>
    <w:basedOn w:val="DefaultParagraphFont"/>
    <w:rsid w:val="009231B9"/>
  </w:style>
  <w:style w:type="character" w:customStyle="1" w:styleId="leftidx">
    <w:name w:val="leftidx"/>
    <w:basedOn w:val="DefaultParagraphFont"/>
    <w:rsid w:val="009231B9"/>
  </w:style>
  <w:style w:type="paragraph" w:customStyle="1" w:styleId="NotUnderlined">
    <w:name w:val="Not Underlined"/>
    <w:basedOn w:val="Normal"/>
    <w:uiPriority w:val="99"/>
    <w:qFormat/>
    <w:rsid w:val="009231B9"/>
    <w:rPr>
      <w:rFonts w:ascii="Century Gothic" w:hAnsi="Century Gothic"/>
      <w:sz w:val="16"/>
      <w:szCs w:val="20"/>
    </w:rPr>
  </w:style>
  <w:style w:type="paragraph" w:customStyle="1" w:styleId="width100">
    <w:name w:val="width100"/>
    <w:basedOn w:val="Normal"/>
    <w:uiPriority w:val="99"/>
    <w:qFormat/>
    <w:rsid w:val="009231B9"/>
    <w:pPr>
      <w:spacing w:before="100" w:beforeAutospacing="1" w:after="100" w:afterAutospacing="1"/>
    </w:pPr>
  </w:style>
  <w:style w:type="character" w:customStyle="1" w:styleId="eventtitle">
    <w:name w:val="eventtitle"/>
    <w:basedOn w:val="DefaultParagraphFont"/>
    <w:rsid w:val="009231B9"/>
  </w:style>
  <w:style w:type="character" w:customStyle="1" w:styleId="eventsubtitle">
    <w:name w:val="eventsubtitle"/>
    <w:basedOn w:val="DefaultParagraphFont"/>
    <w:rsid w:val="009231B9"/>
  </w:style>
  <w:style w:type="character" w:customStyle="1" w:styleId="eventdate">
    <w:name w:val="eventdate"/>
    <w:basedOn w:val="DefaultParagraphFont"/>
    <w:rsid w:val="009231B9"/>
  </w:style>
  <w:style w:type="character" w:customStyle="1" w:styleId="legend">
    <w:name w:val="legend"/>
    <w:basedOn w:val="DefaultParagraphFont"/>
    <w:rsid w:val="009231B9"/>
  </w:style>
  <w:style w:type="character" w:customStyle="1" w:styleId="slug-elocation">
    <w:name w:val="slug-elocation"/>
    <w:basedOn w:val="DefaultParagraphFont"/>
    <w:rsid w:val="009231B9"/>
  </w:style>
  <w:style w:type="character" w:customStyle="1" w:styleId="fu-autorenangabe-fu-beschreibung">
    <w:name w:val="fu-autorenangabe-fu-beschreibung"/>
    <w:rsid w:val="009231B9"/>
  </w:style>
  <w:style w:type="paragraph" w:customStyle="1" w:styleId="introshadow">
    <w:name w:val="intro_shadow"/>
    <w:basedOn w:val="Normal"/>
    <w:uiPriority w:val="99"/>
    <w:qFormat/>
    <w:rsid w:val="009231B9"/>
    <w:pPr>
      <w:spacing w:before="100" w:beforeAutospacing="1" w:after="100" w:afterAutospacing="1"/>
    </w:pPr>
  </w:style>
  <w:style w:type="paragraph" w:customStyle="1" w:styleId="articleintro">
    <w:name w:val="articleintro"/>
    <w:basedOn w:val="Normal"/>
    <w:uiPriority w:val="99"/>
    <w:qFormat/>
    <w:rsid w:val="009231B9"/>
    <w:pPr>
      <w:spacing w:before="100" w:beforeAutospacing="1" w:after="100" w:afterAutospacing="1"/>
    </w:pPr>
  </w:style>
  <w:style w:type="character" w:customStyle="1" w:styleId="commentscontainer">
    <w:name w:val="comments_container"/>
    <w:basedOn w:val="DefaultParagraphFont"/>
    <w:rsid w:val="009231B9"/>
  </w:style>
  <w:style w:type="paragraph" w:customStyle="1" w:styleId="Caption40">
    <w:name w:val="Caption4"/>
    <w:basedOn w:val="Normal"/>
    <w:uiPriority w:val="99"/>
    <w:qFormat/>
    <w:rsid w:val="009231B9"/>
    <w:pPr>
      <w:spacing w:before="100" w:beforeAutospacing="1" w:after="100" w:afterAutospacing="1"/>
    </w:pPr>
  </w:style>
  <w:style w:type="paragraph" w:customStyle="1" w:styleId="publishedon">
    <w:name w:val="published_on"/>
    <w:basedOn w:val="Normal"/>
    <w:uiPriority w:val="99"/>
    <w:qFormat/>
    <w:rsid w:val="009231B9"/>
    <w:pPr>
      <w:spacing w:before="100" w:beforeAutospacing="1" w:after="100" w:afterAutospacing="1"/>
    </w:pPr>
  </w:style>
  <w:style w:type="character" w:customStyle="1" w:styleId="hparticlefooter">
    <w:name w:val="hparticlefooter"/>
    <w:basedOn w:val="DefaultParagraphFont"/>
    <w:rsid w:val="009231B9"/>
  </w:style>
  <w:style w:type="table" w:customStyle="1" w:styleId="TableGrid2">
    <w:name w:val="Table Grid2"/>
    <w:basedOn w:val="TableNormal"/>
    <w:next w:val="TableGrid"/>
    <w:rsid w:val="009231B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9231B9"/>
  </w:style>
  <w:style w:type="character" w:customStyle="1" w:styleId="BlockCharCharCharCharChar">
    <w:name w:val="Block Char Char Char Char Char"/>
    <w:aliases w:val="Block Char Char Char Char Char Char Char Char,Block Char Char Char Char Char Char Char1"/>
    <w:basedOn w:val="DefaultParagraphFont"/>
    <w:rsid w:val="009231B9"/>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9231B9"/>
    <w:rPr>
      <w:b/>
      <w:color w:val="000000"/>
      <w:u w:val="single"/>
    </w:rPr>
  </w:style>
  <w:style w:type="character" w:customStyle="1" w:styleId="CiteEmphasisChar">
    <w:name w:val="Cite/Emphasis Char"/>
    <w:basedOn w:val="DefaultParagraphFont"/>
    <w:link w:val="CiteEmphasis"/>
    <w:rsid w:val="009231B9"/>
    <w:rPr>
      <w:rFonts w:ascii="Calibri" w:hAnsi="Calibri" w:cs="Calibri"/>
      <w:b/>
      <w:color w:val="000000"/>
      <w:sz w:val="26"/>
      <w:u w:val="single"/>
    </w:rPr>
  </w:style>
  <w:style w:type="character" w:customStyle="1" w:styleId="ReadText">
    <w:name w:val="Read Text"/>
    <w:basedOn w:val="DefaultParagraphFont"/>
    <w:rsid w:val="009231B9"/>
    <w:rPr>
      <w:rFonts w:ascii="Times New Roman" w:hAnsi="Times New Roman"/>
      <w:b/>
      <w:bCs/>
      <w:sz w:val="24"/>
      <w:u w:val="single"/>
    </w:rPr>
  </w:style>
  <w:style w:type="paragraph" w:customStyle="1" w:styleId="Styleunread8pt">
    <w:name w:val="Style unread + 8 pt"/>
    <w:basedOn w:val="Normal"/>
    <w:link w:val="Styleunread8ptChar"/>
    <w:qFormat/>
    <w:rsid w:val="009231B9"/>
    <w:rPr>
      <w:color w:val="000000"/>
      <w:sz w:val="16"/>
    </w:rPr>
  </w:style>
  <w:style w:type="character" w:customStyle="1" w:styleId="Styleunread8ptChar">
    <w:name w:val="Style unread + 8 pt Char"/>
    <w:basedOn w:val="DefaultParagraphFont"/>
    <w:link w:val="Styleunread8pt"/>
    <w:rsid w:val="009231B9"/>
    <w:rPr>
      <w:rFonts w:ascii="Calibri" w:hAnsi="Calibri" w:cs="Calibri"/>
      <w:color w:val="000000"/>
      <w:sz w:val="16"/>
    </w:rPr>
  </w:style>
  <w:style w:type="character" w:customStyle="1" w:styleId="main">
    <w:name w:val="main"/>
    <w:basedOn w:val="DefaultParagraphFont"/>
    <w:rsid w:val="009231B9"/>
  </w:style>
  <w:style w:type="character" w:customStyle="1" w:styleId="textunderlineCharChar">
    <w:name w:val="text underline Char Char"/>
    <w:basedOn w:val="DefaultParagraphFont"/>
    <w:rsid w:val="009231B9"/>
    <w:rPr>
      <w:rFonts w:ascii="Garamond" w:hAnsi="Garamond"/>
      <w:color w:val="000000"/>
      <w:u w:val="single"/>
    </w:rPr>
  </w:style>
  <w:style w:type="paragraph" w:customStyle="1" w:styleId="ekprop-p">
    <w:name w:val="ekprop-p"/>
    <w:basedOn w:val="Normal"/>
    <w:uiPriority w:val="99"/>
    <w:qFormat/>
    <w:rsid w:val="009231B9"/>
    <w:pPr>
      <w:spacing w:before="100" w:beforeAutospacing="1" w:after="100" w:afterAutospacing="1"/>
    </w:pPr>
    <w:rPr>
      <w:color w:val="58585B"/>
      <w:sz w:val="16"/>
      <w:szCs w:val="16"/>
    </w:rPr>
  </w:style>
  <w:style w:type="paragraph" w:customStyle="1" w:styleId="ShrinkCharChar">
    <w:name w:val="Shrink Char Char"/>
    <w:link w:val="ShrinkCharCharChar"/>
    <w:qFormat/>
    <w:rsid w:val="009231B9"/>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9231B9"/>
    <w:rPr>
      <w:rFonts w:ascii="Times New Roman" w:eastAsia="Times New Roman" w:hAnsi="Times New Roman" w:cs="Times New Roman"/>
      <w:color w:val="000000"/>
      <w:sz w:val="12"/>
      <w:szCs w:val="24"/>
    </w:rPr>
  </w:style>
  <w:style w:type="paragraph" w:customStyle="1" w:styleId="SmalltextChar3">
    <w:name w:val="Smalltext Char"/>
    <w:basedOn w:val="Normal"/>
    <w:link w:val="SmalltextCharChar"/>
    <w:qFormat/>
    <w:rsid w:val="009231B9"/>
    <w:rPr>
      <w:color w:val="000000"/>
      <w:sz w:val="16"/>
    </w:rPr>
  </w:style>
  <w:style w:type="character" w:customStyle="1" w:styleId="SmalltextCharChar">
    <w:name w:val="Smalltext Char Char"/>
    <w:basedOn w:val="DefaultParagraphFont"/>
    <w:link w:val="SmalltextChar3"/>
    <w:rsid w:val="009231B9"/>
    <w:rPr>
      <w:rFonts w:ascii="Calibri" w:hAnsi="Calibri" w:cs="Calibri"/>
      <w:color w:val="000000"/>
      <w:sz w:val="16"/>
    </w:rPr>
  </w:style>
  <w:style w:type="character" w:customStyle="1" w:styleId="FullCiteCharChar">
    <w:name w:val="Full Cite Char Char"/>
    <w:basedOn w:val="DefaultParagraphFont"/>
    <w:rsid w:val="009231B9"/>
    <w:rPr>
      <w:rFonts w:ascii="Georgia" w:hAnsi="Georgia" w:cs="Calibri"/>
      <w:color w:val="000000"/>
      <w:sz w:val="20"/>
      <w:szCs w:val="24"/>
    </w:rPr>
  </w:style>
  <w:style w:type="character" w:customStyle="1" w:styleId="submitted-wrapper">
    <w:name w:val="submitted-wrapper"/>
    <w:basedOn w:val="DefaultParagraphFont"/>
    <w:rsid w:val="009231B9"/>
  </w:style>
  <w:style w:type="paragraph" w:customStyle="1" w:styleId="Spacer">
    <w:name w:val="Spacer"/>
    <w:basedOn w:val="Heading1"/>
    <w:link w:val="SpacerChar"/>
    <w:autoRedefine/>
    <w:uiPriority w:val="4"/>
    <w:qFormat/>
    <w:rsid w:val="009231B9"/>
    <w:pPr>
      <w:pBdr>
        <w:top w:val="none" w:sz="0" w:space="0" w:color="auto"/>
        <w:left w:val="none" w:sz="0" w:space="0" w:color="auto"/>
        <w:bottom w:val="none" w:sz="0" w:space="0" w:color="auto"/>
        <w:right w:val="none" w:sz="0" w:space="0" w:color="auto"/>
      </w:pBdr>
      <w:spacing w:before="480"/>
    </w:pPr>
    <w:rPr>
      <w:bCs/>
      <w:caps/>
      <w:sz w:val="24"/>
    </w:rPr>
  </w:style>
  <w:style w:type="character" w:customStyle="1" w:styleId="SpacerChar">
    <w:name w:val="Spacer Char"/>
    <w:basedOn w:val="DefaultParagraphFont"/>
    <w:link w:val="Spacer"/>
    <w:uiPriority w:val="4"/>
    <w:rsid w:val="009231B9"/>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9231B9"/>
    <w:pPr>
      <w:widowControl w:val="0"/>
      <w:autoSpaceDE w:val="0"/>
      <w:autoSpaceDN w:val="0"/>
      <w:adjustRightInd w:val="0"/>
    </w:pPr>
    <w:rPr>
      <w:color w:val="000000"/>
      <w:sz w:val="18"/>
      <w:szCs w:val="18"/>
    </w:rPr>
  </w:style>
  <w:style w:type="character" w:customStyle="1" w:styleId="the-author">
    <w:name w:val="the-author"/>
    <w:basedOn w:val="DefaultParagraphFont"/>
    <w:rsid w:val="009231B9"/>
  </w:style>
  <w:style w:type="character" w:customStyle="1" w:styleId="top-publish">
    <w:name w:val="top-publish"/>
    <w:basedOn w:val="DefaultParagraphFont"/>
    <w:rsid w:val="009231B9"/>
  </w:style>
  <w:style w:type="character" w:customStyle="1" w:styleId="byline-italic">
    <w:name w:val="byline-italic"/>
    <w:basedOn w:val="DefaultParagraphFont"/>
    <w:rsid w:val="009231B9"/>
  </w:style>
  <w:style w:type="paragraph" w:customStyle="1" w:styleId="infuse">
    <w:name w:val="infuse"/>
    <w:basedOn w:val="Normal"/>
    <w:uiPriority w:val="99"/>
    <w:qFormat/>
    <w:rsid w:val="009231B9"/>
    <w:pPr>
      <w:spacing w:before="100" w:beforeAutospacing="1" w:after="100" w:afterAutospacing="1"/>
    </w:pPr>
    <w:rPr>
      <w:rFonts w:ascii="Times" w:hAnsi="Times"/>
      <w:szCs w:val="20"/>
    </w:rPr>
  </w:style>
  <w:style w:type="character" w:customStyle="1" w:styleId="CardUnderlinedCharChar0">
    <w:name w:val="Card Underlined Char Char"/>
    <w:rsid w:val="009231B9"/>
    <w:rPr>
      <w:rFonts w:ascii="Arial Narrow" w:hAnsi="Arial Narrow"/>
      <w:sz w:val="22"/>
      <w:szCs w:val="24"/>
      <w:u w:val="single"/>
      <w:lang w:val="en-US" w:eastAsia="en-US" w:bidi="ar-SA"/>
    </w:rPr>
  </w:style>
  <w:style w:type="character" w:customStyle="1" w:styleId="gd">
    <w:name w:val="gd"/>
    <w:basedOn w:val="DefaultParagraphFont"/>
    <w:rsid w:val="009231B9"/>
  </w:style>
  <w:style w:type="character" w:customStyle="1" w:styleId="g3">
    <w:name w:val="g3"/>
    <w:basedOn w:val="DefaultParagraphFont"/>
    <w:rsid w:val="009231B9"/>
  </w:style>
  <w:style w:type="character" w:customStyle="1" w:styleId="hb">
    <w:name w:val="hb"/>
    <w:basedOn w:val="DefaultParagraphFont"/>
    <w:rsid w:val="009231B9"/>
  </w:style>
  <w:style w:type="character" w:customStyle="1" w:styleId="g2">
    <w:name w:val="g2"/>
    <w:basedOn w:val="DefaultParagraphFont"/>
    <w:rsid w:val="009231B9"/>
  </w:style>
  <w:style w:type="character" w:customStyle="1" w:styleId="nameplatehead">
    <w:name w:val="nameplatehead"/>
    <w:basedOn w:val="DefaultParagraphFont"/>
    <w:rsid w:val="009231B9"/>
  </w:style>
  <w:style w:type="character" w:customStyle="1" w:styleId="nameplatelink">
    <w:name w:val="nameplatelink"/>
    <w:basedOn w:val="DefaultParagraphFont"/>
    <w:rsid w:val="009231B9"/>
  </w:style>
  <w:style w:type="paragraph" w:customStyle="1" w:styleId="calibre8">
    <w:name w:val="calibre8"/>
    <w:basedOn w:val="Normal"/>
    <w:uiPriority w:val="99"/>
    <w:qFormat/>
    <w:rsid w:val="009231B9"/>
    <w:pPr>
      <w:spacing w:before="30" w:after="30"/>
      <w:jc w:val="both"/>
    </w:pPr>
    <w:rPr>
      <w:sz w:val="17"/>
      <w:szCs w:val="17"/>
    </w:rPr>
  </w:style>
  <w:style w:type="paragraph" w:customStyle="1" w:styleId="paragraph">
    <w:name w:val="paragraph"/>
    <w:basedOn w:val="Normal"/>
    <w:qFormat/>
    <w:rsid w:val="009231B9"/>
    <w:pPr>
      <w:spacing w:before="100" w:beforeAutospacing="1" w:after="100" w:afterAutospacing="1"/>
    </w:pPr>
  </w:style>
  <w:style w:type="character" w:customStyle="1" w:styleId="m340327140930436083gmail-styleunderline">
    <w:name w:val="m_340327140930436083gmail-styleunderline"/>
    <w:basedOn w:val="DefaultParagraphFont"/>
    <w:rsid w:val="009231B9"/>
  </w:style>
  <w:style w:type="character" w:customStyle="1" w:styleId="djhat-arrow">
    <w:name w:val="djhat-arrow"/>
    <w:basedOn w:val="DefaultParagraphFont"/>
    <w:rsid w:val="009231B9"/>
  </w:style>
  <w:style w:type="character" w:customStyle="1" w:styleId="mname">
    <w:name w:val="mname"/>
    <w:basedOn w:val="DefaultParagraphFont"/>
    <w:rsid w:val="009231B9"/>
  </w:style>
  <w:style w:type="character" w:customStyle="1" w:styleId="mvalue">
    <w:name w:val="mvalue"/>
    <w:basedOn w:val="DefaultParagraphFont"/>
    <w:rsid w:val="009231B9"/>
  </w:style>
  <w:style w:type="character" w:customStyle="1" w:styleId="mchange">
    <w:name w:val="mchange"/>
    <w:basedOn w:val="DefaultParagraphFont"/>
    <w:rsid w:val="009231B9"/>
  </w:style>
  <w:style w:type="character" w:customStyle="1" w:styleId="categoryaside">
    <w:name w:val="category__aside"/>
    <w:basedOn w:val="DefaultParagraphFont"/>
    <w:rsid w:val="009231B9"/>
  </w:style>
  <w:style w:type="character" w:customStyle="1" w:styleId="article-breadcrumb-wrapper">
    <w:name w:val="article-breadcrumb-wrapper"/>
    <w:basedOn w:val="DefaultParagraphFont"/>
    <w:rsid w:val="009231B9"/>
  </w:style>
  <w:style w:type="character" w:customStyle="1" w:styleId="wsj-article-caption-content">
    <w:name w:val="wsj-article-caption-content"/>
    <w:basedOn w:val="DefaultParagraphFont"/>
    <w:rsid w:val="009231B9"/>
  </w:style>
  <w:style w:type="character" w:customStyle="1" w:styleId="commentscounticon">
    <w:name w:val="comments_count_icon"/>
    <w:basedOn w:val="DefaultParagraphFont"/>
    <w:rsid w:val="009231B9"/>
  </w:style>
  <w:style w:type="character" w:customStyle="1" w:styleId="comments-count-word">
    <w:name w:val="comments-count-word"/>
    <w:basedOn w:val="DefaultParagraphFont"/>
    <w:rsid w:val="009231B9"/>
  </w:style>
  <w:style w:type="character" w:customStyle="1" w:styleId="company-name-type">
    <w:name w:val="company-name-type"/>
    <w:basedOn w:val="DefaultParagraphFont"/>
    <w:rsid w:val="009231B9"/>
  </w:style>
  <w:style w:type="character" w:customStyle="1" w:styleId="nav-prevnext-lbl">
    <w:name w:val="nav-prevnext-lbl"/>
    <w:basedOn w:val="DefaultParagraphFont"/>
    <w:rsid w:val="009231B9"/>
  </w:style>
  <w:style w:type="character" w:customStyle="1" w:styleId="nav-prevnext-hed">
    <w:name w:val="nav-prevnext-hed"/>
    <w:basedOn w:val="DefaultParagraphFont"/>
    <w:rsid w:val="009231B9"/>
  </w:style>
  <w:style w:type="character" w:customStyle="1" w:styleId="readcomments">
    <w:name w:val="readcomments"/>
    <w:basedOn w:val="DefaultParagraphFont"/>
    <w:rsid w:val="009231B9"/>
  </w:style>
  <w:style w:type="character" w:customStyle="1" w:styleId="selected-edition">
    <w:name w:val="selected-edition"/>
    <w:basedOn w:val="DefaultParagraphFont"/>
    <w:rsid w:val="009231B9"/>
  </w:style>
  <w:style w:type="character" w:customStyle="1" w:styleId="rotate">
    <w:name w:val="rotate"/>
    <w:basedOn w:val="DefaultParagraphFont"/>
    <w:rsid w:val="009231B9"/>
  </w:style>
  <w:style w:type="paragraph" w:customStyle="1" w:styleId="column-name">
    <w:name w:val="column-name"/>
    <w:basedOn w:val="Normal"/>
    <w:rsid w:val="009231B9"/>
    <w:pPr>
      <w:spacing w:before="100" w:beforeAutospacing="1" w:after="100" w:afterAutospacing="1"/>
    </w:pPr>
    <w:rPr>
      <w:rFonts w:ascii="Times" w:hAnsi="Times"/>
      <w:sz w:val="20"/>
      <w:szCs w:val="20"/>
    </w:rPr>
  </w:style>
  <w:style w:type="character" w:customStyle="1" w:styleId="m-8082899869479211226gmail-styleunderline">
    <w:name w:val="m_-8082899869479211226gmail-styleunderline"/>
    <w:basedOn w:val="DefaultParagraphFont"/>
    <w:rsid w:val="009231B9"/>
  </w:style>
  <w:style w:type="character" w:customStyle="1" w:styleId="tl8wme">
    <w:name w:val="tl8wme"/>
    <w:basedOn w:val="DefaultParagraphFont"/>
    <w:rsid w:val="009231B9"/>
  </w:style>
  <w:style w:type="character" w:customStyle="1" w:styleId="CardStyleChar">
    <w:name w:val="Card Style Char"/>
    <w:link w:val="CardStyle"/>
    <w:locked/>
    <w:rsid w:val="009231B9"/>
    <w:rPr>
      <w:rFonts w:ascii="Calibri" w:hAnsi="Calibri" w:cs="Calibri"/>
      <w:sz w:val="26"/>
    </w:rPr>
  </w:style>
  <w:style w:type="character" w:customStyle="1" w:styleId="SmallSizeParagraphChar">
    <w:name w:val="Small Size Paragraph Char"/>
    <w:link w:val="SmallSizeParagraph"/>
    <w:locked/>
    <w:rsid w:val="009231B9"/>
    <w:rPr>
      <w:rFonts w:eastAsia="Calibri"/>
      <w:sz w:val="16"/>
      <w:szCs w:val="16"/>
    </w:rPr>
  </w:style>
  <w:style w:type="paragraph" w:customStyle="1" w:styleId="SmallSizeParagraph">
    <w:name w:val="Small Size Paragraph"/>
    <w:basedOn w:val="Normal"/>
    <w:link w:val="SmallSizeParagraphChar"/>
    <w:qFormat/>
    <w:rsid w:val="009231B9"/>
    <w:rPr>
      <w:rFonts w:asciiTheme="minorHAnsi" w:eastAsia="Calibri" w:hAnsiTheme="minorHAnsi" w:cstheme="minorBidi"/>
      <w:sz w:val="16"/>
      <w:szCs w:val="16"/>
    </w:rPr>
  </w:style>
  <w:style w:type="character" w:customStyle="1" w:styleId="UnderlineSChar">
    <w:name w:val="Underline S Char"/>
    <w:link w:val="UnderlineS"/>
    <w:locked/>
    <w:rsid w:val="009231B9"/>
    <w:rPr>
      <w:rFonts w:eastAsia="Calibri"/>
      <w:u w:val="single"/>
      <w:lang w:val="x-none" w:eastAsia="zh-CN"/>
    </w:rPr>
  </w:style>
  <w:style w:type="paragraph" w:customStyle="1" w:styleId="UnderlineS">
    <w:name w:val="Underline S"/>
    <w:basedOn w:val="Normal"/>
    <w:link w:val="UnderlineSChar"/>
    <w:qFormat/>
    <w:rsid w:val="009231B9"/>
    <w:pPr>
      <w:spacing w:after="200"/>
    </w:pPr>
    <w:rPr>
      <w:rFonts w:asciiTheme="minorHAnsi" w:eastAsia="Calibri" w:hAnsiTheme="minorHAnsi" w:cstheme="minorBidi"/>
      <w:sz w:val="22"/>
      <w:u w:val="single"/>
      <w:lang w:val="x-none" w:eastAsia="zh-CN"/>
    </w:rPr>
  </w:style>
  <w:style w:type="character" w:customStyle="1" w:styleId="TagofCardChar">
    <w:name w:val="Tag of Card Char"/>
    <w:link w:val="TagofCard"/>
    <w:locked/>
    <w:rsid w:val="009231B9"/>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9231B9"/>
    <w:pPr>
      <w:ind w:left="432"/>
    </w:pPr>
    <w:rPr>
      <w:rFonts w:asciiTheme="minorHAnsi" w:eastAsia="SimSun" w:hAnsiTheme="minorHAnsi" w:cstheme="minorBidi"/>
      <w:b/>
      <w:color w:val="000000"/>
      <w:sz w:val="28"/>
      <w:szCs w:val="20"/>
      <w:lang w:val="x-none" w:eastAsia="x-none"/>
    </w:rPr>
  </w:style>
  <w:style w:type="character" w:customStyle="1" w:styleId="DebatenoramlChar">
    <w:name w:val="Debatenoraml Char"/>
    <w:link w:val="Debatenoraml"/>
    <w:locked/>
    <w:rsid w:val="009231B9"/>
    <w:rPr>
      <w:rFonts w:ascii="Times New Roman" w:hAnsi="Times New Roman" w:cs="Times New Roman"/>
    </w:rPr>
  </w:style>
  <w:style w:type="paragraph" w:customStyle="1" w:styleId="Debatenoraml">
    <w:name w:val="Debatenoraml"/>
    <w:basedOn w:val="NoSpacing"/>
    <w:link w:val="DebatenoramlChar"/>
    <w:qFormat/>
    <w:rsid w:val="009231B9"/>
    <w:pPr>
      <w:spacing w:line="240" w:lineRule="auto"/>
    </w:pPr>
    <w:rPr>
      <w:rFonts w:ascii="Times New Roman" w:hAnsi="Times New Roman" w:cs="Times New Roman"/>
    </w:rPr>
  </w:style>
  <w:style w:type="character" w:customStyle="1" w:styleId="QualsChar">
    <w:name w:val="Quals Char"/>
    <w:link w:val="Quals"/>
    <w:locked/>
    <w:rsid w:val="009231B9"/>
    <w:rPr>
      <w:rFonts w:eastAsia="Calibri"/>
      <w:sz w:val="18"/>
    </w:rPr>
  </w:style>
  <w:style w:type="paragraph" w:customStyle="1" w:styleId="Quals">
    <w:name w:val="Quals"/>
    <w:basedOn w:val="Normal"/>
    <w:link w:val="QualsChar"/>
    <w:qFormat/>
    <w:rsid w:val="009231B9"/>
    <w:rPr>
      <w:rFonts w:asciiTheme="minorHAnsi" w:eastAsia="Calibri" w:hAnsiTheme="minorHAnsi" w:cstheme="minorBidi"/>
      <w:sz w:val="18"/>
    </w:rPr>
  </w:style>
  <w:style w:type="character" w:customStyle="1" w:styleId="StarredChar">
    <w:name w:val="Starred Char"/>
    <w:link w:val="Starred"/>
    <w:locked/>
    <w:rsid w:val="009231B9"/>
    <w:rPr>
      <w:rFonts w:eastAsia="Times New Roman"/>
      <w:b/>
      <w:caps/>
      <w:szCs w:val="28"/>
      <w:u w:val="single"/>
    </w:rPr>
  </w:style>
  <w:style w:type="paragraph" w:customStyle="1" w:styleId="Starred">
    <w:name w:val="Starred"/>
    <w:basedOn w:val="Normal"/>
    <w:link w:val="StarredChar"/>
    <w:qFormat/>
    <w:rsid w:val="009231B9"/>
    <w:pPr>
      <w:keepNext/>
      <w:keepLines/>
      <w:pageBreakBefore/>
      <w:spacing w:before="240" w:after="60"/>
      <w:jc w:val="center"/>
      <w:outlineLvl w:val="0"/>
    </w:pPr>
    <w:rPr>
      <w:rFonts w:asciiTheme="minorHAnsi" w:eastAsia="Times New Roman" w:hAnsiTheme="minorHAnsi" w:cstheme="minorBidi"/>
      <w:b/>
      <w:caps/>
      <w:sz w:val="22"/>
      <w:szCs w:val="28"/>
      <w:u w:val="single"/>
    </w:rPr>
  </w:style>
  <w:style w:type="character" w:customStyle="1" w:styleId="NotStarredChar">
    <w:name w:val="NotStarred Char"/>
    <w:link w:val="NotStarred"/>
    <w:locked/>
    <w:rsid w:val="009231B9"/>
    <w:rPr>
      <w:rFonts w:eastAsia="Times New Roman"/>
      <w:b/>
      <w:caps/>
      <w:szCs w:val="28"/>
      <w:u w:val="single"/>
    </w:rPr>
  </w:style>
  <w:style w:type="paragraph" w:customStyle="1" w:styleId="NotStarred">
    <w:name w:val="NotStarred"/>
    <w:basedOn w:val="Normal"/>
    <w:link w:val="NotStarredChar"/>
    <w:qFormat/>
    <w:rsid w:val="009231B9"/>
    <w:pPr>
      <w:keepNext/>
      <w:keepLines/>
      <w:pageBreakBefore/>
      <w:spacing w:before="240" w:after="60"/>
      <w:jc w:val="center"/>
      <w:outlineLvl w:val="1"/>
    </w:pPr>
    <w:rPr>
      <w:rFonts w:asciiTheme="minorHAnsi" w:eastAsia="Times New Roman" w:hAnsiTheme="minorHAnsi" w:cstheme="minorBidi"/>
      <w:b/>
      <w:caps/>
      <w:sz w:val="22"/>
      <w:szCs w:val="28"/>
      <w:u w:val="single"/>
    </w:rPr>
  </w:style>
  <w:style w:type="character" w:customStyle="1" w:styleId="NewHeading2Char">
    <w:name w:val="NewHeading2 Char"/>
    <w:link w:val="NewHeading2"/>
    <w:locked/>
    <w:rsid w:val="009231B9"/>
    <w:rPr>
      <w:rFonts w:eastAsia="Times New Roman"/>
      <w:b/>
      <w:szCs w:val="28"/>
      <w:u w:val="single"/>
    </w:rPr>
  </w:style>
  <w:style w:type="paragraph" w:customStyle="1" w:styleId="NewHeading2">
    <w:name w:val="NewHeading2"/>
    <w:basedOn w:val="Normal"/>
    <w:link w:val="NewHeading2Char"/>
    <w:qFormat/>
    <w:rsid w:val="009231B9"/>
    <w:pPr>
      <w:spacing w:before="240" w:after="60"/>
    </w:pPr>
    <w:rPr>
      <w:rFonts w:asciiTheme="minorHAnsi" w:eastAsia="Times New Roman" w:hAnsiTheme="minorHAnsi" w:cstheme="minorBidi"/>
      <w:b/>
      <w:sz w:val="22"/>
      <w:szCs w:val="28"/>
      <w:u w:val="single"/>
    </w:rPr>
  </w:style>
  <w:style w:type="character" w:customStyle="1" w:styleId="StyleCardStyleBlackUnderlineChar">
    <w:name w:val="Style Card Style + Black Underline Char"/>
    <w:link w:val="StyleCardStyleBlackUnderline"/>
    <w:locked/>
    <w:rsid w:val="009231B9"/>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9231B9"/>
    <w:rPr>
      <w:rFonts w:asciiTheme="minorHAnsi" w:eastAsia="Times New Roman" w:hAnsiTheme="minorHAnsi" w:cstheme="minorBidi"/>
      <w:color w:val="000000"/>
      <w:sz w:val="22"/>
      <w:u w:val="single"/>
    </w:rPr>
  </w:style>
  <w:style w:type="character" w:customStyle="1" w:styleId="StylecardThickunderlineChar">
    <w:name w:val="Style card + Thick underline Char"/>
    <w:link w:val="StylecardThickunderline"/>
    <w:locked/>
    <w:rsid w:val="009231B9"/>
    <w:rPr>
      <w:rFonts w:eastAsia="SimSun"/>
      <w:u w:val="single"/>
      <w:lang w:eastAsia="zh-CN"/>
    </w:rPr>
  </w:style>
  <w:style w:type="paragraph" w:customStyle="1" w:styleId="StylecardThickunderline">
    <w:name w:val="Style card + Thick underline"/>
    <w:basedOn w:val="Normal"/>
    <w:link w:val="StylecardThickunderlineChar"/>
    <w:qFormat/>
    <w:rsid w:val="009231B9"/>
    <w:pPr>
      <w:ind w:left="288" w:right="288"/>
    </w:pPr>
    <w:rPr>
      <w:rFonts w:asciiTheme="minorHAnsi" w:eastAsia="SimSun" w:hAnsiTheme="minorHAnsi" w:cstheme="minorBidi"/>
      <w:sz w:val="22"/>
      <w:u w:val="single"/>
      <w:lang w:eastAsia="zh-CN"/>
    </w:rPr>
  </w:style>
  <w:style w:type="character" w:customStyle="1" w:styleId="StylecardBoldThickunderlineChar">
    <w:name w:val="Style card + Bold Thick underline Char"/>
    <w:link w:val="StylecardBoldThickunderline"/>
    <w:locked/>
    <w:rsid w:val="009231B9"/>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9231B9"/>
    <w:pPr>
      <w:ind w:left="288" w:right="288"/>
    </w:pPr>
    <w:rPr>
      <w:rFonts w:asciiTheme="minorHAnsi" w:eastAsia="SimSun" w:hAnsiTheme="minorHAnsi" w:cstheme="minorBidi"/>
      <w:b/>
      <w:bCs/>
      <w:sz w:val="22"/>
      <w:u w:val="single"/>
      <w:lang w:eastAsia="zh-CN"/>
    </w:rPr>
  </w:style>
  <w:style w:type="character" w:customStyle="1" w:styleId="MTDisplayEquationChar">
    <w:name w:val="MTDisplayEquation Char"/>
    <w:link w:val="MTDisplayEquation"/>
    <w:locked/>
    <w:rsid w:val="009231B9"/>
    <w:rPr>
      <w:rFonts w:eastAsia="Times New Roman"/>
      <w:bCs/>
      <w:lang w:bidi="he-IL"/>
    </w:rPr>
  </w:style>
  <w:style w:type="paragraph" w:customStyle="1" w:styleId="MTDisplayEquation">
    <w:name w:val="MTDisplayEquation"/>
    <w:basedOn w:val="Normal"/>
    <w:next w:val="Normal"/>
    <w:link w:val="MTDisplayEquationChar"/>
    <w:qFormat/>
    <w:rsid w:val="009231B9"/>
    <w:pPr>
      <w:tabs>
        <w:tab w:val="center" w:pos="5120"/>
        <w:tab w:val="right" w:pos="10220"/>
      </w:tabs>
    </w:pPr>
    <w:rPr>
      <w:rFonts w:asciiTheme="minorHAnsi" w:eastAsia="Times New Roman" w:hAnsiTheme="minorHAnsi" w:cstheme="minorBidi"/>
      <w:bCs/>
      <w:sz w:val="22"/>
      <w:lang w:bidi="he-IL"/>
    </w:rPr>
  </w:style>
  <w:style w:type="character" w:customStyle="1" w:styleId="StyleBoldUnderlineTimesNewRomanChar">
    <w:name w:val="Style Bold Underline + Times New Roman Char"/>
    <w:link w:val="StyleBoldUnderlineTimesNewRoman"/>
    <w:locked/>
    <w:rsid w:val="009231B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231B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231B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231B9"/>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9231B9"/>
    <w:pPr>
      <w:spacing w:before="100" w:beforeAutospacing="1" w:after="100" w:afterAutospacing="1"/>
    </w:pPr>
  </w:style>
  <w:style w:type="paragraph" w:customStyle="1" w:styleId="story-body-text">
    <w:name w:val="story-body-text"/>
    <w:basedOn w:val="Normal"/>
    <w:uiPriority w:val="99"/>
    <w:qFormat/>
    <w:rsid w:val="009231B9"/>
    <w:pPr>
      <w:spacing w:before="100" w:beforeAutospacing="1" w:after="100" w:afterAutospacing="1"/>
    </w:pPr>
  </w:style>
  <w:style w:type="paragraph" w:customStyle="1" w:styleId="BriefTitle2">
    <w:name w:val="Brief Title 2"/>
    <w:basedOn w:val="BriefTitle"/>
    <w:uiPriority w:val="99"/>
    <w:qFormat/>
    <w:rsid w:val="009231B9"/>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9231B9"/>
    <w:pPr>
      <w:spacing w:before="100" w:beforeAutospacing="1" w:after="100" w:afterAutospacing="1"/>
    </w:pPr>
  </w:style>
  <w:style w:type="paragraph" w:customStyle="1" w:styleId="CM32">
    <w:name w:val="CM3+2"/>
    <w:basedOn w:val="Normal"/>
    <w:next w:val="Normal"/>
    <w:uiPriority w:val="99"/>
    <w:qFormat/>
    <w:rsid w:val="009231B9"/>
    <w:pPr>
      <w:autoSpaceDE w:val="0"/>
      <w:autoSpaceDN w:val="0"/>
      <w:adjustRightInd w:val="0"/>
      <w:spacing w:line="240" w:lineRule="atLeast"/>
    </w:pPr>
    <w:rPr>
      <w:rFonts w:eastAsia="Calibri"/>
    </w:rPr>
  </w:style>
  <w:style w:type="paragraph" w:customStyle="1" w:styleId="font-null">
    <w:name w:val="font-null"/>
    <w:basedOn w:val="Normal"/>
    <w:uiPriority w:val="99"/>
    <w:qFormat/>
    <w:rsid w:val="009231B9"/>
    <w:pPr>
      <w:spacing w:before="100" w:beforeAutospacing="1" w:after="100" w:afterAutospacing="1"/>
    </w:pPr>
  </w:style>
  <w:style w:type="paragraph" w:customStyle="1" w:styleId="rteindent1">
    <w:name w:val="rteindent1"/>
    <w:basedOn w:val="Normal"/>
    <w:uiPriority w:val="99"/>
    <w:qFormat/>
    <w:rsid w:val="009231B9"/>
    <w:pPr>
      <w:spacing w:before="100" w:beforeAutospacing="1" w:after="100" w:afterAutospacing="1"/>
    </w:pPr>
  </w:style>
  <w:style w:type="paragraph" w:customStyle="1" w:styleId="translatedivgrey-image">
    <w:name w:val="translatedivgrey-image"/>
    <w:basedOn w:val="Normal"/>
    <w:uiPriority w:val="99"/>
    <w:qFormat/>
    <w:rsid w:val="009231B9"/>
    <w:pPr>
      <w:spacing w:before="100" w:beforeAutospacing="1" w:after="100" w:afterAutospacing="1"/>
    </w:pPr>
  </w:style>
  <w:style w:type="paragraph" w:customStyle="1" w:styleId="translatedivblue-image">
    <w:name w:val="translatedivblue-image"/>
    <w:basedOn w:val="Normal"/>
    <w:uiPriority w:val="99"/>
    <w:qFormat/>
    <w:rsid w:val="009231B9"/>
    <w:pPr>
      <w:spacing w:before="100" w:beforeAutospacing="1" w:after="100" w:afterAutospacing="1"/>
    </w:pPr>
  </w:style>
  <w:style w:type="paragraph" w:customStyle="1" w:styleId="class">
    <w:name w:val="class"/>
    <w:basedOn w:val="Normal"/>
    <w:uiPriority w:val="99"/>
    <w:qFormat/>
    <w:rsid w:val="009231B9"/>
    <w:pPr>
      <w:spacing w:before="100" w:beforeAutospacing="1" w:after="100" w:afterAutospacing="1"/>
    </w:pPr>
  </w:style>
  <w:style w:type="paragraph" w:customStyle="1" w:styleId="summary">
    <w:name w:val="summary"/>
    <w:basedOn w:val="Normal"/>
    <w:uiPriority w:val="99"/>
    <w:qFormat/>
    <w:rsid w:val="009231B9"/>
    <w:pPr>
      <w:spacing w:before="100" w:beforeAutospacing="1" w:after="100" w:afterAutospacing="1"/>
    </w:pPr>
  </w:style>
  <w:style w:type="paragraph" w:customStyle="1" w:styleId="DebateFile">
    <w:name w:val="Debate File"/>
    <w:basedOn w:val="Normal"/>
    <w:uiPriority w:val="99"/>
    <w:qFormat/>
    <w:rsid w:val="009231B9"/>
    <w:pPr>
      <w:jc w:val="center"/>
    </w:pPr>
    <w:rPr>
      <w:rFonts w:ascii="Book Antiqua" w:hAnsi="Book Antiqua"/>
      <w:b/>
      <w:sz w:val="28"/>
    </w:rPr>
  </w:style>
  <w:style w:type="paragraph" w:customStyle="1" w:styleId="body-12-5">
    <w:name w:val="body-12-5"/>
    <w:basedOn w:val="Normal"/>
    <w:uiPriority w:val="99"/>
    <w:qFormat/>
    <w:rsid w:val="009231B9"/>
    <w:pPr>
      <w:spacing w:before="100" w:beforeAutospacing="1" w:after="100" w:afterAutospacing="1"/>
    </w:pPr>
  </w:style>
  <w:style w:type="paragraph" w:customStyle="1" w:styleId="fontreg">
    <w:name w:val="font_reg"/>
    <w:basedOn w:val="Normal"/>
    <w:uiPriority w:val="99"/>
    <w:qFormat/>
    <w:rsid w:val="009231B9"/>
    <w:pPr>
      <w:spacing w:before="100" w:beforeAutospacing="1" w:after="100" w:afterAutospacing="1"/>
    </w:pPr>
  </w:style>
  <w:style w:type="paragraph" w:customStyle="1" w:styleId="deck">
    <w:name w:val="deck"/>
    <w:basedOn w:val="Normal"/>
    <w:uiPriority w:val="99"/>
    <w:qFormat/>
    <w:rsid w:val="009231B9"/>
    <w:pPr>
      <w:spacing w:before="100" w:beforeAutospacing="1" w:after="100" w:afterAutospacing="1"/>
    </w:pPr>
  </w:style>
  <w:style w:type="paragraph" w:customStyle="1" w:styleId="question">
    <w:name w:val="question"/>
    <w:basedOn w:val="Normal"/>
    <w:uiPriority w:val="99"/>
    <w:qFormat/>
    <w:rsid w:val="009231B9"/>
    <w:pPr>
      <w:spacing w:before="100" w:beforeAutospacing="1" w:after="100" w:afterAutospacing="1"/>
    </w:pPr>
  </w:style>
  <w:style w:type="paragraph" w:customStyle="1" w:styleId="NoteLevel22">
    <w:name w:val="Note Level 22"/>
    <w:basedOn w:val="Normal"/>
    <w:next w:val="Normal"/>
    <w:uiPriority w:val="99"/>
    <w:qFormat/>
    <w:rsid w:val="009231B9"/>
    <w:pPr>
      <w:keepNext/>
      <w:ind w:left="288" w:right="288"/>
    </w:pPr>
    <w:rPr>
      <w:rFonts w:eastAsia="MS Gothic"/>
      <w:szCs w:val="20"/>
    </w:rPr>
  </w:style>
  <w:style w:type="paragraph" w:customStyle="1" w:styleId="canvas-atom">
    <w:name w:val="canvas-atom"/>
    <w:basedOn w:val="Normal"/>
    <w:uiPriority w:val="99"/>
    <w:qFormat/>
    <w:rsid w:val="009231B9"/>
    <w:pPr>
      <w:spacing w:before="100" w:beforeAutospacing="1" w:after="100" w:afterAutospacing="1"/>
    </w:pPr>
  </w:style>
  <w:style w:type="paragraph" w:customStyle="1" w:styleId="tweet-text">
    <w:name w:val="tweet-text"/>
    <w:basedOn w:val="Normal"/>
    <w:uiPriority w:val="99"/>
    <w:qFormat/>
    <w:rsid w:val="009231B9"/>
    <w:pPr>
      <w:spacing w:before="100" w:beforeAutospacing="1" w:after="100" w:afterAutospacing="1"/>
    </w:pPr>
  </w:style>
  <w:style w:type="paragraph" w:customStyle="1" w:styleId="graf">
    <w:name w:val="graf"/>
    <w:basedOn w:val="Normal"/>
    <w:uiPriority w:val="99"/>
    <w:qFormat/>
    <w:rsid w:val="009231B9"/>
    <w:pPr>
      <w:spacing w:before="100" w:beforeAutospacing="1" w:after="100" w:afterAutospacing="1"/>
    </w:pPr>
  </w:style>
  <w:style w:type="paragraph" w:customStyle="1" w:styleId="column">
    <w:name w:val="column"/>
    <w:basedOn w:val="Normal"/>
    <w:uiPriority w:val="99"/>
    <w:qFormat/>
    <w:rsid w:val="009231B9"/>
    <w:pPr>
      <w:spacing w:before="100" w:beforeAutospacing="1" w:after="100" w:afterAutospacing="1"/>
    </w:pPr>
  </w:style>
  <w:style w:type="paragraph" w:customStyle="1" w:styleId="recirc-container">
    <w:name w:val="recirc-container"/>
    <w:basedOn w:val="Normal"/>
    <w:uiPriority w:val="99"/>
    <w:qFormat/>
    <w:rsid w:val="009231B9"/>
    <w:pPr>
      <w:spacing w:before="100" w:beforeAutospacing="1" w:after="100" w:afterAutospacing="1"/>
    </w:pPr>
  </w:style>
  <w:style w:type="paragraph" w:customStyle="1" w:styleId="interstitial-link">
    <w:name w:val="interstitial-link"/>
    <w:basedOn w:val="Normal"/>
    <w:uiPriority w:val="99"/>
    <w:qFormat/>
    <w:rsid w:val="009231B9"/>
    <w:pPr>
      <w:spacing w:before="100" w:beforeAutospacing="1" w:after="100" w:afterAutospacing="1"/>
    </w:pPr>
  </w:style>
  <w:style w:type="paragraph" w:customStyle="1" w:styleId="see-also">
    <w:name w:val="see-also"/>
    <w:basedOn w:val="Normal"/>
    <w:uiPriority w:val="99"/>
    <w:qFormat/>
    <w:rsid w:val="009231B9"/>
    <w:pPr>
      <w:spacing w:before="100" w:beforeAutospacing="1" w:after="100" w:afterAutospacing="1"/>
    </w:pPr>
  </w:style>
  <w:style w:type="character" w:customStyle="1" w:styleId="-newsgate-macro-cci-bullet-">
    <w:name w:val="-newsgate-macro-cci-bullet-"/>
    <w:basedOn w:val="DefaultParagraphFont"/>
    <w:rsid w:val="009231B9"/>
  </w:style>
  <w:style w:type="character" w:customStyle="1" w:styleId="BriefTitleChar">
    <w:name w:val="Brief Title Char"/>
    <w:basedOn w:val="DefaultParagraphFont"/>
    <w:rsid w:val="009231B9"/>
    <w:rPr>
      <w:b/>
      <w:bCs w:val="0"/>
      <w:sz w:val="24"/>
      <w:szCs w:val="24"/>
      <w:u w:val="single"/>
      <w:lang w:val="en-US" w:eastAsia="en-US" w:bidi="ar-SA"/>
    </w:rPr>
  </w:style>
  <w:style w:type="character" w:customStyle="1" w:styleId="BriefTitle2Char">
    <w:name w:val="Brief Title 2 Char"/>
    <w:basedOn w:val="BriefTitleChar"/>
    <w:rsid w:val="009231B9"/>
    <w:rPr>
      <w:b/>
      <w:bCs w:val="0"/>
      <w:sz w:val="24"/>
      <w:szCs w:val="24"/>
      <w:u w:val="single"/>
      <w:lang w:val="en-US" w:eastAsia="en-US" w:bidi="ar-SA"/>
    </w:rPr>
  </w:style>
  <w:style w:type="character" w:customStyle="1" w:styleId="FontStyle477">
    <w:name w:val="Font Style477"/>
    <w:basedOn w:val="DefaultParagraphFont"/>
    <w:uiPriority w:val="99"/>
    <w:rsid w:val="009231B9"/>
    <w:rPr>
      <w:rFonts w:ascii="Times New Roman" w:hAnsi="Times New Roman" w:cs="Times New Roman" w:hint="default"/>
      <w:sz w:val="18"/>
      <w:szCs w:val="18"/>
    </w:rPr>
  </w:style>
  <w:style w:type="character" w:customStyle="1" w:styleId="FontStyle514">
    <w:name w:val="Font Style514"/>
    <w:basedOn w:val="DefaultParagraphFont"/>
    <w:uiPriority w:val="99"/>
    <w:rsid w:val="009231B9"/>
    <w:rPr>
      <w:rFonts w:ascii="Times New Roman" w:hAnsi="Times New Roman" w:cs="Times New Roman" w:hint="default"/>
      <w:sz w:val="14"/>
      <w:szCs w:val="14"/>
    </w:rPr>
  </w:style>
  <w:style w:type="character" w:customStyle="1" w:styleId="FontStyle500">
    <w:name w:val="Font Style500"/>
    <w:basedOn w:val="DefaultParagraphFont"/>
    <w:uiPriority w:val="99"/>
    <w:rsid w:val="009231B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9231B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231B9"/>
    <w:rPr>
      <w:rFonts w:ascii="Times New Roman" w:hAnsi="Times New Roman" w:cs="Times New Roman" w:hint="default"/>
      <w:b/>
      <w:bCs/>
      <w:sz w:val="22"/>
      <w:szCs w:val="22"/>
    </w:rPr>
  </w:style>
  <w:style w:type="character" w:customStyle="1" w:styleId="UnderlineStyleChar7">
    <w:name w:val="Underline Style Char7"/>
    <w:rsid w:val="009231B9"/>
    <w:rPr>
      <w:rFonts w:ascii="Garamond" w:hAnsi="Garamond" w:hint="default"/>
      <w:sz w:val="22"/>
      <w:szCs w:val="24"/>
      <w:u w:val="single"/>
      <w:lang w:val="en-US" w:eastAsia="en-US" w:bidi="ar-SA"/>
    </w:rPr>
  </w:style>
  <w:style w:type="character" w:customStyle="1" w:styleId="s4">
    <w:name w:val="s4"/>
    <w:rsid w:val="009231B9"/>
  </w:style>
  <w:style w:type="character" w:customStyle="1" w:styleId="s5">
    <w:name w:val="s5"/>
    <w:rsid w:val="009231B9"/>
  </w:style>
  <w:style w:type="character" w:customStyle="1" w:styleId="rightsnotice">
    <w:name w:val="rightsnotice"/>
    <w:rsid w:val="009231B9"/>
  </w:style>
  <w:style w:type="character" w:customStyle="1" w:styleId="related-current-indicator">
    <w:name w:val="related-current-indicator"/>
    <w:rsid w:val="009231B9"/>
  </w:style>
  <w:style w:type="character" w:customStyle="1" w:styleId="bylclear">
    <w:name w:val="bylclear"/>
    <w:rsid w:val="009231B9"/>
  </w:style>
  <w:style w:type="character" w:customStyle="1" w:styleId="essaytext">
    <w:name w:val="essaytext"/>
    <w:rsid w:val="009231B9"/>
  </w:style>
  <w:style w:type="character" w:customStyle="1" w:styleId="username">
    <w:name w:val="username"/>
    <w:rsid w:val="009231B9"/>
  </w:style>
  <w:style w:type="character" w:customStyle="1" w:styleId="toplinks">
    <w:name w:val="toplinks"/>
    <w:rsid w:val="009231B9"/>
  </w:style>
  <w:style w:type="character" w:customStyle="1" w:styleId="titles">
    <w:name w:val="titles"/>
    <w:rsid w:val="009231B9"/>
  </w:style>
  <w:style w:type="character" w:customStyle="1" w:styleId="contentauthor">
    <w:name w:val="contentauthor"/>
    <w:rsid w:val="009231B9"/>
  </w:style>
  <w:style w:type="character" w:customStyle="1" w:styleId="subarticleheader">
    <w:name w:val="subarticleheader"/>
    <w:rsid w:val="009231B9"/>
  </w:style>
  <w:style w:type="character" w:customStyle="1" w:styleId="copy">
    <w:name w:val="copy"/>
    <w:rsid w:val="009231B9"/>
  </w:style>
  <w:style w:type="character" w:customStyle="1" w:styleId="topheadline">
    <w:name w:val="topheadline"/>
    <w:rsid w:val="009231B9"/>
  </w:style>
  <w:style w:type="character" w:customStyle="1" w:styleId="Stylereduce27pt">
    <w:name w:val="Style reduce2 + 7 pt"/>
    <w:rsid w:val="009231B9"/>
    <w:rPr>
      <w:rFonts w:ascii="Times New Roman" w:hAnsi="Times New Roman" w:cs="Arial" w:hint="default"/>
      <w:color w:val="000000"/>
      <w:sz w:val="14"/>
      <w:szCs w:val="22"/>
    </w:rPr>
  </w:style>
  <w:style w:type="character" w:customStyle="1" w:styleId="srtitle">
    <w:name w:val="srtitle"/>
    <w:rsid w:val="009231B9"/>
  </w:style>
  <w:style w:type="character" w:customStyle="1" w:styleId="st1">
    <w:name w:val="st1"/>
    <w:rsid w:val="009231B9"/>
  </w:style>
  <w:style w:type="character" w:customStyle="1" w:styleId="StyleStyleGaramond">
    <w:name w:val="Style Style Garamond +"/>
    <w:rsid w:val="009231B9"/>
    <w:rPr>
      <w:rFonts w:ascii="Garamond" w:hAnsi="Garamond" w:cs="Times New Roman" w:hint="default"/>
      <w:sz w:val="20"/>
    </w:rPr>
  </w:style>
  <w:style w:type="character" w:customStyle="1" w:styleId="boldunderline1">
    <w:name w:val="boldunderline"/>
    <w:rsid w:val="009231B9"/>
  </w:style>
  <w:style w:type="character" w:customStyle="1" w:styleId="Date11">
    <w:name w:val="Date11"/>
    <w:rsid w:val="009231B9"/>
  </w:style>
  <w:style w:type="character" w:customStyle="1" w:styleId="artbody1">
    <w:name w:val="art_body1"/>
    <w:rsid w:val="009231B9"/>
    <w:rPr>
      <w:rFonts w:ascii="Arial" w:hAnsi="Arial" w:cs="Arial" w:hint="default"/>
    </w:rPr>
  </w:style>
  <w:style w:type="character" w:customStyle="1" w:styleId="Boxout0">
    <w:name w:val="Boxout"/>
    <w:uiPriority w:val="1"/>
    <w:qFormat/>
    <w:rsid w:val="009231B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9231B9"/>
  </w:style>
  <w:style w:type="character" w:customStyle="1" w:styleId="preloadwrap">
    <w:name w:val="preloadwrap"/>
    <w:rsid w:val="009231B9"/>
  </w:style>
  <w:style w:type="character" w:customStyle="1" w:styleId="creditwrap">
    <w:name w:val="creditwrap"/>
    <w:rsid w:val="009231B9"/>
  </w:style>
  <w:style w:type="character" w:customStyle="1" w:styleId="DefaultChar1">
    <w:name w:val="Default Char1"/>
    <w:rsid w:val="009231B9"/>
    <w:rPr>
      <w:noProof w:val="0"/>
      <w:color w:val="000000"/>
      <w:lang w:val="en-US" w:eastAsia="en-US" w:bidi="ar-SA"/>
    </w:rPr>
  </w:style>
  <w:style w:type="character" w:customStyle="1" w:styleId="pmterms31">
    <w:name w:val="pmterms31"/>
    <w:rsid w:val="009231B9"/>
    <w:rPr>
      <w:b/>
      <w:bCs/>
      <w:i w:val="0"/>
      <w:iCs w:val="0"/>
      <w:color w:val="000000"/>
    </w:rPr>
  </w:style>
  <w:style w:type="character" w:customStyle="1" w:styleId="copyrightdescription">
    <w:name w:val="copyrightdescription"/>
    <w:rsid w:val="009231B9"/>
  </w:style>
  <w:style w:type="character" w:customStyle="1" w:styleId="ft01">
    <w:name w:val="ft01"/>
    <w:rsid w:val="009231B9"/>
    <w:rPr>
      <w:rFonts w:ascii="Times" w:hAnsi="Times" w:cs="Times" w:hint="default"/>
      <w:color w:val="000000"/>
      <w:sz w:val="14"/>
      <w:szCs w:val="14"/>
    </w:rPr>
  </w:style>
  <w:style w:type="character" w:customStyle="1" w:styleId="ft11">
    <w:name w:val="ft11"/>
    <w:rsid w:val="009231B9"/>
    <w:rPr>
      <w:rFonts w:ascii="Times" w:hAnsi="Times" w:cs="Times" w:hint="default"/>
      <w:color w:val="000000"/>
      <w:sz w:val="17"/>
      <w:szCs w:val="17"/>
    </w:rPr>
  </w:style>
  <w:style w:type="character" w:customStyle="1" w:styleId="ft21">
    <w:name w:val="ft21"/>
    <w:rsid w:val="009231B9"/>
    <w:rPr>
      <w:rFonts w:ascii="Times" w:hAnsi="Times" w:cs="Times" w:hint="default"/>
      <w:color w:val="000000"/>
      <w:sz w:val="15"/>
      <w:szCs w:val="15"/>
    </w:rPr>
  </w:style>
  <w:style w:type="character" w:customStyle="1" w:styleId="ft31">
    <w:name w:val="ft31"/>
    <w:rsid w:val="009231B9"/>
    <w:rPr>
      <w:rFonts w:ascii="Times" w:hAnsi="Times" w:cs="Times" w:hint="default"/>
      <w:color w:val="000000"/>
      <w:sz w:val="15"/>
      <w:szCs w:val="15"/>
    </w:rPr>
  </w:style>
  <w:style w:type="character" w:customStyle="1" w:styleId="dquo">
    <w:name w:val="dquo"/>
    <w:rsid w:val="009231B9"/>
  </w:style>
  <w:style w:type="character" w:customStyle="1" w:styleId="caps2">
    <w:name w:val="caps2"/>
    <w:rsid w:val="009231B9"/>
  </w:style>
  <w:style w:type="character" w:customStyle="1" w:styleId="ccs">
    <w:name w:val="c cs"/>
    <w:rsid w:val="009231B9"/>
  </w:style>
  <w:style w:type="character" w:customStyle="1" w:styleId="dropshadow">
    <w:name w:val="dropshadow"/>
    <w:rsid w:val="009231B9"/>
  </w:style>
  <w:style w:type="character" w:customStyle="1" w:styleId="d05ws">
    <w:name w:val="d05ws"/>
    <w:rsid w:val="009231B9"/>
  </w:style>
  <w:style w:type="character" w:customStyle="1" w:styleId="rzibod">
    <w:name w:val="rzibod"/>
    <w:rsid w:val="009231B9"/>
  </w:style>
  <w:style w:type="character" w:customStyle="1" w:styleId="headertext">
    <w:name w:val="headertext"/>
    <w:rsid w:val="009231B9"/>
  </w:style>
  <w:style w:type="character" w:customStyle="1" w:styleId="endnote-reference">
    <w:name w:val="endnote-reference"/>
    <w:rsid w:val="009231B9"/>
  </w:style>
  <w:style w:type="character" w:customStyle="1" w:styleId="officialsname">
    <w:name w:val="official_s_name"/>
    <w:rsid w:val="009231B9"/>
  </w:style>
  <w:style w:type="character" w:customStyle="1" w:styleId="audience">
    <w:name w:val="audience"/>
    <w:rsid w:val="009231B9"/>
  </w:style>
  <w:style w:type="character" w:customStyle="1" w:styleId="normalchar0">
    <w:name w:val="normal__char"/>
    <w:rsid w:val="009231B9"/>
  </w:style>
  <w:style w:type="character" w:customStyle="1" w:styleId="hyperlink002cheading0020100200028block0020title0029char">
    <w:name w:val="hyperlink_002cheading_00201_0020_0028block_0020title_0029__char"/>
    <w:rsid w:val="009231B9"/>
  </w:style>
  <w:style w:type="character" w:customStyle="1" w:styleId="underline002cstyle0020bold0020underlinechar">
    <w:name w:val="underline_002cstyle_0020bold_0020underline__char"/>
    <w:rsid w:val="009231B9"/>
  </w:style>
  <w:style w:type="character" w:customStyle="1" w:styleId="copyboldblack">
    <w:name w:val="copyboldblack"/>
    <w:rsid w:val="009231B9"/>
  </w:style>
  <w:style w:type="character" w:customStyle="1" w:styleId="copybold">
    <w:name w:val="copybold"/>
    <w:rsid w:val="009231B9"/>
  </w:style>
  <w:style w:type="character" w:customStyle="1" w:styleId="author-date0">
    <w:name w:val="author-date"/>
    <w:rsid w:val="009231B9"/>
  </w:style>
  <w:style w:type="character" w:customStyle="1" w:styleId="articlebegin">
    <w:name w:val="articlebegin"/>
    <w:rsid w:val="009231B9"/>
  </w:style>
  <w:style w:type="character" w:customStyle="1" w:styleId="mediaoverlay">
    <w:name w:val="mediaoverlay"/>
    <w:rsid w:val="009231B9"/>
  </w:style>
  <w:style w:type="character" w:customStyle="1" w:styleId="blogcaption">
    <w:name w:val="blog_caption"/>
    <w:rsid w:val="009231B9"/>
  </w:style>
  <w:style w:type="character" w:customStyle="1" w:styleId="commnet-abuzz">
    <w:name w:val="commnet-abuzz"/>
    <w:rsid w:val="009231B9"/>
  </w:style>
  <w:style w:type="character" w:customStyle="1" w:styleId="stbuttontext">
    <w:name w:val="stbuttontext"/>
    <w:rsid w:val="009231B9"/>
  </w:style>
  <w:style w:type="character" w:customStyle="1" w:styleId="grey">
    <w:name w:val="grey"/>
    <w:rsid w:val="009231B9"/>
  </w:style>
  <w:style w:type="character" w:customStyle="1" w:styleId="bdx">
    <w:name w:val="bdx"/>
    <w:rsid w:val="009231B9"/>
  </w:style>
  <w:style w:type="character" w:customStyle="1" w:styleId="bdl">
    <w:name w:val="bdl"/>
    <w:rsid w:val="009231B9"/>
  </w:style>
  <w:style w:type="character" w:customStyle="1" w:styleId="breadcrumbitemcurrent">
    <w:name w:val="breadcrumbitemcurrent"/>
    <w:rsid w:val="009231B9"/>
  </w:style>
  <w:style w:type="character" w:customStyle="1" w:styleId="bbl">
    <w:name w:val="bbl"/>
    <w:rsid w:val="009231B9"/>
  </w:style>
  <w:style w:type="character" w:customStyle="1" w:styleId="itxtnewhookspan">
    <w:name w:val="itxtnewhookspan"/>
    <w:rsid w:val="009231B9"/>
  </w:style>
  <w:style w:type="character" w:customStyle="1" w:styleId="gstxthlt">
    <w:name w:val="gstxt_hlt"/>
    <w:rsid w:val="009231B9"/>
  </w:style>
  <w:style w:type="character" w:customStyle="1" w:styleId="StyleBoldRed">
    <w:name w:val="Style Bold Red"/>
    <w:rsid w:val="009231B9"/>
    <w:rPr>
      <w:b/>
      <w:bCs/>
      <w:color w:val="auto"/>
    </w:rPr>
  </w:style>
  <w:style w:type="character" w:customStyle="1" w:styleId="StyleTimesNewRoman8pt">
    <w:name w:val="Style Times New Roman 8 pt"/>
    <w:rsid w:val="009231B9"/>
    <w:rPr>
      <w:rFonts w:ascii="Georgia" w:hAnsi="Georgia" w:hint="default"/>
      <w:sz w:val="16"/>
    </w:rPr>
  </w:style>
  <w:style w:type="character" w:customStyle="1" w:styleId="goldbldtext">
    <w:name w:val="goldbldtext"/>
    <w:rsid w:val="009231B9"/>
  </w:style>
  <w:style w:type="character" w:customStyle="1" w:styleId="labeltext">
    <w:name w:val="labeltext"/>
    <w:rsid w:val="009231B9"/>
  </w:style>
  <w:style w:type="character" w:customStyle="1" w:styleId="viewlink">
    <w:name w:val="viewlink"/>
    <w:rsid w:val="009231B9"/>
  </w:style>
  <w:style w:type="character" w:customStyle="1" w:styleId="inlinkchart">
    <w:name w:val="inlink_chart"/>
    <w:rsid w:val="009231B9"/>
  </w:style>
  <w:style w:type="character" w:customStyle="1" w:styleId="fbsharecountwrapper">
    <w:name w:val="fb_share_count_wrapper"/>
    <w:rsid w:val="009231B9"/>
  </w:style>
  <w:style w:type="character" w:customStyle="1" w:styleId="hw">
    <w:name w:val="hw"/>
    <w:rsid w:val="009231B9"/>
  </w:style>
  <w:style w:type="character" w:customStyle="1" w:styleId="linktotop">
    <w:name w:val="linktotop"/>
    <w:rsid w:val="009231B9"/>
  </w:style>
  <w:style w:type="character" w:customStyle="1" w:styleId="descriptionstyle1block">
    <w:name w:val="description style1 block"/>
    <w:rsid w:val="009231B9"/>
  </w:style>
  <w:style w:type="character" w:customStyle="1" w:styleId="gutter-right-1">
    <w:name w:val="gutter-right-1"/>
    <w:basedOn w:val="DefaultParagraphFont"/>
    <w:rsid w:val="009231B9"/>
  </w:style>
  <w:style w:type="character" w:customStyle="1" w:styleId="Header11">
    <w:name w:val="Header11"/>
    <w:rsid w:val="009231B9"/>
  </w:style>
  <w:style w:type="character" w:customStyle="1" w:styleId="posa">
    <w:name w:val="pos(a)"/>
    <w:basedOn w:val="DefaultParagraphFont"/>
    <w:rsid w:val="009231B9"/>
  </w:style>
  <w:style w:type="character" w:customStyle="1" w:styleId="u-hiddeninnarrowenv">
    <w:name w:val="u-hiddeninnarrowenv"/>
    <w:basedOn w:val="DefaultParagraphFont"/>
    <w:rsid w:val="009231B9"/>
  </w:style>
  <w:style w:type="character" w:customStyle="1" w:styleId="followbutton-bird">
    <w:name w:val="followbutton-bird"/>
    <w:basedOn w:val="DefaultParagraphFont"/>
    <w:rsid w:val="009231B9"/>
  </w:style>
  <w:style w:type="character" w:customStyle="1" w:styleId="tweetauthor-name">
    <w:name w:val="tweetauthor-name"/>
    <w:basedOn w:val="DefaultParagraphFont"/>
    <w:rsid w:val="009231B9"/>
  </w:style>
  <w:style w:type="character" w:customStyle="1" w:styleId="tweetauthor-verifiedbadge">
    <w:name w:val="tweetauthor-verifiedbadge"/>
    <w:basedOn w:val="DefaultParagraphFont"/>
    <w:rsid w:val="009231B9"/>
  </w:style>
  <w:style w:type="character" w:customStyle="1" w:styleId="tweetauthor-screenname">
    <w:name w:val="tweetauthor-screenname"/>
    <w:basedOn w:val="DefaultParagraphFont"/>
    <w:rsid w:val="009231B9"/>
  </w:style>
  <w:style w:type="character" w:customStyle="1" w:styleId="u-hiddenvisually">
    <w:name w:val="u-hiddenvisually"/>
    <w:basedOn w:val="DefaultParagraphFont"/>
    <w:rsid w:val="009231B9"/>
  </w:style>
  <w:style w:type="character" w:customStyle="1" w:styleId="tweetaction-stat">
    <w:name w:val="tweetaction-stat"/>
    <w:basedOn w:val="DefaultParagraphFont"/>
    <w:rsid w:val="009231B9"/>
  </w:style>
  <w:style w:type="character" w:customStyle="1" w:styleId="related">
    <w:name w:val="related"/>
    <w:basedOn w:val="DefaultParagraphFont"/>
    <w:rsid w:val="009231B9"/>
  </w:style>
  <w:style w:type="character" w:customStyle="1" w:styleId="related-content">
    <w:name w:val="related-content"/>
    <w:basedOn w:val="DefaultParagraphFont"/>
    <w:rsid w:val="009231B9"/>
  </w:style>
  <w:style w:type="character" w:customStyle="1" w:styleId="name-of-author">
    <w:name w:val="name-of-author"/>
    <w:basedOn w:val="DefaultParagraphFont"/>
    <w:rsid w:val="009231B9"/>
  </w:style>
  <w:style w:type="character" w:customStyle="1" w:styleId="first-name">
    <w:name w:val="first-name"/>
    <w:basedOn w:val="DefaultParagraphFont"/>
    <w:rsid w:val="009231B9"/>
  </w:style>
  <w:style w:type="character" w:customStyle="1" w:styleId="last-name">
    <w:name w:val="last-name"/>
    <w:basedOn w:val="DefaultParagraphFont"/>
    <w:rsid w:val="009231B9"/>
  </w:style>
  <w:style w:type="character" w:customStyle="1" w:styleId="recirc-text">
    <w:name w:val="&quot;recirc-text”"/>
    <w:basedOn w:val="DefaultParagraphFont"/>
    <w:rsid w:val="009231B9"/>
  </w:style>
  <w:style w:type="character" w:customStyle="1" w:styleId="video-icon">
    <w:name w:val="video-icon"/>
    <w:basedOn w:val="DefaultParagraphFont"/>
    <w:rsid w:val="009231B9"/>
  </w:style>
  <w:style w:type="character" w:customStyle="1" w:styleId="powa-shot-play-btn-text">
    <w:name w:val="powa-shot-play-btn-text"/>
    <w:basedOn w:val="DefaultParagraphFont"/>
    <w:rsid w:val="009231B9"/>
  </w:style>
  <w:style w:type="character" w:customStyle="1" w:styleId="powa-shot-click">
    <w:name w:val="powa-shot-click"/>
    <w:basedOn w:val="DefaultParagraphFont"/>
    <w:rsid w:val="009231B9"/>
  </w:style>
  <w:style w:type="character" w:customStyle="1" w:styleId="wpv-blurb">
    <w:name w:val="wpv-blurb"/>
    <w:basedOn w:val="DefaultParagraphFont"/>
    <w:rsid w:val="009231B9"/>
  </w:style>
  <w:style w:type="character" w:customStyle="1" w:styleId="pb-caption">
    <w:name w:val="pb-caption"/>
    <w:basedOn w:val="DefaultParagraphFont"/>
    <w:rsid w:val="009231B9"/>
  </w:style>
  <w:style w:type="paragraph" w:customStyle="1" w:styleId="NoteLevel23">
    <w:name w:val="Note Level 23"/>
    <w:basedOn w:val="Normal"/>
    <w:next w:val="Normal"/>
    <w:uiPriority w:val="99"/>
    <w:qFormat/>
    <w:rsid w:val="009231B9"/>
    <w:pPr>
      <w:keepNext/>
      <w:ind w:left="288" w:right="288"/>
    </w:pPr>
    <w:rPr>
      <w:rFonts w:eastAsia="MS Gothic"/>
      <w:szCs w:val="20"/>
    </w:rPr>
  </w:style>
  <w:style w:type="character" w:customStyle="1" w:styleId="m-2745674872889869693gmail-style13ptbold">
    <w:name w:val="m_-2745674872889869693gmail-style13ptbold"/>
    <w:basedOn w:val="DefaultParagraphFont"/>
    <w:rsid w:val="009231B9"/>
  </w:style>
  <w:style w:type="character" w:customStyle="1" w:styleId="m-2745674872889869693gmail-styleunderline">
    <w:name w:val="m_-2745674872889869693gmail-styleunderline"/>
    <w:basedOn w:val="DefaultParagraphFont"/>
    <w:rsid w:val="009231B9"/>
  </w:style>
  <w:style w:type="character" w:customStyle="1" w:styleId="HeaderChar3">
    <w:name w:val="Header Char3"/>
    <w:basedOn w:val="DefaultParagraphFont"/>
    <w:uiPriority w:val="99"/>
    <w:semiHidden/>
    <w:rsid w:val="009231B9"/>
    <w:rPr>
      <w:rFonts w:ascii="Georgia" w:hAnsi="Georgia"/>
    </w:rPr>
  </w:style>
  <w:style w:type="paragraph" w:customStyle="1" w:styleId="NoteLevel24">
    <w:name w:val="Note Level 24"/>
    <w:basedOn w:val="Normal"/>
    <w:next w:val="Normal"/>
    <w:uiPriority w:val="99"/>
    <w:qFormat/>
    <w:rsid w:val="009231B9"/>
    <w:pPr>
      <w:keepNext/>
      <w:ind w:left="288" w:right="288"/>
    </w:pPr>
    <w:rPr>
      <w:rFonts w:eastAsia="MS Gothic"/>
      <w:szCs w:val="20"/>
    </w:rPr>
  </w:style>
  <w:style w:type="paragraph" w:customStyle="1" w:styleId="NoteLevel25">
    <w:name w:val="Note Level 25"/>
    <w:basedOn w:val="Normal"/>
    <w:next w:val="Normal"/>
    <w:uiPriority w:val="99"/>
    <w:qFormat/>
    <w:rsid w:val="009231B9"/>
    <w:pPr>
      <w:keepNext/>
      <w:ind w:left="288" w:right="288"/>
    </w:pPr>
    <w:rPr>
      <w:rFonts w:eastAsia="MS Gothic"/>
      <w:szCs w:val="20"/>
    </w:rPr>
  </w:style>
  <w:style w:type="character" w:customStyle="1" w:styleId="m-8174075135221778500gmail-styleunderline">
    <w:name w:val="m_-8174075135221778500gmail-styleunderline"/>
    <w:basedOn w:val="DefaultParagraphFont"/>
    <w:rsid w:val="009231B9"/>
  </w:style>
  <w:style w:type="character" w:customStyle="1" w:styleId="UnresolvedMention31">
    <w:name w:val="Unresolved Mention31"/>
    <w:basedOn w:val="DefaultParagraphFont"/>
    <w:uiPriority w:val="99"/>
    <w:semiHidden/>
    <w:unhideWhenUsed/>
    <w:rsid w:val="009231B9"/>
    <w:rPr>
      <w:color w:val="808080"/>
      <w:shd w:val="clear" w:color="auto" w:fill="E6E6E6"/>
    </w:rPr>
  </w:style>
  <w:style w:type="paragraph" w:customStyle="1" w:styleId="po-hr-cndek">
    <w:name w:val="po-hr-cn__dek"/>
    <w:basedOn w:val="Normal"/>
    <w:rsid w:val="009231B9"/>
    <w:pPr>
      <w:spacing w:before="100" w:beforeAutospacing="1" w:after="100" w:afterAutospacing="1"/>
    </w:pPr>
  </w:style>
  <w:style w:type="character" w:customStyle="1" w:styleId="publication-date">
    <w:name w:val="publication-date"/>
    <w:basedOn w:val="DefaultParagraphFont"/>
    <w:rsid w:val="009231B9"/>
  </w:style>
  <w:style w:type="character" w:customStyle="1" w:styleId="m4481627234786388783gmail-style13ptbold">
    <w:name w:val="m_4481627234786388783gmail-style13ptbold"/>
    <w:basedOn w:val="DefaultParagraphFont"/>
    <w:rsid w:val="009231B9"/>
  </w:style>
  <w:style w:type="character" w:customStyle="1" w:styleId="m4481627234786388783gmail-styleunderline">
    <w:name w:val="m_4481627234786388783gmail-styleunderline"/>
    <w:basedOn w:val="DefaultParagraphFont"/>
    <w:rsid w:val="009231B9"/>
  </w:style>
  <w:style w:type="character" w:customStyle="1" w:styleId="m4481627234786388783gmail-apple-converted-space">
    <w:name w:val="m_4481627234786388783gmail-apple-converted-space"/>
    <w:basedOn w:val="DefaultParagraphFont"/>
    <w:rsid w:val="009231B9"/>
  </w:style>
  <w:style w:type="character" w:customStyle="1" w:styleId="m4481627234786388783gmail-grame">
    <w:name w:val="m_4481627234786388783gmail-grame"/>
    <w:basedOn w:val="DefaultParagraphFont"/>
    <w:rsid w:val="009231B9"/>
  </w:style>
  <w:style w:type="character" w:customStyle="1" w:styleId="m4481627234786388783gmail-underline">
    <w:name w:val="m_4481627234786388783gmail-underline"/>
    <w:basedOn w:val="DefaultParagraphFont"/>
    <w:rsid w:val="009231B9"/>
  </w:style>
  <w:style w:type="paragraph" w:customStyle="1" w:styleId="m4481627234786388783gmail-card">
    <w:name w:val="m_4481627234786388783gmail-card"/>
    <w:basedOn w:val="Normal"/>
    <w:rsid w:val="009231B9"/>
    <w:pPr>
      <w:spacing w:before="100" w:beforeAutospacing="1" w:after="100" w:afterAutospacing="1"/>
    </w:pPr>
    <w:rPr>
      <w:lang w:eastAsia="zh-CN"/>
    </w:rPr>
  </w:style>
  <w:style w:type="paragraph" w:customStyle="1" w:styleId="m-2671184907397832551gmail-p1">
    <w:name w:val="m_-2671184907397832551gmail-p1"/>
    <w:basedOn w:val="Normal"/>
    <w:rsid w:val="009231B9"/>
    <w:pPr>
      <w:spacing w:before="100" w:beforeAutospacing="1" w:after="100" w:afterAutospacing="1"/>
    </w:pPr>
  </w:style>
  <w:style w:type="character" w:customStyle="1" w:styleId="m-2671184907397832551gmail-s1">
    <w:name w:val="m_-2671184907397832551gmail-s1"/>
    <w:basedOn w:val="DefaultParagraphFont"/>
    <w:rsid w:val="009231B9"/>
  </w:style>
  <w:style w:type="paragraph" w:customStyle="1" w:styleId="m-2671184907397832551gmail-p2">
    <w:name w:val="m_-2671184907397832551gmail-p2"/>
    <w:basedOn w:val="Normal"/>
    <w:rsid w:val="009231B9"/>
    <w:pPr>
      <w:spacing w:before="100" w:beforeAutospacing="1" w:after="100" w:afterAutospacing="1"/>
    </w:pPr>
  </w:style>
  <w:style w:type="paragraph" w:customStyle="1" w:styleId="m-2671184907397832551gmail-li1">
    <w:name w:val="m_-2671184907397832551gmail-li1"/>
    <w:basedOn w:val="Normal"/>
    <w:rsid w:val="009231B9"/>
    <w:pPr>
      <w:spacing w:before="100" w:beforeAutospacing="1" w:after="100" w:afterAutospacing="1"/>
    </w:pPr>
  </w:style>
  <w:style w:type="character" w:customStyle="1" w:styleId="m535442411518568617gmail-styleunderline">
    <w:name w:val="m_535442411518568617gmail-styleunderline"/>
    <w:basedOn w:val="DefaultParagraphFont"/>
    <w:rsid w:val="009231B9"/>
  </w:style>
  <w:style w:type="character" w:customStyle="1" w:styleId="m-4364835325198423527gmail-m-487226309709519571m8778339509743264076gmail-style13ptbold">
    <w:name w:val="m_-4364835325198423527gmail-m_-487226309709519571m_8778339509743264076gmail-style13ptbold"/>
    <w:basedOn w:val="DefaultParagraphFont"/>
    <w:rsid w:val="009231B9"/>
  </w:style>
  <w:style w:type="character" w:customStyle="1" w:styleId="m-4364835325198423527gmail-m-487226309709519571m8778339509743264076gmail-styleunderline">
    <w:name w:val="m_-4364835325198423527gmail-m_-487226309709519571m_8778339509743264076gmail-styleunderline"/>
    <w:basedOn w:val="DefaultParagraphFont"/>
    <w:rsid w:val="009231B9"/>
  </w:style>
  <w:style w:type="character" w:customStyle="1" w:styleId="m-4886631745483256254gmail-style13ptbold">
    <w:name w:val="m_-4886631745483256254gmail-style13ptbold"/>
    <w:basedOn w:val="DefaultParagraphFont"/>
    <w:rsid w:val="009231B9"/>
  </w:style>
  <w:style w:type="character" w:customStyle="1" w:styleId="m8525170829296705783gmail-style13ptbold">
    <w:name w:val="m_8525170829296705783gmail-style13ptbold"/>
    <w:basedOn w:val="DefaultParagraphFont"/>
    <w:rsid w:val="009231B9"/>
  </w:style>
  <w:style w:type="character" w:customStyle="1" w:styleId="m8525170829296705783gmail-styleunderline">
    <w:name w:val="m_8525170829296705783gmail-styleunderline"/>
    <w:basedOn w:val="DefaultParagraphFont"/>
    <w:rsid w:val="009231B9"/>
  </w:style>
  <w:style w:type="character" w:customStyle="1" w:styleId="m113202149284569794gmail-style13ptbold">
    <w:name w:val="m_113202149284569794gmail-style13ptbold"/>
    <w:basedOn w:val="DefaultParagraphFont"/>
    <w:rsid w:val="009231B9"/>
  </w:style>
  <w:style w:type="character" w:customStyle="1" w:styleId="m113202149284569794gmail-styleunderline">
    <w:name w:val="m_113202149284569794gmail-styleunderline"/>
    <w:basedOn w:val="DefaultParagraphFont"/>
    <w:rsid w:val="009231B9"/>
  </w:style>
  <w:style w:type="character" w:customStyle="1" w:styleId="m-5741597242490756161gmail-field-content">
    <w:name w:val="m_-5741597242490756161gmail-field-content"/>
    <w:basedOn w:val="DefaultParagraphFont"/>
    <w:rsid w:val="009231B9"/>
  </w:style>
  <w:style w:type="paragraph" w:customStyle="1" w:styleId="FUCKTHISFONT">
    <w:name w:val="FUCK THIS FONT"/>
    <w:basedOn w:val="Normal"/>
    <w:rsid w:val="009231B9"/>
    <w:pPr>
      <w:autoSpaceDE w:val="0"/>
      <w:autoSpaceDN w:val="0"/>
      <w:adjustRightInd w:val="0"/>
      <w:jc w:val="both"/>
    </w:pPr>
    <w:rPr>
      <w:u w:val="single"/>
    </w:rPr>
  </w:style>
  <w:style w:type="paragraph" w:customStyle="1" w:styleId="CardChar4">
    <w:name w:val="Card Char"/>
    <w:basedOn w:val="Normal"/>
    <w:rsid w:val="009231B9"/>
    <w:pPr>
      <w:widowControl w:val="0"/>
      <w:autoSpaceDE w:val="0"/>
      <w:autoSpaceDN w:val="0"/>
      <w:adjustRightInd w:val="0"/>
    </w:pPr>
    <w:rPr>
      <w:rFonts w:eastAsia="Calibri"/>
      <w:szCs w:val="20"/>
    </w:rPr>
  </w:style>
  <w:style w:type="paragraph" w:customStyle="1" w:styleId="TagChar1CharCharCharChar">
    <w:name w:val="Tag Char1 Char Char Char Char"/>
    <w:basedOn w:val="Normal"/>
    <w:rsid w:val="009231B9"/>
    <w:pPr>
      <w:overflowPunct w:val="0"/>
      <w:autoSpaceDE w:val="0"/>
      <w:autoSpaceDN w:val="0"/>
      <w:adjustRightInd w:val="0"/>
      <w:textAlignment w:val="baseline"/>
    </w:pPr>
    <w:rPr>
      <w:rFonts w:ascii="Palatino Linotype" w:eastAsia="Calibri" w:hAnsi="Palatino Linotype"/>
      <w:b/>
      <w:szCs w:val="20"/>
    </w:rPr>
  </w:style>
  <w:style w:type="character" w:customStyle="1" w:styleId="hyperlink60">
    <w:name w:val="hyperlink6"/>
    <w:basedOn w:val="DefaultParagraphFont"/>
    <w:rsid w:val="009231B9"/>
  </w:style>
  <w:style w:type="character" w:customStyle="1" w:styleId="heading2char2charchar">
    <w:name w:val="heading2char2charchar"/>
    <w:basedOn w:val="DefaultParagraphFont"/>
    <w:rsid w:val="009231B9"/>
  </w:style>
  <w:style w:type="character" w:customStyle="1" w:styleId="heading2char10">
    <w:name w:val="heading2char1"/>
    <w:basedOn w:val="DefaultParagraphFont"/>
    <w:rsid w:val="009231B9"/>
  </w:style>
  <w:style w:type="character" w:customStyle="1" w:styleId="StyleUnderlineCharTitleCharBold">
    <w:name w:val="Style Underline CharTitle Char + Bold"/>
    <w:basedOn w:val="DefaultParagraphFont"/>
    <w:rsid w:val="009231B9"/>
    <w:rPr>
      <w:rFonts w:ascii="Garamond" w:hAnsi="Garamond"/>
      <w:b/>
      <w:bCs/>
      <w:color w:val="000000"/>
      <w:sz w:val="22"/>
      <w:szCs w:val="22"/>
    </w:rPr>
  </w:style>
  <w:style w:type="character" w:customStyle="1" w:styleId="bnp-articles-title1">
    <w:name w:val="bnp-articles-title1"/>
    <w:basedOn w:val="DefaultParagraphFont"/>
    <w:rsid w:val="009231B9"/>
    <w:rPr>
      <w:rFonts w:ascii="Verdana" w:hAnsi="Verdana" w:hint="default"/>
      <w:b/>
      <w:bCs/>
      <w:color w:val="545454"/>
      <w:sz w:val="12"/>
      <w:szCs w:val="12"/>
    </w:rPr>
  </w:style>
  <w:style w:type="character" w:customStyle="1" w:styleId="featuretext">
    <w:name w:val="featuretext"/>
    <w:basedOn w:val="DefaultParagraphFont"/>
    <w:rsid w:val="009231B9"/>
  </w:style>
  <w:style w:type="character" w:customStyle="1" w:styleId="relatedtext">
    <w:name w:val="related_text"/>
    <w:basedOn w:val="DefaultParagraphFont"/>
    <w:rsid w:val="009231B9"/>
  </w:style>
  <w:style w:type="character" w:customStyle="1" w:styleId="fullpost">
    <w:name w:val="fullpost"/>
    <w:basedOn w:val="DefaultParagraphFont"/>
    <w:rsid w:val="009231B9"/>
  </w:style>
  <w:style w:type="character" w:customStyle="1" w:styleId="bcktital">
    <w:name w:val="bcktital"/>
    <w:basedOn w:val="DefaultParagraphFont"/>
    <w:rsid w:val="009231B9"/>
  </w:style>
  <w:style w:type="character" w:customStyle="1" w:styleId="bcktital0">
    <w:name w:val="bckt_ital"/>
    <w:basedOn w:val="DefaultParagraphFont"/>
    <w:rsid w:val="009231B9"/>
  </w:style>
  <w:style w:type="paragraph" w:styleId="TOAHeading">
    <w:name w:val="toa heading"/>
    <w:basedOn w:val="Normal"/>
    <w:next w:val="Normal"/>
    <w:semiHidden/>
    <w:rsid w:val="009231B9"/>
    <w:pPr>
      <w:spacing w:before="120"/>
    </w:pPr>
    <w:rPr>
      <w:rFonts w:eastAsia="Calibri"/>
    </w:rPr>
  </w:style>
  <w:style w:type="character" w:customStyle="1" w:styleId="fwanimclass">
    <w:name w:val="fwanim_class"/>
    <w:basedOn w:val="DefaultParagraphFont"/>
    <w:rsid w:val="009231B9"/>
  </w:style>
  <w:style w:type="paragraph" w:customStyle="1" w:styleId="DebateUnderline0">
    <w:name w:val="DebateUnderline"/>
    <w:basedOn w:val="DebateNormal"/>
    <w:qFormat/>
    <w:rsid w:val="009231B9"/>
  </w:style>
  <w:style w:type="character" w:customStyle="1" w:styleId="DebateUnderlineChar">
    <w:name w:val="DebateUnderline Char"/>
    <w:basedOn w:val="DebateNormalChar"/>
    <w:rsid w:val="009231B9"/>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9231B9"/>
    <w:rPr>
      <w:rFonts w:eastAsia="Calibri"/>
      <w:b/>
      <w:sz w:val="24"/>
      <w:szCs w:val="24"/>
      <w:lang w:val="en-US" w:eastAsia="en-US" w:bidi="ar-SA"/>
    </w:rPr>
  </w:style>
  <w:style w:type="paragraph" w:customStyle="1" w:styleId="DebateHeaderFinal">
    <w:name w:val="DebateHeaderFinal"/>
    <w:basedOn w:val="Heading1"/>
    <w:qFormat/>
    <w:rsid w:val="009231B9"/>
    <w:pPr>
      <w:spacing w:line="276" w:lineRule="auto"/>
      <w:jc w:val="left"/>
    </w:pPr>
    <w:rPr>
      <w:rFonts w:eastAsia="Times New Roman" w:cs="Times New Roman"/>
      <w:bCs/>
      <w:caps/>
      <w:sz w:val="36"/>
      <w:szCs w:val="36"/>
    </w:rPr>
  </w:style>
  <w:style w:type="character" w:customStyle="1" w:styleId="DebateHeaderFinalChar">
    <w:name w:val="DebateHeaderFinal Char"/>
    <w:rsid w:val="009231B9"/>
    <w:rPr>
      <w:b/>
      <w:bCs/>
      <w:sz w:val="36"/>
      <w:szCs w:val="36"/>
      <w:u w:val="single"/>
      <w:lang w:val="en-US" w:eastAsia="en-US" w:bidi="ar-SA"/>
    </w:rPr>
  </w:style>
  <w:style w:type="paragraph" w:customStyle="1" w:styleId="HeaderInitial0">
    <w:name w:val="HeaderInitial"/>
    <w:basedOn w:val="Normal"/>
    <w:rsid w:val="009231B9"/>
    <w:pPr>
      <w:jc w:val="center"/>
      <w:outlineLvl w:val="0"/>
    </w:pPr>
    <w:rPr>
      <w:rFonts w:eastAsia="Calibri"/>
      <w:b/>
      <w:caps/>
      <w:sz w:val="28"/>
    </w:rPr>
  </w:style>
  <w:style w:type="character" w:customStyle="1" w:styleId="FooterChar2">
    <w:name w:val="Footer Char2"/>
    <w:basedOn w:val="DefaultParagraphFont"/>
    <w:rsid w:val="009231B9"/>
    <w:rPr>
      <w:rFonts w:eastAsia="MS Mincho"/>
      <w:sz w:val="24"/>
      <w:szCs w:val="24"/>
      <w:lang w:val="en-US" w:eastAsia="ja-JP" w:bidi="ar-SA"/>
    </w:rPr>
  </w:style>
  <w:style w:type="character" w:customStyle="1" w:styleId="BalloonTextChar2">
    <w:name w:val="Balloon Text Char2"/>
    <w:basedOn w:val="DefaultParagraphFont"/>
    <w:rsid w:val="009231B9"/>
    <w:rPr>
      <w:rFonts w:ascii="Tahoma" w:eastAsia="MS Mincho" w:hAnsi="Tahoma" w:cs="Tahoma"/>
      <w:sz w:val="16"/>
      <w:szCs w:val="16"/>
      <w:lang w:val="en-US" w:eastAsia="ja-JP" w:bidi="ar-SA"/>
    </w:rPr>
  </w:style>
  <w:style w:type="paragraph" w:customStyle="1" w:styleId="StyleLinespacingDouble">
    <w:name w:val="Style Line spacing:  Double"/>
    <w:basedOn w:val="Normal"/>
    <w:rsid w:val="009231B9"/>
    <w:pPr>
      <w:spacing w:after="240" w:line="480" w:lineRule="auto"/>
    </w:pPr>
    <w:rPr>
      <w:rFonts w:ascii="Cambria" w:eastAsia="Calibri" w:hAnsi="Cambria"/>
      <w:szCs w:val="20"/>
    </w:rPr>
  </w:style>
  <w:style w:type="character" w:customStyle="1" w:styleId="StyleLinespacingDoubleChar">
    <w:name w:val="Style Line spacing:  Double Char"/>
    <w:basedOn w:val="DefaultParagraphFont"/>
    <w:rsid w:val="009231B9"/>
    <w:rPr>
      <w:rFonts w:ascii="Cambria" w:hAnsi="Cambria"/>
      <w:sz w:val="24"/>
      <w:lang w:val="en-US" w:eastAsia="en-US" w:bidi="ar-SA"/>
    </w:rPr>
  </w:style>
  <w:style w:type="paragraph" w:customStyle="1" w:styleId="Normalspacing">
    <w:name w:val="Normal + spacing"/>
    <w:basedOn w:val="StyleLinespacingDouble"/>
    <w:qFormat/>
    <w:rsid w:val="009231B9"/>
  </w:style>
  <w:style w:type="character" w:customStyle="1" w:styleId="NormalspacingChar">
    <w:name w:val="Normal + spacing Char"/>
    <w:basedOn w:val="StyleLinespacingDoubleChar"/>
    <w:rsid w:val="009231B9"/>
    <w:rPr>
      <w:rFonts w:ascii="Cambria" w:hAnsi="Cambria"/>
      <w:sz w:val="24"/>
      <w:lang w:val="en-US" w:eastAsia="en-US" w:bidi="ar-SA"/>
    </w:rPr>
  </w:style>
  <w:style w:type="character" w:customStyle="1" w:styleId="textbold0">
    <w:name w:val="textbold"/>
    <w:basedOn w:val="DefaultParagraphFont"/>
    <w:rsid w:val="009231B9"/>
  </w:style>
  <w:style w:type="character" w:customStyle="1" w:styleId="textitalics">
    <w:name w:val="textitalics"/>
    <w:basedOn w:val="DefaultParagraphFont"/>
    <w:rsid w:val="009231B9"/>
  </w:style>
  <w:style w:type="paragraph" w:customStyle="1" w:styleId="lastpar">
    <w:name w:val="lastpar"/>
    <w:basedOn w:val="Normal"/>
    <w:rsid w:val="009231B9"/>
    <w:pPr>
      <w:spacing w:before="100" w:beforeAutospacing="1" w:after="100" w:afterAutospacing="1"/>
    </w:pPr>
    <w:rPr>
      <w:rFonts w:eastAsia="Calibri"/>
    </w:rPr>
  </w:style>
  <w:style w:type="table" w:styleId="TableClassic1">
    <w:name w:val="Table Classic 1"/>
    <w:basedOn w:val="TableNormal"/>
    <w:rsid w:val="009231B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231B9"/>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9231B9"/>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9231B9"/>
    <w:pPr>
      <w:tabs>
        <w:tab w:val="left" w:pos="9450"/>
      </w:tabs>
      <w:spacing w:before="100" w:beforeAutospacing="1" w:after="100" w:afterAutospacing="1"/>
    </w:pPr>
    <w:rPr>
      <w:rFonts w:eastAsia="Calibri"/>
    </w:rPr>
  </w:style>
  <w:style w:type="character" w:customStyle="1" w:styleId="CharacterStyle8">
    <w:name w:val="Character Style 8"/>
    <w:rsid w:val="009231B9"/>
    <w:rPr>
      <w:sz w:val="22"/>
      <w:szCs w:val="22"/>
    </w:rPr>
  </w:style>
  <w:style w:type="paragraph" w:customStyle="1" w:styleId="Style110">
    <w:name w:val="Style 11"/>
    <w:rsid w:val="009231B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9231B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9231B9"/>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9231B9"/>
    <w:rPr>
      <w:rFonts w:ascii="Arial Narrow" w:hAnsi="Arial Narrow"/>
      <w:color w:val="000000"/>
      <w:sz w:val="22"/>
      <w:szCs w:val="22"/>
      <w:u w:val="single"/>
      <w:lang w:val="en-US" w:eastAsia="en-US" w:bidi="ar-SA"/>
    </w:rPr>
  </w:style>
  <w:style w:type="paragraph" w:customStyle="1" w:styleId="Style52">
    <w:name w:val="Style 5"/>
    <w:rsid w:val="009231B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9231B9"/>
    <w:rPr>
      <w:rFonts w:ascii="Times New Roman" w:eastAsia="Times New Roman" w:hAnsi="Times New Roman" w:cs="Times New Roman"/>
      <w:b/>
      <w:bCs/>
      <w:sz w:val="24"/>
      <w:szCs w:val="24"/>
      <w:lang w:val="en-US" w:eastAsia="en-US" w:bidi="ar-SA"/>
    </w:rPr>
  </w:style>
  <w:style w:type="paragraph" w:customStyle="1" w:styleId="Boldunderline2">
    <w:name w:val="Bold/underline"/>
    <w:basedOn w:val="Normal"/>
    <w:autoRedefine/>
    <w:rsid w:val="009231B9"/>
    <w:pPr>
      <w:tabs>
        <w:tab w:val="left" w:pos="9450"/>
      </w:tabs>
    </w:pPr>
    <w:rPr>
      <w:rFonts w:eastAsia="SimSun"/>
      <w:b/>
    </w:rPr>
  </w:style>
  <w:style w:type="paragraph" w:customStyle="1" w:styleId="TableContents">
    <w:name w:val="Table Contents"/>
    <w:basedOn w:val="Normal"/>
    <w:rsid w:val="009231B9"/>
    <w:pPr>
      <w:widowControl w:val="0"/>
      <w:suppressLineNumbers/>
      <w:tabs>
        <w:tab w:val="left" w:pos="9450"/>
      </w:tabs>
      <w:suppressAutoHyphens/>
    </w:pPr>
    <w:rPr>
      <w:rFonts w:eastAsia="Arial Unicode MS"/>
      <w:kern w:val="1"/>
    </w:rPr>
  </w:style>
  <w:style w:type="paragraph" w:customStyle="1" w:styleId="faketag">
    <w:name w:val="fake tag"/>
    <w:basedOn w:val="Heading1"/>
    <w:rsid w:val="009231B9"/>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9231B9"/>
    <w:pPr>
      <w:tabs>
        <w:tab w:val="left" w:pos="9450"/>
      </w:tabs>
      <w:jc w:val="center"/>
    </w:pPr>
    <w:rPr>
      <w:rFonts w:ascii="Verdana" w:eastAsia="Calibri" w:hAnsi="Verdana"/>
    </w:rPr>
  </w:style>
  <w:style w:type="paragraph" w:customStyle="1" w:styleId="heading1fake0">
    <w:name w:val="heading 1 fake"/>
    <w:basedOn w:val="Heading1"/>
    <w:autoRedefine/>
    <w:rsid w:val="009231B9"/>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9231B9"/>
    <w:pPr>
      <w:tabs>
        <w:tab w:val="left" w:pos="9450"/>
      </w:tabs>
    </w:pPr>
    <w:rPr>
      <w:rFonts w:eastAsia="Calibri"/>
      <w:szCs w:val="20"/>
    </w:rPr>
  </w:style>
  <w:style w:type="character" w:customStyle="1" w:styleId="textCharChar1">
    <w:name w:val="text Char Char1"/>
    <w:basedOn w:val="DefaultParagraphFont"/>
    <w:rsid w:val="009231B9"/>
    <w:rPr>
      <w:sz w:val="18"/>
      <w:szCs w:val="24"/>
      <w:lang w:val="en-US" w:eastAsia="en-US" w:bidi="ar-SA"/>
    </w:rPr>
  </w:style>
  <w:style w:type="character" w:customStyle="1" w:styleId="text1CharChar">
    <w:name w:val="text1 Char Char"/>
    <w:basedOn w:val="DefaultParagraphFont"/>
    <w:rsid w:val="009231B9"/>
    <w:rPr>
      <w:lang w:val="en-US" w:eastAsia="en-US" w:bidi="ar-SA"/>
    </w:rPr>
  </w:style>
  <w:style w:type="character" w:customStyle="1" w:styleId="textCharChar">
    <w:name w:val="text Char Char"/>
    <w:basedOn w:val="DefaultParagraphFont"/>
    <w:rsid w:val="009231B9"/>
    <w:rPr>
      <w:sz w:val="18"/>
      <w:szCs w:val="24"/>
      <w:lang w:val="en-US" w:eastAsia="en-US" w:bidi="ar-SA"/>
    </w:rPr>
  </w:style>
  <w:style w:type="character" w:customStyle="1" w:styleId="normalloose1">
    <w:name w:val="normalloose1"/>
    <w:basedOn w:val="DefaultParagraphFont"/>
    <w:rsid w:val="009231B9"/>
    <w:rPr>
      <w:sz w:val="20"/>
      <w:szCs w:val="20"/>
    </w:rPr>
  </w:style>
  <w:style w:type="paragraph" w:customStyle="1" w:styleId="printerheadline">
    <w:name w:val="printer_headline"/>
    <w:basedOn w:val="Normal"/>
    <w:rsid w:val="009231B9"/>
    <w:pPr>
      <w:tabs>
        <w:tab w:val="left" w:pos="9450"/>
      </w:tabs>
      <w:spacing w:before="100" w:beforeAutospacing="1" w:after="100" w:afterAutospacing="1"/>
    </w:pPr>
    <w:rPr>
      <w:rFonts w:eastAsia="Calibri"/>
    </w:rPr>
  </w:style>
  <w:style w:type="paragraph" w:customStyle="1" w:styleId="help">
    <w:name w:val="help"/>
    <w:basedOn w:val="Normal"/>
    <w:rsid w:val="009231B9"/>
    <w:pPr>
      <w:tabs>
        <w:tab w:val="left" w:pos="9450"/>
      </w:tabs>
      <w:spacing w:before="100" w:beforeAutospacing="1" w:after="100" w:afterAutospacing="1"/>
    </w:pPr>
    <w:rPr>
      <w:rFonts w:eastAsia="Calibri"/>
    </w:rPr>
  </w:style>
  <w:style w:type="character" w:customStyle="1" w:styleId="sponsoredadtext">
    <w:name w:val="sponsoredadtext"/>
    <w:basedOn w:val="DefaultParagraphFont"/>
    <w:rsid w:val="009231B9"/>
  </w:style>
  <w:style w:type="character" w:customStyle="1" w:styleId="georgia">
    <w:name w:val="georgia"/>
    <w:basedOn w:val="DefaultParagraphFont"/>
    <w:rsid w:val="009231B9"/>
  </w:style>
  <w:style w:type="character" w:customStyle="1" w:styleId="isdefault">
    <w:name w:val="isdefault"/>
    <w:basedOn w:val="DefaultParagraphFont"/>
    <w:rsid w:val="009231B9"/>
  </w:style>
  <w:style w:type="character" w:customStyle="1" w:styleId="arial">
    <w:name w:val="arial"/>
    <w:basedOn w:val="DefaultParagraphFont"/>
    <w:rsid w:val="009231B9"/>
  </w:style>
  <w:style w:type="character" w:customStyle="1" w:styleId="pipe">
    <w:name w:val="pipe"/>
    <w:basedOn w:val="DefaultParagraphFont"/>
    <w:rsid w:val="009231B9"/>
  </w:style>
  <w:style w:type="paragraph" w:customStyle="1" w:styleId="dtlcomment">
    <w:name w:val="dtlcomment"/>
    <w:basedOn w:val="Normal"/>
    <w:rsid w:val="009231B9"/>
    <w:pPr>
      <w:tabs>
        <w:tab w:val="left" w:pos="9450"/>
      </w:tabs>
      <w:spacing w:before="100" w:beforeAutospacing="1" w:after="100" w:afterAutospacing="1"/>
    </w:pPr>
    <w:rPr>
      <w:rFonts w:eastAsia="Calibri"/>
    </w:rPr>
  </w:style>
  <w:style w:type="character" w:customStyle="1" w:styleId="writername">
    <w:name w:val="writername"/>
    <w:basedOn w:val="DefaultParagraphFont"/>
    <w:rsid w:val="009231B9"/>
  </w:style>
  <w:style w:type="character" w:customStyle="1" w:styleId="CharChar18">
    <w:name w:val="Char Char18"/>
    <w:basedOn w:val="DefaultParagraphFont"/>
    <w:rsid w:val="009231B9"/>
    <w:rPr>
      <w:sz w:val="16"/>
      <w:szCs w:val="24"/>
      <w:lang w:val="en-US" w:eastAsia="en-US" w:bidi="ar-SA"/>
    </w:rPr>
  </w:style>
  <w:style w:type="character" w:customStyle="1" w:styleId="CharChar24">
    <w:name w:val="Char Char24"/>
    <w:basedOn w:val="DefaultParagraphFont"/>
    <w:rsid w:val="009231B9"/>
    <w:rPr>
      <w:b/>
      <w:bCs/>
      <w:sz w:val="28"/>
      <w:szCs w:val="28"/>
      <w:lang w:val="en-US" w:eastAsia="en-US" w:bidi="ar-SA"/>
    </w:rPr>
  </w:style>
  <w:style w:type="character" w:customStyle="1" w:styleId="ln2">
    <w:name w:val="ln2"/>
    <w:basedOn w:val="DefaultParagraphFont"/>
    <w:rsid w:val="009231B9"/>
  </w:style>
  <w:style w:type="paragraph" w:customStyle="1" w:styleId="StyleStyle1">
    <w:name w:val="Style Style1 +"/>
    <w:basedOn w:val="Normal"/>
    <w:rsid w:val="009231B9"/>
    <w:rPr>
      <w:rFonts w:eastAsia="Calibri"/>
    </w:rPr>
  </w:style>
  <w:style w:type="character" w:customStyle="1" w:styleId="StyleStyle1Char">
    <w:name w:val="Style Style1 + Char"/>
    <w:basedOn w:val="Style1Char"/>
    <w:rsid w:val="009231B9"/>
    <w:rPr>
      <w:rFonts w:ascii="Times New Roman" w:eastAsia="SimSun" w:hAnsi="Times New Roman" w:cs="Times New Roman"/>
      <w:sz w:val="20"/>
      <w:szCs w:val="20"/>
      <w:u w:val="single"/>
      <w:lang w:val="en-US" w:eastAsia="en-US" w:bidi="ar-SA"/>
    </w:rPr>
  </w:style>
  <w:style w:type="character" w:customStyle="1" w:styleId="CharChar20">
    <w:name w:val="Char Char2"/>
    <w:basedOn w:val="DefaultParagraphFont"/>
    <w:rsid w:val="009231B9"/>
    <w:rPr>
      <w:rFonts w:ascii="Times New Roman" w:eastAsia="Times New Roman" w:hAnsi="Times New Roman" w:cs="Times New Roman"/>
      <w:b/>
      <w:bCs/>
      <w:sz w:val="20"/>
      <w:szCs w:val="26"/>
    </w:rPr>
  </w:style>
  <w:style w:type="character" w:customStyle="1" w:styleId="editorname">
    <w:name w:val="editorname"/>
    <w:basedOn w:val="DefaultParagraphFont"/>
    <w:rsid w:val="009231B9"/>
  </w:style>
  <w:style w:type="character" w:customStyle="1" w:styleId="CharChar16">
    <w:name w:val="Char Char16"/>
    <w:basedOn w:val="DefaultParagraphFont"/>
    <w:rsid w:val="009231B9"/>
    <w:rPr>
      <w:rFonts w:ascii="Cambria" w:hAnsi="Cambria"/>
      <w:lang w:val="en-US" w:eastAsia="en-US" w:bidi="ar-SA"/>
    </w:rPr>
  </w:style>
  <w:style w:type="character" w:customStyle="1" w:styleId="CharChar15">
    <w:name w:val="Char Char15"/>
    <w:basedOn w:val="CharChar16"/>
    <w:rsid w:val="009231B9"/>
    <w:rPr>
      <w:rFonts w:ascii="Cambria" w:hAnsi="Cambria"/>
      <w:b/>
      <w:bCs/>
      <w:lang w:val="en-US" w:eastAsia="en-US" w:bidi="ar-SA"/>
    </w:rPr>
  </w:style>
  <w:style w:type="character" w:customStyle="1" w:styleId="CharChar14">
    <w:name w:val="Char Char14"/>
    <w:basedOn w:val="DefaultParagraphFont"/>
    <w:rsid w:val="009231B9"/>
    <w:rPr>
      <w:rFonts w:ascii="Tahoma" w:hAnsi="Tahoma" w:cs="Tahoma"/>
      <w:sz w:val="16"/>
      <w:szCs w:val="16"/>
      <w:lang w:val="en-US" w:eastAsia="en-US" w:bidi="ar-SA"/>
    </w:rPr>
  </w:style>
  <w:style w:type="character" w:customStyle="1" w:styleId="CharChar13">
    <w:name w:val="Char Char13"/>
    <w:basedOn w:val="DefaultParagraphFont"/>
    <w:rsid w:val="009231B9"/>
    <w:rPr>
      <w:rFonts w:ascii="Cambria" w:hAnsi="Cambria"/>
      <w:lang w:val="en-US" w:eastAsia="en-US" w:bidi="ar-SA"/>
    </w:rPr>
  </w:style>
  <w:style w:type="paragraph" w:customStyle="1" w:styleId="normalChar1">
    <w:name w:val="normal Char"/>
    <w:basedOn w:val="Normal"/>
    <w:rsid w:val="009231B9"/>
    <w:rPr>
      <w:rFonts w:eastAsia="Calibri"/>
    </w:rPr>
  </w:style>
  <w:style w:type="character" w:customStyle="1" w:styleId="cardtextsmallCharChar">
    <w:name w:val="card text small Char Char"/>
    <w:basedOn w:val="DefaultParagraphFont"/>
    <w:rsid w:val="009231B9"/>
    <w:rPr>
      <w:rFonts w:ascii="Arial Narrow" w:hAnsi="Arial Narrow" w:cs="Times New Roman"/>
      <w:sz w:val="16"/>
    </w:rPr>
  </w:style>
  <w:style w:type="character" w:customStyle="1" w:styleId="TagChar4">
    <w:name w:val="Tag Char4"/>
    <w:basedOn w:val="DefaultParagraphFont"/>
    <w:rsid w:val="009231B9"/>
    <w:rPr>
      <w:b/>
      <w:sz w:val="26"/>
      <w:szCs w:val="24"/>
      <w:lang w:val="en-US" w:eastAsia="en-US" w:bidi="ar-SA"/>
    </w:rPr>
  </w:style>
  <w:style w:type="paragraph" w:customStyle="1" w:styleId="SmallTextGaramond">
    <w:name w:val="Small Text Garamond"/>
    <w:basedOn w:val="Normal"/>
    <w:rsid w:val="009231B9"/>
    <w:pPr>
      <w:widowControl w:val="0"/>
      <w:suppressAutoHyphens/>
      <w:contextualSpacing/>
    </w:pPr>
    <w:rPr>
      <w:rFonts w:eastAsia="Calibri"/>
      <w:sz w:val="16"/>
      <w:szCs w:val="18"/>
    </w:rPr>
  </w:style>
  <w:style w:type="paragraph" w:customStyle="1" w:styleId="Taglines">
    <w:name w:val="Taglines"/>
    <w:basedOn w:val="Heading2"/>
    <w:rsid w:val="009231B9"/>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9231B9"/>
    <w:rPr>
      <w:rFonts w:cs="Arial"/>
      <w:bCs/>
      <w:iCs/>
      <w:szCs w:val="22"/>
      <w:lang w:val="en-US" w:eastAsia="en-US" w:bidi="ar-SA"/>
    </w:rPr>
  </w:style>
  <w:style w:type="paragraph" w:customStyle="1" w:styleId="listterm">
    <w:name w:val="listterm"/>
    <w:basedOn w:val="Normal"/>
    <w:rsid w:val="009231B9"/>
    <w:pPr>
      <w:spacing w:before="100" w:beforeAutospacing="1" w:after="100" w:afterAutospacing="1"/>
    </w:pPr>
    <w:rPr>
      <w:rFonts w:eastAsia="Calibri"/>
    </w:rPr>
  </w:style>
  <w:style w:type="character" w:customStyle="1" w:styleId="WW8Num2z0">
    <w:name w:val="WW8Num2z0"/>
    <w:rsid w:val="009231B9"/>
    <w:rPr>
      <w:rFonts w:ascii="Garamond" w:hAnsi="Garamond"/>
    </w:rPr>
  </w:style>
  <w:style w:type="character" w:customStyle="1" w:styleId="WW8Num3z0">
    <w:name w:val="WW8Num3z0"/>
    <w:rsid w:val="009231B9"/>
    <w:rPr>
      <w:rFonts w:ascii="Garamond" w:hAnsi="Garamond"/>
    </w:rPr>
  </w:style>
  <w:style w:type="character" w:customStyle="1" w:styleId="WW8Num4z1">
    <w:name w:val="WW8Num4z1"/>
    <w:rsid w:val="009231B9"/>
    <w:rPr>
      <w:rFonts w:ascii="Garamond" w:hAnsi="Garamond"/>
    </w:rPr>
  </w:style>
  <w:style w:type="character" w:customStyle="1" w:styleId="WW8Num5z0">
    <w:name w:val="WW8Num5z0"/>
    <w:rsid w:val="009231B9"/>
    <w:rPr>
      <w:rFonts w:ascii="Garamond" w:hAnsi="Garamond"/>
    </w:rPr>
  </w:style>
  <w:style w:type="character" w:customStyle="1" w:styleId="WW8Num6z0">
    <w:name w:val="WW8Num6z0"/>
    <w:rsid w:val="009231B9"/>
    <w:rPr>
      <w:rFonts w:ascii="Symbol" w:hAnsi="Symbol"/>
    </w:rPr>
  </w:style>
  <w:style w:type="character" w:customStyle="1" w:styleId="WW8Num7z0">
    <w:name w:val="WW8Num7z0"/>
    <w:rsid w:val="009231B9"/>
    <w:rPr>
      <w:rFonts w:ascii="Symbol" w:hAnsi="Symbol"/>
    </w:rPr>
  </w:style>
  <w:style w:type="character" w:customStyle="1" w:styleId="WW8Num8z0">
    <w:name w:val="WW8Num8z0"/>
    <w:rsid w:val="009231B9"/>
    <w:rPr>
      <w:rFonts w:ascii="Symbol" w:hAnsi="Symbol"/>
    </w:rPr>
  </w:style>
  <w:style w:type="character" w:customStyle="1" w:styleId="WW8Num9z0">
    <w:name w:val="WW8Num9z0"/>
    <w:rsid w:val="009231B9"/>
    <w:rPr>
      <w:rFonts w:ascii="Symbol" w:hAnsi="Symbol"/>
    </w:rPr>
  </w:style>
  <w:style w:type="character" w:customStyle="1" w:styleId="WW8Num10z0">
    <w:name w:val="WW8Num10z0"/>
    <w:rsid w:val="009231B9"/>
    <w:rPr>
      <w:rFonts w:ascii="Garamond" w:hAnsi="Garamond"/>
    </w:rPr>
  </w:style>
  <w:style w:type="character" w:customStyle="1" w:styleId="WW8Num11z1">
    <w:name w:val="WW8Num11z1"/>
    <w:rsid w:val="009231B9"/>
    <w:rPr>
      <w:rFonts w:ascii="Garamond" w:hAnsi="Garamond"/>
    </w:rPr>
  </w:style>
  <w:style w:type="character" w:customStyle="1" w:styleId="Absatz-Standardschriftart">
    <w:name w:val="Absatz-Standardschriftart"/>
    <w:rsid w:val="009231B9"/>
  </w:style>
  <w:style w:type="character" w:customStyle="1" w:styleId="WW-Absatz-Standardschriftart">
    <w:name w:val="WW-Absatz-Standardschriftart"/>
    <w:rsid w:val="009231B9"/>
  </w:style>
  <w:style w:type="character" w:customStyle="1" w:styleId="WW-Absatz-Standardschriftart1">
    <w:name w:val="WW-Absatz-Standardschriftart1"/>
    <w:rsid w:val="009231B9"/>
  </w:style>
  <w:style w:type="character" w:customStyle="1" w:styleId="EndnoteCharacters">
    <w:name w:val="Endnote Characters"/>
    <w:basedOn w:val="DefaultParagraphFont"/>
    <w:rsid w:val="009231B9"/>
    <w:rPr>
      <w:position w:val="0"/>
      <w:sz w:val="24"/>
      <w:vertAlign w:val="baseline"/>
    </w:rPr>
  </w:style>
  <w:style w:type="character" w:customStyle="1" w:styleId="WW8Num1z0">
    <w:name w:val="WW8Num1z0"/>
    <w:rsid w:val="009231B9"/>
    <w:rPr>
      <w:rFonts w:ascii="Symbol" w:hAnsi="Symbol"/>
    </w:rPr>
  </w:style>
  <w:style w:type="character" w:customStyle="1" w:styleId="WW8Num1z2">
    <w:name w:val="WW8Num1z2"/>
    <w:rsid w:val="009231B9"/>
    <w:rPr>
      <w:rFonts w:ascii="Courier New" w:hAnsi="Courier New"/>
    </w:rPr>
  </w:style>
  <w:style w:type="character" w:customStyle="1" w:styleId="WW8Num1z3">
    <w:name w:val="WW8Num1z3"/>
    <w:rsid w:val="009231B9"/>
    <w:rPr>
      <w:rFonts w:ascii="Wingdings" w:hAnsi="Wingdings"/>
    </w:rPr>
  </w:style>
  <w:style w:type="character" w:customStyle="1" w:styleId="WW8Num11z0">
    <w:name w:val="WW8Num11z0"/>
    <w:rsid w:val="009231B9"/>
    <w:rPr>
      <w:rFonts w:ascii="Symbol" w:hAnsi="Symbol"/>
    </w:rPr>
  </w:style>
  <w:style w:type="character" w:customStyle="1" w:styleId="WW8Num83z0">
    <w:name w:val="WW8Num83z0"/>
    <w:rsid w:val="009231B9"/>
    <w:rPr>
      <w:rFonts w:ascii="Symbol" w:hAnsi="Symbol"/>
    </w:rPr>
  </w:style>
  <w:style w:type="character" w:customStyle="1" w:styleId="WW8Num83z1">
    <w:name w:val="WW8Num83z1"/>
    <w:rsid w:val="009231B9"/>
    <w:rPr>
      <w:rFonts w:ascii="Courier New" w:hAnsi="Courier New"/>
    </w:rPr>
  </w:style>
  <w:style w:type="character" w:customStyle="1" w:styleId="WW8Num83z2">
    <w:name w:val="WW8Num83z2"/>
    <w:rsid w:val="009231B9"/>
    <w:rPr>
      <w:rFonts w:ascii="Wingdings" w:hAnsi="Wingdings"/>
    </w:rPr>
  </w:style>
  <w:style w:type="character" w:customStyle="1" w:styleId="WW8Num89z0">
    <w:name w:val="WW8Num89z0"/>
    <w:rsid w:val="009231B9"/>
    <w:rPr>
      <w:rFonts w:ascii="Symbol" w:hAnsi="Symbol"/>
      <w:sz w:val="20"/>
    </w:rPr>
  </w:style>
  <w:style w:type="character" w:customStyle="1" w:styleId="WW8Num90z0">
    <w:name w:val="WW8Num90z0"/>
    <w:rsid w:val="009231B9"/>
    <w:rPr>
      <w:rFonts w:ascii="Times New Roman" w:eastAsia="Times New Roman" w:hAnsi="Times New Roman" w:cs="Times New Roman"/>
    </w:rPr>
  </w:style>
  <w:style w:type="character" w:customStyle="1" w:styleId="WW8Num92z0">
    <w:name w:val="WW8Num92z0"/>
    <w:rsid w:val="009231B9"/>
    <w:rPr>
      <w:rFonts w:ascii="Symbol" w:eastAsia="Times New Roman" w:hAnsi="Symbol"/>
    </w:rPr>
  </w:style>
  <w:style w:type="character" w:customStyle="1" w:styleId="WW8Num92z1">
    <w:name w:val="WW8Num92z1"/>
    <w:rsid w:val="009231B9"/>
    <w:rPr>
      <w:rFonts w:ascii="Courier New" w:hAnsi="Courier New"/>
    </w:rPr>
  </w:style>
  <w:style w:type="character" w:customStyle="1" w:styleId="WW8Num92z2">
    <w:name w:val="WW8Num92z2"/>
    <w:rsid w:val="009231B9"/>
    <w:rPr>
      <w:rFonts w:ascii="Wingdings" w:hAnsi="Wingdings"/>
    </w:rPr>
  </w:style>
  <w:style w:type="character" w:customStyle="1" w:styleId="WW8Num92z3">
    <w:name w:val="WW8Num92z3"/>
    <w:rsid w:val="009231B9"/>
    <w:rPr>
      <w:rFonts w:ascii="Symbol" w:hAnsi="Symbol"/>
    </w:rPr>
  </w:style>
  <w:style w:type="character" w:customStyle="1" w:styleId="WW8Num96z0">
    <w:name w:val="WW8Num96z0"/>
    <w:rsid w:val="009231B9"/>
    <w:rPr>
      <w:rFonts w:ascii="Symbol" w:hAnsi="Symbol"/>
      <w:sz w:val="20"/>
    </w:rPr>
  </w:style>
  <w:style w:type="character" w:customStyle="1" w:styleId="WW8Num96z1">
    <w:name w:val="WW8Num96z1"/>
    <w:rsid w:val="009231B9"/>
    <w:rPr>
      <w:rFonts w:ascii="Courier New" w:hAnsi="Courier New"/>
      <w:sz w:val="20"/>
    </w:rPr>
  </w:style>
  <w:style w:type="character" w:customStyle="1" w:styleId="WW8Num96z2">
    <w:name w:val="WW8Num96z2"/>
    <w:rsid w:val="009231B9"/>
    <w:rPr>
      <w:rFonts w:ascii="Wingdings" w:hAnsi="Wingdings"/>
      <w:sz w:val="20"/>
    </w:rPr>
  </w:style>
  <w:style w:type="character" w:customStyle="1" w:styleId="WW8Num103z0">
    <w:name w:val="WW8Num103z0"/>
    <w:rsid w:val="009231B9"/>
    <w:rPr>
      <w:rFonts w:ascii="Symbol" w:hAnsi="Symbol"/>
      <w:sz w:val="20"/>
    </w:rPr>
  </w:style>
  <w:style w:type="character" w:customStyle="1" w:styleId="WW8Num103z1">
    <w:name w:val="WW8Num103z1"/>
    <w:rsid w:val="009231B9"/>
    <w:rPr>
      <w:rFonts w:ascii="Courier New" w:hAnsi="Courier New"/>
      <w:sz w:val="20"/>
    </w:rPr>
  </w:style>
  <w:style w:type="character" w:customStyle="1" w:styleId="WW8Num103z2">
    <w:name w:val="WW8Num103z2"/>
    <w:rsid w:val="009231B9"/>
    <w:rPr>
      <w:rFonts w:ascii="Wingdings" w:hAnsi="Wingdings"/>
      <w:sz w:val="20"/>
    </w:rPr>
  </w:style>
  <w:style w:type="character" w:customStyle="1" w:styleId="WW8Num108z0">
    <w:name w:val="WW8Num108z0"/>
    <w:rsid w:val="009231B9"/>
    <w:rPr>
      <w:rFonts w:ascii="Symbol" w:hAnsi="Symbol"/>
      <w:sz w:val="20"/>
    </w:rPr>
  </w:style>
  <w:style w:type="character" w:customStyle="1" w:styleId="WW8Num108z1">
    <w:name w:val="WW8Num108z1"/>
    <w:rsid w:val="009231B9"/>
    <w:rPr>
      <w:rFonts w:ascii="Courier New" w:hAnsi="Courier New"/>
      <w:sz w:val="20"/>
    </w:rPr>
  </w:style>
  <w:style w:type="character" w:customStyle="1" w:styleId="WW8Num108z2">
    <w:name w:val="WW8Num108z2"/>
    <w:rsid w:val="009231B9"/>
    <w:rPr>
      <w:rFonts w:ascii="Wingdings" w:hAnsi="Wingdings"/>
      <w:sz w:val="20"/>
    </w:rPr>
  </w:style>
  <w:style w:type="character" w:customStyle="1" w:styleId="WW8Num109z0">
    <w:name w:val="WW8Num109z0"/>
    <w:rsid w:val="009231B9"/>
    <w:rPr>
      <w:rFonts w:ascii="Symbol" w:eastAsia="Times New Roman" w:hAnsi="Symbol"/>
    </w:rPr>
  </w:style>
  <w:style w:type="character" w:customStyle="1" w:styleId="WW8Num109z1">
    <w:name w:val="WW8Num109z1"/>
    <w:rsid w:val="009231B9"/>
    <w:rPr>
      <w:rFonts w:ascii="Courier New" w:hAnsi="Courier New"/>
    </w:rPr>
  </w:style>
  <w:style w:type="character" w:customStyle="1" w:styleId="WW8Num109z2">
    <w:name w:val="WW8Num109z2"/>
    <w:rsid w:val="009231B9"/>
    <w:rPr>
      <w:rFonts w:ascii="Wingdings" w:hAnsi="Wingdings"/>
    </w:rPr>
  </w:style>
  <w:style w:type="character" w:customStyle="1" w:styleId="WW8Num109z3">
    <w:name w:val="WW8Num109z3"/>
    <w:rsid w:val="009231B9"/>
    <w:rPr>
      <w:rFonts w:ascii="Symbol" w:hAnsi="Symbol"/>
    </w:rPr>
  </w:style>
  <w:style w:type="character" w:customStyle="1" w:styleId="WW8Num111z0">
    <w:name w:val="WW8Num111z0"/>
    <w:rsid w:val="009231B9"/>
    <w:rPr>
      <w:rFonts w:ascii="Symbol" w:hAnsi="Symbol"/>
      <w:sz w:val="20"/>
    </w:rPr>
  </w:style>
  <w:style w:type="character" w:customStyle="1" w:styleId="WW8Num111z1">
    <w:name w:val="WW8Num111z1"/>
    <w:rsid w:val="009231B9"/>
    <w:rPr>
      <w:rFonts w:ascii="Courier New" w:hAnsi="Courier New"/>
      <w:sz w:val="20"/>
    </w:rPr>
  </w:style>
  <w:style w:type="character" w:customStyle="1" w:styleId="WW8Num111z2">
    <w:name w:val="WW8Num111z2"/>
    <w:rsid w:val="009231B9"/>
    <w:rPr>
      <w:rFonts w:ascii="Wingdings" w:hAnsi="Wingdings"/>
      <w:sz w:val="20"/>
    </w:rPr>
  </w:style>
  <w:style w:type="character" w:customStyle="1" w:styleId="WW8Num117z0">
    <w:name w:val="WW8Num117z0"/>
    <w:rsid w:val="009231B9"/>
    <w:rPr>
      <w:rFonts w:ascii="Symbol" w:eastAsia="Times New Roman" w:hAnsi="Symbol"/>
    </w:rPr>
  </w:style>
  <w:style w:type="character" w:customStyle="1" w:styleId="WW8Num117z1">
    <w:name w:val="WW8Num117z1"/>
    <w:rsid w:val="009231B9"/>
    <w:rPr>
      <w:rFonts w:ascii="Courier New" w:hAnsi="Courier New"/>
    </w:rPr>
  </w:style>
  <w:style w:type="character" w:customStyle="1" w:styleId="WW8Num117z2">
    <w:name w:val="WW8Num117z2"/>
    <w:rsid w:val="009231B9"/>
    <w:rPr>
      <w:rFonts w:ascii="Wingdings" w:hAnsi="Wingdings"/>
    </w:rPr>
  </w:style>
  <w:style w:type="character" w:customStyle="1" w:styleId="WW8Num117z3">
    <w:name w:val="WW8Num117z3"/>
    <w:rsid w:val="009231B9"/>
    <w:rPr>
      <w:rFonts w:ascii="Symbol" w:hAnsi="Symbol"/>
    </w:rPr>
  </w:style>
  <w:style w:type="character" w:customStyle="1" w:styleId="WW8Num126z0">
    <w:name w:val="WW8Num126z0"/>
    <w:rsid w:val="009231B9"/>
    <w:rPr>
      <w:rFonts w:ascii="Symbol" w:eastAsia="SimSun" w:hAnsi="Symbol"/>
    </w:rPr>
  </w:style>
  <w:style w:type="character" w:customStyle="1" w:styleId="WW8Num126z1">
    <w:name w:val="WW8Num126z1"/>
    <w:rsid w:val="009231B9"/>
    <w:rPr>
      <w:rFonts w:ascii="Courier New" w:hAnsi="Courier New"/>
    </w:rPr>
  </w:style>
  <w:style w:type="character" w:customStyle="1" w:styleId="WW8Num126z2">
    <w:name w:val="WW8Num126z2"/>
    <w:rsid w:val="009231B9"/>
    <w:rPr>
      <w:rFonts w:ascii="Wingdings" w:hAnsi="Wingdings"/>
    </w:rPr>
  </w:style>
  <w:style w:type="character" w:customStyle="1" w:styleId="WW8Num126z3">
    <w:name w:val="WW8Num126z3"/>
    <w:rsid w:val="009231B9"/>
    <w:rPr>
      <w:rFonts w:ascii="Symbol" w:hAnsi="Symbol"/>
    </w:rPr>
  </w:style>
  <w:style w:type="character" w:customStyle="1" w:styleId="WW8Num128z0">
    <w:name w:val="WW8Num128z0"/>
    <w:rsid w:val="009231B9"/>
    <w:rPr>
      <w:rFonts w:ascii="Symbol" w:eastAsia="Times New Roman" w:hAnsi="Symbol"/>
    </w:rPr>
  </w:style>
  <w:style w:type="character" w:customStyle="1" w:styleId="WW8Num128z1">
    <w:name w:val="WW8Num128z1"/>
    <w:rsid w:val="009231B9"/>
    <w:rPr>
      <w:rFonts w:ascii="Courier New" w:hAnsi="Courier New"/>
    </w:rPr>
  </w:style>
  <w:style w:type="character" w:customStyle="1" w:styleId="WW8Num128z2">
    <w:name w:val="WW8Num128z2"/>
    <w:rsid w:val="009231B9"/>
    <w:rPr>
      <w:rFonts w:ascii="Wingdings" w:hAnsi="Wingdings"/>
    </w:rPr>
  </w:style>
  <w:style w:type="character" w:customStyle="1" w:styleId="WW8Num128z3">
    <w:name w:val="WW8Num128z3"/>
    <w:rsid w:val="009231B9"/>
    <w:rPr>
      <w:rFonts w:ascii="Symbol" w:hAnsi="Symbol"/>
    </w:rPr>
  </w:style>
  <w:style w:type="character" w:customStyle="1" w:styleId="WW8Num138z0">
    <w:name w:val="WW8Num138z0"/>
    <w:rsid w:val="009231B9"/>
    <w:rPr>
      <w:rFonts w:ascii="Times-Italic" w:eastAsia="Times New Roman" w:hAnsi="Times-Italic"/>
    </w:rPr>
  </w:style>
  <w:style w:type="character" w:customStyle="1" w:styleId="WW8Num138z1">
    <w:name w:val="WW8Num138z1"/>
    <w:rsid w:val="009231B9"/>
    <w:rPr>
      <w:rFonts w:ascii="Courier New" w:hAnsi="Courier New"/>
    </w:rPr>
  </w:style>
  <w:style w:type="character" w:customStyle="1" w:styleId="WW8Num138z2">
    <w:name w:val="WW8Num138z2"/>
    <w:rsid w:val="009231B9"/>
    <w:rPr>
      <w:rFonts w:ascii="Wingdings" w:hAnsi="Wingdings"/>
    </w:rPr>
  </w:style>
  <w:style w:type="character" w:customStyle="1" w:styleId="WW8Num138z3">
    <w:name w:val="WW8Num138z3"/>
    <w:rsid w:val="009231B9"/>
    <w:rPr>
      <w:rFonts w:ascii="Symbol" w:hAnsi="Symbol"/>
    </w:rPr>
  </w:style>
  <w:style w:type="character" w:customStyle="1" w:styleId="WW8Num143z0">
    <w:name w:val="WW8Num143z0"/>
    <w:rsid w:val="009231B9"/>
    <w:rPr>
      <w:rFonts w:ascii="Times New Roman" w:eastAsia="Times New Roman" w:hAnsi="Times New Roman" w:cs="Times New Roman"/>
    </w:rPr>
  </w:style>
  <w:style w:type="character" w:customStyle="1" w:styleId="WW8Num148z0">
    <w:name w:val="WW8Num148z0"/>
    <w:rsid w:val="009231B9"/>
    <w:rPr>
      <w:rFonts w:ascii="Symbol" w:hAnsi="Symbol"/>
      <w:sz w:val="20"/>
    </w:rPr>
  </w:style>
  <w:style w:type="character" w:customStyle="1" w:styleId="WW8Num148z1">
    <w:name w:val="WW8Num148z1"/>
    <w:rsid w:val="009231B9"/>
    <w:rPr>
      <w:rFonts w:ascii="Courier New" w:hAnsi="Courier New"/>
      <w:sz w:val="20"/>
    </w:rPr>
  </w:style>
  <w:style w:type="character" w:customStyle="1" w:styleId="WW8Num148z2">
    <w:name w:val="WW8Num148z2"/>
    <w:rsid w:val="009231B9"/>
    <w:rPr>
      <w:rFonts w:ascii="Wingdings" w:hAnsi="Wingdings"/>
      <w:sz w:val="20"/>
    </w:rPr>
  </w:style>
  <w:style w:type="character" w:customStyle="1" w:styleId="WW8Num151z0">
    <w:name w:val="WW8Num151z0"/>
    <w:rsid w:val="009231B9"/>
    <w:rPr>
      <w:rFonts w:ascii="Times New Roman" w:eastAsia="Times New Roman" w:hAnsi="Times New Roman" w:cs="Times New Roman"/>
    </w:rPr>
  </w:style>
  <w:style w:type="character" w:customStyle="1" w:styleId="WW8Num152z0">
    <w:name w:val="WW8Num152z0"/>
    <w:rsid w:val="009231B9"/>
    <w:rPr>
      <w:rFonts w:ascii="Symbol" w:hAnsi="Symbol"/>
      <w:sz w:val="20"/>
    </w:rPr>
  </w:style>
  <w:style w:type="character" w:customStyle="1" w:styleId="WW8Num152z1">
    <w:name w:val="WW8Num152z1"/>
    <w:rsid w:val="009231B9"/>
    <w:rPr>
      <w:rFonts w:ascii="Courier New" w:hAnsi="Courier New"/>
      <w:sz w:val="20"/>
    </w:rPr>
  </w:style>
  <w:style w:type="character" w:customStyle="1" w:styleId="WW8Num152z2">
    <w:name w:val="WW8Num152z2"/>
    <w:rsid w:val="009231B9"/>
    <w:rPr>
      <w:rFonts w:ascii="Wingdings" w:hAnsi="Wingdings"/>
      <w:sz w:val="20"/>
    </w:rPr>
  </w:style>
  <w:style w:type="character" w:customStyle="1" w:styleId="WW8Num153z0">
    <w:name w:val="WW8Num153z0"/>
    <w:rsid w:val="009231B9"/>
    <w:rPr>
      <w:sz w:val="24"/>
    </w:rPr>
  </w:style>
  <w:style w:type="character" w:customStyle="1" w:styleId="WW8Num155z0">
    <w:name w:val="WW8Num155z0"/>
    <w:rsid w:val="009231B9"/>
    <w:rPr>
      <w:rFonts w:ascii="Times New Roman" w:eastAsia="Times New Roman" w:hAnsi="Times New Roman" w:cs="Times New Roman"/>
    </w:rPr>
  </w:style>
  <w:style w:type="character" w:customStyle="1" w:styleId="WW8Num157z0">
    <w:name w:val="WW8Num157z0"/>
    <w:rsid w:val="009231B9"/>
    <w:rPr>
      <w:rFonts w:ascii="Symbol" w:hAnsi="Symbol"/>
      <w:sz w:val="20"/>
    </w:rPr>
  </w:style>
  <w:style w:type="character" w:customStyle="1" w:styleId="WW8Num157z1">
    <w:name w:val="WW8Num157z1"/>
    <w:rsid w:val="009231B9"/>
    <w:rPr>
      <w:rFonts w:ascii="Courier New" w:hAnsi="Courier New"/>
      <w:sz w:val="20"/>
    </w:rPr>
  </w:style>
  <w:style w:type="character" w:customStyle="1" w:styleId="WW8Num157z2">
    <w:name w:val="WW8Num157z2"/>
    <w:rsid w:val="009231B9"/>
    <w:rPr>
      <w:rFonts w:ascii="Wingdings" w:hAnsi="Wingdings"/>
      <w:sz w:val="20"/>
    </w:rPr>
  </w:style>
  <w:style w:type="character" w:customStyle="1" w:styleId="WW8Num163z0">
    <w:name w:val="WW8Num163z0"/>
    <w:rsid w:val="009231B9"/>
    <w:rPr>
      <w:rFonts w:ascii="Symbol" w:hAnsi="Symbol"/>
      <w:sz w:val="20"/>
    </w:rPr>
  </w:style>
  <w:style w:type="character" w:customStyle="1" w:styleId="WW8Num163z1">
    <w:name w:val="WW8Num163z1"/>
    <w:rsid w:val="009231B9"/>
    <w:rPr>
      <w:rFonts w:ascii="Courier New" w:hAnsi="Courier New"/>
      <w:sz w:val="20"/>
    </w:rPr>
  </w:style>
  <w:style w:type="character" w:customStyle="1" w:styleId="WW8Num163z2">
    <w:name w:val="WW8Num163z2"/>
    <w:rsid w:val="009231B9"/>
    <w:rPr>
      <w:rFonts w:ascii="Wingdings" w:hAnsi="Wingdings"/>
      <w:sz w:val="20"/>
    </w:rPr>
  </w:style>
  <w:style w:type="character" w:customStyle="1" w:styleId="WW8Num170z0">
    <w:name w:val="WW8Num170z0"/>
    <w:rsid w:val="009231B9"/>
    <w:rPr>
      <w:rFonts w:ascii="Symbol" w:eastAsia="Times New Roman" w:hAnsi="Symbol"/>
    </w:rPr>
  </w:style>
  <w:style w:type="character" w:customStyle="1" w:styleId="WW8Num170z1">
    <w:name w:val="WW8Num170z1"/>
    <w:rsid w:val="009231B9"/>
    <w:rPr>
      <w:rFonts w:ascii="Courier New" w:hAnsi="Courier New"/>
    </w:rPr>
  </w:style>
  <w:style w:type="character" w:customStyle="1" w:styleId="WW8Num170z2">
    <w:name w:val="WW8Num170z2"/>
    <w:rsid w:val="009231B9"/>
    <w:rPr>
      <w:rFonts w:ascii="Wingdings" w:hAnsi="Wingdings"/>
    </w:rPr>
  </w:style>
  <w:style w:type="character" w:customStyle="1" w:styleId="WW8Num170z3">
    <w:name w:val="WW8Num170z3"/>
    <w:rsid w:val="009231B9"/>
    <w:rPr>
      <w:rFonts w:ascii="Symbol" w:hAnsi="Symbol"/>
    </w:rPr>
  </w:style>
  <w:style w:type="character" w:customStyle="1" w:styleId="WW8Num177z0">
    <w:name w:val="WW8Num177z0"/>
    <w:rsid w:val="009231B9"/>
    <w:rPr>
      <w:rFonts w:ascii="Symbol" w:hAnsi="Symbol"/>
      <w:sz w:val="20"/>
    </w:rPr>
  </w:style>
  <w:style w:type="character" w:customStyle="1" w:styleId="WW8Num177z1">
    <w:name w:val="WW8Num177z1"/>
    <w:rsid w:val="009231B9"/>
    <w:rPr>
      <w:rFonts w:ascii="Courier New" w:hAnsi="Courier New"/>
      <w:sz w:val="20"/>
    </w:rPr>
  </w:style>
  <w:style w:type="character" w:customStyle="1" w:styleId="WW8Num177z2">
    <w:name w:val="WW8Num177z2"/>
    <w:rsid w:val="009231B9"/>
    <w:rPr>
      <w:rFonts w:ascii="Wingdings" w:hAnsi="Wingdings"/>
      <w:sz w:val="20"/>
    </w:rPr>
  </w:style>
  <w:style w:type="character" w:customStyle="1" w:styleId="WW8Num181z0">
    <w:name w:val="WW8Num181z0"/>
    <w:rsid w:val="009231B9"/>
    <w:rPr>
      <w:rFonts w:ascii="Symbol" w:eastAsia="Times New Roman" w:hAnsi="Symbol"/>
    </w:rPr>
  </w:style>
  <w:style w:type="character" w:customStyle="1" w:styleId="WW8Num181z1">
    <w:name w:val="WW8Num181z1"/>
    <w:rsid w:val="009231B9"/>
    <w:rPr>
      <w:rFonts w:ascii="Courier New" w:hAnsi="Courier New"/>
    </w:rPr>
  </w:style>
  <w:style w:type="character" w:customStyle="1" w:styleId="WW8Num181z2">
    <w:name w:val="WW8Num181z2"/>
    <w:rsid w:val="009231B9"/>
    <w:rPr>
      <w:rFonts w:ascii="Wingdings" w:hAnsi="Wingdings"/>
    </w:rPr>
  </w:style>
  <w:style w:type="character" w:customStyle="1" w:styleId="WW8Num181z3">
    <w:name w:val="WW8Num181z3"/>
    <w:rsid w:val="009231B9"/>
    <w:rPr>
      <w:rFonts w:ascii="Symbol" w:hAnsi="Symbol"/>
    </w:rPr>
  </w:style>
  <w:style w:type="character" w:customStyle="1" w:styleId="WW8Num185z0">
    <w:name w:val="WW8Num185z0"/>
    <w:rsid w:val="009231B9"/>
    <w:rPr>
      <w:rFonts w:ascii="Symbol" w:eastAsia="Times New Roman" w:hAnsi="Symbol"/>
    </w:rPr>
  </w:style>
  <w:style w:type="character" w:customStyle="1" w:styleId="WW8Num185z1">
    <w:name w:val="WW8Num185z1"/>
    <w:rsid w:val="009231B9"/>
    <w:rPr>
      <w:rFonts w:ascii="Courier New" w:hAnsi="Courier New"/>
    </w:rPr>
  </w:style>
  <w:style w:type="character" w:customStyle="1" w:styleId="WW8Num185z2">
    <w:name w:val="WW8Num185z2"/>
    <w:rsid w:val="009231B9"/>
    <w:rPr>
      <w:rFonts w:ascii="Wingdings" w:hAnsi="Wingdings"/>
    </w:rPr>
  </w:style>
  <w:style w:type="character" w:customStyle="1" w:styleId="WW8Num185z3">
    <w:name w:val="WW8Num185z3"/>
    <w:rsid w:val="009231B9"/>
    <w:rPr>
      <w:rFonts w:ascii="Symbol" w:hAnsi="Symbol"/>
    </w:rPr>
  </w:style>
  <w:style w:type="character" w:customStyle="1" w:styleId="WW8Num186z0">
    <w:name w:val="WW8Num186z0"/>
    <w:rsid w:val="009231B9"/>
    <w:rPr>
      <w:rFonts w:ascii="Symbol" w:hAnsi="Symbol"/>
      <w:sz w:val="20"/>
    </w:rPr>
  </w:style>
  <w:style w:type="character" w:customStyle="1" w:styleId="WW8Num186z1">
    <w:name w:val="WW8Num186z1"/>
    <w:rsid w:val="009231B9"/>
    <w:rPr>
      <w:rFonts w:ascii="Courier New" w:hAnsi="Courier New"/>
      <w:sz w:val="20"/>
    </w:rPr>
  </w:style>
  <w:style w:type="character" w:customStyle="1" w:styleId="WW8Num186z2">
    <w:name w:val="WW8Num186z2"/>
    <w:rsid w:val="009231B9"/>
    <w:rPr>
      <w:rFonts w:ascii="Wingdings" w:hAnsi="Wingdings"/>
      <w:sz w:val="20"/>
    </w:rPr>
  </w:style>
  <w:style w:type="character" w:customStyle="1" w:styleId="WW8Num192z0">
    <w:name w:val="WW8Num192z0"/>
    <w:rsid w:val="009231B9"/>
    <w:rPr>
      <w:rFonts w:ascii="Symbol" w:hAnsi="Symbol"/>
    </w:rPr>
  </w:style>
  <w:style w:type="character" w:customStyle="1" w:styleId="WW8Num192z1">
    <w:name w:val="WW8Num192z1"/>
    <w:rsid w:val="009231B9"/>
    <w:rPr>
      <w:rFonts w:ascii="Courier New" w:hAnsi="Courier New"/>
    </w:rPr>
  </w:style>
  <w:style w:type="character" w:customStyle="1" w:styleId="WW8Num192z2">
    <w:name w:val="WW8Num192z2"/>
    <w:rsid w:val="009231B9"/>
    <w:rPr>
      <w:rFonts w:ascii="Wingdings" w:hAnsi="Wingdings"/>
    </w:rPr>
  </w:style>
  <w:style w:type="character" w:customStyle="1" w:styleId="WW8Num194z0">
    <w:name w:val="WW8Num194z0"/>
    <w:rsid w:val="009231B9"/>
    <w:rPr>
      <w:rFonts w:ascii="Times-Roman" w:eastAsia="Times New Roman" w:hAnsi="Times-Roman"/>
      <w:i w:val="0"/>
    </w:rPr>
  </w:style>
  <w:style w:type="character" w:customStyle="1" w:styleId="WW8Num194z1">
    <w:name w:val="WW8Num194z1"/>
    <w:rsid w:val="009231B9"/>
    <w:rPr>
      <w:rFonts w:ascii="Courier New" w:hAnsi="Courier New"/>
    </w:rPr>
  </w:style>
  <w:style w:type="character" w:customStyle="1" w:styleId="WW8Num194z2">
    <w:name w:val="WW8Num194z2"/>
    <w:rsid w:val="009231B9"/>
    <w:rPr>
      <w:rFonts w:ascii="Wingdings" w:hAnsi="Wingdings"/>
    </w:rPr>
  </w:style>
  <w:style w:type="character" w:customStyle="1" w:styleId="WW8Num194z3">
    <w:name w:val="WW8Num194z3"/>
    <w:rsid w:val="009231B9"/>
    <w:rPr>
      <w:rFonts w:ascii="Symbol" w:hAnsi="Symbol"/>
    </w:rPr>
  </w:style>
  <w:style w:type="character" w:customStyle="1" w:styleId="WW8Num203z0">
    <w:name w:val="WW8Num203z0"/>
    <w:rsid w:val="009231B9"/>
    <w:rPr>
      <w:rFonts w:ascii="Wingdings" w:eastAsia="Times New Roman" w:hAnsi="Wingdings"/>
    </w:rPr>
  </w:style>
  <w:style w:type="character" w:customStyle="1" w:styleId="WW8Num203z1">
    <w:name w:val="WW8Num203z1"/>
    <w:rsid w:val="009231B9"/>
    <w:rPr>
      <w:rFonts w:ascii="Courier New" w:hAnsi="Courier New"/>
    </w:rPr>
  </w:style>
  <w:style w:type="character" w:customStyle="1" w:styleId="WW8Num203z2">
    <w:name w:val="WW8Num203z2"/>
    <w:rsid w:val="009231B9"/>
    <w:rPr>
      <w:rFonts w:ascii="Wingdings" w:hAnsi="Wingdings"/>
    </w:rPr>
  </w:style>
  <w:style w:type="character" w:customStyle="1" w:styleId="WW8Num203z3">
    <w:name w:val="WW8Num203z3"/>
    <w:rsid w:val="009231B9"/>
    <w:rPr>
      <w:rFonts w:ascii="Symbol" w:hAnsi="Symbol"/>
    </w:rPr>
  </w:style>
  <w:style w:type="character" w:customStyle="1" w:styleId="WW8Num204z1">
    <w:name w:val="WW8Num204z1"/>
    <w:rsid w:val="009231B9"/>
    <w:rPr>
      <w:b/>
    </w:rPr>
  </w:style>
  <w:style w:type="character" w:customStyle="1" w:styleId="WW8Num206z0">
    <w:name w:val="WW8Num206z0"/>
    <w:rsid w:val="009231B9"/>
    <w:rPr>
      <w:rFonts w:ascii="Symbol" w:eastAsia="Times New Roman" w:hAnsi="Symbol"/>
    </w:rPr>
  </w:style>
  <w:style w:type="character" w:customStyle="1" w:styleId="WW8Num206z1">
    <w:name w:val="WW8Num206z1"/>
    <w:rsid w:val="009231B9"/>
    <w:rPr>
      <w:rFonts w:ascii="Courier New" w:hAnsi="Courier New"/>
    </w:rPr>
  </w:style>
  <w:style w:type="character" w:customStyle="1" w:styleId="WW8Num206z2">
    <w:name w:val="WW8Num206z2"/>
    <w:rsid w:val="009231B9"/>
    <w:rPr>
      <w:rFonts w:ascii="Wingdings" w:hAnsi="Wingdings"/>
    </w:rPr>
  </w:style>
  <w:style w:type="character" w:customStyle="1" w:styleId="WW8Num206z3">
    <w:name w:val="WW8Num206z3"/>
    <w:rsid w:val="009231B9"/>
    <w:rPr>
      <w:rFonts w:ascii="Symbol" w:hAnsi="Symbol"/>
    </w:rPr>
  </w:style>
  <w:style w:type="character" w:customStyle="1" w:styleId="WW8Num207z0">
    <w:name w:val="WW8Num207z0"/>
    <w:rsid w:val="009231B9"/>
    <w:rPr>
      <w:rFonts w:ascii="Symbol" w:hAnsi="Symbol"/>
      <w:sz w:val="20"/>
    </w:rPr>
  </w:style>
  <w:style w:type="character" w:customStyle="1" w:styleId="WW8Num213z0">
    <w:name w:val="WW8Num213z0"/>
    <w:rsid w:val="009231B9"/>
    <w:rPr>
      <w:rFonts w:ascii="Symbol" w:hAnsi="Symbol"/>
      <w:sz w:val="20"/>
    </w:rPr>
  </w:style>
  <w:style w:type="character" w:customStyle="1" w:styleId="WW8Num214z0">
    <w:name w:val="WW8Num214z0"/>
    <w:rsid w:val="009231B9"/>
    <w:rPr>
      <w:rFonts w:ascii="Symbol" w:hAnsi="Symbol"/>
    </w:rPr>
  </w:style>
  <w:style w:type="character" w:customStyle="1" w:styleId="WW8Num214z1">
    <w:name w:val="WW8Num214z1"/>
    <w:rsid w:val="009231B9"/>
    <w:rPr>
      <w:rFonts w:ascii="Courier New" w:hAnsi="Courier New"/>
    </w:rPr>
  </w:style>
  <w:style w:type="character" w:customStyle="1" w:styleId="WW8Num220z0">
    <w:name w:val="WW8Num220z0"/>
    <w:rsid w:val="009231B9"/>
    <w:rPr>
      <w:u w:val="single"/>
    </w:rPr>
  </w:style>
  <w:style w:type="character" w:customStyle="1" w:styleId="WW8Num228z0">
    <w:name w:val="WW8Num228z0"/>
    <w:rsid w:val="009231B9"/>
    <w:rPr>
      <w:rFonts w:ascii="Symbol" w:hAnsi="Symbol"/>
      <w:sz w:val="20"/>
    </w:rPr>
  </w:style>
  <w:style w:type="character" w:customStyle="1" w:styleId="WW8Num228z1">
    <w:name w:val="WW8Num228z1"/>
    <w:rsid w:val="009231B9"/>
    <w:rPr>
      <w:rFonts w:ascii="Courier New" w:hAnsi="Courier New"/>
      <w:sz w:val="20"/>
    </w:rPr>
  </w:style>
  <w:style w:type="character" w:customStyle="1" w:styleId="WW8Num228z2">
    <w:name w:val="WW8Num228z2"/>
    <w:rsid w:val="009231B9"/>
    <w:rPr>
      <w:rFonts w:ascii="Wingdings" w:hAnsi="Wingdings"/>
      <w:sz w:val="20"/>
    </w:rPr>
  </w:style>
  <w:style w:type="character" w:customStyle="1" w:styleId="WW8Num236z0">
    <w:name w:val="WW8Num236z0"/>
    <w:rsid w:val="009231B9"/>
    <w:rPr>
      <w:rFonts w:ascii="Symbol" w:eastAsia="Times New Roman" w:hAnsi="Symbol"/>
    </w:rPr>
  </w:style>
  <w:style w:type="character" w:customStyle="1" w:styleId="WW8Num236z1">
    <w:name w:val="WW8Num236z1"/>
    <w:rsid w:val="009231B9"/>
    <w:rPr>
      <w:rFonts w:ascii="Courier New" w:hAnsi="Courier New"/>
    </w:rPr>
  </w:style>
  <w:style w:type="character" w:customStyle="1" w:styleId="WW8Num236z2">
    <w:name w:val="WW8Num236z2"/>
    <w:rsid w:val="009231B9"/>
    <w:rPr>
      <w:rFonts w:ascii="Wingdings" w:hAnsi="Wingdings"/>
    </w:rPr>
  </w:style>
  <w:style w:type="character" w:customStyle="1" w:styleId="WW8Num236z3">
    <w:name w:val="WW8Num236z3"/>
    <w:rsid w:val="009231B9"/>
    <w:rPr>
      <w:rFonts w:ascii="Symbol" w:hAnsi="Symbol"/>
    </w:rPr>
  </w:style>
  <w:style w:type="character" w:customStyle="1" w:styleId="WW8Num239z0">
    <w:name w:val="WW8Num239z0"/>
    <w:rsid w:val="009231B9"/>
    <w:rPr>
      <w:rFonts w:ascii="Times New Roman" w:eastAsia="Times New Roman" w:hAnsi="Times New Roman" w:cs="Times New Roman"/>
    </w:rPr>
  </w:style>
  <w:style w:type="character" w:customStyle="1" w:styleId="WW8Num239z1">
    <w:name w:val="WW8Num239z1"/>
    <w:rsid w:val="009231B9"/>
    <w:rPr>
      <w:rFonts w:ascii="Courier New" w:hAnsi="Courier New"/>
    </w:rPr>
  </w:style>
  <w:style w:type="character" w:customStyle="1" w:styleId="WW8Num239z2">
    <w:name w:val="WW8Num239z2"/>
    <w:rsid w:val="009231B9"/>
    <w:rPr>
      <w:rFonts w:ascii="Wingdings" w:hAnsi="Wingdings"/>
    </w:rPr>
  </w:style>
  <w:style w:type="character" w:customStyle="1" w:styleId="WW8Num239z3">
    <w:name w:val="WW8Num239z3"/>
    <w:rsid w:val="009231B9"/>
    <w:rPr>
      <w:rFonts w:ascii="Symbol" w:hAnsi="Symbol"/>
    </w:rPr>
  </w:style>
  <w:style w:type="character" w:customStyle="1" w:styleId="NumberingSymbols">
    <w:name w:val="Numbering Symbols"/>
    <w:rsid w:val="009231B9"/>
    <w:rPr>
      <w:rFonts w:ascii="Garamond" w:hAnsi="Garamond"/>
    </w:rPr>
  </w:style>
  <w:style w:type="character" w:customStyle="1" w:styleId="Bullets">
    <w:name w:val="Bullets"/>
    <w:rsid w:val="009231B9"/>
    <w:rPr>
      <w:rFonts w:ascii="StarSymbol" w:eastAsia="StarSymbol" w:hAnsi="StarSymbol" w:cs="StarSymbol"/>
      <w:sz w:val="18"/>
      <w:szCs w:val="18"/>
    </w:rPr>
  </w:style>
  <w:style w:type="paragraph" w:customStyle="1" w:styleId="NoteLevel1">
    <w:name w:val="Note Level 1"/>
    <w:basedOn w:val="Normal"/>
    <w:rsid w:val="009231B9"/>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9231B9"/>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9231B9"/>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9231B9"/>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9231B9"/>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9231B9"/>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9231B9"/>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9231B9"/>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9231B9"/>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9231B9"/>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9231B9"/>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9231B9"/>
    <w:pPr>
      <w:tabs>
        <w:tab w:val="clear" w:pos="9450"/>
      </w:tabs>
      <w:jc w:val="center"/>
    </w:pPr>
    <w:rPr>
      <w:rFonts w:ascii="Garamond" w:eastAsia="Times New Roman" w:hAnsi="Garamond"/>
      <w:b/>
      <w:bCs/>
      <w:kern w:val="0"/>
      <w:lang w:bidi="en-US"/>
    </w:rPr>
  </w:style>
  <w:style w:type="character" w:customStyle="1" w:styleId="lqqtgroup">
    <w:name w:val="lqqtgroup"/>
    <w:basedOn w:val="DefaultParagraphFont"/>
    <w:rsid w:val="009231B9"/>
  </w:style>
  <w:style w:type="character" w:customStyle="1" w:styleId="quotedtooltip">
    <w:name w:val="quotedtooltip"/>
    <w:basedOn w:val="DefaultParagraphFont"/>
    <w:rsid w:val="009231B9"/>
  </w:style>
  <w:style w:type="character" w:customStyle="1" w:styleId="quotedtooltipbox">
    <w:name w:val="quotedtooltipbox"/>
    <w:basedOn w:val="DefaultParagraphFont"/>
    <w:rsid w:val="009231B9"/>
  </w:style>
  <w:style w:type="character" w:customStyle="1" w:styleId="mwlivequotes">
    <w:name w:val="mwlivequotes"/>
    <w:basedOn w:val="DefaultParagraphFont"/>
    <w:rsid w:val="009231B9"/>
  </w:style>
  <w:style w:type="character" w:customStyle="1" w:styleId="lastlabel">
    <w:name w:val="lastlabel"/>
    <w:basedOn w:val="DefaultParagraphFont"/>
    <w:rsid w:val="009231B9"/>
  </w:style>
  <w:style w:type="character" w:customStyle="1" w:styleId="lb07">
    <w:name w:val="lb07"/>
    <w:basedOn w:val="DefaultParagraphFont"/>
    <w:rsid w:val="009231B9"/>
  </w:style>
  <w:style w:type="character" w:customStyle="1" w:styleId="qted">
    <w:name w:val="qted"/>
    <w:basedOn w:val="DefaultParagraphFont"/>
    <w:rsid w:val="009231B9"/>
  </w:style>
  <w:style w:type="character" w:customStyle="1" w:styleId="t14">
    <w:name w:val="t14"/>
    <w:basedOn w:val="DefaultParagraphFont"/>
    <w:rsid w:val="009231B9"/>
  </w:style>
  <w:style w:type="paragraph" w:customStyle="1" w:styleId="format-body">
    <w:name w:val="format-body"/>
    <w:basedOn w:val="Normal"/>
    <w:rsid w:val="009231B9"/>
    <w:pPr>
      <w:spacing w:before="100" w:beforeAutospacing="1" w:after="100" w:afterAutospacing="1"/>
    </w:pPr>
    <w:rPr>
      <w:rFonts w:eastAsia="Calibri"/>
    </w:rPr>
  </w:style>
  <w:style w:type="character" w:customStyle="1" w:styleId="nfakpe">
    <w:name w:val="nfakpe"/>
    <w:basedOn w:val="DefaultParagraphFont"/>
    <w:rsid w:val="009231B9"/>
  </w:style>
  <w:style w:type="character" w:customStyle="1" w:styleId="DebateBlockCharChar">
    <w:name w:val="Debate Block Char Char"/>
    <w:basedOn w:val="DefaultParagraphFont"/>
    <w:rsid w:val="009231B9"/>
    <w:rPr>
      <w:rFonts w:cs="Arial"/>
      <w:b/>
      <w:bCs/>
      <w:kern w:val="32"/>
      <w:sz w:val="36"/>
      <w:szCs w:val="32"/>
      <w:u w:val="single"/>
    </w:rPr>
  </w:style>
  <w:style w:type="character" w:customStyle="1" w:styleId="citsource">
    <w:name w:val="citsource"/>
    <w:basedOn w:val="DefaultParagraphFont"/>
    <w:rsid w:val="009231B9"/>
  </w:style>
  <w:style w:type="character" w:customStyle="1" w:styleId="sc">
    <w:name w:val="sc"/>
    <w:basedOn w:val="DefaultParagraphFont"/>
    <w:rsid w:val="009231B9"/>
  </w:style>
  <w:style w:type="character" w:customStyle="1" w:styleId="atime">
    <w:name w:val="atime"/>
    <w:basedOn w:val="DefaultParagraphFont"/>
    <w:rsid w:val="009231B9"/>
  </w:style>
  <w:style w:type="paragraph" w:customStyle="1" w:styleId="unread">
    <w:name w:val="unread"/>
    <w:basedOn w:val="Normal"/>
    <w:rsid w:val="009231B9"/>
    <w:rPr>
      <w:rFonts w:eastAsia="Calibri"/>
    </w:rPr>
  </w:style>
  <w:style w:type="character" w:customStyle="1" w:styleId="unreadChar">
    <w:name w:val="unread Char"/>
    <w:basedOn w:val="DefaultParagraphFont"/>
    <w:rsid w:val="009231B9"/>
    <w:rPr>
      <w:szCs w:val="24"/>
      <w:lang w:val="en-US" w:eastAsia="en-US" w:bidi="ar-SA"/>
    </w:rPr>
  </w:style>
  <w:style w:type="paragraph" w:customStyle="1" w:styleId="cardunderlined0">
    <w:name w:val="card underlined"/>
    <w:basedOn w:val="Normal"/>
    <w:rsid w:val="009231B9"/>
    <w:rPr>
      <w:rFonts w:ascii="Arial" w:eastAsia="Calibri" w:hAnsi="Arial"/>
      <w:u w:val="single"/>
    </w:rPr>
  </w:style>
  <w:style w:type="character" w:customStyle="1" w:styleId="Internetlink1">
    <w:name w:val="Internet link1"/>
    <w:rsid w:val="009231B9"/>
    <w:rPr>
      <w:color w:val="000080"/>
      <w:u w:val="single"/>
    </w:rPr>
  </w:style>
  <w:style w:type="character" w:customStyle="1" w:styleId="underliningChar3">
    <w:name w:val="underlining Char"/>
    <w:basedOn w:val="DefaultParagraphFont"/>
    <w:rsid w:val="009231B9"/>
    <w:rPr>
      <w:b/>
      <w:szCs w:val="24"/>
      <w:u w:val="single"/>
      <w:lang w:val="en-US" w:eastAsia="en-US" w:bidi="ar-SA"/>
    </w:rPr>
  </w:style>
  <w:style w:type="character" w:customStyle="1" w:styleId="notreadChar">
    <w:name w:val="not read Char"/>
    <w:basedOn w:val="DefaultParagraphFont"/>
    <w:rsid w:val="009231B9"/>
    <w:rPr>
      <w:sz w:val="18"/>
      <w:szCs w:val="24"/>
      <w:lang w:val="en-US" w:eastAsia="en-US" w:bidi="ar-SA"/>
    </w:rPr>
  </w:style>
  <w:style w:type="character" w:customStyle="1" w:styleId="insideheadline">
    <w:name w:val="insideheadline"/>
    <w:basedOn w:val="DefaultParagraphFont"/>
    <w:rsid w:val="009231B9"/>
  </w:style>
  <w:style w:type="character" w:customStyle="1" w:styleId="mwlivequotesupdelayed">
    <w:name w:val="mwlivequotes up delayed"/>
    <w:basedOn w:val="DefaultParagraphFont"/>
    <w:rsid w:val="009231B9"/>
  </w:style>
  <w:style w:type="character" w:customStyle="1" w:styleId="mwlivequotesdowndelayed">
    <w:name w:val="mwlivequotes down delayed"/>
    <w:basedOn w:val="DefaultParagraphFont"/>
    <w:rsid w:val="009231B9"/>
  </w:style>
  <w:style w:type="character" w:customStyle="1" w:styleId="shirttail">
    <w:name w:val="shirttail"/>
    <w:basedOn w:val="DefaultParagraphFont"/>
    <w:rsid w:val="009231B9"/>
  </w:style>
  <w:style w:type="character" w:customStyle="1" w:styleId="definition">
    <w:name w:val="definition"/>
    <w:basedOn w:val="DefaultParagraphFont"/>
    <w:rsid w:val="009231B9"/>
  </w:style>
  <w:style w:type="character" w:customStyle="1" w:styleId="CardTextCharCharChar">
    <w:name w:val="Card Text Char Char Char"/>
    <w:basedOn w:val="DefaultParagraphFont"/>
    <w:rsid w:val="009231B9"/>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9231B9"/>
    <w:rPr>
      <w:rFonts w:ascii="Arial Narrow" w:hAnsi="Arial Narrow"/>
      <w:sz w:val="18"/>
      <w:u w:val="single"/>
    </w:rPr>
  </w:style>
  <w:style w:type="character" w:customStyle="1" w:styleId="UnderlineStyleCharCharChar">
    <w:name w:val="Underline Style Char Char Char"/>
    <w:basedOn w:val="DefaultParagraphFont"/>
    <w:rsid w:val="009231B9"/>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9231B9"/>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9231B9"/>
    <w:rPr>
      <w:rFonts w:ascii="Georgia" w:hAnsi="Georgia"/>
    </w:rPr>
  </w:style>
  <w:style w:type="character" w:customStyle="1" w:styleId="articlesheader1">
    <w:name w:val="articles_header1"/>
    <w:basedOn w:val="DefaultParagraphFont"/>
    <w:rsid w:val="009231B9"/>
    <w:rPr>
      <w:rFonts w:ascii="Arial" w:hAnsi="Arial" w:cs="Arial" w:hint="default"/>
      <w:b/>
      <w:bCs/>
      <w:color w:val="990000"/>
      <w:sz w:val="26"/>
      <w:szCs w:val="26"/>
    </w:rPr>
  </w:style>
  <w:style w:type="character" w:customStyle="1" w:styleId="bodytitle1">
    <w:name w:val="bodytitle1"/>
    <w:basedOn w:val="DefaultParagraphFont"/>
    <w:rsid w:val="009231B9"/>
    <w:rPr>
      <w:rFonts w:ascii="Arial" w:hAnsi="Arial" w:cs="Arial" w:hint="default"/>
      <w:b/>
      <w:bCs/>
      <w:smallCaps w:val="0"/>
      <w:color w:val="000000"/>
      <w:sz w:val="28"/>
      <w:szCs w:val="28"/>
    </w:rPr>
  </w:style>
  <w:style w:type="paragraph" w:customStyle="1" w:styleId="style109">
    <w:name w:val="style109"/>
    <w:basedOn w:val="Normal"/>
    <w:rsid w:val="009231B9"/>
    <w:pPr>
      <w:spacing w:before="100" w:beforeAutospacing="1" w:after="100" w:afterAutospacing="1"/>
    </w:pPr>
    <w:rPr>
      <w:rFonts w:eastAsia="Calibri"/>
    </w:rPr>
  </w:style>
  <w:style w:type="paragraph" w:customStyle="1" w:styleId="style1100">
    <w:name w:val="style110"/>
    <w:basedOn w:val="Normal"/>
    <w:rsid w:val="009231B9"/>
    <w:pPr>
      <w:spacing w:before="100" w:beforeAutospacing="1" w:after="100" w:afterAutospacing="1"/>
    </w:pPr>
    <w:rPr>
      <w:rFonts w:eastAsia="Calibri"/>
    </w:rPr>
  </w:style>
  <w:style w:type="paragraph" w:customStyle="1" w:styleId="captionpaddingstyle114">
    <w:name w:val="captionpadding style114"/>
    <w:basedOn w:val="Normal"/>
    <w:rsid w:val="009231B9"/>
    <w:pPr>
      <w:spacing w:before="100" w:beforeAutospacing="1" w:after="100" w:afterAutospacing="1"/>
    </w:pPr>
    <w:rPr>
      <w:rFonts w:eastAsia="Calibri"/>
    </w:rPr>
  </w:style>
  <w:style w:type="character" w:customStyle="1" w:styleId="captionpaddingstyle1141">
    <w:name w:val="captionpadding style1141"/>
    <w:basedOn w:val="DefaultParagraphFont"/>
    <w:rsid w:val="009231B9"/>
  </w:style>
  <w:style w:type="character" w:customStyle="1" w:styleId="style114style118">
    <w:name w:val="style114 style118"/>
    <w:basedOn w:val="DefaultParagraphFont"/>
    <w:rsid w:val="009231B9"/>
  </w:style>
  <w:style w:type="paragraph" w:customStyle="1" w:styleId="mainstorybody">
    <w:name w:val="mainstorybody"/>
    <w:basedOn w:val="Normal"/>
    <w:rsid w:val="009231B9"/>
    <w:pPr>
      <w:spacing w:before="100" w:beforeAutospacing="1" w:after="100" w:afterAutospacing="1"/>
    </w:pPr>
    <w:rPr>
      <w:rFonts w:eastAsia="Calibri"/>
    </w:rPr>
  </w:style>
  <w:style w:type="character" w:customStyle="1" w:styleId="hint">
    <w:name w:val="hint"/>
    <w:basedOn w:val="DefaultParagraphFont"/>
    <w:rsid w:val="009231B9"/>
  </w:style>
  <w:style w:type="character" w:customStyle="1" w:styleId="flw">
    <w:name w:val="flw"/>
    <w:basedOn w:val="DefaultParagraphFont"/>
    <w:rsid w:val="009231B9"/>
  </w:style>
  <w:style w:type="character" w:customStyle="1" w:styleId="illustration">
    <w:name w:val="illustration"/>
    <w:basedOn w:val="DefaultParagraphFont"/>
    <w:rsid w:val="009231B9"/>
  </w:style>
  <w:style w:type="paragraph" w:customStyle="1" w:styleId="ga">
    <w:name w:val="ga"/>
    <w:basedOn w:val="Normal"/>
    <w:rsid w:val="009231B9"/>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9231B9"/>
    <w:rPr>
      <w:rFonts w:ascii="Arial Narrow" w:hAnsi="Arial Narrow"/>
      <w:b/>
      <w:bCs/>
      <w:u w:val="thick"/>
    </w:rPr>
  </w:style>
  <w:style w:type="character" w:customStyle="1" w:styleId="subtitlesarticles1">
    <w:name w:val="subtitles_articles1"/>
    <w:basedOn w:val="DefaultParagraphFont"/>
    <w:rsid w:val="009231B9"/>
    <w:rPr>
      <w:rFonts w:ascii="Verdana" w:hAnsi="Verdana" w:cs="Times New Roman"/>
      <w:b/>
      <w:bCs/>
      <w:color w:val="000000"/>
      <w:sz w:val="20"/>
      <w:szCs w:val="20"/>
    </w:rPr>
  </w:style>
  <w:style w:type="character" w:customStyle="1" w:styleId="fulstoryreporter">
    <w:name w:val="ful_storyreporter"/>
    <w:basedOn w:val="DefaultParagraphFont"/>
    <w:rsid w:val="009231B9"/>
  </w:style>
  <w:style w:type="character" w:customStyle="1" w:styleId="editsection">
    <w:name w:val="editsection"/>
    <w:basedOn w:val="DefaultParagraphFont"/>
    <w:rsid w:val="009231B9"/>
  </w:style>
  <w:style w:type="paragraph" w:customStyle="1" w:styleId="body-indent-60">
    <w:name w:val="body-indent-60"/>
    <w:basedOn w:val="Normal"/>
    <w:rsid w:val="009231B9"/>
    <w:pPr>
      <w:spacing w:before="100" w:beforeAutospacing="1" w:after="100" w:afterAutospacing="1"/>
    </w:pPr>
    <w:rPr>
      <w:rFonts w:eastAsia="Calibri"/>
    </w:rPr>
  </w:style>
  <w:style w:type="paragraph" w:customStyle="1" w:styleId="body-indent-60-start">
    <w:name w:val="body-indent-60-start"/>
    <w:basedOn w:val="Normal"/>
    <w:rsid w:val="009231B9"/>
    <w:pPr>
      <w:spacing w:before="100" w:beforeAutospacing="1" w:after="100" w:afterAutospacing="1"/>
    </w:pPr>
    <w:rPr>
      <w:rFonts w:eastAsia="Calibri"/>
    </w:rPr>
  </w:style>
  <w:style w:type="character" w:customStyle="1" w:styleId="StyleArial12ptBlack">
    <w:name w:val="Style Arial 12 pt Black"/>
    <w:basedOn w:val="DefaultParagraphFont"/>
    <w:rsid w:val="009231B9"/>
    <w:rPr>
      <w:rFonts w:ascii="Garamond" w:hAnsi="Garamond"/>
      <w:color w:val="000000"/>
      <w:sz w:val="20"/>
      <w:u w:val="single"/>
    </w:rPr>
  </w:style>
  <w:style w:type="character" w:customStyle="1" w:styleId="StyleArialBlack">
    <w:name w:val="Style Arial Black"/>
    <w:basedOn w:val="DefaultParagraphFont"/>
    <w:rsid w:val="009231B9"/>
    <w:rPr>
      <w:rFonts w:ascii="Garamond" w:hAnsi="Garamond"/>
      <w:color w:val="000000"/>
      <w:sz w:val="14"/>
    </w:rPr>
  </w:style>
  <w:style w:type="character" w:customStyle="1" w:styleId="debatenormal0">
    <w:name w:val="debatenormal"/>
    <w:rsid w:val="009231B9"/>
  </w:style>
  <w:style w:type="paragraph" w:customStyle="1" w:styleId="leader">
    <w:name w:val="leader"/>
    <w:basedOn w:val="Normal"/>
    <w:rsid w:val="009231B9"/>
    <w:pPr>
      <w:spacing w:before="100" w:beforeAutospacing="1" w:after="100" w:afterAutospacing="1"/>
    </w:pPr>
  </w:style>
  <w:style w:type="character" w:customStyle="1" w:styleId="m-3509721146805615350gmail-styleunderline">
    <w:name w:val="m_-3509721146805615350gmail-styleunderline"/>
    <w:basedOn w:val="DefaultParagraphFont"/>
    <w:rsid w:val="009231B9"/>
  </w:style>
  <w:style w:type="character" w:customStyle="1" w:styleId="m5776082503052064917gmail-style13ptbold">
    <w:name w:val="m_5776082503052064917gmail-style13ptbold"/>
    <w:basedOn w:val="DefaultParagraphFont"/>
    <w:rsid w:val="009231B9"/>
  </w:style>
  <w:style w:type="character" w:customStyle="1" w:styleId="m5776082503052064917gmail-styleunderline">
    <w:name w:val="m_5776082503052064917gmail-styleunderline"/>
    <w:basedOn w:val="DefaultParagraphFont"/>
    <w:rsid w:val="009231B9"/>
  </w:style>
  <w:style w:type="character" w:customStyle="1" w:styleId="m5047289588639300548gmail-styleunderline">
    <w:name w:val="m_5047289588639300548gmail-styleunderline"/>
    <w:basedOn w:val="DefaultParagraphFont"/>
    <w:rsid w:val="009231B9"/>
  </w:style>
  <w:style w:type="paragraph" w:customStyle="1" w:styleId="DateTime0">
    <w:name w:val="DateTime"/>
    <w:basedOn w:val="Normal"/>
    <w:link w:val="DateTimeChar"/>
    <w:autoRedefine/>
    <w:uiPriority w:val="4"/>
    <w:qFormat/>
    <w:rsid w:val="009231B9"/>
    <w:rPr>
      <w:rFonts w:ascii="Arial" w:hAnsi="Arial" w:cs="Arial"/>
    </w:rPr>
  </w:style>
  <w:style w:type="character" w:customStyle="1" w:styleId="DateTimeChar">
    <w:name w:val="DateTime Char"/>
    <w:basedOn w:val="DefaultParagraphFont"/>
    <w:link w:val="DateTime0"/>
    <w:uiPriority w:val="4"/>
    <w:rsid w:val="009231B9"/>
    <w:rPr>
      <w:rFonts w:ascii="Arial" w:hAnsi="Arial" w:cs="Arial"/>
      <w:sz w:val="26"/>
    </w:rPr>
  </w:style>
  <w:style w:type="paragraph" w:customStyle="1" w:styleId="Lecture">
    <w:name w:val="Lecture"/>
    <w:next w:val="BodyText"/>
    <w:link w:val="LectureChar"/>
    <w:autoRedefine/>
    <w:uiPriority w:val="4"/>
    <w:qFormat/>
    <w:rsid w:val="009231B9"/>
    <w:pPr>
      <w:spacing w:after="0"/>
      <w:outlineLvl w:val="5"/>
    </w:pPr>
    <w:rPr>
      <w:rFonts w:ascii="Arial" w:hAnsi="Arial" w:cs="Arial"/>
      <w:spacing w:val="-10"/>
      <w:sz w:val="26"/>
    </w:rPr>
  </w:style>
  <w:style w:type="character" w:customStyle="1" w:styleId="LectureChar">
    <w:name w:val="Lecture Char"/>
    <w:basedOn w:val="DateTimeChar"/>
    <w:link w:val="Lecture"/>
    <w:uiPriority w:val="4"/>
    <w:rsid w:val="009231B9"/>
    <w:rPr>
      <w:rFonts w:ascii="Arial" w:hAnsi="Arial" w:cs="Arial"/>
      <w:spacing w:val="-10"/>
      <w:sz w:val="26"/>
    </w:rPr>
  </w:style>
  <w:style w:type="character" w:customStyle="1" w:styleId="m4841727538114946087gmail-styleunderline">
    <w:name w:val="m_4841727538114946087gmail-styleunderline"/>
    <w:basedOn w:val="DefaultParagraphFont"/>
    <w:rsid w:val="009231B9"/>
  </w:style>
  <w:style w:type="paragraph" w:customStyle="1" w:styleId="BreakTag">
    <w:name w:val="Break Tag"/>
    <w:basedOn w:val="Normal"/>
    <w:autoRedefine/>
    <w:uiPriority w:val="4"/>
    <w:qFormat/>
    <w:rsid w:val="009231B9"/>
    <w:pPr>
      <w:spacing w:before="240"/>
    </w:pPr>
    <w:rPr>
      <w:rFonts w:ascii="Arial" w:hAnsi="Arial" w:cs="Arial"/>
      <w:b/>
    </w:rPr>
  </w:style>
  <w:style w:type="paragraph" w:customStyle="1" w:styleId="BreakBlock">
    <w:name w:val="Break Block"/>
    <w:basedOn w:val="Normal"/>
    <w:link w:val="BreakBlockChar"/>
    <w:autoRedefine/>
    <w:qFormat/>
    <w:rsid w:val="009231B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9231B9"/>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9231B9"/>
    <w:rPr>
      <w:rFonts w:asciiTheme="minorHAnsi" w:hAnsiTheme="minorHAnsi" w:cstheme="minorBidi"/>
      <w:b/>
      <w:sz w:val="22"/>
      <w:u w:val="single"/>
    </w:rPr>
  </w:style>
  <w:style w:type="character" w:customStyle="1" w:styleId="Reduce8ptCharChar">
    <w:name w:val="Reduce 8pt Char Char"/>
    <w:basedOn w:val="DefaultParagraphFont"/>
    <w:link w:val="Reduce8pt"/>
    <w:rsid w:val="009231B9"/>
    <w:rPr>
      <w:sz w:val="16"/>
    </w:rPr>
  </w:style>
  <w:style w:type="paragraph" w:customStyle="1" w:styleId="Reduce8pt">
    <w:name w:val="Reduce 8pt"/>
    <w:basedOn w:val="Normal"/>
    <w:link w:val="Reduce8ptCharChar"/>
    <w:qFormat/>
    <w:rsid w:val="009231B9"/>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9231B9"/>
    <w:rPr>
      <w:color w:val="2B579A"/>
      <w:shd w:val="clear" w:color="auto" w:fill="E6E6E6"/>
    </w:rPr>
  </w:style>
  <w:style w:type="character" w:customStyle="1" w:styleId="m6370699461968006786gmail-styleunderline">
    <w:name w:val="m_6370699461968006786gmail-styleunderline"/>
    <w:basedOn w:val="DefaultParagraphFont"/>
    <w:rsid w:val="009231B9"/>
  </w:style>
  <w:style w:type="character" w:customStyle="1" w:styleId="Mention2">
    <w:name w:val="Mention2"/>
    <w:basedOn w:val="DefaultParagraphFont"/>
    <w:uiPriority w:val="99"/>
    <w:semiHidden/>
    <w:unhideWhenUsed/>
    <w:rsid w:val="009231B9"/>
    <w:rPr>
      <w:color w:val="2B579A"/>
      <w:shd w:val="clear" w:color="auto" w:fill="E6E6E6"/>
    </w:rPr>
  </w:style>
  <w:style w:type="paragraph" w:customStyle="1" w:styleId="FlashTag">
    <w:name w:val="FlashTag"/>
    <w:basedOn w:val="Normal"/>
    <w:link w:val="FlashTagChar"/>
    <w:autoRedefine/>
    <w:uiPriority w:val="4"/>
    <w:qFormat/>
    <w:rsid w:val="009231B9"/>
    <w:rPr>
      <w:rFonts w:asciiTheme="majorHAnsi" w:hAnsiTheme="majorHAnsi" w:cs="Arial"/>
      <w:b/>
      <w:sz w:val="28"/>
    </w:rPr>
  </w:style>
  <w:style w:type="character" w:customStyle="1" w:styleId="FlashTagChar">
    <w:name w:val="FlashTag Char"/>
    <w:basedOn w:val="DefaultParagraphFont"/>
    <w:link w:val="FlashTag"/>
    <w:uiPriority w:val="4"/>
    <w:rsid w:val="009231B9"/>
    <w:rPr>
      <w:rFonts w:asciiTheme="majorHAnsi" w:hAnsiTheme="majorHAnsi" w:cs="Arial"/>
      <w:b/>
      <w:sz w:val="28"/>
    </w:rPr>
  </w:style>
  <w:style w:type="character" w:customStyle="1" w:styleId="m-8793234324905335251gmail-style13ptbold">
    <w:name w:val="m_-8793234324905335251gmail-style13ptbold"/>
    <w:basedOn w:val="DefaultParagraphFont"/>
    <w:rsid w:val="009231B9"/>
  </w:style>
  <w:style w:type="character" w:customStyle="1" w:styleId="m3965771245576658108gmail-styleunderline">
    <w:name w:val="m_3965771245576658108gmail-styleunderline"/>
    <w:basedOn w:val="DefaultParagraphFont"/>
    <w:rsid w:val="009231B9"/>
  </w:style>
  <w:style w:type="character" w:customStyle="1" w:styleId="Bodytext85pt">
    <w:name w:val="Body text + 8.5 pt"/>
    <w:aliases w:val="Spacing 1 pt"/>
    <w:rsid w:val="009231B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9231B9"/>
  </w:style>
  <w:style w:type="numbering" w:customStyle="1" w:styleId="NoList1111111">
    <w:name w:val="No List1111111"/>
    <w:next w:val="NoList"/>
    <w:uiPriority w:val="99"/>
    <w:semiHidden/>
    <w:unhideWhenUsed/>
    <w:rsid w:val="009231B9"/>
  </w:style>
  <w:style w:type="numbering" w:customStyle="1" w:styleId="NoList11111111">
    <w:name w:val="No List11111111"/>
    <w:next w:val="NoList"/>
    <w:uiPriority w:val="99"/>
    <w:semiHidden/>
    <w:unhideWhenUsed/>
    <w:rsid w:val="009231B9"/>
  </w:style>
  <w:style w:type="numbering" w:customStyle="1" w:styleId="NoList111111111">
    <w:name w:val="No List111111111"/>
    <w:next w:val="NoList"/>
    <w:uiPriority w:val="99"/>
    <w:semiHidden/>
    <w:unhideWhenUsed/>
    <w:rsid w:val="009231B9"/>
  </w:style>
  <w:style w:type="numbering" w:customStyle="1" w:styleId="NoList1111111111">
    <w:name w:val="No List1111111111"/>
    <w:next w:val="NoList"/>
    <w:uiPriority w:val="99"/>
    <w:semiHidden/>
    <w:unhideWhenUsed/>
    <w:rsid w:val="009231B9"/>
  </w:style>
  <w:style w:type="numbering" w:customStyle="1" w:styleId="NoList11111111111">
    <w:name w:val="No List11111111111"/>
    <w:next w:val="NoList"/>
    <w:uiPriority w:val="99"/>
    <w:semiHidden/>
    <w:unhideWhenUsed/>
    <w:rsid w:val="009231B9"/>
  </w:style>
  <w:style w:type="numbering" w:customStyle="1" w:styleId="NoList111111111111">
    <w:name w:val="No List111111111111"/>
    <w:next w:val="NoList"/>
    <w:uiPriority w:val="99"/>
    <w:semiHidden/>
    <w:unhideWhenUsed/>
    <w:rsid w:val="009231B9"/>
  </w:style>
  <w:style w:type="numbering" w:customStyle="1" w:styleId="NoList1111111111111">
    <w:name w:val="No List1111111111111"/>
    <w:next w:val="NoList"/>
    <w:uiPriority w:val="99"/>
    <w:semiHidden/>
    <w:unhideWhenUsed/>
    <w:rsid w:val="009231B9"/>
  </w:style>
  <w:style w:type="numbering" w:customStyle="1" w:styleId="NoList11111111111111">
    <w:name w:val="No List11111111111111"/>
    <w:next w:val="NoList"/>
    <w:uiPriority w:val="99"/>
    <w:semiHidden/>
    <w:unhideWhenUsed/>
    <w:rsid w:val="009231B9"/>
  </w:style>
  <w:style w:type="numbering" w:customStyle="1" w:styleId="NoList111111111111111">
    <w:name w:val="No List111111111111111"/>
    <w:next w:val="NoList"/>
    <w:uiPriority w:val="99"/>
    <w:semiHidden/>
    <w:unhideWhenUsed/>
    <w:rsid w:val="009231B9"/>
  </w:style>
  <w:style w:type="numbering" w:customStyle="1" w:styleId="NoList1111111111111111">
    <w:name w:val="No List1111111111111111"/>
    <w:next w:val="NoList"/>
    <w:uiPriority w:val="99"/>
    <w:semiHidden/>
    <w:unhideWhenUsed/>
    <w:rsid w:val="009231B9"/>
  </w:style>
  <w:style w:type="numbering" w:customStyle="1" w:styleId="NoList11111111111111111">
    <w:name w:val="No List11111111111111111"/>
    <w:next w:val="NoList"/>
    <w:uiPriority w:val="99"/>
    <w:semiHidden/>
    <w:unhideWhenUsed/>
    <w:rsid w:val="009231B9"/>
  </w:style>
  <w:style w:type="character" w:customStyle="1" w:styleId="FontStyle220">
    <w:name w:val="Font Style220"/>
    <w:basedOn w:val="DefaultParagraphFont"/>
    <w:uiPriority w:val="99"/>
    <w:rsid w:val="009231B9"/>
    <w:rPr>
      <w:rFonts w:ascii="Candara" w:hAnsi="Candara" w:cs="Candara" w:hint="default"/>
      <w:i/>
      <w:iCs/>
      <w:sz w:val="18"/>
      <w:szCs w:val="18"/>
    </w:rPr>
  </w:style>
  <w:style w:type="character" w:customStyle="1" w:styleId="FontStyle290">
    <w:name w:val="Font Style290"/>
    <w:basedOn w:val="DefaultParagraphFont"/>
    <w:uiPriority w:val="99"/>
    <w:rsid w:val="009231B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231B9"/>
    <w:rPr>
      <w:rFonts w:ascii="Arial" w:hAnsi="Arial" w:cs="Arial"/>
      <w:b/>
      <w:bCs/>
      <w:sz w:val="16"/>
      <w:szCs w:val="16"/>
    </w:rPr>
  </w:style>
  <w:style w:type="paragraph" w:customStyle="1" w:styleId="analytic0">
    <w:name w:val="analytic"/>
    <w:basedOn w:val="Normal"/>
    <w:link w:val="analyticChar0"/>
    <w:uiPriority w:val="4"/>
    <w:qFormat/>
    <w:rsid w:val="009231B9"/>
    <w:pPr>
      <w:spacing w:before="120"/>
    </w:pPr>
    <w:rPr>
      <w:rFonts w:ascii="Arial" w:hAnsi="Arial" w:cs="Arial"/>
      <w:b/>
      <w:sz w:val="20"/>
    </w:rPr>
  </w:style>
  <w:style w:type="character" w:customStyle="1" w:styleId="analyticChar0">
    <w:name w:val="analytic Char"/>
    <w:basedOn w:val="DefaultParagraphFont"/>
    <w:link w:val="analytic0"/>
    <w:uiPriority w:val="4"/>
    <w:rsid w:val="009231B9"/>
    <w:rPr>
      <w:rFonts w:ascii="Arial" w:hAnsi="Arial" w:cs="Arial"/>
      <w:b/>
      <w:sz w:val="20"/>
    </w:rPr>
  </w:style>
  <w:style w:type="character" w:customStyle="1" w:styleId="m-5498913268213319940gmail-styleunderline">
    <w:name w:val="m_-5498913268213319940gmail-styleunderline"/>
    <w:basedOn w:val="DefaultParagraphFont"/>
    <w:rsid w:val="009231B9"/>
  </w:style>
  <w:style w:type="paragraph" w:customStyle="1" w:styleId="speakable">
    <w:name w:val="speakable"/>
    <w:basedOn w:val="Normal"/>
    <w:uiPriority w:val="99"/>
    <w:qFormat/>
    <w:rsid w:val="009231B9"/>
    <w:pPr>
      <w:spacing w:before="100" w:beforeAutospacing="1" w:after="100" w:afterAutospacing="1"/>
    </w:pPr>
  </w:style>
  <w:style w:type="character" w:customStyle="1" w:styleId="overlay">
    <w:name w:val="overlay"/>
    <w:basedOn w:val="DefaultParagraphFont"/>
    <w:rsid w:val="009231B9"/>
  </w:style>
  <w:style w:type="paragraph" w:customStyle="1" w:styleId="g-body">
    <w:name w:val="g-body"/>
    <w:basedOn w:val="Normal"/>
    <w:uiPriority w:val="99"/>
    <w:qFormat/>
    <w:rsid w:val="009231B9"/>
    <w:pPr>
      <w:spacing w:before="100" w:beforeAutospacing="1" w:after="100" w:afterAutospacing="1"/>
    </w:pPr>
  </w:style>
  <w:style w:type="paragraph" w:customStyle="1" w:styleId="g-pstyle0">
    <w:name w:val="g-pstyle0"/>
    <w:basedOn w:val="Normal"/>
    <w:uiPriority w:val="99"/>
    <w:qFormat/>
    <w:rsid w:val="009231B9"/>
    <w:pPr>
      <w:spacing w:before="100" w:beforeAutospacing="1" w:after="100" w:afterAutospacing="1"/>
    </w:pPr>
  </w:style>
  <w:style w:type="paragraph" w:customStyle="1" w:styleId="g-pstyle1">
    <w:name w:val="g-pstyle1"/>
    <w:basedOn w:val="Normal"/>
    <w:uiPriority w:val="99"/>
    <w:qFormat/>
    <w:rsid w:val="009231B9"/>
    <w:pPr>
      <w:spacing w:before="100" w:beforeAutospacing="1" w:after="100" w:afterAutospacing="1"/>
    </w:pPr>
  </w:style>
  <w:style w:type="paragraph" w:customStyle="1" w:styleId="g-asset-hed">
    <w:name w:val="g-asset-hed"/>
    <w:basedOn w:val="Normal"/>
    <w:uiPriority w:val="99"/>
    <w:qFormat/>
    <w:rsid w:val="009231B9"/>
    <w:pPr>
      <w:spacing w:before="100" w:beforeAutospacing="1" w:after="100" w:afterAutospacing="1"/>
    </w:pPr>
  </w:style>
  <w:style w:type="paragraph" w:customStyle="1" w:styleId="js-tweet-text">
    <w:name w:val="js-tweet-text"/>
    <w:basedOn w:val="Normal"/>
    <w:uiPriority w:val="99"/>
    <w:qFormat/>
    <w:rsid w:val="009231B9"/>
    <w:pPr>
      <w:spacing w:before="100" w:beforeAutospacing="1" w:after="100" w:afterAutospacing="1"/>
    </w:pPr>
    <w:rPr>
      <w:rFonts w:ascii="Arial" w:hAnsi="Arial" w:cs="Arial"/>
    </w:rPr>
  </w:style>
  <w:style w:type="paragraph" w:customStyle="1" w:styleId="style41">
    <w:name w:val="style4"/>
    <w:basedOn w:val="Normal"/>
    <w:uiPriority w:val="99"/>
    <w:qFormat/>
    <w:rsid w:val="009231B9"/>
    <w:pPr>
      <w:spacing w:before="100" w:beforeAutospacing="1" w:after="100" w:afterAutospacing="1"/>
    </w:pPr>
    <w:rPr>
      <w:rFonts w:cs="Arial"/>
    </w:rPr>
  </w:style>
  <w:style w:type="paragraph" w:customStyle="1" w:styleId="speech">
    <w:name w:val="speech"/>
    <w:basedOn w:val="Normal"/>
    <w:uiPriority w:val="99"/>
    <w:qFormat/>
    <w:rsid w:val="009231B9"/>
    <w:pPr>
      <w:spacing w:before="100" w:beforeAutospacing="1" w:after="100" w:afterAutospacing="1"/>
    </w:pPr>
    <w:rPr>
      <w:rFonts w:cs="Arial"/>
    </w:rPr>
  </w:style>
  <w:style w:type="character" w:customStyle="1" w:styleId="adtext0">
    <w:name w:val="adtext"/>
    <w:basedOn w:val="DefaultParagraphFont"/>
    <w:rsid w:val="009231B9"/>
  </w:style>
  <w:style w:type="character" w:customStyle="1" w:styleId="qu730rj69h">
    <w:name w:val="qu730rj69h"/>
    <w:basedOn w:val="DefaultParagraphFont"/>
    <w:rsid w:val="009231B9"/>
  </w:style>
  <w:style w:type="paragraph" w:customStyle="1" w:styleId="optext">
    <w:name w:val="optext"/>
    <w:basedOn w:val="Normal"/>
    <w:uiPriority w:val="99"/>
    <w:qFormat/>
    <w:rsid w:val="009231B9"/>
    <w:pPr>
      <w:spacing w:before="100" w:beforeAutospacing="1" w:after="100" w:afterAutospacing="1"/>
    </w:pPr>
    <w:rPr>
      <w:rFonts w:cs="Arial"/>
    </w:rPr>
  </w:style>
  <w:style w:type="character" w:customStyle="1" w:styleId="lmy74qr12z">
    <w:name w:val="lmy74qr12z"/>
    <w:basedOn w:val="DefaultParagraphFont"/>
    <w:rsid w:val="009231B9"/>
  </w:style>
  <w:style w:type="character" w:customStyle="1" w:styleId="icr880">
    <w:name w:val="icr880"/>
    <w:basedOn w:val="DefaultParagraphFont"/>
    <w:rsid w:val="009231B9"/>
  </w:style>
  <w:style w:type="character" w:customStyle="1" w:styleId="hx23q54">
    <w:name w:val="hx23q54"/>
    <w:basedOn w:val="DefaultParagraphFont"/>
    <w:rsid w:val="009231B9"/>
  </w:style>
  <w:style w:type="character" w:customStyle="1" w:styleId="m-5348258726587825636gmail-style13ptbold">
    <w:name w:val="m_-5348258726587825636gmail-style13ptbold"/>
    <w:basedOn w:val="DefaultParagraphFont"/>
    <w:rsid w:val="009231B9"/>
  </w:style>
  <w:style w:type="character" w:customStyle="1" w:styleId="m-5348258726587825636gmail-styleunderline">
    <w:name w:val="m_-5348258726587825636gmail-styleunderline"/>
    <w:basedOn w:val="DefaultParagraphFont"/>
    <w:rsid w:val="009231B9"/>
  </w:style>
  <w:style w:type="paragraph" w:customStyle="1" w:styleId="useless">
    <w:name w:val="useless"/>
    <w:basedOn w:val="Normal"/>
    <w:uiPriority w:val="99"/>
    <w:qFormat/>
    <w:rsid w:val="009231B9"/>
    <w:rPr>
      <w:rFonts w:cs="Arial"/>
      <w:sz w:val="12"/>
    </w:rPr>
  </w:style>
  <w:style w:type="character" w:customStyle="1" w:styleId="DDIUnderline">
    <w:name w:val="DDI Underline"/>
    <w:qFormat/>
    <w:rsid w:val="009231B9"/>
    <w:rPr>
      <w:rFonts w:ascii="Times New Roman" w:hAnsi="Times New Roman"/>
      <w:sz w:val="24"/>
      <w:u w:val="single"/>
    </w:rPr>
  </w:style>
  <w:style w:type="character" w:customStyle="1" w:styleId="Char1">
    <w:name w:val="Char1"/>
    <w:basedOn w:val="DefaultParagraphFont"/>
    <w:rsid w:val="009231B9"/>
    <w:rPr>
      <w:rFonts w:cs="Arial"/>
      <w:b/>
      <w:bCs/>
      <w:iCs/>
      <w:sz w:val="24"/>
      <w:szCs w:val="28"/>
      <w:lang w:val="en-US" w:eastAsia="en-US" w:bidi="ar-SA"/>
    </w:rPr>
  </w:style>
  <w:style w:type="character" w:customStyle="1" w:styleId="ALLCAPSChar">
    <w:name w:val="ALL CAPS Char"/>
    <w:basedOn w:val="DefaultParagraphFont"/>
    <w:link w:val="ALLCAPS"/>
    <w:rsid w:val="009231B9"/>
    <w:rPr>
      <w:rFonts w:ascii="Calibri" w:hAnsi="Calibri" w:cs="Calibri"/>
      <w:b/>
      <w:caps/>
      <w:sz w:val="26"/>
      <w:szCs w:val="20"/>
    </w:rPr>
  </w:style>
  <w:style w:type="paragraph" w:customStyle="1" w:styleId="TagCharCharCharCharCharCharChar0">
    <w:name w:val="Tag Char Char Char Char Char Char Char"/>
    <w:basedOn w:val="Normal"/>
    <w:link w:val="TagCharCharCharCharCharCharCharChar"/>
    <w:qFormat/>
    <w:rsid w:val="009231B9"/>
    <w:rPr>
      <w:rFonts w:cs="Arial"/>
      <w:b/>
    </w:rPr>
  </w:style>
  <w:style w:type="character" w:customStyle="1" w:styleId="TagCharCharCharCharCharCharCharChar">
    <w:name w:val="Tag Char Char Char Char Char Char Char Char"/>
    <w:basedOn w:val="DefaultParagraphFont"/>
    <w:link w:val="TagCharCharCharCharCharCharChar0"/>
    <w:rsid w:val="009231B9"/>
    <w:rPr>
      <w:rFonts w:ascii="Calibri" w:hAnsi="Calibri" w:cs="Arial"/>
      <w:b/>
      <w:sz w:val="26"/>
    </w:rPr>
  </w:style>
  <w:style w:type="character" w:customStyle="1" w:styleId="m489902567989944824gmail-style13ptbold">
    <w:name w:val="m_489902567989944824gmail-style13ptbold"/>
    <w:basedOn w:val="DefaultParagraphFont"/>
    <w:rsid w:val="009231B9"/>
  </w:style>
  <w:style w:type="character" w:customStyle="1" w:styleId="m489902567989944824gmail-styleunderline">
    <w:name w:val="m_489902567989944824gmail-styleunderline"/>
    <w:basedOn w:val="DefaultParagraphFont"/>
    <w:rsid w:val="009231B9"/>
  </w:style>
  <w:style w:type="character" w:customStyle="1" w:styleId="Mention3">
    <w:name w:val="Mention3"/>
    <w:basedOn w:val="DefaultParagraphFont"/>
    <w:uiPriority w:val="99"/>
    <w:semiHidden/>
    <w:unhideWhenUsed/>
    <w:rsid w:val="009231B9"/>
    <w:rPr>
      <w:color w:val="2B579A"/>
      <w:shd w:val="clear" w:color="auto" w:fill="E6E6E6"/>
    </w:rPr>
  </w:style>
  <w:style w:type="character" w:customStyle="1" w:styleId="m-5251091010484660064gmail-style13ptbold">
    <w:name w:val="m_-5251091010484660064gmail-style13ptbold"/>
    <w:basedOn w:val="DefaultParagraphFont"/>
    <w:rsid w:val="009231B9"/>
  </w:style>
  <w:style w:type="character" w:customStyle="1" w:styleId="m-5251091010484660064gmail-styleunderline">
    <w:name w:val="m_-5251091010484660064gmail-styleunderline"/>
    <w:basedOn w:val="DefaultParagraphFont"/>
    <w:rsid w:val="009231B9"/>
  </w:style>
  <w:style w:type="character" w:customStyle="1" w:styleId="tablecaption1">
    <w:name w:val="tablecaption"/>
    <w:basedOn w:val="DefaultParagraphFont"/>
    <w:rsid w:val="009231B9"/>
  </w:style>
  <w:style w:type="character" w:customStyle="1" w:styleId="StyleLatinHelvetica105ptBlack">
    <w:name w:val="Style (Latin) Helvetica 10.5 pt Black"/>
    <w:basedOn w:val="DefaultParagraphFont"/>
    <w:rsid w:val="009231B9"/>
    <w:rPr>
      <w:rFonts w:ascii="Times New Roman" w:hAnsi="Times New Roman"/>
      <w:color w:val="000000"/>
      <w:sz w:val="21"/>
    </w:rPr>
  </w:style>
  <w:style w:type="character" w:customStyle="1" w:styleId="m-413333960618644972gmail-style13ptbold">
    <w:name w:val="m_-413333960618644972gmail-style13ptbold"/>
    <w:basedOn w:val="DefaultParagraphFont"/>
    <w:rsid w:val="009231B9"/>
  </w:style>
  <w:style w:type="character" w:customStyle="1" w:styleId="m-413333960618644972gmail-styleunderline">
    <w:name w:val="m_-413333960618644972gmail-styleunderline"/>
    <w:basedOn w:val="DefaultParagraphFont"/>
    <w:rsid w:val="009231B9"/>
  </w:style>
  <w:style w:type="character" w:customStyle="1" w:styleId="m8314098763611656848gmail-stylestylebold12pt">
    <w:name w:val="m_8314098763611656848gmail-stylestylebold12pt"/>
    <w:basedOn w:val="DefaultParagraphFont"/>
    <w:rsid w:val="009231B9"/>
  </w:style>
  <w:style w:type="character" w:customStyle="1" w:styleId="m8314098763611656848gmail-styleboldunderline">
    <w:name w:val="m_8314098763611656848gmail-styleboldunderline"/>
    <w:basedOn w:val="DefaultParagraphFont"/>
    <w:rsid w:val="009231B9"/>
  </w:style>
  <w:style w:type="character" w:customStyle="1" w:styleId="tChar">
    <w:name w:val="t Char"/>
    <w:rsid w:val="009231B9"/>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9231B9"/>
    <w:rPr>
      <w:color w:val="2B579A"/>
      <w:shd w:val="clear" w:color="auto" w:fill="E6E6E6"/>
    </w:rPr>
  </w:style>
  <w:style w:type="character" w:customStyle="1" w:styleId="m-895152127622952443gmail-style13ptbold">
    <w:name w:val="m_-895152127622952443gmail-style13ptbold"/>
    <w:basedOn w:val="DefaultParagraphFont"/>
    <w:rsid w:val="009231B9"/>
  </w:style>
  <w:style w:type="character" w:customStyle="1" w:styleId="m4133802843404377303gmail-style13ptbold">
    <w:name w:val="m_4133802843404377303gmail-style13ptbold"/>
    <w:basedOn w:val="DefaultParagraphFont"/>
    <w:rsid w:val="009231B9"/>
  </w:style>
  <w:style w:type="character" w:customStyle="1" w:styleId="m4133802843404377303gmail-styleunderline">
    <w:name w:val="m_4133802843404377303gmail-styleunderline"/>
    <w:basedOn w:val="DefaultParagraphFont"/>
    <w:rsid w:val="009231B9"/>
  </w:style>
  <w:style w:type="character" w:customStyle="1" w:styleId="m1864609289044096952gmail-style13ptbold">
    <w:name w:val="m_1864609289044096952gmail-style13ptbold"/>
    <w:basedOn w:val="DefaultParagraphFont"/>
    <w:rsid w:val="009231B9"/>
  </w:style>
  <w:style w:type="character" w:customStyle="1" w:styleId="m-2434640214339110092gmail-style13ptbold">
    <w:name w:val="m_-2434640214339110092gmail-style13ptbold"/>
    <w:basedOn w:val="DefaultParagraphFont"/>
    <w:rsid w:val="009231B9"/>
  </w:style>
  <w:style w:type="character" w:customStyle="1" w:styleId="m-2434640214339110092gmail-styleunderline">
    <w:name w:val="m_-2434640214339110092gmail-styleunderline"/>
    <w:basedOn w:val="DefaultParagraphFont"/>
    <w:rsid w:val="009231B9"/>
  </w:style>
  <w:style w:type="character" w:customStyle="1" w:styleId="m-3350902899047358468gmail-styleunderline">
    <w:name w:val="m_-3350902899047358468gmail-styleunderline"/>
    <w:basedOn w:val="DefaultParagraphFont"/>
    <w:rsid w:val="009231B9"/>
  </w:style>
  <w:style w:type="paragraph" w:customStyle="1" w:styleId="Style5pt">
    <w:name w:val="Style 5 pt"/>
    <w:basedOn w:val="Normal"/>
    <w:link w:val="Style5ptChar"/>
    <w:rsid w:val="009231B9"/>
    <w:pPr>
      <w:widowControl w:val="0"/>
      <w:autoSpaceDE w:val="0"/>
      <w:autoSpaceDN w:val="0"/>
      <w:adjustRightInd w:val="0"/>
      <w:ind w:left="720"/>
    </w:pPr>
    <w:rPr>
      <w:rFonts w:ascii="Arial" w:hAnsi="Arial" w:cs="Arial"/>
      <w:sz w:val="10"/>
      <w:szCs w:val="10"/>
    </w:rPr>
  </w:style>
  <w:style w:type="character" w:customStyle="1" w:styleId="Style5ptChar">
    <w:name w:val="Style 5 pt Char"/>
    <w:basedOn w:val="DefaultParagraphFont"/>
    <w:link w:val="Style5pt"/>
    <w:rsid w:val="009231B9"/>
    <w:rPr>
      <w:rFonts w:ascii="Arial" w:hAnsi="Arial" w:cs="Arial"/>
      <w:sz w:val="10"/>
      <w:szCs w:val="10"/>
    </w:rPr>
  </w:style>
  <w:style w:type="character" w:customStyle="1" w:styleId="m462447500549623171gmail-style13ptbold">
    <w:name w:val="m_462447500549623171gmail-style13ptbold"/>
    <w:basedOn w:val="DefaultParagraphFont"/>
    <w:rsid w:val="009231B9"/>
  </w:style>
  <w:style w:type="paragraph" w:customStyle="1" w:styleId="m462447500549623171gmail-msonormal">
    <w:name w:val="m_462447500549623171gmail-msonormal"/>
    <w:basedOn w:val="Normal"/>
    <w:uiPriority w:val="99"/>
    <w:rsid w:val="009231B9"/>
    <w:pPr>
      <w:spacing w:before="100" w:beforeAutospacing="1" w:after="100" w:afterAutospacing="1"/>
    </w:pPr>
  </w:style>
  <w:style w:type="character" w:customStyle="1" w:styleId="m462447500549623171gmail-styleunderline">
    <w:name w:val="m_462447500549623171gmail-styleunderline"/>
    <w:basedOn w:val="DefaultParagraphFont"/>
    <w:rsid w:val="009231B9"/>
  </w:style>
  <w:style w:type="paragraph" w:customStyle="1" w:styleId="dek">
    <w:name w:val="dek"/>
    <w:basedOn w:val="Normal"/>
    <w:uiPriority w:val="99"/>
    <w:rsid w:val="009231B9"/>
    <w:pPr>
      <w:spacing w:before="100" w:beforeAutospacing="1" w:after="100" w:afterAutospacing="1"/>
    </w:pPr>
  </w:style>
  <w:style w:type="character" w:customStyle="1" w:styleId="arttitle">
    <w:name w:val="art_title"/>
    <w:basedOn w:val="DefaultParagraphFont"/>
    <w:rsid w:val="009231B9"/>
  </w:style>
  <w:style w:type="character" w:customStyle="1" w:styleId="serialtitle">
    <w:name w:val="serial_title"/>
    <w:basedOn w:val="DefaultParagraphFont"/>
    <w:rsid w:val="009231B9"/>
  </w:style>
  <w:style w:type="character" w:customStyle="1" w:styleId="volumeissue">
    <w:name w:val="volume_issue"/>
    <w:basedOn w:val="DefaultParagraphFont"/>
    <w:rsid w:val="009231B9"/>
  </w:style>
  <w:style w:type="character" w:customStyle="1" w:styleId="pagerange">
    <w:name w:val="page_range"/>
    <w:basedOn w:val="DefaultParagraphFont"/>
    <w:rsid w:val="009231B9"/>
  </w:style>
  <w:style w:type="character" w:customStyle="1" w:styleId="doilink">
    <w:name w:val="doi_link"/>
    <w:basedOn w:val="DefaultParagraphFont"/>
    <w:rsid w:val="009231B9"/>
  </w:style>
  <w:style w:type="character" w:customStyle="1" w:styleId="headingnumber">
    <w:name w:val="headingnumber"/>
    <w:basedOn w:val="DefaultParagraphFont"/>
    <w:rsid w:val="009231B9"/>
  </w:style>
  <w:style w:type="character" w:customStyle="1" w:styleId="internalref">
    <w:name w:val="internalref"/>
    <w:basedOn w:val="DefaultParagraphFont"/>
    <w:rsid w:val="009231B9"/>
  </w:style>
  <w:style w:type="character" w:customStyle="1" w:styleId="articlepage-articlebody-firstletter">
    <w:name w:val="articlepage-articlebody-firstletter"/>
    <w:basedOn w:val="DefaultParagraphFont"/>
    <w:rsid w:val="009231B9"/>
  </w:style>
  <w:style w:type="character" w:customStyle="1" w:styleId="UnresolvedMention5">
    <w:name w:val="Unresolved Mention5"/>
    <w:basedOn w:val="DefaultParagraphFont"/>
    <w:uiPriority w:val="99"/>
    <w:semiHidden/>
    <w:unhideWhenUsed/>
    <w:rsid w:val="009231B9"/>
    <w:rPr>
      <w:color w:val="605E5C"/>
      <w:shd w:val="clear" w:color="auto" w:fill="E1DFDD"/>
    </w:rPr>
  </w:style>
  <w:style w:type="character" w:customStyle="1" w:styleId="UnresolvedMention6">
    <w:name w:val="Unresolved Mention6"/>
    <w:basedOn w:val="DefaultParagraphFont"/>
    <w:uiPriority w:val="99"/>
    <w:semiHidden/>
    <w:unhideWhenUsed/>
    <w:rsid w:val="009231B9"/>
    <w:rPr>
      <w:color w:val="605E5C"/>
      <w:shd w:val="clear" w:color="auto" w:fill="E1DFDD"/>
    </w:rPr>
  </w:style>
  <w:style w:type="character" w:customStyle="1" w:styleId="hubidentifier">
    <w:name w:val="hub_identifier"/>
    <w:basedOn w:val="DefaultParagraphFont"/>
    <w:rsid w:val="009231B9"/>
  </w:style>
  <w:style w:type="paragraph" w:customStyle="1" w:styleId="standardeinzug">
    <w:name w:val="standardeinzug"/>
    <w:basedOn w:val="Normal"/>
    <w:rsid w:val="009231B9"/>
    <w:pPr>
      <w:spacing w:before="100" w:beforeAutospacing="1" w:after="100" w:afterAutospacing="1"/>
    </w:pPr>
  </w:style>
  <w:style w:type="paragraph" w:customStyle="1" w:styleId="aufzhlungnormal">
    <w:name w:val="aufzhlungnormal"/>
    <w:basedOn w:val="Normal"/>
    <w:rsid w:val="009231B9"/>
    <w:pPr>
      <w:spacing w:before="100" w:beforeAutospacing="1" w:after="100" w:afterAutospacing="1"/>
    </w:pPr>
  </w:style>
  <w:style w:type="character" w:customStyle="1" w:styleId="auszeichnungkursiv">
    <w:name w:val="auszeichnungkursiv"/>
    <w:basedOn w:val="DefaultParagraphFont"/>
    <w:rsid w:val="009231B9"/>
  </w:style>
  <w:style w:type="paragraph" w:customStyle="1" w:styleId="entrefilet">
    <w:name w:val="entrefilet"/>
    <w:basedOn w:val="Normal"/>
    <w:rsid w:val="009231B9"/>
    <w:pPr>
      <w:spacing w:before="100" w:beforeAutospacing="1" w:after="100" w:afterAutospacing="1"/>
    </w:pPr>
  </w:style>
  <w:style w:type="paragraph" w:customStyle="1" w:styleId="kapitelreferenzkopf">
    <w:name w:val="kapitelreferenzkopf"/>
    <w:basedOn w:val="Normal"/>
    <w:rsid w:val="009231B9"/>
    <w:pPr>
      <w:spacing w:before="100" w:beforeAutospacing="1" w:after="100" w:afterAutospacing="1"/>
    </w:pPr>
  </w:style>
  <w:style w:type="paragraph" w:customStyle="1" w:styleId="tabberschrift">
    <w:name w:val="tabberschrift"/>
    <w:basedOn w:val="Normal"/>
    <w:rsid w:val="009231B9"/>
    <w:pPr>
      <w:spacing w:before="100" w:beforeAutospacing="1" w:after="100" w:afterAutospacing="1"/>
    </w:pPr>
  </w:style>
  <w:style w:type="character" w:customStyle="1" w:styleId="tabgrafikformalbezeichnungnr">
    <w:name w:val="tabgrafikformalbezeichnungnr"/>
    <w:basedOn w:val="DefaultParagraphFont"/>
    <w:rsid w:val="009231B9"/>
  </w:style>
  <w:style w:type="character" w:customStyle="1" w:styleId="m-268162420547309261gmail-stylestylebold12pt">
    <w:name w:val="m_-268162420547309261gmail-stylestylebold12pt"/>
    <w:basedOn w:val="DefaultParagraphFont"/>
    <w:rsid w:val="009231B9"/>
  </w:style>
  <w:style w:type="character" w:customStyle="1" w:styleId="m-268162420547309261gmail-styleboldunderline">
    <w:name w:val="m_-268162420547309261gmail-styleboldunderline"/>
    <w:basedOn w:val="DefaultParagraphFont"/>
    <w:rsid w:val="009231B9"/>
  </w:style>
  <w:style w:type="character" w:customStyle="1" w:styleId="m-5621139387307470627gmail-style13ptbold">
    <w:name w:val="m_-5621139387307470627gmail-style13ptbold"/>
    <w:basedOn w:val="DefaultParagraphFont"/>
    <w:rsid w:val="009231B9"/>
  </w:style>
  <w:style w:type="character" w:customStyle="1" w:styleId="m-5621139387307470627gmail-styleunderline">
    <w:name w:val="m_-5621139387307470627gmail-styleunderline"/>
    <w:basedOn w:val="DefaultParagraphFont"/>
    <w:rsid w:val="009231B9"/>
  </w:style>
  <w:style w:type="character" w:customStyle="1" w:styleId="m-4930835733434609408gmail-style13ptbold">
    <w:name w:val="m_-4930835733434609408gmail-style13ptbold"/>
    <w:basedOn w:val="DefaultParagraphFont"/>
    <w:rsid w:val="009231B9"/>
  </w:style>
  <w:style w:type="character" w:customStyle="1" w:styleId="m-4930835733434609408gmail-styleunderline">
    <w:name w:val="m_-4930835733434609408gmail-styleunderline"/>
    <w:basedOn w:val="DefaultParagraphFont"/>
    <w:rsid w:val="009231B9"/>
  </w:style>
  <w:style w:type="character" w:customStyle="1" w:styleId="m-2456650549122369157gmail-style13ptbold">
    <w:name w:val="m_-2456650549122369157gmail-style13ptbold"/>
    <w:basedOn w:val="DefaultParagraphFont"/>
    <w:rsid w:val="009231B9"/>
  </w:style>
  <w:style w:type="character" w:customStyle="1" w:styleId="m-2456650549122369157gmail-styleunderline">
    <w:name w:val="m_-2456650549122369157gmail-styleunderline"/>
    <w:basedOn w:val="DefaultParagraphFont"/>
    <w:rsid w:val="009231B9"/>
  </w:style>
  <w:style w:type="character" w:customStyle="1" w:styleId="submitted-by">
    <w:name w:val="submitted-by"/>
    <w:basedOn w:val="DefaultParagraphFont"/>
    <w:rsid w:val="009231B9"/>
  </w:style>
  <w:style w:type="character" w:customStyle="1" w:styleId="m7265114975186322018gmail-style13ptbold">
    <w:name w:val="m_7265114975186322018gmail-style13ptbold"/>
    <w:basedOn w:val="DefaultParagraphFont"/>
    <w:rsid w:val="009231B9"/>
  </w:style>
  <w:style w:type="character" w:customStyle="1" w:styleId="m-3401163095456589440gmail-styleunderline">
    <w:name w:val="m_-3401163095456589440gmail-styleunderline"/>
    <w:basedOn w:val="DefaultParagraphFont"/>
    <w:rsid w:val="009231B9"/>
  </w:style>
  <w:style w:type="character" w:customStyle="1" w:styleId="m3138505037646549175m7250715013732016503gmail-style13ptbold">
    <w:name w:val="m_3138505037646549175m_7250715013732016503gmail-style13ptbold"/>
    <w:basedOn w:val="DefaultParagraphFont"/>
    <w:rsid w:val="009231B9"/>
  </w:style>
  <w:style w:type="character" w:customStyle="1" w:styleId="m3138505037646549175m7250715013732016503gmail-styleunderline">
    <w:name w:val="m_3138505037646549175m_7250715013732016503gmail-styleunderline"/>
    <w:basedOn w:val="DefaultParagraphFont"/>
    <w:rsid w:val="009231B9"/>
  </w:style>
  <w:style w:type="character" w:customStyle="1" w:styleId="m-4528045769349419637gmail-styleunderline">
    <w:name w:val="m_-4528045769349419637gmail-styleunderline"/>
    <w:basedOn w:val="DefaultParagraphFont"/>
    <w:rsid w:val="009231B9"/>
  </w:style>
  <w:style w:type="character" w:customStyle="1" w:styleId="EmphasisA">
    <w:name w:val="Emphasis A"/>
    <w:rsid w:val="009231B9"/>
    <w:rPr>
      <w:rFonts w:ascii="Lucida Grande" w:eastAsia="ヒラギノ角ゴ Pro W3" w:hAnsi="Lucida Grande"/>
      <w:b/>
      <w:i w:val="0"/>
      <w:color w:val="000000"/>
      <w:sz w:val="22"/>
      <w:u w:val="single"/>
    </w:rPr>
  </w:style>
  <w:style w:type="paragraph" w:customStyle="1" w:styleId="HTMLBody0">
    <w:name w:val="HTML Body"/>
    <w:rsid w:val="009231B9"/>
    <w:pPr>
      <w:suppressAutoHyphens/>
      <w:spacing w:after="0" w:line="240" w:lineRule="auto"/>
    </w:pPr>
    <w:rPr>
      <w:rFonts w:ascii="Arial" w:eastAsia="Arial" w:hAnsi="Arial" w:cs="Times New Roman"/>
      <w:sz w:val="20"/>
      <w:szCs w:val="20"/>
      <w:lang w:eastAsia="zh-CN"/>
    </w:rPr>
  </w:style>
  <w:style w:type="paragraph" w:customStyle="1" w:styleId="Framecontents">
    <w:name w:val="Frame contents"/>
    <w:basedOn w:val="BodyText"/>
    <w:rsid w:val="009231B9"/>
    <w:pPr>
      <w:suppressAutoHyphens/>
      <w:spacing w:after="160" w:line="480" w:lineRule="auto"/>
    </w:pPr>
    <w:rPr>
      <w:rFonts w:ascii="Calibri" w:hAnsi="Calibri" w:cstheme="minorBidi"/>
      <w:szCs w:val="20"/>
    </w:rPr>
  </w:style>
  <w:style w:type="character" w:customStyle="1" w:styleId="WW8Num4z0">
    <w:name w:val="WW8Num4z0"/>
    <w:rsid w:val="009231B9"/>
    <w:rPr>
      <w:i w:val="0"/>
      <w:iCs w:val="0"/>
    </w:rPr>
  </w:style>
  <w:style w:type="character" w:customStyle="1" w:styleId="WW8Num6z1">
    <w:name w:val="WW8Num6z1"/>
    <w:rsid w:val="009231B9"/>
    <w:rPr>
      <w:rFonts w:ascii="Courier New" w:hAnsi="Courier New" w:cs="Courier New" w:hint="default"/>
    </w:rPr>
  </w:style>
  <w:style w:type="character" w:customStyle="1" w:styleId="WW8Num6z2">
    <w:name w:val="WW8Num6z2"/>
    <w:rsid w:val="009231B9"/>
    <w:rPr>
      <w:rFonts w:ascii="Wingdings" w:hAnsi="Wingdings" w:cs="Wingdings" w:hint="default"/>
    </w:rPr>
  </w:style>
  <w:style w:type="character" w:customStyle="1" w:styleId="WW8Num6z3">
    <w:name w:val="WW8Num6z3"/>
    <w:rsid w:val="009231B9"/>
    <w:rPr>
      <w:rFonts w:ascii="Symbol" w:hAnsi="Symbol" w:cs="Symbol" w:hint="default"/>
    </w:rPr>
  </w:style>
  <w:style w:type="character" w:customStyle="1" w:styleId="FootnoteCharacters">
    <w:name w:val="Footnote Characters"/>
    <w:rsid w:val="009231B9"/>
    <w:rPr>
      <w:vertAlign w:val="superscript"/>
    </w:rPr>
  </w:style>
  <w:style w:type="character" w:customStyle="1" w:styleId="btx1">
    <w:name w:val="btx1"/>
    <w:rsid w:val="009231B9"/>
    <w:rPr>
      <w:rFonts w:ascii="Verdana" w:hAnsi="Verdana" w:cs="Arial" w:hint="default"/>
      <w:sz w:val="24"/>
      <w:szCs w:val="24"/>
    </w:rPr>
  </w:style>
  <w:style w:type="character" w:customStyle="1" w:styleId="strong-blue">
    <w:name w:val="strong-blue"/>
    <w:rsid w:val="009231B9"/>
    <w:rPr>
      <w:b/>
      <w:bCs/>
      <w:color w:val="1181C9"/>
    </w:rPr>
  </w:style>
  <w:style w:type="paragraph" w:customStyle="1" w:styleId="1AChushush">
    <w:name w:val="1AChushush"/>
    <w:basedOn w:val="Normal"/>
    <w:link w:val="1AChushushChar"/>
    <w:autoRedefine/>
    <w:qFormat/>
    <w:rsid w:val="009231B9"/>
    <w:pPr>
      <w:ind w:right="-14"/>
      <w:contextualSpacing/>
    </w:pPr>
  </w:style>
  <w:style w:type="character" w:customStyle="1" w:styleId="1AChushushChar">
    <w:name w:val="1AChushush Char"/>
    <w:link w:val="1AChushush"/>
    <w:rsid w:val="009231B9"/>
    <w:rPr>
      <w:rFonts w:ascii="Calibri" w:hAnsi="Calibri" w:cs="Calibri"/>
      <w:sz w:val="26"/>
    </w:rPr>
  </w:style>
  <w:style w:type="character" w:customStyle="1" w:styleId="StyleunderlineVerdana">
    <w:name w:val="Style underline + Verdana"/>
    <w:rsid w:val="009231B9"/>
    <w:rPr>
      <w:rFonts w:ascii="Verdana" w:hAnsi="Verdana"/>
      <w:b/>
      <w:bCs/>
      <w:sz w:val="20"/>
      <w:u w:val="single"/>
    </w:rPr>
  </w:style>
  <w:style w:type="paragraph" w:customStyle="1" w:styleId="Tag0">
    <w:name w:val="Tag!!"/>
    <w:basedOn w:val="Normal"/>
    <w:link w:val="TagChar5"/>
    <w:qFormat/>
    <w:rsid w:val="009231B9"/>
    <w:pPr>
      <w:ind w:right="288"/>
    </w:pPr>
    <w:rPr>
      <w:b/>
    </w:rPr>
  </w:style>
  <w:style w:type="character" w:customStyle="1" w:styleId="TagChar5">
    <w:name w:val="Tag!! Char"/>
    <w:basedOn w:val="DefaultParagraphFont"/>
    <w:link w:val="Tag0"/>
    <w:rsid w:val="009231B9"/>
    <w:rPr>
      <w:rFonts w:ascii="Calibri" w:hAnsi="Calibri" w:cs="Calibri"/>
      <w:b/>
      <w:sz w:val="26"/>
    </w:rPr>
  </w:style>
  <w:style w:type="paragraph" w:customStyle="1" w:styleId="Second">
    <w:name w:val="Second"/>
    <w:basedOn w:val="Normal"/>
    <w:rsid w:val="009231B9"/>
    <w:rPr>
      <w:rFonts w:ascii="Arial" w:eastAsia="Calibri" w:hAnsi="Arial"/>
      <w:b/>
      <w:caps/>
      <w:szCs w:val="20"/>
    </w:rPr>
  </w:style>
  <w:style w:type="character" w:customStyle="1" w:styleId="style13ptbold0">
    <w:name w:val="style13ptbold"/>
    <w:basedOn w:val="DefaultParagraphFont"/>
    <w:rsid w:val="009231B9"/>
  </w:style>
  <w:style w:type="character" w:customStyle="1" w:styleId="FontStyle40">
    <w:name w:val="Font Style40"/>
    <w:basedOn w:val="DefaultParagraphFont"/>
    <w:uiPriority w:val="99"/>
    <w:rsid w:val="009231B9"/>
    <w:rPr>
      <w:rFonts w:ascii="Cambria" w:hAnsi="Cambria" w:cs="Cambria"/>
      <w:i/>
      <w:iCs/>
      <w:sz w:val="22"/>
      <w:szCs w:val="22"/>
    </w:rPr>
  </w:style>
  <w:style w:type="character" w:customStyle="1" w:styleId="FontStyle42">
    <w:name w:val="Font Style42"/>
    <w:basedOn w:val="DefaultParagraphFont"/>
    <w:uiPriority w:val="99"/>
    <w:rsid w:val="009231B9"/>
    <w:rPr>
      <w:rFonts w:ascii="Cambria" w:hAnsi="Cambria" w:cs="Cambria"/>
      <w:sz w:val="22"/>
      <w:szCs w:val="22"/>
    </w:rPr>
  </w:style>
  <w:style w:type="paragraph" w:customStyle="1" w:styleId="Style17">
    <w:name w:val="Style17"/>
    <w:basedOn w:val="Normal"/>
    <w:uiPriority w:val="99"/>
    <w:rsid w:val="009231B9"/>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9231B9"/>
    <w:pPr>
      <w:widowControl w:val="0"/>
      <w:autoSpaceDE w:val="0"/>
      <w:autoSpaceDN w:val="0"/>
      <w:adjustRightInd w:val="0"/>
      <w:spacing w:line="274" w:lineRule="exact"/>
      <w:ind w:hanging="398"/>
      <w:jc w:val="both"/>
    </w:pPr>
    <w:rPr>
      <w:rFonts w:ascii="Cambria" w:hAnsi="Cambria"/>
    </w:rPr>
  </w:style>
  <w:style w:type="paragraph" w:customStyle="1" w:styleId="m5562427531322223799gmail-msolistparagraph">
    <w:name w:val="m_5562427531322223799gmail-msolistparagraph"/>
    <w:basedOn w:val="Normal"/>
    <w:rsid w:val="009231B9"/>
    <w:pPr>
      <w:spacing w:before="100" w:beforeAutospacing="1" w:after="100" w:afterAutospacing="1"/>
    </w:pPr>
  </w:style>
  <w:style w:type="character" w:customStyle="1" w:styleId="Heading1Char3">
    <w:name w:val="Heading 1 Char3"/>
    <w:basedOn w:val="DefaultParagraphFont"/>
    <w:rsid w:val="009231B9"/>
    <w:rPr>
      <w:rFonts w:ascii="Times New Roman" w:eastAsia="Malgun Gothic" w:hAnsi="Times New Roman" w:cs="Times New Roman"/>
      <w:b/>
      <w:u w:val="single"/>
    </w:rPr>
  </w:style>
  <w:style w:type="character" w:customStyle="1" w:styleId="CardChar10">
    <w:name w:val="Card Char1"/>
    <w:rsid w:val="009231B9"/>
    <w:rPr>
      <w:lang w:val="en-US" w:eastAsia="en-US" w:bidi="ar-SA"/>
    </w:rPr>
  </w:style>
  <w:style w:type="character" w:customStyle="1" w:styleId="BodytextItalic">
    <w:name w:val="Body text + Italic"/>
    <w:aliases w:val="Body text + CordiaUPC,12 pt,Body text + 9 pt"/>
    <w:uiPriority w:val="99"/>
    <w:rsid w:val="009231B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paragraph" w:customStyle="1" w:styleId="NoteLevel2">
    <w:name w:val="Note Level 2"/>
    <w:basedOn w:val="Normal"/>
    <w:next w:val="Normal"/>
    <w:uiPriority w:val="99"/>
    <w:qFormat/>
    <w:rsid w:val="009231B9"/>
    <w:pPr>
      <w:keepNext/>
      <w:ind w:left="288" w:right="288"/>
    </w:pPr>
    <w:rPr>
      <w:rFonts w:eastAsia="MS Gothic"/>
      <w:szCs w:val="20"/>
    </w:rPr>
  </w:style>
  <w:style w:type="character" w:customStyle="1" w:styleId="SmallChar2">
    <w:name w:val="Small Char"/>
    <w:qFormat/>
    <w:rsid w:val="009231B9"/>
    <w:rPr>
      <w:rFonts w:ascii="Arial Narrow" w:hAnsi="Arial Narrow" w:cs="Times New Roman"/>
      <w:color w:val="000000"/>
      <w:sz w:val="16"/>
    </w:rPr>
  </w:style>
  <w:style w:type="character" w:customStyle="1" w:styleId="m3262662096238345512gmail-style13ptbold">
    <w:name w:val="m_3262662096238345512gmail-style13ptbold"/>
    <w:basedOn w:val="DefaultParagraphFont"/>
    <w:rsid w:val="009231B9"/>
  </w:style>
  <w:style w:type="paragraph" w:customStyle="1" w:styleId="Genealogy">
    <w:name w:val="Genealogy"/>
    <w:basedOn w:val="Heading4"/>
    <w:autoRedefine/>
    <w:qFormat/>
    <w:rsid w:val="009231B9"/>
    <w:rPr>
      <w:rFonts w:cs="Calibri"/>
    </w:rPr>
  </w:style>
  <w:style w:type="character" w:customStyle="1" w:styleId="normaltextrun">
    <w:name w:val="normaltextrun"/>
    <w:basedOn w:val="DefaultParagraphFont"/>
    <w:rsid w:val="009231B9"/>
  </w:style>
  <w:style w:type="character" w:customStyle="1" w:styleId="eop">
    <w:name w:val="eop"/>
    <w:basedOn w:val="DefaultParagraphFont"/>
    <w:rsid w:val="00923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9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unchandscalefaster.org/covid-19/vaccinemanufacturing" TargetMode="External"/><Relationship Id="rId13" Type="http://schemas.openxmlformats.org/officeDocument/2006/relationships/hyperlink" Target="https://scholar.lib.vt.edu/ejournals/JOTS/v41/v41n1/tate.html" TargetMode="External"/><Relationship Id="rId18" Type="http://schemas.openxmlformats.org/officeDocument/2006/relationships/hyperlink" Target="https://scholar.lib.vt.edu/ejournals/JOTS/v41/v41n1/tat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cholar.lib.vt.edu/ejournals/JOTS/v41/v41n1/tate.html" TargetMode="External"/><Relationship Id="rId7" Type="http://schemas.openxmlformats.org/officeDocument/2006/relationships/hyperlink" Target="http://www.dukeghic.org/" TargetMode="External"/><Relationship Id="rId12" Type="http://schemas.openxmlformats.org/officeDocument/2006/relationships/hyperlink" Target="https://scholar.lib.vt.edu/ejournals/JOTS/v41/v41n1/tate.html" TargetMode="External"/><Relationship Id="rId17" Type="http://schemas.openxmlformats.org/officeDocument/2006/relationships/hyperlink" Target="https://scholar.lib.vt.edu/ejournals/JOTS/v41/v41n1/tate.html" TargetMode="External"/><Relationship Id="rId25" Type="http://schemas.openxmlformats.org/officeDocument/2006/relationships/hyperlink" Target="http://www.ecomodernism.org/manifesto/" TargetMode="External"/><Relationship Id="rId2" Type="http://schemas.openxmlformats.org/officeDocument/2006/relationships/numbering" Target="numbering.xml"/><Relationship Id="rId16" Type="http://schemas.openxmlformats.org/officeDocument/2006/relationships/hyperlink" Target="https://scholar.lib.vt.edu/ejournals/JOTS/v41/v41n1/tate.html" TargetMode="External"/><Relationship Id="rId20" Type="http://schemas.openxmlformats.org/officeDocument/2006/relationships/hyperlink" Target="https://scholar.lib.vt.edu/ejournals/JOTS/v41/v41n1/tate.html" TargetMode="External"/><Relationship Id="rId1" Type="http://schemas.openxmlformats.org/officeDocument/2006/relationships/customXml" Target="../customXml/item1.xml"/><Relationship Id="rId6" Type="http://schemas.openxmlformats.org/officeDocument/2006/relationships/hyperlink" Target="https://www.who.int/news-room/articles-detail/establishment-of-a-covid-19-mrna-vaccine-technology-transfer-hub-to-scale-up-global-manufacturing" TargetMode="External"/><Relationship Id="rId11" Type="http://schemas.openxmlformats.org/officeDocument/2006/relationships/hyperlink" Target="https://thepolicy.us/a-case-for-capitalism-in-regards-to-space-travel-d77e50f8116e)//" TargetMode="External"/><Relationship Id="rId24" Type="http://schemas.openxmlformats.org/officeDocument/2006/relationships/hyperlink" Target="https://scholar.lib.vt.edu/ejournals/JOTS/v41/v41n1/tate.html" TargetMode="External"/><Relationship Id="rId5" Type="http://schemas.openxmlformats.org/officeDocument/2006/relationships/webSettings" Target="webSettings.xml"/><Relationship Id="rId15" Type="http://schemas.openxmlformats.org/officeDocument/2006/relationships/hyperlink" Target="https://scholar.lib.vt.edu/ejournals/JOTS/v41/v41n1/tate.html" TargetMode="External"/><Relationship Id="rId23" Type="http://schemas.openxmlformats.org/officeDocument/2006/relationships/hyperlink" Target="https://scholar.lib.vt.edu/ejournals/JOTS/v41/v41n1/tate.html" TargetMode="External"/><Relationship Id="rId10" Type="http://schemas.openxmlformats.org/officeDocument/2006/relationships/hyperlink" Target="http://www.thespacereview.com/article/2915/1" TargetMode="External"/><Relationship Id="rId19" Type="http://schemas.openxmlformats.org/officeDocument/2006/relationships/hyperlink" Target="https://scholar.lib.vt.edu/ejournals/JOTS/v41/v41n1/tate.html" TargetMode="External"/><Relationship Id="rId4" Type="http://schemas.openxmlformats.org/officeDocument/2006/relationships/settings" Target="settings.xml"/><Relationship Id="rId9" Type="http://schemas.openxmlformats.org/officeDocument/2006/relationships/hyperlink" Target="http://www.scienceinschool.org/content/world-without-trees" TargetMode="External"/><Relationship Id="rId14" Type="http://schemas.openxmlformats.org/officeDocument/2006/relationships/hyperlink" Target="https://scholar.lib.vt.edu/ejournals/JOTS/v41/v41n1/tate.html" TargetMode="External"/><Relationship Id="rId22" Type="http://schemas.openxmlformats.org/officeDocument/2006/relationships/hyperlink" Target="https://scholar.lib.vt.edu/ejournals/JOTS/v41/v41n1/tat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105</TotalTime>
  <Pages>1</Pages>
  <Words>19611</Words>
  <Characters>111784</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122</cp:revision>
  <dcterms:created xsi:type="dcterms:W3CDTF">2021-09-05T00:19:00Z</dcterms:created>
  <dcterms:modified xsi:type="dcterms:W3CDTF">2021-09-05T03:02:00Z</dcterms:modified>
</cp:coreProperties>
</file>