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4F91C" w14:textId="77777777" w:rsidR="00306E26" w:rsidRDefault="00306E26" w:rsidP="00306E26">
      <w:pPr>
        <w:pStyle w:val="Heading1"/>
      </w:pPr>
      <w:r>
        <w:t>1AC</w:t>
      </w:r>
    </w:p>
    <w:p w14:paraId="17859266" w14:textId="77777777" w:rsidR="00306E26" w:rsidRPr="003507FE" w:rsidRDefault="00306E26" w:rsidP="00306E26">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7A4E03D4" w14:textId="77777777" w:rsidR="00306E26" w:rsidRPr="003507FE" w:rsidRDefault="00306E26" w:rsidP="00306E26">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1DF5E5BC" w14:textId="77777777" w:rsidR="00306E26" w:rsidRPr="001C4475" w:rsidRDefault="00306E26" w:rsidP="00306E26">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7D7B31BD" w14:textId="77777777" w:rsidR="00306E26" w:rsidRPr="003507FE" w:rsidRDefault="00306E26" w:rsidP="00306E26">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7A3014B2" w14:textId="77777777" w:rsidR="00306E26" w:rsidRPr="003507FE" w:rsidRDefault="00306E26" w:rsidP="00306E26">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2196E661" w14:textId="77777777" w:rsidR="00306E26" w:rsidRPr="003507FE" w:rsidRDefault="00306E26" w:rsidP="00306E26">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3510D880" w14:textId="77777777" w:rsidR="00306E26" w:rsidRPr="003507FE" w:rsidRDefault="00306E26" w:rsidP="00306E26">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624E885B" w14:textId="77777777" w:rsidR="00306E26" w:rsidRPr="003507FE" w:rsidRDefault="00306E26" w:rsidP="00306E26">
      <w:pPr>
        <w:rPr>
          <w:rFonts w:asciiTheme="minorHAnsi" w:hAnsiTheme="minorHAnsi" w:cstheme="minorHAnsi"/>
        </w:rPr>
      </w:pPr>
    </w:p>
    <w:p w14:paraId="79D1ED70" w14:textId="77777777" w:rsidR="00306E26" w:rsidRPr="002019CB" w:rsidRDefault="00306E26" w:rsidP="00306E26">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058ECE7D" w14:textId="77777777" w:rsidR="00306E26" w:rsidRPr="00CB50E3" w:rsidRDefault="00306E26" w:rsidP="00306E26">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//advay</w:t>
      </w:r>
    </w:p>
    <w:p w14:paraId="52943AFF" w14:textId="77777777" w:rsidR="00306E26" w:rsidRPr="003B1AB3" w:rsidRDefault="00306E26" w:rsidP="00306E26">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1BA81B36" w14:textId="77777777" w:rsidR="00306E26" w:rsidRPr="002019CB" w:rsidRDefault="00306E26" w:rsidP="00306E26">
      <w:pPr>
        <w:rPr>
          <w:rFonts w:asciiTheme="minorHAnsi" w:hAnsiTheme="minorHAnsi" w:cstheme="minorHAnsi"/>
        </w:rPr>
      </w:pPr>
    </w:p>
    <w:p w14:paraId="1B28A08A" w14:textId="77777777" w:rsidR="00306E26" w:rsidRPr="003507FE" w:rsidRDefault="00306E26" w:rsidP="00306E26">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00A39146" w14:textId="77777777" w:rsidR="00306E26" w:rsidRPr="003507FE" w:rsidRDefault="00306E26" w:rsidP="00306E2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1E08D451" w14:textId="77777777" w:rsidR="00306E26" w:rsidRPr="003507FE" w:rsidRDefault="00306E26" w:rsidP="00306E26">
      <w:pPr>
        <w:rPr>
          <w:rStyle w:val="Style13ptBold"/>
          <w:rFonts w:asciiTheme="minorHAnsi" w:hAnsiTheme="minorHAnsi" w:cstheme="minorHAnsi"/>
          <w:b w:val="0"/>
          <w:bCs w:val="0"/>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53C5EF82" w14:textId="77777777" w:rsidR="00306E26" w:rsidRDefault="00306E26" w:rsidP="00306E26">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6B822986" w14:textId="77777777" w:rsidR="00306E26" w:rsidRPr="003507FE" w:rsidRDefault="00306E26" w:rsidP="00306E26">
      <w:pPr>
        <w:rPr>
          <w:rFonts w:asciiTheme="minorHAnsi" w:eastAsia="Times New Roman" w:hAnsiTheme="minorHAnsi" w:cstheme="minorHAnsi"/>
          <w:sz w:val="24"/>
        </w:rPr>
      </w:pPr>
    </w:p>
    <w:p w14:paraId="7B7FF35C" w14:textId="77777777" w:rsidR="00306E26" w:rsidRPr="005B4F5A" w:rsidRDefault="00306E26" w:rsidP="00306E26">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76A81006" w14:textId="77777777" w:rsidR="00306E26" w:rsidRPr="003507FE" w:rsidRDefault="00306E26" w:rsidP="00306E26">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87B9CE8" w14:textId="77777777" w:rsidR="00306E26" w:rsidRPr="003507FE" w:rsidRDefault="00306E26" w:rsidP="00306E26">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293F4B52" w14:textId="77777777" w:rsidR="00306E26" w:rsidRPr="003507FE" w:rsidRDefault="00306E26" w:rsidP="00306E26">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7C3956DC" w14:textId="77777777" w:rsidR="00306E26" w:rsidRDefault="00306E26" w:rsidP="00306E26">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3EC64077" w14:textId="77777777" w:rsidR="00306E26" w:rsidRDefault="00306E26" w:rsidP="00306E26">
      <w:pPr>
        <w:rPr>
          <w:rFonts w:asciiTheme="minorHAnsi" w:eastAsia="Times New Roman" w:hAnsiTheme="minorHAnsi" w:cstheme="minorHAnsi"/>
        </w:rPr>
      </w:pPr>
    </w:p>
    <w:p w14:paraId="56A3E986" w14:textId="77777777" w:rsidR="00306E26" w:rsidRDefault="00306E26" w:rsidP="00306E26">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6942A0C7" w14:textId="77777777" w:rsidR="00306E26" w:rsidRPr="00490345" w:rsidRDefault="00306E26" w:rsidP="00306E26">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3C1EF019" w14:textId="77777777" w:rsidR="00306E26" w:rsidRPr="00490345" w:rsidRDefault="00306E26" w:rsidP="00306E26">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09EDC7F3" w14:textId="77777777" w:rsidR="00306E26" w:rsidRPr="00490345" w:rsidRDefault="00306E26" w:rsidP="00306E26">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021C7917" w14:textId="77777777" w:rsidR="00306E26" w:rsidRPr="00490345" w:rsidRDefault="00306E26" w:rsidP="00306E26">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195E2998" w14:textId="77777777" w:rsidR="00306E26" w:rsidRPr="00490345" w:rsidRDefault="00306E26" w:rsidP="00306E26">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4C6E7593" w14:textId="77777777" w:rsidR="00306E26" w:rsidRPr="00490345" w:rsidRDefault="00306E26" w:rsidP="00306E26">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44A17293" w14:textId="77777777" w:rsidR="00306E26" w:rsidRPr="00490345" w:rsidRDefault="00306E26" w:rsidP="00306E26">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00B55A02" w14:textId="77777777" w:rsidR="00306E26" w:rsidRPr="00490345" w:rsidRDefault="00306E26" w:rsidP="00306E26">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484AA1B8" w14:textId="77777777" w:rsidR="00306E26" w:rsidRPr="007233C5" w:rsidRDefault="00306E26" w:rsidP="00306E26">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722AE303" w14:textId="77777777" w:rsidR="00306E26" w:rsidRPr="003507FE" w:rsidRDefault="00306E26" w:rsidP="00306E26">
      <w:pPr>
        <w:rPr>
          <w:rFonts w:asciiTheme="minorHAnsi" w:eastAsia="Times New Roman" w:hAnsiTheme="minorHAnsi" w:cstheme="minorHAnsi"/>
        </w:rPr>
      </w:pPr>
    </w:p>
    <w:p w14:paraId="7253E738" w14:textId="77777777" w:rsidR="00306E26" w:rsidRDefault="00306E26" w:rsidP="00306E26">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2</w:t>
      </w:r>
      <w:r w:rsidRPr="003507FE">
        <w:rPr>
          <w:rFonts w:asciiTheme="minorHAnsi" w:hAnsiTheme="minorHAnsi" w:cstheme="minorHAnsi"/>
        </w:rPr>
        <w:t>: Unrelenting Hegemony</w:t>
      </w:r>
      <w:r>
        <w:rPr>
          <w:rFonts w:asciiTheme="minorHAnsi" w:hAnsiTheme="minorHAnsi" w:cstheme="minorHAnsi"/>
        </w:rPr>
        <w:t xml:space="preserve"> (Short)</w:t>
      </w:r>
    </w:p>
    <w:p w14:paraId="17DA365F" w14:textId="77777777" w:rsidR="00306E26" w:rsidRPr="002019CB" w:rsidRDefault="00306E26" w:rsidP="00306E26">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2964AB10" w14:textId="77777777" w:rsidR="00306E26" w:rsidRPr="003E6DC2" w:rsidRDefault="00306E26" w:rsidP="00306E26">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2"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16034268" w14:textId="77777777" w:rsidR="00306E26" w:rsidRPr="003E6DC2" w:rsidRDefault="00306E26" w:rsidP="00306E26">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16174F19" w14:textId="77777777" w:rsidR="00306E26" w:rsidRDefault="00306E26" w:rsidP="00306E26"/>
    <w:p w14:paraId="17423838" w14:textId="77777777" w:rsidR="00306E26" w:rsidRDefault="00306E26" w:rsidP="00306E26">
      <w:pPr>
        <w:pStyle w:val="Heading4"/>
      </w:pPr>
      <w:r>
        <w:t>Vaccine diplomacy is key to US spheres of influence – the aff creates incentives for other countries to align with US primacy</w:t>
      </w:r>
    </w:p>
    <w:p w14:paraId="6273706B" w14:textId="77777777" w:rsidR="00306E26" w:rsidRPr="00914CD5" w:rsidRDefault="00306E26" w:rsidP="00306E26">
      <w:r w:rsidRPr="006B630A">
        <w:rPr>
          <w:rFonts w:eastAsiaTheme="majorEastAsia" w:cstheme="majorBidi"/>
          <w:b/>
          <w:bCs/>
          <w:szCs w:val="26"/>
        </w:rPr>
        <w:t>Smith 21</w:t>
      </w:r>
      <w:r>
        <w:t xml:space="preserve">, </w:t>
      </w:r>
      <w:r w:rsidRPr="006B630A">
        <w:rPr>
          <w:sz w:val="16"/>
          <w:szCs w:val="16"/>
        </w:rPr>
        <w:t xml:space="preserve">“Russia and China are beating the U.S. at vaccine diplomacy, experts say”, NBC News, 4/2, Alexander Smith: He is a senior reporter at NBC News Digital, where he has worked since 2013. He won an Emmy in 2015 as part of the team that covered the downing of Malaysia Airlines flight MH17. In 2017 he won the Society of Professional Journalists' Sigma Delta Chi Award as part of the NBC News Digital team covering the Brussels terror attacks, URL: </w:t>
      </w:r>
      <w:hyperlink r:id="rId13" w:history="1">
        <w:r w:rsidRPr="006B630A">
          <w:rPr>
            <w:rStyle w:val="Hyperlink"/>
            <w:sz w:val="16"/>
            <w:szCs w:val="16"/>
          </w:rPr>
          <w:t>https://www.nbcnews.com/news/world/russia-china-are-beating-u-s-vaccine-diplomacy-experts-say-n1262742</w:t>
        </w:r>
      </w:hyperlink>
      <w:r w:rsidRPr="006B630A">
        <w:rPr>
          <w:sz w:val="16"/>
          <w:szCs w:val="16"/>
        </w:rPr>
        <w:t>, KR</w:t>
      </w:r>
    </w:p>
    <w:p w14:paraId="01AC9BEE" w14:textId="77777777" w:rsidR="00306E26" w:rsidRPr="00564C9D" w:rsidRDefault="00306E26" w:rsidP="00306E26">
      <w:pPr>
        <w:rPr>
          <w:rStyle w:val="StyleUnderline"/>
        </w:rPr>
      </w:pPr>
      <w:r w:rsidRPr="00564C9D">
        <w:rPr>
          <w:rStyle w:val="StyleUnderline"/>
        </w:rPr>
        <w:t xml:space="preserve">Soon </w:t>
      </w:r>
      <w:r w:rsidRPr="00B074E7">
        <w:rPr>
          <w:rStyle w:val="StyleUnderline"/>
          <w:highlight w:val="green"/>
        </w:rPr>
        <w:t>after Moscow sold 5</w:t>
      </w:r>
      <w:r w:rsidRPr="00564C9D">
        <w:rPr>
          <w:rStyle w:val="StyleUnderline"/>
        </w:rPr>
        <w:t xml:space="preserve">.2 </w:t>
      </w:r>
      <w:r w:rsidRPr="00B074E7">
        <w:rPr>
          <w:rStyle w:val="StyleUnderline"/>
          <w:highlight w:val="green"/>
        </w:rPr>
        <w:t>million doses of its</w:t>
      </w:r>
      <w:r w:rsidRPr="00564C9D">
        <w:rPr>
          <w:rStyle w:val="StyleUnderline"/>
        </w:rPr>
        <w:t xml:space="preserve"> Sputnik V </w:t>
      </w:r>
      <w:r w:rsidRPr="00B074E7">
        <w:rPr>
          <w:rStyle w:val="StyleUnderline"/>
          <w:highlight w:val="green"/>
        </w:rPr>
        <w:t>vaccine</w:t>
      </w:r>
      <w:r w:rsidRPr="00564C9D">
        <w:rPr>
          <w:rStyle w:val="StyleUnderline"/>
        </w:rPr>
        <w:t xml:space="preserve">, President Vladimir </w:t>
      </w:r>
      <w:r w:rsidRPr="00B074E7">
        <w:rPr>
          <w:rStyle w:val="StyleUnderline"/>
          <w:highlight w:val="green"/>
        </w:rPr>
        <w:t>Putin was on</w:t>
      </w:r>
      <w:r w:rsidRPr="00564C9D">
        <w:rPr>
          <w:rStyle w:val="StyleUnderline"/>
        </w:rPr>
        <w:t xml:space="preserve"> the </w:t>
      </w:r>
      <w:r w:rsidRPr="00B074E7">
        <w:rPr>
          <w:rStyle w:val="StyleUnderline"/>
          <w:highlight w:val="green"/>
        </w:rPr>
        <w:t>phone with</w:t>
      </w:r>
      <w:r w:rsidRPr="00564C9D">
        <w:rPr>
          <w:rStyle w:val="StyleUnderline"/>
        </w:rPr>
        <w:t xml:space="preserve"> his </w:t>
      </w:r>
      <w:r w:rsidRPr="00B074E7">
        <w:rPr>
          <w:rStyle w:val="StyleUnderline"/>
          <w:highlight w:val="green"/>
        </w:rPr>
        <w:t>Bolivia</w:t>
      </w:r>
      <w:r w:rsidRPr="00564C9D">
        <w:rPr>
          <w:rStyle w:val="StyleUnderline"/>
        </w:rPr>
        <w:t xml:space="preserve">n counterpart, Luis Arce, in late January, </w:t>
      </w:r>
      <w:r w:rsidRPr="00B074E7">
        <w:rPr>
          <w:rStyle w:val="StyleUnderline"/>
          <w:highlight w:val="green"/>
        </w:rPr>
        <w:t>discussing</w:t>
      </w:r>
      <w:r w:rsidRPr="00564C9D">
        <w:rPr>
          <w:rStyle w:val="StyleUnderline"/>
        </w:rPr>
        <w:t xml:space="preserve"> topics as varied as </w:t>
      </w:r>
      <w:r w:rsidRPr="008D738D">
        <w:rPr>
          <w:rStyle w:val="Emphasis"/>
          <w:highlight w:val="green"/>
        </w:rPr>
        <w:t>building a nuclear power plant</w:t>
      </w:r>
      <w:r w:rsidRPr="008D738D">
        <w:rPr>
          <w:rStyle w:val="Emphasis"/>
        </w:rPr>
        <w:t xml:space="preserve"> </w:t>
      </w:r>
      <w:r w:rsidRPr="00564C9D">
        <w:rPr>
          <w:rStyle w:val="StyleUnderline"/>
        </w:rPr>
        <w:t>to lithium mining and gas reserves.</w:t>
      </w:r>
    </w:p>
    <w:p w14:paraId="55E6B1E2" w14:textId="77777777" w:rsidR="00306E26" w:rsidRPr="00564C9D" w:rsidRDefault="00306E26" w:rsidP="00306E26">
      <w:pPr>
        <w:rPr>
          <w:rStyle w:val="StyleUnderline"/>
        </w:rPr>
      </w:pPr>
      <w:r w:rsidRPr="00564C9D">
        <w:rPr>
          <w:rStyle w:val="StyleUnderline"/>
        </w:rPr>
        <w:t xml:space="preserve">In North Africa, </w:t>
      </w:r>
      <w:r w:rsidRPr="00B074E7">
        <w:rPr>
          <w:rStyle w:val="StyleUnderline"/>
          <w:highlight w:val="green"/>
        </w:rPr>
        <w:t>Algeria didn't pay a dime</w:t>
      </w:r>
      <w:r w:rsidRPr="00564C9D">
        <w:rPr>
          <w:rStyle w:val="StyleUnderline"/>
        </w:rPr>
        <w:t xml:space="preserve"> for the Chinese vaccines that arrived in March. </w:t>
      </w:r>
      <w:r w:rsidRPr="00B074E7">
        <w:rPr>
          <w:rStyle w:val="StyleUnderline"/>
          <w:highlight w:val="green"/>
        </w:rPr>
        <w:t>What it did offer was to support Beijing's "core interests</w:t>
      </w:r>
      <w:r w:rsidRPr="00564C9D">
        <w:rPr>
          <w:rStyle w:val="StyleUnderline"/>
        </w:rPr>
        <w:t>" and oppose interference in its "internal affairs" — language China has used to defend against criticism over Hong Kong's autonomy and allegations of human rights abuses in Xinjiang, which it denies.</w:t>
      </w:r>
    </w:p>
    <w:p w14:paraId="0E42FC54" w14:textId="77777777" w:rsidR="00306E26" w:rsidRPr="008D738D" w:rsidRDefault="00306E26" w:rsidP="00306E26">
      <w:pPr>
        <w:rPr>
          <w:rStyle w:val="Emphasis"/>
        </w:rPr>
      </w:pPr>
      <w:r>
        <w:t xml:space="preserve">Although China and Russia deny it, </w:t>
      </w:r>
      <w:r w:rsidRPr="00B074E7">
        <w:rPr>
          <w:rStyle w:val="StyleUnderline"/>
        </w:rPr>
        <w:t>experts</w:t>
      </w:r>
      <w:r w:rsidRPr="00564C9D">
        <w:rPr>
          <w:rStyle w:val="StyleUnderline"/>
        </w:rPr>
        <w:t xml:space="preserve"> say they are beginning to see how </w:t>
      </w:r>
      <w:r w:rsidRPr="008D738D">
        <w:rPr>
          <w:rStyle w:val="Emphasis"/>
          <w:highlight w:val="green"/>
        </w:rPr>
        <w:t>Beijing's and Moscow's strategy of selling</w:t>
      </w:r>
      <w:r w:rsidRPr="008D738D">
        <w:rPr>
          <w:rStyle w:val="Emphasis"/>
        </w:rPr>
        <w:t xml:space="preserve"> or donating their </w:t>
      </w:r>
      <w:r w:rsidRPr="008D738D">
        <w:rPr>
          <w:rStyle w:val="Emphasis"/>
          <w:highlight w:val="green"/>
        </w:rPr>
        <w:t>vaccines</w:t>
      </w:r>
      <w:r w:rsidRPr="008D738D">
        <w:rPr>
          <w:rStyle w:val="Emphasis"/>
        </w:rPr>
        <w:t xml:space="preserve"> abroad is greasing the wheels of their international relationships and </w:t>
      </w:r>
      <w:r w:rsidRPr="008D738D">
        <w:rPr>
          <w:rStyle w:val="Emphasis"/>
          <w:highlight w:val="green"/>
        </w:rPr>
        <w:t>allow</w:t>
      </w:r>
      <w:r w:rsidRPr="008D738D">
        <w:rPr>
          <w:rStyle w:val="Emphasis"/>
        </w:rPr>
        <w:t xml:space="preserve">ing </w:t>
      </w:r>
      <w:r w:rsidRPr="008D738D">
        <w:rPr>
          <w:rStyle w:val="Emphasis"/>
          <w:highlight w:val="green"/>
        </w:rPr>
        <w:t>them to expand their influence throughout the world.</w:t>
      </w:r>
    </w:p>
    <w:p w14:paraId="3AD6E919" w14:textId="77777777" w:rsidR="00306E26" w:rsidRDefault="00306E26" w:rsidP="00306E26">
      <w:r w:rsidRPr="00B074E7">
        <w:rPr>
          <w:rStyle w:val="StyleUnderline"/>
          <w:highlight w:val="green"/>
        </w:rPr>
        <w:t>It's a development that should cause grave concern for the U</w:t>
      </w:r>
      <w:r w:rsidRPr="00B074E7">
        <w:rPr>
          <w:rStyle w:val="StyleUnderline"/>
        </w:rPr>
        <w:t xml:space="preserve">nited </w:t>
      </w:r>
      <w:r w:rsidRPr="00B074E7">
        <w:rPr>
          <w:rStyle w:val="StyleUnderline"/>
          <w:highlight w:val="green"/>
        </w:rPr>
        <w:t>S</w:t>
      </w:r>
      <w:r w:rsidRPr="00B074E7">
        <w:rPr>
          <w:rStyle w:val="StyleUnderline"/>
        </w:rPr>
        <w:t>tates and</w:t>
      </w:r>
      <w:r w:rsidRPr="00564C9D">
        <w:rPr>
          <w:rStyle w:val="StyleUnderline"/>
        </w:rPr>
        <w:t xml:space="preserve"> other democracies, according to former U.S. ambassadors and other ex-diplomats.</w:t>
      </w:r>
    </w:p>
    <w:p w14:paraId="61B941F7" w14:textId="77777777" w:rsidR="00306E26" w:rsidRDefault="00306E26" w:rsidP="00306E26">
      <w:r>
        <w:t xml:space="preserve">What rankles these observers </w:t>
      </w:r>
      <w:r w:rsidRPr="008D738D">
        <w:rPr>
          <w:rStyle w:val="Emphasis"/>
          <w:highlight w:val="green"/>
        </w:rPr>
        <w:t>is not that China and Russia are winning</w:t>
      </w:r>
      <w:r w:rsidRPr="008D738D">
        <w:rPr>
          <w:rStyle w:val="Emphasis"/>
        </w:rPr>
        <w:t xml:space="preserve"> at vaccine diplomacy, </w:t>
      </w:r>
      <w:r w:rsidRPr="008D738D">
        <w:rPr>
          <w:rStyle w:val="Emphasis"/>
          <w:highlight w:val="green"/>
        </w:rPr>
        <w:t>it's that the U.S. and others aren't even in the game</w:t>
      </w:r>
      <w:r w:rsidRPr="008D738D">
        <w:rPr>
          <w:rStyle w:val="Emphasis"/>
        </w:rPr>
        <w:t xml:space="preserve"> yet</w:t>
      </w:r>
      <w:r w:rsidRPr="00564C9D">
        <w:rPr>
          <w:rStyle w:val="StyleUnderline"/>
        </w:rPr>
        <w:t>.</w:t>
      </w:r>
      <w:r>
        <w:t xml:space="preserve"> </w:t>
      </w:r>
      <w:r w:rsidRPr="00564C9D">
        <w:rPr>
          <w:rStyle w:val="StyleUnderline"/>
        </w:rPr>
        <w:t>Washington and its allies have instead chosen to prioritize their domestic populations</w:t>
      </w:r>
      <w:r>
        <w:t>, keeping most doses at home and causing resentment abroad.</w:t>
      </w:r>
    </w:p>
    <w:p w14:paraId="1B24916D" w14:textId="77777777" w:rsidR="00306E26" w:rsidRPr="00A718EC" w:rsidRDefault="00306E26" w:rsidP="00306E26">
      <w:pPr>
        <w:rPr>
          <w:sz w:val="16"/>
          <w:szCs w:val="16"/>
        </w:rPr>
      </w:pPr>
      <w:r>
        <w:t>"</w:t>
      </w:r>
      <w:r w:rsidRPr="00564C9D">
        <w:rPr>
          <w:rStyle w:val="StyleUnderline"/>
        </w:rPr>
        <w:t xml:space="preserve">The United States, until recently, was the go-to country for any major health disaster," </w:t>
      </w:r>
      <w:r w:rsidRPr="00A718EC">
        <w:rPr>
          <w:sz w:val="16"/>
          <w:szCs w:val="16"/>
        </w:rPr>
        <w:t>said Thomas Shannon, the former U.S. undersecretary of state for political affairs, the third-highest-ranking role in the State Department. "So to pull itself off the playing field is very disconcerting."</w:t>
      </w:r>
    </w:p>
    <w:p w14:paraId="64EBBD44" w14:textId="77777777" w:rsidR="00306E26" w:rsidRPr="00A718EC" w:rsidRDefault="00306E26" w:rsidP="00306E26">
      <w:pPr>
        <w:rPr>
          <w:sz w:val="16"/>
          <w:szCs w:val="16"/>
        </w:rPr>
      </w:pPr>
      <w:r w:rsidRPr="00A718EC">
        <w:rPr>
          <w:sz w:val="16"/>
          <w:szCs w:val="16"/>
        </w:rPr>
        <w:t>Shannon, who served in the administrations of presidents George W. Bush, Barack Obama and Donald Trump and was ambassador to Brazil from 2010 to 2013, said Trump's decision to step back from the international Covid-19 response has sent a "chilling and worrisome message to many countries that find themselves at a very vulnerable moment."</w:t>
      </w:r>
    </w:p>
    <w:p w14:paraId="42C8BC29" w14:textId="77777777" w:rsidR="00306E26" w:rsidRDefault="00306E26" w:rsidP="00306E26">
      <w:r w:rsidRPr="00A718EC">
        <w:rPr>
          <w:sz w:val="16"/>
          <w:szCs w:val="16"/>
        </w:rPr>
        <w:t>Unless that changes under President Joe Biden and into the future,</w:t>
      </w:r>
      <w:r>
        <w:t xml:space="preserve"> </w:t>
      </w:r>
      <w:r w:rsidRPr="00564C9D">
        <w:rPr>
          <w:rStyle w:val="StyleUnderline"/>
        </w:rPr>
        <w:t>"</w:t>
      </w:r>
      <w:r w:rsidRPr="008D738D">
        <w:rPr>
          <w:rStyle w:val="Emphasis"/>
          <w:highlight w:val="green"/>
        </w:rPr>
        <w:t xml:space="preserve">the world will realize we're not a reliable partner, and that would be dangerous </w:t>
      </w:r>
      <w:r w:rsidRPr="008D738D">
        <w:rPr>
          <w:rStyle w:val="Emphasis"/>
        </w:rPr>
        <w:t xml:space="preserve">for us," he said. "I believe </w:t>
      </w:r>
      <w:r w:rsidRPr="008D738D">
        <w:rPr>
          <w:rStyle w:val="Emphasis"/>
          <w:highlight w:val="green"/>
        </w:rPr>
        <w:t>it</w:t>
      </w:r>
      <w:r w:rsidRPr="008D738D">
        <w:rPr>
          <w:rStyle w:val="Emphasis"/>
        </w:rPr>
        <w:t xml:space="preserve">'s something that </w:t>
      </w:r>
      <w:r w:rsidRPr="008D738D">
        <w:rPr>
          <w:rStyle w:val="Emphasis"/>
          <w:highlight w:val="green"/>
        </w:rPr>
        <w:t>will be remembered</w:t>
      </w:r>
      <w:r w:rsidRPr="008D738D">
        <w:rPr>
          <w:rStyle w:val="Emphasis"/>
        </w:rPr>
        <w:t>."</w:t>
      </w:r>
    </w:p>
    <w:p w14:paraId="29E73E4C" w14:textId="77777777" w:rsidR="00306E26" w:rsidRPr="00A718EC" w:rsidRDefault="00306E26" w:rsidP="00306E26">
      <w:pPr>
        <w:rPr>
          <w:sz w:val="16"/>
          <w:szCs w:val="16"/>
        </w:rPr>
      </w:pPr>
      <w:r w:rsidRPr="00A718EC">
        <w:rPr>
          <w:sz w:val="16"/>
          <w:szCs w:val="16"/>
        </w:rPr>
        <w:t>'Extremely narrow-minded'</w:t>
      </w:r>
    </w:p>
    <w:p w14:paraId="274DB570" w14:textId="77777777" w:rsidR="00306E26" w:rsidRPr="00A718EC" w:rsidRDefault="00306E26" w:rsidP="00306E26">
      <w:pPr>
        <w:rPr>
          <w:sz w:val="16"/>
          <w:szCs w:val="16"/>
        </w:rPr>
      </w:pPr>
      <w:r w:rsidRPr="00A718EC">
        <w:rPr>
          <w:sz w:val="16"/>
          <w:szCs w:val="16"/>
        </w:rPr>
        <w:t>Few would argue that sending lifesaving vaccines around the world is a bad thing.</w:t>
      </w:r>
    </w:p>
    <w:p w14:paraId="6B365CA1" w14:textId="77777777" w:rsidR="00306E26" w:rsidRPr="00A718EC" w:rsidRDefault="00306E26" w:rsidP="00306E26">
      <w:pPr>
        <w:rPr>
          <w:sz w:val="16"/>
          <w:szCs w:val="16"/>
        </w:rPr>
      </w:pPr>
      <w:r w:rsidRPr="00A718EC">
        <w:rPr>
          <w:sz w:val="16"/>
          <w:szCs w:val="16"/>
        </w:rPr>
        <w:t>"We're not talking arms sales here," said John Campbell, who was the U.S. ambassador to Nigeria from 2004 to 2007. "We're talking about something citizens around the world want and desperately need."</w:t>
      </w:r>
    </w:p>
    <w:p w14:paraId="1F8C8F9D" w14:textId="77777777" w:rsidR="00306E26" w:rsidRPr="00A718EC" w:rsidRDefault="00306E26" w:rsidP="00306E26">
      <w:pPr>
        <w:rPr>
          <w:sz w:val="16"/>
          <w:szCs w:val="16"/>
        </w:rPr>
      </w:pPr>
      <w:r w:rsidRPr="00A718EC">
        <w:rPr>
          <w:sz w:val="16"/>
          <w:szCs w:val="16"/>
        </w:rPr>
        <w:t>Indeed both countries deny exporting vaccines for diplomatic gain.</w:t>
      </w:r>
    </w:p>
    <w:p w14:paraId="6E6E4F14" w14:textId="77777777" w:rsidR="00306E26" w:rsidRPr="00A718EC" w:rsidRDefault="00306E26" w:rsidP="00306E26">
      <w:pPr>
        <w:rPr>
          <w:sz w:val="16"/>
          <w:szCs w:val="16"/>
        </w:rPr>
      </w:pPr>
      <w:r w:rsidRPr="00A718EC">
        <w:rPr>
          <w:sz w:val="16"/>
          <w:szCs w:val="16"/>
        </w:rPr>
        <w:t>This idea is "extremely narrow-minded," Guo Weimin, spokesman for the Chinese People's Political Consultative Conference, said at its annual meeting last month. President Xi Jinping has vowed to make vaccines a "global public good."</w:t>
      </w:r>
    </w:p>
    <w:p w14:paraId="18DC9254" w14:textId="77777777" w:rsidR="00306E26" w:rsidRPr="00A718EC" w:rsidRDefault="00306E26" w:rsidP="00306E26">
      <w:pPr>
        <w:rPr>
          <w:sz w:val="16"/>
          <w:szCs w:val="16"/>
        </w:rPr>
      </w:pPr>
      <w:r w:rsidRPr="00A718EC">
        <w:rPr>
          <w:sz w:val="16"/>
          <w:szCs w:val="16"/>
        </w:rPr>
        <w:t>Similarly, Kremlin spokesman Dmitry Peskov has said that Russia merely believes "there should be as many doses of vaccines as possible" so "all countries, including the poorest, have the opportunity to stop the pandemic."</w:t>
      </w:r>
    </w:p>
    <w:p w14:paraId="60E64EE5" w14:textId="77777777" w:rsidR="00306E26" w:rsidRDefault="00306E26" w:rsidP="00306E26">
      <w:r w:rsidRPr="00A718EC">
        <w:rPr>
          <w:sz w:val="16"/>
          <w:szCs w:val="16"/>
        </w:rPr>
        <w:t xml:space="preserve">After a cloud of skepticism, recent studies suggest that the state-made vaccines, </w:t>
      </w:r>
      <w:r w:rsidRPr="00564C9D">
        <w:rPr>
          <w:rStyle w:val="StyleUnderline"/>
        </w:rPr>
        <w:t>China's Sinopharm and Russia's Sputnik V program, are as effective as others. They have been approved by dozens of regulators.</w:t>
      </w:r>
    </w:p>
    <w:p w14:paraId="7E6D91BC" w14:textId="77777777" w:rsidR="00306E26" w:rsidRPr="00564C9D" w:rsidRDefault="00306E26" w:rsidP="00306E26">
      <w:pPr>
        <w:rPr>
          <w:rStyle w:val="StyleUnderline"/>
        </w:rPr>
      </w:pPr>
      <w:r>
        <w:t xml:space="preserve">Of the near 250 million vaccine doses it had produced so far, </w:t>
      </w:r>
      <w:r w:rsidRPr="00564C9D">
        <w:rPr>
          <w:rStyle w:val="StyleUnderline"/>
        </w:rPr>
        <w:t>China has sent 118 million to 49 countries, according to Airfinity, a pharmaceuticals analytics company based in London.</w:t>
      </w:r>
    </w:p>
    <w:p w14:paraId="4C7CE4BD" w14:textId="77777777" w:rsidR="00306E26" w:rsidRPr="00A718EC" w:rsidRDefault="00306E26" w:rsidP="00306E26">
      <w:pPr>
        <w:rPr>
          <w:sz w:val="16"/>
          <w:szCs w:val="16"/>
        </w:rPr>
      </w:pPr>
      <w:r w:rsidRPr="00564C9D">
        <w:rPr>
          <w:rStyle w:val="StyleUnderline"/>
        </w:rPr>
        <w:t>Russia has sent vaccines to 22 different countries, and India has exported or donated 64 million of the nearly 150 million shots it has produced</w:t>
      </w:r>
      <w:r>
        <w:t xml:space="preserve">, </w:t>
      </w:r>
      <w:r w:rsidRPr="00A718EC">
        <w:rPr>
          <w:sz w:val="16"/>
          <w:szCs w:val="16"/>
        </w:rPr>
        <w:t>according to Airfinity, which some experts interpret as New Delhi's attempt to counterbalance the vaccine diplomacy overtures of its regional rival, Beijing.</w:t>
      </w:r>
    </w:p>
    <w:p w14:paraId="6E6001D8" w14:textId="77777777" w:rsidR="00306E26" w:rsidRPr="00A718EC" w:rsidRDefault="00306E26" w:rsidP="00306E26">
      <w:pPr>
        <w:rPr>
          <w:sz w:val="16"/>
          <w:szCs w:val="16"/>
        </w:rPr>
      </w:pPr>
      <w:r w:rsidRPr="00A718EC">
        <w:rPr>
          <w:sz w:val="16"/>
          <w:szCs w:val="16"/>
        </w:rPr>
        <w:t>By contrast, the U.S. has delivered just over 200 million vaccine doses to is own population, according to the Centers for Disease Control and Prevention. It has agreed to share only a tiny number — around 4 million AstraZeneca-Oxford University shots that it wasn't using anyway — with Mexico and Canada.</w:t>
      </w:r>
    </w:p>
    <w:p w14:paraId="7433BDD7" w14:textId="77777777" w:rsidR="00306E26" w:rsidRPr="00A718EC" w:rsidRDefault="00306E26" w:rsidP="00306E26">
      <w:pPr>
        <w:rPr>
          <w:sz w:val="16"/>
          <w:szCs w:val="16"/>
        </w:rPr>
      </w:pPr>
      <w:r w:rsidRPr="00A718EC">
        <w:rPr>
          <w:sz w:val="16"/>
          <w:szCs w:val="16"/>
        </w:rPr>
        <w:t>The West's own vaccine nationalism has created a vacuum in which lower-and middle-income countries have been unable to get access to shots. And Beijing and Moscow have been only too happy to step in.</w:t>
      </w:r>
    </w:p>
    <w:p w14:paraId="0006E369" w14:textId="77777777" w:rsidR="00306E26" w:rsidRPr="00A718EC" w:rsidRDefault="00306E26" w:rsidP="00306E26">
      <w:pPr>
        <w:rPr>
          <w:sz w:val="16"/>
          <w:szCs w:val="16"/>
        </w:rPr>
      </w:pPr>
      <w:r w:rsidRPr="00A718EC">
        <w:rPr>
          <w:sz w:val="16"/>
          <w:szCs w:val="16"/>
        </w:rPr>
        <w:t>'Political suicide'</w:t>
      </w:r>
    </w:p>
    <w:p w14:paraId="234EE1D4" w14:textId="77777777" w:rsidR="00306E26" w:rsidRDefault="00306E26" w:rsidP="00306E26">
      <w:r w:rsidRPr="008D738D">
        <w:rPr>
          <w:rStyle w:val="Emphasis"/>
          <w:highlight w:val="green"/>
        </w:rPr>
        <w:t>The majority of Chinese and Russian vaccine</w:t>
      </w:r>
      <w:r w:rsidRPr="008D738D">
        <w:rPr>
          <w:rStyle w:val="Emphasis"/>
        </w:rPr>
        <w:t xml:space="preserve"> doses </w:t>
      </w:r>
      <w:r w:rsidRPr="008D738D">
        <w:rPr>
          <w:rStyle w:val="Emphasis"/>
          <w:highlight w:val="green"/>
        </w:rPr>
        <w:t>have gone "where Western powers</w:t>
      </w:r>
      <w:r w:rsidRPr="008D738D">
        <w:rPr>
          <w:rStyle w:val="Emphasis"/>
        </w:rPr>
        <w:t xml:space="preserve"> and Russia and China </w:t>
      </w:r>
      <w:r w:rsidRPr="008D738D">
        <w:rPr>
          <w:rStyle w:val="Emphasis"/>
          <w:highlight w:val="green"/>
        </w:rPr>
        <w:t>have been competing for years for more influence,</w:t>
      </w:r>
      <w:r w:rsidRPr="008D738D">
        <w:rPr>
          <w:rStyle w:val="Emphasis"/>
        </w:rPr>
        <w:t>"</w:t>
      </w:r>
      <w:r w:rsidRPr="00564C9D">
        <w:rPr>
          <w:rStyle w:val="StyleUnderline"/>
        </w:rPr>
        <w:t xml:space="preserve"> </w:t>
      </w:r>
      <w:r>
        <w:t>said Agathe Demarais the global forecasting director at the Economist Intelligence Unit, a research group based in London.</w:t>
      </w:r>
    </w:p>
    <w:p w14:paraId="243A3BB7" w14:textId="77777777" w:rsidR="00306E26" w:rsidRPr="00564C9D" w:rsidRDefault="00306E26" w:rsidP="00306E26">
      <w:pPr>
        <w:rPr>
          <w:rStyle w:val="StyleUnderline"/>
        </w:rPr>
      </w:pPr>
      <w:r w:rsidRPr="00564C9D">
        <w:rPr>
          <w:rStyle w:val="StyleUnderline"/>
        </w:rPr>
        <w:t xml:space="preserve">One key battleground is </w:t>
      </w:r>
      <w:r w:rsidRPr="00BE1BAE">
        <w:rPr>
          <w:rStyle w:val="StyleUnderline"/>
          <w:highlight w:val="green"/>
        </w:rPr>
        <w:t>Egypt</w:t>
      </w:r>
      <w:r w:rsidRPr="00564C9D">
        <w:rPr>
          <w:rStyle w:val="StyleUnderline"/>
        </w:rPr>
        <w:t xml:space="preserve">, which </w:t>
      </w:r>
      <w:r w:rsidRPr="00BE1BAE">
        <w:rPr>
          <w:rStyle w:val="StyleUnderline"/>
          <w:highlight w:val="green"/>
        </w:rPr>
        <w:t>gets</w:t>
      </w:r>
      <w:r w:rsidRPr="00564C9D">
        <w:rPr>
          <w:rStyle w:val="StyleUnderline"/>
        </w:rPr>
        <w:t xml:space="preserve"> $</w:t>
      </w:r>
      <w:r w:rsidRPr="00BE1BAE">
        <w:rPr>
          <w:rStyle w:val="StyleUnderline"/>
          <w:highlight w:val="green"/>
        </w:rPr>
        <w:t>1</w:t>
      </w:r>
      <w:r w:rsidRPr="00564C9D">
        <w:rPr>
          <w:rStyle w:val="StyleUnderline"/>
        </w:rPr>
        <w:t xml:space="preserve">.3 </w:t>
      </w:r>
      <w:r w:rsidRPr="00BE1BAE">
        <w:rPr>
          <w:rStyle w:val="StyleUnderline"/>
          <w:highlight w:val="green"/>
        </w:rPr>
        <w:t>billion in U.S. aid every year</w:t>
      </w:r>
      <w:r w:rsidRPr="00564C9D">
        <w:rPr>
          <w:rStyle w:val="StyleUnderline"/>
        </w:rPr>
        <w:t xml:space="preserve"> but whose human rights situation has led to strained ties with the West. </w:t>
      </w:r>
      <w:r w:rsidRPr="00BE1BAE">
        <w:rPr>
          <w:rStyle w:val="StyleUnderline"/>
          <w:highlight w:val="green"/>
        </w:rPr>
        <w:t>It ordered tens of millions of</w:t>
      </w:r>
      <w:r w:rsidRPr="00564C9D">
        <w:rPr>
          <w:rStyle w:val="StyleUnderline"/>
        </w:rPr>
        <w:t xml:space="preserve"> </w:t>
      </w:r>
      <w:r w:rsidRPr="00BE1BAE">
        <w:rPr>
          <w:rStyle w:val="StyleUnderline"/>
          <w:highlight w:val="green"/>
        </w:rPr>
        <w:t>doses</w:t>
      </w:r>
      <w:r w:rsidRPr="00564C9D">
        <w:rPr>
          <w:rStyle w:val="StyleUnderline"/>
        </w:rPr>
        <w:t xml:space="preserve"> from Pfizer, AstraZeneca, Sinopharm and Russia's Sputnik V program. </w:t>
      </w:r>
      <w:r w:rsidRPr="008D738D">
        <w:rPr>
          <w:rStyle w:val="Emphasis"/>
          <w:highlight w:val="green"/>
        </w:rPr>
        <w:t>But</w:t>
      </w:r>
      <w:r w:rsidRPr="008D738D">
        <w:rPr>
          <w:rStyle w:val="Emphasis"/>
        </w:rPr>
        <w:t xml:space="preserve"> the </w:t>
      </w:r>
      <w:r w:rsidRPr="008D738D">
        <w:rPr>
          <w:rStyle w:val="Emphasis"/>
          <w:highlight w:val="green"/>
        </w:rPr>
        <w:t>first to arrive</w:t>
      </w:r>
      <w:r w:rsidRPr="00564C9D">
        <w:rPr>
          <w:rStyle w:val="StyleUnderline"/>
        </w:rPr>
        <w:t xml:space="preserve"> in Cairo in January </w:t>
      </w:r>
      <w:r w:rsidRPr="00BE1BAE">
        <w:rPr>
          <w:rStyle w:val="StyleUnderline"/>
          <w:highlight w:val="green"/>
        </w:rPr>
        <w:t>were from China</w:t>
      </w:r>
      <w:r w:rsidRPr="00564C9D">
        <w:rPr>
          <w:rStyle w:val="StyleUnderline"/>
        </w:rPr>
        <w:t>.</w:t>
      </w:r>
    </w:p>
    <w:p w14:paraId="69119759" w14:textId="77777777" w:rsidR="00306E26" w:rsidRPr="00564C9D" w:rsidRDefault="00306E26" w:rsidP="00306E26">
      <w:pPr>
        <w:rPr>
          <w:rStyle w:val="StyleUnderline"/>
        </w:rPr>
      </w:pPr>
      <w:r>
        <w:t xml:space="preserve">"For the man on the street" in African countries using the vaccines, </w:t>
      </w:r>
      <w:r w:rsidRPr="008D738D">
        <w:rPr>
          <w:rStyle w:val="Emphasis"/>
        </w:rPr>
        <w:t>"</w:t>
      </w:r>
      <w:r w:rsidRPr="008D738D">
        <w:rPr>
          <w:rStyle w:val="Emphasis"/>
          <w:highlight w:val="green"/>
        </w:rPr>
        <w:t>Russia and China become</w:t>
      </w:r>
      <w:r w:rsidRPr="008D738D">
        <w:rPr>
          <w:rStyle w:val="Emphasis"/>
        </w:rPr>
        <w:t xml:space="preserve"> somewhat </w:t>
      </w:r>
      <w:r w:rsidRPr="008D738D">
        <w:rPr>
          <w:rStyle w:val="Emphasis"/>
          <w:highlight w:val="green"/>
        </w:rPr>
        <w:t>more attractive</w:t>
      </w:r>
      <w:r w:rsidRPr="008D738D">
        <w:rPr>
          <w:rStyle w:val="Emphasis"/>
        </w:rPr>
        <w:t xml:space="preserve"> as possible models for </w:t>
      </w:r>
      <w:r w:rsidRPr="008D738D">
        <w:rPr>
          <w:rStyle w:val="Emphasis"/>
          <w:highlight w:val="green"/>
        </w:rPr>
        <w:t>going forward</w:t>
      </w:r>
      <w:r w:rsidRPr="008D738D">
        <w:rPr>
          <w:rStyle w:val="Emphasis"/>
        </w:rPr>
        <w:t xml:space="preserve">," </w:t>
      </w:r>
      <w:r w:rsidRPr="00564C9D">
        <w:rPr>
          <w:rStyle w:val="StyleUnderline"/>
        </w:rPr>
        <w:t xml:space="preserve">said Campbell, the former ambassador to Nigeria. "Arguably, it will </w:t>
      </w:r>
      <w:r w:rsidRPr="00BE1BAE">
        <w:rPr>
          <w:rStyle w:val="StyleUnderline"/>
          <w:highlight w:val="green"/>
        </w:rPr>
        <w:t xml:space="preserve">help increase </w:t>
      </w:r>
      <w:r w:rsidRPr="008D738D">
        <w:rPr>
          <w:rStyle w:val="StyleUnderline"/>
        </w:rPr>
        <w:t xml:space="preserve">the attractiveness of </w:t>
      </w:r>
      <w:r w:rsidRPr="00BE1BAE">
        <w:rPr>
          <w:rStyle w:val="StyleUnderline"/>
          <w:highlight w:val="green"/>
        </w:rPr>
        <w:t xml:space="preserve">authoritarian forms of government at </w:t>
      </w:r>
      <w:r w:rsidRPr="008D738D">
        <w:rPr>
          <w:rStyle w:val="StyleUnderline"/>
        </w:rPr>
        <w:t xml:space="preserve">the </w:t>
      </w:r>
      <w:r w:rsidRPr="00BE1BAE">
        <w:rPr>
          <w:rStyle w:val="StyleUnderline"/>
          <w:highlight w:val="green"/>
        </w:rPr>
        <w:t xml:space="preserve">expense of more democratic </w:t>
      </w:r>
      <w:r w:rsidRPr="008D738D">
        <w:rPr>
          <w:rStyle w:val="StyleUnderline"/>
        </w:rPr>
        <w:t>forms of government."</w:t>
      </w:r>
    </w:p>
    <w:p w14:paraId="62E81030" w14:textId="77777777" w:rsidR="00306E26" w:rsidRPr="0008163F" w:rsidRDefault="00306E26" w:rsidP="00306E26">
      <w:r w:rsidRPr="00564C9D">
        <w:rPr>
          <w:rStyle w:val="StyleUnderline"/>
        </w:rPr>
        <w:t xml:space="preserve">The pandemic has also allowed Russia to build relationships in Latin America beyond its traditional foothold of Venezuela, Shannon said, while </w:t>
      </w:r>
      <w:r w:rsidRPr="008D738D">
        <w:rPr>
          <w:rStyle w:val="Emphasis"/>
        </w:rPr>
        <w:t>the call between the Russian and Bolivian presidents was clearly linked to their vaccine deal</w:t>
      </w:r>
      <w:r w:rsidRPr="00564C9D">
        <w:rPr>
          <w:rStyle w:val="StyleUnderline"/>
        </w:rPr>
        <w:t>, Demarais said</w:t>
      </w:r>
      <w:r>
        <w:t>. The Bolivian presidency didn't respond to a request for comment.</w:t>
      </w:r>
    </w:p>
    <w:p w14:paraId="7BC1FFFD" w14:textId="77777777" w:rsidR="00306E26" w:rsidRDefault="00306E26" w:rsidP="00306E26">
      <w:pPr>
        <w:rPr>
          <w:rFonts w:asciiTheme="minorHAnsi" w:hAnsiTheme="minorHAnsi" w:cstheme="minorHAnsi"/>
        </w:rPr>
      </w:pPr>
    </w:p>
    <w:p w14:paraId="5C868518" w14:textId="77777777" w:rsidR="00306E26" w:rsidRPr="003507FE" w:rsidRDefault="00306E26" w:rsidP="00306E26">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2FACD10C" w14:textId="77777777" w:rsidR="00306E26" w:rsidRPr="003507FE" w:rsidRDefault="00306E26" w:rsidP="00306E26">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13DC7F58" w14:textId="77777777" w:rsidR="00306E26" w:rsidRPr="003507FE" w:rsidRDefault="00306E26" w:rsidP="00306E26">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0D0E1F79" w14:textId="77777777" w:rsidR="00306E26" w:rsidRPr="003507FE" w:rsidRDefault="00306E26" w:rsidP="00306E26">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71DA29E3" w14:textId="77777777" w:rsidR="00306E26" w:rsidRPr="003507FE" w:rsidRDefault="00306E26" w:rsidP="00306E26">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5985EDDD" w14:textId="77777777" w:rsidR="00306E26" w:rsidRPr="003507FE" w:rsidRDefault="00306E26" w:rsidP="00306E26">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02030FA1" w14:textId="77777777" w:rsidR="00306E26" w:rsidRPr="003507FE" w:rsidRDefault="00306E26" w:rsidP="00306E26">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4A7B4CE2" w14:textId="77777777" w:rsidR="00306E26" w:rsidRPr="003507FE" w:rsidRDefault="00306E26" w:rsidP="00306E26">
      <w:pPr>
        <w:rPr>
          <w:rStyle w:val="Emphasis"/>
          <w:rFonts w:asciiTheme="minorHAnsi" w:hAnsiTheme="minorHAnsi" w:cstheme="minorHAnsi"/>
        </w:rPr>
      </w:pPr>
    </w:p>
    <w:p w14:paraId="7741592F" w14:textId="77777777" w:rsidR="00306E26" w:rsidRPr="003507FE" w:rsidRDefault="00306E26" w:rsidP="00306E26">
      <w:pPr>
        <w:pStyle w:val="Heading4"/>
        <w:rPr>
          <w:rFonts w:asciiTheme="minorHAnsi" w:hAnsiTheme="minorHAnsi" w:cstheme="minorHAnsi"/>
        </w:rPr>
      </w:pPr>
      <w:r w:rsidRPr="003507FE">
        <w:rPr>
          <w:rFonts w:asciiTheme="minorHAnsi" w:hAnsiTheme="minorHAnsi" w:cstheme="minorHAnsi"/>
        </w:rPr>
        <w:t>US-China war goes nuclear.</w:t>
      </w:r>
    </w:p>
    <w:p w14:paraId="2107642D" w14:textId="77777777" w:rsidR="00306E26" w:rsidRPr="003507FE" w:rsidRDefault="00306E26" w:rsidP="00306E26">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4"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339ACED1" w14:textId="77777777" w:rsidR="00306E26" w:rsidRPr="003507FE" w:rsidRDefault="00306E26" w:rsidP="00306E26">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54FCF1CE" w14:textId="77777777" w:rsidR="00306E26" w:rsidRPr="003507FE" w:rsidRDefault="00306E26" w:rsidP="00306E26">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06D5496D" w14:textId="77777777" w:rsidR="00306E26" w:rsidRPr="003507FE" w:rsidRDefault="00306E26" w:rsidP="00306E26">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3F6E890E" w14:textId="77777777" w:rsidR="00306E26" w:rsidRPr="003507FE" w:rsidRDefault="00306E26" w:rsidP="00306E26">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0E8CA93E" w14:textId="77777777" w:rsidR="00306E26" w:rsidRPr="003507FE" w:rsidRDefault="00306E26" w:rsidP="00306E26">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45456A1E" w14:textId="77777777" w:rsidR="00306E26" w:rsidRPr="003507FE" w:rsidRDefault="00306E26" w:rsidP="00306E26">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1304DC64" w14:textId="77777777" w:rsidR="00306E26" w:rsidRPr="003507FE" w:rsidRDefault="00306E26" w:rsidP="00306E26">
      <w:pPr>
        <w:rPr>
          <w:rFonts w:asciiTheme="minorHAnsi" w:hAnsiTheme="minorHAnsi" w:cstheme="minorHAnsi"/>
        </w:rPr>
      </w:pPr>
    </w:p>
    <w:p w14:paraId="3C87937D" w14:textId="77777777" w:rsidR="00306E26" w:rsidRPr="003507FE" w:rsidRDefault="00306E26" w:rsidP="00306E26">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3831EDDD" w14:textId="77777777" w:rsidR="00306E26" w:rsidRPr="003507FE" w:rsidRDefault="00306E26" w:rsidP="00306E26">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5"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6E7F0DC0" w14:textId="77777777" w:rsidR="00306E26" w:rsidRPr="00877AFB" w:rsidRDefault="00306E26" w:rsidP="00306E26">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1B3F701E" w14:textId="77777777" w:rsidR="00306E26" w:rsidRDefault="00306E26" w:rsidP="00306E26"/>
    <w:p w14:paraId="6BBD01FE" w14:textId="77777777" w:rsidR="00306E26" w:rsidRDefault="00306E26" w:rsidP="00306E26"/>
    <w:p w14:paraId="4D0257F9" w14:textId="77777777" w:rsidR="00306E26" w:rsidRPr="005D669D" w:rsidRDefault="00306E26" w:rsidP="00306E26">
      <w:pPr>
        <w:pStyle w:val="Heading3"/>
        <w:rPr>
          <w:rFonts w:asciiTheme="minorHAnsi" w:hAnsiTheme="minorHAnsi" w:cstheme="minorHAnsi"/>
        </w:rPr>
      </w:pPr>
      <w:r w:rsidRPr="003507FE">
        <w:rPr>
          <w:rFonts w:asciiTheme="minorHAnsi" w:hAnsiTheme="minorHAnsi" w:cstheme="minorHAnsi"/>
        </w:rPr>
        <w:t xml:space="preserve">1AC – </w:t>
      </w:r>
      <w:r>
        <w:rPr>
          <w:rFonts w:asciiTheme="minorHAnsi" w:hAnsiTheme="minorHAnsi" w:cstheme="minorHAnsi"/>
        </w:rPr>
        <w:t>Solvency</w:t>
      </w:r>
      <w:r w:rsidRPr="003507FE">
        <w:rPr>
          <w:rFonts w:asciiTheme="minorHAnsi" w:hAnsiTheme="minorHAnsi" w:cstheme="minorHAnsi"/>
        </w:rPr>
        <w:t xml:space="preserve">: Public </w:t>
      </w:r>
      <w:r>
        <w:rPr>
          <w:rFonts w:asciiTheme="minorHAnsi" w:hAnsiTheme="minorHAnsi" w:cstheme="minorHAnsi"/>
        </w:rPr>
        <w:t xml:space="preserve">IP </w:t>
      </w:r>
      <w:r w:rsidRPr="003507FE">
        <w:rPr>
          <w:rFonts w:asciiTheme="minorHAnsi" w:hAnsiTheme="minorHAnsi" w:cstheme="minorHAnsi"/>
        </w:rPr>
        <w:t>Holiday</w:t>
      </w:r>
    </w:p>
    <w:p w14:paraId="6DF5B81B" w14:textId="77777777" w:rsidR="00306E26" w:rsidRPr="005B4F5A" w:rsidRDefault="00306E26" w:rsidP="00306E26">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06A4DD0C" w14:textId="77777777" w:rsidR="00306E26" w:rsidRPr="003507FE" w:rsidRDefault="00306E26" w:rsidP="00306E2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6"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7DC0C4EF" w14:textId="77777777" w:rsidR="00306E26" w:rsidRPr="003507FE" w:rsidRDefault="00306E26" w:rsidP="00306E26">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7"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8"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19"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0"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67501223" w14:textId="77777777" w:rsidR="00306E26" w:rsidRPr="003507FE" w:rsidRDefault="00306E26" w:rsidP="00306E26">
      <w:pPr>
        <w:rPr>
          <w:rFonts w:asciiTheme="minorHAnsi" w:hAnsiTheme="minorHAnsi" w:cstheme="minorHAnsi"/>
        </w:rPr>
      </w:pPr>
    </w:p>
    <w:p w14:paraId="05D4B8BD" w14:textId="77777777" w:rsidR="00306E26" w:rsidRPr="005B4F5A" w:rsidRDefault="00306E26" w:rsidP="00306E26">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4CBFCCFA" w14:textId="77777777" w:rsidR="00306E26" w:rsidRPr="003507FE" w:rsidRDefault="00306E26" w:rsidP="00306E26">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1"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75277400" w14:textId="77777777" w:rsidR="00306E26" w:rsidRPr="003507FE" w:rsidRDefault="00306E26" w:rsidP="00306E26">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059A1465" w14:textId="77777777" w:rsidR="00306E26" w:rsidRPr="003507FE" w:rsidRDefault="00306E26" w:rsidP="00306E26">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030D2BDB" w14:textId="77777777" w:rsidR="00306E26" w:rsidRPr="00A06325" w:rsidRDefault="00306E26" w:rsidP="00306E26">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2B5816C6" w14:textId="77777777" w:rsidR="00306E26" w:rsidRPr="003507FE" w:rsidRDefault="00306E26" w:rsidP="00306E26">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2"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6D6E75D5" w14:textId="77777777" w:rsidR="00306E26" w:rsidRPr="003507FE" w:rsidRDefault="00306E26" w:rsidP="00306E26">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41AB5D4C" w14:textId="77777777" w:rsidR="00306E26" w:rsidRPr="002019CB" w:rsidRDefault="00306E26" w:rsidP="00306E26">
      <w:pPr>
        <w:rPr>
          <w:rFonts w:asciiTheme="minorHAnsi" w:hAnsiTheme="minorHAnsi" w:cstheme="minorHAnsi"/>
        </w:rPr>
      </w:pPr>
    </w:p>
    <w:p w14:paraId="6626FC42" w14:textId="77777777" w:rsidR="00306E26" w:rsidRDefault="00306E26" w:rsidP="00306E26">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COVID waiver for the U.S.</w:t>
      </w:r>
    </w:p>
    <w:p w14:paraId="00A84D0B" w14:textId="77777777" w:rsidR="00306E26" w:rsidRPr="004A65F4" w:rsidRDefault="00306E26" w:rsidP="00306E26">
      <w:r>
        <w:t>-- that’s Moderna, Pfizer-BioNTech, Johnson &amp; Johnson/Janssen</w:t>
      </w:r>
    </w:p>
    <w:p w14:paraId="53A04309" w14:textId="77777777" w:rsidR="00306E26" w:rsidRPr="003507FE" w:rsidRDefault="00306E26" w:rsidP="00306E26">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46389845" w14:textId="77777777" w:rsidR="00306E26" w:rsidRPr="00A5650A" w:rsidRDefault="00306E26" w:rsidP="00306E26">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3"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043678DE" w14:textId="77777777" w:rsidR="00306E26" w:rsidRPr="003507FE" w:rsidRDefault="00306E26" w:rsidP="00306E26">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38C7A268" w14:textId="77777777" w:rsidR="00306E26" w:rsidRPr="003507FE" w:rsidRDefault="00306E26" w:rsidP="00306E26">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5DAE4DBD" w14:textId="77777777" w:rsidR="00306E26" w:rsidRPr="003507FE" w:rsidRDefault="00306E26" w:rsidP="00306E26">
      <w:pPr>
        <w:rPr>
          <w:rFonts w:asciiTheme="minorHAnsi" w:eastAsia="Times New Roman" w:hAnsiTheme="minorHAnsi" w:cstheme="minorHAnsi"/>
        </w:rPr>
      </w:pPr>
    </w:p>
    <w:p w14:paraId="02E94353" w14:textId="77777777" w:rsidR="00306E26" w:rsidRPr="00777EEA" w:rsidRDefault="00306E26" w:rsidP="00306E26">
      <w:pPr>
        <w:pStyle w:val="Heading4"/>
        <w:rPr>
          <w:rFonts w:asciiTheme="minorHAnsi" w:hAnsiTheme="minorHAnsi" w:cstheme="minorHAnsi"/>
        </w:rPr>
      </w:pPr>
      <w:r>
        <w:rPr>
          <w:rFonts w:asciiTheme="minorHAnsi" w:hAnsiTheme="minorHAnsi" w:cstheme="minorHAnsi"/>
        </w:rPr>
        <w:t>Put your critiques away – the plan s</w:t>
      </w:r>
      <w:r w:rsidRPr="002019CB">
        <w:rPr>
          <w:rFonts w:asciiTheme="minorHAnsi" w:hAnsiTheme="minorHAnsi" w:cstheme="minorHAnsi"/>
        </w:rPr>
        <w:t xml:space="preserve">olves </w:t>
      </w:r>
      <w:r w:rsidRPr="000F06F4">
        <w:rPr>
          <w:rFonts w:asciiTheme="minorHAnsi" w:hAnsiTheme="minorHAnsi" w:cstheme="minorHAnsi"/>
          <w:u w:val="single"/>
        </w:rPr>
        <w:t>global vaccine shortages</w:t>
      </w:r>
      <w:r w:rsidRPr="002019CB">
        <w:rPr>
          <w:rFonts w:asciiTheme="minorHAnsi" w:hAnsiTheme="minorHAnsi" w:cstheme="minorHAnsi"/>
        </w:rPr>
        <w:t xml:space="preserve"> that </w:t>
      </w:r>
      <w:r>
        <w:rPr>
          <w:rFonts w:asciiTheme="minorHAnsi" w:hAnsiTheme="minorHAnsi" w:cstheme="minorHAnsi"/>
        </w:rPr>
        <w:t xml:space="preserve">are killing </w:t>
      </w:r>
      <w:r w:rsidRPr="00C94A4F">
        <w:rPr>
          <w:u w:val="single"/>
        </w:rPr>
        <w:t>BIPOC</w:t>
      </w:r>
      <w:r>
        <w:t xml:space="preserve"> the most</w:t>
      </w:r>
    </w:p>
    <w:p w14:paraId="49C87DB3" w14:textId="77777777" w:rsidR="00306E26" w:rsidRPr="00F23A1E" w:rsidRDefault="00306E26" w:rsidP="00306E26">
      <w:pPr>
        <w:rPr>
          <w:sz w:val="16"/>
        </w:rPr>
      </w:pPr>
      <w:r w:rsidRPr="007D535C">
        <w:rPr>
          <w:rStyle w:val="Style13ptBold"/>
        </w:rPr>
        <w:t>Public Citizen 21</w:t>
      </w:r>
      <w:r w:rsidRPr="007D535C">
        <w:rPr>
          <w:sz w:val="16"/>
        </w:rPr>
        <w:t xml:space="preserve"> – Public Citizen is a nonprofit consumer advocacy organization that champions the public interest in the halls of power. We defend democracy, resist corporate power and work to ensure that government works for the people – not for big corporations. Founded in 1971, we now have 500,000 members and supporters throughout the country; “Waiver of WTO Protections for Big Pharma Will Help U.S. Economic Recovery and Boost U.S. Employment”; APRIL 12, 2021; </w:t>
      </w:r>
      <w:hyperlink r:id="rId24" w:history="1">
        <w:r w:rsidRPr="007D535C">
          <w:rPr>
            <w:rStyle w:val="Hyperlink"/>
            <w:sz w:val="16"/>
          </w:rPr>
          <w:t>https://www.citizen.org/article/waiver-of-wto-protections-for-big-pharma-will-help-u-s-economic-recovery-and-boost-u-s-employment/</w:t>
        </w:r>
      </w:hyperlink>
      <w:r w:rsidRPr="007D535C">
        <w:rPr>
          <w:sz w:val="16"/>
        </w:rPr>
        <w:t xml:space="preserve"> //advay</w:t>
      </w:r>
    </w:p>
    <w:p w14:paraId="2B8B1EDD" w14:textId="77777777" w:rsidR="00306E26" w:rsidRPr="008C7F98" w:rsidRDefault="00306E26" w:rsidP="00306E26">
      <w:pPr>
        <w:rPr>
          <w:rStyle w:val="StyleUnderline"/>
        </w:rPr>
      </w:pPr>
      <w:r w:rsidRPr="008C7F98">
        <w:rPr>
          <w:rStyle w:val="StyleUnderline"/>
          <w:highlight w:val="green"/>
        </w:rPr>
        <w:t>The</w:t>
      </w:r>
      <w:r w:rsidRPr="00EF4A91">
        <w:rPr>
          <w:rStyle w:val="StyleUnderline"/>
        </w:rPr>
        <w:t xml:space="preserve"> Biden </w:t>
      </w:r>
      <w:r w:rsidRPr="008C7F98">
        <w:rPr>
          <w:rStyle w:val="StyleUnderline"/>
          <w:highlight w:val="green"/>
        </w:rPr>
        <w:t xml:space="preserve">administration is rightly focused on helping communities </w:t>
      </w:r>
      <w:r w:rsidRPr="008C7F98">
        <w:rPr>
          <w:rStyle w:val="StyleUnderline"/>
        </w:rPr>
        <w:t xml:space="preserve">here </w:t>
      </w:r>
      <w:r w:rsidRPr="008C7F98">
        <w:rPr>
          <w:rStyle w:val="StyleUnderline"/>
          <w:highlight w:val="green"/>
        </w:rPr>
        <w:t>most at risk</w:t>
      </w:r>
      <w:r w:rsidRPr="00EF4A91">
        <w:rPr>
          <w:rStyle w:val="StyleUnderline"/>
        </w:rPr>
        <w:t xml:space="preserve"> of infection and death – </w:t>
      </w:r>
      <w:r w:rsidRPr="008C7F98">
        <w:rPr>
          <w:rStyle w:val="StyleUnderline"/>
          <w:highlight w:val="green"/>
        </w:rPr>
        <w:t>particularly Black, Brown and Indigenous communities</w:t>
      </w:r>
      <w:r w:rsidRPr="00EF4A91">
        <w:rPr>
          <w:rStyle w:val="StyleUnderline"/>
        </w:rPr>
        <w:t xml:space="preserve"> – but </w:t>
      </w:r>
      <w:r w:rsidRPr="008C7F98">
        <w:rPr>
          <w:rStyle w:val="StyleUnderline"/>
          <w:highlight w:val="green"/>
        </w:rPr>
        <w:t>is</w:t>
      </w:r>
      <w:r w:rsidRPr="00EF4A91">
        <w:rPr>
          <w:rStyle w:val="StyleUnderline"/>
        </w:rPr>
        <w:t xml:space="preserve"> viewed worldwide as </w:t>
      </w:r>
      <w:r w:rsidRPr="008C7F98">
        <w:rPr>
          <w:rStyle w:val="StyleUnderline"/>
          <w:highlight w:val="green"/>
        </w:rPr>
        <w:t>leading</w:t>
      </w:r>
      <w:r w:rsidRPr="00EF4A91">
        <w:rPr>
          <w:rStyle w:val="StyleUnderline"/>
        </w:rPr>
        <w:t xml:space="preserve"> </w:t>
      </w:r>
      <w:r w:rsidRPr="00BE6068">
        <w:rPr>
          <w:sz w:val="14"/>
        </w:rPr>
        <w:t>the opposition to</w:t>
      </w:r>
      <w:r w:rsidRPr="00EF4A91">
        <w:rPr>
          <w:rStyle w:val="StyleUnderline"/>
        </w:rPr>
        <w:t xml:space="preserve"> </w:t>
      </w:r>
      <w:r w:rsidRPr="008C7F98">
        <w:rPr>
          <w:rStyle w:val="StyleUnderline"/>
          <w:highlight w:val="green"/>
        </w:rPr>
        <w:t xml:space="preserve">a waiver </w:t>
      </w:r>
      <w:r w:rsidRPr="008C7F98">
        <w:rPr>
          <w:rStyle w:val="StyleUnderline"/>
        </w:rPr>
        <w:t xml:space="preserve">that </w:t>
      </w:r>
      <w:r w:rsidRPr="008C7F98">
        <w:rPr>
          <w:rStyle w:val="StyleUnderline"/>
          <w:highlight w:val="green"/>
        </w:rPr>
        <w:t>African, Asian and Latin American countries</w:t>
      </w:r>
      <w:r w:rsidRPr="00EF4A91">
        <w:rPr>
          <w:rStyle w:val="StyleUnderline"/>
        </w:rPr>
        <w:t xml:space="preserve"> mainly </w:t>
      </w:r>
      <w:r w:rsidRPr="008C7F98">
        <w:rPr>
          <w:rStyle w:val="StyleUnderline"/>
          <w:highlight w:val="green"/>
        </w:rPr>
        <w:t xml:space="preserve">populated by people of color </w:t>
      </w:r>
      <w:r w:rsidRPr="008C7F98">
        <w:rPr>
          <w:rStyle w:val="StyleUnderline"/>
        </w:rPr>
        <w:t xml:space="preserve">have </w:t>
      </w:r>
      <w:r w:rsidRPr="008C7F98">
        <w:rPr>
          <w:rStyle w:val="StyleUnderline"/>
          <w:highlight w:val="green"/>
        </w:rPr>
        <w:t>determined is essential</w:t>
      </w:r>
      <w:r w:rsidRPr="00EF4A91">
        <w:rPr>
          <w:rStyle w:val="StyleUnderline"/>
        </w:rPr>
        <w:t xml:space="preserve"> to protect their people</w:t>
      </w:r>
      <w:r w:rsidRPr="00BE6068">
        <w:rPr>
          <w:sz w:val="14"/>
        </w:rPr>
        <w:t xml:space="preserve">. Especially after the United States was the main obstacle in the late 1990s to an HIV/AIDS WTO TRIPS waiver, the U.S role as leader of the COVID-19 waiver opposition is toxic. Millions of people in </w:t>
      </w:r>
      <w:r w:rsidRPr="008C7F98">
        <w:rPr>
          <w:rStyle w:val="StyleUnderline"/>
          <w:highlight w:val="green"/>
        </w:rPr>
        <w:t xml:space="preserve">Africa and </w:t>
      </w:r>
      <w:r w:rsidRPr="008C7F98">
        <w:rPr>
          <w:rStyle w:val="StyleUnderline"/>
        </w:rPr>
        <w:t xml:space="preserve">across </w:t>
      </w:r>
      <w:r w:rsidRPr="008C7F98">
        <w:rPr>
          <w:rStyle w:val="StyleUnderline"/>
          <w:highlight w:val="green"/>
        </w:rPr>
        <w:t>the developing world</w:t>
      </w:r>
      <w:r w:rsidRPr="008C7F98">
        <w:rPr>
          <w:rStyle w:val="StyleUnderline"/>
        </w:rPr>
        <w:t xml:space="preserve"> were ravaged and </w:t>
      </w:r>
      <w:r w:rsidRPr="008C7F98">
        <w:rPr>
          <w:rStyle w:val="StyleUnderline"/>
          <w:highlight w:val="green"/>
        </w:rPr>
        <w:t>died needlessly of AIDS</w:t>
      </w:r>
      <w:r w:rsidRPr="008C7F98">
        <w:rPr>
          <w:rStyle w:val="StyleUnderline"/>
        </w:rPr>
        <w:t xml:space="preserve">, and economies lost decades of progress </w:t>
      </w:r>
      <w:r w:rsidRPr="008C7F98">
        <w:rPr>
          <w:rStyle w:val="StyleUnderline"/>
          <w:highlight w:val="green"/>
        </w:rPr>
        <w:t>because U.S. opposition delayed</w:t>
      </w:r>
      <w:r w:rsidRPr="008C7F98">
        <w:rPr>
          <w:rStyle w:val="StyleUnderline"/>
        </w:rPr>
        <w:t xml:space="preserve"> the eventual </w:t>
      </w:r>
      <w:r w:rsidRPr="008C7F98">
        <w:rPr>
          <w:rStyle w:val="StyleUnderline"/>
          <w:highlight w:val="green"/>
        </w:rPr>
        <w:t>clarification</w:t>
      </w:r>
      <w:r w:rsidRPr="008C7F98">
        <w:rPr>
          <w:rStyle w:val="StyleUnderline"/>
        </w:rPr>
        <w:t xml:space="preserve"> of TRIPS “flexibilities” in 2001 that made it possible for people in poor nations to get the medications that had made HIV a chronic, treatable disease in rich nations.</w:t>
      </w:r>
    </w:p>
    <w:p w14:paraId="132BBECF" w14:textId="77777777" w:rsidR="00306E26" w:rsidRPr="00BE6068" w:rsidRDefault="00306E26" w:rsidP="00306E26">
      <w:pPr>
        <w:rPr>
          <w:sz w:val="14"/>
        </w:rPr>
      </w:pPr>
      <w:r w:rsidRPr="008C7F98">
        <w:rPr>
          <w:rStyle w:val="Emphasis"/>
          <w:highlight w:val="green"/>
        </w:rPr>
        <w:t>U.S. vaccine makers</w:t>
      </w:r>
      <w:r w:rsidRPr="00EF4A91">
        <w:rPr>
          <w:rStyle w:val="Emphasis"/>
        </w:rPr>
        <w:t xml:space="preserve"> Pfizer and Moderna have </w:t>
      </w:r>
      <w:r w:rsidRPr="008C7F98">
        <w:rPr>
          <w:rStyle w:val="Emphasis"/>
          <w:highlight w:val="green"/>
        </w:rPr>
        <w:t>refused partnerships</w:t>
      </w:r>
      <w:r w:rsidRPr="00EF4A91">
        <w:rPr>
          <w:rStyle w:val="Emphasis"/>
        </w:rPr>
        <w:t xml:space="preserve"> with many qualified developing country producers, </w:t>
      </w:r>
      <w:r w:rsidRPr="008C7F98">
        <w:rPr>
          <w:rStyle w:val="Emphasis"/>
          <w:highlight w:val="green"/>
        </w:rPr>
        <w:t>while China and Russia are widely sharing their vaccines</w:t>
      </w:r>
      <w:r w:rsidRPr="00EF4A91">
        <w:rPr>
          <w:rStyle w:val="Emphasis"/>
        </w:rPr>
        <w:t xml:space="preserve"> and have become the go-to for developing countries</w:t>
      </w:r>
      <w:r w:rsidRPr="00BE6068">
        <w:rPr>
          <w:sz w:val="14"/>
        </w:rPr>
        <w:t xml:space="preserve">. </w:t>
      </w:r>
      <w:r w:rsidRPr="008C7F98">
        <w:rPr>
          <w:rStyle w:val="Emphasis"/>
          <w:highlight w:val="green"/>
        </w:rPr>
        <w:t>Pharma’s claims that developing nation</w:t>
      </w:r>
      <w:r w:rsidRPr="00EF4A91">
        <w:rPr>
          <w:rStyle w:val="Emphasis"/>
        </w:rPr>
        <w:t xml:space="preserve"> firms </w:t>
      </w:r>
      <w:r w:rsidRPr="008C7F98">
        <w:rPr>
          <w:rStyle w:val="Emphasis"/>
          <w:highlight w:val="green"/>
        </w:rPr>
        <w:t>don’t have technical knowledge or skills to produce vaccines</w:t>
      </w:r>
      <w:r w:rsidRPr="00EF4A91">
        <w:rPr>
          <w:rStyle w:val="Emphasis"/>
        </w:rPr>
        <w:t xml:space="preserve"> based on these new technologies </w:t>
      </w:r>
      <w:r w:rsidRPr="008C7F98">
        <w:rPr>
          <w:rStyle w:val="Emphasis"/>
          <w:highlight w:val="green"/>
        </w:rPr>
        <w:t>is wrong and racist</w:t>
      </w:r>
      <w:r w:rsidRPr="00BE6068">
        <w:rPr>
          <w:sz w:val="14"/>
        </w:rPr>
        <w:t xml:space="preserve">. </w:t>
      </w:r>
      <w:r w:rsidRPr="008C7F98">
        <w:rPr>
          <w:rStyle w:val="StyleUnderline"/>
          <w:highlight w:val="green"/>
        </w:rPr>
        <w:t>Global South firms</w:t>
      </w:r>
      <w:r w:rsidRPr="00EF4A91">
        <w:rPr>
          <w:rStyle w:val="StyleUnderline"/>
        </w:rPr>
        <w:t xml:space="preserve"> obviously </w:t>
      </w:r>
      <w:r w:rsidRPr="008C7F98">
        <w:rPr>
          <w:rStyle w:val="StyleUnderline"/>
          <w:highlight w:val="green"/>
        </w:rPr>
        <w:t>can make COVID</w:t>
      </w:r>
      <w:r w:rsidRPr="00EF4A91">
        <w:rPr>
          <w:rStyle w:val="StyleUnderline"/>
        </w:rPr>
        <w:t>-</w:t>
      </w:r>
      <w:r w:rsidRPr="008C7F98">
        <w:rPr>
          <w:rStyle w:val="StyleUnderline"/>
          <w:highlight w:val="green"/>
        </w:rPr>
        <w:t>19 vaccines</w:t>
      </w:r>
      <w:r w:rsidRPr="00EF4A91">
        <w:rPr>
          <w:rStyle w:val="StyleUnderline"/>
        </w:rPr>
        <w:t>, because they ARE right now</w:t>
      </w:r>
      <w:r w:rsidRPr="00BE6068">
        <w:rPr>
          <w:sz w:val="14"/>
        </w:rPr>
        <w:t xml:space="preserve">. But only under contract if originators allow it and with originators retaining control over how much is made and where it can be sold and at what price. For instance, J&amp;J decided that 91% of vaccines that South African firm Aspen contract manufactures must be sold in the EU. Only 9% can be sold in South Africa. </w:t>
      </w:r>
      <w:r w:rsidRPr="00EF4A91">
        <w:rPr>
          <w:rStyle w:val="Emphasis"/>
        </w:rPr>
        <w:t>The only way to control COVID-19 is to build global production capacity: That is why more than 100 WTO member nations now support a waiver.</w:t>
      </w:r>
      <w:r w:rsidRPr="00BE6068">
        <w:rPr>
          <w:sz w:val="14"/>
        </w:rPr>
        <w:t xml:space="preserve"> The Trump administration led the EU, UK, Australia, Switzerland, and a handful of other nations to block negotiations on the proposal. The anti</w:t>
      </w:r>
      <w:r w:rsidRPr="00EF4A91">
        <w:rPr>
          <w:rStyle w:val="StyleUnderline"/>
        </w:rPr>
        <w:t>-waiver nations are among the few with enough advanced vaccine purchases to fully cover their populations and even more.</w:t>
      </w:r>
      <w:r w:rsidRPr="00BE6068">
        <w:rPr>
          <w:sz w:val="14"/>
        </w:rPr>
        <w:t xml:space="preserve"> The nations seeking the waiver are among the many worldwide that have no or limited vaccine supplies and that, under current production trends, are not expected to be able to vaccinate their populations until 2022-2024, if ever. Meanwhile, </w:t>
      </w:r>
      <w:r w:rsidRPr="00EF4A91">
        <w:rPr>
          <w:rStyle w:val="Emphasis"/>
        </w:rPr>
        <w:t>Chinese Sinovac and Sinopharm vaccines and Russia’s Sputnik-5 vaccine are becoming the go-to options for countries around the developing world</w:t>
      </w:r>
      <w:r w:rsidRPr="00BE6068">
        <w:rPr>
          <w:sz w:val="14"/>
        </w:rPr>
        <w:t xml:space="preserve">. The Chinese and Russian companies, probably compelled by their governments, have engaged in significant tech and know-how transfer and partnerships with firms all over the world. </w:t>
      </w:r>
      <w:r w:rsidRPr="00EF4A91">
        <w:rPr>
          <w:rStyle w:val="StyleUnderline"/>
        </w:rPr>
        <w:t>But this is not an optimal solution, even just from a global health perspective</w:t>
      </w:r>
      <w:r w:rsidRPr="00BE6068">
        <w:rPr>
          <w:sz w:val="14"/>
        </w:rPr>
        <w:t>. Recently, a top Chinese official admitted that vaccines developed in China have low levels of effectiveness against the disease, which means that the millions of people being inoculated with them could still contract the virus with the associated risks of generating variants that could make their way to the United States.</w:t>
      </w:r>
    </w:p>
    <w:p w14:paraId="1043B95C" w14:textId="77777777" w:rsidR="00306E26" w:rsidRPr="00B879A5" w:rsidRDefault="00306E26" w:rsidP="00306E26">
      <w:pPr>
        <w:rPr>
          <w:sz w:val="14"/>
        </w:rPr>
      </w:pPr>
      <w:r w:rsidRPr="008C7F98">
        <w:rPr>
          <w:rStyle w:val="Emphasis"/>
          <w:highlight w:val="green"/>
        </w:rPr>
        <w:t>Around the world</w:t>
      </w:r>
      <w:r w:rsidRPr="00EF4A91">
        <w:rPr>
          <w:rStyle w:val="Emphasis"/>
        </w:rPr>
        <w:t xml:space="preserve">, </w:t>
      </w:r>
      <w:r w:rsidRPr="008C7F98">
        <w:rPr>
          <w:rStyle w:val="Emphasis"/>
          <w:highlight w:val="green"/>
        </w:rPr>
        <w:t xml:space="preserve">there is </w:t>
      </w:r>
      <w:r w:rsidRPr="008C7F98">
        <w:rPr>
          <w:rStyle w:val="Emphasis"/>
        </w:rPr>
        <w:t xml:space="preserve">growing </w:t>
      </w:r>
      <w:r w:rsidRPr="008C7F98">
        <w:rPr>
          <w:rStyle w:val="Emphasis"/>
          <w:highlight w:val="green"/>
        </w:rPr>
        <w:t>fury about grotesque vaccine inequities</w:t>
      </w:r>
      <w:r w:rsidRPr="00EF4A91">
        <w:rPr>
          <w:rStyle w:val="Emphasis"/>
        </w:rPr>
        <w:t xml:space="preserve"> between and within countries target with geopolitical implications </w:t>
      </w:r>
      <w:r w:rsidRPr="008C7F98">
        <w:rPr>
          <w:rStyle w:val="Emphasis"/>
          <w:highlight w:val="green"/>
        </w:rPr>
        <w:t>as China and Russia engage in “vaccine diplomacy”</w:t>
      </w:r>
      <w:r w:rsidRPr="00EF4A91">
        <w:rPr>
          <w:rStyle w:val="Emphasis"/>
        </w:rPr>
        <w:t xml:space="preserve"> and widely share technology </w:t>
      </w:r>
      <w:r w:rsidRPr="008C7F98">
        <w:rPr>
          <w:rStyle w:val="Emphasis"/>
          <w:highlight w:val="green"/>
        </w:rPr>
        <w:t>while U.S. firms refuse</w:t>
      </w:r>
      <w:r w:rsidRPr="00EF4A91">
        <w:rPr>
          <w:rStyle w:val="Emphasis"/>
        </w:rPr>
        <w:t xml:space="preserve"> and the U.S. government blocks 100 nations’ efforts to help themselves</w:t>
      </w:r>
      <w:r w:rsidRPr="00BE6068">
        <w:rPr>
          <w:sz w:val="14"/>
        </w:rPr>
        <w:t xml:space="preserve">. </w:t>
      </w:r>
      <w:r w:rsidRPr="008C7F98">
        <w:rPr>
          <w:rStyle w:val="Emphasis"/>
          <w:highlight w:val="green"/>
        </w:rPr>
        <w:t>This</w:t>
      </w:r>
      <w:r w:rsidRPr="00EF4A91">
        <w:rPr>
          <w:rStyle w:val="Emphasis"/>
        </w:rPr>
        <w:t xml:space="preserve"> scenario </w:t>
      </w:r>
      <w:r w:rsidRPr="008C7F98">
        <w:rPr>
          <w:rStyle w:val="Emphasis"/>
          <w:highlight w:val="green"/>
        </w:rPr>
        <w:t>fuels an anti-democratic, anti-West narrative</w:t>
      </w:r>
      <w:r w:rsidRPr="00EF4A91">
        <w:rPr>
          <w:rStyle w:val="Emphasis"/>
        </w:rPr>
        <w:t xml:space="preserve"> from authoritarian governments framed on greed, nationalism and human rights abuses of a U.S. government putting pharma corporations ahead of the lives and livelihoods of billions of people</w:t>
      </w:r>
      <w:r w:rsidRPr="00BE6068">
        <w:rPr>
          <w:sz w:val="14"/>
        </w:rPr>
        <w:t xml:space="preserve">. No matter that this is next-level cynical coming from China and Russia, </w:t>
      </w:r>
      <w:r w:rsidRPr="00EF4A91">
        <w:rPr>
          <w:rStyle w:val="StyleUnderline"/>
        </w:rPr>
        <w:t>it has powerful appeal in nations where Chinese and Russian vaccines are the only hope to be safe from COVID-19 and for economies to recover while the U.S. government is seen as actively blocking access to the COVID-19 vaccines and treatments that can now protect Americans</w:t>
      </w:r>
      <w:r w:rsidRPr="00BE6068">
        <w:rPr>
          <w:sz w:val="14"/>
        </w:rPr>
        <w:t>.</w:t>
      </w:r>
    </w:p>
    <w:p w14:paraId="112AADB4" w14:textId="77777777" w:rsidR="00306E26" w:rsidRDefault="00306E26" w:rsidP="00306E26">
      <w:pPr>
        <w:rPr>
          <w:rFonts w:asciiTheme="minorHAnsi" w:hAnsiTheme="minorHAnsi" w:cstheme="minorHAnsi"/>
        </w:rPr>
      </w:pPr>
    </w:p>
    <w:p w14:paraId="2D569D78" w14:textId="77777777" w:rsidR="00306E26" w:rsidRDefault="00306E26" w:rsidP="00306E26"/>
    <w:p w14:paraId="6EE3DE95" w14:textId="77777777" w:rsidR="00306E26" w:rsidRDefault="00306E26" w:rsidP="00306E26"/>
    <w:p w14:paraId="36DED9BD" w14:textId="77777777" w:rsidR="00306E26" w:rsidRDefault="00306E26" w:rsidP="00306E26">
      <w:pPr>
        <w:pStyle w:val="Heading3"/>
      </w:pPr>
      <w:r>
        <w:t>FW</w:t>
      </w:r>
    </w:p>
    <w:p w14:paraId="1E53F8CF" w14:textId="77777777" w:rsidR="00306E26" w:rsidRDefault="00306E26" w:rsidP="00306E26"/>
    <w:p w14:paraId="167CEC2D" w14:textId="77777777" w:rsidR="00306E26" w:rsidRPr="006C4666" w:rsidRDefault="00306E26" w:rsidP="00306E26">
      <w:pPr>
        <w:pStyle w:val="Heading4"/>
        <w:rPr>
          <w:rFonts w:cstheme="minorHAnsi"/>
        </w:rPr>
      </w:pPr>
      <w:r w:rsidRPr="006C4666">
        <w:rPr>
          <w:rFonts w:cstheme="minorHAnsi"/>
        </w:rPr>
        <w:t xml:space="preserve">The standard is maximizing expected wellbeing. </w:t>
      </w:r>
    </w:p>
    <w:p w14:paraId="517D3F0E" w14:textId="77777777" w:rsidR="00306E26" w:rsidRPr="006C4666" w:rsidRDefault="00306E26" w:rsidP="00306E26">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4CE8EB94" w14:textId="77777777" w:rsidR="00306E26" w:rsidRPr="006C4666" w:rsidRDefault="00306E26" w:rsidP="00306E26">
      <w:pPr>
        <w:pStyle w:val="Heading4"/>
        <w:rPr>
          <w:rFonts w:cstheme="minorHAnsi"/>
        </w:rPr>
      </w:pPr>
      <w:r w:rsidRPr="006C4666">
        <w:rPr>
          <w:rFonts w:cstheme="minorHAnsi"/>
        </w:rPr>
        <w:t>1] Actor specificity:</w:t>
      </w:r>
    </w:p>
    <w:p w14:paraId="1EA27166" w14:textId="77777777" w:rsidR="00306E26" w:rsidRPr="006C4666" w:rsidRDefault="00306E26" w:rsidP="00306E26">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58E5075B" w14:textId="77777777" w:rsidR="00306E26" w:rsidRPr="006C4666" w:rsidRDefault="00306E26" w:rsidP="00306E26">
      <w:pPr>
        <w:rPr>
          <w:rFonts w:cstheme="minorHAnsi"/>
        </w:rPr>
      </w:pPr>
    </w:p>
    <w:p w14:paraId="65581BD4" w14:textId="77777777" w:rsidR="00306E26" w:rsidRPr="006C4666" w:rsidRDefault="00306E26" w:rsidP="00306E26">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003071D4" w14:textId="77777777" w:rsidR="00306E26" w:rsidRPr="006C4666" w:rsidRDefault="00306E26" w:rsidP="00306E26">
      <w:pPr>
        <w:rPr>
          <w:rFonts w:cstheme="minorHAnsi"/>
        </w:rPr>
      </w:pPr>
    </w:p>
    <w:p w14:paraId="5D8B9560" w14:textId="77777777" w:rsidR="00306E26" w:rsidRPr="006C4666" w:rsidRDefault="00306E26" w:rsidP="00306E26">
      <w:pPr>
        <w:pStyle w:val="Heading4"/>
        <w:rPr>
          <w:rFonts w:cstheme="minorHAnsi"/>
        </w:rPr>
      </w:pPr>
      <w:bookmarkStart w:id="2" w:name="_Hlk23524651"/>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4EEE6907" w14:textId="77777777" w:rsidR="00306E26" w:rsidRPr="006C4666" w:rsidRDefault="00306E26" w:rsidP="00306E26">
      <w:pPr>
        <w:rPr>
          <w:rFonts w:cstheme="minorHAnsi"/>
        </w:rPr>
      </w:pPr>
    </w:p>
    <w:p w14:paraId="2B402203" w14:textId="77777777" w:rsidR="00306E26" w:rsidRPr="006C4666" w:rsidRDefault="00306E26" w:rsidP="00306E26">
      <w:pPr>
        <w:pStyle w:val="Heading4"/>
        <w:rPr>
          <w:rFonts w:cstheme="minorHAnsi"/>
        </w:rPr>
      </w:pPr>
      <w:r>
        <w:rPr>
          <w:rFonts w:cstheme="minorHAnsi"/>
        </w:rPr>
        <w:t>4</w:t>
      </w:r>
      <w:r w:rsidRPr="006C4666">
        <w:rPr>
          <w:rFonts w:cstheme="minorHAnsi"/>
        </w:rPr>
        <w:t>]</w:t>
      </w:r>
      <w:bookmarkEnd w:id="2"/>
      <w:r w:rsidRPr="009D39F1">
        <w:rPr>
          <w:rFonts w:cstheme="minorHAnsi"/>
        </w:rPr>
        <w:t xml:space="preserve"> </w:t>
      </w:r>
      <w:r w:rsidRPr="006C4666">
        <w:rPr>
          <w:rFonts w:cstheme="minorHAnsi"/>
        </w:rPr>
        <w:t>Extinction comes first!</w:t>
      </w:r>
    </w:p>
    <w:p w14:paraId="56659937" w14:textId="77777777" w:rsidR="00306E26" w:rsidRPr="006C4666" w:rsidRDefault="00306E26" w:rsidP="00306E26">
      <w:pPr>
        <w:rPr>
          <w:rFonts w:cstheme="minorHAnsi"/>
        </w:rPr>
      </w:pPr>
      <w:r w:rsidRPr="006C4666">
        <w:rPr>
          <w:rStyle w:val="Style13ptBold"/>
          <w:rFonts w:cstheme="minorHAnsi"/>
        </w:rPr>
        <w:t>Pummer 15</w:t>
      </w:r>
      <w:r w:rsidRPr="006C4666">
        <w:rPr>
          <w:rFonts w:cstheme="minorHAnsi"/>
        </w:rPr>
        <w:t xml:space="preserve"> [Theron, Junior Research Fellow in Philosophy at St. Anne's College, University of Oxford. “Moral Agreement on Saving the World” Practical Ethics, University of Oxford. May 18, 2015] AT</w:t>
      </w:r>
    </w:p>
    <w:p w14:paraId="12B3C1CD" w14:textId="77777777" w:rsidR="00306E26" w:rsidRPr="006C4666" w:rsidRDefault="00306E26" w:rsidP="00306E26">
      <w:pPr>
        <w:rPr>
          <w:rFonts w:cstheme="minorHAnsi"/>
        </w:rPr>
      </w:pPr>
      <w:r w:rsidRPr="006C4666">
        <w:rPr>
          <w:rStyle w:val="StyleUnderline"/>
          <w:rFonts w:cstheme="minorHAnsi"/>
        </w:rPr>
        <w:t>There appears to be lot of disagreement in moral philosophy. Whether these many apparent disagreements are deep and irresolvable, I believe there is at least one thing it is reasonable to agree on right now</w:t>
      </w:r>
      <w:r w:rsidRPr="006C4666">
        <w:rPr>
          <w:rFonts w:cstheme="minorHAnsi"/>
        </w:rPr>
        <w:t>, whatever general moral view we adopt</w:t>
      </w:r>
      <w:r w:rsidRPr="006C4666">
        <w:rPr>
          <w:rStyle w:val="StyleUnderline"/>
          <w:rFonts w:cstheme="minorHAnsi"/>
        </w:rPr>
        <w:t>: that it is very important to reduce the risk that all intelligent beings on this planet are eliminated by an enormous catastrophe, such as a nuclear war.</w:t>
      </w:r>
      <w:r w:rsidRPr="006C4666">
        <w:rPr>
          <w:rFonts w:cstheme="minorHAnsi"/>
        </w:rPr>
        <w:t xml:space="preserve"> How we might in fact try to reduce such existential risks is discussed elsewhere. My claim here is only that </w:t>
      </w:r>
      <w:r w:rsidRPr="006C4666">
        <w:rPr>
          <w:rStyle w:val="StyleUnderline"/>
          <w:rFonts w:cstheme="minorHAnsi"/>
        </w:rPr>
        <w:t xml:space="preserve">we – whether we’re consequentialists, deontologists, or virtue ethicists – should all agree that we should try to save the world. </w:t>
      </w:r>
      <w:r w:rsidRPr="006C4666">
        <w:rPr>
          <w:rFonts w:cstheme="minorHAnsi"/>
        </w:rPr>
        <w:t xml:space="preserve">According to consequentialism, we should maximize the good, where this is taken to be the goodness, from an impartial perspective, of outcomes. </w:t>
      </w:r>
      <w:r w:rsidRPr="006C4666">
        <w:rPr>
          <w:rStyle w:val="StyleUnderline"/>
          <w:rFonts w:cstheme="minorHAnsi"/>
        </w:rPr>
        <w:t>Clearly one thing that makes an outcome good is that the people in it are doing well. There is little disagreement here.</w:t>
      </w:r>
      <w:r w:rsidRPr="006C4666">
        <w:rPr>
          <w:rFonts w:cstheme="minorHAnsi"/>
        </w:rPr>
        <w:t xml:space="preserve"> If the happiness or well-being of possible future people is just as important as that of people who already exist, and if they would have good lives, it is not hard to see how</w:t>
      </w:r>
      <w:r w:rsidRPr="006C4666">
        <w:rPr>
          <w:rStyle w:val="StyleUnderline"/>
          <w:rFonts w:cstheme="minorHAnsi"/>
        </w:rPr>
        <w:t xml:space="preserve"> </w:t>
      </w:r>
      <w:r w:rsidRPr="00961293">
        <w:rPr>
          <w:rStyle w:val="StyleUnderline"/>
          <w:rFonts w:cstheme="minorHAnsi"/>
          <w:highlight w:val="green"/>
        </w:rPr>
        <w:t xml:space="preserve">reducing existential risk is </w:t>
      </w:r>
      <w:r w:rsidRPr="006C4666">
        <w:rPr>
          <w:rStyle w:val="StyleUnderline"/>
          <w:rFonts w:cstheme="minorHAnsi"/>
        </w:rPr>
        <w:t xml:space="preserve">easily </w:t>
      </w:r>
      <w:r w:rsidRPr="00961293">
        <w:rPr>
          <w:rStyle w:val="StyleUnderline"/>
          <w:rFonts w:cstheme="minorHAnsi"/>
          <w:highlight w:val="green"/>
        </w:rPr>
        <w:t>the most important thing in the whole world.</w:t>
      </w:r>
      <w:r w:rsidRPr="006C4666">
        <w:rPr>
          <w:rStyle w:val="StyleUnderline"/>
          <w:rFonts w:cstheme="minorHAnsi"/>
        </w:rPr>
        <w:t xml:space="preserve"> This is for the familiar reason that there are </w:t>
      </w:r>
      <w:r w:rsidRPr="00961293">
        <w:rPr>
          <w:rStyle w:val="StyleUnderline"/>
          <w:rFonts w:cstheme="minorHAnsi"/>
          <w:highlight w:val="green"/>
        </w:rPr>
        <w:t xml:space="preserve">so many people </w:t>
      </w:r>
      <w:r w:rsidRPr="006C4666">
        <w:rPr>
          <w:rStyle w:val="StyleUnderline"/>
          <w:rFonts w:cstheme="minorHAnsi"/>
        </w:rPr>
        <w:t xml:space="preserve">who </w:t>
      </w:r>
      <w:r w:rsidRPr="00961293">
        <w:rPr>
          <w:rStyle w:val="StyleUnderline"/>
          <w:rFonts w:cstheme="minorHAnsi"/>
          <w:highlight w:val="green"/>
        </w:rPr>
        <w:t>could exist in the future</w:t>
      </w:r>
      <w:r w:rsidRPr="006C4666">
        <w:rPr>
          <w:rStyle w:val="StyleUnderline"/>
          <w:rFonts w:cstheme="minorHAnsi"/>
        </w:rPr>
        <w:t xml:space="preserve"> – there are </w:t>
      </w:r>
      <w:r w:rsidRPr="00961293">
        <w:rPr>
          <w:rStyle w:val="StyleUnderline"/>
          <w:rFonts w:cstheme="minorHAnsi"/>
          <w:highlight w:val="green"/>
        </w:rPr>
        <w:t>trillions upon trillions</w:t>
      </w:r>
      <w:r w:rsidRPr="006C4666">
        <w:rPr>
          <w:rStyle w:val="StyleUnderline"/>
          <w:rFonts w:cstheme="minorHAnsi"/>
        </w:rPr>
        <w:t xml:space="preserve">… upon trillions. There are so many possible future people that </w:t>
      </w:r>
      <w:r w:rsidRPr="00961293">
        <w:rPr>
          <w:rStyle w:val="StyleUnderline"/>
          <w:rFonts w:cstheme="minorHAnsi"/>
          <w:highlight w:val="green"/>
        </w:rPr>
        <w:t>reducing existential risk is</w:t>
      </w:r>
      <w:r w:rsidRPr="006C4666">
        <w:rPr>
          <w:rStyle w:val="StyleUnderline"/>
          <w:rFonts w:cstheme="minorHAnsi"/>
        </w:rPr>
        <w:t xml:space="preserve"> arguably </w:t>
      </w:r>
      <w:r w:rsidRPr="00961293">
        <w:rPr>
          <w:rStyle w:val="StyleUnderline"/>
          <w:rFonts w:cstheme="minorHAnsi"/>
          <w:highlight w:val="green"/>
        </w:rPr>
        <w:t>the most important</w:t>
      </w:r>
      <w:r w:rsidRPr="006C4666">
        <w:rPr>
          <w:rStyle w:val="StyleUnderline"/>
          <w:rFonts w:cstheme="minorHAnsi"/>
        </w:rPr>
        <w:t xml:space="preserve"> thing in the world, </w:t>
      </w:r>
      <w:r w:rsidRPr="00961293">
        <w:rPr>
          <w:rStyle w:val="StyleUnderline"/>
          <w:rFonts w:cstheme="minorHAnsi"/>
          <w:highlight w:val="green"/>
        </w:rPr>
        <w:t xml:space="preserve">even if the well-being of these possible people were given only 0.001% as much weight </w:t>
      </w:r>
      <w:r w:rsidRPr="006C4666">
        <w:rPr>
          <w:rStyle w:val="StyleUnderline"/>
          <w:rFonts w:cstheme="minorHAnsi"/>
        </w:rPr>
        <w:t>as that of existing people.</w:t>
      </w:r>
      <w:r w:rsidRPr="006C4666">
        <w:rPr>
          <w:rFonts w:cstheme="minorHAnsi"/>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6C4666">
        <w:rPr>
          <w:rStyle w:val="StyleUnderline"/>
          <w:rFonts w:cstheme="min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6C4666">
        <w:rPr>
          <w:rStyle w:val="Emphasis"/>
          <w:rFonts w:cstheme="minorHAnsi"/>
        </w:rPr>
        <w:t>that is a huge mistake.</w:t>
      </w:r>
      <w:r w:rsidRPr="006C4666">
        <w:rPr>
          <w:rFonts w:cstheme="minorHAnsi"/>
        </w:rPr>
        <w:t xml:space="preserve"> </w:t>
      </w:r>
      <w:r w:rsidRPr="006C4666">
        <w:rPr>
          <w:rStyle w:val="StyleUnderline"/>
          <w:rFonts w:cstheme="minorHAnsi"/>
        </w:rPr>
        <w:t xml:space="preserve">Non-consequentialism is the view that there’s more that determines rightness than the goodness of consequences or outcomes; </w:t>
      </w:r>
      <w:r w:rsidRPr="006C4666">
        <w:rPr>
          <w:rStyle w:val="Emphasis"/>
          <w:rFonts w:cstheme="minorHAnsi"/>
        </w:rPr>
        <w:t>it is not the view that the latter don’t matter</w:t>
      </w:r>
      <w:r w:rsidRPr="006C4666">
        <w:rPr>
          <w:rStyle w:val="StyleUnderline"/>
          <w:rFonts w:cstheme="minorHAnsi"/>
        </w:rPr>
        <w:t>.</w:t>
      </w:r>
      <w:r w:rsidRPr="006C4666">
        <w:rPr>
          <w:rFonts w:cstheme="minorHAnsi"/>
        </w:rPr>
        <w:t xml:space="preserve"> Even John Rawls wrote, “</w:t>
      </w:r>
      <w:r w:rsidRPr="006C4666">
        <w:rPr>
          <w:rStyle w:val="StyleUnderline"/>
          <w:rFonts w:cstheme="minorHAnsi"/>
        </w:rPr>
        <w:t>All ethical doctrines worth our attention take consequences into account in judging rightness. One which did not would simply be irrational, crazy.</w:t>
      </w:r>
      <w:r w:rsidRPr="006C4666">
        <w:rPr>
          <w:rFonts w:cstheme="minorHAnsi"/>
        </w:rPr>
        <w:t xml:space="preserve">” </w:t>
      </w:r>
      <w:r w:rsidRPr="006C4666">
        <w:rPr>
          <w:rStyle w:val="Emphasis"/>
          <w:rFonts w:cstheme="minorHAnsi"/>
        </w:rPr>
        <w:t>Minimally plausible versions of deontology and virtue ethics must be concerned in part with promoting the good</w:t>
      </w:r>
      <w:r w:rsidRPr="006C4666">
        <w:rPr>
          <w:rStyle w:val="StyleUnderline"/>
          <w:rFonts w:cstheme="minorHAnsi"/>
        </w:rPr>
        <w:t>, from an impartial point of view.</w:t>
      </w:r>
      <w:r w:rsidRPr="006C4666">
        <w:rPr>
          <w:rFonts w:cstheme="minorHAnsi"/>
        </w:rPr>
        <w:t xml:space="preserve"> </w:t>
      </w:r>
      <w:r w:rsidRPr="006C4666">
        <w:rPr>
          <w:rStyle w:val="StyleUnderline"/>
          <w:rFonts w:cstheme="minorHAnsi"/>
        </w:rPr>
        <w:t>They’d thus imply very strong reasons to reduce existential risk</w:t>
      </w:r>
      <w:r w:rsidRPr="006C4666">
        <w:rPr>
          <w:rFonts w:cstheme="minorHAnsi"/>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6C4666">
        <w:rPr>
          <w:rStyle w:val="StyleUnderline"/>
          <w:rFonts w:cstheme="minorHAnsi"/>
        </w:rPr>
        <w:t>Even egoism, the view that each agent should maximize her own good, might imply strong reasons to reduce existential risk.</w:t>
      </w:r>
      <w:r w:rsidRPr="006C4666">
        <w:rPr>
          <w:rFonts w:cstheme="minorHAnsi"/>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6C4666">
        <w:rPr>
          <w:rStyle w:val="StyleUnderline"/>
          <w:rFonts w:cstheme="minorHAnsi"/>
        </w:rPr>
        <w:t>To be minimally plausible, egoism will need to be paired with a more sophisticated account of well-being.</w:t>
      </w:r>
      <w:r w:rsidRPr="006C4666">
        <w:rPr>
          <w:rFonts w:cstheme="minorHAnsi"/>
        </w:rPr>
        <w:t xml:space="preserve"> To see this, it is enough to consider, as Plato did, the possibility of a ring of invisibility – </w:t>
      </w:r>
      <w:r w:rsidRPr="006C4666">
        <w:rPr>
          <w:rStyle w:val="StyleUnderline"/>
          <w:rFonts w:cstheme="min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C4666">
        <w:rPr>
          <w:rFonts w:cstheme="minorHAnsi"/>
        </w:rPr>
        <w:t xml:space="preserve">, in some robust way, where this would to a significant extent be a function of other-regarding concerns (see chapter 12 of this classic intro to ethics). But </w:t>
      </w:r>
      <w:r w:rsidRPr="006C4666">
        <w:rPr>
          <w:rStyle w:val="StyleUnderline"/>
          <w:rFonts w:cstheme="minorHAnsi"/>
        </w:rPr>
        <w:t>once these elements are included, we can (roughly, as above) argue that this sort of egoism will imply strong reasons to reduce existential risk.</w:t>
      </w:r>
      <w:r w:rsidRPr="006C4666">
        <w:rPr>
          <w:rFonts w:cstheme="minorHAnsi"/>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961293">
        <w:rPr>
          <w:rStyle w:val="Emphasis"/>
          <w:rFonts w:cstheme="minorHAnsi"/>
          <w:highlight w:val="green"/>
        </w:rPr>
        <w:t>We should also take into account moral uncertainty.</w:t>
      </w:r>
      <w:r w:rsidRPr="006C4666">
        <w:rPr>
          <w:rFonts w:cstheme="minorHAnsi"/>
        </w:rPr>
        <w:t xml:space="preserve"> </w:t>
      </w:r>
      <w:r w:rsidRPr="006C4666">
        <w:rPr>
          <w:rStyle w:val="StyleUnderline"/>
          <w:rFonts w:cstheme="minorHAnsi"/>
        </w:rPr>
        <w:t>What is it reasonable for one to do, when one is uncertain not (only) about the empirical facts, but also about the moral facts?</w:t>
      </w:r>
      <w:r w:rsidRPr="006C4666">
        <w:rPr>
          <w:rFonts w:cstheme="minorHAnsi"/>
        </w:rPr>
        <w:t xml:space="preserve"> I’ve just argued that </w:t>
      </w:r>
      <w:r w:rsidRPr="006C4666">
        <w:rPr>
          <w:rStyle w:val="StyleUnderline"/>
          <w:rFonts w:cstheme="minorHAnsi"/>
        </w:rPr>
        <w:t>there’s agreement among minimally plausible ethical views that we have strong reason to reduce existential risk – not only consequentialists, but also deontologists, virtue ethicists, and sophisticated egoists should agree.</w:t>
      </w:r>
      <w:r w:rsidRPr="006C4666">
        <w:rPr>
          <w:rFonts w:cstheme="minorHAnsi"/>
        </w:rPr>
        <w:t xml:space="preserve"> But </w:t>
      </w:r>
      <w:r w:rsidRPr="006C4666">
        <w:rPr>
          <w:rStyle w:val="StyleUnderline"/>
          <w:rFonts w:cstheme="minorHAnsi"/>
        </w:rPr>
        <w:t xml:space="preserve">even those (hedonistic egoists) who disagree should have a significant level of confidence that they are mistaken, and that one of the above views is correct. Even if they were 90% sure that their view is the correct one </w:t>
      </w:r>
      <w:r w:rsidRPr="006C4666">
        <w:rPr>
          <w:rFonts w:cstheme="minorHAnsi"/>
        </w:rPr>
        <w:t xml:space="preserve">(and 10% sure that one of these other ones is correct), </w:t>
      </w:r>
      <w:r w:rsidRPr="006C4666">
        <w:rPr>
          <w:rStyle w:val="StyleUnderline"/>
          <w:rFonts w:cstheme="minorHAnsi"/>
        </w:rPr>
        <w:t>they would have pretty strong reason, from the standpoint of moral uncertainty, to reduce existential risk.</w:t>
      </w:r>
      <w:r w:rsidRPr="006C4666">
        <w:rPr>
          <w:rFonts w:cstheme="minorHAnsi"/>
        </w:rPr>
        <w:t xml:space="preserve"> Perhaps most disturbingly still, </w:t>
      </w:r>
      <w:r w:rsidRPr="00961293">
        <w:rPr>
          <w:rStyle w:val="StyleUnderline"/>
          <w:rFonts w:cstheme="minorHAnsi"/>
          <w:highlight w:val="green"/>
        </w:rPr>
        <w:t xml:space="preserve">even if we are only 1% sure that </w:t>
      </w:r>
      <w:r w:rsidRPr="006C4666">
        <w:rPr>
          <w:rStyle w:val="StyleUnderline"/>
          <w:rFonts w:cstheme="minorHAnsi"/>
        </w:rPr>
        <w:t xml:space="preserve">the </w:t>
      </w:r>
      <w:r w:rsidRPr="00961293">
        <w:rPr>
          <w:rStyle w:val="StyleUnderline"/>
          <w:rFonts w:cstheme="minorHAnsi"/>
          <w:highlight w:val="green"/>
        </w:rPr>
        <w:t xml:space="preserve">well-being </w:t>
      </w:r>
      <w:r w:rsidRPr="006C4666">
        <w:rPr>
          <w:rStyle w:val="StyleUnderline"/>
          <w:rFonts w:cstheme="minorHAnsi"/>
        </w:rPr>
        <w:t xml:space="preserve">of possible future people </w:t>
      </w:r>
      <w:r w:rsidRPr="00961293">
        <w:rPr>
          <w:rStyle w:val="StyleUnderline"/>
          <w:rFonts w:cstheme="minorHAnsi"/>
          <w:highlight w:val="green"/>
        </w:rPr>
        <w:t xml:space="preserve">matters, </w:t>
      </w:r>
      <w:r w:rsidRPr="006C4666">
        <w:rPr>
          <w:rStyle w:val="StyleUnderline"/>
          <w:rFonts w:cstheme="minorHAnsi"/>
        </w:rPr>
        <w:t xml:space="preserve">it is at least arguable that, </w:t>
      </w:r>
      <w:r w:rsidRPr="00961293">
        <w:rPr>
          <w:rStyle w:val="StyleUnderline"/>
          <w:rFonts w:cstheme="minorHAnsi"/>
          <w:highlight w:val="green"/>
        </w:rPr>
        <w:t xml:space="preserve">from </w:t>
      </w:r>
      <w:r w:rsidRPr="006C4666">
        <w:rPr>
          <w:rStyle w:val="StyleUnderline"/>
          <w:rFonts w:cstheme="minorHAnsi"/>
        </w:rPr>
        <w:t xml:space="preserve">the standpoint of </w:t>
      </w:r>
      <w:r w:rsidRPr="00961293">
        <w:rPr>
          <w:rStyle w:val="StyleUnderline"/>
          <w:rFonts w:cstheme="minorHAnsi"/>
          <w:highlight w:val="green"/>
        </w:rPr>
        <w:t>moral uncertainty, reducing existential risk is the most important thing in the world.</w:t>
      </w:r>
      <w:r w:rsidRPr="006C4666">
        <w:rPr>
          <w:rFonts w:cstheme="minorHAnsi"/>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6C4666">
        <w:rPr>
          <w:rStyle w:val="StyleUnderline"/>
          <w:rFonts w:cstheme="minorHAnsi"/>
        </w:rPr>
        <w:t>It is enough for my claim that there is moral agreement in the relevant sense if</w:t>
      </w:r>
      <w:r w:rsidRPr="006C4666">
        <w:rPr>
          <w:rFonts w:cstheme="minorHAnsi"/>
        </w:rPr>
        <w:t xml:space="preserve">, at least given certain empirical claims about what future lives would most likely be like, </w:t>
      </w:r>
      <w:r w:rsidRPr="00961293">
        <w:rPr>
          <w:rStyle w:val="Emphasis"/>
          <w:rFonts w:cstheme="minorHAnsi"/>
          <w:highlight w:val="green"/>
        </w:rPr>
        <w:t xml:space="preserve">all minimally plausible moral views would converge </w:t>
      </w:r>
      <w:r w:rsidRPr="006C4666">
        <w:rPr>
          <w:rStyle w:val="Emphasis"/>
          <w:rFonts w:cstheme="minorHAnsi"/>
        </w:rPr>
        <w:t xml:space="preserve">on the conclusion </w:t>
      </w:r>
      <w:r w:rsidRPr="00961293">
        <w:rPr>
          <w:rStyle w:val="Emphasis"/>
          <w:rFonts w:cstheme="minorHAnsi"/>
          <w:highlight w:val="green"/>
        </w:rPr>
        <w:t>that we should try to save the world</w:t>
      </w:r>
      <w:r w:rsidRPr="00961293">
        <w:rPr>
          <w:rStyle w:val="StyleUnderline"/>
          <w:rFonts w:cstheme="minorHAnsi"/>
          <w:highlight w:val="green"/>
        </w:rPr>
        <w:t>.</w:t>
      </w:r>
      <w:r w:rsidRPr="006C4666">
        <w:rPr>
          <w:rFonts w:cstheme="minorHAnsi"/>
        </w:rPr>
        <w:t xml:space="preserve"> While there are some non-crazy </w:t>
      </w:r>
      <w:r w:rsidRPr="006C4666">
        <w:rPr>
          <w:rStyle w:val="StyleUnderline"/>
          <w:rFonts w:cstheme="minorHAnsi"/>
        </w:rPr>
        <w:t>views that place significantly greater moral weight on avoiding suffering than on promoting happiness</w:t>
      </w:r>
      <w:r w:rsidRPr="006C4666">
        <w:rPr>
          <w:rFonts w:cstheme="minorHAnsi"/>
        </w:rPr>
        <w:t xml:space="preserve">, for reasons others have offered (and for independent reasons I won’t get into here unless requested to), they nonetheless </w:t>
      </w:r>
      <w:r w:rsidRPr="006C4666">
        <w:rPr>
          <w:rStyle w:val="StyleUnderline"/>
          <w:rFonts w:cstheme="minorHAnsi"/>
        </w:rPr>
        <w:t>seem to be fairly implausible views.</w:t>
      </w:r>
      <w:r w:rsidRPr="006C4666">
        <w:rPr>
          <w:rFonts w:cstheme="minorHAnsi"/>
        </w:rPr>
        <w:t xml:space="preserve"> And </w:t>
      </w:r>
      <w:r w:rsidRPr="006C4666">
        <w:rPr>
          <w:rStyle w:val="StyleUnderline"/>
          <w:rFonts w:cstheme="min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C4666">
        <w:rPr>
          <w:rFonts w:cstheme="minorHAnsi"/>
        </w:rPr>
        <w:t xml:space="preserve"> Derek Parfit, whose work has emphasized future generations as well as agreement in ethics, described our situation clearly and accurately: “We live during the hinge of history. </w:t>
      </w:r>
      <w:r w:rsidRPr="006C4666">
        <w:rPr>
          <w:rStyle w:val="StyleUnderline"/>
          <w:rFonts w:cstheme="minorHAnsi"/>
        </w:rPr>
        <w:t xml:space="preserve">Given the scientific and technological discoveries of the last two centuries, the world has never changed as fast. </w:t>
      </w:r>
      <w:r w:rsidRPr="006C4666">
        <w:rPr>
          <w:rFonts w:cstheme="minorHAnsi"/>
        </w:rPr>
        <w:t xml:space="preserve">We shall soon have even greater powers to transform, not only our surroundings, but ourselves and our successors. </w:t>
      </w:r>
      <w:r w:rsidRPr="006C4666">
        <w:rPr>
          <w:rStyle w:val="StyleUnderline"/>
          <w:rFonts w:cstheme="minorHAnsi"/>
        </w:rPr>
        <w:t xml:space="preserve">If we act wisely in the next few centuries, humanity will survive its most dangerous and decisive period. </w:t>
      </w:r>
      <w:r w:rsidRPr="006C4666">
        <w:rPr>
          <w:rFonts w:cstheme="minorHAnsi"/>
        </w:rPr>
        <w:t xml:space="preserve">Our descendants could, if necessary, go elsewhere, spreading through this galaxy…. </w:t>
      </w:r>
      <w:r w:rsidRPr="006C4666">
        <w:rPr>
          <w:rStyle w:val="StyleUnderline"/>
          <w:rFonts w:cstheme="minorHAnsi"/>
        </w:rPr>
        <w:t>Our descendants might, I believe, make the further future very good. But that good future may also depend in part on us. If our selfish recklessness ends human history, we would be acting very wrongly.</w:t>
      </w:r>
      <w:r w:rsidRPr="006C4666">
        <w:rPr>
          <w:rFonts w:cstheme="minorHAnsi"/>
        </w:rPr>
        <w:t>” (From chapter 36 of On What Matters)</w:t>
      </w:r>
    </w:p>
    <w:p w14:paraId="151EA1C1" w14:textId="77777777" w:rsidR="00306E26" w:rsidRPr="009F258E" w:rsidRDefault="00306E26" w:rsidP="00306E26">
      <w:pPr>
        <w:pStyle w:val="Heading4"/>
        <w:rPr>
          <w:rFonts w:cstheme="minorHAnsi"/>
          <w:u w:val="single"/>
          <w:bdr w:val="single" w:sz="24" w:space="0" w:color="auto"/>
        </w:rPr>
      </w:pPr>
    </w:p>
    <w:p w14:paraId="5330192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306E26"/>
    <w:rsid w:val="000139A3"/>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06E26"/>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F7708"/>
  <w15:chartTrackingRefBased/>
  <w15:docId w15:val="{7308AC93-EBBA-467F-84A5-24282D38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6E26"/>
    <w:rPr>
      <w:rFonts w:ascii="Calibri" w:hAnsi="Calibri" w:cs="Calibri"/>
      <w:sz w:val="26"/>
    </w:rPr>
  </w:style>
  <w:style w:type="paragraph" w:styleId="Heading1">
    <w:name w:val="heading 1"/>
    <w:aliases w:val="Pocket"/>
    <w:basedOn w:val="Normal"/>
    <w:next w:val="Normal"/>
    <w:link w:val="Heading1Char"/>
    <w:qFormat/>
    <w:rsid w:val="00306E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6E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06E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306E26"/>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306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6E26"/>
  </w:style>
  <w:style w:type="character" w:customStyle="1" w:styleId="Heading1Char">
    <w:name w:val="Heading 1 Char"/>
    <w:aliases w:val="Pocket Char"/>
    <w:basedOn w:val="DefaultParagraphFont"/>
    <w:link w:val="Heading1"/>
    <w:rsid w:val="00306E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06E2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306E2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06E2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306E26"/>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06E26"/>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306E26"/>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306E26"/>
    <w:rPr>
      <w:color w:val="auto"/>
      <w:u w:val="none"/>
    </w:rPr>
  </w:style>
  <w:style w:type="character" w:styleId="FollowedHyperlink">
    <w:name w:val="FollowedHyperlink"/>
    <w:basedOn w:val="DefaultParagraphFont"/>
    <w:uiPriority w:val="99"/>
    <w:semiHidden/>
    <w:unhideWhenUsed/>
    <w:rsid w:val="00306E26"/>
    <w:rPr>
      <w:color w:val="auto"/>
      <w:u w:val="none"/>
    </w:rPr>
  </w:style>
  <w:style w:type="paragraph" w:customStyle="1" w:styleId="textbold">
    <w:name w:val="text bold"/>
    <w:basedOn w:val="Normal"/>
    <w:link w:val="Emphasis"/>
    <w:uiPriority w:val="7"/>
    <w:qFormat/>
    <w:rsid w:val="00306E2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306E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306E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www.nbcnews.com/news/world/russia-china-are-beating-u-s-vaccine-diplomacy-experts-say-n1262742" TargetMode="External"/><Relationship Id="rId18" Type="http://schemas.openxmlformats.org/officeDocument/2006/relationships/hyperlink" Target="https://scholarship.law.cornell.edu/cgi/viewcontent.cgi?article=4620&amp;context=cl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brookings.edu/blog/up-front/2021/06/03/why-intellectual-property-and-pandemics-dont-mix/"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citizen.org/article/dont-buy-pharmas-latest-distraction-a-temporary-wto-ip-waiver-for-covid-meds-would-not-hand-u-s-mrna-technology-to-china/" TargetMode="External"/><Relationship Id="rId17" Type="http://schemas.openxmlformats.org/officeDocument/2006/relationships/hyperlink" Target="https://www.uspto.gov/web/offices/ac/ido/oeip/taf/us_sta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rookings.edu/blog/up-front/2021/06/03/why-intellectual-property-and-pandemics-dont-mix/" TargetMode="External"/><Relationship Id="rId20" Type="http://schemas.openxmlformats.org/officeDocument/2006/relationships/hyperlink" Target="https://www.niskanencenter.org/wp-content/uploads/2019/09/LT_IPMisnomer-2-1.pdf"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hyperlink" Target="https://www.citizen.org/article/waiver-of-wto-protections-for-big-pharma-will-help-u-s-economic-recovery-and-boost-u-s-employment/" TargetMode="External"/><Relationship Id="rId5" Type="http://schemas.openxmlformats.org/officeDocument/2006/relationships/webSettings" Target="webSettings.xml"/><Relationship Id="rId15" Type="http://schemas.openxmlformats.org/officeDocument/2006/relationships/hyperlink" Target="https://www.sciencedirect.com/science/article/pii/S0048969717316431?via%3Dihub)//CHS" TargetMode="External"/><Relationship Id="rId23" Type="http://schemas.openxmlformats.org/officeDocument/2006/relationships/hyperlink" Target="https://jme.bmj.com/content/medethics/early/2021/07/06/medethics-2021-107555.full.pdf"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www.i-mak.org/wp-content/uploads/2018/08/I-MAK-Overpatented-Overpriced-Report.pdf"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www.foreignaffairs.com/articles/china/2018-10-15/beijings-nuclear-option%5d//recut" TargetMode="External"/><Relationship Id="rId22" Type="http://schemas.openxmlformats.org/officeDocument/2006/relationships/hyperlink" Target="https://www.nytimes.com/2021/05/17/opinion/europe-vaccines-commission.html?smid=tw-sh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10047</Words>
  <Characters>57272</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1</cp:revision>
  <dcterms:created xsi:type="dcterms:W3CDTF">2021-09-25T17:26:00Z</dcterms:created>
  <dcterms:modified xsi:type="dcterms:W3CDTF">2021-09-25T17:26:00Z</dcterms:modified>
</cp:coreProperties>
</file>