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ADB70" w14:textId="32D3B8B2" w:rsidR="00A95652" w:rsidRDefault="001B517E" w:rsidP="001B517E">
      <w:pPr>
        <w:pStyle w:val="Heading3"/>
      </w:pPr>
      <w:r>
        <w:t>1</w:t>
      </w:r>
    </w:p>
    <w:p w14:paraId="7F616099" w14:textId="52A5E7DA" w:rsidR="001B517E" w:rsidRDefault="001B517E" w:rsidP="001B517E"/>
    <w:p w14:paraId="0261A4B2" w14:textId="77777777" w:rsidR="005E649C" w:rsidRPr="002F5AEC" w:rsidRDefault="005E649C" w:rsidP="005E649C">
      <w:pPr>
        <w:pStyle w:val="Heading4"/>
        <w:rPr>
          <w:rFonts w:cs="Calibri"/>
        </w:rPr>
      </w:pPr>
      <w:proofErr w:type="spellStart"/>
      <w:r w:rsidRPr="002F5AEC">
        <w:rPr>
          <w:rFonts w:cs="Calibri"/>
        </w:rPr>
        <w:t>Interp</w:t>
      </w:r>
      <w:proofErr w:type="spellEnd"/>
      <w:r w:rsidRPr="002F5AEC">
        <w:rPr>
          <w:rFonts w:cs="Calibri"/>
        </w:rPr>
        <w:t xml:space="preserve"> - The letter “A” is an indefinite article that modifies “just government” – the resolution must be proven true in all instances, not one </w:t>
      </w:r>
      <w:proofErr w:type="gramStart"/>
      <w:r w:rsidRPr="002F5AEC">
        <w:rPr>
          <w:rFonts w:cs="Calibri"/>
        </w:rPr>
        <w:t>particular instance</w:t>
      </w:r>
      <w:proofErr w:type="gramEnd"/>
    </w:p>
    <w:p w14:paraId="76F7E30E" w14:textId="77777777" w:rsidR="005E649C" w:rsidRPr="002F5AEC" w:rsidRDefault="005E649C" w:rsidP="005E649C">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1ECE783E" w14:textId="77777777" w:rsidR="005E649C" w:rsidRPr="002F5AEC" w:rsidRDefault="005E649C" w:rsidP="005E649C">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proofErr w:type="gramStart"/>
      <w:r w:rsidRPr="002F5AEC">
        <w:rPr>
          <w:rStyle w:val="StyleUnderline"/>
        </w:rPr>
        <w:t>a and</w:t>
      </w:r>
      <w:proofErr w:type="gramEnd"/>
      <w:r w:rsidRPr="002F5AEC">
        <w:rPr>
          <w:rStyle w:val="StyleUnderline"/>
        </w:rPr>
        <w:t xml:space="preserve">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w:t>
      </w:r>
      <w:proofErr w:type="spellStart"/>
      <w:r w:rsidRPr="002F5AEC">
        <w:rPr>
          <w:sz w:val="16"/>
        </w:rPr>
        <w:t>CAUTION</w:t>
      </w:r>
      <w:proofErr w:type="spellEnd"/>
      <w:r w:rsidRPr="002F5AEC">
        <w:rPr>
          <w:sz w:val="16"/>
        </w:rPr>
        <w:t xml:space="preserve">! Even after you learn all the principles behind the use of these articles, you will find an abundance of situations </w:t>
      </w:r>
      <w:proofErr w:type="gramStart"/>
      <w:r w:rsidRPr="002F5AEC">
        <w:rPr>
          <w:sz w:val="16"/>
        </w:rPr>
        <w:t>where</w:t>
      </w:r>
      <w:proofErr w:type="gramEnd"/>
      <w:r w:rsidRPr="002F5AEC">
        <w:rPr>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2F5AEC">
        <w:rPr>
          <w:sz w:val="16"/>
        </w:rPr>
        <w:t>below..</w:t>
      </w:r>
      <w:proofErr w:type="gramEnd"/>
      <w:r w:rsidRPr="002F5AEC">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2F5AEC">
        <w:rPr>
          <w:sz w:val="16"/>
        </w:rPr>
        <w:t>an</w:t>
      </w:r>
      <w:proofErr w:type="gramEnd"/>
      <w:r w:rsidRPr="002F5AEC">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2F5AEC">
        <w:rPr>
          <w:sz w:val="16"/>
        </w:rPr>
        <w:t>an</w:t>
      </w:r>
      <w:proofErr w:type="spellEnd"/>
      <w:r w:rsidRPr="002F5AEC">
        <w:rPr>
          <w:sz w:val="16"/>
        </w:rPr>
        <w:t xml:space="preserve"> (as in an hour, an honor). We would say a useful device and a union matter because the u of those words </w:t>
      </w:r>
      <w:proofErr w:type="gramStart"/>
      <w:r w:rsidRPr="002F5AEC">
        <w:rPr>
          <w:sz w:val="16"/>
        </w:rPr>
        <w:t>actually sounds</w:t>
      </w:r>
      <w:proofErr w:type="gramEnd"/>
      <w:r w:rsidRPr="002F5AEC">
        <w:rPr>
          <w:sz w:val="16"/>
        </w:rPr>
        <w:t xml:space="preserve"> like </w:t>
      </w:r>
      <w:proofErr w:type="spellStart"/>
      <w:r w:rsidRPr="002F5AEC">
        <w:rPr>
          <w:sz w:val="16"/>
        </w:rPr>
        <w:t>yoo</w:t>
      </w:r>
      <w:proofErr w:type="spellEnd"/>
      <w:r w:rsidRPr="002F5AEC">
        <w:rPr>
          <w:sz w:val="16"/>
        </w:rPr>
        <w:t xml:space="preserve"> (as opposed, say, to the u of an ugly incident). The same is true of a European and a Euro (because of that consonantal "</w:t>
      </w:r>
      <w:proofErr w:type="spellStart"/>
      <w:r w:rsidRPr="002F5AEC">
        <w:rPr>
          <w:sz w:val="16"/>
        </w:rPr>
        <w:t>Yoo</w:t>
      </w:r>
      <w:proofErr w:type="spellEnd"/>
      <w:r w:rsidRPr="002F5AEC">
        <w:rPr>
          <w:sz w:val="16"/>
        </w:rPr>
        <w:t xml:space="preserve">" sound). We would say a once-in-a-lifetime experience or a one-time hero because the words once and one begin with a w sound (as if they were spelled </w:t>
      </w:r>
      <w:proofErr w:type="spellStart"/>
      <w:r w:rsidRPr="002F5AEC">
        <w:rPr>
          <w:sz w:val="16"/>
        </w:rPr>
        <w:t>wuntz</w:t>
      </w:r>
      <w:proofErr w:type="spellEnd"/>
      <w:r w:rsidRPr="002F5AEC">
        <w:rPr>
          <w:sz w:val="16"/>
        </w:rPr>
        <w:t xml:space="preserve"> and won). Merriam-Webster's Dictionary says that we can use </w:t>
      </w:r>
      <w:proofErr w:type="gramStart"/>
      <w:r w:rsidRPr="002F5AEC">
        <w:rPr>
          <w:sz w:val="16"/>
        </w:rPr>
        <w:t>an</w:t>
      </w:r>
      <w:proofErr w:type="gramEnd"/>
      <w:r w:rsidRPr="002F5AEC">
        <w:rPr>
          <w:sz w:val="16"/>
        </w:rPr>
        <w:t xml:space="preserve"> before an h- word that begins with an unstressed syllable. Thus, we might say an </w:t>
      </w:r>
      <w:proofErr w:type="spellStart"/>
      <w:r w:rsidRPr="002F5AEC">
        <w:rPr>
          <w:sz w:val="16"/>
        </w:rPr>
        <w:t>hisTORical</w:t>
      </w:r>
      <w:proofErr w:type="spellEnd"/>
      <w:r w:rsidRPr="002F5AEC">
        <w:rPr>
          <w:sz w:val="16"/>
        </w:rPr>
        <w:t xml:space="preserve"> moment, but we would say a </w:t>
      </w:r>
      <w:proofErr w:type="spellStart"/>
      <w:r w:rsidRPr="002F5AEC">
        <w:rPr>
          <w:sz w:val="16"/>
        </w:rPr>
        <w:t>HIStory</w:t>
      </w:r>
      <w:proofErr w:type="spellEnd"/>
      <w:r w:rsidRPr="002F5AEC">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2F5AEC">
        <w:rPr>
          <w:sz w:val="16"/>
        </w:rPr>
        <w:t>a or</w:t>
      </w:r>
      <w:proofErr w:type="gramEnd"/>
      <w:r w:rsidRPr="002F5AEC">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w:t>
      </w:r>
      <w:proofErr w:type="spellStart"/>
      <w:r w:rsidRPr="002F5AEC">
        <w:rPr>
          <w:sz w:val="16"/>
        </w:rPr>
        <w:t>airedale</w:t>
      </w:r>
      <w:proofErr w:type="spellEnd"/>
      <w:r w:rsidRPr="002F5AEC">
        <w:rPr>
          <w:sz w:val="16"/>
        </w:rPr>
        <w:t xml:space="preserv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71E79925" w14:textId="64F163D4" w:rsidR="005E649C" w:rsidRPr="002F5AEC" w:rsidRDefault="005E649C" w:rsidP="005E649C">
      <w:pPr>
        <w:pStyle w:val="Heading4"/>
      </w:pPr>
      <w:r w:rsidRPr="002F5AEC">
        <w:t xml:space="preserve">Violation – They spec </w:t>
      </w:r>
      <w:r>
        <w:t>India</w:t>
      </w:r>
    </w:p>
    <w:p w14:paraId="5CEB0A3D" w14:textId="77777777" w:rsidR="005E649C" w:rsidRPr="002F5AEC" w:rsidRDefault="005E649C" w:rsidP="005E649C">
      <w:pPr>
        <w:pStyle w:val="Heading4"/>
      </w:pPr>
      <w:r w:rsidRPr="002F5AEC">
        <w:t>Standards:</w:t>
      </w:r>
    </w:p>
    <w:p w14:paraId="3FF4B248" w14:textId="77777777" w:rsidR="005E649C" w:rsidRPr="002F5AEC" w:rsidRDefault="005E649C" w:rsidP="005E649C">
      <w:pPr>
        <w:pStyle w:val="Heading4"/>
      </w:pPr>
      <w:r w:rsidRPr="002F5AEC">
        <w:t xml:space="preserve">1] Limits – they can spec 123 different governments - that’s supercharged by the ability to spec combinations of types of strikes. This takes out functional limits – it’s impossible for me to research every possible combination of the 195 countries and </w:t>
      </w:r>
      <w:r>
        <w:t>worker types</w:t>
      </w:r>
    </w:p>
    <w:p w14:paraId="2968521E" w14:textId="77777777" w:rsidR="005E649C" w:rsidRPr="002F5AEC" w:rsidRDefault="005E649C" w:rsidP="005E649C">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22231A33" w14:textId="77777777" w:rsidR="005E649C" w:rsidRPr="002F5AEC" w:rsidRDefault="005E649C" w:rsidP="005E649C">
      <w:pPr>
        <w:rPr>
          <w:rStyle w:val="Style13ptBold"/>
        </w:rPr>
      </w:pPr>
      <w:r w:rsidRPr="002F5AEC">
        <w:rPr>
          <w:rStyle w:val="Style13ptBold"/>
        </w:rPr>
        <w:t xml:space="preserve">In 2020, </w:t>
      </w:r>
      <w:r w:rsidRPr="002F5AEC">
        <w:rPr>
          <w:rStyle w:val="Style13ptBold"/>
          <w:highlight w:val="green"/>
        </w:rPr>
        <w:t>strikes have been</w:t>
      </w:r>
      <w:r w:rsidRPr="002F5AEC">
        <w:rPr>
          <w:rStyle w:val="Style13ptBold"/>
        </w:rPr>
        <w:t xml:space="preserve"> severely </w:t>
      </w:r>
      <w:r w:rsidRPr="002F5AEC">
        <w:rPr>
          <w:rStyle w:val="Style13ptBold"/>
          <w:highlight w:val="green"/>
        </w:rPr>
        <w:t>restricted</w:t>
      </w:r>
      <w:r w:rsidRPr="002F5AEC">
        <w:rPr>
          <w:rStyle w:val="Style13ptBold"/>
        </w:rPr>
        <w:t xml:space="preserve"> or banned </w:t>
      </w:r>
      <w:r w:rsidRPr="002F5AEC">
        <w:rPr>
          <w:rStyle w:val="Style13ptBold"/>
          <w:highlight w:val="green"/>
        </w:rPr>
        <w:t>in 123</w:t>
      </w:r>
      <w:r w:rsidRPr="002F5AEC">
        <w:rPr>
          <w:rStyle w:val="Style13ptBold"/>
        </w:rPr>
        <w:t xml:space="preserve"> out of 144 </w:t>
      </w:r>
      <w:r w:rsidRPr="002F5AEC">
        <w:rPr>
          <w:rStyle w:val="Style13ptBold"/>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2F5AEC">
        <w:rPr>
          <w:rStyle w:val="Style13ptBold"/>
        </w:rPr>
        <w:t xml:space="preserve">industrial actions were brutally repressed by the authorities and </w:t>
      </w:r>
      <w:r w:rsidRPr="002F5AEC">
        <w:rPr>
          <w:rStyle w:val="Style13ptBold"/>
          <w:highlight w:val="green"/>
        </w:rPr>
        <w:t>workers exercising</w:t>
      </w:r>
      <w:r w:rsidRPr="002F5AEC">
        <w:rPr>
          <w:rStyle w:val="Style13ptBold"/>
        </w:rPr>
        <w:t xml:space="preserve"> their </w:t>
      </w:r>
      <w:r w:rsidRPr="002F5AEC">
        <w:rPr>
          <w:rStyle w:val="Style13ptBold"/>
          <w:highlight w:val="green"/>
        </w:rPr>
        <w:t>right to strike</w:t>
      </w:r>
      <w:r w:rsidRPr="002F5AEC">
        <w:rPr>
          <w:rStyle w:val="Style13ptBold"/>
        </w:rPr>
        <w:t xml:space="preserve"> often </w:t>
      </w:r>
      <w:r w:rsidRPr="002F5AEC">
        <w:rPr>
          <w:rStyle w:val="Style13ptBold"/>
          <w:highlight w:val="green"/>
        </w:rPr>
        <w:t>faced</w:t>
      </w:r>
      <w:r w:rsidRPr="002F5AEC">
        <w:rPr>
          <w:rStyle w:val="Style13ptBold"/>
        </w:rPr>
        <w:t xml:space="preserve"> criminal </w:t>
      </w:r>
      <w:r w:rsidRPr="002F5AEC">
        <w:rPr>
          <w:rStyle w:val="Style13ptBold"/>
          <w:highlight w:val="green"/>
        </w:rPr>
        <w:t>prosecution</w:t>
      </w:r>
      <w:r w:rsidRPr="002F5AEC">
        <w:rPr>
          <w:rStyle w:val="Style13ptBold"/>
        </w:rPr>
        <w:t xml:space="preserve"> and summary dismissals.</w:t>
      </w:r>
    </w:p>
    <w:p w14:paraId="37B0CD13" w14:textId="77777777" w:rsidR="005E649C" w:rsidRPr="002F5AEC" w:rsidRDefault="005E649C" w:rsidP="005E649C">
      <w:pPr>
        <w:pStyle w:val="Heading4"/>
      </w:pPr>
      <w:r w:rsidRPr="002F5AEC">
        <w:t>2] Prep hazard – the negative is forced into generic Kant NCs each</w:t>
      </w:r>
      <w:r w:rsidRPr="002F5AEC">
        <w:rPr>
          <w:sz w:val="16"/>
        </w:rPr>
        <w:t xml:space="preserve"> </w:t>
      </w:r>
      <w:r w:rsidRPr="002F5AEC">
        <w:t xml:space="preserve">round – their model encourages random country of the week </w:t>
      </w:r>
      <w:proofErr w:type="spellStart"/>
      <w:r w:rsidRPr="002F5AEC">
        <w:t>affs</w:t>
      </w:r>
      <w:proofErr w:type="spellEnd"/>
      <w:r w:rsidRPr="002F5AEC">
        <w:t xml:space="preserve"> that make it impossible for the negative to cut stable neg links to the affirmative. Generics like the econ DA don’t check </w:t>
      </w:r>
      <w:proofErr w:type="spellStart"/>
      <w:r w:rsidRPr="002F5AEC">
        <w:t>bc</w:t>
      </w:r>
      <w:proofErr w:type="spellEnd"/>
      <w:r w:rsidRPr="002F5AEC">
        <w:t xml:space="preserve"> each country has various economic situations</w:t>
      </w:r>
    </w:p>
    <w:p w14:paraId="14B834BC" w14:textId="77777777" w:rsidR="005E649C" w:rsidRDefault="005E649C" w:rsidP="005E649C">
      <w:pPr>
        <w:pStyle w:val="Heading4"/>
      </w:pPr>
      <w:r w:rsidRPr="002F5AEC">
        <w:t xml:space="preserve">3] TVA solves – just read your </w:t>
      </w:r>
      <w:proofErr w:type="spellStart"/>
      <w:r w:rsidRPr="002F5AEC">
        <w:t>aff</w:t>
      </w:r>
      <w:proofErr w:type="spellEnd"/>
      <w:r w:rsidRPr="002F5AEC">
        <w:t xml:space="preserve"> as an advantage to a whole </w:t>
      </w:r>
      <w:proofErr w:type="spellStart"/>
      <w:r w:rsidRPr="002F5AEC">
        <w:t>rez</w:t>
      </w:r>
      <w:proofErr w:type="spellEnd"/>
      <w:r w:rsidRPr="002F5AEC">
        <w:t xml:space="preserve"> </w:t>
      </w:r>
      <w:proofErr w:type="spellStart"/>
      <w:r w:rsidRPr="002F5AEC">
        <w:t>aff</w:t>
      </w:r>
      <w:proofErr w:type="spellEnd"/>
      <w:r w:rsidRPr="002F5AEC">
        <w:t xml:space="preserve"> – we don’t stop them from reading new FWs, </w:t>
      </w:r>
      <w:proofErr w:type="gramStart"/>
      <w:r w:rsidRPr="002F5AEC">
        <w:t>mechanisms</w:t>
      </w:r>
      <w:proofErr w:type="gramEnd"/>
      <w:r w:rsidRPr="002F5AEC">
        <w:t xml:space="preserve"> or advantages. PICs aren’t </w:t>
      </w:r>
      <w:proofErr w:type="spellStart"/>
      <w:r w:rsidRPr="002F5AEC">
        <w:t>aff</w:t>
      </w:r>
      <w:proofErr w:type="spellEnd"/>
      <w:r w:rsidRPr="002F5AEC">
        <w:t xml:space="preserve"> offense – a] it’s ridiculous to say that neg potential abuse justifies the </w:t>
      </w:r>
      <w:proofErr w:type="spellStart"/>
      <w:r w:rsidRPr="002F5AEC">
        <w:t>aff</w:t>
      </w:r>
      <w:proofErr w:type="spellEnd"/>
      <w:r w:rsidRPr="002F5AEC">
        <w:t xml:space="preserve"> being non-T b] There’s only a small number of pics on this topic c] PICs incentivize them to write better </w:t>
      </w:r>
      <w:proofErr w:type="spellStart"/>
      <w:r w:rsidRPr="002F5AEC">
        <w:t>affs</w:t>
      </w:r>
      <w:proofErr w:type="spellEnd"/>
      <w:r w:rsidRPr="002F5AEC">
        <w:t xml:space="preserve"> that can generate solvency deficits to PICs</w:t>
      </w:r>
    </w:p>
    <w:p w14:paraId="1C7DCDF0" w14:textId="7DA38AD5" w:rsidR="005E649C" w:rsidRPr="00A562F5" w:rsidRDefault="005E649C" w:rsidP="005E649C">
      <w:r>
        <w:t>Fairness – intrinsic</w:t>
      </w:r>
    </w:p>
    <w:p w14:paraId="21521EB8" w14:textId="77777777" w:rsidR="005E649C" w:rsidRDefault="005E649C" w:rsidP="005E649C">
      <w:pPr>
        <w:pStyle w:val="Heading4"/>
      </w:pPr>
      <w:r>
        <w:t>Drop the debater – the skew has already occurred, which means you vote neg</w:t>
      </w:r>
    </w:p>
    <w:p w14:paraId="66714AF7" w14:textId="77777777" w:rsidR="005E649C" w:rsidRDefault="005E649C" w:rsidP="005E649C">
      <w:pPr>
        <w:pStyle w:val="Heading4"/>
      </w:pPr>
      <w:r>
        <w:t xml:space="preserve">Competing </w:t>
      </w:r>
      <w:proofErr w:type="spellStart"/>
      <w:r>
        <w:t>interps</w:t>
      </w:r>
      <w:proofErr w:type="spellEnd"/>
      <w:r>
        <w:t xml:space="preserve"> – reasonability is vague and arbitrary</w:t>
      </w:r>
    </w:p>
    <w:p w14:paraId="2355C292" w14:textId="77777777" w:rsidR="005E649C" w:rsidRPr="002068F4" w:rsidRDefault="005E649C" w:rsidP="005E649C">
      <w:pPr>
        <w:pStyle w:val="Heading4"/>
      </w:pPr>
      <w:r>
        <w:t xml:space="preserve">No </w:t>
      </w:r>
      <w:proofErr w:type="spellStart"/>
      <w:r>
        <w:t>rvi</w:t>
      </w:r>
      <w:proofErr w:type="spellEnd"/>
      <w:r>
        <w:t xml:space="preserve"> a) debaters go all in on theory, which kills substantive education b) chilling effect – debaters won’t want to read theory if they get hit with pre-empts</w:t>
      </w:r>
    </w:p>
    <w:p w14:paraId="091A2CA7" w14:textId="010B624A" w:rsidR="001B517E" w:rsidRDefault="001B517E" w:rsidP="001B517E">
      <w:pPr>
        <w:pStyle w:val="Heading3"/>
      </w:pPr>
      <w:r>
        <w:t>2</w:t>
      </w:r>
    </w:p>
    <w:p w14:paraId="1617B8CB" w14:textId="3FBCFDBB" w:rsidR="001B517E" w:rsidRDefault="001B517E" w:rsidP="001B517E"/>
    <w:p w14:paraId="2449F641" w14:textId="77777777" w:rsidR="001B517E" w:rsidRPr="003E7BDC" w:rsidRDefault="001B517E" w:rsidP="001B517E">
      <w:pPr>
        <w:pStyle w:val="Heading4"/>
        <w:rPr>
          <w:rFonts w:cs="Calibri"/>
        </w:rPr>
      </w:pPr>
      <w:r w:rsidRPr="003E7BDC">
        <w:rPr>
          <w:rFonts w:cs="Calibri"/>
        </w:rPr>
        <w:t xml:space="preserve">The </w:t>
      </w:r>
      <w:proofErr w:type="spellStart"/>
      <w:r w:rsidRPr="003E7BDC">
        <w:rPr>
          <w:rFonts w:cs="Calibri"/>
        </w:rPr>
        <w:t>metaethic</w:t>
      </w:r>
      <w:proofErr w:type="spellEnd"/>
      <w:r w:rsidRPr="003E7BDC">
        <w:rPr>
          <w:rFonts w:cs="Calibri"/>
        </w:rPr>
        <w:t xml:space="preserve"> is practical reason. Prefer:</w:t>
      </w:r>
    </w:p>
    <w:p w14:paraId="4478D648" w14:textId="77777777" w:rsidR="001B517E" w:rsidRPr="003E7BDC" w:rsidRDefault="001B517E" w:rsidP="001B517E"/>
    <w:p w14:paraId="6AC16A9C" w14:textId="77777777" w:rsidR="001B517E" w:rsidRPr="003E7BDC" w:rsidRDefault="001B517E" w:rsidP="001B517E">
      <w:pPr>
        <w:pStyle w:val="Heading4"/>
        <w:rPr>
          <w:rFonts w:cs="Calibri"/>
        </w:rPr>
      </w:pPr>
      <w:r w:rsidRPr="003E7BDC">
        <w:rPr>
          <w:rFonts w:cs="Calibri"/>
        </w:rPr>
        <w:t>First, inescapability – the exercise of practical rationality requires that one regards it as intrinsically good – that justifies a right to freedom.</w:t>
      </w:r>
    </w:p>
    <w:p w14:paraId="1923D670" w14:textId="77777777" w:rsidR="001B517E" w:rsidRPr="003E7BDC" w:rsidRDefault="001B517E" w:rsidP="001B517E">
      <w:r w:rsidRPr="003E7BDC">
        <w:rPr>
          <w:rStyle w:val="Style13ptBold"/>
        </w:rPr>
        <w:t>Wood</w:t>
      </w:r>
      <w:r w:rsidRPr="003E7BDC">
        <w:t xml:space="preserve"> [Allen W. Wood, (Stanford University, California) "Kantian Ethics" Cambridge University Press, 2007, https://www.cambridge.org/core/books/kantian-ethics/769B8CD9FCC74DB6870189AE1645FAC8, DOA:8-12-2020 // WWBW]//</w:t>
      </w:r>
      <w:proofErr w:type="spellStart"/>
      <w:r w:rsidRPr="003E7BDC">
        <w:t>rct</w:t>
      </w:r>
      <w:proofErr w:type="spellEnd"/>
      <w:r w:rsidRPr="003E7BDC">
        <w:t xml:space="preserve"> </w:t>
      </w:r>
      <w:proofErr w:type="spellStart"/>
      <w:r w:rsidRPr="003E7BDC">
        <w:t>st</w:t>
      </w:r>
      <w:proofErr w:type="spellEnd"/>
    </w:p>
    <w:p w14:paraId="0EE65285" w14:textId="77777777" w:rsidR="001B517E" w:rsidRPr="003E7BDC" w:rsidRDefault="001B517E" w:rsidP="001B517E">
      <w:pPr>
        <w:rPr>
          <w:rStyle w:val="Emphasis"/>
        </w:rPr>
      </w:pPr>
      <w:r w:rsidRPr="003E7BDC">
        <w:rPr>
          <w:sz w:val="16"/>
        </w:rPr>
        <w:t xml:space="preserve">Kant holds that </w:t>
      </w:r>
      <w:r w:rsidRPr="003E7BDC">
        <w:rPr>
          <w:rStyle w:val="Emphasis"/>
          <w:highlight w:val="cyan"/>
        </w:rPr>
        <w:t>the</w:t>
      </w:r>
      <w:r w:rsidRPr="003E7BDC">
        <w:rPr>
          <w:rStyle w:val="Emphasis"/>
        </w:rPr>
        <w:t xml:space="preserve"> most basic </w:t>
      </w:r>
      <w:r w:rsidRPr="003E7BDC">
        <w:rPr>
          <w:rStyle w:val="Emphasis"/>
          <w:highlight w:val="cyan"/>
        </w:rPr>
        <w:t>act through which people exercise</w:t>
      </w:r>
      <w:r w:rsidRPr="003E7BDC">
        <w:rPr>
          <w:rStyle w:val="Emphasis"/>
        </w:rPr>
        <w:t xml:space="preserve"> </w:t>
      </w:r>
      <w:r w:rsidRPr="003E7BDC">
        <w:rPr>
          <w:sz w:val="16"/>
        </w:rPr>
        <w:t xml:space="preserve">their </w:t>
      </w:r>
      <w:r w:rsidRPr="003E7BDC">
        <w:rPr>
          <w:rStyle w:val="Emphasis"/>
          <w:highlight w:val="cyan"/>
        </w:rPr>
        <w:t>practical rationality is</w:t>
      </w:r>
      <w:r w:rsidRPr="003E7BDC">
        <w:rPr>
          <w:rStyle w:val="Emphasis"/>
        </w:rPr>
        <w:t xml:space="preserve"> that of </w:t>
      </w:r>
      <w:r w:rsidRPr="003E7BDC">
        <w:rPr>
          <w:rStyle w:val="Emphasis"/>
          <w:highlight w:val="cyan"/>
        </w:rPr>
        <w:t>setting an end</w:t>
      </w:r>
      <w:r w:rsidRPr="003E7BDC">
        <w:rPr>
          <w:sz w:val="16"/>
        </w:rPr>
        <w:t xml:space="preserve"> (G 4:437). To set an end is, analytically, to subject yourself to the hypothetical imperative that you should take the necessary means to the end you have set (G 4:417). This is </w:t>
      </w:r>
      <w:r w:rsidRPr="003E7BDC">
        <w:rPr>
          <w:rStyle w:val="Emphasis"/>
        </w:rPr>
        <w:t xml:space="preserve">the claim that you rationally ought to do something </w:t>
      </w:r>
      <w:proofErr w:type="gramStart"/>
      <w:r w:rsidRPr="003E7BDC">
        <w:rPr>
          <w:rStyle w:val="Emphasis"/>
        </w:rPr>
        <w:t>whether</w:t>
      </w:r>
      <w:r w:rsidRPr="003E7BDC">
        <w:rPr>
          <w:sz w:val="16"/>
        </w:rPr>
        <w:t xml:space="preserve"> or not</w:t>
      </w:r>
      <w:proofErr w:type="gramEnd"/>
      <w:r w:rsidRPr="003E7BDC">
        <w:rPr>
          <w:sz w:val="16"/>
        </w:rPr>
        <w:t xml:space="preserve"> </w:t>
      </w:r>
      <w:r w:rsidRPr="003E7BDC">
        <w:rPr>
          <w:rStyle w:val="Emphasis"/>
        </w:rPr>
        <w:t>you are</w:t>
      </w:r>
      <w:r w:rsidRPr="003E7BDC">
        <w:rPr>
          <w:sz w:val="16"/>
        </w:rPr>
        <w:t xml:space="preserve"> at the moment </w:t>
      </w:r>
      <w:r w:rsidRPr="003E7BDC">
        <w:rPr>
          <w:rStyle w:val="Emphasis"/>
        </w:rPr>
        <w:t>inclined to do it</w:t>
      </w:r>
      <w:r w:rsidRPr="003E7BDC">
        <w:rPr>
          <w:sz w:val="16"/>
        </w:rPr>
        <w:t xml:space="preserve">. It </w:t>
      </w:r>
      <w:r w:rsidRPr="003E7BDC">
        <w:rPr>
          <w:rStyle w:val="Emphasis"/>
        </w:rPr>
        <w:t>represents</w:t>
      </w:r>
      <w:r w:rsidRPr="003E7BDC">
        <w:rPr>
          <w:sz w:val="16"/>
        </w:rPr>
        <w:t xml:space="preserve"> the action of applying that means as good (G 4:414) – in the sense of </w:t>
      </w:r>
      <w:r w:rsidRPr="003E7BDC">
        <w:rPr>
          <w:rStyle w:val="Emphasis"/>
        </w:rPr>
        <w:t>“</w:t>
      </w:r>
      <w:r w:rsidRPr="003E7BDC">
        <w:rPr>
          <w:rStyle w:val="Emphasis"/>
          <w:highlight w:val="cyan"/>
        </w:rPr>
        <w:t>good</w:t>
      </w:r>
      <w:r w:rsidRPr="003E7BDC">
        <w:rPr>
          <w:rStyle w:val="Emphasis"/>
        </w:rPr>
        <w:t>”</w:t>
      </w:r>
      <w:r w:rsidRPr="003E7BDC">
        <w:rPr>
          <w:sz w:val="16"/>
        </w:rPr>
        <w:t xml:space="preserve"> that Kant explicates as: what </w:t>
      </w:r>
      <w:r w:rsidRPr="003E7BDC">
        <w:rPr>
          <w:rStyle w:val="Emphasis"/>
          <w:highlight w:val="cyan"/>
        </w:rPr>
        <w:t>is required by reason independent</w:t>
      </w:r>
      <w:r w:rsidRPr="003E7BDC">
        <w:rPr>
          <w:rStyle w:val="Emphasis"/>
        </w:rPr>
        <w:t xml:space="preserve">ly </w:t>
      </w:r>
      <w:r w:rsidRPr="003E7BDC">
        <w:rPr>
          <w:rStyle w:val="Emphasis"/>
          <w:highlight w:val="cyan"/>
        </w:rPr>
        <w:t>of inclination</w:t>
      </w:r>
      <w:r w:rsidRPr="003E7BDC">
        <w:rPr>
          <w:sz w:val="16"/>
        </w:rPr>
        <w:t xml:space="preserve"> (G 4:413). Kant correctly infers that </w:t>
      </w:r>
      <w:r w:rsidRPr="003E7BDC">
        <w:rPr>
          <w:rStyle w:val="Emphasis"/>
          <w:highlight w:val="cyan"/>
        </w:rPr>
        <w:t>any being which sets itself ends is committed</w:t>
      </w:r>
      <w:r w:rsidRPr="003E7BDC">
        <w:rPr>
          <w:rStyle w:val="Emphasis"/>
        </w:rPr>
        <w:t xml:space="preserve"> to regarding its end as good in this sense, </w:t>
      </w:r>
      <w:proofErr w:type="gramStart"/>
      <w:r w:rsidRPr="003E7BDC">
        <w:rPr>
          <w:rStyle w:val="Emphasis"/>
        </w:rPr>
        <w:t>and</w:t>
      </w:r>
      <w:r w:rsidRPr="003E7BDC">
        <w:rPr>
          <w:sz w:val="16"/>
        </w:rPr>
        <w:t xml:space="preserve"> also</w:t>
      </w:r>
      <w:proofErr w:type="gramEnd"/>
      <w:r w:rsidRPr="003E7BDC">
        <w:rPr>
          <w:sz w:val="16"/>
        </w:rPr>
        <w:t xml:space="preserve"> </w:t>
      </w:r>
      <w:r w:rsidRPr="003E7BDC">
        <w:rPr>
          <w:rStyle w:val="Emphasis"/>
          <w:highlight w:val="cyan"/>
        </w:rPr>
        <w:t>to regarding the goodness of its end as what</w:t>
      </w:r>
      <w:r w:rsidRPr="003E7BDC">
        <w:rPr>
          <w:rStyle w:val="Emphasis"/>
        </w:rPr>
        <w:t xml:space="preserve"> </w:t>
      </w:r>
      <w:r w:rsidRPr="003E7BDC">
        <w:rPr>
          <w:sz w:val="16"/>
        </w:rPr>
        <w:t xml:space="preserve">also </w:t>
      </w:r>
      <w:r w:rsidRPr="003E7BDC">
        <w:rPr>
          <w:rStyle w:val="Emphasis"/>
          <w:highlight w:val="cyan"/>
        </w:rPr>
        <w:t>makes application of the means good</w:t>
      </w:r>
      <w:r w:rsidRPr="003E7BDC">
        <w:rPr>
          <w:rStyle w:val="Emphasis"/>
        </w:rPr>
        <w:t xml:space="preserve"> – that is, rationally required independently of any inclination to apply it</w:t>
      </w:r>
      <w:r w:rsidRPr="003E7BDC">
        <w:rPr>
          <w:sz w:val="16"/>
        </w:rPr>
        <w:t xml:space="preserve">. The act of setting an end, therefore, must be taken as committing you to represent some other act (the act of applying the means) as good. In doing all this, however, </w:t>
      </w:r>
      <w:r w:rsidRPr="003E7BDC">
        <w:rPr>
          <w:rStyle w:val="Emphasis"/>
          <w:highlight w:val="cyan"/>
        </w:rPr>
        <w:t>the rational being must</w:t>
      </w:r>
      <w:r w:rsidRPr="003E7BDC">
        <w:rPr>
          <w:rStyle w:val="Emphasis"/>
        </w:rPr>
        <w:t xml:space="preserve"> also</w:t>
      </w:r>
      <w:r w:rsidRPr="003E7BDC">
        <w:rPr>
          <w:sz w:val="16"/>
        </w:rPr>
        <w:t xml:space="preserve"> necessarily </w:t>
      </w:r>
      <w:r w:rsidRPr="003E7BDC">
        <w:rPr>
          <w:rStyle w:val="Emphasis"/>
          <w:highlight w:val="cyan"/>
        </w:rPr>
        <w:t>regard its own rational capacities as authoritative for what is good</w:t>
      </w:r>
      <w:r w:rsidRPr="003E7BDC">
        <w:rPr>
          <w:rStyle w:val="Emphasis"/>
        </w:rPr>
        <w:t xml:space="preserve"> in general.</w:t>
      </w:r>
      <w:r w:rsidRPr="003E7BDC">
        <w:rPr>
          <w:sz w:val="16"/>
        </w:rPr>
        <w:t xml:space="preserve"> For it treats these capacities as capable of determining which ends are good, and at the same time as grounding the goodness of the means taken toward those good ends. But </w:t>
      </w:r>
      <w:r w:rsidRPr="003E7BDC">
        <w:rPr>
          <w:rStyle w:val="Emphasis"/>
        </w:rPr>
        <w:t>to regard one’s capacities in this way is</w:t>
      </w:r>
      <w:r w:rsidRPr="003E7BDC">
        <w:rPr>
          <w:sz w:val="16"/>
        </w:rPr>
        <w:t xml:space="preserve"> also </w:t>
      </w:r>
      <w:r w:rsidRPr="003E7BDC">
        <w:rPr>
          <w:rStyle w:val="Emphasis"/>
        </w:rPr>
        <w:t xml:space="preserve">to take a certain attitude toward oneself as the being that has and exercises those capacities. </w:t>
      </w:r>
      <w:r w:rsidRPr="003E7BDC">
        <w:rPr>
          <w:sz w:val="16"/>
        </w:rPr>
        <w:t xml:space="preserve">It is to esteem oneself – </w:t>
      </w:r>
      <w:proofErr w:type="gramStart"/>
      <w:r w:rsidRPr="003E7BDC">
        <w:rPr>
          <w:sz w:val="16"/>
        </w:rPr>
        <w:t>and also</w:t>
      </w:r>
      <w:proofErr w:type="gramEnd"/>
      <w:r w:rsidRPr="003E7BDC">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3E7BDC">
        <w:rPr>
          <w:rStyle w:val="Emphasis"/>
          <w:highlight w:val="cyan"/>
        </w:rPr>
        <w:t>that capacity through which we can represent the</w:t>
      </w:r>
      <w:r w:rsidRPr="003E7BDC">
        <w:rPr>
          <w:rStyle w:val="Emphasis"/>
        </w:rPr>
        <w:t xml:space="preserve"> very </w:t>
      </w:r>
      <w:r w:rsidRPr="003E7BDC">
        <w:rPr>
          <w:rStyle w:val="Emphasis"/>
          <w:highlight w:val="cyan"/>
        </w:rPr>
        <w:t>idea of something as good</w:t>
      </w:r>
      <w:r w:rsidRPr="003E7BDC">
        <w:rPr>
          <w:sz w:val="16"/>
        </w:rPr>
        <w:t xml:space="preserve"> both </w:t>
      </w:r>
      <w:r w:rsidRPr="003E7BDC">
        <w:rPr>
          <w:rStyle w:val="Emphasis"/>
        </w:rPr>
        <w:t>as end and as means is not</w:t>
      </w:r>
      <w:r w:rsidRPr="003E7BDC">
        <w:rPr>
          <w:sz w:val="16"/>
        </w:rPr>
        <w:t xml:space="preserve"> represented </w:t>
      </w:r>
      <w:r w:rsidRPr="003E7BDC">
        <w:rPr>
          <w:rStyle w:val="Emphasis"/>
        </w:rPr>
        <w:t>merely as the object of a contingent inclination, nor is it</w:t>
      </w:r>
      <w:r w:rsidRPr="003E7BDC">
        <w:rPr>
          <w:sz w:val="16"/>
        </w:rPr>
        <w:t xml:space="preserve"> represented </w:t>
      </w:r>
      <w:r w:rsidRPr="003E7BDC">
        <w:rPr>
          <w:rStyle w:val="Emphasis"/>
        </w:rPr>
        <w:t xml:space="preserve">as good only as a means. It </w:t>
      </w:r>
      <w:r w:rsidRPr="003E7BDC">
        <w:rPr>
          <w:rStyle w:val="Emphasis"/>
          <w:highlight w:val="cyan"/>
        </w:rPr>
        <w:t>must be</w:t>
      </w:r>
      <w:r w:rsidRPr="003E7BDC">
        <w:rPr>
          <w:sz w:val="16"/>
        </w:rPr>
        <w:t xml:space="preserve"> esteemed as </w:t>
      </w:r>
      <w:r w:rsidRPr="003E7BDC">
        <w:rPr>
          <w:rStyle w:val="Emphasis"/>
          <w:highlight w:val="cyan"/>
        </w:rPr>
        <w:t>unconditionally good</w:t>
      </w:r>
      <w:r w:rsidRPr="003E7BDC">
        <w:rPr>
          <w:rStyle w:val="Emphasis"/>
        </w:rPr>
        <w:t xml:space="preserve">, as an </w:t>
      </w:r>
      <w:proofErr w:type="gramStart"/>
      <w:r w:rsidRPr="003E7BDC">
        <w:rPr>
          <w:rStyle w:val="Emphasis"/>
        </w:rPr>
        <w:t>end in itself</w:t>
      </w:r>
      <w:proofErr w:type="gramEnd"/>
      <w:r w:rsidRPr="003E7BDC">
        <w:rPr>
          <w:rStyle w:val="Emphasis"/>
        </w:rPr>
        <w:t>.</w:t>
      </w:r>
      <w:r w:rsidRPr="003E7BDC">
        <w:rPr>
          <w:sz w:val="16"/>
        </w:rPr>
        <w:t xml:space="preserve"> To find this value in oneself is not at all the same as thinking of oneself as a good person. </w:t>
      </w:r>
      <w:r w:rsidRPr="003E7BDC">
        <w:rPr>
          <w:rStyle w:val="Emphasis"/>
        </w:rPr>
        <w:t>Even those who misuse their rational capacities are committed to esteeming themselves as possessing rational nature.</w:t>
      </w:r>
      <w:r w:rsidRPr="003E7BDC">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3E7BDC">
        <w:rPr>
          <w:sz w:val="16"/>
        </w:rPr>
        <w:t>good</w:t>
      </w:r>
      <w:proofErr w:type="gramEnd"/>
      <w:r w:rsidRPr="003E7BDC">
        <w:rPr>
          <w:sz w:val="16"/>
        </w:rPr>
        <w:t xml:space="preserve"> or evil, have equal (absolute) worth as ends in themselves. For Kantian ethics </w:t>
      </w:r>
      <w:r w:rsidRPr="003E7BDC">
        <w:rPr>
          <w:rStyle w:val="Emphasis"/>
        </w:rPr>
        <w:t xml:space="preserve">the rational nature in every person is an end </w:t>
      </w:r>
      <w:proofErr w:type="gramStart"/>
      <w:r w:rsidRPr="003E7BDC">
        <w:rPr>
          <w:rStyle w:val="Emphasis"/>
        </w:rPr>
        <w:t>in itself whether</w:t>
      </w:r>
      <w:proofErr w:type="gramEnd"/>
      <w:r w:rsidRPr="003E7BDC">
        <w:rPr>
          <w:rStyle w:val="Emphasis"/>
        </w:rPr>
        <w:t xml:space="preserve"> the person is morally good or bad.</w:t>
      </w:r>
    </w:p>
    <w:p w14:paraId="34F864E6" w14:textId="77777777" w:rsidR="001B517E" w:rsidRPr="003E7BDC" w:rsidRDefault="001B517E" w:rsidP="001B517E"/>
    <w:p w14:paraId="3843A851" w14:textId="77777777" w:rsidR="001B517E" w:rsidRPr="003E7BDC" w:rsidRDefault="001B517E" w:rsidP="001B517E">
      <w:pPr>
        <w:pStyle w:val="Heading4"/>
        <w:rPr>
          <w:rFonts w:cs="Calibri"/>
        </w:rPr>
      </w:pPr>
      <w:r w:rsidRPr="003E7BDC">
        <w:rPr>
          <w:rFonts w:cs="Calibri"/>
        </w:rPr>
        <w:t>Second, value theory – the existence of extrinsic goodness requires unconditional human worth.</w:t>
      </w:r>
    </w:p>
    <w:p w14:paraId="169D0053" w14:textId="77777777" w:rsidR="001B517E" w:rsidRPr="003E7BDC" w:rsidRDefault="001B517E" w:rsidP="001B517E">
      <w:proofErr w:type="spellStart"/>
      <w:r w:rsidRPr="003E7BDC">
        <w:rPr>
          <w:rStyle w:val="Style13ptBold"/>
        </w:rPr>
        <w:t>Korsgaard</w:t>
      </w:r>
      <w:proofErr w:type="spellEnd"/>
      <w:r w:rsidRPr="003E7BDC">
        <w:t xml:space="preserve"> (Christine M., “Two Distinctions in Goodness,” The Philosophical Review Vol. 92, No. 2 (</w:t>
      </w:r>
      <w:proofErr w:type="gramStart"/>
      <w:r w:rsidRPr="003E7BDC">
        <w:t>Apr.,</w:t>
      </w:r>
      <w:proofErr w:type="gramEnd"/>
      <w:r w:rsidRPr="003E7BDC">
        <w:t xml:space="preserve"> 1983), pp. 169-195, JSTOR) OS *bracketed for gen lang* //</w:t>
      </w:r>
      <w:proofErr w:type="spellStart"/>
      <w:r w:rsidRPr="003E7BDC">
        <w:t>rct</w:t>
      </w:r>
      <w:proofErr w:type="spellEnd"/>
      <w:r w:rsidRPr="003E7BDC">
        <w:t xml:space="preserve"> </w:t>
      </w:r>
      <w:proofErr w:type="spellStart"/>
      <w:r w:rsidRPr="003E7BDC">
        <w:t>st</w:t>
      </w:r>
      <w:proofErr w:type="spellEnd"/>
    </w:p>
    <w:p w14:paraId="20221BEA" w14:textId="77777777" w:rsidR="001B517E" w:rsidRPr="003E7BDC" w:rsidRDefault="001B517E" w:rsidP="001B517E">
      <w:pPr>
        <w:rPr>
          <w:sz w:val="16"/>
        </w:rPr>
      </w:pPr>
      <w:r w:rsidRPr="003E7BDC">
        <w:rPr>
          <w:sz w:val="16"/>
        </w:rPr>
        <w:t xml:space="preserve">The argument shows how Kant's idea of justification works. It can be read as a kind of regress upon the conditions, starting from an important assumption. The assumption is that </w:t>
      </w:r>
      <w:r w:rsidRPr="003E7BDC">
        <w:rPr>
          <w:rStyle w:val="Emphasis"/>
          <w:highlight w:val="cyan"/>
        </w:rPr>
        <w:t xml:space="preserve">when a rational being </w:t>
      </w:r>
      <w:r w:rsidRPr="003E7BDC">
        <w:rPr>
          <w:rStyle w:val="Emphasis"/>
        </w:rPr>
        <w:t xml:space="preserve">makes a choice or </w:t>
      </w:r>
      <w:r w:rsidRPr="003E7BDC">
        <w:rPr>
          <w:rStyle w:val="Emphasis"/>
          <w:highlight w:val="cyan"/>
        </w:rPr>
        <w:t>undertakes an action</w:t>
      </w:r>
      <w:r w:rsidRPr="003E7BDC">
        <w:rPr>
          <w:sz w:val="16"/>
        </w:rPr>
        <w:t xml:space="preserve">, </w:t>
      </w:r>
      <w:proofErr w:type="gramStart"/>
      <w:r w:rsidRPr="003E7BDC">
        <w:rPr>
          <w:sz w:val="16"/>
        </w:rPr>
        <w:t>he</w:t>
      </w:r>
      <w:proofErr w:type="gramEnd"/>
      <w:r w:rsidRPr="003E7BDC">
        <w:rPr>
          <w:sz w:val="16"/>
        </w:rPr>
        <w:t xml:space="preserve"> or she </w:t>
      </w:r>
      <w:r w:rsidRPr="003E7BDC">
        <w:rPr>
          <w:rStyle w:val="Emphasis"/>
          <w:highlight w:val="cyan"/>
        </w:rPr>
        <w:t>[they] suppose</w:t>
      </w:r>
      <w:r w:rsidRPr="003E7BDC">
        <w:rPr>
          <w:sz w:val="16"/>
        </w:rPr>
        <w:t xml:space="preserve">s </w:t>
      </w:r>
      <w:r w:rsidRPr="003E7BDC">
        <w:rPr>
          <w:rStyle w:val="Emphasis"/>
          <w:highlight w:val="cyan"/>
        </w:rPr>
        <w:t>the object to be good</w:t>
      </w:r>
      <w:r w:rsidRPr="003E7BDC">
        <w:rPr>
          <w:rStyle w:val="Emphasis"/>
        </w:rPr>
        <w:t>, and its pursuit to be justified.</w:t>
      </w:r>
      <w:r w:rsidRPr="003E7BDC">
        <w:rPr>
          <w:sz w:val="16"/>
        </w:rPr>
        <w:t xml:space="preserve"> At least, if there is a categorical imperative there must be objectively good ends, for then there are necessary actions and so necessary ends (G 45-46/427-428 and Doctrine of Virtue 43-44/384-385). </w:t>
      </w:r>
      <w:proofErr w:type="gramStart"/>
      <w:r w:rsidRPr="003E7BDC">
        <w:rPr>
          <w:sz w:val="16"/>
        </w:rPr>
        <w:t xml:space="preserve">In order </w:t>
      </w:r>
      <w:r w:rsidRPr="003E7BDC">
        <w:rPr>
          <w:rStyle w:val="Emphasis"/>
        </w:rPr>
        <w:t>for</w:t>
      </w:r>
      <w:proofErr w:type="gramEnd"/>
      <w:r w:rsidRPr="003E7BDC">
        <w:rPr>
          <w:rStyle w:val="Emphasis"/>
        </w:rPr>
        <w:t xml:space="preserve"> there to be any objectively good ends,</w:t>
      </w:r>
      <w:r w:rsidRPr="003E7BDC">
        <w:rPr>
          <w:sz w:val="16"/>
        </w:rPr>
        <w:t xml:space="preserve"> however, </w:t>
      </w:r>
      <w:r w:rsidRPr="003E7BDC">
        <w:rPr>
          <w:rStyle w:val="Emphasis"/>
          <w:highlight w:val="cyan"/>
        </w:rPr>
        <w:t>there must be something that is unconditionally good and so can serve as a sufficient condition of their goodness.</w:t>
      </w:r>
      <w:r w:rsidRPr="003E7BDC">
        <w:rPr>
          <w:sz w:val="16"/>
        </w:rPr>
        <w:t xml:space="preserve"> Kant considers what this might be: </w:t>
      </w:r>
      <w:r w:rsidRPr="003E7BDC">
        <w:rPr>
          <w:rStyle w:val="Emphasis"/>
        </w:rPr>
        <w:t>it cannot be an object of inclination,</w:t>
      </w:r>
      <w:r w:rsidRPr="003E7BDC">
        <w:rPr>
          <w:sz w:val="16"/>
        </w:rPr>
        <w:t xml:space="preserve"> for those have only a conditional worth, "for </w:t>
      </w:r>
      <w:r w:rsidRPr="003E7BDC">
        <w:rPr>
          <w:rStyle w:val="Emphasis"/>
          <w:highlight w:val="cyan"/>
        </w:rPr>
        <w:t>if the inclinations and</w:t>
      </w:r>
      <w:r w:rsidRPr="003E7BDC">
        <w:rPr>
          <w:rStyle w:val="Emphasis"/>
        </w:rPr>
        <w:t xml:space="preserve"> the </w:t>
      </w:r>
      <w:r w:rsidRPr="003E7BDC">
        <w:rPr>
          <w:rStyle w:val="Emphasis"/>
          <w:highlight w:val="cyan"/>
        </w:rPr>
        <w:t>needs founded on them did not exist, their object would be without worth</w:t>
      </w:r>
      <w:r w:rsidRPr="003E7BDC">
        <w:rPr>
          <w:rStyle w:val="Emphasis"/>
        </w:rPr>
        <w:t>"</w:t>
      </w:r>
      <w:r w:rsidRPr="003E7BDC">
        <w:t xml:space="preserve"> </w:t>
      </w:r>
      <w:r w:rsidRPr="003E7BDC">
        <w:rPr>
          <w:sz w:val="16"/>
        </w:rPr>
        <w:t xml:space="preserve">(G 46/428). It cannot be the inclinations themselves because a rational being would rather be free from them. Nor can it be external things, which serve only as means. So, Kant asserts, </w:t>
      </w:r>
      <w:r w:rsidRPr="003E7BDC">
        <w:rPr>
          <w:rStyle w:val="Emphasis"/>
          <w:highlight w:val="cyan"/>
        </w:rPr>
        <w:t>the unconditionally valuable thing must be "humanity</w:t>
      </w:r>
      <w:r w:rsidRPr="003E7BDC">
        <w:rPr>
          <w:rStyle w:val="Emphasis"/>
        </w:rPr>
        <w:t>"</w:t>
      </w:r>
      <w:r w:rsidRPr="003E7BDC">
        <w:rPr>
          <w:sz w:val="16"/>
        </w:rPr>
        <w:t xml:space="preserve"> or "rational nature," which he defines as "the power set to an end" (G 56/437 and DV 51/392). Kant explains that </w:t>
      </w:r>
      <w:r w:rsidRPr="003E7BDC">
        <w:rPr>
          <w:rStyle w:val="Emphasis"/>
          <w:highlight w:val="cyan"/>
        </w:rPr>
        <w:t xml:space="preserve">regarding your existence as a rational being as an end </w:t>
      </w:r>
      <w:proofErr w:type="gramStart"/>
      <w:r w:rsidRPr="003E7BDC">
        <w:rPr>
          <w:rStyle w:val="Emphasis"/>
          <w:highlight w:val="cyan"/>
        </w:rPr>
        <w:t>in itself is</w:t>
      </w:r>
      <w:proofErr w:type="gramEnd"/>
      <w:r w:rsidRPr="003E7BDC">
        <w:rPr>
          <w:rStyle w:val="Emphasis"/>
          <w:highlight w:val="cyan"/>
        </w:rPr>
        <w:t xml:space="preserve"> a "subjective principle of human action.</w:t>
      </w:r>
      <w:r w:rsidRPr="003E7BDC">
        <w:rPr>
          <w:rStyle w:val="Emphasis"/>
        </w:rPr>
        <w:t>"</w:t>
      </w:r>
      <w:r w:rsidRPr="003E7BDC">
        <w:rPr>
          <w:sz w:val="16"/>
        </w:rPr>
        <w:t xml:space="preserve"> By this I understand him to mean that </w:t>
      </w:r>
      <w:r w:rsidRPr="003E7BDC">
        <w:rPr>
          <w:rStyle w:val="Emphasis"/>
          <w:highlight w:val="cyan"/>
        </w:rPr>
        <w:t>we must regard ourselves as capable of conferring value</w:t>
      </w:r>
      <w:r w:rsidRPr="003E7BDC">
        <w:rPr>
          <w:rStyle w:val="Emphasis"/>
        </w:rPr>
        <w:t xml:space="preserve"> upon the objects of our choice, </w:t>
      </w:r>
      <w:r w:rsidRPr="003E7BDC">
        <w:rPr>
          <w:sz w:val="16"/>
        </w:rPr>
        <w:t xml:space="preserve">the ends that we set, </w:t>
      </w:r>
      <w:r w:rsidRPr="003E7BDC">
        <w:rPr>
          <w:rStyle w:val="Emphasis"/>
          <w:highlight w:val="cyan"/>
        </w:rPr>
        <w:t>because we</w:t>
      </w:r>
      <w:r w:rsidRPr="003E7BDC">
        <w:rPr>
          <w:rStyle w:val="Emphasis"/>
        </w:rPr>
        <w:t xml:space="preserve"> must </w:t>
      </w:r>
      <w:r w:rsidRPr="003E7BDC">
        <w:rPr>
          <w:rStyle w:val="Emphasis"/>
          <w:highlight w:val="cyan"/>
        </w:rPr>
        <w:t>regard our ends as good</w:t>
      </w:r>
      <w:r w:rsidRPr="003E7BDC">
        <w:rPr>
          <w:rStyle w:val="Emphasis"/>
        </w:rPr>
        <w:t>.</w:t>
      </w:r>
      <w:r w:rsidRPr="003E7BDC">
        <w:rPr>
          <w:sz w:val="16"/>
        </w:rPr>
        <w:t xml:space="preserve"> But since "every other rational being thinks of his existence by the same rational ground which holds also for myself' (G 47/429), </w:t>
      </w:r>
      <w:r w:rsidRPr="003E7BDC">
        <w:rPr>
          <w:rStyle w:val="Emphasis"/>
          <w:highlight w:val="cyan"/>
        </w:rPr>
        <w:t>we must regard others</w:t>
      </w:r>
      <w:r w:rsidRPr="003E7BDC">
        <w:rPr>
          <w:rStyle w:val="Emphasis"/>
        </w:rPr>
        <w:t xml:space="preserve"> as capable of conferring value by reason of their rational choices and so</w:t>
      </w:r>
      <w:r w:rsidRPr="003E7BDC">
        <w:rPr>
          <w:sz w:val="16"/>
        </w:rPr>
        <w:t xml:space="preserve"> also </w:t>
      </w:r>
      <w:r w:rsidRPr="003E7BDC">
        <w:rPr>
          <w:rStyle w:val="Emphasis"/>
          <w:highlight w:val="cyan"/>
        </w:rPr>
        <w:t>as ends in themselves</w:t>
      </w:r>
      <w:r w:rsidRPr="003E7BDC">
        <w:rPr>
          <w:sz w:val="16"/>
        </w:rPr>
        <w:t xml:space="preserve">. Treating another as an end </w:t>
      </w:r>
      <w:proofErr w:type="gramStart"/>
      <w:r w:rsidRPr="003E7BDC">
        <w:rPr>
          <w:sz w:val="16"/>
        </w:rPr>
        <w:t>in itself thus</w:t>
      </w:r>
      <w:proofErr w:type="gramEnd"/>
      <w:r w:rsidRPr="003E7BDC">
        <w:rPr>
          <w:sz w:val="16"/>
        </w:rPr>
        <w:t xml:space="preserve"> involves making that person's ends as far as possible your own (G 49/430). </w:t>
      </w:r>
      <w:r w:rsidRPr="003E7BDC">
        <w:rPr>
          <w:rStyle w:val="Emphasis"/>
        </w:rPr>
        <w:t xml:space="preserve">The ends that are chosen by any rational being, possessed of the humanity </w:t>
      </w:r>
      <w:r w:rsidRPr="003E7BDC">
        <w:rPr>
          <w:sz w:val="16"/>
        </w:rPr>
        <w:t xml:space="preserve">or rational nature </w:t>
      </w:r>
      <w:r w:rsidRPr="003E7BDC">
        <w:rPr>
          <w:rStyle w:val="Emphasis"/>
        </w:rPr>
        <w:t xml:space="preserve">that is fully realized in a good will, take on the status of objective goods. They are not intrinsically valuable, but they are objectively valuable in the sense that every rational being has a reason to promote </w:t>
      </w:r>
      <w:r w:rsidRPr="003E7BDC">
        <w:rPr>
          <w:sz w:val="16"/>
        </w:rPr>
        <w:t xml:space="preserve">or realize </w:t>
      </w:r>
      <w:r w:rsidRPr="003E7BDC">
        <w:rPr>
          <w:rStyle w:val="Emphasis"/>
        </w:rPr>
        <w:t>them</w:t>
      </w:r>
      <w:r w:rsidRPr="003E7BDC">
        <w:rPr>
          <w:sz w:val="16"/>
        </w:rPr>
        <w:t xml:space="preserve">. For this </w:t>
      </w:r>
      <w:proofErr w:type="gramStart"/>
      <w:r w:rsidRPr="003E7BDC">
        <w:rPr>
          <w:sz w:val="16"/>
        </w:rPr>
        <w:t>reason</w:t>
      </w:r>
      <w:proofErr w:type="gramEnd"/>
      <w:r w:rsidRPr="003E7BDC">
        <w:rPr>
          <w:sz w:val="16"/>
        </w:rPr>
        <w:t xml:space="preserve"> it is our duty to promote the happiness of others-the ends that they choose-and, in general, to make the highest good our end.</w:t>
      </w:r>
    </w:p>
    <w:p w14:paraId="5795967B" w14:textId="77777777" w:rsidR="001B517E" w:rsidRPr="003E7BDC" w:rsidRDefault="001B517E" w:rsidP="001B517E"/>
    <w:p w14:paraId="20BAC88C" w14:textId="77777777" w:rsidR="001B517E" w:rsidRPr="003E7BDC" w:rsidRDefault="001B517E" w:rsidP="001B517E">
      <w:pPr>
        <w:pStyle w:val="Heading4"/>
        <w:rPr>
          <w:rFonts w:cs="Calibri"/>
        </w:rPr>
      </w:pPr>
      <w:r w:rsidRPr="003E7BDC">
        <w:rPr>
          <w:rFonts w:cs="Calibri"/>
        </w:rPr>
        <w:t>Third, practical reason – ethical principles must be derived from the structure of reason:</w:t>
      </w:r>
    </w:p>
    <w:p w14:paraId="38AC70DC" w14:textId="77777777" w:rsidR="001B517E" w:rsidRPr="003E7BDC" w:rsidRDefault="001B517E" w:rsidP="001B517E"/>
    <w:p w14:paraId="4A728522" w14:textId="77777777" w:rsidR="001B517E" w:rsidRPr="003E7BDC" w:rsidRDefault="001B517E" w:rsidP="001B517E">
      <w:pPr>
        <w:pStyle w:val="Heading4"/>
        <w:rPr>
          <w:rFonts w:cs="Calibri"/>
        </w:rPr>
      </w:pPr>
      <w:r w:rsidRPr="003E7BDC">
        <w:rPr>
          <w:rFonts w:cs="Calibri"/>
        </w:rPr>
        <w:t xml:space="preserve">[1] Regress </w:t>
      </w:r>
      <w:r w:rsidRPr="003E7BDC">
        <w:rPr>
          <w:rFonts w:cs="Calibri"/>
          <w:b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266A41B2" w14:textId="77777777" w:rsidR="001B517E" w:rsidRPr="003E7BDC" w:rsidRDefault="001B517E" w:rsidP="001B517E"/>
    <w:p w14:paraId="5567030F" w14:textId="77777777" w:rsidR="001B517E" w:rsidRPr="003E7BDC" w:rsidRDefault="001B517E" w:rsidP="001B517E">
      <w:pPr>
        <w:pStyle w:val="Heading4"/>
        <w:rPr>
          <w:rFonts w:cs="Calibri"/>
          <w:b w:val="0"/>
          <w:bCs/>
        </w:rPr>
      </w:pPr>
      <w:r w:rsidRPr="003E7BDC">
        <w:rPr>
          <w:rFonts w:cs="Calibri"/>
        </w:rPr>
        <w:t xml:space="preserve">[2] Action Theory </w:t>
      </w:r>
      <w:r w:rsidRPr="003E7BDC">
        <w:rPr>
          <w:rFonts w:cs="Calibri"/>
          <w:b w:val="0"/>
        </w:rPr>
        <w:t xml:space="preserve">– every action can be broken down to infinite amounts of movements, </w:t>
      </w:r>
      <w:proofErr w:type="gramStart"/>
      <w:r w:rsidRPr="003E7BDC">
        <w:rPr>
          <w:rFonts w:cs="Calibri"/>
          <w:b w:val="0"/>
        </w:rPr>
        <w:t>i.e.</w:t>
      </w:r>
      <w:proofErr w:type="gramEnd"/>
      <w:r w:rsidRPr="003E7BDC">
        <w:rPr>
          <w:rFonts w:cs="Calibri"/>
          <w:b w:val="0"/>
        </w:rPr>
        <w:t xml:space="preserve"> me moving my arm can be broken down to the infinite moments of every state my arm is in. Only reason can unify these movements because we use practical reason to achieve our goals, means all actions collapse to reason</w:t>
      </w:r>
    </w:p>
    <w:p w14:paraId="6BED3588" w14:textId="77777777" w:rsidR="001B517E" w:rsidRPr="003E7BDC" w:rsidRDefault="001B517E" w:rsidP="001B517E"/>
    <w:p w14:paraId="062B8F81" w14:textId="77777777" w:rsidR="001B517E" w:rsidRPr="003E7BDC" w:rsidRDefault="001B517E" w:rsidP="001B517E">
      <w:pPr>
        <w:pStyle w:val="Heading4"/>
        <w:rPr>
          <w:rFonts w:cs="Calibri"/>
          <w:b w:val="0"/>
          <w:bCs/>
          <w:color w:val="000000" w:themeColor="text1"/>
        </w:rPr>
      </w:pPr>
      <w:r w:rsidRPr="003E7BDC">
        <w:rPr>
          <w:rFonts w:cs="Calibri"/>
          <w:color w:val="000000" w:themeColor="text1"/>
        </w:rPr>
        <w:t>Practical reason means we all have a unified perspective</w:t>
      </w:r>
      <w:r w:rsidRPr="003E7BDC">
        <w:rPr>
          <w:rFonts w:cs="Calibri"/>
          <w:b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502D0D52" w14:textId="77777777" w:rsidR="001B517E" w:rsidRPr="003E7BDC" w:rsidRDefault="001B517E" w:rsidP="001B517E"/>
    <w:p w14:paraId="6B64EB3D" w14:textId="77777777" w:rsidR="001B517E" w:rsidRPr="003E7BDC" w:rsidRDefault="001B517E" w:rsidP="001B517E">
      <w:pPr>
        <w:pStyle w:val="Heading4"/>
        <w:rPr>
          <w:rFonts w:cs="Calibri"/>
          <w:sz w:val="12"/>
        </w:rPr>
      </w:pPr>
      <w:r w:rsidRPr="003E7BDC">
        <w:rPr>
          <w:rFonts w:cs="Calibri"/>
          <w:color w:val="000000" w:themeColor="text1"/>
        </w:rPr>
        <w:t xml:space="preserve">But, willing an action that violates the freedom of others is a contradiction: </w:t>
      </w:r>
      <w:r w:rsidRPr="003E7BDC">
        <w:rPr>
          <w:rFonts w:cs="Calibri"/>
          <w:b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19A164F2" w14:textId="77777777" w:rsidR="001B517E" w:rsidRPr="003E7BDC" w:rsidRDefault="001B517E" w:rsidP="001B517E"/>
    <w:p w14:paraId="5FAA4D09" w14:textId="77777777" w:rsidR="001B517E" w:rsidRPr="003E7BDC" w:rsidRDefault="001B517E" w:rsidP="001B517E">
      <w:pPr>
        <w:pStyle w:val="Heading4"/>
        <w:rPr>
          <w:rFonts w:cs="Calibri"/>
        </w:rPr>
      </w:pPr>
      <w:r w:rsidRPr="003E7BDC">
        <w:rPr>
          <w:rFonts w:cs="Calibri"/>
        </w:rPr>
        <w:t>Thus, the standard is respecting freedom.</w:t>
      </w:r>
    </w:p>
    <w:p w14:paraId="235A4A28" w14:textId="77777777" w:rsidR="001B517E" w:rsidRPr="003E7BDC" w:rsidRDefault="001B517E" w:rsidP="001B517E"/>
    <w:p w14:paraId="59DBABFC" w14:textId="77777777" w:rsidR="001B517E" w:rsidRPr="003E7BDC" w:rsidRDefault="001B517E" w:rsidP="001B517E">
      <w:pPr>
        <w:pStyle w:val="Heading4"/>
        <w:rPr>
          <w:rFonts w:cs="Calibri"/>
        </w:rPr>
      </w:pPr>
      <w:r w:rsidRPr="003E7BDC">
        <w:rPr>
          <w:rFonts w:cs="Calibri"/>
        </w:rPr>
        <w:t>Impact calc – </w:t>
      </w:r>
    </w:p>
    <w:p w14:paraId="5B61B903" w14:textId="77777777" w:rsidR="001B517E" w:rsidRPr="003E7BDC" w:rsidRDefault="001B517E" w:rsidP="001B517E"/>
    <w:p w14:paraId="4F039975" w14:textId="77777777" w:rsidR="001B517E" w:rsidRPr="003E7BDC" w:rsidRDefault="001B517E" w:rsidP="001B517E">
      <w:pPr>
        <w:pStyle w:val="Heading4"/>
        <w:rPr>
          <w:rFonts w:cs="Calibri"/>
        </w:rPr>
      </w:pPr>
      <w:r w:rsidRPr="003E7BDC">
        <w:rPr>
          <w:rFonts w:cs="Calibr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5822F086" w14:textId="77777777" w:rsidR="001B517E" w:rsidRPr="003E7BDC" w:rsidRDefault="001B517E" w:rsidP="001B517E"/>
    <w:p w14:paraId="4F722869" w14:textId="77777777" w:rsidR="001B517E" w:rsidRDefault="001B517E" w:rsidP="001B517E">
      <w:pPr>
        <w:pStyle w:val="Heading4"/>
        <w:rPr>
          <w:rFonts w:cs="Calibri"/>
        </w:rPr>
      </w:pPr>
      <w:r w:rsidRPr="003E7BDC">
        <w:rPr>
          <w:rFonts w:cs="Calibr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698514EA" w14:textId="77777777" w:rsidR="001B517E" w:rsidRDefault="001B517E" w:rsidP="001B517E"/>
    <w:p w14:paraId="31804DDE" w14:textId="77777777" w:rsidR="001B517E" w:rsidRPr="003E7BDC" w:rsidRDefault="001B517E" w:rsidP="001B517E">
      <w:pPr>
        <w:pStyle w:val="Heading4"/>
        <w:rPr>
          <w:rFonts w:cs="Calibri"/>
        </w:rPr>
      </w:pPr>
      <w:r>
        <w:t xml:space="preserve">3] </w:t>
      </w:r>
      <w:r w:rsidRPr="003E7BDC">
        <w:rPr>
          <w:rFonts w:cs="Calibri"/>
        </w:rPr>
        <w:t>There is an act-omission distinction –</w:t>
      </w:r>
    </w:p>
    <w:p w14:paraId="505EC853" w14:textId="5CD5C8FC" w:rsidR="001B517E" w:rsidRPr="001B517E" w:rsidRDefault="001B517E" w:rsidP="001B517E">
      <w:pPr>
        <w:pStyle w:val="Heading4"/>
        <w:rPr>
          <w:rFonts w:cs="Calibri"/>
        </w:rPr>
      </w:pPr>
      <w:r w:rsidRPr="003E7BDC">
        <w:rPr>
          <w:rFonts w:cs="Calibri"/>
        </w:rPr>
        <w:t>[</w:t>
      </w:r>
      <w:r>
        <w:rPr>
          <w:rFonts w:cs="Calibri"/>
        </w:rPr>
        <w:t>a</w:t>
      </w:r>
      <w:r w:rsidRPr="003E7BDC">
        <w:rPr>
          <w:rFonts w:cs="Calibri"/>
        </w:rPr>
        <w:t xml:space="preserve">] Infinite Regress </w:t>
      </w:r>
      <w:r w:rsidRPr="000A4F5C">
        <w:rPr>
          <w:rFonts w:cs="Calibri"/>
          <w:b w:val="0"/>
        </w:rPr>
        <w:t>– Ethics cannot hold agents accountable for an infinite number of untaken decisions, otherwise that would impair action because agents would simultaneously have an infinite number of obligations</w:t>
      </w:r>
      <w:r w:rsidRPr="003E7BDC">
        <w:rPr>
          <w:rFonts w:cs="Calibri"/>
        </w:rPr>
        <w:t>. [</w:t>
      </w:r>
      <w:r>
        <w:rPr>
          <w:rFonts w:cs="Calibri"/>
        </w:rPr>
        <w:t>b</w:t>
      </w:r>
      <w:r w:rsidRPr="003E7BDC">
        <w:rPr>
          <w:rFonts w:cs="Calibri"/>
        </w:rPr>
        <w:t>] Illogical – </w:t>
      </w:r>
      <w:r w:rsidRPr="000A4F5C">
        <w:rPr>
          <w:rFonts w:cs="Calibri"/>
          <w:b w:val="0"/>
        </w:rPr>
        <w:t>we wouldn’t hold an agent who chooses a morally repugnant act equally culpable as an agent who chooses not to prevent a morally repugnant act, like saving a drowning baby from a pool.</w:t>
      </w:r>
      <w:r>
        <w:rPr>
          <w:rFonts w:cs="Calibri"/>
        </w:rPr>
        <w:t xml:space="preserve"> </w:t>
      </w:r>
      <w:r w:rsidRPr="003E7BDC">
        <w:rPr>
          <w:rFonts w:cs="Calibri"/>
        </w:rPr>
        <w:t>[</w:t>
      </w:r>
      <w:r>
        <w:rPr>
          <w:rFonts w:cs="Calibri"/>
        </w:rPr>
        <w:t>c</w:t>
      </w:r>
      <w:r w:rsidRPr="003E7BDC">
        <w:rPr>
          <w:rFonts w:cs="Calibri"/>
        </w:rPr>
        <w:t xml:space="preserve">] Omissions aren’t intrinsic to the will </w:t>
      </w:r>
      <w:r w:rsidRPr="000A4F5C">
        <w:rPr>
          <w:rFonts w:cs="Calibri"/>
          <w:b w:val="0"/>
        </w:rPr>
        <w:t xml:space="preserve">because agents don’t proactively choose not to take certain actions, </w:t>
      </w:r>
      <w:proofErr w:type="gramStart"/>
      <w:r w:rsidRPr="000A4F5C">
        <w:rPr>
          <w:rFonts w:cs="Calibri"/>
          <w:b w:val="0"/>
        </w:rPr>
        <w:t>e.g.</w:t>
      </w:r>
      <w:proofErr w:type="gramEnd"/>
      <w:r w:rsidRPr="000A4F5C">
        <w:rPr>
          <w:rFonts w:cs="Calibri"/>
          <w:b w:val="0"/>
        </w:rPr>
        <w:t xml:space="preserve"> you don’t wake up and say, “Today is my day to not donate to charity!” – so we shouldn’t hold agents morally accountable for these omissions.</w:t>
      </w:r>
    </w:p>
    <w:p w14:paraId="7E8DE2FD" w14:textId="77777777" w:rsidR="001B517E" w:rsidRDefault="001B517E" w:rsidP="001B517E"/>
    <w:p w14:paraId="245D666B" w14:textId="77777777" w:rsidR="001B517E" w:rsidRDefault="001B517E" w:rsidP="001B517E">
      <w:pPr>
        <w:pStyle w:val="Heading4"/>
      </w:pPr>
      <w:r>
        <w:t>Negate:</w:t>
      </w:r>
    </w:p>
    <w:p w14:paraId="2E2EDCA1" w14:textId="77777777" w:rsidR="001B517E" w:rsidRDefault="001B517E" w:rsidP="001B517E">
      <w:pPr>
        <w:pStyle w:val="Heading4"/>
      </w:pPr>
      <w:r>
        <w:t>[1] Strikes fail to fulfill duty</w:t>
      </w:r>
    </w:p>
    <w:p w14:paraId="56D2EA73" w14:textId="3C29EB1B" w:rsidR="001B517E" w:rsidRPr="00F21509" w:rsidRDefault="001B517E" w:rsidP="001B517E">
      <w:r w:rsidRPr="00F21509">
        <w:rPr>
          <w:rStyle w:val="Style13ptBold"/>
        </w:rPr>
        <w:t>Fourie 17</w:t>
      </w:r>
      <w:r>
        <w:t xml:space="preserve"> </w:t>
      </w:r>
      <w:r w:rsidRPr="00384BFB">
        <w:rPr>
          <w:sz w:val="16"/>
          <w:szCs w:val="16"/>
        </w:rPr>
        <w:t xml:space="preserve">Johan Fourie 11-30-2017 "Ethicality of Labor-Strike Demonstrates by Social Workers" </w:t>
      </w:r>
      <w:hyperlink r:id="rId6"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r w:rsidR="00583FF8">
        <w:rPr>
          <w:sz w:val="16"/>
          <w:szCs w:val="16"/>
        </w:rPr>
        <w:t xml:space="preserve"> // </w:t>
      </w:r>
      <w:proofErr w:type="spellStart"/>
      <w:r w:rsidR="00583FF8">
        <w:rPr>
          <w:sz w:val="16"/>
          <w:szCs w:val="16"/>
        </w:rPr>
        <w:t>bergen</w:t>
      </w:r>
      <w:proofErr w:type="spellEnd"/>
      <w:r w:rsidR="00583FF8">
        <w:rPr>
          <w:sz w:val="16"/>
          <w:szCs w:val="16"/>
        </w:rPr>
        <w:t xml:space="preserve"> </w:t>
      </w:r>
      <w:proofErr w:type="spellStart"/>
      <w:r w:rsidR="00583FF8">
        <w:rPr>
          <w:sz w:val="16"/>
          <w:szCs w:val="16"/>
        </w:rPr>
        <w:t>ak</w:t>
      </w:r>
      <w:proofErr w:type="spellEnd"/>
      <w:r w:rsidR="00583FF8">
        <w:rPr>
          <w:sz w:val="16"/>
          <w:szCs w:val="16"/>
        </w:rPr>
        <w:t xml:space="preserve"> re-cut</w:t>
      </w:r>
    </w:p>
    <w:p w14:paraId="74790F12" w14:textId="77777777" w:rsidR="001B517E" w:rsidRPr="00384BFB" w:rsidRDefault="001B517E" w:rsidP="001B517E">
      <w:pPr>
        <w:rPr>
          <w:sz w:val="14"/>
          <w:szCs w:val="26"/>
        </w:rPr>
      </w:pPr>
      <w:r w:rsidRPr="00384BFB">
        <w:rPr>
          <w:sz w:val="14"/>
          <w:szCs w:val="26"/>
        </w:rPr>
        <w:t xml:space="preserve">Kantian Ethics </w:t>
      </w:r>
      <w:r w:rsidRPr="001B517E">
        <w:rPr>
          <w:sz w:val="26"/>
          <w:szCs w:val="26"/>
          <w:u w:val="single"/>
        </w:rPr>
        <w:t>Kantian</w:t>
      </w:r>
      <w:r w:rsidRPr="001B517E">
        <w:rPr>
          <w:sz w:val="14"/>
          <w:szCs w:val="26"/>
        </w:rPr>
        <w:t xml:space="preserve"> </w:t>
      </w:r>
      <w:r w:rsidRPr="001B517E">
        <w:rPr>
          <w:sz w:val="26"/>
          <w:szCs w:val="26"/>
          <w:u w:val="single"/>
        </w:rPr>
        <w:t xml:space="preserve">ethics suggest that actions are morally permissible based on </w:t>
      </w:r>
      <w:r w:rsidRPr="001B517E">
        <w:rPr>
          <w:b/>
          <w:bCs/>
          <w:sz w:val="26"/>
          <w:szCs w:val="26"/>
          <w:u w:val="single"/>
        </w:rPr>
        <w:t>whether it fulfils a person's duty</w:t>
      </w:r>
      <w:r w:rsidRPr="001B517E">
        <w:rPr>
          <w:sz w:val="26"/>
          <w:szCs w:val="26"/>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w:t>
      </w:r>
      <w:proofErr w:type="gramStart"/>
      <w:r w:rsidRPr="00384BFB">
        <w:rPr>
          <w:sz w:val="14"/>
          <w:szCs w:val="26"/>
        </w:rPr>
        <w:t>complicity</w:t>
      </w:r>
      <w:proofErr w:type="gramEnd"/>
      <w:r w:rsidRPr="00384BFB">
        <w:rPr>
          <w:sz w:val="14"/>
          <w:szCs w:val="26"/>
        </w:rPr>
        <w:t xml:space="preserve"> and application. </w:t>
      </w:r>
      <w:r w:rsidRPr="00384BFB">
        <w:rPr>
          <w:sz w:val="26"/>
          <w:szCs w:val="26"/>
          <w:u w:val="single"/>
        </w:rPr>
        <w:t xml:space="preserve">The Categorical Imperatives consist of three formulas. Once such a formula is to "act only on the maximum whereby at the same time you </w:t>
      </w:r>
      <w:proofErr w:type="gramStart"/>
      <w:r w:rsidRPr="00384BFB">
        <w:rPr>
          <w:sz w:val="26"/>
          <w:szCs w:val="26"/>
          <w:u w:val="single"/>
        </w:rPr>
        <w:t>can will</w:t>
      </w:r>
      <w:proofErr w:type="gramEnd"/>
      <w:r w:rsidRPr="00384BFB">
        <w:rPr>
          <w:sz w:val="26"/>
          <w:szCs w:val="26"/>
          <w:u w:val="single"/>
        </w:rPr>
        <w:t xml:space="preserve">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F83D7D">
        <w:rPr>
          <w:sz w:val="26"/>
          <w:szCs w:val="26"/>
          <w:highlight w:val="green"/>
          <w:u w:val="single"/>
        </w:rPr>
        <w:t xml:space="preserve">persons </w:t>
      </w:r>
      <w:r w:rsidRPr="00384BFB">
        <w:rPr>
          <w:sz w:val="26"/>
          <w:szCs w:val="26"/>
          <w:u w:val="single"/>
        </w:rPr>
        <w:t xml:space="preserve">are to </w:t>
      </w:r>
      <w:r w:rsidRPr="00F83D7D">
        <w:rPr>
          <w:sz w:val="26"/>
          <w:szCs w:val="26"/>
          <w:highlight w:val="green"/>
          <w:u w:val="single"/>
        </w:rPr>
        <w:t xml:space="preserve">engage </w:t>
      </w:r>
      <w:r w:rsidRPr="00384BFB">
        <w:rPr>
          <w:sz w:val="26"/>
          <w:szCs w:val="26"/>
          <w:u w:val="single"/>
        </w:rPr>
        <w:t xml:space="preserve">in </w:t>
      </w:r>
      <w:r w:rsidRPr="00F83D7D">
        <w:rPr>
          <w:sz w:val="26"/>
          <w:szCs w:val="26"/>
          <w:highlight w:val="green"/>
          <w:u w:val="single"/>
        </w:rPr>
        <w:t xml:space="preserve">actions </w:t>
      </w:r>
      <w:r w:rsidRPr="00384BFB">
        <w:rPr>
          <w:sz w:val="26"/>
          <w:szCs w:val="26"/>
          <w:u w:val="single"/>
        </w:rPr>
        <w:t xml:space="preserve">that </w:t>
      </w:r>
      <w:r w:rsidRPr="00F83D7D">
        <w:rPr>
          <w:sz w:val="26"/>
          <w:szCs w:val="26"/>
          <w:highlight w:val="green"/>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F83D7D">
        <w:rPr>
          <w:sz w:val="26"/>
          <w:szCs w:val="26"/>
          <w:highlight w:val="green"/>
          <w:u w:val="single"/>
        </w:rPr>
        <w:t>Applying this</w:t>
      </w:r>
      <w:r w:rsidRPr="00F83D7D">
        <w:rPr>
          <w:sz w:val="14"/>
          <w:szCs w:val="26"/>
          <w:highlight w:val="green"/>
        </w:rPr>
        <w:t xml:space="preserve"> </w:t>
      </w:r>
      <w:r w:rsidRPr="00384BFB">
        <w:rPr>
          <w:sz w:val="14"/>
          <w:szCs w:val="26"/>
        </w:rPr>
        <w:t xml:space="preserve">formula </w:t>
      </w:r>
      <w:r w:rsidRPr="00F83D7D">
        <w:rPr>
          <w:sz w:val="26"/>
          <w:szCs w:val="26"/>
          <w:highlight w:val="green"/>
          <w:u w:val="single"/>
        </w:rPr>
        <w:t>to</w:t>
      </w:r>
      <w:r w:rsidRPr="00F83D7D">
        <w:rPr>
          <w:sz w:val="14"/>
          <w:szCs w:val="26"/>
          <w:highlight w:val="green"/>
        </w:rPr>
        <w:t xml:space="preserve"> </w:t>
      </w:r>
      <w:r w:rsidRPr="00384BFB">
        <w:rPr>
          <w:sz w:val="14"/>
          <w:szCs w:val="26"/>
        </w:rPr>
        <w:t xml:space="preserve">the </w:t>
      </w:r>
      <w:r w:rsidRPr="001B517E">
        <w:rPr>
          <w:sz w:val="26"/>
          <w:szCs w:val="26"/>
          <w:u w:val="single"/>
        </w:rPr>
        <w:t>ethicality of social workers</w:t>
      </w:r>
      <w:r w:rsidRPr="001B517E">
        <w:rPr>
          <w:sz w:val="14"/>
          <w:szCs w:val="26"/>
        </w:rPr>
        <w:t xml:space="preserve"> </w:t>
      </w:r>
      <w:r w:rsidRPr="001B517E">
        <w:rPr>
          <w:b/>
          <w:bCs/>
          <w:sz w:val="26"/>
          <w:szCs w:val="26"/>
          <w:u w:val="single"/>
        </w:rPr>
        <w:t xml:space="preserve">participating in </w:t>
      </w:r>
      <w:r w:rsidRPr="00F83D7D">
        <w:rPr>
          <w:b/>
          <w:bCs/>
          <w:sz w:val="26"/>
          <w:szCs w:val="26"/>
          <w:highlight w:val="green"/>
          <w:u w:val="single"/>
        </w:rPr>
        <w:t>labor strike</w:t>
      </w:r>
      <w:r w:rsidRPr="00F83D7D">
        <w:rPr>
          <w:sz w:val="14"/>
          <w:szCs w:val="26"/>
          <w:highlight w:val="green"/>
        </w:rPr>
        <w:t xml:space="preserve"> </w:t>
      </w:r>
      <w:r w:rsidRPr="00384BFB">
        <w:rPr>
          <w:sz w:val="14"/>
          <w:szCs w:val="26"/>
        </w:rPr>
        <w:t>demonstrations</w:t>
      </w:r>
      <w:r w:rsidRPr="00F83D7D">
        <w:rPr>
          <w:sz w:val="26"/>
          <w:szCs w:val="26"/>
          <w:highlight w:val="green"/>
          <w:u w:val="single"/>
        </w:rPr>
        <w:t>, it becomes evident</w:t>
      </w:r>
      <w:r w:rsidRPr="00F83D7D">
        <w:rPr>
          <w:sz w:val="14"/>
          <w:szCs w:val="26"/>
          <w:highlight w:val="green"/>
        </w:rPr>
        <w:t xml:space="preserve"> </w:t>
      </w:r>
      <w:r w:rsidRPr="00384BFB">
        <w:rPr>
          <w:sz w:val="14"/>
          <w:szCs w:val="26"/>
        </w:rPr>
        <w:t xml:space="preserve">that </w:t>
      </w:r>
      <w:r w:rsidRPr="00F83D7D">
        <w:rPr>
          <w:sz w:val="26"/>
          <w:szCs w:val="26"/>
          <w:highlight w:val="green"/>
          <w:u w:val="single"/>
        </w:rPr>
        <w:t xml:space="preserve">such an action is </w:t>
      </w:r>
      <w:r w:rsidRPr="00F83D7D">
        <w:rPr>
          <w:b/>
          <w:bCs/>
          <w:sz w:val="26"/>
          <w:szCs w:val="26"/>
          <w:highlight w:val="green"/>
          <w:u w:val="single"/>
          <w:bdr w:val="single" w:sz="4" w:space="0" w:color="auto"/>
        </w:rPr>
        <w:t>not morally permissible</w:t>
      </w:r>
      <w:r w:rsidRPr="00F83D7D">
        <w:rPr>
          <w:b/>
          <w:bCs/>
          <w:sz w:val="14"/>
          <w:szCs w:val="26"/>
          <w:highlight w:val="green"/>
          <w:bdr w:val="single" w:sz="4" w:space="0" w:color="auto"/>
        </w:rPr>
        <w:t xml:space="preserve"> </w:t>
      </w:r>
      <w:r w:rsidRPr="00F83D7D">
        <w:rPr>
          <w:b/>
          <w:bCs/>
          <w:sz w:val="26"/>
          <w:szCs w:val="26"/>
          <w:highlight w:val="green"/>
          <w:u w:val="single"/>
          <w:bdr w:val="single" w:sz="4" w:space="0" w:color="auto"/>
        </w:rPr>
        <w:t>or executing its duty</w:t>
      </w:r>
      <w:r w:rsidRPr="00384BFB">
        <w:rPr>
          <w:sz w:val="14"/>
          <w:szCs w:val="26"/>
        </w:rPr>
        <w:t>. Arguably</w:t>
      </w:r>
      <w:r w:rsidRPr="00384BFB">
        <w:rPr>
          <w:sz w:val="26"/>
          <w:szCs w:val="26"/>
          <w:u w:val="single"/>
        </w:rPr>
        <w:t xml:space="preserve">, </w:t>
      </w:r>
      <w:r w:rsidRPr="00F83D7D">
        <w:rPr>
          <w:sz w:val="26"/>
          <w:szCs w:val="26"/>
          <w:highlight w:val="green"/>
          <w:u w:val="single"/>
        </w:rPr>
        <w:t xml:space="preserve">as much as social workers are </w:t>
      </w:r>
      <w:r w:rsidRPr="00384BFB">
        <w:rPr>
          <w:sz w:val="26"/>
          <w:szCs w:val="26"/>
          <w:u w:val="single"/>
        </w:rPr>
        <w:t xml:space="preserve">trained professionals and rendering services that are </w:t>
      </w:r>
      <w:r w:rsidRPr="00F83D7D">
        <w:rPr>
          <w:sz w:val="26"/>
          <w:szCs w:val="26"/>
          <w:highlight w:val="green"/>
          <w:u w:val="single"/>
        </w:rPr>
        <w:t xml:space="preserve">crucial </w:t>
      </w:r>
      <w:r w:rsidRPr="00384BFB">
        <w:rPr>
          <w:sz w:val="26"/>
          <w:szCs w:val="26"/>
          <w:u w:val="single"/>
        </w:rPr>
        <w:t xml:space="preserve">to the functioning and well-being of society, </w:t>
      </w:r>
      <w:r w:rsidRPr="00F83D7D">
        <w:rPr>
          <w:sz w:val="26"/>
          <w:szCs w:val="26"/>
          <w:highlight w:val="green"/>
          <w:u w:val="single"/>
        </w:rPr>
        <w:t xml:space="preserve">they remain ordinary citizens who </w:t>
      </w:r>
      <w:r w:rsidRPr="00384BFB">
        <w:rPr>
          <w:sz w:val="26"/>
          <w:szCs w:val="26"/>
          <w:u w:val="single"/>
        </w:rPr>
        <w:t xml:space="preserve">also at some point will </w:t>
      </w:r>
      <w:r w:rsidRPr="00F83D7D">
        <w:rPr>
          <w:b/>
          <w:bCs/>
          <w:sz w:val="26"/>
          <w:szCs w:val="26"/>
          <w:highlight w:val="green"/>
          <w:u w:val="single"/>
        </w:rPr>
        <w:t>require crucial services</w:t>
      </w:r>
      <w:r w:rsidRPr="00384BFB">
        <w:rPr>
          <w:sz w:val="26"/>
          <w:szCs w:val="26"/>
          <w:u w:val="single"/>
        </w:rPr>
        <w:t>.</w:t>
      </w:r>
      <w:r w:rsidRPr="00384BFB">
        <w:rPr>
          <w:sz w:val="14"/>
          <w:szCs w:val="26"/>
        </w:rPr>
        <w:t xml:space="preserve"> Examples of these </w:t>
      </w:r>
      <w:r w:rsidRPr="001B517E">
        <w:rPr>
          <w:sz w:val="26"/>
          <w:szCs w:val="26"/>
          <w:u w:val="single"/>
        </w:rPr>
        <w:t xml:space="preserve">crucial services </w:t>
      </w:r>
      <w:r w:rsidRPr="00F83D7D">
        <w:rPr>
          <w:sz w:val="26"/>
          <w:szCs w:val="26"/>
          <w:highlight w:val="green"/>
          <w:u w:val="single"/>
        </w:rPr>
        <w:t>that may cause</w:t>
      </w:r>
      <w:r w:rsidRPr="00F83D7D">
        <w:rPr>
          <w:sz w:val="14"/>
          <w:szCs w:val="26"/>
          <w:highlight w:val="green"/>
        </w:rPr>
        <w:t xml:space="preserve"> </w:t>
      </w:r>
      <w:r w:rsidRPr="00F83D7D">
        <w:rPr>
          <w:sz w:val="26"/>
          <w:szCs w:val="26"/>
          <w:highlight w:val="green"/>
          <w:u w:val="single"/>
        </w:rPr>
        <w:t>significant harm because of its absence due to labor strike action</w:t>
      </w:r>
      <w:r w:rsidRPr="00F83D7D">
        <w:rPr>
          <w:sz w:val="14"/>
          <w:szCs w:val="26"/>
          <w:highlight w:val="green"/>
        </w:rPr>
        <w:t xml:space="preserve"> </w:t>
      </w:r>
      <w:r w:rsidRPr="00384BFB">
        <w:rPr>
          <w:sz w:val="26"/>
          <w:szCs w:val="26"/>
          <w:u w:val="single"/>
        </w:rPr>
        <w:t xml:space="preserve">are </w:t>
      </w:r>
      <w:r w:rsidRPr="00F83D7D">
        <w:rPr>
          <w:b/>
          <w:bCs/>
          <w:sz w:val="26"/>
          <w:szCs w:val="26"/>
          <w:highlight w:val="green"/>
          <w:u w:val="single"/>
        </w:rPr>
        <w:t>medical personnel</w:t>
      </w:r>
      <w:r w:rsidRPr="00384BFB">
        <w:rPr>
          <w:b/>
          <w:bCs/>
          <w:sz w:val="26"/>
          <w:szCs w:val="26"/>
          <w:u w:val="single"/>
        </w:rPr>
        <w:t xml:space="preserve">, </w:t>
      </w:r>
      <w:r w:rsidRPr="00F83D7D">
        <w:rPr>
          <w:b/>
          <w:bCs/>
          <w:sz w:val="26"/>
          <w:szCs w:val="26"/>
          <w:highlight w:val="green"/>
          <w:u w:val="single"/>
        </w:rPr>
        <w:t>suicide watch centers</w:t>
      </w:r>
      <w:r w:rsidRPr="00384BFB">
        <w:rPr>
          <w:b/>
          <w:bCs/>
          <w:sz w:val="26"/>
          <w:szCs w:val="26"/>
          <w:u w:val="single"/>
        </w:rPr>
        <w:t xml:space="preserve">, </w:t>
      </w:r>
      <w:r w:rsidRPr="00F83D7D">
        <w:rPr>
          <w:b/>
          <w:bCs/>
          <w:sz w:val="26"/>
          <w:szCs w:val="26"/>
          <w:highlight w:val="green"/>
          <w:u w:val="single"/>
        </w:rPr>
        <w:t xml:space="preserve">mental health </w:t>
      </w:r>
      <w:r w:rsidRPr="001B517E">
        <w:rPr>
          <w:b/>
          <w:bCs/>
          <w:sz w:val="26"/>
          <w:szCs w:val="26"/>
          <w:u w:val="single"/>
        </w:rPr>
        <w:t xml:space="preserve">care </w:t>
      </w:r>
      <w:r w:rsidRPr="00F83D7D">
        <w:rPr>
          <w:b/>
          <w:bCs/>
          <w:sz w:val="26"/>
          <w:szCs w:val="26"/>
          <w:highlight w:val="green"/>
          <w:u w:val="single"/>
        </w:rPr>
        <w:t>professionals, law enforcement, court systems</w:t>
      </w:r>
      <w:r w:rsidRPr="00384BFB">
        <w:rPr>
          <w:sz w:val="26"/>
          <w:szCs w:val="26"/>
          <w:u w:val="single"/>
        </w:rPr>
        <w:t>, municipal service delivery, etc</w:t>
      </w:r>
      <w:r w:rsidRPr="00384BFB">
        <w:rPr>
          <w:sz w:val="14"/>
          <w:szCs w:val="26"/>
        </w:rPr>
        <w:t xml:space="preserve">. </w:t>
      </w:r>
      <w:r w:rsidRPr="00384BFB">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p>
    <w:p w14:paraId="634428D0" w14:textId="77777777" w:rsidR="001B517E" w:rsidRDefault="001B517E" w:rsidP="001B517E">
      <w:pPr>
        <w:pStyle w:val="Heading4"/>
      </w:pPr>
      <w:r>
        <w:t>[2] Uses others as a mere means to an end</w:t>
      </w:r>
    </w:p>
    <w:p w14:paraId="48DE9665" w14:textId="580AF0FB" w:rsidR="001B517E" w:rsidRPr="00384BFB" w:rsidRDefault="001B517E" w:rsidP="001B517E">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7"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w:t>
      </w:r>
      <w:r w:rsidR="00583FF8">
        <w:rPr>
          <w:sz w:val="16"/>
          <w:szCs w:val="16"/>
        </w:rPr>
        <w:t xml:space="preserve">JG // </w:t>
      </w:r>
      <w:proofErr w:type="spellStart"/>
      <w:r w:rsidR="00583FF8">
        <w:rPr>
          <w:sz w:val="16"/>
          <w:szCs w:val="16"/>
        </w:rPr>
        <w:t>bergen</w:t>
      </w:r>
      <w:proofErr w:type="spellEnd"/>
      <w:r w:rsidR="00583FF8">
        <w:rPr>
          <w:sz w:val="16"/>
          <w:szCs w:val="16"/>
        </w:rPr>
        <w:t xml:space="preserve"> </w:t>
      </w:r>
      <w:proofErr w:type="spellStart"/>
      <w:r w:rsidR="00583FF8">
        <w:rPr>
          <w:sz w:val="16"/>
          <w:szCs w:val="16"/>
        </w:rPr>
        <w:t>ak</w:t>
      </w:r>
      <w:proofErr w:type="spellEnd"/>
      <w:r w:rsidR="00583FF8">
        <w:rPr>
          <w:sz w:val="16"/>
          <w:szCs w:val="16"/>
        </w:rPr>
        <w:t xml:space="preserve"> re-cut</w:t>
      </w:r>
    </w:p>
    <w:p w14:paraId="1E3C6A93" w14:textId="77777777" w:rsidR="001B517E" w:rsidRPr="00384BFB" w:rsidRDefault="001B517E" w:rsidP="001B517E">
      <w:pPr>
        <w:rPr>
          <w:sz w:val="14"/>
          <w:szCs w:val="26"/>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proofErr w:type="gramStart"/>
      <w:r w:rsidRPr="00F83D7D">
        <w:rPr>
          <w:sz w:val="26"/>
          <w:szCs w:val="26"/>
          <w:highlight w:val="green"/>
          <w:u w:val="single"/>
        </w:rPr>
        <w:t>as a means to</w:t>
      </w:r>
      <w:proofErr w:type="gramEnd"/>
      <w:r w:rsidRPr="00F83D7D">
        <w:rPr>
          <w:sz w:val="26"/>
          <w:szCs w:val="26"/>
          <w:highlight w:val="green"/>
          <w:u w:val="single"/>
        </w:rPr>
        <w:t xml:space="preserve">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 xml:space="preserve">is used to </w:t>
      </w:r>
      <w:proofErr w:type="gramStart"/>
      <w:r w:rsidRPr="001B517E">
        <w:rPr>
          <w:b/>
          <w:bCs/>
          <w:sz w:val="26"/>
          <w:szCs w:val="26"/>
          <w:u w:val="single"/>
          <w:bdr w:val="single" w:sz="4" w:space="0" w:color="auto"/>
        </w:rPr>
        <w:t xml:space="preserve">duly and unduly </w:t>
      </w:r>
      <w:r w:rsidRPr="00F83D7D">
        <w:rPr>
          <w:b/>
          <w:bCs/>
          <w:sz w:val="26"/>
          <w:szCs w:val="26"/>
          <w:highlight w:val="green"/>
          <w:u w:val="single"/>
          <w:bdr w:val="single" w:sz="4" w:space="0" w:color="auto"/>
        </w:rPr>
        <w:t>influence the bargaining process</w:t>
      </w:r>
      <w:proofErr w:type="gramEnd"/>
      <w:r w:rsidRPr="00F83D7D">
        <w:rPr>
          <w:b/>
          <w:bCs/>
          <w:sz w:val="26"/>
          <w:szCs w:val="26"/>
          <w:highlight w:val="green"/>
          <w:u w:val="single"/>
          <w:bdr w:val="single" w:sz="4" w:space="0" w:color="auto"/>
        </w:rPr>
        <w:t xml:space="preserve"> for better working conditions</w:t>
      </w:r>
      <w:r w:rsidRPr="00384BFB">
        <w:rPr>
          <w:sz w:val="26"/>
          <w:szCs w:val="26"/>
          <w:u w:val="single"/>
        </w:rPr>
        <w:t xml:space="preserve">. </w:t>
      </w:r>
      <w:r w:rsidRPr="00F83D7D">
        <w:rPr>
          <w:sz w:val="26"/>
          <w:szCs w:val="26"/>
          <w:highlight w:val="green"/>
          <w:u w:val="single"/>
        </w:rPr>
        <w:t xml:space="preserve">In participating in </w:t>
      </w:r>
      <w:r w:rsidRPr="001B517E">
        <w:rPr>
          <w:sz w:val="26"/>
          <w:szCs w:val="26"/>
          <w:u w:val="single"/>
        </w:rPr>
        <w:t xml:space="preserve">the labor </w:t>
      </w:r>
      <w:r w:rsidRPr="00F83D7D">
        <w:rPr>
          <w:sz w:val="26"/>
          <w:szCs w:val="26"/>
          <w:highlight w:val="green"/>
          <w:u w:val="single"/>
        </w:rPr>
        <w:t xml:space="preserve">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0ED140A1" w14:textId="77777777" w:rsidR="001B517E" w:rsidRDefault="001B517E" w:rsidP="001B517E">
      <w:pPr>
        <w:pStyle w:val="Heading4"/>
      </w:pPr>
      <w:r>
        <w:t>[3] Violates the commitment to not cause harm</w:t>
      </w:r>
    </w:p>
    <w:p w14:paraId="0CA90EF3" w14:textId="30527257" w:rsidR="001B517E" w:rsidRPr="00F21509" w:rsidRDefault="001B517E" w:rsidP="001B517E">
      <w:r w:rsidRPr="00F21509">
        <w:rPr>
          <w:rStyle w:val="Style13ptBold"/>
        </w:rPr>
        <w:t>Fourie 17</w:t>
      </w:r>
      <w:r>
        <w:t xml:space="preserve"> </w:t>
      </w:r>
      <w:r w:rsidRPr="00384BFB">
        <w:rPr>
          <w:sz w:val="16"/>
          <w:szCs w:val="16"/>
        </w:rPr>
        <w:t xml:space="preserve">Johan Fourie 11-30-2017 "Ethicality of Labor-Strike Demonstrates by Social Workers" </w:t>
      </w:r>
      <w:hyperlink r:id="rId8"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sidR="00583FF8" w:rsidRPr="00583FF8">
        <w:rPr>
          <w:sz w:val="16"/>
          <w:szCs w:val="16"/>
        </w:rPr>
        <w:t xml:space="preserve"> </w:t>
      </w:r>
      <w:r w:rsidR="00583FF8">
        <w:rPr>
          <w:sz w:val="16"/>
          <w:szCs w:val="16"/>
        </w:rPr>
        <w:t xml:space="preserve">JG // </w:t>
      </w:r>
      <w:proofErr w:type="spellStart"/>
      <w:r w:rsidR="00583FF8">
        <w:rPr>
          <w:sz w:val="16"/>
          <w:szCs w:val="16"/>
        </w:rPr>
        <w:t>bergen</w:t>
      </w:r>
      <w:proofErr w:type="spellEnd"/>
      <w:r w:rsidR="00583FF8">
        <w:rPr>
          <w:sz w:val="16"/>
          <w:szCs w:val="16"/>
        </w:rPr>
        <w:t xml:space="preserve"> </w:t>
      </w:r>
      <w:proofErr w:type="spellStart"/>
      <w:r w:rsidR="00583FF8">
        <w:rPr>
          <w:sz w:val="16"/>
          <w:szCs w:val="16"/>
        </w:rPr>
        <w:t>ak</w:t>
      </w:r>
      <w:proofErr w:type="spellEnd"/>
      <w:r w:rsidR="00583FF8">
        <w:rPr>
          <w:sz w:val="16"/>
          <w:szCs w:val="16"/>
        </w:rPr>
        <w:t xml:space="preserve"> re-cut</w:t>
      </w:r>
    </w:p>
    <w:p w14:paraId="071B517D" w14:textId="30AD7398" w:rsidR="001B517E" w:rsidRDefault="001B517E" w:rsidP="001B517E">
      <w:pPr>
        <w:rPr>
          <w:sz w:val="26"/>
          <w:szCs w:val="26"/>
          <w:u w:val="single"/>
        </w:rPr>
      </w:pPr>
      <w:r w:rsidRPr="00384BFB">
        <w:rPr>
          <w:sz w:val="26"/>
          <w:szCs w:val="26"/>
          <w:u w:val="single"/>
        </w:rPr>
        <w:t xml:space="preserve">In addition to the above, </w:t>
      </w:r>
      <w:r w:rsidRPr="00F83D7D">
        <w:rPr>
          <w:sz w:val="26"/>
          <w:szCs w:val="26"/>
          <w:highlight w:val="green"/>
          <w:u w:val="single"/>
        </w:rPr>
        <w:t xml:space="preserve">engaging in </w:t>
      </w:r>
      <w:r w:rsidRPr="00384BFB">
        <w:rPr>
          <w:sz w:val="26"/>
          <w:szCs w:val="26"/>
          <w:u w:val="single"/>
        </w:rPr>
        <w:t xml:space="preserve">a labor </w:t>
      </w:r>
      <w:r w:rsidRPr="00F83D7D">
        <w:rPr>
          <w:sz w:val="26"/>
          <w:szCs w:val="26"/>
          <w:highlight w:val="green"/>
          <w:u w:val="single"/>
        </w:rPr>
        <w:t xml:space="preserve">strike </w:t>
      </w:r>
      <w:r w:rsidRPr="00384BFB">
        <w:rPr>
          <w:sz w:val="26"/>
          <w:szCs w:val="26"/>
          <w:u w:val="single"/>
        </w:rPr>
        <w:t xml:space="preserve">demonstration </w:t>
      </w:r>
      <w:r w:rsidRPr="00F83D7D">
        <w:rPr>
          <w:sz w:val="26"/>
          <w:szCs w:val="26"/>
          <w:highlight w:val="green"/>
          <w:u w:val="single"/>
        </w:rPr>
        <w:t xml:space="preserve">is a </w:t>
      </w:r>
      <w:r w:rsidRPr="00384BFB">
        <w:rPr>
          <w:sz w:val="26"/>
          <w:szCs w:val="26"/>
          <w:u w:val="single"/>
        </w:rPr>
        <w:t xml:space="preserve">gross </w:t>
      </w:r>
      <w:r w:rsidRPr="00F83D7D">
        <w:rPr>
          <w:sz w:val="26"/>
          <w:szCs w:val="26"/>
          <w:highlight w:val="green"/>
          <w:u w:val="single"/>
        </w:rPr>
        <w:t xml:space="preserve">violation of the </w:t>
      </w:r>
      <w:r w:rsidRPr="00F83D7D">
        <w:rPr>
          <w:b/>
          <w:bCs/>
          <w:sz w:val="26"/>
          <w:szCs w:val="26"/>
          <w:highlight w:val="green"/>
          <w:u w:val="single"/>
        </w:rPr>
        <w:t>prima facie duty of the social worker</w:t>
      </w:r>
      <w:r w:rsidRPr="00384BFB">
        <w:rPr>
          <w:sz w:val="26"/>
          <w:szCs w:val="26"/>
          <w:u w:val="single"/>
        </w:rPr>
        <w:t xml:space="preserve">, nonmaleficence: </w:t>
      </w:r>
      <w:r w:rsidRPr="00F83D7D">
        <w:rPr>
          <w:b/>
          <w:bCs/>
          <w:sz w:val="26"/>
          <w:szCs w:val="26"/>
          <w:highlight w:val="green"/>
          <w:u w:val="single"/>
        </w:rPr>
        <w:t>to not cause harm</w:t>
      </w:r>
      <w:r w:rsidRPr="00384BFB">
        <w:rPr>
          <w:sz w:val="26"/>
          <w:szCs w:val="26"/>
          <w:u w:val="single"/>
        </w:rPr>
        <w:t xml:space="preserve">, </w:t>
      </w:r>
      <w:r w:rsidRPr="001B517E">
        <w:rPr>
          <w:sz w:val="26"/>
          <w:szCs w:val="26"/>
          <w:u w:val="single"/>
        </w:rPr>
        <w:t xml:space="preserve">and display a commitment to the well-being of </w:t>
      </w:r>
      <w:r w:rsidRPr="00384BFB">
        <w:rPr>
          <w:sz w:val="26"/>
          <w:szCs w:val="26"/>
          <w:u w:val="single"/>
        </w:rPr>
        <w:t xml:space="preserve">the client, organization as well as </w:t>
      </w:r>
      <w:r w:rsidRPr="001B517E">
        <w:rPr>
          <w:sz w:val="26"/>
          <w:szCs w:val="26"/>
          <w:u w:val="single"/>
        </w:rPr>
        <w:t xml:space="preserve">society. </w:t>
      </w:r>
      <w:r w:rsidRPr="00F83D7D">
        <w:rPr>
          <w:sz w:val="26"/>
          <w:szCs w:val="26"/>
          <w:highlight w:val="green"/>
          <w:u w:val="single"/>
        </w:rPr>
        <w:t xml:space="preserve">As Social Workers withdraw </w:t>
      </w:r>
      <w:r w:rsidRPr="00384BFB">
        <w:rPr>
          <w:sz w:val="26"/>
          <w:szCs w:val="26"/>
          <w:u w:val="single"/>
        </w:rPr>
        <w:t xml:space="preserve">their </w:t>
      </w:r>
      <w:r w:rsidRPr="00F83D7D">
        <w:rPr>
          <w:sz w:val="26"/>
          <w:szCs w:val="26"/>
          <w:highlight w:val="green"/>
          <w:u w:val="single"/>
        </w:rPr>
        <w:t>labor</w:t>
      </w:r>
      <w:r w:rsidRPr="00384BFB">
        <w:rPr>
          <w:sz w:val="26"/>
          <w:szCs w:val="26"/>
          <w:u w:val="single"/>
        </w:rPr>
        <w:t xml:space="preserve">, </w:t>
      </w:r>
      <w:r w:rsidRPr="00F83D7D">
        <w:rPr>
          <w:sz w:val="26"/>
          <w:szCs w:val="26"/>
          <w:highlight w:val="green"/>
          <w:u w:val="single"/>
        </w:rPr>
        <w:t xml:space="preserve">services </w:t>
      </w:r>
      <w:r w:rsidRPr="00384BFB">
        <w:rPr>
          <w:sz w:val="26"/>
          <w:szCs w:val="26"/>
          <w:u w:val="single"/>
        </w:rPr>
        <w:t xml:space="preserve">are </w:t>
      </w:r>
      <w:r w:rsidRPr="00F83D7D">
        <w:rPr>
          <w:sz w:val="26"/>
          <w:szCs w:val="26"/>
          <w:highlight w:val="green"/>
          <w:u w:val="single"/>
        </w:rPr>
        <w:t>ceased</w:t>
      </w:r>
      <w:r w:rsidRPr="00384BFB">
        <w:rPr>
          <w:sz w:val="26"/>
          <w:szCs w:val="26"/>
          <w:u w:val="single"/>
        </w:rPr>
        <w:t xml:space="preserve">, and automatic disruption occurs </w:t>
      </w:r>
      <w:r w:rsidRPr="00F83D7D">
        <w:rPr>
          <w:sz w:val="26"/>
          <w:szCs w:val="26"/>
          <w:highlight w:val="green"/>
          <w:u w:val="single"/>
        </w:rPr>
        <w:t>which can inflict serious harm on clients</w:t>
      </w:r>
      <w:r w:rsidRPr="00384BFB">
        <w:rPr>
          <w:sz w:val="26"/>
          <w:szCs w:val="26"/>
          <w:u w:val="single"/>
        </w:rPr>
        <w:t xml:space="preserve">, </w:t>
      </w:r>
      <w:r w:rsidRPr="00F83D7D">
        <w:rPr>
          <w:sz w:val="26"/>
          <w:szCs w:val="26"/>
          <w:highlight w:val="green"/>
          <w:u w:val="single"/>
        </w:rPr>
        <w:t xml:space="preserve">organizational functioning </w:t>
      </w:r>
      <w:r w:rsidRPr="00384BFB">
        <w:rPr>
          <w:sz w:val="26"/>
          <w:szCs w:val="26"/>
          <w:u w:val="single"/>
        </w:rPr>
        <w:t xml:space="preserve">as well as </w:t>
      </w:r>
      <w:r w:rsidRPr="00F83D7D">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F83D7D">
        <w:rPr>
          <w:sz w:val="26"/>
          <w:szCs w:val="26"/>
          <w:highlight w:val="green"/>
          <w:u w:val="single"/>
        </w:rPr>
        <w:t>fatal delays</w:t>
      </w:r>
      <w:r w:rsidRPr="00F83D7D">
        <w:rPr>
          <w:sz w:val="14"/>
          <w:szCs w:val="26"/>
          <w:highlight w:val="green"/>
        </w:rPr>
        <w:t xml:space="preserve"> </w:t>
      </w:r>
      <w:r w:rsidRPr="00F83D7D">
        <w:rPr>
          <w:sz w:val="26"/>
          <w:szCs w:val="26"/>
          <w:highlight w:val="green"/>
          <w:u w:val="single"/>
        </w:rPr>
        <w:t>in executing</w:t>
      </w:r>
      <w:r w:rsidRPr="00F83D7D">
        <w:rPr>
          <w:sz w:val="14"/>
          <w:szCs w:val="26"/>
          <w:highlight w:val="green"/>
        </w:rPr>
        <w:t xml:space="preserve"> </w:t>
      </w:r>
      <w:r w:rsidRPr="00384BFB">
        <w:rPr>
          <w:sz w:val="14"/>
          <w:szCs w:val="26"/>
        </w:rPr>
        <w:t xml:space="preserve">or developing timeous </w:t>
      </w:r>
      <w:r w:rsidRPr="00F83D7D">
        <w:rPr>
          <w:sz w:val="26"/>
          <w:szCs w:val="26"/>
          <w:highlight w:val="green"/>
          <w:u w:val="single"/>
        </w:rPr>
        <w:t>interventions</w:t>
      </w:r>
      <w:r w:rsidRPr="00F83D7D">
        <w:rPr>
          <w:sz w:val="14"/>
          <w:szCs w:val="26"/>
          <w:highlight w:val="green"/>
        </w:rPr>
        <w:t xml:space="preserve"> </w:t>
      </w:r>
      <w:r w:rsidRPr="00F83D7D">
        <w:rPr>
          <w:b/>
          <w:bCs/>
          <w:sz w:val="26"/>
          <w:szCs w:val="26"/>
          <w:highlight w:val="green"/>
          <w:u w:val="single"/>
        </w:rPr>
        <w:t>for at-risk clients,</w:t>
      </w:r>
      <w:r w:rsidRPr="00F83D7D">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F83D7D">
        <w:rPr>
          <w:sz w:val="26"/>
          <w:szCs w:val="26"/>
          <w:highlight w:val="green"/>
          <w:u w:val="single"/>
        </w:rPr>
        <w:t xml:space="preserve">ethical principles such as </w:t>
      </w:r>
      <w:r w:rsidRPr="00384BFB">
        <w:rPr>
          <w:sz w:val="26"/>
          <w:szCs w:val="26"/>
          <w:u w:val="single"/>
        </w:rPr>
        <w:t xml:space="preserve">beneficence and </w:t>
      </w:r>
      <w:r w:rsidRPr="00F83D7D">
        <w:rPr>
          <w:sz w:val="26"/>
          <w:szCs w:val="26"/>
          <w:highlight w:val="green"/>
          <w:u w:val="single"/>
        </w:rPr>
        <w:t xml:space="preserve">social justice are </w:t>
      </w:r>
      <w:r w:rsidRPr="00384BFB">
        <w:rPr>
          <w:sz w:val="26"/>
          <w:szCs w:val="26"/>
          <w:u w:val="single"/>
        </w:rPr>
        <w:t xml:space="preserve">also </w:t>
      </w:r>
      <w:r w:rsidRPr="00F83D7D">
        <w:rPr>
          <w:sz w:val="26"/>
          <w:szCs w:val="26"/>
          <w:highlight w:val="green"/>
          <w:u w:val="single"/>
        </w:rPr>
        <w:t xml:space="preserve">not adhered </w:t>
      </w:r>
      <w:r w:rsidRPr="00384BFB">
        <w:rPr>
          <w:sz w:val="26"/>
          <w:szCs w:val="26"/>
          <w:u w:val="single"/>
        </w:rPr>
        <w:t xml:space="preserve">to as no acts of kindness, empathy is shown, and the </w:t>
      </w:r>
      <w:r w:rsidRPr="00F83D7D">
        <w:rPr>
          <w:sz w:val="26"/>
          <w:szCs w:val="26"/>
          <w:highlight w:val="green"/>
          <w:u w:val="single"/>
        </w:rPr>
        <w:t xml:space="preserve">most vulnerable </w:t>
      </w:r>
      <w:r w:rsidRPr="00384BFB">
        <w:rPr>
          <w:sz w:val="26"/>
          <w:szCs w:val="26"/>
          <w:u w:val="single"/>
        </w:rPr>
        <w:t xml:space="preserve">members of society </w:t>
      </w:r>
      <w:r w:rsidRPr="00F83D7D">
        <w:rPr>
          <w:b/>
          <w:bCs/>
          <w:sz w:val="26"/>
          <w:szCs w:val="26"/>
          <w:highlight w:val="green"/>
          <w:u w:val="single"/>
        </w:rPr>
        <w:t>will be impacted the most</w:t>
      </w:r>
      <w:r w:rsidRPr="00384BFB">
        <w:rPr>
          <w:sz w:val="26"/>
          <w:szCs w:val="26"/>
          <w:u w:val="single"/>
        </w:rPr>
        <w:t>.</w:t>
      </w:r>
    </w:p>
    <w:p w14:paraId="09385F38" w14:textId="52A9A861" w:rsidR="00495095" w:rsidRDefault="00495095" w:rsidP="001B517E">
      <w:pPr>
        <w:rPr>
          <w:sz w:val="26"/>
          <w:szCs w:val="26"/>
          <w:u w:val="single"/>
        </w:rPr>
      </w:pPr>
    </w:p>
    <w:p w14:paraId="51AD848D" w14:textId="23157F78" w:rsidR="00495095" w:rsidRDefault="00495095" w:rsidP="00495095">
      <w:pPr>
        <w:pStyle w:val="Heading3"/>
      </w:pPr>
      <w:r>
        <w:t>Case</w:t>
      </w:r>
    </w:p>
    <w:p w14:paraId="15B8D196" w14:textId="22481724" w:rsidR="00495095" w:rsidRDefault="00495095" w:rsidP="00495095"/>
    <w:p w14:paraId="711E2F1C" w14:textId="77777777" w:rsidR="00D85B9E" w:rsidRDefault="00D85B9E" w:rsidP="00D85B9E">
      <w:pPr>
        <w:pStyle w:val="Heading4"/>
      </w:pPr>
      <w:r>
        <w:t>Farmer strikes worsen supply shortages, which kills farmer confidence</w:t>
      </w:r>
    </w:p>
    <w:p w14:paraId="2E024BD2" w14:textId="77777777" w:rsidR="00D85B9E" w:rsidRPr="00B41366" w:rsidRDefault="00D85B9E" w:rsidP="00D85B9E">
      <w:pPr>
        <w:rPr>
          <w:rStyle w:val="Style13ptBold"/>
        </w:rPr>
      </w:pPr>
      <w:r>
        <w:rPr>
          <w:rStyle w:val="Style13ptBold"/>
        </w:rPr>
        <w:t>McCausland 10/19</w:t>
      </w:r>
    </w:p>
    <w:p w14:paraId="29237A80" w14:textId="77777777" w:rsidR="00D85B9E" w:rsidRDefault="00D85B9E" w:rsidP="00D85B9E">
      <w:r>
        <w:t xml:space="preserve">Phil McCausland, [NBC News reporter focused on health care and the social safety net], 19 October 2021, “”, </w:t>
      </w:r>
      <w:hyperlink r:id="rId9" w:history="1">
        <w:r w:rsidRPr="00272955">
          <w:rPr>
            <w:rStyle w:val="Hyperlink"/>
          </w:rPr>
          <w:t>https://www.nbcnews.com/business/business-news/john-deere-strike-and-supply-chain-woes-has-farmers-worried-rcna3207 //</w:t>
        </w:r>
      </w:hyperlink>
      <w:r>
        <w:t xml:space="preserve"> AK</w:t>
      </w:r>
    </w:p>
    <w:p w14:paraId="511F57B7" w14:textId="77777777" w:rsidR="00D85B9E" w:rsidRPr="009265D4" w:rsidRDefault="00D85B9E" w:rsidP="00D85B9E">
      <w:pPr>
        <w:rPr>
          <w:sz w:val="16"/>
        </w:rPr>
      </w:pPr>
      <w:r w:rsidRPr="00B41366">
        <w:rPr>
          <w:sz w:val="16"/>
        </w:rPr>
        <w:t xml:space="preserve">Quality farm equipment is getting hard to find amid the supply chain shortage, many farmers and experts said, and its scarcity is driving up prices and raising questions about whether farmers' harvests and next year's planting season could be affected. </w:t>
      </w:r>
      <w:r w:rsidRPr="00B41366">
        <w:rPr>
          <w:rStyle w:val="StyleUnderline"/>
        </w:rPr>
        <w:t xml:space="preserve">Some </w:t>
      </w:r>
      <w:r w:rsidRPr="00B41366">
        <w:rPr>
          <w:rStyle w:val="StyleUnderline"/>
          <w:highlight w:val="green"/>
        </w:rPr>
        <w:t>farmers are concerned that the shortage could grow worse after</w:t>
      </w:r>
      <w:r w:rsidRPr="00B41366">
        <w:rPr>
          <w:rStyle w:val="StyleUnderline"/>
        </w:rPr>
        <w:t xml:space="preserve"> 10,000 John Deere </w:t>
      </w:r>
      <w:r w:rsidRPr="00B41366">
        <w:rPr>
          <w:rStyle w:val="StyleUnderline"/>
          <w:highlight w:val="green"/>
        </w:rPr>
        <w:t>workers went on strike last week</w:t>
      </w:r>
      <w:r w:rsidRPr="00B41366">
        <w:rPr>
          <w:rStyle w:val="StyleUnderline"/>
        </w:rPr>
        <w:t xml:space="preserve">. The company had reported record profits this year, and United Auto Workers union members walked off the job at 14 manufacturing plants when it refused to raise wages above 6 percent. "It's got us worried for sure," said Eric Hopkins, the senior vice president of Hundley Farms, which boasts 20,000 acres of mostly vegetables in central Florida. "They're already low on inventory and parts right now. </w:t>
      </w:r>
      <w:r w:rsidRPr="00B41366">
        <w:rPr>
          <w:rStyle w:val="StyleUnderline"/>
          <w:highlight w:val="green"/>
        </w:rPr>
        <w:t>A strike is</w:t>
      </w:r>
      <w:r w:rsidRPr="00B41366">
        <w:rPr>
          <w:rStyle w:val="StyleUnderline"/>
        </w:rPr>
        <w:t xml:space="preserve"> only </w:t>
      </w:r>
      <w:r w:rsidRPr="00B41366">
        <w:rPr>
          <w:rStyle w:val="StyleUnderline"/>
          <w:highlight w:val="green"/>
        </w:rPr>
        <w:t>going to exacerbate things, make it worse. If it lasts for a while,</w:t>
      </w:r>
      <w:r w:rsidRPr="00B41366">
        <w:rPr>
          <w:rStyle w:val="StyleUnderline"/>
        </w:rPr>
        <w:t xml:space="preserve"> not only will they not have new tractors, but when </w:t>
      </w:r>
      <w:r w:rsidRPr="00B41366">
        <w:rPr>
          <w:rStyle w:val="StyleUnderline"/>
          <w:highlight w:val="green"/>
        </w:rPr>
        <w:t>you have a breakdown</w:t>
      </w:r>
      <w:r w:rsidRPr="00B41366">
        <w:rPr>
          <w:rStyle w:val="StyleUnderline"/>
        </w:rPr>
        <w:t xml:space="preserve"> and </w:t>
      </w:r>
      <w:r w:rsidRPr="00B41366">
        <w:rPr>
          <w:rStyle w:val="StyleUnderline"/>
          <w:highlight w:val="green"/>
        </w:rPr>
        <w:t>there's no parts</w:t>
      </w:r>
      <w:r w:rsidRPr="00B41366">
        <w:rPr>
          <w:rStyle w:val="StyleUnderline"/>
        </w:rPr>
        <w:t>, your tractor is just going to sit there not being able to harvest or plant a crop</w:t>
      </w:r>
      <w:r w:rsidRPr="00B41366">
        <w:rPr>
          <w:sz w:val="16"/>
        </w:rPr>
        <w:t xml:space="preserve">." Feelings among farmers about the John Deere strike are mixed. Many said that they supported the workers' desire for a better deal but that they are worried about the effect of a strike that lasts weeks or months. </w:t>
      </w:r>
      <w:r w:rsidRPr="00B41366">
        <w:rPr>
          <w:rStyle w:val="StyleUnderline"/>
          <w:highlight w:val="green"/>
        </w:rPr>
        <w:t>A long strike could hamper the country's food supply chain, which has suffered shortages since the start of the</w:t>
      </w:r>
      <w:r w:rsidRPr="00B41366">
        <w:rPr>
          <w:rStyle w:val="StyleUnderline"/>
        </w:rPr>
        <w:t xml:space="preserve"> coronavirus </w:t>
      </w:r>
      <w:r w:rsidRPr="00B41366">
        <w:rPr>
          <w:rStyle w:val="StyleUnderline"/>
          <w:highlight w:val="green"/>
        </w:rPr>
        <w:t>pandemic</w:t>
      </w:r>
      <w:r w:rsidRPr="00B41366">
        <w:rPr>
          <w:rStyle w:val="StyleUnderline"/>
        </w:rPr>
        <w:t xml:space="preserve">, which further delayed John Deere's ability to deliver products and parts in a timely manner. </w:t>
      </w:r>
      <w:r w:rsidRPr="00B41366">
        <w:rPr>
          <w:rStyle w:val="StyleUnderline"/>
          <w:highlight w:val="green"/>
        </w:rPr>
        <w:t>Farmers</w:t>
      </w:r>
      <w:r w:rsidRPr="00B41366">
        <w:rPr>
          <w:rStyle w:val="StyleUnderline"/>
        </w:rPr>
        <w:t xml:space="preserve"> also </w:t>
      </w:r>
      <w:r w:rsidRPr="00B41366">
        <w:rPr>
          <w:rStyle w:val="StyleUnderline"/>
          <w:highlight w:val="green"/>
        </w:rPr>
        <w:t>worry that a delay could affect their increasingly thin margins</w:t>
      </w:r>
      <w:r w:rsidRPr="00B41366">
        <w:rPr>
          <w:sz w:val="16"/>
        </w:rPr>
        <w:t xml:space="preserve">. It's uncertain how long the strike could last and to what degree John Deere will be further slowed. It said it had a continuity plan in place, bringing in salaried nonunion workers to maintain some level of production. </w:t>
      </w:r>
      <w:r w:rsidRPr="00B41366">
        <w:rPr>
          <w:rStyle w:val="StyleUnderline"/>
          <w:highlight w:val="green"/>
        </w:rPr>
        <w:t>Crops can be damaged if</w:t>
      </w:r>
      <w:r w:rsidRPr="00B41366">
        <w:rPr>
          <w:rStyle w:val="StyleUnderline"/>
        </w:rPr>
        <w:t xml:space="preserve"> they are </w:t>
      </w:r>
      <w:r w:rsidRPr="00B41366">
        <w:rPr>
          <w:rStyle w:val="StyleUnderline"/>
          <w:highlight w:val="green"/>
        </w:rPr>
        <w:t>planted or harvested late</w:t>
      </w:r>
      <w:r w:rsidRPr="00B41366">
        <w:rPr>
          <w:rStyle w:val="StyleUnderline"/>
        </w:rPr>
        <w:t>, and the insurance provided by the Agriculture Department requires that seeds are put in the ground and produce is pulled by a particular date to be fully insured</w:t>
      </w:r>
      <w:r w:rsidRPr="00B41366">
        <w:rPr>
          <w:sz w:val="16"/>
        </w:rPr>
        <w:t xml:space="preserve">. That's one issue highlighted by David </w:t>
      </w:r>
      <w:proofErr w:type="spellStart"/>
      <w:r w:rsidRPr="00B41366">
        <w:rPr>
          <w:sz w:val="16"/>
        </w:rPr>
        <w:t>Misener</w:t>
      </w:r>
      <w:proofErr w:type="spellEnd"/>
      <w:r w:rsidRPr="00B41366">
        <w:rPr>
          <w:sz w:val="16"/>
        </w:rPr>
        <w:t xml:space="preserve">, who travels the country from May to November as a custom farmer. He brings farm equipment and harvests other people's crops for them. His timelines are tight, but he's had to wait long periods for repairs and parts multiple times this season — an unusual occurrence. Most recently, while he was working a field for a South Dakota farm this month, a bearing went out on a combine harvester, destroying one of its shafts. The only place the local dealer could find a replacement part was in Canada, and </w:t>
      </w:r>
      <w:proofErr w:type="spellStart"/>
      <w:r w:rsidRPr="00B41366">
        <w:rPr>
          <w:sz w:val="16"/>
        </w:rPr>
        <w:t>Misener</w:t>
      </w:r>
      <w:proofErr w:type="spellEnd"/>
      <w:r w:rsidRPr="00B41366">
        <w:rPr>
          <w:sz w:val="16"/>
        </w:rPr>
        <w:t xml:space="preserve"> had to sit on his hands for a week until it arrived. "</w:t>
      </w:r>
      <w:r w:rsidRPr="00B41366">
        <w:rPr>
          <w:rStyle w:val="StyleUnderline"/>
        </w:rPr>
        <w:t xml:space="preserve">It is extremely crucial that we harvest on a timely schedule, because it can decide whether you have something to harvest or nothing," </w:t>
      </w:r>
      <w:proofErr w:type="spellStart"/>
      <w:r w:rsidRPr="00B41366">
        <w:rPr>
          <w:rStyle w:val="StyleUnderline"/>
        </w:rPr>
        <w:t>Misener</w:t>
      </w:r>
      <w:proofErr w:type="spellEnd"/>
      <w:r w:rsidRPr="00B41366">
        <w:rPr>
          <w:rStyle w:val="StyleUnderline"/>
        </w:rPr>
        <w:t xml:space="preserve"> said. The threat to the bottom line is </w:t>
      </w:r>
      <w:r w:rsidRPr="00B41366">
        <w:rPr>
          <w:rStyle w:val="StyleUnderline"/>
          <w:highlight w:val="green"/>
        </w:rPr>
        <w:t>also scary because prices for equipment are growing</w:t>
      </w:r>
      <w:r w:rsidRPr="00B41366">
        <w:rPr>
          <w:rStyle w:val="StyleUnderline"/>
        </w:rPr>
        <w:t xml:space="preserve">, as well as for fertilizer, seed, </w:t>
      </w:r>
      <w:proofErr w:type="gramStart"/>
      <w:r w:rsidRPr="00B41366">
        <w:rPr>
          <w:rStyle w:val="StyleUnderline"/>
        </w:rPr>
        <w:t>grain</w:t>
      </w:r>
      <w:proofErr w:type="gramEnd"/>
      <w:r w:rsidRPr="00B41366">
        <w:rPr>
          <w:rStyle w:val="StyleUnderline"/>
        </w:rPr>
        <w:t xml:space="preserve"> and other common farm production resources</w:t>
      </w:r>
      <w:r w:rsidRPr="00B41366">
        <w:rPr>
          <w:sz w:val="16"/>
        </w:rPr>
        <w:t xml:space="preserve">. Matt Ackley, the chief marketing officer of Ritchie Bros, which operates a global marketplace for insights, </w:t>
      </w:r>
      <w:proofErr w:type="gramStart"/>
      <w:r w:rsidRPr="00B41366">
        <w:rPr>
          <w:sz w:val="16"/>
        </w:rPr>
        <w:t>services</w:t>
      </w:r>
      <w:proofErr w:type="gramEnd"/>
      <w:r w:rsidRPr="00B41366">
        <w:rPr>
          <w:sz w:val="16"/>
        </w:rPr>
        <w:t xml:space="preserve"> and transaction solutions for commercial assets, including the sale of heavy equipment, said interest in and prices for farm equipment are growing considerably. The price index for used tractors at Ritchie Bros. is up by 19 percent since last year, Ackley said. The company's website, where it hosts online auctions, has attracted more than 161 million visitors and 1.3 million bidders in 2021 — that’s up by 15 percent and 19 percent respectively from the same time a year ago. Ackley shared an auction for a tractor that was struck by lightning this year. It was put up for auction by an insurance company as salvage. The tractor still got 393 bids Monday as prospective buyers fought for the opportunity to break it down for spare parts. “</w:t>
      </w:r>
      <w:r w:rsidRPr="00B41366">
        <w:rPr>
          <w:rStyle w:val="StyleUnderline"/>
        </w:rPr>
        <w:t xml:space="preserve">As you get </w:t>
      </w:r>
      <w:r w:rsidRPr="00B41366">
        <w:rPr>
          <w:rStyle w:val="StyleUnderline"/>
          <w:highlight w:val="green"/>
        </w:rPr>
        <w:t>any type of disruption</w:t>
      </w:r>
      <w:r w:rsidRPr="00B41366">
        <w:rPr>
          <w:rStyle w:val="StyleUnderline"/>
        </w:rPr>
        <w:t xml:space="preserve">, especially from an [original equipment manufacturer] standpoint — </w:t>
      </w:r>
      <w:r w:rsidRPr="00B41366">
        <w:rPr>
          <w:rStyle w:val="StyleUnderline"/>
          <w:highlight w:val="green"/>
        </w:rPr>
        <w:t>like</w:t>
      </w:r>
      <w:r w:rsidRPr="00B41366">
        <w:rPr>
          <w:rStyle w:val="StyleUnderline"/>
        </w:rPr>
        <w:t xml:space="preserve"> this </w:t>
      </w:r>
      <w:r w:rsidRPr="00B41366">
        <w:rPr>
          <w:rStyle w:val="StyleUnderline"/>
          <w:highlight w:val="green"/>
        </w:rPr>
        <w:t>strike</w:t>
      </w:r>
      <w:r w:rsidRPr="00B41366">
        <w:rPr>
          <w:rStyle w:val="StyleUnderline"/>
        </w:rPr>
        <w:t xml:space="preserve"> — </w:t>
      </w:r>
      <w:r w:rsidRPr="00B41366">
        <w:rPr>
          <w:rStyle w:val="StyleUnderline"/>
          <w:highlight w:val="green"/>
        </w:rPr>
        <w:t>to an already stretched supply chain, you get</w:t>
      </w:r>
      <w:r w:rsidRPr="00B41366">
        <w:rPr>
          <w:rStyle w:val="StyleUnderline"/>
        </w:rPr>
        <w:t xml:space="preserve"> quite a </w:t>
      </w:r>
      <w:r w:rsidRPr="00B41366">
        <w:rPr>
          <w:rStyle w:val="StyleUnderline"/>
          <w:highlight w:val="green"/>
        </w:rPr>
        <w:t>significant backlog</w:t>
      </w:r>
      <w:r w:rsidRPr="00B41366">
        <w:rPr>
          <w:rStyle w:val="StyleUnderline"/>
        </w:rPr>
        <w:t>,” said Ackley, whose team has been tracking the shortfalls in the supply chain since the pandemic started. “People are fighting vigorously for what’s left.”</w:t>
      </w:r>
      <w:r w:rsidRPr="00B41366">
        <w:rPr>
          <w:sz w:val="16"/>
        </w:rPr>
        <w:t xml:space="preserve"> The items that farmers can repair themselves are also becoming more sought-after and harder to find. It’s an ongoing challenge. Farmers say that as agriculture equipment becomes more technical digitally, companies like John Deere have limited farmers' ability to repair their own tractors, combines and other field equipment. Tim Riley, an organic farmer in western Kansas, said he and other farmers around him have had to get creative because of the parts shortages and the challenges of fixing their own equipment.</w:t>
      </w:r>
    </w:p>
    <w:p w14:paraId="31E0AB09" w14:textId="77777777" w:rsidR="00495095" w:rsidRPr="00495095" w:rsidRDefault="00495095" w:rsidP="00495095"/>
    <w:sectPr w:rsidR="00495095" w:rsidRPr="004950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8386B"/>
    <w:rsid w:val="000139A3"/>
    <w:rsid w:val="000C67CD"/>
    <w:rsid w:val="00100833"/>
    <w:rsid w:val="00104529"/>
    <w:rsid w:val="00105942"/>
    <w:rsid w:val="00107396"/>
    <w:rsid w:val="00144A4C"/>
    <w:rsid w:val="00164D40"/>
    <w:rsid w:val="00176AB0"/>
    <w:rsid w:val="00177B7D"/>
    <w:rsid w:val="0018322D"/>
    <w:rsid w:val="001B517E"/>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5095"/>
    <w:rsid w:val="004C60E8"/>
    <w:rsid w:val="004E3579"/>
    <w:rsid w:val="004E728B"/>
    <w:rsid w:val="004F39E0"/>
    <w:rsid w:val="00537BD5"/>
    <w:rsid w:val="0057268A"/>
    <w:rsid w:val="00583FF8"/>
    <w:rsid w:val="005D2912"/>
    <w:rsid w:val="005E649C"/>
    <w:rsid w:val="006065BD"/>
    <w:rsid w:val="00645FA9"/>
    <w:rsid w:val="00647866"/>
    <w:rsid w:val="00665003"/>
    <w:rsid w:val="006A2AD0"/>
    <w:rsid w:val="006C2375"/>
    <w:rsid w:val="006D4ECC"/>
    <w:rsid w:val="0071099D"/>
    <w:rsid w:val="00722258"/>
    <w:rsid w:val="007243E5"/>
    <w:rsid w:val="00766EA0"/>
    <w:rsid w:val="0078386B"/>
    <w:rsid w:val="007A2226"/>
    <w:rsid w:val="007B4956"/>
    <w:rsid w:val="007F5B66"/>
    <w:rsid w:val="00823A1C"/>
    <w:rsid w:val="00845B9D"/>
    <w:rsid w:val="00860984"/>
    <w:rsid w:val="008B3ECB"/>
    <w:rsid w:val="008B4E85"/>
    <w:rsid w:val="008C1B2E"/>
    <w:rsid w:val="0091627E"/>
    <w:rsid w:val="009265D4"/>
    <w:rsid w:val="0097032B"/>
    <w:rsid w:val="009D2EAD"/>
    <w:rsid w:val="009D54B2"/>
    <w:rsid w:val="009E1922"/>
    <w:rsid w:val="009F7ED2"/>
    <w:rsid w:val="00A93661"/>
    <w:rsid w:val="00A95652"/>
    <w:rsid w:val="00AA4EDB"/>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5B9E"/>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20714"/>
  <w15:chartTrackingRefBased/>
  <w15:docId w15:val="{BC258CE7-2F8B-4D76-8BAD-19EBAED85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5095"/>
    <w:rPr>
      <w:rFonts w:ascii="Calibri" w:hAnsi="Calibri"/>
    </w:rPr>
  </w:style>
  <w:style w:type="paragraph" w:styleId="Heading1">
    <w:name w:val="heading 1"/>
    <w:aliases w:val="Pocket"/>
    <w:basedOn w:val="Normal"/>
    <w:next w:val="Normal"/>
    <w:link w:val="Heading1Char"/>
    <w:qFormat/>
    <w:rsid w:val="004950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50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950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4950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50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5095"/>
  </w:style>
  <w:style w:type="character" w:customStyle="1" w:styleId="Heading1Char">
    <w:name w:val="Heading 1 Char"/>
    <w:aliases w:val="Pocket Char"/>
    <w:basedOn w:val="DefaultParagraphFont"/>
    <w:link w:val="Heading1"/>
    <w:rsid w:val="0049509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509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9509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49509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49509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95095"/>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495095"/>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495095"/>
    <w:rPr>
      <w:color w:val="auto"/>
      <w:u w:val="none"/>
    </w:rPr>
  </w:style>
  <w:style w:type="character" w:styleId="FollowedHyperlink">
    <w:name w:val="FollowedHyperlink"/>
    <w:basedOn w:val="DefaultParagraphFont"/>
    <w:uiPriority w:val="99"/>
    <w:semiHidden/>
    <w:unhideWhenUsed/>
    <w:rsid w:val="00495095"/>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Read stuff"/>
    <w:basedOn w:val="Heading1"/>
    <w:link w:val="Hyperlink"/>
    <w:autoRedefine/>
    <w:uiPriority w:val="99"/>
    <w:qFormat/>
    <w:rsid w:val="001B51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1B517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therpapers.com/essay/Ethicality-of-Labor-Strike-Demonstrates-by-Social-Workers/62694.html" TargetMode="External"/><Relationship Id="rId3" Type="http://schemas.openxmlformats.org/officeDocument/2006/relationships/styles" Target="styles.xml"/><Relationship Id="rId7" Type="http://schemas.openxmlformats.org/officeDocument/2006/relationships/hyperlink" Target="https://www.otherpapers.com/essay/Ethicality-of-Labor-Strike-Demonstrates-by-Social-Workers/62694.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therpapers.com/essay/Ethicality-of-Labor-Strike-Demonstrates-by-Social-Workers/62694.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bcnews.com/business/business-news/john-deere-strike-and-supply-chain-woes-has-farmers-worried-rcna3207%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3822</Words>
  <Characters>21786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12</cp:revision>
  <dcterms:created xsi:type="dcterms:W3CDTF">2021-12-04T18:07:00Z</dcterms:created>
  <dcterms:modified xsi:type="dcterms:W3CDTF">2021-12-04T18:50:00Z</dcterms:modified>
</cp:coreProperties>
</file>