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B780C" w14:textId="2BF66119" w:rsidR="00722B12" w:rsidRDefault="00017A96" w:rsidP="00722B12">
      <w:pPr>
        <w:pStyle w:val="Heading3"/>
      </w:pPr>
      <w:r>
        <w:t>1</w:t>
      </w:r>
    </w:p>
    <w:p w14:paraId="44F7D024" w14:textId="71F8BCA2" w:rsidR="00722B12" w:rsidRDefault="00722B12" w:rsidP="00722B12"/>
    <w:p w14:paraId="3667E99D" w14:textId="77777777" w:rsidR="00722B12" w:rsidRPr="00A06B13" w:rsidRDefault="00722B12" w:rsidP="00722B12">
      <w:pPr>
        <w:pStyle w:val="Heading4"/>
      </w:pPr>
      <w:r>
        <w:t>Counterplan Text: A just government should recognize an unconditional right for workers, except police officers, to strike.</w:t>
      </w:r>
    </w:p>
    <w:p w14:paraId="4B79F910" w14:textId="77777777" w:rsidR="00722B12" w:rsidRPr="00BF1289" w:rsidRDefault="00722B12" w:rsidP="00722B12">
      <w:pPr>
        <w:rPr>
          <w:b/>
          <w:szCs w:val="26"/>
        </w:rPr>
      </w:pPr>
      <w:r w:rsidRPr="00BF1289">
        <w:rPr>
          <w:b/>
          <w:szCs w:val="26"/>
        </w:rPr>
        <w:t>Police unions are</w:t>
      </w:r>
    </w:p>
    <w:p w14:paraId="2154AA2A" w14:textId="77777777" w:rsidR="00722B12" w:rsidRPr="00825138" w:rsidRDefault="00722B12" w:rsidP="00722B12">
      <w:pPr>
        <w:rPr>
          <w:bCs/>
        </w:rPr>
      </w:pPr>
      <w:proofErr w:type="spellStart"/>
      <w:r w:rsidRPr="00BF1289">
        <w:rPr>
          <w:b/>
          <w:szCs w:val="26"/>
        </w:rPr>
        <w:t>Roufa</w:t>
      </w:r>
      <w:proofErr w:type="spellEnd"/>
      <w:r w:rsidRPr="00BF1289">
        <w:rPr>
          <w:b/>
          <w:szCs w:val="26"/>
        </w:rPr>
        <w:t xml:space="preserve"> 19</w:t>
      </w:r>
      <w:r w:rsidRPr="00BF1289">
        <w:rPr>
          <w:bCs/>
          <w:szCs w:val="26"/>
        </w:rPr>
        <w:t xml:space="preserve"> </w:t>
      </w:r>
      <w:r>
        <w:rPr>
          <w:bCs/>
        </w:rPr>
        <w:t>T</w:t>
      </w:r>
      <w:r w:rsidRPr="00BF1289">
        <w:rPr>
          <w:bCs/>
        </w:rPr>
        <w:t xml:space="preserve">he Balance. “The Benefits of Joining a Police Union and Why They Exist.” The Balance Careers, 2015, www.thebalancecareers.com/what-are-police-unions-for-and-should-you-join-one-974885. Accessed 21 Oct. 2021. </w:t>
      </w:r>
      <w:r>
        <w:rPr>
          <w:bCs/>
        </w:rPr>
        <w:t>DN</w:t>
      </w:r>
      <w:r w:rsidRPr="00BF1289">
        <w:rPr>
          <w:bCs/>
        </w:rPr>
        <w:t>‌</w:t>
      </w:r>
    </w:p>
    <w:p w14:paraId="4810CE72" w14:textId="77777777" w:rsidR="00722B12" w:rsidRDefault="00722B12" w:rsidP="00722B12">
      <w:pPr>
        <w:rPr>
          <w:bCs/>
          <w:u w:val="single"/>
        </w:rPr>
      </w:pPr>
      <w:r w:rsidRPr="00825138">
        <w:rPr>
          <w:bCs/>
        </w:rPr>
        <w:t xml:space="preserve">Police </w:t>
      </w:r>
      <w:r w:rsidRPr="00825138">
        <w:rPr>
          <w:bCs/>
          <w:highlight w:val="green"/>
          <w:u w:val="single"/>
        </w:rPr>
        <w:t>unions [that] work with law enforcement leaders and rank-and-file members to negotiate better pay and protect the rights of officers.</w:t>
      </w:r>
      <w:r w:rsidRPr="00825138">
        <w:rPr>
          <w:bCs/>
        </w:rPr>
        <w:t xml:space="preserve"> Unions were instrumental in introducing and implementing job protections like the Police Officers Bill of Rights around the U.S</w:t>
      </w:r>
      <w:r w:rsidRPr="00825138">
        <w:rPr>
          <w:bCs/>
          <w:u w:val="single"/>
        </w:rPr>
        <w:t xml:space="preserve">. Besides championing better wages and working hours, though, </w:t>
      </w:r>
      <w:r w:rsidRPr="00825138">
        <w:rPr>
          <w:bCs/>
          <w:highlight w:val="green"/>
          <w:u w:val="single"/>
        </w:rPr>
        <w:t>police unions</w:t>
      </w:r>
      <w:r w:rsidRPr="00825138">
        <w:rPr>
          <w:bCs/>
          <w:u w:val="single"/>
        </w:rPr>
        <w:t xml:space="preserve"> have significantly </w:t>
      </w:r>
      <w:r w:rsidRPr="00825138">
        <w:rPr>
          <w:bCs/>
          <w:highlight w:val="green"/>
          <w:u w:val="single"/>
        </w:rPr>
        <w:t>influence</w:t>
      </w:r>
      <w:r w:rsidRPr="00825138">
        <w:rPr>
          <w:bCs/>
          <w:u w:val="single"/>
        </w:rPr>
        <w:t xml:space="preserve">d </w:t>
      </w:r>
      <w:r w:rsidRPr="00825138">
        <w:rPr>
          <w:bCs/>
          <w:highlight w:val="green"/>
          <w:u w:val="single"/>
        </w:rPr>
        <w:t>how and when officers can be disciplined.</w:t>
      </w:r>
      <w:r w:rsidRPr="00825138">
        <w:rPr>
          <w:bCs/>
          <w:u w:val="single"/>
        </w:rPr>
        <w:t xml:space="preserve"> </w:t>
      </w:r>
      <w:r w:rsidRPr="00825138">
        <w:rPr>
          <w:bCs/>
          <w:highlight w:val="green"/>
          <w:u w:val="single"/>
        </w:rPr>
        <w:t>They</w:t>
      </w:r>
      <w:r w:rsidRPr="00825138">
        <w:rPr>
          <w:bCs/>
          <w:u w:val="single"/>
        </w:rPr>
        <w:t xml:space="preserve">'ve also </w:t>
      </w:r>
      <w:r w:rsidRPr="00825138">
        <w:rPr>
          <w:bCs/>
          <w:highlight w:val="green"/>
          <w:u w:val="single"/>
        </w:rPr>
        <w:t>establish</w:t>
      </w:r>
      <w:r w:rsidRPr="00825138">
        <w:rPr>
          <w:bCs/>
          <w:u w:val="single"/>
        </w:rPr>
        <w:t xml:space="preserve">ed </w:t>
      </w:r>
      <w:r w:rsidRPr="00825138">
        <w:rPr>
          <w:bCs/>
          <w:highlight w:val="green"/>
          <w:u w:val="single"/>
        </w:rPr>
        <w:t>systems</w:t>
      </w:r>
      <w:r w:rsidRPr="00825138">
        <w:rPr>
          <w:bCs/>
          <w:u w:val="single"/>
        </w:rPr>
        <w:t xml:space="preserve"> of due process for officers </w:t>
      </w:r>
      <w:r w:rsidRPr="00825138">
        <w:rPr>
          <w:bCs/>
          <w:highlight w:val="green"/>
          <w:u w:val="single"/>
        </w:rPr>
        <w:t>to</w:t>
      </w:r>
      <w:r w:rsidRPr="00825138">
        <w:rPr>
          <w:bCs/>
          <w:u w:val="single"/>
        </w:rPr>
        <w:t xml:space="preserve"> have their discipline reviewed, which has, in turn, </w:t>
      </w:r>
      <w:r w:rsidRPr="00825138">
        <w:rPr>
          <w:bCs/>
          <w:highlight w:val="green"/>
          <w:u w:val="single"/>
        </w:rPr>
        <w:t>help</w:t>
      </w:r>
      <w:r w:rsidRPr="00825138">
        <w:rPr>
          <w:bCs/>
          <w:u w:val="single"/>
        </w:rPr>
        <w:t xml:space="preserve">ed </w:t>
      </w:r>
      <w:r w:rsidRPr="00825138">
        <w:rPr>
          <w:bCs/>
          <w:highlight w:val="green"/>
          <w:u w:val="single"/>
        </w:rPr>
        <w:t>protect rank and file police officers from false accusations and potential political abuses.</w:t>
      </w:r>
    </w:p>
    <w:p w14:paraId="47CCC64D" w14:textId="77777777" w:rsidR="00722B12" w:rsidRDefault="00722B12" w:rsidP="00722B12">
      <w:pPr>
        <w:rPr>
          <w:b/>
          <w:szCs w:val="26"/>
        </w:rPr>
      </w:pPr>
    </w:p>
    <w:p w14:paraId="15E05E7A" w14:textId="77777777" w:rsidR="00722B12" w:rsidRPr="00BF1289" w:rsidRDefault="00722B12" w:rsidP="00722B12">
      <w:pPr>
        <w:pStyle w:val="Heading4"/>
      </w:pPr>
      <w:r w:rsidRPr="00BF1289">
        <w:t xml:space="preserve">Police unions with the right to strike incites violence towards citizens and delegitimizes </w:t>
      </w:r>
      <w:r>
        <w:t>labor unions</w:t>
      </w:r>
    </w:p>
    <w:p w14:paraId="5B953460" w14:textId="77777777" w:rsidR="00722B12" w:rsidRPr="00825138" w:rsidRDefault="00722B12" w:rsidP="00722B12">
      <w:pPr>
        <w:rPr>
          <w:bCs/>
        </w:rPr>
      </w:pPr>
      <w:r w:rsidRPr="00BF1289">
        <w:rPr>
          <w:b/>
          <w:szCs w:val="26"/>
        </w:rPr>
        <w:t>Greenhouse 20</w:t>
      </w:r>
      <w:r>
        <w:rPr>
          <w:bCs/>
        </w:rPr>
        <w:t xml:space="preserve"> </w:t>
      </w:r>
      <w:r w:rsidRPr="00BF1289">
        <w:rPr>
          <w:bCs/>
        </w:rPr>
        <w:t>Greenhouse, Steven. “How Police Unions Enable and Conceal Abuses of Power.” The New Yorker, The New Yorker, 18 June 2020, www.newyorker.com/news/news-desk/how-police-union-power-helped-increase-abuses. Accessed 21 Oct. 2021. ‌</w:t>
      </w:r>
      <w:r>
        <w:rPr>
          <w:bCs/>
        </w:rPr>
        <w:t>DN</w:t>
      </w:r>
    </w:p>
    <w:p w14:paraId="060740B6" w14:textId="77777777" w:rsidR="00722B12" w:rsidRPr="00287FA2" w:rsidRDefault="00722B12" w:rsidP="00722B12">
      <w:pPr>
        <w:rPr>
          <w:bCs/>
          <w:sz w:val="18"/>
          <w:szCs w:val="18"/>
        </w:rPr>
      </w:pPr>
      <w:r w:rsidRPr="00825138">
        <w:rPr>
          <w:bCs/>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w:t>
      </w:r>
      <w:r w:rsidRPr="002C2D20">
        <w:rPr>
          <w:bCs/>
          <w:u w:val="single"/>
        </w:rPr>
        <w:t xml:space="preserve">Since the nineteen-sixties, when </w:t>
      </w:r>
      <w:r w:rsidRPr="002C2D20">
        <w:rPr>
          <w:bCs/>
          <w:highlight w:val="green"/>
          <w:u w:val="single"/>
        </w:rPr>
        <w:t>police unions</w:t>
      </w:r>
      <w:r w:rsidRPr="002C2D20">
        <w:rPr>
          <w:bCs/>
          <w:u w:val="single"/>
        </w:rPr>
        <w:t xml:space="preserve"> first became like traditional unions and won the right to bargain collectively, they have had a controversial history. And recent studies suggest that their political and </w:t>
      </w:r>
      <w:r w:rsidRPr="002C2D20">
        <w:rPr>
          <w:bCs/>
          <w:highlight w:val="green"/>
          <w:u w:val="single"/>
        </w:rPr>
        <w:t xml:space="preserve">bargaining power </w:t>
      </w:r>
      <w:r w:rsidRPr="002C2D20">
        <w:rPr>
          <w:bCs/>
          <w:u w:val="single"/>
        </w:rPr>
        <w:t xml:space="preserve">has enabled them to win disciplinary systems so lax that they have </w:t>
      </w:r>
      <w:r w:rsidRPr="002C2D20">
        <w:rPr>
          <w:bCs/>
          <w:highlight w:val="green"/>
          <w:u w:val="single"/>
        </w:rPr>
        <w:t>helped increase police abuses in the United States</w:t>
      </w:r>
      <w:r w:rsidRPr="002C2D20">
        <w:rPr>
          <w:bCs/>
          <w:u w:val="single"/>
        </w:rPr>
        <w:t xml:space="preserve">. A 2018 University of Oxford study of the hundred largest American cities found that </w:t>
      </w:r>
      <w:r w:rsidRPr="002C2D20">
        <w:rPr>
          <w:bCs/>
          <w:highlight w:val="green"/>
          <w:u w:val="single"/>
        </w:rPr>
        <w:t>the extent of protections</w:t>
      </w:r>
      <w:r w:rsidRPr="002C2D20">
        <w:rPr>
          <w:bCs/>
          <w:u w:val="single"/>
        </w:rPr>
        <w:t xml:space="preserve"> in police contracts </w:t>
      </w:r>
      <w:r w:rsidRPr="002C2D20">
        <w:rPr>
          <w:bCs/>
          <w:highlight w:val="green"/>
          <w:u w:val="single"/>
        </w:rPr>
        <w:t>was</w:t>
      </w:r>
      <w:r w:rsidRPr="002C2D20">
        <w:rPr>
          <w:bCs/>
          <w:u w:val="single"/>
        </w:rPr>
        <w:t xml:space="preserve"> directly and </w:t>
      </w:r>
      <w:r w:rsidRPr="002C2D20">
        <w:rPr>
          <w:bCs/>
          <w:highlight w:val="green"/>
          <w:u w:val="single"/>
        </w:rPr>
        <w:t>positively correlated with police violence and other abuses against citizens</w:t>
      </w:r>
      <w:r w:rsidRPr="002C2D20">
        <w:rPr>
          <w:bCs/>
          <w:u w:val="single"/>
        </w:rPr>
        <w:t xml:space="preserve">. A 2019 University of Chicago study found that </w:t>
      </w:r>
      <w:r w:rsidRPr="002C2D20">
        <w:rPr>
          <w:bCs/>
          <w:highlight w:val="green"/>
          <w:u w:val="single"/>
        </w:rPr>
        <w:t>extending collective-bargaining rights to Florida sheriffs’ deputies led to a forty per cent statewide increase in cases of violent misconduct</w:t>
      </w:r>
      <w:r w:rsidRPr="002C2D20">
        <w:rPr>
          <w:bCs/>
          <w:u w:val="single"/>
        </w:rPr>
        <w:t xml:space="preserve">—translating to nearly twelve additional such incidents annually. In a forthcoming study, Rob </w:t>
      </w:r>
      <w:proofErr w:type="spellStart"/>
      <w:r w:rsidRPr="002C2D20">
        <w:rPr>
          <w:bCs/>
          <w:u w:val="single"/>
        </w:rPr>
        <w:t>Gillezeau</w:t>
      </w:r>
      <w:proofErr w:type="spellEnd"/>
      <w:r w:rsidRPr="002C2D20">
        <w:rPr>
          <w:bCs/>
          <w:u w:val="single"/>
        </w:rPr>
        <w:t xml:space="preserve">, a </w:t>
      </w:r>
      <w:proofErr w:type="gramStart"/>
      <w:r w:rsidRPr="002C2D20">
        <w:rPr>
          <w:bCs/>
          <w:u w:val="single"/>
        </w:rPr>
        <w:t>professor</w:t>
      </w:r>
      <w:proofErr w:type="gramEnd"/>
      <w:r w:rsidRPr="002C2D20">
        <w:rPr>
          <w:bCs/>
          <w:u w:val="single"/>
        </w:rPr>
        <w:t xml:space="preserve"> and researcher, concluded that, from the nineteen-fifties to the nineteen-eighties, </w:t>
      </w:r>
      <w:r w:rsidRPr="002C2D20">
        <w:rPr>
          <w:bCs/>
          <w:highlight w:val="green"/>
          <w:u w:val="single"/>
        </w:rPr>
        <w:t>the ability of police to collectively bargain led to a substantial rise in police killings of civilians, with a greater impact on people of color</w:t>
      </w:r>
      <w:r w:rsidRPr="002C2D20">
        <w:rPr>
          <w:bCs/>
          <w:u w:val="single"/>
        </w:rPr>
        <w:t>.</w:t>
      </w:r>
      <w:r w:rsidRPr="00825138">
        <w:rPr>
          <w:bCs/>
        </w:rPr>
        <w:t xml:space="preserve"> “With the caveat that this is very early work,” </w:t>
      </w:r>
      <w:proofErr w:type="spellStart"/>
      <w:r w:rsidRPr="00825138">
        <w:rPr>
          <w:bCs/>
        </w:rPr>
        <w:t>Gillezeau</w:t>
      </w:r>
      <w:proofErr w:type="spellEnd"/>
      <w:r w:rsidRPr="00825138">
        <w:rPr>
          <w:bCs/>
        </w:rPr>
        <w:t xml:space="preserve"> wrote on Twitter, on May 30th, “it looks like collective bargaining rights are being used to protect the ability of officers to discriminate in </w:t>
      </w:r>
      <w:r w:rsidRPr="00287FA2">
        <w:rPr>
          <w:bCs/>
          <w:sz w:val="18"/>
          <w:szCs w:val="18"/>
        </w:rPr>
        <w:t xml:space="preserve">the disproportionate use of force against the non-white population.” 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w:t>
      </w:r>
      <w:proofErr w:type="gramStart"/>
      <w:r w:rsidRPr="00287FA2">
        <w:rPr>
          <w:bCs/>
          <w:sz w:val="18"/>
          <w:szCs w:val="18"/>
        </w:rPr>
        <w:t>all of</w:t>
      </w:r>
      <w:proofErr w:type="gramEnd"/>
      <w:r w:rsidRPr="00287FA2">
        <w:rPr>
          <w:bCs/>
          <w:sz w:val="18"/>
          <w:szCs w:val="18"/>
        </w:rPr>
        <w:t xml:space="preserve"> this highlights that the disciplinary process for law enforcement is woefully broken, and that police unions have far too much power. 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“matters of discipline, especially related to the use of force, has insulated police officers from accountability, and that predictably can increase the problem.” For decades, members of the public have complained about police violence and police unions, and a relatively recent development—mobile-phone videos—has sparked even more public anger.</w:t>
      </w:r>
      <w:r w:rsidRPr="00825138">
        <w:rPr>
          <w:bCs/>
        </w:rPr>
        <w:t xml:space="preserve"> These complaints grew with the killings of Eric Garner, Laquan McDonald, Walter Scott, Tamir Rice, Philando Castile, and many others. Each time, there were protests and urgent calls for police reform, but the matter blew over. Until the horrific killing of George Floyd. Historians often talk of two distinct genealogies for policing in the North and in the South, and both help to explain the crisis that the police and its unions find themselves in today</w:t>
      </w:r>
      <w:r w:rsidRPr="002C2D20">
        <w:rPr>
          <w:bCs/>
          <w:u w:val="single"/>
        </w:rPr>
        <w:t xml:space="preserve">. Northern cities began to establish </w:t>
      </w:r>
      <w:r w:rsidRPr="002C2D20">
        <w:rPr>
          <w:bCs/>
          <w:highlight w:val="green"/>
          <w:u w:val="single"/>
        </w:rPr>
        <w:t>police departments</w:t>
      </w:r>
      <w:r w:rsidRPr="002C2D20">
        <w:rPr>
          <w:bCs/>
          <w:u w:val="single"/>
        </w:rPr>
        <w:t xml:space="preserve"> </w:t>
      </w:r>
      <w:r w:rsidRPr="002C2D20">
        <w:rPr>
          <w:bCs/>
          <w:highlight w:val="green"/>
          <w:u w:val="single"/>
        </w:rPr>
        <w:t>in the</w:t>
      </w:r>
      <w:r w:rsidRPr="002C2D20">
        <w:rPr>
          <w:bCs/>
          <w:u w:val="single"/>
        </w:rPr>
        <w:t xml:space="preserve"> </w:t>
      </w:r>
      <w:r w:rsidRPr="002C2D20">
        <w:rPr>
          <w:bCs/>
          <w:highlight w:val="green"/>
          <w:u w:val="single"/>
        </w:rPr>
        <w:t>eighteen-thirties</w:t>
      </w:r>
      <w:r w:rsidRPr="002C2D20">
        <w:rPr>
          <w:bCs/>
          <w:u w:val="single"/>
        </w:rPr>
        <w:t xml:space="preserve">; by the end of the century, many </w:t>
      </w:r>
      <w:r w:rsidRPr="002C2D20">
        <w:rPr>
          <w:bCs/>
          <w:highlight w:val="green"/>
          <w:u w:val="single"/>
        </w:rPr>
        <w:t>had become best known for using ruthless force to crush labor agitation and strikes</w:t>
      </w:r>
      <w:r w:rsidRPr="002C2D20">
        <w:rPr>
          <w:bCs/>
          <w:u w:val="single"/>
        </w:rPr>
        <w:t xml:space="preserve">, an aim to which they were pushed by the industrial and financial élite. In 1886, the Chicago police killed four strikers and injured dozens more at the McCormick Reaper Works. </w:t>
      </w:r>
      <w:r w:rsidRPr="002C2D20">
        <w:rPr>
          <w:bCs/>
          <w:highlight w:val="green"/>
          <w:u w:val="single"/>
        </w:rPr>
        <w:t>In the South</w:t>
      </w:r>
      <w:r w:rsidRPr="002C2D20">
        <w:rPr>
          <w:bCs/>
          <w:u w:val="single"/>
        </w:rPr>
        <w:t xml:space="preserve">,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w:t>
      </w:r>
      <w:r w:rsidRPr="002C2D20">
        <w:rPr>
          <w:bCs/>
          <w:highlight w:val="green"/>
          <w:u w:val="single"/>
        </w:rPr>
        <w:t>patrols “were explicit in their design to empower the entire white population” to control “the movements of black people.”</w:t>
      </w:r>
      <w:r w:rsidRPr="00825138">
        <w:rPr>
          <w:bCs/>
        </w:rPr>
        <w:t xml:space="preserve"> 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w:t>
      </w:r>
      <w:r w:rsidRPr="002C2D20">
        <w:rPr>
          <w:bCs/>
          <w:u w:val="single"/>
        </w:rPr>
        <w:t>The A.F.L. rejected them, saying, “</w:t>
      </w:r>
      <w:r w:rsidRPr="002C2D20">
        <w:rPr>
          <w:bCs/>
          <w:highlight w:val="green"/>
          <w:u w:val="single"/>
        </w:rPr>
        <w:t>It is not within the province of the trade union movement to especially organize policemen</w:t>
      </w:r>
      <w:r w:rsidRPr="002C2D20">
        <w:rPr>
          <w:bCs/>
          <w:u w:val="single"/>
        </w:rPr>
        <w:t xml:space="preserve">, no more than to organize militiamen, </w:t>
      </w:r>
      <w:r w:rsidRPr="00287FA2">
        <w:rPr>
          <w:bCs/>
          <w:highlight w:val="green"/>
          <w:u w:val="single"/>
        </w:rPr>
        <w:t>as</w:t>
      </w:r>
      <w:r w:rsidRPr="002C2D20">
        <w:rPr>
          <w:bCs/>
          <w:u w:val="single"/>
        </w:rPr>
        <w:t xml:space="preserve"> both </w:t>
      </w:r>
      <w:r w:rsidRPr="00287FA2">
        <w:rPr>
          <w:bCs/>
          <w:highlight w:val="green"/>
          <w:u w:val="single"/>
        </w:rPr>
        <w:t>policemen</w:t>
      </w:r>
      <w:r w:rsidRPr="002C2D20">
        <w:rPr>
          <w:bCs/>
          <w:u w:val="single"/>
        </w:rPr>
        <w:t xml:space="preserve"> and militiamen </w:t>
      </w:r>
      <w:r w:rsidRPr="00287FA2">
        <w:rPr>
          <w:bCs/>
          <w:highlight w:val="green"/>
          <w:u w:val="single"/>
        </w:rPr>
        <w:t>are often controlled by forces inimical to the labor movement.</w:t>
      </w:r>
      <w:r w:rsidRPr="002C2D20">
        <w:rPr>
          <w:bCs/>
          <w:u w:val="single"/>
        </w:rPr>
        <w:t>” After the First World War, millions of workers began protesting that their wages lagged far behind inflation, and many police officers got swept up in the ferment.</w:t>
      </w:r>
      <w:r w:rsidRPr="00825138">
        <w:rPr>
          <w:bCs/>
        </w:rPr>
        <w:t xml:space="preserve">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w:t>
      </w:r>
      <w:r w:rsidRPr="00287FA2">
        <w:rPr>
          <w:bCs/>
          <w:sz w:val="18"/>
          <w:szCs w:val="18"/>
        </w:rPr>
        <w:t xml:space="preserve">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 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 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287FA2">
        <w:rPr>
          <w:bCs/>
          <w:sz w:val="18"/>
          <w:szCs w:val="18"/>
        </w:rPr>
        <w:t>bargain, but</w:t>
      </w:r>
      <w:proofErr w:type="gramEnd"/>
      <w:r w:rsidRPr="00287FA2">
        <w:rPr>
          <w:bCs/>
          <w:sz w:val="18"/>
          <w:szCs w:val="18"/>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287FA2">
        <w:rPr>
          <w:bCs/>
          <w:sz w:val="18"/>
          <w:szCs w:val="18"/>
        </w:rPr>
        <w:t>African-Americans</w:t>
      </w:r>
      <w:proofErr w:type="gramEnd"/>
      <w:r w:rsidRPr="00287FA2">
        <w:rPr>
          <w:bCs/>
          <w:sz w:val="18"/>
          <w:szCs w:val="18"/>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287FA2">
        <w:rPr>
          <w:bCs/>
          <w:sz w:val="18"/>
          <w:szCs w:val="18"/>
        </w:rPr>
        <w:t>. . . .</w:t>
      </w:r>
      <w:proofErr w:type="gramEnd"/>
      <w:r w:rsidRPr="00287FA2">
        <w:rPr>
          <w:bCs/>
          <w:sz w:val="18"/>
          <w:szCs w:val="18"/>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 Across the U.S., a similar dynamic played out. First, many cities followed New York’s lead and agreed to bargain with their police unions. Initially, newly established unions </w:t>
      </w:r>
      <w:proofErr w:type="spellStart"/>
      <w:r w:rsidRPr="00287FA2">
        <w:rPr>
          <w:bCs/>
          <w:sz w:val="18"/>
          <w:szCs w:val="18"/>
        </w:rPr>
        <w:t>focussed</w:t>
      </w:r>
      <w:proofErr w:type="spellEnd"/>
      <w:r w:rsidRPr="00287FA2">
        <w:rPr>
          <w:bCs/>
          <w:sz w:val="18"/>
          <w:szCs w:val="18"/>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 Since the eighties, police contracts in New York and many other cities have added one protection after another that have made it harder to hold officers accountable for improper use of force or other misconduct. Such protections included keeping an officer’s disciplinary record secret, erasing an officer’s disciplinary record after a few years, or delaying any questioning of officers for twenty-four or forty-eight hours after an incident such as a police shooting. “They have these unusual protections they’ve bargained very hard for, measures that insulate them from accountability,” William P. Jones, a history professor at the University of Minnesota and the president of the Labor and Working-Class History Association, told me. Jones said that other public-employee unions have some of the same protections but that police unions “are particularly effective utilizing them in their favor.” In 2017, a Reuters a special report on police-union contracts in eighty-two cities found that most required departments to erase disciplinary records, in some cases after only six months. Eighteen cities expunged suspensions from an officer’s record in three years or less. Anchorage, Alaska, removed demotions, suspensions, and disciplinary transfers after twenty-four months. Reuters also found that almost half of the contracts let officers accused of wrongdoing see their entire investigative file—including witness statements, photos, and videos—before being questioned, making it easier for them to finesse their way through disciplinary interrogations. Joseph </w:t>
      </w:r>
      <w:proofErr w:type="spellStart"/>
      <w:r w:rsidRPr="00287FA2">
        <w:rPr>
          <w:bCs/>
          <w:sz w:val="18"/>
          <w:szCs w:val="18"/>
        </w:rPr>
        <w:t>McCartin</w:t>
      </w:r>
      <w:proofErr w:type="spellEnd"/>
      <w:r w:rsidRPr="00287FA2">
        <w:rPr>
          <w:bCs/>
          <w:sz w:val="18"/>
          <w:szCs w:val="18"/>
        </w:rPr>
        <w:t xml:space="preserve">, a labor historian at Georgetown, told me that one political factor explains why police unions have won so many protections. “They have more clout than other public-sector unions, like the teachers or sanitation workers, because they have often been able to command the political support of Republicans,” he said. “That’s given them a big advantage.” The string of police killings captured on mobile phones increased public dismay with police unions. After the killing of George Floyd, they became a pariah. Many protesters, and even some unions, including the Writers Guild of America, East, have called on the A.F.L.-C.I.O., the nation’s main labor federation, to expel the International Union of Police Associations, which represents a hundred thousand law-enforcement officers. The Association of Flight Attendants adopted a resolution demanding that police unions immediately enact policies to “actively address racism in law enforcement and </w:t>
      </w:r>
      <w:proofErr w:type="gramStart"/>
      <w:r w:rsidRPr="00287FA2">
        <w:rPr>
          <w:bCs/>
          <w:sz w:val="18"/>
          <w:szCs w:val="18"/>
        </w:rPr>
        <w:t>especially</w:t>
      </w:r>
      <w:proofErr w:type="gramEnd"/>
      <w:r w:rsidRPr="00287FA2">
        <w:rPr>
          <w:bCs/>
          <w:sz w:val="18"/>
          <w:szCs w:val="18"/>
        </w:rPr>
        <w:t xml:space="preserve"> to hold officers accountable for violence against citizens, or be removed from the Labor movement.” The Service Employees International Union, with two million members, has called for “holding public security unions accountable to racial justice,” and the Seattle area’s main labor coalition issued an ultimatum to the local police union: acknowledge and address racism in law enforcement or risk being kicked out.</w:t>
      </w:r>
    </w:p>
    <w:p w14:paraId="5F4A46EE" w14:textId="77777777" w:rsidR="00722B12" w:rsidRDefault="00722B12" w:rsidP="00722B12">
      <w:pPr>
        <w:rPr>
          <w:bCs/>
        </w:rPr>
      </w:pPr>
    </w:p>
    <w:p w14:paraId="3F8FF6DF" w14:textId="77777777" w:rsidR="00722B12" w:rsidRDefault="00722B12" w:rsidP="00722B12">
      <w:pPr>
        <w:pStyle w:val="Heading4"/>
      </w:pPr>
      <w:r>
        <w:t>Excessive police union bargaining from strikes destroys accountability for police misconduct</w:t>
      </w:r>
    </w:p>
    <w:p w14:paraId="10FE9DC2" w14:textId="77777777" w:rsidR="00722B12" w:rsidRPr="00B67C26" w:rsidRDefault="00722B12" w:rsidP="00722B12">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6" w:history="1">
        <w:r w:rsidRPr="003921CB">
          <w:rPr>
            <w:rStyle w:val="Hyperlink"/>
            <w:sz w:val="16"/>
            <w:szCs w:val="16"/>
          </w:rPr>
          <w:t>https://www.newyorker.com/news/news-desk/how-police-union-power-helped-increase-abuses</w:t>
        </w:r>
      </w:hyperlink>
      <w:r w:rsidRPr="003921CB">
        <w:rPr>
          <w:sz w:val="16"/>
          <w:szCs w:val="16"/>
        </w:rPr>
        <w:t>, KR</w:t>
      </w:r>
    </w:p>
    <w:p w14:paraId="12F6DFAA" w14:textId="77777777" w:rsidR="00722B12" w:rsidRDefault="00722B12" w:rsidP="00722B12">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23EF3B7A" w14:textId="77777777" w:rsidR="00722B12" w:rsidRDefault="00722B12" w:rsidP="00722B12">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2BC96C12" w14:textId="77777777" w:rsidR="00722B12" w:rsidRDefault="00722B12" w:rsidP="00722B12">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xml:space="preserve">, a </w:t>
      </w:r>
      <w:proofErr w:type="gramStart"/>
      <w:r w:rsidRPr="00A820E0">
        <w:rPr>
          <w:sz w:val="16"/>
          <w:szCs w:val="16"/>
        </w:rPr>
        <w:t>professor</w:t>
      </w:r>
      <w:proofErr w:type="gramEnd"/>
      <w:r w:rsidRPr="00A820E0">
        <w:rPr>
          <w:sz w:val="16"/>
          <w:szCs w:val="16"/>
        </w:rPr>
        <w:t xml:space="preserve">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6943C395" w14:textId="77777777" w:rsidR="00722B12" w:rsidRPr="00A820E0" w:rsidRDefault="00722B12" w:rsidP="00722B12">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67B30B2F" w14:textId="77777777" w:rsidR="00722B12" w:rsidRPr="00A820E0" w:rsidRDefault="00722B12" w:rsidP="00722B12">
      <w:pPr>
        <w:rPr>
          <w:sz w:val="16"/>
          <w:szCs w:val="16"/>
        </w:rPr>
      </w:pPr>
      <w:r w:rsidRPr="00A820E0">
        <w:rPr>
          <w:sz w:val="16"/>
          <w:szCs w:val="16"/>
        </w:rPr>
        <w:t xml:space="preserve">To critics, </w:t>
      </w:r>
      <w:proofErr w:type="gramStart"/>
      <w:r w:rsidRPr="00A820E0">
        <w:rPr>
          <w:sz w:val="16"/>
          <w:szCs w:val="16"/>
        </w:rPr>
        <w:t>all of</w:t>
      </w:r>
      <w:proofErr w:type="gramEnd"/>
      <w:r w:rsidRPr="00A820E0">
        <w:rPr>
          <w:sz w:val="16"/>
          <w:szCs w:val="16"/>
        </w:rPr>
        <w:t xml:space="preserve">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5AC10508" w14:textId="77777777" w:rsidR="00722B12" w:rsidRDefault="00722B12" w:rsidP="00722B12">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39EAE085" w14:textId="77777777" w:rsidR="00722B12" w:rsidRDefault="00722B12" w:rsidP="00722B12">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02B41547" w14:textId="77777777" w:rsidR="00722B12" w:rsidRDefault="00722B12" w:rsidP="00722B12">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51A0F8CB" w14:textId="77777777" w:rsidR="00722B12" w:rsidRDefault="00722B12" w:rsidP="00722B12">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27755FD6" w14:textId="77777777" w:rsidR="00722B12" w:rsidRDefault="00722B12" w:rsidP="00722B12">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5CEA6849" w14:textId="77777777" w:rsidR="00722B12" w:rsidRDefault="00722B12" w:rsidP="00722B12">
      <w:pPr>
        <w:rPr>
          <w:sz w:val="16"/>
          <w:szCs w:val="16"/>
        </w:rPr>
      </w:pPr>
      <w:r w:rsidRPr="005836A1">
        <w:rPr>
          <w:sz w:val="16"/>
          <w:szCs w:val="16"/>
        </w:rPr>
        <w:t xml:space="preserve">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5836A1">
        <w:rPr>
          <w:sz w:val="16"/>
          <w:szCs w:val="16"/>
        </w:rPr>
        <w:t>bargain, but</w:t>
      </w:r>
      <w:proofErr w:type="gramEnd"/>
      <w:r w:rsidRPr="005836A1">
        <w:rPr>
          <w:sz w:val="16"/>
          <w:szCs w:val="16"/>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5836A1">
        <w:rPr>
          <w:sz w:val="16"/>
          <w:szCs w:val="16"/>
        </w:rPr>
        <w:t>African-Americans</w:t>
      </w:r>
      <w:proofErr w:type="gramEnd"/>
      <w:r w:rsidRPr="005836A1">
        <w:rPr>
          <w:sz w:val="16"/>
          <w:szCs w:val="16"/>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27AFA6AA" w14:textId="77777777" w:rsidR="00722B12" w:rsidRDefault="00722B12" w:rsidP="00722B12">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1899A20D" w14:textId="77777777" w:rsidR="00722B12" w:rsidRDefault="00722B12" w:rsidP="00722B12">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58EA7B7A" w14:textId="77777777" w:rsidR="00722B12" w:rsidRPr="00A820E0" w:rsidRDefault="00722B12" w:rsidP="00722B12">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368FDE59" w14:textId="77777777" w:rsidR="00722B12" w:rsidRPr="009A0CA4" w:rsidRDefault="00722B12" w:rsidP="00722B12">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4851CCCE" w14:textId="77777777" w:rsidR="00722B12" w:rsidRPr="00825138" w:rsidRDefault="00722B12" w:rsidP="00722B12">
      <w:pPr>
        <w:rPr>
          <w:bCs/>
        </w:rPr>
      </w:pPr>
    </w:p>
    <w:p w14:paraId="052AD7D3" w14:textId="77777777" w:rsidR="00722B12" w:rsidRPr="00825138" w:rsidRDefault="00722B12" w:rsidP="00722B12">
      <w:pPr>
        <w:pStyle w:val="Heading4"/>
      </w:pPr>
      <w:r w:rsidRPr="00825138">
        <w:t xml:space="preserve">Its competitive – A worker is </w:t>
      </w:r>
    </w:p>
    <w:p w14:paraId="57A67D16" w14:textId="77777777" w:rsidR="00722B12" w:rsidRPr="00390159" w:rsidRDefault="00722B12" w:rsidP="00722B12">
      <w:pPr>
        <w:rPr>
          <w:bCs/>
        </w:rPr>
      </w:pPr>
      <w:r w:rsidRPr="00825138">
        <w:rPr>
          <w:b/>
          <w:szCs w:val="26"/>
        </w:rPr>
        <w:t xml:space="preserve">Ministry of </w:t>
      </w:r>
      <w:proofErr w:type="spellStart"/>
      <w:r w:rsidRPr="00825138">
        <w:rPr>
          <w:b/>
          <w:szCs w:val="26"/>
        </w:rPr>
        <w:t>Labour</w:t>
      </w:r>
      <w:proofErr w:type="spellEnd"/>
      <w:r w:rsidRPr="00825138">
        <w:rPr>
          <w:b/>
          <w:szCs w:val="26"/>
        </w:rPr>
        <w:t>, Training and Skills Development 15</w:t>
      </w:r>
      <w:r>
        <w:rPr>
          <w:b/>
        </w:rPr>
        <w:t xml:space="preserve"> </w:t>
      </w:r>
      <w:r w:rsidRPr="00825138">
        <w:rPr>
          <w:bCs/>
        </w:rPr>
        <w:t xml:space="preserve">“‘Worker’ as Defined in OHSA | Ministry of </w:t>
      </w:r>
      <w:proofErr w:type="spellStart"/>
      <w:r w:rsidRPr="00825138">
        <w:rPr>
          <w:bCs/>
        </w:rPr>
        <w:t>Labour</w:t>
      </w:r>
      <w:proofErr w:type="spellEnd"/>
      <w:r w:rsidRPr="00825138">
        <w:rPr>
          <w:bCs/>
        </w:rPr>
        <w:t>.” Gov.on.ca, 2015, www.labour.gov.on.ca/english/hs/worker_defn.php. Accessed 20 Oct. 2021.</w:t>
      </w:r>
      <w:r w:rsidRPr="00825138">
        <w:rPr>
          <w:b/>
        </w:rPr>
        <w:t xml:space="preserve"> ‌</w:t>
      </w:r>
      <w:r>
        <w:rPr>
          <w:bCs/>
        </w:rPr>
        <w:t>DN</w:t>
      </w:r>
    </w:p>
    <w:p w14:paraId="2919A11E" w14:textId="0526790A" w:rsidR="00722B12" w:rsidRDefault="00722B12" w:rsidP="00722B12">
      <w:pPr>
        <w:rPr>
          <w:bCs/>
        </w:rPr>
      </w:pPr>
      <w:r w:rsidRPr="00825138">
        <w:rPr>
          <w:bCs/>
        </w:rPr>
        <w:t>Under the Occupational Health and Safety Act (OHSA), a “worker” is any of the following</w:t>
      </w:r>
      <w:r w:rsidRPr="00825138">
        <w:rPr>
          <w:bCs/>
          <w:u w:val="single"/>
        </w:rPr>
        <w:t xml:space="preserve">: </w:t>
      </w:r>
      <w:r w:rsidRPr="00825138">
        <w:rPr>
          <w:bCs/>
          <w:highlight w:val="green"/>
          <w:u w:val="single"/>
        </w:rPr>
        <w:t>A person who performs work or supplies services for monetary compensation.</w:t>
      </w:r>
      <w:r w:rsidRPr="00825138">
        <w:rPr>
          <w:bCs/>
        </w:rPr>
        <w:t xml:space="preserve"> </w:t>
      </w:r>
      <w:r w:rsidRPr="00825138">
        <w:rPr>
          <w:bCs/>
          <w:u w:val="single"/>
        </w:rPr>
        <w:t>A secondary school student who performs work or supplies services for no monetary compensation under a work experience program authorized by the school board that operates the school in which the student is enrolled. A person who performs work or supplies services for no monetary compensation under a program approved by a college of applied arts and technology, university, private career college or other post-secondary institution.</w:t>
      </w:r>
      <w:r w:rsidRPr="00825138">
        <w:rPr>
          <w:bCs/>
        </w:rPr>
        <w:t xml:space="preserve"> Repealed: 2017, c. 22, Sched. 1, s. 71 (2). Other persons who work or provide services to an employer for no money, who may be prescribed by regulation. (At this time, no such persons have been prescribed as a “worker” under the OHSA.) The definition of “worker” does not include: an inmate of a correctional institution or similar facility who participates inside the institution or facility in a work project or rehabilitation program; a volunteer who works for no monetary payment of any kind.</w:t>
      </w:r>
    </w:p>
    <w:p w14:paraId="2FFE34D9" w14:textId="77777777" w:rsidR="00FA1C9A" w:rsidRDefault="00FA1C9A" w:rsidP="00722B12">
      <w:pPr>
        <w:rPr>
          <w:bCs/>
        </w:rPr>
      </w:pPr>
    </w:p>
    <w:p w14:paraId="5746B37E" w14:textId="77777777" w:rsidR="00722B12" w:rsidRDefault="00722B12" w:rsidP="00722B12">
      <w:pPr>
        <w:pStyle w:val="Heading4"/>
      </w:pPr>
      <w:r>
        <w:t xml:space="preserve">Police work for monetary compensation, and you can’t give an unconditional right to strike to all workers without giving the right to strike to </w:t>
      </w:r>
      <w:proofErr w:type="gramStart"/>
      <w:r>
        <w:t>police</w:t>
      </w:r>
      <w:proofErr w:type="gramEnd"/>
      <w:r>
        <w:t xml:space="preserve"> so the counterplan competes.</w:t>
      </w:r>
    </w:p>
    <w:p w14:paraId="041FEB81" w14:textId="77777777" w:rsidR="00FC788A" w:rsidRPr="00B23CB4" w:rsidRDefault="00FC788A" w:rsidP="00FC788A">
      <w:pPr>
        <w:pStyle w:val="Heading4"/>
        <w:rPr>
          <w:rFonts w:cs="Calibri"/>
        </w:rPr>
      </w:pPr>
      <w:r w:rsidRPr="00B23CB4">
        <w:rPr>
          <w:rFonts w:cs="Calibri"/>
        </w:rPr>
        <w:t>PICs are</w:t>
      </w:r>
      <w:r>
        <w:rPr>
          <w:rFonts w:cs="Calibri"/>
        </w:rPr>
        <w:t xml:space="preserve"> the best thing to ever happen to debate.</w:t>
      </w:r>
    </w:p>
    <w:p w14:paraId="579A5C53" w14:textId="77777777" w:rsidR="00FC788A" w:rsidRPr="00C37970" w:rsidRDefault="00FC788A" w:rsidP="00FC788A">
      <w:r w:rsidRPr="00B23CB4">
        <w:rPr>
          <w:rStyle w:val="Style13ptBold"/>
        </w:rPr>
        <w:t>Branson 07</w:t>
      </w:r>
      <w:r w:rsidRPr="00C37970">
        <w:t xml:space="preserve"> Josh Branson, CSIS and graduated from Harvard Law. “Reflections about debate and policymaking” 2007. IB</w:t>
      </w:r>
    </w:p>
    <w:p w14:paraId="57D4B949" w14:textId="77777777" w:rsidR="00FC788A" w:rsidRPr="009A0CA4" w:rsidRDefault="00FC788A" w:rsidP="00FC788A">
      <w:pPr>
        <w:rPr>
          <w:b/>
          <w:iCs/>
          <w:u w:val="single"/>
          <w:bdr w:val="single" w:sz="18" w:space="0" w:color="auto"/>
        </w:rPr>
      </w:pPr>
      <w:r w:rsidRPr="001339EC">
        <w:t xml:space="preserve">Well, </w:t>
      </w:r>
      <w:proofErr w:type="spellStart"/>
      <w:r w:rsidRPr="001339EC">
        <w:t>thats</w:t>
      </w:r>
      <w:proofErr w:type="spellEnd"/>
      <w:r w:rsidRPr="001339EC">
        <w:t xml:space="preserve"> not the way it worked at all, at least for me. No doubt in a collegiate debate judged by one of </w:t>
      </w:r>
      <w:proofErr w:type="spellStart"/>
      <w:r w:rsidRPr="001339EC">
        <w:t>ya’ll</w:t>
      </w:r>
      <w:proofErr w:type="spellEnd"/>
      <w:r w:rsidRPr="001339EC">
        <w:t xml:space="preserve"> I could have killed them all on the Pan K, probably even if we talked slow, but in the real world, </w:t>
      </w:r>
      <w:r w:rsidRPr="001339EC">
        <w:rPr>
          <w:rStyle w:val="StyleUnderline"/>
        </w:rPr>
        <w:t xml:space="preserve">I was kind of surprised to find that the knowledge generated by debate proved to be </w:t>
      </w:r>
      <w:proofErr w:type="gramStart"/>
      <w:r w:rsidRPr="001339EC">
        <w:rPr>
          <w:rStyle w:val="StyleUnderline"/>
        </w:rPr>
        <w:t>fairly damn</w:t>
      </w:r>
      <w:proofErr w:type="gramEnd"/>
      <w:r w:rsidRPr="001339EC">
        <w:rPr>
          <w:rStyle w:val="StyleUnderline"/>
        </w:rPr>
        <w:t xml:space="preserve"> cursory and artificial. I could rattle off a list of most of the arguments for/against most of the general nonproliferation doctrines, but </w:t>
      </w:r>
      <w:r w:rsidRPr="006746DF">
        <w:rPr>
          <w:rStyle w:val="StyleUnderline"/>
          <w:highlight w:val="green"/>
        </w:rPr>
        <w:t>a lot of the empirical and factual basis</w:t>
      </w:r>
      <w:r w:rsidRPr="00B23CB4">
        <w:rPr>
          <w:rStyle w:val="StyleUnderline"/>
        </w:rPr>
        <w:t xml:space="preserve"> for these argu</w:t>
      </w:r>
      <w:r w:rsidRPr="001339EC">
        <w:rPr>
          <w:rStyle w:val="StyleUnderline"/>
        </w:rPr>
        <w:t>ments was completely missing in my brain. I could make the basic claim for almost anything</w:t>
      </w:r>
      <w:r w:rsidRPr="00B23CB4">
        <w:rPr>
          <w:rStyle w:val="StyleUnderline"/>
        </w:rPr>
        <w:t xml:space="preserve"> in the field, but the </w:t>
      </w:r>
      <w:r w:rsidRPr="006746DF">
        <w:rPr>
          <w:rStyle w:val="StyleUnderline"/>
          <w:highlight w:val="green"/>
        </w:rPr>
        <w:t>technical issues</w:t>
      </w:r>
      <w:r w:rsidRPr="00B23CB4">
        <w:rPr>
          <w:rStyle w:val="StyleUnderline"/>
        </w:rPr>
        <w:t xml:space="preserve"> that underlines a lot of them (the names and locations of the Russian CW destruction plants, </w:t>
      </w:r>
      <w:r w:rsidRPr="006746DF">
        <w:rPr>
          <w:rStyle w:val="StyleUnderline"/>
          <w:highlight w:val="green"/>
        </w:rPr>
        <w:t>an understanding of</w:t>
      </w:r>
      <w:r w:rsidRPr="00B23CB4">
        <w:rPr>
          <w:rStyle w:val="StyleUnderline"/>
        </w:rPr>
        <w:t xml:space="preserve"> how </w:t>
      </w:r>
      <w:r w:rsidRPr="006746DF">
        <w:rPr>
          <w:rStyle w:val="Emphasis"/>
          <w:highlight w:val="green"/>
        </w:rPr>
        <w:t>the fine points</w:t>
      </w:r>
      <w:r w:rsidRPr="00F22564">
        <w:t xml:space="preserve"> </w:t>
      </w:r>
      <w:r w:rsidRPr="001339EC">
        <w:t xml:space="preserve">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1339EC">
        <w:t>Irans</w:t>
      </w:r>
      <w:proofErr w:type="spellEnd"/>
      <w:r w:rsidRPr="001339EC">
        <w:t xml:space="preserve"> ability to get uranium gas piping technology, the names of the key players in the various foreign governments that make nonproliferation policy </w:t>
      </w:r>
      <w:proofErr w:type="spellStart"/>
      <w:r w:rsidRPr="001339EC">
        <w:t>etc</w:t>
      </w:r>
      <w:proofErr w:type="spellEnd"/>
      <w:r w:rsidRPr="00B23CB4">
        <w:rPr>
          <w:rStyle w:val="StyleUnderline"/>
        </w:rPr>
        <w:t xml:space="preserve">) </w:t>
      </w:r>
      <w:r w:rsidRPr="006746DF">
        <w:rPr>
          <w:rStyle w:val="StyleUnderline"/>
          <w:highlight w:val="green"/>
        </w:rPr>
        <w:t>was all missing.</w:t>
      </w:r>
      <w:r w:rsidRPr="00B23CB4">
        <w:rPr>
          <w:rStyle w:val="StyleUnderline"/>
        </w:rPr>
        <w:t xml:space="preserve"> Maybe this stuff sounds </w:t>
      </w:r>
      <w:proofErr w:type="gramStart"/>
      <w:r w:rsidRPr="00B23CB4">
        <w:rPr>
          <w:rStyle w:val="StyleUnderline"/>
        </w:rPr>
        <w:t>pretty boring</w:t>
      </w:r>
      <w:proofErr w:type="gramEnd"/>
      <w:r w:rsidRPr="00B23CB4">
        <w:rPr>
          <w:rStyle w:val="StyleUnderline"/>
        </w:rPr>
        <w:t xml:space="preserve">, and some of it is, but </w:t>
      </w:r>
      <w:r w:rsidRPr="006746DF">
        <w:rPr>
          <w:rStyle w:val="StyleUnderline"/>
          <w:highlight w:val="green"/>
        </w:rPr>
        <w:t>this</w:t>
      </w:r>
      <w:r w:rsidRPr="00B23CB4">
        <w:rPr>
          <w:rStyle w:val="StyleUnderline"/>
        </w:rPr>
        <w:t xml:space="preserve"> is the type of stuff that </w:t>
      </w:r>
      <w:r w:rsidRPr="006746DF">
        <w:rPr>
          <w:rStyle w:val="Emphasis"/>
          <w:highlight w:val="green"/>
        </w:rPr>
        <w:t>really determines</w:t>
      </w:r>
      <w:r w:rsidRPr="006746DF">
        <w:rPr>
          <w:rStyle w:val="StyleUnderline"/>
          <w:highlight w:val="green"/>
        </w:rPr>
        <w:t xml:space="preserve"> whether or not policies are successful</w:t>
      </w:r>
      <w:r w:rsidRPr="00B23CB4">
        <w:rPr>
          <w:rStyle w:val="StyleUnderline"/>
        </w:rPr>
        <w:t xml:space="preserve"> and whether or not they are effectively promulgated. But the </w:t>
      </w:r>
      <w:r w:rsidRPr="006746DF">
        <w:rPr>
          <w:rStyle w:val="StyleUnderline"/>
          <w:highlight w:val="green"/>
        </w:rPr>
        <w:t xml:space="preserve">details pretty much </w:t>
      </w:r>
      <w:r w:rsidRPr="006746DF">
        <w:rPr>
          <w:rStyle w:val="Emphasis"/>
          <w:highlight w:val="green"/>
        </w:rPr>
        <w:t>get left out in debates</w:t>
      </w:r>
      <w:r w:rsidRPr="00B23CB4">
        <w:rPr>
          <w:rStyle w:val="StyleUnderline"/>
        </w:rPr>
        <w:t>, replaced by a simplistic and power-worded DA that culminates in nuclear winter</w:t>
      </w:r>
      <w:r w:rsidRPr="001339EC">
        <w:t xml:space="preserve">.’ To my surprise, </w:t>
      </w:r>
      <w:r w:rsidRPr="001339EC">
        <w:rPr>
          <w:rStyle w:val="StyleUnderline"/>
        </w:rPr>
        <w:t>when setting out in the nonproliferation world, you</w:t>
      </w:r>
      <w:r w:rsidRPr="00B23CB4">
        <w:rPr>
          <w:rStyle w:val="StyleUnderline"/>
        </w:rPr>
        <w:t xml:space="preserve"> don’t get to make grand pronouncements about the impact of funding Nunn-Lugar on US soft power or whether funding it would cause a budget deficit which would collapse the global economy and cause multiple scenarios for nuclear war. Instead, </w:t>
      </w:r>
      <w:r w:rsidRPr="006746DF">
        <w:rPr>
          <w:rStyle w:val="StyleUnderline"/>
          <w:highlight w:val="green"/>
        </w:rPr>
        <w:t xml:space="preserve">most of the work that is done is deciding </w:t>
      </w:r>
      <w:r w:rsidRPr="006746DF">
        <w:rPr>
          <w:rStyle w:val="Emphasis"/>
          <w:highlight w:val="green"/>
        </w:rPr>
        <w:t>which</w:t>
      </w:r>
      <w:r w:rsidRPr="00E73ED9">
        <w:rPr>
          <w:rStyle w:val="Emphasis"/>
        </w:rPr>
        <w:t xml:space="preserve"> and what type</w:t>
      </w:r>
      <w:r w:rsidRPr="00B23CB4">
        <w:rPr>
          <w:rStyle w:val="StyleUnderline"/>
        </w:rPr>
        <w:t xml:space="preserve"> of </w:t>
      </w:r>
      <w:r w:rsidRPr="006746DF">
        <w:rPr>
          <w:rStyle w:val="StyleUnderline"/>
          <w:highlight w:val="green"/>
        </w:rPr>
        <w:t>Russian facilities to allocate</w:t>
      </w:r>
      <w:r w:rsidRPr="00B23CB4">
        <w:rPr>
          <w:rStyle w:val="StyleUnderline"/>
        </w:rPr>
        <w:t xml:space="preserve"> the </w:t>
      </w:r>
      <w:r w:rsidRPr="006746DF">
        <w:rPr>
          <w:rStyle w:val="StyleUnderline"/>
          <w:highlight w:val="green"/>
        </w:rPr>
        <w:t>money to</w:t>
      </w:r>
      <w:r w:rsidRPr="00B23CB4">
        <w:rPr>
          <w:rStyle w:val="StyleUnderline"/>
        </w:rPr>
        <w:t xml:space="preserve">, </w:t>
      </w:r>
      <w:r w:rsidRPr="006746DF">
        <w:rPr>
          <w:rStyle w:val="StyleUnderline"/>
          <w:highlight w:val="green"/>
        </w:rPr>
        <w:t>knowing</w:t>
      </w:r>
      <w:r w:rsidRPr="00B23CB4">
        <w:rPr>
          <w:rStyle w:val="StyleUnderline"/>
        </w:rPr>
        <w:t xml:space="preserve"> </w:t>
      </w:r>
      <w:r w:rsidRPr="00E73ED9">
        <w:rPr>
          <w:rStyle w:val="Emphasis"/>
        </w:rPr>
        <w:t xml:space="preserve">the </w:t>
      </w:r>
      <w:r w:rsidRPr="006746DF">
        <w:rPr>
          <w:rStyle w:val="Emphasis"/>
          <w:highlight w:val="green"/>
        </w:rPr>
        <w:t>specific people</w:t>
      </w:r>
      <w:r w:rsidRPr="00E73ED9">
        <w:rPr>
          <w:rStyle w:val="StyleUnderline"/>
        </w:rPr>
        <w:t xml:space="preserve"> </w:t>
      </w:r>
      <w:r w:rsidRPr="00B23CB4">
        <w:rPr>
          <w:rStyle w:val="StyleUnderline"/>
        </w:rPr>
        <w:t xml:space="preserve">within the Russian government we can trust, </w:t>
      </w:r>
      <w:r w:rsidRPr="006746DF">
        <w:rPr>
          <w:rStyle w:val="StyleUnderline"/>
          <w:highlight w:val="green"/>
        </w:rPr>
        <w:t>which</w:t>
      </w:r>
      <w:r w:rsidRPr="00B23CB4">
        <w:rPr>
          <w:rStyle w:val="StyleUnderline"/>
        </w:rPr>
        <w:t xml:space="preserve"> types of </w:t>
      </w:r>
      <w:r w:rsidRPr="006746DF">
        <w:rPr>
          <w:rStyle w:val="StyleUnderline"/>
          <w:highlight w:val="green"/>
        </w:rPr>
        <w:t>nuclear disposition</w:t>
      </w:r>
      <w:r w:rsidRPr="00B23CB4">
        <w:rPr>
          <w:rStyle w:val="StyleUnderline"/>
        </w:rPr>
        <w:t xml:space="preserve"> is safest and what types of transportation we should use when moving spent fuel back to storage, etc.</w:t>
      </w:r>
      <w:r w:rsidRPr="001339EC">
        <w:t xml:space="preserve"> When dealing with these discussions </w:t>
      </w:r>
      <w:r w:rsidRPr="00B23CB4">
        <w:rPr>
          <w:rStyle w:val="StyleUnderline"/>
        </w:rPr>
        <w:t xml:space="preserve">repeatedly, I found that </w:t>
      </w:r>
      <w:r w:rsidRPr="006746DF">
        <w:rPr>
          <w:rStyle w:val="StyleUnderline"/>
          <w:highlight w:val="green"/>
        </w:rPr>
        <w:t>debate had provided</w:t>
      </w:r>
      <w:r w:rsidRPr="00B23CB4">
        <w:rPr>
          <w:rStyle w:val="StyleUnderline"/>
        </w:rPr>
        <w:t xml:space="preserve"> </w:t>
      </w:r>
      <w:r w:rsidRPr="00FC788A">
        <w:t xml:space="preserve">me a very sound abstract conceptual frame through which to analyze the general issues being raised, but little in a way of meaningfully engaging the policy process. Of course, debaters can learn this language. There are plenty who have. But I’d wonder </w:t>
      </w:r>
      <w:proofErr w:type="gramStart"/>
      <w:r w:rsidRPr="00FC788A">
        <w:t>whether or not</w:t>
      </w:r>
      <w:proofErr w:type="gramEnd"/>
      <w:r w:rsidRPr="00FC788A">
        <w:t xml:space="preserve">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w:t>
      </w:r>
      <w:proofErr w:type="gramStart"/>
      <w:r w:rsidRPr="00FC788A">
        <w:t>much</w:t>
      </w:r>
      <w:proofErr w:type="gramEnd"/>
      <w:r w:rsidRPr="00FC788A">
        <w:t xml:space="preserve">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FC788A">
        <w:t>etc</w:t>
      </w:r>
      <w:proofErr w:type="spellEnd"/>
      <w:r w:rsidRPr="00FC788A">
        <w:t xml:space="preserve">, but it made me think twice about the infallible research advantages supposedly generated by policy debate. B) </w:t>
      </w:r>
      <w:r w:rsidRPr="00FC788A">
        <w:rPr>
          <w:rStyle w:val="StyleUnderline"/>
        </w:rPr>
        <w:t xml:space="preserve">How to make debate more like the technical policy world? Narrower debates. </w:t>
      </w:r>
      <w:r w:rsidRPr="00FC788A">
        <w:rPr>
          <w:rStyle w:val="Emphasis"/>
        </w:rPr>
        <w:t xml:space="preserve">PICs are vital </w:t>
      </w:r>
      <w:r w:rsidRPr="00FC788A">
        <w:rPr>
          <w:rStyle w:val="StyleUnderline"/>
        </w:rPr>
        <w:t xml:space="preserve">to this (sorry, Duck). Thinking back on my 8 years in debate, the topic about which I can best converse with experts about is the design of emissions trading schemes. That was because the literature was </w:t>
      </w:r>
      <w:proofErr w:type="gramStart"/>
      <w:r w:rsidRPr="00FC788A">
        <w:rPr>
          <w:rStyle w:val="StyleUnderline"/>
        </w:rPr>
        <w:t>deep</w:t>
      </w:r>
      <w:proofErr w:type="gramEnd"/>
      <w:r w:rsidRPr="00FC788A">
        <w:rPr>
          <w:rStyle w:val="StyleUnderline"/>
        </w:rPr>
        <w:t xml:space="preserve"> and the prevalence of upstream/downstream/auctioned/timetable PICs </w:t>
      </w:r>
      <w:r w:rsidRPr="00FC788A">
        <w:rPr>
          <w:rStyle w:val="Emphasis"/>
        </w:rPr>
        <w:t xml:space="preserve">narrowed the debates </w:t>
      </w:r>
      <w:r w:rsidRPr="00FC788A">
        <w:rPr>
          <w:rStyle w:val="StyleUnderline"/>
        </w:rPr>
        <w:t xml:space="preserve">and forced a real </w:t>
      </w:r>
      <w:r w:rsidRPr="00FC788A">
        <w:rPr>
          <w:rStyle w:val="Emphasis"/>
        </w:rPr>
        <w:t>in-depth discussion.</w:t>
      </w:r>
      <w:r w:rsidRPr="00FC788A">
        <w:t xml:space="preserve"> I just don’t think we get that in a ton of debates, because most PICs are either wanky rhetoric PICs (and </w:t>
      </w:r>
      <w:proofErr w:type="gramStart"/>
      <w:r w:rsidRPr="00FC788A">
        <w:t>yes</w:t>
      </w:r>
      <w:proofErr w:type="gramEnd"/>
      <w:r w:rsidRPr="00FC788A">
        <w:t xml:space="preserve">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w:t>
      </w:r>
      <w:proofErr w:type="gramStart"/>
      <w:r w:rsidRPr="00FC788A">
        <w:t>thing</w:t>
      </w:r>
      <w:proofErr w:type="gramEnd"/>
      <w:r w:rsidRPr="00FC788A">
        <w:t xml:space="preserve">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FC788A">
        <w:t>intrinsicness</w:t>
      </w:r>
      <w:proofErr w:type="spellEnd"/>
      <w:r w:rsidRPr="00FC788A">
        <w:t xml:space="preserve"> (something that I might post on some other day) as a way to eliminate politics DAs and consultation CPs, and start modifying our theory dispositions to be willing to call out bullshit CPs (see </w:t>
      </w:r>
      <w:proofErr w:type="spellStart"/>
      <w:r w:rsidRPr="00FC788A">
        <w:t>DHeidts</w:t>
      </w:r>
      <w:proofErr w:type="spellEnd"/>
      <w:r w:rsidRPr="00FC788A">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w:t>
      </w:r>
      <w:proofErr w:type="gramStart"/>
      <w:r w:rsidRPr="00FC788A">
        <w:t>my opinion is that this</w:t>
      </w:r>
      <w:proofErr w:type="gramEnd"/>
      <w:r w:rsidRPr="00FC788A">
        <w:t xml:space="preserve"> is backwards. I think it’s a major problem that more of the people who conduct policy and who are influential in the process are not well-schooled in the actual empirical pragmatic details of the policies that they are advocating. I’ve read a significant amount about Iraq </w:t>
      </w:r>
      <w:proofErr w:type="gramStart"/>
      <w:r w:rsidRPr="00FC788A">
        <w:t>lately, and</w:t>
      </w:r>
      <w:proofErr w:type="gramEnd"/>
      <w:r w:rsidRPr="00FC788A">
        <w:t xml:space="preserve">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w:t>
      </w:r>
      <w:proofErr w:type="spellStart"/>
      <w:r w:rsidRPr="00FC788A">
        <w:t>etc</w:t>
      </w:r>
      <w:proofErr w:type="spellEnd"/>
      <w:r w:rsidRPr="00FC788A">
        <w:t xml:space="preserve">…these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FC788A">
        <w:t>its</w:t>
      </w:r>
      <w:proofErr w:type="spellEnd"/>
      <w:r w:rsidRPr="00FC788A">
        <w:t xml:space="preserve"> in the extra 60 words that the real problems with policy are revealed, and </w:t>
      </w:r>
      <w:proofErr w:type="spellStart"/>
      <w:r w:rsidRPr="00FC788A">
        <w:t>its</w:t>
      </w:r>
      <w:proofErr w:type="spellEnd"/>
      <w:r w:rsidRPr="00FC788A">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FC788A">
        <w:t>Naveens</w:t>
      </w:r>
      <w:proofErr w:type="spellEnd"/>
      <w:r w:rsidRPr="00FC788A">
        <w:t xml:space="preserve"> and </w:t>
      </w:r>
      <w:proofErr w:type="spellStart"/>
      <w:r w:rsidRPr="00FC788A">
        <w:t>DHeidts</w:t>
      </w:r>
      <w:proofErr w:type="spellEnd"/>
      <w:r w:rsidRPr="00FC788A">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w:t>
      </w:r>
      <w:proofErr w:type="gramStart"/>
      <w:r w:rsidRPr="00FC788A">
        <w:t>actually think</w:t>
      </w:r>
      <w:proofErr w:type="gramEnd"/>
      <w:r w:rsidRPr="00FC788A">
        <w:t xml:space="preserve">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FC788A">
        <w:t>uneducational</w:t>
      </w:r>
      <w:proofErr w:type="spellEnd"/>
      <w:r w:rsidRPr="00FC788A">
        <w:t xml:space="preserve">. 4. A large percentage of “fairness” impact arguments in debate are stupid. </w:t>
      </w:r>
      <w:r w:rsidRPr="00FC788A">
        <w:rPr>
          <w:rStyle w:val="StyleUnderline"/>
        </w:rPr>
        <w:t xml:space="preserve">People’s obsession with “fairness” or “competitive equity” is misguided. One of the most valuable things about debate is </w:t>
      </w:r>
      <w:r w:rsidRPr="00FC788A">
        <w:rPr>
          <w:rStyle w:val="Emphasis"/>
        </w:rPr>
        <w:t>adapting to unfair circumstances.</w:t>
      </w:r>
      <w:r w:rsidRPr="00FC788A">
        <w:rPr>
          <w:rStyle w:val="StyleUnderline"/>
        </w:rPr>
        <w:t xml:space="preserve"> If the neg runs conditional CPs, get better and deal with it</w:t>
      </w:r>
      <w:r w:rsidRPr="00FC788A">
        <w:t xml:space="preserve">. If the </w:t>
      </w:r>
      <w:proofErr w:type="spellStart"/>
      <w:r w:rsidRPr="00FC788A">
        <w:t>aff</w:t>
      </w:r>
      <w:proofErr w:type="spellEnd"/>
      <w:r w:rsidRPr="00FC788A">
        <w:t xml:space="preserve"> doesn’t specify their agent, figure out something else besides your same old agent CP. </w:t>
      </w:r>
      <w:r w:rsidRPr="00FC788A">
        <w:rPr>
          <w:rStyle w:val="StyleUnderline"/>
        </w:rPr>
        <w:t xml:space="preserve">This is what the policy world is like; you’ve got to react and deal with tough situations. Do I think it’s fair that it’s hard to get published without a graduate degree or personal connections? </w:t>
      </w:r>
      <w:r w:rsidRPr="00FC788A">
        <w:t xml:space="preserve">Not really. Are most people in the policy community open-minded and unbiased? Nope. </w:t>
      </w:r>
      <w:r w:rsidRPr="00FC788A">
        <w:rPr>
          <w:rStyle w:val="StyleUnderline"/>
        </w:rPr>
        <w:t xml:space="preserve">Policymaking is about dealing with unfair and difficult situations, and sometimes debate can be the same way. Looking back, for me a lot of the most </w:t>
      </w:r>
      <w:r w:rsidRPr="00FC788A">
        <w:rPr>
          <w:rStyle w:val="Emphasis"/>
        </w:rPr>
        <w:t>intellectually invigorating</w:t>
      </w:r>
      <w:r w:rsidRPr="00FC788A">
        <w:rPr>
          <w:rStyle w:val="StyleUnderline"/>
        </w:rPr>
        <w:t xml:space="preserve"> parts of debate were also the hardest and most “unfair.” </w:t>
      </w:r>
      <w:r w:rsidRPr="00FC788A">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FC788A">
        <w:rPr>
          <w:rStyle w:val="StyleUnderline"/>
        </w:rPr>
        <w:t>But adapting to this stuff is part of life, and certainly part of the policy world. But in debate we certainly cry foul a lot. Maybe too much.</w:t>
      </w:r>
    </w:p>
    <w:p w14:paraId="2A6343EB" w14:textId="3D316A4F" w:rsidR="00FC788A" w:rsidRDefault="00FC788A" w:rsidP="00722B12"/>
    <w:p w14:paraId="2BC82DAB" w14:textId="77777777" w:rsidR="00FC788A" w:rsidRDefault="00FC788A" w:rsidP="00722B12"/>
    <w:p w14:paraId="4DBD9D1D" w14:textId="2DF68601" w:rsidR="00722B12" w:rsidRDefault="00017A96" w:rsidP="00722B12">
      <w:pPr>
        <w:pStyle w:val="Heading3"/>
      </w:pPr>
      <w:r>
        <w:t>2</w:t>
      </w:r>
    </w:p>
    <w:p w14:paraId="5A6DD94E" w14:textId="4336658B" w:rsidR="00722B12" w:rsidRDefault="00722B12" w:rsidP="00722B12"/>
    <w:p w14:paraId="18E26808" w14:textId="4D7B304E" w:rsidR="00722B12" w:rsidRDefault="00722B12" w:rsidP="00722B12"/>
    <w:p w14:paraId="2FF5BE45" w14:textId="77777777" w:rsidR="00722B12" w:rsidRPr="001C4019" w:rsidRDefault="00722B12" w:rsidP="00722B12">
      <w:pPr>
        <w:pStyle w:val="Heading4"/>
      </w:pPr>
      <w:r>
        <w:t>The global economy is recovering and is set to accelerate this year, but any shocks can devastate growth</w:t>
      </w:r>
    </w:p>
    <w:p w14:paraId="0191320A" w14:textId="77777777" w:rsidR="00722B12" w:rsidRPr="00004468" w:rsidRDefault="00722B12" w:rsidP="00722B12">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7"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3A395C5C" w14:textId="77777777" w:rsidR="00722B12" w:rsidRDefault="00722B12" w:rsidP="00722B12">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1BC03C6B" w14:textId="77777777" w:rsidR="00722B12" w:rsidRPr="00206A3A" w:rsidRDefault="00722B12" w:rsidP="00722B12">
      <w:pPr>
        <w:pStyle w:val="Heading4"/>
      </w:pPr>
      <w:r>
        <w:t>Strikes deck economy– 3 warrants</w:t>
      </w:r>
    </w:p>
    <w:p w14:paraId="38DA9755" w14:textId="77777777" w:rsidR="00722B12" w:rsidRDefault="00722B12" w:rsidP="00722B12">
      <w:pPr>
        <w:pStyle w:val="Heading4"/>
      </w:pPr>
      <w:r>
        <w:t>1] Stop investment</w:t>
      </w:r>
    </w:p>
    <w:p w14:paraId="34EC7624" w14:textId="77777777" w:rsidR="00722B12" w:rsidRDefault="00722B12" w:rsidP="00722B12">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6E7D09E2" w14:textId="77777777" w:rsidR="00722B12" w:rsidRPr="001A6D2C" w:rsidRDefault="00722B12" w:rsidP="00722B12">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w:t>
      </w:r>
      <w:proofErr w:type="gramStart"/>
      <w:r w:rsidRPr="001A6D2C">
        <w:rPr>
          <w:sz w:val="16"/>
        </w:rPr>
        <w:t>the end result</w:t>
      </w:r>
      <w:proofErr w:type="gramEnd"/>
      <w:r w:rsidRPr="001A6D2C">
        <w:rPr>
          <w:sz w:val="16"/>
        </w:rPr>
        <w:t xml:space="preserve">. The economy of South Africa </w:t>
      </w:r>
      <w:proofErr w:type="gramStart"/>
      <w:r w:rsidRPr="001A6D2C">
        <w:rPr>
          <w:sz w:val="16"/>
        </w:rPr>
        <w:t>is in need of</w:t>
      </w:r>
      <w:proofErr w:type="gramEnd"/>
      <w:r w:rsidRPr="001A6D2C">
        <w:rPr>
          <w:sz w:val="16"/>
        </w:rPr>
        <w:t xml:space="preserve"> rapid growth to enable it to deal with the high levels of unemployment and resultant poverty.</w:t>
      </w:r>
    </w:p>
    <w:p w14:paraId="4DF115E4" w14:textId="77777777" w:rsidR="00722B12" w:rsidRPr="001A6D2C" w:rsidRDefault="00722B12" w:rsidP="00722B12">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w:t>
      </w:r>
      <w:proofErr w:type="gramStart"/>
      <w:r w:rsidRPr="001A6D2C">
        <w:rPr>
          <w:rStyle w:val="StyleUnderline"/>
        </w:rPr>
        <w:t>as a result of</w:t>
      </w:r>
      <w:proofErr w:type="gramEnd"/>
      <w:r w:rsidRPr="001A6D2C">
        <w:rPr>
          <w:rStyle w:val="StyleUnderline"/>
        </w:rPr>
        <w:t xml:space="preserve">,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34E1B028" w14:textId="77777777" w:rsidR="00722B12" w:rsidRDefault="00722B12" w:rsidP="00722B12">
      <w:pPr>
        <w:pStyle w:val="Heading4"/>
      </w:pPr>
      <w:r>
        <w:t>2] Strikes negatively impact labor and confidence, causing major economic losses</w:t>
      </w:r>
    </w:p>
    <w:p w14:paraId="512FD0B0" w14:textId="77777777" w:rsidR="00722B12" w:rsidRDefault="00722B12" w:rsidP="00722B12">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3265C7D4" w14:textId="77777777" w:rsidR="00722B12" w:rsidRDefault="00722B12" w:rsidP="00722B12">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w:t>
      </w:r>
      <w:proofErr w:type="gramStart"/>
      <w:r w:rsidRPr="00752159">
        <w:rPr>
          <w:sz w:val="16"/>
        </w:rPr>
        <w:t>the end result</w:t>
      </w:r>
      <w:proofErr w:type="gramEnd"/>
      <w:r w:rsidRPr="00752159">
        <w:rPr>
          <w:sz w:val="16"/>
        </w:rPr>
        <w:t xml:space="preserve">. The economy of South Africa </w:t>
      </w:r>
      <w:proofErr w:type="gramStart"/>
      <w:r w:rsidRPr="00752159">
        <w:rPr>
          <w:sz w:val="16"/>
        </w:rPr>
        <w:t>is in need of</w:t>
      </w:r>
      <w:proofErr w:type="gramEnd"/>
      <w:r w:rsidRPr="00752159">
        <w:rPr>
          <w:sz w:val="16"/>
        </w:rPr>
        <w:t xml:space="preserve"> rapid growth to enable it to deal with the high levels of unemployment and resultant poverty.</w:t>
      </w:r>
    </w:p>
    <w:p w14:paraId="05AFEC55" w14:textId="77777777" w:rsidR="00722B12" w:rsidRDefault="00722B12" w:rsidP="00722B12">
      <w:pPr>
        <w:pStyle w:val="Heading4"/>
      </w:pPr>
      <w:r>
        <w:t>3] Even just the right to strike causes to these impacts– the right to strike is accompanied with increased strikes, many of them being violent, devastating key industries and the economy</w:t>
      </w:r>
    </w:p>
    <w:p w14:paraId="490A23F6" w14:textId="77777777" w:rsidR="00722B12" w:rsidRDefault="00722B12" w:rsidP="00722B12">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25127F38" w14:textId="77777777" w:rsidR="00722B12" w:rsidRDefault="00722B12" w:rsidP="00722B12">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7A44EB">
        <w:rPr>
          <w:rStyle w:val="StyleUnderline"/>
          <w:highlight w:val="green"/>
        </w:rPr>
        <w:t>growth of the economy is hampered by</w:t>
      </w:r>
      <w:r w:rsidRPr="004D6828">
        <w:rPr>
          <w:rStyle w:val="StyleUnderline"/>
        </w:rPr>
        <w:t xml:space="preserve"> the exercise of one or more of the constitutionally entrenched rights such as </w:t>
      </w:r>
      <w:r w:rsidRPr="007A44EB">
        <w:rPr>
          <w:rStyle w:val="StyleUnderline"/>
          <w:highlight w:val="green"/>
        </w:rPr>
        <w:t>the right to strike</w:t>
      </w:r>
      <w:r w:rsidRPr="004D6828">
        <w:rPr>
          <w:rStyle w:val="StyleUnderline"/>
        </w:rPr>
        <w:t xml:space="preserve">.1 </w:t>
      </w:r>
      <w:r w:rsidRPr="007A44EB">
        <w:rPr>
          <w:rStyle w:val="StyleUnderline"/>
          <w:highlight w:val="green"/>
        </w:rPr>
        <w:t>Strikes</w:t>
      </w:r>
      <w:r w:rsidRPr="004D6828">
        <w:rPr>
          <w:rStyle w:val="StyleUnderline"/>
        </w:rPr>
        <w:t xml:space="preserve"> </w:t>
      </w:r>
      <w:r w:rsidRPr="00206A3A">
        <w:rPr>
          <w:sz w:val="12"/>
        </w:rPr>
        <w:t>in South Africa are becoming more common, and this</w:t>
      </w:r>
      <w:r w:rsidRPr="004D6828">
        <w:rPr>
          <w:rStyle w:val="StyleUnderline"/>
        </w:rPr>
        <w:t xml:space="preserve"> </w:t>
      </w:r>
      <w:r w:rsidRPr="007A44EB">
        <w:rPr>
          <w:rStyle w:val="StyleUnderline"/>
          <w:highlight w:val="green"/>
        </w:rPr>
        <w:t xml:space="preserve">affects businesses, </w:t>
      </w:r>
      <w:proofErr w:type="gramStart"/>
      <w:r w:rsidRPr="007A44EB">
        <w:rPr>
          <w:rStyle w:val="StyleUnderline"/>
          <w:highlight w:val="green"/>
        </w:rPr>
        <w:t>employees</w:t>
      </w:r>
      <w:proofErr w:type="gramEnd"/>
      <w:r w:rsidRPr="004D6828">
        <w:rPr>
          <w:rStyle w:val="StyleUnderline"/>
        </w:rPr>
        <w:t xml:space="preserve"> and their </w:t>
      </w:r>
      <w:r w:rsidRPr="007A44EB">
        <w:rPr>
          <w:rStyle w:val="StyleUnderline"/>
          <w:highlight w:val="green"/>
        </w:rPr>
        <w:t>families, and</w:t>
      </w:r>
      <w:r w:rsidRPr="004D6828">
        <w:rPr>
          <w:rStyle w:val="StyleUnderline"/>
        </w:rPr>
        <w:t xml:space="preserve"> eventually, </w:t>
      </w:r>
      <w:r w:rsidRPr="007A44EB">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7A44EB">
        <w:rPr>
          <w:rStyle w:val="StyleUnderline"/>
          <w:highlight w:val="green"/>
        </w:rPr>
        <w:t>economic advantages have been affected by</w:t>
      </w:r>
      <w:r w:rsidRPr="004D6828">
        <w:rPr>
          <w:rStyle w:val="StyleUnderline"/>
        </w:rPr>
        <w:t xml:space="preserve"> protracted and violent </w:t>
      </w:r>
      <w:r w:rsidRPr="007A44EB">
        <w:rPr>
          <w:rStyle w:val="StyleUnderline"/>
          <w:highlight w:val="green"/>
        </w:rPr>
        <w:t>strikes</w:t>
      </w:r>
      <w:r w:rsidRPr="004D6828">
        <w:rPr>
          <w:rStyle w:val="StyleUnderline"/>
        </w:rPr>
        <w:t xml:space="preserve">.3 For example, in the platinum industries, </w:t>
      </w:r>
      <w:proofErr w:type="spellStart"/>
      <w:r w:rsidRPr="007A44EB">
        <w:rPr>
          <w:rStyle w:val="StyleUnderline"/>
          <w:highlight w:val="green"/>
        </w:rPr>
        <w:t>labour</w:t>
      </w:r>
      <w:proofErr w:type="spellEnd"/>
      <w:r w:rsidRPr="007A44EB">
        <w:rPr>
          <w:rStyle w:val="StyleUnderline"/>
          <w:highlight w:val="green"/>
        </w:rPr>
        <w:t xml:space="preserve"> stoppages</w:t>
      </w:r>
      <w:r w:rsidRPr="004D6828">
        <w:rPr>
          <w:rStyle w:val="StyleUnderline"/>
        </w:rPr>
        <w:t xml:space="preserve"> since 2012 </w:t>
      </w:r>
      <w:r w:rsidRPr="007A44EB">
        <w:rPr>
          <w:rStyle w:val="StyleUnderline"/>
          <w:highlight w:val="green"/>
        </w:rPr>
        <w:t>have cost</w:t>
      </w:r>
      <w:r w:rsidRPr="004D6828">
        <w:rPr>
          <w:rStyle w:val="StyleUnderline"/>
        </w:rPr>
        <w:t xml:space="preserve"> the sector approximately </w:t>
      </w:r>
      <w:r w:rsidRPr="007A44EB">
        <w:rPr>
          <w:rStyle w:val="StyleUnderline"/>
          <w:highlight w:val="green"/>
        </w:rPr>
        <w:t>R18 billion</w:t>
      </w:r>
      <w:r w:rsidRPr="004D6828">
        <w:rPr>
          <w:rStyle w:val="StyleUnderline"/>
        </w:rPr>
        <w:t xml:space="preserve"> lost in revenue a</w:t>
      </w:r>
      <w:r w:rsidRPr="007A44EB">
        <w:rPr>
          <w:rStyle w:val="StyleUnderline"/>
          <w:highlight w:val="green"/>
        </w:rPr>
        <w:t>nd 900 000 oz in lost output. The</w:t>
      </w:r>
      <w:r w:rsidRPr="004D6828">
        <w:rPr>
          <w:rStyle w:val="StyleUnderline"/>
        </w:rPr>
        <w:t xml:space="preserve"> five-month-long </w:t>
      </w:r>
      <w:r w:rsidRPr="007A44EB">
        <w:rPr>
          <w:rStyle w:val="StyleUnderline"/>
          <w:highlight w:val="green"/>
        </w:rPr>
        <w:t>strike</w:t>
      </w:r>
      <w:r w:rsidRPr="004D6828">
        <w:rPr>
          <w:rStyle w:val="StyleUnderline"/>
        </w:rPr>
        <w:t xml:space="preserve"> in early 2014 </w:t>
      </w:r>
      <w:r w:rsidRPr="007A44EB">
        <w:rPr>
          <w:rStyle w:val="StyleUnderline"/>
          <w:highlight w:val="green"/>
        </w:rPr>
        <w:t>at Impala Platinum Mine amounted to a loss of</w:t>
      </w:r>
      <w:r w:rsidRPr="004D6828">
        <w:rPr>
          <w:rStyle w:val="StyleUnderline"/>
        </w:rPr>
        <w:t xml:space="preserve"> about </w:t>
      </w:r>
      <w:r w:rsidRPr="007A44EB">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3ADBE84C" w14:textId="77777777" w:rsidR="00722B12" w:rsidRDefault="00722B12" w:rsidP="00722B12">
      <w:pPr>
        <w:pStyle w:val="Heading4"/>
      </w:pPr>
      <w:r>
        <w:t>Econ collapse goes nuclear</w:t>
      </w:r>
    </w:p>
    <w:p w14:paraId="216B8FDE" w14:textId="77777777" w:rsidR="00722B12" w:rsidRPr="00895AFA" w:rsidRDefault="00722B12" w:rsidP="00722B12">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8"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367AEC79" w14:textId="77777777" w:rsidR="00722B12" w:rsidRDefault="00722B12" w:rsidP="00722B12">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proofErr w:type="gramStart"/>
      <w:r w:rsidRPr="00360100">
        <w:rPr>
          <w:rStyle w:val="StyleUnderline"/>
          <w:rFonts w:eastAsia="Calibri"/>
        </w:rPr>
        <w:t>conflict</w:t>
      </w:r>
      <w:r w:rsidRPr="00360100">
        <w:rPr>
          <w:rStyle w:val="StyleUnderline"/>
        </w:rPr>
        <w:t xml:space="preserve">, </w:t>
      </w:r>
      <w:r w:rsidRPr="00360100">
        <w:rPr>
          <w:rStyle w:val="StyleUnderline"/>
          <w:rFonts w:eastAsia="Calibri"/>
        </w:rPr>
        <w:t>and</w:t>
      </w:r>
      <w:proofErr w:type="gramEnd"/>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proofErr w:type="gramStart"/>
      <w:r w:rsidRPr="00360100">
        <w:rPr>
          <w:rStyle w:val="StyleUnderline"/>
          <w:rFonts w:eastAsia="Calibri"/>
        </w:rPr>
        <w:t>states</w:t>
      </w:r>
      <w:r w:rsidRPr="00360100">
        <w:rPr>
          <w:rStyle w:val="StyleUnderline"/>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proofErr w:type="gramStart"/>
      <w:r w:rsidRPr="008D42B9">
        <w:rPr>
          <w:rFonts w:eastAsia="Calibri"/>
          <w:sz w:val="16"/>
        </w:rPr>
        <w:t>system</w:t>
      </w:r>
      <w:r w:rsidRPr="008D42B9">
        <w:rPr>
          <w:sz w:val="16"/>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proofErr w:type="gramStart"/>
      <w:r w:rsidRPr="008D42B9">
        <w:rPr>
          <w:rFonts w:eastAsia="Calibri"/>
          <w:sz w:val="16"/>
        </w:rPr>
        <w:t>show</w:t>
      </w:r>
      <w:proofErr w:type="gramEnd"/>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09F8FC5A" w14:textId="657FAB6E" w:rsidR="00722B12" w:rsidRDefault="00722B12" w:rsidP="00722B12"/>
    <w:p w14:paraId="6DE07758" w14:textId="155F965A" w:rsidR="00017A96" w:rsidRDefault="00017A96" w:rsidP="00017A96">
      <w:pPr>
        <w:pStyle w:val="Heading3"/>
      </w:pPr>
      <w:r>
        <w:t>Case</w:t>
      </w:r>
    </w:p>
    <w:p w14:paraId="28E78585" w14:textId="0F17A6D5" w:rsidR="00017A96" w:rsidRDefault="00017A96" w:rsidP="00017A96"/>
    <w:p w14:paraId="11E0BBFC" w14:textId="77777777" w:rsidR="00017A96" w:rsidRDefault="00017A96" w:rsidP="00017A96">
      <w:pPr>
        <w:pStyle w:val="Heading4"/>
      </w:pPr>
      <w:r>
        <w:t xml:space="preserve">The right to strike does nothing to companies who </w:t>
      </w:r>
      <w:proofErr w:type="gramStart"/>
      <w:r>
        <w:t>actually exploit</w:t>
      </w:r>
      <w:proofErr w:type="gramEnd"/>
      <w:r>
        <w:t xml:space="preserve"> workers—they just hire consultants and employ shady tactics</w:t>
      </w:r>
    </w:p>
    <w:p w14:paraId="75987CF3" w14:textId="77777777" w:rsidR="00017A96" w:rsidRDefault="00017A96" w:rsidP="00017A96">
      <w:proofErr w:type="spellStart"/>
      <w:r>
        <w:rPr>
          <w:b/>
        </w:rPr>
        <w:t>Lafer</w:t>
      </w:r>
      <w:proofErr w:type="spellEnd"/>
      <w:r>
        <w:rPr>
          <w:b/>
        </w:rPr>
        <w:t xml:space="preserve"> and </w:t>
      </w:r>
      <w:proofErr w:type="spellStart"/>
      <w:r>
        <w:rPr>
          <w:b/>
        </w:rPr>
        <w:t>Loustaunau</w:t>
      </w:r>
      <w:proofErr w:type="spellEnd"/>
      <w:r>
        <w:rPr>
          <w:b/>
        </w:rPr>
        <w:t xml:space="preserve"> 20</w:t>
      </w:r>
      <w:r>
        <w:t xml:space="preserve">-- Gordon </w:t>
      </w:r>
      <w:proofErr w:type="spellStart"/>
      <w:r>
        <w:t>Lafer</w:t>
      </w:r>
      <w:proofErr w:type="spellEnd"/>
      <w:r>
        <w:t xml:space="preserve"> [political economist and is a Professor at the University of Oregon] and Lola </w:t>
      </w:r>
      <w:proofErr w:type="spellStart"/>
      <w:r>
        <w:t>Loustaunau</w:t>
      </w:r>
      <w:proofErr w:type="spellEnd"/>
      <w: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9">
        <w:r>
          <w:t>https://www.epi.org/publication/fear-at-work-how-employers-scare-workers-out-of-unionizing/</w:t>
        </w:r>
      </w:hyperlink>
      <w:r>
        <w:t xml:space="preserve">. (AG </w:t>
      </w:r>
      <w:proofErr w:type="spellStart"/>
      <w:r>
        <w:t>DebateDrills</w:t>
      </w:r>
      <w:proofErr w:type="spellEnd"/>
      <w:r>
        <w:t>)</w:t>
      </w:r>
    </w:p>
    <w:p w14:paraId="75FE5E46" w14:textId="77777777" w:rsidR="00017A96" w:rsidRDefault="00017A96" w:rsidP="00017A96">
      <w:pPr>
        <w:rPr>
          <w:b/>
          <w:u w:val="single"/>
        </w:rPr>
      </w:pPr>
      <w:r>
        <w:rPr>
          <w:sz w:val="16"/>
          <w:szCs w:val="16"/>
        </w:rPr>
        <w:t xml:space="preserve">Even when employers obey the law, they rely on a set of tactics that are legal under the NLRA but illegal in elections for Congress, city council, or any other public office. </w:t>
      </w:r>
      <w:r>
        <w:rPr>
          <w:b/>
          <w:u w:val="single"/>
        </w:rPr>
        <w:t xml:space="preserve">A </w:t>
      </w:r>
      <w:r>
        <w:rPr>
          <w:b/>
          <w:highlight w:val="green"/>
          <w:u w:val="single"/>
        </w:rPr>
        <w:t>$340 million industry of “union avoidance” consultants</w:t>
      </w:r>
      <w:r>
        <w:rPr>
          <w:b/>
          <w:u w:val="single"/>
        </w:rPr>
        <w:t xml:space="preserve"> </w:t>
      </w:r>
      <w:proofErr w:type="gramStart"/>
      <w:r>
        <w:rPr>
          <w:b/>
          <w:u w:val="single"/>
        </w:rPr>
        <w:t>helps</w:t>
      </w:r>
      <w:proofErr w:type="gramEnd"/>
      <w:r>
        <w:rPr>
          <w:b/>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u w:val="single"/>
        </w:rPr>
        <w:t xml:space="preserve">These </w:t>
      </w:r>
      <w:r>
        <w:rPr>
          <w:b/>
          <w:highlight w:val="green"/>
          <w:u w:val="single"/>
        </w:rPr>
        <w:t>firms’ tactics</w:t>
      </w:r>
      <w:r>
        <w:rPr>
          <w:b/>
          <w:u w:val="single"/>
        </w:rPr>
        <w:t xml:space="preserve"> lie at the core of </w:t>
      </w:r>
      <w:r>
        <w:rPr>
          <w:b/>
          <w:highlight w:val="green"/>
          <w:u w:val="single"/>
        </w:rPr>
        <w:t>explain</w:t>
      </w:r>
      <w:r>
        <w:rPr>
          <w:b/>
          <w:u w:val="single"/>
        </w:rPr>
        <w:t xml:space="preserve">ing why so few American workers who want a union actually </w:t>
      </w:r>
      <w:proofErr w:type="gramStart"/>
      <w:r>
        <w:rPr>
          <w:b/>
          <w:u w:val="single"/>
        </w:rPr>
        <w:t>get</w:t>
      </w:r>
      <w:proofErr w:type="gramEnd"/>
      <w:r>
        <w:rPr>
          <w:b/>
          <w:u w:val="single"/>
        </w:rPr>
        <w:t xml:space="preserve"> one, and their success in blocking unionization efforts represents a </w:t>
      </w:r>
      <w:r>
        <w:rPr>
          <w:b/>
          <w:highlight w:val="green"/>
          <w:u w:val="single"/>
        </w:rPr>
        <w:t>significant contribution to</w:t>
      </w:r>
      <w:r>
        <w:rPr>
          <w:b/>
          <w:u w:val="single"/>
        </w:rPr>
        <w:t xml:space="preserve"> the country’s ongoing crisis of </w:t>
      </w:r>
      <w:r>
        <w:rPr>
          <w:b/>
          <w:highlight w:val="green"/>
          <w:u w:val="single"/>
        </w:rPr>
        <w:t>economic inequality</w:t>
      </w:r>
      <w:r>
        <w:rPr>
          <w:b/>
          <w:u w:val="single"/>
        </w:rPr>
        <w:t>.</w:t>
      </w:r>
      <w:r>
        <w:rPr>
          <w:sz w:val="16"/>
          <w:szCs w:val="16"/>
        </w:rPr>
        <w:t xml:space="preserve"> The lack of a right of free speech enables coercion NLRB elections are fundamentally framed by one-sided control over communication, with no free-speech rights for workers. </w:t>
      </w:r>
      <w:r>
        <w:rPr>
          <w:b/>
          <w:u w:val="single"/>
        </w:rPr>
        <w:t xml:space="preserve">Under current law, </w:t>
      </w:r>
      <w:r>
        <w:rPr>
          <w:b/>
          <w:highlight w:val="green"/>
          <w:u w:val="single"/>
        </w:rPr>
        <w:t>employers</w:t>
      </w:r>
      <w:r>
        <w:rPr>
          <w:b/>
          <w:u w:val="single"/>
        </w:rPr>
        <w:t xml:space="preserve"> may </w:t>
      </w:r>
      <w:r>
        <w:rPr>
          <w:b/>
          <w:highlight w:val="green"/>
          <w:u w:val="single"/>
        </w:rPr>
        <w:t>require workers to attend mass anti-union meetings</w:t>
      </w:r>
      <w:r>
        <w:rPr>
          <w:b/>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u w:val="single"/>
        </w:rPr>
        <w:t xml:space="preserve">The most recent data show that nearly </w:t>
      </w:r>
      <w:r>
        <w:rPr>
          <w:b/>
          <w:highlight w:val="green"/>
          <w:u w:val="single"/>
        </w:rPr>
        <w:t>90%</w:t>
      </w:r>
      <w:r>
        <w:rPr>
          <w:b/>
          <w:u w:val="single"/>
        </w:rPr>
        <w:t xml:space="preserve"> of employers </w:t>
      </w:r>
      <w:r>
        <w:rPr>
          <w:b/>
          <w:highlight w:val="green"/>
          <w:u w:val="single"/>
        </w:rPr>
        <w:t>force</w:t>
      </w:r>
      <w:r>
        <w:rPr>
          <w:b/>
          <w:u w:val="single"/>
        </w:rPr>
        <w:t xml:space="preserve"> employees to attend </w:t>
      </w:r>
      <w:r>
        <w:rPr>
          <w:b/>
          <w:highlight w:val="green"/>
          <w:u w:val="single"/>
        </w:rPr>
        <w:t>such</w:t>
      </w:r>
      <w:r>
        <w:rPr>
          <w:b/>
          <w:u w:val="single"/>
        </w:rPr>
        <w:t xml:space="preserve"> anti-union campaign </w:t>
      </w:r>
      <w:r>
        <w:rPr>
          <w:b/>
          <w:highlight w:val="green"/>
          <w:u w:val="single"/>
        </w:rPr>
        <w:t>rallies</w:t>
      </w:r>
      <w:r>
        <w:rPr>
          <w:b/>
          <w:u w:val="single"/>
        </w:rPr>
        <w:t xml:space="preserve">, with </w:t>
      </w:r>
      <w:r>
        <w:rPr>
          <w:b/>
          <w:highlight w:val="green"/>
          <w:u w:val="single"/>
        </w:rPr>
        <w:t>the average employer holding 10</w:t>
      </w:r>
      <w:r>
        <w:rPr>
          <w:b/>
          <w:u w:val="single"/>
        </w:rPr>
        <w:t xml:space="preserve"> such mandatory </w:t>
      </w:r>
      <w:r>
        <w:rPr>
          <w:b/>
          <w:highlight w:val="green"/>
          <w:u w:val="single"/>
        </w:rPr>
        <w:t>meetings during</w:t>
      </w:r>
      <w:r>
        <w:rPr>
          <w:b/>
          <w:u w:val="single"/>
        </w:rPr>
        <w:t xml:space="preserve"> the course of an </w:t>
      </w:r>
      <w:r>
        <w:rPr>
          <w:b/>
          <w:highlight w:val="green"/>
          <w:u w:val="single"/>
        </w:rPr>
        <w:t>election campaign</w:t>
      </w:r>
      <w:r>
        <w:rPr>
          <w:b/>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highlight w:val="green"/>
          <w:u w:val="single"/>
        </w:rPr>
        <w:t>If a union were primarily interested in extracting dues money</w:t>
      </w:r>
      <w:r>
        <w:rPr>
          <w:b/>
          <w:u w:val="single"/>
        </w:rPr>
        <w:t xml:space="preserve"> from workers, </w:t>
      </w:r>
      <w:r>
        <w:rPr>
          <w:b/>
          <w:highlight w:val="green"/>
          <w:u w:val="single"/>
        </w:rPr>
        <w:t>it would never risk a strike</w:t>
      </w:r>
      <w:r>
        <w:rPr>
          <w:b/>
          <w:u w:val="single"/>
        </w:rPr>
        <w:t xml:space="preserve"> or bankruptcy, </w:t>
      </w:r>
      <w:r>
        <w:rPr>
          <w:b/>
          <w:highlight w:val="green"/>
          <w:u w:val="single"/>
        </w:rPr>
        <w:t>because no one pays dues when they are on strike</w:t>
      </w:r>
      <w:r>
        <w:rPr>
          <w:b/>
          <w:u w:val="single"/>
        </w:rPr>
        <w:t xml:space="preserve"> or out of work. </w:t>
      </w:r>
      <w:r>
        <w:rPr>
          <w:b/>
          <w:highlight w:val="green"/>
          <w:u w:val="single"/>
        </w:rPr>
        <w:t>But</w:t>
      </w:r>
      <w:r>
        <w:rPr>
          <w:b/>
          <w:u w:val="single"/>
        </w:rPr>
        <w:t xml:space="preserve"> in an atmosphere in which pro-union employees have </w:t>
      </w:r>
      <w:r>
        <w:rPr>
          <w:b/>
          <w:highlight w:val="green"/>
          <w:u w:val="single"/>
        </w:rPr>
        <w:t>[with]</w:t>
      </w:r>
      <w:r>
        <w:rPr>
          <w:b/>
          <w:u w:val="single"/>
        </w:rPr>
        <w:t xml:space="preserve"> </w:t>
      </w:r>
      <w:r>
        <w:rPr>
          <w:b/>
          <w:highlight w:val="green"/>
          <w:u w:val="single"/>
        </w:rPr>
        <w:t>little effective right of reply, these messages</w:t>
      </w:r>
      <w:r>
        <w:rPr>
          <w:b/>
          <w:u w:val="single"/>
        </w:rPr>
        <w:t xml:space="preserve"> may </w:t>
      </w:r>
      <w:r>
        <w:rPr>
          <w:b/>
          <w:highlight w:val="green"/>
          <w:u w:val="single"/>
        </w:rPr>
        <w:t>prove extremely powerful</w:t>
      </w:r>
      <w:r>
        <w:rPr>
          <w:b/>
          <w:u w:val="single"/>
        </w:rPr>
        <w:t>.</w:t>
      </w:r>
    </w:p>
    <w:p w14:paraId="7CF533D2" w14:textId="77777777" w:rsidR="00017A96" w:rsidRDefault="00017A96" w:rsidP="00017A96">
      <w:pPr>
        <w:pStyle w:val="Heading4"/>
      </w:pPr>
      <w:r>
        <w:t>Turn: Today’s strikes rely on public support—legal strikes always incite social tensions among groups of different statuses—only illegal strikes have the potential to be successful and change minds</w:t>
      </w:r>
    </w:p>
    <w:p w14:paraId="65D1F54D" w14:textId="77777777" w:rsidR="00017A96" w:rsidRDefault="00017A96" w:rsidP="00017A96">
      <w:r>
        <w:rPr>
          <w:b/>
        </w:rPr>
        <w:t>Reddy 21</w:t>
      </w:r>
      <w: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0">
        <w:r>
          <w:t>https://www.yalelawjournal.org/forum/there-is-no-such-thing-as-an-illegal-strike-reconceptualizing-the-strike-in-law-and-political-economy</w:t>
        </w:r>
      </w:hyperlink>
      <w:r>
        <w:t xml:space="preserve">. (AG </w:t>
      </w:r>
      <w:proofErr w:type="spellStart"/>
      <w:r>
        <w:t>DebateDrills</w:t>
      </w:r>
      <w:proofErr w:type="spellEnd"/>
      <w:r>
        <w:t>)</w:t>
      </w:r>
    </w:p>
    <w:p w14:paraId="42BC681C" w14:textId="77777777" w:rsidR="00017A96" w:rsidRDefault="00017A96" w:rsidP="00017A96">
      <w:pPr>
        <w:rPr>
          <w:sz w:val="16"/>
          <w:szCs w:val="16"/>
        </w:rPr>
      </w:pPr>
      <w:r>
        <w:rPr>
          <w:b/>
          <w:highlight w:val="green"/>
          <w:u w:val="single"/>
        </w:rPr>
        <w:t>In recent years</w:t>
      </w:r>
      <w:r>
        <w:rPr>
          <w:b/>
          <w:u w:val="single"/>
        </w:rPr>
        <w:t xml:space="preserve">, consistent with this vision, there has been a shift in the kinds of </w:t>
      </w:r>
      <w:r>
        <w:rPr>
          <w:b/>
          <w:highlight w:val="green"/>
          <w:u w:val="single"/>
        </w:rPr>
        <w:t>strikes [are]</w:t>
      </w:r>
      <w:r>
        <w:rPr>
          <w:b/>
          <w:u w:val="single"/>
        </w:rPr>
        <w:t xml:space="preserve"> workers and their organizations engage in—</w:t>
      </w:r>
      <w:r>
        <w:rPr>
          <w:b/>
          <w:highlight w:val="green"/>
          <w:u w:val="single"/>
        </w:rPr>
        <w:t>increasingly public-facing</w:t>
      </w:r>
      <w:r>
        <w:rPr>
          <w:b/>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u w:val="single"/>
        </w:rPr>
        <w:t xml:space="preserve">These strikes do not necessarily look like what strikes looked like fifty years ago, and </w:t>
      </w:r>
      <w:r>
        <w:rPr>
          <w:b/>
          <w:highlight w:val="green"/>
          <w:u w:val="single"/>
        </w:rPr>
        <w:t>they often skirt</w:t>
      </w:r>
      <w:r>
        <w:rPr>
          <w:b/>
          <w:u w:val="single"/>
        </w:rPr>
        <w:t>—</w:t>
      </w:r>
      <w:r>
        <w:rPr>
          <w:b/>
          <w:highlight w:val="green"/>
          <w:u w:val="single"/>
        </w:rPr>
        <w:t>or</w:t>
      </w:r>
      <w:r>
        <w:rPr>
          <w:b/>
          <w:u w:val="single"/>
        </w:rPr>
        <w:t xml:space="preserve"> at times, </w:t>
      </w:r>
      <w:r>
        <w:rPr>
          <w:b/>
          <w:highlight w:val="green"/>
          <w:u w:val="single"/>
        </w:rPr>
        <w:t>flatly defy</w:t>
      </w:r>
      <w:r>
        <w:rPr>
          <w:b/>
          <w:u w:val="single"/>
        </w:rPr>
        <w:t>—</w:t>
      </w:r>
      <w:r>
        <w:rPr>
          <w:b/>
          <w:highlight w:val="green"/>
          <w:u w:val="single"/>
        </w:rPr>
        <w:t>legal rules</w:t>
      </w:r>
      <w:r>
        <w:rPr>
          <w:b/>
          <w:u w:val="single"/>
        </w:rPr>
        <w:t xml:space="preserve">. </w:t>
      </w:r>
      <w:r>
        <w:rPr>
          <w:b/>
          <w:highlight w:val="green"/>
          <w:u w:val="single"/>
        </w:rPr>
        <w:t>Yet, they have</w:t>
      </w:r>
      <w:r>
        <w:rPr>
          <w:b/>
          <w:u w:val="single"/>
        </w:rPr>
        <w:t xml:space="preserve"> often </w:t>
      </w:r>
      <w:r>
        <w:rPr>
          <w:b/>
          <w:highlight w:val="green"/>
          <w:u w:val="single"/>
        </w:rPr>
        <w:t>been successful</w:t>
      </w:r>
      <w:r>
        <w:rPr>
          <w:sz w:val="16"/>
          <w:szCs w:val="16"/>
        </w:rPr>
        <w:t>. Since 2012</w:t>
      </w:r>
      <w:r>
        <w:rPr>
          <w:b/>
          <w:u w:val="single"/>
        </w:rPr>
        <w:t xml:space="preserve">, tens of thousands of workers in the </w:t>
      </w:r>
      <w:r>
        <w:rPr>
          <w:b/>
          <w:highlight w:val="green"/>
          <w:u w:val="single"/>
        </w:rPr>
        <w:t>Fight for</w:t>
      </w:r>
      <w:r>
        <w:rPr>
          <w:b/>
          <w:u w:val="single"/>
        </w:rPr>
        <w:t xml:space="preserve"> $</w:t>
      </w:r>
      <w:r>
        <w:rPr>
          <w:b/>
          <w:highlight w:val="green"/>
          <w:u w:val="single"/>
        </w:rPr>
        <w:t>15 movement</w:t>
      </w:r>
      <w:r>
        <w:rPr>
          <w:b/>
          <w:u w:val="single"/>
        </w:rPr>
        <w:t xml:space="preserve"> have engaged in discourse-changing, public law-building strikes.</w:t>
      </w:r>
      <w:r>
        <w:rPr>
          <w:sz w:val="16"/>
          <w:szCs w:val="16"/>
        </w:rPr>
        <w:t xml:space="preserve"> They do not shut down production, and their primary targets are not direct employers. </w:t>
      </w:r>
      <w:r>
        <w:rPr>
          <w:b/>
          <w:u w:val="single"/>
        </w:rPr>
        <w:t xml:space="preserve">For these reasons, they </w:t>
      </w:r>
      <w:r>
        <w:rPr>
          <w:b/>
          <w:highlight w:val="green"/>
          <w:u w:val="single"/>
        </w:rPr>
        <w:t>push the boundaries of exiting labor law</w:t>
      </w:r>
      <w:r>
        <w:rPr>
          <w:b/>
          <w:u w:val="single"/>
        </w:rPr>
        <w:t xml:space="preserve">.179 </w:t>
      </w:r>
      <w:r>
        <w:rPr>
          <w:b/>
          <w:highlight w:val="green"/>
          <w:u w:val="single"/>
        </w:rPr>
        <w:t>Still</w:t>
      </w:r>
      <w:r>
        <w:rPr>
          <w:b/>
          <w:u w:val="single"/>
        </w:rPr>
        <w:t xml:space="preserve">, the risks appear to have been worth it. A 2018 report by the National Employment Law Center found that </w:t>
      </w:r>
      <w:r>
        <w:rPr>
          <w:b/>
          <w:highlight w:val="green"/>
          <w:u w:val="single"/>
        </w:rPr>
        <w:t>these strikes had helped twenty-two million low-wage workers</w:t>
      </w:r>
      <w:r>
        <w:rPr>
          <w:b/>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u w:val="single"/>
        </w:rPr>
        <w:t>In the so-called “</w:t>
      </w:r>
      <w:r>
        <w:rPr>
          <w:b/>
          <w:highlight w:val="green"/>
          <w:u w:val="single"/>
        </w:rPr>
        <w:t>red state</w:t>
      </w:r>
      <w:r>
        <w:rPr>
          <w:b/>
          <w:u w:val="single"/>
        </w:rPr>
        <w:t xml:space="preserve">” </w:t>
      </w:r>
      <w:r>
        <w:rPr>
          <w:b/>
          <w:highlight w:val="green"/>
          <w:u w:val="single"/>
        </w:rPr>
        <w:t>teacher strikes</w:t>
      </w:r>
      <w:r>
        <w:rPr>
          <w:b/>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highlight w:val="green"/>
          <w:u w:val="single"/>
        </w:rPr>
        <w:t>were illegal</w:t>
      </w:r>
      <w:r>
        <w:rPr>
          <w:b/>
          <w:u w:val="single"/>
        </w:rPr>
        <w:t xml:space="preserve">; </w:t>
      </w:r>
      <w:r>
        <w:rPr>
          <w:b/>
          <w:highlight w:val="green"/>
          <w:u w:val="single"/>
        </w:rPr>
        <w:t>yet</w:t>
      </w:r>
      <w:r>
        <w:rPr>
          <w:sz w:val="16"/>
          <w:szCs w:val="16"/>
        </w:rPr>
        <w:t xml:space="preserve">, no penalties were imposed.183 </w:t>
      </w:r>
      <w:r>
        <w:rPr>
          <w:b/>
          <w:u w:val="single"/>
        </w:rPr>
        <w:t xml:space="preserve">Rather, the strikes grew workers’ unions, </w:t>
      </w:r>
      <w:r>
        <w:rPr>
          <w:b/>
          <w:highlight w:val="green"/>
          <w:u w:val="single"/>
        </w:rPr>
        <w:t>won meaningful concessions from state governments</w:t>
      </w:r>
      <w:r>
        <w:rPr>
          <w:b/>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highlight w:val="green"/>
          <w:u w:val="single"/>
        </w:rPr>
        <w:t>2020 saw a flurry of work stoppages in support of</w:t>
      </w:r>
      <w:r>
        <w:rPr>
          <w:b/>
          <w:u w:val="single"/>
        </w:rPr>
        <w:t xml:space="preserve"> the </w:t>
      </w:r>
      <w:r>
        <w:rPr>
          <w:b/>
          <w:highlight w:val="green"/>
          <w:u w:val="single"/>
        </w:rPr>
        <w:t>B</w:t>
      </w:r>
      <w:r>
        <w:rPr>
          <w:b/>
          <w:u w:val="single"/>
        </w:rPr>
        <w:t xml:space="preserve">lack </w:t>
      </w:r>
      <w:r>
        <w:rPr>
          <w:b/>
          <w:highlight w:val="green"/>
          <w:u w:val="single"/>
        </w:rPr>
        <w:t>L</w:t>
      </w:r>
      <w:r>
        <w:rPr>
          <w:b/>
          <w:u w:val="single"/>
        </w:rPr>
        <w:t xml:space="preserve">ives </w:t>
      </w:r>
      <w:r>
        <w:rPr>
          <w:b/>
          <w:highlight w:val="green"/>
          <w:u w:val="single"/>
        </w:rPr>
        <w:t>M</w:t>
      </w:r>
      <w:r>
        <w:rPr>
          <w:b/>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u w:val="single"/>
        </w:rPr>
        <w:t xml:space="preserve">Some of these </w:t>
      </w:r>
      <w:r>
        <w:rPr>
          <w:b/>
          <w:highlight w:val="green"/>
          <w:u w:val="single"/>
        </w:rPr>
        <w:t>protests violated legal restrictions</w:t>
      </w:r>
      <w:r>
        <w:rPr>
          <w:b/>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highlight w:val="green"/>
          <w:u w:val="single"/>
        </w:rPr>
        <w:t>Whatever the conclusion under current law</w:t>
      </w:r>
      <w:r>
        <w:rPr>
          <w:b/>
          <w:u w:val="single"/>
        </w:rPr>
        <w:t xml:space="preserve">, however, striking </w:t>
      </w:r>
      <w:r>
        <w:rPr>
          <w:b/>
          <w:highlight w:val="green"/>
          <w:u w:val="single"/>
        </w:rPr>
        <w:t>workers demonstrated</w:t>
      </w:r>
      <w:r>
        <w:rPr>
          <w:b/>
          <w:u w:val="single"/>
        </w:rPr>
        <w:t xml:space="preserve"> in fact the relationship between their workplaces and </w:t>
      </w:r>
      <w:r>
        <w:rPr>
          <w:b/>
          <w:highlight w:val="green"/>
          <w:u w:val="single"/>
        </w:rPr>
        <w:t>broader political concerns</w:t>
      </w:r>
      <w:r>
        <w:rPr>
          <w:b/>
          <w:u w:val="single"/>
        </w:rPr>
        <w:t>.</w:t>
      </w:r>
      <w:r>
        <w:rPr>
          <w:sz w:val="16"/>
          <w:szCs w:val="16"/>
        </w:rPr>
        <w:t xml:space="preserve"> The NBA players’ strike was resolved in part through an agreement that NBA arenas would be used as polling places and sites of civic engagement.190 Workers withheld their labor </w:t>
      </w:r>
      <w:proofErr w:type="gramStart"/>
      <w:r>
        <w:rPr>
          <w:sz w:val="16"/>
          <w:szCs w:val="16"/>
        </w:rPr>
        <w:t>in order to</w:t>
      </w:r>
      <w:proofErr w:type="gramEnd"/>
      <w:r>
        <w:rPr>
          <w:sz w:val="16"/>
          <w:szCs w:val="16"/>
        </w:rPr>
        <w:t xml:space="preserve"> insist that private capital be used for public, democratic purposes. And in refusing to transport arrested protestors to jail, Minneapolis bus drivers made claims about their vision for public transport. </w:t>
      </w:r>
      <w:r>
        <w:rPr>
          <w:b/>
          <w:u w:val="single"/>
        </w:rPr>
        <w:t xml:space="preserve">Collectively, </w:t>
      </w:r>
      <w:proofErr w:type="gramStart"/>
      <w:r>
        <w:rPr>
          <w:b/>
          <w:u w:val="single"/>
        </w:rPr>
        <w:t>all of</w:t>
      </w:r>
      <w:proofErr w:type="gramEnd"/>
      <w:r>
        <w:rPr>
          <w:b/>
          <w:u w:val="single"/>
        </w:rPr>
        <w:t xml:space="preserve">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highlight w:val="green"/>
          <w:u w:val="single"/>
        </w:rPr>
        <w:t>law has played an undertheorized role</w:t>
      </w:r>
      <w:r>
        <w:rPr>
          <w:b/>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highlight w:val="green"/>
          <w:u w:val="single"/>
        </w:rPr>
        <w:t>Recasting the strike</w:t>
      </w:r>
      <w:r>
        <w:rPr>
          <w:b/>
          <w:u w:val="single"/>
        </w:rPr>
        <w:t>—and the work of unions more broadly—</w:t>
      </w:r>
      <w:r>
        <w:rPr>
          <w:b/>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u w:val="single"/>
        </w:rPr>
        <w:t xml:space="preserve">And </w:t>
      </w:r>
      <w:r>
        <w:rPr>
          <w:b/>
          <w:highlight w:val="green"/>
          <w:u w:val="single"/>
        </w:rPr>
        <w:t>yet, labor’s reluctance to engage in the “contest of ideas”</w:t>
      </w:r>
      <w:r>
        <w:rPr>
          <w:b/>
          <w:u w:val="single"/>
        </w:rPr>
        <w:t xml:space="preserve"> has </w:t>
      </w:r>
      <w:r>
        <w:rPr>
          <w:b/>
          <w:highlight w:val="green"/>
          <w:u w:val="single"/>
        </w:rPr>
        <w:t>inhibited</w:t>
      </w:r>
      <w:r>
        <w:rPr>
          <w:b/>
          <w:u w:val="single"/>
        </w:rPr>
        <w:t xml:space="preserve"> more than its cultivation of broader allies; </w:t>
      </w:r>
      <w:r>
        <w:rPr>
          <w:b/>
          <w:highlight w:val="green"/>
          <w:u w:val="single"/>
        </w:rPr>
        <w:t>it</w:t>
      </w:r>
      <w:r>
        <w:rPr>
          <w:b/>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u w:val="single"/>
        </w:rPr>
        <w:t xml:space="preserve">Similarly, labor’s </w:t>
      </w:r>
      <w:r>
        <w:rPr>
          <w:b/>
          <w:highlight w:val="green"/>
          <w:u w:val="single"/>
        </w:rPr>
        <w:t>desire to organize around</w:t>
      </w:r>
      <w:r>
        <w:rPr>
          <w:b/>
          <w:u w:val="single"/>
        </w:rPr>
        <w:t xml:space="preserve"> a decontextualized </w:t>
      </w:r>
      <w:r>
        <w:rPr>
          <w:b/>
          <w:highlight w:val="green"/>
          <w:u w:val="single"/>
        </w:rPr>
        <w:t>“economics” has always diminished its power</w:t>
      </w:r>
      <w:r>
        <w:rPr>
          <w:b/>
          <w:u w:val="single"/>
        </w:rPr>
        <w:t xml:space="preserve"> (and moral authority), </w:t>
      </w:r>
      <w:r>
        <w:rPr>
          <w:b/>
          <w:highlight w:val="green"/>
          <w:u w:val="single"/>
        </w:rPr>
        <w:t>given that the economy is structured by</w:t>
      </w:r>
      <w:r>
        <w:rPr>
          <w:b/>
          <w:u w:val="single"/>
        </w:rPr>
        <w:t xml:space="preserve"> race, gender, and other </w:t>
      </w:r>
      <w:r>
        <w:rPr>
          <w:b/>
          <w:highlight w:val="green"/>
          <w:u w:val="single"/>
        </w:rPr>
        <w:t>status inequalities</w:t>
      </w:r>
      <w:r>
        <w:rPr>
          <w:b/>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46C18973" w14:textId="77777777" w:rsidR="00017A96" w:rsidRDefault="00017A96" w:rsidP="00017A96">
      <w:pPr>
        <w:pStyle w:val="Heading4"/>
      </w:pPr>
      <w:r w:rsidRPr="2374629D">
        <w:rPr>
          <w:rFonts w:eastAsia="Calibri" w:cs="Calibri"/>
          <w:szCs w:val="26"/>
        </w:rPr>
        <w:t>Turn-Strikes hurt workers disproportionately</w:t>
      </w:r>
    </w:p>
    <w:p w14:paraId="09C2E75C" w14:textId="77777777" w:rsidR="00017A96" w:rsidRDefault="00017A96" w:rsidP="00017A96">
      <w:pPr>
        <w:spacing w:line="278" w:lineRule="exact"/>
      </w:pPr>
      <w:proofErr w:type="spellStart"/>
      <w:r w:rsidRPr="2374629D">
        <w:rPr>
          <w:rFonts w:eastAsia="Calibri" w:cs="Calibri"/>
          <w:b/>
          <w:bCs/>
          <w:sz w:val="26"/>
          <w:szCs w:val="26"/>
        </w:rPr>
        <w:t>Orechwa</w:t>
      </w:r>
      <w:proofErr w:type="spellEnd"/>
      <w:r w:rsidRPr="2374629D">
        <w:rPr>
          <w:rFonts w:eastAsia="Calibri" w:cs="Calibri"/>
          <w:b/>
          <w:bCs/>
          <w:sz w:val="26"/>
          <w:szCs w:val="26"/>
        </w:rPr>
        <w:t xml:space="preserve"> 19</w:t>
      </w:r>
    </w:p>
    <w:p w14:paraId="15325B16" w14:textId="77777777" w:rsidR="00017A96" w:rsidRDefault="00017A96" w:rsidP="00017A96">
      <w:pPr>
        <w:spacing w:line="240" w:lineRule="exact"/>
      </w:pPr>
      <w:r w:rsidRPr="2374629D">
        <w:rPr>
          <w:rFonts w:eastAsia="Calibri" w:cs="Calibri"/>
        </w:rPr>
        <w:t xml:space="preserve">[Jennifer </w:t>
      </w:r>
      <w:proofErr w:type="spellStart"/>
      <w:r w:rsidRPr="2374629D">
        <w:rPr>
          <w:rFonts w:eastAsia="Calibri" w:cs="Calibri"/>
        </w:rPr>
        <w:t>Orechwa</w:t>
      </w:r>
      <w:proofErr w:type="spellEnd"/>
      <w:r w:rsidRPr="2374629D">
        <w:rPr>
          <w:rFonts w:eastAsia="Calibri" w:cs="Calibri"/>
        </w:rPr>
        <w:t xml:space="preserve">. , 2019 "How Unions Hurt Workers: The 2019 GM Strike," </w:t>
      </w:r>
      <w:proofErr w:type="spellStart"/>
      <w:r w:rsidRPr="2374629D">
        <w:rPr>
          <w:rFonts w:eastAsia="Calibri" w:cs="Calibri"/>
        </w:rPr>
        <w:t>UnionProof</w:t>
      </w:r>
      <w:proofErr w:type="spellEnd"/>
      <w:r w:rsidRPr="2374629D">
        <w:rPr>
          <w:rFonts w:eastAsia="Calibri" w:cs="Calibri"/>
        </w:rPr>
        <w:t xml:space="preserve">, </w:t>
      </w:r>
      <w:hyperlink r:id="rId11">
        <w:r w:rsidRPr="2374629D">
          <w:rPr>
            <w:rStyle w:val="Hyperlink"/>
            <w:rFonts w:eastAsia="Calibri" w:cs="Calibri"/>
          </w:rPr>
          <w:t>https://projectionsinc.com/unionproof/how-unions-hurt-workers-the-gm-strike-continues/</w:t>
        </w:r>
      </w:hyperlink>
      <w:r w:rsidRPr="2374629D">
        <w:rPr>
          <w:rFonts w:eastAsia="Calibri" w:cs="Calibri"/>
        </w:rPr>
        <w:t>]</w:t>
      </w:r>
    </w:p>
    <w:p w14:paraId="47DD2A57" w14:textId="77777777" w:rsidR="00017A96" w:rsidRDefault="00017A96" w:rsidP="00017A96">
      <w:pPr>
        <w:spacing w:line="240" w:lineRule="exact"/>
      </w:pPr>
      <w:r w:rsidRPr="2374629D">
        <w:rPr>
          <w:rFonts w:eastAsia="Calibri" w:cs="Calibri"/>
          <w:sz w:val="16"/>
          <w:szCs w:val="16"/>
        </w:rPr>
        <w:t xml:space="preserve">It’s a fact that the number of union strikes have been increasing the last couple of years – especially among hourly workers like hotel, hospital workers and convenience store employees. We’ve also seen work stoppages involving teachers and various manufacturing workers. </w:t>
      </w:r>
      <w:r w:rsidRPr="2374629D">
        <w:rPr>
          <w:rFonts w:eastAsia="Calibri" w:cs="Calibri"/>
          <w:sz w:val="26"/>
          <w:szCs w:val="26"/>
          <w:highlight w:val="yellow"/>
          <w:u w:val="single"/>
        </w:rPr>
        <w:t>The</w:t>
      </w:r>
      <w:r w:rsidRPr="2374629D">
        <w:rPr>
          <w:rFonts w:eastAsia="Calibri" w:cs="Calibri"/>
          <w:sz w:val="26"/>
          <w:szCs w:val="26"/>
          <w:u w:val="single"/>
        </w:rPr>
        <w:t xml:space="preserve"> United Automobile Workers </w:t>
      </w:r>
      <w:r w:rsidRPr="2374629D">
        <w:rPr>
          <w:rFonts w:eastAsia="Calibri" w:cs="Calibri"/>
          <w:sz w:val="26"/>
          <w:szCs w:val="26"/>
          <w:highlight w:val="yellow"/>
          <w:u w:val="single"/>
        </w:rPr>
        <w:t>(UAW) strike</w:t>
      </w:r>
      <w:r w:rsidRPr="2374629D">
        <w:rPr>
          <w:rFonts w:eastAsia="Calibri" w:cs="Calibri"/>
          <w:sz w:val="26"/>
          <w:szCs w:val="26"/>
          <w:u w:val="single"/>
        </w:rPr>
        <w:t xml:space="preserve"> against GM </w:t>
      </w:r>
      <w:r w:rsidRPr="2374629D">
        <w:rPr>
          <w:rFonts w:eastAsia="Calibri" w:cs="Calibri"/>
          <w:sz w:val="26"/>
          <w:szCs w:val="26"/>
          <w:highlight w:val="yellow"/>
          <w:u w:val="single"/>
        </w:rPr>
        <w:t>is one example of how unions hurt workers.</w:t>
      </w:r>
      <w:r w:rsidRPr="2374629D">
        <w:rPr>
          <w:rFonts w:eastAsia="Calibri" w:cs="Calibri"/>
          <w:sz w:val="16"/>
          <w:szCs w:val="16"/>
        </w:rPr>
        <w:t xml:space="preserve"> Because of General Motors participation in the 2008 federal bailout plan, there are some unique – and fascinating twists. What happened during the Recession is key to understanding what is going on now. However long the UAW strike against GM lasts, </w:t>
      </w:r>
      <w:r w:rsidRPr="2374629D">
        <w:rPr>
          <w:rFonts w:eastAsia="Calibri" w:cs="Calibri"/>
          <w:sz w:val="26"/>
          <w:szCs w:val="26"/>
          <w:u w:val="single"/>
        </w:rPr>
        <w:t xml:space="preserve">it’s a good reminder for employers that </w:t>
      </w:r>
      <w:r w:rsidRPr="2374629D">
        <w:rPr>
          <w:rFonts w:eastAsia="Calibri" w:cs="Calibri"/>
          <w:sz w:val="26"/>
          <w:szCs w:val="26"/>
          <w:highlight w:val="yellow"/>
          <w:u w:val="single"/>
        </w:rPr>
        <w:t>strikes</w:t>
      </w:r>
      <w:r w:rsidRPr="2374629D">
        <w:rPr>
          <w:rFonts w:eastAsia="Calibri" w:cs="Calibri"/>
          <w:sz w:val="26"/>
          <w:szCs w:val="26"/>
          <w:u w:val="single"/>
        </w:rPr>
        <w:t xml:space="preserve"> still take place in the public and private sectors, </w:t>
      </w:r>
      <w:r w:rsidRPr="2374629D">
        <w:rPr>
          <w:rFonts w:eastAsia="Calibri" w:cs="Calibri"/>
          <w:sz w:val="26"/>
          <w:szCs w:val="26"/>
          <w:highlight w:val="yellow"/>
          <w:u w:val="single"/>
        </w:rPr>
        <w:t>and their negative impacts are felt inside and outside the business</w:t>
      </w:r>
      <w:r w:rsidRPr="2374629D">
        <w:rPr>
          <w:rFonts w:eastAsia="Calibri" w:cs="Calibri"/>
          <w:sz w:val="26"/>
          <w:szCs w:val="26"/>
          <w:u w:val="single"/>
        </w:rPr>
        <w:t>.</w:t>
      </w:r>
      <w:r w:rsidRPr="2374629D">
        <w:rPr>
          <w:rFonts w:eastAsia="Calibri" w:cs="Calibri"/>
          <w:sz w:val="16"/>
          <w:szCs w:val="16"/>
        </w:rPr>
        <w:t xml:space="preserve"> The GM strike is an opportunity to </w:t>
      </w:r>
      <w:hyperlink r:id="rId12">
        <w:r w:rsidRPr="2374629D">
          <w:rPr>
            <w:rStyle w:val="Hyperlink"/>
            <w:rFonts w:eastAsia="Calibri" w:cs="Calibri"/>
            <w:sz w:val="16"/>
            <w:szCs w:val="16"/>
          </w:rPr>
          <w:t>educate your managers and supervisors</w:t>
        </w:r>
      </w:hyperlink>
      <w:r w:rsidRPr="2374629D">
        <w:rPr>
          <w:rFonts w:eastAsia="Calibri" w:cs="Calibri"/>
          <w:sz w:val="16"/>
          <w:szCs w:val="16"/>
        </w:rPr>
        <w:t xml:space="preserve"> on the importance of staying union free and the ramifications of a strike on employees and the communities of operation, as well as the company. </w:t>
      </w:r>
      <w:r w:rsidRPr="2374629D">
        <w:rPr>
          <w:rFonts w:eastAsia="Calibri" w:cs="Calibri"/>
          <w:sz w:val="26"/>
          <w:szCs w:val="26"/>
          <w:u w:val="single"/>
        </w:rPr>
        <w:t xml:space="preserve">The reality is that </w:t>
      </w:r>
      <w:r w:rsidRPr="2374629D">
        <w:rPr>
          <w:rFonts w:eastAsia="Calibri" w:cs="Calibri"/>
          <w:sz w:val="26"/>
          <w:szCs w:val="26"/>
          <w:highlight w:val="yellow"/>
          <w:u w:val="single"/>
        </w:rPr>
        <w:t>a strike hurts the workers the most.</w:t>
      </w:r>
      <w:r w:rsidRPr="2374629D">
        <w:rPr>
          <w:rFonts w:eastAsia="Calibri" w:cs="Calibri"/>
          <w:sz w:val="26"/>
          <w:szCs w:val="26"/>
          <w:u w:val="single"/>
        </w:rPr>
        <w:t xml:space="preserve"> They don’t hurt the union. In fact, </w:t>
      </w:r>
      <w:r w:rsidRPr="2374629D">
        <w:rPr>
          <w:rFonts w:eastAsia="Calibri" w:cs="Calibri"/>
          <w:sz w:val="26"/>
          <w:szCs w:val="26"/>
          <w:highlight w:val="yellow"/>
          <w:u w:val="single"/>
        </w:rPr>
        <w:t>union leaders see</w:t>
      </w:r>
      <w:r w:rsidRPr="2374629D">
        <w:rPr>
          <w:rFonts w:eastAsia="Calibri" w:cs="Calibri"/>
          <w:sz w:val="26"/>
          <w:szCs w:val="26"/>
          <w:u w:val="single"/>
        </w:rPr>
        <w:t xml:space="preserve"> a </w:t>
      </w:r>
      <w:r w:rsidRPr="2374629D">
        <w:rPr>
          <w:rFonts w:eastAsia="Calibri" w:cs="Calibri"/>
          <w:sz w:val="26"/>
          <w:szCs w:val="26"/>
          <w:highlight w:val="yellow"/>
          <w:u w:val="single"/>
        </w:rPr>
        <w:t>strike as a chance to get some</w:t>
      </w:r>
      <w:r w:rsidRPr="2374629D">
        <w:rPr>
          <w:rFonts w:eastAsia="Calibri" w:cs="Calibri"/>
          <w:sz w:val="26"/>
          <w:szCs w:val="26"/>
          <w:u w:val="single"/>
        </w:rPr>
        <w:t xml:space="preserve"> nationwide </w:t>
      </w:r>
      <w:r w:rsidRPr="2374629D">
        <w:rPr>
          <w:rFonts w:eastAsia="Calibri" w:cs="Calibri"/>
          <w:sz w:val="26"/>
          <w:szCs w:val="26"/>
          <w:highlight w:val="yellow"/>
          <w:u w:val="single"/>
        </w:rPr>
        <w:t>publicity</w:t>
      </w:r>
      <w:r w:rsidRPr="2374629D">
        <w:rPr>
          <w:rFonts w:eastAsia="Calibri" w:cs="Calibri"/>
          <w:sz w:val="26"/>
          <w:szCs w:val="26"/>
          <w:u w:val="single"/>
        </w:rPr>
        <w:t xml:space="preserve"> as an organization helping the “little guys” take on the big bad abusive employer. </w:t>
      </w:r>
      <w:r w:rsidRPr="2374629D">
        <w:rPr>
          <w:rFonts w:eastAsia="Calibri" w:cs="Calibri"/>
          <w:sz w:val="26"/>
          <w:szCs w:val="26"/>
          <w:highlight w:val="yellow"/>
          <w:u w:val="single"/>
        </w:rPr>
        <w:t>Strikes don’t</w:t>
      </w:r>
      <w:r w:rsidRPr="2374629D">
        <w:rPr>
          <w:rFonts w:eastAsia="Calibri" w:cs="Calibri"/>
          <w:sz w:val="26"/>
          <w:szCs w:val="26"/>
          <w:u w:val="single"/>
        </w:rPr>
        <w:t xml:space="preserve"> hurt </w:t>
      </w:r>
      <w:r w:rsidRPr="2374629D">
        <w:rPr>
          <w:rFonts w:eastAsia="Calibri" w:cs="Calibri"/>
          <w:sz w:val="26"/>
          <w:szCs w:val="26"/>
          <w:highlight w:val="yellow"/>
          <w:u w:val="single"/>
        </w:rPr>
        <w:t>permanently hurt the company because</w:t>
      </w:r>
      <w:r w:rsidRPr="2374629D">
        <w:rPr>
          <w:rFonts w:eastAsia="Calibri" w:cs="Calibri"/>
          <w:sz w:val="26"/>
          <w:szCs w:val="26"/>
          <w:u w:val="single"/>
        </w:rPr>
        <w:t xml:space="preserve"> a large </w:t>
      </w:r>
      <w:r w:rsidRPr="2374629D">
        <w:rPr>
          <w:rFonts w:eastAsia="Calibri" w:cs="Calibri"/>
          <w:sz w:val="26"/>
          <w:szCs w:val="26"/>
          <w:highlight w:val="yellow"/>
          <w:u w:val="single"/>
        </w:rPr>
        <w:t>company</w:t>
      </w:r>
      <w:r w:rsidRPr="2374629D">
        <w:rPr>
          <w:rFonts w:eastAsia="Calibri" w:cs="Calibri"/>
          <w:sz w:val="16"/>
          <w:szCs w:val="16"/>
        </w:rPr>
        <w:t xml:space="preserve"> like GM </w:t>
      </w:r>
      <w:r w:rsidRPr="2374629D">
        <w:rPr>
          <w:rFonts w:eastAsia="Calibri" w:cs="Calibri"/>
          <w:sz w:val="26"/>
          <w:szCs w:val="26"/>
          <w:highlight w:val="yellow"/>
          <w:u w:val="single"/>
        </w:rPr>
        <w:t>has a</w:t>
      </w:r>
      <w:r w:rsidRPr="2374629D">
        <w:rPr>
          <w:rFonts w:eastAsia="Calibri" w:cs="Calibri"/>
          <w:sz w:val="26"/>
          <w:szCs w:val="26"/>
          <w:u w:val="single"/>
        </w:rPr>
        <w:t xml:space="preserve"> contingency </w:t>
      </w:r>
      <w:r w:rsidRPr="2374629D">
        <w:rPr>
          <w:rFonts w:eastAsia="Calibri" w:cs="Calibri"/>
          <w:sz w:val="26"/>
          <w:szCs w:val="26"/>
          <w:highlight w:val="yellow"/>
          <w:u w:val="single"/>
        </w:rPr>
        <w:t>plan and is prepared to keep operating</w:t>
      </w:r>
      <w:r w:rsidRPr="2374629D">
        <w:rPr>
          <w:rFonts w:eastAsia="Calibri" w:cs="Calibri"/>
          <w:sz w:val="26"/>
          <w:szCs w:val="26"/>
          <w:u w:val="single"/>
        </w:rPr>
        <w:t xml:space="preserve"> without the striking workers </w:t>
      </w:r>
      <w:r w:rsidRPr="2374629D">
        <w:rPr>
          <w:rFonts w:eastAsia="Calibri" w:cs="Calibri"/>
          <w:sz w:val="26"/>
          <w:szCs w:val="26"/>
          <w:highlight w:val="yellow"/>
          <w:u w:val="single"/>
        </w:rPr>
        <w:t>by</w:t>
      </w:r>
      <w:r w:rsidRPr="2374629D">
        <w:rPr>
          <w:rFonts w:eastAsia="Calibri" w:cs="Calibri"/>
          <w:sz w:val="26"/>
          <w:szCs w:val="26"/>
          <w:u w:val="single"/>
        </w:rPr>
        <w:t xml:space="preserve"> taking steps like temporarily </w:t>
      </w:r>
      <w:r w:rsidRPr="2374629D">
        <w:rPr>
          <w:rFonts w:eastAsia="Calibri" w:cs="Calibri"/>
          <w:sz w:val="26"/>
          <w:szCs w:val="26"/>
          <w:highlight w:val="yellow"/>
          <w:u w:val="single"/>
        </w:rPr>
        <w:t>shutting down some plants and consolidating operations.</w:t>
      </w:r>
      <w:r w:rsidRPr="2374629D">
        <w:rPr>
          <w:rFonts w:eastAsia="Calibri" w:cs="Calibri"/>
          <w:sz w:val="26"/>
          <w:szCs w:val="26"/>
          <w:u w:val="single"/>
        </w:rPr>
        <w:t xml:space="preserve"> It’s the workers that are hurt, encouraged by the unions and some politicians to subject themselves to loss of income and job stability. </w:t>
      </w:r>
      <w:r w:rsidRPr="2374629D">
        <w:rPr>
          <w:rFonts w:eastAsia="Calibri" w:cs="Calibri"/>
          <w:sz w:val="16"/>
          <w:szCs w:val="16"/>
        </w:rPr>
        <w:t xml:space="preserve">Instead of encouraged, it should read that workers are “used” by the unions and </w:t>
      </w:r>
      <w:hyperlink r:id="rId13">
        <w:r w:rsidRPr="2374629D">
          <w:rPr>
            <w:rStyle w:val="Hyperlink"/>
            <w:rFonts w:eastAsia="Calibri" w:cs="Calibri"/>
            <w:sz w:val="16"/>
            <w:szCs w:val="16"/>
          </w:rPr>
          <w:t>political parties</w:t>
        </w:r>
      </w:hyperlink>
      <w:r w:rsidRPr="2374629D">
        <w:rPr>
          <w:rFonts w:eastAsia="Calibri" w:cs="Calibri"/>
          <w:sz w:val="16"/>
          <w:szCs w:val="16"/>
        </w:rPr>
        <w:t xml:space="preserve"> to push their agenda. Unions thrive on making employers look bad, and politicians that believe America’s big businesses take advantage of employees use the strikes as proof. The general line is </w:t>
      </w:r>
      <w:proofErr w:type="gramStart"/>
      <w:r w:rsidRPr="2374629D">
        <w:rPr>
          <w:rFonts w:eastAsia="Calibri" w:cs="Calibri"/>
          <w:sz w:val="16"/>
          <w:szCs w:val="16"/>
        </w:rPr>
        <w:t>that,</w:t>
      </w:r>
      <w:proofErr w:type="gramEnd"/>
      <w:r w:rsidRPr="2374629D">
        <w:rPr>
          <w:rFonts w:eastAsia="Calibri" w:cs="Calibri"/>
          <w:sz w:val="16"/>
          <w:szCs w:val="16"/>
        </w:rPr>
        <w:t xml:space="preserve">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4">
        <w:r w:rsidRPr="2374629D">
          <w:rPr>
            <w:rStyle w:val="Hyperlink"/>
            <w:rFonts w:eastAsia="Calibri" w:cs="Calibri"/>
            <w:sz w:val="16"/>
            <w:szCs w:val="16"/>
          </w:rPr>
          <w:t>impasse</w:t>
        </w:r>
      </w:hyperlink>
      <w:r w:rsidRPr="2374629D">
        <w:rPr>
          <w:rFonts w:eastAsia="Calibri" w:cs="Calibri"/>
          <w:sz w:val="16"/>
          <w:szCs w:val="16"/>
        </w:rPr>
        <w:t xml:space="preserve">. On September 16, 2019, more than 48,000 union members at 55 plants in the Midwest and South GM factories went on strike. One of the most glaring twists to this story is the fact General Motors would likely be out of business if not for the $49.5 billion taxpayer bailout during the recession. The company was in serious financial trouble before the recession, but it didn’t declare bankruptcy until 2009. After the company paid back the bailout money it agreed to pay, taxpayers ended up covering $10.6 billion (or $11.2 billion by some estimates). The union did make concessions during the recession, but there were twists to their seeming generosity. One is that it was either make concessions or be unemployed and lose their pensions. The other is that many people believed that weak GM management had negotiated too generous collective bargaining agreements with the UAW. Union workers were overpaid and had too generous benefits, and that contributed to GM’s financial problems and being unable to survive a recession without government assistance. The union storyline today is that union members bore a “significant portion of the pain” required to restore GM’s financial health. A New York Times headline read, “G.M. Workers Say They Sacrificed, and Now They Want Their Due.” This is the foundation of the strike today. Union members have bought into the union stance that they suffered to help GM in 2009, and now GM is taking advantage of them. The opposing viewpoint is that unions did make concessions, but the uncompetitive wages were largely responsible for GM’s financial instability. The UAW was given preferential treatment during the bankruptcy proceedings. </w:t>
      </w:r>
      <w:proofErr w:type="gramStart"/>
      <w:r w:rsidRPr="2374629D">
        <w:rPr>
          <w:rFonts w:eastAsia="Calibri" w:cs="Calibri"/>
          <w:sz w:val="16"/>
          <w:szCs w:val="16"/>
        </w:rPr>
        <w:t>Usually</w:t>
      </w:r>
      <w:proofErr w:type="gramEnd"/>
      <w:r w:rsidRPr="2374629D">
        <w:rPr>
          <w:rFonts w:eastAsia="Calibri" w:cs="Calibri"/>
          <w:sz w:val="16"/>
          <w:szCs w:val="16"/>
        </w:rPr>
        <w:t xml:space="preserve"> a bankruptcy leads to wages being dropped to a competitive level, but in this case union wages were not cut. GM was in trouble before the recession because of the exorbitant compensation paid to union employees and competition. Now the </w:t>
      </w:r>
      <w:hyperlink r:id="rId15">
        <w:r w:rsidRPr="2374629D">
          <w:rPr>
            <w:rStyle w:val="Hyperlink"/>
            <w:rFonts w:eastAsia="Calibri" w:cs="Calibri"/>
            <w:sz w:val="16"/>
            <w:szCs w:val="16"/>
          </w:rPr>
          <w:t>union says</w:t>
        </w:r>
      </w:hyperlink>
      <w:r w:rsidRPr="2374629D">
        <w:rPr>
          <w:rFonts w:eastAsia="Calibri" w:cs="Calibri"/>
          <w:sz w:val="16"/>
          <w:szCs w:val="16"/>
        </w:rPr>
        <w:t xml:space="preserve"> this about the current strike, “We are standing up for fair wages. We are standing up for affordable quality healthcare.” They continue, “We are standing up for our share of the profits. We are standing up for job security for our members.” So, what exactly does all of this mean in the real world? In 2007 and 2008, GM lost $70 billion. At the time, the labor costs were approximately 45 percent higher than the labor costs of competitors. The level of compensation was untenable and likely would have eventually driven GM into bankruptcy even without the recession. Was the union standing up for the little guy by helping the company go broke? For example, production workers were paid 95 percent of their salaries when temporarily laid off. Union workers back then made approximately $31 per hour plus bonuses and had full benefits that included a lifelong pension. One of the concessions made before the recession was that permanent people hired after 2007 could start at $17 per hour and work eight years to reach $29 per hour. Another concession is that union workers have 401(K) retirement plans instead of pensions. The union agreed to forgo cost of living wage increases and a four-year wage freeze. Workers also had to start paying a 3 percent health care cost-sharing amount. All workers get a nice health care package, with the only difference being the temporary workers don’t have vision and dental benefits. GM’s temporary workers earn approximately $15 an hour. Since 2010, GM has paid out $80,500 each to permanent hourly workers as bonuses. The union’s complaints cover a range of items. One is that they don’t like GM’s </w:t>
      </w:r>
      <w:hyperlink r:id="rId16">
        <w:r w:rsidRPr="2374629D">
          <w:rPr>
            <w:rStyle w:val="Hyperlink"/>
            <w:rFonts w:eastAsia="Calibri" w:cs="Calibri"/>
            <w:sz w:val="16"/>
            <w:szCs w:val="16"/>
          </w:rPr>
          <w:t>planned change</w:t>
        </w:r>
      </w:hyperlink>
      <w:r w:rsidRPr="2374629D">
        <w:rPr>
          <w:rFonts w:eastAsia="Calibri" w:cs="Calibri"/>
          <w:sz w:val="16"/>
          <w:szCs w:val="16"/>
        </w:rPr>
        <w:t xml:space="preserve"> to use more temporary workers which currently account for 7 percent of the workforce. The union wants a cap on the number of temporary workers. Minimum pay for temp workers is at $15. They don’t like the fact there are two very different pay levels in the workforce so want the pay leveled out between the pre- and post-2007 workers hired. They want entry-level workers to reach $30 an hour within 3-4 years. Top production wages are at $33 per hour. Unions don’t like the fact GM plans to close four plants, will build the Chevy Blazer in Mexico, and already laid off 2,800 employees with plans for more layoffs. The unions don’t like GM’s request for union members to contribute 15 percent of health insurance costs. All of these </w:t>
      </w:r>
      <w:hyperlink r:id="rId17">
        <w:r w:rsidRPr="2374629D">
          <w:rPr>
            <w:rStyle w:val="Hyperlink"/>
            <w:rFonts w:eastAsia="Calibri" w:cs="Calibri"/>
            <w:sz w:val="16"/>
            <w:szCs w:val="16"/>
          </w:rPr>
          <w:t>company changes</w:t>
        </w:r>
      </w:hyperlink>
      <w:r w:rsidRPr="2374629D">
        <w:rPr>
          <w:rFonts w:eastAsia="Calibri" w:cs="Calibri"/>
          <w:sz w:val="16"/>
          <w:szCs w:val="16"/>
        </w:rPr>
        <w:t xml:space="preserve"> the union doesn’t like are used to justify the strike. Here is the reality. GM is facing intense competition from foreign vehicle manufacturers. Earnings are falling. The company cannot afford to pay everyone on an equal basis and needs to cut, not increase, labor costs </w:t>
      </w:r>
      <w:proofErr w:type="gramStart"/>
      <w:r w:rsidRPr="2374629D">
        <w:rPr>
          <w:rFonts w:eastAsia="Calibri" w:cs="Calibri"/>
          <w:sz w:val="16"/>
          <w:szCs w:val="16"/>
        </w:rPr>
        <w:t>in order to</w:t>
      </w:r>
      <w:proofErr w:type="gramEnd"/>
      <w:r w:rsidRPr="2374629D">
        <w:rPr>
          <w:rFonts w:eastAsia="Calibri" w:cs="Calibri"/>
          <w:sz w:val="16"/>
          <w:szCs w:val="16"/>
        </w:rPr>
        <w:t xml:space="preserve"> stay competitive. GM needs to increase the number of lower-cost temporary workers so there is more scheduling flexibility. The union points to a 2018 GM profit of $12 billion, but revenues were only 1 percent higher compared to 2017, an indication of coming financial problems. However, GM announced a restructuring last November and needs the profits to pay for the restructuring and protect itself against a future economic downturn and the competition causing further revenue declines. Here is what GM offered during the contract negotiations. The company said it planned on investing $7 billion in eight plants in the U.S. GM said it would </w:t>
      </w:r>
      <w:proofErr w:type="gramStart"/>
      <w:r w:rsidRPr="2374629D">
        <w:rPr>
          <w:rFonts w:eastAsia="Calibri" w:cs="Calibri"/>
          <w:sz w:val="16"/>
          <w:szCs w:val="16"/>
        </w:rPr>
        <w:t>adding</w:t>
      </w:r>
      <w:proofErr w:type="gramEnd"/>
      <w:r w:rsidRPr="2374629D">
        <w:rPr>
          <w:rFonts w:eastAsia="Calibri" w:cs="Calibri"/>
          <w:sz w:val="16"/>
          <w:szCs w:val="16"/>
        </w:rPr>
        <w:t xml:space="preserve"> 5,400 jobs and an $8,000 signing bonus after contract signing. The company offered a new </w:t>
      </w:r>
      <w:proofErr w:type="gramStart"/>
      <w:r w:rsidRPr="2374629D">
        <w:rPr>
          <w:rFonts w:eastAsia="Calibri" w:cs="Calibri"/>
          <w:sz w:val="16"/>
          <w:szCs w:val="16"/>
        </w:rPr>
        <w:t>profit sharing</w:t>
      </w:r>
      <w:proofErr w:type="gramEnd"/>
      <w:r w:rsidRPr="2374629D">
        <w:rPr>
          <w:rFonts w:eastAsia="Calibri" w:cs="Calibri"/>
          <w:sz w:val="16"/>
          <w:szCs w:val="16"/>
        </w:rPr>
        <w:t xml:space="preserve"> formula that increases the amount permanent workers would get, and workers are already averaging $10,000 each on an annual basis. However, the new offer did not include temporary workers in the profit sharing. GM also said it would build batteries and electric pickups in Detroit-Hamtramck and manufacture battery cells in </w:t>
      </w:r>
      <w:proofErr w:type="spellStart"/>
      <w:r w:rsidRPr="2374629D">
        <w:rPr>
          <w:rFonts w:eastAsia="Calibri" w:cs="Calibri"/>
          <w:sz w:val="16"/>
          <w:szCs w:val="16"/>
        </w:rPr>
        <w:t>Lordstown</w:t>
      </w:r>
      <w:proofErr w:type="spellEnd"/>
      <w:r w:rsidRPr="2374629D">
        <w:rPr>
          <w:rFonts w:eastAsia="Calibri" w:cs="Calibri"/>
          <w:sz w:val="16"/>
          <w:szCs w:val="16"/>
        </w:rPr>
        <w:t xml:space="preserve">, two of the plants targeted for closure. There are two cities where GM plants were closed. This strike has many elements reflecting a </w:t>
      </w:r>
      <w:hyperlink r:id="rId18">
        <w:r w:rsidRPr="2374629D">
          <w:rPr>
            <w:rStyle w:val="Hyperlink"/>
            <w:rFonts w:eastAsia="Calibri" w:cs="Calibri"/>
            <w:sz w:val="16"/>
            <w:szCs w:val="16"/>
          </w:rPr>
          <w:t>clash of the past with the present.</w:t>
        </w:r>
      </w:hyperlink>
      <w:r w:rsidRPr="2374629D">
        <w:rPr>
          <w:rFonts w:eastAsia="Calibri" w:cs="Calibri"/>
          <w:sz w:val="16"/>
          <w:szCs w:val="16"/>
        </w:rPr>
        <w:t xml:space="preserve"> Unions want to continue to do business the old way. They want companies to hire mostly full-time permanent workers, guarantee schedules, not plan plant closures as a strategy for company survival and increase the total compensation package, including profit sharing. One striking worker said the </w:t>
      </w:r>
      <w:hyperlink r:id="rId19">
        <w:r w:rsidRPr="2374629D">
          <w:rPr>
            <w:rStyle w:val="Hyperlink"/>
            <w:rFonts w:eastAsia="Calibri" w:cs="Calibri"/>
            <w:sz w:val="16"/>
            <w:szCs w:val="16"/>
          </w:rPr>
          <w:t>union told us</w:t>
        </w:r>
      </w:hyperlink>
      <w:r w:rsidRPr="2374629D">
        <w:rPr>
          <w:rFonts w:eastAsia="Calibri" w:cs="Calibri"/>
          <w:sz w:val="16"/>
          <w:szCs w:val="16"/>
        </w:rPr>
        <w:t xml:space="preserve">, “We’re fighting for, honestly, a thing of the past, where health care is provided by the employer.” GM wants to do what it takes to secure a strong company future so that people have good employment for decades. As GM earns profits, the unions believe compensation and benefits should increase, even if those profits are used to build or modernize facilities and equipment and establish a contingency fund to carry the company through the next recessions. The union wants GM to agree to a permanent path for temporary workers to reach permanent status. This defeats the whole purpose of hiring temporary workers, a trend occurring across industries. Unions are never satisfied. GM offered to retain all healthcare benefits and add new coverage for allergy testing, autism, and therapy care. As mentioned, GM workers currently pay 3 percent of costs, and GM has offered to come down from the 15 percent requested. However, 3 percent is significantly less than what most employed people play. Currently, the national average for employee cost-sharing of health benefits is 28 percent. GM offered two percent raises in alternating years and 2 percent lump sum payments, also in alternating years. The union says it is not enough. GM offered to keep or retain the 5,400 jobs with half of them new ones. The union doesn’t think this is good enough because, of course, they want to increase their membership. </w:t>
      </w:r>
      <w:r w:rsidRPr="2374629D">
        <w:rPr>
          <w:rFonts w:eastAsia="Calibri" w:cs="Calibri"/>
          <w:sz w:val="26"/>
          <w:szCs w:val="26"/>
          <w:u w:val="single"/>
        </w:rPr>
        <w:t xml:space="preserve">You may think a company suffers as much as or more than workers during a strike. That is the message unions give workers. If union members didn’t believe </w:t>
      </w:r>
      <w:proofErr w:type="gramStart"/>
      <w:r w:rsidRPr="2374629D">
        <w:rPr>
          <w:rFonts w:eastAsia="Calibri" w:cs="Calibri"/>
          <w:sz w:val="26"/>
          <w:szCs w:val="26"/>
          <w:u w:val="single"/>
        </w:rPr>
        <w:t>that,</w:t>
      </w:r>
      <w:proofErr w:type="gramEnd"/>
      <w:r w:rsidRPr="2374629D">
        <w:rPr>
          <w:rFonts w:eastAsia="Calibri" w:cs="Calibri"/>
          <w:sz w:val="26"/>
          <w:szCs w:val="26"/>
          <w:u w:val="single"/>
        </w:rPr>
        <w:t xml:space="preserve"> there would be no reason to go on strike. The whole purpose of a strike is to hurt the business so the employer caves </w:t>
      </w:r>
      <w:proofErr w:type="gramStart"/>
      <w:r w:rsidRPr="2374629D">
        <w:rPr>
          <w:rFonts w:eastAsia="Calibri" w:cs="Calibri"/>
          <w:sz w:val="26"/>
          <w:szCs w:val="26"/>
          <w:u w:val="single"/>
        </w:rPr>
        <w:t>in to</w:t>
      </w:r>
      <w:proofErr w:type="gramEnd"/>
      <w:r w:rsidRPr="2374629D">
        <w:rPr>
          <w:rFonts w:eastAsia="Calibri" w:cs="Calibri"/>
          <w:sz w:val="26"/>
          <w:szCs w:val="26"/>
          <w:u w:val="single"/>
        </w:rPr>
        <w:t xml:space="preserve"> union demands</w:t>
      </w:r>
      <w:r w:rsidRPr="2374629D">
        <w:rPr>
          <w:rFonts w:eastAsia="Calibri" w:cs="Calibri"/>
          <w:sz w:val="16"/>
          <w:szCs w:val="16"/>
        </w:rPr>
        <w:t xml:space="preserve">. Of course, strikes are a powerful example in which unions hurt workers. However, consider the fact it’s the employees walking picket signs in all kinds of weather. It’s not the employer. </w:t>
      </w:r>
      <w:r w:rsidRPr="2374629D">
        <w:rPr>
          <w:rFonts w:eastAsia="Calibri" w:cs="Calibri"/>
          <w:sz w:val="26"/>
          <w:szCs w:val="26"/>
          <w:u w:val="single"/>
        </w:rPr>
        <w:t xml:space="preserve">As the strike starts its second week, </w:t>
      </w:r>
      <w:r w:rsidRPr="2374629D">
        <w:rPr>
          <w:rFonts w:eastAsia="Calibri" w:cs="Calibri"/>
          <w:sz w:val="26"/>
          <w:szCs w:val="26"/>
          <w:highlight w:val="yellow"/>
          <w:u w:val="single"/>
        </w:rPr>
        <w:t>it’s the employees who</w:t>
      </w:r>
      <w:r w:rsidRPr="2374629D">
        <w:rPr>
          <w:rFonts w:eastAsia="Calibri" w:cs="Calibri"/>
          <w:sz w:val="26"/>
          <w:szCs w:val="26"/>
          <w:u w:val="single"/>
        </w:rPr>
        <w:t xml:space="preserve"> will </w:t>
      </w:r>
      <w:r w:rsidRPr="2374629D">
        <w:rPr>
          <w:rFonts w:eastAsia="Calibri" w:cs="Calibri"/>
          <w:sz w:val="26"/>
          <w:szCs w:val="26"/>
          <w:highlight w:val="yellow"/>
          <w:u w:val="single"/>
        </w:rPr>
        <w:t>have to live on $250 per week strike pay</w:t>
      </w:r>
      <w:r w:rsidRPr="2374629D">
        <w:rPr>
          <w:rFonts w:eastAsia="Calibri" w:cs="Calibri"/>
          <w:sz w:val="26"/>
          <w:szCs w:val="26"/>
          <w:u w:val="single"/>
        </w:rPr>
        <w:t xml:space="preserve"> after the eighth day of the strike. It’s the workers </w:t>
      </w:r>
      <w:r w:rsidRPr="2374629D">
        <w:rPr>
          <w:rFonts w:eastAsia="Calibri" w:cs="Calibri"/>
          <w:sz w:val="26"/>
          <w:szCs w:val="26"/>
          <w:highlight w:val="yellow"/>
          <w:u w:val="single"/>
        </w:rPr>
        <w:t>who</w:t>
      </w:r>
      <w:r w:rsidRPr="2374629D">
        <w:rPr>
          <w:rFonts w:eastAsia="Calibri" w:cs="Calibri"/>
          <w:sz w:val="26"/>
          <w:szCs w:val="26"/>
          <w:u w:val="single"/>
        </w:rPr>
        <w:t xml:space="preserve"> toss-and-turn at night while </w:t>
      </w:r>
      <w:r w:rsidRPr="2374629D">
        <w:rPr>
          <w:rFonts w:eastAsia="Calibri" w:cs="Calibri"/>
          <w:sz w:val="26"/>
          <w:szCs w:val="26"/>
          <w:highlight w:val="yellow"/>
          <w:u w:val="single"/>
        </w:rPr>
        <w:t>wonder</w:t>
      </w:r>
      <w:r w:rsidRPr="2374629D">
        <w:rPr>
          <w:rFonts w:eastAsia="Calibri" w:cs="Calibri"/>
          <w:sz w:val="26"/>
          <w:szCs w:val="26"/>
          <w:u w:val="single"/>
        </w:rPr>
        <w:t xml:space="preserve">ing </w:t>
      </w:r>
      <w:r w:rsidRPr="2374629D">
        <w:rPr>
          <w:rFonts w:eastAsia="Calibri" w:cs="Calibri"/>
          <w:sz w:val="26"/>
          <w:szCs w:val="26"/>
          <w:highlight w:val="yellow"/>
          <w:u w:val="single"/>
        </w:rPr>
        <w:t>how they will</w:t>
      </w:r>
      <w:r w:rsidRPr="2374629D">
        <w:rPr>
          <w:rFonts w:eastAsia="Calibri" w:cs="Calibri"/>
          <w:sz w:val="26"/>
          <w:szCs w:val="26"/>
          <w:u w:val="single"/>
        </w:rPr>
        <w:t xml:space="preserve"> support their families </w:t>
      </w:r>
      <w:r w:rsidRPr="2374629D">
        <w:rPr>
          <w:rFonts w:eastAsia="Calibri" w:cs="Calibri"/>
          <w:sz w:val="26"/>
          <w:szCs w:val="26"/>
          <w:highlight w:val="yellow"/>
          <w:u w:val="single"/>
        </w:rPr>
        <w:t>pay their bills</w:t>
      </w:r>
      <w:r w:rsidRPr="2374629D">
        <w:rPr>
          <w:rFonts w:eastAsia="Calibri" w:cs="Calibri"/>
          <w:sz w:val="26"/>
          <w:szCs w:val="26"/>
          <w:u w:val="single"/>
        </w:rPr>
        <w:t xml:space="preserve">. During the first week of the strike, </w:t>
      </w:r>
      <w:r w:rsidRPr="2374629D">
        <w:rPr>
          <w:rFonts w:eastAsia="Calibri" w:cs="Calibri"/>
          <w:sz w:val="26"/>
          <w:szCs w:val="26"/>
          <w:highlight w:val="yellow"/>
          <w:u w:val="single"/>
        </w:rPr>
        <w:t xml:space="preserve">GM chose to </w:t>
      </w:r>
      <w:hyperlink r:id="rId20">
        <w:r w:rsidRPr="2374629D">
          <w:rPr>
            <w:rStyle w:val="Hyperlink"/>
            <w:rFonts w:eastAsia="Calibri" w:cs="Calibri"/>
            <w:sz w:val="26"/>
            <w:szCs w:val="26"/>
            <w:highlight w:val="yellow"/>
          </w:rPr>
          <w:t>shift the cost of healthcare payments</w:t>
        </w:r>
      </w:hyperlink>
      <w:r w:rsidRPr="2374629D">
        <w:rPr>
          <w:rFonts w:eastAsia="Calibri" w:cs="Calibri"/>
          <w:sz w:val="26"/>
          <w:szCs w:val="26"/>
          <w:highlight w:val="yellow"/>
          <w:u w:val="single"/>
        </w:rPr>
        <w:t xml:space="preserve"> for striking employees to the union</w:t>
      </w:r>
      <w:r w:rsidRPr="2374629D">
        <w:rPr>
          <w:rFonts w:eastAsia="Calibri" w:cs="Calibri"/>
          <w:sz w:val="26"/>
          <w:szCs w:val="26"/>
          <w:u w:val="single"/>
        </w:rPr>
        <w:t>, in order to help make up for likely stalled vehicle production and to demonstrate the costs the company carries (over $900 million each year) to provide excellent benefits to its workers.</w:t>
      </w:r>
      <w:r w:rsidRPr="2374629D">
        <w:rPr>
          <w:rFonts w:eastAsia="Calibri" w:cs="Calibri"/>
          <w:sz w:val="16"/>
          <w:szCs w:val="16"/>
        </w:rPr>
        <w:t xml:space="preserve"> The unions will have to pay the money for health insurance out of their strike fund, including for COBRA payments for hourly employees. The strike fund does not cover vision, dental, and hearing, so all workers are penalized again for striking. Unions are also using the GM workers for a larger strategy. If the unions can get concessions from GM, the plan is to do the same during talks with other auto companies like Ford. Politicians are also using the workers. Not long ago, </w:t>
      </w:r>
      <w:hyperlink r:id="rId21">
        <w:r w:rsidRPr="2374629D">
          <w:rPr>
            <w:rStyle w:val="Hyperlink"/>
            <w:rFonts w:eastAsia="Calibri" w:cs="Calibri"/>
            <w:sz w:val="16"/>
            <w:szCs w:val="16"/>
          </w:rPr>
          <w:t xml:space="preserve">AFL-CIO President Richard </w:t>
        </w:r>
        <w:proofErr w:type="spellStart"/>
        <w:r w:rsidRPr="2374629D">
          <w:rPr>
            <w:rStyle w:val="Hyperlink"/>
            <w:rFonts w:eastAsia="Calibri" w:cs="Calibri"/>
            <w:sz w:val="16"/>
            <w:szCs w:val="16"/>
          </w:rPr>
          <w:t>Trumka</w:t>
        </w:r>
        <w:proofErr w:type="spellEnd"/>
      </w:hyperlink>
      <w:r w:rsidRPr="2374629D">
        <w:rPr>
          <w:rFonts w:eastAsia="Calibri" w:cs="Calibri"/>
          <w:sz w:val="16"/>
          <w:szCs w:val="16"/>
        </w:rPr>
        <w:t xml:space="preserve"> sent a public warning that Democrats shouldn’t take the support of union workers for granted because they aren’t doing enough in terms of influencing </w:t>
      </w:r>
      <w:hyperlink r:id="rId22">
        <w:r w:rsidRPr="2374629D">
          <w:rPr>
            <w:rStyle w:val="Hyperlink"/>
            <w:rFonts w:eastAsia="Calibri" w:cs="Calibri"/>
            <w:sz w:val="16"/>
            <w:szCs w:val="16"/>
          </w:rPr>
          <w:t>labor laws</w:t>
        </w:r>
      </w:hyperlink>
      <w:r w:rsidRPr="2374629D">
        <w:rPr>
          <w:rFonts w:eastAsia="Calibri" w:cs="Calibri"/>
          <w:sz w:val="16"/>
          <w:szCs w:val="16"/>
        </w:rPr>
        <w:t xml:space="preserve"> to favor employees and are supporting the Green New Deal which will cost unions members their jobs. It’s not surprising people like Presidential candidates </w:t>
      </w:r>
      <w:hyperlink r:id="rId23">
        <w:r w:rsidRPr="2374629D">
          <w:rPr>
            <w:rStyle w:val="Hyperlink"/>
            <w:rFonts w:eastAsia="Calibri" w:cs="Calibri"/>
            <w:sz w:val="16"/>
            <w:szCs w:val="16"/>
          </w:rPr>
          <w:t>Elizabeth Warren and Joe Biden</w:t>
        </w:r>
      </w:hyperlink>
      <w:r w:rsidRPr="2374629D">
        <w:rPr>
          <w:rFonts w:eastAsia="Calibri" w:cs="Calibri"/>
          <w:sz w:val="16"/>
          <w:szCs w:val="16"/>
        </w:rPr>
        <w:t xml:space="preserve"> are publicly aligning themselves with the striking employees. They need union votes to win an election. Unions always have an agenda that begins with protecting its own organization. A strike is where unions hurt workers the most. </w:t>
      </w:r>
      <w:r w:rsidRPr="2374629D">
        <w:rPr>
          <w:rFonts w:eastAsia="Calibri" w:cs="Calibri"/>
          <w:sz w:val="26"/>
          <w:szCs w:val="26"/>
          <w:highlight w:val="yellow"/>
          <w:u w:val="single"/>
        </w:rPr>
        <w:t>Strikes lead to worker</w:t>
      </w:r>
      <w:r w:rsidRPr="2374629D">
        <w:rPr>
          <w:rFonts w:eastAsia="Calibri" w:cs="Calibri"/>
          <w:sz w:val="26"/>
          <w:szCs w:val="26"/>
          <w:u w:val="single"/>
        </w:rPr>
        <w:t xml:space="preserve"> financial </w:t>
      </w:r>
      <w:r w:rsidRPr="2374629D">
        <w:rPr>
          <w:rFonts w:eastAsia="Calibri" w:cs="Calibri"/>
          <w:sz w:val="26"/>
          <w:szCs w:val="26"/>
          <w:highlight w:val="yellow"/>
          <w:u w:val="single"/>
        </w:rPr>
        <w:t xml:space="preserve">hardship and cause harm </w:t>
      </w:r>
      <w:r w:rsidRPr="2374629D">
        <w:rPr>
          <w:rFonts w:eastAsia="Calibri" w:cs="Calibri"/>
          <w:sz w:val="26"/>
          <w:szCs w:val="26"/>
          <w:u w:val="single"/>
        </w:rPr>
        <w:t>in community relations with their employer.</w:t>
      </w:r>
      <w:r w:rsidRPr="2374629D">
        <w:rPr>
          <w:rFonts w:eastAsia="Calibri" w:cs="Calibri"/>
          <w:sz w:val="16"/>
          <w:szCs w:val="16"/>
        </w:rPr>
        <w:t xml:space="preserve"> There are ripple effects too. For example, 4,500 Unifor union employees have been </w:t>
      </w:r>
      <w:hyperlink r:id="rId24">
        <w:r w:rsidRPr="2374629D">
          <w:rPr>
            <w:rStyle w:val="Hyperlink"/>
            <w:rFonts w:eastAsia="Calibri" w:cs="Calibri"/>
            <w:sz w:val="16"/>
            <w:szCs w:val="16"/>
          </w:rPr>
          <w:t>laid off in Canada</w:t>
        </w:r>
      </w:hyperlink>
      <w:r w:rsidRPr="2374629D">
        <w:rPr>
          <w:rFonts w:eastAsia="Calibri" w:cs="Calibri"/>
          <w:sz w:val="16"/>
          <w:szCs w:val="16"/>
        </w:rPr>
        <w:t xml:space="preserve"> due to the U.S. strike, </w:t>
      </w:r>
      <w:hyperlink r:id="rId25">
        <w:r w:rsidRPr="2374629D">
          <w:rPr>
            <w:rStyle w:val="Hyperlink"/>
            <w:rFonts w:eastAsia="Calibri" w:cs="Calibri"/>
            <w:sz w:val="16"/>
            <w:szCs w:val="16"/>
          </w:rPr>
          <w:t>GM suppliers</w:t>
        </w:r>
      </w:hyperlink>
      <w:r w:rsidRPr="2374629D">
        <w:rPr>
          <w:rFonts w:eastAsia="Calibri" w:cs="Calibri"/>
          <w:sz w:val="16"/>
          <w:szCs w:val="16"/>
        </w:rPr>
        <w:t xml:space="preserve"> are already feeling the loss of business and facing layoffs, and </w:t>
      </w:r>
      <w:r w:rsidRPr="2374629D">
        <w:rPr>
          <w:rFonts w:eastAsia="Calibri" w:cs="Calibri"/>
          <w:sz w:val="26"/>
          <w:szCs w:val="26"/>
          <w:u w:val="single"/>
        </w:rPr>
        <w:t xml:space="preserve">communities are experiencing </w:t>
      </w:r>
      <w:r w:rsidRPr="2374629D">
        <w:rPr>
          <w:rFonts w:eastAsia="Calibri" w:cs="Calibri"/>
          <w:sz w:val="26"/>
          <w:szCs w:val="26"/>
          <w:highlight w:val="yellow"/>
          <w:u w:val="single"/>
        </w:rPr>
        <w:t>negative economic impacts.</w:t>
      </w:r>
      <w:r w:rsidRPr="2374629D">
        <w:rPr>
          <w:rFonts w:eastAsia="Calibri" w:cs="Calibri"/>
          <w:sz w:val="26"/>
          <w:szCs w:val="26"/>
          <w:u w:val="single"/>
        </w:rPr>
        <w:t xml:space="preserve"> </w:t>
      </w:r>
      <w:r w:rsidRPr="2374629D">
        <w:rPr>
          <w:rFonts w:eastAsia="Calibri" w:cs="Calibri"/>
          <w:sz w:val="16"/>
          <w:szCs w:val="16"/>
        </w:rPr>
        <w:t xml:space="preserve">When union members strike, they cause harm to many more people than themselves. The unions don’t talk about these kinds of issues because it would damage their efforts. </w:t>
      </w:r>
      <w:hyperlink r:id="rId26">
        <w:r w:rsidRPr="2374629D">
          <w:rPr>
            <w:rStyle w:val="Hyperlink"/>
            <w:rFonts w:eastAsia="Calibri" w:cs="Calibri"/>
            <w:sz w:val="16"/>
            <w:szCs w:val="16"/>
          </w:rPr>
          <w:t>Unions use words</w:t>
        </w:r>
      </w:hyperlink>
      <w:r w:rsidRPr="2374629D">
        <w:rPr>
          <w:rFonts w:eastAsia="Calibri" w:cs="Calibri"/>
          <w:sz w:val="16"/>
          <w:szCs w:val="16"/>
        </w:rPr>
        <w:t xml:space="preserve"> like “sacrifice” and “taken advantage of” to appeal to people’s emotions. They don’t talk about local businesses hurt by the strikes. They don’t make mortgage payments for their members. Additionally, they don’t offer to increase strike pay to put food on people’s tables. Ultimately, they don’t recognize or address the ways unions hurt workers. All of this is a good reminder that keeping a business union free remains an important strategy for long-term business sustainability. </w:t>
      </w:r>
      <w:hyperlink r:id="rId27">
        <w:r w:rsidRPr="2374629D">
          <w:rPr>
            <w:rStyle w:val="Hyperlink"/>
            <w:rFonts w:eastAsia="Calibri" w:cs="Calibri"/>
            <w:sz w:val="16"/>
            <w:szCs w:val="16"/>
          </w:rPr>
          <w:t>Educate your leaders and employees on unions</w:t>
        </w:r>
      </w:hyperlink>
      <w:r w:rsidRPr="2374629D">
        <w:rPr>
          <w:rFonts w:eastAsia="Calibri" w:cs="Calibri"/>
          <w:sz w:val="16"/>
          <w:szCs w:val="16"/>
        </w:rPr>
        <w:t xml:space="preserve"> by taking advantage of communication tools like </w:t>
      </w:r>
      <w:hyperlink r:id="rId28">
        <w:r w:rsidRPr="2374629D">
          <w:rPr>
            <w:rStyle w:val="Hyperlink"/>
            <w:rFonts w:eastAsia="Calibri" w:cs="Calibri"/>
            <w:sz w:val="16"/>
            <w:szCs w:val="16"/>
          </w:rPr>
          <w:t xml:space="preserve">video, </w:t>
        </w:r>
        <w:proofErr w:type="gramStart"/>
        <w:r w:rsidRPr="2374629D">
          <w:rPr>
            <w:rStyle w:val="Hyperlink"/>
            <w:rFonts w:eastAsia="Calibri" w:cs="Calibri"/>
            <w:sz w:val="16"/>
            <w:szCs w:val="16"/>
          </w:rPr>
          <w:t>web</w:t>
        </w:r>
        <w:proofErr w:type="gramEnd"/>
        <w:r w:rsidRPr="2374629D">
          <w:rPr>
            <w:rStyle w:val="Hyperlink"/>
            <w:rFonts w:eastAsia="Calibri" w:cs="Calibri"/>
            <w:sz w:val="16"/>
            <w:szCs w:val="16"/>
          </w:rPr>
          <w:t xml:space="preserve"> and eLearning</w:t>
        </w:r>
      </w:hyperlink>
      <w:r w:rsidRPr="2374629D">
        <w:rPr>
          <w:rFonts w:eastAsia="Calibri" w:cs="Calibri"/>
          <w:sz w:val="16"/>
          <w:szCs w:val="16"/>
        </w:rPr>
        <w:t>, engage your employees and be transparent about changes needed to remain competitive. It’s the path to becoming an employer of choice with a workforce that has no need for unions.</w:t>
      </w:r>
    </w:p>
    <w:p w14:paraId="77D501AF" w14:textId="77777777" w:rsidR="00017A96" w:rsidRPr="00960F12" w:rsidRDefault="00017A96" w:rsidP="00017A96">
      <w:pPr>
        <w:pStyle w:val="Heading4"/>
        <w:rPr>
          <w:rFonts w:cs="Calibri"/>
        </w:rPr>
      </w:pPr>
      <w:r w:rsidRPr="00960F12">
        <w:rPr>
          <w:rFonts w:eastAsia="Calibri" w:cs="Calibri"/>
        </w:rPr>
        <w:t xml:space="preserve">Automation is replacing essential workers – </w:t>
      </w:r>
      <w:proofErr w:type="gramStart"/>
      <w:r w:rsidRPr="00960F12">
        <w:rPr>
          <w:rFonts w:eastAsia="Calibri" w:cs="Calibri"/>
        </w:rPr>
        <w:t>that decks</w:t>
      </w:r>
      <w:proofErr w:type="gramEnd"/>
      <w:r w:rsidRPr="00960F12">
        <w:rPr>
          <w:rFonts w:eastAsia="Calibri" w:cs="Calibri"/>
        </w:rPr>
        <w:t xml:space="preserve"> any of their bargaining power</w:t>
      </w:r>
    </w:p>
    <w:p w14:paraId="41AE9D4C" w14:textId="77777777" w:rsidR="00017A96" w:rsidRPr="00960F12" w:rsidRDefault="00017A96" w:rsidP="00017A96">
      <w:pPr>
        <w:spacing w:line="278" w:lineRule="exact"/>
      </w:pPr>
      <w:r w:rsidRPr="00960F12">
        <w:rPr>
          <w:rFonts w:eastAsia="Calibri"/>
          <w:b/>
          <w:bCs/>
          <w:sz w:val="26"/>
          <w:szCs w:val="26"/>
        </w:rPr>
        <w:t>Casselman 21</w:t>
      </w:r>
    </w:p>
    <w:p w14:paraId="62D536DD" w14:textId="77777777" w:rsidR="00017A96" w:rsidRPr="00960F12" w:rsidRDefault="00017A96" w:rsidP="00017A96">
      <w:pPr>
        <w:spacing w:line="240" w:lineRule="exact"/>
      </w:pPr>
      <w:r w:rsidRPr="00960F12">
        <w:rPr>
          <w:rFonts w:eastAsia="Calibri"/>
        </w:rPr>
        <w:t xml:space="preserve">[Ben Casselman, 7-3-2021, "Pandemic Wave of Automation May Be Bad News for Workers," NYT, </w:t>
      </w:r>
      <w:hyperlink r:id="rId29">
        <w:r w:rsidRPr="00960F12">
          <w:rPr>
            <w:rStyle w:val="Hyperlink"/>
            <w:rFonts w:eastAsia="Calibri"/>
          </w:rPr>
          <w:t>https://www.nytimes.com/2021/07/03/business/economy/automation-workers-robots-pandemic.html</w:t>
        </w:r>
      </w:hyperlink>
      <w:r w:rsidRPr="00960F12">
        <w:rPr>
          <w:rFonts w:eastAsia="Calibri"/>
        </w:rPr>
        <w:t>]</w:t>
      </w:r>
    </w:p>
    <w:p w14:paraId="28A6965A" w14:textId="77777777" w:rsidR="00017A96" w:rsidRPr="00960F12" w:rsidRDefault="00017A96" w:rsidP="00017A96">
      <w:r w:rsidRPr="00960F12">
        <w:rPr>
          <w:rFonts w:eastAsia="Times New Roman"/>
          <w:sz w:val="26"/>
          <w:szCs w:val="26"/>
          <w:u w:val="single"/>
        </w:rPr>
        <w:t>When Kroger customers in Cincinnati shop online these days, their groceries may be picked out not by a worker in their local supermarket but by a robot in a nearby warehouse</w:t>
      </w:r>
      <w:r w:rsidRPr="00960F12">
        <w:rPr>
          <w:rFonts w:eastAsia="Georgia"/>
          <w:color w:val="333333"/>
          <w:sz w:val="14"/>
          <w:szCs w:val="14"/>
        </w:rPr>
        <w:t xml:space="preserve">. Gamers at Dave &amp; Buster’s in Dallas who want pretzel dogs can order and pay from their phones — no need to flag down a waiter. And in the drive-through lane at Checkers near Atlanta, requests for Big Buford burgers and Mother Cruncher chicken sandwiches may be fielded not by a cashier in a headset, but by a voice-recognition algorithm. </w:t>
      </w:r>
      <w:r w:rsidRPr="00960F12">
        <w:rPr>
          <w:rFonts w:eastAsia="Times New Roman"/>
          <w:sz w:val="26"/>
          <w:szCs w:val="26"/>
          <w:u w:val="single"/>
        </w:rPr>
        <w:t xml:space="preserve">An increase in </w:t>
      </w:r>
      <w:r w:rsidRPr="00960F12">
        <w:rPr>
          <w:rFonts w:eastAsia="Times New Roman"/>
          <w:sz w:val="26"/>
          <w:szCs w:val="26"/>
          <w:highlight w:val="yellow"/>
          <w:u w:val="single"/>
        </w:rPr>
        <w:t>automation,</w:t>
      </w:r>
      <w:r w:rsidRPr="00960F12">
        <w:rPr>
          <w:rFonts w:eastAsia="Times New Roman"/>
          <w:sz w:val="26"/>
          <w:szCs w:val="26"/>
          <w:u w:val="single"/>
        </w:rPr>
        <w:t xml:space="preserve"> especially in service industries, </w:t>
      </w:r>
      <w:r w:rsidRPr="00960F12">
        <w:rPr>
          <w:rFonts w:eastAsia="Times New Roman"/>
          <w:sz w:val="26"/>
          <w:szCs w:val="26"/>
          <w:highlight w:val="yellow"/>
          <w:u w:val="single"/>
        </w:rPr>
        <w:t>may prove to be an economic legacy of the pandemic. Businesses</w:t>
      </w:r>
      <w:r w:rsidRPr="00960F12">
        <w:rPr>
          <w:rFonts w:eastAsia="Times New Roman"/>
          <w:sz w:val="26"/>
          <w:szCs w:val="26"/>
          <w:u w:val="single"/>
        </w:rPr>
        <w:t xml:space="preserve"> from factories to fast-food outlets to hotels </w:t>
      </w:r>
      <w:r w:rsidRPr="00960F12">
        <w:rPr>
          <w:rFonts w:eastAsia="Times New Roman"/>
          <w:sz w:val="26"/>
          <w:szCs w:val="26"/>
          <w:highlight w:val="yellow"/>
          <w:u w:val="single"/>
        </w:rPr>
        <w:t>turned to technology</w:t>
      </w:r>
      <w:r w:rsidRPr="00960F12">
        <w:rPr>
          <w:rFonts w:eastAsia="Times New Roman"/>
          <w:sz w:val="26"/>
          <w:szCs w:val="26"/>
          <w:u w:val="single"/>
        </w:rPr>
        <w:t xml:space="preserve"> last year </w:t>
      </w:r>
      <w:r w:rsidRPr="00960F12">
        <w:rPr>
          <w:rFonts w:eastAsia="Times New Roman"/>
          <w:sz w:val="26"/>
          <w:szCs w:val="26"/>
          <w:highlight w:val="yellow"/>
          <w:u w:val="single"/>
        </w:rPr>
        <w:t>to keep operations running</w:t>
      </w:r>
      <w:r w:rsidRPr="00960F12">
        <w:rPr>
          <w:rFonts w:eastAsia="Times New Roman"/>
          <w:sz w:val="26"/>
          <w:szCs w:val="26"/>
          <w:u w:val="single"/>
        </w:rPr>
        <w:t xml:space="preserve"> amid social distancing requirements and contagion fears. Now the outbreak is ebbing in the United States, but </w:t>
      </w:r>
      <w:r w:rsidRPr="00960F12">
        <w:rPr>
          <w:rFonts w:eastAsia="Times New Roman"/>
          <w:sz w:val="26"/>
          <w:szCs w:val="26"/>
          <w:highlight w:val="yellow"/>
          <w:u w:val="single"/>
        </w:rPr>
        <w:t xml:space="preserve">the difficulty in hiring </w:t>
      </w:r>
      <w:hyperlink r:id="rId30">
        <w:r w:rsidRPr="00960F12">
          <w:rPr>
            <w:rStyle w:val="Hyperlink"/>
            <w:rFonts w:eastAsia="Times New Roman"/>
            <w:sz w:val="26"/>
            <w:szCs w:val="26"/>
            <w:highlight w:val="yellow"/>
          </w:rPr>
          <w:t>workers</w:t>
        </w:r>
      </w:hyperlink>
      <w:r w:rsidRPr="00960F12">
        <w:rPr>
          <w:rFonts w:eastAsia="Times New Roman"/>
          <w:sz w:val="26"/>
          <w:szCs w:val="26"/>
          <w:u w:val="single"/>
        </w:rPr>
        <w:t xml:space="preserve"> — at least at the wages that employers are used to paying — </w:t>
      </w:r>
      <w:r w:rsidRPr="00960F12">
        <w:rPr>
          <w:rFonts w:eastAsia="Times New Roman"/>
          <w:sz w:val="26"/>
          <w:szCs w:val="26"/>
          <w:highlight w:val="yellow"/>
          <w:u w:val="single"/>
        </w:rPr>
        <w:t>is providing new momentum for automation</w:t>
      </w:r>
      <w:r w:rsidRPr="00960F12">
        <w:rPr>
          <w:rFonts w:eastAsia="Times New Roman"/>
          <w:sz w:val="26"/>
          <w:szCs w:val="26"/>
          <w:u w:val="single"/>
        </w:rPr>
        <w:t>.</w:t>
      </w:r>
      <w:r w:rsidRPr="00960F12">
        <w:rPr>
          <w:rFonts w:eastAsia="Georgia"/>
          <w:color w:val="333333"/>
          <w:sz w:val="14"/>
          <w:szCs w:val="14"/>
        </w:rPr>
        <w:t xml:space="preserve"> Technological investments that were made in response to the crisis may contribute to a post-pandemic </w:t>
      </w:r>
      <w:hyperlink r:id="rId31">
        <w:r w:rsidRPr="00960F12">
          <w:rPr>
            <w:rStyle w:val="Hyperlink"/>
            <w:rFonts w:eastAsia="Georgia"/>
            <w:sz w:val="14"/>
            <w:szCs w:val="14"/>
          </w:rPr>
          <w:t>productivity</w:t>
        </w:r>
      </w:hyperlink>
      <w:r w:rsidRPr="00960F12">
        <w:rPr>
          <w:rFonts w:eastAsia="Georgia"/>
          <w:color w:val="333333"/>
          <w:sz w:val="14"/>
          <w:szCs w:val="14"/>
        </w:rPr>
        <w:t xml:space="preserve"> boom, allowing for higher wages and faster growth. </w:t>
      </w:r>
      <w:r w:rsidRPr="00960F12">
        <w:rPr>
          <w:rFonts w:eastAsia="Times New Roman"/>
          <w:sz w:val="26"/>
          <w:szCs w:val="26"/>
          <w:u w:val="single"/>
        </w:rPr>
        <w:t xml:space="preserve">But some economists say the latest wave of </w:t>
      </w:r>
      <w:r w:rsidRPr="00960F12">
        <w:rPr>
          <w:rFonts w:eastAsia="Times New Roman"/>
          <w:sz w:val="26"/>
          <w:szCs w:val="26"/>
          <w:highlight w:val="yellow"/>
          <w:u w:val="single"/>
        </w:rPr>
        <w:t>automation could eliminate jobs and erode bargaining power, particularly for the lowest-paid workers</w:t>
      </w:r>
      <w:r w:rsidRPr="00960F12">
        <w:rPr>
          <w:rFonts w:eastAsia="Times New Roman"/>
          <w:sz w:val="26"/>
          <w:szCs w:val="26"/>
          <w:u w:val="single"/>
        </w:rPr>
        <w:t>, in a lasting way. “Once a job is automated, it’s pretty hard to turn back,”</w:t>
      </w:r>
      <w:r w:rsidRPr="00960F12">
        <w:rPr>
          <w:rFonts w:eastAsia="Times New Roman"/>
          <w:sz w:val="14"/>
          <w:szCs w:val="14"/>
        </w:rPr>
        <w:t xml:space="preserve"> said Casey Warman, an economist at Dalhousie University in Nova Scotia who has studied </w:t>
      </w:r>
      <w:hyperlink r:id="rId32">
        <w:r w:rsidRPr="00960F12">
          <w:rPr>
            <w:rStyle w:val="Hyperlink"/>
            <w:rFonts w:eastAsia="Times New Roman"/>
            <w:sz w:val="14"/>
            <w:szCs w:val="14"/>
          </w:rPr>
          <w:t>automation in the pandemic</w:t>
        </w:r>
      </w:hyperlink>
      <w:r w:rsidRPr="00960F12">
        <w:rPr>
          <w:rFonts w:eastAsia="Times New Roman"/>
          <w:sz w:val="14"/>
          <w:szCs w:val="14"/>
        </w:rPr>
        <w:t xml:space="preserve">. The trend toward automation predates the pandemic, but it has accelerated at what is proving to be a critical moment. The rapid reopening of the economy has led to a surge in demand for waiters, hotel maids, retail </w:t>
      </w:r>
      <w:proofErr w:type="gramStart"/>
      <w:r w:rsidRPr="00960F12">
        <w:rPr>
          <w:rFonts w:eastAsia="Times New Roman"/>
          <w:sz w:val="14"/>
          <w:szCs w:val="14"/>
        </w:rPr>
        <w:t>sales clerks</w:t>
      </w:r>
      <w:proofErr w:type="gramEnd"/>
      <w:r w:rsidRPr="00960F12">
        <w:rPr>
          <w:rFonts w:eastAsia="Times New Roman"/>
          <w:sz w:val="14"/>
          <w:szCs w:val="14"/>
        </w:rPr>
        <w:t xml:space="preserve"> and other workers in service industries that had cut their staffs. At the same time, government benefits have allowed many people to be selective in the jobs they take. Together, those forces have given low-wage workers a </w:t>
      </w:r>
      <w:hyperlink r:id="rId33">
        <w:r w:rsidRPr="00960F12">
          <w:rPr>
            <w:rStyle w:val="Hyperlink"/>
            <w:rFonts w:eastAsia="Times New Roman"/>
            <w:sz w:val="14"/>
            <w:szCs w:val="14"/>
          </w:rPr>
          <w:t>rare moment of leverage</w:t>
        </w:r>
      </w:hyperlink>
      <w:r w:rsidRPr="00960F12">
        <w:rPr>
          <w:rFonts w:eastAsia="Times New Roman"/>
          <w:sz w:val="14"/>
          <w:szCs w:val="14"/>
        </w:rPr>
        <w:t xml:space="preserve">, leading to </w:t>
      </w:r>
      <w:hyperlink r:id="rId34">
        <w:r w:rsidRPr="00960F12">
          <w:rPr>
            <w:rStyle w:val="Hyperlink"/>
            <w:rFonts w:eastAsia="Times New Roman"/>
            <w:sz w:val="14"/>
            <w:szCs w:val="14"/>
          </w:rPr>
          <w:t>higher pay</w:t>
        </w:r>
      </w:hyperlink>
      <w:r w:rsidRPr="00960F12">
        <w:rPr>
          <w:rFonts w:eastAsia="Times New Roman"/>
          <w:sz w:val="14"/>
          <w:szCs w:val="14"/>
        </w:rPr>
        <w:t xml:space="preserve">, more generous benefits and other perks. </w:t>
      </w:r>
      <w:r w:rsidRPr="00960F12">
        <w:rPr>
          <w:rFonts w:eastAsia="Times New Roman"/>
          <w:sz w:val="26"/>
          <w:szCs w:val="26"/>
          <w:highlight w:val="yellow"/>
          <w:u w:val="single"/>
        </w:rPr>
        <w:t>Automation threatens to tip the advantage back toward employers</w:t>
      </w:r>
      <w:r w:rsidRPr="00960F12">
        <w:rPr>
          <w:rFonts w:eastAsia="Times New Roman"/>
          <w:sz w:val="26"/>
          <w:szCs w:val="26"/>
          <w:u w:val="single"/>
        </w:rPr>
        <w:t>, potentially eroding those gains.</w:t>
      </w:r>
      <w:r w:rsidRPr="00960F12">
        <w:rPr>
          <w:rFonts w:eastAsia="Georgia"/>
          <w:color w:val="333333"/>
          <w:sz w:val="14"/>
          <w:szCs w:val="14"/>
        </w:rPr>
        <w:t xml:space="preserve"> A </w:t>
      </w:r>
      <w:hyperlink r:id="rId35">
        <w:r w:rsidRPr="00960F12">
          <w:rPr>
            <w:rStyle w:val="Hyperlink"/>
            <w:rFonts w:eastAsia="Georgia"/>
            <w:sz w:val="14"/>
            <w:szCs w:val="14"/>
          </w:rPr>
          <w:t>working paper</w:t>
        </w:r>
      </w:hyperlink>
      <w:r w:rsidRPr="00960F12">
        <w:rPr>
          <w:rFonts w:eastAsia="Georgia"/>
          <w:color w:val="333333"/>
          <w:sz w:val="14"/>
          <w:szCs w:val="14"/>
        </w:rPr>
        <w:t xml:space="preserve"> published by the International Monetary Fund this year predicted that pandemic-induced automation would increase inequality in coming years, not just in the United States but around the world. “Six months ago, all these workers were essential,” said Marc Perrone, president of the United Food and Commercial Workers, a union representing grocery workers. “Everyone was calling them heroes. Now, they’re trying to figure out how to get rid of </w:t>
      </w:r>
      <w:proofErr w:type="spellStart"/>
      <w:r w:rsidRPr="00960F12">
        <w:rPr>
          <w:rFonts w:eastAsia="Georgia"/>
          <w:color w:val="333333"/>
          <w:sz w:val="14"/>
          <w:szCs w:val="14"/>
        </w:rPr>
        <w:t>them</w:t>
      </w:r>
      <w:proofErr w:type="gramStart"/>
      <w:r w:rsidRPr="00960F12">
        <w:rPr>
          <w:rFonts w:eastAsia="Georgia"/>
          <w:color w:val="333333"/>
          <w:sz w:val="14"/>
          <w:szCs w:val="14"/>
        </w:rPr>
        <w:t>.”Checkers</w:t>
      </w:r>
      <w:proofErr w:type="spellEnd"/>
      <w:proofErr w:type="gramEnd"/>
      <w:r w:rsidRPr="00960F12">
        <w:rPr>
          <w:rFonts w:eastAsia="Georgia"/>
          <w:color w:val="333333"/>
          <w:sz w:val="14"/>
          <w:szCs w:val="14"/>
        </w:rPr>
        <w:t xml:space="preserve">, like many fast-food restaurants, experienced a jump in sales when the pandemic shut down most in-person dining. But finding workers to meet that demand proved difficult — so much so that Shana Gonzales, a Checkers franchisee in the Atlanta area, found herself back behind the cash register three decades after she started working part time at Taco Bell while in high school. “We really felt like there has to be another solution,” she said. </w:t>
      </w:r>
      <w:proofErr w:type="gramStart"/>
      <w:r w:rsidRPr="00960F12">
        <w:rPr>
          <w:rFonts w:eastAsia="Georgia"/>
          <w:color w:val="333333"/>
          <w:sz w:val="14"/>
          <w:szCs w:val="14"/>
        </w:rPr>
        <w:t>So</w:t>
      </w:r>
      <w:proofErr w:type="gramEnd"/>
      <w:r w:rsidRPr="00960F12">
        <w:rPr>
          <w:rFonts w:eastAsia="Georgia"/>
          <w:color w:val="333333"/>
          <w:sz w:val="14"/>
          <w:szCs w:val="14"/>
        </w:rPr>
        <w:t xml:space="preserve"> Ms. Gonzales contacted </w:t>
      </w:r>
      <w:proofErr w:type="spellStart"/>
      <w:r w:rsidRPr="00960F12">
        <w:rPr>
          <w:rFonts w:eastAsia="Georgia"/>
          <w:color w:val="333333"/>
          <w:sz w:val="14"/>
          <w:szCs w:val="14"/>
        </w:rPr>
        <w:t>Valyant</w:t>
      </w:r>
      <w:proofErr w:type="spellEnd"/>
      <w:r w:rsidRPr="00960F12">
        <w:rPr>
          <w:rFonts w:eastAsia="Georgia"/>
          <w:color w:val="333333"/>
          <w:sz w:val="14"/>
          <w:szCs w:val="14"/>
        </w:rPr>
        <w:t xml:space="preserve"> AI, a Colorado-based start-up that makes voice recognition systems for restaurants. In December, after weeks of setup and testing, </w:t>
      </w:r>
      <w:proofErr w:type="spellStart"/>
      <w:r w:rsidRPr="00960F12">
        <w:rPr>
          <w:rFonts w:eastAsia="Georgia"/>
          <w:color w:val="333333"/>
          <w:sz w:val="14"/>
          <w:szCs w:val="14"/>
        </w:rPr>
        <w:t>Valyant’s</w:t>
      </w:r>
      <w:proofErr w:type="spellEnd"/>
      <w:r w:rsidRPr="00960F12">
        <w:rPr>
          <w:rFonts w:eastAsia="Georgia"/>
          <w:color w:val="333333"/>
          <w:sz w:val="14"/>
          <w:szCs w:val="14"/>
        </w:rPr>
        <w:t xml:space="preserve"> technology began taking orders at one of Ms. Gonzales’s drive-through lanes. Now customers are greeted by an automated voice designed to understand their orders — including modifications and special requests — suggest add-ons like fries or a </w:t>
      </w:r>
      <w:proofErr w:type="gramStart"/>
      <w:r w:rsidRPr="00960F12">
        <w:rPr>
          <w:rFonts w:eastAsia="Georgia"/>
          <w:color w:val="333333"/>
          <w:sz w:val="14"/>
          <w:szCs w:val="14"/>
        </w:rPr>
        <w:t>shake, and</w:t>
      </w:r>
      <w:proofErr w:type="gramEnd"/>
      <w:r w:rsidRPr="00960F12">
        <w:rPr>
          <w:rFonts w:eastAsia="Georgia"/>
          <w:color w:val="333333"/>
          <w:sz w:val="14"/>
          <w:szCs w:val="14"/>
        </w:rPr>
        <w:t xml:space="preserve"> feed the information directly to the kitchen and the cashier. The rollout has been successful enough that Ms. Gonzales is getting ready to expand the system to her three other restaurants. “We’ll look back and say why didn’t we do this sooner,” she said. </w:t>
      </w:r>
      <w:r w:rsidRPr="00960F12">
        <w:rPr>
          <w:rFonts w:eastAsia="Times New Roman"/>
          <w:sz w:val="14"/>
          <w:szCs w:val="14"/>
        </w:rPr>
        <w:t xml:space="preserve">The push toward automation goes far beyond the restaurant sector. Hotels, </w:t>
      </w:r>
      <w:hyperlink r:id="rId36">
        <w:r w:rsidRPr="00960F12">
          <w:rPr>
            <w:rStyle w:val="Hyperlink"/>
            <w:rFonts w:eastAsia="Times New Roman"/>
            <w:sz w:val="14"/>
            <w:szCs w:val="14"/>
          </w:rPr>
          <w:t>retailers</w:t>
        </w:r>
      </w:hyperlink>
      <w:r w:rsidRPr="00960F12">
        <w:rPr>
          <w:rFonts w:eastAsia="Times New Roman"/>
          <w:sz w:val="14"/>
          <w:szCs w:val="14"/>
        </w:rPr>
        <w:t xml:space="preserve">, </w:t>
      </w:r>
      <w:hyperlink r:id="rId37">
        <w:r w:rsidRPr="00960F12">
          <w:rPr>
            <w:rStyle w:val="Hyperlink"/>
            <w:rFonts w:eastAsia="Times New Roman"/>
            <w:sz w:val="14"/>
            <w:szCs w:val="14"/>
          </w:rPr>
          <w:t>manufacturers</w:t>
        </w:r>
      </w:hyperlink>
      <w:r w:rsidRPr="00960F12">
        <w:rPr>
          <w:rFonts w:eastAsia="Times New Roman"/>
          <w:sz w:val="14"/>
          <w:szCs w:val="14"/>
        </w:rPr>
        <w:t xml:space="preserve"> and other businesses have all accelerated technological investments. In a survey of nearly 300 global companies by the World Economic Forum last year, </w:t>
      </w:r>
      <w:hyperlink r:id="rId38">
        <w:r w:rsidRPr="00960F12">
          <w:rPr>
            <w:rStyle w:val="Hyperlink"/>
            <w:rFonts w:eastAsia="Times New Roman"/>
            <w:sz w:val="14"/>
            <w:szCs w:val="14"/>
          </w:rPr>
          <w:t>43 percent of businesses</w:t>
        </w:r>
      </w:hyperlink>
      <w:r w:rsidRPr="00960F12">
        <w:rPr>
          <w:rFonts w:eastAsia="Times New Roman"/>
          <w:sz w:val="14"/>
          <w:szCs w:val="14"/>
        </w:rPr>
        <w:t xml:space="preserve"> said they expected to reduce their work forces through new uses of technology. Some economists see the increased investment as encouraging. For much of the past two decades, the U.S. economy has struggled with weak productivity growth, leaving workers and stockholders to compete over their share of the income — a game that workers tended to lose. Automation may harm specific workers, but if it makes the economy more productive, that could be good for </w:t>
      </w:r>
      <w:proofErr w:type="gramStart"/>
      <w:r w:rsidRPr="00960F12">
        <w:rPr>
          <w:rFonts w:eastAsia="Times New Roman"/>
          <w:sz w:val="14"/>
          <w:szCs w:val="14"/>
        </w:rPr>
        <w:t>workers as a whole, said</w:t>
      </w:r>
      <w:proofErr w:type="gramEnd"/>
      <w:r w:rsidRPr="00960F12">
        <w:rPr>
          <w:rFonts w:eastAsia="Times New Roman"/>
          <w:sz w:val="14"/>
          <w:szCs w:val="14"/>
        </w:rPr>
        <w:t xml:space="preserve"> Katy George, a senior partner at McKinsey, the consulting firm.</w:t>
      </w:r>
      <w:r w:rsidRPr="00960F12">
        <w:rPr>
          <w:rFonts w:eastAsia="Georgia"/>
          <w:color w:val="333333"/>
          <w:sz w:val="14"/>
          <w:szCs w:val="14"/>
        </w:rPr>
        <w:t xml:space="preserve"> She cited the example of a client in manufacturing who had been pushing his company for years to embrace augmented-reality technology in its factories. The pandemic finally helped him win the battle: With air travel off limits, the technology was the only way to bring in an expert to help troubleshoot issues at a remote plant. “For the first time, we’re seeing that these technologies are both increasing productivity, lowering cost, but they’re also increasing flexibility,” she said. “We’re starting to see real momentum building, which is great news for the world, frankly.” Other economists are less sanguine. Daron Acemoglu of the Massachusetts Institute of Technology said that many of the technological investments had just replaced human labor without adding much to overall productivity. </w:t>
      </w:r>
      <w:hyperlink r:id="rId39" w:anchor="uber-3q-earnings">
        <w:r w:rsidRPr="00960F12">
          <w:rPr>
            <w:rStyle w:val="Hyperlink"/>
            <w:rFonts w:eastAsia="Helvetica"/>
            <w:sz w:val="14"/>
            <w:szCs w:val="14"/>
          </w:rPr>
          <w:t>Uber lost $2.4 billion, thanks largely to its Didi investment.</w:t>
        </w:r>
      </w:hyperlink>
      <w:r w:rsidRPr="00960F12">
        <w:rPr>
          <w:rFonts w:eastAsia="Helvetica"/>
          <w:color w:val="333333"/>
          <w:sz w:val="14"/>
          <w:szCs w:val="14"/>
        </w:rPr>
        <w:t xml:space="preserve"> </w:t>
      </w:r>
      <w:hyperlink r:id="rId40" w:anchor="today-in-on-tech-america-loves-choices-not-in-phones">
        <w:r w:rsidRPr="00960F12">
          <w:rPr>
            <w:rStyle w:val="Hyperlink"/>
            <w:rFonts w:eastAsia="Helvetica"/>
            <w:sz w:val="14"/>
            <w:szCs w:val="14"/>
          </w:rPr>
          <w:t>Today in On Tech: America loves choices. Not in phones.</w:t>
        </w:r>
      </w:hyperlink>
      <w:r w:rsidRPr="00960F12">
        <w:rPr>
          <w:rFonts w:eastAsia="Helvetica"/>
          <w:color w:val="333333"/>
          <w:sz w:val="14"/>
          <w:szCs w:val="14"/>
        </w:rPr>
        <w:t xml:space="preserve"> </w:t>
      </w:r>
      <w:hyperlink r:id="rId41" w:anchor="google-alphabet-drug-discovery">
        <w:r w:rsidRPr="00960F12">
          <w:rPr>
            <w:rStyle w:val="Hyperlink"/>
            <w:rFonts w:eastAsia="Helvetica"/>
            <w:sz w:val="14"/>
            <w:szCs w:val="14"/>
          </w:rPr>
          <w:t>Google’s parent launches a company dedicated to drug discovery.</w:t>
        </w:r>
      </w:hyperlink>
      <w:r w:rsidRPr="00960F12">
        <w:rPr>
          <w:rFonts w:eastAsia="Helvetica"/>
          <w:color w:val="333333"/>
          <w:sz w:val="14"/>
          <w:szCs w:val="14"/>
        </w:rPr>
        <w:t xml:space="preserve"> </w:t>
      </w:r>
      <w:r w:rsidRPr="00960F12">
        <w:rPr>
          <w:rFonts w:eastAsia="Georgia"/>
          <w:color w:val="333333"/>
          <w:sz w:val="14"/>
          <w:szCs w:val="14"/>
        </w:rPr>
        <w:t xml:space="preserve">In a </w:t>
      </w:r>
      <w:hyperlink r:id="rId42">
        <w:r w:rsidRPr="00960F12">
          <w:rPr>
            <w:rStyle w:val="Hyperlink"/>
            <w:rFonts w:eastAsia="Georgia"/>
            <w:sz w:val="14"/>
            <w:szCs w:val="14"/>
          </w:rPr>
          <w:t>recent working paper</w:t>
        </w:r>
      </w:hyperlink>
      <w:r w:rsidRPr="00960F12">
        <w:rPr>
          <w:rFonts w:eastAsia="Georgia"/>
          <w:color w:val="333333"/>
          <w:sz w:val="14"/>
          <w:szCs w:val="14"/>
        </w:rPr>
        <w:t>, Professor Acemoglu and a colleague concluded that “a significant portion of the rise in U.S. wage inequality over the last four decades has been driven by automation” — and he said that trend had almost certainly accelerated in the pandemic.</w:t>
      </w:r>
    </w:p>
    <w:p w14:paraId="19E2BAE9" w14:textId="77777777" w:rsidR="00017A96" w:rsidRPr="00960F12" w:rsidRDefault="00017A96" w:rsidP="00017A96">
      <w:r w:rsidRPr="00960F12">
        <w:rPr>
          <w:rFonts w:eastAsia="Georgia"/>
          <w:color w:val="333333"/>
          <w:sz w:val="16"/>
          <w:szCs w:val="16"/>
        </w:rPr>
        <w:t xml:space="preserve">“If we automated less, we would not actually have generated that much less </w:t>
      </w:r>
      <w:proofErr w:type="gramStart"/>
      <w:r w:rsidRPr="00960F12">
        <w:rPr>
          <w:rFonts w:eastAsia="Georgia"/>
          <w:color w:val="333333"/>
          <w:sz w:val="16"/>
          <w:szCs w:val="16"/>
        </w:rPr>
        <w:t>output</w:t>
      </w:r>
      <w:proofErr w:type="gramEnd"/>
      <w:r w:rsidRPr="00960F12">
        <w:rPr>
          <w:rFonts w:eastAsia="Georgia"/>
          <w:color w:val="333333"/>
          <w:sz w:val="16"/>
          <w:szCs w:val="16"/>
        </w:rPr>
        <w:t xml:space="preserve"> but we would have had a very different trajectory for inequality,” Professor Acemoglu said. Ms. Gonzales, the Checkers franchisee, isn’t looking to cut jobs. She said she would hire 30 people if she could find them. And she has raised hourly pay to about $10 for entry-level workers, from about $9 before the pandemic. Technology, she said, is easing pressure on workers and speeding up service when restaurants are chronically understaffed. “Our approach is, this is an assistant for you,” she said. “This allows our employee to really focus” on customers. Ms. Gonzales acknowledged she could fully staff her restaurants if she offered $14 to $15 an hour to attract workers. But doing so, she said, would force her to raise prices so much that she would lose sales — and automation allows her to take another course. Rob Carpenter, </w:t>
      </w:r>
      <w:proofErr w:type="spellStart"/>
      <w:r w:rsidRPr="00960F12">
        <w:rPr>
          <w:rFonts w:eastAsia="Georgia"/>
          <w:color w:val="333333"/>
          <w:sz w:val="16"/>
          <w:szCs w:val="16"/>
        </w:rPr>
        <w:t>Valyant’s</w:t>
      </w:r>
      <w:proofErr w:type="spellEnd"/>
      <w:r w:rsidRPr="00960F12">
        <w:rPr>
          <w:rFonts w:eastAsia="Georgia"/>
          <w:color w:val="333333"/>
          <w:sz w:val="16"/>
          <w:szCs w:val="16"/>
        </w:rPr>
        <w:t xml:space="preserve"> chief executive, noted that at most restaurants, taking drive-through orders is only part of an employee’s responsibilities. Automating that task doesn’t eliminate a job; it makes the job more manageable. “We’re not talking about automating an entire position,” he said. “It’s just one task within the restaurant, and it’s gnarly, one of the least desirable tasks.” But technology doesn’t have to take over all aspects of a job to leave workers worse off. If automation allows a restaurant that used to require 10 employees a shift to operate with eight or nine, that will mean fewer jobs in the long run. And even in the short term, the technology could erode workers’ bargaining power. “Often you displace enough of the tasks in an occupation and suddenly that occupation is no more,” Professor Acemoglu said. “It might kick me out of a job, or if I keep my </w:t>
      </w:r>
      <w:proofErr w:type="gramStart"/>
      <w:r w:rsidRPr="00960F12">
        <w:rPr>
          <w:rFonts w:eastAsia="Georgia"/>
          <w:color w:val="333333"/>
          <w:sz w:val="16"/>
          <w:szCs w:val="16"/>
        </w:rPr>
        <w:t>job</w:t>
      </w:r>
      <w:proofErr w:type="gramEnd"/>
      <w:r w:rsidRPr="00960F12">
        <w:rPr>
          <w:rFonts w:eastAsia="Georgia"/>
          <w:color w:val="333333"/>
          <w:sz w:val="16"/>
          <w:szCs w:val="16"/>
        </w:rPr>
        <w:t xml:space="preserve"> I’ll get lower wages.” At some businesses, automation is already affecting the number and type of jobs available. </w:t>
      </w:r>
      <w:proofErr w:type="spellStart"/>
      <w:r w:rsidRPr="00960F12">
        <w:rPr>
          <w:rFonts w:eastAsia="Georgia"/>
          <w:color w:val="333333"/>
          <w:sz w:val="16"/>
          <w:szCs w:val="16"/>
        </w:rPr>
        <w:t>Meltwich</w:t>
      </w:r>
      <w:proofErr w:type="spellEnd"/>
      <w:r w:rsidRPr="00960F12">
        <w:rPr>
          <w:rFonts w:eastAsia="Georgia"/>
          <w:color w:val="333333"/>
          <w:sz w:val="16"/>
          <w:szCs w:val="16"/>
        </w:rPr>
        <w:t xml:space="preserve">, a restaurant chain that started in Canada and is expanding into the United States, has embraced a range of technologies to cut back on labor costs. Its grills no longer require someone to flip burgers — they grill both sides at </w:t>
      </w:r>
      <w:proofErr w:type="gramStart"/>
      <w:r w:rsidRPr="00960F12">
        <w:rPr>
          <w:rFonts w:eastAsia="Georgia"/>
          <w:color w:val="333333"/>
          <w:sz w:val="16"/>
          <w:szCs w:val="16"/>
        </w:rPr>
        <w:t>once, and</w:t>
      </w:r>
      <w:proofErr w:type="gramEnd"/>
      <w:r w:rsidRPr="00960F12">
        <w:rPr>
          <w:rFonts w:eastAsia="Georgia"/>
          <w:color w:val="333333"/>
          <w:sz w:val="16"/>
          <w:szCs w:val="16"/>
        </w:rPr>
        <w:t xml:space="preserve"> need little more than the press of a button. “You can pull a less-skilled worker in and have them adapt to our system much easier,” said Ryan Hillis, a </w:t>
      </w:r>
      <w:proofErr w:type="spellStart"/>
      <w:r w:rsidRPr="00960F12">
        <w:rPr>
          <w:rFonts w:eastAsia="Georgia"/>
          <w:color w:val="333333"/>
          <w:sz w:val="16"/>
          <w:szCs w:val="16"/>
        </w:rPr>
        <w:t>Meltwich</w:t>
      </w:r>
      <w:proofErr w:type="spellEnd"/>
      <w:r w:rsidRPr="00960F12">
        <w:rPr>
          <w:rFonts w:eastAsia="Georgia"/>
          <w:color w:val="333333"/>
          <w:sz w:val="16"/>
          <w:szCs w:val="16"/>
        </w:rPr>
        <w:t xml:space="preserve"> vice president. “It certainly widens the scope of who you can have behind that grill.” With more advanced kitchen equipment, software that allows online orders to flow directly to the restaurant and other technological advances, </w:t>
      </w:r>
      <w:proofErr w:type="spellStart"/>
      <w:r w:rsidRPr="00960F12">
        <w:rPr>
          <w:rFonts w:eastAsia="Georgia"/>
          <w:color w:val="333333"/>
          <w:sz w:val="16"/>
          <w:szCs w:val="16"/>
        </w:rPr>
        <w:t>Meltwich</w:t>
      </w:r>
      <w:proofErr w:type="spellEnd"/>
      <w:r w:rsidRPr="00960F12">
        <w:rPr>
          <w:rFonts w:eastAsia="Georgia"/>
          <w:color w:val="333333"/>
          <w:sz w:val="16"/>
          <w:szCs w:val="16"/>
        </w:rPr>
        <w:t xml:space="preserve"> needs only two to three workers on a shift, rather than three or four, Mr. Hillis said. Such changes, multiplied across thousands of businesses in dozens of industries, could significantly change workers’ prospects. Professor Warman, the Canadian economist, said technologies developed for one purpose tend to spread to similar tasks, which could make it hard for workers harmed by automation to shift to another occupation or industry. “If a whole sector of labor is hit, then where do those workers go?” Professor Warman said. Women, and to a lesser degree people of color, are likely to be disproportionately affected, he added. The grocery business has long been a source of steady, often unionized jobs for people without a college degree. But technology is changing the sector. Self-checkout lanes have reduced the number of cashiers; many stores have simple robots to patrol aisles for spills and check inventory; and warehouses have become increasingly automated. Kroger in April opened a </w:t>
      </w:r>
      <w:hyperlink r:id="rId43">
        <w:r w:rsidRPr="00960F12">
          <w:rPr>
            <w:rStyle w:val="Hyperlink"/>
            <w:rFonts w:eastAsia="Georgia"/>
            <w:sz w:val="16"/>
            <w:szCs w:val="16"/>
          </w:rPr>
          <w:t>375,000-square-foot warehouse</w:t>
        </w:r>
      </w:hyperlink>
      <w:r w:rsidRPr="00960F12">
        <w:rPr>
          <w:rFonts w:eastAsia="Georgia"/>
          <w:color w:val="333333"/>
          <w:sz w:val="16"/>
          <w:szCs w:val="16"/>
        </w:rPr>
        <w:t xml:space="preserve"> with more than 1,000 robots that bag groceries for delivery customers. The company is even experimenting with delivering groceries by drone. Other companies in the industry are doing the same. Jennifer Brogan, a spokeswoman for Stop &amp; Shop, a grocery chain based in New England, said that technology allowed the company to better serve customers — and that it was a competitive necessity. “Competitors and other players in the retail space are developing technologies and partnerships to reduce their costs and offer improved service and value for customers,” she said. “Stop &amp; Shop needs to do the same.” In 2011, Patrice Thomas took a part-time job in the deli at a Stop &amp; Shop in Norwich, Conn. A decade later, he manages the store’s prepared foods department, earning around $40,000 a year. Mr. Thomas, 32, said that he wasn’t concerned about being replaced by a robot anytime soon, and that he welcomed technologies making him more productive — like more powerful ovens for rotisserie chickens and blast chillers that quickly cool items that must be stored cold. But he worries about other technologies — like automated meat slicers — that seem to enable grocers to rely on less experienced, lower-paid workers and make it harder to build a career in the industry. “The business model we seem to be following is we’re pushing toward automation and we’re not investing equally in the worker,” he said. “Today it’s, </w:t>
      </w:r>
      <w:r w:rsidRPr="00960F12">
        <w:rPr>
          <w:rFonts w:eastAsia="Times New Roman"/>
          <w:sz w:val="16"/>
          <w:szCs w:val="16"/>
        </w:rPr>
        <w:t xml:space="preserve">‘We want to get these robots in here to replace you because we feel like you’re </w:t>
      </w:r>
      <w:proofErr w:type="gramStart"/>
      <w:r w:rsidRPr="00960F12">
        <w:rPr>
          <w:rFonts w:eastAsia="Times New Roman"/>
          <w:sz w:val="16"/>
          <w:szCs w:val="16"/>
        </w:rPr>
        <w:t>overpaid</w:t>
      </w:r>
      <w:proofErr w:type="gramEnd"/>
      <w:r w:rsidRPr="00960F12">
        <w:rPr>
          <w:rFonts w:eastAsia="Times New Roman"/>
          <w:sz w:val="16"/>
          <w:szCs w:val="16"/>
        </w:rPr>
        <w:t xml:space="preserve"> and we can get this kid in there and all he has to do is push this button.’”</w:t>
      </w:r>
    </w:p>
    <w:p w14:paraId="0BFB7916" w14:textId="77777777" w:rsidR="00017A96" w:rsidRPr="00017A96" w:rsidRDefault="00017A96" w:rsidP="00017A96"/>
    <w:sectPr w:rsidR="00017A96" w:rsidRPr="00017A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1729"/>
    <w:rsid w:val="000139A3"/>
    <w:rsid w:val="00017A9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B12"/>
    <w:rsid w:val="007243E5"/>
    <w:rsid w:val="00741729"/>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1C9A"/>
    <w:rsid w:val="00FC788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CE4CA"/>
  <w15:chartTrackingRefBased/>
  <w15:docId w15:val="{F7516583-91BF-4694-80AA-72DA227B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788A"/>
    <w:rPr>
      <w:rFonts w:ascii="Calibri" w:hAnsi="Calibri"/>
    </w:rPr>
  </w:style>
  <w:style w:type="paragraph" w:styleId="Heading1">
    <w:name w:val="heading 1"/>
    <w:aliases w:val="Pocket"/>
    <w:basedOn w:val="Normal"/>
    <w:next w:val="Normal"/>
    <w:link w:val="Heading1Char"/>
    <w:qFormat/>
    <w:rsid w:val="00FC78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78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78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FC78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78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88A"/>
  </w:style>
  <w:style w:type="character" w:customStyle="1" w:styleId="Heading1Char">
    <w:name w:val="Heading 1 Char"/>
    <w:aliases w:val="Pocket Char"/>
    <w:basedOn w:val="DefaultParagraphFont"/>
    <w:link w:val="Heading1"/>
    <w:rsid w:val="00FC78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78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788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C788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C78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788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C788A"/>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C788A"/>
    <w:rPr>
      <w:color w:val="auto"/>
      <w:u w:val="none"/>
    </w:rPr>
  </w:style>
  <w:style w:type="character" w:styleId="FollowedHyperlink">
    <w:name w:val="FollowedHyperlink"/>
    <w:basedOn w:val="DefaultParagraphFont"/>
    <w:uiPriority w:val="99"/>
    <w:semiHidden/>
    <w:unhideWhenUsed/>
    <w:rsid w:val="00FC788A"/>
    <w:rPr>
      <w:color w:val="auto"/>
      <w:u w:val="none"/>
    </w:rPr>
  </w:style>
  <w:style w:type="paragraph" w:customStyle="1" w:styleId="textbold">
    <w:name w:val="text bold"/>
    <w:basedOn w:val="Normal"/>
    <w:link w:val="Emphasis"/>
    <w:uiPriority w:val="7"/>
    <w:qFormat/>
    <w:rsid w:val="00722B1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722B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09/16/2020-election-democrats-cheer-uaw-strike-against-gm-criticize-trump.html" TargetMode="External"/><Relationship Id="rId18" Type="http://schemas.openxmlformats.org/officeDocument/2006/relationships/hyperlink" Target="https://projectionsinc.com/unionproof/employees-need-union-history/" TargetMode="External"/><Relationship Id="rId26" Type="http://schemas.openxmlformats.org/officeDocument/2006/relationships/hyperlink" Target="https://projectionsinc.com/unionproof/the-language-of-unionization/" TargetMode="External"/><Relationship Id="rId39" Type="http://schemas.openxmlformats.org/officeDocument/2006/relationships/hyperlink" Target="https://www.nytimes.com/live/2021/11/04/business/stock-market-news?name=styln-business-live&amp;region=MAIN_CONTENT_2&amp;block=storyline_latest_updates_recirc&amp;action=click&amp;pgtype=Article&amp;variant=show&amp;index=1" TargetMode="External"/><Relationship Id="rId21" Type="http://schemas.openxmlformats.org/officeDocument/2006/relationships/hyperlink" Target="https://www.foxnews.com/politics/labor-union-afl-cio-richard-trumka-2020-democratic-presidential-candidates-lets-be-nore-honest-about-the-democratic-partys-record" TargetMode="External"/><Relationship Id="rId34" Type="http://schemas.openxmlformats.org/officeDocument/2006/relationships/hyperlink" Target="https://www.nytimes.com/2021/06/03/business/economy/wage-growth-pandemic.html" TargetMode="External"/><Relationship Id="rId42" Type="http://schemas.openxmlformats.org/officeDocument/2006/relationships/hyperlink" Target="https://www.nber.org/papers/w28920?utm_source=newsletter&amp;utm_medium=email&amp;utm_campaign=newsletter_axiosam&amp;stream=top" TargetMode="External"/><Relationship Id="rId7"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numbering" Target="numbering.xml"/><Relationship Id="rId16" Type="http://schemas.openxmlformats.org/officeDocument/2006/relationships/hyperlink" Target="https://projectionsinc.com/unionproof/communicating-change-in-house-communications-team/" TargetMode="External"/><Relationship Id="rId29" Type="http://schemas.openxmlformats.org/officeDocument/2006/relationships/hyperlink" Target="https://www.nytimes.com/2021/07/03/business/economy/automation-workers-robots-pandemic.html" TargetMode="External"/><Relationship Id="rId1" Type="http://schemas.openxmlformats.org/officeDocument/2006/relationships/customXml" Target="../customXml/item1.xml"/><Relationship Id="rId6" Type="http://schemas.openxmlformats.org/officeDocument/2006/relationships/hyperlink" Target="https://www.newyorker.com/news/news-desk/how-police-union-power-helped-increase-abuses" TargetMode="External"/><Relationship Id="rId11" Type="http://schemas.openxmlformats.org/officeDocument/2006/relationships/hyperlink" Target="https://projectionsinc.com/unionproof/how-unions-hurt-workers-the-gm-strike-continues/" TargetMode="External"/><Relationship Id="rId24" Type="http://schemas.openxmlformats.org/officeDocument/2006/relationships/hyperlink" Target="https://www.cnbc.com/2019/09/20/thousands-more-workers-furloughed-as-gm-and-suppliers-idle-plants-in-uaw-strike.html" TargetMode="External"/><Relationship Id="rId32" Type="http://schemas.openxmlformats.org/officeDocument/2006/relationships/hyperlink" Target="https://www.nber.org/papers/w27249" TargetMode="External"/><Relationship Id="rId37" Type="http://schemas.openxmlformats.org/officeDocument/2006/relationships/hyperlink" Target="https://roboticsandautomationnews.com/2020/07/24/more-than-half-of-us-companies-are-planning-to-increase-automation-investments-due-to-covid-19/34436/" TargetMode="External"/><Relationship Id="rId40" Type="http://schemas.openxmlformats.org/officeDocument/2006/relationships/hyperlink" Target="https://www.nytimes.com/live/2021/11/04/business/stock-market-news?name=styln-business-live&amp;region=MAIN_CONTENT_2&amp;block=storyline_latest_updates_recirc&amp;action=click&amp;pgtype=Article&amp;variant=show&amp;index=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bsnews.com/news/why-are-united-auto-workers-on-strike-against-gm/" TargetMode="External"/><Relationship Id="rId23" Type="http://schemas.openxmlformats.org/officeDocument/2006/relationships/hyperlink" Target="https://www.nytimes.com/2019/09/22/us/politics/elizabeth-warren-uaw-strike.html" TargetMode="External"/><Relationship Id="rId28" Type="http://schemas.openxmlformats.org/officeDocument/2006/relationships/hyperlink" Target="https://projectionsinc.com/unionproof" TargetMode="External"/><Relationship Id="rId36" Type="http://schemas.openxmlformats.org/officeDocument/2006/relationships/hyperlink" Target="https://www.prnewswire.com/news-releases/survey-retailers-fast-tracking-robotic-automation-technologies-in-the-wake-of-covid-19-301262459.html"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usatoday.com/story/money/cars/2019/09/21/gm-uaw-strike-one-week-in-strikers-worried-determined/2402195001/" TargetMode="External"/><Relationship Id="rId31" Type="http://schemas.openxmlformats.org/officeDocument/2006/relationships/hyperlink" Target="https://www.nytimes.com/2021/09/25/business/increase-productivity-tip.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pi.org/publication/fear-at-work-how-employers-scare-workers-out-of-unionizing/" TargetMode="External"/><Relationship Id="rId14" Type="http://schemas.openxmlformats.org/officeDocument/2006/relationships/hyperlink" Target="https://projectionsinc.com/unionproof/collective-bargaining-good-faith-impasse/" TargetMode="External"/><Relationship Id="rId22" Type="http://schemas.openxmlformats.org/officeDocument/2006/relationships/hyperlink" Target="https://projectionsinc.com/unionproof/category/labor-law/" TargetMode="External"/><Relationship Id="rId27" Type="http://schemas.openxmlformats.org/officeDocument/2006/relationships/hyperlink" Target="https://projectionsinc.com/" TargetMode="External"/><Relationship Id="rId30" Type="http://schemas.openxmlformats.org/officeDocument/2006/relationships/hyperlink" Target="https://www.nytimes.com/interactive/2021/07/20/nyregion/ny-service-workers-covid.html" TargetMode="External"/><Relationship Id="rId35" Type="http://schemas.openxmlformats.org/officeDocument/2006/relationships/hyperlink" Target="https://www.imf.org/en/Publications/WP/Issues/2021/01/15/Pandemics-and-Automation-Will-the-Lost-Jobs-Come-Back-50000" TargetMode="External"/><Relationship Id="rId43" Type="http://schemas.openxmlformats.org/officeDocument/2006/relationships/hyperlink" Target="https://ir.kroger.com/CorporateProfile/press-releases/press-release/2021/Kroger-Delivery-Introduces-Americas-First-Customer-Fulfillment-Center/default.aspx" TargetMode="External"/><Relationship Id="rId8" Type="http://schemas.openxmlformats.org/officeDocument/2006/relationships/hyperlink" Target="https://jscholarship.library.jhu.edu/bitstream/handle/1774.2/37262/MANN-THESIS-2014.pdf" TargetMode="External"/><Relationship Id="rId3" Type="http://schemas.openxmlformats.org/officeDocument/2006/relationships/styles" Target="styles.xml"/><Relationship Id="rId12" Type="http://schemas.openxmlformats.org/officeDocument/2006/relationships/hyperlink" Target="https://projectionsinc.com/unionproof/coach-my-leaders/" TargetMode="External"/><Relationship Id="rId17" Type="http://schemas.openxmlformats.org/officeDocument/2006/relationships/hyperlink" Target="https://projectionsinc.com/unionproof/company-change-and-how-it-leads-to-union-organizing/" TargetMode="External"/><Relationship Id="rId25" Type="http://schemas.openxmlformats.org/officeDocument/2006/relationships/hyperlink" Target="https://www.wxyz.com/money/auto-news/general-motors-suppliers-feeling-the-pinch-in-day-5-of-uaw-strike" TargetMode="External"/><Relationship Id="rId33" Type="http://schemas.openxmlformats.org/officeDocument/2006/relationships/hyperlink" Target="https://www.nytimes.com/2021/06/05/upshot/jobs-rising-wages.html" TargetMode="External"/><Relationship Id="rId38" Type="http://schemas.openxmlformats.org/officeDocument/2006/relationships/hyperlink" Target="https://www.weforum.org/reports/the-future-of-jobs-report-2020/digest" TargetMode="External"/><Relationship Id="rId20" Type="http://schemas.openxmlformats.org/officeDocument/2006/relationships/hyperlink" Target="https://www.reuters.com/article/us-usa-autos-labor/gm-switches-health-insurance-costs-to-union-for-striking-workers-talks-continue-idUSKBN1W21TW" TargetMode="External"/><Relationship Id="rId41" Type="http://schemas.openxmlformats.org/officeDocument/2006/relationships/hyperlink" Target="https://www.nytimes.com/live/2021/11/04/business/stock-market-news?name=styln-business-live&amp;region=MAIN_CONTENT_2&amp;block=storyline_latest_updates_recirc&amp;action=click&amp;pgtype=Article&amp;variant=show&amp;index=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14025</Words>
  <Characters>79944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5</cp:revision>
  <dcterms:created xsi:type="dcterms:W3CDTF">2021-12-04T15:40:00Z</dcterms:created>
  <dcterms:modified xsi:type="dcterms:W3CDTF">2021-12-04T16:22:00Z</dcterms:modified>
</cp:coreProperties>
</file>