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8DD08" w14:textId="614C929A" w:rsidR="00007675" w:rsidRDefault="00007675" w:rsidP="00007675">
      <w:pPr>
        <w:pStyle w:val="Heading3"/>
      </w:pPr>
      <w:r>
        <w:t>1</w:t>
      </w:r>
    </w:p>
    <w:p w14:paraId="51A104D2" w14:textId="2942D531" w:rsidR="00007675" w:rsidRDefault="00007675" w:rsidP="00007675"/>
    <w:p w14:paraId="289311BE" w14:textId="77777777" w:rsidR="00007675" w:rsidRPr="006C4666" w:rsidRDefault="00007675" w:rsidP="00007675">
      <w:pPr>
        <w:pStyle w:val="Heading4"/>
        <w:rPr>
          <w:rFonts w:cstheme="minorHAnsi"/>
        </w:rPr>
      </w:pPr>
      <w:bookmarkStart w:id="0" w:name="_Hlk49258737"/>
      <w:r w:rsidRPr="006C4666">
        <w:rPr>
          <w:rFonts w:cstheme="minorHAnsi"/>
        </w:rPr>
        <w:t xml:space="preserve">The standard is maximizing expected wellbeing. </w:t>
      </w:r>
    </w:p>
    <w:p w14:paraId="2D1C7A18" w14:textId="77777777" w:rsidR="00007675" w:rsidRPr="006C4666" w:rsidRDefault="00007675" w:rsidP="00007675">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3884BCEA" w14:textId="77777777" w:rsidR="00007675" w:rsidRPr="006C4666" w:rsidRDefault="00007675" w:rsidP="00007675">
      <w:pPr>
        <w:pStyle w:val="Heading4"/>
        <w:rPr>
          <w:rFonts w:cstheme="minorHAnsi"/>
        </w:rPr>
      </w:pPr>
      <w:r w:rsidRPr="006C4666">
        <w:rPr>
          <w:rFonts w:cstheme="minorHAnsi"/>
        </w:rPr>
        <w:t>1] Actor specificity:</w:t>
      </w:r>
    </w:p>
    <w:p w14:paraId="575040D0" w14:textId="77777777" w:rsidR="00007675" w:rsidRPr="006C4666" w:rsidRDefault="00007675" w:rsidP="00007675">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3CD3434E" w14:textId="77777777" w:rsidR="00007675" w:rsidRPr="006C4666" w:rsidRDefault="00007675" w:rsidP="00007675">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0FC9D5B7" w14:textId="77777777" w:rsidR="00007675" w:rsidRPr="006C4666" w:rsidRDefault="00007675" w:rsidP="00007675">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401248EF" w14:textId="77777777" w:rsidR="00007675" w:rsidRPr="006C4666" w:rsidRDefault="00007675" w:rsidP="00007675">
      <w:pPr>
        <w:rPr>
          <w:rFonts w:cstheme="minorHAnsi"/>
        </w:rPr>
      </w:pPr>
    </w:p>
    <w:p w14:paraId="1884DA75" w14:textId="77777777" w:rsidR="00007675" w:rsidRPr="006C4666" w:rsidRDefault="00007675" w:rsidP="00007675">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3BBD87FB" w14:textId="77777777" w:rsidR="00007675" w:rsidRPr="006C4666" w:rsidRDefault="00007675" w:rsidP="00007675">
      <w:pPr>
        <w:rPr>
          <w:rFonts w:cstheme="minorHAnsi"/>
        </w:rPr>
      </w:pPr>
    </w:p>
    <w:p w14:paraId="71167AFA" w14:textId="77777777" w:rsidR="00007675" w:rsidRPr="006C4666" w:rsidRDefault="00007675" w:rsidP="00007675">
      <w:pPr>
        <w:pStyle w:val="Heading4"/>
        <w:rPr>
          <w:rFonts w:cstheme="minorHAnsi"/>
        </w:rPr>
      </w:pPr>
      <w:bookmarkStart w:id="1" w:name="_Hlk23524651"/>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0678BE03" w14:textId="77777777" w:rsidR="00007675" w:rsidRPr="006C4666" w:rsidRDefault="00007675" w:rsidP="00007675">
      <w:pPr>
        <w:rPr>
          <w:rFonts w:cstheme="minorHAnsi"/>
        </w:rPr>
      </w:pPr>
    </w:p>
    <w:p w14:paraId="611E2FDC" w14:textId="499D36F5" w:rsidR="00007675" w:rsidRPr="006C4666" w:rsidRDefault="00007675" w:rsidP="00007675">
      <w:pPr>
        <w:pStyle w:val="Heading4"/>
        <w:rPr>
          <w:rFonts w:cstheme="minorHAnsi"/>
        </w:rPr>
      </w:pPr>
      <w:r>
        <w:rPr>
          <w:rFonts w:cstheme="minorHAnsi"/>
        </w:rPr>
        <w:t>4</w:t>
      </w:r>
      <w:r w:rsidRPr="006C4666">
        <w:rPr>
          <w:rFonts w:cstheme="minorHAnsi"/>
        </w:rPr>
        <w:t xml:space="preserve">] Substitutability—only consequentialism explains necessary enablers. </w:t>
      </w:r>
    </w:p>
    <w:p w14:paraId="5E1F02A8" w14:textId="77777777" w:rsidR="00007675" w:rsidRPr="006C4666" w:rsidRDefault="00007675" w:rsidP="00007675">
      <w:pPr>
        <w:rPr>
          <w:rFonts w:cstheme="minorHAnsi"/>
        </w:rPr>
      </w:pPr>
      <w:r w:rsidRPr="006C4666">
        <w:rPr>
          <w:rStyle w:val="Emphasis"/>
          <w:rFonts w:cstheme="minorHAnsi"/>
        </w:rPr>
        <w:t>Sinnott-Armstrong 92</w:t>
      </w:r>
      <w:r w:rsidRPr="006C4666">
        <w:rPr>
          <w:rFonts w:cstheme="minorHAnsi"/>
        </w:rPr>
        <w:t xml:space="preserve"> [Walter, professor of practical ethics. “An Argument for Consequentialism” Dartmouth College Philosophical Perspectives. 1992.] </w:t>
      </w:r>
    </w:p>
    <w:p w14:paraId="66B5CAE9" w14:textId="77777777" w:rsidR="00007675" w:rsidRPr="006C4666" w:rsidRDefault="00007675" w:rsidP="00007675">
      <w:pPr>
        <w:rPr>
          <w:rFonts w:cstheme="minorHAnsi"/>
          <w:b/>
          <w:iCs/>
          <w:u w:val="single"/>
          <w:bdr w:val="single" w:sz="24" w:space="0" w:color="auto"/>
        </w:rPr>
      </w:pPr>
      <w:r w:rsidRPr="00961293">
        <w:rPr>
          <w:rStyle w:val="Emphasis"/>
          <w:rFonts w:cstheme="minorHAnsi"/>
          <w:highlight w:val="green"/>
        </w:rPr>
        <w:t>A moral reason</w:t>
      </w:r>
      <w:r w:rsidRPr="006C4666">
        <w:rPr>
          <w:rStyle w:val="Emphasis"/>
          <w:rFonts w:cstheme="minorHAnsi"/>
        </w:rPr>
        <w:t xml:space="preserve"> to do an act </w:t>
      </w:r>
      <w:r w:rsidRPr="00961293">
        <w:rPr>
          <w:rStyle w:val="Emphasis"/>
          <w:rFonts w:cstheme="minorHAnsi"/>
          <w:highlight w:val="green"/>
        </w:rPr>
        <w:t>is consequential if</w:t>
      </w:r>
      <w:r w:rsidRPr="006C4666">
        <w:rPr>
          <w:rStyle w:val="Emphasis"/>
          <w:rFonts w:cstheme="minorHAnsi"/>
        </w:rPr>
        <w:t xml:space="preserve"> and only if </w:t>
      </w:r>
      <w:r w:rsidRPr="00961293">
        <w:rPr>
          <w:rStyle w:val="Emphasis"/>
          <w:rFonts w:cstheme="minorHAnsi"/>
          <w:highlight w:val="green"/>
        </w:rPr>
        <w:t>the reason depends</w:t>
      </w:r>
      <w:r w:rsidRPr="006C4666">
        <w:rPr>
          <w:rStyle w:val="Emphasis"/>
          <w:rFonts w:cstheme="minorHAnsi"/>
        </w:rPr>
        <w:t xml:space="preserve"> only </w:t>
      </w:r>
      <w:r w:rsidRPr="00961293">
        <w:rPr>
          <w:rStyle w:val="Emphasis"/>
          <w:rFonts w:cstheme="minorHAnsi"/>
          <w:highlight w:val="green"/>
        </w:rPr>
        <w:t>on the consequences</w:t>
      </w:r>
      <w:r w:rsidRPr="006C4666">
        <w:rPr>
          <w:rStyle w:val="Emphasis"/>
          <w:rFonts w:cstheme="minorHAnsi"/>
        </w:rPr>
        <w:t xml:space="preserve"> of either doing the act or not doing the act.</w:t>
      </w:r>
      <w:r w:rsidRPr="006C4666">
        <w:rPr>
          <w:rFonts w:cstheme="minorHAns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961293">
        <w:rPr>
          <w:rStyle w:val="Emphasis"/>
          <w:rFonts w:cstheme="minorHAnsi"/>
          <w:highlight w:val="green"/>
        </w:rPr>
        <w:t>a moral reason</w:t>
      </w:r>
      <w:r w:rsidRPr="006C4666">
        <w:rPr>
          <w:rFonts w:cstheme="minorHAnsi"/>
        </w:rPr>
        <w:t xml:space="preserve"> to do an act</w:t>
      </w:r>
      <w:r w:rsidRPr="00961293">
        <w:rPr>
          <w:rFonts w:cstheme="minorHAnsi"/>
          <w:highlight w:val="green"/>
        </w:rPr>
        <w:t xml:space="preserve"> </w:t>
      </w:r>
      <w:r w:rsidRPr="00961293">
        <w:rPr>
          <w:rStyle w:val="Emphasis"/>
          <w:rFonts w:cstheme="minorHAnsi"/>
          <w:highlight w:val="green"/>
        </w:rPr>
        <w:t>is non-consequential if</w:t>
      </w:r>
      <w:r w:rsidRPr="006C4666">
        <w:rPr>
          <w:rStyle w:val="Emphasis"/>
          <w:rFonts w:cstheme="minorHAnsi"/>
        </w:rPr>
        <w:t xml:space="preserve"> </w:t>
      </w:r>
      <w:r w:rsidRPr="006C4666">
        <w:rPr>
          <w:rFonts w:cstheme="minorHAnsi"/>
        </w:rPr>
        <w:t>and only if</w:t>
      </w:r>
      <w:r w:rsidRPr="006C4666">
        <w:rPr>
          <w:rStyle w:val="Emphasis"/>
          <w:rFonts w:cstheme="minorHAnsi"/>
        </w:rPr>
        <w:t xml:space="preserve"> </w:t>
      </w:r>
      <w:r w:rsidRPr="00961293">
        <w:rPr>
          <w:rStyle w:val="Emphasis"/>
          <w:rFonts w:cstheme="minorHAnsi"/>
          <w:highlight w:val="green"/>
        </w:rPr>
        <w:t>the reason depends</w:t>
      </w:r>
      <w:r w:rsidRPr="006C4666">
        <w:rPr>
          <w:rStyle w:val="Emphasis"/>
          <w:rFonts w:cstheme="minorHAnsi"/>
        </w:rPr>
        <w:t xml:space="preserve"> even partly </w:t>
      </w:r>
      <w:r w:rsidRPr="00961293">
        <w:rPr>
          <w:rStyle w:val="Emphasis"/>
          <w:rFonts w:cstheme="minorHAnsi"/>
          <w:highlight w:val="green"/>
        </w:rPr>
        <w:t>on some property that the act has</w:t>
      </w:r>
      <w:r w:rsidRPr="006C4666">
        <w:rPr>
          <w:rStyle w:val="Emphasis"/>
          <w:rFonts w:cstheme="minorHAnsi"/>
        </w:rPr>
        <w:t xml:space="preserve"> independently of its consequences. For example, an act can be a lie regardless of what happens as a result of the lie </w:t>
      </w:r>
      <w:r w:rsidRPr="006C4666">
        <w:rPr>
          <w:rFonts w:cstheme="minorHAnsi"/>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C4666">
        <w:rPr>
          <w:rStyle w:val="Emphasis"/>
          <w:rFonts w:cstheme="minorHAnsi"/>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C4666">
        <w:rPr>
          <w:rFonts w:cstheme="minorHAnsi"/>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961293">
        <w:rPr>
          <w:rStyle w:val="Emphasis"/>
          <w:rFonts w:cstheme="minorHAnsi"/>
          <w:highlight w:val="green"/>
        </w:rPr>
        <w:t>if I promise to mow the grass, there is a moral reason for me to mow</w:t>
      </w:r>
      <w:r w:rsidRPr="006C4666">
        <w:rPr>
          <w:rStyle w:val="Emphasis"/>
          <w:rFonts w:cstheme="minorHAnsi"/>
        </w:rPr>
        <w:t xml:space="preserve"> the grass, and this moral reason is </w:t>
      </w:r>
      <w:r w:rsidRPr="00961293">
        <w:rPr>
          <w:rStyle w:val="Emphasis"/>
          <w:rFonts w:cstheme="minorHAnsi"/>
          <w:highlight w:val="green"/>
        </w:rPr>
        <w:t>constituted by</w:t>
      </w:r>
      <w:r w:rsidRPr="006C4666">
        <w:rPr>
          <w:rStyle w:val="Emphasis"/>
          <w:rFonts w:cstheme="minorHAnsi"/>
        </w:rPr>
        <w:t xml:space="preserve"> the fact that mowing the grass fulfills </w:t>
      </w:r>
      <w:r w:rsidRPr="00961293">
        <w:rPr>
          <w:rStyle w:val="Emphasis"/>
          <w:rFonts w:cstheme="minorHAnsi"/>
          <w:highlight w:val="green"/>
        </w:rPr>
        <w:t>my promise.</w:t>
      </w:r>
      <w:r w:rsidRPr="006C4666">
        <w:rPr>
          <w:rStyle w:val="Emphasis"/>
          <w:rFonts w:cstheme="minorHAnsi"/>
        </w:rPr>
        <w:t xml:space="preserve"> </w:t>
      </w:r>
      <w:r w:rsidRPr="006C4666">
        <w:rPr>
          <w:rFonts w:cstheme="minorHAnsi"/>
        </w:rPr>
        <w:t xml:space="preserve">This reason exists regardless of the consequences of mowing the grass, even though it might be overridden by certain bad consequences. </w:t>
      </w:r>
      <w:r w:rsidRPr="00961293">
        <w:rPr>
          <w:rStyle w:val="Emphasis"/>
          <w:rFonts w:cstheme="minorHAnsi"/>
          <w:highlight w:val="green"/>
        </w:rPr>
        <w:t>However</w:t>
      </w:r>
      <w:r w:rsidRPr="006C4666">
        <w:rPr>
          <w:rFonts w:cstheme="minorHAnsi"/>
        </w:rPr>
        <w:t xml:space="preserve">, if this is why I have a moral reason to mow the grass, then, even </w:t>
      </w:r>
      <w:r w:rsidRPr="00961293">
        <w:rPr>
          <w:rStyle w:val="Emphasis"/>
          <w:rFonts w:cstheme="minorHAnsi"/>
          <w:highlight w:val="green"/>
        </w:rPr>
        <w:t>if I cannot mow the grass without starting my mower</w:t>
      </w:r>
      <w:r w:rsidRPr="006C4666">
        <w:rPr>
          <w:rStyle w:val="Emphasis"/>
          <w:rFonts w:cstheme="minorHAnsi"/>
        </w:rPr>
        <w:t xml:space="preserve">, and starting the mower would enable me to mow the grass, </w:t>
      </w:r>
      <w:r w:rsidRPr="00961293">
        <w:rPr>
          <w:rStyle w:val="Emphasis"/>
          <w:rFonts w:cstheme="minorHAnsi"/>
          <w:highlight w:val="green"/>
        </w:rPr>
        <w:t>it still would not follow that I have any</w:t>
      </w:r>
      <w:r w:rsidRPr="006C4666">
        <w:rPr>
          <w:rStyle w:val="Emphasis"/>
          <w:rFonts w:cstheme="minorHAnsi"/>
        </w:rPr>
        <w:t xml:space="preserve"> moral </w:t>
      </w:r>
      <w:r w:rsidRPr="00961293">
        <w:rPr>
          <w:rStyle w:val="Emphasis"/>
          <w:rFonts w:cstheme="minorHAnsi"/>
          <w:highlight w:val="green"/>
        </w:rPr>
        <w:t>reason to start my mower</w:t>
      </w:r>
      <w:r w:rsidRPr="006C4666">
        <w:rPr>
          <w:rStyle w:val="Emphasis"/>
          <w:rFonts w:cstheme="minorHAnsi"/>
        </w:rPr>
        <w:t>, since I did not promise to start my mower</w:t>
      </w:r>
      <w:r w:rsidRPr="006C4666">
        <w:rPr>
          <w:rFonts w:cstheme="minorHAnsi"/>
        </w:rPr>
        <w:t xml:space="preserve">, and starting my mower does not fulfill my promise. Thus, </w:t>
      </w:r>
      <w:r w:rsidRPr="00961293">
        <w:rPr>
          <w:rStyle w:val="Emphasis"/>
          <w:rFonts w:cstheme="minorHAnsi"/>
          <w:highlight w:val="green"/>
        </w:rPr>
        <w:t>a moral theory cannot explain</w:t>
      </w:r>
      <w:r w:rsidRPr="006C4666">
        <w:rPr>
          <w:rStyle w:val="Emphasis"/>
          <w:rFonts w:cstheme="minorHAnsi"/>
        </w:rPr>
        <w:t xml:space="preserve"> </w:t>
      </w:r>
      <w:r w:rsidRPr="006C4666">
        <w:rPr>
          <w:rFonts w:cstheme="minorHAnsi"/>
        </w:rPr>
        <w:t>moral</w:t>
      </w:r>
      <w:r w:rsidRPr="006C4666">
        <w:rPr>
          <w:rStyle w:val="Emphasis"/>
          <w:rFonts w:cstheme="minorHAnsi"/>
        </w:rPr>
        <w:t xml:space="preserve"> </w:t>
      </w:r>
      <w:r w:rsidRPr="00961293">
        <w:rPr>
          <w:rStyle w:val="Emphasis"/>
          <w:rFonts w:cstheme="minorHAnsi"/>
          <w:highlight w:val="green"/>
        </w:rPr>
        <w:t>substitutability if it claims that properties</w:t>
      </w:r>
      <w:r w:rsidRPr="006C4666">
        <w:rPr>
          <w:rFonts w:cstheme="minorHAnsi"/>
        </w:rPr>
        <w:t xml:space="preserve"> like this</w:t>
      </w:r>
      <w:r w:rsidRPr="006C4666">
        <w:rPr>
          <w:rStyle w:val="Emphasis"/>
          <w:rFonts w:cstheme="minorHAnsi"/>
        </w:rPr>
        <w:t xml:space="preserve"> </w:t>
      </w:r>
      <w:r w:rsidRPr="00961293">
        <w:rPr>
          <w:rStyle w:val="Emphasis"/>
          <w:rFonts w:cstheme="minorHAnsi"/>
          <w:highlight w:val="green"/>
        </w:rPr>
        <w:t>provide moral reasons.</w:t>
      </w:r>
    </w:p>
    <w:bookmarkEnd w:id="1"/>
    <w:p w14:paraId="67362B5A" w14:textId="77777777" w:rsidR="00007675" w:rsidRPr="006C4666" w:rsidRDefault="00007675" w:rsidP="00007675">
      <w:pPr>
        <w:rPr>
          <w:rFonts w:cstheme="minorHAnsi"/>
        </w:rPr>
      </w:pPr>
    </w:p>
    <w:p w14:paraId="7C27331F" w14:textId="6F502CFD" w:rsidR="00007675" w:rsidRPr="006C4666" w:rsidRDefault="00007675" w:rsidP="00007675">
      <w:pPr>
        <w:pStyle w:val="Heading4"/>
        <w:rPr>
          <w:rFonts w:cstheme="minorHAnsi"/>
          <w:color w:val="000000" w:themeColor="text1"/>
        </w:rPr>
      </w:pPr>
      <w:r>
        <w:rPr>
          <w:rFonts w:cstheme="minorHAnsi"/>
        </w:rPr>
        <w:t>5</w:t>
      </w:r>
      <w:r w:rsidRPr="006C4666">
        <w:rPr>
          <w:rFonts w:cstheme="minorHAnsi"/>
        </w:rPr>
        <w:t xml:space="preserve">] </w:t>
      </w:r>
      <w:r w:rsidRPr="006C4666">
        <w:rPr>
          <w:rFonts w:cstheme="minorHAnsi"/>
          <w:color w:val="000000" w:themeColor="text1"/>
        </w:rPr>
        <w:t xml:space="preserve">Psychological evidence proves we don’t identify with our future selves. </w:t>
      </w:r>
    </w:p>
    <w:p w14:paraId="06E13935" w14:textId="77777777" w:rsidR="00007675" w:rsidRPr="006C4666" w:rsidRDefault="00007675" w:rsidP="00007675">
      <w:pPr>
        <w:rPr>
          <w:rFonts w:cstheme="minorHAnsi"/>
        </w:rPr>
      </w:pPr>
      <w:bookmarkStart w:id="2" w:name="_Hlk14426645"/>
      <w:r w:rsidRPr="006C4666">
        <w:rPr>
          <w:rStyle w:val="Heading4Char"/>
          <w:rFonts w:cstheme="minorHAnsi"/>
        </w:rPr>
        <w:t>Opar 14</w:t>
      </w:r>
      <w:r w:rsidRPr="006C4666">
        <w:rPr>
          <w:rFonts w:cstheme="minorHAnsi"/>
        </w:rPr>
        <w:t>. Alisa Opar (articles editor at Audubon magazine; cites Hal Hershfield, an assistant professor at New York University’s Stern School of Business; and Emily Pronin, a psychologist at Princeton) “Why We Procrastinate” Nautilus January 2014</w:t>
      </w:r>
    </w:p>
    <w:p w14:paraId="095C4CFF" w14:textId="77777777" w:rsidR="00007675" w:rsidRPr="006C4666" w:rsidRDefault="00007675" w:rsidP="00007675">
      <w:pPr>
        <w:rPr>
          <w:rStyle w:val="Emphasis"/>
          <w:rFonts w:cstheme="minorHAnsi"/>
        </w:rPr>
      </w:pPr>
      <w:r w:rsidRPr="006C4666">
        <w:rPr>
          <w:rFonts w:cstheme="minorHAnsi"/>
          <w:szCs w:val="16"/>
        </w:rPr>
        <w:t>“The British philosopher Derek Parfit espoused a severely reductionist view of personal identity in his seminal book, Reasons and Persons: It does not exist, at least not in the way we usually consider it. We humans, Parfit argued, are not a consistent identity moving through time, but a chain of successive selves,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Parfit’s view was controversial even among philosophers. But psychologists are beginning to understand that it may accurately describe our attitudes towards our own decision-making: It turns out that</w:t>
      </w:r>
      <w:r w:rsidRPr="006C4666">
        <w:rPr>
          <w:rStyle w:val="Emphasis"/>
          <w:rFonts w:cstheme="minorHAnsi"/>
        </w:rPr>
        <w:t xml:space="preserve"> </w:t>
      </w:r>
      <w:r w:rsidRPr="00961293">
        <w:rPr>
          <w:rStyle w:val="Emphasis"/>
          <w:rFonts w:cstheme="minorHAnsi"/>
          <w:highlight w:val="green"/>
        </w:rPr>
        <w:t>we see our future selves as strangers.</w:t>
      </w:r>
      <w:r w:rsidRPr="006C4666">
        <w:rPr>
          <w:rStyle w:val="Emphasis"/>
          <w:rFonts w:cstheme="minorHAnsi"/>
        </w:rPr>
        <w:t xml:space="preserve"> </w:t>
      </w:r>
      <w:r w:rsidRPr="006C4666">
        <w:rPr>
          <w:rFonts w:cstheme="minorHAnsi"/>
          <w:szCs w:val="16"/>
        </w:rPr>
        <w:t>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level</w:t>
      </w:r>
      <w:r w:rsidRPr="006C4666">
        <w:rPr>
          <w:rStyle w:val="Emphasis"/>
          <w:rFonts w:cstheme="minorHAnsi"/>
        </w:rPr>
        <w:t xml:space="preserve"> </w:t>
      </w:r>
      <w:r w:rsidRPr="00961293">
        <w:rPr>
          <w:rStyle w:val="Emphasis"/>
          <w:rFonts w:cstheme="minorHAnsi"/>
          <w:highlight w:val="green"/>
        </w:rPr>
        <w:t>we</w:t>
      </w:r>
      <w:r w:rsidRPr="006C4666">
        <w:rPr>
          <w:rStyle w:val="Emphasis"/>
          <w:rFonts w:cstheme="minorHAnsi"/>
        </w:rPr>
        <w:t xml:space="preserve"> really </w:t>
      </w:r>
      <w:r w:rsidRPr="00961293">
        <w:rPr>
          <w:rStyle w:val="Emphasis"/>
          <w:rFonts w:cstheme="minorHAnsi"/>
          <w:highlight w:val="green"/>
        </w:rPr>
        <w:t>consider that future self as</w:t>
      </w:r>
      <w:r w:rsidRPr="006C4666">
        <w:rPr>
          <w:rStyle w:val="Emphasis"/>
          <w:rFonts w:cstheme="minorHAnsi"/>
        </w:rPr>
        <w:t xml:space="preserve"> if it’s </w:t>
      </w:r>
      <w:r w:rsidRPr="00961293">
        <w:rPr>
          <w:rStyle w:val="Emphasis"/>
          <w:rFonts w:cstheme="minorHAnsi"/>
          <w:highlight w:val="green"/>
        </w:rPr>
        <w:t>another person.”</w:t>
      </w:r>
      <w:r w:rsidRPr="006C4666">
        <w:rPr>
          <w:rStyle w:val="Emphasis"/>
          <w:rFonts w:cstheme="minorHAnsi"/>
        </w:rPr>
        <w:t xml:space="preserve"> Using MRI, </w:t>
      </w:r>
      <w:r w:rsidRPr="00961293">
        <w:rPr>
          <w:rStyle w:val="Emphasis"/>
          <w:rFonts w:cstheme="minorHAnsi"/>
          <w:highlight w:val="green"/>
        </w:rPr>
        <w:t xml:space="preserve">Hershfield </w:t>
      </w:r>
      <w:r w:rsidRPr="006C4666">
        <w:rPr>
          <w:rStyle w:val="Emphasis"/>
          <w:rFonts w:cstheme="minorHAnsi"/>
        </w:rPr>
        <w:t xml:space="preserve">and colleagues </w:t>
      </w:r>
      <w:r w:rsidRPr="00961293">
        <w:rPr>
          <w:rStyle w:val="Emphasis"/>
          <w:rFonts w:cstheme="minorHAnsi"/>
          <w:highlight w:val="green"/>
        </w:rPr>
        <w:t>studied brain</w:t>
      </w:r>
      <w:r w:rsidRPr="006C4666">
        <w:rPr>
          <w:rStyle w:val="Emphasis"/>
          <w:rFonts w:cstheme="minorHAnsi"/>
        </w:rPr>
        <w:t xml:space="preserve"> activity </w:t>
      </w:r>
      <w:r w:rsidRPr="00961293">
        <w:rPr>
          <w:rStyle w:val="Emphasis"/>
          <w:rFonts w:cstheme="minorHAnsi"/>
          <w:highlight w:val="green"/>
        </w:rPr>
        <w:t xml:space="preserve">changes when people imagine their future </w:t>
      </w:r>
      <w:r w:rsidRPr="006C4666">
        <w:rPr>
          <w:rStyle w:val="Emphasis"/>
          <w:rFonts w:cstheme="minorHAnsi"/>
        </w:rPr>
        <w:t xml:space="preserve">and consider their present. </w:t>
      </w:r>
      <w:r w:rsidRPr="00961293">
        <w:rPr>
          <w:rStyle w:val="Emphasis"/>
          <w:rFonts w:cstheme="minorHAnsi"/>
          <w:highlight w:val="green"/>
        </w:rPr>
        <w:t xml:space="preserve">They homed in on </w:t>
      </w:r>
      <w:r w:rsidRPr="006C4666">
        <w:rPr>
          <w:rStyle w:val="Emphasis"/>
          <w:rFonts w:cstheme="minorHAnsi"/>
        </w:rPr>
        <w:t xml:space="preserve">two </w:t>
      </w:r>
      <w:r w:rsidRPr="00961293">
        <w:rPr>
          <w:rStyle w:val="Emphasis"/>
          <w:rFonts w:cstheme="minorHAnsi"/>
          <w:highlight w:val="green"/>
        </w:rPr>
        <w:t>areas</w:t>
      </w:r>
      <w:r w:rsidRPr="006C4666">
        <w:rPr>
          <w:rStyle w:val="Emphasis"/>
          <w:rFonts w:cstheme="minorHAnsi"/>
        </w:rPr>
        <w:t xml:space="preserve"> </w:t>
      </w:r>
      <w:r w:rsidRPr="006C4666">
        <w:rPr>
          <w:rFonts w:cstheme="minorHAnsi"/>
          <w:szCs w:val="16"/>
        </w:rPr>
        <w:t xml:space="preserve">of the brain called the medial prefrontal cortex and the rostral anterior cingulate cortex, which are </w:t>
      </w:r>
      <w:r w:rsidRPr="00961293">
        <w:rPr>
          <w:rStyle w:val="Emphasis"/>
          <w:rFonts w:cstheme="minorHAnsi"/>
          <w:highlight w:val="green"/>
        </w:rPr>
        <w:t>more active when a subject thinks about</w:t>
      </w:r>
      <w:r w:rsidRPr="006C4666">
        <w:rPr>
          <w:rStyle w:val="Emphasis"/>
          <w:rFonts w:cstheme="minorHAnsi"/>
        </w:rPr>
        <w:t xml:space="preserve"> him</w:t>
      </w:r>
      <w:r w:rsidRPr="00961293">
        <w:rPr>
          <w:rStyle w:val="Emphasis"/>
          <w:rFonts w:cstheme="minorHAnsi"/>
          <w:highlight w:val="green"/>
        </w:rPr>
        <w:t>self than when</w:t>
      </w:r>
      <w:r w:rsidRPr="006C4666">
        <w:rPr>
          <w:rStyle w:val="Emphasis"/>
          <w:rFonts w:cstheme="minorHAnsi"/>
        </w:rPr>
        <w:t xml:space="preserve"> he thinks </w:t>
      </w:r>
      <w:r w:rsidRPr="00961293">
        <w:rPr>
          <w:rStyle w:val="Emphasis"/>
          <w:rFonts w:cstheme="minorHAnsi"/>
          <w:highlight w:val="green"/>
        </w:rPr>
        <w:t xml:space="preserve">of someone else. </w:t>
      </w:r>
      <w:r w:rsidRPr="006C4666">
        <w:rPr>
          <w:rStyle w:val="Emphasis"/>
          <w:rFonts w:cstheme="minorHAnsi"/>
        </w:rPr>
        <w:t xml:space="preserve">They found </w:t>
      </w:r>
      <w:r w:rsidRPr="00961293">
        <w:rPr>
          <w:rStyle w:val="Emphasis"/>
          <w:rFonts w:cstheme="minorHAnsi"/>
          <w:highlight w:val="green"/>
        </w:rPr>
        <w:t xml:space="preserve">these same areas were more </w:t>
      </w:r>
      <w:r w:rsidRPr="006C4666">
        <w:rPr>
          <w:rStyle w:val="Emphasis"/>
          <w:rFonts w:cstheme="minorHAnsi"/>
        </w:rPr>
        <w:t xml:space="preserve">strongly </w:t>
      </w:r>
      <w:r w:rsidRPr="00961293">
        <w:rPr>
          <w:rStyle w:val="Emphasis"/>
          <w:rFonts w:cstheme="minorHAnsi"/>
          <w:highlight w:val="green"/>
        </w:rPr>
        <w:t xml:space="preserve">activated when subjects thought of themselves today, than </w:t>
      </w:r>
      <w:r w:rsidRPr="006C4666">
        <w:rPr>
          <w:rStyle w:val="Emphasis"/>
          <w:rFonts w:cstheme="minorHAnsi"/>
        </w:rPr>
        <w:t xml:space="preserve">of themselves in </w:t>
      </w:r>
      <w:r w:rsidRPr="00961293">
        <w:rPr>
          <w:rStyle w:val="Emphasis"/>
          <w:rFonts w:cstheme="minorHAnsi"/>
          <w:highlight w:val="green"/>
        </w:rPr>
        <w:t>the future.</w:t>
      </w:r>
      <w:r w:rsidRPr="006C4666">
        <w:rPr>
          <w:rStyle w:val="Emphasis"/>
          <w:rFonts w:cstheme="minorHAnsi"/>
        </w:rPr>
        <w:t xml:space="preserve"> Their future self “felt” like somebody else. In fact, </w:t>
      </w:r>
      <w:r w:rsidRPr="00961293">
        <w:rPr>
          <w:rStyle w:val="Emphasis"/>
          <w:rFonts w:cstheme="minorHAnsi"/>
          <w:highlight w:val="green"/>
        </w:rPr>
        <w:t xml:space="preserve">their </w:t>
      </w:r>
      <w:r w:rsidRPr="006C4666">
        <w:rPr>
          <w:rStyle w:val="Emphasis"/>
          <w:rFonts w:cstheme="minorHAnsi"/>
        </w:rPr>
        <w:t xml:space="preserve">neural </w:t>
      </w:r>
      <w:r w:rsidRPr="00961293">
        <w:rPr>
          <w:rStyle w:val="Emphasis"/>
          <w:rFonts w:cstheme="minorHAnsi"/>
          <w:highlight w:val="green"/>
        </w:rPr>
        <w:t>activity when they described themselves in a decade was similar to</w:t>
      </w:r>
      <w:r w:rsidRPr="006C4666">
        <w:rPr>
          <w:rStyle w:val="Emphasis"/>
          <w:rFonts w:cstheme="minorHAnsi"/>
        </w:rPr>
        <w:t xml:space="preserve"> that when they described </w:t>
      </w:r>
      <w:r w:rsidRPr="00961293">
        <w:rPr>
          <w:rStyle w:val="Emphasis"/>
          <w:rFonts w:cstheme="minorHAnsi"/>
          <w:highlight w:val="green"/>
        </w:rPr>
        <w:t>Matt Damon</w:t>
      </w:r>
      <w:r w:rsidRPr="006C4666">
        <w:rPr>
          <w:rStyle w:val="Emphasis"/>
          <w:rFonts w:cstheme="minorHAnsi"/>
        </w:rPr>
        <w:t xml:space="preserve"> </w:t>
      </w:r>
      <w:r w:rsidRPr="006C4666">
        <w:rPr>
          <w:rFonts w:cstheme="minorHAnsi"/>
          <w:szCs w:val="16"/>
        </w:rPr>
        <w:t>or Natalie Portman. And subjects whose brain activity changed the most when they spoke about their future selves were the least likely to favor large long-term financial gains over small immediate ones. Emily Pronin, a psychologist at Princeton, has come to similar conclusions in her research. In a 2008 study, Pronin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Pronin, like we think of others: in the third person.</w:t>
      </w:r>
      <w:r w:rsidRPr="006C4666">
        <w:rPr>
          <w:rStyle w:val="Emphasis"/>
          <w:rFonts w:cstheme="minorHAnsi"/>
        </w:rPr>
        <w:t xml:space="preserve"> </w:t>
      </w:r>
    </w:p>
    <w:p w14:paraId="22E4C8A3" w14:textId="27D4B17D" w:rsidR="00007675" w:rsidRPr="006C4666" w:rsidRDefault="00AD081B" w:rsidP="00007675">
      <w:pPr>
        <w:pStyle w:val="Heading4"/>
        <w:rPr>
          <w:rFonts w:cstheme="minorHAnsi"/>
        </w:rPr>
      </w:pPr>
      <w:bookmarkStart w:id="3" w:name="_Hlk30787834"/>
      <w:bookmarkEnd w:id="2"/>
      <w:r>
        <w:rPr>
          <w:rFonts w:cstheme="minorHAnsi"/>
        </w:rPr>
        <w:t>6</w:t>
      </w:r>
      <w:r w:rsidR="00007675" w:rsidRPr="006C4666">
        <w:rPr>
          <w:rFonts w:cstheme="minorHAnsi"/>
        </w:rPr>
        <w:t>]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bookmarkEnd w:id="3"/>
    <w:p w14:paraId="051F2141" w14:textId="7C1DFF2F" w:rsidR="00007675" w:rsidRPr="006C4666" w:rsidRDefault="00AD081B" w:rsidP="00007675">
      <w:pPr>
        <w:pStyle w:val="Heading4"/>
        <w:rPr>
          <w:rFonts w:cstheme="minorHAnsi"/>
        </w:rPr>
      </w:pPr>
      <w:r>
        <w:rPr>
          <w:rFonts w:cstheme="minorHAnsi"/>
        </w:rPr>
        <w:t>7</w:t>
      </w:r>
      <w:r w:rsidR="00007675" w:rsidRPr="006C4666">
        <w:rPr>
          <w:rFonts w:cstheme="minorHAnsi"/>
        </w:rPr>
        <w:t>] Use epistemic modesty for evaluating the framework debate:</w:t>
      </w:r>
    </w:p>
    <w:p w14:paraId="164B69D2" w14:textId="77777777" w:rsidR="00007675" w:rsidRPr="006C4666" w:rsidRDefault="00007675" w:rsidP="00007675">
      <w:pPr>
        <w:pStyle w:val="Heading4"/>
        <w:rPr>
          <w:rFonts w:cstheme="minorHAnsi"/>
        </w:rPr>
      </w:pPr>
      <w:r w:rsidRPr="006C4666">
        <w:rPr>
          <w:rFonts w:cstheme="minorHAnsi"/>
        </w:rPr>
        <w:t xml:space="preserve">A] Substantively true since it maximizes the probability of achieving net most moral value—beating a framework acts as mitigation to their impacts but the strength of that mitigation is contingent. </w:t>
      </w:r>
    </w:p>
    <w:p w14:paraId="66276166" w14:textId="77777777" w:rsidR="00007675" w:rsidRPr="006C4666" w:rsidRDefault="00007675" w:rsidP="00007675">
      <w:pPr>
        <w:pStyle w:val="Heading4"/>
        <w:rPr>
          <w:rFonts w:cstheme="minorHAnsi"/>
        </w:rPr>
      </w:pPr>
      <w:r w:rsidRPr="006C4666">
        <w:rPr>
          <w:rFonts w:cstheme="minorHAnsi"/>
        </w:rPr>
        <w:t xml:space="preserve">B] Clash—disincentives debaters from going all in for framework which means we get the ideal balance between topic ed and phil ed—it’s important to talk about contention-level offense </w:t>
      </w:r>
    </w:p>
    <w:p w14:paraId="0FD0642B" w14:textId="4516A870" w:rsidR="00007675" w:rsidRPr="006C4666" w:rsidRDefault="00AD081B" w:rsidP="00007675">
      <w:pPr>
        <w:pStyle w:val="Heading4"/>
        <w:rPr>
          <w:rFonts w:cstheme="minorHAnsi"/>
        </w:rPr>
      </w:pPr>
      <w:r>
        <w:rPr>
          <w:rFonts w:cstheme="minorHAnsi"/>
        </w:rPr>
        <w:t>8</w:t>
      </w:r>
      <w:r w:rsidR="00007675" w:rsidRPr="006C4666">
        <w:rPr>
          <w:rFonts w:cstheme="minorHAnsi"/>
        </w:rPr>
        <w:t>] Reject calc indicts and util triggers permissibility arguments:</w:t>
      </w:r>
    </w:p>
    <w:p w14:paraId="489F7E7E" w14:textId="77777777" w:rsidR="00007675" w:rsidRPr="006C4666" w:rsidRDefault="00007675" w:rsidP="00007675">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29C47C72" w14:textId="77777777" w:rsidR="00007675" w:rsidRPr="006C4666" w:rsidRDefault="00007675" w:rsidP="00007675">
      <w:pPr>
        <w:pStyle w:val="Heading4"/>
        <w:rPr>
          <w:rFonts w:cstheme="minorHAnsi"/>
        </w:rPr>
      </w:pPr>
      <w:r w:rsidRPr="006C4666">
        <w:rPr>
          <w:rFonts w:cstheme="minorHAnsi"/>
        </w:rPr>
        <w:t>B] Theory—they’re functionally NIBs that everyone knows are silly but skew the aff and move the debate away from the topic and actual philosophical debate, killing valuable education</w:t>
      </w:r>
    </w:p>
    <w:bookmarkEnd w:id="0"/>
    <w:p w14:paraId="03F977AB" w14:textId="14709DCF" w:rsidR="00007675" w:rsidRDefault="00007675" w:rsidP="00007675"/>
    <w:p w14:paraId="3F62DB00" w14:textId="77777777" w:rsidR="00007675" w:rsidRPr="00007675" w:rsidRDefault="00007675" w:rsidP="00007675"/>
    <w:p w14:paraId="61044017" w14:textId="13D6F9DE" w:rsidR="00007675" w:rsidRDefault="00007675" w:rsidP="00007675">
      <w:pPr>
        <w:pStyle w:val="Heading3"/>
      </w:pPr>
      <w:r>
        <w:t>2</w:t>
      </w:r>
    </w:p>
    <w:p w14:paraId="7B1B976E" w14:textId="77777777" w:rsidR="00007675" w:rsidRPr="00A06B13" w:rsidRDefault="00007675" w:rsidP="00007675">
      <w:pPr>
        <w:pStyle w:val="Heading4"/>
      </w:pPr>
      <w:r>
        <w:t>Counterplan Text: A just government should recognize an unconditional right for workers, except police officers, to strike.</w:t>
      </w:r>
    </w:p>
    <w:p w14:paraId="6C8D586F" w14:textId="77777777" w:rsidR="00007675" w:rsidRPr="00BF1289" w:rsidRDefault="00007675" w:rsidP="00007675">
      <w:pPr>
        <w:rPr>
          <w:b/>
          <w:szCs w:val="26"/>
        </w:rPr>
      </w:pPr>
      <w:r w:rsidRPr="00BF1289">
        <w:rPr>
          <w:b/>
          <w:szCs w:val="26"/>
        </w:rPr>
        <w:t>Police unions are</w:t>
      </w:r>
    </w:p>
    <w:p w14:paraId="058695BC" w14:textId="77777777" w:rsidR="00007675" w:rsidRPr="00825138" w:rsidRDefault="00007675" w:rsidP="00007675">
      <w:pPr>
        <w:rPr>
          <w:bCs/>
        </w:rPr>
      </w:pPr>
      <w:r w:rsidRPr="00BF1289">
        <w:rPr>
          <w:b/>
          <w:szCs w:val="26"/>
        </w:rPr>
        <w:t>Roufa 19</w:t>
      </w:r>
      <w:r w:rsidRPr="00BF1289">
        <w:rPr>
          <w:bCs/>
          <w:szCs w:val="26"/>
        </w:rPr>
        <w:t xml:space="preserve"> </w:t>
      </w:r>
      <w:r>
        <w:rPr>
          <w:bCs/>
        </w:rPr>
        <w:t>T</w:t>
      </w:r>
      <w:r w:rsidRPr="00BF1289">
        <w:rPr>
          <w:bCs/>
        </w:rPr>
        <w:t xml:space="preserve">he Balance. “The Benefits of Joining a Police Union and Why They Exist.” The Balance Careers, 2015, www.thebalancecareers.com/what-are-police-unions-for-and-should-you-join-one-974885. Accessed 21 Oct. 2021. </w:t>
      </w:r>
      <w:r>
        <w:rPr>
          <w:bCs/>
        </w:rPr>
        <w:t>DN</w:t>
      </w:r>
      <w:r w:rsidRPr="00BF1289">
        <w:rPr>
          <w:bCs/>
        </w:rPr>
        <w:t>‌</w:t>
      </w:r>
    </w:p>
    <w:p w14:paraId="172B0712" w14:textId="77777777" w:rsidR="00007675" w:rsidRDefault="00007675" w:rsidP="00007675">
      <w:pPr>
        <w:rPr>
          <w:bCs/>
          <w:u w:val="single"/>
        </w:rPr>
      </w:pPr>
      <w:r w:rsidRPr="00825138">
        <w:rPr>
          <w:bCs/>
        </w:rPr>
        <w:t xml:space="preserve">Police </w:t>
      </w:r>
      <w:r w:rsidRPr="00825138">
        <w:rPr>
          <w:bCs/>
          <w:highlight w:val="green"/>
          <w:u w:val="single"/>
        </w:rPr>
        <w:t>unions [that] work with law enforcement leaders and rank-and-file members to negotiate better pay and protect the rights of officers.</w:t>
      </w:r>
      <w:r w:rsidRPr="00825138">
        <w:rPr>
          <w:bCs/>
        </w:rPr>
        <w:t xml:space="preserve"> Unions were instrumental in introducing and implementing job protections like the Police Officers Bill of Rights around the U.S</w:t>
      </w:r>
      <w:r w:rsidRPr="00825138">
        <w:rPr>
          <w:bCs/>
          <w:u w:val="single"/>
        </w:rPr>
        <w:t xml:space="preserve">. Besides championing better wages and working hours, though, </w:t>
      </w:r>
      <w:r w:rsidRPr="00825138">
        <w:rPr>
          <w:bCs/>
          <w:highlight w:val="green"/>
          <w:u w:val="single"/>
        </w:rPr>
        <w:t>police unions</w:t>
      </w:r>
      <w:r w:rsidRPr="00825138">
        <w:rPr>
          <w:bCs/>
          <w:u w:val="single"/>
        </w:rPr>
        <w:t xml:space="preserve"> have significantly </w:t>
      </w:r>
      <w:r w:rsidRPr="00825138">
        <w:rPr>
          <w:bCs/>
          <w:highlight w:val="green"/>
          <w:u w:val="single"/>
        </w:rPr>
        <w:t>influence</w:t>
      </w:r>
      <w:r w:rsidRPr="00825138">
        <w:rPr>
          <w:bCs/>
          <w:u w:val="single"/>
        </w:rPr>
        <w:t xml:space="preserve">d </w:t>
      </w:r>
      <w:r w:rsidRPr="00825138">
        <w:rPr>
          <w:bCs/>
          <w:highlight w:val="green"/>
          <w:u w:val="single"/>
        </w:rPr>
        <w:t>how and when officers can be disciplined.</w:t>
      </w:r>
      <w:r w:rsidRPr="00825138">
        <w:rPr>
          <w:bCs/>
          <w:u w:val="single"/>
        </w:rPr>
        <w:t xml:space="preserve"> </w:t>
      </w:r>
      <w:r w:rsidRPr="00825138">
        <w:rPr>
          <w:bCs/>
          <w:highlight w:val="green"/>
          <w:u w:val="single"/>
        </w:rPr>
        <w:t>They</w:t>
      </w:r>
      <w:r w:rsidRPr="00825138">
        <w:rPr>
          <w:bCs/>
          <w:u w:val="single"/>
        </w:rPr>
        <w:t xml:space="preserve">'ve also </w:t>
      </w:r>
      <w:r w:rsidRPr="00825138">
        <w:rPr>
          <w:bCs/>
          <w:highlight w:val="green"/>
          <w:u w:val="single"/>
        </w:rPr>
        <w:t>establish</w:t>
      </w:r>
      <w:r w:rsidRPr="00825138">
        <w:rPr>
          <w:bCs/>
          <w:u w:val="single"/>
        </w:rPr>
        <w:t xml:space="preserve">ed </w:t>
      </w:r>
      <w:r w:rsidRPr="00825138">
        <w:rPr>
          <w:bCs/>
          <w:highlight w:val="green"/>
          <w:u w:val="single"/>
        </w:rPr>
        <w:t>systems</w:t>
      </w:r>
      <w:r w:rsidRPr="00825138">
        <w:rPr>
          <w:bCs/>
          <w:u w:val="single"/>
        </w:rPr>
        <w:t xml:space="preserve"> of due process for officers </w:t>
      </w:r>
      <w:r w:rsidRPr="00825138">
        <w:rPr>
          <w:bCs/>
          <w:highlight w:val="green"/>
          <w:u w:val="single"/>
        </w:rPr>
        <w:t>to</w:t>
      </w:r>
      <w:r w:rsidRPr="00825138">
        <w:rPr>
          <w:bCs/>
          <w:u w:val="single"/>
        </w:rPr>
        <w:t xml:space="preserve"> have their discipline reviewed, which has, in turn, </w:t>
      </w:r>
      <w:r w:rsidRPr="00825138">
        <w:rPr>
          <w:bCs/>
          <w:highlight w:val="green"/>
          <w:u w:val="single"/>
        </w:rPr>
        <w:t>help</w:t>
      </w:r>
      <w:r w:rsidRPr="00825138">
        <w:rPr>
          <w:bCs/>
          <w:u w:val="single"/>
        </w:rPr>
        <w:t xml:space="preserve">ed </w:t>
      </w:r>
      <w:r w:rsidRPr="00825138">
        <w:rPr>
          <w:bCs/>
          <w:highlight w:val="green"/>
          <w:u w:val="single"/>
        </w:rPr>
        <w:t>protect rank and file police officers from false accusations and potential political abuses.</w:t>
      </w:r>
    </w:p>
    <w:p w14:paraId="68BAF2BC" w14:textId="77777777" w:rsidR="00007675" w:rsidRDefault="00007675" w:rsidP="00007675">
      <w:pPr>
        <w:rPr>
          <w:b/>
          <w:szCs w:val="26"/>
        </w:rPr>
      </w:pPr>
    </w:p>
    <w:p w14:paraId="66FF1526" w14:textId="77777777" w:rsidR="00007675" w:rsidRPr="00BF1289" w:rsidRDefault="00007675" w:rsidP="00007675">
      <w:pPr>
        <w:pStyle w:val="Heading4"/>
      </w:pPr>
      <w:r w:rsidRPr="00BF1289">
        <w:t xml:space="preserve">Police unions with the right to strike incites violence towards citizens and delegitimizes </w:t>
      </w:r>
      <w:r>
        <w:t>labor unions</w:t>
      </w:r>
    </w:p>
    <w:p w14:paraId="62DB407F" w14:textId="77777777" w:rsidR="00007675" w:rsidRPr="00825138" w:rsidRDefault="00007675" w:rsidP="00007675">
      <w:pPr>
        <w:rPr>
          <w:bCs/>
        </w:rPr>
      </w:pPr>
      <w:r w:rsidRPr="00BF1289">
        <w:rPr>
          <w:b/>
          <w:szCs w:val="26"/>
        </w:rPr>
        <w:t>Greenhouse 20</w:t>
      </w:r>
      <w:r>
        <w:rPr>
          <w:bCs/>
        </w:rPr>
        <w:t xml:space="preserve"> </w:t>
      </w:r>
      <w:r w:rsidRPr="00BF1289">
        <w:rPr>
          <w:bCs/>
        </w:rPr>
        <w:t>Greenhouse, Steven. “How Police Unions Enable and Conceal Abuses of Power.” The New Yorker, The New Yorker, 18 June 2020, www.newyorker.com/news/news-desk/how-police-union-power-helped-increase-abuses. Accessed 21 Oct. 2021. ‌</w:t>
      </w:r>
      <w:r>
        <w:rPr>
          <w:bCs/>
        </w:rPr>
        <w:t>DN</w:t>
      </w:r>
    </w:p>
    <w:p w14:paraId="10464558" w14:textId="77777777" w:rsidR="00007675" w:rsidRPr="00287FA2" w:rsidRDefault="00007675" w:rsidP="00007675">
      <w:pPr>
        <w:rPr>
          <w:bCs/>
          <w:sz w:val="18"/>
          <w:szCs w:val="18"/>
        </w:rPr>
      </w:pPr>
      <w:r w:rsidRPr="00825138">
        <w:rPr>
          <w:bCs/>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w:t>
      </w:r>
      <w:r w:rsidRPr="002C2D20">
        <w:rPr>
          <w:bCs/>
          <w:u w:val="single"/>
        </w:rPr>
        <w:t xml:space="preserve">Since the nineteen-sixties, when </w:t>
      </w:r>
      <w:r w:rsidRPr="002C2D20">
        <w:rPr>
          <w:bCs/>
          <w:highlight w:val="green"/>
          <w:u w:val="single"/>
        </w:rPr>
        <w:t>police unions</w:t>
      </w:r>
      <w:r w:rsidRPr="002C2D20">
        <w:rPr>
          <w:bCs/>
          <w:u w:val="single"/>
        </w:rPr>
        <w:t xml:space="preserve"> first became like traditional unions and won the right to bargain collectively, they have had a controversial history. And recent studies suggest that their political and </w:t>
      </w:r>
      <w:r w:rsidRPr="002C2D20">
        <w:rPr>
          <w:bCs/>
          <w:highlight w:val="green"/>
          <w:u w:val="single"/>
        </w:rPr>
        <w:t xml:space="preserve">bargaining power </w:t>
      </w:r>
      <w:r w:rsidRPr="002C2D20">
        <w:rPr>
          <w:bCs/>
          <w:u w:val="single"/>
        </w:rPr>
        <w:t xml:space="preserve">has enabled them to win disciplinary systems so lax that they have </w:t>
      </w:r>
      <w:r w:rsidRPr="002C2D20">
        <w:rPr>
          <w:bCs/>
          <w:highlight w:val="green"/>
          <w:u w:val="single"/>
        </w:rPr>
        <w:t>helped increase police abuses in the United States</w:t>
      </w:r>
      <w:r w:rsidRPr="002C2D20">
        <w:rPr>
          <w:bCs/>
          <w:u w:val="single"/>
        </w:rPr>
        <w:t xml:space="preserve">. A 2018 University of Oxford study of the hundred largest American cities found that </w:t>
      </w:r>
      <w:r w:rsidRPr="002C2D20">
        <w:rPr>
          <w:bCs/>
          <w:highlight w:val="green"/>
          <w:u w:val="single"/>
        </w:rPr>
        <w:t>the extent of protections</w:t>
      </w:r>
      <w:r w:rsidRPr="002C2D20">
        <w:rPr>
          <w:bCs/>
          <w:u w:val="single"/>
        </w:rPr>
        <w:t xml:space="preserve"> in police contracts </w:t>
      </w:r>
      <w:r w:rsidRPr="002C2D20">
        <w:rPr>
          <w:bCs/>
          <w:highlight w:val="green"/>
          <w:u w:val="single"/>
        </w:rPr>
        <w:t>was</w:t>
      </w:r>
      <w:r w:rsidRPr="002C2D20">
        <w:rPr>
          <w:bCs/>
          <w:u w:val="single"/>
        </w:rPr>
        <w:t xml:space="preserve"> directly and </w:t>
      </w:r>
      <w:r w:rsidRPr="002C2D20">
        <w:rPr>
          <w:bCs/>
          <w:highlight w:val="green"/>
          <w:u w:val="single"/>
        </w:rPr>
        <w:t>positively correlated with police violence and other abuses against citizens</w:t>
      </w:r>
      <w:r w:rsidRPr="002C2D20">
        <w:rPr>
          <w:bCs/>
          <w:u w:val="single"/>
        </w:rPr>
        <w:t xml:space="preserve">. A 2019 University of Chicago study found that </w:t>
      </w:r>
      <w:r w:rsidRPr="002C2D20">
        <w:rPr>
          <w:bCs/>
          <w:highlight w:val="green"/>
          <w:u w:val="single"/>
        </w:rPr>
        <w:t>extending collective-bargaining rights to Florida sheriffs’ deputies led to a forty per cent statewide increase in cases of violent misconduct</w:t>
      </w:r>
      <w:r w:rsidRPr="002C2D20">
        <w:rPr>
          <w:bCs/>
          <w:u w:val="single"/>
        </w:rPr>
        <w:t xml:space="preserve">—translating to nearly twelve additional such incidents annually. In a forthcoming study, Rob Gillezeau, a professor and researcher, concluded that, from the nineteen-fifties to the nineteen-eighties, </w:t>
      </w:r>
      <w:r w:rsidRPr="002C2D20">
        <w:rPr>
          <w:bCs/>
          <w:highlight w:val="green"/>
          <w:u w:val="single"/>
        </w:rPr>
        <w:t>the ability of police to collectively bargain led to a substantial rise in police killings of civilians, with a greater impact on people of color</w:t>
      </w:r>
      <w:r w:rsidRPr="002C2D20">
        <w:rPr>
          <w:bCs/>
          <w:u w:val="single"/>
        </w:rPr>
        <w:t>.</w:t>
      </w:r>
      <w:r w:rsidRPr="00825138">
        <w:rPr>
          <w:bCs/>
        </w:rPr>
        <w:t xml:space="preserve"> “With the caveat that this is very early work,” Gillezeau wrote on Twitter, on May 30th, “it looks like collective bargaining rights are being used to protect the ability of officers to discriminate in </w:t>
      </w:r>
      <w:r w:rsidRPr="00287FA2">
        <w:rPr>
          <w:bCs/>
          <w:sz w:val="18"/>
          <w:szCs w:val="18"/>
        </w:rPr>
        <w:t>the disproportionate use of force against the non-white population.” 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 To critics, all of this highlights that the disciplinary process for law enforcement is woefully broken, and that police unions have far too much power. 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bargaining on “matters of discipline, especially related to the use of force, has insulated police officers from accountability, and that predictably can increase the problem.” For decades, members of the public have complained about police violence and police unions, and a relatively recent development—mobile-phone videos—has sparked even more public anger.</w:t>
      </w:r>
      <w:r w:rsidRPr="00825138">
        <w:rPr>
          <w:bCs/>
        </w:rPr>
        <w:t xml:space="preserve"> These complaints grew with the killings of Eric Garner, Laquan McDonald, Walter Scott, Tamir Rice, Philando Castile, and many others. Each time, there were protests and urgent calls for police reform, but the matter blew over. Until the horrific killing of George Floyd. Historians often talk of two distinct genealogies for policing in the North and in the South, and both help to explain the crisis that the police and its unions find themselves in today</w:t>
      </w:r>
      <w:r w:rsidRPr="002C2D20">
        <w:rPr>
          <w:bCs/>
          <w:u w:val="single"/>
        </w:rPr>
        <w:t xml:space="preserve">. Northern cities began to establish </w:t>
      </w:r>
      <w:r w:rsidRPr="002C2D20">
        <w:rPr>
          <w:bCs/>
          <w:highlight w:val="green"/>
          <w:u w:val="single"/>
        </w:rPr>
        <w:t>police departments</w:t>
      </w:r>
      <w:r w:rsidRPr="002C2D20">
        <w:rPr>
          <w:bCs/>
          <w:u w:val="single"/>
        </w:rPr>
        <w:t xml:space="preserve"> </w:t>
      </w:r>
      <w:r w:rsidRPr="002C2D20">
        <w:rPr>
          <w:bCs/>
          <w:highlight w:val="green"/>
          <w:u w:val="single"/>
        </w:rPr>
        <w:t>in the</w:t>
      </w:r>
      <w:r w:rsidRPr="002C2D20">
        <w:rPr>
          <w:bCs/>
          <w:u w:val="single"/>
        </w:rPr>
        <w:t xml:space="preserve"> </w:t>
      </w:r>
      <w:r w:rsidRPr="002C2D20">
        <w:rPr>
          <w:bCs/>
          <w:highlight w:val="green"/>
          <w:u w:val="single"/>
        </w:rPr>
        <w:t>eighteen-thirties</w:t>
      </w:r>
      <w:r w:rsidRPr="002C2D20">
        <w:rPr>
          <w:bCs/>
          <w:u w:val="single"/>
        </w:rPr>
        <w:t xml:space="preserve">; by the end of the century, many </w:t>
      </w:r>
      <w:r w:rsidRPr="002C2D20">
        <w:rPr>
          <w:bCs/>
          <w:highlight w:val="green"/>
          <w:u w:val="single"/>
        </w:rPr>
        <w:t>had become best known for using ruthless force to crush labor agitation and strikes</w:t>
      </w:r>
      <w:r w:rsidRPr="002C2D20">
        <w:rPr>
          <w:bCs/>
          <w:u w:val="single"/>
        </w:rPr>
        <w:t xml:space="preserve">, an aim to which they were pushed by the industrial and financial élite. In 1886, the Chicago police killed four strikers and injured dozens more at the McCormick Reaper Works. </w:t>
      </w:r>
      <w:r w:rsidRPr="002C2D20">
        <w:rPr>
          <w:bCs/>
          <w:highlight w:val="green"/>
          <w:u w:val="single"/>
        </w:rPr>
        <w:t>In the South</w:t>
      </w:r>
      <w:r w:rsidRPr="002C2D20">
        <w:rPr>
          <w:bCs/>
          <w:u w:val="single"/>
        </w:rPr>
        <w:t xml:space="preserve">,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w:t>
      </w:r>
      <w:r w:rsidRPr="002C2D20">
        <w:rPr>
          <w:bCs/>
          <w:highlight w:val="green"/>
          <w:u w:val="single"/>
        </w:rPr>
        <w:t>patrols “were explicit in their design to empower the entire white population” to control “the movements of black people.”</w:t>
      </w:r>
      <w:r w:rsidRPr="00825138">
        <w:rPr>
          <w:bCs/>
        </w:rPr>
        <w:t xml:space="preserve"> 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w:t>
      </w:r>
      <w:r w:rsidRPr="002C2D20">
        <w:rPr>
          <w:bCs/>
          <w:u w:val="single"/>
        </w:rPr>
        <w:t>The A.F.L. rejected them, saying, “</w:t>
      </w:r>
      <w:r w:rsidRPr="002C2D20">
        <w:rPr>
          <w:bCs/>
          <w:highlight w:val="green"/>
          <w:u w:val="single"/>
        </w:rPr>
        <w:t>It is not within the province of the trade union movement to especially organize policemen</w:t>
      </w:r>
      <w:r w:rsidRPr="002C2D20">
        <w:rPr>
          <w:bCs/>
          <w:u w:val="single"/>
        </w:rPr>
        <w:t xml:space="preserve">, no more than to organize militiamen, </w:t>
      </w:r>
      <w:r w:rsidRPr="00287FA2">
        <w:rPr>
          <w:bCs/>
          <w:highlight w:val="green"/>
          <w:u w:val="single"/>
        </w:rPr>
        <w:t>as</w:t>
      </w:r>
      <w:r w:rsidRPr="002C2D20">
        <w:rPr>
          <w:bCs/>
          <w:u w:val="single"/>
        </w:rPr>
        <w:t xml:space="preserve"> both </w:t>
      </w:r>
      <w:r w:rsidRPr="00287FA2">
        <w:rPr>
          <w:bCs/>
          <w:highlight w:val="green"/>
          <w:u w:val="single"/>
        </w:rPr>
        <w:t>policemen</w:t>
      </w:r>
      <w:r w:rsidRPr="002C2D20">
        <w:rPr>
          <w:bCs/>
          <w:u w:val="single"/>
        </w:rPr>
        <w:t xml:space="preserve"> and militiamen </w:t>
      </w:r>
      <w:r w:rsidRPr="00287FA2">
        <w:rPr>
          <w:bCs/>
          <w:highlight w:val="green"/>
          <w:u w:val="single"/>
        </w:rPr>
        <w:t>are often controlled by forces inimical to the labor movement.</w:t>
      </w:r>
      <w:r w:rsidRPr="002C2D20">
        <w:rPr>
          <w:bCs/>
          <w:u w:val="single"/>
        </w:rPr>
        <w:t>” After the First World War, millions of workers began protesting that their wages lagged far behind inflation, and many police officers got swept up in the ferment.</w:t>
      </w:r>
      <w:r w:rsidRPr="00825138">
        <w:rPr>
          <w:bCs/>
        </w:rPr>
        <w:t xml:space="preserve">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w:t>
      </w:r>
      <w:r w:rsidRPr="00287FA2">
        <w:rPr>
          <w:bCs/>
          <w:sz w:val="18"/>
          <w:szCs w:val="18"/>
        </w:rPr>
        <w:t>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 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 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bargain, but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African-Americans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 . . .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 Across the U.S., a similar dynamic played out. First, many cities followed New York’s lead and agreed to bargain with their police unions. Initially, newly established unions focussed on winning better wages and benefits. A major recession in the early eighties and the anti-tax fervor of the Reagan era caused budget crunches in many cities. Local leaders told police unions and other public-sector unions that they had little money for raises. In turn, the police demanded increased protections for officers facing disciplinary proceedings. Since the eighties, police contracts in New York and many other cities have added one protection after another that have made it harder to hold officers accountable for improper use of force or other misconduct. Such protections included keeping an officer’s disciplinary record secret, erasing an officer’s disciplinary record after a few years, or delaying any questioning of officers for twenty-four or forty-eight hours after an incident such as a police shooting. “They have these unusual protections they’ve bargained very hard for, measures that insulate them from accountability,” William P. Jones, a history professor at the University of Minnesota and the president of the Labor and Working-Class History Association, told me. Jones said that other public-employee unions have some of the same protections but that police unions “are particularly effective utilizing them in their favor.” In 2017, a Reuters a special report on police-union contracts in eighty-two cities found that most required departments to erase disciplinary records, in some cases after only six months. Eighteen cities expunged suspensions from an officer’s record in three years or less. Anchorage, Alaska, removed demotions, suspensions, and disciplinary transfers after twenty-four months. Reuters also found that almost half of the contracts let officers accused of wrongdoing see their entire investigative file—including witness statements, photos, and videos—before being questioned, making it easier for them to finesse their way through disciplinary interrogations. Joseph McCartin, a labor historian at Georgetown, told me that one political factor explains why police unions have won so many protections. “They have more clout than other public-sector unions, like the teachers or sanitation workers, because they have often been able to command the political support of Republicans,” he said. “That’s given them a big advantage.” The string of police killings captured on mobile phones increased public dismay with police unions. After the killing of George Floyd, they became a pariah. Many protesters, and even some unions, including the Writers Guild of America, East, have called on the A.F.L.-C.I.O., the nation’s main labor federation, to expel the International Union of Police Associations, which represents a hundred thousand law-enforcement officers. The Association of Flight Attendants adopted a resolution demanding that police unions immediately enact policies to “actively address racism in law enforcement and especially to hold officers accountable for violence against citizens, or be removed from the Labor movement.” The Service Employees International Union, with two million members, has called for “holding public security unions accountable to racial justice,” and the Seattle area’s main labor coalition issued an ultimatum to the local police union: acknowledge and address racism in law enforcement or risk being kicked out.</w:t>
      </w:r>
    </w:p>
    <w:p w14:paraId="72DF0873" w14:textId="36A46553" w:rsidR="00007675" w:rsidRDefault="00007675" w:rsidP="00007675">
      <w:pPr>
        <w:rPr>
          <w:bCs/>
        </w:rPr>
      </w:pPr>
    </w:p>
    <w:p w14:paraId="5CFFBB00" w14:textId="77777777" w:rsidR="009A0CA4" w:rsidRDefault="009A0CA4" w:rsidP="009A0CA4">
      <w:pPr>
        <w:pStyle w:val="Heading4"/>
      </w:pPr>
      <w:r>
        <w:t>Excessive police union bargaining from strikes destroys accountability for police misconduct</w:t>
      </w:r>
    </w:p>
    <w:p w14:paraId="59B5E6F5" w14:textId="77777777" w:rsidR="009A0CA4" w:rsidRPr="00B67C26" w:rsidRDefault="009A0CA4" w:rsidP="009A0CA4">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Kleinfield; 2010 New York Press Club Award: Outstanding enterprise or investigative reporting, for "World of Hurt" with N.R. Kleinfield; 2009 The Hillman Prize for The Big Squeeze: Tough Times for the American WorkerURL: </w:t>
      </w:r>
      <w:hyperlink r:id="rId6" w:history="1">
        <w:r w:rsidRPr="003921CB">
          <w:rPr>
            <w:rStyle w:val="Hyperlink"/>
            <w:sz w:val="16"/>
            <w:szCs w:val="16"/>
          </w:rPr>
          <w:t>https://www.newyorker.com/news/news-desk/how-police-union-power-helped-increase-abuses</w:t>
        </w:r>
      </w:hyperlink>
      <w:r w:rsidRPr="003921CB">
        <w:rPr>
          <w:sz w:val="16"/>
          <w:szCs w:val="16"/>
        </w:rPr>
        <w:t>, KR</w:t>
      </w:r>
    </w:p>
    <w:p w14:paraId="326A3DCA" w14:textId="77777777" w:rsidR="009A0CA4" w:rsidRDefault="009A0CA4" w:rsidP="009A0CA4">
      <w:pPr>
        <w:rPr>
          <w:rStyle w:val="StyleUnderline"/>
        </w:rPr>
      </w:pPr>
      <w:r w:rsidRPr="00A820E0">
        <w:rPr>
          <w:sz w:val="16"/>
          <w:szCs w:val="16"/>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Since the nineteen-sixties, when </w:t>
      </w:r>
      <w:r w:rsidRPr="00A91674">
        <w:rPr>
          <w:rStyle w:val="StyleUnderline"/>
          <w:highlight w:val="green"/>
        </w:rPr>
        <w:t>police unions</w:t>
      </w:r>
      <w:r w:rsidRPr="00A820E0">
        <w:rPr>
          <w:sz w:val="16"/>
          <w:szCs w:val="16"/>
        </w:rPr>
        <w:t xml:space="preserve"> first became like traditional unions and won the right to bargain collectively, they have had a controversial history. And recent studies suggest that their</w:t>
      </w:r>
      <w:r>
        <w:t xml:space="preserve"> </w:t>
      </w:r>
      <w:r w:rsidRPr="00A91674">
        <w:rPr>
          <w:rStyle w:val="StyleUnderline"/>
          <w:highlight w:val="green"/>
        </w:rPr>
        <w:t>political and bargaining power</w:t>
      </w:r>
      <w:r w:rsidRPr="00940490">
        <w:rPr>
          <w:rStyle w:val="StyleUnderline"/>
        </w:rPr>
        <w:t xml:space="preserve"> has </w:t>
      </w:r>
      <w:r w:rsidRPr="00A91674">
        <w:rPr>
          <w:rStyle w:val="StyleUnderline"/>
          <w:highlight w:val="green"/>
        </w:rPr>
        <w:t>enabled them to win disciplinary systems</w:t>
      </w:r>
      <w:r w:rsidRPr="00940490">
        <w:rPr>
          <w:rStyle w:val="StyleUnderline"/>
        </w:rPr>
        <w:t xml:space="preserve"> so </w:t>
      </w:r>
      <w:r w:rsidRPr="00A91674">
        <w:rPr>
          <w:rStyle w:val="StyleUnderline"/>
        </w:rPr>
        <w:t>lax</w:t>
      </w:r>
      <w:r w:rsidRPr="00940490">
        <w:rPr>
          <w:rStyle w:val="StyleUnderline"/>
        </w:rPr>
        <w:t xml:space="preserve"> that they have helped </w:t>
      </w:r>
      <w:r w:rsidRPr="00A91674">
        <w:rPr>
          <w:rStyle w:val="StyleUnderline"/>
          <w:highlight w:val="green"/>
        </w:rPr>
        <w:t>increase police abuses</w:t>
      </w:r>
      <w:r w:rsidRPr="00940490">
        <w:rPr>
          <w:rStyle w:val="StyleUnderline"/>
        </w:rPr>
        <w:t xml:space="preserve"> in the United States.</w:t>
      </w:r>
    </w:p>
    <w:p w14:paraId="30D140BB" w14:textId="77777777" w:rsidR="009A0CA4" w:rsidRDefault="009A0CA4" w:rsidP="009A0CA4">
      <w:r w:rsidRPr="00940490">
        <w:rPr>
          <w:rStyle w:val="StyleUnderline"/>
        </w:rPr>
        <w:t xml:space="preserve">A 2018 University of </w:t>
      </w:r>
      <w:r w:rsidRPr="00A91674">
        <w:rPr>
          <w:rStyle w:val="StyleUnderline"/>
          <w:highlight w:val="green"/>
        </w:rPr>
        <w:t>Oxford</w:t>
      </w:r>
      <w:r w:rsidRPr="00940490">
        <w:rPr>
          <w:rStyle w:val="StyleUnderline"/>
        </w:rPr>
        <w:t xml:space="preserve"> </w:t>
      </w:r>
      <w:r w:rsidRPr="00A91674">
        <w:rPr>
          <w:rStyle w:val="StyleUnderline"/>
          <w:highlight w:val="green"/>
        </w:rPr>
        <w:t>study</w:t>
      </w:r>
      <w:r w:rsidRPr="00940490">
        <w:rPr>
          <w:rStyle w:val="StyleUnderline"/>
        </w:rPr>
        <w:t xml:space="preserve"> of the hundred largest American cities </w:t>
      </w:r>
      <w:r w:rsidRPr="00A91674">
        <w:rPr>
          <w:rStyle w:val="StyleUnderline"/>
          <w:highlight w:val="green"/>
        </w:rPr>
        <w:t>found</w:t>
      </w:r>
      <w:r w:rsidRPr="00940490">
        <w:rPr>
          <w:rStyle w:val="StyleUnderline"/>
        </w:rPr>
        <w:t xml:space="preserve"> that the </w:t>
      </w:r>
      <w:r w:rsidRPr="00A91674">
        <w:rPr>
          <w:rStyle w:val="StyleUnderline"/>
          <w:highlight w:val="green"/>
        </w:rPr>
        <w:t>extent of protections in</w:t>
      </w:r>
      <w:r w:rsidRPr="00940490">
        <w:rPr>
          <w:rStyle w:val="StyleUnderline"/>
        </w:rPr>
        <w:t xml:space="preserve"> police </w:t>
      </w:r>
      <w:r w:rsidRPr="00A91674">
        <w:rPr>
          <w:rStyle w:val="StyleUnderline"/>
          <w:highlight w:val="green"/>
        </w:rPr>
        <w:t>contracts was directly and positively correlated with police violence and other abuses</w:t>
      </w:r>
      <w:r w:rsidRPr="00940490">
        <w:rPr>
          <w:rStyle w:val="StyleUnderline"/>
        </w:rPr>
        <w:t xml:space="preserve"> against citizens. A 2019 University of Chicago study found that </w:t>
      </w:r>
      <w:r w:rsidRPr="00A91674">
        <w:rPr>
          <w:rStyle w:val="StyleUnderline"/>
          <w:highlight w:val="green"/>
        </w:rPr>
        <w:t>extending collective-bargaining</w:t>
      </w:r>
      <w:r w:rsidRPr="00940490">
        <w:rPr>
          <w:rStyle w:val="StyleUnderline"/>
        </w:rPr>
        <w:t xml:space="preserve"> rights to Florida sheriffs’ deputies </w:t>
      </w:r>
      <w:r w:rsidRPr="00A91674">
        <w:rPr>
          <w:rStyle w:val="StyleUnderline"/>
          <w:highlight w:val="green"/>
        </w:rPr>
        <w:t>led to a forty per cent</w:t>
      </w:r>
      <w:r w:rsidRPr="00940490">
        <w:rPr>
          <w:rStyle w:val="StyleUnderline"/>
        </w:rPr>
        <w:t xml:space="preserve"> statewide </w:t>
      </w:r>
      <w:r w:rsidRPr="00A91674">
        <w:rPr>
          <w:rStyle w:val="StyleUnderline"/>
          <w:highlight w:val="green"/>
        </w:rPr>
        <w:t>increase in</w:t>
      </w:r>
      <w:r w:rsidRPr="00940490">
        <w:rPr>
          <w:rStyle w:val="StyleUnderline"/>
        </w:rPr>
        <w:t xml:space="preserve"> cases of violent </w:t>
      </w:r>
      <w:r w:rsidRPr="00A91674">
        <w:rPr>
          <w:rStyle w:val="StyleUnderline"/>
          <w:highlight w:val="green"/>
        </w:rPr>
        <w:t>misconduct</w:t>
      </w:r>
      <w:r w:rsidRPr="00940490">
        <w:rPr>
          <w:rStyle w:val="StyleUnderline"/>
        </w:rPr>
        <w:t>—</w:t>
      </w:r>
      <w:r w:rsidRPr="00A820E0">
        <w:rPr>
          <w:sz w:val="16"/>
          <w:szCs w:val="16"/>
        </w:rPr>
        <w:t>translating to nearly twelve additional such incidents annually.</w:t>
      </w:r>
    </w:p>
    <w:p w14:paraId="66AD114F" w14:textId="77777777" w:rsidR="009A0CA4" w:rsidRDefault="009A0CA4" w:rsidP="009A0CA4">
      <w:pPr>
        <w:rPr>
          <w:rStyle w:val="StyleUnderline"/>
        </w:rPr>
      </w:pPr>
      <w:r w:rsidRPr="00A820E0">
        <w:rPr>
          <w:sz w:val="16"/>
          <w:szCs w:val="16"/>
        </w:rPr>
        <w:t>In a forthcoming study, Rob Gillezeau, a professor and researcher, concluded that</w:t>
      </w:r>
      <w:r>
        <w:t xml:space="preserve">, </w:t>
      </w:r>
      <w:r w:rsidRPr="00940490">
        <w:rPr>
          <w:rStyle w:val="StyleUnderline"/>
        </w:rPr>
        <w:t xml:space="preserve">from the nineteen-fifties to the nineteen-eighties, the ability </w:t>
      </w:r>
      <w:r w:rsidRPr="00A91674">
        <w:rPr>
          <w:rStyle w:val="StyleUnderline"/>
        </w:rPr>
        <w:t>of police to collectively bargain led to a substantial rise in police killings of civilians, with a greater impact on people of color</w:t>
      </w:r>
      <w:r w:rsidRPr="00A91674">
        <w:t>. “</w:t>
      </w:r>
      <w:r w:rsidRPr="00A91674">
        <w:rPr>
          <w:sz w:val="16"/>
          <w:szCs w:val="16"/>
        </w:rPr>
        <w:t>With the caveat that this is very early work,” Gillezeau wrote on Twitter, on May 30th, “it looks</w:t>
      </w:r>
      <w:r w:rsidRPr="00A91674">
        <w:t xml:space="preserve"> </w:t>
      </w:r>
      <w:r w:rsidRPr="00A91674">
        <w:rPr>
          <w:rStyle w:val="StyleUnderline"/>
        </w:rPr>
        <w:t>like collective bargaining rights are being used to protect</w:t>
      </w:r>
      <w:r w:rsidRPr="00940490">
        <w:rPr>
          <w:rStyle w:val="StyleUnderline"/>
        </w:rPr>
        <w:t xml:space="preserve"> the ability of officers to discriminate in the disproportionate use of force against the non-white population.”</w:t>
      </w:r>
    </w:p>
    <w:p w14:paraId="187DF990" w14:textId="77777777" w:rsidR="009A0CA4" w:rsidRPr="00A820E0" w:rsidRDefault="009A0CA4" w:rsidP="009A0CA4">
      <w:pPr>
        <w:rPr>
          <w:sz w:val="16"/>
          <w:szCs w:val="16"/>
        </w:rPr>
      </w:pPr>
      <w:r w:rsidRPr="00A820E0">
        <w:rPr>
          <w:sz w:val="16"/>
          <w:szCs w:val="16"/>
        </w:rPr>
        <w:t>Other studies revealed that many</w:t>
      </w:r>
      <w:r>
        <w:t xml:space="preserve"> </w:t>
      </w:r>
      <w:r w:rsidRPr="00A91674">
        <w:rPr>
          <w:rStyle w:val="StyleUnderline"/>
          <w:highlight w:val="green"/>
        </w:rPr>
        <w:t>existing mechanisms</w:t>
      </w:r>
      <w:r w:rsidRPr="009741EB">
        <w:rPr>
          <w:rStyle w:val="StyleUnderline"/>
        </w:rPr>
        <w:t xml:space="preserve"> for disciplining police </w:t>
      </w:r>
      <w:r w:rsidRPr="00A91674">
        <w:rPr>
          <w:rStyle w:val="StyleUnderline"/>
          <w:highlight w:val="green"/>
        </w:rPr>
        <w:t>are toothless</w:t>
      </w:r>
      <w:r w:rsidRPr="009741EB">
        <w:rPr>
          <w:rStyle w:val="StyleUnderline"/>
        </w:rPr>
        <w:t>.</w:t>
      </w:r>
      <w:r>
        <w:t xml:space="preserve"> </w:t>
      </w:r>
      <w:r w:rsidRPr="00A820E0">
        <w:rPr>
          <w:sz w:val="16"/>
          <w:szCs w:val="16"/>
        </w:rPr>
        <w:t>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w:t>
      </w:r>
      <w:r>
        <w:t xml:space="preserve">, </w:t>
      </w:r>
      <w:r w:rsidRPr="009741EB">
        <w:rPr>
          <w:rStyle w:val="StyleUnderline"/>
        </w:rPr>
        <w:t xml:space="preserve">the </w:t>
      </w:r>
      <w:r w:rsidRPr="00A91674">
        <w:rPr>
          <w:rStyle w:val="StyleUnderline"/>
          <w:highlight w:val="green"/>
        </w:rPr>
        <w:t>public</w:t>
      </w:r>
      <w:r w:rsidRPr="009741EB">
        <w:rPr>
          <w:rStyle w:val="StyleUnderline"/>
        </w:rPr>
        <w:t xml:space="preserve"> has </w:t>
      </w:r>
      <w:r w:rsidRPr="00A91674">
        <w:rPr>
          <w:rStyle w:val="StyleUnderline"/>
          <w:highlight w:val="green"/>
        </w:rPr>
        <w:t>filed</w:t>
      </w:r>
      <w:r w:rsidRPr="009741EB">
        <w:rPr>
          <w:rStyle w:val="StyleUnderline"/>
        </w:rPr>
        <w:t xml:space="preserve"> more than </w:t>
      </w:r>
      <w:r w:rsidRPr="00A91674">
        <w:rPr>
          <w:rStyle w:val="StyleUnderline"/>
          <w:highlight w:val="green"/>
        </w:rPr>
        <w:t>twenty</w:t>
      </w:r>
      <w:r w:rsidRPr="009741EB">
        <w:rPr>
          <w:rStyle w:val="StyleUnderline"/>
        </w:rPr>
        <w:t xml:space="preserve">-six </w:t>
      </w:r>
      <w:r w:rsidRPr="00A91674">
        <w:rPr>
          <w:rStyle w:val="StyleUnderline"/>
          <w:highlight w:val="green"/>
        </w:rPr>
        <w:t>hundred</w:t>
      </w:r>
      <w:r w:rsidRPr="009741EB">
        <w:rPr>
          <w:rStyle w:val="StyleUnderline"/>
        </w:rPr>
        <w:t xml:space="preserve"> </w:t>
      </w:r>
      <w:r w:rsidRPr="00A91674">
        <w:rPr>
          <w:rStyle w:val="StyleUnderline"/>
          <w:highlight w:val="green"/>
        </w:rPr>
        <w:t>misconduct</w:t>
      </w:r>
      <w:r w:rsidRPr="009741EB">
        <w:rPr>
          <w:rStyle w:val="StyleUnderline"/>
        </w:rPr>
        <w:t xml:space="preserve"> complaints, yet </w:t>
      </w:r>
      <w:r w:rsidRPr="00A91674">
        <w:rPr>
          <w:rStyle w:val="StyleUnderline"/>
          <w:highlight w:val="green"/>
        </w:rPr>
        <w:t>only twelve</w:t>
      </w:r>
      <w:r w:rsidRPr="009741EB">
        <w:rPr>
          <w:rStyle w:val="StyleUnderline"/>
        </w:rPr>
        <w:t xml:space="preserve"> </w:t>
      </w:r>
      <w:r w:rsidRPr="00A91674">
        <w:rPr>
          <w:rStyle w:val="StyleUnderline"/>
          <w:highlight w:val="green"/>
        </w:rPr>
        <w:t>result</w:t>
      </w:r>
      <w:r w:rsidRPr="009741EB">
        <w:rPr>
          <w:rStyle w:val="StyleUnderline"/>
        </w:rPr>
        <w:t xml:space="preserve">ed </w:t>
      </w:r>
      <w:r w:rsidRPr="00A91674">
        <w:rPr>
          <w:rStyle w:val="StyleUnderline"/>
          <w:highlight w:val="green"/>
        </w:rPr>
        <w:t>in a</w:t>
      </w:r>
      <w:r w:rsidRPr="009741EB">
        <w:rPr>
          <w:rStyle w:val="StyleUnderline"/>
        </w:rPr>
        <w:t xml:space="preserve"> police </w:t>
      </w:r>
      <w:r w:rsidRPr="00A91674">
        <w:rPr>
          <w:rStyle w:val="StyleUnderline"/>
          <w:highlight w:val="green"/>
        </w:rPr>
        <w:t>officer</w:t>
      </w:r>
      <w:r w:rsidRPr="009741EB">
        <w:rPr>
          <w:rStyle w:val="StyleUnderline"/>
        </w:rPr>
        <w:t xml:space="preserve"> being </w:t>
      </w:r>
      <w:r w:rsidRPr="00A91674">
        <w:rPr>
          <w:rStyle w:val="StyleUnderline"/>
          <w:highlight w:val="green"/>
        </w:rPr>
        <w:t>punished</w:t>
      </w:r>
      <w:r w:rsidRPr="009741EB">
        <w:rPr>
          <w:rStyle w:val="StyleUnderline"/>
        </w:rPr>
        <w:t>. The most severe penalty: a forty-hour suspension</w:t>
      </w:r>
      <w:r>
        <w:t xml:space="preserve">. </w:t>
      </w:r>
      <w:r w:rsidRPr="00A820E0">
        <w:rPr>
          <w:sz w:val="16"/>
          <w:szCs w:val="16"/>
        </w:rPr>
        <w:t>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33DBD870" w14:textId="77777777" w:rsidR="009A0CA4" w:rsidRPr="00A820E0" w:rsidRDefault="009A0CA4" w:rsidP="009A0CA4">
      <w:pPr>
        <w:rPr>
          <w:sz w:val="16"/>
          <w:szCs w:val="16"/>
        </w:rPr>
      </w:pPr>
      <w:r w:rsidRPr="00A820E0">
        <w:rPr>
          <w:sz w:val="16"/>
          <w:szCs w:val="16"/>
        </w:rPr>
        <w:t>To critics, all of this highlights that the</w:t>
      </w:r>
      <w:r>
        <w:t xml:space="preserve"> </w:t>
      </w:r>
      <w:r w:rsidRPr="009741EB">
        <w:rPr>
          <w:rStyle w:val="StyleUnderline"/>
        </w:rPr>
        <w:t xml:space="preserve">disciplinary process for law enforcement is woefully broken, and that </w:t>
      </w:r>
      <w:r w:rsidRPr="00A91674">
        <w:rPr>
          <w:rStyle w:val="StyleUnderline"/>
          <w:highlight w:val="green"/>
        </w:rPr>
        <w:t>police unions have far too much power</w:t>
      </w:r>
      <w:r>
        <w:t xml:space="preserve">. </w:t>
      </w:r>
      <w:r w:rsidRPr="00A820E0">
        <w:rPr>
          <w:sz w:val="16"/>
          <w:szCs w:val="16"/>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w:t>
      </w:r>
      <w:r>
        <w:t xml:space="preserve"> </w:t>
      </w:r>
      <w:r w:rsidRPr="009741EB">
        <w:rPr>
          <w:rStyle w:val="StyleUnderline"/>
        </w:rPr>
        <w:t>police collective bargaining no longer contributes to police violence</w:t>
      </w:r>
      <w:r w:rsidRPr="00A820E0">
        <w:rPr>
          <w:sz w:val="16"/>
          <w:szCs w:val="16"/>
        </w:rPr>
        <w:t>,” Benjamin Sachs, a labor-law professor at Harvard, told me. Sachs said tha</w:t>
      </w:r>
      <w:r>
        <w:t xml:space="preserve">t </w:t>
      </w:r>
      <w:r w:rsidRPr="009741EB">
        <w:rPr>
          <w:rStyle w:val="StyleUnderline"/>
        </w:rPr>
        <w:t>bargaining on “matters of discipline, especially related to the use of force, has insulated police officers from accountability,</w:t>
      </w:r>
      <w:r>
        <w:t xml:space="preserve"> </w:t>
      </w:r>
      <w:r w:rsidRPr="00A820E0">
        <w:rPr>
          <w:sz w:val="16"/>
          <w:szCs w:val="16"/>
        </w:rPr>
        <w:t>and that predictably can increase the problem.”</w:t>
      </w:r>
    </w:p>
    <w:p w14:paraId="140B1356" w14:textId="77777777" w:rsidR="009A0CA4" w:rsidRDefault="009A0CA4" w:rsidP="009A0CA4">
      <w:pPr>
        <w:rPr>
          <w:sz w:val="16"/>
          <w:szCs w:val="16"/>
        </w:rPr>
      </w:pPr>
      <w:r w:rsidRPr="009741EB">
        <w:rPr>
          <w:sz w:val="16"/>
          <w:szCs w:val="16"/>
        </w:rPr>
        <w:t>For decades, members of the public have complained about police violence and police unions, and a relatively recent development—mobile-phone videos—has sparked even more public anger. These complaints grew with the killings of Eric Garner, Laquan McDonald, Walter Scott, Tamir Rice, Philando Castile, and many others. Each time, there were protests and urgent calls for police reform, but the matter blew over. Until the horrific killing of George Floyd.</w:t>
      </w:r>
    </w:p>
    <w:p w14:paraId="07F18B22" w14:textId="77777777" w:rsidR="009A0CA4" w:rsidRDefault="009A0CA4" w:rsidP="009A0CA4">
      <w:pPr>
        <w:rPr>
          <w:sz w:val="16"/>
          <w:szCs w:val="16"/>
        </w:rPr>
      </w:pPr>
      <w:r w:rsidRPr="005836A1">
        <w:rPr>
          <w:sz w:val="16"/>
          <w:szCs w:val="16"/>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5873565D" w14:textId="77777777" w:rsidR="009A0CA4" w:rsidRDefault="009A0CA4" w:rsidP="009A0CA4">
      <w:pPr>
        <w:rPr>
          <w:sz w:val="16"/>
          <w:szCs w:val="16"/>
        </w:rPr>
      </w:pPr>
      <w:r w:rsidRPr="005836A1">
        <w:rPr>
          <w:sz w:val="16"/>
          <w:szCs w:val="16"/>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5BC524C5" w14:textId="77777777" w:rsidR="009A0CA4" w:rsidRDefault="009A0CA4" w:rsidP="009A0CA4">
      <w:pPr>
        <w:rPr>
          <w:sz w:val="16"/>
          <w:szCs w:val="16"/>
        </w:rPr>
      </w:pPr>
      <w:r w:rsidRPr="005836A1">
        <w:rPr>
          <w:sz w:val="16"/>
          <w:szCs w:val="16"/>
        </w:rPr>
        <w:t>After the First World War, millions of workers began protesting that their wages lagged far behind inflation, and many police officers got swept up in the ferment.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w:t>
      </w:r>
    </w:p>
    <w:p w14:paraId="3520847D" w14:textId="77777777" w:rsidR="009A0CA4" w:rsidRDefault="009A0CA4" w:rsidP="009A0CA4">
      <w:pPr>
        <w:rPr>
          <w:sz w:val="16"/>
          <w:szCs w:val="16"/>
        </w:rPr>
      </w:pPr>
      <w:r w:rsidRPr="005836A1">
        <w:rPr>
          <w:sz w:val="16"/>
          <w:szCs w:val="16"/>
        </w:rPr>
        <w:t>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w:t>
      </w:r>
    </w:p>
    <w:p w14:paraId="3B8790F8" w14:textId="77777777" w:rsidR="009A0CA4" w:rsidRDefault="009A0CA4" w:rsidP="009A0CA4">
      <w:pPr>
        <w:rPr>
          <w:sz w:val="16"/>
          <w:szCs w:val="16"/>
        </w:rPr>
      </w:pPr>
      <w:r w:rsidRPr="005836A1">
        <w:rPr>
          <w:sz w:val="16"/>
          <w:szCs w:val="16"/>
        </w:rPr>
        <w:t>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bargain, but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African-Americans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 . . .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w:t>
      </w:r>
    </w:p>
    <w:p w14:paraId="5AD1409A" w14:textId="77777777" w:rsidR="009A0CA4" w:rsidRDefault="009A0CA4" w:rsidP="009A0CA4">
      <w:pPr>
        <w:rPr>
          <w:sz w:val="16"/>
          <w:szCs w:val="16"/>
        </w:rPr>
      </w:pPr>
      <w:r w:rsidRPr="005836A1">
        <w:rPr>
          <w:sz w:val="16"/>
          <w:szCs w:val="16"/>
        </w:rPr>
        <w:t>Across the U.S., a similar dynamic played out. First, many cities followed New York’s lead and agreed to bargain with their police unions. Initially, newly established unions focussed on winning better wages and benefits. A major recession in the early eighties and the anti-tax fervor of the Reagan era caused budget crunches in many cities. Local leaders told police unions and other public-sector unions that they had little money for raises. In turn, the police demanded increased protections for officers facing disciplinary proceedings.</w:t>
      </w:r>
    </w:p>
    <w:p w14:paraId="28A82ADD" w14:textId="77777777" w:rsidR="009A0CA4" w:rsidRDefault="009A0CA4" w:rsidP="009A0CA4">
      <w:pPr>
        <w:rPr>
          <w:rStyle w:val="StyleUnderline"/>
        </w:rPr>
      </w:pPr>
      <w:r w:rsidRPr="00A820E0">
        <w:rPr>
          <w:sz w:val="16"/>
          <w:szCs w:val="16"/>
        </w:rPr>
        <w:t>Since the eighties</w:t>
      </w:r>
      <w:r>
        <w:t xml:space="preserve">, </w:t>
      </w:r>
      <w:r w:rsidRPr="009741EB">
        <w:rPr>
          <w:rStyle w:val="StyleUnderline"/>
        </w:rPr>
        <w:t>police contracts</w:t>
      </w:r>
      <w:r>
        <w:t xml:space="preserve"> </w:t>
      </w:r>
      <w:r w:rsidRPr="00A820E0">
        <w:rPr>
          <w:sz w:val="16"/>
          <w:szCs w:val="16"/>
        </w:rPr>
        <w:t>in New York and many other</w:t>
      </w:r>
      <w:r>
        <w:t xml:space="preserve"> </w:t>
      </w:r>
      <w:r w:rsidRPr="009741EB">
        <w:rPr>
          <w:rStyle w:val="StyleUnderline"/>
        </w:rPr>
        <w:t xml:space="preserve">cities have </w:t>
      </w:r>
      <w:r w:rsidRPr="00A91674">
        <w:rPr>
          <w:rStyle w:val="StyleUnderline"/>
          <w:highlight w:val="green"/>
        </w:rPr>
        <w:t>added one protection after another that have made it harder to hold officers accountable</w:t>
      </w:r>
      <w:r w:rsidRPr="009741EB">
        <w:rPr>
          <w:rStyle w:val="StyleUnderline"/>
        </w:rPr>
        <w:t xml:space="preserve"> for improper use of force or other misconduct</w:t>
      </w:r>
      <w:r>
        <w:t xml:space="preserve">. </w:t>
      </w:r>
      <w:r w:rsidRPr="00A820E0">
        <w:rPr>
          <w:sz w:val="16"/>
          <w:szCs w:val="16"/>
        </w:rPr>
        <w:t>Such protections included keeping an officer’s disciplinary record secret, erasing an officer’s disciplinary record after a few years, or delaying any questioning of officers for twenty-four or forty-eight hours after an incident such as a police shooting. “They have these</w:t>
      </w:r>
      <w:r>
        <w:t xml:space="preserve"> </w:t>
      </w:r>
      <w:r w:rsidRPr="009741EB">
        <w:rPr>
          <w:rStyle w:val="StyleUnderline"/>
        </w:rPr>
        <w:t>unusual protections they’ve bargained very hard for</w:t>
      </w:r>
      <w:r>
        <w:t xml:space="preserve">, </w:t>
      </w:r>
      <w:r w:rsidRPr="00A820E0">
        <w:rPr>
          <w:sz w:val="16"/>
          <w:szCs w:val="16"/>
        </w:rPr>
        <w:t>measures that insulate them from accountability,” William P. Jones, a history professor at the University of Minnesota and the president of the Labor and Working-Class History Association, told me. Jones said that other public-employee unions have some of the same protections but that</w:t>
      </w:r>
      <w:r>
        <w:t xml:space="preserve"> </w:t>
      </w:r>
      <w:r w:rsidRPr="009741EB">
        <w:rPr>
          <w:rStyle w:val="StyleUnderline"/>
        </w:rPr>
        <w:t>police unions “are particularly effective utilizing them in their favor.”</w:t>
      </w:r>
    </w:p>
    <w:p w14:paraId="56812EBC" w14:textId="77777777" w:rsidR="009A0CA4" w:rsidRPr="00A820E0" w:rsidRDefault="009A0CA4" w:rsidP="009A0CA4">
      <w:pPr>
        <w:rPr>
          <w:sz w:val="16"/>
          <w:szCs w:val="16"/>
        </w:rPr>
      </w:pPr>
      <w:r w:rsidRPr="00A820E0">
        <w:rPr>
          <w:sz w:val="16"/>
          <w:szCs w:val="16"/>
        </w:rPr>
        <w:t>In 2017, a Reuters a special report on police-union contracts in eighty-two cities found that most</w:t>
      </w:r>
      <w:r>
        <w:t xml:space="preserve"> </w:t>
      </w:r>
      <w:r w:rsidRPr="00A91674">
        <w:rPr>
          <w:rStyle w:val="StyleUnderline"/>
          <w:highlight w:val="green"/>
        </w:rPr>
        <w:t>required departments to erase disciplinary records</w:t>
      </w:r>
      <w:r>
        <w:t xml:space="preserve">, </w:t>
      </w:r>
      <w:r w:rsidRPr="00A820E0">
        <w:rPr>
          <w:sz w:val="16"/>
          <w:szCs w:val="16"/>
        </w:rPr>
        <w:t>in some cases after only six months. Eighteen cities expunged suspensions from an officer’s record in three years or less. Anchorage, Alaska, removed demotions, suspensions, and disciplinary transfers after twenty-four months. Reuters also found that almost half of the contracts</w:t>
      </w:r>
      <w:r>
        <w:t xml:space="preserve"> </w:t>
      </w:r>
      <w:r w:rsidRPr="009741EB">
        <w:rPr>
          <w:rStyle w:val="StyleUnderline"/>
        </w:rPr>
        <w:t>let officers accused of wrongdoing see their entire investigative file—</w:t>
      </w:r>
      <w:r w:rsidRPr="00A820E0">
        <w:rPr>
          <w:sz w:val="16"/>
          <w:szCs w:val="16"/>
        </w:rPr>
        <w:t>including witness statements, photos, and videos—</w:t>
      </w:r>
      <w:r w:rsidRPr="009741EB">
        <w:rPr>
          <w:rStyle w:val="StyleUnderline"/>
        </w:rPr>
        <w:t>before being questioned</w:t>
      </w:r>
      <w:r>
        <w:t xml:space="preserve">, </w:t>
      </w:r>
      <w:r w:rsidRPr="00A820E0">
        <w:rPr>
          <w:sz w:val="16"/>
          <w:szCs w:val="16"/>
        </w:rPr>
        <w:t>making it easier for them to finesse their way through disciplinary interrogations.</w:t>
      </w:r>
    </w:p>
    <w:p w14:paraId="5BCFE676" w14:textId="6F2CBF67" w:rsidR="009A0CA4" w:rsidRPr="009A0CA4" w:rsidRDefault="009A0CA4" w:rsidP="00007675">
      <w:r w:rsidRPr="00A820E0">
        <w:rPr>
          <w:sz w:val="16"/>
          <w:szCs w:val="16"/>
        </w:rPr>
        <w:t>Joseph McCartin, a labor historian at Georgetown, told me that one political factor explains why police unions have won so many protections</w:t>
      </w:r>
      <w:r>
        <w:t xml:space="preserve">. </w:t>
      </w:r>
      <w:r w:rsidRPr="009741EB">
        <w:rPr>
          <w:rStyle w:val="StyleUnderline"/>
        </w:rPr>
        <w:t>“They have more clout than other public-sector unions</w:t>
      </w:r>
      <w:r>
        <w:t xml:space="preserve">, </w:t>
      </w:r>
      <w:r w:rsidRPr="00A820E0">
        <w:rPr>
          <w:sz w:val="16"/>
          <w:szCs w:val="16"/>
        </w:rPr>
        <w:t>like the teachers or sanitation workers, because they have often been able to</w:t>
      </w:r>
      <w:r>
        <w:t xml:space="preserve"> </w:t>
      </w:r>
      <w:r w:rsidRPr="009741EB">
        <w:rPr>
          <w:rStyle w:val="StyleUnderline"/>
        </w:rPr>
        <w:t>command the political support</w:t>
      </w:r>
      <w:r>
        <w:t xml:space="preserve"> </w:t>
      </w:r>
      <w:r w:rsidRPr="00A820E0">
        <w:rPr>
          <w:sz w:val="16"/>
          <w:szCs w:val="16"/>
        </w:rPr>
        <w:t>of Republicans,” he said. “That’s given them a big advantage.”</w:t>
      </w:r>
    </w:p>
    <w:p w14:paraId="2A92CE43" w14:textId="77777777" w:rsidR="009A0CA4" w:rsidRPr="00825138" w:rsidRDefault="009A0CA4" w:rsidP="00007675">
      <w:pPr>
        <w:rPr>
          <w:bCs/>
        </w:rPr>
      </w:pPr>
    </w:p>
    <w:p w14:paraId="7CFE7CA7" w14:textId="77777777" w:rsidR="00007675" w:rsidRPr="00825138" w:rsidRDefault="00007675" w:rsidP="00007675">
      <w:pPr>
        <w:pStyle w:val="Heading4"/>
      </w:pPr>
      <w:r w:rsidRPr="00825138">
        <w:t xml:space="preserve">Its competitive – A worker is </w:t>
      </w:r>
    </w:p>
    <w:p w14:paraId="4A011844" w14:textId="77777777" w:rsidR="00007675" w:rsidRPr="00390159" w:rsidRDefault="00007675" w:rsidP="00007675">
      <w:pPr>
        <w:rPr>
          <w:bCs/>
        </w:rPr>
      </w:pPr>
      <w:r w:rsidRPr="00825138">
        <w:rPr>
          <w:b/>
          <w:szCs w:val="26"/>
        </w:rPr>
        <w:t>Ministry of Labour, Training and Skills Development 15</w:t>
      </w:r>
      <w:r>
        <w:rPr>
          <w:b/>
        </w:rPr>
        <w:t xml:space="preserve"> </w:t>
      </w:r>
      <w:r w:rsidRPr="00825138">
        <w:rPr>
          <w:bCs/>
        </w:rPr>
        <w:t>“‘Worker’ as Defined in OHSA | Ministry of Labour.” Gov.on.ca, 2015, www.labour.gov.on.ca/english/hs/worker_defn.php. Accessed 20 Oct. 2021.</w:t>
      </w:r>
      <w:r w:rsidRPr="00825138">
        <w:rPr>
          <w:b/>
        </w:rPr>
        <w:t xml:space="preserve"> ‌</w:t>
      </w:r>
      <w:r>
        <w:rPr>
          <w:bCs/>
        </w:rPr>
        <w:t>DN</w:t>
      </w:r>
    </w:p>
    <w:p w14:paraId="270CBD73" w14:textId="77777777" w:rsidR="00007675" w:rsidRDefault="00007675" w:rsidP="00007675">
      <w:pPr>
        <w:rPr>
          <w:bCs/>
        </w:rPr>
      </w:pPr>
      <w:r w:rsidRPr="00825138">
        <w:rPr>
          <w:bCs/>
        </w:rPr>
        <w:t>Under the Occupational Health and Safety Act (OHSA), a “worker” is any of the following</w:t>
      </w:r>
      <w:r w:rsidRPr="00825138">
        <w:rPr>
          <w:bCs/>
          <w:u w:val="single"/>
        </w:rPr>
        <w:t xml:space="preserve">: </w:t>
      </w:r>
      <w:r w:rsidRPr="00825138">
        <w:rPr>
          <w:bCs/>
          <w:highlight w:val="green"/>
          <w:u w:val="single"/>
        </w:rPr>
        <w:t>A person who performs work or supplies services for monetary compensation.</w:t>
      </w:r>
      <w:r w:rsidRPr="00825138">
        <w:rPr>
          <w:bCs/>
        </w:rPr>
        <w:t xml:space="preserve"> </w:t>
      </w:r>
      <w:r w:rsidRPr="00825138">
        <w:rPr>
          <w:bCs/>
          <w:u w:val="single"/>
        </w:rPr>
        <w:t>A secondary school student who performs work or supplies services for no monetary compensation under a work experience program authorized by the school board that operates the school in which the student is enrolled. A person who performs work or supplies services for no monetary compensation under a program approved by a college of applied arts and technology, university, private career college or other post-secondary institution.</w:t>
      </w:r>
      <w:r w:rsidRPr="00825138">
        <w:rPr>
          <w:bCs/>
        </w:rPr>
        <w:t xml:space="preserve"> Repealed: 2017, c. 22, Sched. 1, s. 71 (2). Other persons who work or provide services to an employer for no money, who may be prescribed by regulation. (At this time, no such persons have been prescribed as a “worker” under the OHSA.) The definition of “worker” does not include: an inmate of a correctional institution or similar facility who participates inside the institution or facility in a work project or rehabilitation program; a volunteer who works for no monetary payment of any kind.</w:t>
      </w:r>
    </w:p>
    <w:p w14:paraId="2ECCA8F7" w14:textId="55E62675" w:rsidR="00007675" w:rsidRDefault="00007675" w:rsidP="00007675">
      <w:pPr>
        <w:pStyle w:val="Heading4"/>
      </w:pPr>
      <w:r>
        <w:t>Police work for monetary compensation, and you can’t give an unconditional right to strike to all workers without giving the right to strike to police so the counterplan competes.</w:t>
      </w:r>
    </w:p>
    <w:p w14:paraId="795E398E" w14:textId="7CEC1183" w:rsidR="009A0CA4" w:rsidRDefault="009A0CA4" w:rsidP="009A0CA4"/>
    <w:p w14:paraId="62C57C22" w14:textId="77777777" w:rsidR="009A0CA4" w:rsidRPr="00B23CB4" w:rsidRDefault="009A0CA4" w:rsidP="009A0CA4">
      <w:pPr>
        <w:pStyle w:val="Heading4"/>
        <w:rPr>
          <w:rFonts w:cs="Calibri"/>
        </w:rPr>
      </w:pPr>
      <w:r w:rsidRPr="00B23CB4">
        <w:rPr>
          <w:rFonts w:cs="Calibri"/>
        </w:rPr>
        <w:t>PICs are</w:t>
      </w:r>
      <w:r>
        <w:rPr>
          <w:rFonts w:cs="Calibri"/>
        </w:rPr>
        <w:t xml:space="preserve"> the best thing to ever happen to debate.</w:t>
      </w:r>
    </w:p>
    <w:p w14:paraId="4D380409" w14:textId="77777777" w:rsidR="009A0CA4" w:rsidRPr="00C37970" w:rsidRDefault="009A0CA4" w:rsidP="009A0CA4">
      <w:r w:rsidRPr="00B23CB4">
        <w:rPr>
          <w:rStyle w:val="Style13ptBold"/>
        </w:rPr>
        <w:t>Branson 07</w:t>
      </w:r>
      <w:r w:rsidRPr="00C37970">
        <w:t xml:space="preserve"> Josh Branson, CSIS and graduated from Harvard Law. “Reflections about debate and policymaking” 2007. IB</w:t>
      </w:r>
    </w:p>
    <w:p w14:paraId="26F49B31" w14:textId="027891D3" w:rsidR="009A0CA4" w:rsidRPr="009A0CA4" w:rsidRDefault="009A0CA4" w:rsidP="009A0CA4">
      <w:pPr>
        <w:rPr>
          <w:b/>
          <w:iCs/>
          <w:u w:val="single"/>
          <w:bdr w:val="single" w:sz="18" w:space="0" w:color="auto"/>
        </w:rPr>
      </w:pPr>
      <w:r w:rsidRPr="001339EC">
        <w:t xml:space="preserve">Well, thats not the way it worked at all, at least for me. No doubt in a collegiate debate judged by one of ya’ll I could have killed them all on the Pan K, probably even if we talked slow, but in the real world, </w:t>
      </w:r>
      <w:r w:rsidRPr="001339EC">
        <w:rPr>
          <w:rStyle w:val="StyleUnderline"/>
        </w:rPr>
        <w:t xml:space="preserve">I was kind of surprised to find that the knowledge generated by debate proved to be fairly damn cursory and artificial. I could rattle off a list of most of the arguments for/against most of the general nonproliferation doctrines, but </w:t>
      </w:r>
      <w:r w:rsidRPr="006746DF">
        <w:rPr>
          <w:rStyle w:val="StyleUnderline"/>
          <w:highlight w:val="green"/>
        </w:rPr>
        <w:t>a lot of the empirical and factual basis</w:t>
      </w:r>
      <w:r w:rsidRPr="00B23CB4">
        <w:rPr>
          <w:rStyle w:val="StyleUnderline"/>
        </w:rPr>
        <w:t xml:space="preserve"> for these argu</w:t>
      </w:r>
      <w:r w:rsidRPr="001339EC">
        <w:rPr>
          <w:rStyle w:val="StyleUnderline"/>
        </w:rPr>
        <w:t>ments was completely missing in my brain. I could make the basic claim for almost anything</w:t>
      </w:r>
      <w:r w:rsidRPr="00B23CB4">
        <w:rPr>
          <w:rStyle w:val="StyleUnderline"/>
        </w:rPr>
        <w:t xml:space="preserve"> in the field, but the </w:t>
      </w:r>
      <w:r w:rsidRPr="006746DF">
        <w:rPr>
          <w:rStyle w:val="StyleUnderline"/>
          <w:highlight w:val="green"/>
        </w:rPr>
        <w:t>technical issues</w:t>
      </w:r>
      <w:r w:rsidRPr="00B23CB4">
        <w:rPr>
          <w:rStyle w:val="StyleUnderline"/>
        </w:rPr>
        <w:t xml:space="preserve"> that underlines a lot of them (the names and locations of the Russian CW destruction plants, </w:t>
      </w:r>
      <w:r w:rsidRPr="006746DF">
        <w:rPr>
          <w:rStyle w:val="StyleUnderline"/>
          <w:highlight w:val="green"/>
        </w:rPr>
        <w:t>an understanding of</w:t>
      </w:r>
      <w:r w:rsidRPr="00B23CB4">
        <w:rPr>
          <w:rStyle w:val="StyleUnderline"/>
        </w:rPr>
        <w:t xml:space="preserve"> how </w:t>
      </w:r>
      <w:r w:rsidRPr="006746DF">
        <w:rPr>
          <w:rStyle w:val="Emphasis"/>
          <w:highlight w:val="green"/>
        </w:rPr>
        <w:t>the fine points</w:t>
      </w:r>
      <w:r w:rsidRPr="00F22564">
        <w:t xml:space="preserve"> </w:t>
      </w:r>
      <w:r w:rsidRPr="001339EC">
        <w:t>of the budget process works, how a capital market sanction would actually be implemented, where did we get our intelligence that revealed Chinese serial proliferators selling bombs to AQ Khan, how does a centrifuge cascade work and why exactly would multilateral sanctions undermine Irans ability to get uranium gas piping technology, the names of the key players in the various foreign governments that make nonproliferation policy etc</w:t>
      </w:r>
      <w:r w:rsidRPr="00B23CB4">
        <w:rPr>
          <w:rStyle w:val="StyleUnderline"/>
        </w:rPr>
        <w:t xml:space="preserve">) </w:t>
      </w:r>
      <w:r w:rsidRPr="006746DF">
        <w:rPr>
          <w:rStyle w:val="StyleUnderline"/>
          <w:highlight w:val="green"/>
        </w:rPr>
        <w:t>was all missing.</w:t>
      </w:r>
      <w:r w:rsidRPr="00B23CB4">
        <w:rPr>
          <w:rStyle w:val="StyleUnderline"/>
        </w:rPr>
        <w:t xml:space="preserve"> Maybe this stuff sounds pretty boring, and some of it is, but </w:t>
      </w:r>
      <w:r w:rsidRPr="006746DF">
        <w:rPr>
          <w:rStyle w:val="StyleUnderline"/>
          <w:highlight w:val="green"/>
        </w:rPr>
        <w:t>this</w:t>
      </w:r>
      <w:r w:rsidRPr="00B23CB4">
        <w:rPr>
          <w:rStyle w:val="StyleUnderline"/>
        </w:rPr>
        <w:t xml:space="preserve"> is the type of stuff that </w:t>
      </w:r>
      <w:r w:rsidRPr="006746DF">
        <w:rPr>
          <w:rStyle w:val="Emphasis"/>
          <w:highlight w:val="green"/>
        </w:rPr>
        <w:t>really determines</w:t>
      </w:r>
      <w:r w:rsidRPr="006746DF">
        <w:rPr>
          <w:rStyle w:val="StyleUnderline"/>
          <w:highlight w:val="green"/>
        </w:rPr>
        <w:t xml:space="preserve"> whether or not policies are successful</w:t>
      </w:r>
      <w:r w:rsidRPr="00B23CB4">
        <w:rPr>
          <w:rStyle w:val="StyleUnderline"/>
        </w:rPr>
        <w:t xml:space="preserve"> and whether or not they are effectively promulgated. But the </w:t>
      </w:r>
      <w:r w:rsidRPr="006746DF">
        <w:rPr>
          <w:rStyle w:val="StyleUnderline"/>
          <w:highlight w:val="green"/>
        </w:rPr>
        <w:t xml:space="preserve">details pretty much </w:t>
      </w:r>
      <w:r w:rsidRPr="006746DF">
        <w:rPr>
          <w:rStyle w:val="Emphasis"/>
          <w:highlight w:val="green"/>
        </w:rPr>
        <w:t>get left out in debates</w:t>
      </w:r>
      <w:r w:rsidRPr="00B23CB4">
        <w:rPr>
          <w:rStyle w:val="StyleUnderline"/>
        </w:rPr>
        <w:t>, replaced by a simplistic and power-worded DA that culminates in nuclear winter</w:t>
      </w:r>
      <w:r w:rsidRPr="001339EC">
        <w:t xml:space="preserve">.’ To my surprise, </w:t>
      </w:r>
      <w:r w:rsidRPr="001339EC">
        <w:rPr>
          <w:rStyle w:val="StyleUnderline"/>
        </w:rPr>
        <w:t>when setting out in the nonproliferation world, you</w:t>
      </w:r>
      <w:r w:rsidRPr="00B23CB4">
        <w:rPr>
          <w:rStyle w:val="StyleUnderline"/>
        </w:rPr>
        <w:t xml:space="preserve"> don’t get to make grand pronouncements about the impact of funding Nunn-Lugar on US soft power or whether funding it would cause a budget deficit which would collapse the global economy and cause multiple scenarios for nuclear war. Instead, </w:t>
      </w:r>
      <w:r w:rsidRPr="006746DF">
        <w:rPr>
          <w:rStyle w:val="StyleUnderline"/>
          <w:highlight w:val="green"/>
        </w:rPr>
        <w:t xml:space="preserve">most of the work that is done is deciding </w:t>
      </w:r>
      <w:r w:rsidRPr="006746DF">
        <w:rPr>
          <w:rStyle w:val="Emphasis"/>
          <w:highlight w:val="green"/>
        </w:rPr>
        <w:t>which</w:t>
      </w:r>
      <w:r w:rsidRPr="00E73ED9">
        <w:rPr>
          <w:rStyle w:val="Emphasis"/>
        </w:rPr>
        <w:t xml:space="preserve"> and what type</w:t>
      </w:r>
      <w:r w:rsidRPr="00B23CB4">
        <w:rPr>
          <w:rStyle w:val="StyleUnderline"/>
        </w:rPr>
        <w:t xml:space="preserve"> of </w:t>
      </w:r>
      <w:r w:rsidRPr="006746DF">
        <w:rPr>
          <w:rStyle w:val="StyleUnderline"/>
          <w:highlight w:val="green"/>
        </w:rPr>
        <w:t>Russian facilities to allocate</w:t>
      </w:r>
      <w:r w:rsidRPr="00B23CB4">
        <w:rPr>
          <w:rStyle w:val="StyleUnderline"/>
        </w:rPr>
        <w:t xml:space="preserve"> the </w:t>
      </w:r>
      <w:r w:rsidRPr="006746DF">
        <w:rPr>
          <w:rStyle w:val="StyleUnderline"/>
          <w:highlight w:val="green"/>
        </w:rPr>
        <w:t>money to</w:t>
      </w:r>
      <w:r w:rsidRPr="00B23CB4">
        <w:rPr>
          <w:rStyle w:val="StyleUnderline"/>
        </w:rPr>
        <w:t xml:space="preserve">, </w:t>
      </w:r>
      <w:r w:rsidRPr="006746DF">
        <w:rPr>
          <w:rStyle w:val="StyleUnderline"/>
          <w:highlight w:val="green"/>
        </w:rPr>
        <w:t>knowing</w:t>
      </w:r>
      <w:r w:rsidRPr="00B23CB4">
        <w:rPr>
          <w:rStyle w:val="StyleUnderline"/>
        </w:rPr>
        <w:t xml:space="preserve"> </w:t>
      </w:r>
      <w:r w:rsidRPr="00E73ED9">
        <w:rPr>
          <w:rStyle w:val="Emphasis"/>
        </w:rPr>
        <w:t xml:space="preserve">the </w:t>
      </w:r>
      <w:r w:rsidRPr="006746DF">
        <w:rPr>
          <w:rStyle w:val="Emphasis"/>
          <w:highlight w:val="green"/>
        </w:rPr>
        <w:t>specific people</w:t>
      </w:r>
      <w:r w:rsidRPr="00E73ED9">
        <w:rPr>
          <w:rStyle w:val="StyleUnderline"/>
        </w:rPr>
        <w:t xml:space="preserve"> </w:t>
      </w:r>
      <w:r w:rsidRPr="00B23CB4">
        <w:rPr>
          <w:rStyle w:val="StyleUnderline"/>
        </w:rPr>
        <w:t xml:space="preserve">within the Russian government we can trust, </w:t>
      </w:r>
      <w:r w:rsidRPr="006746DF">
        <w:rPr>
          <w:rStyle w:val="StyleUnderline"/>
          <w:highlight w:val="green"/>
        </w:rPr>
        <w:t>which</w:t>
      </w:r>
      <w:r w:rsidRPr="00B23CB4">
        <w:rPr>
          <w:rStyle w:val="StyleUnderline"/>
        </w:rPr>
        <w:t xml:space="preserve"> types of </w:t>
      </w:r>
      <w:r w:rsidRPr="006746DF">
        <w:rPr>
          <w:rStyle w:val="StyleUnderline"/>
          <w:highlight w:val="green"/>
        </w:rPr>
        <w:t>nuclear disposition</w:t>
      </w:r>
      <w:r w:rsidRPr="00B23CB4">
        <w:rPr>
          <w:rStyle w:val="StyleUnderline"/>
        </w:rPr>
        <w:t xml:space="preserve"> is safest and what types of transportation we should use when moving spent fuel back to storage, etc.</w:t>
      </w:r>
      <w:r w:rsidRPr="001339EC">
        <w:t xml:space="preserve"> When dealing with these discussions </w:t>
      </w:r>
      <w:r w:rsidRPr="00B23CB4">
        <w:rPr>
          <w:rStyle w:val="StyleUnderline"/>
        </w:rPr>
        <w:t xml:space="preserve">repeatedly, I found that </w:t>
      </w:r>
      <w:r w:rsidRPr="006746DF">
        <w:rPr>
          <w:rStyle w:val="StyleUnderline"/>
          <w:highlight w:val="green"/>
        </w:rPr>
        <w:t>debate had provided</w:t>
      </w:r>
      <w:r w:rsidRPr="00B23CB4">
        <w:rPr>
          <w:rStyle w:val="StyleUnderline"/>
        </w:rPr>
        <w:t xml:space="preserve"> </w:t>
      </w:r>
      <w:r w:rsidRPr="001339EC">
        <w:t xml:space="preserve">me a very sound abstract conceptual frame through which to analyze the general issues being raised, but little in a way of meaningfully engaging the policy process. Of course, debaters can learn this language. There are plenty who have. But I’d wonder whether or not people who claim that debate has trained people for this life are mistaking correlation with causation. Two other interesting conclusions: A) To all the people who attack debate for propounding an overly elitist and undemocratic discourse and undermines good broadly appealing public speaking skills: I think you’ve got it backwards. Yes, a lot of debates involve jargon, no question. But at least in my experience, I found that debate provided me the opposite. The times I was most confident at CSIS were when we were doing public debates or discussions in front of unqualified audiences. I could take on even the most senior experts; in these types of forums, I could out debate them and rhetorically counteract their vast experience/knowledge advantage. On the flip side, when I was in conferences with only experts in the field, I often felt at a severe disadvantage. In forums like this, bad arguments get called out, and rhetorically powerful but intellectually flimsy claims are pretty much non-starters. Debate experience wasn’t a ton of help. In terms of research, I did feel that all the debate research I’ve done provided some advantages and gave me a marginal edge over a lot of other people at CSIS, but nothing enormous. Most of the people there, even though they’d never done debate, can research just as well as the average college debater (ESPECIALLY on technical issues). I realize there are problems with the sample size etc, but it made me think twice about the infallible research advantages supposedly generated by policy debate. B) </w:t>
      </w:r>
      <w:r w:rsidRPr="006746DF">
        <w:rPr>
          <w:rStyle w:val="StyleUnderline"/>
          <w:highlight w:val="green"/>
        </w:rPr>
        <w:t>How to make debate more like the</w:t>
      </w:r>
      <w:r w:rsidRPr="001339EC">
        <w:rPr>
          <w:rStyle w:val="StyleUnderline"/>
        </w:rPr>
        <w:t xml:space="preserve"> technical </w:t>
      </w:r>
      <w:r w:rsidRPr="006746DF">
        <w:rPr>
          <w:rStyle w:val="StyleUnderline"/>
          <w:highlight w:val="green"/>
        </w:rPr>
        <w:t xml:space="preserve">policy world? Narrower debates. </w:t>
      </w:r>
      <w:r w:rsidRPr="006746DF">
        <w:rPr>
          <w:rStyle w:val="Emphasis"/>
          <w:highlight w:val="green"/>
        </w:rPr>
        <w:t>PICs are vital</w:t>
      </w:r>
      <w:r w:rsidRPr="00E73ED9">
        <w:rPr>
          <w:rStyle w:val="Emphasis"/>
        </w:rPr>
        <w:t xml:space="preserve"> </w:t>
      </w:r>
      <w:r w:rsidRPr="00B23CB4">
        <w:rPr>
          <w:rStyle w:val="StyleUnderline"/>
        </w:rPr>
        <w:t xml:space="preserve">to this (sorry, Duck). Thinking back on my 8 years in debate, </w:t>
      </w:r>
      <w:r w:rsidRPr="006746DF">
        <w:rPr>
          <w:rStyle w:val="StyleUnderline"/>
          <w:highlight w:val="green"/>
        </w:rPr>
        <w:t>the topic about which I can best converse</w:t>
      </w:r>
      <w:r w:rsidRPr="00B23CB4">
        <w:rPr>
          <w:rStyle w:val="StyleUnderline"/>
        </w:rPr>
        <w:t xml:space="preserve"> with experts about </w:t>
      </w:r>
      <w:r w:rsidRPr="006746DF">
        <w:rPr>
          <w:rStyle w:val="StyleUnderline"/>
          <w:highlight w:val="green"/>
        </w:rPr>
        <w:t>is the design of emissions trading schemes</w:t>
      </w:r>
      <w:r w:rsidRPr="00B23CB4">
        <w:rPr>
          <w:rStyle w:val="StyleUnderline"/>
        </w:rPr>
        <w:t xml:space="preserve">. That was </w:t>
      </w:r>
      <w:r w:rsidRPr="006746DF">
        <w:rPr>
          <w:rStyle w:val="StyleUnderline"/>
          <w:highlight w:val="green"/>
        </w:rPr>
        <w:t xml:space="preserve">because the literature was deep and the prevalence of upstream/downstream/auctioned/timetable PICs </w:t>
      </w:r>
      <w:r w:rsidRPr="006746DF">
        <w:rPr>
          <w:rStyle w:val="Emphasis"/>
          <w:highlight w:val="green"/>
        </w:rPr>
        <w:t xml:space="preserve">narrowed the debates </w:t>
      </w:r>
      <w:r w:rsidRPr="006746DF">
        <w:rPr>
          <w:rStyle w:val="StyleUnderline"/>
          <w:highlight w:val="green"/>
        </w:rPr>
        <w:t>and forced</w:t>
      </w:r>
      <w:r w:rsidRPr="00B23CB4">
        <w:rPr>
          <w:rStyle w:val="StyleUnderline"/>
        </w:rPr>
        <w:t xml:space="preserve"> a real </w:t>
      </w:r>
      <w:r w:rsidRPr="006746DF">
        <w:rPr>
          <w:rStyle w:val="Emphasis"/>
          <w:highlight w:val="green"/>
        </w:rPr>
        <w:t>in-depth discussion.</w:t>
      </w:r>
      <w:r w:rsidRPr="001339EC">
        <w:t xml:space="preserve"> I just don’t think we get that in a ton of debates, because most PICs are either wanky rhetoric PICs (and yes I was an extreme culprit) or something even worse like Consultation. Thinking back on it, I don’t think that the legal topic was worded particularly poorly, I just think that our strategic norms of judging/debating create a lot of problems in generating the type of education a lot of us want. But one of the most striking thing for me about last year’s topic was that I learned more from Repko’s post about his day at the Supreme Court than I did from all the debates I judged combined. In any event, how to create the types of narrow debates that will general real sustainable expertise on topics is tough. I think that we’ve got to learn how to become accepting as a community of analytical smart arguments to answer carded-yet-stupid arguments, maybe start accepting intrinsicness (something that I might post on some other day) as a way to eliminate politics DAs and consultation CPs, and start modifying our theory dispositions to be willing to call out bullshit CPs (see DHeidts new judge philosophy), and finally moving away from the cult of new and surprise arguments (see below). This will also involve changing the way we teach kids as they enter debate; I know I, for one, am going to change the way I teach camp this summer to include at least a little of these thoughts. Of course, the focus must remain on winning above all else, but I think that that pursuit can be synthesized with a change in some of our debate practices. 2. Why an elite or technical discourse is important My second conclusion is directed at people who decry the topic process because it’s too technical, too narrow, drown out the personal or the things that people want to talk about. Again, my opinion is that this is backwards. I think it’s a major problem that more of the people who conduct policy and who are influential in the process are not well-schooled in the actual empirical pragmatic details of the policies that they are advocating. I’ve read a significant amount about Iraq lately, and got to talk to a bunch of people who were intimately involved in the process, and one of the primary problems was that too much of our policy was executed in a cavalier and emotion-laden fashion. The dangerous pursuit of the “liberation of the oppressed” Iraqis at the expense of all the obvious problems entailed with that pursuit, the complete “lack of a plan,” for how to stabilize the country, and an utter ignorance of the technical or real policy issues facing a peacebuilding operation of that magnitude---these are all issues that come up REPEATEDLY when discussing the reason we went into Iraq in such a cavalier and short-sighted manner. A bunch of the more scathing indicts of the topic committee’s work---that the topic is too technical, that it undermines creativity etc…these are traits that for me are reflected in some of the most loathsome policymakers we have. Bush is by all accounts an idiot when it comes to policy expertise, but he’s the president that most people would love to have a beer with, and one who has let his personal conviction guide his policymaking more than any I can remember. His administration appears to conceive of the world in relatively simple generic conceptual dichotomies (stay the course vs. cut and run, terrorists are good or evil, our intelligence is either 100% accurate or its not). Is that really what we want our topics to boil down to? A be nice to the Middle East topic? Because its in the extra 60 words that the real problems with policy are revealed, and its there that we find the difference between an effective invasion that removes a horrible dictator from power and one which kills thousands of people and causes the region to implode. Yeah, you can rail against the elitism and technical nature of a lot of the academic literature all you want, and say that policy debate is exclusionary, but I think that we need more of the elite technical people and fewer of the smoke and mirrors BS artists running things. The policy world could use more Naveens and DHeidts. 3. Qualifications matter. Way more than I thought. My boss this year was the guy who basically ran our proliferation policy under Clinton, and has decades of experience negotiating with foreign officials, of dealing hands-on with our nuclear posture, of having access to intelligence at the highest levels etc. No matter how sweet we debaters think we are at analyzing things, there is a real difference between people like that and those of us who lack that experience. In debate, this guy’s opinion is basically equal to a J.D. Candidate’s. In any other arena, that is a laughable proposition. In debate, by far more important than how credible or qualified your argument is how NEW it is. You surprise the other team with a new strategy (no matter how idiotic) and the chances are good that you will win. Of course, that doesn’t really work in the think tank world. I actually think that debate would be way more educational and realistic if teams were forced to disclose their arguments before hand. I understand all the problems with mandating this, and realize it won’t happen, but I do think that the cult of newness at times is profoundly uneducational. 4. A large percentage of “fairness” impact arguments in debate are stupid. </w:t>
      </w:r>
      <w:r w:rsidRPr="001339EC">
        <w:rPr>
          <w:rStyle w:val="StyleUnderline"/>
        </w:rPr>
        <w:t xml:space="preserve">People’s obsession with “fairness” or “competitive equity” is misguided. </w:t>
      </w:r>
      <w:r w:rsidRPr="006746DF">
        <w:rPr>
          <w:rStyle w:val="StyleUnderline"/>
          <w:highlight w:val="green"/>
        </w:rPr>
        <w:t>One of the most valuable things</w:t>
      </w:r>
      <w:r w:rsidRPr="00B23CB4">
        <w:rPr>
          <w:rStyle w:val="StyleUnderline"/>
        </w:rPr>
        <w:t xml:space="preserve"> about debate </w:t>
      </w:r>
      <w:r w:rsidRPr="006746DF">
        <w:rPr>
          <w:rStyle w:val="StyleUnderline"/>
          <w:highlight w:val="green"/>
        </w:rPr>
        <w:t xml:space="preserve">is </w:t>
      </w:r>
      <w:r w:rsidRPr="006746DF">
        <w:rPr>
          <w:rStyle w:val="Emphasis"/>
          <w:highlight w:val="green"/>
        </w:rPr>
        <w:t>adapting to unfair circumstances.</w:t>
      </w:r>
      <w:r w:rsidRPr="001339EC">
        <w:rPr>
          <w:rStyle w:val="StyleUnderline"/>
        </w:rPr>
        <w:t xml:space="preserve"> If the neg runs conditional CPs, </w:t>
      </w:r>
      <w:r w:rsidRPr="006746DF">
        <w:rPr>
          <w:rStyle w:val="StyleUnderline"/>
          <w:highlight w:val="green"/>
        </w:rPr>
        <w:t>get better</w:t>
      </w:r>
      <w:r w:rsidRPr="00B23CB4">
        <w:rPr>
          <w:rStyle w:val="StyleUnderline"/>
        </w:rPr>
        <w:t xml:space="preserve"> and deal with it</w:t>
      </w:r>
      <w:r w:rsidRPr="001339EC">
        <w:t xml:space="preserve">. If the aff doesn’t specify their agent, figure out something else besides your same old agent CP. </w:t>
      </w:r>
      <w:r w:rsidRPr="00B23CB4">
        <w:rPr>
          <w:rStyle w:val="StyleUnderline"/>
        </w:rPr>
        <w:t xml:space="preserve">This is what the policy world is like; </w:t>
      </w:r>
      <w:r w:rsidRPr="006746DF">
        <w:rPr>
          <w:rStyle w:val="StyleUnderline"/>
          <w:highlight w:val="green"/>
        </w:rPr>
        <w:t>you’ve got to react and deal with tough situations</w:t>
      </w:r>
      <w:r w:rsidRPr="00B23CB4">
        <w:rPr>
          <w:rStyle w:val="StyleUnderline"/>
        </w:rPr>
        <w:t xml:space="preserve">. Do I think it’s fair that it’s hard to get published without a graduate degree or personal connections? </w:t>
      </w:r>
      <w:r w:rsidRPr="001339EC">
        <w:t xml:space="preserve">Not really. Are most people in the policy community open-minded and unbiased? Nope. </w:t>
      </w:r>
      <w:r w:rsidRPr="00B23CB4">
        <w:rPr>
          <w:rStyle w:val="StyleUnderline"/>
        </w:rPr>
        <w:t xml:space="preserve">Policymaking is about dealing with unfair and difficult situations, and sometimes debate can be the same way. Looking back, for me </w:t>
      </w:r>
      <w:r w:rsidRPr="006746DF">
        <w:rPr>
          <w:rStyle w:val="StyleUnderline"/>
          <w:highlight w:val="green"/>
        </w:rPr>
        <w:t xml:space="preserve">a lot of the most </w:t>
      </w:r>
      <w:r w:rsidRPr="006746DF">
        <w:rPr>
          <w:rStyle w:val="Emphasis"/>
          <w:highlight w:val="green"/>
        </w:rPr>
        <w:t>intellectually invigorating</w:t>
      </w:r>
      <w:r w:rsidRPr="006746DF">
        <w:rPr>
          <w:rStyle w:val="StyleUnderline"/>
          <w:highlight w:val="green"/>
        </w:rPr>
        <w:t xml:space="preserve"> parts of debate were</w:t>
      </w:r>
      <w:r w:rsidRPr="00B23CB4">
        <w:rPr>
          <w:rStyle w:val="StyleUnderline"/>
        </w:rPr>
        <w:t xml:space="preserve"> also </w:t>
      </w:r>
      <w:r w:rsidRPr="006746DF">
        <w:rPr>
          <w:rStyle w:val="StyleUnderline"/>
          <w:highlight w:val="green"/>
        </w:rPr>
        <w:t>the hardest and most</w:t>
      </w:r>
      <w:r w:rsidRPr="00B23CB4">
        <w:rPr>
          <w:rStyle w:val="StyleUnderline"/>
        </w:rPr>
        <w:t xml:space="preserve"> “</w:t>
      </w:r>
      <w:r w:rsidRPr="006746DF">
        <w:rPr>
          <w:rStyle w:val="StyleUnderline"/>
          <w:highlight w:val="green"/>
        </w:rPr>
        <w:t>unfair</w:t>
      </w:r>
      <w:r w:rsidRPr="00B23CB4">
        <w:rPr>
          <w:rStyle w:val="StyleUnderline"/>
        </w:rPr>
        <w:t xml:space="preserve">.” </w:t>
      </w:r>
      <w:r w:rsidRPr="001339EC">
        <w:t xml:space="preserve">It was unfair that Klinger was so fast and clear, it was unfair that MSU at times read short shitty unpredictable evidence, it was unfair that Fullerton didn’t have a plan and was able to emotionally intimidate judges, it was unfair that a lot of people resented me because I wanted to win and didn't exert much effort socializing at tournaments, it was unfair that some judges were biased and we had to adapt our arguments, and it was unfair that Emory had more card cutters on their team than we did. I’m sure a lot of people feel similar or worse things about debating against Northwestern. </w:t>
      </w:r>
      <w:r w:rsidRPr="00B23CB4">
        <w:rPr>
          <w:rStyle w:val="StyleUnderline"/>
        </w:rPr>
        <w:t>But adapting to this stuff is part of life, and certainly part of the policy world. But in debate we certainly cry foul a lot. Maybe too much.</w:t>
      </w:r>
    </w:p>
    <w:p w14:paraId="6FF65A97" w14:textId="58FE5621" w:rsidR="009A0CA4" w:rsidRDefault="009A0CA4" w:rsidP="009A0CA4"/>
    <w:p w14:paraId="303B12D2" w14:textId="1902DAB3" w:rsidR="009A0CA4" w:rsidRDefault="009A0CA4" w:rsidP="009A0CA4">
      <w:pPr>
        <w:pStyle w:val="Heading3"/>
      </w:pPr>
      <w:r>
        <w:t>Case</w:t>
      </w:r>
    </w:p>
    <w:p w14:paraId="1674305B" w14:textId="56935C27" w:rsidR="009A0CA4" w:rsidRDefault="009A0CA4" w:rsidP="009A0CA4"/>
    <w:p w14:paraId="033836D6" w14:textId="19BCC35A" w:rsidR="00972C01" w:rsidRDefault="00972C01" w:rsidP="00972C01">
      <w:pPr>
        <w:pStyle w:val="Heading4"/>
        <w:rPr>
          <w:rFonts w:eastAsia="Times New Roman"/>
        </w:rPr>
      </w:pPr>
      <w:r>
        <w:rPr>
          <w:rFonts w:eastAsia="Times New Roman"/>
        </w:rPr>
        <w:t>use reasonability for 1ar theory</w:t>
      </w:r>
    </w:p>
    <w:p w14:paraId="799F1302" w14:textId="2B6EF638" w:rsidR="00972C01" w:rsidRDefault="00972C01" w:rsidP="00972C01">
      <w:pPr>
        <w:pStyle w:val="Heading4"/>
      </w:pPr>
      <w:r>
        <w:t>a] reciprocity</w:t>
      </w:r>
    </w:p>
    <w:p w14:paraId="5AE89417" w14:textId="7D1B0D18" w:rsidR="00972C01" w:rsidRDefault="00972C01" w:rsidP="00972C01">
      <w:pPr>
        <w:pStyle w:val="Heading4"/>
      </w:pPr>
      <w:r>
        <w:t>b] kills substantive engagement</w:t>
      </w:r>
    </w:p>
    <w:p w14:paraId="11D2548C" w14:textId="6F5499E7" w:rsidR="00972C01" w:rsidRPr="00972C01" w:rsidRDefault="00972C01" w:rsidP="00972C01">
      <w:pPr>
        <w:pStyle w:val="Heading4"/>
      </w:pPr>
      <w:r>
        <w:t>c] overpunishing</w:t>
      </w:r>
    </w:p>
    <w:p w14:paraId="3986A170" w14:textId="53AB1584" w:rsidR="009A0CA4" w:rsidRDefault="009A0CA4" w:rsidP="009A0CA4"/>
    <w:p w14:paraId="65653B26" w14:textId="779B049B" w:rsidR="00A14925" w:rsidRDefault="00A14925" w:rsidP="009A0CA4"/>
    <w:p w14:paraId="110CAC6B" w14:textId="2E3F2CF6" w:rsidR="00A14925" w:rsidRDefault="00A14925" w:rsidP="009A0CA4"/>
    <w:p w14:paraId="48AC93A9" w14:textId="1FA9A060" w:rsidR="00A14925" w:rsidRDefault="00A14925" w:rsidP="009A0CA4"/>
    <w:p w14:paraId="497A3E85" w14:textId="71BD3E45" w:rsidR="00A14925" w:rsidRDefault="00A14925" w:rsidP="009A0CA4"/>
    <w:p w14:paraId="040AC1A0" w14:textId="77777777" w:rsidR="00A14925" w:rsidRPr="009A0CA4" w:rsidRDefault="00A14925" w:rsidP="009A0CA4"/>
    <w:p w14:paraId="7C7ACA71" w14:textId="7DA7987F" w:rsidR="00A95652" w:rsidRDefault="009A5758" w:rsidP="00B55AD5">
      <w:r>
        <w:t>On framework</w:t>
      </w:r>
    </w:p>
    <w:p w14:paraId="21922C69" w14:textId="69C63BAC" w:rsidR="009A5758" w:rsidRDefault="009A5758" w:rsidP="00B55AD5">
      <w:r>
        <w:t>1] lexical prereq co-opts volition</w:t>
      </w:r>
    </w:p>
    <w:p w14:paraId="0EDDE435" w14:textId="736CBD08" w:rsidR="009A5758" w:rsidRDefault="009A5758" w:rsidP="00B55AD5">
      <w:r>
        <w:t>2] is-ought, appropriation</w:t>
      </w:r>
    </w:p>
    <w:p w14:paraId="2D9CBEF7" w14:textId="6BC5A8C0" w:rsidR="009A5758" w:rsidRDefault="009A5758" w:rsidP="00B55AD5">
      <w:r>
        <w:t>3] collapse to aggregation</w:t>
      </w:r>
    </w:p>
    <w:p w14:paraId="79BE62B5" w14:textId="7C1A9FDA" w:rsidR="009A5758" w:rsidRDefault="009A5758" w:rsidP="00B55AD5">
      <w:r>
        <w:t>4] p/p negate</w:t>
      </w:r>
    </w:p>
    <w:p w14:paraId="24737166" w14:textId="7BD20BA0" w:rsidR="00464EF0" w:rsidRDefault="00464EF0" w:rsidP="00B55AD5"/>
    <w:p w14:paraId="4414F475" w14:textId="1ED2DD3E" w:rsidR="00464EF0" w:rsidRDefault="00464EF0" w:rsidP="00B55AD5"/>
    <w:p w14:paraId="1A7E6785" w14:textId="7E56248A" w:rsidR="00C8320B" w:rsidRDefault="00C8320B" w:rsidP="00B55AD5"/>
    <w:p w14:paraId="033E4B8F" w14:textId="61195108" w:rsidR="00C8320B" w:rsidRPr="00B55AD5" w:rsidRDefault="00C8320B" w:rsidP="00B55AD5">
      <w:r>
        <w:t xml:space="preserve">Contention - only about industrial workers </w:t>
      </w:r>
    </w:p>
    <w:sectPr w:rsidR="00C8320B"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B641A"/>
    <w:rsid w:val="00007675"/>
    <w:rsid w:val="000139A3"/>
    <w:rsid w:val="000321C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4EF0"/>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2C01"/>
    <w:rsid w:val="009A0CA4"/>
    <w:rsid w:val="009A5758"/>
    <w:rsid w:val="009D2EAD"/>
    <w:rsid w:val="009D54B2"/>
    <w:rsid w:val="009E1922"/>
    <w:rsid w:val="009F7ED2"/>
    <w:rsid w:val="00A14925"/>
    <w:rsid w:val="00A93661"/>
    <w:rsid w:val="00A95652"/>
    <w:rsid w:val="00AC0AB8"/>
    <w:rsid w:val="00AD081B"/>
    <w:rsid w:val="00B33C6D"/>
    <w:rsid w:val="00B352F5"/>
    <w:rsid w:val="00B4508F"/>
    <w:rsid w:val="00B55AD5"/>
    <w:rsid w:val="00B8057C"/>
    <w:rsid w:val="00BD6238"/>
    <w:rsid w:val="00BF593B"/>
    <w:rsid w:val="00BF773A"/>
    <w:rsid w:val="00BF7E81"/>
    <w:rsid w:val="00C13773"/>
    <w:rsid w:val="00C17CC8"/>
    <w:rsid w:val="00C8320B"/>
    <w:rsid w:val="00C83417"/>
    <w:rsid w:val="00C9604F"/>
    <w:rsid w:val="00CA19AA"/>
    <w:rsid w:val="00CB641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1F05"/>
    <w:rsid w:val="00EC7DC4"/>
    <w:rsid w:val="00ED30CF"/>
    <w:rsid w:val="00F176EF"/>
    <w:rsid w:val="00F45E10"/>
    <w:rsid w:val="00F6364A"/>
    <w:rsid w:val="00F83E1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53A35"/>
  <w15:chartTrackingRefBased/>
  <w15:docId w15:val="{B0E13098-B7B6-4D6D-BD33-777DE37B0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7675"/>
    <w:rPr>
      <w:rFonts w:ascii="Calibri" w:hAnsi="Calibri"/>
    </w:rPr>
  </w:style>
  <w:style w:type="paragraph" w:styleId="Heading1">
    <w:name w:val="heading 1"/>
    <w:aliases w:val="Pocket"/>
    <w:basedOn w:val="Normal"/>
    <w:next w:val="Normal"/>
    <w:link w:val="Heading1Char"/>
    <w:qFormat/>
    <w:rsid w:val="00CB64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641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CB641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CB641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B64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641A"/>
  </w:style>
  <w:style w:type="character" w:customStyle="1" w:styleId="Heading1Char">
    <w:name w:val="Heading 1 Char"/>
    <w:aliases w:val="Pocket Char"/>
    <w:basedOn w:val="DefaultParagraphFont"/>
    <w:link w:val="Heading1"/>
    <w:rsid w:val="00CB641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641A"/>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CB641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CB641A"/>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CB641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B641A"/>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CB641A"/>
    <w:rPr>
      <w:b w:val="0"/>
      <w:sz w:val="22"/>
      <w:u w:val="single"/>
    </w:rPr>
  </w:style>
  <w:style w:type="character" w:styleId="Hyperlink">
    <w:name w:val="Hyperlink"/>
    <w:basedOn w:val="DefaultParagraphFont"/>
    <w:uiPriority w:val="99"/>
    <w:unhideWhenUsed/>
    <w:rsid w:val="00CB641A"/>
    <w:rPr>
      <w:color w:val="auto"/>
      <w:u w:val="none"/>
    </w:rPr>
  </w:style>
  <w:style w:type="character" w:styleId="FollowedHyperlink">
    <w:name w:val="FollowedHyperlink"/>
    <w:basedOn w:val="DefaultParagraphFont"/>
    <w:uiPriority w:val="99"/>
    <w:semiHidden/>
    <w:unhideWhenUsed/>
    <w:rsid w:val="00CB641A"/>
    <w:rPr>
      <w:color w:val="auto"/>
      <w:u w:val="none"/>
    </w:rPr>
  </w:style>
  <w:style w:type="paragraph" w:customStyle="1" w:styleId="textbold">
    <w:name w:val="text bold"/>
    <w:basedOn w:val="Normal"/>
    <w:link w:val="Emphasis"/>
    <w:uiPriority w:val="7"/>
    <w:qFormat/>
    <w:rsid w:val="0000767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ze">
    <w:name w:val="Emphasize"/>
    <w:basedOn w:val="Normal"/>
    <w:uiPriority w:val="7"/>
    <w:qFormat/>
    <w:rsid w:val="009A0CA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ewyorker.com/news/news-desk/how-police-union-power-helped-increase-abuse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7835</Words>
  <Characters>44661</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14</cp:revision>
  <dcterms:created xsi:type="dcterms:W3CDTF">2021-11-05T22:18:00Z</dcterms:created>
  <dcterms:modified xsi:type="dcterms:W3CDTF">2021-11-05T22:55:00Z</dcterms:modified>
</cp:coreProperties>
</file>