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6DAAA" w14:textId="77777777" w:rsidR="00F216D2" w:rsidRDefault="00F216D2" w:rsidP="00F216D2">
      <w:pPr>
        <w:pStyle w:val="Heading3"/>
      </w:pPr>
      <w:r>
        <w:rPr>
          <w:b w:val="0"/>
        </w:rPr>
        <w:t>Util fw</w:t>
      </w:r>
    </w:p>
    <w:p w14:paraId="612F9FBF" w14:textId="77777777" w:rsidR="00F216D2" w:rsidRDefault="00F216D2" w:rsidP="00F216D2"/>
    <w:p w14:paraId="7B10431E" w14:textId="77777777" w:rsidR="00F216D2" w:rsidRDefault="00F216D2" w:rsidP="00F216D2">
      <w:pPr>
        <w:pStyle w:val="Heading4"/>
        <w:rPr>
          <w:rFonts w:cs="Calibri"/>
        </w:rPr>
      </w:pPr>
      <w:r>
        <w:rPr>
          <w:rFonts w:cs="Calibri"/>
          <w:b w:val="0"/>
        </w:rPr>
        <w:t xml:space="preserve">The standard is maximizing expected wellbeing. </w:t>
      </w:r>
    </w:p>
    <w:p w14:paraId="39EBC2D8" w14:textId="77777777" w:rsidR="00F216D2" w:rsidRDefault="00F216D2" w:rsidP="00F216D2">
      <w:pPr>
        <w:pStyle w:val="Heading4"/>
        <w:rPr>
          <w:rFonts w:cs="Calibri"/>
          <w:b w:val="0"/>
        </w:rPr>
      </w:pPr>
      <w:r>
        <w:rPr>
          <w:rFonts w:cs="Calibri"/>
          <w:b w:val="0"/>
        </w:rPr>
        <w:t>Prefer it:</w:t>
      </w:r>
    </w:p>
    <w:p w14:paraId="249EB681" w14:textId="77777777" w:rsidR="00F216D2" w:rsidRDefault="00F216D2" w:rsidP="00F216D2">
      <w:pPr>
        <w:pStyle w:val="Heading4"/>
        <w:rPr>
          <w:rFonts w:cs="Calibri"/>
          <w:b w:val="0"/>
        </w:rPr>
      </w:pPr>
      <w:r>
        <w:rPr>
          <w:rFonts w:cs="Calibri"/>
          <w:b w:val="0"/>
        </w:rPr>
        <w:t>1] Actor specificity: every policy benefits some and harms others, which also means side constraints freeze action.</w:t>
      </w:r>
    </w:p>
    <w:p w14:paraId="77CC4B20" w14:textId="77777777" w:rsidR="00F216D2" w:rsidRDefault="00F216D2" w:rsidP="00F216D2">
      <w:pPr>
        <w:pStyle w:val="Heading4"/>
        <w:tabs>
          <w:tab w:val="left" w:pos="2250"/>
        </w:tabs>
        <w:spacing w:line="276" w:lineRule="auto"/>
        <w:rPr>
          <w:rFonts w:cs="Calibri"/>
          <w:b w:val="0"/>
        </w:rPr>
      </w:pPr>
      <w:r>
        <w:rPr>
          <w:rFonts w:cs="Calibri"/>
          <w:b w:val="0"/>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36B09C7" w14:textId="77777777" w:rsidR="00F216D2" w:rsidRDefault="00F216D2" w:rsidP="00F216D2">
      <w:pPr>
        <w:pStyle w:val="Heading4"/>
        <w:rPr>
          <w:rFonts w:cs="Calibri"/>
          <w:b w:val="0"/>
        </w:rPr>
      </w:pPr>
      <w:bookmarkStart w:id="0" w:name="_heading=h.1fob9te"/>
      <w:bookmarkEnd w:id="0"/>
      <w:r>
        <w:rPr>
          <w:rFonts w:cs="Calibri"/>
          <w:b w:val="0"/>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C62FA92" w14:textId="77777777" w:rsidR="00F216D2" w:rsidRDefault="00F216D2" w:rsidP="00F216D2">
      <w:pPr>
        <w:pStyle w:val="Heading4"/>
        <w:rPr>
          <w:rFonts w:cs="Calibri"/>
          <w:b w:val="0"/>
        </w:rPr>
      </w:pPr>
      <w:r>
        <w:rPr>
          <w:rFonts w:cs="Calibri"/>
          <w:b w:val="0"/>
        </w:rPr>
        <w:t>4]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2C33A6CE" w14:textId="77777777" w:rsidR="00F216D2" w:rsidRDefault="00F216D2" w:rsidP="00F216D2">
      <w:pPr>
        <w:pStyle w:val="Heading4"/>
        <w:rPr>
          <w:rFonts w:cs="Calibri"/>
          <w:b w:val="0"/>
        </w:rPr>
      </w:pPr>
      <w:r>
        <w:rPr>
          <w:b w:val="0"/>
        </w:rPr>
        <w:t xml:space="preserve">5] </w:t>
      </w:r>
      <w:r>
        <w:rPr>
          <w:rFonts w:cs="Calibri"/>
          <w:b w:val="0"/>
        </w:rPr>
        <w:t xml:space="preserve">Extinction is a distinct phenomenon that requires prior consideration </w:t>
      </w:r>
    </w:p>
    <w:p w14:paraId="5492F8BD" w14:textId="77777777" w:rsidR="00F216D2" w:rsidRDefault="00F216D2" w:rsidP="00F216D2">
      <w:r>
        <w:rPr>
          <w:b/>
        </w:rPr>
        <w:t>Burke et al 16</w:t>
      </w:r>
      <w: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55D4493" w14:textId="77777777" w:rsidR="00F216D2" w:rsidRDefault="00F216D2" w:rsidP="00F216D2">
      <w:pPr>
        <w:rPr>
          <w:u w:val="single"/>
        </w:rPr>
      </w:pPr>
      <w:r>
        <w:t xml:space="preserve">8. </w:t>
      </w:r>
      <w:r>
        <w:rPr>
          <w:u w:val="single"/>
        </w:rPr>
        <w:t>Global ethics must respond to mass extinction</w:t>
      </w:r>
      <w:r>
        <w:t xml:space="preserve">. In late 2014, the Worldwide Fund for Nature reported a startling statistic: according to their global study, 52% of species had gone extinct between 1970 and 2010.60 This is not news: </w:t>
      </w:r>
      <w:r>
        <w:rPr>
          <w:u w:val="single"/>
        </w:rPr>
        <w:t>for three decades, conservation biologists have been warning of a ‘sixth mass extinction’, which, by definition, could eliminate more than three quarters of currently existing life forms in just a few centuries</w:t>
      </w:r>
      <w:r>
        <w:t xml:space="preserve">.61 In other words, </w:t>
      </w:r>
      <w:r>
        <w:rPr>
          <w:u w:val="single"/>
        </w:rPr>
        <w:t xml:space="preserve">it could threaten the practical possibility of the survival of earthly life. </w:t>
      </w:r>
      <w:r>
        <w:rPr>
          <w:highlight w:val="green"/>
          <w:u w:val="single"/>
        </w:rPr>
        <w:t>Mass extinction</w:t>
      </w:r>
      <w:r>
        <w:rPr>
          <w:u w:val="single"/>
        </w:rPr>
        <w:t xml:space="preserve"> is not simply extinction (or death) writ large</w:t>
      </w:r>
      <w:r>
        <w:t xml:space="preserve">: </w:t>
      </w:r>
      <w:r>
        <w:rPr>
          <w:b/>
          <w:u w:val="single"/>
        </w:rPr>
        <w:t xml:space="preserve">it </w:t>
      </w:r>
      <w:r>
        <w:rPr>
          <w:b/>
          <w:highlight w:val="green"/>
          <w:u w:val="single"/>
        </w:rPr>
        <w:t>is a qualitatively different</w:t>
      </w:r>
      <w:r>
        <w:rPr>
          <w:b/>
          <w:u w:val="single"/>
        </w:rPr>
        <w:t xml:space="preserve"> </w:t>
      </w:r>
      <w:r>
        <w:rPr>
          <w:b/>
          <w:highlight w:val="green"/>
          <w:u w:val="single"/>
        </w:rPr>
        <w:t>phenomena that demands its own ethical categories</w:t>
      </w:r>
      <w:r>
        <w:rPr>
          <w:b/>
          <w:u w:val="single"/>
        </w:rPr>
        <w:t>.</w:t>
      </w:r>
      <w:r>
        <w:t xml:space="preserve"> </w:t>
      </w:r>
      <w:r>
        <w:rPr>
          <w:u w:val="single"/>
        </w:rPr>
        <w:t>It cannot be grasped by aggregating species extinctions,</w:t>
      </w:r>
      <w:r>
        <w:t xml:space="preserve"> let alone the deaths of individual organisms. </w:t>
      </w:r>
      <w:r>
        <w:rPr>
          <w:highlight w:val="green"/>
          <w:u w:val="single"/>
        </w:rPr>
        <w:t>Not only does it erase</w:t>
      </w:r>
      <w:r>
        <w:rPr>
          <w:u w:val="single"/>
        </w:rPr>
        <w:t xml:space="preserve"> diverse, irreplaceable </w:t>
      </w:r>
      <w:r>
        <w:rPr>
          <w:highlight w:val="green"/>
          <w:u w:val="single"/>
        </w:rPr>
        <w:t>life</w:t>
      </w:r>
      <w:r>
        <w:rPr>
          <w:u w:val="single"/>
        </w:rPr>
        <w:t xml:space="preserve"> forms</w:t>
      </w:r>
      <w:r>
        <w:t xml:space="preserve">, </w:t>
      </w:r>
      <w:r>
        <w:rPr>
          <w:highlight w:val="green"/>
          <w:u w:val="single"/>
        </w:rPr>
        <w:t>their</w:t>
      </w:r>
      <w:r>
        <w:rPr>
          <w:u w:val="single"/>
        </w:rPr>
        <w:t xml:space="preserve"> </w:t>
      </w:r>
      <w:r>
        <w:rPr>
          <w:b/>
          <w:u w:val="single"/>
        </w:rPr>
        <w:t xml:space="preserve">unique </w:t>
      </w:r>
      <w:r>
        <w:rPr>
          <w:b/>
          <w:highlight w:val="green"/>
          <w:u w:val="single"/>
        </w:rPr>
        <w:t>histories</w:t>
      </w:r>
      <w:r>
        <w:rPr>
          <w:highlight w:val="green"/>
          <w:u w:val="single"/>
        </w:rPr>
        <w:t xml:space="preserve"> and</w:t>
      </w:r>
      <w:r>
        <w:rPr>
          <w:u w:val="single"/>
        </w:rPr>
        <w:t xml:space="preserve"> </w:t>
      </w:r>
      <w:r>
        <w:rPr>
          <w:b/>
          <w:u w:val="single"/>
        </w:rPr>
        <w:t xml:space="preserve">open-ended </w:t>
      </w:r>
      <w:r>
        <w:rPr>
          <w:b/>
          <w:highlight w:val="green"/>
          <w:u w:val="single"/>
        </w:rPr>
        <w:t>possibilities</w:t>
      </w:r>
      <w:r>
        <w:rPr>
          <w:highlight w:val="green"/>
          <w:u w:val="single"/>
        </w:rPr>
        <w:t xml:space="preserve">, but it </w:t>
      </w:r>
      <w:r>
        <w:rPr>
          <w:b/>
          <w:highlight w:val="green"/>
          <w:u w:val="single"/>
        </w:rPr>
        <w:t>threatens the ontological conditions of</w:t>
      </w:r>
      <w:r>
        <w:rPr>
          <w:b/>
          <w:u w:val="single"/>
        </w:rPr>
        <w:t xml:space="preserve"> Earthly </w:t>
      </w:r>
      <w:r>
        <w:rPr>
          <w:b/>
          <w:highlight w:val="green"/>
          <w:u w:val="single"/>
        </w:rPr>
        <w:t>life</w:t>
      </w:r>
      <w:r>
        <w:rPr>
          <w:u w:val="single"/>
        </w:rPr>
        <w:t>.</w:t>
      </w:r>
    </w:p>
    <w:p w14:paraId="061C940C" w14:textId="77777777" w:rsidR="00F216D2" w:rsidRDefault="00F216D2" w:rsidP="00F216D2">
      <w:pPr>
        <w:rPr>
          <w:u w:val="single"/>
        </w:rPr>
      </w:pPr>
      <w: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u w:val="single"/>
        </w:rPr>
        <w:t>Cold-War era concepts such as ‘nuclear winter’ and ‘omnicide’ gesture towards harms massive in their scale and moral horror</w:t>
      </w:r>
      <w:r>
        <w:t xml:space="preserve">. However, </w:t>
      </w:r>
      <w:r>
        <w:rPr>
          <w:u w:val="single"/>
        </w:rPr>
        <w:t xml:space="preserve">they are asymptotic: </w:t>
      </w:r>
      <w:r>
        <w:rPr>
          <w:highlight w:val="green"/>
          <w:u w:val="single"/>
        </w:rPr>
        <w:t>they imagine</w:t>
      </w:r>
      <w:r>
        <w:rPr>
          <w:u w:val="single"/>
        </w:rPr>
        <w:t xml:space="preserve"> nightmares of </w:t>
      </w:r>
      <w:r>
        <w:rPr>
          <w:highlight w:val="green"/>
          <w:u w:val="single"/>
        </w:rPr>
        <w:t>a</w:t>
      </w:r>
      <w:r>
        <w:rPr>
          <w:u w:val="single"/>
        </w:rPr>
        <w:t xml:space="preserve"> severely </w:t>
      </w:r>
      <w:r>
        <w:rPr>
          <w:highlight w:val="green"/>
          <w:u w:val="single"/>
        </w:rPr>
        <w:t>denuded planet</w:t>
      </w:r>
      <w:r>
        <w:rPr>
          <w:u w:val="single"/>
        </w:rPr>
        <w:t xml:space="preserve">, yet they do </w:t>
      </w:r>
      <w:r>
        <w:rPr>
          <w:highlight w:val="green"/>
          <w:u w:val="single"/>
        </w:rPr>
        <w:t>not</w:t>
      </w:r>
      <w:r>
        <w:rPr>
          <w:u w:val="single"/>
        </w:rPr>
        <w:t xml:space="preserve"> contemplate </w:t>
      </w:r>
      <w:r>
        <w:rPr>
          <w:highlight w:val="green"/>
          <w:u w:val="single"/>
        </w:rPr>
        <w:t xml:space="preserve">the </w:t>
      </w:r>
      <w:r>
        <w:rPr>
          <w:b/>
          <w:highlight w:val="green"/>
          <w:u w:val="single"/>
        </w:rPr>
        <w:t>comprehensive negation</w:t>
      </w:r>
      <w:r>
        <w:rPr>
          <w:u w:val="single"/>
        </w:rPr>
        <w:t xml:space="preserve"> that a </w:t>
      </w:r>
      <w:r>
        <w:rPr>
          <w:highlight w:val="green"/>
          <w:u w:val="single"/>
        </w:rPr>
        <w:t>mass extinction</w:t>
      </w:r>
      <w:r>
        <w:rPr>
          <w:u w:val="single"/>
        </w:rPr>
        <w:t xml:space="preserve"> event </w:t>
      </w:r>
      <w:r>
        <w:rPr>
          <w:highlight w:val="green"/>
          <w:u w:val="single"/>
        </w:rPr>
        <w:t>entails</w:t>
      </w:r>
      <w:r>
        <w:rPr>
          <w:u w:val="single"/>
        </w:rPr>
        <w:t>.</w:t>
      </w:r>
      <w:r>
        <w:t xml:space="preserve"> In contemporary IR discourses, where it appears at all, extinction is treated as a problem of scientific management and biopolitical control aimed at securing existing human lifestyles.63 Once again, </w:t>
      </w:r>
      <w:r>
        <w:rPr>
          <w:highlight w:val="green"/>
          <w:u w:val="single"/>
        </w:rPr>
        <w:t>this</w:t>
      </w:r>
      <w:r>
        <w:rPr>
          <w:u w:val="single"/>
        </w:rPr>
        <w:t xml:space="preserve"> approach </w:t>
      </w:r>
      <w:r>
        <w:rPr>
          <w:highlight w:val="green"/>
          <w:u w:val="single"/>
        </w:rPr>
        <w:t>fails to recognise the reality</w:t>
      </w:r>
      <w:r>
        <w:rPr>
          <w:u w:val="single"/>
        </w:rPr>
        <w:t xml:space="preserve"> of extinction, </w:t>
      </w:r>
      <w:r>
        <w:rPr>
          <w:highlight w:val="green"/>
          <w:u w:val="single"/>
        </w:rPr>
        <w:t xml:space="preserve">which is a </w:t>
      </w:r>
      <w:r>
        <w:rPr>
          <w:b/>
          <w:highlight w:val="green"/>
          <w:u w:val="single"/>
        </w:rPr>
        <w:t>matter of being and nonbeing</w:t>
      </w:r>
      <w:r>
        <w:rPr>
          <w:highlight w:val="green"/>
          <w:u w:val="single"/>
        </w:rPr>
        <w:t>, not one of life and death</w:t>
      </w:r>
      <w:r>
        <w:rPr>
          <w:u w:val="single"/>
        </w:rPr>
        <w:t xml:space="preserve"> processes.</w:t>
      </w:r>
    </w:p>
    <w:p w14:paraId="11683F45" w14:textId="77777777" w:rsidR="00F216D2" w:rsidRDefault="00F216D2" w:rsidP="00F216D2">
      <w:r>
        <w:rPr>
          <w:u w:val="single"/>
        </w:rPr>
        <w:t>Confronting the enormity of a possible mass extinction event requires a total overhaul of human perceptions of what is at stake in the disruption of the conditions of Earthly life. The question of what is ‘lost’ in extinction has</w:t>
      </w:r>
      <w:r>
        <w:t xml:space="preserve">, since the inception of the concept of ‘conservation’, </w:t>
      </w:r>
      <w:r>
        <w:rPr>
          <w:u w:val="single"/>
        </w:rPr>
        <w:t>been addressed in terms of financial cost</w:t>
      </w:r>
      <w:r>
        <w:t xml:space="preserve"> and economic liabilities.64 Beyond reducing life to forms to capital, currencies and financial instruments, the dominant neoliberal political economy of conservation imposes a homogenising, Western secular worldview on a planetary phenomenon. </w:t>
      </w:r>
      <w:r>
        <w:rPr>
          <w:u w:val="single"/>
        </w:rPr>
        <w:t xml:space="preserve">Yet the </w:t>
      </w:r>
      <w:r>
        <w:rPr>
          <w:b/>
          <w:u w:val="single"/>
        </w:rPr>
        <w:t>enormity, complexity, and scale</w:t>
      </w:r>
      <w:r>
        <w:rPr>
          <w:u w:val="single"/>
        </w:rPr>
        <w:t xml:space="preserve"> of mass extinction is so huge that humans need to </w:t>
      </w:r>
      <w:r>
        <w:rPr>
          <w:b/>
          <w:u w:val="single"/>
        </w:rPr>
        <w:t>draw on every possible resource in order to find ways of responding</w:t>
      </w:r>
      <w:r>
        <w:rPr>
          <w:u w:val="single"/>
        </w:rPr>
        <w:t>.</w:t>
      </w:r>
      <w:r>
        <w:t xml:space="preserve"> This means that they need to mobilise multiple worldviews and lifeways – including those emerging from indigenous and marginalised cosmologies. Above all, </w:t>
      </w:r>
      <w:r>
        <w:rPr>
          <w:u w:val="single"/>
        </w:rPr>
        <w:t xml:space="preserve">it is crucial and urgent to realise that extinction is a </w:t>
      </w:r>
      <w:r>
        <w:rPr>
          <w:b/>
          <w:u w:val="single"/>
        </w:rPr>
        <w:t>matter of global ethics</w:t>
      </w:r>
      <w:r>
        <w:t xml:space="preserve">. </w:t>
      </w:r>
      <w:r>
        <w:rPr>
          <w:u w:val="single"/>
        </w:rPr>
        <w:t>It is not simply an issue of management or security, or even of particular visions of the good life</w:t>
      </w:r>
      <w:r>
        <w:t xml:space="preserve">. </w:t>
      </w:r>
      <w:r>
        <w:rPr>
          <w:u w:val="single"/>
        </w:rPr>
        <w:t>Instead, it is about staking a claim as to the goodness of life itself. If it does not fit within the existing parameters of global ethics, then it is these boundaries that need to change</w:t>
      </w:r>
      <w:r>
        <w:t>.</w:t>
      </w:r>
    </w:p>
    <w:p w14:paraId="674FE24D" w14:textId="77777777" w:rsidR="00F216D2" w:rsidRDefault="00F216D2" w:rsidP="00F216D2">
      <w: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7EA99290" w14:textId="77777777" w:rsidR="00F216D2" w:rsidRDefault="00F216D2" w:rsidP="00F216D2">
      <w:pPr>
        <w:rPr>
          <w:u w:val="single"/>
        </w:rPr>
      </w:pPr>
      <w: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Pr>
          <w:u w:val="single"/>
        </w:rPr>
        <w:t>we can and should reframe it as authors like Karen Barad</w:t>
      </w:r>
      <w:r>
        <w:t xml:space="preserve">67 and Donna Haraway68 have done. To them and many others, </w:t>
      </w:r>
      <w:r>
        <w:rPr>
          <w:u w:val="single"/>
        </w:rPr>
        <w:t>‘entanglement’ is a radical, indeed fundamental condition of being-with,</w:t>
      </w:r>
      <w:r>
        <w:t xml:space="preserve"> or, as Jean-Luc Nancy puts it, ‘being singular plural’.69 </w:t>
      </w:r>
      <w:r>
        <w:rPr>
          <w:u w:val="single"/>
        </w:rPr>
        <w:t xml:space="preserve">This means that no being is truly autonomous or separate, whether at the scale of international politics or of quantum physics. </w:t>
      </w:r>
      <w:r>
        <w:t xml:space="preserve">World itself is singular plural: what humans tend to refer to as ‘the’ world is actually a multiplicity of worlds at various scales that intersect, overlap, conflict, emerge as they surge across the Earth. </w:t>
      </w:r>
      <w:r>
        <w:rPr>
          <w:u w:val="single"/>
        </w:rPr>
        <w:t>World emerges from the poetics of existence, the collision of energy and matter, the tumult of agencies, the fusion and diffusion of bonds.</w:t>
      </w:r>
    </w:p>
    <w:p w14:paraId="4A68A269" w14:textId="77777777" w:rsidR="00F216D2" w:rsidRDefault="00F216D2" w:rsidP="00F216D2">
      <w:pPr>
        <w:rPr>
          <w:b/>
          <w:u w:val="single"/>
        </w:rPr>
      </w:pPr>
      <w:r>
        <w:rPr>
          <w:highlight w:val="green"/>
          <w:u w:val="single"/>
        </w:rPr>
        <w:t>Worlds erupt from</w:t>
      </w:r>
      <w:r>
        <w:rPr>
          <w:u w:val="single"/>
        </w:rPr>
        <w:t xml:space="preserve">, and consist in, </w:t>
      </w:r>
      <w:r>
        <w:rPr>
          <w:highlight w:val="green"/>
          <w:u w:val="single"/>
        </w:rPr>
        <w:t xml:space="preserve">the intersection of </w:t>
      </w:r>
      <w:r>
        <w:rPr>
          <w:b/>
          <w:highlight w:val="green"/>
          <w:u w:val="single"/>
        </w:rPr>
        <w:t>diverse forms of being</w:t>
      </w:r>
      <w:r>
        <w:t xml:space="preserve"> – material and intangible, organic and inorganic, ‘living’ and ‘nonliving’. </w:t>
      </w:r>
      <w:r>
        <w:rPr>
          <w:u w:val="single"/>
        </w:rPr>
        <w:t xml:space="preserve">Because of the tumultuousness of the Earth with which </w:t>
      </w:r>
      <w:r>
        <w:rPr>
          <w:highlight w:val="green"/>
          <w:u w:val="single"/>
        </w:rPr>
        <w:t>they are entangled</w:t>
      </w:r>
      <w:r>
        <w:rPr>
          <w:u w:val="single"/>
        </w:rPr>
        <w:t>,</w:t>
      </w:r>
      <w:r>
        <w:t xml:space="preserve"> ‘</w:t>
      </w:r>
      <w:r>
        <w:rPr>
          <w:b/>
          <w:u w:val="single"/>
        </w:rPr>
        <w:t xml:space="preserve">worlds’ are </w:t>
      </w:r>
      <w:r>
        <w:rPr>
          <w:b/>
          <w:highlight w:val="green"/>
          <w:u w:val="single"/>
        </w:rPr>
        <w:t>not static,</w:t>
      </w:r>
      <w:r>
        <w:rPr>
          <w:b/>
          <w:u w:val="single"/>
        </w:rPr>
        <w:t xml:space="preserve"> rigid </w:t>
      </w:r>
      <w:r>
        <w:rPr>
          <w:b/>
          <w:highlight w:val="green"/>
          <w:u w:val="single"/>
        </w:rPr>
        <w:t>or permanent. They are permeable and fluid</w:t>
      </w:r>
      <w:r>
        <w:t xml:space="preserve">. </w:t>
      </w:r>
      <w:r>
        <w:rPr>
          <w:u w:val="single"/>
        </w:rPr>
        <w:t xml:space="preserve">They can be </w:t>
      </w:r>
      <w:r>
        <w:rPr>
          <w:b/>
          <w:u w:val="single"/>
        </w:rPr>
        <w:t>created</w:t>
      </w:r>
      <w:r>
        <w:rPr>
          <w:u w:val="single"/>
        </w:rPr>
        <w:t xml:space="preserve">, </w:t>
      </w:r>
      <w:r>
        <w:rPr>
          <w:b/>
          <w:u w:val="single"/>
        </w:rPr>
        <w:t>modified</w:t>
      </w:r>
      <w:r>
        <w:t xml:space="preserve"> </w:t>
      </w:r>
      <w:r>
        <w:rPr>
          <w:u w:val="single"/>
        </w:rPr>
        <w:t xml:space="preserve">– and, of course, destroyed. </w:t>
      </w:r>
      <w:r>
        <w:rPr>
          <w:highlight w:val="green"/>
          <w:u w:val="single"/>
        </w:rPr>
        <w:t>Concepts of violence</w:t>
      </w:r>
      <w:r>
        <w:rPr>
          <w:u w:val="single"/>
        </w:rPr>
        <w:t xml:space="preserve">, harm and (in)security </w:t>
      </w:r>
      <w:r>
        <w:rPr>
          <w:highlight w:val="green"/>
          <w:u w:val="single"/>
        </w:rPr>
        <w:t>that focus only on humans ignore</w:t>
      </w:r>
      <w:r>
        <w:rPr>
          <w:u w:val="single"/>
        </w:rPr>
        <w:t xml:space="preserve"> at their peril </w:t>
      </w:r>
      <w:r>
        <w:rPr>
          <w:highlight w:val="green"/>
          <w:u w:val="single"/>
        </w:rPr>
        <w:t>the destruction</w:t>
      </w:r>
      <w:r>
        <w:rPr>
          <w:u w:val="single"/>
        </w:rPr>
        <w:t xml:space="preserve"> and severance of worlds,</w:t>
      </w:r>
      <w:r>
        <w:t xml:space="preserve">70 </w:t>
      </w:r>
      <w:r>
        <w:rPr>
          <w:b/>
          <w:highlight w:val="green"/>
          <w:u w:val="single"/>
        </w:rPr>
        <w:t>which undermines the conditions of plurality that enables life</w:t>
      </w:r>
      <w:r>
        <w:rPr>
          <w:b/>
          <w:u w:val="single"/>
        </w:rPr>
        <w:t xml:space="preserve"> on Earth </w:t>
      </w:r>
      <w:r>
        <w:rPr>
          <w:b/>
          <w:highlight w:val="green"/>
          <w:u w:val="single"/>
        </w:rPr>
        <w:t>to thrive</w:t>
      </w:r>
      <w:r>
        <w:rPr>
          <w:b/>
          <w:u w:val="single"/>
        </w:rPr>
        <w:t>.</w:t>
      </w:r>
    </w:p>
    <w:p w14:paraId="2B2B78FA" w14:textId="77777777" w:rsidR="00F216D2" w:rsidRDefault="00F216D2" w:rsidP="00F216D2"/>
    <w:p w14:paraId="3DCCD8B3" w14:textId="77777777" w:rsidR="00F216D2" w:rsidRDefault="00F216D2" w:rsidP="00F216D2">
      <w:pPr>
        <w:pStyle w:val="Heading3"/>
      </w:pPr>
      <w:r>
        <w:rPr>
          <w:b w:val="0"/>
        </w:rPr>
        <w:t>Plan and advantages</w:t>
      </w:r>
    </w:p>
    <w:p w14:paraId="76A2289C" w14:textId="77777777" w:rsidR="00F216D2" w:rsidRDefault="00F216D2" w:rsidP="00F216D2"/>
    <w:p w14:paraId="45FCE3DB" w14:textId="77777777" w:rsidR="00F216D2" w:rsidRDefault="00F216D2" w:rsidP="00F216D2">
      <w:pPr>
        <w:pStyle w:val="Heading4"/>
        <w:rPr>
          <w:rFonts w:cs="Calibri"/>
        </w:rPr>
      </w:pPr>
      <w:r>
        <w:rPr>
          <w:rFonts w:cs="Calibri"/>
          <w:b w:val="0"/>
        </w:rPr>
        <w:t>Plan: The appropriation of outer space through asteroid mining by private entities should be banned.</w:t>
      </w:r>
    </w:p>
    <w:p w14:paraId="11BE13B7" w14:textId="77777777" w:rsidR="00F216D2" w:rsidRDefault="00F216D2" w:rsidP="00F216D2"/>
    <w:p w14:paraId="44070E13" w14:textId="77777777" w:rsidR="00F216D2" w:rsidRDefault="00F216D2" w:rsidP="00F216D2">
      <w:pPr>
        <w:pStyle w:val="Heading4"/>
        <w:rPr>
          <w:rFonts w:cs="Calibri"/>
        </w:rPr>
      </w:pPr>
      <w:r>
        <w:rPr>
          <w:rFonts w:cs="Calibri"/>
          <w:b w:val="0"/>
        </w:rPr>
        <w:t>We’ll defend normal means as the signatories of the OST adding an optional protocol under Article II.</w:t>
      </w:r>
    </w:p>
    <w:p w14:paraId="5DB3CA63" w14:textId="77777777" w:rsidR="00F216D2" w:rsidRDefault="00F216D2" w:rsidP="00F216D2">
      <w:pPr>
        <w:rPr>
          <w:color w:val="000000" w:themeColor="text1"/>
        </w:rPr>
      </w:pPr>
      <w:r>
        <w:rPr>
          <w:rStyle w:val="Style13ptBold"/>
          <w:color w:val="000000" w:themeColor="text1"/>
        </w:rPr>
        <w:t>Tronchetti 7</w:t>
      </w:r>
      <w:r>
        <w:rPr>
          <w:color w:val="000000" w:themeColor="text1"/>
        </w:rPr>
        <w:t xml:space="preserve">[Fabio Tronchetti is a professor at the International Institute of Air and Space Law, Leiden University, The Netherlands, 2007, </w:t>
      </w:r>
      <w:hyperlink r:id="rId6" w:history="1">
        <w:r>
          <w:rPr>
            <w:rStyle w:val="Hyperlink"/>
            <w:color w:val="000000" w:themeColor="text1"/>
            <w:u w:val="single"/>
          </w:rPr>
          <w:t>https://iislweb.org/docs/Diederiks2007.pdf</w:t>
        </w:r>
      </w:hyperlink>
      <w:r>
        <w:rPr>
          <w:color w:val="000000" w:themeColor="text1"/>
        </w:rPr>
        <w:t>, 12-15-2021 amrita]</w:t>
      </w:r>
    </w:p>
    <w:p w14:paraId="55682FD9" w14:textId="77777777" w:rsidR="00F216D2" w:rsidRDefault="00F216D2" w:rsidP="00F216D2">
      <w:pPr>
        <w:rPr>
          <w:color w:val="000000" w:themeColor="text1"/>
          <w:u w:val="single"/>
        </w:rPr>
      </w:pPr>
      <w:r>
        <w:rPr>
          <w:color w:val="000000" w:themeColor="text1"/>
          <w:sz w:val="14"/>
        </w:rPr>
        <w:t xml:space="preserve">ARTICLE II OF THE OUTER SPACE TREATY: A MATTER OF DEBATE </w:t>
      </w:r>
      <w:r>
        <w:rPr>
          <w:color w:val="000000" w:themeColor="text1"/>
          <w:u w:val="single"/>
        </w:rPr>
        <w:t>The legal content of Article II of the Outer Space Treaty is one of the most debated and analysed topic in the field of space law</w:t>
      </w:r>
      <w:r>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Pr>
          <w:color w:val="000000" w:themeColor="text1"/>
          <w:u w:val="single"/>
        </w:rPr>
        <w:t xml:space="preserve">”. </w:t>
      </w:r>
      <w:r>
        <w:rPr>
          <w:b/>
          <w:bCs/>
          <w:color w:val="000000" w:themeColor="text1"/>
          <w:highlight w:val="green"/>
          <w:u w:val="single"/>
        </w:rPr>
        <w:t>The text of Article II represents</w:t>
      </w:r>
      <w:r>
        <w:rPr>
          <w:color w:val="000000" w:themeColor="text1"/>
          <w:highlight w:val="green"/>
          <w:u w:val="single"/>
        </w:rPr>
        <w:t xml:space="preserve"> </w:t>
      </w:r>
      <w:r>
        <w:rPr>
          <w:color w:val="000000" w:themeColor="text1"/>
          <w:u w:val="single"/>
        </w:rPr>
        <w:t xml:space="preserve">the final point of a process, formally initiated with Resolution 1721, aimed at conferring to outer space the status of res communis omnium, namely a thing open for the </w:t>
      </w:r>
      <w:r>
        <w:rPr>
          <w:b/>
          <w:bCs/>
          <w:color w:val="000000" w:themeColor="text1"/>
          <w:highlight w:val="green"/>
          <w:u w:val="single"/>
        </w:rPr>
        <w:t>free exploration</w:t>
      </w:r>
      <w:r>
        <w:rPr>
          <w:color w:val="000000" w:themeColor="text1"/>
          <w:highlight w:val="green"/>
          <w:u w:val="single"/>
        </w:rPr>
        <w:t xml:space="preserve"> </w:t>
      </w:r>
      <w:r>
        <w:rPr>
          <w:color w:val="000000" w:themeColor="text1"/>
          <w:u w:val="single"/>
        </w:rPr>
        <w:t xml:space="preserve">and use by all States </w:t>
      </w:r>
      <w:r>
        <w:rPr>
          <w:b/>
          <w:bCs/>
          <w:color w:val="000000" w:themeColor="text1"/>
          <w:highlight w:val="green"/>
          <w:u w:val="single"/>
        </w:rPr>
        <w:t>without the possibility of being appropriated</w:t>
      </w:r>
      <w:r>
        <w:rPr>
          <w:color w:val="000000" w:themeColor="text1"/>
          <w:sz w:val="14"/>
        </w:rPr>
        <w:t>. By prohibiting the possibility of making territorial claims over outer space or any part thereof based on use or occupation</w:t>
      </w:r>
      <w:r>
        <w:rPr>
          <w:color w:val="000000" w:themeColor="text1"/>
          <w:u w:val="single"/>
        </w:rPr>
        <w:t xml:space="preserve">, Article II </w:t>
      </w:r>
      <w:r>
        <w:rPr>
          <w:b/>
          <w:bCs/>
          <w:color w:val="000000" w:themeColor="text1"/>
          <w:highlight w:val="green"/>
          <w:u w:val="single"/>
        </w:rPr>
        <w:t>makes clear that</w:t>
      </w:r>
      <w:r>
        <w:rPr>
          <w:color w:val="000000" w:themeColor="text1"/>
          <w:highlight w:val="green"/>
          <w:u w:val="single"/>
        </w:rPr>
        <w:t xml:space="preserve"> </w:t>
      </w:r>
      <w:r>
        <w:rPr>
          <w:color w:val="000000" w:themeColor="text1"/>
          <w:u w:val="single"/>
        </w:rPr>
        <w:t xml:space="preserve">the customary procedures of </w:t>
      </w:r>
      <w:r>
        <w:rPr>
          <w:b/>
          <w:bCs/>
          <w:color w:val="000000" w:themeColor="text1"/>
          <w:highlight w:val="green"/>
          <w:u w:val="single"/>
        </w:rPr>
        <w:t>i</w:t>
      </w:r>
      <w:r>
        <w:rPr>
          <w:color w:val="000000" w:themeColor="text1"/>
          <w:u w:val="single"/>
        </w:rPr>
        <w:t xml:space="preserve">nternational </w:t>
      </w:r>
      <w:r>
        <w:rPr>
          <w:b/>
          <w:bCs/>
          <w:color w:val="000000" w:themeColor="text1"/>
          <w:highlight w:val="green"/>
          <w:u w:val="single"/>
        </w:rPr>
        <w:t>law allowing</w:t>
      </w:r>
      <w:r>
        <w:rPr>
          <w:color w:val="000000" w:themeColor="text1"/>
          <w:highlight w:val="green"/>
          <w:u w:val="single"/>
        </w:rPr>
        <w:t xml:space="preserve"> </w:t>
      </w:r>
      <w:r>
        <w:rPr>
          <w:color w:val="000000" w:themeColor="text1"/>
          <w:u w:val="single"/>
        </w:rPr>
        <w:t xml:space="preserve">subjects to obtain </w:t>
      </w:r>
      <w:r>
        <w:rPr>
          <w:b/>
          <w:bCs/>
          <w:color w:val="000000" w:themeColor="text1"/>
          <w:highlight w:val="green"/>
          <w:u w:val="single"/>
        </w:rPr>
        <w:t>sovereignty rights over un-owed lands</w:t>
      </w:r>
      <w:r>
        <w:rPr>
          <w:color w:val="000000" w:themeColor="text1"/>
          <w:u w:val="single"/>
        </w:rPr>
        <w:t xml:space="preserve">, namely discovery, occupatio and effective possession, </w:t>
      </w:r>
      <w:r>
        <w:rPr>
          <w:b/>
          <w:bCs/>
          <w:color w:val="000000" w:themeColor="text1"/>
          <w:highlight w:val="green"/>
          <w:u w:val="single"/>
        </w:rPr>
        <w:t>do not apply to</w:t>
      </w:r>
      <w:r>
        <w:rPr>
          <w:color w:val="000000" w:themeColor="text1"/>
          <w:highlight w:val="green"/>
          <w:u w:val="single"/>
        </w:rPr>
        <w:t xml:space="preserve"> </w:t>
      </w:r>
      <w:r>
        <w:rPr>
          <w:color w:val="000000" w:themeColor="text1"/>
          <w:u w:val="single"/>
        </w:rPr>
        <w:t xml:space="preserve">outer </w:t>
      </w:r>
      <w:r>
        <w:rPr>
          <w:b/>
          <w:bCs/>
          <w:color w:val="000000" w:themeColor="text1"/>
          <w:highlight w:val="green"/>
          <w:u w:val="single"/>
        </w:rPr>
        <w:t>space</w:t>
      </w:r>
      <w:r>
        <w:rPr>
          <w:b/>
          <w:bCs/>
          <w:color w:val="000000" w:themeColor="text1"/>
          <w:sz w:val="14"/>
          <w:highlight w:val="green"/>
        </w:rPr>
        <w:t>.</w:t>
      </w:r>
      <w:r>
        <w:rPr>
          <w:color w:val="000000" w:themeColor="text1"/>
          <w:sz w:val="14"/>
          <w:highlight w:val="green"/>
        </w:rPr>
        <w:t xml:space="preserve"> </w:t>
      </w:r>
      <w:r>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Pr>
          <w:color w:val="000000" w:themeColor="text1"/>
          <w:u w:val="single"/>
        </w:rPr>
        <w:t xml:space="preserve">the question of whether both States and private individuals are subjected to the provisions of Article II. Indeed, </w:t>
      </w:r>
      <w:r>
        <w:rPr>
          <w:b/>
          <w:bCs/>
          <w:color w:val="000000" w:themeColor="text1"/>
          <w:highlight w:val="green"/>
          <w:u w:val="single"/>
        </w:rPr>
        <w:t>while Article II forbids</w:t>
      </w:r>
      <w:r>
        <w:rPr>
          <w:color w:val="000000" w:themeColor="text1"/>
          <w:highlight w:val="green"/>
          <w:u w:val="single"/>
        </w:rPr>
        <w:t xml:space="preserve"> </w:t>
      </w:r>
      <w:r>
        <w:rPr>
          <w:color w:val="000000" w:themeColor="text1"/>
          <w:u w:val="single"/>
        </w:rPr>
        <w:t xml:space="preserve">expressis verbis the national </w:t>
      </w:r>
      <w:r>
        <w:rPr>
          <w:b/>
          <w:bCs/>
          <w:color w:val="000000" w:themeColor="text1"/>
          <w:highlight w:val="green"/>
          <w:u w:val="single"/>
        </w:rPr>
        <w:t>appropriation by</w:t>
      </w:r>
      <w:r>
        <w:rPr>
          <w:color w:val="000000" w:themeColor="text1"/>
          <w:u w:val="single"/>
        </w:rPr>
        <w:t xml:space="preserve"> claims of </w:t>
      </w:r>
      <w:r>
        <w:rPr>
          <w:b/>
          <w:bCs/>
          <w:color w:val="000000" w:themeColor="text1"/>
          <w:highlight w:val="green"/>
          <w:u w:val="single"/>
        </w:rPr>
        <w:t>sovereignty</w:t>
      </w:r>
      <w:r>
        <w:rPr>
          <w:color w:val="000000" w:themeColor="text1"/>
          <w:u w:val="single"/>
        </w:rPr>
        <w:t xml:space="preserve">, by means of use and occupation or other means of outer space, </w:t>
      </w:r>
      <w:r>
        <w:rPr>
          <w:b/>
          <w:bCs/>
          <w:color w:val="000000" w:themeColor="text1"/>
          <w:highlight w:val="green"/>
          <w:u w:val="single"/>
        </w:rPr>
        <w:t>it does not</w:t>
      </w:r>
      <w:r>
        <w:rPr>
          <w:color w:val="000000" w:themeColor="text1"/>
          <w:highlight w:val="green"/>
          <w:u w:val="single"/>
        </w:rPr>
        <w:t xml:space="preserve"> </w:t>
      </w:r>
      <w:r>
        <w:rPr>
          <w:color w:val="000000" w:themeColor="text1"/>
          <w:u w:val="single"/>
        </w:rPr>
        <w:t xml:space="preserve">make </w:t>
      </w:r>
      <w:r>
        <w:rPr>
          <w:b/>
          <w:bCs/>
          <w:color w:val="000000" w:themeColor="text1"/>
          <w:highlight w:val="green"/>
          <w:u w:val="single"/>
        </w:rPr>
        <w:t>a</w:t>
      </w:r>
      <w:r>
        <w:rPr>
          <w:color w:val="000000" w:themeColor="text1"/>
          <w:u w:val="single"/>
        </w:rPr>
        <w:t xml:space="preserve">ny explicit </w:t>
      </w:r>
      <w:r>
        <w:rPr>
          <w:b/>
          <w:bCs/>
          <w:color w:val="000000" w:themeColor="text1"/>
          <w:highlight w:val="green"/>
          <w:u w:val="single"/>
        </w:rPr>
        <w:t>mention</w:t>
      </w:r>
      <w:r>
        <w:rPr>
          <w:color w:val="000000" w:themeColor="text1"/>
          <w:highlight w:val="green"/>
          <w:u w:val="single"/>
        </w:rPr>
        <w:t xml:space="preserve"> </w:t>
      </w:r>
      <w:r>
        <w:rPr>
          <w:b/>
          <w:bCs/>
          <w:color w:val="000000" w:themeColor="text1"/>
          <w:highlight w:val="green"/>
          <w:u w:val="single"/>
        </w:rPr>
        <w:t>to</w:t>
      </w:r>
      <w:r>
        <w:rPr>
          <w:color w:val="000000" w:themeColor="text1"/>
          <w:u w:val="single"/>
        </w:rPr>
        <w:t xml:space="preserve"> its </w:t>
      </w:r>
      <w:r>
        <w:rPr>
          <w:b/>
          <w:bCs/>
          <w:color w:val="000000" w:themeColor="text1"/>
          <w:highlight w:val="green"/>
          <w:u w:val="single"/>
        </w:rPr>
        <w:t>private</w:t>
      </w:r>
      <w:r>
        <w:rPr>
          <w:color w:val="000000" w:themeColor="text1"/>
          <w:u w:val="single"/>
        </w:rPr>
        <w:t xml:space="preserve"> appropriation</w:t>
      </w:r>
      <w:r>
        <w:rPr>
          <w:color w:val="000000" w:themeColor="text1"/>
          <w:sz w:val="14"/>
        </w:rPr>
        <w:t xml:space="preserve">. Relying on this consideration, </w:t>
      </w:r>
      <w:r>
        <w:rPr>
          <w:color w:val="000000" w:themeColor="text1"/>
          <w:u w:val="single"/>
        </w:rPr>
        <w:t>some authors have argued that the private appropriation of outer space and celestial bodies is allowed.</w:t>
      </w:r>
      <w:r>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Pr>
          <w:color w:val="000000" w:themeColor="text1"/>
          <w:sz w:val="14"/>
        </w:rPr>
        <w:t xml:space="preserve">7 . However, it must be said, that nowadays </w:t>
      </w:r>
      <w:r>
        <w:rPr>
          <w:color w:val="000000" w:themeColor="text1"/>
          <w:u w:val="single"/>
        </w:rPr>
        <w:t xml:space="preserve">there is a general consensus on the fact that </w:t>
      </w:r>
      <w:r>
        <w:rPr>
          <w:b/>
          <w:bCs/>
          <w:color w:val="000000" w:themeColor="text1"/>
          <w:highlight w:val="green"/>
          <w:u w:val="single"/>
        </w:rPr>
        <w:t>both national appropriation and private</w:t>
      </w:r>
      <w:r>
        <w:rPr>
          <w:color w:val="000000" w:themeColor="text1"/>
          <w:highlight w:val="green"/>
          <w:u w:val="single"/>
        </w:rPr>
        <w:t xml:space="preserve"> </w:t>
      </w:r>
      <w:r>
        <w:rPr>
          <w:color w:val="000000" w:themeColor="text1"/>
          <w:u w:val="single"/>
        </w:rPr>
        <w:t xml:space="preserve">property rights </w:t>
      </w:r>
      <w:r>
        <w:rPr>
          <w:b/>
          <w:bCs/>
          <w:color w:val="000000" w:themeColor="text1"/>
          <w:highlight w:val="green"/>
          <w:u w:val="single"/>
        </w:rPr>
        <w:t>are denied</w:t>
      </w:r>
      <w:r>
        <w:rPr>
          <w:color w:val="000000" w:themeColor="text1"/>
          <w:u w:val="single"/>
        </w:rPr>
        <w:t xml:space="preserve"> under the Outer Space Treaty</w:t>
      </w:r>
      <w:r>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b/>
          <w:bCs/>
          <w:color w:val="000000" w:themeColor="text1"/>
          <w:highlight w:val="green"/>
          <w:u w:val="single"/>
        </w:rPr>
        <w:t>Private entities are allowed to carry out</w:t>
      </w:r>
      <w:r>
        <w:rPr>
          <w:color w:val="000000" w:themeColor="text1"/>
          <w:highlight w:val="green"/>
          <w:u w:val="single"/>
        </w:rPr>
        <w:t xml:space="preserve"> </w:t>
      </w:r>
      <w:r>
        <w:rPr>
          <w:color w:val="000000" w:themeColor="text1"/>
          <w:u w:val="single"/>
        </w:rPr>
        <w:t xml:space="preserve">space </w:t>
      </w:r>
      <w:r>
        <w:rPr>
          <w:b/>
          <w:bCs/>
          <w:color w:val="000000" w:themeColor="text1"/>
          <w:highlight w:val="green"/>
          <w:u w:val="single"/>
        </w:rPr>
        <w:t>activities but</w:t>
      </w:r>
      <w:r>
        <w:rPr>
          <w:color w:val="000000" w:themeColor="text1"/>
          <w:u w:val="single"/>
        </w:rPr>
        <w:t xml:space="preserve">, according to Article VI of the Outer Space Treaty, they </w:t>
      </w:r>
      <w:r>
        <w:rPr>
          <w:b/>
          <w:bCs/>
          <w:color w:val="000000" w:themeColor="text1"/>
          <w:highlight w:val="green"/>
          <w:u w:val="single"/>
        </w:rPr>
        <w:t>must be authorized</w:t>
      </w:r>
      <w:r>
        <w:rPr>
          <w:color w:val="000000" w:themeColor="text1"/>
          <w:highlight w:val="green"/>
          <w:u w:val="single"/>
        </w:rPr>
        <w:t xml:space="preserve"> </w:t>
      </w:r>
      <w:r>
        <w:rPr>
          <w:color w:val="000000" w:themeColor="text1"/>
          <w:u w:val="single"/>
        </w:rPr>
        <w:t xml:space="preserve">to conduct such activities </w:t>
      </w:r>
      <w:r>
        <w:rPr>
          <w:b/>
          <w:bCs/>
          <w:color w:val="000000" w:themeColor="text1"/>
          <w:highlight w:val="green"/>
          <w:u w:val="single"/>
        </w:rPr>
        <w:t>by the</w:t>
      </w:r>
      <w:r>
        <w:rPr>
          <w:color w:val="000000" w:themeColor="text1"/>
          <w:highlight w:val="green"/>
          <w:u w:val="single"/>
        </w:rPr>
        <w:t xml:space="preserve"> </w:t>
      </w:r>
      <w:r>
        <w:rPr>
          <w:color w:val="000000" w:themeColor="text1"/>
          <w:u w:val="single"/>
        </w:rPr>
        <w:t xml:space="preserve">appropriate </w:t>
      </w:r>
      <w:r>
        <w:rPr>
          <w:b/>
          <w:bCs/>
          <w:color w:val="000000" w:themeColor="text1"/>
          <w:highlight w:val="green"/>
          <w:u w:val="single"/>
        </w:rPr>
        <w:t>State</w:t>
      </w:r>
      <w:r>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Pr>
          <w:b/>
          <w:bCs/>
          <w:color w:val="000000" w:themeColor="text1"/>
          <w:highlight w:val="green"/>
          <w:u w:val="single"/>
        </w:rPr>
        <w:t>the prohibition of national</w:t>
      </w:r>
      <w:r>
        <w:rPr>
          <w:color w:val="000000" w:themeColor="text1"/>
          <w:highlight w:val="green"/>
          <w:u w:val="single"/>
        </w:rPr>
        <w:t xml:space="preserve"> </w:t>
      </w:r>
      <w:r>
        <w:rPr>
          <w:color w:val="000000" w:themeColor="text1"/>
          <w:u w:val="single"/>
        </w:rPr>
        <w:t xml:space="preserve">appropriation </w:t>
      </w:r>
      <w:r>
        <w:rPr>
          <w:b/>
          <w:bCs/>
          <w:color w:val="000000" w:themeColor="text1"/>
          <w:highlight w:val="green"/>
          <w:u w:val="single"/>
        </w:rPr>
        <w:t>implies prohibition of private</w:t>
      </w:r>
      <w:r>
        <w:rPr>
          <w:color w:val="000000" w:themeColor="text1"/>
          <w:highlight w:val="green"/>
          <w:u w:val="single"/>
        </w:rPr>
        <w:t xml:space="preserve"> </w:t>
      </w:r>
      <w:r>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Pr>
          <w:color w:val="000000" w:themeColor="text1"/>
          <w:u w:val="single"/>
        </w:rPr>
        <w:t xml:space="preserve">. Thus, summing up, we may say that </w:t>
      </w:r>
      <w:r>
        <w:rPr>
          <w:b/>
          <w:bCs/>
          <w:color w:val="000000" w:themeColor="text1"/>
          <w:highlight w:val="green"/>
          <w:u w:val="single"/>
        </w:rPr>
        <w:t>prohibition of appropriation of outer space</w:t>
      </w:r>
      <w:r>
        <w:rPr>
          <w:color w:val="000000" w:themeColor="text1"/>
          <w:highlight w:val="green"/>
          <w:u w:val="single"/>
        </w:rPr>
        <w:t xml:space="preserve"> </w:t>
      </w:r>
      <w:r>
        <w:rPr>
          <w:color w:val="000000" w:themeColor="text1"/>
          <w:u w:val="single"/>
        </w:rPr>
        <w:t xml:space="preserve">and its parts is a rule which </w:t>
      </w:r>
      <w:r>
        <w:rPr>
          <w:b/>
          <w:bCs/>
          <w:color w:val="000000" w:themeColor="text1"/>
          <w:highlight w:val="green"/>
          <w:u w:val="single"/>
        </w:rPr>
        <w:t>is valid for both private and public entity</w:t>
      </w:r>
      <w:r>
        <w:rPr>
          <w:color w:val="000000" w:themeColor="text1"/>
          <w:u w:val="single"/>
        </w:rPr>
        <w:t>. The theory that private operators are not subject to this rule represents a myth that is not supported by any valid legal argument.</w:t>
      </w:r>
      <w:r>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Pr>
          <w:color w:val="000000" w:themeColor="text1"/>
          <w:u w:val="single"/>
        </w:rPr>
        <w:t xml:space="preserve">Therefore, </w:t>
      </w:r>
      <w:r>
        <w:rPr>
          <w:b/>
          <w:bCs/>
          <w:color w:val="000000" w:themeColor="text1"/>
          <w:highlight w:val="green"/>
          <w:u w:val="single"/>
        </w:rPr>
        <w:t>the need to protect the non-appropriative nature o</w:t>
      </w:r>
      <w:r>
        <w:rPr>
          <w:color w:val="000000" w:themeColor="text1"/>
          <w:u w:val="single"/>
        </w:rPr>
        <w:t xml:space="preserve">f outer </w:t>
      </w:r>
      <w:r>
        <w:rPr>
          <w:b/>
          <w:bCs/>
          <w:color w:val="000000" w:themeColor="text1"/>
          <w:highlight w:val="green"/>
          <w:u w:val="single"/>
        </w:rPr>
        <w:t>space emerges</w:t>
      </w:r>
      <w:r>
        <w:rPr>
          <w:color w:val="000000" w:themeColor="text1"/>
          <w:highlight w:val="green"/>
          <w:u w:val="single"/>
        </w:rPr>
        <w:t xml:space="preserve"> </w:t>
      </w:r>
      <w:r>
        <w:rPr>
          <w:color w:val="000000" w:themeColor="text1"/>
          <w:u w:val="single"/>
        </w:rPr>
        <w:t>in all its relevance.</w:t>
      </w:r>
    </w:p>
    <w:p w14:paraId="190089A7" w14:textId="77777777" w:rsidR="00F216D2" w:rsidRDefault="00F216D2" w:rsidP="00F216D2">
      <w:pPr>
        <w:rPr>
          <w:color w:val="000000" w:themeColor="text1"/>
          <w:sz w:val="14"/>
        </w:rPr>
      </w:pPr>
    </w:p>
    <w:p w14:paraId="44AD7BC6" w14:textId="77777777" w:rsidR="00F216D2" w:rsidRDefault="00F216D2" w:rsidP="00F216D2">
      <w:pPr>
        <w:pStyle w:val="Heading2"/>
        <w:rPr>
          <w:rFonts w:cs="Calibri"/>
        </w:rPr>
      </w:pPr>
      <w:r>
        <w:rPr>
          <w:rFonts w:cs="Calibri"/>
          <w:b w:val="0"/>
        </w:rPr>
        <w:t>1AC—Advantages</w:t>
      </w:r>
    </w:p>
    <w:p w14:paraId="4E7225EF" w14:textId="77777777" w:rsidR="00F216D2" w:rsidRDefault="00F216D2" w:rsidP="00F216D2">
      <w:pPr>
        <w:pStyle w:val="Heading3"/>
        <w:rPr>
          <w:rFonts w:cs="Calibri"/>
          <w:b w:val="0"/>
          <w:color w:val="000000" w:themeColor="text1"/>
        </w:rPr>
      </w:pPr>
      <w:r>
        <w:rPr>
          <w:rFonts w:cs="Calibri"/>
          <w:b w:val="0"/>
          <w:color w:val="000000" w:themeColor="text1"/>
        </w:rPr>
        <w:t>Inherency</w:t>
      </w:r>
    </w:p>
    <w:p w14:paraId="0C2614D9" w14:textId="77777777" w:rsidR="00F216D2" w:rsidRDefault="00F216D2" w:rsidP="00F216D2">
      <w:pPr>
        <w:pStyle w:val="Heading4"/>
        <w:rPr>
          <w:rFonts w:cs="Calibri"/>
          <w:b w:val="0"/>
          <w:color w:val="000000" w:themeColor="text1"/>
        </w:rPr>
      </w:pPr>
      <w:r>
        <w:rPr>
          <w:rFonts w:cs="Calibri"/>
          <w:b w:val="0"/>
          <w:color w:val="000000" w:themeColor="text1"/>
        </w:rPr>
        <w:t xml:space="preserve">Own Countries and their companies are making their </w:t>
      </w:r>
      <w:r>
        <w:rPr>
          <w:rFonts w:cs="Calibri"/>
          <w:b w:val="0"/>
          <w:color w:val="000000" w:themeColor="text1"/>
          <w:u w:val="single"/>
        </w:rPr>
        <w:t>own rules</w:t>
      </w:r>
      <w:r>
        <w:rPr>
          <w:rFonts w:cs="Calibri"/>
          <w:b w:val="0"/>
          <w:color w:val="000000" w:themeColor="text1"/>
        </w:rPr>
        <w:t xml:space="preserve"> through patchwork which creates </w:t>
      </w:r>
      <w:r>
        <w:rPr>
          <w:rFonts w:cs="Calibri"/>
          <w:b w:val="0"/>
          <w:color w:val="000000" w:themeColor="text1"/>
          <w:u w:val="single"/>
        </w:rPr>
        <w:t>conflict</w:t>
      </w:r>
      <w:r>
        <w:rPr>
          <w:rFonts w:cs="Calibri"/>
          <w:b w:val="0"/>
          <w:color w:val="000000" w:themeColor="text1"/>
        </w:rPr>
        <w:t>—an international body is key</w:t>
      </w:r>
    </w:p>
    <w:p w14:paraId="2BFA8633" w14:textId="77777777" w:rsidR="00F216D2" w:rsidRDefault="00F216D2" w:rsidP="00F216D2">
      <w:pPr>
        <w:rPr>
          <w:color w:val="000000" w:themeColor="text1"/>
        </w:rPr>
      </w:pPr>
      <w:r>
        <w:rPr>
          <w:rStyle w:val="Heading4Char"/>
          <w:rFonts w:cs="Calibri"/>
        </w:rPr>
        <w:t>Foster 16</w:t>
      </w:r>
      <w:r>
        <w:rPr>
          <w:color w:val="000000" w:themeColor="text1"/>
        </w:rPr>
        <w:t xml:space="preserve"> – Craig, J.D., University of Illinois College of Law, “EXCUSE ME, YOU’RE MINING MY ASTEROID: SPACE PROPERTY RIGHTS AND THE U.S. SPACE RESOURCE EXPLORATION AND UTILIZATION ACT OF 2015”, </w:t>
      </w:r>
      <w:r>
        <w:rPr>
          <w:i/>
          <w:color w:val="000000" w:themeColor="text1"/>
        </w:rPr>
        <w:t>JOURNAL OF LAW, TECHNOLOGY &amp; POLICY</w:t>
      </w:r>
      <w:r>
        <w:rPr>
          <w:color w:val="000000" w:themeColor="text1"/>
        </w:rPr>
        <w:t>, No. 2, page 428-430, http://illinoisjltp.com/journal/wp-content/uploads/2016/11/Foster.pdf</w:t>
      </w:r>
    </w:p>
    <w:p w14:paraId="44FB234D" w14:textId="77777777" w:rsidR="00F216D2" w:rsidRDefault="00F216D2" w:rsidP="00F216D2">
      <w:pPr>
        <w:rPr>
          <w:color w:val="000000" w:themeColor="text1"/>
          <w:sz w:val="16"/>
        </w:rPr>
      </w:pPr>
      <w:r>
        <w:rPr>
          <w:color w:val="000000" w:themeColor="text1"/>
          <w:sz w:val="16"/>
        </w:rPr>
        <w:t xml:space="preserve">There are many reasons to be excited about the prospect of mining resources from space. Hopes are high </w:t>
      </w:r>
      <w:r>
        <w:rPr>
          <w:rStyle w:val="StyleUnderline"/>
        </w:rPr>
        <w:t xml:space="preserve">that these </w:t>
      </w:r>
      <w:r>
        <w:rPr>
          <w:rStyle w:val="StyleUnderline"/>
          <w:highlight w:val="green"/>
        </w:rPr>
        <w:t xml:space="preserve">mining </w:t>
      </w:r>
      <w:r>
        <w:rPr>
          <w:rStyle w:val="StyleUnderline"/>
        </w:rPr>
        <w:t xml:space="preserve">efforts </w:t>
      </w:r>
      <w:r>
        <w:rPr>
          <w:rStyle w:val="StyleUnderline"/>
          <w:highlight w:val="green"/>
        </w:rPr>
        <w:t>will provide a</w:t>
      </w:r>
      <w:r>
        <w:rPr>
          <w:rStyle w:val="StyleUnderline"/>
        </w:rPr>
        <w:t xml:space="preserve">n economic </w:t>
      </w:r>
      <w:r>
        <w:rPr>
          <w:rStyle w:val="StyleUnderline"/>
          <w:highlight w:val="green"/>
        </w:rPr>
        <w:t>boon</w:t>
      </w:r>
      <w:r>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Pr>
          <w:rStyle w:val="StyleUnderline"/>
          <w:highlight w:val="green"/>
        </w:rPr>
        <w:t>entities will be</w:t>
      </w:r>
      <w:r>
        <w:rPr>
          <w:rStyle w:val="StyleUnderline"/>
        </w:rPr>
        <w:t xml:space="preserve"> paving the way and </w:t>
      </w:r>
      <w:r>
        <w:rPr>
          <w:rStyle w:val="StyleUnderline"/>
          <w:highlight w:val="green"/>
        </w:rPr>
        <w:t>making up</w:t>
      </w:r>
      <w:r>
        <w:rPr>
          <w:rStyle w:val="StyleUnderline"/>
        </w:rPr>
        <w:t xml:space="preserve"> many of </w:t>
      </w:r>
      <w:r>
        <w:rPr>
          <w:rStyle w:val="StyleUnderline"/>
          <w:highlight w:val="green"/>
        </w:rPr>
        <w:t>the rules as they go</w:t>
      </w:r>
      <w:r>
        <w:rPr>
          <w:rStyle w:val="StyleUnderline"/>
        </w:rPr>
        <w:t xml:space="preserve">. Might this lead to </w:t>
      </w:r>
      <w:r>
        <w:rPr>
          <w:rStyle w:val="StyleUnderline"/>
          <w:highlight w:val="green"/>
        </w:rPr>
        <w:t>repeating</w:t>
      </w:r>
      <w:r>
        <w:rPr>
          <w:rStyle w:val="StyleUnderline"/>
        </w:rPr>
        <w:t xml:space="preserve"> many of the </w:t>
      </w:r>
      <w:r>
        <w:rPr>
          <w:rStyle w:val="StyleUnderline"/>
          <w:highlight w:val="green"/>
        </w:rPr>
        <w:t>mistakes</w:t>
      </w:r>
      <w:r>
        <w:rPr>
          <w:rStyle w:val="StyleUnderline"/>
        </w:rPr>
        <w:t xml:space="preserve"> humans have </w:t>
      </w:r>
      <w:r>
        <w:rPr>
          <w:rStyle w:val="StyleUnderline"/>
          <w:highlight w:val="green"/>
        </w:rPr>
        <w:t>made on Earth</w:t>
      </w:r>
      <w:r>
        <w:rPr>
          <w:rStyle w:val="StyleUnderline"/>
        </w:rPr>
        <w:t xml:space="preserve">? Might there be unforeseen problems </w:t>
      </w:r>
      <w:r>
        <w:rPr>
          <w:rStyle w:val="StyleUnderline"/>
          <w:highlight w:val="green"/>
        </w:rPr>
        <w:t xml:space="preserve">that could spell trouble </w:t>
      </w:r>
      <w:r>
        <w:rPr>
          <w:rStyle w:val="StyleUnderline"/>
        </w:rPr>
        <w:t>if mining efforts are not properly regulated? The answer to these questions is likely “yes” as well. It will be important in the coming years to balance the former excitement against the latter</w:t>
      </w:r>
      <w:r>
        <w:rPr>
          <w:color w:val="000000" w:themeColor="text1"/>
          <w:sz w:val="16"/>
        </w:rPr>
        <w:t xml:space="preserve"> caution. Space might seem limitless and impossible to affect in any significant fashion; but, history must be a major voice for the spacemining industry.216 </w:t>
      </w:r>
      <w:r>
        <w:rPr>
          <w:rStyle w:val="Style13ptBold"/>
          <w:color w:val="000000" w:themeColor="text1"/>
          <w:sz w:val="16"/>
        </w:rPr>
        <w:t>It must be remembered that humans can make an impact that will be felt for generations to come</w:t>
      </w:r>
      <w:r>
        <w:rPr>
          <w:color w:val="000000" w:themeColor="text1"/>
          <w:u w:val="single"/>
        </w:rPr>
        <w:t xml:space="preserve">. Thus, </w:t>
      </w:r>
      <w:r>
        <w:rPr>
          <w:rStyle w:val="Style13ptBold"/>
          <w:color w:val="000000" w:themeColor="text1"/>
          <w:sz w:val="16"/>
        </w:rPr>
        <w:t xml:space="preserve">it will be important that </w:t>
      </w:r>
      <w:r>
        <w:rPr>
          <w:rStyle w:val="StyleUnderline"/>
          <w:color w:val="000000" w:themeColor="text1"/>
        </w:rPr>
        <w:t>lawmakers and the international community be as proactive as possible</w:t>
      </w:r>
      <w:r>
        <w:rPr>
          <w:color w:val="000000" w:themeColor="text1"/>
          <w:u w:val="single"/>
        </w:rPr>
        <w:t>—</w:t>
      </w:r>
      <w:r>
        <w:rPr>
          <w:rStyle w:val="Style13ptBold"/>
          <w:color w:val="000000" w:themeColor="text1"/>
          <w:sz w:val="16"/>
        </w:rPr>
        <w:t>both in outlining property rights and protecting the final frontier from being harmed by an industry that might become overzealous</w:t>
      </w:r>
      <w:r>
        <w:rPr>
          <w:color w:val="000000" w:themeColor="text1"/>
          <w:u w:val="single"/>
        </w:rPr>
        <w:t xml:space="preserve"> if left unchecked. </w:t>
      </w:r>
      <w:r>
        <w:rPr>
          <w:rStyle w:val="Style13ptBold"/>
          <w:color w:val="000000" w:themeColor="text1"/>
          <w:sz w:val="16"/>
        </w:rPr>
        <w:t xml:space="preserve">Specifically, it will be vital for countries to </w:t>
      </w:r>
      <w:r>
        <w:rPr>
          <w:rStyle w:val="StyleUnderline"/>
          <w:color w:val="000000" w:themeColor="text1"/>
        </w:rPr>
        <w:t xml:space="preserve">enter into some sort of </w:t>
      </w:r>
      <w:r>
        <w:rPr>
          <w:rStyle w:val="StyleUnderline"/>
          <w:color w:val="000000" w:themeColor="text1"/>
          <w:highlight w:val="green"/>
        </w:rPr>
        <w:t>international agreement</w:t>
      </w:r>
      <w:r>
        <w:rPr>
          <w:color w:val="000000" w:themeColor="text1"/>
          <w:sz w:val="16"/>
        </w:rPr>
        <w:t xml:space="preserve">. One option is to create an agreement similar to UNCLOS, </w:t>
      </w:r>
      <w:r>
        <w:rPr>
          <w:rStyle w:val="Style13ptBold"/>
          <w:color w:val="000000" w:themeColor="text1"/>
          <w:sz w:val="16"/>
        </w:rPr>
        <w:t xml:space="preserve">which would regulate how individual states </w:t>
      </w:r>
      <w:r>
        <w:rPr>
          <w:color w:val="000000" w:themeColor="text1"/>
          <w:sz w:val="16"/>
        </w:rPr>
        <w:t>and their citizens</w:t>
      </w:r>
      <w:r>
        <w:rPr>
          <w:rStyle w:val="Style13ptBold"/>
          <w:color w:val="000000" w:themeColor="text1"/>
          <w:sz w:val="16"/>
        </w:rPr>
        <w:t xml:space="preserve"> interact with resources </w:t>
      </w:r>
      <w:r>
        <w:rPr>
          <w:rStyle w:val="StyleUnderline"/>
        </w:rPr>
        <w:t xml:space="preserve">mined from space.217 Such an agreement </w:t>
      </w:r>
      <w:r>
        <w:rPr>
          <w:rStyle w:val="StyleUnderline"/>
          <w:highlight w:val="green"/>
        </w:rPr>
        <w:t>should recognize</w:t>
      </w:r>
      <w:r>
        <w:rPr>
          <w:rStyle w:val="StyleUnderline"/>
        </w:rPr>
        <w:t xml:space="preserve"> not only the </w:t>
      </w:r>
      <w:r>
        <w:rPr>
          <w:rStyle w:val="StyleUnderline"/>
          <w:highlight w:val="green"/>
        </w:rPr>
        <w:t>property rights of</w:t>
      </w:r>
      <w:r>
        <w:rPr>
          <w:rStyle w:val="StyleUnderline"/>
        </w:rPr>
        <w:t xml:space="preserve"> the </w:t>
      </w:r>
      <w:r>
        <w:rPr>
          <w:rStyle w:val="StyleUnderline"/>
          <w:highlight w:val="green"/>
        </w:rPr>
        <w:t>extracting</w:t>
      </w:r>
      <w:r>
        <w:rPr>
          <w:rStyle w:val="StyleUnderline"/>
        </w:rPr>
        <w:t xml:space="preserve"> commercial </w:t>
      </w:r>
      <w:r>
        <w:rPr>
          <w:rStyle w:val="StyleUnderline"/>
          <w:highlight w:val="green"/>
        </w:rPr>
        <w:t>entities but also</w:t>
      </w:r>
      <w:r>
        <w:rPr>
          <w:rStyle w:val="StyleUnderline"/>
        </w:rPr>
        <w:t xml:space="preserve"> the </w:t>
      </w:r>
      <w:r>
        <w:rPr>
          <w:rStyle w:val="StyleUnderline"/>
          <w:highlight w:val="green"/>
        </w:rPr>
        <w:t>rights of non-spacefaring countries to benefit</w:t>
      </w:r>
      <w:r>
        <w:rPr>
          <w:rStyle w:val="StyleUnderline"/>
        </w:rPr>
        <w:t xml:space="preserve"> from the minerals as well. </w:t>
      </w:r>
      <w:r>
        <w:rPr>
          <w:rStyle w:val="StyleUnderline"/>
          <w:highlight w:val="green"/>
        </w:rPr>
        <w:t>This</w:t>
      </w:r>
      <w:r>
        <w:rPr>
          <w:rStyle w:val="StyleUnderline"/>
        </w:rPr>
        <w:t xml:space="preserve"> might </w:t>
      </w:r>
      <w:r>
        <w:rPr>
          <w:rStyle w:val="StyleUnderline"/>
          <w:highlight w:val="green"/>
        </w:rPr>
        <w:t>include the creation of an international body</w:t>
      </w:r>
      <w:r>
        <w:rPr>
          <w:rStyle w:val="StyleUnderline"/>
        </w:rPr>
        <w:t>, much like the ISA, that will ensure that the interests of all nations are maintained by distributing funds and technology to less wealthy or non-sp</w:t>
      </w:r>
      <w:r>
        <w:rPr>
          <w:color w:val="000000" w:themeColor="text1"/>
          <w:sz w:val="16"/>
        </w:rPr>
        <w:t xml:space="preserve">acefaring nations. </w:t>
      </w:r>
      <w:r>
        <w:rPr>
          <w:rStyle w:val="Style13ptBold"/>
          <w:color w:val="000000" w:themeColor="text1"/>
          <w:sz w:val="16"/>
        </w:rPr>
        <w:t>The U.S. would do well to help create and ratify such an agreement</w:t>
      </w:r>
      <w:r>
        <w:rPr>
          <w:color w:val="000000" w:themeColor="text1"/>
          <w:sz w:val="16"/>
        </w:rPr>
        <w:t>— something they have failed to do with UNCLOS. If the U.S. and other countries are uneasy about entering into such a restrictive agreement,</w:t>
      </w:r>
      <w:r>
        <w:rPr>
          <w:rStyle w:val="Style13ptBold"/>
          <w:color w:val="000000" w:themeColor="text1"/>
          <w:sz w:val="16"/>
        </w:rPr>
        <w:t xml:space="preserve"> they might also consider an international regulatory body</w:t>
      </w:r>
      <w:r>
        <w:rPr>
          <w:color w:val="000000" w:themeColor="text1"/>
          <w:sz w:val="16"/>
        </w:rPr>
        <w:t xml:space="preserve"> and scheme much </w:t>
      </w:r>
      <w:r>
        <w:rPr>
          <w:rStyle w:val="Style13ptBold"/>
          <w:color w:val="000000" w:themeColor="text1"/>
          <w:sz w:val="16"/>
        </w:rPr>
        <w:t xml:space="preserve">like the one used for </w:t>
      </w:r>
      <w:r>
        <w:rPr>
          <w:rStyle w:val="StyleUnderline"/>
        </w:rPr>
        <w:t xml:space="preserve">satellites. The International Telecommunications Union (ITU) is a United Nations agency that, among other services, provides the international community </w:t>
      </w:r>
      <w:r>
        <w:rPr>
          <w:rStyle w:val="StyleUnderline"/>
          <w:highlight w:val="green"/>
        </w:rPr>
        <w:t>with</w:t>
      </w:r>
      <w:r>
        <w:rPr>
          <w:rStyle w:val="StyleUnderline"/>
        </w:rPr>
        <w:t xml:space="preserve"> uniform satellite orbit </w:t>
      </w:r>
      <w:r>
        <w:rPr>
          <w:rStyle w:val="StyleUnderline"/>
          <w:highlight w:val="green"/>
        </w:rPr>
        <w:t>oversight and regulatory guidance</w:t>
      </w:r>
      <w:r>
        <w:rPr>
          <w:rStyle w:val="StyleUnderline"/>
        </w:rPr>
        <w:t>.218 Currently, 193 countries</w:t>
      </w:r>
      <w:r>
        <w:rPr>
          <w:color w:val="000000" w:themeColor="text1"/>
          <w:sz w:val="16"/>
        </w:rPr>
        <w:t xml:space="preserve"> follow the ITU regulations and utilize their services, which have been likened to domain name registration.219 In the </w:t>
      </w:r>
      <w:r>
        <w:rPr>
          <w:rStyle w:val="StyleUnderline"/>
        </w:rPr>
        <w:t xml:space="preserve">same way, spacefaring countries could form an international body that helps create and maintain a uniform space-mining legal framework.220 </w:t>
      </w:r>
      <w:r>
        <w:rPr>
          <w:rStyle w:val="StyleUnderline"/>
          <w:highlight w:val="green"/>
        </w:rPr>
        <w:t>Without</w:t>
      </w:r>
      <w:r>
        <w:rPr>
          <w:rStyle w:val="StyleUnderline"/>
        </w:rPr>
        <w:t xml:space="preserve"> some sort of </w:t>
      </w:r>
      <w:r>
        <w:rPr>
          <w:rStyle w:val="StyleUnderline"/>
          <w:highlight w:val="green"/>
        </w:rPr>
        <w:t>international framework</w:t>
      </w:r>
      <w:r>
        <w:rPr>
          <w:rStyle w:val="StyleUnderline"/>
        </w:rPr>
        <w:t xml:space="preserve"> as described above, the U.S. and other space-mining </w:t>
      </w:r>
      <w:r>
        <w:rPr>
          <w:rStyle w:val="StyleUnderline"/>
          <w:highlight w:val="green"/>
        </w:rPr>
        <w:t>countries leave themselves open to great conflict and will</w:t>
      </w:r>
      <w:r>
        <w:rPr>
          <w:rStyle w:val="StyleUnderline"/>
        </w:rPr>
        <w:t xml:space="preserve"> be required to </w:t>
      </w:r>
      <w:r>
        <w:rPr>
          <w:rStyle w:val="StyleUnderline"/>
          <w:highlight w:val="green"/>
        </w:rPr>
        <w:t>patch together</w:t>
      </w:r>
      <w:r>
        <w:rPr>
          <w:rStyle w:val="StyleUnderline"/>
        </w:rPr>
        <w:t xml:space="preserve"> a multitude of </w:t>
      </w:r>
      <w:r>
        <w:rPr>
          <w:rStyle w:val="StyleUnderline"/>
          <w:highlight w:val="green"/>
        </w:rPr>
        <w:t>treaties</w:t>
      </w:r>
      <w:r>
        <w:rPr>
          <w:rStyle w:val="StyleUnderline"/>
        </w:rPr>
        <w:t xml:space="preserve"> between themselves </w:t>
      </w:r>
      <w:r>
        <w:rPr>
          <w:rStyle w:val="StyleUnderline"/>
          <w:highlight w:val="green"/>
        </w:rPr>
        <w:t>as problems inevitably arise</w:t>
      </w:r>
      <w:r>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Pr>
          <w:rStyle w:val="Style13ptBold"/>
          <w:color w:val="000000" w:themeColor="text1"/>
          <w:sz w:val="16"/>
        </w:rPr>
        <w:t xml:space="preserve"> are currently creating prospecting technologies</w:t>
      </w:r>
      <w:r>
        <w:rPr>
          <w:color w:val="000000" w:themeColor="text1"/>
          <w:sz w:val="16"/>
        </w:rPr>
        <w:t xml:space="preserve"> that will allow them to determine exactly what an individual asteroid holds. They hope to eventually harvest these resources and sell them for lucrative profits. Fortunately for these companies</w:t>
      </w:r>
      <w:r>
        <w:rPr>
          <w:color w:val="000000" w:themeColor="text1"/>
          <w:u w:val="single"/>
        </w:rPr>
        <w:t xml:space="preserve">, </w:t>
      </w:r>
      <w:r>
        <w:rPr>
          <w:rStyle w:val="Style13ptBold"/>
          <w:color w:val="000000" w:themeColor="text1"/>
          <w:sz w:val="16"/>
        </w:rPr>
        <w:t xml:space="preserve">the current legal regime governing property rights to space resources is undergoing rapid change </w:t>
      </w:r>
      <w:r>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Pr>
          <w:rStyle w:val="StyleUnderline"/>
          <w:highlight w:val="green"/>
        </w:rPr>
        <w:t>Current</w:t>
      </w:r>
      <w:r>
        <w:rPr>
          <w:rStyle w:val="StyleUnderline"/>
        </w:rPr>
        <w:t xml:space="preserve"> international space </w:t>
      </w:r>
      <w:r>
        <w:rPr>
          <w:rStyle w:val="StyleUnderline"/>
          <w:highlight w:val="green"/>
        </w:rPr>
        <w:t>agreements are vague</w:t>
      </w:r>
      <w:r>
        <w:rPr>
          <w:rStyle w:val="StyleUnderline"/>
        </w:rPr>
        <w:t xml:space="preserve">, </w:t>
      </w:r>
      <w:r>
        <w:rPr>
          <w:rStyle w:val="StyleUnderline"/>
          <w:highlight w:val="green"/>
        </w:rPr>
        <w:t xml:space="preserve">lacking </w:t>
      </w:r>
      <w:r>
        <w:rPr>
          <w:rStyle w:val="StyleUnderline"/>
        </w:rPr>
        <w:t xml:space="preserve">in </w:t>
      </w:r>
      <w:r>
        <w:rPr>
          <w:rStyle w:val="StyleUnderline"/>
          <w:highlight w:val="green"/>
        </w:rPr>
        <w:t>consensus, and provide little precedent for ownership of</w:t>
      </w:r>
      <w:r>
        <w:rPr>
          <w:rStyle w:val="StyleUnderline"/>
        </w:rPr>
        <w:t xml:space="preserve"> space </w:t>
      </w:r>
      <w:r>
        <w:rPr>
          <w:rStyle w:val="StyleUnderline"/>
          <w:highlight w:val="green"/>
        </w:rPr>
        <w:t>resources</w:t>
      </w:r>
      <w:r>
        <w:rPr>
          <w:rStyle w:val="StyleUnderline"/>
        </w:rPr>
        <w:t>. This has led the international</w:t>
      </w:r>
      <w:r>
        <w:rPr>
          <w:color w:val="000000" w:themeColor="text1"/>
          <w:sz w:val="16"/>
        </w:rPr>
        <w:t xml:space="preserve"> community to move in the direction of creating a better regulatory framework, but this </w:t>
      </w:r>
      <w:r>
        <w:rPr>
          <w:rStyle w:val="Style13ptBold"/>
          <w:color w:val="000000" w:themeColor="text1"/>
          <w:sz w:val="16"/>
        </w:rPr>
        <w:t>movement is still in discussion stages and is likely to take a while to come to fruition</w:t>
      </w:r>
      <w:r>
        <w:rPr>
          <w:color w:val="000000" w:themeColor="text1"/>
          <w:u w:val="single"/>
        </w:rPr>
        <w:t>.</w:t>
      </w:r>
    </w:p>
    <w:p w14:paraId="71861377" w14:textId="77777777" w:rsidR="00F216D2" w:rsidRDefault="00F216D2" w:rsidP="00F216D2">
      <w:pPr>
        <w:pStyle w:val="Heading4"/>
        <w:rPr>
          <w:rFonts w:cs="Calibri"/>
          <w:color w:val="000000" w:themeColor="text1"/>
        </w:rPr>
      </w:pPr>
      <w:r>
        <w:rPr>
          <w:rFonts w:cs="Calibri"/>
          <w:b w:val="0"/>
          <w:color w:val="000000" w:themeColor="text1"/>
        </w:rPr>
        <w:t>Current space treaties have zero authority and lack clarity—which creates ineffective regulations</w:t>
      </w:r>
    </w:p>
    <w:p w14:paraId="3FA5BBE9" w14:textId="77777777" w:rsidR="00F216D2" w:rsidRDefault="00F216D2" w:rsidP="00F216D2">
      <w:pPr>
        <w:rPr>
          <w:color w:val="000000" w:themeColor="text1"/>
        </w:rPr>
      </w:pPr>
      <w:r>
        <w:rPr>
          <w:rStyle w:val="Heading4Char"/>
          <w:rFonts w:cs="Calibri"/>
        </w:rPr>
        <w:t>MacWhorter 16</w:t>
      </w:r>
      <w:r>
        <w:rPr>
          <w:color w:val="000000" w:themeColor="text1"/>
        </w:rPr>
        <w:t xml:space="preserve"> – Kevin, J.D from William and Mary College and Contributor to the William &amp; Mary Environmental Law and Policy Review, “Sustainable Mining: Incentivizing Asteroid Mining in the Name of Environmentalism”, </w:t>
      </w:r>
      <w:r>
        <w:rPr>
          <w:i/>
          <w:color w:val="000000" w:themeColor="text1"/>
        </w:rPr>
        <w:t xml:space="preserve">William &amp; Mary Environmental Law and Policy Review, </w:t>
      </w:r>
      <w:r>
        <w:rPr>
          <w:color w:val="000000" w:themeColor="text1"/>
        </w:rPr>
        <w:t xml:space="preserve">2016, </w:t>
      </w:r>
      <w:hyperlink r:id="rId7" w:history="1">
        <w:r>
          <w:rPr>
            <w:rStyle w:val="Hyperlink"/>
            <w:color w:val="000000" w:themeColor="text1"/>
            <w:u w:val="single"/>
          </w:rPr>
          <w:t>https://scholarship.law.wm.edu/cgi/viewcontent.cgi?article=1653&amp;context=wmelpr</w:t>
        </w:r>
      </w:hyperlink>
    </w:p>
    <w:p w14:paraId="5426A0E7" w14:textId="77777777" w:rsidR="00F216D2" w:rsidRDefault="00F216D2" w:rsidP="00F216D2">
      <w:pPr>
        <w:rPr>
          <w:color w:val="000000" w:themeColor="text1"/>
          <w:sz w:val="14"/>
        </w:rPr>
      </w:pPr>
      <w:r>
        <w:rPr>
          <w:color w:val="000000" w:themeColor="text1"/>
          <w:sz w:val="14"/>
        </w:rPr>
        <w:t xml:space="preserve">Although an academic debate at this </w:t>
      </w:r>
      <w:r>
        <w:rPr>
          <w:rStyle w:val="StyleUnderline"/>
        </w:rPr>
        <w:t xml:space="preserve">point, the </w:t>
      </w:r>
      <w:r>
        <w:rPr>
          <w:rStyle w:val="StyleUnderline"/>
          <w:highlight w:val="green"/>
        </w:rPr>
        <w:t xml:space="preserve">legal status of property in space is necessary </w:t>
      </w:r>
      <w:r>
        <w:rPr>
          <w:rStyle w:val="StyleUnderline"/>
        </w:rPr>
        <w:t xml:space="preserve">for any future exploration and exploitation of natural resources in space. Until then, private exploration is severely disincentivized. Further, the technology behind asteroid mining is fast becoming a reality.108 </w:t>
      </w:r>
      <w:r>
        <w:rPr>
          <w:rStyle w:val="StyleUnderline"/>
          <w:highlight w:val="green"/>
        </w:rPr>
        <w:t>The law must respond.</w:t>
      </w:r>
      <w:r>
        <w:rPr>
          <w:rStyle w:val="StyleUnderline"/>
        </w:rPr>
        <w:t xml:space="preserve"> In order to evaluate what the international community needs to accomplish to ensure future exploration, one</w:t>
      </w:r>
      <w:r>
        <w:rPr>
          <w:color w:val="000000" w:themeColor="text1"/>
          <w:sz w:val="14"/>
        </w:rPr>
        <w:t xml:space="preserve"> must explore the international agreements already in place that speak to the issue of property rights. To begin, the United Nations (UN) established the UN Office of </w:t>
      </w:r>
      <w:r>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Pr>
          <w:rStyle w:val="StyleUnderline"/>
          <w:highlight w:val="green"/>
        </w:rPr>
        <w:t>five</w:t>
      </w:r>
      <w:r>
        <w:rPr>
          <w:rStyle w:val="StyleUnderline"/>
        </w:rPr>
        <w:t xml:space="preserve"> international </w:t>
      </w:r>
      <w:r>
        <w:rPr>
          <w:rStyle w:val="StyleUnderline"/>
          <w:highlight w:val="green"/>
        </w:rPr>
        <w:t>agreements that lay a framework</w:t>
      </w:r>
      <w:r>
        <w:rPr>
          <w:rStyle w:val="StyleUnderline"/>
        </w:rPr>
        <w:t xml:space="preserve"> of space law and, more importantly, ownership of objects and celestial bodies in space: • The Treaty on Principles Governing the Activities of Space, Including the Moon and Other Celestial Bodies (</w:t>
      </w:r>
      <w:r>
        <w:rPr>
          <w:rStyle w:val="StyleUnderline"/>
          <w:highlight w:val="green"/>
        </w:rPr>
        <w:t>OST</w:t>
      </w:r>
      <w:r>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Pr>
          <w:color w:val="000000" w:themeColor="text1"/>
          <w:sz w:val="14"/>
        </w:rPr>
        <w:t xml:space="preserve"> intoOuterSpace </w:t>
      </w:r>
      <w:r>
        <w:rPr>
          <w:color w:val="000000" w:themeColor="text1"/>
          <w:u w:val="single"/>
        </w:rPr>
        <w:t>(</w:t>
      </w:r>
      <w:r>
        <w:rPr>
          <w:rStyle w:val="Style13ptBold"/>
          <w:color w:val="000000" w:themeColor="text1"/>
          <w:sz w:val="14"/>
        </w:rPr>
        <w:t>Registration Convention</w:t>
      </w:r>
      <w:r>
        <w:rPr>
          <w:color w:val="000000" w:themeColor="text1"/>
          <w:sz w:val="14"/>
        </w:rPr>
        <w:t>); 118 and • The Agreement Governing the Activities of States on the Moon and Other Celestial Bodies (</w:t>
      </w:r>
      <w:r>
        <w:rPr>
          <w:rStyle w:val="Style13ptBold"/>
          <w:color w:val="000000" w:themeColor="text1"/>
          <w:sz w:val="14"/>
        </w:rPr>
        <w:t>Moon Treaty</w:t>
      </w:r>
      <w:r>
        <w:rPr>
          <w:color w:val="000000" w:themeColor="text1"/>
          <w:sz w:val="14"/>
        </w:rPr>
        <w:t xml:space="preserve">). 119 As with all international law, </w:t>
      </w:r>
      <w:r>
        <w:rPr>
          <w:rStyle w:val="StyleUnderline"/>
          <w:color w:val="000000" w:themeColor="text1"/>
          <w:highlight w:val="green"/>
        </w:rPr>
        <w:t xml:space="preserve">however, the </w:t>
      </w:r>
      <w:r>
        <w:rPr>
          <w:rStyle w:val="StyleUnderline"/>
          <w:color w:val="000000" w:themeColor="text1"/>
        </w:rPr>
        <w:t xml:space="preserve">actual </w:t>
      </w:r>
      <w:r>
        <w:rPr>
          <w:rStyle w:val="StyleUnderline"/>
          <w:color w:val="000000" w:themeColor="text1"/>
          <w:highlight w:val="green"/>
        </w:rPr>
        <w:t>authority</w:t>
      </w:r>
      <w:r>
        <w:rPr>
          <w:rStyle w:val="StyleUnderline"/>
          <w:color w:val="000000" w:themeColor="text1"/>
        </w:rPr>
        <w:t xml:space="preserve"> of these </w:t>
      </w:r>
      <w:r>
        <w:rPr>
          <w:rStyle w:val="StyleUnderline"/>
          <w:color w:val="000000" w:themeColor="text1"/>
          <w:highlight w:val="green"/>
        </w:rPr>
        <w:t xml:space="preserve">treaties is debatable, because countries </w:t>
      </w:r>
      <w:r>
        <w:rPr>
          <w:rStyle w:val="StyleUnderline"/>
          <w:color w:val="000000" w:themeColor="text1"/>
        </w:rPr>
        <w:t xml:space="preserve">often ignore their precepts or </w:t>
      </w:r>
      <w:r>
        <w:rPr>
          <w:rStyle w:val="StyleUnderline"/>
          <w:color w:val="000000" w:themeColor="text1"/>
          <w:highlight w:val="green"/>
        </w:rPr>
        <w:t xml:space="preserve">disagree on </w:t>
      </w:r>
      <w:r>
        <w:rPr>
          <w:rStyle w:val="StyleUnderline"/>
          <w:color w:val="000000" w:themeColor="text1"/>
        </w:rPr>
        <w:t xml:space="preserve">the </w:t>
      </w:r>
      <w:r>
        <w:rPr>
          <w:rStyle w:val="StyleUnderline"/>
          <w:color w:val="000000" w:themeColor="text1"/>
          <w:highlight w:val="green"/>
        </w:rPr>
        <w:t xml:space="preserve">meaning of </w:t>
      </w:r>
      <w:r>
        <w:rPr>
          <w:rStyle w:val="StyleUnderline"/>
          <w:color w:val="000000" w:themeColor="text1"/>
        </w:rPr>
        <w:t xml:space="preserve">their </w:t>
      </w:r>
      <w:r>
        <w:rPr>
          <w:rStyle w:val="StyleUnderline"/>
          <w:color w:val="000000" w:themeColor="text1"/>
          <w:highlight w:val="green"/>
        </w:rPr>
        <w:t>substance</w:t>
      </w:r>
      <w:r>
        <w:rPr>
          <w:color w:val="000000" w:themeColor="text1"/>
          <w:sz w:val="14"/>
        </w:rPr>
        <w:t xml:space="preserve">.120 </w:t>
      </w:r>
      <w:r>
        <w:rPr>
          <w:rStyle w:val="Style13ptBold"/>
          <w:color w:val="000000" w:themeColor="text1"/>
          <w:sz w:val="14"/>
        </w:rPr>
        <w:t xml:space="preserve">International custom, </w:t>
      </w:r>
      <w:r>
        <w:rPr>
          <w:color w:val="000000" w:themeColor="text1"/>
          <w:u w:val="single"/>
        </w:rPr>
        <w:t>therefore</w:t>
      </w:r>
      <w:r>
        <w:rPr>
          <w:rStyle w:val="Style13ptBold"/>
          <w:color w:val="000000" w:themeColor="text1"/>
          <w:sz w:val="14"/>
        </w:rPr>
        <w:t>, is the major indication of what international law exactly</w:t>
      </w:r>
      <w:r>
        <w:rPr>
          <w:color w:val="000000" w:themeColor="text1"/>
          <w:sz w:val="14"/>
        </w:rPr>
        <w:t xml:space="preserve"> is.121 The Law of the Sea is an instructive analogy on that point, and as Lyall and Larsen explain, </w:t>
      </w:r>
      <w:r>
        <w:rPr>
          <w:rStyle w:val="Style13ptBold"/>
          <w:color w:val="000000" w:themeColor="text1"/>
        </w:rPr>
        <w:t>The practice need not be wholly uniform, but must be undertaken in the belief it is binding and required by law as opposed to being merely convenient or mutually beneficial</w:t>
      </w:r>
      <w:r>
        <w:rPr>
          <w:rStyle w:val="Style13ptBold"/>
          <w:color w:val="000000" w:themeColor="text1"/>
          <w:sz w:val="16"/>
        </w:rPr>
        <w:t xml:space="preserve">. </w:t>
      </w:r>
      <w:r>
        <w:rPr>
          <w:color w:val="000000" w:themeColor="text1"/>
          <w:sz w:val="14"/>
        </w:rPr>
        <w:t xml:space="preserve">122 Further, </w:t>
      </w:r>
      <w:r>
        <w:rPr>
          <w:rStyle w:val="StyleUnderline"/>
          <w:color w:val="000000" w:themeColor="text1"/>
          <w:highlight w:val="green"/>
        </w:rPr>
        <w:t>international law</w:t>
      </w:r>
      <w:r>
        <w:rPr>
          <w:rStyle w:val="StyleUnderline"/>
          <w:color w:val="000000" w:themeColor="text1"/>
        </w:rPr>
        <w:t xml:space="preserve"> in general </w:t>
      </w:r>
      <w:r>
        <w:rPr>
          <w:rStyle w:val="StyleUnderline"/>
          <w:color w:val="000000" w:themeColor="text1"/>
          <w:highlight w:val="green"/>
        </w:rPr>
        <w:t xml:space="preserve">was conceived to deal with relations between States, not </w:t>
      </w:r>
      <w:r>
        <w:rPr>
          <w:rStyle w:val="StyleUnderline"/>
          <w:color w:val="000000" w:themeColor="text1"/>
        </w:rPr>
        <w:t xml:space="preserve">to deal </w:t>
      </w:r>
      <w:r>
        <w:rPr>
          <w:rStyle w:val="StyleUnderline"/>
          <w:color w:val="000000" w:themeColor="text1"/>
          <w:highlight w:val="green"/>
        </w:rPr>
        <w:t xml:space="preserve">with private </w:t>
      </w:r>
      <w:r>
        <w:rPr>
          <w:rStyle w:val="StyleUnderline"/>
          <w:color w:val="000000" w:themeColor="text1"/>
        </w:rPr>
        <w:t xml:space="preserve">claims of </w:t>
      </w:r>
      <w:r>
        <w:rPr>
          <w:rStyle w:val="StyleUnderline"/>
          <w:color w:val="000000" w:themeColor="text1"/>
          <w:highlight w:val="green"/>
        </w:rPr>
        <w:t>property.</w:t>
      </w:r>
      <w:r>
        <w:rPr>
          <w:rStyle w:val="StyleUnderline"/>
          <w:color w:val="000000" w:themeColor="text1"/>
        </w:rPr>
        <w:t xml:space="preserve"> </w:t>
      </w:r>
      <w:r>
        <w:rPr>
          <w:color w:val="000000" w:themeColor="text1"/>
          <w:sz w:val="14"/>
        </w:rPr>
        <w:t>123 International.</w:t>
      </w:r>
    </w:p>
    <w:p w14:paraId="68F78DCA" w14:textId="77777777" w:rsidR="00F216D2" w:rsidRDefault="00F216D2" w:rsidP="00F216D2">
      <w:pPr>
        <w:rPr>
          <w:color w:val="000000" w:themeColor="text1"/>
          <w:sz w:val="14"/>
        </w:rPr>
      </w:pPr>
    </w:p>
    <w:p w14:paraId="7C077058" w14:textId="77777777" w:rsidR="00F216D2" w:rsidRDefault="00F216D2" w:rsidP="00F216D2">
      <w:pPr>
        <w:pStyle w:val="Heading4"/>
        <w:rPr>
          <w:rFonts w:cs="Calibri"/>
          <w:color w:val="000000" w:themeColor="text1"/>
        </w:rPr>
      </w:pPr>
      <w:r>
        <w:rPr>
          <w:rFonts w:cs="Calibri"/>
          <w:b w:val="0"/>
          <w:color w:val="000000" w:themeColor="text1"/>
        </w:rPr>
        <w:t xml:space="preserve">Disputes and misperceptions create </w:t>
      </w:r>
      <w:r>
        <w:rPr>
          <w:rFonts w:cs="Calibri"/>
          <w:b w:val="0"/>
          <w:color w:val="000000" w:themeColor="text1"/>
          <w:u w:val="single"/>
        </w:rPr>
        <w:t>cascading effects</w:t>
      </w:r>
      <w:r>
        <w:rPr>
          <w:rFonts w:cs="Calibri"/>
          <w:b w:val="0"/>
          <w:color w:val="000000" w:themeColor="text1"/>
        </w:rPr>
        <w:t xml:space="preserve"> towards </w:t>
      </w:r>
      <w:r>
        <w:rPr>
          <w:rFonts w:cs="Calibri"/>
          <w:b w:val="0"/>
          <w:color w:val="000000" w:themeColor="text1"/>
          <w:u w:val="single"/>
        </w:rPr>
        <w:t>space weaponization</w:t>
      </w:r>
      <w:r>
        <w:rPr>
          <w:rFonts w:cs="Calibri"/>
          <w:b w:val="0"/>
          <w:color w:val="000000" w:themeColor="text1"/>
        </w:rPr>
        <w:t xml:space="preserve"> and </w:t>
      </w:r>
      <w:r>
        <w:rPr>
          <w:rFonts w:cs="Calibri"/>
          <w:b w:val="0"/>
          <w:color w:val="000000" w:themeColor="text1"/>
          <w:u w:val="single"/>
        </w:rPr>
        <w:t>an arms race</w:t>
      </w:r>
      <w:r>
        <w:rPr>
          <w:rFonts w:cs="Calibri"/>
          <w:b w:val="0"/>
          <w:color w:val="000000" w:themeColor="text1"/>
        </w:rPr>
        <w:t>—an international framework solves BUT unilateral action causes escalating space wars</w:t>
      </w:r>
    </w:p>
    <w:p w14:paraId="446DEABC" w14:textId="77777777" w:rsidR="00F216D2" w:rsidRDefault="00F216D2" w:rsidP="00F216D2">
      <w:pPr>
        <w:rPr>
          <w:color w:val="000000" w:themeColor="text1"/>
          <w:sz w:val="16"/>
          <w:szCs w:val="16"/>
        </w:rPr>
      </w:pPr>
      <w:r>
        <w:rPr>
          <w:rStyle w:val="Heading4Char"/>
          <w:rFonts w:cs="Calibri"/>
          <w:color w:val="000000" w:themeColor="text1"/>
        </w:rPr>
        <w:t>Mallick &amp; Rajagopalan 19</w:t>
      </w:r>
      <w:r>
        <w:rPr>
          <w:rStyle w:val="Heading5Char"/>
          <w:color w:val="000000" w:themeColor="text1"/>
        </w:rPr>
        <w:t xml:space="preserve"> - </w:t>
      </w:r>
      <w:r>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8" w:history="1">
        <w:r>
          <w:rPr>
            <w:rStyle w:val="Hyperlink"/>
            <w:color w:val="000000" w:themeColor="text1"/>
            <w:sz w:val="16"/>
            <w:szCs w:val="16"/>
            <w:u w:val="single"/>
          </w:rPr>
          <w:t>https://www.orfonline.org/research/if-space-is-the-province-of-mankind-who-owns-its-resources-47561/</w:t>
        </w:r>
      </w:hyperlink>
      <w:r>
        <w:rPr>
          <w:color w:val="000000" w:themeColor="text1"/>
          <w:sz w:val="16"/>
          <w:szCs w:val="16"/>
        </w:rPr>
        <w:t>) NAR</w:t>
      </w:r>
    </w:p>
    <w:p w14:paraId="47D3176C" w14:textId="77777777" w:rsidR="00F216D2" w:rsidRDefault="00F216D2" w:rsidP="00F216D2">
      <w:pPr>
        <w:rPr>
          <w:rStyle w:val="Emphasis"/>
        </w:rPr>
      </w:pPr>
      <w:r>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Pr>
          <w:color w:val="000000" w:themeColor="text1"/>
          <w:highlight w:val="green"/>
          <w:u w:val="single"/>
        </w:rPr>
        <w:t>.</w:t>
      </w:r>
      <w:r>
        <w:rPr>
          <w:color w:val="000000" w:themeColor="text1"/>
          <w:u w:val="single"/>
        </w:rPr>
        <w:t xml:space="preserve"> </w:t>
      </w:r>
      <w:r>
        <w:rPr>
          <w:rStyle w:val="StyleUnderline"/>
          <w:highlight w:val="green"/>
        </w:rPr>
        <w:t>Asteroid mining could</w:t>
      </w:r>
      <w:r>
        <w:rPr>
          <w:rStyle w:val="StyleUnderline"/>
        </w:rPr>
        <w:t xml:space="preserve"> possibly </w:t>
      </w:r>
      <w:r>
        <w:rPr>
          <w:rStyle w:val="StyleUnderline"/>
          <w:highlight w:val="green"/>
        </w:rPr>
        <w:t>become</w:t>
      </w:r>
      <w:r>
        <w:rPr>
          <w:rStyle w:val="StyleUnderline"/>
        </w:rPr>
        <w:t xml:space="preserve"> the next </w:t>
      </w:r>
      <w:r>
        <w:rPr>
          <w:rStyle w:val="StyleUnderline"/>
          <w:highlight w:val="green"/>
        </w:rPr>
        <w:t>big</w:t>
      </w:r>
      <w:r>
        <w:rPr>
          <w:rStyle w:val="StyleUnderline"/>
        </w:rPr>
        <w:t xml:space="preserve"> thing </w:t>
      </w:r>
      <w:r>
        <w:rPr>
          <w:rStyle w:val="StyleUnderline"/>
          <w:highlight w:val="green"/>
        </w:rPr>
        <w:t>and is already</w:t>
      </w:r>
      <w:r>
        <w:rPr>
          <w:rStyle w:val="StyleUnderline"/>
        </w:rPr>
        <w:t xml:space="preserve"> seeing </w:t>
      </w:r>
      <w:r>
        <w:rPr>
          <w:rStyle w:val="StyleUnderline"/>
          <w:highlight w:val="green"/>
        </w:rPr>
        <w:t>a race among</w:t>
      </w:r>
      <w:r>
        <w:rPr>
          <w:rStyle w:val="StyleUnderline"/>
        </w:rPr>
        <w:t xml:space="preserve"> the </w:t>
      </w:r>
      <w:r>
        <w:rPr>
          <w:rStyle w:val="StyleUnderline"/>
          <w:highlight w:val="green"/>
        </w:rPr>
        <w:t>space powers</w:t>
      </w:r>
      <w:r>
        <w:rPr>
          <w:rStyle w:val="StyleUnderline"/>
        </w:rPr>
        <w:t>.</w:t>
      </w:r>
      <w:r>
        <w:rPr>
          <w:color w:val="000000" w:themeColor="text1"/>
          <w:sz w:val="16"/>
        </w:rPr>
        <w:t xml:space="preserve"> The US and Luxembourg are at the forefront in space resource extraction in terms of the policy frameworks and funding.[xxxvi] Even as the US has </w:t>
      </w:r>
      <w:r>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Pr>
          <w:color w:val="000000" w:themeColor="text1"/>
          <w:sz w:val="16"/>
        </w:rPr>
        <w:t>—</w:t>
      </w:r>
      <w:r>
        <w:rPr>
          <w:rStyle w:val="StyleUnderline"/>
          <w:highlight w:val="green"/>
        </w:rPr>
        <w:t>the Russian industry</w:t>
      </w:r>
      <w:r>
        <w:t xml:space="preserve"> players are of the view that they </w:t>
      </w:r>
      <w:r>
        <w:rPr>
          <w:rStyle w:val="StyleUnderline"/>
          <w:highlight w:val="green"/>
        </w:rPr>
        <w:t>must follow the lead</w:t>
      </w:r>
      <w:r>
        <w:t xml:space="preserve"> taken by the US </w:t>
      </w:r>
      <w:r>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Pr>
          <w:color w:val="000000" w:themeColor="text1"/>
          <w:u w:val="single"/>
        </w:rPr>
        <w:t xml:space="preserve">] </w:t>
      </w:r>
      <w:r>
        <w:rPr>
          <w:rStyle w:val="Style13ptBold"/>
          <w:color w:val="000000" w:themeColor="text1"/>
        </w:rPr>
        <w:t>Moscow may not have yet actively pursued space mining and resource extraction, but it is likely to pick up pace in the coming years alongside global efforts</w:t>
      </w:r>
      <w:r>
        <w:rPr>
          <w:rStyle w:val="StyleUnderline"/>
        </w:rPr>
        <w:t xml:space="preserve">. </w:t>
      </w:r>
      <w:r>
        <w:rPr>
          <w:rStyle w:val="StyleUnderline"/>
          <w:highlight w:val="green"/>
        </w:rPr>
        <w:t>Moscow</w:t>
      </w:r>
      <w:r>
        <w:rPr>
          <w:rStyle w:val="StyleUnderline"/>
        </w:rPr>
        <w:t xml:space="preserve"> clearly </w:t>
      </w:r>
      <w:r>
        <w:rPr>
          <w:rStyle w:val="StyleUnderline"/>
          <w:highlight w:val="green"/>
        </w:rPr>
        <w:t>has a capacity gap in terms of funding</w:t>
      </w:r>
      <w:r>
        <w:rPr>
          <w:rStyle w:val="StyleUnderline"/>
        </w:rPr>
        <w:t xml:space="preserve"> because</w:t>
      </w:r>
      <w:r>
        <w:rPr>
          <w:color w:val="000000" w:themeColor="text1"/>
          <w:sz w:val="16"/>
        </w:rPr>
        <w:t xml:space="preserve"> </w:t>
      </w:r>
      <w:r>
        <w:rPr>
          <w:rStyle w:val="Emphasis"/>
        </w:rPr>
        <w:t>its earlier plans to have a permanent base in the Moon by 2015 is yet to happe</w:t>
      </w:r>
      <w:r>
        <w:rPr>
          <w:color w:val="000000" w:themeColor="text1"/>
          <w:sz w:val="16"/>
        </w:rPr>
        <w:t>n</w:t>
      </w:r>
      <w:r>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Pr>
          <w:rStyle w:val="Emphasis"/>
        </w:rPr>
        <w:t>, “t</w:t>
      </w:r>
      <w:r>
        <w:rPr>
          <w:rStyle w:val="Emphasis"/>
          <w:highlight w:val="green"/>
        </w:rPr>
        <w:t>he countries which have the capacity to bring that source</w:t>
      </w:r>
      <w:r>
        <w:rPr>
          <w:rStyle w:val="Emphasis"/>
        </w:rPr>
        <w:t xml:space="preserve"> from the moon to Earth </w:t>
      </w:r>
      <w:r>
        <w:rPr>
          <w:rStyle w:val="Emphasis"/>
          <w:highlight w:val="green"/>
        </w:rPr>
        <w:t>will dictate the process.</w:t>
      </w:r>
      <w:r>
        <w:rPr>
          <w:rStyle w:val="Emphasis"/>
        </w:rPr>
        <w:t xml:space="preserve"> I don’t want to be just a part of them, I want to </w:t>
      </w:r>
      <w:r>
        <w:rPr>
          <w:rStyle w:val="Emphasis"/>
          <w:highlight w:val="green"/>
        </w:rPr>
        <w:t>lead them.”[</w:t>
      </w:r>
      <w:r>
        <w:rPr>
          <w:color w:val="000000" w:themeColor="text1"/>
          <w:sz w:val="16"/>
        </w:rPr>
        <w:t xml:space="preserve">xlvii] </w:t>
      </w:r>
      <w:r>
        <w:rPr>
          <w:rStyle w:val="Emphasis"/>
        </w:rPr>
        <w:t xml:space="preserve">However, </w:t>
      </w:r>
      <w:r>
        <w:rPr>
          <w:rStyle w:val="Emphasis"/>
          <w:highlight w:val="green"/>
        </w:rPr>
        <w:t>gaining proficiency</w:t>
      </w:r>
      <w:r>
        <w:rPr>
          <w:rStyle w:val="Emphasis"/>
        </w:rPr>
        <w:t xml:space="preserve"> </w:t>
      </w:r>
      <w:r>
        <w:rPr>
          <w:rStyle w:val="Emphasis"/>
          <w:highlight w:val="green"/>
        </w:rPr>
        <w:t>in such missions is not easy</w:t>
      </w:r>
      <w:r>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Pr>
          <w:rStyle w:val="Style13ptBold"/>
          <w:color w:val="000000" w:themeColor="text1"/>
        </w:rPr>
        <w:t xml:space="preserve">is </w:t>
      </w:r>
      <w:r>
        <w:rPr>
          <w:rStyle w:val="StyleUnderline"/>
          <w:color w:val="000000" w:themeColor="text1"/>
        </w:rPr>
        <w:t>not clear</w:t>
      </w:r>
      <w:r>
        <w:rPr>
          <w:rStyle w:val="Style13ptBold"/>
          <w:color w:val="000000" w:themeColor="text1"/>
        </w:rPr>
        <w:t xml:space="preserve"> how the legal and regulatory aspects of space mining operations are being dealt with</w:t>
      </w:r>
      <w:r>
        <w:rPr>
          <w:color w:val="000000" w:themeColor="text1"/>
          <w:sz w:val="16"/>
          <w:u w:val="single"/>
        </w:rPr>
        <w:t>.</w:t>
      </w:r>
      <w:r>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Pr>
          <w:color w:val="000000" w:themeColor="text1"/>
          <w:u w:val="single"/>
        </w:rPr>
        <w:t xml:space="preserve"> in</w:t>
      </w:r>
      <w:r>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Pr>
          <w:rStyle w:val="StyleUnderline"/>
          <w:color w:val="000000" w:themeColor="text1"/>
        </w:rPr>
        <w:t>unilateral initiatives have set off a critical response from the international community</w:t>
      </w:r>
      <w:r>
        <w:rPr>
          <w:rStyle w:val="Emphasis"/>
        </w:rPr>
        <w:t>. Applying literal interpretation of the OST, there is certainly room to construe that space mining may be legal, compared to the Moon Agreement whose prohibition is absolute.</w:t>
      </w:r>
      <w:r>
        <w:rPr>
          <w:color w:val="000000" w:themeColor="text1"/>
          <w:u w:val="single"/>
        </w:rPr>
        <w:t xml:space="preserve"> </w:t>
      </w:r>
      <w:r>
        <w:rPr>
          <w:rStyle w:val="Style13ptBold"/>
          <w:color w:val="000000" w:themeColor="text1"/>
        </w:rPr>
        <w:t>However, taking into consideration the letter and spirit of the OST,</w:t>
      </w:r>
      <w:r>
        <w:rPr>
          <w:color w:val="000000" w:themeColor="text1"/>
          <w:u w:val="single"/>
        </w:rPr>
        <w:t xml:space="preserve"> </w:t>
      </w:r>
      <w:r>
        <w:rPr>
          <w:color w:val="000000" w:themeColor="text1"/>
          <w:sz w:val="16"/>
        </w:rPr>
        <w:t>strengthened by the Moon Agreement,</w:t>
      </w:r>
      <w:r>
        <w:rPr>
          <w:color w:val="000000" w:themeColor="text1"/>
          <w:u w:val="single"/>
        </w:rPr>
        <w:t xml:space="preserve"> </w:t>
      </w:r>
      <w:r>
        <w:rPr>
          <w:rStyle w:val="Style13ptBold"/>
          <w:color w:val="000000" w:themeColor="text1"/>
        </w:rPr>
        <w:t xml:space="preserve">the argument that “national appropriation” only extends to appropriation of territory and not appropriation of resources is a </w:t>
      </w:r>
      <w:r>
        <w:rPr>
          <w:rStyle w:val="StyleUnderline"/>
          <w:color w:val="000000" w:themeColor="text1"/>
        </w:rPr>
        <w:t>far reach</w:t>
      </w:r>
      <w:r>
        <w:rPr>
          <w:color w:val="000000" w:themeColor="text1"/>
          <w:sz w:val="16"/>
        </w:rPr>
        <w:t>. That resource extraction is contemplated, albeit implicitly, in the OST, is nothing but logical. Not only have such claims of possessory rights not been recognised in the past</w:t>
      </w:r>
      <w:r>
        <w:rPr>
          <w:rStyle w:val="Emphasis"/>
        </w:rPr>
        <w:t xml:space="preserve">, </w:t>
      </w:r>
      <w:r>
        <w:rPr>
          <w:rStyle w:val="Emphasis"/>
          <w:highlight w:val="green"/>
        </w:rPr>
        <w:t>there is</w:t>
      </w:r>
      <w:r>
        <w:rPr>
          <w:rStyle w:val="Emphasis"/>
        </w:rPr>
        <w:t xml:space="preserve"> also </w:t>
      </w:r>
      <w:r>
        <w:rPr>
          <w:rStyle w:val="Emphasis"/>
          <w:highlight w:val="green"/>
        </w:rPr>
        <w:t>global consensus regarding its illegality</w:t>
      </w:r>
      <w:r>
        <w:rPr>
          <w:color w:val="000000" w:themeColor="text1"/>
          <w:sz w:val="16"/>
        </w:rPr>
        <w:t>.[lvi] It therefore forms a part of customary international law, despite the Moon Agreement not having been widely ratified. In this light</w:t>
      </w:r>
      <w:r>
        <w:rPr>
          <w:color w:val="000000" w:themeColor="text1"/>
          <w:u w:val="single"/>
        </w:rPr>
        <w:t xml:space="preserve">, </w:t>
      </w:r>
      <w:r>
        <w:rPr>
          <w:rStyle w:val="Style13ptBold"/>
          <w:color w:val="000000" w:themeColor="text1"/>
        </w:rPr>
        <w:t>the legalisation of space mining is a sheer violation of the elemental principles of international space law</w:t>
      </w:r>
      <w:r>
        <w:rPr>
          <w:color w:val="000000" w:themeColor="text1"/>
          <w:u w:val="single"/>
        </w:rPr>
        <w:t xml:space="preserve">. </w:t>
      </w:r>
      <w:r>
        <w:rPr>
          <w:rStyle w:val="Emphasis"/>
          <w:highlight w:val="green"/>
        </w:rPr>
        <w:t>Yet</w:t>
      </w:r>
      <w:r>
        <w:rPr>
          <w:rStyle w:val="Emphasis"/>
        </w:rPr>
        <w:t>, there is</w:t>
      </w:r>
      <w:r>
        <w:rPr>
          <w:rStyle w:val="Emphasis"/>
          <w:highlight w:val="green"/>
        </w:rPr>
        <w:t xml:space="preserve"> no clarity on what</w:t>
      </w:r>
      <w:r>
        <w:rPr>
          <w:rStyle w:val="Emphasis"/>
        </w:rPr>
        <w:t xml:space="preserve"> activity </w:t>
      </w:r>
      <w:r>
        <w:rPr>
          <w:rStyle w:val="Emphasis"/>
          <w:highlight w:val="green"/>
        </w:rPr>
        <w:t>is allowed and</w:t>
      </w:r>
      <w:r>
        <w:rPr>
          <w:rStyle w:val="Emphasis"/>
        </w:rPr>
        <w:t xml:space="preserve"> what is </w:t>
      </w:r>
      <w:r>
        <w:rPr>
          <w:rStyle w:val="Emphasis"/>
          <w:highlight w:val="green"/>
        </w:rPr>
        <w:t>prohibited</w:t>
      </w:r>
      <w:r>
        <w:rPr>
          <w:rStyle w:val="Emphasis"/>
        </w:rPr>
        <w:t xml:space="preserve"> </w:t>
      </w:r>
      <w:r>
        <w:rPr>
          <w:color w:val="000000" w:themeColor="text1"/>
          <w:sz w:val="16"/>
        </w:rPr>
        <w:t xml:space="preserve">in outer space under the existing law.[lvii] </w:t>
      </w:r>
      <w:r>
        <w:rPr>
          <w:rStyle w:val="Style13ptBold"/>
          <w:color w:val="000000" w:themeColor="text1"/>
          <w:sz w:val="16"/>
        </w:rPr>
        <w:t>There is ambiguity around most issues—from “</w:t>
      </w:r>
      <w:r>
        <w:rPr>
          <w:rStyle w:val="StyleUnderline"/>
          <w:color w:val="000000" w:themeColor="text1"/>
        </w:rPr>
        <w:t>who would license and regulate asteroid mining operations</w:t>
      </w:r>
      <w:r>
        <w:rPr>
          <w:rStyle w:val="Style13ptBold"/>
          <w:color w:val="000000" w:themeColor="text1"/>
          <w:sz w:val="16"/>
        </w:rPr>
        <w:t>” to the legality of these activities as per the existing international space law</w:t>
      </w:r>
      <w:r>
        <w:rPr>
          <w:color w:val="000000" w:themeColor="text1"/>
          <w:u w:val="single"/>
        </w:rPr>
        <w:t xml:space="preserve">.[lviii] </w:t>
      </w:r>
      <w:r>
        <w:rPr>
          <w:rStyle w:val="Style13ptBold"/>
          <w:color w:val="000000" w:themeColor="text1"/>
          <w:sz w:val="16"/>
        </w:rPr>
        <w:t>When comparing it to the law of the seas</w:t>
      </w:r>
      <w:r>
        <w:rPr>
          <w:color w:val="000000" w:themeColor="text1"/>
          <w:u w:val="single"/>
        </w:rPr>
        <w:t>,</w:t>
      </w:r>
      <w:r>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Pr>
          <w:color w:val="000000" w:themeColor="text1"/>
          <w:u w:val="single"/>
        </w:rPr>
        <w:t>—</w:t>
      </w:r>
      <w:r>
        <w:rPr>
          <w:rStyle w:val="Style13ptBold"/>
          <w:color w:val="000000" w:themeColor="text1"/>
          <w:sz w:val="16"/>
        </w:rPr>
        <w:t xml:space="preserve">“owning the fish, not the sea”—cannot be applied to outer space primarily because fish are living resources that can reproduce and therefore are </w:t>
      </w:r>
      <w:r>
        <w:rPr>
          <w:rStyle w:val="StyleUnderline"/>
          <w:color w:val="000000" w:themeColor="text1"/>
        </w:rPr>
        <w:t>renewable</w:t>
      </w:r>
      <w:r>
        <w:rPr>
          <w:color w:val="000000" w:themeColor="text1"/>
          <w:u w:val="single"/>
        </w:rPr>
        <w:t xml:space="preserve">. </w:t>
      </w:r>
      <w:r>
        <w:rPr>
          <w:rStyle w:val="Style13ptBold"/>
          <w:color w:val="000000" w:themeColor="text1"/>
          <w:sz w:val="16"/>
        </w:rPr>
        <w:t>Outer space resources</w:t>
      </w:r>
      <w:r>
        <w:rPr>
          <w:color w:val="000000" w:themeColor="text1"/>
          <w:sz w:val="16"/>
        </w:rPr>
        <w:t xml:space="preserve">, on the other hand, </w:t>
      </w:r>
      <w:r>
        <w:rPr>
          <w:rStyle w:val="Style13ptBold"/>
          <w:color w:val="000000" w:themeColor="text1"/>
          <w:sz w:val="16"/>
        </w:rPr>
        <w:t>are depletable</w:t>
      </w:r>
      <w:r>
        <w:rPr>
          <w:color w:val="000000" w:themeColor="text1"/>
          <w:sz w:val="16"/>
        </w:rPr>
        <w:t xml:space="preserve">: once harvested, they cannot be replenished. </w:t>
      </w:r>
      <w:r>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Pr>
          <w:color w:val="000000" w:themeColor="text1"/>
          <w:sz w:val="16"/>
        </w:rPr>
        <w:t xml:space="preserve">on. </w:t>
      </w:r>
      <w:r>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Pr>
          <w:rStyle w:val="StyleUnderline"/>
          <w:color w:val="000000" w:themeColor="text1"/>
        </w:rPr>
        <w:t xml:space="preserve"> </w:t>
      </w:r>
      <w:r>
        <w:rPr>
          <w:color w:val="000000" w:themeColor="text1"/>
          <w:sz w:val="16"/>
        </w:rPr>
        <w:t>The Way Ahead Undoubtedly</w:t>
      </w:r>
      <w:r>
        <w:rPr>
          <w:rStyle w:val="StyleUnderline"/>
          <w:color w:val="000000" w:themeColor="text1"/>
        </w:rPr>
        <w:t>, growing technological adeptness has made space mining inevitable and, therefore, the question is no longer “if” but “when”</w:t>
      </w:r>
      <w:r>
        <w:rPr>
          <w:rStyle w:val="Style13ptBold"/>
          <w:color w:val="000000" w:themeColor="text1"/>
          <w:sz w:val="16"/>
        </w:rPr>
        <w:t>.</w:t>
      </w:r>
      <w:r>
        <w:rPr>
          <w:color w:val="000000" w:themeColor="text1"/>
          <w:sz w:val="16"/>
        </w:rPr>
        <w:t xml:space="preserve"> </w:t>
      </w:r>
      <w:r>
        <w:rPr>
          <w:rStyle w:val="StyleUnderline"/>
        </w:rPr>
        <w:t xml:space="preserve">Nevertheless, a scenario where </w:t>
      </w:r>
      <w:r>
        <w:rPr>
          <w:rStyle w:val="StyleUnderline"/>
          <w:highlight w:val="green"/>
        </w:rPr>
        <w:t>companies can</w:t>
      </w:r>
      <w:r>
        <w:rPr>
          <w:rStyle w:val="StyleUnderline"/>
        </w:rPr>
        <w:t>,</w:t>
      </w:r>
      <w:r>
        <w:rPr>
          <w:rStyle w:val="Style13ptBold"/>
          <w:color w:val="000000" w:themeColor="text1"/>
          <w:sz w:val="16"/>
        </w:rPr>
        <w:t xml:space="preserve"> </w:t>
      </w:r>
      <w:r>
        <w:rPr>
          <w:rStyle w:val="StyleUnderline"/>
        </w:rPr>
        <w:t xml:space="preserve">solely </w:t>
      </w:r>
      <w:r>
        <w:rPr>
          <w:rStyle w:val="StyleUnderline"/>
          <w:highlight w:val="green"/>
        </w:rPr>
        <w:t>based on domestic laws</w:t>
      </w:r>
      <w:r>
        <w:rPr>
          <w:rStyle w:val="StyleUnderline"/>
        </w:rPr>
        <w:t xml:space="preserve">, steadily </w:t>
      </w:r>
      <w:r>
        <w:rPr>
          <w:rStyle w:val="StyleUnderline"/>
          <w:highlight w:val="green"/>
        </w:rPr>
        <w:t>exploit</w:t>
      </w:r>
      <w:r>
        <w:rPr>
          <w:rStyle w:val="StyleUnderline"/>
        </w:rPr>
        <w:t xml:space="preserve"> mineral </w:t>
      </w:r>
      <w:r>
        <w:rPr>
          <w:rStyle w:val="StyleUnderline"/>
          <w:highlight w:val="green"/>
        </w:rPr>
        <w:t>resources</w:t>
      </w:r>
      <w:r>
        <w:rPr>
          <w:rStyle w:val="StyleUnderline"/>
        </w:rPr>
        <w:t xml:space="preserve"> in outer space, </w:t>
      </w:r>
      <w:r>
        <w:rPr>
          <w:rStyle w:val="StyleUnderline"/>
          <w:highlight w:val="green"/>
        </w:rPr>
        <w:t xml:space="preserve">would be </w:t>
      </w:r>
      <w:r>
        <w:rPr>
          <w:rStyle w:val="StyleUnderline"/>
        </w:rPr>
        <w:t xml:space="preserve">universally </w:t>
      </w:r>
      <w:r>
        <w:rPr>
          <w:rStyle w:val="StyleUnderline"/>
          <w:highlight w:val="green"/>
        </w:rPr>
        <w:t>unacceptable</w:t>
      </w:r>
      <w:r>
        <w:rPr>
          <w:rStyle w:val="StyleUnderline"/>
        </w:rPr>
        <w:t xml:space="preserve">. Minus regulations, the realisation of space exploitation </w:t>
      </w:r>
      <w:r>
        <w:rPr>
          <w:rStyle w:val="StyleUnderline"/>
          <w:highlight w:val="green"/>
        </w:rPr>
        <w:t xml:space="preserve">will create </w:t>
      </w:r>
      <w:r>
        <w:rPr>
          <w:rStyle w:val="StyleUnderline"/>
        </w:rPr>
        <w:t xml:space="preserve">great </w:t>
      </w:r>
      <w:r>
        <w:rPr>
          <w:rStyle w:val="StyleUnderline"/>
          <w:highlight w:val="green"/>
        </w:rPr>
        <w:t xml:space="preserve">disparity </w:t>
      </w:r>
      <w:r>
        <w:rPr>
          <w:rStyle w:val="StyleUnderline"/>
        </w:rPr>
        <w:t xml:space="preserve">between nations </w:t>
      </w:r>
      <w:r>
        <w:rPr>
          <w:rStyle w:val="StyleUnderline"/>
          <w:highlight w:val="green"/>
        </w:rPr>
        <w:t>and disrupt</w:t>
      </w:r>
      <w:r>
        <w:rPr>
          <w:rStyle w:val="StyleUnderline"/>
        </w:rPr>
        <w:t xml:space="preserve"> dynamics of </w:t>
      </w:r>
      <w:r>
        <w:rPr>
          <w:rStyle w:val="StyleUnderline"/>
          <w:highlight w:val="green"/>
        </w:rPr>
        <w:t>the world economy</w:t>
      </w:r>
      <w:r>
        <w:rPr>
          <w:rStyle w:val="StyleUnderline"/>
        </w:rPr>
        <w:t>. Regulations are particularly important in the context of the space debris problem. We definitely do not wish for a future, bef</w:t>
      </w:r>
      <w:r>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Pr>
          <w:rStyle w:val="Style13ptBold"/>
          <w:color w:val="000000" w:themeColor="text1"/>
          <w:sz w:val="16"/>
        </w:rPr>
        <w:t xml:space="preserve">it is </w:t>
      </w:r>
      <w:r>
        <w:rPr>
          <w:rStyle w:val="Emphasis"/>
        </w:rPr>
        <w:t xml:space="preserve">extremely important that resource appropriation is carried out in an ethical manner, without interrupting safe and secure access to outer space, simultaneously allowing all countries a share in the proceeds. </w:t>
      </w:r>
      <w:r>
        <w:rPr>
          <w:color w:val="000000" w:themeColor="text1"/>
          <w:sz w:val="16"/>
        </w:rPr>
        <w:t xml:space="preserve">Technological advances and financial readiness are pushing both, states and non-state players towards new ventures in outer space. Yet, </w:t>
      </w:r>
      <w:r>
        <w:rPr>
          <w:rStyle w:val="Style13ptBold"/>
          <w:color w:val="000000" w:themeColor="text1"/>
          <w:sz w:val="16"/>
        </w:rPr>
        <w:t xml:space="preserve">the rules of engagement especially dealing with the new commercial activities are </w:t>
      </w:r>
      <w:r>
        <w:rPr>
          <w:rStyle w:val="StyleUnderline"/>
          <w:color w:val="000000" w:themeColor="text1"/>
        </w:rPr>
        <w:t>far from ideal</w:t>
      </w:r>
      <w:r>
        <w:rPr>
          <w:color w:val="000000" w:themeColor="text1"/>
          <w:sz w:val="16"/>
        </w:rPr>
        <w:t xml:space="preserve">. </w:t>
      </w:r>
      <w:r>
        <w:rPr>
          <w:rStyle w:val="Emphasis"/>
          <w:highlight w:val="green"/>
        </w:rPr>
        <w:t>There is</w:t>
      </w:r>
      <w:r>
        <w:rPr>
          <w:rStyle w:val="Emphasis"/>
        </w:rPr>
        <w:t xml:space="preserve"> a </w:t>
      </w:r>
      <w:r>
        <w:rPr>
          <w:rStyle w:val="Emphasis"/>
          <w:highlight w:val="green"/>
        </w:rPr>
        <w:t>clear and urgent need</w:t>
      </w:r>
      <w:r>
        <w:rPr>
          <w:rStyle w:val="Style13ptBold"/>
          <w:color w:val="000000" w:themeColor="text1"/>
          <w:sz w:val="16"/>
          <w:highlight w:val="green"/>
        </w:rPr>
        <w:t xml:space="preserve"> </w:t>
      </w:r>
      <w:r>
        <w:rPr>
          <w:rStyle w:val="Style13ptBold"/>
          <w:color w:val="000000" w:themeColor="text1"/>
          <w:sz w:val="16"/>
        </w:rPr>
        <w:t>to debate and come up with either a new regulation or accommodate the space mining activities within the existing international legal measures</w:t>
      </w:r>
      <w:r>
        <w:rPr>
          <w:color w:val="000000" w:themeColor="text1"/>
          <w:sz w:val="16"/>
        </w:rPr>
        <w:t>. Experts have articulated that these could possibly be addressed under the existing property law principles or old mining law principles.[lxiii] However</w:t>
      </w:r>
      <w:r>
        <w:rPr>
          <w:color w:val="000000" w:themeColor="text1"/>
          <w:u w:val="single"/>
        </w:rPr>
        <w:t xml:space="preserve">, </w:t>
      </w:r>
      <w:r>
        <w:rPr>
          <w:rStyle w:val="Style13ptBold"/>
          <w:color w:val="000000" w:themeColor="text1"/>
          <w:sz w:val="16"/>
        </w:rPr>
        <w:t xml:space="preserve">given the scale of activities that states and non-state parties will engage in, </w:t>
      </w:r>
      <w:r>
        <w:rPr>
          <w:rStyle w:val="StyleUnderline"/>
          <w:color w:val="000000" w:themeColor="text1"/>
        </w:rPr>
        <w:t>the ability of the existing regime to address space mining could be highly inadequate</w:t>
      </w:r>
      <w:r>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Pr>
          <w:rStyle w:val="Emphasis"/>
        </w:rPr>
        <w:t>Moon Treaty, which highlights the common heritage of mankind. The Moon Treaty is important as it addresses a “loophole” of the OST “by banning any ownership of any extraterrestrial property by any organization or private person</w:t>
      </w:r>
      <w:r>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Pr>
          <w:rStyle w:val="Emphasis"/>
          <w:highlight w:val="green"/>
        </w:rPr>
        <w:t>Pursuing a collective approach is ideal</w:t>
      </w:r>
      <w:r>
        <w:rPr>
          <w:color w:val="000000" w:themeColor="text1"/>
          <w:sz w:val="16"/>
        </w:rPr>
        <w:t xml:space="preserve">. An example is UNCLOS, which demonstrates </w:t>
      </w:r>
      <w:r>
        <w:rPr>
          <w:color w:val="000000" w:themeColor="text1"/>
          <w:u w:val="single"/>
        </w:rPr>
        <w:t xml:space="preserve">that </w:t>
      </w:r>
      <w:r>
        <w:rPr>
          <w:rStyle w:val="Style13ptBold"/>
          <w:color w:val="000000" w:themeColor="text1"/>
        </w:rPr>
        <w:t>the international society possesses the capability of regulating mining quarters deemed to be the “province of mankind”</w:t>
      </w:r>
      <w:r>
        <w:rPr>
          <w:color w:val="000000" w:themeColor="text1"/>
          <w:u w:val="single"/>
        </w:rPr>
        <w:t>.</w:t>
      </w:r>
      <w:r>
        <w:rPr>
          <w:color w:val="000000" w:themeColor="text1"/>
          <w:sz w:val="16"/>
        </w:rPr>
        <w:t xml:space="preserve"> However, a sui generis legal framework must be crafted because the difference between the marines and outer space and their resources is wide, </w:t>
      </w:r>
      <w:r>
        <w:rPr>
          <w:rStyle w:val="StyleUnderline"/>
        </w:rPr>
        <w:t xml:space="preserve">and the regulations are too region-specific to permit a superimposition of the oceanic regime to outer space. </w:t>
      </w:r>
      <w:r>
        <w:rPr>
          <w:rStyle w:val="StyleUnderline"/>
          <w:highlight w:val="green"/>
        </w:rPr>
        <w:t>A sound legal environment will protect both the company</w:t>
      </w:r>
      <w:r>
        <w:rPr>
          <w:rStyle w:val="StyleUnderline"/>
        </w:rPr>
        <w:t xml:space="preserve"> performing operations </w:t>
      </w:r>
      <w:r>
        <w:rPr>
          <w:rStyle w:val="StyleUnderline"/>
          <w:highlight w:val="green"/>
        </w:rPr>
        <w:t>and</w:t>
      </w:r>
      <w:r>
        <w:rPr>
          <w:rStyle w:val="StyleUnderline"/>
        </w:rPr>
        <w:t xml:space="preserve"> its </w:t>
      </w:r>
      <w:r>
        <w:rPr>
          <w:rStyle w:val="StyleUnderline"/>
          <w:highlight w:val="green"/>
        </w:rPr>
        <w:t>beneficiaries</w:t>
      </w:r>
      <w:r>
        <w:rPr>
          <w:rStyle w:val="StyleUnderline"/>
        </w:rPr>
        <w:t>, while ensuring even-handed resource allocation. In addition, regulations spelling out safety standards and identifying safety zones around mining operations could be useful in</w:t>
      </w:r>
      <w:r>
        <w:rPr>
          <w:rStyle w:val="Style13ptBold"/>
          <w:color w:val="000000" w:themeColor="text1"/>
        </w:rPr>
        <w:t xml:space="preserve"> ensuring safe and secure operations in outer space</w:t>
      </w:r>
      <w:r>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Pr>
          <w:rStyle w:val="Style13ptBold"/>
          <w:color w:val="000000" w:themeColor="text1"/>
          <w:sz w:val="16"/>
        </w:rPr>
        <w:t>it is clear that countries are not against space mining</w:t>
      </w:r>
      <w:r>
        <w:rPr>
          <w:color w:val="000000" w:themeColor="text1"/>
          <w:sz w:val="16"/>
        </w:rPr>
        <w:t xml:space="preserve"> as such; rather </w:t>
      </w:r>
      <w:r>
        <w:rPr>
          <w:rStyle w:val="Style13ptBold"/>
          <w:color w:val="000000" w:themeColor="text1"/>
          <w:sz w:val="16"/>
        </w:rPr>
        <w:t>the contentious points are</w:t>
      </w:r>
      <w:r>
        <w:rPr>
          <w:color w:val="000000" w:themeColor="text1"/>
          <w:sz w:val="16"/>
        </w:rPr>
        <w:t xml:space="preserve"> vis-à-vis </w:t>
      </w:r>
      <w:r>
        <w:rPr>
          <w:rStyle w:val="StyleUnderline"/>
          <w:color w:val="000000" w:themeColor="text1"/>
        </w:rPr>
        <w:t>authorisation</w:t>
      </w:r>
      <w:r>
        <w:rPr>
          <w:rStyle w:val="Style13ptBold"/>
          <w:color w:val="000000" w:themeColor="text1"/>
          <w:sz w:val="16"/>
        </w:rPr>
        <w:t xml:space="preserve">, </w:t>
      </w:r>
      <w:r>
        <w:rPr>
          <w:rStyle w:val="StyleUnderline"/>
          <w:color w:val="000000" w:themeColor="text1"/>
        </w:rPr>
        <w:t>regulation</w:t>
      </w:r>
      <w:r>
        <w:rPr>
          <w:rStyle w:val="Style13ptBold"/>
          <w:color w:val="000000" w:themeColor="text1"/>
          <w:sz w:val="16"/>
        </w:rPr>
        <w:t xml:space="preserve">, and where to place </w:t>
      </w:r>
      <w:r>
        <w:rPr>
          <w:rStyle w:val="StyleUnderline"/>
          <w:color w:val="000000" w:themeColor="text1"/>
        </w:rPr>
        <w:t>responsibility</w:t>
      </w:r>
      <w:r>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Pr>
          <w:rStyle w:val="Emphasis"/>
        </w:rPr>
        <w:t xml:space="preserve">, </w:t>
      </w:r>
      <w:r>
        <w:rPr>
          <w:rStyle w:val="Emphasis"/>
          <w:highlight w:val="green"/>
        </w:rPr>
        <w:t xml:space="preserve">there must be </w:t>
      </w:r>
      <w:r>
        <w:rPr>
          <w:rStyle w:val="Emphasis"/>
        </w:rPr>
        <w:t xml:space="preserve">an agreement among all the space powers on the need for </w:t>
      </w:r>
      <w:r>
        <w:rPr>
          <w:rStyle w:val="Emphasis"/>
          <w:highlight w:val="green"/>
        </w:rPr>
        <w:t>a global governance framework</w:t>
      </w:r>
      <w:r>
        <w:rPr>
          <w:rStyle w:val="Style13ptBold"/>
          <w:color w:val="000000" w:themeColor="text1"/>
          <w:sz w:val="16"/>
        </w:rPr>
        <w:t xml:space="preserve"> </w:t>
      </w:r>
      <w:r>
        <w:rPr>
          <w:rStyle w:val="Style13ptBold"/>
          <w:color w:val="000000" w:themeColor="text1"/>
        </w:rPr>
        <w:t>for the use of space resources</w:t>
      </w:r>
      <w:r>
        <w:rPr>
          <w:color w:val="000000" w:themeColor="text1"/>
          <w:u w:val="single"/>
        </w:rPr>
        <w:t>.</w:t>
      </w:r>
      <w:r>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Pr>
          <w:rStyle w:val="Emphasis"/>
        </w:rPr>
        <w:t xml:space="preserve">lxix] Even legal space mining activity could have serious impacts in two ways. For instance, </w:t>
      </w:r>
      <w:r>
        <w:rPr>
          <w:rStyle w:val="Emphasis"/>
          <w:highlight w:val="green"/>
        </w:rPr>
        <w:t>any tech</w:t>
      </w:r>
      <w:r>
        <w:rPr>
          <w:rStyle w:val="Emphasis"/>
        </w:rPr>
        <w:t xml:space="preserve">nological </w:t>
      </w:r>
      <w:r>
        <w:rPr>
          <w:rStyle w:val="Emphasis"/>
          <w:highlight w:val="green"/>
        </w:rPr>
        <w:t xml:space="preserve">spinoffs </w:t>
      </w:r>
      <w:r>
        <w:rPr>
          <w:rStyle w:val="Emphasis"/>
        </w:rPr>
        <w:t>that a country might have could add to the space weaponisation debate. Two, the</w:t>
      </w:r>
      <w:r>
        <w:rPr>
          <w:color w:val="000000" w:themeColor="text1"/>
          <w:u w:val="single"/>
        </w:rPr>
        <w:t xml:space="preserve"> </w:t>
      </w:r>
      <w:r>
        <w:rPr>
          <w:rStyle w:val="Emphasis"/>
          <w:highlight w:val="green"/>
        </w:rPr>
        <w:t>erosion of norms with</w:t>
      </w:r>
      <w:r>
        <w:rPr>
          <w:rStyle w:val="Emphasis"/>
        </w:rPr>
        <w:t xml:space="preserve"> regard to space </w:t>
      </w:r>
      <w:r>
        <w:rPr>
          <w:rStyle w:val="Emphasis"/>
          <w:highlight w:val="green"/>
        </w:rPr>
        <w:t xml:space="preserve">mining </w:t>
      </w:r>
      <w:r>
        <w:rPr>
          <w:rStyle w:val="Emphasis"/>
        </w:rPr>
        <w:t xml:space="preserve">could </w:t>
      </w:r>
      <w:r>
        <w:rPr>
          <w:rStyle w:val="Emphasis"/>
          <w:highlight w:val="green"/>
        </w:rPr>
        <w:t>have a cascading effect on other norms</w:t>
      </w:r>
      <w:r>
        <w:rPr>
          <w:rStyle w:val="Emphasis"/>
        </w:rPr>
        <w:t xml:space="preserve"> in the same issue area </w:t>
      </w:r>
      <w:r>
        <w:rPr>
          <w:rStyle w:val="Emphasis"/>
          <w:highlight w:val="green"/>
        </w:rPr>
        <w:t>such as weaponisation</w:t>
      </w:r>
      <w:r>
        <w:rPr>
          <w:rStyle w:val="Emphasis"/>
        </w:rPr>
        <w:t xml:space="preserve"> of space</w:t>
      </w:r>
      <w:r>
        <w:rPr>
          <w:color w:val="000000" w:themeColor="text1"/>
          <w:u w:val="single"/>
        </w:rPr>
        <w:t xml:space="preserve">. </w:t>
      </w:r>
      <w:r>
        <w:rPr>
          <w:rStyle w:val="Style13ptBold"/>
          <w:color w:val="000000" w:themeColor="text1"/>
          <w:sz w:val="16"/>
        </w:rPr>
        <w:t xml:space="preserve">It </w:t>
      </w:r>
      <w:r>
        <w:rPr>
          <w:rStyle w:val="Emphasis"/>
        </w:rPr>
        <w:t>is imperative for nations to actively combine their efforts to ensure that this activity transpires in the most globally acceptable manner and not one which stirs anarchism.</w:t>
      </w:r>
      <w:r>
        <w:rPr>
          <w:color w:val="000000" w:themeColor="text1"/>
          <w:sz w:val="16"/>
        </w:rPr>
        <w:t xml:space="preserve"> The ancient Roman maxim, ‘Quod omnes tangit ab omnibus approbatur’ (What touches all must be approved by all) gains due traction in this kind of a scenario. Therefore, </w:t>
      </w:r>
      <w:r>
        <w:rPr>
          <w:rStyle w:val="Emphasis"/>
        </w:rPr>
        <w:t xml:space="preserve">a universal activity like space exploration </w:t>
      </w:r>
      <w:r>
        <w:rPr>
          <w:rStyle w:val="Emphasis"/>
          <w:highlight w:val="green"/>
        </w:rPr>
        <w:t>mandates</w:t>
      </w:r>
      <w:r>
        <w:rPr>
          <w:rStyle w:val="Emphasis"/>
        </w:rPr>
        <w:t xml:space="preserve"> an </w:t>
      </w:r>
      <w:r>
        <w:rPr>
          <w:rStyle w:val="Emphasis"/>
          <w:highlight w:val="green"/>
        </w:rPr>
        <w:t>international guideline</w:t>
      </w:r>
      <w:r>
        <w:rPr>
          <w:rStyle w:val="Emphasis"/>
        </w:rPr>
        <w:t>; or else, the first haul from mining, instead of earning admiration and exultation, will only be enmeshed in litigation.</w:t>
      </w:r>
    </w:p>
    <w:p w14:paraId="08365E02" w14:textId="77777777" w:rsidR="00F216D2" w:rsidRDefault="00F216D2" w:rsidP="00F216D2">
      <w:pPr>
        <w:rPr>
          <w:color w:val="000000" w:themeColor="text1"/>
          <w:sz w:val="8"/>
        </w:rPr>
      </w:pPr>
    </w:p>
    <w:p w14:paraId="28C1290D" w14:textId="77777777" w:rsidR="00F216D2" w:rsidRDefault="00F216D2" w:rsidP="00F216D2">
      <w:pPr>
        <w:rPr>
          <w:rFonts w:asciiTheme="majorHAnsi" w:hAnsiTheme="majorHAnsi" w:cstheme="majorHAnsi"/>
          <w:color w:val="000000" w:themeColor="text1"/>
          <w:sz w:val="16"/>
        </w:rPr>
      </w:pPr>
    </w:p>
    <w:p w14:paraId="1550A5A7" w14:textId="77777777" w:rsidR="00F216D2" w:rsidRDefault="00F216D2" w:rsidP="00F216D2"/>
    <w:p w14:paraId="51EFA78C" w14:textId="77777777" w:rsidR="00F216D2" w:rsidRDefault="00F216D2" w:rsidP="00F216D2">
      <w:pPr>
        <w:pStyle w:val="Heading3"/>
        <w:rPr>
          <w:rFonts w:cs="Calibri"/>
        </w:rPr>
      </w:pPr>
      <w:r>
        <w:rPr>
          <w:rFonts w:cs="Calibri"/>
          <w:b w:val="0"/>
        </w:rPr>
        <w:t>Advantage – Space War</w:t>
      </w:r>
    </w:p>
    <w:p w14:paraId="71FB8251" w14:textId="77777777" w:rsidR="00F216D2" w:rsidRDefault="00F216D2" w:rsidP="00F216D2"/>
    <w:p w14:paraId="58C3632C" w14:textId="77777777" w:rsidR="00F216D2" w:rsidRDefault="00F216D2" w:rsidP="00F216D2"/>
    <w:p w14:paraId="5AC071AA" w14:textId="77777777" w:rsidR="00F216D2" w:rsidRDefault="00F216D2" w:rsidP="00F216D2">
      <w:pPr>
        <w:pStyle w:val="Heading4"/>
        <w:rPr>
          <w:rFonts w:asciiTheme="majorHAnsi" w:hAnsiTheme="majorHAnsi" w:cstheme="majorHAnsi"/>
          <w:color w:val="000000" w:themeColor="text1"/>
        </w:rPr>
      </w:pPr>
      <w:r>
        <w:rPr>
          <w:rFonts w:asciiTheme="majorHAnsi" w:hAnsiTheme="majorHAnsi" w:cstheme="majorHAnsi"/>
          <w:b w:val="0"/>
          <w:color w:val="000000" w:themeColor="text1"/>
        </w:rPr>
        <w:t>Inevitable market expansion guarantees wars over property rights—governments get quickly involved</w:t>
      </w:r>
    </w:p>
    <w:p w14:paraId="23D56911" w14:textId="77777777" w:rsidR="00F216D2" w:rsidRDefault="00F216D2" w:rsidP="00F216D2">
      <w:pPr>
        <w:rPr>
          <w:rFonts w:asciiTheme="majorHAnsi" w:hAnsiTheme="majorHAnsi" w:cstheme="majorHAnsi"/>
          <w:color w:val="000000" w:themeColor="text1"/>
        </w:rPr>
      </w:pPr>
      <w:r>
        <w:rPr>
          <w:rStyle w:val="Heading4Char"/>
          <w:rFonts w:asciiTheme="majorHAnsi" w:hAnsiTheme="majorHAnsi" w:cstheme="majorHAnsi"/>
        </w:rPr>
        <w:t>Funnell 18</w:t>
      </w:r>
      <w:r>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D2C70A4" w14:textId="77777777" w:rsidR="00F216D2" w:rsidRDefault="00F216D2" w:rsidP="00F216D2">
      <w:pPr>
        <w:rPr>
          <w:rFonts w:asciiTheme="majorHAnsi" w:hAnsiTheme="majorHAnsi" w:cstheme="majorHAnsi"/>
          <w:color w:val="000000" w:themeColor="text1"/>
          <w:sz w:val="16"/>
        </w:rPr>
      </w:pPr>
      <w:r>
        <w:rPr>
          <w:rFonts w:asciiTheme="majorHAnsi" w:hAnsiTheme="majorHAnsi" w:cstheme="majorHAnsi"/>
          <w:color w:val="000000" w:themeColor="text1"/>
          <w:u w:val="single"/>
        </w:rPr>
        <w:t xml:space="preserve">A </w:t>
      </w:r>
      <w:r>
        <w:rPr>
          <w:rStyle w:val="Style13ptBold"/>
          <w:rFonts w:cstheme="majorHAnsi"/>
          <w:color w:val="000000" w:themeColor="text1"/>
          <w:highlight w:val="green"/>
        </w:rPr>
        <w:t>leading</w:t>
      </w:r>
      <w:r>
        <w:rPr>
          <w:rStyle w:val="Style13ptBold"/>
          <w:rFonts w:cstheme="majorHAnsi"/>
          <w:color w:val="000000" w:themeColor="text1"/>
        </w:rPr>
        <w:t xml:space="preserve"> Australian </w:t>
      </w:r>
      <w:r>
        <w:rPr>
          <w:rStyle w:val="Style13ptBold"/>
          <w:rFonts w:cstheme="majorHAnsi"/>
          <w:color w:val="000000" w:themeColor="text1"/>
          <w:highlight w:val="green"/>
        </w:rPr>
        <w:t>space law expert</w:t>
      </w:r>
      <w:r>
        <w:rPr>
          <w:rFonts w:asciiTheme="majorHAnsi" w:hAnsiTheme="majorHAnsi" w:cstheme="majorHAnsi"/>
          <w:color w:val="000000" w:themeColor="text1"/>
          <w:u w:val="single"/>
        </w:rPr>
        <w:t xml:space="preserve"> </w:t>
      </w:r>
      <w:r>
        <w:rPr>
          <w:rStyle w:val="Style13ptBold"/>
          <w:rFonts w:cstheme="majorHAnsi"/>
          <w:color w:val="000000" w:themeColor="text1"/>
        </w:rPr>
        <w:t xml:space="preserve">has </w:t>
      </w:r>
      <w:r>
        <w:rPr>
          <w:rStyle w:val="Style13ptBold"/>
          <w:rFonts w:cstheme="majorHAnsi"/>
          <w:color w:val="000000" w:themeColor="text1"/>
          <w:highlight w:val="green"/>
        </w:rPr>
        <w:t>warned conflict over space assets is "inevitable</w:t>
      </w:r>
      <w:r>
        <w:rPr>
          <w:rFonts w:asciiTheme="majorHAnsi" w:hAnsiTheme="majorHAnsi" w:cstheme="majorHAnsi"/>
          <w:color w:val="000000" w:themeColor="text1"/>
          <w:highlight w:val="green"/>
          <w:u w:val="single"/>
        </w:rPr>
        <w:t xml:space="preserve">", </w:t>
      </w:r>
      <w:r>
        <w:rPr>
          <w:rStyle w:val="Style13ptBold"/>
          <w:rFonts w:cstheme="majorHAnsi"/>
          <w:color w:val="000000" w:themeColor="text1"/>
          <w:highlight w:val="green"/>
        </w:rPr>
        <w:t>and more needs to be done</w:t>
      </w:r>
      <w:r>
        <w:rPr>
          <w:rStyle w:val="Style13ptBold"/>
          <w:rFonts w:cstheme="majorHAnsi"/>
          <w:color w:val="000000" w:themeColor="text1"/>
        </w:rPr>
        <w:t xml:space="preserve"> now </w:t>
      </w:r>
      <w:r>
        <w:rPr>
          <w:rStyle w:val="Style13ptBold"/>
          <w:rFonts w:cstheme="majorHAnsi"/>
          <w:color w:val="000000" w:themeColor="text1"/>
          <w:highlight w:val="green"/>
        </w:rPr>
        <w:t>to avert</w:t>
      </w:r>
      <w:r>
        <w:rPr>
          <w:rStyle w:val="Style13ptBold"/>
          <w:rFonts w:cstheme="majorHAnsi"/>
          <w:color w:val="000000" w:themeColor="text1"/>
        </w:rPr>
        <w:t xml:space="preserve"> the potential for </w:t>
      </w:r>
      <w:r>
        <w:rPr>
          <w:rStyle w:val="Style13ptBold"/>
          <w:rFonts w:cstheme="majorHAnsi"/>
          <w:color w:val="000000" w:themeColor="text1"/>
          <w:highlight w:val="green"/>
        </w:rPr>
        <w:t>hostility</w:t>
      </w:r>
      <w:r>
        <w:rPr>
          <w:rFonts w:asciiTheme="majorHAnsi" w:hAnsiTheme="majorHAnsi" w:cstheme="majorHAnsi"/>
          <w:color w:val="000000" w:themeColor="text1"/>
          <w:u w:val="single"/>
        </w:rPr>
        <w:t xml:space="preserve">. </w:t>
      </w:r>
      <w:r>
        <w:rPr>
          <w:rStyle w:val="StyleUnderline"/>
          <w:rFonts w:asciiTheme="majorHAnsi" w:hAnsiTheme="majorHAnsi" w:cstheme="majorHAnsi"/>
          <w:color w:val="000000" w:themeColor="text1"/>
        </w:rPr>
        <w:t>Professor Melissa de Zwart, the Dean of Law at the University of Adelaide</w:t>
      </w:r>
      <w:r>
        <w:rPr>
          <w:rStyle w:val="Style13ptBold"/>
          <w:rFonts w:cstheme="majorHAnsi"/>
          <w:color w:val="000000" w:themeColor="text1"/>
          <w:sz w:val="16"/>
        </w:rPr>
        <w:t>,</w:t>
      </w:r>
      <w:r>
        <w:rPr>
          <w:rFonts w:asciiTheme="majorHAnsi" w:hAnsiTheme="majorHAnsi" w:cstheme="majorHAnsi"/>
          <w:color w:val="000000" w:themeColor="text1"/>
          <w:u w:val="single"/>
        </w:rPr>
        <w:t xml:space="preserve"> says </w:t>
      </w:r>
      <w:r>
        <w:rPr>
          <w:rStyle w:val="StyleUnderline"/>
          <w:rFonts w:asciiTheme="majorHAnsi" w:hAnsiTheme="majorHAnsi" w:cstheme="majorHAnsi"/>
          <w:color w:val="000000" w:themeColor="text1"/>
          <w:highlight w:val="green"/>
        </w:rPr>
        <w:t xml:space="preserve">growing commercial interest in </w:t>
      </w:r>
      <w:r>
        <w:rPr>
          <w:rStyle w:val="Style13ptBold"/>
          <w:rFonts w:cstheme="majorHAnsi"/>
          <w:color w:val="000000" w:themeColor="text1"/>
          <w:sz w:val="16"/>
        </w:rPr>
        <w:t>the</w:t>
      </w:r>
      <w:r>
        <w:rPr>
          <w:rStyle w:val="StyleUnderline"/>
          <w:rFonts w:asciiTheme="majorHAnsi" w:hAnsiTheme="majorHAnsi" w:cstheme="majorHAnsi"/>
          <w:color w:val="000000" w:themeColor="text1"/>
          <w:highlight w:val="green"/>
        </w:rPr>
        <w:t xml:space="preserve"> mining</w:t>
      </w:r>
      <w:r>
        <w:rPr>
          <w:rStyle w:val="StyleUnderline"/>
          <w:rFonts w:asciiTheme="majorHAnsi" w:hAnsiTheme="majorHAnsi" w:cstheme="majorHAnsi"/>
          <w:color w:val="000000" w:themeColor="text1"/>
        </w:rPr>
        <w:t xml:space="preserve"> of precious minerals </w:t>
      </w:r>
      <w:r>
        <w:rPr>
          <w:rStyle w:val="StyleUnderline"/>
          <w:rFonts w:asciiTheme="majorHAnsi" w:hAnsiTheme="majorHAnsi" w:cstheme="majorHAnsi"/>
          <w:color w:val="000000" w:themeColor="text1"/>
          <w:highlight w:val="green"/>
        </w:rPr>
        <w:t>on asteroids</w:t>
      </w:r>
      <w:r>
        <w:rPr>
          <w:rStyle w:val="StyleUnderline"/>
          <w:rFonts w:asciiTheme="majorHAnsi" w:hAnsiTheme="majorHAnsi" w:cstheme="majorHAnsi"/>
          <w:color w:val="000000" w:themeColor="text1"/>
        </w:rPr>
        <w:t xml:space="preserve"> and planets has </w:t>
      </w:r>
      <w:r>
        <w:rPr>
          <w:rStyle w:val="StyleUnderline"/>
          <w:rFonts w:asciiTheme="majorHAnsi" w:hAnsiTheme="majorHAnsi" w:cstheme="majorHAnsi"/>
          <w:color w:val="000000" w:themeColor="text1"/>
          <w:highlight w:val="green"/>
        </w:rPr>
        <w:t>heightened</w:t>
      </w:r>
      <w:r>
        <w:rPr>
          <w:rStyle w:val="StyleUnderline"/>
          <w:rFonts w:asciiTheme="majorHAnsi" w:hAnsiTheme="majorHAnsi" w:cstheme="majorHAnsi"/>
          <w:color w:val="000000" w:themeColor="text1"/>
        </w:rPr>
        <w:t xml:space="preserve"> the </w:t>
      </w:r>
      <w:r>
        <w:rPr>
          <w:rStyle w:val="StyleUnderline"/>
          <w:rFonts w:asciiTheme="majorHAnsi" w:hAnsiTheme="majorHAnsi" w:cstheme="majorHAnsi"/>
          <w:color w:val="000000" w:themeColor="text1"/>
          <w:highlight w:val="green"/>
        </w:rPr>
        <w:t>danger</w:t>
      </w:r>
      <w:r>
        <w:rPr>
          <w:rFonts w:asciiTheme="majorHAnsi" w:hAnsiTheme="majorHAnsi" w:cstheme="majorHAnsi"/>
          <w:color w:val="000000" w:themeColor="text1"/>
          <w:u w:val="single"/>
        </w:rPr>
        <w:t>. "I think you have to be a realist about that," she said. "</w:t>
      </w:r>
      <w:r>
        <w:rPr>
          <w:rStyle w:val="Emphasis"/>
          <w:rFonts w:cstheme="majorHAnsi"/>
          <w:highlight w:val="green"/>
        </w:rPr>
        <w:t>Where you have resources</w:t>
      </w:r>
      <w:r>
        <w:rPr>
          <w:rStyle w:val="Emphasis"/>
          <w:rFonts w:cstheme="majorHAnsi"/>
        </w:rPr>
        <w:t xml:space="preserve">, where </w:t>
      </w:r>
      <w:r>
        <w:rPr>
          <w:rStyle w:val="Emphasis"/>
          <w:rFonts w:cstheme="majorHAnsi"/>
          <w:highlight w:val="green"/>
        </w:rPr>
        <w:t>you have competition</w:t>
      </w:r>
      <w:r>
        <w:rPr>
          <w:rStyle w:val="Emphasis"/>
          <w:rFonts w:cstheme="majorHAnsi"/>
        </w:rPr>
        <w:t xml:space="preserve"> </w:t>
      </w:r>
      <w:r>
        <w:rPr>
          <w:rStyle w:val="Style13ptBold"/>
          <w:rFonts w:cstheme="majorHAnsi"/>
          <w:color w:val="000000" w:themeColor="text1"/>
        </w:rPr>
        <w:t>for those resources</w:t>
      </w:r>
      <w:r>
        <w:rPr>
          <w:rFonts w:asciiTheme="majorHAnsi" w:hAnsiTheme="majorHAnsi" w:cstheme="majorHAnsi"/>
          <w:color w:val="000000" w:themeColor="text1"/>
          <w:u w:val="single"/>
        </w:rPr>
        <w:t xml:space="preserve">, </w:t>
      </w:r>
      <w:r>
        <w:rPr>
          <w:rStyle w:val="Style13ptBold"/>
          <w:rFonts w:cstheme="majorHAnsi"/>
          <w:color w:val="000000" w:themeColor="text1"/>
        </w:rPr>
        <w:t xml:space="preserve">where you have investment of money in the extraction of those resources </w:t>
      </w:r>
      <w:r>
        <w:rPr>
          <w:rFonts w:asciiTheme="majorHAnsi" w:hAnsiTheme="majorHAnsi" w:cstheme="majorHAnsi"/>
          <w:color w:val="000000" w:themeColor="text1"/>
          <w:u w:val="single"/>
        </w:rPr>
        <w:t xml:space="preserve">... </w:t>
      </w:r>
      <w:r>
        <w:rPr>
          <w:rStyle w:val="StyleUnderline"/>
          <w:rFonts w:asciiTheme="majorHAnsi" w:hAnsiTheme="majorHAnsi" w:cstheme="majorHAnsi"/>
          <w:color w:val="000000" w:themeColor="text1"/>
        </w:rPr>
        <w:t xml:space="preserve">there will be an </w:t>
      </w:r>
      <w:r>
        <w:rPr>
          <w:rStyle w:val="StyleUnderline"/>
          <w:rFonts w:asciiTheme="majorHAnsi" w:hAnsiTheme="majorHAnsi" w:cstheme="majorHAnsi"/>
          <w:color w:val="000000" w:themeColor="text1"/>
          <w:highlight w:val="green"/>
        </w:rPr>
        <w:t>expectation of security around that investment</w:t>
      </w:r>
      <w:r>
        <w:rPr>
          <w:rFonts w:asciiTheme="majorHAnsi" w:hAnsiTheme="majorHAnsi" w:cstheme="majorHAnsi"/>
          <w:color w:val="000000" w:themeColor="text1"/>
          <w:u w:val="single"/>
        </w:rPr>
        <w:t>."</w:t>
      </w:r>
      <w:r>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Pr>
          <w:rStyle w:val="StyleUnderline"/>
          <w:rFonts w:asciiTheme="majorHAnsi" w:hAnsiTheme="majorHAnsi" w:cstheme="majorHAnsi"/>
          <w:color w:val="000000" w:themeColor="text1"/>
        </w:rPr>
        <w:t>Those corporations will be looking to the nation-state to say, well, are you going to protect our investment in this business</w:t>
      </w:r>
      <w:r>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Pr>
          <w:rFonts w:asciiTheme="majorHAnsi" w:hAnsiTheme="majorHAnsi" w:cstheme="majorHAnsi"/>
          <w:color w:val="000000" w:themeColor="text1"/>
          <w:u w:val="single"/>
        </w:rPr>
        <w:t xml:space="preserve">And </w:t>
      </w:r>
      <w:r>
        <w:rPr>
          <w:rStyle w:val="Style13ptBold"/>
          <w:rFonts w:cstheme="majorHAnsi"/>
          <w:color w:val="000000" w:themeColor="text1"/>
        </w:rPr>
        <w:t xml:space="preserve">is conflict in space inevitable? </w:t>
      </w:r>
      <w:r>
        <w:rPr>
          <w:rFonts w:asciiTheme="majorHAnsi" w:hAnsiTheme="majorHAnsi" w:cstheme="majorHAnsi"/>
          <w:color w:val="000000" w:themeColor="text1"/>
          <w:u w:val="single"/>
        </w:rPr>
        <w:t xml:space="preserve">But </w:t>
      </w:r>
      <w:r>
        <w:rPr>
          <w:rStyle w:val="Style13ptBold"/>
          <w:rFonts w:cstheme="majorHAnsi"/>
          <w:color w:val="000000" w:themeColor="text1"/>
        </w:rPr>
        <w:t>the number of players is rapidly increasing</w:t>
      </w:r>
      <w:r>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Pr>
          <w:rStyle w:val="Style13ptBold"/>
          <w:rFonts w:cstheme="majorHAnsi"/>
          <w:color w:val="000000" w:themeColor="text1"/>
        </w:rPr>
        <w:t>They estimate the global industry is</w:t>
      </w:r>
      <w:r>
        <w:rPr>
          <w:rFonts w:asciiTheme="majorHAnsi" w:hAnsiTheme="majorHAnsi" w:cstheme="majorHAnsi"/>
          <w:color w:val="000000" w:themeColor="text1"/>
          <w:sz w:val="16"/>
        </w:rPr>
        <w:t xml:space="preserve"> worth somewhere </w:t>
      </w:r>
      <w:r>
        <w:rPr>
          <w:rStyle w:val="Style13ptBold"/>
          <w:rFonts w:cstheme="majorHAnsi"/>
          <w:color w:val="000000" w:themeColor="text1"/>
        </w:rPr>
        <w:t>around $US400 billion</w:t>
      </w:r>
      <w:r>
        <w:rPr>
          <w:rFonts w:asciiTheme="majorHAnsi" w:hAnsiTheme="majorHAnsi" w:cstheme="majorHAnsi"/>
          <w:color w:val="000000" w:themeColor="text1"/>
          <w:u w:val="single"/>
        </w:rPr>
        <w:t xml:space="preserve"> </w:t>
      </w:r>
      <w:r>
        <w:rPr>
          <w:rStyle w:val="Style13ptBold"/>
          <w:rFonts w:cstheme="majorHAnsi"/>
          <w:color w:val="000000" w:themeColor="text1"/>
        </w:rPr>
        <w:t>and growing</w:t>
      </w:r>
      <w:r>
        <w:rPr>
          <w:rFonts w:asciiTheme="majorHAnsi" w:hAnsiTheme="majorHAnsi" w:cstheme="majorHAnsi"/>
          <w:color w:val="000000" w:themeColor="text1"/>
          <w:u w:val="single"/>
        </w:rPr>
        <w:t xml:space="preserve"> </w:t>
      </w:r>
      <w:r>
        <w:rPr>
          <w:rFonts w:asciiTheme="majorHAnsi" w:hAnsiTheme="majorHAnsi" w:cstheme="majorHAnsi"/>
          <w:color w:val="000000" w:themeColor="text1"/>
          <w:sz w:val="16"/>
        </w:rPr>
        <w:t xml:space="preserve">quickly. And that figure </w:t>
      </w:r>
      <w:r>
        <w:rPr>
          <w:rStyle w:val="Style13ptBold"/>
          <w:rFonts w:cstheme="majorHAnsi"/>
          <w:color w:val="000000" w:themeColor="text1"/>
        </w:rPr>
        <w:t>could skyrocket</w:t>
      </w:r>
      <w:r>
        <w:rPr>
          <w:rFonts w:asciiTheme="majorHAnsi" w:hAnsiTheme="majorHAnsi" w:cstheme="majorHAnsi"/>
          <w:color w:val="000000" w:themeColor="text1"/>
          <w:u w:val="single"/>
        </w:rPr>
        <w:t xml:space="preserve"> if, and </w:t>
      </w:r>
      <w:r>
        <w:rPr>
          <w:rStyle w:val="Style13ptBold"/>
          <w:rFonts w:cstheme="majorHAnsi"/>
          <w:color w:val="000000" w:themeColor="text1"/>
        </w:rPr>
        <w:t>when, asteroid mining kicks off</w:t>
      </w:r>
      <w:r>
        <w:rPr>
          <w:rFonts w:asciiTheme="majorHAnsi" w:hAnsiTheme="majorHAnsi" w:cstheme="majorHAnsi"/>
          <w:color w:val="000000" w:themeColor="text1"/>
          <w:highlight w:val="green"/>
          <w:u w:val="single"/>
        </w:rPr>
        <w:t>.</w:t>
      </w:r>
      <w:r>
        <w:rPr>
          <w:rFonts w:asciiTheme="majorHAnsi" w:hAnsiTheme="majorHAnsi" w:cstheme="majorHAnsi"/>
          <w:color w:val="000000" w:themeColor="text1"/>
          <w:u w:val="single"/>
        </w:rPr>
        <w:t xml:space="preserve"> </w:t>
      </w:r>
      <w:r>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Pr>
          <w:rStyle w:val="Style13ptBold"/>
          <w:rFonts w:cstheme="majorHAnsi"/>
          <w:color w:val="000000" w:themeColor="text1"/>
        </w:rPr>
        <w:t>we are looking at a five</w:t>
      </w:r>
      <w:r>
        <w:rPr>
          <w:rFonts w:asciiTheme="majorHAnsi" w:hAnsiTheme="majorHAnsi" w:cstheme="majorHAnsi"/>
          <w:color w:val="000000" w:themeColor="text1"/>
          <w:u w:val="single"/>
        </w:rPr>
        <w:t xml:space="preserve"> to 10-</w:t>
      </w:r>
      <w:r>
        <w:rPr>
          <w:rStyle w:val="Style13ptBold"/>
          <w:rFonts w:cstheme="majorHAnsi"/>
          <w:color w:val="000000" w:themeColor="text1"/>
        </w:rPr>
        <w:t>year</w:t>
      </w:r>
      <w:r>
        <w:rPr>
          <w:rFonts w:asciiTheme="majorHAnsi" w:hAnsiTheme="majorHAnsi" w:cstheme="majorHAnsi"/>
          <w:color w:val="000000" w:themeColor="text1"/>
          <w:u w:val="single"/>
        </w:rPr>
        <w:t xml:space="preserve"> </w:t>
      </w:r>
      <w:r>
        <w:rPr>
          <w:rStyle w:val="Style13ptBold"/>
          <w:rFonts w:cstheme="majorHAnsi"/>
          <w:color w:val="000000" w:themeColor="text1"/>
        </w:rPr>
        <w:t>timetable</w:t>
      </w:r>
      <w:r>
        <w:rPr>
          <w:rFonts w:asciiTheme="majorHAnsi" w:hAnsiTheme="majorHAnsi" w:cstheme="majorHAnsi"/>
          <w:color w:val="000000" w:themeColor="text1"/>
          <w:u w:val="single"/>
        </w:rPr>
        <w:t xml:space="preserve"> </w:t>
      </w:r>
      <w:r>
        <w:rPr>
          <w:rFonts w:asciiTheme="majorHAnsi" w:hAnsiTheme="majorHAnsi" w:cstheme="majorHAnsi"/>
          <w:color w:val="000000" w:themeColor="text1"/>
          <w:sz w:val="16"/>
        </w:rPr>
        <w:t>for developing that technology. It makes for an exciting time," he said</w:t>
      </w:r>
    </w:p>
    <w:p w14:paraId="3CEA17A6" w14:textId="77777777" w:rsidR="00F216D2" w:rsidRDefault="00F216D2" w:rsidP="00F216D2">
      <w:pPr>
        <w:pStyle w:val="Heading4"/>
        <w:rPr>
          <w:rFonts w:asciiTheme="majorHAnsi" w:hAnsiTheme="majorHAnsi" w:cstheme="majorHAnsi"/>
          <w:color w:val="000000" w:themeColor="text1"/>
        </w:rPr>
      </w:pPr>
      <w:r>
        <w:rPr>
          <w:rFonts w:asciiTheme="majorHAnsi" w:hAnsiTheme="majorHAnsi" w:cstheme="majorHAnsi"/>
          <w:b w:val="0"/>
          <w:color w:val="000000" w:themeColor="text1"/>
        </w:rPr>
        <w:t>Asteroid mining furthers tensions between the US, China and Russia and escalates</w:t>
      </w:r>
    </w:p>
    <w:p w14:paraId="7B9A0D7F" w14:textId="77777777" w:rsidR="00F216D2" w:rsidRDefault="00F216D2" w:rsidP="00F216D2">
      <w:pPr>
        <w:rPr>
          <w:rFonts w:asciiTheme="majorHAnsi" w:hAnsiTheme="majorHAnsi" w:cstheme="majorHAnsi"/>
          <w:color w:val="000000" w:themeColor="text1"/>
          <w:sz w:val="16"/>
        </w:rPr>
      </w:pPr>
      <w:r>
        <w:rPr>
          <w:rStyle w:val="Heading4Char"/>
          <w:rFonts w:asciiTheme="majorHAnsi" w:hAnsiTheme="majorHAnsi" w:cstheme="majorHAnsi"/>
        </w:rPr>
        <w:t>Jamasmie 21</w:t>
      </w:r>
      <w:r>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Pr>
            <w:rStyle w:val="Hyperlink"/>
            <w:rFonts w:asciiTheme="majorHAnsi" w:hAnsiTheme="majorHAnsi" w:cstheme="majorHAnsi"/>
            <w:color w:val="000000" w:themeColor="text1"/>
            <w:sz w:val="16"/>
            <w:u w:val="single"/>
          </w:rPr>
          <w:t>https://www.mining.com/experts-warn-of-brewing-space-mining-war-among-us-china-and-russia/</w:t>
        </w:r>
      </w:hyperlink>
      <w:r>
        <w:rPr>
          <w:rFonts w:asciiTheme="majorHAnsi" w:hAnsiTheme="majorHAnsi" w:cstheme="majorHAnsi"/>
          <w:color w:val="000000" w:themeColor="text1"/>
          <w:sz w:val="16"/>
        </w:rPr>
        <w:t xml:space="preserve"> DD AG</w:t>
      </w:r>
    </w:p>
    <w:p w14:paraId="6004CB4E" w14:textId="77777777" w:rsidR="00F216D2" w:rsidRDefault="00F216D2" w:rsidP="00F216D2">
      <w:pPr>
        <w:rPr>
          <w:rStyle w:val="StyleUnderline"/>
        </w:rPr>
      </w:pPr>
      <w:r>
        <w:rPr>
          <w:rStyle w:val="StyleUnderline"/>
          <w:rFonts w:asciiTheme="majorHAnsi" w:hAnsiTheme="majorHAnsi" w:cstheme="majorHAnsi"/>
          <w:highlight w:val="green"/>
        </w:rPr>
        <w:t>A</w:t>
      </w:r>
      <w:r>
        <w:rPr>
          <w:rStyle w:val="StyleUnderline"/>
          <w:rFonts w:asciiTheme="majorHAnsi" w:hAnsiTheme="majorHAnsi" w:cstheme="majorHAnsi"/>
        </w:rPr>
        <w:t xml:space="preserve"> brewing </w:t>
      </w:r>
      <w:r>
        <w:rPr>
          <w:rStyle w:val="StyleUnderline"/>
          <w:rFonts w:asciiTheme="majorHAnsi" w:hAnsiTheme="majorHAnsi" w:cstheme="majorHAnsi"/>
          <w:highlight w:val="green"/>
        </w:rPr>
        <w:t xml:space="preserve">war to set a mining base </w:t>
      </w:r>
      <w:r>
        <w:rPr>
          <w:rStyle w:val="StyleUnderline"/>
          <w:rFonts w:asciiTheme="majorHAnsi" w:hAnsiTheme="majorHAnsi" w:cstheme="majorHAnsi"/>
        </w:rPr>
        <w:t xml:space="preserve">in space is likely to </w:t>
      </w:r>
      <w:r>
        <w:rPr>
          <w:rStyle w:val="StyleUnderline"/>
          <w:rFonts w:asciiTheme="majorHAnsi" w:hAnsiTheme="majorHAnsi" w:cstheme="majorHAnsi"/>
          <w:highlight w:val="green"/>
        </w:rPr>
        <w:t xml:space="preserve">see China and Russia joining </w:t>
      </w:r>
      <w:r>
        <w:rPr>
          <w:rStyle w:val="StyleUnderline"/>
          <w:rFonts w:asciiTheme="majorHAnsi" w:hAnsiTheme="majorHAnsi" w:cstheme="majorHAnsi"/>
        </w:rPr>
        <w:t xml:space="preserve">forces </w:t>
      </w:r>
      <w:r>
        <w:rPr>
          <w:rStyle w:val="StyleUnderline"/>
          <w:rFonts w:asciiTheme="majorHAnsi" w:hAnsiTheme="majorHAnsi" w:cstheme="majorHAnsi"/>
          <w:highlight w:val="green"/>
        </w:rPr>
        <w:t>to keep the US</w:t>
      </w:r>
      <w:r>
        <w:rPr>
          <w:rStyle w:val="StyleUnderline"/>
          <w:rFonts w:asciiTheme="majorHAnsi" w:hAnsiTheme="majorHAnsi" w:cstheme="majorHAnsi"/>
        </w:rPr>
        <w:t xml:space="preserve"> increasing attempts to dominate extra-terrestrial commerce </w:t>
      </w:r>
      <w:r>
        <w:rPr>
          <w:rStyle w:val="StyleUnderline"/>
          <w:rFonts w:asciiTheme="majorHAnsi" w:hAnsiTheme="majorHAnsi" w:cstheme="majorHAnsi"/>
          <w:highlight w:val="green"/>
        </w:rPr>
        <w:t>at bay</w:t>
      </w:r>
      <w:r>
        <w:rPr>
          <w:rStyle w:val="StyleUnderline"/>
          <w:rFonts w:asciiTheme="majorHAnsi" w:hAnsiTheme="majorHAnsi" w:cstheme="majorHAnsi"/>
        </w:rPr>
        <w:t xml:space="preserve">, experts warn. The </w:t>
      </w:r>
      <w:r>
        <w:rPr>
          <w:rStyle w:val="StyleUnderline"/>
          <w:rFonts w:asciiTheme="majorHAnsi" w:hAnsiTheme="majorHAnsi" w:cstheme="majorHAnsi"/>
          <w:highlight w:val="green"/>
        </w:rPr>
        <w:t>Trump</w:t>
      </w:r>
      <w:r>
        <w:rPr>
          <w:rStyle w:val="StyleUnderline"/>
          <w:rFonts w:asciiTheme="majorHAnsi" w:hAnsiTheme="majorHAnsi" w:cstheme="majorHAnsi"/>
        </w:rPr>
        <w:t xml:space="preserve"> Administration </w:t>
      </w:r>
      <w:r>
        <w:rPr>
          <w:rStyle w:val="StyleUnderline"/>
          <w:rFonts w:asciiTheme="majorHAnsi" w:hAnsiTheme="majorHAnsi" w:cstheme="majorHAnsi"/>
          <w:highlight w:val="green"/>
        </w:rPr>
        <w:t>took an active interest</w:t>
      </w:r>
      <w:r>
        <w:rPr>
          <w:rStyle w:val="StyleUnderline"/>
          <w:rFonts w:asciiTheme="majorHAnsi" w:hAnsiTheme="majorHAnsi" w:cstheme="majorHAnsi"/>
        </w:rPr>
        <w:t xml:space="preserve"> in space, announcing that America would return astronauts to the moon by 2024 and </w:t>
      </w:r>
      <w:r>
        <w:rPr>
          <w:rStyle w:val="StyleUnderline"/>
          <w:rFonts w:asciiTheme="majorHAnsi" w:hAnsiTheme="majorHAnsi" w:cstheme="majorHAnsi"/>
          <w:highlight w:val="green"/>
        </w:rPr>
        <w:t>creating the Space Force</w:t>
      </w:r>
      <w:r>
        <w:rPr>
          <w:rStyle w:val="StyleUnderline"/>
          <w:rFonts w:asciiTheme="majorHAnsi" w:hAnsiTheme="majorHAnsi" w:cstheme="majorHAnsi"/>
        </w:rPr>
        <w:t xml:space="preserve"> as the newest branch of the US military.</w:t>
      </w:r>
      <w:r>
        <w:rPr>
          <w:rStyle w:val="StyleUnderline"/>
          <w:rFonts w:asciiTheme="majorHAnsi" w:hAnsiTheme="majorHAnsi" w:cstheme="majorHAnsi"/>
          <w:highlight w:val="green"/>
        </w:rPr>
        <w:t>It</w:t>
      </w:r>
      <w:r>
        <w:rPr>
          <w:rStyle w:val="StyleUnderline"/>
          <w:rFonts w:asciiTheme="majorHAnsi" w:hAnsiTheme="majorHAnsi" w:cstheme="majorHAnsi"/>
        </w:rPr>
        <w:t xml:space="preserve"> also </w:t>
      </w:r>
      <w:r>
        <w:rPr>
          <w:rStyle w:val="StyleUnderline"/>
          <w:rFonts w:asciiTheme="majorHAnsi" w:hAnsiTheme="majorHAnsi" w:cstheme="majorHAnsi"/>
          <w:highlight w:val="green"/>
        </w:rPr>
        <w:t>proposed</w:t>
      </w:r>
      <w:r>
        <w:rPr>
          <w:rStyle w:val="StyleUnderline"/>
          <w:rFonts w:asciiTheme="majorHAnsi" w:hAnsiTheme="majorHAnsi" w:cstheme="majorHAnsi"/>
        </w:rPr>
        <w:t xml:space="preserve"> global legal </w:t>
      </w:r>
      <w:r>
        <w:rPr>
          <w:rStyle w:val="StyleUnderline"/>
          <w:rFonts w:asciiTheme="majorHAnsi" w:hAnsiTheme="majorHAnsi" w:cstheme="majorHAnsi"/>
          <w:highlight w:val="green"/>
        </w:rPr>
        <w:t>framework for mining</w:t>
      </w:r>
      <w:r>
        <w:rPr>
          <w:rStyle w:val="StyleUnderline"/>
          <w:rFonts w:asciiTheme="majorHAnsi" w:hAnsiTheme="majorHAnsi" w:cstheme="majorHAnsi"/>
        </w:rPr>
        <w:t xml:space="preserve"> on the moon, </w:t>
      </w:r>
      <w:r>
        <w:rPr>
          <w:rStyle w:val="StyleUnderline"/>
          <w:rFonts w:asciiTheme="majorHAnsi" w:hAnsiTheme="majorHAnsi" w:cstheme="majorHAnsi"/>
          <w:highlight w:val="green"/>
        </w:rPr>
        <w:t>called the Artemis Accords, encouraging citizens to mine</w:t>
      </w:r>
      <w:r>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Pr>
          <w:rStyle w:val="StyleUnderline"/>
          <w:rFonts w:asciiTheme="majorHAnsi" w:hAnsiTheme="majorHAnsi" w:cstheme="majorHAnsi"/>
          <w:highlight w:val="green"/>
        </w:rPr>
        <w:t>without any sort of international treaty</w:t>
      </w:r>
      <w:r>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Pr>
          <w:rStyle w:val="StyleUnderline"/>
          <w:rFonts w:asciiTheme="majorHAnsi" w:hAnsiTheme="majorHAnsi" w:cstheme="majorHAnsi"/>
          <w:highlight w:val="green"/>
        </w:rPr>
        <w:t>Trump</w:t>
      </w:r>
      <w:r>
        <w:rPr>
          <w:rStyle w:val="StyleUnderline"/>
          <w:rFonts w:asciiTheme="majorHAnsi" w:hAnsiTheme="majorHAnsi" w:cstheme="majorHAnsi"/>
        </w:rPr>
        <w:t xml:space="preserve"> Administration </w:t>
      </w:r>
      <w:r>
        <w:rPr>
          <w:rStyle w:val="StyleUnderline"/>
          <w:rFonts w:asciiTheme="majorHAnsi" w:hAnsiTheme="majorHAnsi" w:cstheme="majorHAnsi"/>
          <w:highlight w:val="green"/>
        </w:rPr>
        <w:t>exacerbated a</w:t>
      </w:r>
      <w:r>
        <w:rPr>
          <w:rStyle w:val="StyleUnderline"/>
          <w:rFonts w:asciiTheme="majorHAnsi" w:hAnsiTheme="majorHAnsi" w:cstheme="majorHAnsi"/>
        </w:rPr>
        <w:t xml:space="preserve"> national security </w:t>
      </w:r>
      <w:r>
        <w:rPr>
          <w:rStyle w:val="StyleUnderline"/>
          <w:rFonts w:asciiTheme="majorHAnsi" w:hAnsiTheme="majorHAnsi" w:cstheme="majorHAnsi"/>
          <w:highlight w:val="green"/>
        </w:rPr>
        <w:t>threat and risked the economic opportunity</w:t>
      </w:r>
      <w:r>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Pr>
          <w:rStyle w:val="StyleUnderline"/>
          <w:rFonts w:asciiTheme="majorHAnsi" w:hAnsiTheme="majorHAnsi" w:cstheme="majorHAnsi"/>
          <w:highlight w:val="green"/>
        </w:rPr>
        <w:t>the</w:t>
      </w:r>
      <w:r>
        <w:rPr>
          <w:rStyle w:val="StyleUnderline"/>
          <w:rFonts w:asciiTheme="majorHAnsi" w:hAnsiTheme="majorHAnsi" w:cstheme="majorHAnsi"/>
        </w:rPr>
        <w:t xml:space="preserve"> Artemis </w:t>
      </w:r>
      <w:r>
        <w:rPr>
          <w:rStyle w:val="StyleUnderline"/>
          <w:rFonts w:asciiTheme="majorHAnsi" w:hAnsiTheme="majorHAnsi" w:cstheme="majorHAnsi"/>
          <w:highlight w:val="green"/>
        </w:rPr>
        <w:t>Accords have driven China and Russia toward increased cooperation in space</w:t>
      </w:r>
      <w:r>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Pr>
          <w:rStyle w:val="StyleUnderline"/>
          <w:rFonts w:asciiTheme="majorHAnsi" w:hAnsiTheme="majorHAnsi" w:cstheme="majorHAnsi"/>
          <w:highlight w:val="green"/>
        </w:rPr>
        <w:t>been examples</w:t>
      </w:r>
      <w:r>
        <w:rPr>
          <w:rStyle w:val="StyleUnderline"/>
          <w:rFonts w:asciiTheme="majorHAnsi" w:hAnsiTheme="majorHAnsi" w:cstheme="majorHAnsi"/>
        </w:rPr>
        <w:t xml:space="preserve"> in history </w:t>
      </w:r>
      <w:r>
        <w:rPr>
          <w:rStyle w:val="StyleUnderline"/>
          <w:rFonts w:asciiTheme="majorHAnsi" w:hAnsiTheme="majorHAnsi" w:cstheme="majorHAnsi"/>
          <w:highlight w:val="green"/>
        </w:rPr>
        <w:t>when one country decided to start seizing territories</w:t>
      </w:r>
      <w:r>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Pr>
          <w:rStyle w:val="StyleUnderline"/>
          <w:rFonts w:asciiTheme="majorHAnsi" w:hAnsiTheme="majorHAnsi" w:cstheme="majorHAnsi"/>
          <w:highlight w:val="green"/>
        </w:rPr>
        <w:t>Beijing has approached Russia to</w:t>
      </w:r>
      <w:r>
        <w:rPr>
          <w:rStyle w:val="StyleUnderline"/>
          <w:rFonts w:asciiTheme="majorHAnsi" w:hAnsiTheme="majorHAnsi" w:cstheme="majorHAnsi"/>
        </w:rPr>
        <w:t xml:space="preserve"> jointly </w:t>
      </w:r>
      <w:r>
        <w:rPr>
          <w:rStyle w:val="StyleUnderline"/>
          <w:rFonts w:asciiTheme="majorHAnsi" w:hAnsiTheme="majorHAnsi" w:cstheme="majorHAnsi"/>
          <w:highlight w:val="green"/>
        </w:rPr>
        <w:t>build a</w:t>
      </w:r>
      <w:r>
        <w:rPr>
          <w:rStyle w:val="StyleUnderline"/>
          <w:rFonts w:asciiTheme="majorHAnsi" w:hAnsiTheme="majorHAnsi" w:cstheme="majorHAnsi"/>
        </w:rPr>
        <w:t xml:space="preserve"> lunar research </w:t>
      </w:r>
      <w:r>
        <w:rPr>
          <w:rStyle w:val="StyleUnderline"/>
          <w:rFonts w:asciiTheme="majorHAnsi" w:hAnsiTheme="majorHAnsi" w:cstheme="majorHAnsi"/>
          <w:highlight w:val="green"/>
        </w:rPr>
        <w:t>base</w:t>
      </w:r>
      <w:r>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2F84714" w14:textId="77777777" w:rsidR="00F216D2" w:rsidRDefault="00F216D2" w:rsidP="00F216D2">
      <w:pPr>
        <w:pStyle w:val="Heading4"/>
        <w:rPr>
          <w:color w:val="000000" w:themeColor="text1"/>
        </w:rPr>
      </w:pPr>
      <w:r>
        <w:rPr>
          <w:rFonts w:asciiTheme="majorHAnsi" w:hAnsiTheme="majorHAnsi" w:cstheme="majorHAnsi"/>
          <w:b w:val="0"/>
          <w:color w:val="000000" w:themeColor="text1"/>
        </w:rPr>
        <w:t>Space wars go nuclear</w:t>
      </w:r>
    </w:p>
    <w:p w14:paraId="79CB98A3" w14:textId="77777777" w:rsidR="00F216D2" w:rsidRDefault="00F216D2" w:rsidP="00F216D2">
      <w:pPr>
        <w:rPr>
          <w:rFonts w:asciiTheme="majorHAnsi" w:hAnsiTheme="majorHAnsi" w:cstheme="majorHAnsi"/>
          <w:color w:val="000000" w:themeColor="text1"/>
        </w:rPr>
      </w:pPr>
      <w:r>
        <w:rPr>
          <w:rStyle w:val="Heading4Char"/>
          <w:rFonts w:asciiTheme="majorHAnsi" w:hAnsiTheme="majorHAnsi" w:cstheme="majorHAnsi"/>
        </w:rPr>
        <w:t>Grego 18</w:t>
      </w:r>
      <w:r>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Pr>
            <w:rStyle w:val="Hyperlink"/>
            <w:rFonts w:asciiTheme="majorHAnsi" w:hAnsiTheme="majorHAnsi" w:cstheme="majorHAnsi"/>
            <w:color w:val="000000" w:themeColor="text1"/>
            <w:u w:val="single"/>
          </w:rPr>
          <w:t>https://www.law.upenn.edu/live/files/7804-grego-space-and-crisis-stabilitypdf</w:t>
        </w:r>
      </w:hyperlink>
    </w:p>
    <w:p w14:paraId="12ABA545" w14:textId="77777777" w:rsidR="00F216D2" w:rsidRDefault="00F216D2" w:rsidP="00F216D2">
      <w:pPr>
        <w:rPr>
          <w:rFonts w:asciiTheme="majorHAnsi" w:hAnsiTheme="majorHAnsi" w:cstheme="majorHAnsi"/>
          <w:color w:val="000000" w:themeColor="text1"/>
          <w:sz w:val="16"/>
        </w:rPr>
      </w:pPr>
      <w:r>
        <w:rPr>
          <w:rFonts w:asciiTheme="majorHAnsi" w:hAnsiTheme="majorHAnsi" w:cstheme="majorHAnsi"/>
          <w:color w:val="000000" w:themeColor="text1"/>
          <w:sz w:val="16"/>
        </w:rPr>
        <w:t xml:space="preserve">Why </w:t>
      </w:r>
      <w:r>
        <w:rPr>
          <w:rStyle w:val="StyleUnderline"/>
          <w:rFonts w:asciiTheme="majorHAnsi" w:hAnsiTheme="majorHAnsi" w:cstheme="majorHAnsi"/>
          <w:color w:val="000000" w:themeColor="text1"/>
          <w:highlight w:val="green"/>
        </w:rPr>
        <w:t xml:space="preserve">space is a </w:t>
      </w:r>
      <w:r>
        <w:rPr>
          <w:rStyle w:val="StyleUnderline"/>
          <w:rFonts w:asciiTheme="majorHAnsi" w:hAnsiTheme="majorHAnsi" w:cstheme="majorHAnsi"/>
          <w:color w:val="000000" w:themeColor="text1"/>
        </w:rPr>
        <w:t xml:space="preserve">particular </w:t>
      </w:r>
      <w:r>
        <w:rPr>
          <w:rStyle w:val="StyleUnderline"/>
          <w:rFonts w:asciiTheme="majorHAnsi" w:hAnsiTheme="majorHAnsi" w:cstheme="majorHAnsi"/>
          <w:color w:val="000000" w:themeColor="text1"/>
          <w:highlight w:val="green"/>
        </w:rPr>
        <w:t>problem for crisis stability</w:t>
      </w:r>
      <w:r>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Pr>
          <w:rStyle w:val="StyleUnderline"/>
          <w:rFonts w:asciiTheme="majorHAnsi" w:hAnsiTheme="majorHAnsi" w:cstheme="majorHAnsi"/>
        </w:rPr>
        <w:t xml:space="preserve">and first strike incentives Satellites are inherently fragile and difficult to protect; in the language of strategic planners, </w:t>
      </w:r>
      <w:r>
        <w:rPr>
          <w:rStyle w:val="StyleUnderline"/>
          <w:rFonts w:asciiTheme="majorHAnsi" w:hAnsiTheme="majorHAnsi" w:cstheme="majorHAnsi"/>
          <w:highlight w:val="green"/>
        </w:rPr>
        <w:t>space is</w:t>
      </w:r>
      <w:r>
        <w:rPr>
          <w:rStyle w:val="StyleUnderline"/>
          <w:rFonts w:asciiTheme="majorHAnsi" w:hAnsiTheme="majorHAnsi" w:cstheme="majorHAnsi"/>
        </w:rPr>
        <w:t xml:space="preserve"> an </w:t>
      </w:r>
      <w:r>
        <w:rPr>
          <w:rStyle w:val="StyleUnderline"/>
          <w:rFonts w:asciiTheme="majorHAnsi" w:hAnsiTheme="majorHAnsi" w:cstheme="majorHAnsi"/>
          <w:highlight w:val="green"/>
        </w:rPr>
        <w:t>“offense-dominant”</w:t>
      </w:r>
      <w:r>
        <w:rPr>
          <w:rStyle w:val="StyleUnderline"/>
          <w:rFonts w:asciiTheme="majorHAnsi" w:hAnsiTheme="majorHAnsi" w:cstheme="majorHAnsi"/>
        </w:rPr>
        <w:t xml:space="preserve"> regime. </w:t>
      </w:r>
      <w:r>
        <w:rPr>
          <w:rStyle w:val="StyleUnderline"/>
          <w:rFonts w:asciiTheme="majorHAnsi" w:hAnsiTheme="majorHAnsi" w:cstheme="majorHAnsi"/>
          <w:highlight w:val="green"/>
        </w:rPr>
        <w:t>This can lead to</w:t>
      </w:r>
      <w:r>
        <w:rPr>
          <w:rStyle w:val="StyleUnderline"/>
          <w:rFonts w:asciiTheme="majorHAnsi" w:hAnsiTheme="majorHAnsi" w:cstheme="majorHAnsi"/>
        </w:rPr>
        <w:t xml:space="preserve"> a number of </w:t>
      </w:r>
      <w:r>
        <w:rPr>
          <w:rStyle w:val="StyleUnderline"/>
          <w:rFonts w:asciiTheme="majorHAnsi" w:hAnsiTheme="majorHAnsi" w:cstheme="majorHAnsi"/>
          <w:highlight w:val="green"/>
        </w:rPr>
        <w:t>pressures to strike</w:t>
      </w:r>
      <w:r>
        <w:rPr>
          <w:rStyle w:val="StyleUnderline"/>
          <w:rFonts w:asciiTheme="majorHAnsi" w:hAnsiTheme="majorHAnsi" w:cstheme="majorHAnsi"/>
        </w:rPr>
        <w:t xml:space="preserve"> </w:t>
      </w:r>
      <w:r>
        <w:rPr>
          <w:rStyle w:val="StyleUnderline"/>
          <w:rFonts w:asciiTheme="majorHAnsi" w:hAnsiTheme="majorHAnsi" w:cstheme="majorHAnsi"/>
          <w:highlight w:val="green"/>
        </w:rPr>
        <w:t>first</w:t>
      </w:r>
      <w:r>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Pr>
          <w:rStyle w:val="Style13ptBold"/>
          <w:rFonts w:cstheme="majorHAnsi"/>
          <w:color w:val="000000" w:themeColor="text1"/>
        </w:rPr>
        <w:t>an actor with substantial dependence on space has an incentive to strike first if hostilities look probable</w:t>
      </w:r>
      <w:r>
        <w:rPr>
          <w:rFonts w:asciiTheme="majorHAnsi" w:hAnsiTheme="majorHAnsi" w:cstheme="majorHAnsi"/>
          <w:color w:val="000000" w:themeColor="text1"/>
          <w:u w:val="single"/>
        </w:rPr>
        <w:t xml:space="preserve">, </w:t>
      </w:r>
      <w:r>
        <w:rPr>
          <w:rStyle w:val="Style13ptBold"/>
          <w:rFonts w:cstheme="majorHAnsi"/>
          <w:color w:val="000000" w:themeColor="text1"/>
        </w:rPr>
        <w:t>to ensure</w:t>
      </w:r>
      <w:r>
        <w:rPr>
          <w:rFonts w:asciiTheme="majorHAnsi" w:hAnsiTheme="majorHAnsi" w:cstheme="majorHAnsi"/>
          <w:color w:val="000000" w:themeColor="text1"/>
          <w:u w:val="single"/>
        </w:rPr>
        <w:t xml:space="preserve"> these </w:t>
      </w:r>
      <w:r>
        <w:rPr>
          <w:rStyle w:val="Style13ptBold"/>
          <w:rFonts w:cstheme="majorHAnsi"/>
          <w:color w:val="000000" w:themeColor="text1"/>
        </w:rPr>
        <w:t>valuable assets are not lost</w:t>
      </w:r>
      <w:r>
        <w:rPr>
          <w:rFonts w:asciiTheme="majorHAnsi" w:hAnsiTheme="majorHAnsi" w:cstheme="majorHAnsi"/>
          <w:color w:val="000000" w:themeColor="text1"/>
          <w:u w:val="single"/>
        </w:rPr>
        <w:t xml:space="preserve">. </w:t>
      </w:r>
      <w:r>
        <w:rPr>
          <w:rStyle w:val="StyleUnderline"/>
          <w:rFonts w:asciiTheme="majorHAnsi" w:hAnsiTheme="majorHAnsi" w:cstheme="majorHAnsi"/>
          <w:color w:val="000000" w:themeColor="text1"/>
          <w:highlight w:val="green"/>
        </w:rPr>
        <w:t>E</w:t>
      </w:r>
      <w:r>
        <w:rPr>
          <w:rStyle w:val="Emphasis"/>
          <w:highlight w:val="green"/>
        </w:rPr>
        <w:t>ven if</w:t>
      </w:r>
      <w:r>
        <w:rPr>
          <w:rStyle w:val="Emphasis"/>
        </w:rPr>
        <w:t xml:space="preserve"> both (or </w:t>
      </w:r>
      <w:r>
        <w:rPr>
          <w:rStyle w:val="Emphasis"/>
          <w:highlight w:val="green"/>
        </w:rPr>
        <w:t>all) sides</w:t>
      </w:r>
      <w:r>
        <w:rPr>
          <w:rStyle w:val="Emphasis"/>
        </w:rPr>
        <w:t xml:space="preserve"> in a conflict </w:t>
      </w:r>
      <w:r>
        <w:rPr>
          <w:rStyle w:val="Emphasis"/>
          <w:highlight w:val="green"/>
        </w:rPr>
        <w:t>prefer not to engage in war</w:t>
      </w:r>
      <w:r>
        <w:rPr>
          <w:rStyle w:val="Emphasis"/>
        </w:rPr>
        <w:t>,</w:t>
      </w:r>
      <w:r>
        <w:rPr>
          <w:rFonts w:asciiTheme="majorHAnsi" w:hAnsiTheme="majorHAnsi" w:cstheme="majorHAnsi"/>
          <w:color w:val="000000" w:themeColor="text1"/>
          <w:u w:val="single"/>
        </w:rPr>
        <w:t xml:space="preserve"> </w:t>
      </w:r>
      <w:r>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Pr>
          <w:rStyle w:val="Emphasis"/>
          <w:highlight w:val="green"/>
        </w:rPr>
        <w:t xml:space="preserve">any actor </w:t>
      </w:r>
      <w:r>
        <w:rPr>
          <w:rStyle w:val="Emphasis"/>
        </w:rPr>
        <w:t xml:space="preserve">for which satellites or space-based weapons are an important part of its military posture, whether for support missions or on-orbit weapons, </w:t>
      </w:r>
      <w:r>
        <w:rPr>
          <w:rStyle w:val="Emphasis"/>
          <w:highlight w:val="green"/>
        </w:rPr>
        <w:t>will feel “use it or lose it” pressure</w:t>
      </w:r>
      <w:r>
        <w:rPr>
          <w:rFonts w:asciiTheme="majorHAnsi" w:hAnsiTheme="majorHAnsi" w:cstheme="majorHAnsi"/>
          <w:color w:val="000000" w:themeColor="text1"/>
          <w:u w:val="single"/>
        </w:rPr>
        <w:t xml:space="preserve"> </w:t>
      </w:r>
      <w:r>
        <w:rPr>
          <w:rFonts w:asciiTheme="majorHAnsi" w:hAnsiTheme="majorHAnsi" w:cstheme="majorHAnsi"/>
          <w:color w:val="000000" w:themeColor="text1"/>
          <w:sz w:val="16"/>
        </w:rPr>
        <w:t xml:space="preserve">because of the inherent vulnerability of satellites. Short timelines and difficulty of attribution The </w:t>
      </w:r>
      <w:r>
        <w:rPr>
          <w:rStyle w:val="StyleUnderline"/>
          <w:rFonts w:asciiTheme="majorHAnsi" w:hAnsiTheme="majorHAnsi" w:cstheme="majorHAnsi"/>
          <w:color w:val="000000" w:themeColor="text1"/>
        </w:rPr>
        <w:t>compressed timelines</w:t>
      </w:r>
      <w:r>
        <w:rPr>
          <w:rFonts w:asciiTheme="majorHAnsi" w:hAnsiTheme="majorHAnsi" w:cstheme="majorHAnsi"/>
          <w:color w:val="000000" w:themeColor="text1"/>
          <w:sz w:val="16"/>
        </w:rPr>
        <w:t xml:space="preserve"> characteristic </w:t>
      </w:r>
      <w:r>
        <w:rPr>
          <w:rStyle w:val="Style13ptBold"/>
          <w:rFonts w:cstheme="majorHAnsi"/>
          <w:color w:val="000000" w:themeColor="text1"/>
        </w:rPr>
        <w:t>of crises</w:t>
      </w:r>
      <w:r>
        <w:rPr>
          <w:rFonts w:asciiTheme="majorHAnsi" w:hAnsiTheme="majorHAnsi" w:cstheme="majorHAnsi"/>
          <w:color w:val="000000" w:themeColor="text1"/>
          <w:u w:val="single"/>
        </w:rPr>
        <w:t xml:space="preserve"> </w:t>
      </w:r>
      <w:r>
        <w:rPr>
          <w:rStyle w:val="Style13ptBold"/>
          <w:rFonts w:cstheme="majorHAnsi"/>
          <w:color w:val="000000" w:themeColor="text1"/>
        </w:rPr>
        <w:t>combine with these</w:t>
      </w:r>
      <w:r>
        <w:rPr>
          <w:rFonts w:asciiTheme="majorHAnsi" w:hAnsiTheme="majorHAnsi" w:cstheme="majorHAnsi"/>
          <w:color w:val="000000" w:themeColor="text1"/>
          <w:u w:val="single"/>
        </w:rPr>
        <w:t xml:space="preserve"> </w:t>
      </w:r>
      <w:r>
        <w:rPr>
          <w:rStyle w:val="Style13ptBold"/>
          <w:rFonts w:cstheme="majorHAnsi"/>
          <w:color w:val="000000" w:themeColor="text1"/>
        </w:rPr>
        <w:t>“use it or lose it” pressures to shrink timelines</w:t>
      </w:r>
      <w:r>
        <w:rPr>
          <w:rFonts w:asciiTheme="majorHAnsi" w:hAnsiTheme="majorHAnsi" w:cstheme="majorHAnsi"/>
          <w:color w:val="000000" w:themeColor="text1"/>
          <w:u w:val="single"/>
        </w:rPr>
        <w:t xml:space="preserve">. This dynamic </w:t>
      </w:r>
      <w:r>
        <w:rPr>
          <w:rStyle w:val="Style13ptBold"/>
          <w:rFonts w:cstheme="majorHAnsi"/>
          <w:color w:val="000000" w:themeColor="text1"/>
        </w:rPr>
        <w:t>couples dangerously with</w:t>
      </w:r>
      <w:r>
        <w:rPr>
          <w:rFonts w:asciiTheme="majorHAnsi" w:hAnsiTheme="majorHAnsi" w:cstheme="majorHAnsi"/>
          <w:color w:val="000000" w:themeColor="text1"/>
          <w:u w:val="single"/>
        </w:rPr>
        <w:t xml:space="preserve"> the </w:t>
      </w:r>
      <w:r>
        <w:rPr>
          <w:rStyle w:val="Style13ptBold"/>
          <w:rFonts w:cstheme="majorHAnsi"/>
          <w:color w:val="000000" w:themeColor="text1"/>
        </w:rPr>
        <w:t>inherent difficulty of determining the causes of satellite degradation</w:t>
      </w:r>
      <w:r>
        <w:rPr>
          <w:rFonts w:asciiTheme="majorHAnsi" w:hAnsiTheme="majorHAnsi" w:cstheme="majorHAnsi"/>
          <w:color w:val="000000" w:themeColor="text1"/>
          <w:u w:val="single"/>
        </w:rPr>
        <w:t xml:space="preserve">, </w:t>
      </w:r>
      <w:r>
        <w:rPr>
          <w:rStyle w:val="Style13ptBold"/>
          <w:rFonts w:cstheme="majorHAnsi"/>
          <w:color w:val="000000" w:themeColor="text1"/>
        </w:rPr>
        <w:t>whether malicious or from natural causes, in a timely way</w:t>
      </w:r>
      <w:r>
        <w:rPr>
          <w:rFonts w:asciiTheme="majorHAnsi" w:hAnsiTheme="majorHAnsi" w:cstheme="majorHAnsi"/>
          <w:color w:val="000000" w:themeColor="text1"/>
          <w:u w:val="single"/>
        </w:rPr>
        <w:t>.</w:t>
      </w:r>
      <w:r>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Pr>
          <w:rStyle w:val="StyleUnderline"/>
          <w:rFonts w:asciiTheme="majorHAnsi" w:hAnsiTheme="majorHAnsi" w:cstheme="majorHAnsi"/>
          <w:highlight w:val="green"/>
        </w:rPr>
        <w:t>lines between</w:t>
      </w:r>
      <w:r>
        <w:rPr>
          <w:rStyle w:val="StyleUnderline"/>
          <w:rFonts w:asciiTheme="majorHAnsi" w:hAnsiTheme="majorHAnsi" w:cstheme="majorHAnsi"/>
        </w:rPr>
        <w:t xml:space="preserve"> strategic </w:t>
      </w:r>
      <w:r>
        <w:rPr>
          <w:rStyle w:val="StyleUnderline"/>
          <w:rFonts w:asciiTheme="majorHAnsi" w:hAnsiTheme="majorHAnsi" w:cstheme="majorHAnsi"/>
          <w:highlight w:val="green"/>
        </w:rPr>
        <w:t>satellite missions and other missions are blurred</w:t>
      </w:r>
      <w:r>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Pr>
          <w:rFonts w:asciiTheme="majorHAnsi" w:hAnsiTheme="majorHAnsi" w:cstheme="majorHAnsi"/>
          <w:color w:val="000000" w:themeColor="text1"/>
          <w:sz w:val="16"/>
        </w:rPr>
        <w:t xml:space="preserve"> conventional missile launchers</w:t>
      </w:r>
      <w:r>
        <w:rPr>
          <w:rFonts w:asciiTheme="majorHAnsi" w:hAnsiTheme="majorHAnsi" w:cstheme="majorHAnsi"/>
          <w:color w:val="000000" w:themeColor="text1"/>
          <w:u w:val="single"/>
        </w:rPr>
        <w:t xml:space="preserve">. </w:t>
      </w:r>
      <w:r>
        <w:rPr>
          <w:rStyle w:val="Style13ptBold"/>
          <w:rFonts w:cstheme="majorHAnsi"/>
          <w:color w:val="000000" w:themeColor="text1"/>
        </w:rPr>
        <w:t>Interfering with an early warning sensor satellite might be intended to dissuade an adversary from using nuclear weapons first by degrading their missile defenses and thus hindering their first-strike posture</w:t>
      </w:r>
      <w:r>
        <w:rPr>
          <w:rFonts w:asciiTheme="majorHAnsi" w:hAnsiTheme="majorHAnsi" w:cstheme="majorHAnsi"/>
          <w:color w:val="000000" w:themeColor="text1"/>
          <w:u w:val="single"/>
        </w:rPr>
        <w:t xml:space="preserve">. </w:t>
      </w:r>
      <w:r>
        <w:rPr>
          <w:rStyle w:val="StyleUnderline"/>
          <w:rFonts w:asciiTheme="majorHAnsi" w:hAnsiTheme="majorHAnsi" w:cstheme="majorHAnsi"/>
          <w:color w:val="000000" w:themeColor="text1"/>
        </w:rPr>
        <w:t>However</w:t>
      </w:r>
      <w:r>
        <w:rPr>
          <w:rFonts w:asciiTheme="majorHAnsi" w:hAnsiTheme="majorHAnsi" w:cstheme="majorHAnsi"/>
          <w:color w:val="000000" w:themeColor="text1"/>
          <w:u w:val="single"/>
        </w:rPr>
        <w:t xml:space="preserve">, </w:t>
      </w:r>
      <w:r>
        <w:rPr>
          <w:rStyle w:val="Style13ptBold"/>
          <w:rFonts w:cstheme="majorHAnsi"/>
          <w:color w:val="000000" w:themeColor="text1"/>
        </w:rPr>
        <w:t xml:space="preserve">for a state that uses early warning </w:t>
      </w:r>
      <w:r>
        <w:rPr>
          <w:rStyle w:val="StyleUnderline"/>
          <w:rFonts w:asciiTheme="majorHAnsi" w:hAnsiTheme="majorHAnsi" w:cstheme="majorHAnsi"/>
        </w:rPr>
        <w:t xml:space="preserve">satellites to enable a “hair trigger” or launch-on-attack posture, the </w:t>
      </w:r>
      <w:r>
        <w:rPr>
          <w:rStyle w:val="StyleUnderline"/>
          <w:rFonts w:asciiTheme="majorHAnsi" w:hAnsiTheme="majorHAnsi" w:cstheme="majorHAnsi"/>
          <w:highlight w:val="green"/>
        </w:rPr>
        <w:t>interference</w:t>
      </w:r>
      <w:r>
        <w:rPr>
          <w:rStyle w:val="StyleUnderline"/>
          <w:rFonts w:asciiTheme="majorHAnsi" w:hAnsiTheme="majorHAnsi" w:cstheme="majorHAnsi"/>
        </w:rPr>
        <w:t xml:space="preserve"> with such a satellite </w:t>
      </w:r>
      <w:r>
        <w:rPr>
          <w:rStyle w:val="StyleUnderline"/>
          <w:rFonts w:asciiTheme="majorHAnsi" w:hAnsiTheme="majorHAnsi" w:cstheme="majorHAnsi"/>
          <w:highlight w:val="green"/>
        </w:rPr>
        <w:t>might</w:t>
      </w:r>
      <w:r>
        <w:rPr>
          <w:rStyle w:val="StyleUnderline"/>
          <w:rFonts w:asciiTheme="majorHAnsi" w:hAnsiTheme="majorHAnsi" w:cstheme="majorHAnsi"/>
        </w:rPr>
        <w:t xml:space="preserve"> instead </w:t>
      </w:r>
      <w:r>
        <w:rPr>
          <w:rStyle w:val="StyleUnderline"/>
          <w:rFonts w:asciiTheme="majorHAnsi" w:hAnsiTheme="majorHAnsi" w:cstheme="majorHAnsi"/>
          <w:highlight w:val="green"/>
        </w:rPr>
        <w:t xml:space="preserve">be interpreted as a precursor to </w:t>
      </w:r>
      <w:r>
        <w:rPr>
          <w:rStyle w:val="StyleUnderline"/>
          <w:rFonts w:asciiTheme="majorHAnsi" w:hAnsiTheme="majorHAnsi" w:cstheme="majorHAnsi"/>
        </w:rPr>
        <w:t xml:space="preserve">a nuclear attack. It may </w:t>
      </w:r>
      <w:r>
        <w:rPr>
          <w:rStyle w:val="StyleUnderline"/>
          <w:rFonts w:asciiTheme="majorHAnsi" w:hAnsiTheme="majorHAnsi" w:cstheme="majorHAnsi"/>
          <w:highlight w:val="green"/>
        </w:rPr>
        <w:t>accelerate the use of nuclear weapons</w:t>
      </w:r>
      <w:r>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Pr>
          <w:rFonts w:asciiTheme="majorHAnsi" w:hAnsiTheme="majorHAnsi" w:cstheme="majorHAnsi"/>
          <w:color w:val="000000" w:themeColor="text1"/>
          <w:u w:val="single"/>
        </w:rPr>
        <w:t xml:space="preserve"> </w:t>
      </w:r>
      <w:r>
        <w:rPr>
          <w:rStyle w:val="Style13ptBold"/>
          <w:rFonts w:cstheme="majorHAnsi"/>
          <w:color w:val="000000" w:themeColor="text1"/>
        </w:rPr>
        <w:t xml:space="preserve">This may start a cycle of action and reaction based on </w:t>
      </w:r>
      <w:r>
        <w:rPr>
          <w:rStyle w:val="StyleUnderline"/>
          <w:rFonts w:asciiTheme="majorHAnsi" w:hAnsiTheme="majorHAnsi" w:cstheme="majorHAnsi"/>
          <w:color w:val="000000" w:themeColor="text1"/>
        </w:rPr>
        <w:t>misperception</w:t>
      </w:r>
      <w:r>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Pr>
          <w:rStyle w:val="Style13ptBold"/>
          <w:rFonts w:cstheme="majorHAnsi"/>
          <w:color w:val="000000" w:themeColor="text1"/>
          <w:sz w:val="16"/>
        </w:rPr>
        <w:t>the Pentagon‘s annual wargame</w:t>
      </w:r>
      <w:r>
        <w:rPr>
          <w:rFonts w:asciiTheme="majorHAnsi" w:hAnsiTheme="majorHAnsi" w:cstheme="majorHAnsi"/>
          <w:b/>
          <w:bCs/>
          <w:color w:val="000000" w:themeColor="text1"/>
          <w:sz w:val="16"/>
        </w:rPr>
        <w:t xml:space="preserve">, </w:t>
      </w:r>
      <w:r>
        <w:rPr>
          <w:rFonts w:asciiTheme="majorHAnsi" w:hAnsiTheme="majorHAnsi" w:cstheme="majorHAnsi"/>
          <w:color w:val="000000" w:themeColor="text1"/>
          <w:sz w:val="16"/>
        </w:rPr>
        <w:t>or simulated conflict, involving space assets focused on a future regional conflict. The official report out24</w:t>
      </w:r>
      <w:r>
        <w:rPr>
          <w:rFonts w:asciiTheme="majorHAnsi" w:hAnsiTheme="majorHAnsi" w:cstheme="majorHAnsi"/>
          <w:b/>
          <w:bCs/>
          <w:color w:val="000000" w:themeColor="text1"/>
          <w:sz w:val="16"/>
        </w:rPr>
        <w:t xml:space="preserve"> </w:t>
      </w:r>
      <w:r>
        <w:rPr>
          <w:rStyle w:val="Style13ptBold"/>
          <w:rFonts w:cstheme="majorHAnsi"/>
          <w:color w:val="000000" w:themeColor="text1"/>
          <w:sz w:val="16"/>
        </w:rPr>
        <w:t>warned</w:t>
      </w:r>
      <w:r>
        <w:rPr>
          <w:rFonts w:asciiTheme="majorHAnsi" w:hAnsiTheme="majorHAnsi" w:cstheme="majorHAnsi"/>
          <w:b/>
          <w:bCs/>
          <w:color w:val="000000" w:themeColor="text1"/>
          <w:sz w:val="16"/>
        </w:rPr>
        <w:t xml:space="preserve"> </w:t>
      </w:r>
      <w:r>
        <w:rPr>
          <w:rFonts w:asciiTheme="majorHAnsi" w:hAnsiTheme="majorHAnsi" w:cstheme="majorHAnsi"/>
          <w:color w:val="000000" w:themeColor="text1"/>
          <w:sz w:val="16"/>
        </w:rPr>
        <w:t>that</w:t>
      </w:r>
      <w:r>
        <w:rPr>
          <w:rFonts w:asciiTheme="majorHAnsi" w:hAnsiTheme="majorHAnsi" w:cstheme="majorHAnsi"/>
          <w:b/>
          <w:bCs/>
          <w:color w:val="000000" w:themeColor="text1"/>
          <w:sz w:val="16"/>
        </w:rPr>
        <w:t xml:space="preserve"> </w:t>
      </w:r>
      <w:r>
        <w:rPr>
          <w:rStyle w:val="Style13ptBold"/>
          <w:rFonts w:cstheme="majorHAnsi"/>
          <w:color w:val="000000" w:themeColor="text1"/>
          <w:sz w:val="16"/>
        </w:rPr>
        <w:t xml:space="preserve">it was hard to keep the conflict </w:t>
      </w:r>
      <w:r>
        <w:rPr>
          <w:rStyle w:val="StyleUnderline"/>
          <w:rFonts w:asciiTheme="majorHAnsi" w:hAnsiTheme="majorHAnsi" w:cstheme="majorHAnsi"/>
          <w:color w:val="000000" w:themeColor="text1"/>
          <w:sz w:val="16"/>
        </w:rPr>
        <w:t>contained geographically</w:t>
      </w:r>
      <w:r>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Pr>
          <w:rStyle w:val="Style13ptBold"/>
          <w:rFonts w:cstheme="majorHAnsi"/>
          <w:color w:val="000000" w:themeColor="text1"/>
          <w:sz w:val="16"/>
        </w:rPr>
        <w:t xml:space="preserve">wargame participants emphasized the challenges in containing </w:t>
      </w:r>
      <w:r>
        <w:rPr>
          <w:rStyle w:val="StyleUnderline"/>
          <w:rFonts w:asciiTheme="majorHAnsi" w:hAnsiTheme="majorHAnsi" w:cstheme="majorHAnsi"/>
          <w:color w:val="000000" w:themeColor="text1"/>
          <w:sz w:val="16"/>
        </w:rPr>
        <w:t>horizontal escalation</w:t>
      </w:r>
      <w:r>
        <w:rPr>
          <w:rStyle w:val="Style13ptBold"/>
          <w:rFonts w:cstheme="majorHAnsi"/>
          <w:color w:val="000000" w:themeColor="text1"/>
          <w:sz w:val="16"/>
        </w:rPr>
        <w:t xml:space="preserve"> once space control capabilities are employed</w:t>
      </w:r>
      <w:r>
        <w:rPr>
          <w:rFonts w:asciiTheme="majorHAnsi" w:hAnsiTheme="majorHAnsi" w:cstheme="majorHAnsi"/>
          <w:b/>
          <w:bCs/>
          <w:color w:val="000000" w:themeColor="text1"/>
          <w:sz w:val="16"/>
        </w:rPr>
        <w:t xml:space="preserve"> </w:t>
      </w:r>
      <w:r>
        <w:rPr>
          <w:rFonts w:asciiTheme="majorHAnsi" w:hAnsiTheme="majorHAnsi" w:cstheme="majorHAnsi"/>
          <w:color w:val="000000" w:themeColor="text1"/>
          <w:sz w:val="16"/>
        </w:rPr>
        <w:t>to achieve limited national objectives. Lack of shared understanding of consequences/proportionality</w:t>
      </w:r>
      <w:r>
        <w:rPr>
          <w:rFonts w:asciiTheme="majorHAnsi" w:hAnsiTheme="majorHAnsi" w:cstheme="majorHAnsi"/>
          <w:b/>
          <w:bCs/>
          <w:color w:val="000000" w:themeColor="text1"/>
          <w:sz w:val="16"/>
        </w:rPr>
        <w:t xml:space="preserve"> </w:t>
      </w:r>
      <w:r>
        <w:rPr>
          <w:rStyle w:val="Style13ptBold"/>
          <w:rFonts w:cstheme="majorHAnsi"/>
          <w:color w:val="000000" w:themeColor="text1"/>
          <w:sz w:val="16"/>
        </w:rPr>
        <w:t>States have</w:t>
      </w:r>
      <w:r>
        <w:rPr>
          <w:rFonts w:asciiTheme="majorHAnsi" w:hAnsiTheme="majorHAnsi" w:cstheme="majorHAnsi"/>
          <w:b/>
          <w:bCs/>
          <w:color w:val="000000" w:themeColor="text1"/>
          <w:sz w:val="16"/>
        </w:rPr>
        <w:t xml:space="preserve"> </w:t>
      </w:r>
      <w:r>
        <w:rPr>
          <w:rFonts w:asciiTheme="majorHAnsi" w:hAnsiTheme="majorHAnsi" w:cstheme="majorHAnsi"/>
          <w:color w:val="000000" w:themeColor="text1"/>
          <w:sz w:val="16"/>
        </w:rPr>
        <w:t xml:space="preserve">fairly </w:t>
      </w:r>
      <w:r>
        <w:rPr>
          <w:rStyle w:val="StyleUnderline"/>
          <w:rFonts w:asciiTheme="majorHAnsi" w:hAnsiTheme="majorHAnsi" w:cstheme="majorHAnsi"/>
          <w:color w:val="000000" w:themeColor="text1"/>
          <w:sz w:val="16"/>
        </w:rPr>
        <w:t>similar understandings</w:t>
      </w:r>
      <w:r>
        <w:rPr>
          <w:rFonts w:asciiTheme="majorHAnsi" w:hAnsiTheme="majorHAnsi" w:cstheme="majorHAnsi"/>
          <w:color w:val="000000" w:themeColor="text1"/>
          <w:sz w:val="16"/>
        </w:rPr>
        <w:t xml:space="preserve"> </w:t>
      </w:r>
      <w:r>
        <w:rPr>
          <w:rStyle w:val="Style13ptBold"/>
          <w:rFonts w:cstheme="majorHAnsi"/>
          <w:color w:val="000000" w:themeColor="text1"/>
          <w:sz w:val="16"/>
        </w:rPr>
        <w:t>of</w:t>
      </w:r>
      <w:r>
        <w:rPr>
          <w:rFonts w:asciiTheme="majorHAnsi" w:hAnsiTheme="majorHAnsi" w:cstheme="majorHAnsi"/>
          <w:color w:val="000000" w:themeColor="text1"/>
          <w:sz w:val="16"/>
        </w:rPr>
        <w:t xml:space="preserve"> the </w:t>
      </w:r>
      <w:r>
        <w:rPr>
          <w:rStyle w:val="Style13ptBold"/>
          <w:rFonts w:cstheme="majorHAnsi"/>
          <w:color w:val="000000" w:themeColor="text1"/>
          <w:sz w:val="16"/>
        </w:rPr>
        <w:t xml:space="preserve">implications of military actions on the </w:t>
      </w:r>
      <w:r>
        <w:rPr>
          <w:rStyle w:val="StyleUnderline"/>
          <w:rFonts w:asciiTheme="majorHAnsi" w:hAnsiTheme="majorHAnsi" w:cstheme="majorHAnsi"/>
          <w:color w:val="000000" w:themeColor="text1"/>
          <w:sz w:val="16"/>
        </w:rPr>
        <w:t>ground</w:t>
      </w:r>
      <w:r>
        <w:rPr>
          <w:rFonts w:asciiTheme="majorHAnsi" w:hAnsiTheme="majorHAnsi" w:cstheme="majorHAnsi"/>
          <w:color w:val="000000" w:themeColor="text1"/>
          <w:sz w:val="16"/>
        </w:rPr>
        <w:t xml:space="preserve">, in the </w:t>
      </w:r>
      <w:r>
        <w:rPr>
          <w:rStyle w:val="StyleUnderline"/>
          <w:rFonts w:asciiTheme="majorHAnsi" w:hAnsiTheme="majorHAnsi" w:cstheme="majorHAnsi"/>
          <w:color w:val="000000" w:themeColor="text1"/>
          <w:sz w:val="16"/>
        </w:rPr>
        <w:t>air</w:t>
      </w:r>
      <w:r>
        <w:rPr>
          <w:rFonts w:asciiTheme="majorHAnsi" w:hAnsiTheme="majorHAnsi" w:cstheme="majorHAnsi"/>
          <w:color w:val="000000" w:themeColor="text1"/>
          <w:sz w:val="16"/>
        </w:rPr>
        <w:t xml:space="preserve">, </w:t>
      </w:r>
      <w:r>
        <w:rPr>
          <w:rStyle w:val="Style13ptBold"/>
          <w:rFonts w:cstheme="majorHAnsi"/>
          <w:color w:val="000000" w:themeColor="text1"/>
          <w:sz w:val="16"/>
        </w:rPr>
        <w:t>and</w:t>
      </w:r>
      <w:r>
        <w:rPr>
          <w:rFonts w:asciiTheme="majorHAnsi" w:hAnsiTheme="majorHAnsi" w:cstheme="majorHAnsi"/>
          <w:color w:val="000000" w:themeColor="text1"/>
          <w:sz w:val="16"/>
        </w:rPr>
        <w:t xml:space="preserve"> at </w:t>
      </w:r>
      <w:r>
        <w:rPr>
          <w:rStyle w:val="StyleUnderline"/>
          <w:rFonts w:asciiTheme="majorHAnsi" w:hAnsiTheme="majorHAnsi" w:cstheme="majorHAnsi"/>
          <w:color w:val="000000" w:themeColor="text1"/>
          <w:sz w:val="16"/>
        </w:rPr>
        <w:t>sea</w:t>
      </w:r>
      <w:r>
        <w:rPr>
          <w:rFonts w:asciiTheme="majorHAnsi" w:hAnsiTheme="majorHAnsi" w:cstheme="majorHAnsi"/>
          <w:color w:val="000000" w:themeColor="text1"/>
          <w:sz w:val="16"/>
        </w:rPr>
        <w:t>,</w:t>
      </w:r>
      <w:r>
        <w:rPr>
          <w:rFonts w:asciiTheme="majorHAnsi" w:hAnsiTheme="majorHAnsi" w:cstheme="majorHAnsi"/>
          <w:b/>
          <w:bCs/>
          <w:color w:val="000000" w:themeColor="text1"/>
          <w:sz w:val="16"/>
        </w:rPr>
        <w:t xml:space="preserve"> </w:t>
      </w:r>
      <w:r>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Pr>
          <w:rFonts w:asciiTheme="majorHAnsi" w:hAnsiTheme="majorHAnsi" w:cstheme="majorHAnsi"/>
          <w:color w:val="000000" w:themeColor="text1"/>
          <w:u w:val="single"/>
        </w:rPr>
        <w:t xml:space="preserve">). </w:t>
      </w:r>
      <w:r>
        <w:rPr>
          <w:rStyle w:val="Style13ptBold"/>
          <w:rFonts w:cstheme="majorHAnsi"/>
          <w:color w:val="000000" w:themeColor="text1"/>
        </w:rPr>
        <w:t xml:space="preserve">Because of a lack of </w:t>
      </w:r>
      <w:r>
        <w:rPr>
          <w:rStyle w:val="Emphasis"/>
        </w:rPr>
        <w:t xml:space="preserve">experience </w:t>
      </w:r>
      <w:r>
        <w:rPr>
          <w:rStyle w:val="Emphasis"/>
          <w:highlight w:val="green"/>
        </w:rPr>
        <w:t xml:space="preserve">in </w:t>
      </w:r>
      <w:r>
        <w:rPr>
          <w:rStyle w:val="Emphasis"/>
        </w:rPr>
        <w:t xml:space="preserve">hostilities that target </w:t>
      </w:r>
      <w:r>
        <w:rPr>
          <w:rStyle w:val="Emphasis"/>
          <w:highlight w:val="green"/>
        </w:rPr>
        <w:t>space</w:t>
      </w:r>
      <w:r>
        <w:rPr>
          <w:rStyle w:val="Emphasis"/>
        </w:rPr>
        <w:t xml:space="preserve">-based capabilities, </w:t>
      </w:r>
      <w:r>
        <w:rPr>
          <w:rStyle w:val="Emphasis"/>
          <w:highlight w:val="green"/>
        </w:rPr>
        <w:t>it is not</w:t>
      </w:r>
      <w:r>
        <w:rPr>
          <w:rStyle w:val="Emphasis"/>
        </w:rPr>
        <w:t xml:space="preserve"> entirely </w:t>
      </w:r>
      <w:r>
        <w:rPr>
          <w:rStyle w:val="Emphasis"/>
          <w:highlight w:val="green"/>
        </w:rPr>
        <w:t>clear</w:t>
      </w:r>
      <w:r>
        <w:rPr>
          <w:rStyle w:val="Emphasis"/>
        </w:rPr>
        <w:t xml:space="preserve"> what the proper response to a space activity is and </w:t>
      </w:r>
      <w:r>
        <w:rPr>
          <w:rStyle w:val="Emphasis"/>
          <w:highlight w:val="green"/>
        </w:rPr>
        <w:t>where the</w:t>
      </w:r>
      <w:r>
        <w:rPr>
          <w:rStyle w:val="Emphasis"/>
        </w:rPr>
        <w:t xml:space="preserve"> escalation thresholds or </w:t>
      </w:r>
      <w:r>
        <w:rPr>
          <w:rStyle w:val="Emphasis"/>
          <w:highlight w:val="green"/>
        </w:rPr>
        <w:t>“red lines” lie</w:t>
      </w:r>
      <w:r>
        <w:rPr>
          <w:rFonts w:asciiTheme="majorHAnsi" w:hAnsiTheme="majorHAnsi" w:cstheme="majorHAnsi"/>
          <w:color w:val="000000" w:themeColor="text1"/>
          <w:u w:val="single"/>
        </w:rPr>
        <w:t>.</w:t>
      </w:r>
      <w:r>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DF00BE0" w14:textId="77777777" w:rsidR="00F216D2" w:rsidRDefault="00F216D2" w:rsidP="00F216D2">
      <w:pPr>
        <w:rPr>
          <w:rFonts w:asciiTheme="majorHAnsi" w:hAnsiTheme="majorHAnsi" w:cstheme="majorHAnsi"/>
          <w:color w:val="000000" w:themeColor="text1"/>
          <w:sz w:val="16"/>
        </w:rPr>
      </w:pPr>
    </w:p>
    <w:p w14:paraId="5D0478F9" w14:textId="77777777" w:rsidR="00F216D2" w:rsidRDefault="00F216D2" w:rsidP="00F216D2">
      <w:pPr>
        <w:pStyle w:val="Heading4"/>
        <w:rPr>
          <w:rFonts w:asciiTheme="majorHAnsi" w:hAnsiTheme="majorHAnsi" w:cstheme="majorHAnsi"/>
        </w:rPr>
      </w:pPr>
      <w:r>
        <w:rPr>
          <w:rFonts w:asciiTheme="majorHAnsi" w:hAnsiTheme="majorHAnsi" w:cstheme="majorHAnsi"/>
          <w:b w:val="0"/>
        </w:rPr>
        <w:t xml:space="preserve">Nuclear war causes extinction. </w:t>
      </w:r>
    </w:p>
    <w:p w14:paraId="0FA1D82E" w14:textId="77777777" w:rsidR="00F216D2" w:rsidRDefault="00F216D2" w:rsidP="00F216D2">
      <w:pPr>
        <w:rPr>
          <w:rFonts w:asciiTheme="majorHAnsi" w:hAnsiTheme="majorHAnsi" w:cstheme="majorHAnsi"/>
          <w:sz w:val="16"/>
          <w:szCs w:val="16"/>
        </w:rPr>
      </w:pPr>
      <w:r>
        <w:rPr>
          <w:rStyle w:val="Heading4Char"/>
          <w:rFonts w:asciiTheme="majorHAnsi" w:hAnsiTheme="majorHAnsi" w:cstheme="majorHAnsi"/>
        </w:rPr>
        <w:t>Starr ’17</w:t>
      </w:r>
      <w:r>
        <w:rPr>
          <w:rFonts w:asciiTheme="majorHAnsi" w:hAnsiTheme="majorHAnsi" w:cstheme="majorHAnsi"/>
        </w:rPr>
        <w:t xml:space="preserve"> </w:t>
      </w:r>
      <w:r>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history="1">
        <w:r>
          <w:rPr>
            <w:rStyle w:val="Hyperlink"/>
            <w:rFonts w:asciiTheme="majorHAnsi" w:hAnsiTheme="majorHAnsi" w:cstheme="majorHAnsi"/>
            <w:color w:val="000000"/>
            <w:sz w:val="16"/>
            <w:szCs w:val="16"/>
            <w:u w:val="single"/>
          </w:rPr>
          <w:t>https://fas.org/2017/01/turning-a-blind-eye-towards-armageddon-u-s-leaders-reject-nuclear-winter-studies/</w:t>
        </w:r>
      </w:hyperlink>
      <w:r>
        <w:rPr>
          <w:rFonts w:asciiTheme="majorHAnsi" w:hAnsiTheme="majorHAnsi" w:cstheme="majorHAnsi"/>
          <w:sz w:val="16"/>
          <w:szCs w:val="16"/>
        </w:rPr>
        <w:t>; Federation of American Scientists; accessed 11/24/18; TV) [AV]</w:t>
      </w:r>
    </w:p>
    <w:p w14:paraId="4EEF0984" w14:textId="77777777" w:rsidR="00F216D2" w:rsidRDefault="00F216D2" w:rsidP="00F216D2">
      <w:pPr>
        <w:rPr>
          <w:rFonts w:asciiTheme="majorHAnsi" w:eastAsia="Calibri" w:hAnsiTheme="majorHAnsi" w:cstheme="majorHAnsi"/>
          <w:sz w:val="14"/>
        </w:rPr>
      </w:pPr>
      <w:r>
        <w:rPr>
          <w:rFonts w:asciiTheme="majorHAnsi" w:eastAsia="Calibri" w:hAnsiTheme="majorHAnsi" w:cstheme="majorHAnsi"/>
          <w:u w:val="single"/>
        </w:rPr>
        <w:t>The detonation of an atomic bomb</w:t>
      </w:r>
      <w:r>
        <w:rPr>
          <w:rFonts w:asciiTheme="majorHAnsi" w:eastAsia="Calibri" w:hAnsiTheme="majorHAnsi" w:cstheme="majorHAnsi"/>
          <w:sz w:val="14"/>
        </w:rPr>
        <w:t xml:space="preserve"> with this explosive power </w:t>
      </w:r>
      <w:r>
        <w:rPr>
          <w:rFonts w:asciiTheme="majorHAnsi" w:eastAsia="Calibri" w:hAnsiTheme="majorHAnsi" w:cstheme="majorHAnsi"/>
          <w:u w:val="single"/>
        </w:rPr>
        <w:t xml:space="preserve">will </w:t>
      </w:r>
      <w:r>
        <w:rPr>
          <w:rFonts w:asciiTheme="majorHAnsi" w:eastAsia="Calibri" w:hAnsiTheme="majorHAnsi" w:cstheme="majorHAnsi"/>
          <w:b/>
          <w:u w:val="single"/>
        </w:rPr>
        <w:t>instantly ignite fires</w:t>
      </w:r>
      <w:r>
        <w:rPr>
          <w:rFonts w:asciiTheme="majorHAnsi" w:eastAsia="Calibri" w:hAnsiTheme="majorHAnsi" w:cstheme="majorHAnsi"/>
          <w:u w:val="single"/>
        </w:rPr>
        <w:t xml:space="preserve"> over</w:t>
      </w:r>
      <w:r>
        <w:rPr>
          <w:rFonts w:asciiTheme="majorHAnsi" w:eastAsia="Calibri" w:hAnsiTheme="majorHAnsi" w:cstheme="majorHAnsi"/>
          <w:sz w:val="14"/>
        </w:rPr>
        <w:t xml:space="preserve"> a surface area of </w:t>
      </w:r>
      <w:r>
        <w:rPr>
          <w:rFonts w:asciiTheme="majorHAnsi" w:eastAsia="Calibri" w:hAnsiTheme="majorHAnsi" w:cstheme="majorHAnsi"/>
          <w:u w:val="single"/>
        </w:rPr>
        <w:t>three to five</w:t>
      </w:r>
      <w:r>
        <w:rPr>
          <w:rFonts w:asciiTheme="majorHAnsi" w:eastAsia="Calibri" w:hAnsiTheme="majorHAnsi" w:cstheme="majorHAnsi"/>
          <w:sz w:val="14"/>
        </w:rPr>
        <w:t xml:space="preserve"> square </w:t>
      </w:r>
      <w:r>
        <w:rPr>
          <w:rFonts w:asciiTheme="majorHAnsi" w:eastAsia="Calibri" w:hAnsiTheme="majorHAnsi" w:cstheme="majorHAnsi"/>
          <w:u w:val="single"/>
        </w:rPr>
        <w:t>miles. In</w:t>
      </w:r>
      <w:r>
        <w:rPr>
          <w:rFonts w:asciiTheme="majorHAnsi" w:eastAsia="Calibri" w:hAnsiTheme="majorHAnsi" w:cstheme="majorHAnsi"/>
          <w:sz w:val="14"/>
        </w:rPr>
        <w:t xml:space="preserve"> the </w:t>
      </w:r>
      <w:r>
        <w:rPr>
          <w:rFonts w:asciiTheme="majorHAnsi" w:eastAsia="Calibri" w:hAnsiTheme="majorHAnsi" w:cstheme="majorHAnsi"/>
          <w:u w:val="single"/>
        </w:rPr>
        <w:t>recent studies</w:t>
      </w:r>
      <w:r>
        <w:rPr>
          <w:rFonts w:asciiTheme="majorHAnsi" w:eastAsia="Calibri" w:hAnsiTheme="majorHAnsi" w:cstheme="majorHAnsi"/>
          <w:sz w:val="14"/>
        </w:rPr>
        <w:t xml:space="preserve">, the </w:t>
      </w:r>
      <w:r>
        <w:rPr>
          <w:rFonts w:asciiTheme="majorHAnsi" w:eastAsia="Calibri" w:hAnsiTheme="majorHAnsi" w:cstheme="majorHAnsi"/>
          <w:u w:val="single"/>
        </w:rPr>
        <w:t xml:space="preserve">scientists calculated that the </w:t>
      </w:r>
      <w:r>
        <w:rPr>
          <w:rFonts w:asciiTheme="majorHAnsi" w:eastAsia="Calibri" w:hAnsiTheme="majorHAnsi" w:cstheme="majorHAnsi"/>
          <w:b/>
          <w:u w:val="single"/>
        </w:rPr>
        <w:t>blast</w:t>
      </w:r>
      <w:r>
        <w:rPr>
          <w:rFonts w:asciiTheme="majorHAnsi" w:eastAsia="Calibri" w:hAnsiTheme="majorHAnsi" w:cstheme="majorHAnsi"/>
          <w:u w:val="single"/>
        </w:rPr>
        <w:t xml:space="preserve">, </w:t>
      </w:r>
      <w:r>
        <w:rPr>
          <w:rFonts w:asciiTheme="majorHAnsi" w:eastAsia="Calibri" w:hAnsiTheme="majorHAnsi" w:cstheme="majorHAnsi"/>
          <w:b/>
          <w:u w:val="single"/>
        </w:rPr>
        <w:t>fire</w:t>
      </w:r>
      <w:r>
        <w:rPr>
          <w:rFonts w:asciiTheme="majorHAnsi" w:eastAsia="Calibri" w:hAnsiTheme="majorHAnsi" w:cstheme="majorHAnsi"/>
          <w:u w:val="single"/>
        </w:rPr>
        <w:t xml:space="preserve">, and </w:t>
      </w:r>
      <w:r>
        <w:rPr>
          <w:rFonts w:asciiTheme="majorHAnsi" w:eastAsia="Calibri" w:hAnsiTheme="majorHAnsi" w:cstheme="majorHAnsi"/>
          <w:b/>
          <w:u w:val="single"/>
        </w:rPr>
        <w:t>radiation</w:t>
      </w:r>
      <w:r>
        <w:rPr>
          <w:rFonts w:asciiTheme="majorHAnsi" w:eastAsia="Calibri" w:hAnsiTheme="majorHAnsi" w:cstheme="majorHAnsi"/>
          <w:u w:val="single"/>
        </w:rPr>
        <w:t xml:space="preserve"> from a war</w:t>
      </w:r>
      <w:r>
        <w:rPr>
          <w:rFonts w:asciiTheme="majorHAnsi" w:eastAsia="Calibri" w:hAnsiTheme="majorHAnsi" w:cstheme="majorHAnsi"/>
          <w:sz w:val="14"/>
        </w:rPr>
        <w:t xml:space="preserve"> fought </w:t>
      </w:r>
      <w:r>
        <w:rPr>
          <w:rFonts w:asciiTheme="majorHAnsi" w:eastAsia="Calibri" w:hAnsiTheme="majorHAnsi" w:cstheme="majorHAnsi"/>
          <w:u w:val="single"/>
        </w:rPr>
        <w:t xml:space="preserve">with 100 atomic bombs could produce </w:t>
      </w:r>
      <w:r>
        <w:rPr>
          <w:rFonts w:asciiTheme="majorHAnsi" w:eastAsia="Calibri" w:hAnsiTheme="majorHAnsi" w:cstheme="majorHAnsi"/>
          <w:b/>
          <w:u w:val="single"/>
        </w:rPr>
        <w:t>direct fatalities</w:t>
      </w:r>
      <w:r>
        <w:rPr>
          <w:rFonts w:asciiTheme="majorHAnsi" w:eastAsia="Calibri" w:hAnsiTheme="majorHAnsi" w:cstheme="majorHAnsi"/>
          <w:u w:val="single"/>
        </w:rPr>
        <w:t xml:space="preserve"> comparable to</w:t>
      </w:r>
      <w:r>
        <w:rPr>
          <w:rFonts w:asciiTheme="majorHAnsi" w:eastAsia="Calibri" w:hAnsiTheme="majorHAnsi" w:cstheme="majorHAnsi"/>
          <w:sz w:val="14"/>
        </w:rPr>
        <w:t xml:space="preserve"> all of those worldwide in </w:t>
      </w:r>
      <w:r>
        <w:rPr>
          <w:rFonts w:asciiTheme="majorHAnsi" w:eastAsia="Calibri" w:hAnsiTheme="majorHAnsi" w:cstheme="majorHAnsi"/>
          <w:u w:val="single"/>
        </w:rPr>
        <w:t>World War II, or to those</w:t>
      </w:r>
      <w:r>
        <w:rPr>
          <w:rFonts w:asciiTheme="majorHAnsi" w:eastAsia="Calibri" w:hAnsiTheme="majorHAnsi" w:cstheme="majorHAnsi"/>
          <w:sz w:val="14"/>
        </w:rPr>
        <w:t xml:space="preserve"> once </w:t>
      </w:r>
      <w:r>
        <w:rPr>
          <w:rFonts w:asciiTheme="majorHAnsi" w:eastAsia="Calibri" w:hAnsiTheme="majorHAnsi" w:cstheme="majorHAnsi"/>
          <w:u w:val="single"/>
        </w:rPr>
        <w:t>estimated for a “</w:t>
      </w:r>
      <w:r>
        <w:rPr>
          <w:rFonts w:asciiTheme="majorHAnsi" w:eastAsia="Calibri" w:hAnsiTheme="majorHAnsi" w:cstheme="majorHAnsi"/>
          <w:b/>
          <w:u w:val="single"/>
        </w:rPr>
        <w:t>counterforce</w:t>
      </w:r>
      <w:r>
        <w:rPr>
          <w:rFonts w:asciiTheme="majorHAnsi" w:eastAsia="Calibri" w:hAnsiTheme="majorHAnsi" w:cstheme="majorHAnsi"/>
          <w:u w:val="single"/>
        </w:rPr>
        <w:t xml:space="preserve">” </w:t>
      </w:r>
      <w:r>
        <w:rPr>
          <w:rFonts w:asciiTheme="majorHAnsi" w:eastAsia="Calibri" w:hAnsiTheme="majorHAnsi" w:cstheme="majorHAnsi"/>
          <w:b/>
          <w:highlight w:val="green"/>
          <w:u w:val="single"/>
        </w:rPr>
        <w:t>nuclear war</w:t>
      </w:r>
      <w:r>
        <w:rPr>
          <w:rFonts w:asciiTheme="majorHAnsi" w:eastAsia="Calibri" w:hAnsiTheme="majorHAnsi" w:cstheme="majorHAnsi"/>
          <w:sz w:val="14"/>
        </w:rPr>
        <w:t xml:space="preserve"> between the superpowers. However, </w:t>
      </w:r>
      <w:r>
        <w:rPr>
          <w:rFonts w:asciiTheme="majorHAnsi" w:eastAsia="Calibri" w:hAnsiTheme="majorHAnsi" w:cstheme="majorHAnsi"/>
          <w:u w:val="single"/>
        </w:rPr>
        <w:t xml:space="preserve">the </w:t>
      </w:r>
      <w:r>
        <w:rPr>
          <w:rFonts w:asciiTheme="majorHAnsi" w:eastAsia="Calibri" w:hAnsiTheme="majorHAnsi" w:cstheme="majorHAnsi"/>
          <w:b/>
          <w:u w:val="single"/>
        </w:rPr>
        <w:t>long-term environmental effects</w:t>
      </w:r>
      <w:r>
        <w:rPr>
          <w:rFonts w:asciiTheme="majorHAnsi" w:eastAsia="Calibri" w:hAnsiTheme="majorHAnsi" w:cstheme="majorHAnsi"/>
          <w:sz w:val="14"/>
        </w:rPr>
        <w:t xml:space="preserve"> of the war </w:t>
      </w:r>
      <w:r>
        <w:rPr>
          <w:rFonts w:asciiTheme="majorHAnsi" w:eastAsia="Calibri" w:hAnsiTheme="majorHAnsi" w:cstheme="majorHAnsi"/>
          <w:b/>
          <w:highlight w:val="green"/>
          <w:u w:val="single"/>
        </w:rPr>
        <w:t>could</w:t>
      </w:r>
      <w:r>
        <w:rPr>
          <w:rFonts w:asciiTheme="majorHAnsi" w:eastAsia="Calibri" w:hAnsiTheme="majorHAnsi" w:cstheme="majorHAnsi"/>
          <w:b/>
          <w:u w:val="single"/>
        </w:rPr>
        <w:t xml:space="preserve"> </w:t>
      </w:r>
      <w:r>
        <w:rPr>
          <w:rFonts w:asciiTheme="majorHAnsi" w:eastAsia="Calibri" w:hAnsiTheme="majorHAnsi" w:cstheme="majorHAnsi"/>
          <w:sz w:val="14"/>
        </w:rPr>
        <w:t xml:space="preserve">significantly </w:t>
      </w:r>
      <w:r>
        <w:rPr>
          <w:rFonts w:asciiTheme="majorHAnsi" w:eastAsia="Calibri" w:hAnsiTheme="majorHAnsi" w:cstheme="majorHAnsi"/>
          <w:u w:val="single"/>
        </w:rPr>
        <w:t>disrupt</w:t>
      </w:r>
      <w:r>
        <w:rPr>
          <w:rFonts w:asciiTheme="majorHAnsi" w:eastAsia="Calibri" w:hAnsiTheme="majorHAnsi" w:cstheme="majorHAnsi"/>
          <w:sz w:val="14"/>
        </w:rPr>
        <w:t xml:space="preserve"> the </w:t>
      </w:r>
      <w:r>
        <w:rPr>
          <w:rFonts w:asciiTheme="majorHAnsi" w:eastAsia="Calibri" w:hAnsiTheme="majorHAnsi" w:cstheme="majorHAnsi"/>
          <w:u w:val="single"/>
        </w:rPr>
        <w:t>global weather for</w:t>
      </w:r>
      <w:r>
        <w:rPr>
          <w:rFonts w:asciiTheme="majorHAnsi" w:eastAsia="Calibri" w:hAnsiTheme="majorHAnsi" w:cstheme="majorHAnsi"/>
          <w:sz w:val="14"/>
        </w:rPr>
        <w:t xml:space="preserve"> at least </w:t>
      </w:r>
      <w:r>
        <w:rPr>
          <w:rFonts w:asciiTheme="majorHAnsi" w:eastAsia="Calibri" w:hAnsiTheme="majorHAnsi" w:cstheme="majorHAnsi"/>
          <w:u w:val="single"/>
        </w:rPr>
        <w:t>a decade, which would</w:t>
      </w:r>
      <w:r>
        <w:rPr>
          <w:rFonts w:asciiTheme="majorHAnsi" w:eastAsia="Calibri" w:hAnsiTheme="majorHAnsi" w:cstheme="majorHAnsi"/>
          <w:sz w:val="14"/>
        </w:rPr>
        <w:t xml:space="preserve"> likely </w:t>
      </w:r>
      <w:r>
        <w:rPr>
          <w:rFonts w:asciiTheme="majorHAnsi" w:eastAsia="Calibri" w:hAnsiTheme="majorHAnsi" w:cstheme="majorHAnsi"/>
          <w:b/>
          <w:highlight w:val="green"/>
          <w:u w:val="single"/>
        </w:rPr>
        <w:t>result in</w:t>
      </w:r>
      <w:r>
        <w:rPr>
          <w:rFonts w:asciiTheme="majorHAnsi" w:eastAsia="Calibri" w:hAnsiTheme="majorHAnsi" w:cstheme="majorHAnsi"/>
          <w:u w:val="single"/>
        </w:rPr>
        <w:t xml:space="preserve"> a </w:t>
      </w:r>
      <w:r>
        <w:rPr>
          <w:rFonts w:asciiTheme="majorHAnsi" w:eastAsia="Calibri" w:hAnsiTheme="majorHAnsi" w:cstheme="majorHAnsi"/>
          <w:sz w:val="14"/>
        </w:rPr>
        <w:t xml:space="preserve">vast </w:t>
      </w:r>
      <w:r>
        <w:rPr>
          <w:rFonts w:asciiTheme="majorHAnsi" w:eastAsia="Calibri" w:hAnsiTheme="majorHAnsi" w:cstheme="majorHAnsi"/>
          <w:b/>
          <w:highlight w:val="green"/>
          <w:u w:val="single"/>
        </w:rPr>
        <w:t>global famine</w:t>
      </w:r>
      <w:r>
        <w:rPr>
          <w:rFonts w:asciiTheme="majorHAnsi" w:eastAsia="Calibri" w:hAnsiTheme="majorHAnsi" w:cstheme="majorHAnsi"/>
          <w:sz w:val="14"/>
        </w:rPr>
        <w:t xml:space="preserve">. The scientists predicted that </w:t>
      </w:r>
      <w:r>
        <w:rPr>
          <w:rFonts w:asciiTheme="majorHAnsi" w:eastAsia="Calibri" w:hAnsiTheme="majorHAnsi" w:cstheme="majorHAnsi"/>
          <w:b/>
          <w:u w:val="single"/>
        </w:rPr>
        <w:t>nuclear firestorms</w:t>
      </w:r>
      <w:r>
        <w:rPr>
          <w:rFonts w:asciiTheme="majorHAnsi" w:eastAsia="Calibri" w:hAnsiTheme="majorHAnsi" w:cstheme="majorHAnsi"/>
          <w:sz w:val="14"/>
        </w:rPr>
        <w:t xml:space="preserve"> in the burning cities </w:t>
      </w:r>
      <w:r>
        <w:rPr>
          <w:rFonts w:asciiTheme="majorHAnsi" w:eastAsia="Calibri" w:hAnsiTheme="majorHAnsi" w:cstheme="majorHAnsi"/>
          <w:u w:val="single"/>
        </w:rPr>
        <w:t>would cause</w:t>
      </w:r>
      <w:r>
        <w:rPr>
          <w:rFonts w:asciiTheme="majorHAnsi" w:eastAsia="Calibri" w:hAnsiTheme="majorHAnsi" w:cstheme="majorHAnsi"/>
          <w:sz w:val="14"/>
        </w:rPr>
        <w:t xml:space="preserve"> at least </w:t>
      </w:r>
      <w:r>
        <w:rPr>
          <w:rFonts w:asciiTheme="majorHAnsi" w:eastAsia="Calibri" w:hAnsiTheme="majorHAnsi" w:cstheme="majorHAnsi"/>
          <w:u w:val="single"/>
        </w:rPr>
        <w:t xml:space="preserve">five million tons of </w:t>
      </w:r>
      <w:r>
        <w:rPr>
          <w:rFonts w:asciiTheme="majorHAnsi" w:eastAsia="Calibri" w:hAnsiTheme="majorHAnsi" w:cstheme="majorHAnsi"/>
          <w:b/>
          <w:u w:val="single"/>
        </w:rPr>
        <w:t>black carbon smoke</w:t>
      </w:r>
      <w:r>
        <w:rPr>
          <w:rFonts w:asciiTheme="majorHAnsi" w:eastAsia="Calibri" w:hAnsiTheme="majorHAnsi" w:cstheme="majorHAnsi"/>
          <w:u w:val="single"/>
        </w:rPr>
        <w:t xml:space="preserve"> to</w:t>
      </w:r>
      <w:r>
        <w:rPr>
          <w:rFonts w:asciiTheme="majorHAnsi" w:eastAsia="Calibri" w:hAnsiTheme="majorHAnsi" w:cstheme="majorHAnsi"/>
          <w:sz w:val="14"/>
        </w:rPr>
        <w:t xml:space="preserve"> quickly </w:t>
      </w:r>
      <w:r>
        <w:rPr>
          <w:rFonts w:asciiTheme="majorHAnsi" w:eastAsia="Calibri" w:hAnsiTheme="majorHAnsi" w:cstheme="majorHAnsi"/>
          <w:u w:val="single"/>
        </w:rPr>
        <w:t>rise</w:t>
      </w:r>
      <w:r>
        <w:rPr>
          <w:rFonts w:asciiTheme="majorHAnsi" w:eastAsia="Calibri" w:hAnsiTheme="majorHAnsi" w:cstheme="majorHAnsi"/>
          <w:sz w:val="14"/>
        </w:rPr>
        <w:t xml:space="preserve"> above cloud level </w:t>
      </w:r>
      <w:r>
        <w:rPr>
          <w:rFonts w:asciiTheme="majorHAnsi" w:eastAsia="Calibri" w:hAnsiTheme="majorHAnsi" w:cstheme="majorHAnsi"/>
          <w:u w:val="single"/>
        </w:rPr>
        <w:t>into the stratosphere</w:t>
      </w:r>
      <w:r>
        <w:rPr>
          <w:rFonts w:asciiTheme="majorHAnsi" w:eastAsia="Calibri" w:hAnsiTheme="majorHAnsi" w:cstheme="majorHAnsi"/>
          <w:sz w:val="14"/>
        </w:rPr>
        <w:t xml:space="preserve">, where it could not be rained out. </w:t>
      </w:r>
      <w:r>
        <w:rPr>
          <w:rFonts w:asciiTheme="majorHAnsi" w:eastAsia="Calibri" w:hAnsiTheme="majorHAnsi" w:cstheme="majorHAnsi"/>
          <w:u w:val="single"/>
        </w:rPr>
        <w:t xml:space="preserve">The smoke would circle the Earth in </w:t>
      </w:r>
      <w:r>
        <w:rPr>
          <w:rFonts w:asciiTheme="majorHAnsi" w:eastAsia="Calibri" w:hAnsiTheme="majorHAnsi" w:cstheme="majorHAnsi"/>
          <w:b/>
          <w:u w:val="single"/>
        </w:rPr>
        <w:t>less than two weeks</w:t>
      </w:r>
      <w:r>
        <w:rPr>
          <w:rFonts w:asciiTheme="majorHAnsi" w:eastAsia="Calibri" w:hAnsiTheme="majorHAnsi" w:cstheme="majorHAnsi"/>
          <w:u w:val="single"/>
        </w:rPr>
        <w:t xml:space="preserve"> and</w:t>
      </w:r>
      <w:r>
        <w:rPr>
          <w:rFonts w:asciiTheme="majorHAnsi" w:eastAsia="Calibri" w:hAnsiTheme="majorHAnsi" w:cstheme="majorHAnsi"/>
          <w:sz w:val="14"/>
        </w:rPr>
        <w:t xml:space="preserve"> would </w:t>
      </w:r>
      <w:r>
        <w:rPr>
          <w:rFonts w:asciiTheme="majorHAnsi" w:eastAsia="Calibri" w:hAnsiTheme="majorHAnsi" w:cstheme="majorHAnsi"/>
          <w:u w:val="single"/>
        </w:rPr>
        <w:t xml:space="preserve">form </w:t>
      </w:r>
      <w:r>
        <w:rPr>
          <w:rFonts w:asciiTheme="majorHAnsi" w:eastAsia="Calibri" w:hAnsiTheme="majorHAnsi" w:cstheme="majorHAnsi"/>
          <w:b/>
          <w:highlight w:val="green"/>
          <w:u w:val="single"/>
        </w:rPr>
        <w:t>a</w:t>
      </w:r>
      <w:r>
        <w:rPr>
          <w:rFonts w:asciiTheme="majorHAnsi" w:eastAsia="Calibri" w:hAnsiTheme="majorHAnsi" w:cstheme="majorHAnsi"/>
          <w:sz w:val="14"/>
        </w:rPr>
        <w:t xml:space="preserve"> global </w:t>
      </w:r>
      <w:r>
        <w:rPr>
          <w:rFonts w:asciiTheme="majorHAnsi" w:eastAsia="Calibri" w:hAnsiTheme="majorHAnsi" w:cstheme="majorHAnsi"/>
          <w:b/>
          <w:u w:val="single"/>
        </w:rPr>
        <w:t xml:space="preserve">stratospheric </w:t>
      </w:r>
      <w:r>
        <w:rPr>
          <w:rFonts w:asciiTheme="majorHAnsi" w:eastAsia="Calibri" w:hAnsiTheme="majorHAnsi" w:cstheme="majorHAnsi"/>
          <w:b/>
          <w:highlight w:val="green"/>
          <w:u w:val="single"/>
        </w:rPr>
        <w:t>smoke layer</w:t>
      </w:r>
      <w:r>
        <w:rPr>
          <w:rFonts w:asciiTheme="majorHAnsi" w:eastAsia="Calibri" w:hAnsiTheme="majorHAnsi" w:cstheme="majorHAnsi"/>
          <w:u w:val="single"/>
        </w:rPr>
        <w:t xml:space="preserve"> that </w:t>
      </w:r>
      <w:r>
        <w:rPr>
          <w:rFonts w:asciiTheme="majorHAnsi" w:eastAsia="Calibri" w:hAnsiTheme="majorHAnsi" w:cstheme="majorHAnsi"/>
          <w:b/>
          <w:highlight w:val="green"/>
          <w:u w:val="single"/>
        </w:rPr>
        <w:t>would remain for</w:t>
      </w:r>
      <w:r>
        <w:rPr>
          <w:rFonts w:asciiTheme="majorHAnsi" w:eastAsia="Calibri" w:hAnsiTheme="majorHAnsi" w:cstheme="majorHAnsi"/>
          <w:u w:val="single"/>
        </w:rPr>
        <w:t xml:space="preserve"> more than </w:t>
      </w:r>
      <w:r>
        <w:rPr>
          <w:rFonts w:asciiTheme="majorHAnsi" w:eastAsia="Calibri" w:hAnsiTheme="majorHAnsi" w:cstheme="majorHAnsi"/>
          <w:b/>
          <w:highlight w:val="green"/>
          <w:u w:val="single"/>
        </w:rPr>
        <w:t>a decade</w:t>
      </w:r>
      <w:r>
        <w:rPr>
          <w:rFonts w:asciiTheme="majorHAnsi" w:eastAsia="Calibri" w:hAnsiTheme="majorHAnsi" w:cstheme="majorHAnsi"/>
          <w:u w:val="single"/>
        </w:rPr>
        <w:t>. The smoke would absorb</w:t>
      </w:r>
      <w:r>
        <w:rPr>
          <w:rFonts w:asciiTheme="majorHAnsi" w:eastAsia="Calibri" w:hAnsiTheme="majorHAnsi" w:cstheme="majorHAnsi"/>
          <w:sz w:val="14"/>
        </w:rPr>
        <w:t xml:space="preserve"> warming </w:t>
      </w:r>
      <w:r>
        <w:rPr>
          <w:rFonts w:asciiTheme="majorHAnsi" w:eastAsia="Calibri" w:hAnsiTheme="majorHAnsi" w:cstheme="majorHAnsi"/>
          <w:u w:val="single"/>
        </w:rPr>
        <w:t xml:space="preserve">sunlight, which would </w:t>
      </w:r>
      <w:r>
        <w:rPr>
          <w:rFonts w:asciiTheme="majorHAnsi" w:eastAsia="Calibri" w:hAnsiTheme="majorHAnsi" w:cstheme="majorHAnsi"/>
          <w:b/>
          <w:u w:val="single"/>
        </w:rPr>
        <w:t>heat the smoke</w:t>
      </w:r>
      <w:r>
        <w:rPr>
          <w:rFonts w:asciiTheme="majorHAnsi" w:eastAsia="Calibri" w:hAnsiTheme="majorHAnsi" w:cstheme="majorHAnsi"/>
          <w:u w:val="single"/>
        </w:rPr>
        <w:t xml:space="preserve"> to</w:t>
      </w:r>
      <w:r>
        <w:rPr>
          <w:rFonts w:asciiTheme="majorHAnsi" w:eastAsia="Calibri" w:hAnsiTheme="majorHAnsi" w:cstheme="majorHAnsi"/>
          <w:sz w:val="14"/>
        </w:rPr>
        <w:t xml:space="preserve"> temperatures near </w:t>
      </w:r>
      <w:r>
        <w:rPr>
          <w:rFonts w:asciiTheme="majorHAnsi" w:eastAsia="Calibri" w:hAnsiTheme="majorHAnsi" w:cstheme="majorHAnsi"/>
          <w:u w:val="single"/>
        </w:rPr>
        <w:t xml:space="preserve">the boiling point of water, </w:t>
      </w:r>
      <w:r>
        <w:rPr>
          <w:rFonts w:asciiTheme="majorHAnsi" w:eastAsia="Calibri" w:hAnsiTheme="majorHAnsi" w:cstheme="majorHAnsi"/>
          <w:sz w:val="14"/>
        </w:rPr>
        <w:t>producing</w:t>
      </w:r>
      <w:r>
        <w:rPr>
          <w:rFonts w:asciiTheme="majorHAnsi" w:eastAsia="Calibri" w:hAnsiTheme="majorHAnsi" w:cstheme="majorHAnsi"/>
          <w:b/>
          <w:highlight w:val="green"/>
          <w:u w:val="single"/>
        </w:rPr>
        <w:t xml:space="preserve"> ozone losses of</w:t>
      </w:r>
      <w:r>
        <w:rPr>
          <w:rFonts w:asciiTheme="majorHAnsi" w:eastAsia="Calibri" w:hAnsiTheme="majorHAnsi" w:cstheme="majorHAnsi"/>
          <w:sz w:val="14"/>
        </w:rPr>
        <w:t xml:space="preserve"> 20 to</w:t>
      </w:r>
      <w:r>
        <w:rPr>
          <w:rFonts w:asciiTheme="majorHAnsi" w:eastAsia="Calibri" w:hAnsiTheme="majorHAnsi" w:cstheme="majorHAnsi"/>
          <w:b/>
          <w:u w:val="single"/>
        </w:rPr>
        <w:t xml:space="preserve"> </w:t>
      </w:r>
      <w:r>
        <w:rPr>
          <w:rFonts w:asciiTheme="majorHAnsi" w:eastAsia="Calibri" w:hAnsiTheme="majorHAnsi" w:cstheme="majorHAnsi"/>
          <w:b/>
          <w:highlight w:val="green"/>
          <w:u w:val="single"/>
        </w:rPr>
        <w:t>50 percent</w:t>
      </w:r>
      <w:r>
        <w:rPr>
          <w:rFonts w:asciiTheme="majorHAnsi" w:eastAsia="Calibri" w:hAnsiTheme="majorHAnsi" w:cstheme="majorHAnsi"/>
          <w:b/>
          <w:u w:val="single"/>
        </w:rPr>
        <w:t xml:space="preserve"> </w:t>
      </w:r>
      <w:r>
        <w:rPr>
          <w:rFonts w:asciiTheme="majorHAnsi" w:eastAsia="Calibri" w:hAnsiTheme="majorHAnsi" w:cstheme="majorHAnsi"/>
          <w:sz w:val="14"/>
        </w:rPr>
        <w:t xml:space="preserve">over populated areas. </w:t>
      </w:r>
      <w:r>
        <w:rPr>
          <w:rFonts w:asciiTheme="majorHAnsi" w:eastAsia="Calibri" w:hAnsiTheme="majorHAnsi" w:cstheme="majorHAnsi"/>
          <w:u w:val="single"/>
        </w:rPr>
        <w:t>This would</w:t>
      </w:r>
      <w:r>
        <w:rPr>
          <w:rFonts w:asciiTheme="majorHAnsi" w:eastAsia="Calibri" w:hAnsiTheme="majorHAnsi" w:cstheme="majorHAnsi"/>
          <w:sz w:val="14"/>
        </w:rPr>
        <w:t xml:space="preserve"> almost </w:t>
      </w:r>
      <w:r>
        <w:rPr>
          <w:rFonts w:asciiTheme="majorHAnsi" w:eastAsia="Calibri" w:hAnsiTheme="majorHAnsi" w:cstheme="majorHAnsi"/>
          <w:u w:val="single"/>
        </w:rPr>
        <w:t>double the amount of UV-B reaching</w:t>
      </w:r>
      <w:r>
        <w:rPr>
          <w:rFonts w:asciiTheme="majorHAnsi" w:eastAsia="Calibri" w:hAnsiTheme="majorHAnsi" w:cstheme="majorHAnsi"/>
          <w:sz w:val="14"/>
        </w:rPr>
        <w:t xml:space="preserve"> the most populated regions of </w:t>
      </w:r>
      <w:r>
        <w:rPr>
          <w:rFonts w:asciiTheme="majorHAnsi" w:eastAsia="Calibri" w:hAnsiTheme="majorHAnsi" w:cstheme="majorHAnsi"/>
          <w:u w:val="single"/>
        </w:rPr>
        <w:t>the mid-latitudes</w:t>
      </w:r>
      <w:r>
        <w:rPr>
          <w:rFonts w:asciiTheme="majorHAnsi" w:eastAsia="Calibri" w:hAnsiTheme="majorHAnsi" w:cstheme="majorHAnsi"/>
          <w:sz w:val="14"/>
        </w:rPr>
        <w:t xml:space="preserve">, and it would create UV-B indices unprecedented in human history. In North America and Central Europe, </w:t>
      </w:r>
      <w:r>
        <w:rPr>
          <w:rFonts w:asciiTheme="majorHAnsi" w:eastAsia="Calibri" w:hAnsiTheme="majorHAnsi" w:cstheme="majorHAnsi"/>
          <w:u w:val="single"/>
        </w:rPr>
        <w:t>the time required to get a</w:t>
      </w:r>
      <w:r>
        <w:rPr>
          <w:rFonts w:asciiTheme="majorHAnsi" w:eastAsia="Calibri" w:hAnsiTheme="majorHAnsi" w:cstheme="majorHAnsi"/>
          <w:sz w:val="14"/>
        </w:rPr>
        <w:t xml:space="preserve"> painful </w:t>
      </w:r>
      <w:r>
        <w:rPr>
          <w:rFonts w:asciiTheme="majorHAnsi" w:eastAsia="Calibri" w:hAnsiTheme="majorHAnsi" w:cstheme="majorHAnsi"/>
          <w:u w:val="single"/>
        </w:rPr>
        <w:t>sunburn</w:t>
      </w:r>
      <w:r>
        <w:rPr>
          <w:rFonts w:asciiTheme="majorHAnsi" w:eastAsia="Calibri" w:hAnsiTheme="majorHAnsi" w:cstheme="majorHAnsi"/>
          <w:sz w:val="14"/>
        </w:rPr>
        <w:t xml:space="preserve"> at mid-day in June </w:t>
      </w:r>
      <w:r>
        <w:rPr>
          <w:rFonts w:asciiTheme="majorHAnsi" w:eastAsia="Calibri" w:hAnsiTheme="majorHAnsi" w:cstheme="majorHAnsi"/>
          <w:u w:val="single"/>
        </w:rPr>
        <w:t>could decrease to</w:t>
      </w:r>
      <w:r>
        <w:rPr>
          <w:rFonts w:asciiTheme="majorHAnsi" w:eastAsia="Calibri" w:hAnsiTheme="majorHAnsi" w:cstheme="majorHAnsi"/>
          <w:sz w:val="14"/>
        </w:rPr>
        <w:t xml:space="preserve"> as little as </w:t>
      </w:r>
      <w:r>
        <w:rPr>
          <w:rFonts w:asciiTheme="majorHAnsi" w:eastAsia="Calibri" w:hAnsiTheme="majorHAnsi" w:cstheme="majorHAnsi"/>
          <w:u w:val="single"/>
        </w:rPr>
        <w:t>six minutes</w:t>
      </w:r>
      <w:r>
        <w:rPr>
          <w:rFonts w:asciiTheme="majorHAnsi" w:eastAsia="Calibri" w:hAnsiTheme="majorHAnsi" w:cstheme="majorHAnsi"/>
          <w:sz w:val="14"/>
        </w:rPr>
        <w:t xml:space="preserve"> for fair-skinned individuals. </w:t>
      </w:r>
      <w:r>
        <w:rPr>
          <w:rFonts w:asciiTheme="majorHAnsi" w:eastAsia="Calibri" w:hAnsiTheme="majorHAnsi" w:cstheme="majorHAnsi"/>
          <w:u w:val="single"/>
        </w:rPr>
        <w:t>As the smoke</w:t>
      </w:r>
      <w:r>
        <w:rPr>
          <w:rFonts w:asciiTheme="majorHAnsi" w:eastAsia="Calibri" w:hAnsiTheme="majorHAnsi" w:cstheme="majorHAnsi"/>
          <w:sz w:val="14"/>
        </w:rPr>
        <w:t xml:space="preserve"> layer </w:t>
      </w:r>
      <w:r>
        <w:rPr>
          <w:rFonts w:asciiTheme="majorHAnsi" w:eastAsia="Calibri" w:hAnsiTheme="majorHAnsi" w:cstheme="majorHAnsi"/>
          <w:u w:val="single"/>
        </w:rPr>
        <w:t>blocked</w:t>
      </w:r>
      <w:r>
        <w:rPr>
          <w:rFonts w:asciiTheme="majorHAnsi" w:eastAsia="Calibri" w:hAnsiTheme="majorHAnsi" w:cstheme="majorHAnsi"/>
          <w:sz w:val="14"/>
        </w:rPr>
        <w:t xml:space="preserve"> warming </w:t>
      </w:r>
      <w:r>
        <w:rPr>
          <w:rFonts w:asciiTheme="majorHAnsi" w:eastAsia="Calibri" w:hAnsiTheme="majorHAnsi" w:cstheme="majorHAnsi"/>
          <w:u w:val="single"/>
        </w:rPr>
        <w:t>sunlight</w:t>
      </w:r>
      <w:r>
        <w:rPr>
          <w:rFonts w:asciiTheme="majorHAnsi" w:eastAsia="Calibri" w:hAnsiTheme="majorHAnsi" w:cstheme="majorHAnsi"/>
          <w:sz w:val="14"/>
        </w:rPr>
        <w:t xml:space="preserve"> from reaching the Earth’s surface, </w:t>
      </w:r>
      <w:r>
        <w:rPr>
          <w:rFonts w:asciiTheme="majorHAnsi" w:eastAsia="Calibri" w:hAnsiTheme="majorHAnsi" w:cstheme="majorHAnsi"/>
          <w:u w:val="single"/>
        </w:rPr>
        <w:t xml:space="preserve">it would produce the </w:t>
      </w:r>
      <w:r>
        <w:rPr>
          <w:rFonts w:asciiTheme="majorHAnsi" w:eastAsia="Calibri" w:hAnsiTheme="majorHAnsi" w:cstheme="majorHAnsi"/>
          <w:b/>
          <w:u w:val="single"/>
        </w:rPr>
        <w:t>coldest</w:t>
      </w:r>
      <w:r>
        <w:rPr>
          <w:rFonts w:asciiTheme="majorHAnsi" w:eastAsia="Calibri" w:hAnsiTheme="majorHAnsi" w:cstheme="majorHAnsi"/>
          <w:sz w:val="14"/>
        </w:rPr>
        <w:t xml:space="preserve"> average </w:t>
      </w:r>
      <w:r>
        <w:rPr>
          <w:rFonts w:asciiTheme="majorHAnsi" w:eastAsia="Calibri" w:hAnsiTheme="majorHAnsi" w:cstheme="majorHAnsi"/>
          <w:b/>
          <w:u w:val="single"/>
        </w:rPr>
        <w:t>surface temperatures</w:t>
      </w:r>
      <w:r>
        <w:rPr>
          <w:rFonts w:asciiTheme="majorHAnsi" w:eastAsia="Calibri" w:hAnsiTheme="majorHAnsi" w:cstheme="majorHAnsi"/>
          <w:u w:val="single"/>
        </w:rPr>
        <w:t xml:space="preserve"> in</w:t>
      </w:r>
      <w:r>
        <w:rPr>
          <w:rFonts w:asciiTheme="majorHAnsi" w:eastAsia="Calibri" w:hAnsiTheme="majorHAnsi" w:cstheme="majorHAnsi"/>
          <w:sz w:val="14"/>
        </w:rPr>
        <w:t xml:space="preserve"> the last </w:t>
      </w:r>
      <w:r>
        <w:rPr>
          <w:rFonts w:asciiTheme="majorHAnsi" w:eastAsia="Calibri" w:hAnsiTheme="majorHAnsi" w:cstheme="majorHAnsi"/>
          <w:u w:val="single"/>
        </w:rPr>
        <w:t>1,000 years</w:t>
      </w:r>
      <w:r>
        <w:rPr>
          <w:rFonts w:asciiTheme="majorHAnsi" w:eastAsia="Calibri" w:hAnsiTheme="majorHAnsi" w:cstheme="majorHAnsi"/>
          <w:sz w:val="14"/>
        </w:rPr>
        <w:t xml:space="preserve">. The scientists calculated that </w:t>
      </w:r>
      <w:r>
        <w:rPr>
          <w:rFonts w:asciiTheme="majorHAnsi" w:eastAsia="Calibri" w:hAnsiTheme="majorHAnsi" w:cstheme="majorHAnsi"/>
          <w:u w:val="single"/>
        </w:rPr>
        <w:t xml:space="preserve">global </w:t>
      </w:r>
      <w:r>
        <w:rPr>
          <w:rFonts w:asciiTheme="majorHAnsi" w:eastAsia="Calibri" w:hAnsiTheme="majorHAnsi" w:cstheme="majorHAnsi"/>
          <w:b/>
          <w:highlight w:val="green"/>
          <w:u w:val="single"/>
        </w:rPr>
        <w:t xml:space="preserve">food production would decrease </w:t>
      </w:r>
      <w:r>
        <w:rPr>
          <w:rFonts w:asciiTheme="majorHAnsi" w:eastAsia="Calibri" w:hAnsiTheme="majorHAnsi" w:cstheme="majorHAnsi"/>
          <w:sz w:val="14"/>
        </w:rPr>
        <w:t xml:space="preserve">by 20 to </w:t>
      </w:r>
      <w:r>
        <w:rPr>
          <w:rFonts w:asciiTheme="majorHAnsi" w:eastAsia="Calibri" w:hAnsiTheme="majorHAnsi" w:cstheme="majorHAnsi"/>
          <w:b/>
          <w:highlight w:val="green"/>
          <w:u w:val="single"/>
        </w:rPr>
        <w:t>40 percent</w:t>
      </w:r>
      <w:r>
        <w:rPr>
          <w:rFonts w:asciiTheme="majorHAnsi" w:eastAsia="Calibri" w:hAnsiTheme="majorHAnsi" w:cstheme="majorHAnsi"/>
          <w:sz w:val="14"/>
        </w:rPr>
        <w:t xml:space="preserve"> during a five-year period following such a war. Medical experts have predicted that the shortening of growing seasons and corresponding </w:t>
      </w:r>
      <w:r>
        <w:rPr>
          <w:rFonts w:asciiTheme="majorHAnsi" w:eastAsia="Calibri" w:hAnsiTheme="majorHAnsi" w:cstheme="majorHAnsi"/>
          <w:u w:val="single"/>
        </w:rPr>
        <w:t>decreases in agricultural production could cause</w:t>
      </w:r>
      <w:r>
        <w:rPr>
          <w:rFonts w:asciiTheme="majorHAnsi" w:eastAsia="Calibri" w:hAnsiTheme="majorHAnsi" w:cstheme="majorHAnsi"/>
          <w:sz w:val="14"/>
        </w:rPr>
        <w:t xml:space="preserve"> up to </w:t>
      </w:r>
      <w:r>
        <w:rPr>
          <w:rFonts w:asciiTheme="majorHAnsi" w:eastAsia="Calibri" w:hAnsiTheme="majorHAnsi" w:cstheme="majorHAnsi"/>
          <w:b/>
          <w:u w:val="single"/>
        </w:rPr>
        <w:t>two billion</w:t>
      </w:r>
      <w:r>
        <w:rPr>
          <w:rFonts w:asciiTheme="majorHAnsi" w:eastAsia="Calibri" w:hAnsiTheme="majorHAnsi" w:cstheme="majorHAnsi"/>
          <w:sz w:val="14"/>
        </w:rPr>
        <w:t xml:space="preserve"> people </w:t>
      </w:r>
      <w:r>
        <w:rPr>
          <w:rFonts w:asciiTheme="majorHAnsi" w:eastAsia="Calibri" w:hAnsiTheme="majorHAnsi" w:cstheme="majorHAnsi"/>
          <w:u w:val="single"/>
        </w:rPr>
        <w:t>to</w:t>
      </w:r>
      <w:r>
        <w:rPr>
          <w:rFonts w:asciiTheme="majorHAnsi" w:eastAsia="Calibri" w:hAnsiTheme="majorHAnsi" w:cstheme="majorHAnsi"/>
          <w:sz w:val="14"/>
        </w:rPr>
        <w:t xml:space="preserve"> </w:t>
      </w:r>
      <w:r>
        <w:rPr>
          <w:rFonts w:asciiTheme="majorHAnsi" w:eastAsia="Calibri" w:hAnsiTheme="majorHAnsi" w:cstheme="majorHAnsi"/>
          <w:u w:val="single"/>
        </w:rPr>
        <w:t xml:space="preserve">perish from </w:t>
      </w:r>
      <w:r>
        <w:rPr>
          <w:rFonts w:asciiTheme="majorHAnsi" w:eastAsia="Calibri" w:hAnsiTheme="majorHAnsi" w:cstheme="majorHAnsi"/>
          <w:b/>
          <w:u w:val="single"/>
        </w:rPr>
        <w:t>famine</w:t>
      </w:r>
      <w:r>
        <w:rPr>
          <w:rFonts w:asciiTheme="majorHAnsi" w:eastAsia="Calibri" w:hAnsiTheme="majorHAnsi" w:cstheme="majorHAnsi"/>
          <w:sz w:val="14"/>
        </w:rPr>
        <w:t xml:space="preserve">. The </w:t>
      </w:r>
      <w:r>
        <w:rPr>
          <w:rFonts w:asciiTheme="majorHAnsi" w:eastAsia="Calibri" w:hAnsiTheme="majorHAnsi" w:cstheme="majorHAnsi"/>
          <w:u w:val="single"/>
        </w:rPr>
        <w:t>climatologists</w:t>
      </w:r>
      <w:r>
        <w:rPr>
          <w:rFonts w:asciiTheme="majorHAnsi" w:eastAsia="Calibri" w:hAnsiTheme="majorHAnsi" w:cstheme="majorHAnsi"/>
          <w:sz w:val="14"/>
        </w:rPr>
        <w:t xml:space="preserve"> also </w:t>
      </w:r>
      <w:r>
        <w:rPr>
          <w:rFonts w:asciiTheme="majorHAnsi" w:eastAsia="Calibri" w:hAnsiTheme="majorHAnsi" w:cstheme="majorHAnsi"/>
          <w:u w:val="single"/>
        </w:rPr>
        <w:t>investigated the effects of a nuclear war fought with</w:t>
      </w:r>
      <w:r>
        <w:rPr>
          <w:rFonts w:asciiTheme="majorHAnsi" w:eastAsia="Calibri" w:hAnsiTheme="majorHAnsi" w:cstheme="majorHAnsi"/>
          <w:sz w:val="14"/>
        </w:rPr>
        <w:t xml:space="preserve"> the vastly more powerful modern</w:t>
      </w:r>
      <w:r>
        <w:rPr>
          <w:rFonts w:asciiTheme="majorHAnsi" w:eastAsia="Calibri" w:hAnsiTheme="majorHAnsi" w:cstheme="majorHAnsi"/>
          <w:b/>
          <w:u w:val="single"/>
        </w:rPr>
        <w:t xml:space="preserve"> thermonuclear </w:t>
      </w:r>
      <w:r>
        <w:rPr>
          <w:rFonts w:asciiTheme="majorHAnsi" w:eastAsia="Calibri" w:hAnsiTheme="majorHAnsi" w:cstheme="majorHAnsi"/>
          <w:sz w:val="14"/>
        </w:rPr>
        <w:t>weapons</w:t>
      </w:r>
      <w:r>
        <w:rPr>
          <w:rFonts w:asciiTheme="majorHAnsi" w:eastAsia="Calibri" w:hAnsiTheme="majorHAnsi" w:cstheme="majorHAnsi"/>
          <w:u w:val="single"/>
        </w:rPr>
        <w:t xml:space="preserve"> possessed by the U</w:t>
      </w:r>
      <w:r>
        <w:rPr>
          <w:rFonts w:asciiTheme="majorHAnsi" w:eastAsia="Calibri" w:hAnsiTheme="majorHAnsi" w:cstheme="majorHAnsi"/>
          <w:sz w:val="14"/>
        </w:rPr>
        <w:t xml:space="preserve">nited </w:t>
      </w:r>
      <w:r>
        <w:rPr>
          <w:rFonts w:asciiTheme="majorHAnsi" w:eastAsia="Calibri" w:hAnsiTheme="majorHAnsi" w:cstheme="majorHAnsi"/>
          <w:u w:val="single"/>
        </w:rPr>
        <w:t>S</w:t>
      </w:r>
      <w:r>
        <w:rPr>
          <w:rFonts w:asciiTheme="majorHAnsi" w:eastAsia="Calibri" w:hAnsiTheme="majorHAnsi" w:cstheme="majorHAnsi"/>
          <w:sz w:val="14"/>
        </w:rPr>
        <w:t xml:space="preserve">tates, </w:t>
      </w:r>
      <w:r>
        <w:rPr>
          <w:rFonts w:asciiTheme="majorHAnsi" w:eastAsia="Calibri" w:hAnsiTheme="majorHAnsi" w:cstheme="majorHAnsi"/>
          <w:u w:val="single"/>
        </w:rPr>
        <w:t>Russia, China, France, and England. Some</w:t>
      </w:r>
      <w:r>
        <w:rPr>
          <w:rFonts w:asciiTheme="majorHAnsi" w:eastAsia="Calibri" w:hAnsiTheme="majorHAnsi" w:cstheme="majorHAnsi"/>
          <w:sz w:val="14"/>
        </w:rPr>
        <w:t xml:space="preserve"> of the thermonuclear weapons constructed during the 1950s and 1960s were 1,000 times more powerful</w:t>
      </w:r>
      <w:r>
        <w:rPr>
          <w:rFonts w:asciiTheme="majorHAnsi" w:eastAsia="Calibri" w:hAnsiTheme="majorHAnsi" w:cstheme="majorHAnsi"/>
          <w:u w:val="single"/>
        </w:rPr>
        <w:t xml:space="preserve"> than an atomic bomb</w:t>
      </w:r>
      <w:r>
        <w:rPr>
          <w:rFonts w:asciiTheme="majorHAnsi" w:eastAsia="Calibri" w:hAnsiTheme="majorHAnsi" w:cstheme="majorHAnsi"/>
          <w:sz w:val="14"/>
        </w:rPr>
        <w:t xml:space="preserve">. During the last 30 years, the average size of thermonuclear or “strategic” nuclear weapons has decreased. Yet today, </w:t>
      </w:r>
      <w:r>
        <w:rPr>
          <w:rFonts w:asciiTheme="majorHAnsi" w:eastAsia="Calibri" w:hAnsiTheme="majorHAnsi" w:cstheme="majorHAnsi"/>
          <w:u w:val="single"/>
        </w:rPr>
        <w:t>each of the</w:t>
      </w:r>
      <w:r>
        <w:rPr>
          <w:rFonts w:asciiTheme="majorHAnsi" w:eastAsia="Calibri" w:hAnsiTheme="majorHAnsi" w:cstheme="majorHAnsi"/>
          <w:sz w:val="14"/>
        </w:rPr>
        <w:t xml:space="preserve"> approximately </w:t>
      </w:r>
      <w:r>
        <w:rPr>
          <w:rFonts w:asciiTheme="majorHAnsi" w:eastAsia="Calibri" w:hAnsiTheme="majorHAnsi" w:cstheme="majorHAnsi"/>
          <w:u w:val="single"/>
        </w:rPr>
        <w:t>3,540</w:t>
      </w:r>
      <w:r>
        <w:rPr>
          <w:rFonts w:asciiTheme="majorHAnsi" w:eastAsia="Calibri" w:hAnsiTheme="majorHAnsi" w:cstheme="majorHAnsi"/>
          <w:sz w:val="14"/>
        </w:rPr>
        <w:t xml:space="preserve"> strategic </w:t>
      </w:r>
      <w:r>
        <w:rPr>
          <w:rFonts w:asciiTheme="majorHAnsi" w:eastAsia="Calibri" w:hAnsiTheme="majorHAnsi" w:cstheme="majorHAnsi"/>
          <w:u w:val="single"/>
        </w:rPr>
        <w:t>weapons deployed by the U</w:t>
      </w:r>
      <w:r>
        <w:rPr>
          <w:rFonts w:asciiTheme="majorHAnsi" w:eastAsia="Calibri" w:hAnsiTheme="majorHAnsi" w:cstheme="majorHAnsi"/>
          <w:sz w:val="14"/>
        </w:rPr>
        <w:t xml:space="preserve">nited </w:t>
      </w:r>
      <w:r>
        <w:rPr>
          <w:rFonts w:asciiTheme="majorHAnsi" w:eastAsia="Calibri" w:hAnsiTheme="majorHAnsi" w:cstheme="majorHAnsi"/>
          <w:u w:val="single"/>
        </w:rPr>
        <w:t>S</w:t>
      </w:r>
      <w:r>
        <w:rPr>
          <w:rFonts w:asciiTheme="majorHAnsi" w:eastAsia="Calibri" w:hAnsiTheme="majorHAnsi" w:cstheme="majorHAnsi"/>
          <w:sz w:val="14"/>
        </w:rPr>
        <w:t xml:space="preserve">tates </w:t>
      </w:r>
      <w:r>
        <w:rPr>
          <w:rFonts w:asciiTheme="majorHAnsi" w:eastAsia="Calibri" w:hAnsiTheme="majorHAnsi" w:cstheme="majorHAnsi"/>
          <w:u w:val="single"/>
        </w:rPr>
        <w:t>and Russia is</w:t>
      </w:r>
      <w:r>
        <w:rPr>
          <w:rFonts w:asciiTheme="majorHAnsi" w:eastAsia="Calibri" w:hAnsiTheme="majorHAnsi" w:cstheme="majorHAnsi"/>
          <w:sz w:val="14"/>
        </w:rPr>
        <w:t xml:space="preserve"> seven to </w:t>
      </w:r>
      <w:r>
        <w:rPr>
          <w:rFonts w:asciiTheme="majorHAnsi" w:eastAsia="Calibri" w:hAnsiTheme="majorHAnsi" w:cstheme="majorHAnsi"/>
          <w:b/>
          <w:u w:val="single"/>
        </w:rPr>
        <w:t>80 times</w:t>
      </w:r>
      <w:r>
        <w:rPr>
          <w:rFonts w:asciiTheme="majorHAnsi" w:eastAsia="Calibri" w:hAnsiTheme="majorHAnsi" w:cstheme="majorHAnsi"/>
          <w:u w:val="single"/>
        </w:rPr>
        <w:t xml:space="preserve"> more powerful than the</w:t>
      </w:r>
      <w:r>
        <w:rPr>
          <w:rFonts w:asciiTheme="majorHAnsi" w:eastAsia="Calibri" w:hAnsiTheme="majorHAnsi" w:cstheme="majorHAnsi"/>
          <w:sz w:val="14"/>
        </w:rPr>
        <w:t xml:space="preserve"> atomic bombs modeled in the </w:t>
      </w:r>
      <w:r>
        <w:rPr>
          <w:rFonts w:asciiTheme="majorHAnsi" w:eastAsia="Calibri" w:hAnsiTheme="majorHAnsi" w:cstheme="majorHAnsi"/>
          <w:u w:val="single"/>
        </w:rPr>
        <w:t xml:space="preserve">India-Pakistan study. The smallest </w:t>
      </w:r>
      <w:r>
        <w:rPr>
          <w:rFonts w:asciiTheme="majorHAnsi" w:eastAsia="Calibri" w:hAnsiTheme="majorHAnsi" w:cstheme="majorHAnsi"/>
          <w:sz w:val="14"/>
        </w:rPr>
        <w:t xml:space="preserve">strategic nuclear weapon </w:t>
      </w:r>
      <w:r>
        <w:rPr>
          <w:rFonts w:asciiTheme="majorHAnsi" w:eastAsia="Calibri" w:hAnsiTheme="majorHAnsi" w:cstheme="majorHAnsi"/>
          <w:u w:val="single"/>
        </w:rPr>
        <w:t xml:space="preserve">has an explosive power of </w:t>
      </w:r>
      <w:r>
        <w:rPr>
          <w:rFonts w:asciiTheme="majorHAnsi" w:eastAsia="Calibri" w:hAnsiTheme="majorHAnsi" w:cstheme="majorHAnsi"/>
          <w:b/>
          <w:u w:val="single"/>
        </w:rPr>
        <w:t>100,000 tons of TNT</w:t>
      </w:r>
      <w:r>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Pr>
          <w:rFonts w:asciiTheme="majorHAnsi" w:eastAsia="Calibri" w:hAnsiTheme="majorHAnsi" w:cstheme="majorHAnsi"/>
          <w:b/>
          <w:highlight w:val="green"/>
          <w:u w:val="single"/>
        </w:rPr>
        <w:t>war</w:t>
      </w:r>
      <w:r>
        <w:rPr>
          <w:rFonts w:asciiTheme="majorHAnsi" w:eastAsia="Calibri" w:hAnsiTheme="majorHAnsi" w:cstheme="majorHAnsi"/>
          <w:b/>
          <w:u w:val="single"/>
        </w:rPr>
        <w:t xml:space="preserve"> </w:t>
      </w:r>
      <w:r>
        <w:rPr>
          <w:rFonts w:asciiTheme="majorHAnsi" w:eastAsia="Calibri" w:hAnsiTheme="majorHAnsi" w:cstheme="majorHAnsi"/>
          <w:u w:val="single"/>
        </w:rPr>
        <w:t>fought with</w:t>
      </w:r>
      <w:r>
        <w:rPr>
          <w:rFonts w:asciiTheme="majorHAnsi" w:eastAsia="Calibri" w:hAnsiTheme="majorHAnsi" w:cstheme="majorHAnsi"/>
          <w:sz w:val="14"/>
        </w:rPr>
        <w:t xml:space="preserve"> hundreds or thousands of </w:t>
      </w:r>
      <w:r>
        <w:rPr>
          <w:rFonts w:asciiTheme="majorHAnsi" w:eastAsia="Calibri" w:hAnsiTheme="majorHAnsi" w:cstheme="majorHAnsi"/>
          <w:u w:val="single"/>
        </w:rPr>
        <w:t>U.S. and Russian</w:t>
      </w:r>
      <w:r>
        <w:rPr>
          <w:rFonts w:asciiTheme="majorHAnsi" w:eastAsia="Calibri" w:hAnsiTheme="majorHAnsi" w:cstheme="majorHAnsi"/>
          <w:sz w:val="14"/>
        </w:rPr>
        <w:t xml:space="preserve"> strategic </w:t>
      </w:r>
      <w:r>
        <w:rPr>
          <w:rFonts w:asciiTheme="majorHAnsi" w:eastAsia="Calibri" w:hAnsiTheme="majorHAnsi" w:cstheme="majorHAnsi"/>
          <w:u w:val="single"/>
        </w:rPr>
        <w:t xml:space="preserve">nuclear weapons </w:t>
      </w:r>
      <w:r>
        <w:rPr>
          <w:rFonts w:asciiTheme="majorHAnsi" w:eastAsia="Calibri" w:hAnsiTheme="majorHAnsi" w:cstheme="majorHAnsi"/>
          <w:sz w:val="14"/>
        </w:rPr>
        <w:t xml:space="preserve">would </w:t>
      </w:r>
      <w:r>
        <w:rPr>
          <w:rFonts w:asciiTheme="majorHAnsi" w:eastAsia="Calibri" w:hAnsiTheme="majorHAnsi" w:cstheme="majorHAnsi"/>
          <w:b/>
          <w:highlight w:val="green"/>
          <w:u w:val="single"/>
        </w:rPr>
        <w:t>ignite immense</w:t>
      </w:r>
      <w:r>
        <w:rPr>
          <w:rFonts w:asciiTheme="majorHAnsi" w:eastAsia="Calibri" w:hAnsiTheme="majorHAnsi" w:cstheme="majorHAnsi"/>
          <w:sz w:val="14"/>
        </w:rPr>
        <w:t xml:space="preserve"> </w:t>
      </w:r>
      <w:r>
        <w:rPr>
          <w:rFonts w:asciiTheme="majorHAnsi" w:eastAsia="Calibri" w:hAnsiTheme="majorHAnsi" w:cstheme="majorHAnsi"/>
          <w:b/>
          <w:u w:val="single"/>
        </w:rPr>
        <w:t xml:space="preserve">nuclear </w:t>
      </w:r>
      <w:r>
        <w:rPr>
          <w:rFonts w:asciiTheme="majorHAnsi" w:eastAsia="Calibri" w:hAnsiTheme="majorHAnsi" w:cstheme="majorHAnsi"/>
          <w:b/>
          <w:highlight w:val="green"/>
          <w:u w:val="single"/>
        </w:rPr>
        <w:t>firestorms</w:t>
      </w:r>
      <w:r>
        <w:rPr>
          <w:rFonts w:asciiTheme="majorHAnsi" w:eastAsia="Calibri" w:hAnsiTheme="majorHAnsi" w:cstheme="majorHAnsi"/>
          <w:b/>
          <w:u w:val="single"/>
        </w:rPr>
        <w:t xml:space="preserve"> </w:t>
      </w:r>
      <w:r>
        <w:rPr>
          <w:rFonts w:asciiTheme="majorHAnsi" w:eastAsia="Calibri" w:hAnsiTheme="majorHAnsi" w:cstheme="majorHAnsi"/>
          <w:u w:val="single"/>
        </w:rPr>
        <w:t>covering</w:t>
      </w:r>
      <w:r>
        <w:rPr>
          <w:rFonts w:asciiTheme="majorHAnsi" w:eastAsia="Calibri" w:hAnsiTheme="majorHAnsi" w:cstheme="majorHAnsi"/>
          <w:sz w:val="14"/>
        </w:rPr>
        <w:t xml:space="preserve"> land surface areas of many thousands or </w:t>
      </w:r>
      <w:r>
        <w:rPr>
          <w:rFonts w:asciiTheme="majorHAnsi" w:eastAsia="Calibri" w:hAnsiTheme="majorHAnsi" w:cstheme="majorHAnsi"/>
          <w:b/>
          <w:u w:val="single"/>
        </w:rPr>
        <w:t>tens of thousands</w:t>
      </w:r>
      <w:r>
        <w:rPr>
          <w:rFonts w:asciiTheme="majorHAnsi" w:eastAsia="Calibri" w:hAnsiTheme="majorHAnsi" w:cstheme="majorHAnsi"/>
          <w:u w:val="single"/>
        </w:rPr>
        <w:t xml:space="preserve"> of square miles</w:t>
      </w:r>
      <w:r>
        <w:rPr>
          <w:rFonts w:asciiTheme="majorHAnsi" w:eastAsia="Calibri" w:hAnsiTheme="majorHAnsi" w:cstheme="majorHAnsi"/>
          <w:sz w:val="14"/>
        </w:rPr>
        <w:t xml:space="preserve">. The scientists calculated that </w:t>
      </w:r>
      <w:r>
        <w:rPr>
          <w:rFonts w:asciiTheme="majorHAnsi" w:eastAsia="Calibri" w:hAnsiTheme="majorHAnsi" w:cstheme="majorHAnsi"/>
          <w:u w:val="single"/>
        </w:rPr>
        <w:t>these fires would produce</w:t>
      </w:r>
      <w:r>
        <w:rPr>
          <w:rFonts w:asciiTheme="majorHAnsi" w:eastAsia="Calibri" w:hAnsiTheme="majorHAnsi" w:cstheme="majorHAnsi"/>
          <w:sz w:val="14"/>
        </w:rPr>
        <w:t xml:space="preserve"> up to </w:t>
      </w:r>
      <w:r>
        <w:rPr>
          <w:rFonts w:asciiTheme="majorHAnsi" w:eastAsia="Calibri" w:hAnsiTheme="majorHAnsi" w:cstheme="majorHAnsi"/>
          <w:b/>
          <w:u w:val="single"/>
        </w:rPr>
        <w:t>180 million tons</w:t>
      </w:r>
      <w:r>
        <w:rPr>
          <w:rFonts w:asciiTheme="majorHAnsi" w:eastAsia="Calibri" w:hAnsiTheme="majorHAnsi" w:cstheme="majorHAnsi"/>
          <w:u w:val="single"/>
        </w:rPr>
        <w:t xml:space="preserve"> of black</w:t>
      </w:r>
      <w:r>
        <w:rPr>
          <w:rFonts w:asciiTheme="majorHAnsi" w:eastAsia="Calibri" w:hAnsiTheme="majorHAnsi" w:cstheme="majorHAnsi"/>
          <w:sz w:val="14"/>
        </w:rPr>
        <w:t xml:space="preserve"> carbon soot and</w:t>
      </w:r>
      <w:r>
        <w:rPr>
          <w:rFonts w:asciiTheme="majorHAnsi" w:eastAsia="Calibri" w:hAnsiTheme="majorHAnsi" w:cstheme="majorHAnsi"/>
          <w:b/>
          <w:u w:val="single"/>
        </w:rPr>
        <w:t xml:space="preserve"> </w:t>
      </w:r>
      <w:r>
        <w:rPr>
          <w:rFonts w:asciiTheme="majorHAnsi" w:eastAsia="Calibri" w:hAnsiTheme="majorHAnsi" w:cstheme="majorHAnsi"/>
          <w:b/>
          <w:highlight w:val="green"/>
          <w:u w:val="single"/>
        </w:rPr>
        <w:t>smoke</w:t>
      </w:r>
      <w:r>
        <w:rPr>
          <w:rFonts w:asciiTheme="majorHAnsi" w:eastAsia="Calibri" w:hAnsiTheme="majorHAnsi" w:cstheme="majorHAnsi"/>
          <w:u w:val="single"/>
        </w:rPr>
        <w:t>, which would form a</w:t>
      </w:r>
      <w:r>
        <w:rPr>
          <w:rFonts w:asciiTheme="majorHAnsi" w:eastAsia="Calibri" w:hAnsiTheme="majorHAnsi" w:cstheme="majorHAnsi"/>
          <w:sz w:val="14"/>
        </w:rPr>
        <w:t xml:space="preserve"> dense, </w:t>
      </w:r>
      <w:r>
        <w:rPr>
          <w:rFonts w:asciiTheme="majorHAnsi" w:eastAsia="Calibri" w:hAnsiTheme="majorHAnsi" w:cstheme="majorHAnsi"/>
          <w:b/>
          <w:u w:val="single"/>
        </w:rPr>
        <w:t>global stratospheric smoke layer</w:t>
      </w:r>
      <w:r>
        <w:rPr>
          <w:rFonts w:asciiTheme="majorHAnsi" w:eastAsia="Calibri" w:hAnsiTheme="majorHAnsi" w:cstheme="majorHAnsi"/>
          <w:u w:val="single"/>
        </w:rPr>
        <w:t>. The smoke would remain</w:t>
      </w:r>
      <w:r>
        <w:rPr>
          <w:rFonts w:asciiTheme="majorHAnsi" w:eastAsia="Calibri" w:hAnsiTheme="majorHAnsi" w:cstheme="majorHAnsi"/>
          <w:sz w:val="14"/>
        </w:rPr>
        <w:t xml:space="preserve"> in the stratosphere </w:t>
      </w:r>
      <w:r>
        <w:rPr>
          <w:rFonts w:asciiTheme="majorHAnsi" w:eastAsia="Calibri" w:hAnsiTheme="majorHAnsi" w:cstheme="majorHAnsi"/>
          <w:u w:val="single"/>
        </w:rPr>
        <w:t>for</w:t>
      </w:r>
      <w:r>
        <w:rPr>
          <w:rFonts w:asciiTheme="majorHAnsi" w:eastAsia="Calibri" w:hAnsiTheme="majorHAnsi" w:cstheme="majorHAnsi"/>
          <w:sz w:val="14"/>
        </w:rPr>
        <w:t xml:space="preserve"> 10 to </w:t>
      </w:r>
      <w:r>
        <w:rPr>
          <w:rFonts w:asciiTheme="majorHAnsi" w:eastAsia="Calibri" w:hAnsiTheme="majorHAnsi" w:cstheme="majorHAnsi"/>
          <w:b/>
          <w:u w:val="single"/>
        </w:rPr>
        <w:t>20 years</w:t>
      </w:r>
      <w:r>
        <w:rPr>
          <w:rFonts w:asciiTheme="majorHAnsi" w:eastAsia="Calibri" w:hAnsiTheme="majorHAnsi" w:cstheme="majorHAnsi"/>
          <w:sz w:val="14"/>
        </w:rPr>
        <w:t xml:space="preserve">, and </w:t>
      </w:r>
      <w:r>
        <w:rPr>
          <w:rFonts w:asciiTheme="majorHAnsi" w:eastAsia="Calibri" w:hAnsiTheme="majorHAnsi" w:cstheme="majorHAnsi"/>
          <w:u w:val="single"/>
        </w:rPr>
        <w:t xml:space="preserve">it </w:t>
      </w:r>
      <w:r>
        <w:rPr>
          <w:rFonts w:asciiTheme="majorHAnsi" w:eastAsia="Calibri" w:hAnsiTheme="majorHAnsi" w:cstheme="majorHAnsi"/>
          <w:b/>
          <w:highlight w:val="green"/>
          <w:u w:val="single"/>
        </w:rPr>
        <w:t>would block</w:t>
      </w:r>
      <w:r>
        <w:rPr>
          <w:rFonts w:asciiTheme="majorHAnsi" w:eastAsia="Calibri" w:hAnsiTheme="majorHAnsi" w:cstheme="majorHAnsi"/>
          <w:sz w:val="14"/>
        </w:rPr>
        <w:t xml:space="preserve"> as much as </w:t>
      </w:r>
      <w:r>
        <w:rPr>
          <w:rFonts w:asciiTheme="majorHAnsi" w:eastAsia="Calibri" w:hAnsiTheme="majorHAnsi" w:cstheme="majorHAnsi"/>
          <w:b/>
          <w:highlight w:val="green"/>
          <w:u w:val="single"/>
        </w:rPr>
        <w:t>70 percent of sunlight</w:t>
      </w:r>
      <w:r>
        <w:rPr>
          <w:rFonts w:asciiTheme="majorHAnsi" w:eastAsia="Calibri" w:hAnsiTheme="majorHAnsi" w:cstheme="majorHAnsi"/>
          <w:u w:val="single"/>
        </w:rPr>
        <w:t xml:space="preserve"> from reaching the</w:t>
      </w:r>
      <w:r>
        <w:rPr>
          <w:rFonts w:asciiTheme="majorHAnsi" w:eastAsia="Calibri" w:hAnsiTheme="majorHAnsi" w:cstheme="majorHAnsi"/>
          <w:sz w:val="14"/>
        </w:rPr>
        <w:t xml:space="preserve"> surface of the </w:t>
      </w:r>
      <w:r>
        <w:rPr>
          <w:rFonts w:asciiTheme="majorHAnsi" w:eastAsia="Calibri" w:hAnsiTheme="majorHAnsi" w:cstheme="majorHAnsi"/>
          <w:u w:val="single"/>
        </w:rPr>
        <w:t>Northern Hemisphere</w:t>
      </w:r>
      <w:r>
        <w:rPr>
          <w:rFonts w:asciiTheme="majorHAnsi" w:eastAsia="Calibri" w:hAnsiTheme="majorHAnsi" w:cstheme="majorHAnsi"/>
          <w:sz w:val="14"/>
        </w:rPr>
        <w:t xml:space="preserve"> and 35 percent from the Southern Hemisphere. So much sunlight would be blocked by the smoke that </w:t>
      </w:r>
      <w:r>
        <w:rPr>
          <w:rFonts w:asciiTheme="majorHAnsi" w:eastAsia="Calibri" w:hAnsiTheme="majorHAnsi" w:cstheme="majorHAnsi"/>
          <w:u w:val="single"/>
        </w:rPr>
        <w:t>the</w:t>
      </w:r>
      <w:r>
        <w:rPr>
          <w:rFonts w:asciiTheme="majorHAnsi" w:eastAsia="Calibri" w:hAnsiTheme="majorHAnsi" w:cstheme="majorHAnsi"/>
          <w:sz w:val="14"/>
        </w:rPr>
        <w:t xml:space="preserve"> noonday </w:t>
      </w:r>
      <w:r>
        <w:rPr>
          <w:rFonts w:asciiTheme="majorHAnsi" w:eastAsia="Calibri" w:hAnsiTheme="majorHAnsi" w:cstheme="majorHAnsi"/>
          <w:u w:val="single"/>
        </w:rPr>
        <w:t>sun would resemble a full moon</w:t>
      </w:r>
      <w:r>
        <w:rPr>
          <w:rFonts w:asciiTheme="majorHAnsi" w:eastAsia="Calibri" w:hAnsiTheme="majorHAnsi" w:cstheme="majorHAnsi"/>
          <w:sz w:val="14"/>
        </w:rPr>
        <w:t xml:space="preserve"> at midnight. Under such conditions, </w:t>
      </w:r>
      <w:r>
        <w:rPr>
          <w:rFonts w:asciiTheme="majorHAnsi" w:eastAsia="Calibri" w:hAnsiTheme="majorHAnsi" w:cstheme="majorHAnsi"/>
          <w:u w:val="single"/>
        </w:rPr>
        <w:t>it would only require</w:t>
      </w:r>
      <w:r>
        <w:rPr>
          <w:rFonts w:asciiTheme="majorHAnsi" w:eastAsia="Calibri" w:hAnsiTheme="majorHAnsi" w:cstheme="majorHAnsi"/>
          <w:sz w:val="14"/>
        </w:rPr>
        <w:t xml:space="preserve"> a matter of </w:t>
      </w:r>
      <w:r>
        <w:rPr>
          <w:rFonts w:asciiTheme="majorHAnsi" w:eastAsia="Calibri" w:hAnsiTheme="majorHAnsi" w:cstheme="majorHAnsi"/>
          <w:u w:val="single"/>
        </w:rPr>
        <w:t>days</w:t>
      </w:r>
      <w:r>
        <w:rPr>
          <w:rFonts w:asciiTheme="majorHAnsi" w:eastAsia="Calibri" w:hAnsiTheme="majorHAnsi" w:cstheme="majorHAnsi"/>
          <w:sz w:val="14"/>
        </w:rPr>
        <w:t xml:space="preserve"> or weeks </w:t>
      </w:r>
      <w:r>
        <w:rPr>
          <w:rFonts w:asciiTheme="majorHAnsi" w:eastAsia="Calibri" w:hAnsiTheme="majorHAnsi" w:cstheme="majorHAnsi"/>
          <w:u w:val="single"/>
        </w:rPr>
        <w:t>for</w:t>
      </w:r>
      <w:r>
        <w:rPr>
          <w:rFonts w:asciiTheme="majorHAnsi" w:eastAsia="Calibri" w:hAnsiTheme="majorHAnsi" w:cstheme="majorHAnsi"/>
          <w:sz w:val="14"/>
        </w:rPr>
        <w:t xml:space="preserve"> daily minimum </w:t>
      </w:r>
      <w:r>
        <w:rPr>
          <w:rFonts w:asciiTheme="majorHAnsi" w:eastAsia="Calibri" w:hAnsiTheme="majorHAnsi" w:cstheme="majorHAnsi"/>
          <w:b/>
          <w:highlight w:val="green"/>
          <w:u w:val="single"/>
        </w:rPr>
        <w:t>temperatures</w:t>
      </w:r>
      <w:r>
        <w:rPr>
          <w:rFonts w:asciiTheme="majorHAnsi" w:eastAsia="Calibri" w:hAnsiTheme="majorHAnsi" w:cstheme="majorHAnsi"/>
          <w:u w:val="single"/>
        </w:rPr>
        <w:t xml:space="preserve"> to </w:t>
      </w:r>
      <w:r>
        <w:rPr>
          <w:rFonts w:asciiTheme="majorHAnsi" w:eastAsia="Calibri" w:hAnsiTheme="majorHAnsi" w:cstheme="majorHAnsi"/>
          <w:b/>
          <w:highlight w:val="green"/>
          <w:u w:val="single"/>
        </w:rPr>
        <w:t>fall below freezing</w:t>
      </w:r>
      <w:r>
        <w:rPr>
          <w:rFonts w:asciiTheme="majorHAnsi" w:eastAsia="Calibri" w:hAnsiTheme="majorHAnsi" w:cstheme="majorHAnsi"/>
          <w:u w:val="single"/>
        </w:rPr>
        <w:t xml:space="preserve"> in</w:t>
      </w:r>
      <w:r>
        <w:rPr>
          <w:rFonts w:asciiTheme="majorHAnsi" w:eastAsia="Calibri" w:hAnsiTheme="majorHAnsi" w:cstheme="majorHAnsi"/>
          <w:sz w:val="14"/>
        </w:rPr>
        <w:t xml:space="preserve"> the largest </w:t>
      </w:r>
      <w:r>
        <w:rPr>
          <w:rFonts w:asciiTheme="majorHAnsi" w:eastAsia="Calibri" w:hAnsiTheme="majorHAnsi" w:cstheme="majorHAnsi"/>
          <w:u w:val="single"/>
        </w:rPr>
        <w:t>agricultural areas</w:t>
      </w:r>
      <w:r>
        <w:rPr>
          <w:rFonts w:asciiTheme="majorHAnsi" w:eastAsia="Calibri" w:hAnsiTheme="majorHAnsi" w:cstheme="majorHAnsi"/>
          <w:sz w:val="14"/>
        </w:rPr>
        <w:t xml:space="preserve"> of the Northern Hemisphere, where freezing temperatures would occur every day for a period of between one to more than two years. </w:t>
      </w:r>
      <w:r>
        <w:rPr>
          <w:rFonts w:asciiTheme="majorHAnsi" w:eastAsia="Calibri" w:hAnsiTheme="majorHAnsi" w:cstheme="majorHAnsi"/>
          <w:u w:val="single"/>
        </w:rPr>
        <w:t>Average surface temperatures would become</w:t>
      </w:r>
      <w:r>
        <w:rPr>
          <w:rFonts w:asciiTheme="majorHAnsi" w:eastAsia="Calibri" w:hAnsiTheme="majorHAnsi" w:cstheme="majorHAnsi"/>
          <w:sz w:val="14"/>
        </w:rPr>
        <w:t xml:space="preserve"> </w:t>
      </w:r>
      <w:r>
        <w:rPr>
          <w:rFonts w:asciiTheme="majorHAnsi" w:eastAsia="Calibri" w:hAnsiTheme="majorHAnsi" w:cstheme="majorHAnsi"/>
          <w:u w:val="single"/>
        </w:rPr>
        <w:t>colder than</w:t>
      </w:r>
      <w:r>
        <w:rPr>
          <w:rFonts w:asciiTheme="majorHAnsi" w:eastAsia="Calibri" w:hAnsiTheme="majorHAnsi" w:cstheme="majorHAnsi"/>
          <w:sz w:val="14"/>
        </w:rPr>
        <w:t xml:space="preserve"> those experienced 18,000 years ago at </w:t>
      </w:r>
      <w:r>
        <w:rPr>
          <w:rFonts w:asciiTheme="majorHAnsi" w:eastAsia="Calibri" w:hAnsiTheme="majorHAnsi" w:cstheme="majorHAnsi"/>
          <w:u w:val="single"/>
        </w:rPr>
        <w:t>the height of the last Ice Age</w:t>
      </w:r>
      <w:r>
        <w:rPr>
          <w:rFonts w:asciiTheme="majorHAnsi" w:eastAsia="Calibri" w:hAnsiTheme="majorHAnsi" w:cstheme="majorHAnsi"/>
          <w:sz w:val="14"/>
        </w:rPr>
        <w:t xml:space="preserve">, and </w:t>
      </w:r>
      <w:r>
        <w:rPr>
          <w:rFonts w:asciiTheme="majorHAnsi" w:eastAsia="Calibri" w:hAnsiTheme="majorHAnsi" w:cstheme="majorHAnsi"/>
          <w:u w:val="single"/>
        </w:rPr>
        <w:t>the</w:t>
      </w:r>
      <w:r>
        <w:rPr>
          <w:rFonts w:asciiTheme="majorHAnsi" w:eastAsia="Calibri" w:hAnsiTheme="majorHAnsi" w:cstheme="majorHAnsi"/>
          <w:sz w:val="14"/>
        </w:rPr>
        <w:t xml:space="preserve"> prolonged </w:t>
      </w:r>
      <w:r>
        <w:rPr>
          <w:rFonts w:asciiTheme="majorHAnsi" w:eastAsia="Calibri" w:hAnsiTheme="majorHAnsi" w:cstheme="majorHAnsi"/>
          <w:u w:val="single"/>
        </w:rPr>
        <w:t>cold would cause</w:t>
      </w:r>
      <w:r>
        <w:rPr>
          <w:rFonts w:asciiTheme="majorHAnsi" w:eastAsia="Calibri" w:hAnsiTheme="majorHAnsi" w:cstheme="majorHAnsi"/>
          <w:sz w:val="14"/>
        </w:rPr>
        <w:t xml:space="preserve"> average </w:t>
      </w:r>
      <w:r>
        <w:rPr>
          <w:rFonts w:asciiTheme="majorHAnsi" w:eastAsia="Calibri" w:hAnsiTheme="majorHAnsi" w:cstheme="majorHAnsi"/>
          <w:u w:val="single"/>
        </w:rPr>
        <w:t>rainfall to decrease by</w:t>
      </w:r>
      <w:r>
        <w:rPr>
          <w:rFonts w:asciiTheme="majorHAnsi" w:eastAsia="Calibri" w:hAnsiTheme="majorHAnsi" w:cstheme="majorHAnsi"/>
          <w:sz w:val="14"/>
        </w:rPr>
        <w:t xml:space="preserve"> up to </w:t>
      </w:r>
      <w:r>
        <w:rPr>
          <w:rFonts w:asciiTheme="majorHAnsi" w:eastAsia="Calibri" w:hAnsiTheme="majorHAnsi" w:cstheme="majorHAnsi"/>
          <w:u w:val="single"/>
        </w:rPr>
        <w:t>90%.</w:t>
      </w:r>
      <w:r>
        <w:rPr>
          <w:rFonts w:asciiTheme="majorHAnsi" w:eastAsia="Calibri" w:hAnsiTheme="majorHAnsi" w:cstheme="majorHAnsi"/>
          <w:sz w:val="14"/>
        </w:rPr>
        <w:t xml:space="preserve"> Growing seasons would be completely eliminated for more than a decade; </w:t>
      </w:r>
      <w:r>
        <w:rPr>
          <w:rFonts w:asciiTheme="majorHAnsi" w:eastAsia="Calibri" w:hAnsiTheme="majorHAnsi" w:cstheme="majorHAnsi"/>
          <w:u w:val="single"/>
        </w:rPr>
        <w:t xml:space="preserve">it would be </w:t>
      </w:r>
      <w:r>
        <w:rPr>
          <w:rFonts w:asciiTheme="majorHAnsi" w:eastAsia="Calibri" w:hAnsiTheme="majorHAnsi" w:cstheme="majorHAnsi"/>
          <w:b/>
          <w:u w:val="single"/>
        </w:rPr>
        <w:t>too cold and dark</w:t>
      </w:r>
      <w:r>
        <w:rPr>
          <w:rFonts w:asciiTheme="majorHAnsi" w:eastAsia="Calibri" w:hAnsiTheme="majorHAnsi" w:cstheme="majorHAnsi"/>
          <w:u w:val="single"/>
        </w:rPr>
        <w:t xml:space="preserve"> to grow</w:t>
      </w:r>
      <w:r>
        <w:rPr>
          <w:rFonts w:asciiTheme="majorHAnsi" w:eastAsia="Calibri" w:hAnsiTheme="majorHAnsi" w:cstheme="majorHAnsi"/>
          <w:sz w:val="14"/>
        </w:rPr>
        <w:t xml:space="preserve"> food </w:t>
      </w:r>
      <w:r>
        <w:rPr>
          <w:rFonts w:asciiTheme="majorHAnsi" w:eastAsia="Calibri" w:hAnsiTheme="majorHAnsi" w:cstheme="majorHAnsi"/>
          <w:u w:val="single"/>
        </w:rPr>
        <w:t xml:space="preserve">crops, </w:t>
      </w:r>
      <w:r>
        <w:rPr>
          <w:rFonts w:asciiTheme="majorHAnsi" w:eastAsia="Calibri" w:hAnsiTheme="majorHAnsi" w:cstheme="majorHAnsi"/>
          <w:b/>
          <w:highlight w:val="green"/>
          <w:u w:val="single"/>
        </w:rPr>
        <w:t>which would doom the</w:t>
      </w:r>
      <w:r>
        <w:rPr>
          <w:rFonts w:asciiTheme="majorHAnsi" w:eastAsia="Calibri" w:hAnsiTheme="majorHAnsi" w:cstheme="majorHAnsi"/>
          <w:sz w:val="14"/>
        </w:rPr>
        <w:t xml:space="preserve"> majority of the </w:t>
      </w:r>
      <w:r>
        <w:rPr>
          <w:rFonts w:asciiTheme="majorHAnsi" w:eastAsia="Calibri" w:hAnsiTheme="majorHAnsi" w:cstheme="majorHAnsi"/>
          <w:b/>
          <w:highlight w:val="green"/>
          <w:u w:val="single"/>
        </w:rPr>
        <w:t>human population.</w:t>
      </w:r>
      <w:r>
        <w:rPr>
          <w:rFonts w:asciiTheme="majorHAnsi" w:eastAsia="Calibri" w:hAnsiTheme="majorHAnsi" w:cstheme="majorHAnsi"/>
          <w:u w:val="single"/>
        </w:rPr>
        <w:t xml:space="preserve"> </w:t>
      </w:r>
      <w:r>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34CFE9F" w14:textId="6B46B127" w:rsidR="00F216D2" w:rsidRDefault="00F216D2" w:rsidP="00F216D2">
      <w:pPr>
        <w:rPr>
          <w:rFonts w:asciiTheme="majorHAnsi" w:hAnsiTheme="majorHAnsi" w:cstheme="majorHAnsi"/>
          <w:color w:val="000000" w:themeColor="text1"/>
          <w:sz w:val="16"/>
        </w:rPr>
      </w:pPr>
    </w:p>
    <w:p w14:paraId="33436C86" w14:textId="77777777" w:rsidR="00F216D2" w:rsidRDefault="00F216D2" w:rsidP="00F216D2">
      <w:pPr>
        <w:pStyle w:val="Heading4"/>
        <w:rPr>
          <w:rFonts w:cs="Calibri"/>
          <w:color w:val="000000" w:themeColor="text1"/>
        </w:rPr>
      </w:pPr>
      <w:r>
        <w:rPr>
          <w:rFonts w:cs="Calibri"/>
          <w:b w:val="0"/>
          <w:color w:val="000000" w:themeColor="text1"/>
        </w:rPr>
        <w:t xml:space="preserve">Resource extraction in space is not a sustainable market – profitability metrics ensure total collapse into monopolization </w:t>
      </w:r>
    </w:p>
    <w:p w14:paraId="3CA7219A" w14:textId="77777777" w:rsidR="00F216D2" w:rsidRDefault="00F216D2" w:rsidP="00F216D2">
      <w:pPr>
        <w:rPr>
          <w:color w:val="000000" w:themeColor="text1"/>
        </w:rPr>
      </w:pPr>
      <w:r>
        <w:rPr>
          <w:rStyle w:val="Style13ptBold"/>
          <w:color w:val="000000" w:themeColor="text1"/>
        </w:rPr>
        <w:t>Gardenyes 2017</w:t>
      </w:r>
      <w:r>
        <w:rPr>
          <w:color w:val="000000" w:themeColor="text1"/>
        </w:rPr>
        <w:t xml:space="preserve"> (Distri Josep Gardenyes, Marxist and anarchist writer, "New Technologies, Extraterrestrial Exploitation, And The Future Of Capitalism", It's Going Down, January 28 2017, </w:t>
      </w:r>
      <w:hyperlink r:id="rId12" w:history="1">
        <w:r>
          <w:rPr>
            <w:rStyle w:val="Hyperlink"/>
            <w:color w:val="000000" w:themeColor="text1"/>
            <w:u w:val="single"/>
          </w:rPr>
          <w:t>https://itsgoingdown.org/new-technologies-extraterrestrial-exploitation-future-capitalism/</w:t>
        </w:r>
      </w:hyperlink>
      <w:r>
        <w:rPr>
          <w:color w:val="000000" w:themeColor="text1"/>
        </w:rPr>
        <w:t>, mmv)</w:t>
      </w:r>
    </w:p>
    <w:p w14:paraId="72C0F160" w14:textId="77777777" w:rsidR="00F216D2" w:rsidRDefault="00F216D2" w:rsidP="00F216D2">
      <w:pPr>
        <w:rPr>
          <w:color w:val="000000" w:themeColor="text1"/>
          <w:sz w:val="16"/>
        </w:rPr>
      </w:pPr>
      <w:r>
        <w:rPr>
          <w:rStyle w:val="StyleUnderline"/>
          <w:color w:val="000000" w:themeColor="text1"/>
        </w:rPr>
        <w:t>2017 is the year of Google’s Lunar X Prize, through which the North American corporation</w:t>
      </w:r>
      <w:r>
        <w:rPr>
          <w:color w:val="000000" w:themeColor="text1"/>
          <w:sz w:val="16"/>
        </w:rPr>
        <w:t xml:space="preserve"> (as important to 21st century capitalism as Ford was to 20th century capitalism) </w:t>
      </w:r>
      <w:r>
        <w:rPr>
          <w:rStyle w:val="StyleUnderline"/>
          <w:color w:val="000000" w:themeColor="text1"/>
        </w:rPr>
        <w:t>is offering $20 million to the first company that manages to send a landing craft to the moon, drive 500 meters, and transmit high-resolution images back to Earth</w:t>
      </w:r>
      <w:r>
        <w:rPr>
          <w:color w:val="000000" w:themeColor="text1"/>
          <w:sz w:val="16"/>
        </w:rPr>
        <w:t xml:space="preserve">. But they have to do it this year. And there are already various teams that are getting ready to meet the challenge. </w:t>
      </w:r>
      <w:r>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Pr>
          <w:rStyle w:val="StyleUnderline"/>
          <w:color w:val="000000" w:themeColor="text1"/>
        </w:rPr>
        <w:t>Another company, Planetary Resources, claims that the mining of metals and water on asteroids could be a trillion dollar business</w:t>
      </w:r>
      <w:r>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Pr>
          <w:rStyle w:val="StyleUnderline"/>
          <w:color w:val="000000" w:themeColor="text1"/>
        </w:rPr>
        <w:t>On the 14th of January, Space X returned to space. It’s one of the companies of Elon Musk</w:t>
      </w:r>
      <w:r>
        <w:rPr>
          <w:color w:val="000000" w:themeColor="text1"/>
          <w:sz w:val="16"/>
        </w:rPr>
        <w:t xml:space="preserve"> (who is also preparing self-driving cars for commercial sale; the technology already works and the only obstacle are the legal regulations), </w:t>
      </w:r>
      <w:r>
        <w:rPr>
          <w:rStyle w:val="StyleUnderline"/>
          <w:color w:val="000000" w:themeColor="text1"/>
        </w:rPr>
        <w:t>the billionaire whose personal crusade is the colonization of Mars in the next two decades</w:t>
      </w:r>
      <w:r>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Pr>
          <w:rStyle w:val="StyleUnderline"/>
          <w:color w:val="000000" w:themeColor="text1"/>
        </w:rPr>
        <w:t>The autonomous and reusable rockets</w:t>
      </w:r>
      <w:r>
        <w:rPr>
          <w:color w:val="000000" w:themeColor="text1"/>
          <w:sz w:val="16"/>
        </w:rPr>
        <w:t xml:space="preserve"> (one could say, environmentally friendly) </w:t>
      </w:r>
      <w:r>
        <w:rPr>
          <w:rStyle w:val="StyleUnderline"/>
          <w:color w:val="000000" w:themeColor="text1"/>
        </w:rPr>
        <w:t>are one of the foundations of Musk’s plan for reaching Mars in a commercially feasible way</w:t>
      </w:r>
      <w:r>
        <w:rPr>
          <w:color w:val="000000" w:themeColor="text1"/>
          <w:sz w:val="16"/>
        </w:rPr>
        <w:t xml:space="preserve">. He has already developed a business plan for developing the technology and acquiring the resources needed to complete the mission. </w:t>
      </w:r>
      <w:r>
        <w:rPr>
          <w:rStyle w:val="StyleUnderline"/>
          <w:color w:val="000000" w:themeColor="text1"/>
        </w:rPr>
        <w:t>These are not isolated or insignificant companies. And the State is also paying attention to extraterrestrial colonization</w:t>
      </w:r>
      <w:r>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Pr>
          <w:color w:val="000000" w:themeColor="text1"/>
          <w:sz w:val="16"/>
        </w:rPr>
        <w:t xml:space="preserve">. </w:t>
      </w:r>
      <w:r>
        <w:rPr>
          <w:rStyle w:val="StyleUnderline"/>
          <w:color w:val="000000" w:themeColor="text1"/>
        </w:rPr>
        <w:t xml:space="preserve">In effect, </w:t>
      </w:r>
      <w:r>
        <w:rPr>
          <w:rStyle w:val="StyleUnderline"/>
          <w:color w:val="000000" w:themeColor="text1"/>
          <w:highlight w:val="green"/>
        </w:rPr>
        <w:t>they can mine the moon until it’s empty</w:t>
      </w:r>
      <w:r>
        <w:rPr>
          <w:rStyle w:val="StyleUnderline"/>
          <w:color w:val="000000" w:themeColor="text1"/>
        </w:rPr>
        <w:t>, but the private companies working there with their robotic factories couldn’t be considered the owners</w:t>
      </w:r>
      <w:r>
        <w:rPr>
          <w:color w:val="000000" w:themeColor="text1"/>
          <w:sz w:val="16"/>
        </w:rPr>
        <w:t xml:space="preserve">. </w:t>
      </w:r>
      <w:r>
        <w:rPr>
          <w:rStyle w:val="StyleUnderline"/>
          <w:color w:val="000000" w:themeColor="text1"/>
        </w:rPr>
        <w:t xml:space="preserve">The dotcom boom, which burst in 2000, </w:t>
      </w:r>
      <w:r>
        <w:rPr>
          <w:rStyle w:val="StyleUnderline"/>
          <w:color w:val="000000" w:themeColor="text1"/>
          <w:highlight w:val="green"/>
        </w:rPr>
        <w:t xml:space="preserve">shows that immense amounts of capital can be invested in companies that do not generate any profits </w:t>
      </w:r>
      <w:r>
        <w:rPr>
          <w:rStyle w:val="StyleUnderline"/>
          <w:color w:val="000000" w:themeColor="text1"/>
        </w:rPr>
        <w:t xml:space="preserve">for quite a few </w:t>
      </w:r>
      <w:r>
        <w:rPr>
          <w:rStyle w:val="StyleUnderline"/>
          <w:color w:val="000000" w:themeColor="text1"/>
          <w:highlight w:val="green"/>
        </w:rPr>
        <w:t>years before provoking a crash</w:t>
      </w:r>
      <w:r>
        <w:rPr>
          <w:color w:val="000000" w:themeColor="text1"/>
          <w:sz w:val="16"/>
        </w:rPr>
        <w:t xml:space="preserve"> (in this case, it was six years). </w:t>
      </w:r>
      <w:r>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Pr>
          <w:color w:val="000000" w:themeColor="text1"/>
          <w:sz w:val="16"/>
        </w:rPr>
        <w:t xml:space="preserve">. </w:t>
      </w:r>
      <w:r>
        <w:rPr>
          <w:rStyle w:val="StyleUnderline"/>
          <w:color w:val="000000" w:themeColor="text1"/>
        </w:rPr>
        <w:t xml:space="preserve">We are at </w:t>
      </w:r>
      <w:r>
        <w:rPr>
          <w:rStyle w:val="StyleUnderline"/>
          <w:color w:val="000000" w:themeColor="text1"/>
          <w:highlight w:val="green"/>
        </w:rPr>
        <w:t>the beginning of a phase of massive investment</w:t>
      </w:r>
      <w:r>
        <w:rPr>
          <w:rStyle w:val="StyleUnderline"/>
          <w:color w:val="000000" w:themeColor="text1"/>
        </w:rPr>
        <w:t xml:space="preserve"> and growth </w:t>
      </w:r>
      <w:r>
        <w:rPr>
          <w:rStyle w:val="StyleUnderline"/>
          <w:color w:val="000000" w:themeColor="text1"/>
          <w:highlight w:val="green"/>
        </w:rPr>
        <w:t xml:space="preserve">in the new sector of </w:t>
      </w:r>
      <w:r>
        <w:rPr>
          <w:rStyle w:val="StyleUnderline"/>
          <w:color w:val="000000" w:themeColor="text1"/>
        </w:rPr>
        <w:t xml:space="preserve">extraterrestrial transport and </w:t>
      </w:r>
      <w:r>
        <w:rPr>
          <w:rStyle w:val="StyleUnderline"/>
          <w:color w:val="000000" w:themeColor="text1"/>
          <w:highlight w:val="green"/>
        </w:rPr>
        <w:t>mining</w:t>
      </w:r>
      <w:r>
        <w:rPr>
          <w:rStyle w:val="StyleUnderline"/>
          <w:color w:val="000000" w:themeColor="text1"/>
        </w:rPr>
        <w:t>. The venture capitalists of this sector enjoy the advantage that the logistical foundation of their dream</w:t>
      </w:r>
      <w:r>
        <w:rPr>
          <w:color w:val="000000" w:themeColor="text1"/>
          <w:sz w:val="16"/>
        </w:rPr>
        <w:t xml:space="preserve"> (</w:t>
      </w:r>
      <w:r>
        <w:rPr>
          <w:rStyle w:val="StyleUnderline"/>
          <w:color w:val="000000" w:themeColor="text1"/>
        </w:rPr>
        <w:t>everything connected with the launching of satellites, with their crucial military and commercial uses</w:t>
      </w:r>
      <w:r>
        <w:rPr>
          <w:color w:val="000000" w:themeColor="text1"/>
          <w:sz w:val="16"/>
        </w:rPr>
        <w:t xml:space="preserve">) </w:t>
      </w:r>
      <w:r>
        <w:rPr>
          <w:rStyle w:val="StyleUnderline"/>
          <w:color w:val="000000" w:themeColor="text1"/>
        </w:rPr>
        <w:t>is already in place and profitable</w:t>
      </w:r>
      <w:r>
        <w:rPr>
          <w:color w:val="000000" w:themeColor="text1"/>
          <w:sz w:val="16"/>
        </w:rPr>
        <w:t xml:space="preserve">. Similarly, </w:t>
      </w:r>
      <w:r>
        <w:rPr>
          <w:rStyle w:val="StyleUnderline"/>
          <w:color w:val="000000" w:themeColor="text1"/>
        </w:rPr>
        <w:t>Columbus didn’t have to invent the long-distance ships or the navigation equipment</w:t>
      </w:r>
      <w:r>
        <w:rPr>
          <w:color w:val="000000" w:themeColor="text1"/>
          <w:sz w:val="16"/>
        </w:rPr>
        <w:t xml:space="preserve"> (which had already been developed by the Portuguese in the luxurious commercial circuits of the Indian Ocean), </w:t>
      </w:r>
      <w:r>
        <w:rPr>
          <w:rStyle w:val="StyleUnderline"/>
          <w:color w:val="000000" w:themeColor="text1"/>
        </w:rPr>
        <w:t>he just had to take them further</w:t>
      </w:r>
      <w:r>
        <w:rPr>
          <w:color w:val="000000" w:themeColor="text1"/>
          <w:sz w:val="16"/>
        </w:rPr>
        <w:t xml:space="preserve">. </w:t>
      </w:r>
      <w:r>
        <w:rPr>
          <w:rStyle w:val="StyleUnderline"/>
          <w:color w:val="000000" w:themeColor="text1"/>
          <w:highlight w:val="green"/>
        </w:rPr>
        <w:t xml:space="preserve">They still have </w:t>
      </w:r>
      <w:r>
        <w:rPr>
          <w:rStyle w:val="StyleUnderline"/>
          <w:color w:val="000000" w:themeColor="text1"/>
        </w:rPr>
        <w:t xml:space="preserve">a few </w:t>
      </w:r>
      <w:r>
        <w:rPr>
          <w:rStyle w:val="StyleUnderline"/>
          <w:color w:val="000000" w:themeColor="text1"/>
          <w:highlight w:val="green"/>
        </w:rPr>
        <w:t xml:space="preserve">years to yield profits </w:t>
      </w:r>
      <w:r>
        <w:rPr>
          <w:rStyle w:val="StyleUnderline"/>
          <w:color w:val="000000" w:themeColor="text1"/>
        </w:rPr>
        <w:t xml:space="preserve">with extraterrestrial extraction </w:t>
      </w:r>
      <w:r>
        <w:rPr>
          <w:rStyle w:val="StyleUnderline"/>
          <w:color w:val="000000" w:themeColor="text1"/>
          <w:highlight w:val="green"/>
        </w:rPr>
        <w:t>before the bubble bursts</w:t>
      </w:r>
      <w:r>
        <w:rPr>
          <w:rStyle w:val="StyleUnderline"/>
          <w:color w:val="000000" w:themeColor="text1"/>
        </w:rPr>
        <w:t xml:space="preserve">. If they achieve it, </w:t>
      </w:r>
      <w:r>
        <w:rPr>
          <w:rStyle w:val="StyleUnderline"/>
          <w:color w:val="000000" w:themeColor="text1"/>
          <w:highlight w:val="green"/>
        </w:rPr>
        <w:t>capitalism will</w:t>
      </w:r>
      <w:r>
        <w:rPr>
          <w:rStyle w:val="StyleUnderline"/>
          <w:color w:val="000000" w:themeColor="text1"/>
        </w:rPr>
        <w:t xml:space="preserve"> once again </w:t>
      </w:r>
      <w:r>
        <w:rPr>
          <w:rStyle w:val="StyleUnderline"/>
          <w:color w:val="000000" w:themeColor="text1"/>
          <w:highlight w:val="green"/>
        </w:rPr>
        <w:t>undergo an intense growth and the moment of maximum vulnerability</w:t>
      </w:r>
      <w:r>
        <w:rPr>
          <w:rStyle w:val="StyleUnderline"/>
          <w:color w:val="000000" w:themeColor="text1"/>
        </w:rPr>
        <w:t xml:space="preserve"> and maximum popular rage that the institutions now face will have passed</w:t>
      </w:r>
      <w:r>
        <w:rPr>
          <w:color w:val="000000" w:themeColor="text1"/>
          <w:sz w:val="16"/>
        </w:rPr>
        <w:t xml:space="preserve">. </w:t>
      </w:r>
      <w:r>
        <w:rPr>
          <w:rStyle w:val="StyleUnderline"/>
          <w:color w:val="000000" w:themeColor="text1"/>
        </w:rPr>
        <w:t>Extraterrestrial colonization is no longer a trope of science fiction</w:t>
      </w:r>
      <w:r>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Pr>
          <w:rStyle w:val="StyleUnderline"/>
          <w:color w:val="000000" w:themeColor="text1"/>
        </w:rPr>
        <w:t xml:space="preserve">Since the 19th century, there have been occasional works that posed journeys beyond Planet Earth, but the </w:t>
      </w:r>
      <w:r>
        <w:rPr>
          <w:rStyle w:val="StyleUnderline"/>
          <w:color w:val="000000" w:themeColor="text1"/>
          <w:highlight w:val="green"/>
        </w:rPr>
        <w:t>current frenetic production is</w:t>
      </w:r>
      <w:r>
        <w:rPr>
          <w:rStyle w:val="StyleUnderline"/>
          <w:color w:val="000000" w:themeColor="text1"/>
        </w:rPr>
        <w:t xml:space="preserve"> qualitatively and quantitatively </w:t>
      </w:r>
      <w:r>
        <w:rPr>
          <w:rStyle w:val="StyleUnderline"/>
          <w:color w:val="000000" w:themeColor="text1"/>
          <w:highlight w:val="green"/>
        </w:rPr>
        <w:t>incomparable</w:t>
      </w:r>
      <w:r>
        <w:rPr>
          <w:color w:val="000000" w:themeColor="text1"/>
          <w:sz w:val="16"/>
        </w:rPr>
        <w:t xml:space="preserve">. </w:t>
      </w:r>
      <w:r>
        <w:rPr>
          <w:rStyle w:val="StyleUnderline"/>
          <w:color w:val="000000" w:themeColor="text1"/>
        </w:rPr>
        <w:t xml:space="preserve">Its effect is not only the normalization of extraterrestrial activity, it also </w:t>
      </w:r>
      <w:r>
        <w:rPr>
          <w:rStyle w:val="StyleUnderline"/>
          <w:color w:val="000000" w:themeColor="text1"/>
          <w:highlight w:val="green"/>
        </w:rPr>
        <w:t xml:space="preserve">accustoms us to </w:t>
      </w:r>
      <w:r>
        <w:rPr>
          <w:rStyle w:val="StyleUnderline"/>
          <w:color w:val="000000" w:themeColor="text1"/>
        </w:rPr>
        <w:t xml:space="preserve">imagine the first steps of taking our civilization and the </w:t>
      </w:r>
      <w:r>
        <w:rPr>
          <w:rStyle w:val="StyleUnderline"/>
          <w:color w:val="000000" w:themeColor="text1"/>
          <w:highlight w:val="green"/>
        </w:rPr>
        <w:t>capitalist economy beyond the Earth</w:t>
      </w:r>
      <w:r>
        <w:rPr>
          <w:rStyle w:val="StyleUnderline"/>
          <w:color w:val="000000" w:themeColor="text1"/>
        </w:rPr>
        <w:t>’s gravity well</w:t>
      </w:r>
      <w:r>
        <w:rPr>
          <w:color w:val="000000" w:themeColor="text1"/>
          <w:sz w:val="16"/>
        </w:rPr>
        <w:t>.</w:t>
      </w:r>
    </w:p>
    <w:p w14:paraId="12070B26" w14:textId="6EF8E74F" w:rsidR="00F216D2" w:rsidRDefault="00F216D2" w:rsidP="00F216D2">
      <w:pPr>
        <w:rPr>
          <w:rFonts w:asciiTheme="majorHAnsi" w:hAnsiTheme="majorHAnsi" w:cstheme="majorHAnsi"/>
          <w:color w:val="000000" w:themeColor="text1"/>
          <w:sz w:val="16"/>
        </w:rPr>
      </w:pPr>
    </w:p>
    <w:p w14:paraId="71A94D7D" w14:textId="77777777" w:rsidR="0009775E" w:rsidRPr="00355308" w:rsidRDefault="0009775E" w:rsidP="0009775E">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070EB97D" w14:textId="77777777" w:rsidR="0009775E" w:rsidRPr="00355308" w:rsidRDefault="0009775E" w:rsidP="0009775E">
      <w:pPr>
        <w:rPr>
          <w:rStyle w:val="Style13ptBold"/>
          <w:b w:val="0"/>
          <w:bCs w:val="0"/>
          <w:color w:val="000000" w:themeColor="text1"/>
        </w:rPr>
      </w:pPr>
      <w:r w:rsidRPr="00355308">
        <w:rPr>
          <w:rStyle w:val="Style13ptBold"/>
          <w:color w:val="000000" w:themeColor="text1"/>
        </w:rPr>
        <w:t>Riederer 14 - editor-in-chief of Guernica magazine and writer at The New Yorker</w:t>
      </w:r>
    </w:p>
    <w:p w14:paraId="5AEE944D" w14:textId="77777777" w:rsidR="0009775E" w:rsidRPr="00355308" w:rsidRDefault="0009775E" w:rsidP="0009775E">
      <w:pPr>
        <w:rPr>
          <w:rStyle w:val="Style13ptBold"/>
          <w:b w:val="0"/>
          <w:bCs w:val="0"/>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13" w:history="1">
        <w:r w:rsidRPr="00355308">
          <w:rPr>
            <w:rStyle w:val="Hyperlink"/>
            <w:bCs/>
            <w:color w:val="000000" w:themeColor="text1"/>
          </w:rPr>
          <w:t>https://newrepublic.com/article/117815/space-mining-will-not-solve-earths-conflict-over-natural-resources</w:t>
        </w:r>
      </w:hyperlink>
    </w:p>
    <w:p w14:paraId="0DBC280A" w14:textId="77777777" w:rsidR="0009775E" w:rsidRPr="00355308" w:rsidRDefault="0009775E" w:rsidP="0009775E">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5DCEB038" w14:textId="77777777" w:rsidR="00F216D2" w:rsidRDefault="00F216D2" w:rsidP="00F216D2">
      <w:pPr>
        <w:rPr>
          <w:rFonts w:asciiTheme="majorHAnsi" w:hAnsiTheme="majorHAnsi" w:cstheme="majorHAnsi"/>
          <w:color w:val="000000" w:themeColor="text1"/>
          <w:sz w:val="16"/>
        </w:rPr>
      </w:pPr>
    </w:p>
    <w:p w14:paraId="6F0A03EB" w14:textId="77777777" w:rsidR="00F216D2" w:rsidRDefault="00F216D2" w:rsidP="00F216D2"/>
    <w:p w14:paraId="6E452EE0" w14:textId="77777777" w:rsidR="00F216D2" w:rsidRDefault="00F216D2" w:rsidP="00F216D2">
      <w:pPr>
        <w:pStyle w:val="Heading3"/>
      </w:pPr>
      <w:r>
        <w:rPr>
          <w:b w:val="0"/>
        </w:rPr>
        <w:t>Underview</w:t>
      </w:r>
    </w:p>
    <w:p w14:paraId="6F2445C7" w14:textId="77777777" w:rsidR="00F216D2" w:rsidRDefault="00F216D2" w:rsidP="00F216D2"/>
    <w:p w14:paraId="5D95CD9D" w14:textId="77777777" w:rsidR="00F216D2" w:rsidRDefault="00F216D2" w:rsidP="00F216D2">
      <w:pPr>
        <w:pStyle w:val="Heading4"/>
      </w:pPr>
      <w:r>
        <w:rPr>
          <w:b w:val="0"/>
        </w:rPr>
        <w:t>1AR theory – a) AFF gets it because otherwise the neg can engage in infinite abuse, making debate impossible, b) reject the debater – the 1AR is too short for theory and substance so ballot implications are key to check abuse</w:t>
      </w:r>
    </w:p>
    <w:p w14:paraId="56FDF6A5" w14:textId="77777777" w:rsidR="00F216D2" w:rsidRDefault="00F216D2" w:rsidP="00F216D2"/>
    <w:p w14:paraId="2518ABB7" w14:textId="77777777" w:rsidR="004900D8" w:rsidRPr="00355308" w:rsidRDefault="004900D8" w:rsidP="004900D8">
      <w:pPr>
        <w:pStyle w:val="Heading4"/>
        <w:rPr>
          <w:rFonts w:cs="Calibri"/>
        </w:rPr>
      </w:pPr>
      <w:r w:rsidRPr="00355308">
        <w:rPr>
          <w:rFonts w:cs="Calibri"/>
        </w:rPr>
        <w:t>Methodological pluralism is a necessary aspect of critique.</w:t>
      </w:r>
    </w:p>
    <w:p w14:paraId="3E805DD4" w14:textId="77777777" w:rsidR="004900D8" w:rsidRPr="00355308" w:rsidRDefault="004900D8" w:rsidP="004900D8">
      <w:pPr>
        <w:spacing w:after="120"/>
      </w:pPr>
      <w:r w:rsidRPr="00355308">
        <w:rPr>
          <w:b/>
        </w:rPr>
        <w:t>Bleiker ’14</w:t>
      </w:r>
      <w:r w:rsidRPr="00355308">
        <w:rPr>
          <w:sz w:val="24"/>
        </w:rPr>
        <w:t xml:space="preserve"> </w:t>
      </w:r>
      <w:r w:rsidRPr="00355308">
        <w:t>[Roland, professor of international relations at the university of Queensland. “International Theory Between Reification and Self-Reflective Critique” International Studies Review, Volume 16, Issue 2. June 17, 2014]</w:t>
      </w:r>
    </w:p>
    <w:p w14:paraId="5D9C5964" w14:textId="77777777" w:rsidR="004900D8" w:rsidRPr="00355308" w:rsidRDefault="004900D8" w:rsidP="004900D8">
      <w:pPr>
        <w:rPr>
          <w:sz w:val="14"/>
          <w:szCs w:val="14"/>
        </w:rPr>
      </w:pPr>
      <w:r w:rsidRPr="00355308">
        <w:rPr>
          <w:sz w:val="14"/>
          <w:szCs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355308">
        <w:rPr>
          <w:b/>
          <w:u w:val="single"/>
        </w:rPr>
        <w:t>IR</w:t>
      </w:r>
      <w:r w:rsidRPr="00355308">
        <w:rPr>
          <w:sz w:val="14"/>
          <w:szCs w:val="14"/>
        </w:rPr>
        <w:t xml:space="preserve">) scholarship </w:t>
      </w:r>
      <w:r w:rsidRPr="00355308">
        <w:rPr>
          <w:b/>
          <w:u w:val="single"/>
        </w:rPr>
        <w:t>is</w:t>
      </w:r>
      <w:r w:rsidRPr="00355308">
        <w:rPr>
          <w:sz w:val="14"/>
          <w:szCs w:val="14"/>
        </w:rPr>
        <w:t xml:space="preserve"> what he calls “unchecked reification”: the widespread and</w:t>
      </w:r>
      <w:r w:rsidRPr="00355308">
        <w:rPr>
          <w:b/>
          <w:u w:val="single"/>
        </w:rPr>
        <w:t xml:space="preserve"> dangerous </w:t>
      </w:r>
      <w:r w:rsidRPr="00355308">
        <w:rPr>
          <w:sz w:val="14"/>
          <w:szCs w:val="14"/>
        </w:rPr>
        <w:t xml:space="preserve">process of forgetting “the distinction between theoretical concepts and the real-world things they mean to describe or to which they refer” (p. 15). The dangers are real, Levine stresses, </w:t>
      </w:r>
      <w:r w:rsidRPr="00355308">
        <w:rPr>
          <w:b/>
          <w:u w:val="single"/>
        </w:rPr>
        <w:t>because IR deals with some of the most difficult issues</w:t>
      </w:r>
      <w:r w:rsidRPr="00355308">
        <w:rPr>
          <w:sz w:val="14"/>
          <w:szCs w:val="14"/>
        </w:rPr>
        <w:t xml:space="preserve">, </w:t>
      </w:r>
      <w:r w:rsidRPr="00355308">
        <w:rPr>
          <w:b/>
          <w:u w:val="single"/>
        </w:rPr>
        <w:t xml:space="preserve">from genocides to war. </w:t>
      </w:r>
      <w:r w:rsidRPr="00355308">
        <w:rPr>
          <w:b/>
          <w:highlight w:val="green"/>
          <w:u w:val="single"/>
        </w:rPr>
        <w:t>Upholding one subjective position without critical scrutiny can</w:t>
      </w:r>
      <w:r w:rsidRPr="00355308">
        <w:rPr>
          <w:sz w:val="14"/>
          <w:szCs w:val="14"/>
          <w:highlight w:val="green"/>
        </w:rPr>
        <w:t xml:space="preserve"> </w:t>
      </w:r>
      <w:r w:rsidRPr="00355308">
        <w:rPr>
          <w:sz w:val="14"/>
          <w:szCs w:val="14"/>
        </w:rPr>
        <w:t xml:space="preserve">thus </w:t>
      </w:r>
      <w:r w:rsidRPr="00355308">
        <w:rPr>
          <w:b/>
          <w:highlight w:val="green"/>
          <w:u w:val="single"/>
        </w:rPr>
        <w:t>have far-reaching consequences</w:t>
      </w:r>
      <w:r w:rsidRPr="00355308">
        <w:rPr>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55308">
        <w:rPr>
          <w:b/>
          <w:highlight w:val="green"/>
          <w:u w:val="single"/>
        </w:rPr>
        <w:t>Methodological pluralism lies at the heart of</w:t>
      </w:r>
      <w:r w:rsidRPr="00355308">
        <w:rPr>
          <w:b/>
          <w:u w:val="single"/>
        </w:rPr>
        <w:t xml:space="preserve"> Levine's </w:t>
      </w:r>
      <w:r w:rsidRPr="00355308">
        <w:rPr>
          <w:b/>
          <w:highlight w:val="green"/>
          <w:u w:val="single"/>
        </w:rPr>
        <w:t>sustainable critique</w:t>
      </w:r>
      <w:r w:rsidRPr="00355308">
        <w:rPr>
          <w:sz w:val="14"/>
          <w:szCs w:val="14"/>
        </w:rPr>
        <w:t xml:space="preserve">. He borrows from what Adorno calls a “constellation”: an attempt to juxtapose, rather than integrate, different perspectives. It is in this spirit that Levine advocates </w:t>
      </w:r>
      <w:r w:rsidRPr="00355308">
        <w:rPr>
          <w:b/>
          <w:highlight w:val="green"/>
          <w:u w:val="single"/>
        </w:rPr>
        <w:t>multiple methods to understand the same event or phenomena</w:t>
      </w:r>
      <w:r w:rsidRPr="00355308">
        <w:rPr>
          <w:sz w:val="14"/>
          <w:szCs w:val="14"/>
          <w:highlight w:val="green"/>
        </w:rPr>
        <w:t>.</w:t>
      </w:r>
      <w:r w:rsidRPr="00355308">
        <w:rPr>
          <w:sz w:val="14"/>
          <w:szCs w:val="14"/>
        </w:rPr>
        <w:t xml:space="preserve"> He writes of the need to validate “multiple and mutually incompatible ways of seeing” (p. 63, see also pp. 101–102). In this model, </w:t>
      </w:r>
      <w:r w:rsidRPr="00355308">
        <w:rPr>
          <w:b/>
          <w:highlight w:val="green"/>
          <w:u w:val="single"/>
        </w:rPr>
        <w:t>a scholar oscillates back and forth between different methods</w:t>
      </w:r>
      <w:r w:rsidRPr="00355308">
        <w:rPr>
          <w:b/>
          <w:u w:val="single"/>
        </w:rPr>
        <w:t xml:space="preserve"> and paradigms, trying to understand the event in question from multiple perspectives. </w:t>
      </w:r>
      <w:r w:rsidRPr="00355308">
        <w:rPr>
          <w:b/>
          <w:highlight w:val="green"/>
          <w:u w:val="single"/>
        </w:rPr>
        <w:t>No single method can</w:t>
      </w:r>
      <w:r w:rsidRPr="00355308">
        <w:rPr>
          <w:b/>
          <w:u w:val="single"/>
        </w:rPr>
        <w:t xml:space="preserve"> ever adequately represent the event or should </w:t>
      </w:r>
      <w:r w:rsidRPr="00355308">
        <w:rPr>
          <w:b/>
          <w:highlight w:val="green"/>
          <w:u w:val="single"/>
        </w:rPr>
        <w:t>gain the upper hand. But each should</w:t>
      </w:r>
      <w:r w:rsidRPr="00355308">
        <w:rPr>
          <w:sz w:val="14"/>
          <w:szCs w:val="14"/>
        </w:rPr>
        <w:t xml:space="preserve">, in a </w:t>
      </w:r>
      <w:r w:rsidRPr="00355308">
        <w:rPr>
          <w:b/>
          <w:u w:val="single"/>
        </w:rPr>
        <w:t xml:space="preserve">way, </w:t>
      </w:r>
      <w:r w:rsidRPr="00355308">
        <w:rPr>
          <w:b/>
          <w:highlight w:val="green"/>
          <w:u w:val="single"/>
        </w:rPr>
        <w:t>recognize and capture details or perspectives that the others cannot</w:t>
      </w:r>
      <w:r w:rsidRPr="00355308">
        <w:rPr>
          <w:sz w:val="14"/>
          <w:szCs w:val="14"/>
        </w:rPr>
        <w:t xml:space="preserve"> (p. 102). </w:t>
      </w:r>
      <w:r w:rsidRPr="00355308">
        <w:rPr>
          <w:b/>
          <w:highlight w:val="green"/>
          <w:u w:val="single"/>
        </w:rPr>
        <w:t>In practical terms, this means combining</w:t>
      </w:r>
      <w:r w:rsidRPr="00355308">
        <w:rPr>
          <w:b/>
          <w:u w:val="single"/>
        </w:rPr>
        <w:t xml:space="preserve"> a range of </w:t>
      </w:r>
      <w:r w:rsidRPr="00355308">
        <w:rPr>
          <w:b/>
          <w:highlight w:val="green"/>
          <w:u w:val="single"/>
        </w:rPr>
        <w:t>methods</w:t>
      </w:r>
      <w:r w:rsidRPr="00355308">
        <w:rPr>
          <w:b/>
          <w:u w:val="single"/>
        </w:rPr>
        <w:t xml:space="preserve"> </w:t>
      </w:r>
      <w:r w:rsidRPr="00355308">
        <w:rPr>
          <w:sz w:val="14"/>
          <w:szCs w:val="14"/>
        </w:rPr>
        <w:t>even when—</w:t>
      </w:r>
      <w:r w:rsidRPr="00355308">
        <w:rPr>
          <w:b/>
          <w:u w:val="single"/>
        </w:rPr>
        <w:t xml:space="preserve">or, rather, </w:t>
      </w:r>
      <w:r w:rsidRPr="00355308">
        <w:rPr>
          <w:b/>
          <w:highlight w:val="green"/>
          <w:u w:val="single"/>
        </w:rPr>
        <w:t>precisely when</w:t>
      </w:r>
      <w:r w:rsidRPr="00355308">
        <w:rPr>
          <w:b/>
          <w:u w:val="single"/>
        </w:rPr>
        <w:t>—</w:t>
      </w:r>
      <w:r w:rsidRPr="00355308">
        <w:rPr>
          <w:b/>
          <w:highlight w:val="green"/>
          <w:u w:val="single"/>
        </w:rPr>
        <w:t>they are deemed incompatible.</w:t>
      </w:r>
      <w:r w:rsidRPr="00355308">
        <w:rPr>
          <w:b/>
          <w:u w:val="single"/>
        </w:rPr>
        <w:t xml:space="preserve"> They can range from poststructual deconstruction to </w:t>
      </w:r>
      <w:r w:rsidRPr="00355308">
        <w:rPr>
          <w:sz w:val="14"/>
          <w:szCs w:val="14"/>
        </w:rPr>
        <w:t xml:space="preserve">the tools pioneered and championed by </w:t>
      </w:r>
      <w:r w:rsidRPr="00355308">
        <w:rPr>
          <w:b/>
          <w:u w:val="single"/>
        </w:rPr>
        <w:t>positivist social sciences</w:t>
      </w:r>
      <w:r w:rsidRPr="00355308">
        <w:rPr>
          <w:sz w:val="14"/>
          <w:szCs w:val="14"/>
        </w:rPr>
        <w:t xml:space="preserve">. </w:t>
      </w:r>
      <w:r w:rsidRPr="00355308">
        <w:rPr>
          <w:b/>
          <w:u w:val="single"/>
        </w:rPr>
        <w:t>The benefit of</w:t>
      </w:r>
      <w:r w:rsidRPr="00355308">
        <w:rPr>
          <w:sz w:val="14"/>
          <w:szCs w:val="14"/>
        </w:rPr>
        <w:t xml:space="preserve"> such a </w:t>
      </w:r>
      <w:r w:rsidRPr="00355308">
        <w:rPr>
          <w:b/>
          <w:u w:val="single"/>
        </w:rPr>
        <w:t>methodological polyphony is not just the opportunity to bring out nuances and new perspectives</w:t>
      </w:r>
      <w:r w:rsidRPr="00355308">
        <w:rPr>
          <w:sz w:val="14"/>
          <w:szCs w:val="14"/>
        </w:rPr>
        <w:t xml:space="preserve">. Once the false hope of a smooth synthesis has been abandoned, the very incompatibility of the respective perspectives can then be used to identify the reifying tendencies in each of them. For Levine, this is how </w:t>
      </w:r>
      <w:r w:rsidRPr="00355308">
        <w:rPr>
          <w:b/>
          <w:u w:val="single"/>
        </w:rPr>
        <w:t>reification may be “checked at the source”</w:t>
      </w:r>
      <w:r w:rsidRPr="00355308">
        <w:rPr>
          <w:sz w:val="14"/>
          <w:szCs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57F5C44" w14:textId="77777777" w:rsidR="00F216D2" w:rsidRDefault="00F216D2" w:rsidP="00F216D2">
      <w:pPr>
        <w:rPr>
          <w:color w:val="000000" w:themeColor="text1"/>
        </w:rPr>
      </w:pPr>
    </w:p>
    <w:p w14:paraId="62038573" w14:textId="77777777" w:rsidR="00F216D2" w:rsidRDefault="00F216D2" w:rsidP="00F216D2"/>
    <w:p w14:paraId="052A054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5C41"/>
    <w:rsid w:val="000139A3"/>
    <w:rsid w:val="0009775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00D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5C41"/>
    <w:rsid w:val="00EC7DC4"/>
    <w:rsid w:val="00ED30CF"/>
    <w:rsid w:val="00F176EF"/>
    <w:rsid w:val="00F216D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CC9F"/>
  <w15:chartTrackingRefBased/>
  <w15:docId w15:val="{8A69D7C5-A4CF-453F-85B0-9AD00A3B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16D2"/>
    <w:pPr>
      <w:spacing w:line="256" w:lineRule="auto"/>
    </w:pPr>
    <w:rPr>
      <w:rFonts w:ascii="Calibri" w:hAnsi="Calibri"/>
    </w:rPr>
  </w:style>
  <w:style w:type="paragraph" w:styleId="Heading1">
    <w:name w:val="heading 1"/>
    <w:aliases w:val="Pocket"/>
    <w:basedOn w:val="Normal"/>
    <w:next w:val="Normal"/>
    <w:link w:val="Heading1Char"/>
    <w:qFormat/>
    <w:rsid w:val="00E85C41"/>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E85C41"/>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nhideWhenUsed/>
    <w:qFormat/>
    <w:rsid w:val="00E85C41"/>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TAG,No Spacing12,No Spacing4,No Spacing11111,No Spacing5,No Spacing21,Card,Tags,tags,No Spacing1111,ta"/>
    <w:basedOn w:val="Normal"/>
    <w:next w:val="Normal"/>
    <w:link w:val="Heading4Char"/>
    <w:uiPriority w:val="3"/>
    <w:unhideWhenUsed/>
    <w:qFormat/>
    <w:rsid w:val="00E85C41"/>
    <w:pPr>
      <w:keepNext/>
      <w:keepLines/>
      <w:spacing w:before="40" w:after="0" w:line="259" w:lineRule="auto"/>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F216D2"/>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E85C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5C41"/>
  </w:style>
  <w:style w:type="character" w:customStyle="1" w:styleId="Heading1Char">
    <w:name w:val="Heading 1 Char"/>
    <w:aliases w:val="Pocket Char"/>
    <w:basedOn w:val="DefaultParagraphFont"/>
    <w:link w:val="Heading1"/>
    <w:rsid w:val="00E85C4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E85C4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har Char,CD Underline Char"/>
    <w:basedOn w:val="DefaultParagraphFont"/>
    <w:link w:val="Heading3"/>
    <w:uiPriority w:val="2"/>
    <w:rsid w:val="00E85C4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TAG Char,No Spacing12 Char,Card Char"/>
    <w:basedOn w:val="DefaultParagraphFont"/>
    <w:link w:val="Heading4"/>
    <w:uiPriority w:val="3"/>
    <w:rsid w:val="00E85C41"/>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E85C4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E85C41"/>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E85C4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85C41"/>
    <w:rPr>
      <w:color w:val="auto"/>
      <w:u w:val="none"/>
    </w:rPr>
  </w:style>
  <w:style w:type="character" w:styleId="FollowedHyperlink">
    <w:name w:val="FollowedHyperlink"/>
    <w:basedOn w:val="DefaultParagraphFont"/>
    <w:uiPriority w:val="99"/>
    <w:semiHidden/>
    <w:unhideWhenUsed/>
    <w:rsid w:val="00E85C41"/>
    <w:rPr>
      <w:color w:val="auto"/>
      <w:u w:val="none"/>
    </w:rPr>
  </w:style>
  <w:style w:type="character" w:customStyle="1" w:styleId="Heading5Char">
    <w:name w:val="Heading 5 Char"/>
    <w:basedOn w:val="DefaultParagraphFont"/>
    <w:link w:val="Heading5"/>
    <w:uiPriority w:val="9"/>
    <w:semiHidden/>
    <w:rsid w:val="00F216D2"/>
    <w:rPr>
      <w:rFonts w:asciiTheme="majorHAnsi" w:eastAsiaTheme="majorEastAsia" w:hAnsiTheme="majorHAnsi" w:cstheme="majorBidi"/>
      <w:color w:val="1F4D78" w:themeColor="accent1" w:themeShade="7F"/>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216D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216D2"/>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character" w:customStyle="1" w:styleId="Heading1Char1">
    <w:name w:val="Heading 1 Char1"/>
    <w:aliases w:val="Pocket Char1"/>
    <w:basedOn w:val="DefaultParagraphFont"/>
    <w:rsid w:val="00F216D2"/>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Aligned Card Text Char1,CD Tag Char1,TAG Char3 Char1,Heading 2 Char1 Char Char11 Char1,Heading 2 Char Char Char Char11 Char1,Heading 2 Char Char Char Char Char Char Char Char Char1,Heading 2 Char Char Char Char Char1"/>
    <w:basedOn w:val="DefaultParagraphFont"/>
    <w:uiPriority w:val="1"/>
    <w:semiHidden/>
    <w:rsid w:val="00F216D2"/>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Normal Tag Char1,body Char1,small text Char1,heading 2 Char1,Ch Char1,Heading 2 Char2 Char Char1,Heading 2 Char1 Char Char Char1,no read Char1,No Spacing211 Char1,No Spacing2111 Char1,TAG Char1,No Spacing12 Char1"/>
    <w:basedOn w:val="DefaultParagraphFont"/>
    <w:uiPriority w:val="3"/>
    <w:semiHidden/>
    <w:rsid w:val="00F216D2"/>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F216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8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newrepublic.com/article/117815/space-mining-will-not-solve-earths-conflict-over-natural-resources" TargetMode="Externa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itsgoingdown.org/new-technologies-extraterrestrial-exploitation-future-capit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aw.upenn.edu/live/files/7804-grego-space-and-crisis-stabilitypdf"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14707</Words>
  <Characters>83834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4</cp:revision>
  <dcterms:created xsi:type="dcterms:W3CDTF">2022-02-12T13:56:00Z</dcterms:created>
  <dcterms:modified xsi:type="dcterms:W3CDTF">2022-02-12T13:58:00Z</dcterms:modified>
</cp:coreProperties>
</file>