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DB098" w14:textId="54FE0EEF" w:rsidR="00ED544E" w:rsidRDefault="00853C66" w:rsidP="00853C66">
      <w:pPr>
        <w:pStyle w:val="Heading2"/>
      </w:pPr>
      <w:r>
        <w:t>Fw</w:t>
      </w:r>
    </w:p>
    <w:p w14:paraId="0DED3D29" w14:textId="31314A0B" w:rsidR="00853C66" w:rsidRDefault="00C74832" w:rsidP="00C74832">
      <w:pPr>
        <w:pStyle w:val="Heading4"/>
      </w:pPr>
      <w:r>
        <w:t>I value morality – which considers the rightness or wrongness of an action</w:t>
      </w:r>
    </w:p>
    <w:p w14:paraId="74AA543E" w14:textId="77777777" w:rsidR="00C74832" w:rsidRPr="00355308" w:rsidRDefault="00C74832" w:rsidP="00C74832">
      <w:pPr>
        <w:pStyle w:val="Heading4"/>
        <w:rPr>
          <w:rFonts w:cs="Calibri"/>
        </w:rPr>
      </w:pPr>
      <w:r w:rsidRPr="00355308">
        <w:rPr>
          <w:rFonts w:cs="Calibri"/>
        </w:rPr>
        <w:t xml:space="preserve">The standard is maximizing expected wellbeing. </w:t>
      </w:r>
    </w:p>
    <w:p w14:paraId="456EC104" w14:textId="77777777" w:rsidR="00C74832" w:rsidRPr="00355308" w:rsidRDefault="00C74832" w:rsidP="00C74832">
      <w:pPr>
        <w:pStyle w:val="Heading4"/>
        <w:rPr>
          <w:rFonts w:cs="Calibri"/>
        </w:rPr>
      </w:pPr>
      <w:r w:rsidRPr="00355308">
        <w:rPr>
          <w:rFonts w:cs="Calibri"/>
        </w:rPr>
        <w:t>Prefer it:</w:t>
      </w:r>
    </w:p>
    <w:p w14:paraId="44EF7EE9" w14:textId="77777777" w:rsidR="00C74832" w:rsidRPr="00355308" w:rsidRDefault="00C74832" w:rsidP="00C74832">
      <w:pPr>
        <w:pStyle w:val="Heading4"/>
        <w:rPr>
          <w:rFonts w:cs="Calibri"/>
        </w:rPr>
      </w:pPr>
      <w:r w:rsidRPr="00355308">
        <w:rPr>
          <w:rFonts w:cs="Calibri"/>
        </w:rPr>
        <w:t>1] Actor specificity:</w:t>
      </w:r>
    </w:p>
    <w:p w14:paraId="32E47CEC" w14:textId="77777777" w:rsidR="00C74832" w:rsidRPr="00355308" w:rsidRDefault="00C74832" w:rsidP="00C74832">
      <w:pPr>
        <w:pStyle w:val="Heading4"/>
        <w:tabs>
          <w:tab w:val="left" w:pos="5490"/>
        </w:tabs>
        <w:rPr>
          <w:rFonts w:cs="Calibri"/>
        </w:rPr>
      </w:pPr>
      <w:r w:rsidRPr="00355308">
        <w:rPr>
          <w:rFonts w:cs="Calibri"/>
        </w:rPr>
        <w:t>A] Aggregation – every policy benefits some and harms others, which also means side constraints freeze action.</w:t>
      </w:r>
    </w:p>
    <w:p w14:paraId="02994021" w14:textId="77777777" w:rsidR="00C74832" w:rsidRPr="00355308" w:rsidRDefault="00C74832" w:rsidP="00C74832">
      <w:pPr>
        <w:pStyle w:val="Heading4"/>
        <w:rPr>
          <w:rFonts w:cs="Calibri"/>
        </w:rPr>
      </w:pPr>
      <w:r w:rsidRPr="00355308">
        <w:rPr>
          <w:rFonts w:cs="Calibri"/>
        </w:rPr>
        <w:t>B] No act-omission distinction – choosing to omit is an act itself – governments decide not to act which means being presented with the aff creates a choice between two actions, neither of which is an omission</w:t>
      </w:r>
    </w:p>
    <w:p w14:paraId="1E691326" w14:textId="6DF45935" w:rsidR="00C74832" w:rsidRPr="00C74832" w:rsidRDefault="00C74832" w:rsidP="00C74832">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40106409" w14:textId="77777777" w:rsidR="00C74832" w:rsidRPr="00355308" w:rsidRDefault="00C74832" w:rsidP="00C74832">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6BF425A" w14:textId="64FA35F1" w:rsidR="00C74832" w:rsidRPr="00355308" w:rsidRDefault="00C74832" w:rsidP="00C74832">
      <w:pPr>
        <w:pStyle w:val="Heading4"/>
        <w:rPr>
          <w:rFonts w:cs="Calibri"/>
        </w:rPr>
      </w:pPr>
      <w:r>
        <w:rPr>
          <w:rFonts w:cs="Calibri"/>
        </w:rPr>
        <w:t xml:space="preserve">3] </w:t>
      </w:r>
      <w:r w:rsidRPr="00355308">
        <w:rPr>
          <w:rFonts w:cs="Calibri"/>
        </w:rPr>
        <w:t>Extinction comes first!</w:t>
      </w:r>
    </w:p>
    <w:p w14:paraId="22616A29" w14:textId="77777777" w:rsidR="00C74832" w:rsidRPr="00355308" w:rsidRDefault="00C74832" w:rsidP="00C74832">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0E327D4A" w14:textId="77777777" w:rsidR="00C74832" w:rsidRPr="00355308" w:rsidRDefault="00C74832" w:rsidP="00C74832">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43471B03" w14:textId="77777777" w:rsidR="00FB2B82" w:rsidRDefault="00FB2B82" w:rsidP="00ED544E">
      <w:pPr>
        <w:pStyle w:val="Heading2"/>
        <w:rPr>
          <w:rFonts w:cs="Calibri"/>
          <w:color w:val="000000" w:themeColor="text1"/>
        </w:rPr>
      </w:pPr>
    </w:p>
    <w:p w14:paraId="069B9682" w14:textId="4A79F209" w:rsidR="00ED544E" w:rsidRPr="00903827" w:rsidRDefault="00ED544E" w:rsidP="00ED544E">
      <w:pPr>
        <w:pStyle w:val="Heading2"/>
        <w:rPr>
          <w:rFonts w:cs="Calibri"/>
          <w:color w:val="000000" w:themeColor="text1"/>
          <w:sz w:val="32"/>
          <w:szCs w:val="32"/>
          <w:u w:val="single"/>
        </w:rPr>
      </w:pPr>
      <w:r w:rsidRPr="00355308">
        <w:rPr>
          <w:rFonts w:cs="Calibri"/>
          <w:color w:val="000000" w:themeColor="text1"/>
        </w:rPr>
        <w:t>1AC—Plan</w:t>
      </w:r>
    </w:p>
    <w:p w14:paraId="19E9B5D9" w14:textId="77777777" w:rsidR="00ED544E" w:rsidRPr="00355308" w:rsidRDefault="00ED544E" w:rsidP="00ED544E">
      <w:pPr>
        <w:pStyle w:val="Heading4"/>
        <w:rPr>
          <w:rFonts w:cs="Calibri"/>
        </w:rPr>
      </w:pPr>
      <w:r w:rsidRPr="00355308">
        <w:rPr>
          <w:rFonts w:cs="Calibri"/>
        </w:rPr>
        <w:t>Plan: The appropriation of outer space through asteroid mining by private entities should be banned.</w:t>
      </w:r>
    </w:p>
    <w:p w14:paraId="35F1F749" w14:textId="77777777" w:rsidR="00ED544E" w:rsidRPr="00355308" w:rsidRDefault="00ED544E" w:rsidP="00ED544E"/>
    <w:p w14:paraId="1EA880DD" w14:textId="77777777" w:rsidR="00ED544E" w:rsidRPr="00355308" w:rsidRDefault="00ED544E" w:rsidP="00ED544E">
      <w:pPr>
        <w:pStyle w:val="Heading4"/>
        <w:rPr>
          <w:rFonts w:cs="Calibri"/>
        </w:rPr>
      </w:pPr>
      <w:r w:rsidRPr="00355308">
        <w:rPr>
          <w:rFonts w:cs="Calibri"/>
        </w:rPr>
        <w:t>We’ll defend normal means as the signatories of the OST adding an optional protocol under Article II.</w:t>
      </w:r>
    </w:p>
    <w:p w14:paraId="416473DA" w14:textId="77777777" w:rsidR="00ED544E" w:rsidRPr="00355308" w:rsidRDefault="00ED544E" w:rsidP="00ED544E">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45BD5CAB" w14:textId="77777777" w:rsidR="00ED544E" w:rsidRPr="00355308" w:rsidRDefault="00ED544E" w:rsidP="00ED544E">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C98EA3C" w14:textId="77777777" w:rsidR="00ED544E" w:rsidRPr="00355308" w:rsidRDefault="00ED544E" w:rsidP="00ED544E">
      <w:pPr>
        <w:rPr>
          <w:color w:val="000000" w:themeColor="text1"/>
          <w:sz w:val="14"/>
        </w:rPr>
      </w:pPr>
    </w:p>
    <w:p w14:paraId="615EB8AA" w14:textId="77777777" w:rsidR="00ED544E" w:rsidRPr="00355308" w:rsidRDefault="00ED544E" w:rsidP="00ED544E">
      <w:pPr>
        <w:pStyle w:val="Heading2"/>
        <w:rPr>
          <w:rFonts w:cs="Calibri"/>
        </w:rPr>
      </w:pPr>
      <w:r w:rsidRPr="00355308">
        <w:rPr>
          <w:rFonts w:cs="Calibri"/>
        </w:rPr>
        <w:t>1AC—Advantages</w:t>
      </w:r>
    </w:p>
    <w:p w14:paraId="09DF4CCB" w14:textId="77777777" w:rsidR="00ED544E" w:rsidRPr="00355308" w:rsidRDefault="00ED544E" w:rsidP="00ED544E">
      <w:pPr>
        <w:pStyle w:val="Heading3"/>
        <w:rPr>
          <w:rFonts w:cs="Calibri"/>
          <w:color w:val="000000" w:themeColor="text1"/>
        </w:rPr>
      </w:pPr>
      <w:r w:rsidRPr="00355308">
        <w:rPr>
          <w:rFonts w:cs="Calibri"/>
          <w:color w:val="000000" w:themeColor="text1"/>
        </w:rPr>
        <w:t>Inherency</w:t>
      </w:r>
    </w:p>
    <w:p w14:paraId="5691C4F6" w14:textId="1E6686FD" w:rsidR="00ED544E" w:rsidRPr="00355308" w:rsidRDefault="00ED544E" w:rsidP="00ED544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13DFA91" w14:textId="77777777" w:rsidR="00ED544E" w:rsidRPr="00355308" w:rsidRDefault="00ED544E" w:rsidP="00ED544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31C2676A" w14:textId="77777777" w:rsidR="00ED544E" w:rsidRPr="00355308" w:rsidRDefault="00ED544E" w:rsidP="00ED544E">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A062614" w14:textId="77777777" w:rsidR="00ED544E" w:rsidRPr="00355308" w:rsidRDefault="00ED544E" w:rsidP="00ED544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8EF7534" w14:textId="77777777" w:rsidR="00ED544E" w:rsidRPr="00355308" w:rsidRDefault="00ED544E" w:rsidP="00ED544E">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7" w:history="1">
        <w:r w:rsidRPr="00355308">
          <w:rPr>
            <w:color w:val="000000" w:themeColor="text1"/>
          </w:rPr>
          <w:t>https://scholarship.law.wm.edu/cgi/viewcontent.cgi?article=1653&amp;context=wmelpr</w:t>
        </w:r>
      </w:hyperlink>
    </w:p>
    <w:p w14:paraId="05701E9E" w14:textId="77777777" w:rsidR="00ED544E" w:rsidRDefault="00ED544E" w:rsidP="00ED544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395334E4" w14:textId="77777777" w:rsidR="00ED544E" w:rsidRPr="00355308" w:rsidRDefault="00ED544E" w:rsidP="00ED544E">
      <w:pPr>
        <w:rPr>
          <w:color w:val="000000" w:themeColor="text1"/>
          <w:sz w:val="14"/>
        </w:rPr>
      </w:pPr>
    </w:p>
    <w:p w14:paraId="4820F016" w14:textId="77777777" w:rsidR="00ED544E" w:rsidRPr="00355308" w:rsidRDefault="00ED544E" w:rsidP="00ED544E">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32A74CFE" w14:textId="77777777" w:rsidR="00ED544E" w:rsidRPr="00355308" w:rsidRDefault="00ED544E" w:rsidP="00ED544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57416D4F" w14:textId="77777777" w:rsidR="00ED544E" w:rsidRPr="00F055D4" w:rsidRDefault="00ED544E" w:rsidP="00ED544E">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040B6305" w14:textId="77777777" w:rsidR="00ED544E" w:rsidRPr="00355308" w:rsidRDefault="00ED544E" w:rsidP="00ED544E">
      <w:pPr>
        <w:rPr>
          <w:color w:val="000000" w:themeColor="text1"/>
          <w:sz w:val="8"/>
          <w:u w:val="single"/>
        </w:rPr>
      </w:pPr>
    </w:p>
    <w:p w14:paraId="43E258D5" w14:textId="77777777" w:rsidR="00ED544E" w:rsidRPr="00AD4C5F" w:rsidRDefault="00ED544E" w:rsidP="00ED544E">
      <w:pPr>
        <w:rPr>
          <w:rFonts w:asciiTheme="majorHAnsi" w:hAnsiTheme="majorHAnsi" w:cstheme="majorHAnsi"/>
          <w:color w:val="000000" w:themeColor="text1"/>
          <w:sz w:val="16"/>
        </w:rPr>
      </w:pPr>
    </w:p>
    <w:p w14:paraId="5D76CF0D" w14:textId="77777777" w:rsidR="00ED544E" w:rsidRDefault="00ED544E" w:rsidP="00ED544E"/>
    <w:p w14:paraId="31F2003D" w14:textId="77777777" w:rsidR="00ED544E" w:rsidRDefault="00ED544E" w:rsidP="00ED544E">
      <w:pPr>
        <w:pStyle w:val="Heading3"/>
        <w:rPr>
          <w:rFonts w:cs="Calibri"/>
        </w:rPr>
      </w:pPr>
      <w:r>
        <w:rPr>
          <w:rFonts w:cs="Calibri"/>
        </w:rPr>
        <w:t>Advantage – Space War</w:t>
      </w:r>
    </w:p>
    <w:p w14:paraId="2BFFE7D2" w14:textId="77777777" w:rsidR="00ED544E" w:rsidRPr="00C51E0C" w:rsidRDefault="00ED544E" w:rsidP="00ED544E"/>
    <w:p w14:paraId="136D3DF5" w14:textId="77777777" w:rsidR="00ED544E" w:rsidRDefault="00ED544E" w:rsidP="00ED544E"/>
    <w:p w14:paraId="60EE8B3C" w14:textId="77777777" w:rsidR="00ED544E" w:rsidRPr="00AD4C5F" w:rsidRDefault="00ED544E" w:rsidP="00ED544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A607595" w14:textId="77777777" w:rsidR="00ED544E" w:rsidRPr="00AD4C5F" w:rsidRDefault="00ED544E" w:rsidP="00ED544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218BA77A" w14:textId="77777777" w:rsidR="00ED544E" w:rsidRPr="00AD4C5F" w:rsidRDefault="00ED544E" w:rsidP="00ED544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05A4BEB4" w14:textId="77777777" w:rsidR="00ED544E" w:rsidRPr="00AD4C5F" w:rsidRDefault="00ED544E" w:rsidP="00ED544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C34A887" w14:textId="77777777" w:rsidR="00ED544E" w:rsidRPr="00AD4C5F" w:rsidRDefault="00ED544E" w:rsidP="00ED544E">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B32122B" w14:textId="77777777" w:rsidR="00ED544E" w:rsidRPr="00AD4C5F" w:rsidRDefault="00ED544E" w:rsidP="00ED544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AEFCE45" w14:textId="77777777" w:rsidR="00ED544E" w:rsidRPr="00AD4C5F" w:rsidRDefault="00ED544E" w:rsidP="00ED544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1CC8EDF5" w14:textId="77777777" w:rsidR="00ED544E" w:rsidRPr="00AD4C5F" w:rsidRDefault="00ED544E" w:rsidP="00ED544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635D8F04" w14:textId="77777777" w:rsidR="00ED544E" w:rsidRPr="00AD4C5F" w:rsidRDefault="00ED544E" w:rsidP="00ED544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7448371" w14:textId="77777777" w:rsidR="00ED544E" w:rsidRPr="00AD4C5F" w:rsidRDefault="00ED544E" w:rsidP="00ED544E">
      <w:pPr>
        <w:rPr>
          <w:rFonts w:asciiTheme="majorHAnsi" w:hAnsiTheme="majorHAnsi" w:cstheme="majorHAnsi"/>
          <w:color w:val="000000" w:themeColor="text1"/>
          <w:sz w:val="16"/>
        </w:rPr>
      </w:pPr>
    </w:p>
    <w:p w14:paraId="3A734A9C" w14:textId="77777777" w:rsidR="00ED544E" w:rsidRPr="00AD4C5F" w:rsidRDefault="00ED544E" w:rsidP="00ED544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7402243A" w14:textId="77777777" w:rsidR="00ED544E" w:rsidRPr="00AD4C5F" w:rsidRDefault="00ED544E" w:rsidP="00ED544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134B1F2" w14:textId="77777777" w:rsidR="00ED544E" w:rsidRPr="0098474F" w:rsidRDefault="00ED544E" w:rsidP="00ED544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D9B418B" w14:textId="77777777" w:rsidR="00ED544E" w:rsidRPr="00AD4C5F" w:rsidRDefault="00ED544E" w:rsidP="00ED544E">
      <w:pPr>
        <w:rPr>
          <w:rFonts w:asciiTheme="majorHAnsi" w:hAnsiTheme="majorHAnsi" w:cstheme="majorHAnsi"/>
          <w:color w:val="000000" w:themeColor="text1"/>
          <w:sz w:val="16"/>
        </w:rPr>
      </w:pPr>
    </w:p>
    <w:p w14:paraId="382E46EA" w14:textId="77777777" w:rsidR="00ED544E" w:rsidRPr="00AD4C5F" w:rsidRDefault="00ED544E" w:rsidP="00ED544E">
      <w:pPr>
        <w:rPr>
          <w:rFonts w:asciiTheme="majorHAnsi" w:hAnsiTheme="majorHAnsi" w:cstheme="majorHAnsi"/>
          <w:color w:val="000000" w:themeColor="text1"/>
          <w:sz w:val="16"/>
        </w:rPr>
      </w:pPr>
    </w:p>
    <w:p w14:paraId="62635B8B" w14:textId="77777777" w:rsidR="00ED544E" w:rsidRPr="00355308" w:rsidRDefault="00ED544E" w:rsidP="00ED544E">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18BBC9DA" w14:textId="77777777" w:rsidR="00ED544E" w:rsidRPr="00355308" w:rsidRDefault="00ED544E" w:rsidP="00ED544E">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2"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773B6850" w14:textId="77777777" w:rsidR="00ED544E" w:rsidRPr="00355308" w:rsidRDefault="00ED544E" w:rsidP="00ED544E">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3D1DC723" w14:textId="77777777" w:rsidR="00ED544E" w:rsidRPr="00355308" w:rsidRDefault="00ED544E" w:rsidP="00ED544E">
      <w:pPr>
        <w:rPr>
          <w:color w:val="000000" w:themeColor="text1"/>
        </w:rPr>
      </w:pPr>
    </w:p>
    <w:p w14:paraId="3A6D7024" w14:textId="77777777" w:rsidR="00ED544E" w:rsidRDefault="00ED544E" w:rsidP="00ED544E">
      <w:pPr>
        <w:rPr>
          <w:rFonts w:asciiTheme="majorHAnsi" w:hAnsiTheme="majorHAnsi" w:cstheme="majorHAnsi"/>
          <w:color w:val="000000" w:themeColor="text1"/>
          <w:sz w:val="16"/>
        </w:rPr>
      </w:pPr>
    </w:p>
    <w:p w14:paraId="1373FA89" w14:textId="77777777" w:rsidR="00ED544E" w:rsidRPr="00355308" w:rsidRDefault="00ED544E" w:rsidP="00ED544E">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635F0AFF" w14:textId="77777777" w:rsidR="00ED544E" w:rsidRPr="00355308" w:rsidRDefault="00ED544E" w:rsidP="00ED544E">
      <w:pPr>
        <w:rPr>
          <w:rStyle w:val="Style13ptBold"/>
          <w:b w:val="0"/>
          <w:bCs w:val="0"/>
          <w:color w:val="000000" w:themeColor="text1"/>
        </w:rPr>
      </w:pPr>
      <w:r w:rsidRPr="00355308">
        <w:rPr>
          <w:rStyle w:val="Style13ptBold"/>
          <w:color w:val="000000" w:themeColor="text1"/>
        </w:rPr>
        <w:t>Riederer 14 - editor-in-chief of Guernica magazine and writer at The New Yorker</w:t>
      </w:r>
    </w:p>
    <w:p w14:paraId="5035BF70" w14:textId="77777777" w:rsidR="00ED544E" w:rsidRPr="00355308" w:rsidRDefault="00ED544E" w:rsidP="00ED544E">
      <w:pPr>
        <w:rPr>
          <w:rStyle w:val="Style13ptBold"/>
          <w:b w:val="0"/>
          <w:bCs w:val="0"/>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13" w:history="1">
        <w:r w:rsidRPr="00355308">
          <w:rPr>
            <w:rStyle w:val="Hyperlink"/>
            <w:bCs/>
            <w:color w:val="000000" w:themeColor="text1"/>
          </w:rPr>
          <w:t>https://newrepublic.com/article/117815/space-mining-will-not-solve-earths-conflict-over-natural-resources</w:t>
        </w:r>
      </w:hyperlink>
    </w:p>
    <w:p w14:paraId="38FE0D9F" w14:textId="77777777" w:rsidR="00ED544E" w:rsidRPr="00355308" w:rsidRDefault="00ED544E" w:rsidP="00ED544E">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055D4F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78E6"/>
    <w:rsid w:val="000139A3"/>
    <w:rsid w:val="00094201"/>
    <w:rsid w:val="00100833"/>
    <w:rsid w:val="00104529"/>
    <w:rsid w:val="00105942"/>
    <w:rsid w:val="00107396"/>
    <w:rsid w:val="00144A4C"/>
    <w:rsid w:val="00176AB0"/>
    <w:rsid w:val="00177B7D"/>
    <w:rsid w:val="0018322D"/>
    <w:rsid w:val="001B5776"/>
    <w:rsid w:val="001E527A"/>
    <w:rsid w:val="001F78CE"/>
    <w:rsid w:val="00251FC7"/>
    <w:rsid w:val="002855A7"/>
    <w:rsid w:val="002869A9"/>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7DB8"/>
    <w:rsid w:val="006F78E6"/>
    <w:rsid w:val="00722258"/>
    <w:rsid w:val="007243E5"/>
    <w:rsid w:val="00766EA0"/>
    <w:rsid w:val="007A2226"/>
    <w:rsid w:val="007F5B66"/>
    <w:rsid w:val="00823A1C"/>
    <w:rsid w:val="00845B9D"/>
    <w:rsid w:val="00853C66"/>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7483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544E"/>
    <w:rsid w:val="00F176EF"/>
    <w:rsid w:val="00F45E10"/>
    <w:rsid w:val="00F6364A"/>
    <w:rsid w:val="00F9113A"/>
    <w:rsid w:val="00FB2B8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3C102"/>
  <w15:chartTrackingRefBased/>
  <w15:docId w15:val="{5E62C57D-E684-484A-8780-D17BB999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69A9"/>
    <w:rPr>
      <w:rFonts w:ascii="Calibri" w:hAnsi="Calibri"/>
    </w:rPr>
  </w:style>
  <w:style w:type="paragraph" w:styleId="Heading1">
    <w:name w:val="heading 1"/>
    <w:aliases w:val="Pocket"/>
    <w:basedOn w:val="Normal"/>
    <w:next w:val="Normal"/>
    <w:link w:val="Heading1Char"/>
    <w:qFormat/>
    <w:rsid w:val="002869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2869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869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2869A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ED544E"/>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2869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69A9"/>
  </w:style>
  <w:style w:type="character" w:customStyle="1" w:styleId="Heading1Char">
    <w:name w:val="Heading 1 Char"/>
    <w:aliases w:val="Pocket Char"/>
    <w:basedOn w:val="DefaultParagraphFont"/>
    <w:link w:val="Heading1"/>
    <w:rsid w:val="002869A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2869A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2869A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2869A9"/>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2869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2869A9"/>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2869A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869A9"/>
    <w:rPr>
      <w:color w:val="auto"/>
      <w:u w:val="none"/>
    </w:rPr>
  </w:style>
  <w:style w:type="character" w:styleId="FollowedHyperlink">
    <w:name w:val="FollowedHyperlink"/>
    <w:basedOn w:val="DefaultParagraphFont"/>
    <w:uiPriority w:val="99"/>
    <w:semiHidden/>
    <w:unhideWhenUsed/>
    <w:rsid w:val="002869A9"/>
    <w:rPr>
      <w:color w:val="auto"/>
      <w:u w:val="none"/>
    </w:rPr>
  </w:style>
  <w:style w:type="character" w:customStyle="1" w:styleId="Heading5Char">
    <w:name w:val="Heading 5 Char"/>
    <w:basedOn w:val="DefaultParagraphFont"/>
    <w:link w:val="Heading5"/>
    <w:uiPriority w:val="9"/>
    <w:rsid w:val="00ED544E"/>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ED544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D54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newrepublic.com/article/117815/space-mining-will-not-solve-earths-conflict-over-natural-resources" TargetMode="External"/><Relationship Id="rId3" Type="http://schemas.openxmlformats.org/officeDocument/2006/relationships/styles" Target="style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itsgoingdown.org/new-technologies-extraterrestrial-exploitation-future-capit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fas.org/2017/01/turning-a-blind-eye-towards-armageddon-u-s-leaders-reject-nuclear-winter-studi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aw.upenn.edu/live/files/7804-grego-space-and-crisis-stabilitypdf"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14019</Words>
  <Characters>79914</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8</cp:revision>
  <dcterms:created xsi:type="dcterms:W3CDTF">2022-02-19T18:29:00Z</dcterms:created>
  <dcterms:modified xsi:type="dcterms:W3CDTF">2022-02-19T19:04:00Z</dcterms:modified>
</cp:coreProperties>
</file>