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E3343" w14:textId="5909D20E" w:rsidR="00C84674" w:rsidRDefault="00C84674" w:rsidP="00C84674">
      <w:pPr>
        <w:pStyle w:val="Heading2"/>
      </w:pPr>
      <w:r>
        <w:t>1ar</w:t>
      </w:r>
    </w:p>
    <w:p w14:paraId="68CC4517" w14:textId="6FBA9353" w:rsidR="00C84674" w:rsidRDefault="00C84674" w:rsidP="00C84674"/>
    <w:p w14:paraId="55C86028" w14:textId="6B90A140" w:rsidR="00794F8C" w:rsidRDefault="00794F8C" w:rsidP="00794F8C">
      <w:pPr>
        <w:pStyle w:val="Heading4"/>
      </w:pPr>
      <w:r>
        <w:t xml:space="preserve">CI: Affs may defend subsets of </w:t>
      </w:r>
      <w:r>
        <w:t xml:space="preserve">countries and </w:t>
      </w:r>
      <w:r>
        <w:t>workers</w:t>
      </w:r>
    </w:p>
    <w:p w14:paraId="031DCE54" w14:textId="77777777" w:rsidR="00794F8C" w:rsidRDefault="00794F8C" w:rsidP="00794F8C">
      <w:pPr>
        <w:pStyle w:val="Heading4"/>
      </w:pPr>
      <w:r>
        <w:t xml:space="preserve">Specific instances prove generics which means I meet </w:t>
      </w:r>
    </w:p>
    <w:p w14:paraId="2981204B" w14:textId="77777777" w:rsidR="00794F8C" w:rsidRDefault="00794F8C" w:rsidP="00794F8C">
      <w:pPr>
        <w:rPr>
          <w:sz w:val="16"/>
          <w:szCs w:val="16"/>
        </w:rPr>
      </w:pPr>
      <w:r>
        <w:rPr>
          <w:b/>
        </w:rPr>
        <w:t>Cimpian et al 10</w:t>
      </w:r>
      <w:r>
        <w:rPr>
          <w:b/>
          <w:sz w:val="28"/>
          <w:szCs w:val="28"/>
        </w:rPr>
        <w:t xml:space="preserve"> </w:t>
      </w:r>
      <w:r>
        <w:rPr>
          <w:sz w:val="16"/>
          <w:szCs w:val="16"/>
        </w:rPr>
        <w:t>(PhDs – Andrei, Amanda C. Brandone, Susan A. Gelman, Generic statements require little evidence for acceptance but have powerful implications, Cogn Sci. 2010 Nov 1; 34(8): 1452–1482)</w:t>
      </w:r>
    </w:p>
    <w:p w14:paraId="59C0A46E" w14:textId="77777777" w:rsidR="00794F8C" w:rsidRDefault="00794F8C" w:rsidP="00794F8C">
      <w:pPr>
        <w:rPr>
          <w:b/>
          <w:sz w:val="28"/>
          <w:szCs w:val="28"/>
          <w:u w:val="single"/>
        </w:rPr>
      </w:pPr>
      <w:r>
        <w:rPr>
          <w:b/>
          <w:sz w:val="28"/>
          <w:szCs w:val="28"/>
          <w:highlight w:val="green"/>
          <w:u w:val="single"/>
        </w:rPr>
        <w:t>Generic statements</w:t>
      </w:r>
      <w:r>
        <w:rPr>
          <w:sz w:val="18"/>
          <w:szCs w:val="18"/>
        </w:rPr>
        <w:t xml:space="preserve"> (e.g., “Birds lay eggs”) express generalizations about categories. In this paper, we hypothesized that there is a paradoxical asymmetry at the core of generic meaning, such that these sentences have extremely strong implications but </w:t>
      </w:r>
      <w:r>
        <w:rPr>
          <w:b/>
          <w:sz w:val="28"/>
          <w:szCs w:val="28"/>
          <w:highlight w:val="green"/>
          <w:u w:val="single"/>
        </w:rPr>
        <w:t xml:space="preserve">require little evidence to be </w:t>
      </w:r>
      <w:r>
        <w:rPr>
          <w:b/>
          <w:sz w:val="28"/>
          <w:szCs w:val="28"/>
          <w:u w:val="single"/>
        </w:rPr>
        <w:t xml:space="preserve">judged </w:t>
      </w:r>
      <w:r>
        <w:rPr>
          <w:b/>
          <w:sz w:val="28"/>
          <w:szCs w:val="28"/>
          <w:highlight w:val="green"/>
          <w:u w:val="single"/>
        </w:rPr>
        <w:t>true</w:t>
      </w:r>
      <w:r>
        <w:rPr>
          <w:sz w:val="18"/>
          <w:szCs w:val="18"/>
        </w:rPr>
        <w:t xml:space="preserve">. Four experiments confirmed the hypothesized asymmetry: </w:t>
      </w:r>
      <w:r>
        <w:rPr>
          <w:b/>
          <w:sz w:val="28"/>
          <w:szCs w:val="28"/>
          <w:u w:val="single"/>
        </w:rPr>
        <w:t>Participants interpreted novel generics such as “Lorches have purple feathers”</w:t>
      </w:r>
      <w:r>
        <w:rPr>
          <w:sz w:val="18"/>
          <w:szCs w:val="18"/>
        </w:rPr>
        <w:t xml:space="preserve"> as referring to nearly all lorches, but they judged the same novel generics </w:t>
      </w:r>
      <w:r>
        <w:rPr>
          <w:b/>
          <w:sz w:val="28"/>
          <w:szCs w:val="28"/>
          <w:u w:val="single"/>
        </w:rPr>
        <w:t xml:space="preserve">to be true </w:t>
      </w:r>
      <w:r>
        <w:rPr>
          <w:sz w:val="18"/>
          <w:szCs w:val="18"/>
        </w:rPr>
        <w:t xml:space="preserve">given a wide range of prevalence levels (e.g., </w:t>
      </w:r>
      <w:r>
        <w:rPr>
          <w:b/>
          <w:sz w:val="28"/>
          <w:szCs w:val="28"/>
          <w:u w:val="single"/>
        </w:rPr>
        <w:t>even when only 10% or 30% of lorches had purple feathers</w:t>
      </w:r>
      <w:r>
        <w:rPr>
          <w:sz w:val="18"/>
          <w:szCs w:val="18"/>
        </w:rPr>
        <w:t xml:space="preserve">). A second hypothesis, also confirmed by the results, was that novel generic sentences about dangerous or distinctive properties would be more acceptable than generic sentences that were similar but did not have these connotations. In addition to clarifying important aspects of generics’ meaning, these findings are applicable to a range of real-world processes such as stereotyping and political discourse. Keywords: generic language, concepts, truth conditions, prevalence implications, quantifiers, semantics Go to: 1. Introduction </w:t>
      </w:r>
      <w:r>
        <w:rPr>
          <w:b/>
          <w:sz w:val="28"/>
          <w:szCs w:val="28"/>
          <w:u w:val="single"/>
        </w:rPr>
        <w:t>A statement is generic if it expresses a generalization about the members of a kind, as in “Mosquitoes carry the West Nile virus” or “Birds lay eggs”</w:t>
      </w:r>
      <w:r>
        <w:rPr>
          <w:sz w:val="18"/>
          <w:szCs w:val="18"/>
        </w:rPr>
        <w:t xml:space="preserve"> (e.g., Carlson, 1977; Carlson &amp; Pelletier, 1995; Leslie, 2008). Such generalizations are commonplace in everyday conversation and child-directed speech (Gelman, Coley, Rosengren, Hartman, &amp; Pappas, 1998; Gelman, Taylor, &amp; Nguyen, 2004; Gelman, Goetz, Sarnecka, &amp; Flukes, 2008), and are likely to foster the growth of children’s conceptual knowledge (Cimpian &amp; Markman, 2009; Gelman, 2004, 2009). Here, however, we explore the semantics of generic sentences—and, in particular, the relationship between generic meaning and the statistical prevalence of the relevant properties (e.g., what proportion of birds lay eggs). Consider, first, generics’ truth conditions: </w:t>
      </w:r>
      <w:r>
        <w:rPr>
          <w:b/>
          <w:sz w:val="28"/>
          <w:szCs w:val="28"/>
          <w:u w:val="single"/>
        </w:rPr>
        <w:t>Generic sentences are often judged true despite weak statistical evidence</w:t>
      </w:r>
      <w:r>
        <w:rPr>
          <w:sz w:val="18"/>
          <w:szCs w:val="18"/>
        </w:rPr>
        <w:t xml:space="preserve">. </w:t>
      </w:r>
      <w:r>
        <w:rPr>
          <w:b/>
          <w:sz w:val="28"/>
          <w:szCs w:val="28"/>
          <w:highlight w:val="green"/>
          <w:u w:val="single"/>
        </w:rPr>
        <w:t>Few</w:t>
      </w:r>
      <w:r>
        <w:rPr>
          <w:b/>
          <w:sz w:val="28"/>
          <w:szCs w:val="28"/>
          <w:u w:val="single"/>
        </w:rPr>
        <w:t xml:space="preserve"> people would </w:t>
      </w:r>
      <w:r>
        <w:rPr>
          <w:b/>
          <w:sz w:val="28"/>
          <w:szCs w:val="28"/>
          <w:highlight w:val="green"/>
          <w:u w:val="single"/>
        </w:rPr>
        <w:t>dispute</w:t>
      </w:r>
      <w:r>
        <w:rPr>
          <w:b/>
          <w:sz w:val="28"/>
          <w:szCs w:val="28"/>
          <w:u w:val="single"/>
        </w:rPr>
        <w:t xml:space="preserve"> the truth of “</w:t>
      </w:r>
      <w:r>
        <w:rPr>
          <w:b/>
          <w:sz w:val="28"/>
          <w:szCs w:val="28"/>
          <w:highlight w:val="green"/>
          <w:u w:val="single"/>
        </w:rPr>
        <w:t>Mosquitoes carry</w:t>
      </w:r>
      <w:r>
        <w:rPr>
          <w:b/>
          <w:sz w:val="28"/>
          <w:szCs w:val="28"/>
          <w:u w:val="single"/>
        </w:rPr>
        <w:t xml:space="preserve"> the </w:t>
      </w:r>
      <w:r>
        <w:rPr>
          <w:b/>
          <w:sz w:val="28"/>
          <w:szCs w:val="28"/>
          <w:highlight w:val="green"/>
          <w:u w:val="single"/>
        </w:rPr>
        <w:t>West Nile virus”, yet</w:t>
      </w:r>
      <w:r>
        <w:rPr>
          <w:b/>
          <w:sz w:val="28"/>
          <w:szCs w:val="28"/>
          <w:u w:val="single"/>
        </w:rPr>
        <w:t xml:space="preserve"> only about </w:t>
      </w:r>
      <w:r>
        <w:rPr>
          <w:b/>
          <w:sz w:val="28"/>
          <w:szCs w:val="28"/>
          <w:highlight w:val="green"/>
          <w:u w:val="single"/>
        </w:rPr>
        <w:t>1%</w:t>
      </w:r>
      <w:r>
        <w:rPr>
          <w:b/>
          <w:sz w:val="28"/>
          <w:szCs w:val="28"/>
          <w:u w:val="single"/>
        </w:rPr>
        <w:t xml:space="preserve"> of mosquitoes </w:t>
      </w:r>
      <w:r>
        <w:rPr>
          <w:b/>
          <w:sz w:val="28"/>
          <w:szCs w:val="28"/>
          <w:highlight w:val="green"/>
          <w:u w:val="single"/>
        </w:rPr>
        <w:t>are</w:t>
      </w:r>
      <w:r>
        <w:rPr>
          <w:b/>
          <w:sz w:val="28"/>
          <w:szCs w:val="28"/>
          <w:u w:val="single"/>
        </w:rPr>
        <w:t xml:space="preserve"> actually </w:t>
      </w:r>
      <w:r>
        <w:rPr>
          <w:b/>
          <w:sz w:val="28"/>
          <w:szCs w:val="28"/>
          <w:highlight w:val="green"/>
          <w:u w:val="single"/>
        </w:rPr>
        <w:t>carriers</w:t>
      </w:r>
      <w:r>
        <w:rPr>
          <w:sz w:val="18"/>
          <w:szCs w:val="18"/>
        </w:rPr>
        <w:t xml:space="preserve"> (Cox, 2004). Similarly, </w:t>
      </w:r>
      <w:r>
        <w:rPr>
          <w:b/>
          <w:sz w:val="28"/>
          <w:szCs w:val="28"/>
          <w:u w:val="single"/>
        </w:rPr>
        <w:t>only a minority of birds lays eggs</w:t>
      </w:r>
      <w:r>
        <w:rPr>
          <w:sz w:val="18"/>
          <w:szCs w:val="18"/>
        </w:rPr>
        <w:t xml:space="preserve"> (the healthy, mature females), </w:t>
      </w:r>
      <w:r>
        <w:rPr>
          <w:b/>
          <w:sz w:val="28"/>
          <w:szCs w:val="28"/>
          <w:u w:val="single"/>
        </w:rPr>
        <w:t>but “Birds lay eggs” is uncontroversial</w:t>
      </w:r>
      <w:r>
        <w:rPr>
          <w:sz w:val="18"/>
          <w:szCs w:val="18"/>
        </w:rPr>
        <w:t xml:space="preserve">. This loose, almost negligible relationship between the prevalence of a property within a category and the acceptance of the corresponding generic sentence has long puzzled linguists and philosophers, and has led to many attempts to describe the truth conditions of generic statements (for reviews, see Carlson, 1995; Leslie, 2008). Though generics’ truth conditions may be unrelated to property prevalence (cf. Prasada &amp; Dillingham, 2006), the same cannot be said about the implications of generic statements. When provided with a novel generic sentence, one often has the impression that the property talked about is widespread. For example, if we were unfamiliar with the West Nile virus and were told (generically) that mosquitoes carry it, it would not be unreasonable to assume that all, or at least a majority of, mosquitoes are carriers (Gelman, Star, &amp; Flukes, 2002). It is this paradoxical combination of flexible, almost prevalence-independent truth conditions, on the one hand, and widespread prevalence implications, on the other, that is the main focus of this article. </w:t>
      </w:r>
      <w:r>
        <w:rPr>
          <w:b/>
          <w:sz w:val="28"/>
          <w:szCs w:val="28"/>
          <w:u w:val="single"/>
        </w:rPr>
        <w:t>We will</w:t>
      </w:r>
      <w:r>
        <w:rPr>
          <w:sz w:val="18"/>
          <w:szCs w:val="18"/>
        </w:rPr>
        <w:t xml:space="preserve"> attempt to </w:t>
      </w:r>
      <w:r>
        <w:rPr>
          <w:b/>
          <w:sz w:val="28"/>
          <w:szCs w:val="28"/>
          <w:u w:val="single"/>
        </w:rPr>
        <w:t xml:space="preserve">demonstrate </w:t>
      </w:r>
      <w:r>
        <w:rPr>
          <w:b/>
          <w:sz w:val="28"/>
          <w:szCs w:val="28"/>
          <w:highlight w:val="green"/>
          <w:u w:val="single"/>
        </w:rPr>
        <w:t xml:space="preserve">empirically </w:t>
      </w:r>
      <w:r>
        <w:rPr>
          <w:b/>
          <w:sz w:val="28"/>
          <w:szCs w:val="28"/>
          <w:u w:val="single"/>
        </w:rPr>
        <w:t xml:space="preserve">that </w:t>
      </w:r>
      <w:r>
        <w:rPr>
          <w:b/>
          <w:sz w:val="28"/>
          <w:szCs w:val="28"/>
          <w:highlight w:val="green"/>
          <w:u w:val="single"/>
        </w:rPr>
        <w:t xml:space="preserve">the prevalence level </w:t>
      </w:r>
      <w:r>
        <w:rPr>
          <w:b/>
          <w:sz w:val="28"/>
          <w:szCs w:val="28"/>
          <w:u w:val="single"/>
        </w:rPr>
        <w:t xml:space="preserve">that is </w:t>
      </w:r>
      <w:r>
        <w:rPr>
          <w:b/>
          <w:sz w:val="28"/>
          <w:szCs w:val="28"/>
          <w:highlight w:val="green"/>
          <w:u w:val="single"/>
        </w:rPr>
        <w:t xml:space="preserve">sufficient to judge a generic sentence </w:t>
      </w:r>
      <w:r>
        <w:rPr>
          <w:b/>
          <w:sz w:val="28"/>
          <w:szCs w:val="28"/>
          <w:u w:val="single"/>
        </w:rPr>
        <w:t xml:space="preserve">as </w:t>
      </w:r>
      <w:r>
        <w:rPr>
          <w:b/>
          <w:sz w:val="28"/>
          <w:szCs w:val="28"/>
          <w:highlight w:val="green"/>
          <w:u w:val="single"/>
        </w:rPr>
        <w:t xml:space="preserve">true is </w:t>
      </w:r>
      <w:r>
        <w:rPr>
          <w:b/>
          <w:sz w:val="28"/>
          <w:szCs w:val="28"/>
          <w:u w:val="single"/>
        </w:rPr>
        <w:t xml:space="preserve">indeed significantly </w:t>
      </w:r>
      <w:r>
        <w:rPr>
          <w:b/>
          <w:sz w:val="28"/>
          <w:szCs w:val="28"/>
          <w:highlight w:val="green"/>
          <w:u w:val="single"/>
        </w:rPr>
        <w:t>low</w:t>
      </w:r>
      <w:r>
        <w:rPr>
          <w:b/>
          <w:sz w:val="28"/>
          <w:szCs w:val="28"/>
          <w:u w:val="single"/>
        </w:rPr>
        <w:t>er than the prevalence level implied by that very same sentence</w:t>
      </w:r>
      <w:r>
        <w:rPr>
          <w:sz w:val="18"/>
          <w:szCs w:val="18"/>
        </w:rPr>
        <w:t xml:space="preserve">. If told that, say, “Lorches have purple feathers,” people might expect almost all lorches to have these feathers (illustrating generics’ high implied prevalence), but they may still agree that the sentence is true even if the actual prevalence of purple feathers among lorches turned out to be much lower (illustrating generics’ flexible truth conditions). Additionally, we propose that this asymmetry is peculiar to generic statements and does not extend to sentences with quantified noun phrases as subjects. That is, the prevalence implied by a sentence such as “Most lorches have purple feathers” may be more closely aligned with the prevalence that would be needed to judge it as true. Before describing our studies, we provide a brief overview of previous research on the truth conditions and the prevalence implications of generic statements. 1.1. Generics’ truth conditions Some of the first experimental evidence for the idea that the truth of a generic statement does not depend on the underlying statistics was provided by Gilson and Abelson (1965; Abelson &amp; Kanouse, 1966) in their studies of “the psychology of audience reaction” to “persuasive communication” in the form of generic assertions (Abelson &amp; Kanouse, 1966, p. 171). Participants were presented with novel items such as the following: </w:t>
      </w:r>
      <w:r>
        <w:rPr>
          <w:b/>
          <w:sz w:val="28"/>
          <w:szCs w:val="28"/>
          <w:u w:val="single"/>
        </w:rPr>
        <w:t>Altogether there are three kinds of tribes—Southern, Northern, Central. Southern tribes have sports magazines. Northern tribes do not</w:t>
      </w:r>
      <w:r>
        <w:rPr>
          <w:sz w:val="18"/>
          <w:szCs w:val="18"/>
        </w:rPr>
        <w:t xml:space="preserve"> have sports magazines. </w:t>
      </w:r>
      <w:r>
        <w:rPr>
          <w:b/>
          <w:sz w:val="28"/>
          <w:szCs w:val="28"/>
          <w:u w:val="single"/>
        </w:rPr>
        <w:t>Central tribes do not</w:t>
      </w:r>
      <w:r>
        <w:rPr>
          <w:sz w:val="18"/>
          <w:szCs w:val="18"/>
        </w:rPr>
        <w:t xml:space="preserve"> have sports magazines. </w:t>
      </w:r>
      <w:r>
        <w:rPr>
          <w:b/>
          <w:sz w:val="28"/>
          <w:szCs w:val="28"/>
          <w:u w:val="single"/>
        </w:rPr>
        <w:t>Do tribes have sports magazines</w:t>
      </w:r>
      <w:r>
        <w:rPr>
          <w:b/>
          <w:sz w:val="13"/>
          <w:szCs w:val="13"/>
          <w:u w:val="single"/>
        </w:rPr>
        <w:t>?</w:t>
      </w:r>
      <w:r>
        <w:rPr>
          <w:b/>
          <w:sz w:val="28"/>
          <w:szCs w:val="28"/>
          <w:u w:val="single"/>
        </w:rPr>
        <w:t xml:space="preserve"> </w:t>
      </w:r>
      <w:r>
        <w:rPr>
          <w:sz w:val="18"/>
          <w:szCs w:val="18"/>
        </w:rPr>
        <w:t xml:space="preserve">All items had the same critical feature: only one third of the target category possessed the relevant property. Despite the low prevalence, </w:t>
      </w:r>
      <w:r>
        <w:rPr>
          <w:b/>
          <w:sz w:val="28"/>
          <w:szCs w:val="28"/>
          <w:u w:val="single"/>
        </w:rPr>
        <w:t>participants answered “yes” approximately 70% of the time</w:t>
      </w:r>
      <w:r>
        <w:rPr>
          <w:sz w:val="18"/>
          <w:szCs w:val="18"/>
        </w:rPr>
        <w:t xml:space="preserve"> to “Do tribes have sports magazines</w:t>
      </w:r>
      <w:r>
        <w:rPr>
          <w:sz w:val="13"/>
          <w:szCs w:val="13"/>
        </w:rPr>
        <w:t>?</w:t>
      </w:r>
      <w:r>
        <w:rPr>
          <w:sz w:val="18"/>
          <w:szCs w:val="18"/>
        </w:rPr>
        <w:t xml:space="preserve">” and other generic questions similar to it. Thus, </w:t>
      </w:r>
      <w:r>
        <w:rPr>
          <w:b/>
          <w:sz w:val="28"/>
          <w:szCs w:val="28"/>
          <w:u w:val="single"/>
        </w:rPr>
        <w:t>people’s acceptance of the generics did not seem contingent on strong statistical evidence,</w:t>
      </w:r>
      <w:r>
        <w:rPr>
          <w:sz w:val="18"/>
          <w:szCs w:val="18"/>
        </w:rPr>
        <w:t xml:space="preserve"> leaving the door open for persuasion, and perhaps manipulation, by ill-intentioned communicators. A similar conclusion about the relationship between statistical prevalence and generics’ truth conditions emerged from the linguistics literature on this topic (e.g., Carlson, 1977; Carlson &amp; Pelletier, 1995; Dahl, 1975; Declerck, 1986, 1991; Lawler, 1973). For example, Carlson (1977) writes that “</w:t>
      </w:r>
      <w:r>
        <w:rPr>
          <w:b/>
          <w:sz w:val="28"/>
          <w:szCs w:val="28"/>
          <w:u w:val="single"/>
        </w:rPr>
        <w:t>there are many cases where […] less than half of the individuals under consideration have some certain property, yet we still can truly predicate that property of the appropriate bare plural</w:t>
      </w:r>
      <w:r>
        <w:rPr>
          <w:sz w:val="18"/>
          <w:szCs w:val="18"/>
        </w:rPr>
        <w:t xml:space="preserve">” (p. 67), </w:t>
      </w:r>
      <w:r>
        <w:rPr>
          <w:b/>
          <w:sz w:val="28"/>
          <w:szCs w:val="28"/>
          <w:u w:val="single"/>
        </w:rPr>
        <w:t>as is the case with “Birds lay eggs” and “Mosquitoes carry the West Nile virus” but also with “Lions have manes</w:t>
      </w:r>
      <w:r>
        <w:rPr>
          <w:sz w:val="18"/>
          <w:szCs w:val="18"/>
        </w:rPr>
        <w:t>” (only males do), “Cardinals are red” (only males are), and others. He points out, moreover, that there are many properties that, although present in a majority of a kind, nevertheless cannot be predicated truthfully of that kind (e.g., more than 50% of books are paperbacks but “Books are paperbacks” is false). Thus, acceptance of a generic sentence is doubly dissociated from the prevalence of the property it refers to—not only can true generics refer to low-prevalence properties, but high-prevalence properties are also not guaranteed to be true in generic form</w:t>
      </w:r>
    </w:p>
    <w:p w14:paraId="4E70EFDE" w14:textId="77777777" w:rsidR="00794F8C" w:rsidRDefault="00794F8C" w:rsidP="00794F8C">
      <w:pPr>
        <w:pStyle w:val="Heading4"/>
      </w:pPr>
      <w:r>
        <w:t>Debate solves arbitrary linguistic intuitions—we can determine the most predictable interp based on factors like clash and limits. Semantics are a floor not a ceiling—if we have a sufficiently predictable interpretation of the topic then division of ground is more important.</w:t>
      </w:r>
    </w:p>
    <w:p w14:paraId="5DAF04AB" w14:textId="77777777" w:rsidR="00794F8C" w:rsidRDefault="00794F8C" w:rsidP="00794F8C">
      <w:pPr>
        <w:pStyle w:val="Heading4"/>
      </w:pPr>
      <w:r>
        <w:t>Standards:</w:t>
      </w:r>
    </w:p>
    <w:p w14:paraId="1E52F8FA" w14:textId="77777777" w:rsidR="00794F8C" w:rsidRDefault="00794F8C" w:rsidP="00794F8C">
      <w:pPr>
        <w:pStyle w:val="Heading4"/>
      </w:pPr>
      <w:r>
        <w:t>1] Clash—allows us to go in-depth on particular parts of the literature which allows for more nuanced debates because different workers and their squo strike policy are different</w:t>
      </w:r>
    </w:p>
    <w:p w14:paraId="70265507" w14:textId="77777777" w:rsidR="00794F8C" w:rsidRDefault="00794F8C" w:rsidP="00794F8C">
      <w:pPr>
        <w:pStyle w:val="Heading4"/>
      </w:pPr>
      <w:r>
        <w:t xml:space="preserve">2] Aff ground—No Advantage applies to all workers because each one has different strike policies – i.e. other workers can strike under NLRA, but not agricultural workers </w:t>
      </w:r>
    </w:p>
    <w:p w14:paraId="0998CEF4" w14:textId="77777777" w:rsidR="00794F8C" w:rsidRDefault="00794F8C" w:rsidP="00794F8C">
      <w:pPr>
        <w:pStyle w:val="Heading4"/>
      </w:pPr>
      <w:r>
        <w:t xml:space="preserve">3] Pics are comparatively worse—a) It forces 1AR restart mooting the 1AC and creating a 13-7 time skew b) negs have generics like the Cap K and Innovation DA but affs don’t have any vs pics </w:t>
      </w:r>
    </w:p>
    <w:p w14:paraId="46481F36" w14:textId="77777777" w:rsidR="00794F8C" w:rsidRDefault="00794F8C" w:rsidP="00794F8C">
      <w:pPr>
        <w:pStyle w:val="Heading4"/>
      </w:pPr>
      <w:r>
        <w:t>4] Overlimiting: They make whole res the only topical aff which is devastating vs specific negs</w:t>
      </w:r>
    </w:p>
    <w:p w14:paraId="57E239C6" w14:textId="77777777" w:rsidR="00794F8C" w:rsidRDefault="00794F8C" w:rsidP="00794F8C">
      <w:pPr>
        <w:pStyle w:val="Heading4"/>
      </w:pPr>
      <w:r>
        <w:t>5] Functional limits check – only workers that don’t have a strong right to strike in the squo are viable affs</w:t>
      </w:r>
    </w:p>
    <w:p w14:paraId="1CCF54FF" w14:textId="77777777" w:rsidR="00794F8C" w:rsidRPr="00554A8A" w:rsidRDefault="00794F8C" w:rsidP="00794F8C">
      <w:pPr>
        <w:pStyle w:val="Heading4"/>
      </w:pPr>
      <w:r>
        <w:t>6] Reasonability – good is good enough and key to avoid substance crowdout – otherwise leads to a race to the top which detract from the fairness they try to preserve</w:t>
      </w:r>
    </w:p>
    <w:p w14:paraId="63B2C718" w14:textId="5C8CCBF1" w:rsidR="00794F8C" w:rsidRDefault="00794F8C" w:rsidP="00C84674"/>
    <w:p w14:paraId="2078CFCB" w14:textId="77777777" w:rsidR="00794F8C" w:rsidRDefault="00794F8C" w:rsidP="00C84674"/>
    <w:p w14:paraId="2C98BA7B" w14:textId="2FB7CB0E" w:rsidR="00C84674" w:rsidRPr="00034154" w:rsidRDefault="00C84674" w:rsidP="00C84674">
      <w:pPr>
        <w:pStyle w:val="Heading4"/>
      </w:pPr>
      <w:r>
        <w:t xml:space="preserve">Theory for </w:t>
      </w:r>
      <w:r>
        <w:rPr>
          <w:u w:val="single"/>
        </w:rPr>
        <w:t>uniqueness</w:t>
      </w:r>
      <w:r>
        <w:t xml:space="preserve"> is </w:t>
      </w:r>
      <w:r>
        <w:rPr>
          <w:u w:val="single"/>
        </w:rPr>
        <w:t>less</w:t>
      </w:r>
      <w:r>
        <w:t xml:space="preserve"> relevant than </w:t>
      </w:r>
      <w:r>
        <w:rPr>
          <w:u w:val="single"/>
        </w:rPr>
        <w:t>solutions</w:t>
      </w:r>
      <w:r>
        <w:t xml:space="preserve"> – the </w:t>
      </w:r>
      <w:r>
        <w:rPr>
          <w:u w:val="single"/>
        </w:rPr>
        <w:t>real</w:t>
      </w:r>
      <w:r>
        <w:t xml:space="preserve"> state of exception opened up by </w:t>
      </w:r>
      <w:r>
        <w:rPr>
          <w:u w:val="single"/>
        </w:rPr>
        <w:t>flesh</w:t>
      </w:r>
      <w:r>
        <w:t xml:space="preserve"> is still beholden to </w:t>
      </w:r>
      <w:r>
        <w:rPr>
          <w:u w:val="single"/>
        </w:rPr>
        <w:t>law</w:t>
      </w:r>
    </w:p>
    <w:p w14:paraId="7A36DA38" w14:textId="77777777" w:rsidR="00C84674" w:rsidRPr="00034154" w:rsidRDefault="00C84674" w:rsidP="00C84674">
      <w:pPr>
        <w:rPr>
          <w:sz w:val="16"/>
          <w:szCs w:val="16"/>
        </w:rPr>
      </w:pPr>
      <w:r w:rsidRPr="00034154">
        <w:rPr>
          <w:rStyle w:val="Style13ptBold"/>
        </w:rPr>
        <w:t>Marriott 15</w:t>
      </w:r>
      <w:r w:rsidRPr="00034154">
        <w:rPr>
          <w:sz w:val="16"/>
          <w:szCs w:val="16"/>
        </w:rPr>
        <w:t>.  David. Professor of History, UC Santa Cruz. “Black Critical and Cultural Theory.” Years Work Crit Cult Theory 23(1): 190-206. Emory Libraries.</w:t>
      </w:r>
    </w:p>
    <w:p w14:paraId="5D837C04" w14:textId="24A25DA6" w:rsidR="00C84674" w:rsidRPr="00F82312" w:rsidRDefault="00C84674" w:rsidP="007C1F74">
      <w:pPr>
        <w:rPr>
          <w:sz w:val="16"/>
        </w:rPr>
      </w:pPr>
      <w:r w:rsidRPr="00034154">
        <w:rPr>
          <w:sz w:val="14"/>
        </w:rPr>
        <w:t xml:space="preserve">I suppose Habeas Viscus must be read very differently depending on whether it is approached as a contribution to the theory of bare life or as a contribution to the social death theory of blackness. Yet, as both it succeeds in showing why the reader of the one needs to become the reader of the other. If the biopolitical can never have done with the problem of black social death and the language of race; and any philosophical engagement with that problem and language finds itself implicated and at issue in how race informs the notion of exception, then it is important to know how bare life and biopolitics ‘misconstrues how profoundly race and racism shape the modern idea of the human’ (p. 4). </w:t>
      </w:r>
      <w:r w:rsidRPr="00EE4B45">
        <w:rPr>
          <w:rStyle w:val="StyleUnderline"/>
          <w:highlight w:val="green"/>
        </w:rPr>
        <w:t>If Weheliye</w:t>
      </w:r>
      <w:r w:rsidRPr="00034154">
        <w:rPr>
          <w:rStyle w:val="StyleUnderline"/>
        </w:rPr>
        <w:t xml:space="preserve">’s </w:t>
      </w:r>
      <w:r w:rsidRPr="00EE4B45">
        <w:rPr>
          <w:rStyle w:val="Emphasis"/>
          <w:highlight w:val="green"/>
        </w:rPr>
        <w:t>underlying thematic</w:t>
      </w:r>
      <w:r w:rsidRPr="00034154">
        <w:rPr>
          <w:rStyle w:val="StyleUnderline"/>
        </w:rPr>
        <w:t xml:space="preserve"> encourages us to read that opening question as fundamental, if the eight chapters that compose the book</w:t>
      </w:r>
      <w:r w:rsidRPr="00034154">
        <w:rPr>
          <w:sz w:val="14"/>
        </w:rPr>
        <w:t>—</w:t>
      </w:r>
      <w:r w:rsidRPr="00EE4B45">
        <w:rPr>
          <w:rStyle w:val="StyleUnderline"/>
          <w:highlight w:val="green"/>
        </w:rPr>
        <w:t xml:space="preserve">on </w:t>
      </w:r>
      <w:r w:rsidRPr="00034154">
        <w:rPr>
          <w:rStyle w:val="StyleUnderline"/>
        </w:rPr>
        <w:t xml:space="preserve">blackness, </w:t>
      </w:r>
      <w:r w:rsidRPr="00EE4B45">
        <w:rPr>
          <w:rStyle w:val="StyleUnderline"/>
          <w:highlight w:val="green"/>
        </w:rPr>
        <w:t>bare life</w:t>
      </w:r>
      <w:r w:rsidRPr="00034154">
        <w:rPr>
          <w:rStyle w:val="StyleUnderline"/>
        </w:rPr>
        <w:t xml:space="preserve">, </w:t>
      </w:r>
      <w:r w:rsidRPr="00EE4B45">
        <w:rPr>
          <w:rStyle w:val="StyleUnderline"/>
          <w:highlight w:val="green"/>
        </w:rPr>
        <w:t>assemblages</w:t>
      </w:r>
      <w:r w:rsidRPr="00034154">
        <w:rPr>
          <w:rStyle w:val="StyleUnderline"/>
        </w:rPr>
        <w:t>, racism, law, depravation, deprivation and freedom</w:t>
      </w:r>
      <w:r w:rsidRPr="00034154">
        <w:rPr>
          <w:sz w:val="14"/>
        </w:rPr>
        <w:t>—</w:t>
      </w:r>
      <w:r w:rsidRPr="00034154">
        <w:rPr>
          <w:rStyle w:val="StyleUnderline"/>
        </w:rPr>
        <w:t xml:space="preserve">thus </w:t>
      </w:r>
      <w:r w:rsidRPr="00EE4B45">
        <w:rPr>
          <w:rStyle w:val="StyleUnderline"/>
          <w:highlight w:val="green"/>
        </w:rPr>
        <w:t>beckon</w:t>
      </w:r>
      <w:r w:rsidRPr="00034154">
        <w:rPr>
          <w:rStyle w:val="StyleUnderline"/>
        </w:rPr>
        <w:t xml:space="preserve"> towards </w:t>
      </w:r>
      <w:r w:rsidRPr="00EE4B45">
        <w:rPr>
          <w:rStyle w:val="StyleUnderline"/>
          <w:highlight w:val="green"/>
        </w:rPr>
        <w:t>a</w:t>
      </w:r>
      <w:r w:rsidRPr="00034154">
        <w:rPr>
          <w:rStyle w:val="StyleUnderline"/>
        </w:rPr>
        <w:t xml:space="preserve"> future </w:t>
      </w:r>
      <w:r w:rsidRPr="00EE4B45">
        <w:rPr>
          <w:rStyle w:val="StyleUnderline"/>
          <w:highlight w:val="green"/>
        </w:rPr>
        <w:t>focus for Black Studies</w:t>
      </w:r>
      <w:r w:rsidRPr="00034154">
        <w:rPr>
          <w:rStyle w:val="StyleUnderline"/>
        </w:rPr>
        <w:t xml:space="preserve"> in the light of that question, then </w:t>
      </w:r>
      <w:r w:rsidRPr="00EE4B45">
        <w:rPr>
          <w:rStyle w:val="StyleUnderline"/>
          <w:highlight w:val="green"/>
        </w:rPr>
        <w:t xml:space="preserve">it matters whether Weheliye offers </w:t>
      </w:r>
      <w:r w:rsidRPr="00EE4B45">
        <w:rPr>
          <w:rStyle w:val="Emphasis"/>
          <w:highlight w:val="green"/>
        </w:rPr>
        <w:t>a</w:t>
      </w:r>
      <w:r w:rsidRPr="00034154">
        <w:rPr>
          <w:rStyle w:val="Emphasis"/>
        </w:rPr>
        <w:t xml:space="preserve"> persuasive </w:t>
      </w:r>
      <w:r w:rsidRPr="00EE4B45">
        <w:rPr>
          <w:rStyle w:val="Emphasis"/>
          <w:highlight w:val="green"/>
        </w:rPr>
        <w:t>answer</w:t>
      </w:r>
      <w:r w:rsidRPr="00034154">
        <w:rPr>
          <w:rStyle w:val="Emphasis"/>
        </w:rPr>
        <w:t xml:space="preserve"> to this question</w:t>
      </w:r>
      <w:r w:rsidRPr="00034154">
        <w:rPr>
          <w:rStyle w:val="StyleUnderline"/>
        </w:rPr>
        <w:t xml:space="preserve">. </w:t>
      </w:r>
      <w:r w:rsidRPr="00EE4B45">
        <w:rPr>
          <w:rStyle w:val="StyleUnderline"/>
          <w:highlight w:val="green"/>
        </w:rPr>
        <w:t>While</w:t>
      </w:r>
      <w:r w:rsidRPr="00034154">
        <w:rPr>
          <w:rStyle w:val="StyleUnderline"/>
        </w:rPr>
        <w:t xml:space="preserve"> the </w:t>
      </w:r>
      <w:r w:rsidRPr="00EE4B45">
        <w:rPr>
          <w:rStyle w:val="StyleUnderline"/>
          <w:highlight w:val="green"/>
        </w:rPr>
        <w:t>critique</w:t>
      </w:r>
      <w:r w:rsidRPr="00034154">
        <w:rPr>
          <w:rStyle w:val="StyleUnderline"/>
        </w:rPr>
        <w:t xml:space="preserve"> of bare life and politics </w:t>
      </w:r>
      <w:r w:rsidRPr="00EE4B45">
        <w:rPr>
          <w:rStyle w:val="StyleUnderline"/>
          <w:highlight w:val="green"/>
        </w:rPr>
        <w:t>is</w:t>
      </w:r>
      <w:r w:rsidRPr="00034154">
        <w:rPr>
          <w:rStyle w:val="StyleUnderline"/>
        </w:rPr>
        <w:t xml:space="preserve"> an </w:t>
      </w:r>
      <w:r w:rsidRPr="00EE4B45">
        <w:rPr>
          <w:rStyle w:val="StyleUnderline"/>
          <w:highlight w:val="green"/>
        </w:rPr>
        <w:t>important</w:t>
      </w:r>
      <w:r w:rsidRPr="00034154">
        <w:rPr>
          <w:rStyle w:val="StyleUnderline"/>
        </w:rPr>
        <w:t xml:space="preserve"> one, </w:t>
      </w:r>
      <w:r w:rsidRPr="00EE4B45">
        <w:rPr>
          <w:rStyle w:val="StyleUnderline"/>
          <w:highlight w:val="green"/>
        </w:rPr>
        <w:t xml:space="preserve">the need to </w:t>
      </w:r>
      <w:r w:rsidRPr="00EE4B45">
        <w:rPr>
          <w:rStyle w:val="Emphasis"/>
          <w:highlight w:val="green"/>
        </w:rPr>
        <w:t>rethink</w:t>
      </w:r>
      <w:r w:rsidRPr="00EE4B45">
        <w:rPr>
          <w:rStyle w:val="StyleUnderline"/>
          <w:highlight w:val="green"/>
        </w:rPr>
        <w:t xml:space="preserve"> blackness as a </w:t>
      </w:r>
      <w:r w:rsidRPr="00EE4B45">
        <w:rPr>
          <w:rStyle w:val="Emphasis"/>
          <w:highlight w:val="green"/>
        </w:rPr>
        <w:t xml:space="preserve">refusal of </w:t>
      </w:r>
      <w:r w:rsidRPr="00034154">
        <w:rPr>
          <w:rStyle w:val="Emphasis"/>
        </w:rPr>
        <w:t xml:space="preserve">the </w:t>
      </w:r>
      <w:r w:rsidRPr="00EE4B45">
        <w:rPr>
          <w:rStyle w:val="Emphasis"/>
          <w:highlight w:val="green"/>
        </w:rPr>
        <w:t>exception</w:t>
      </w:r>
      <w:r w:rsidRPr="00EE4B45">
        <w:rPr>
          <w:rStyle w:val="StyleUnderline"/>
          <w:highlight w:val="green"/>
        </w:rPr>
        <w:t xml:space="preserve"> is not</w:t>
      </w:r>
      <w:r w:rsidRPr="00034154">
        <w:rPr>
          <w:rStyle w:val="StyleUnderline"/>
        </w:rPr>
        <w:t xml:space="preserve"> entirely </w:t>
      </w:r>
      <w:r w:rsidRPr="00EE4B45">
        <w:rPr>
          <w:rStyle w:val="StyleUnderline"/>
          <w:highlight w:val="green"/>
        </w:rPr>
        <w:t>convincing and</w:t>
      </w:r>
      <w:r w:rsidRPr="00034154">
        <w:rPr>
          <w:rStyle w:val="StyleUnderline"/>
        </w:rPr>
        <w:t xml:space="preserve"> thus </w:t>
      </w:r>
      <w:r w:rsidRPr="00EE4B45">
        <w:rPr>
          <w:rStyle w:val="StyleUnderline"/>
          <w:highlight w:val="green"/>
        </w:rPr>
        <w:t xml:space="preserve">the risk of </w:t>
      </w:r>
      <w:r w:rsidRPr="00EE4B45">
        <w:rPr>
          <w:rStyle w:val="Emphasis"/>
          <w:highlight w:val="green"/>
        </w:rPr>
        <w:t>incompleteness</w:t>
      </w:r>
      <w:r w:rsidRPr="00EE4B45">
        <w:rPr>
          <w:rStyle w:val="StyleUnderline"/>
          <w:highlight w:val="green"/>
        </w:rPr>
        <w:t xml:space="preserve"> is not only </w:t>
      </w:r>
      <w:r w:rsidRPr="00EE4B45">
        <w:rPr>
          <w:rStyle w:val="Emphasis"/>
          <w:highlight w:val="green"/>
        </w:rPr>
        <w:t>methodological</w:t>
      </w:r>
      <w:r w:rsidRPr="00034154">
        <w:rPr>
          <w:rStyle w:val="StyleUnderline"/>
        </w:rPr>
        <w:t xml:space="preserve">. </w:t>
      </w:r>
      <w:r w:rsidRPr="00EE4B45">
        <w:rPr>
          <w:rStyle w:val="StyleUnderline"/>
          <w:highlight w:val="green"/>
        </w:rPr>
        <w:t>At risk is</w:t>
      </w:r>
      <w:r w:rsidRPr="00034154">
        <w:rPr>
          <w:rStyle w:val="StyleUnderline"/>
        </w:rPr>
        <w:t xml:space="preserve"> the overall </w:t>
      </w:r>
      <w:r w:rsidRPr="00EE4B45">
        <w:rPr>
          <w:rStyle w:val="Emphasis"/>
          <w:highlight w:val="green"/>
        </w:rPr>
        <w:t>coherence</w:t>
      </w:r>
      <w:r w:rsidRPr="00034154">
        <w:rPr>
          <w:rStyle w:val="StyleUnderline"/>
        </w:rPr>
        <w:t xml:space="preserve"> of the book, </w:t>
      </w:r>
      <w:r w:rsidRPr="00EE4B45">
        <w:rPr>
          <w:rStyle w:val="StyleUnderline"/>
          <w:highlight w:val="green"/>
        </w:rPr>
        <w:t xml:space="preserve">and </w:t>
      </w:r>
      <w:r w:rsidRPr="00034154">
        <w:rPr>
          <w:rStyle w:val="StyleUnderline"/>
        </w:rPr>
        <w:t xml:space="preserve">this risk </w:t>
      </w:r>
      <w:r w:rsidRPr="00EE4B45">
        <w:rPr>
          <w:rStyle w:val="StyleUnderline"/>
          <w:highlight w:val="green"/>
        </w:rPr>
        <w:t xml:space="preserve">is </w:t>
      </w:r>
      <w:r w:rsidRPr="00EE4B45">
        <w:rPr>
          <w:rStyle w:val="Emphasis"/>
          <w:highlight w:val="green"/>
        </w:rPr>
        <w:t>never</w:t>
      </w:r>
      <w:r w:rsidRPr="00034154">
        <w:rPr>
          <w:rStyle w:val="Emphasis"/>
        </w:rPr>
        <w:t xml:space="preserve"> quite </w:t>
      </w:r>
      <w:r w:rsidRPr="00EE4B45">
        <w:rPr>
          <w:rStyle w:val="Emphasis"/>
          <w:highlight w:val="green"/>
        </w:rPr>
        <w:t>resolved</w:t>
      </w:r>
      <w:r w:rsidRPr="00034154">
        <w:rPr>
          <w:sz w:val="14"/>
        </w:rPr>
        <w:t>.</w:t>
      </w:r>
      <w:r>
        <w:rPr>
          <w:sz w:val="14"/>
        </w:rPr>
        <w:t xml:space="preserve"> </w:t>
      </w:r>
      <w:r w:rsidRPr="00034154">
        <w:rPr>
          <w:sz w:val="14"/>
          <w:szCs w:val="14"/>
        </w:rPr>
        <w:t>Moreover, how are we to take this reference to ‘flesh’ when it is made without reference to the alterations it has already wrought on feminist theories of black abjection, on, say, the sexual reproduction of chattel slavery? What is it that saves the flesh from suffering if not Spiller’s reference to a symbolic yay-saying to the law (of the mother) rather than the father’s name? Perhaps it is because black flesh in being so quickly removed from law, and placed in parenthetical abjection, is always the trace of violent dejection, that its freedom belongs in formulating itself in relation to law’s obliteration? Weheliye describes his notion of habeas viscus as more radical than Spillers insofar as it does not ‘obey the logic of legal possession’ but nonetheless also inhabits a language of future anteriority (that is, an ending or catastrophe that has already happened, but one that can also only be borne in a messianic now). Weheliye, like Scott, refers to Benjamin’s theory of messianic time in which time is restituted neither through ontology or ethics nor some amalgam of the two, but through revolutionary acts of the oppressed (p. 133).</w:t>
      </w:r>
      <w:r>
        <w:rPr>
          <w:sz w:val="14"/>
          <w:szCs w:val="14"/>
        </w:rPr>
        <w:t xml:space="preserve"> </w:t>
      </w:r>
      <w:r w:rsidRPr="00034154">
        <w:rPr>
          <w:sz w:val="14"/>
        </w:rPr>
        <w:t xml:space="preserve">Perhaps what Weheliye and Scott (and Benjamin) have in common is the thought that at a certain time and in a variety of ways, a future can be thought as a point of redemption or transformation or irrevocable encounter that can never be read, or written as such. Unlike Scott, </w:t>
      </w:r>
      <w:r w:rsidRPr="00034154">
        <w:rPr>
          <w:rStyle w:val="StyleUnderline"/>
        </w:rPr>
        <w:t xml:space="preserve">Weheliye will not say that time and history are out of joint, for </w:t>
      </w:r>
      <w:r w:rsidRPr="00EE4B45">
        <w:rPr>
          <w:rStyle w:val="StyleUnderline"/>
          <w:highlight w:val="green"/>
        </w:rPr>
        <w:t xml:space="preserve">what revolution requires is ‘a </w:t>
      </w:r>
      <w:r w:rsidRPr="00EE4B45">
        <w:rPr>
          <w:rStyle w:val="Emphasis"/>
          <w:highlight w:val="green"/>
        </w:rPr>
        <w:t>real state of exception</w:t>
      </w:r>
      <w:r w:rsidRPr="00034154">
        <w:rPr>
          <w:rStyle w:val="StyleUnderline"/>
        </w:rPr>
        <w:t xml:space="preserve">’ (!) </w:t>
      </w:r>
      <w:r w:rsidRPr="00034154">
        <w:rPr>
          <w:sz w:val="14"/>
        </w:rPr>
        <w:t xml:space="preserve">which he describes as a ‘prehensive shift’ in time (p. 134). In one of its guises, habeas viscus will name and be the name of this real state in the very possibility of a non-racializing emergence of the human. </w:t>
      </w:r>
      <w:r w:rsidRPr="00034154">
        <w:rPr>
          <w:rStyle w:val="StyleUnderline"/>
        </w:rPr>
        <w:t xml:space="preserve">But </w:t>
      </w:r>
      <w:r w:rsidRPr="00EE4B45">
        <w:rPr>
          <w:rStyle w:val="StyleUnderline"/>
          <w:highlight w:val="green"/>
        </w:rPr>
        <w:t xml:space="preserve">how can this shift be </w:t>
      </w:r>
      <w:r w:rsidRPr="00034154">
        <w:rPr>
          <w:rStyle w:val="StyleUnderline"/>
        </w:rPr>
        <w:t xml:space="preserve">both </w:t>
      </w:r>
      <w:r w:rsidRPr="00EE4B45">
        <w:rPr>
          <w:rStyle w:val="StyleUnderline"/>
          <w:highlight w:val="green"/>
        </w:rPr>
        <w:t>‘exterior to</w:t>
      </w:r>
      <w:r w:rsidRPr="00034154">
        <w:rPr>
          <w:rStyle w:val="StyleUnderline"/>
        </w:rPr>
        <w:t xml:space="preserve"> the jurisdiction of </w:t>
      </w:r>
      <w:r w:rsidRPr="00EE4B45">
        <w:rPr>
          <w:rStyle w:val="StyleUnderline"/>
          <w:highlight w:val="green"/>
        </w:rPr>
        <w:t>law’ and</w:t>
      </w:r>
      <w:r w:rsidRPr="00034154">
        <w:rPr>
          <w:rStyle w:val="StyleUnderline"/>
        </w:rPr>
        <w:t xml:space="preserve"> be </w:t>
      </w:r>
      <w:r w:rsidRPr="00EE4B45">
        <w:rPr>
          <w:rStyle w:val="StyleUnderline"/>
          <w:highlight w:val="green"/>
        </w:rPr>
        <w:t>a real</w:t>
      </w:r>
      <w:r w:rsidRPr="00034154">
        <w:rPr>
          <w:rStyle w:val="StyleUnderline"/>
        </w:rPr>
        <w:t xml:space="preserve"> state of </w:t>
      </w:r>
      <w:r w:rsidRPr="00EE4B45">
        <w:rPr>
          <w:rStyle w:val="StyleUnderline"/>
          <w:highlight w:val="green"/>
        </w:rPr>
        <w:t xml:space="preserve">exception if the exception is </w:t>
      </w:r>
      <w:r w:rsidRPr="00034154">
        <w:rPr>
          <w:rStyle w:val="StyleUnderline"/>
        </w:rPr>
        <w:t xml:space="preserve">what </w:t>
      </w:r>
      <w:r w:rsidRPr="00EE4B45">
        <w:rPr>
          <w:rStyle w:val="StyleUnderline"/>
          <w:highlight w:val="green"/>
        </w:rPr>
        <w:t>calls into being</w:t>
      </w:r>
      <w:r w:rsidRPr="00034154">
        <w:rPr>
          <w:rStyle w:val="StyleUnderline"/>
        </w:rPr>
        <w:t xml:space="preserve"> both </w:t>
      </w:r>
      <w:r w:rsidRPr="00EE4B45">
        <w:rPr>
          <w:rStyle w:val="StyleUnderline"/>
          <w:highlight w:val="green"/>
        </w:rPr>
        <w:t>law</w:t>
      </w:r>
      <w:r w:rsidRPr="00034154">
        <w:rPr>
          <w:rStyle w:val="StyleUnderline"/>
        </w:rPr>
        <w:t xml:space="preserve"> and sovereignty?</w:t>
      </w:r>
      <w:r w:rsidRPr="00034154">
        <w:rPr>
          <w:sz w:val="14"/>
        </w:rPr>
        <w:t xml:space="preserve"> (p. 136) </w:t>
      </w:r>
      <w:r w:rsidRPr="00EE4B45">
        <w:rPr>
          <w:rStyle w:val="StyleUnderline"/>
          <w:highlight w:val="green"/>
        </w:rPr>
        <w:t xml:space="preserve">Habeas Viscus </w:t>
      </w:r>
      <w:r w:rsidRPr="00EE4B45">
        <w:rPr>
          <w:rStyle w:val="Emphasis"/>
          <w:highlight w:val="green"/>
        </w:rPr>
        <w:t>rarely</w:t>
      </w:r>
      <w:r w:rsidRPr="00EE4B45">
        <w:rPr>
          <w:rStyle w:val="StyleUnderline"/>
          <w:highlight w:val="green"/>
        </w:rPr>
        <w:t xml:space="preserve"> goes beyond</w:t>
      </w:r>
      <w:r w:rsidRPr="00034154">
        <w:rPr>
          <w:rStyle w:val="StyleUnderline"/>
        </w:rPr>
        <w:t xml:space="preserve"> a language of </w:t>
      </w:r>
      <w:r w:rsidRPr="00034154">
        <w:rPr>
          <w:rStyle w:val="Emphasis"/>
        </w:rPr>
        <w:t>metaphor</w:t>
      </w:r>
      <w:r w:rsidRPr="00034154">
        <w:rPr>
          <w:rStyle w:val="StyleUnderline"/>
        </w:rPr>
        <w:t xml:space="preserve"> and </w:t>
      </w:r>
      <w:r w:rsidRPr="00EE4B45">
        <w:rPr>
          <w:rStyle w:val="Emphasis"/>
          <w:highlight w:val="green"/>
        </w:rPr>
        <w:t xml:space="preserve">lyricism </w:t>
      </w:r>
    </w:p>
    <w:p w14:paraId="70F97209" w14:textId="77777777" w:rsidR="00C84674" w:rsidRPr="00C84674" w:rsidRDefault="00C84674" w:rsidP="00C84674"/>
    <w:p w14:paraId="33A228B2" w14:textId="77777777" w:rsidR="00C84674" w:rsidRDefault="00C84674" w:rsidP="00C84674">
      <w:pPr>
        <w:pStyle w:val="Heading2"/>
      </w:pPr>
    </w:p>
    <w:p w14:paraId="2338DE87" w14:textId="1181979D" w:rsidR="00C84674" w:rsidRDefault="00C84674" w:rsidP="00C84674">
      <w:pPr>
        <w:pStyle w:val="Heading2"/>
      </w:pPr>
      <w:r>
        <w:t>1ac</w:t>
      </w:r>
    </w:p>
    <w:p w14:paraId="2324D3E2" w14:textId="77777777" w:rsidR="00C84674" w:rsidRDefault="00C84674" w:rsidP="0007215D">
      <w:pPr>
        <w:pStyle w:val="Heading4"/>
      </w:pPr>
    </w:p>
    <w:p w14:paraId="33B59666" w14:textId="57BDB064" w:rsidR="0007215D" w:rsidRDefault="0007215D" w:rsidP="0007215D">
      <w:pPr>
        <w:pStyle w:val="Heading4"/>
      </w:pPr>
      <w:r>
        <w:t xml:space="preserve">Plan text: The United States ought to recognize an unconditional right to strike for agricultural laborers. </w:t>
      </w:r>
    </w:p>
    <w:p w14:paraId="5857920F" w14:textId="77777777" w:rsidR="0007215D" w:rsidRPr="00C53236" w:rsidRDefault="0007215D" w:rsidP="0007215D"/>
    <w:p w14:paraId="328B1C79" w14:textId="77777777" w:rsidR="0007215D" w:rsidRDefault="0007215D" w:rsidP="0007215D">
      <w:pPr>
        <w:pStyle w:val="Heading4"/>
      </w:pPr>
      <w:r>
        <w:t xml:space="preserve">The plan extends the definition of ‘employee’ in the National Labor Relations Act to include agricultural laborers. Squo NLRA fails to protect farmer’s rights to strike – plan amends the NLRA to collectively bargain </w:t>
      </w:r>
    </w:p>
    <w:p w14:paraId="1DD00B53" w14:textId="77777777" w:rsidR="0007215D" w:rsidRPr="002151BA" w:rsidRDefault="0007215D" w:rsidP="0007215D">
      <w:pPr>
        <w:pStyle w:val="Heading4"/>
      </w:pPr>
      <w:r>
        <w:t>To clarify, strikes may not violate laws external to the NLRA like murder</w:t>
      </w:r>
    </w:p>
    <w:p w14:paraId="514F3FED" w14:textId="77777777" w:rsidR="0007215D" w:rsidRDefault="0007215D" w:rsidP="0007215D">
      <w:r>
        <w:rPr>
          <w:b/>
        </w:rPr>
        <w:t>Reilly, 11</w:t>
      </w:r>
      <w:r>
        <w:t xml:space="preserve">, </w:t>
      </w:r>
      <w:r>
        <w:rPr>
          <w:sz w:val="16"/>
          <w:szCs w:val="16"/>
        </w:rPr>
        <w:t xml:space="preserve">Penn State Law, “Agricultural Laborers: Their Inability to Unionize Under the National Labor Relations Act”, Penn State: Masters of Science, JD Law, URL: </w:t>
      </w:r>
      <w:hyperlink r:id="rId6">
        <w:r>
          <w:rPr>
            <w:color w:val="000000"/>
            <w:sz w:val="16"/>
            <w:szCs w:val="16"/>
          </w:rPr>
          <w:t>https://pennstatelaw.psu.edu/_file/aglaw/Publications_Library/Agricultural_Laborers.pdf</w:t>
        </w:r>
      </w:hyperlink>
      <w:r>
        <w:rPr>
          <w:sz w:val="16"/>
          <w:szCs w:val="16"/>
        </w:rPr>
        <w:t>, 2011 + since most recent citation is from then, KR</w:t>
      </w:r>
    </w:p>
    <w:p w14:paraId="68543997" w14:textId="77777777" w:rsidR="0007215D" w:rsidRDefault="0007215D" w:rsidP="0007215D">
      <w:pPr>
        <w:rPr>
          <w:sz w:val="16"/>
          <w:szCs w:val="16"/>
        </w:rPr>
      </w:pPr>
      <w:r>
        <w:rPr>
          <w:b/>
          <w:highlight w:val="green"/>
          <w:u w:val="single"/>
        </w:rPr>
        <w:t>The NLRA gives workers</w:t>
      </w:r>
      <w:r>
        <w:rPr>
          <w:b/>
          <w:u w:val="single"/>
        </w:rPr>
        <w:t xml:space="preserve"> “freedom of association, self-organization, and designation of representatives of their own choosing” in order to equalize the </w:t>
      </w:r>
      <w:r>
        <w:rPr>
          <w:b/>
          <w:highlight w:val="green"/>
          <w:u w:val="single"/>
        </w:rPr>
        <w:t>bargaining power</w:t>
      </w:r>
      <w:r>
        <w:t xml:space="preserve"> </w:t>
      </w:r>
      <w:r>
        <w:rPr>
          <w:sz w:val="16"/>
          <w:szCs w:val="16"/>
        </w:rPr>
        <w:t xml:space="preserve">between employers and employees in the hopes of limiting the interruptions to the free flow of commerce.10 </w:t>
      </w:r>
      <w:r>
        <w:rPr>
          <w:b/>
          <w:highlight w:val="green"/>
          <w:u w:val="single"/>
        </w:rPr>
        <w:t>The statute covers a large number of workers</w:t>
      </w:r>
      <w:r>
        <w:rPr>
          <w:b/>
          <w:u w:val="single"/>
        </w:rPr>
        <w:t xml:space="preserve"> based on the broad definition of “employee,”11 </w:t>
      </w:r>
      <w:r>
        <w:rPr>
          <w:b/>
          <w:highlight w:val="green"/>
          <w:u w:val="single"/>
        </w:rPr>
        <w:t>but excludes</w:t>
      </w:r>
      <w:r>
        <w:rPr>
          <w:b/>
          <w:u w:val="single"/>
        </w:rPr>
        <w:t xml:space="preserve"> from coverage </w:t>
      </w:r>
      <w:r>
        <w:rPr>
          <w:b/>
          <w:highlight w:val="green"/>
          <w:u w:val="single"/>
        </w:rPr>
        <w:t>all agricultural laborers</w:t>
      </w:r>
      <w:r>
        <w:t>.</w:t>
      </w:r>
      <w:r>
        <w:rPr>
          <w:sz w:val="16"/>
          <w:szCs w:val="16"/>
        </w:rPr>
        <w:t>12 The NLRA does not define who these agricultural laborers are that are excluded from the right to organize, but rather Congress has instructed the National Labor Relations Boards (NLRB)13 in the annual Appropriations Act that in determining who is an agricultural laborer excluded from the NLRA, to rely on the definition of “agriculture”</w:t>
      </w:r>
      <w:r>
        <w:t xml:space="preserve"> </w:t>
      </w:r>
      <w:r>
        <w:rPr>
          <w:b/>
          <w:u w:val="single"/>
        </w:rPr>
        <w:t>found in the Fair Labor Standards Act (FLSA).14 Agriculture in the FLSA is defined as “</w:t>
      </w:r>
      <w:r>
        <w:rPr>
          <w:b/>
          <w:highlight w:val="green"/>
          <w:u w:val="single"/>
        </w:rPr>
        <w:t>farming in all its branches</w:t>
      </w:r>
      <w:r>
        <w:rPr>
          <w:b/>
          <w:u w:val="single"/>
        </w:rPr>
        <w:t xml:space="preserve"> ... and any practices ...</w:t>
      </w:r>
      <w:r>
        <w:t xml:space="preserve"> </w:t>
      </w:r>
      <w:r>
        <w:rPr>
          <w:sz w:val="16"/>
          <w:szCs w:val="16"/>
        </w:rPr>
        <w:t>performed by a farmer or on a farm as an incident to or in conjunction with such farming operations...”15 The definition also lists specific activities to further define what would specifically be considered agricultural work.16 Therefore, workers whose responsibilities are contained in the FLSA’s definition of “agriculture” are excluded from the right to organize and form unions under the NLRA.</w:t>
      </w:r>
    </w:p>
    <w:p w14:paraId="0232558A" w14:textId="77777777" w:rsidR="0007215D" w:rsidRDefault="0007215D" w:rsidP="0007215D">
      <w:pPr>
        <w:rPr>
          <w:sz w:val="16"/>
          <w:szCs w:val="16"/>
        </w:rPr>
      </w:pPr>
      <w:r>
        <w:rPr>
          <w:sz w:val="16"/>
          <w:szCs w:val="16"/>
        </w:rPr>
        <w:t>The reasoning behind this exclusion is somewhat vague, especially considering that the bill originally proposed in the Senate did not exclude agricultural laborers from the definition of “employee.”17 There is not much mentioned about the agricultural exclusion because of the statute’s primary focus on addressing problems in the industrial sector. There is, however, a debate from in the House addressing the agricultural laborer exemption,18 where an argument was made that</w:t>
      </w:r>
      <w:r>
        <w:t xml:space="preserve"> </w:t>
      </w:r>
      <w:r>
        <w:rPr>
          <w:b/>
          <w:highlight w:val="green"/>
          <w:u w:val="single"/>
        </w:rPr>
        <w:t>agricultural laborers</w:t>
      </w:r>
      <w:r>
        <w:rPr>
          <w:b/>
          <w:u w:val="single"/>
        </w:rPr>
        <w:t xml:space="preserve"> should be included because they </w:t>
      </w:r>
      <w:r>
        <w:rPr>
          <w:b/>
          <w:highlight w:val="green"/>
          <w:u w:val="single"/>
        </w:rPr>
        <w:t>need</w:t>
      </w:r>
      <w:r>
        <w:rPr>
          <w:b/>
          <w:u w:val="single"/>
        </w:rPr>
        <w:t xml:space="preserve">ed </w:t>
      </w:r>
      <w:r>
        <w:rPr>
          <w:b/>
          <w:highlight w:val="green"/>
          <w:u w:val="single"/>
        </w:rPr>
        <w:t>the same protections</w:t>
      </w:r>
      <w:r>
        <w:rPr>
          <w:b/>
          <w:u w:val="single"/>
        </w:rPr>
        <w:t xml:space="preserve"> as industrial</w:t>
      </w:r>
      <w:r>
        <w:t xml:space="preserve"> </w:t>
      </w:r>
      <w:r>
        <w:rPr>
          <w:sz w:val="16"/>
          <w:szCs w:val="16"/>
        </w:rPr>
        <w:t>workers. Agricultural labor issues were brought to light in 1935 after governmental investigations into child labor issues and the lack of clean water provided for such workers.19</w:t>
      </w:r>
    </w:p>
    <w:p w14:paraId="60083006" w14:textId="77777777" w:rsidR="0007215D" w:rsidRDefault="0007215D" w:rsidP="0007215D">
      <w:pPr>
        <w:rPr>
          <w:sz w:val="16"/>
          <w:szCs w:val="16"/>
        </w:rPr>
      </w:pPr>
      <w:r>
        <w:rPr>
          <w:sz w:val="16"/>
          <w:szCs w:val="16"/>
        </w:rPr>
        <w:t>In response,</w:t>
      </w:r>
      <w:r>
        <w:t xml:space="preserve"> </w:t>
      </w:r>
      <w:r>
        <w:rPr>
          <w:b/>
          <w:u w:val="single"/>
        </w:rPr>
        <w:t>two possible reasons were briefly mentioned that may explain why agricultural laborers were excluded: first, in regions like the Midwest, farms are mostly family farms and should not be within the scope of the NLRA,</w:t>
      </w:r>
      <w:r>
        <w:rPr>
          <w:b/>
          <w:sz w:val="16"/>
          <w:szCs w:val="16"/>
          <w:u w:val="single"/>
        </w:rPr>
        <w:t xml:space="preserve"> </w:t>
      </w:r>
      <w:r>
        <w:rPr>
          <w:sz w:val="16"/>
          <w:szCs w:val="16"/>
        </w:rPr>
        <w:t>and second there was a concern that Congress did not have jurisdiction over agricultural workers because it was questionable whether such workers were engaged in interstate commerce.20 Many commentators believe that it was the former argument that led to the exclusion of agricultural workers from protection under the NLRA. Another possible reason for this exclusion as presented by some commentators is that the larger farms lobbied to have their workers excluded from the NLRA.21 While not expressly stated, the most likely explanation is that Congress wanted to protect the family farmer from having to pay higher wages that unions would inevitably demand of the employers.22 Realizing that agriculture was important to the entire nation, Congress wanted to shield this industry from unionization, and wanted to protect the family farmer from having to pay what they could not afford. Congress did not think it necessary to equate the family farmer with big business.</w:t>
      </w:r>
    </w:p>
    <w:p w14:paraId="35274C6B" w14:textId="77777777" w:rsidR="0007215D" w:rsidRDefault="0007215D" w:rsidP="0007215D">
      <w:pPr>
        <w:rPr>
          <w:sz w:val="16"/>
          <w:szCs w:val="16"/>
        </w:rPr>
      </w:pPr>
      <w:r>
        <w:rPr>
          <w:sz w:val="16"/>
          <w:szCs w:val="16"/>
        </w:rPr>
        <w:t xml:space="preserve">The broad definition of “agriculture” under the FLSA would seem to exclude from the NLRA any worker who is employed by any agricultural entity. This is not the case, however, because </w:t>
      </w:r>
      <w:r>
        <w:rPr>
          <w:b/>
          <w:sz w:val="16"/>
          <w:szCs w:val="16"/>
          <w:u w:val="single"/>
        </w:rPr>
        <w:t>the Supreme Court has adopted a two-part test to determine if an employee is in fact an agricultural laborer excluded from the NLR</w:t>
      </w:r>
      <w:r>
        <w:rPr>
          <w:sz w:val="16"/>
          <w:szCs w:val="16"/>
        </w:rPr>
        <w:t>A.23 An agricultural employee will be excluded from the right to organize if he or she is engaged in either primary or secondary farming. The Supreme Court has taken the FLSA definition of agriculture and essentially limited its application based on a strict application of the statutory language. Primary farming are those tasks specifically referred to in the statutory definition of “agriculture” such as “cultivation and tillage of the soil [and] dairying.”24 The rest of the definition is considered secondary farming, and therefore a worker is an agricultural laborer if the work performed is of the type that would be performed “by a farmer or on a farm as an incident to or in conjunction with such farming operations.”25</w:t>
      </w:r>
    </w:p>
    <w:p w14:paraId="3FAB877A" w14:textId="77777777" w:rsidR="0007215D" w:rsidRDefault="0007215D" w:rsidP="0007215D">
      <w:pPr>
        <w:rPr>
          <w:sz w:val="16"/>
          <w:szCs w:val="16"/>
        </w:rPr>
      </w:pPr>
      <w:r>
        <w:rPr>
          <w:sz w:val="16"/>
          <w:szCs w:val="16"/>
        </w:rPr>
        <w:t>In one of the more recent cases to address the question of who is considered an agricultural employee, the Supreme Court in Holly Farms Corp. v. N.L.R.B. upheld the determination made by the NLRB that workers on live-haul chicken crews do not engage in agricultural labor and therefore are not subject to the agricultural exception from the NLRA.26 The responsibility of the live-haul crew is to enter the farms of independent contractors who raise chickens supplied by Holly Farms; the chickens are then caught and caged by nine chicken catchers, moved by a forklift operator onto a truck to be transported by a truck driver to the processing plant.27 These live-haul crews were not engaged in primary farming because primary farming would have been the actual raising of the poultry, which was the responsibility of the independent contractors, not the live- haul crews.28</w:t>
      </w:r>
    </w:p>
    <w:p w14:paraId="32792EA9" w14:textId="77777777" w:rsidR="0007215D" w:rsidRDefault="0007215D" w:rsidP="0007215D">
      <w:pPr>
        <w:rPr>
          <w:sz w:val="16"/>
          <w:szCs w:val="16"/>
        </w:rPr>
      </w:pPr>
      <w:r>
        <w:rPr>
          <w:sz w:val="16"/>
          <w:szCs w:val="16"/>
        </w:rPr>
        <w:t>The court then focused on whether these live-haul crews were engaged in secondary farming. In doing so, the court immediately found that that the work performed by the live-haul crews were not of the kind “performed by a farmer” because Holly Farms gave up its farmer status as soon as the chicks were delivered to independent contractors for raising.29 As a result of this determination, the truck drivers were not considered agricultural laborers and were therefore not part of the agricultural exception to the NLRA and were able to unionize.30</w:t>
      </w:r>
    </w:p>
    <w:p w14:paraId="6DFFCCFA" w14:textId="77777777" w:rsidR="0007215D" w:rsidRDefault="0007215D" w:rsidP="0007215D">
      <w:pPr>
        <w:rPr>
          <w:sz w:val="16"/>
          <w:szCs w:val="16"/>
        </w:rPr>
      </w:pPr>
      <w:r>
        <w:rPr>
          <w:sz w:val="16"/>
          <w:szCs w:val="16"/>
        </w:rPr>
        <w:t>The court then looked to whether the chicken catchers and forklift operators were engaged in work “on a farm as an incident to or in conjunction with” raising poultry.31 The Supreme Court found that neither the chicken catchers nor the forklift operators “worked on a farm” because the work these employees performed were part of Holly Farms’ poultry processing operations and was not of the type of work contemplated to be included in the statutory definition of “farming.”32 The Supreme Court adopted the reasoning of the NLRB in deciding that the catchers and forklift operators were not performing work “incident to or in conjunction with” the farming operations of the independent contractors.33 In doing so, the Supreme Court decided that it was more important to look at the status of the employer as a farmer rather than where the laborer carried out the responsibilities of the job he or she was hired to perform. Because, as previously determined, Holly Farms was not considered a farmer by the time the live- haul crews went in to catch the chickens, the catchers and the forklift operators were not engaged in secondary farming as defined in the FLSA.34 This meant that all the members of the live-haul crews were not agricultural laborers and therefore all had the right to organize under the NLRA.</w:t>
      </w:r>
    </w:p>
    <w:p w14:paraId="09678CE2" w14:textId="77777777" w:rsidR="0007215D" w:rsidRDefault="0007215D" w:rsidP="0007215D">
      <w:pPr>
        <w:rPr>
          <w:sz w:val="16"/>
          <w:szCs w:val="16"/>
        </w:rPr>
      </w:pPr>
      <w:r>
        <w:rPr>
          <w:sz w:val="16"/>
          <w:szCs w:val="16"/>
        </w:rPr>
        <w:t>The Supreme Court limited the applicability of the definition of “agriculture” in Holly Farms and in doing so opened up the possibility that more workers employed by large, vertically integrated employers would be able to organize.35 By taking the approach to look at the status of the employer rather than where the work is performed, the Supreme Court broadened the already broad definition of “employee” under the NLRA. More employees working for these vertically integrated employers will be able to experience the protection of the NLRA that has been open to industrial workers since the act was first passed in 1935. The impact of the Holly Farms decision is for courts to engage in an in depth analysis before deciding whether a worker is an agricultural laborer not protected by the NLRA. Switching the focus to the status of the employer rather than where the employees are performing their responsibilities will ensure greater protection for workers and a broader reach of the NLRA.</w:t>
      </w:r>
    </w:p>
    <w:p w14:paraId="64946987" w14:textId="77777777" w:rsidR="0007215D" w:rsidRDefault="0007215D" w:rsidP="0007215D">
      <w:r>
        <w:rPr>
          <w:sz w:val="16"/>
          <w:szCs w:val="16"/>
        </w:rPr>
        <w:t>While the definition of “employee” has expanded to include some employees who are employed by agricultural employers,</w:t>
      </w:r>
      <w:r>
        <w:t xml:space="preserve"> </w:t>
      </w:r>
      <w:r>
        <w:rPr>
          <w:b/>
          <w:u w:val="single"/>
        </w:rPr>
        <w:t>there is still the exception for agricultural laborers included in the statute and therefore there are still many workers who are unable to form unions.</w:t>
      </w:r>
      <w:r>
        <w:t xml:space="preserve"> These may be the </w:t>
      </w:r>
      <w:r>
        <w:rPr>
          <w:b/>
          <w:highlight w:val="green"/>
          <w:u w:val="single"/>
        </w:rPr>
        <w:t>workers</w:t>
      </w:r>
      <w:r>
        <w:rPr>
          <w:b/>
          <w:u w:val="single"/>
        </w:rPr>
        <w:t xml:space="preserve"> that </w:t>
      </w:r>
      <w:r>
        <w:rPr>
          <w:b/>
          <w:highlight w:val="green"/>
          <w:u w:val="single"/>
        </w:rPr>
        <w:t>need the most protection</w:t>
      </w:r>
      <w:r>
        <w:rPr>
          <w:b/>
          <w:u w:val="single"/>
        </w:rPr>
        <w:t xml:space="preserve"> because they are the field workers who are </w:t>
      </w:r>
      <w:r>
        <w:rPr>
          <w:b/>
          <w:highlight w:val="green"/>
          <w:u w:val="single"/>
        </w:rPr>
        <w:t>subjected to abuse, poverty and hazardous working conditions.</w:t>
      </w:r>
      <w:r>
        <w:rPr>
          <w:b/>
          <w:u w:val="single"/>
        </w:rPr>
        <w:t xml:space="preserve">36 </w:t>
      </w:r>
      <w:r>
        <w:t xml:space="preserve">Many commentators would like to see </w:t>
      </w:r>
      <w:r>
        <w:rPr>
          <w:b/>
          <w:u w:val="single"/>
        </w:rPr>
        <w:t>the NLRA extended to include agricultural laborers</w:t>
      </w:r>
      <w:r>
        <w:t xml:space="preserve">. The main advantage to </w:t>
      </w:r>
      <w:r>
        <w:rPr>
          <w:b/>
          <w:highlight w:val="green"/>
          <w:u w:val="single"/>
        </w:rPr>
        <w:t>extend</w:t>
      </w:r>
      <w:r>
        <w:rPr>
          <w:b/>
          <w:u w:val="single"/>
        </w:rPr>
        <w:t xml:space="preserve">ing </w:t>
      </w:r>
      <w:r>
        <w:rPr>
          <w:b/>
          <w:highlight w:val="green"/>
          <w:u w:val="single"/>
        </w:rPr>
        <w:t>the definition of “employee” to include agricultural laborers</w:t>
      </w:r>
      <w:r>
        <w:rPr>
          <w:b/>
          <w:u w:val="single"/>
        </w:rPr>
        <w:t xml:space="preserve"> under the NLRA is that the statute has been in existence for many years, and most of the </w:t>
      </w:r>
      <w:r>
        <w:rPr>
          <w:b/>
          <w:highlight w:val="green"/>
          <w:u w:val="single"/>
        </w:rPr>
        <w:t>challenges</w:t>
      </w:r>
      <w:r>
        <w:rPr>
          <w:b/>
          <w:u w:val="single"/>
        </w:rPr>
        <w:t xml:space="preserve"> that would be brought up with respect to agricultural laborers attempting to unionize </w:t>
      </w:r>
      <w:r>
        <w:rPr>
          <w:b/>
          <w:highlight w:val="green"/>
          <w:u w:val="single"/>
        </w:rPr>
        <w:t>have</w:t>
      </w:r>
      <w:r>
        <w:rPr>
          <w:b/>
          <w:u w:val="single"/>
        </w:rPr>
        <w:t xml:space="preserve"> most likely already </w:t>
      </w:r>
      <w:r>
        <w:rPr>
          <w:b/>
          <w:highlight w:val="green"/>
          <w:u w:val="single"/>
        </w:rPr>
        <w:t>been resolved in other employment sectors</w:t>
      </w:r>
      <w:r>
        <w:rPr>
          <w:b/>
          <w:u w:val="single"/>
        </w:rPr>
        <w:t xml:space="preserve"> </w:t>
      </w:r>
      <w:r>
        <w:rPr>
          <w:b/>
          <w:highlight w:val="green"/>
          <w:u w:val="single"/>
        </w:rPr>
        <w:t>allowing</w:t>
      </w:r>
      <w:r>
        <w:rPr>
          <w:b/>
          <w:u w:val="single"/>
        </w:rPr>
        <w:t xml:space="preserve"> the NLRB and courts to rely on </w:t>
      </w:r>
      <w:r>
        <w:rPr>
          <w:b/>
          <w:highlight w:val="green"/>
          <w:u w:val="single"/>
        </w:rPr>
        <w:t>precedent</w:t>
      </w:r>
      <w:r>
        <w:rPr>
          <w:b/>
          <w:u w:val="single"/>
        </w:rPr>
        <w:t>. This will make application of the statue to the agricultural laborers consistent with other employment sectors. Reliance on precedent would lead to predictable outcomes when labor disputes arise.</w:t>
      </w:r>
      <w:r>
        <w:t xml:space="preserve"> </w:t>
      </w:r>
      <w:r>
        <w:rPr>
          <w:sz w:val="16"/>
          <w:szCs w:val="16"/>
        </w:rPr>
        <w:t>Agricultural laborers still have a ways to go before they will be able to reap the benefits of the NLRA; but, if this were to happen,</w:t>
      </w:r>
      <w:r>
        <w:t xml:space="preserve"> </w:t>
      </w:r>
      <w:r>
        <w:rPr>
          <w:b/>
          <w:highlight w:val="green"/>
          <w:u w:val="single"/>
        </w:rPr>
        <w:t>agricultural laborers would be able</w:t>
      </w:r>
      <w:r>
        <w:rPr>
          <w:b/>
          <w:u w:val="single"/>
        </w:rPr>
        <w:t xml:space="preserve"> not only </w:t>
      </w:r>
      <w:r>
        <w:rPr>
          <w:b/>
          <w:highlight w:val="green"/>
          <w:u w:val="single"/>
        </w:rPr>
        <w:t>to unionize</w:t>
      </w:r>
      <w:r>
        <w:rPr>
          <w:b/>
          <w:u w:val="single"/>
        </w:rPr>
        <w:t xml:space="preserve"> and have their association protected, but also would have the advantage of being able to rely on others with experience and knowledge of the NLRA and its intricacies</w:t>
      </w:r>
      <w:r>
        <w:t>.</w:t>
      </w:r>
    </w:p>
    <w:p w14:paraId="2CA15F6C" w14:textId="77777777" w:rsidR="0007215D" w:rsidRDefault="0007215D" w:rsidP="0007215D">
      <w:pPr>
        <w:pStyle w:val="Heading3"/>
        <w:ind w:left="2160" w:firstLine="720"/>
        <w:jc w:val="left"/>
      </w:pPr>
      <w:r>
        <w:t>Advantage 1 - Yield</w:t>
      </w:r>
    </w:p>
    <w:p w14:paraId="45D683FB" w14:textId="77777777" w:rsidR="0007215D" w:rsidRDefault="0007215D" w:rsidP="0007215D">
      <w:pPr>
        <w:pStyle w:val="Heading4"/>
      </w:pPr>
      <w:r>
        <w:t>Farmer’s yield is nearing an all-time low – government support doesn’t help the most needy and isn’t a long term solution</w:t>
      </w:r>
    </w:p>
    <w:p w14:paraId="5192148A" w14:textId="77777777" w:rsidR="0007215D" w:rsidRDefault="0007215D" w:rsidP="0007215D">
      <w:pPr>
        <w:rPr>
          <w:sz w:val="16"/>
          <w:szCs w:val="16"/>
        </w:rPr>
      </w:pPr>
      <w:r>
        <w:rPr>
          <w:b/>
        </w:rPr>
        <w:t>Farm-Aid, 20,</w:t>
      </w:r>
      <w:r>
        <w:rPr>
          <w:sz w:val="16"/>
          <w:szCs w:val="16"/>
        </w:rPr>
        <w:t xml:space="preserve"> 9/14/20, “Understanding the Economic Crisis Family Farms are Facing”, 2Farm Aid works with local, regional and national organizations to promote fair farm policies and grassroots organizations coordinating campaigns designed to defend and bolster family farm-centered agriculture. RL: </w:t>
      </w:r>
      <w:hyperlink r:id="rId7">
        <w:r>
          <w:rPr>
            <w:color w:val="000000"/>
            <w:sz w:val="16"/>
            <w:szCs w:val="16"/>
          </w:rPr>
          <w:t>https://www.farmaid.org/blog/fact-sheet/understanding-economic-crisis-family-farms-are-facing/</w:t>
        </w:r>
      </w:hyperlink>
      <w:r>
        <w:rPr>
          <w:sz w:val="16"/>
          <w:szCs w:val="16"/>
        </w:rPr>
        <w:t>, KR</w:t>
      </w:r>
    </w:p>
    <w:p w14:paraId="6C2AE299" w14:textId="77777777" w:rsidR="0007215D" w:rsidRDefault="0007215D" w:rsidP="0007215D">
      <w:pPr>
        <w:rPr>
          <w:b/>
          <w:u w:val="single"/>
        </w:rPr>
      </w:pPr>
      <w:r>
        <w:rPr>
          <w:b/>
          <w:highlight w:val="green"/>
          <w:u w:val="single"/>
        </w:rPr>
        <w:t>EVEN BEFORE COVID</w:t>
      </w:r>
      <w:r>
        <w:t>-19</w:t>
      </w:r>
      <w:r>
        <w:rPr>
          <w:b/>
          <w:u w:val="single"/>
        </w:rPr>
        <w:t xml:space="preserve">, </w:t>
      </w:r>
      <w:r>
        <w:rPr>
          <w:b/>
          <w:highlight w:val="green"/>
          <w:u w:val="single"/>
        </w:rPr>
        <w:t>FARM</w:t>
      </w:r>
      <w:r>
        <w:rPr>
          <w:b/>
          <w:u w:val="single"/>
        </w:rPr>
        <w:t xml:space="preserve"> FAMILIES </w:t>
      </w:r>
      <w:r>
        <w:rPr>
          <w:b/>
          <w:highlight w:val="green"/>
          <w:u w:val="single"/>
        </w:rPr>
        <w:t xml:space="preserve">HAD NEGATIVE </w:t>
      </w:r>
      <w:r>
        <w:rPr>
          <w:b/>
          <w:u w:val="single"/>
        </w:rPr>
        <w:t xml:space="preserve">FARM </w:t>
      </w:r>
      <w:r>
        <w:rPr>
          <w:b/>
          <w:highlight w:val="green"/>
          <w:u w:val="single"/>
        </w:rPr>
        <w:t>INCOME</w:t>
      </w:r>
    </w:p>
    <w:p w14:paraId="4443FA13" w14:textId="77777777" w:rsidR="0007215D" w:rsidRDefault="0007215D" w:rsidP="0007215D">
      <w:pPr>
        <w:rPr>
          <w:sz w:val="16"/>
          <w:szCs w:val="16"/>
        </w:rPr>
      </w:pPr>
      <w:r>
        <w:t xml:space="preserve">Things have </w:t>
      </w:r>
      <w:r>
        <w:rPr>
          <w:b/>
          <w:u w:val="single"/>
        </w:rPr>
        <w:t xml:space="preserve">been bad in farm country for a while. Between 2013 and </w:t>
      </w:r>
      <w:r>
        <w:rPr>
          <w:b/>
          <w:highlight w:val="green"/>
          <w:u w:val="single"/>
        </w:rPr>
        <w:t>2018</w:t>
      </w:r>
      <w:r>
        <w:rPr>
          <w:b/>
          <w:u w:val="single"/>
        </w:rPr>
        <w:t xml:space="preserve">, </w:t>
      </w:r>
      <w:r>
        <w:rPr>
          <w:b/>
          <w:highlight w:val="green"/>
          <w:u w:val="single"/>
        </w:rPr>
        <w:t>farmers experienced a</w:t>
      </w:r>
      <w:r>
        <w:rPr>
          <w:b/>
          <w:u w:val="single"/>
        </w:rPr>
        <w:t xml:space="preserve"> nearly </w:t>
      </w:r>
      <w:r>
        <w:rPr>
          <w:b/>
          <w:highlight w:val="green"/>
          <w:u w:val="single"/>
        </w:rPr>
        <w:t>50% drop in net</w:t>
      </w:r>
      <w:r>
        <w:rPr>
          <w:b/>
          <w:u w:val="single"/>
        </w:rPr>
        <w:t xml:space="preserve"> farm </w:t>
      </w:r>
      <w:r>
        <w:rPr>
          <w:b/>
          <w:highlight w:val="green"/>
          <w:u w:val="single"/>
        </w:rPr>
        <w:t xml:space="preserve">income as </w:t>
      </w:r>
      <w:r>
        <w:rPr>
          <w:b/>
          <w:u w:val="single"/>
        </w:rPr>
        <w:t xml:space="preserve">the </w:t>
      </w:r>
      <w:r>
        <w:rPr>
          <w:b/>
          <w:highlight w:val="green"/>
          <w:u w:val="single"/>
        </w:rPr>
        <w:t>prices</w:t>
      </w:r>
      <w:r>
        <w:rPr>
          <w:b/>
          <w:u w:val="single"/>
        </w:rPr>
        <w:t xml:space="preserve"> for corn, wheat, dairy, beef and other farm products </w:t>
      </w:r>
      <w:r>
        <w:rPr>
          <w:b/>
          <w:highlight w:val="green"/>
          <w:u w:val="single"/>
        </w:rPr>
        <w:t>crashed</w:t>
      </w:r>
      <w:r>
        <w:t xml:space="preserve">. </w:t>
      </w:r>
      <w:r>
        <w:rPr>
          <w:sz w:val="16"/>
          <w:szCs w:val="16"/>
        </w:rPr>
        <w:t>While net farm income rose by 3% in 2019, government payments accounted for all of that increase (namely, via the trade bailout program). Without it, 2019 delivered farmers their second lowest income since 2013.[13]</w:t>
      </w:r>
    </w:p>
    <w:p w14:paraId="7EDD735B" w14:textId="77777777" w:rsidR="0007215D" w:rsidRDefault="0007215D" w:rsidP="0007215D">
      <w:pPr>
        <w:rPr>
          <w:sz w:val="16"/>
          <w:szCs w:val="16"/>
        </w:rPr>
      </w:pPr>
      <w:r>
        <w:rPr>
          <w:sz w:val="16"/>
          <w:szCs w:val="16"/>
        </w:rPr>
        <w:t>As for 2020, while the U.S. Department of Agriculture (USDA) is forecasting a $19 billion (or 22.7%) increase in net farm income this</w:t>
      </w:r>
      <w:r>
        <w:t xml:space="preserve"> </w:t>
      </w:r>
      <w:r>
        <w:rPr>
          <w:b/>
          <w:u w:val="single"/>
        </w:rPr>
        <w:t xml:space="preserve">year, </w:t>
      </w:r>
      <w:r>
        <w:rPr>
          <w:b/>
          <w:highlight w:val="green"/>
          <w:u w:val="single"/>
        </w:rPr>
        <w:t>government</w:t>
      </w:r>
      <w:r>
        <w:rPr>
          <w:b/>
          <w:u w:val="single"/>
        </w:rPr>
        <w:t xml:space="preserve"> </w:t>
      </w:r>
      <w:r>
        <w:rPr>
          <w:b/>
          <w:highlight w:val="green"/>
          <w:u w:val="single"/>
        </w:rPr>
        <w:t>payments</w:t>
      </w:r>
      <w:r>
        <w:rPr>
          <w:b/>
          <w:u w:val="single"/>
        </w:rPr>
        <w:t xml:space="preserve"> like trade bailouts and federal COVID-19 relief programs </w:t>
      </w:r>
      <w:r>
        <w:rPr>
          <w:b/>
          <w:highlight w:val="green"/>
          <w:u w:val="single"/>
        </w:rPr>
        <w:t>account for 36% of net farm income</w:t>
      </w:r>
      <w:r>
        <w:rPr>
          <w:b/>
          <w:u w:val="single"/>
        </w:rPr>
        <w:t xml:space="preserve"> </w:t>
      </w:r>
      <w:r>
        <w:rPr>
          <w:sz w:val="16"/>
          <w:szCs w:val="16"/>
        </w:rPr>
        <w:t>— the highest share since 2001 and the eighth highest share since The Great Depression.[14] Without the $22.4 billion provided in government payments, net farm income in 2020 would be well below the sector’s average from 2000 to 2019.[15] What’s more, the vast majority of payments flowed to the very largest farms. CNBC reports that the top 5% of trade bailout recipients received nearly half of all $28 billion paid in 2018 and 2019.[16]</w:t>
      </w:r>
    </w:p>
    <w:p w14:paraId="109F5CB4" w14:textId="77777777" w:rsidR="0007215D" w:rsidRDefault="0007215D" w:rsidP="0007215D">
      <w:r>
        <w:rPr>
          <w:sz w:val="16"/>
          <w:szCs w:val="16"/>
        </w:rPr>
        <w:t>Perhaps more troubling is USDA’s pre-pandemic data. In February</w:t>
      </w:r>
      <w:r>
        <w:t xml:space="preserve">, </w:t>
      </w:r>
      <w:r>
        <w:rPr>
          <w:b/>
          <w:highlight w:val="green"/>
          <w:u w:val="single"/>
        </w:rPr>
        <w:t>USDA forecast</w:t>
      </w:r>
      <w:r>
        <w:t xml:space="preserve"> 2020 median farm household income at -$1,840 — </w:t>
      </w:r>
      <w:r>
        <w:rPr>
          <w:b/>
          <w:highlight w:val="green"/>
          <w:u w:val="single"/>
        </w:rPr>
        <w:t>mean</w:t>
      </w:r>
      <w:r>
        <w:rPr>
          <w:b/>
          <w:u w:val="single"/>
        </w:rPr>
        <w:t xml:space="preserve">ing </w:t>
      </w:r>
      <w:r>
        <w:rPr>
          <w:b/>
          <w:highlight w:val="green"/>
          <w:u w:val="single"/>
        </w:rPr>
        <w:t>that</w:t>
      </w:r>
      <w:r>
        <w:rPr>
          <w:b/>
          <w:u w:val="single"/>
        </w:rPr>
        <w:t xml:space="preserve"> </w:t>
      </w:r>
      <w:r>
        <w:rPr>
          <w:b/>
          <w:highlight w:val="green"/>
          <w:u w:val="single"/>
        </w:rPr>
        <w:t>farm</w:t>
      </w:r>
      <w:r>
        <w:rPr>
          <w:b/>
          <w:u w:val="single"/>
        </w:rPr>
        <w:t xml:space="preserve"> households would </w:t>
      </w:r>
      <w:r>
        <w:rPr>
          <w:b/>
          <w:highlight w:val="green"/>
          <w:u w:val="single"/>
        </w:rPr>
        <w:t>lose money from the farm</w:t>
      </w:r>
      <w:r>
        <w:rPr>
          <w:b/>
          <w:u w:val="single"/>
        </w:rPr>
        <w:t xml:space="preserve">.[17] More recent USDA data suggests a slightly better median income level,[18] presumably from high levels of government payments. But even these sector-wide income numbers likely </w:t>
      </w:r>
      <w:r>
        <w:rPr>
          <w:b/>
          <w:highlight w:val="green"/>
          <w:u w:val="single"/>
        </w:rPr>
        <w:t>mask severe distress in many parts of</w:t>
      </w:r>
      <w:r>
        <w:rPr>
          <w:b/>
          <w:u w:val="single"/>
        </w:rPr>
        <w:t xml:space="preserve"> farm country, as many </w:t>
      </w:r>
      <w:r>
        <w:rPr>
          <w:b/>
          <w:highlight w:val="green"/>
          <w:u w:val="single"/>
        </w:rPr>
        <w:t>farmers who have been squeezed by years of low income did not benefit from federal payments</w:t>
      </w:r>
      <w:r>
        <w:rPr>
          <w:highlight w:val="green"/>
        </w:rPr>
        <w:t>.</w:t>
      </w:r>
      <w:r>
        <w:t xml:space="preserve"> </w:t>
      </w:r>
      <w:r>
        <w:rPr>
          <w:sz w:val="16"/>
          <w:szCs w:val="16"/>
        </w:rPr>
        <w:t>Most farmers rely on off-farm jobs to feed their families, secure health insurance, and keep their farms afloat. Given the pandemic’s broader economic impacts, which arrived after farmers have had to dig into their savings for the better part of the last decade</w:t>
      </w:r>
      <w:r>
        <w:t>,</w:t>
      </w:r>
      <w:r>
        <w:rPr>
          <w:b/>
          <w:u w:val="single"/>
        </w:rPr>
        <w:t xml:space="preserve"> droves of farms are </w:t>
      </w:r>
      <w:r>
        <w:rPr>
          <w:b/>
          <w:highlight w:val="green"/>
          <w:u w:val="single"/>
        </w:rPr>
        <w:t>at risk of going under</w:t>
      </w:r>
      <w:r>
        <w:rPr>
          <w:b/>
          <w:u w:val="single"/>
        </w:rPr>
        <w:t xml:space="preserve"> in the </w:t>
      </w:r>
      <w:r>
        <w:rPr>
          <w:b/>
          <w:highlight w:val="green"/>
          <w:u w:val="single"/>
        </w:rPr>
        <w:t>next year</w:t>
      </w:r>
      <w:r>
        <w:rPr>
          <w:b/>
          <w:u w:val="single"/>
        </w:rPr>
        <w:t>.</w:t>
      </w:r>
    </w:p>
    <w:p w14:paraId="4CB41592" w14:textId="77777777" w:rsidR="0007215D" w:rsidRDefault="0007215D" w:rsidP="0007215D">
      <w:pPr>
        <w:rPr>
          <w:sz w:val="16"/>
          <w:szCs w:val="16"/>
        </w:rPr>
      </w:pPr>
      <w:r>
        <w:rPr>
          <w:sz w:val="16"/>
          <w:szCs w:val="16"/>
        </w:rPr>
        <w:t>FARM CREDIT CONDITIONS WEAKEN</w:t>
      </w:r>
    </w:p>
    <w:p w14:paraId="33AC5403" w14:textId="77777777" w:rsidR="0007215D" w:rsidRDefault="0007215D" w:rsidP="0007215D">
      <w:pPr>
        <w:rPr>
          <w:sz w:val="16"/>
          <w:szCs w:val="16"/>
        </w:rPr>
      </w:pPr>
      <w:r>
        <w:rPr>
          <w:sz w:val="16"/>
          <w:szCs w:val="16"/>
        </w:rPr>
        <w:t>Farmers rely heavily on credit to buy the seeds, fertilizer, machinery, livestock and other inputs that keep their farms running. Because most farmers require operating loans at the start of each season, a critical aspect of a farm’s financial health relates to its ability to make loan payments on time. Economists utilize various solvency measures to measure this, including the debt-to-asset ratio, debt-to-equity ratio and equity-to-asset ratio. All of these measured weakened for the eighth consecutive year in 2020.</w:t>
      </w:r>
      <w:r>
        <w:t xml:space="preserve"> </w:t>
      </w:r>
      <w:r>
        <w:rPr>
          <w:b/>
          <w:u w:val="single"/>
        </w:rPr>
        <w:t>As farm debt continues to rise, the sector’s risk of insolvency in 2020 is at its highest level since 2002</w:t>
      </w:r>
      <w:r>
        <w:rPr>
          <w:sz w:val="16"/>
          <w:szCs w:val="16"/>
        </w:rPr>
        <w:t>.[19] The following trends reveal weakening credit conditions for farmers and ranchers in today’s strained economy:</w:t>
      </w:r>
    </w:p>
    <w:p w14:paraId="751FC5FD" w14:textId="77777777" w:rsidR="0007215D" w:rsidRDefault="0007215D" w:rsidP="0007215D">
      <w:pPr>
        <w:rPr>
          <w:sz w:val="16"/>
          <w:szCs w:val="16"/>
        </w:rPr>
      </w:pPr>
      <w:r>
        <w:rPr>
          <w:b/>
          <w:highlight w:val="green"/>
          <w:u w:val="single"/>
        </w:rPr>
        <w:t>Farmers struggle to make loan payments</w:t>
      </w:r>
      <w:r>
        <w:rPr>
          <w:b/>
          <w:u w:val="single"/>
        </w:rPr>
        <w:t>. Farm loan delinquency rates are rising.</w:t>
      </w:r>
      <w:r>
        <w:t xml:space="preserve"> </w:t>
      </w:r>
      <w:r>
        <w:rPr>
          <w:sz w:val="16"/>
          <w:szCs w:val="16"/>
        </w:rPr>
        <w:t>The Federal Reserve Bank of Kansas City, which covers Colorado, Kansas, Missouri, Nebraska, New Mexico, Oklahoma and Wyoming, reports that the volume of delinquent farm real estate and operating loans increased by about 17% and 13%, respectively, over the past year.[20] Meanwhile, the Federal Reserve Bank of Chicago, covering Illinois, Indiana, Iowa, Michigan and Wisconsin, reports the share of farm loans with “major” or “severe” repayment problems is now at 8.3% — a level not seen since 1988.[21]</w:t>
      </w:r>
    </w:p>
    <w:p w14:paraId="5EFB5F03" w14:textId="77777777" w:rsidR="0007215D" w:rsidRDefault="0007215D" w:rsidP="0007215D">
      <w:pPr>
        <w:rPr>
          <w:b/>
          <w:u w:val="single"/>
        </w:rPr>
      </w:pPr>
      <w:r>
        <w:rPr>
          <w:sz w:val="16"/>
          <w:szCs w:val="16"/>
        </w:rPr>
        <w:t>The 1980s all over again? Pre-COVID-19, total farm debt was estimated to hit a record $425 billion, just shy of the 1981 peak of $440 billion.[22] Since 2014, real estate debt has been rising to historic levels, potentially indicating not just rising land values, but farmers refinancing higher-interest loans or other debt into farm real estate</w:t>
      </w:r>
      <w:r>
        <w:t xml:space="preserve">. </w:t>
      </w:r>
      <w:r>
        <w:rPr>
          <w:b/>
          <w:u w:val="single"/>
        </w:rPr>
        <w:t xml:space="preserve">In a time of persistently low farm income where farmers are defaulting on loans, </w:t>
      </w:r>
      <w:r>
        <w:rPr>
          <w:b/>
          <w:highlight w:val="green"/>
          <w:u w:val="single"/>
        </w:rPr>
        <w:t xml:space="preserve">this trend places </w:t>
      </w:r>
      <w:r>
        <w:rPr>
          <w:b/>
          <w:u w:val="single"/>
        </w:rPr>
        <w:t xml:space="preserve">a lot of </w:t>
      </w:r>
      <w:r>
        <w:rPr>
          <w:b/>
          <w:highlight w:val="green"/>
          <w:u w:val="single"/>
        </w:rPr>
        <w:t>farmland at risk of liquidation.</w:t>
      </w:r>
      <w:r>
        <w:rPr>
          <w:b/>
          <w:u w:val="single"/>
        </w:rPr>
        <w:t>[23]</w:t>
      </w:r>
    </w:p>
    <w:p w14:paraId="6C78E9B4" w14:textId="77777777" w:rsidR="0007215D" w:rsidRDefault="0007215D" w:rsidP="0007215D">
      <w:pPr>
        <w:rPr>
          <w:sz w:val="16"/>
          <w:szCs w:val="16"/>
        </w:rPr>
      </w:pPr>
      <w:r>
        <w:t xml:space="preserve">Growing demand for credit: </w:t>
      </w:r>
      <w:r>
        <w:rPr>
          <w:b/>
          <w:highlight w:val="green"/>
          <w:u w:val="single"/>
        </w:rPr>
        <w:t>If farmers can’t secure</w:t>
      </w:r>
      <w:r>
        <w:rPr>
          <w:b/>
          <w:u w:val="single"/>
        </w:rPr>
        <w:t xml:space="preserve"> affordable and timely </w:t>
      </w:r>
      <w:r>
        <w:rPr>
          <w:b/>
          <w:highlight w:val="green"/>
          <w:u w:val="single"/>
        </w:rPr>
        <w:t>credit, they face an economic uncertainty that threatens the survival of their farm</w:t>
      </w:r>
      <w:r>
        <w:rPr>
          <w:b/>
          <w:u w:val="single"/>
        </w:rPr>
        <w:t>s. Several bankers are reporting growing demand for loans</w:t>
      </w:r>
      <w:r>
        <w:t xml:space="preserve">, </w:t>
      </w:r>
      <w:r>
        <w:rPr>
          <w:sz w:val="16"/>
          <w:szCs w:val="16"/>
        </w:rPr>
        <w:t>yet significant decreases in both the number and the size of agricultural loans in their portfolios.[24]</w:t>
      </w:r>
    </w:p>
    <w:p w14:paraId="75AA82A4" w14:textId="77777777" w:rsidR="0007215D" w:rsidRDefault="0007215D" w:rsidP="0007215D">
      <w:pPr>
        <w:rPr>
          <w:b/>
          <w:u w:val="single"/>
        </w:rPr>
      </w:pPr>
      <w:r>
        <w:rPr>
          <w:sz w:val="16"/>
          <w:szCs w:val="16"/>
        </w:rPr>
        <w:t xml:space="preserve">While economists and lenders note that federal relief has helped farmers navigate these conditions, many remain concerned that </w:t>
      </w:r>
      <w:r>
        <w:rPr>
          <w:b/>
          <w:u w:val="single"/>
        </w:rPr>
        <w:t>without more intervention, a wave of foreclosures will strike farm country. These conditions are challenging for all farmers, but beginning farmers, smaller and midsized farmers, as well as other disadvantaged farmers in particular continue to struggle.</w:t>
      </w:r>
    </w:p>
    <w:p w14:paraId="2962CF48" w14:textId="77777777" w:rsidR="0007215D" w:rsidRDefault="0007215D" w:rsidP="0007215D">
      <w:pPr>
        <w:rPr>
          <w:b/>
          <w:u w:val="single"/>
        </w:rPr>
      </w:pPr>
    </w:p>
    <w:p w14:paraId="4EB6C0D1" w14:textId="77777777" w:rsidR="0007215D" w:rsidRDefault="0007215D" w:rsidP="0007215D">
      <w:pPr>
        <w:pStyle w:val="Heading4"/>
      </w:pPr>
      <w:r>
        <w:t>The aff is key to increase incentives to farm: it increases wages, sets safe living conditions, AND helps farmers expand products</w:t>
      </w:r>
    </w:p>
    <w:p w14:paraId="540FEC97" w14:textId="77777777" w:rsidR="0007215D" w:rsidRDefault="0007215D" w:rsidP="0007215D">
      <w:r>
        <w:rPr>
          <w:b/>
        </w:rPr>
        <w:t>Reilly, 11</w:t>
      </w:r>
      <w:r>
        <w:t xml:space="preserve">, </w:t>
      </w:r>
      <w:r>
        <w:rPr>
          <w:sz w:val="16"/>
          <w:szCs w:val="16"/>
        </w:rPr>
        <w:t xml:space="preserve">Penn State Law, “Agricultural Laborers: Their Inability to Unionize Under the National Labor Relations Act”, Penn State: Masters of Science, JD Law, URL: </w:t>
      </w:r>
      <w:hyperlink r:id="rId8">
        <w:r>
          <w:rPr>
            <w:color w:val="000000"/>
            <w:sz w:val="16"/>
            <w:szCs w:val="16"/>
          </w:rPr>
          <w:t>https://pennstatelaw.psu.edu/_file/aglaw/Publications_Library/Agricultural_Laborers.pdf</w:t>
        </w:r>
      </w:hyperlink>
      <w:r>
        <w:rPr>
          <w:sz w:val="16"/>
          <w:szCs w:val="16"/>
        </w:rPr>
        <w:t>, 2011 + since most recent citation is from then, KR</w:t>
      </w:r>
    </w:p>
    <w:p w14:paraId="01F42E75" w14:textId="77777777" w:rsidR="0007215D" w:rsidRDefault="0007215D" w:rsidP="0007215D">
      <w:pPr>
        <w:rPr>
          <w:sz w:val="16"/>
          <w:szCs w:val="16"/>
        </w:rPr>
      </w:pPr>
      <w:r>
        <w:rPr>
          <w:b/>
          <w:highlight w:val="green"/>
          <w:u w:val="single"/>
        </w:rPr>
        <w:t>The rate of pay agricultural laborers earn</w:t>
      </w:r>
      <w:r>
        <w:rPr>
          <w:b/>
          <w:u w:val="single"/>
        </w:rPr>
        <w:t xml:space="preserve"> in return for their work </w:t>
      </w:r>
      <w:r>
        <w:rPr>
          <w:b/>
          <w:highlight w:val="green"/>
          <w:u w:val="single"/>
        </w:rPr>
        <w:t>would increase if</w:t>
      </w:r>
      <w:r>
        <w:rPr>
          <w:b/>
          <w:u w:val="single"/>
        </w:rPr>
        <w:t xml:space="preserve"> these </w:t>
      </w:r>
      <w:r>
        <w:rPr>
          <w:b/>
          <w:highlight w:val="green"/>
          <w:u w:val="single"/>
        </w:rPr>
        <w:t>workers were able to</w:t>
      </w:r>
      <w:r>
        <w:rPr>
          <w:b/>
          <w:u w:val="single"/>
        </w:rPr>
        <w:t xml:space="preserve"> organize and engage in </w:t>
      </w:r>
      <w:r>
        <w:rPr>
          <w:b/>
          <w:highlight w:val="green"/>
          <w:u w:val="single"/>
        </w:rPr>
        <w:t>collective bargain</w:t>
      </w:r>
      <w:r>
        <w:rPr>
          <w:b/>
          <w:u w:val="single"/>
        </w:rPr>
        <w:t>ing with their employers.</w:t>
      </w:r>
      <w:r>
        <w:t xml:space="preserve"> </w:t>
      </w:r>
      <w:r>
        <w:rPr>
          <w:b/>
          <w:u w:val="single"/>
        </w:rPr>
        <w:t xml:space="preserve">Agricultural </w:t>
      </w:r>
      <w:r>
        <w:rPr>
          <w:b/>
          <w:highlight w:val="green"/>
          <w:u w:val="single"/>
        </w:rPr>
        <w:t>workers</w:t>
      </w:r>
      <w:r>
        <w:rPr>
          <w:b/>
          <w:u w:val="single"/>
        </w:rPr>
        <w:t xml:space="preserve"> in 2008 </w:t>
      </w:r>
      <w:r>
        <w:rPr>
          <w:b/>
          <w:highlight w:val="green"/>
          <w:u w:val="single"/>
        </w:rPr>
        <w:t>made</w:t>
      </w:r>
      <w:r>
        <w:rPr>
          <w:b/>
          <w:u w:val="single"/>
        </w:rPr>
        <w:t xml:space="preserve"> between $</w:t>
      </w:r>
      <w:r>
        <w:rPr>
          <w:b/>
          <w:highlight w:val="green"/>
          <w:u w:val="single"/>
        </w:rPr>
        <w:t>8</w:t>
      </w:r>
      <w:r>
        <w:rPr>
          <w:b/>
          <w:u w:val="single"/>
        </w:rPr>
        <w:t xml:space="preserve">.64 </w:t>
      </w:r>
      <w:r>
        <w:rPr>
          <w:b/>
          <w:highlight w:val="green"/>
          <w:u w:val="single"/>
        </w:rPr>
        <w:t>per hour</w:t>
      </w:r>
      <w:r>
        <w:rPr>
          <w:b/>
          <w:u w:val="single"/>
        </w:rPr>
        <w:t xml:space="preserve"> and $13.02 per hou</w:t>
      </w:r>
      <w:r>
        <w:t xml:space="preserve">r.50 The hourly wage is relatively low, especially when </w:t>
      </w:r>
      <w:r>
        <w:rPr>
          <w:b/>
          <w:highlight w:val="green"/>
          <w:u w:val="single"/>
        </w:rPr>
        <w:t>compared to</w:t>
      </w:r>
      <w:r>
        <w:rPr>
          <w:b/>
          <w:u w:val="single"/>
        </w:rPr>
        <w:t xml:space="preserve"> other occupations with the ability to unionize that require similar training and working conditions</w:t>
      </w:r>
      <w:r>
        <w:t>. For example</w:t>
      </w:r>
      <w:r>
        <w:rPr>
          <w:b/>
          <w:u w:val="single"/>
        </w:rPr>
        <w:t xml:space="preserve">, </w:t>
      </w:r>
      <w:r>
        <w:rPr>
          <w:b/>
          <w:highlight w:val="green"/>
          <w:u w:val="single"/>
        </w:rPr>
        <w:t>construction laborers</w:t>
      </w:r>
      <w:r>
        <w:rPr>
          <w:b/>
          <w:u w:val="single"/>
        </w:rPr>
        <w:t xml:space="preserve"> in 2008 earned between $</w:t>
      </w:r>
      <w:r>
        <w:rPr>
          <w:b/>
          <w:highlight w:val="green"/>
          <w:u w:val="single"/>
        </w:rPr>
        <w:t>10</w:t>
      </w:r>
      <w:r>
        <w:rPr>
          <w:b/>
          <w:u w:val="single"/>
        </w:rPr>
        <w:t>.80 and $14.95 per hour51 and textile, apparel and furnishing workers earned between $9.14 and $18.15 per hour</w:t>
      </w:r>
      <w:r>
        <w:t xml:space="preserve">.52 </w:t>
      </w:r>
      <w:r>
        <w:rPr>
          <w:sz w:val="16"/>
          <w:szCs w:val="16"/>
        </w:rPr>
        <w:t>While there is a wide range of earnings for anyone entering these three professions</w:t>
      </w:r>
      <w:r>
        <w:t xml:space="preserve">, </w:t>
      </w:r>
      <w:r>
        <w:rPr>
          <w:b/>
          <w:u w:val="single"/>
        </w:rPr>
        <w:t xml:space="preserve">the </w:t>
      </w:r>
      <w:r>
        <w:rPr>
          <w:b/>
          <w:highlight w:val="green"/>
          <w:u w:val="single"/>
        </w:rPr>
        <w:t>two professions that are able to unionize earn more</w:t>
      </w:r>
      <w:r>
        <w:rPr>
          <w:b/>
          <w:u w:val="single"/>
        </w:rPr>
        <w:t xml:space="preserve"> per hour on a national level than the agricultural workers who are exempted form organizing under the NLRA</w:t>
      </w:r>
      <w:r>
        <w:t xml:space="preserve">. </w:t>
      </w:r>
      <w:r>
        <w:rPr>
          <w:sz w:val="16"/>
          <w:szCs w:val="16"/>
        </w:rPr>
        <w:t>The low earnings of agricultural laborers as compared to other laborers supports a finding</w:t>
      </w:r>
      <w:r>
        <w:t xml:space="preserve"> </w:t>
      </w:r>
      <w:r>
        <w:rPr>
          <w:b/>
          <w:u w:val="single"/>
        </w:rPr>
        <w:t xml:space="preserve">that the NLRA would benefit agricultural laborers and are the type of workers that were meant to be extended the right to organize. If </w:t>
      </w:r>
      <w:r>
        <w:rPr>
          <w:b/>
          <w:highlight w:val="green"/>
          <w:u w:val="single"/>
        </w:rPr>
        <w:t>agricultural laborers</w:t>
      </w:r>
      <w:r>
        <w:rPr>
          <w:b/>
          <w:u w:val="single"/>
        </w:rPr>
        <w:t xml:space="preserve"> were afforded protection under the NLRA to </w:t>
      </w:r>
      <w:r>
        <w:rPr>
          <w:b/>
          <w:highlight w:val="green"/>
          <w:u w:val="single"/>
        </w:rPr>
        <w:t>engage in collective bargaining</w:t>
      </w:r>
      <w:r>
        <w:rPr>
          <w:b/>
          <w:u w:val="single"/>
        </w:rPr>
        <w:t xml:space="preserve">, the likely result would be that bargaining representatives would be able </w:t>
      </w:r>
      <w:r>
        <w:rPr>
          <w:b/>
          <w:highlight w:val="green"/>
          <w:u w:val="single"/>
        </w:rPr>
        <w:t>to negotiate</w:t>
      </w:r>
      <w:r>
        <w:rPr>
          <w:b/>
          <w:u w:val="single"/>
        </w:rPr>
        <w:t xml:space="preserve"> with agricultural employers </w:t>
      </w:r>
      <w:r>
        <w:rPr>
          <w:b/>
          <w:highlight w:val="green"/>
          <w:u w:val="single"/>
        </w:rPr>
        <w:t>for higher wages</w:t>
      </w:r>
      <w:r>
        <w:t xml:space="preserve"> </w:t>
      </w:r>
      <w:r>
        <w:rPr>
          <w:sz w:val="16"/>
          <w:szCs w:val="16"/>
        </w:rPr>
        <w:t>that would lead to less of an earnings gap between agricultural laborers and laborers in other industries.</w:t>
      </w:r>
    </w:p>
    <w:p w14:paraId="0FA6EA91" w14:textId="77777777" w:rsidR="0007215D" w:rsidRDefault="0007215D" w:rsidP="0007215D">
      <w:r>
        <w:rPr>
          <w:sz w:val="16"/>
          <w:szCs w:val="16"/>
        </w:rPr>
        <w:t>There is one major similarity between the construction industry and the agriculture industry that would seem to tip the scales in favor of affording agricultural laborers the right to unionize under the NLRA.</w:t>
      </w:r>
      <w:r>
        <w:t xml:space="preserve"> </w:t>
      </w:r>
      <w:r>
        <w:rPr>
          <w:b/>
          <w:u w:val="single"/>
        </w:rPr>
        <w:t>That is that both industries hire seasonally.</w:t>
      </w:r>
      <w:r>
        <w:rPr>
          <w:sz w:val="16"/>
          <w:szCs w:val="16"/>
        </w:rPr>
        <w:t>53 The seasonal nature of agricultural work is often cited as a reason against unionization, but with the similarity in the construction industry and the ability of those workers to unionize, the seasonal nature of agricultural work should be a factor in considering whether or not to include these workers under the NLRA, but is not itself conclusive. If seasonal workers in other industries are able to unionize, the seasonal nature of agricultural work should not be a major point of opposition to allowing agricultural laborers the right to collectively bargain.</w:t>
      </w:r>
    </w:p>
    <w:p w14:paraId="118168AA" w14:textId="77777777" w:rsidR="0007215D" w:rsidRDefault="0007215D" w:rsidP="0007215D">
      <w:pPr>
        <w:rPr>
          <w:sz w:val="16"/>
          <w:szCs w:val="16"/>
        </w:rPr>
      </w:pPr>
      <w:r>
        <w:rPr>
          <w:b/>
          <w:highlight w:val="green"/>
          <w:u w:val="single"/>
        </w:rPr>
        <w:t>Agricultural laborers are</w:t>
      </w:r>
      <w:r>
        <w:rPr>
          <w:b/>
          <w:u w:val="single"/>
        </w:rPr>
        <w:t xml:space="preserve"> also </w:t>
      </w:r>
      <w:r>
        <w:rPr>
          <w:b/>
          <w:highlight w:val="green"/>
          <w:u w:val="single"/>
        </w:rPr>
        <w:t>subject to harsh conditions</w:t>
      </w:r>
      <w:r>
        <w:rPr>
          <w:b/>
          <w:u w:val="single"/>
        </w:rPr>
        <w:t xml:space="preserve"> because of the work that they perform and should be able to organize under the NLRA in order to bargain with their employers for better working conditions</w:t>
      </w:r>
      <w:r>
        <w:t xml:space="preserve">. Agricultural laborers are </w:t>
      </w:r>
      <w:r>
        <w:rPr>
          <w:b/>
          <w:highlight w:val="green"/>
          <w:u w:val="single"/>
        </w:rPr>
        <w:t>not</w:t>
      </w:r>
      <w:r>
        <w:rPr>
          <w:b/>
          <w:u w:val="single"/>
        </w:rPr>
        <w:t xml:space="preserve"> always </w:t>
      </w:r>
      <w:r>
        <w:rPr>
          <w:b/>
          <w:highlight w:val="green"/>
          <w:u w:val="single"/>
        </w:rPr>
        <w:t>provided with</w:t>
      </w:r>
      <w:r>
        <w:rPr>
          <w:b/>
          <w:u w:val="single"/>
        </w:rPr>
        <w:t xml:space="preserve"> access to </w:t>
      </w:r>
      <w:r>
        <w:rPr>
          <w:b/>
          <w:highlight w:val="green"/>
          <w:u w:val="single"/>
        </w:rPr>
        <w:t>clean</w:t>
      </w:r>
      <w:r>
        <w:rPr>
          <w:b/>
          <w:u w:val="single"/>
        </w:rPr>
        <w:t xml:space="preserve"> drinking </w:t>
      </w:r>
      <w:r>
        <w:rPr>
          <w:b/>
          <w:highlight w:val="green"/>
          <w:u w:val="single"/>
        </w:rPr>
        <w:t>water</w:t>
      </w:r>
      <w:r>
        <w:rPr>
          <w:b/>
          <w:u w:val="single"/>
        </w:rPr>
        <w:t xml:space="preserve"> nor are there typically adequate </w:t>
      </w:r>
      <w:r>
        <w:rPr>
          <w:b/>
          <w:highlight w:val="green"/>
          <w:u w:val="single"/>
        </w:rPr>
        <w:t>restroom</w:t>
      </w:r>
      <w:r>
        <w:rPr>
          <w:b/>
          <w:u w:val="single"/>
        </w:rPr>
        <w:t xml:space="preserve"> facilitie</w:t>
      </w:r>
      <w:r>
        <w:t>s for these workers to use.</w:t>
      </w:r>
      <w:r>
        <w:rPr>
          <w:b/>
          <w:u w:val="single"/>
        </w:rPr>
        <w:t xml:space="preserve">55 </w:t>
      </w:r>
      <w:r>
        <w:rPr>
          <w:b/>
          <w:highlight w:val="green"/>
          <w:u w:val="single"/>
        </w:rPr>
        <w:t>Unions can help workers to gain access</w:t>
      </w:r>
      <w:r>
        <w:rPr>
          <w:b/>
          <w:u w:val="single"/>
        </w:rPr>
        <w:t xml:space="preserve"> to sanitary facilities and clean drinking water </w:t>
      </w:r>
      <w:r>
        <w:rPr>
          <w:b/>
          <w:highlight w:val="green"/>
          <w:u w:val="single"/>
        </w:rPr>
        <w:t>by bargaining</w:t>
      </w:r>
      <w:r>
        <w:rPr>
          <w:b/>
          <w:u w:val="single"/>
        </w:rPr>
        <w:t xml:space="preserve"> for these necessities with the employers.</w:t>
      </w:r>
      <w:r>
        <w:t xml:space="preserve">56 By making these issues part of </w:t>
      </w:r>
      <w:r>
        <w:rPr>
          <w:b/>
          <w:u w:val="single"/>
        </w:rPr>
        <w:t xml:space="preserve">a collective bargaining agreement, </w:t>
      </w:r>
      <w:r>
        <w:rPr>
          <w:b/>
          <w:highlight w:val="green"/>
          <w:u w:val="single"/>
        </w:rPr>
        <w:t>unions</w:t>
      </w:r>
      <w:r>
        <w:rPr>
          <w:b/>
          <w:u w:val="single"/>
        </w:rPr>
        <w:t xml:space="preserve"> will be able to </w:t>
      </w:r>
      <w:r>
        <w:rPr>
          <w:b/>
          <w:highlight w:val="green"/>
          <w:u w:val="single"/>
        </w:rPr>
        <w:t>hold</w:t>
      </w:r>
      <w:r>
        <w:rPr>
          <w:b/>
          <w:u w:val="single"/>
        </w:rPr>
        <w:t xml:space="preserve"> </w:t>
      </w:r>
      <w:r>
        <w:rPr>
          <w:b/>
          <w:highlight w:val="green"/>
          <w:u w:val="single"/>
        </w:rPr>
        <w:t>employers</w:t>
      </w:r>
      <w:r>
        <w:rPr>
          <w:b/>
          <w:u w:val="single"/>
        </w:rPr>
        <w:t xml:space="preserve"> contractually </w:t>
      </w:r>
      <w:r>
        <w:rPr>
          <w:b/>
          <w:highlight w:val="green"/>
          <w:u w:val="single"/>
        </w:rPr>
        <w:t>liable</w:t>
      </w:r>
      <w:r>
        <w:rPr>
          <w:b/>
          <w:u w:val="single"/>
        </w:rPr>
        <w:t xml:space="preserve"> to follow such conditions</w:t>
      </w:r>
      <w:r>
        <w:t xml:space="preserve"> </w:t>
      </w:r>
      <w:r>
        <w:rPr>
          <w:sz w:val="16"/>
          <w:szCs w:val="16"/>
        </w:rPr>
        <w:t>and will thereby improve the conditions of employment for agricultural laborers who would otherwise be subject to sub-standard facilities.</w:t>
      </w:r>
    </w:p>
    <w:p w14:paraId="2C98FDC7" w14:textId="77777777" w:rsidR="0007215D" w:rsidRDefault="0007215D" w:rsidP="0007215D">
      <w:pPr>
        <w:rPr>
          <w:sz w:val="16"/>
          <w:szCs w:val="16"/>
        </w:rPr>
      </w:pPr>
      <w:r>
        <w:rPr>
          <w:sz w:val="16"/>
          <w:szCs w:val="16"/>
        </w:rPr>
        <w:t xml:space="preserve">Another hazardous working condition that arises for agricultural laborers </w:t>
      </w:r>
      <w:r>
        <w:rPr>
          <w:b/>
          <w:sz w:val="16"/>
          <w:szCs w:val="16"/>
          <w:u w:val="single"/>
        </w:rPr>
        <w:t>is the exposure to pesticides.</w:t>
      </w:r>
      <w:r>
        <w:rPr>
          <w:sz w:val="16"/>
          <w:szCs w:val="16"/>
        </w:rPr>
        <w:t xml:space="preserve"> Agricultural laborers may be exposed to pesticides that are carcinogens or other pesticides that affect the endocrine and/or hormone systems.57 Agricultural laborers, especially those who apply pesticides, are at a greater risk of acute pesticide poisoning which many times is more prevalent than it needs to be because agricultural employers do not take the kinds of precautions necessary to prevent pesticide poisoning.58 </w:t>
      </w:r>
      <w:r>
        <w:rPr>
          <w:b/>
          <w:sz w:val="16"/>
          <w:szCs w:val="16"/>
          <w:u w:val="single"/>
        </w:rPr>
        <w:t>Unions again can aid agricultural laborers by limiting such exposure through a collective bargaining agreement because unions would be able to bargain for certain safety precautions to be taken</w:t>
      </w:r>
      <w:r>
        <w:rPr>
          <w:sz w:val="16"/>
          <w:szCs w:val="16"/>
        </w:rPr>
        <w:t xml:space="preserve"> before workers are able to spray pesticides and can also ensure that safety gear is provided before spraying commences. Inadequate facilities and pesticides are two examples of the hazardous conditions that agricultural laborers are exposed to that could be cured through the right to unionize and collectively bargain with employers. Unions would be able to protect workers from such sub-standard conditions which in turn would lead to less illness and disease that agricultural laborers would be subjected to and would increase productivity on farms because field workers will not be slowed by sickness and would be able to work more as a result.</w:t>
      </w:r>
    </w:p>
    <w:p w14:paraId="044C81BB" w14:textId="77777777" w:rsidR="0007215D" w:rsidRDefault="0007215D" w:rsidP="0007215D">
      <w:r>
        <w:rPr>
          <w:sz w:val="16"/>
          <w:szCs w:val="16"/>
        </w:rPr>
        <w:t xml:space="preserve">Further, “farmers, planters, ranchmen, dairymen, nut or fruit growers” are able to form associations for the mutual benefit of all members.59 These </w:t>
      </w:r>
      <w:r>
        <w:rPr>
          <w:b/>
          <w:highlight w:val="green"/>
          <w:u w:val="single"/>
        </w:rPr>
        <w:t>associations</w:t>
      </w:r>
      <w:r>
        <w:rPr>
          <w:b/>
          <w:u w:val="single"/>
        </w:rPr>
        <w:t xml:space="preserve"> </w:t>
      </w:r>
      <w:r>
        <w:rPr>
          <w:b/>
          <w:highlight w:val="green"/>
          <w:u w:val="single"/>
        </w:rPr>
        <w:t>allow</w:t>
      </w:r>
      <w:r>
        <w:rPr>
          <w:b/>
          <w:u w:val="single"/>
        </w:rPr>
        <w:t xml:space="preserve"> their </w:t>
      </w:r>
      <w:r>
        <w:rPr>
          <w:b/>
          <w:highlight w:val="green"/>
          <w:u w:val="single"/>
        </w:rPr>
        <w:t>members to</w:t>
      </w:r>
      <w:r>
        <w:rPr>
          <w:b/>
          <w:u w:val="single"/>
        </w:rPr>
        <w:t xml:space="preserve"> work collectively in </w:t>
      </w:r>
      <w:r>
        <w:rPr>
          <w:b/>
          <w:highlight w:val="green"/>
          <w:u w:val="single"/>
        </w:rPr>
        <w:t>preparing</w:t>
      </w:r>
      <w:r>
        <w:rPr>
          <w:b/>
          <w:u w:val="single"/>
        </w:rPr>
        <w:t xml:space="preserve"> their </w:t>
      </w:r>
      <w:r>
        <w:rPr>
          <w:b/>
          <w:highlight w:val="green"/>
          <w:u w:val="single"/>
        </w:rPr>
        <w:t>products</w:t>
      </w:r>
      <w:r>
        <w:rPr>
          <w:b/>
          <w:u w:val="single"/>
        </w:rPr>
        <w:t xml:space="preserve"> for market</w:t>
      </w:r>
      <w:r>
        <w:t xml:space="preserve">.60 These producers are also able to form cooperatives to market their products and </w:t>
      </w:r>
      <w:r>
        <w:rPr>
          <w:b/>
          <w:highlight w:val="green"/>
          <w:u w:val="single"/>
        </w:rPr>
        <w:t>maintain the “bargaining position</w:t>
      </w:r>
      <w:r>
        <w:rPr>
          <w:b/>
          <w:u w:val="single"/>
        </w:rPr>
        <w:t xml:space="preserve"> of individual farmers” in order </w:t>
      </w:r>
      <w:r>
        <w:rPr>
          <w:b/>
          <w:highlight w:val="green"/>
          <w:u w:val="single"/>
        </w:rPr>
        <w:t>to prevent</w:t>
      </w:r>
      <w:r>
        <w:rPr>
          <w:b/>
          <w:u w:val="single"/>
        </w:rPr>
        <w:t xml:space="preserve"> adverse consequences of </w:t>
      </w:r>
      <w:r>
        <w:rPr>
          <w:b/>
          <w:highlight w:val="green"/>
          <w:u w:val="single"/>
        </w:rPr>
        <w:t>overcrowding</w:t>
      </w:r>
      <w:r>
        <w:rPr>
          <w:b/>
          <w:u w:val="single"/>
        </w:rPr>
        <w:t xml:space="preserve"> the market</w:t>
      </w:r>
      <w:r>
        <w:t xml:space="preserve">.61 </w:t>
      </w:r>
      <w:r>
        <w:rPr>
          <w:sz w:val="16"/>
          <w:szCs w:val="16"/>
        </w:rPr>
        <w:t>These agricultural producers are free to engage in concerted activity for the mutual protection of the association’s members, but agricultural laborers are exempt from asserting these same rights.62</w:t>
      </w:r>
      <w:r>
        <w:t xml:space="preserve"> </w:t>
      </w:r>
      <w:r>
        <w:rPr>
          <w:b/>
          <w:u w:val="single"/>
        </w:rPr>
        <w:t xml:space="preserve">Agricultural </w:t>
      </w:r>
      <w:r>
        <w:rPr>
          <w:b/>
          <w:highlight w:val="green"/>
          <w:u w:val="single"/>
        </w:rPr>
        <w:t>producers are</w:t>
      </w:r>
      <w:r>
        <w:rPr>
          <w:b/>
          <w:u w:val="single"/>
        </w:rPr>
        <w:t xml:space="preserve"> therefore </w:t>
      </w:r>
      <w:r>
        <w:rPr>
          <w:b/>
          <w:highlight w:val="green"/>
          <w:u w:val="single"/>
        </w:rPr>
        <w:t>able to become</w:t>
      </w:r>
      <w:r>
        <w:rPr>
          <w:b/>
          <w:u w:val="single"/>
        </w:rPr>
        <w:t xml:space="preserve"> even </w:t>
      </w:r>
      <w:r>
        <w:rPr>
          <w:b/>
          <w:highlight w:val="green"/>
          <w:u w:val="single"/>
        </w:rPr>
        <w:t>stronger entities</w:t>
      </w:r>
      <w:r>
        <w:rPr>
          <w:b/>
          <w:u w:val="single"/>
        </w:rPr>
        <w:t>, further widening the differences in the bargaining positions between producers and agricultural laborers</w:t>
      </w:r>
      <w:r>
        <w:t xml:space="preserve">. </w:t>
      </w:r>
      <w:r>
        <w:rPr>
          <w:sz w:val="16"/>
          <w:szCs w:val="16"/>
        </w:rPr>
        <w:t>The unionization of agricultural laborers would better equalize the bargaining position on each side affording laborers the protections they need against agricultural employers as they become more powerful through associations.</w:t>
      </w:r>
    </w:p>
    <w:p w14:paraId="06198C86" w14:textId="77777777" w:rsidR="0007215D" w:rsidRDefault="0007215D" w:rsidP="0007215D">
      <w:pPr>
        <w:pStyle w:val="Heading4"/>
      </w:pPr>
      <w:r>
        <w:t>Wages increase consumer spending AND create economic value</w:t>
      </w:r>
    </w:p>
    <w:p w14:paraId="1D309CE4" w14:textId="77777777" w:rsidR="0007215D" w:rsidRDefault="0007215D" w:rsidP="0007215D">
      <w:r>
        <w:rPr>
          <w:b/>
        </w:rPr>
        <w:t>Jayachandran, 20</w:t>
      </w:r>
      <w:r>
        <w:t xml:space="preserve">, </w:t>
      </w:r>
      <w:r>
        <w:rPr>
          <w:sz w:val="16"/>
          <w:szCs w:val="16"/>
        </w:rPr>
        <w:t>6/18/2020, New York Times, “How a Raise for Workers Can Be a Win for Everybody”, Seema Jayachandran is an economics professor at Northwestern University, URL:</w:t>
      </w:r>
      <w:hyperlink r:id="rId9">
        <w:r>
          <w:rPr>
            <w:color w:val="000000"/>
            <w:sz w:val="16"/>
            <w:szCs w:val="16"/>
          </w:rPr>
          <w:t>https://www.nytimes.com/2020/06/18/business/coronavirus-minimum-wage-increase.html</w:t>
        </w:r>
      </w:hyperlink>
      <w:r>
        <w:rPr>
          <w:sz w:val="16"/>
          <w:szCs w:val="16"/>
        </w:rPr>
        <w:t>, KR</w:t>
      </w:r>
    </w:p>
    <w:p w14:paraId="6CFF90BF" w14:textId="77777777" w:rsidR="0007215D" w:rsidRDefault="0007215D" w:rsidP="0007215D">
      <w:pPr>
        <w:rPr>
          <w:b/>
          <w:u w:val="single"/>
        </w:rPr>
      </w:pPr>
      <w:r>
        <w:rPr>
          <w:b/>
          <w:u w:val="single"/>
        </w:rPr>
        <w:t xml:space="preserve">Two new </w:t>
      </w:r>
      <w:r>
        <w:rPr>
          <w:b/>
          <w:highlight w:val="green"/>
          <w:u w:val="single"/>
        </w:rPr>
        <w:t>studies</w:t>
      </w:r>
      <w:r>
        <w:rPr>
          <w:b/>
          <w:u w:val="single"/>
        </w:rPr>
        <w:t xml:space="preserve"> </w:t>
      </w:r>
      <w:r>
        <w:rPr>
          <w:b/>
          <w:highlight w:val="green"/>
          <w:u w:val="single"/>
        </w:rPr>
        <w:t>show</w:t>
      </w:r>
      <w:r>
        <w:rPr>
          <w:b/>
          <w:u w:val="single"/>
        </w:rPr>
        <w:t xml:space="preserve"> that </w:t>
      </w:r>
      <w:r>
        <w:rPr>
          <w:b/>
          <w:highlight w:val="green"/>
          <w:u w:val="single"/>
        </w:rPr>
        <w:t>giving pay raises to low-wage workers is good for consumers</w:t>
      </w:r>
      <w:r>
        <w:rPr>
          <w:b/>
          <w:u w:val="single"/>
        </w:rPr>
        <w:t>, too</w:t>
      </w:r>
      <w:r>
        <w:t xml:space="preserve">. </w:t>
      </w:r>
      <w:r>
        <w:rPr>
          <w:sz w:val="16"/>
          <w:szCs w:val="16"/>
        </w:rPr>
        <w:t xml:space="preserve">That finding could add momentum to efforts to help grocery store clerks, nursing home workers and delivery drivers who are being paid a minimum wage despite their efforts being so essential during the current pandemic. The new research shows that </w:t>
      </w:r>
      <w:r>
        <w:rPr>
          <w:b/>
          <w:highlight w:val="green"/>
          <w:u w:val="single"/>
        </w:rPr>
        <w:t>raising</w:t>
      </w:r>
      <w:r>
        <w:rPr>
          <w:b/>
          <w:u w:val="single"/>
        </w:rPr>
        <w:t xml:space="preserve"> the minimum </w:t>
      </w:r>
      <w:r>
        <w:rPr>
          <w:b/>
          <w:highlight w:val="green"/>
          <w:u w:val="single"/>
        </w:rPr>
        <w:t>wage improves workers’ productivity</w:t>
      </w:r>
      <w:r>
        <w:rPr>
          <w:b/>
          <w:u w:val="single"/>
        </w:rPr>
        <w:t xml:space="preserve">, which translates into businesses offering higher-quality service. Because many </w:t>
      </w:r>
      <w:r>
        <w:rPr>
          <w:b/>
          <w:highlight w:val="green"/>
          <w:u w:val="single"/>
        </w:rPr>
        <w:t>customers are willing to pay more when quality improves</w:t>
      </w:r>
      <w:r>
        <w:rPr>
          <w:b/>
          <w:u w:val="single"/>
        </w:rPr>
        <w:t xml:space="preserve">, </w:t>
      </w:r>
      <w:r>
        <w:rPr>
          <w:b/>
          <w:highlight w:val="green"/>
          <w:u w:val="single"/>
        </w:rPr>
        <w:t>a company can raise</w:t>
      </w:r>
      <w:r>
        <w:rPr>
          <w:b/>
          <w:u w:val="single"/>
        </w:rPr>
        <w:t xml:space="preserve"> its </w:t>
      </w:r>
      <w:r>
        <w:rPr>
          <w:b/>
          <w:highlight w:val="green"/>
          <w:u w:val="single"/>
        </w:rPr>
        <w:t>prices without losing sales</w:t>
      </w:r>
      <w:r>
        <w:rPr>
          <w:b/>
          <w:u w:val="single"/>
        </w:rPr>
        <w:t xml:space="preserve"> volume. That means that profits need not suffer even though employee salaries increase.</w:t>
      </w:r>
    </w:p>
    <w:p w14:paraId="2360D8E3" w14:textId="77777777" w:rsidR="0007215D" w:rsidRDefault="0007215D" w:rsidP="0007215D">
      <w:pPr>
        <w:rPr>
          <w:sz w:val="16"/>
          <w:szCs w:val="16"/>
        </w:rPr>
      </w:pPr>
      <w:r>
        <w:t xml:space="preserve">Moreover, </w:t>
      </w:r>
      <w:r>
        <w:rPr>
          <w:b/>
          <w:u w:val="single"/>
        </w:rPr>
        <w:t xml:space="preserve">because </w:t>
      </w:r>
      <w:r>
        <w:rPr>
          <w:b/>
          <w:highlight w:val="green"/>
          <w:u w:val="single"/>
        </w:rPr>
        <w:t>companies are getting better performance</w:t>
      </w:r>
      <w:r>
        <w:rPr>
          <w:b/>
          <w:u w:val="single"/>
        </w:rPr>
        <w:t xml:space="preserve"> from workers in return for paying them more, a </w:t>
      </w:r>
      <w:r>
        <w:rPr>
          <w:b/>
          <w:highlight w:val="green"/>
          <w:u w:val="single"/>
        </w:rPr>
        <w:t>higher</w:t>
      </w:r>
      <w:r>
        <w:rPr>
          <w:b/>
          <w:u w:val="single"/>
        </w:rPr>
        <w:t xml:space="preserve"> minimum </w:t>
      </w:r>
      <w:r>
        <w:rPr>
          <w:b/>
          <w:highlight w:val="green"/>
          <w:u w:val="single"/>
        </w:rPr>
        <w:t>wage does not</w:t>
      </w:r>
      <w:r>
        <w:rPr>
          <w:b/>
          <w:u w:val="single"/>
        </w:rPr>
        <w:t xml:space="preserve"> necessarily </w:t>
      </w:r>
      <w:r>
        <w:rPr>
          <w:b/>
          <w:highlight w:val="green"/>
          <w:u w:val="single"/>
        </w:rPr>
        <w:t>lead to fewer jobs</w:t>
      </w:r>
      <w:r>
        <w:rPr>
          <w:b/>
          <w:u w:val="single"/>
        </w:rPr>
        <w:t>. With a more productive work force</w:t>
      </w:r>
      <w:r>
        <w:rPr>
          <w:b/>
          <w:highlight w:val="green"/>
          <w:u w:val="single"/>
        </w:rPr>
        <w:t xml:space="preserve">, more economic value is </w:t>
      </w:r>
      <w:r>
        <w:rPr>
          <w:b/>
          <w:u w:val="single"/>
        </w:rPr>
        <w:t xml:space="preserve">being </w:t>
      </w:r>
      <w:r>
        <w:rPr>
          <w:b/>
          <w:highlight w:val="green"/>
          <w:u w:val="single"/>
        </w:rPr>
        <w:t>created</w:t>
      </w:r>
      <w:r>
        <w:rPr>
          <w:b/>
          <w:u w:val="single"/>
        </w:rPr>
        <w:t xml:space="preserve"> and there is more money to go around</w:t>
      </w:r>
      <w:r>
        <w:rPr>
          <w:sz w:val="16"/>
          <w:szCs w:val="16"/>
        </w:rPr>
        <w:t>, so a higher paycheck for one person does not imply another person’s loss.</w:t>
      </w:r>
    </w:p>
    <w:p w14:paraId="556D4CB6" w14:textId="77777777" w:rsidR="0007215D" w:rsidRDefault="0007215D" w:rsidP="0007215D">
      <w:pPr>
        <w:rPr>
          <w:sz w:val="16"/>
          <w:szCs w:val="16"/>
        </w:rPr>
      </w:pPr>
      <w:r>
        <w:rPr>
          <w:sz w:val="16"/>
          <w:szCs w:val="16"/>
        </w:rPr>
        <w:t>The federal minimum wage of $7.25 an hour has not increased since 2009, though Democrats in the House of Representatives have tried to raise it. State and local governments can set their own minimum wage, provided that it is above the federal rate. For example, Ohio’s minimum wage is $8.70 an hour and New York state’s is $11.80. San Francisco’s is $15.59 an hour.</w:t>
      </w:r>
    </w:p>
    <w:p w14:paraId="5D24D08F" w14:textId="77777777" w:rsidR="0007215D" w:rsidRDefault="0007215D" w:rsidP="0007215D">
      <w:pPr>
        <w:rPr>
          <w:sz w:val="16"/>
          <w:szCs w:val="16"/>
        </w:rPr>
      </w:pPr>
      <w:r>
        <w:rPr>
          <w:sz w:val="16"/>
          <w:szCs w:val="16"/>
        </w:rPr>
        <w:t>The two new studies, one focused on nursing homes and the other on department stores, looked at the effects of minimum wage changes made at various levels of government. While they are both still working papers and have not appeared in scholarly journals, they were conducted rigorously, by my estimation, and the evidence they offer deserves consideration in the debate on the minimum wage, particularly during our current health and economic crises.</w:t>
      </w:r>
    </w:p>
    <w:p w14:paraId="6861F41C" w14:textId="77777777" w:rsidR="0007215D" w:rsidRDefault="0007215D" w:rsidP="0007215D">
      <w:pPr>
        <w:rPr>
          <w:sz w:val="16"/>
          <w:szCs w:val="16"/>
        </w:rPr>
      </w:pPr>
      <w:r>
        <w:rPr>
          <w:sz w:val="16"/>
          <w:szCs w:val="16"/>
        </w:rPr>
        <w:t>The nursing home study, by the economist Krista Ruffini, a visiting scholar at the Minnesota Federal Reserve, has direct implications in the current pandemic. The improvements in quality it found may be a very a big deal: They imply fewer medical complications and, perhaps, a longer life for patients.</w:t>
      </w:r>
    </w:p>
    <w:p w14:paraId="10DEC12C" w14:textId="77777777" w:rsidR="0007215D" w:rsidRDefault="0007215D" w:rsidP="0007215D">
      <w:pPr>
        <w:rPr>
          <w:sz w:val="16"/>
          <w:szCs w:val="16"/>
        </w:rPr>
      </w:pPr>
      <w:r>
        <w:rPr>
          <w:sz w:val="16"/>
          <w:szCs w:val="16"/>
        </w:rPr>
        <w:t>Ms. Ruffini analyzed hundreds of increases in the minimum wage across the United States from 1990 to 2017. In each case, she compared employment in neighboring counties that suddenly had different minimum wage levels.</w:t>
      </w:r>
    </w:p>
    <w:p w14:paraId="4CA57725" w14:textId="77777777" w:rsidR="0007215D" w:rsidRDefault="0007215D" w:rsidP="0007215D">
      <w:pPr>
        <w:rPr>
          <w:sz w:val="16"/>
          <w:szCs w:val="16"/>
        </w:rPr>
      </w:pPr>
      <w:r>
        <w:rPr>
          <w:sz w:val="16"/>
          <w:szCs w:val="16"/>
        </w:rPr>
        <w:t>Her method expands on a landmark study by David Card, an economist at the University of California, Berkeley, and Alan Krueger, the former presidential adviser and Princeton economist, who found no drop in fast-food employment when New Jersey raised its minimum wage in 1992 above the level paid across the state line in Pennsylvania.</w:t>
      </w:r>
    </w:p>
    <w:p w14:paraId="02D8AF32" w14:textId="77777777" w:rsidR="0007215D" w:rsidRDefault="0007215D" w:rsidP="0007215D">
      <w:pPr>
        <w:rPr>
          <w:sz w:val="16"/>
          <w:szCs w:val="16"/>
        </w:rPr>
      </w:pPr>
      <w:r>
        <w:rPr>
          <w:sz w:val="16"/>
          <w:szCs w:val="16"/>
        </w:rPr>
        <w:t>Similarly, Ms. Ruffini found little change in employment levels in nursing homes. Many employees were paid the minimum wage or somewhat more than that. Even in cases of the workers — nursing assistants — who had been paid more than the minimum wage, an increase in that base wage rippled through the labor market and still raised their salaries.</w:t>
      </w:r>
    </w:p>
    <w:p w14:paraId="4DC5C217" w14:textId="77777777" w:rsidR="0007215D" w:rsidRDefault="0007215D" w:rsidP="0007215D">
      <w:pPr>
        <w:rPr>
          <w:sz w:val="16"/>
          <w:szCs w:val="16"/>
        </w:rPr>
      </w:pPr>
      <w:r>
        <w:rPr>
          <w:sz w:val="16"/>
          <w:szCs w:val="16"/>
        </w:rPr>
        <w:t>Rivian edges closer to an I.P.O., seeking a valuation above $50 billion.</w:t>
      </w:r>
    </w:p>
    <w:p w14:paraId="36B3DDA6" w14:textId="77777777" w:rsidR="0007215D" w:rsidRDefault="0007215D" w:rsidP="0007215D">
      <w:pPr>
        <w:rPr>
          <w:sz w:val="16"/>
          <w:szCs w:val="16"/>
        </w:rPr>
      </w:pPr>
      <w:r>
        <w:rPr>
          <w:sz w:val="16"/>
          <w:szCs w:val="16"/>
        </w:rPr>
        <w:t>PG&amp;E says it faces a federal inquiry and $1.15 billion in losses over the Dixie fire.</w:t>
      </w:r>
    </w:p>
    <w:p w14:paraId="2D4B0C5D" w14:textId="77777777" w:rsidR="0007215D" w:rsidRDefault="0007215D" w:rsidP="0007215D">
      <w:pPr>
        <w:rPr>
          <w:sz w:val="16"/>
          <w:szCs w:val="16"/>
        </w:rPr>
      </w:pPr>
      <w:r>
        <w:rPr>
          <w:sz w:val="16"/>
          <w:szCs w:val="16"/>
        </w:rPr>
        <w:t>The Biden administration will publish vaccine mandate rules ‘in the coming days.’</w:t>
      </w:r>
    </w:p>
    <w:p w14:paraId="33260435" w14:textId="77777777" w:rsidR="0007215D" w:rsidRDefault="0007215D" w:rsidP="0007215D">
      <w:pPr>
        <w:rPr>
          <w:sz w:val="16"/>
          <w:szCs w:val="16"/>
        </w:rPr>
      </w:pPr>
      <w:r>
        <w:rPr>
          <w:sz w:val="16"/>
          <w:szCs w:val="16"/>
        </w:rPr>
        <w:t>Ms. Ruffini’s most startling finding was that higher minimum wages reduced mortality significantly among nursing home residents. Her research suggests that if every county increased its minimum wage by 10 percent, there could be 15,000 fewer deaths in nursing homes each year, or about a 3 percent reduction.</w:t>
      </w:r>
    </w:p>
    <w:p w14:paraId="547C367A" w14:textId="77777777" w:rsidR="0007215D" w:rsidRDefault="0007215D" w:rsidP="0007215D">
      <w:pPr>
        <w:rPr>
          <w:sz w:val="16"/>
          <w:szCs w:val="16"/>
        </w:rPr>
      </w:pPr>
      <w:r>
        <w:rPr>
          <w:sz w:val="16"/>
          <w:szCs w:val="16"/>
        </w:rPr>
        <w:t>How did pay increases translate into better patient health and longer lives? It appears that with better pay, jobs in nursing homes became more attractive, so employee turnover decreased. Patients benefited from more continuity in their care.</w:t>
      </w:r>
    </w:p>
    <w:p w14:paraId="3C42BC43" w14:textId="77777777" w:rsidR="0007215D" w:rsidRDefault="0007215D" w:rsidP="0007215D">
      <w:pPr>
        <w:rPr>
          <w:b/>
          <w:u w:val="single"/>
        </w:rPr>
      </w:pPr>
      <w:r>
        <w:rPr>
          <w:sz w:val="16"/>
          <w:szCs w:val="16"/>
        </w:rPr>
        <w:t>In addition,</w:t>
      </w:r>
      <w:r>
        <w:t xml:space="preserve"> </w:t>
      </w:r>
      <w:r>
        <w:rPr>
          <w:b/>
          <w:u w:val="single"/>
        </w:rPr>
        <w:t xml:space="preserve">the </w:t>
      </w:r>
      <w:r>
        <w:rPr>
          <w:b/>
          <w:highlight w:val="green"/>
          <w:u w:val="single"/>
        </w:rPr>
        <w:t>better paid employees</w:t>
      </w:r>
      <w:r>
        <w:rPr>
          <w:b/>
          <w:u w:val="single"/>
        </w:rPr>
        <w:t xml:space="preserve"> may have simply </w:t>
      </w:r>
      <w:r>
        <w:rPr>
          <w:b/>
          <w:highlight w:val="green"/>
          <w:u w:val="single"/>
        </w:rPr>
        <w:t>work</w:t>
      </w:r>
      <w:r>
        <w:rPr>
          <w:b/>
          <w:u w:val="single"/>
        </w:rPr>
        <w:t xml:space="preserve">ed </w:t>
      </w:r>
      <w:r>
        <w:rPr>
          <w:b/>
          <w:highlight w:val="green"/>
          <w:u w:val="single"/>
        </w:rPr>
        <w:t>harder</w:t>
      </w:r>
      <w:r>
        <w:rPr>
          <w:b/>
          <w:u w:val="single"/>
        </w:rPr>
        <w:t xml:space="preserve">, perhaps because </w:t>
      </w:r>
      <w:r>
        <w:rPr>
          <w:b/>
          <w:highlight w:val="green"/>
          <w:u w:val="single"/>
        </w:rPr>
        <w:t>they cared</w:t>
      </w:r>
      <w:r>
        <w:rPr>
          <w:b/>
          <w:u w:val="single"/>
        </w:rPr>
        <w:t xml:space="preserve"> more </w:t>
      </w:r>
      <w:r>
        <w:rPr>
          <w:b/>
          <w:highlight w:val="green"/>
          <w:u w:val="single"/>
        </w:rPr>
        <w:t>about holding</w:t>
      </w:r>
      <w:r>
        <w:rPr>
          <w:b/>
          <w:u w:val="single"/>
        </w:rPr>
        <w:t xml:space="preserve"> onto </w:t>
      </w:r>
      <w:r>
        <w:rPr>
          <w:b/>
          <w:highlight w:val="green"/>
          <w:u w:val="single"/>
        </w:rPr>
        <w:t>their jobs</w:t>
      </w:r>
      <w:r>
        <w:rPr>
          <w:b/>
          <w:u w:val="single"/>
        </w:rPr>
        <w:t xml:space="preserve">. Economists say they have been paid an “efficiency wage”: </w:t>
      </w:r>
      <w:r>
        <w:rPr>
          <w:b/>
          <w:highlight w:val="green"/>
          <w:u w:val="single"/>
        </w:rPr>
        <w:t>Employees become more productive when</w:t>
      </w:r>
      <w:r>
        <w:rPr>
          <w:b/>
          <w:u w:val="single"/>
        </w:rPr>
        <w:t xml:space="preserve"> their </w:t>
      </w:r>
      <w:r>
        <w:rPr>
          <w:b/>
          <w:highlight w:val="green"/>
          <w:u w:val="single"/>
        </w:rPr>
        <w:t>wages are higher</w:t>
      </w:r>
      <w:r>
        <w:rPr>
          <w:b/>
          <w:u w:val="single"/>
        </w:rPr>
        <w:t>.</w:t>
      </w:r>
    </w:p>
    <w:p w14:paraId="673D3D4A" w14:textId="77777777" w:rsidR="0007215D" w:rsidRDefault="0007215D" w:rsidP="0007215D">
      <w:pPr>
        <w:rPr>
          <w:sz w:val="16"/>
          <w:szCs w:val="16"/>
        </w:rPr>
      </w:pPr>
      <w:r>
        <w:rPr>
          <w:sz w:val="16"/>
          <w:szCs w:val="16"/>
        </w:rPr>
        <w:t>The higher wage may also have</w:t>
      </w:r>
      <w:r>
        <w:t xml:space="preserve"> </w:t>
      </w:r>
      <w:r>
        <w:rPr>
          <w:b/>
          <w:highlight w:val="green"/>
          <w:u w:val="single"/>
        </w:rPr>
        <w:t>attracted more skilled or industrious people</w:t>
      </w:r>
      <w:r>
        <w:rPr>
          <w:b/>
          <w:u w:val="single"/>
        </w:rPr>
        <w:t xml:space="preserve"> to the job, </w:t>
      </w:r>
      <w:r>
        <w:rPr>
          <w:sz w:val="16"/>
          <w:szCs w:val="16"/>
        </w:rPr>
        <w:t>but this seems to account for at most a small portion of the improvements in patient health.</w:t>
      </w:r>
    </w:p>
    <w:p w14:paraId="33652FC0" w14:textId="77777777" w:rsidR="0007215D" w:rsidRDefault="0007215D" w:rsidP="0007215D">
      <w:pPr>
        <w:pStyle w:val="Heading4"/>
      </w:pPr>
      <w:r>
        <w:t xml:space="preserve">That drives </w:t>
      </w:r>
      <w:r>
        <w:rPr>
          <w:u w:val="single"/>
        </w:rPr>
        <w:t>economic confidence</w:t>
      </w:r>
      <w:r>
        <w:t xml:space="preserve"> – Increased productivity drives farm growth which creates a chain of investment.</w:t>
      </w:r>
    </w:p>
    <w:p w14:paraId="4BE5B9DB" w14:textId="77777777" w:rsidR="0007215D" w:rsidRDefault="0007215D" w:rsidP="0007215D">
      <w:r>
        <w:rPr>
          <w:b/>
        </w:rPr>
        <w:t>Wang et. al, 19</w:t>
      </w:r>
      <w:r>
        <w:rPr>
          <w:sz w:val="16"/>
          <w:szCs w:val="16"/>
        </w:rPr>
        <w:t xml:space="preserve">, “How Farmers Make Investment Decisions: Evidence from a Farmer Survey in China”, Sustainability, Shuangjin Wang 1, Yuan Tian 2,*ORCID, Xiaowei Liu 3 and Maggie Foley 4, 1: School of Management, Tianjin University of Commerce, Tianjin 300134, China, 2: School of Economics and Management, Beijing Jiaotong University, Beijing 100044, China, 3: College of Business, St. Ambrose University, Davenport, IA 52803, USA, 4: Davis Business School, Jacksonville University, Jacksonville, FL 32211, USA, URL: </w:t>
      </w:r>
      <w:hyperlink r:id="rId10">
        <w:r>
          <w:rPr>
            <w:color w:val="000000"/>
            <w:sz w:val="16"/>
            <w:szCs w:val="16"/>
          </w:rPr>
          <w:t>https://www.google.com/url?sa=t&amp;rct=j&amp;q=&amp;esrc=s&amp;source=web&amp;cd=&amp;ved=2ahUKEwii17vKue7zAhVdJjQIHUr3D7YQFnoECAUQAQ&amp;url=https%3A%2F%2Fwww.mdpi.com%2F2071-1050%2F12%2F1%2F247%2Fpdf&amp;usg=AOvVaw1RMvM-hGadn_uoetBxebDi</w:t>
        </w:r>
      </w:hyperlink>
      <w:r>
        <w:rPr>
          <w:sz w:val="16"/>
          <w:szCs w:val="16"/>
        </w:rPr>
        <w:t>, KR</w:t>
      </w:r>
    </w:p>
    <w:p w14:paraId="4717EFFC" w14:textId="77777777" w:rsidR="0007215D" w:rsidRDefault="0007215D" w:rsidP="0007215D">
      <w:pPr>
        <w:rPr>
          <w:sz w:val="16"/>
          <w:szCs w:val="16"/>
        </w:rPr>
      </w:pPr>
      <w:r>
        <w:rPr>
          <w:b/>
          <w:highlight w:val="green"/>
          <w:u w:val="single"/>
        </w:rPr>
        <w:t>A variety of research methods were used</w:t>
      </w:r>
      <w:r>
        <w:rPr>
          <w:b/>
          <w:u w:val="single"/>
        </w:rPr>
        <w:t xml:space="preserve"> in previous research to study farmers’ investment adjustment behavior from different perspectives</w:t>
      </w:r>
      <w:r>
        <w:t xml:space="preserve">. </w:t>
      </w:r>
      <w:r>
        <w:rPr>
          <w:sz w:val="16"/>
          <w:szCs w:val="16"/>
        </w:rPr>
        <w:t>For example, Factor Analysis [3,7], Multinomial Logit Model [8,10,11], Deterministic Discrete Event Model [9], Mixed Logit Model with Flexible Mixing Distribution [12], Tobit Model [13,14], Probit Model [15–17], and Structural Equation Modeling [18,19].</w:t>
      </w:r>
    </w:p>
    <w:p w14:paraId="7C5E5FD3" w14:textId="77777777" w:rsidR="0007215D" w:rsidRDefault="0007215D" w:rsidP="0007215D">
      <w:pPr>
        <w:rPr>
          <w:sz w:val="16"/>
          <w:szCs w:val="16"/>
        </w:rPr>
      </w:pPr>
      <w:r>
        <w:rPr>
          <w:sz w:val="16"/>
          <w:szCs w:val="16"/>
        </w:rPr>
        <w:t>It is widely accepted</w:t>
      </w:r>
      <w:r>
        <w:t xml:space="preserve"> </w:t>
      </w:r>
      <w:r>
        <w:rPr>
          <w:b/>
          <w:u w:val="single"/>
        </w:rPr>
        <w:t xml:space="preserve">that </w:t>
      </w:r>
      <w:r>
        <w:rPr>
          <w:b/>
          <w:highlight w:val="green"/>
          <w:u w:val="single"/>
        </w:rPr>
        <w:t>farmers’ investment adjustment behavior is affected by</w:t>
      </w:r>
      <w:r>
        <w:rPr>
          <w:sz w:val="16"/>
          <w:szCs w:val="16"/>
        </w:rPr>
        <w:t xml:space="preserve"> many factors, but different literature has different opinions on key influencing factors that affect farmers’ investment behavior. Adimassu et al. [20] have found that farmers’ investments are limited by their capabilities. Okello et al. [21] have revealed that</w:t>
      </w:r>
      <w:r>
        <w:t xml:space="preserve"> </w:t>
      </w:r>
      <w:r>
        <w:rPr>
          <w:b/>
          <w:highlight w:val="green"/>
          <w:u w:val="single"/>
        </w:rPr>
        <w:t>economic benefits</w:t>
      </w:r>
      <w:r>
        <w:rPr>
          <w:b/>
          <w:u w:val="single"/>
        </w:rPr>
        <w:t xml:space="preserve">, such as </w:t>
      </w:r>
      <w:r>
        <w:rPr>
          <w:b/>
          <w:highlight w:val="green"/>
          <w:u w:val="single"/>
        </w:rPr>
        <w:t>higher yields and income, can affect farmers’ investment</w:t>
      </w:r>
      <w:r>
        <w:rPr>
          <w:b/>
          <w:u w:val="single"/>
        </w:rPr>
        <w:t xml:space="preserve"> in seed selection.</w:t>
      </w:r>
      <w:r>
        <w:t xml:space="preserve"> Also, the cropped area, scale of the farmland, and agricultural income significantly influence farmers’ willingness to invest [10]. </w:t>
      </w:r>
      <w:r>
        <w:rPr>
          <w:b/>
          <w:u w:val="single"/>
        </w:rPr>
        <w:t xml:space="preserve">The </w:t>
      </w:r>
      <w:r>
        <w:rPr>
          <w:b/>
          <w:highlight w:val="green"/>
          <w:u w:val="single"/>
        </w:rPr>
        <w:t>gov</w:t>
      </w:r>
      <w:r>
        <w:rPr>
          <w:b/>
          <w:u w:val="single"/>
        </w:rPr>
        <w:t xml:space="preserve">ernment’s </w:t>
      </w:r>
      <w:r>
        <w:rPr>
          <w:b/>
          <w:highlight w:val="green"/>
          <w:u w:val="single"/>
        </w:rPr>
        <w:t>support and favorable policies</w:t>
      </w:r>
      <w:r>
        <w:rPr>
          <w:b/>
          <w:u w:val="single"/>
        </w:rPr>
        <w:t xml:space="preserve"> can positively promote the agriculture investment of farmers</w:t>
      </w:r>
      <w:r>
        <w:t xml:space="preserve"> </w:t>
      </w:r>
      <w:r>
        <w:rPr>
          <w:sz w:val="16"/>
          <w:szCs w:val="16"/>
        </w:rPr>
        <w:t>[22,23]. Adimassu et al. [2] finds that farmers’ investment behavior is affected by five major factors: households’ resource endowments, knowledge, and experience of farming, access to information, social capital, and availability of family labor.</w:t>
      </w:r>
    </w:p>
    <w:p w14:paraId="4B8F1438" w14:textId="77777777" w:rsidR="0007215D" w:rsidRDefault="0007215D" w:rsidP="0007215D">
      <w:pPr>
        <w:rPr>
          <w:b/>
          <w:u w:val="single"/>
        </w:rPr>
      </w:pPr>
      <w:r>
        <w:rPr>
          <w:sz w:val="16"/>
          <w:szCs w:val="16"/>
        </w:rPr>
        <w:t>Moreover, some economic studies focus on specific factors that affect investment choice, such as state subsidies [24], the impact of agricultural cooperatives [25], risk preferences [26,27], the mode of communal land acquisition [28], government policies [29], and the presence of a price floor [13]. Besides, Ullah and Anad [30] examine the factors that influence the level of agricultural mechanization</w:t>
      </w:r>
      <w:r>
        <w:rPr>
          <w:b/>
          <w:u w:val="single"/>
        </w:rPr>
        <w:t xml:space="preserve">: </w:t>
      </w:r>
      <w:r>
        <w:rPr>
          <w:b/>
          <w:highlight w:val="green"/>
          <w:u w:val="single"/>
        </w:rPr>
        <w:t>economic condition</w:t>
      </w:r>
      <w:r>
        <w:rPr>
          <w:b/>
          <w:u w:val="single"/>
        </w:rPr>
        <w:t xml:space="preserve"> of farmers, the land tenure system, scale of farmland, </w:t>
      </w:r>
      <w:r>
        <w:rPr>
          <w:b/>
          <w:highlight w:val="green"/>
          <w:u w:val="single"/>
        </w:rPr>
        <w:t>cost</w:t>
      </w:r>
      <w:r>
        <w:rPr>
          <w:b/>
          <w:u w:val="single"/>
        </w:rPr>
        <w:t xml:space="preserve"> of fuel, and the cost of renting agricultural machinery. Konrad et al. [15] have found that the scale of farm operations, environmental concerns, </w:t>
      </w:r>
      <w:r>
        <w:rPr>
          <w:b/>
          <w:highlight w:val="green"/>
          <w:u w:val="single"/>
        </w:rPr>
        <w:t>and innovation readiness</w:t>
      </w:r>
      <w:r>
        <w:rPr>
          <w:b/>
          <w:u w:val="single"/>
        </w:rPr>
        <w:t xml:space="preserve"> are important for farmers’ technology investments.</w:t>
      </w:r>
    </w:p>
    <w:p w14:paraId="4B0777D8" w14:textId="77777777" w:rsidR="0007215D" w:rsidRPr="001A7BF0" w:rsidRDefault="0007215D" w:rsidP="0007215D">
      <w:pPr>
        <w:rPr>
          <w:rStyle w:val="StyleUnderline"/>
          <w:b/>
        </w:rPr>
      </w:pPr>
      <w:r>
        <w:rPr>
          <w:sz w:val="16"/>
          <w:szCs w:val="16"/>
        </w:rPr>
        <w:t>Factors such as the effect of planting structure adjustment and the output elasticity of capital can affect the investment adjustment behavior of farmers, and have been investigated by some studies. Ji et al. [31] have found that</w:t>
      </w:r>
      <w:r>
        <w:t xml:space="preserve"> </w:t>
      </w:r>
      <w:r>
        <w:rPr>
          <w:b/>
          <w:highlight w:val="green"/>
          <w:u w:val="single"/>
        </w:rPr>
        <w:t>the shortage of a labor force can be supplemented by increasing capital inpu</w:t>
      </w:r>
      <w:r>
        <w:rPr>
          <w:b/>
          <w:u w:val="single"/>
        </w:rPr>
        <w:t>t</w:t>
      </w:r>
      <w:r>
        <w:t xml:space="preserve">. In addition, other reasons may also lead to investment adjustment behavior such </w:t>
      </w:r>
      <w:r>
        <w:rPr>
          <w:b/>
          <w:u w:val="single"/>
        </w:rPr>
        <w:t>as attitudes toward capital input [4], the amount of agricultural income [32], expected financial benefits from capital input [33], and differences in adjustment capabilities [34].</w:t>
      </w:r>
    </w:p>
    <w:p w14:paraId="788D6897" w14:textId="77777777" w:rsidR="0007215D" w:rsidRDefault="0007215D" w:rsidP="0007215D">
      <w:pPr>
        <w:pStyle w:val="Heading4"/>
      </w:pPr>
      <w:r>
        <w:t>Increasing yield prevents food shortages and nutrient deficiencies</w:t>
      </w:r>
    </w:p>
    <w:p w14:paraId="63F261DD" w14:textId="77777777" w:rsidR="0007215D" w:rsidRDefault="0007215D" w:rsidP="0007215D">
      <w:r>
        <w:rPr>
          <w:b/>
        </w:rPr>
        <w:t>Tian et al 21</w:t>
      </w:r>
      <w:r>
        <w:rPr>
          <w:rFonts w:ascii="Arial" w:eastAsia="Arial" w:hAnsi="Arial" w:cs="Arial"/>
          <w:color w:val="222222"/>
          <w:sz w:val="20"/>
          <w:szCs w:val="20"/>
          <w:highlight w:val="white"/>
        </w:rPr>
        <w:t xml:space="preserve">-- </w:t>
      </w:r>
      <w:r>
        <w:t>Tian, Zhixi [principal investigator, Institute of Genetics and Developmental Biology and former research geneticist at Purdue], et al. "Designing future crops: challenges and strategies for sustainable agriculture." The Plant Journal 105.5 (2021): 1165-1178. (AG DebateDrills)</w:t>
      </w:r>
    </w:p>
    <w:p w14:paraId="64A1429C" w14:textId="77777777" w:rsidR="0007215D" w:rsidRDefault="0007215D" w:rsidP="0007215D">
      <w:pPr>
        <w:rPr>
          <w:b/>
          <w:u w:val="single"/>
        </w:rPr>
      </w:pPr>
      <w:r>
        <w:rPr>
          <w:sz w:val="16"/>
          <w:szCs w:val="16"/>
        </w:rPr>
        <w:t xml:space="preserve">The first straightforward strategy for designing future crops that meet sustainable agriculture requirements is to improve the following aspects of current well-cultivated crops. </w:t>
      </w:r>
      <w:r>
        <w:rPr>
          <w:b/>
          <w:u w:val="single"/>
        </w:rPr>
        <w:t xml:space="preserve">Increasing </w:t>
      </w:r>
      <w:r>
        <w:rPr>
          <w:b/>
          <w:highlight w:val="green"/>
          <w:u w:val="single"/>
        </w:rPr>
        <w:t>yield</w:t>
      </w:r>
      <w:r>
        <w:rPr>
          <w:b/>
          <w:u w:val="single"/>
        </w:rPr>
        <w:t xml:space="preserve">. It is estimated that the yields of major crops </w:t>
      </w:r>
      <w:r>
        <w:rPr>
          <w:b/>
          <w:highlight w:val="green"/>
          <w:u w:val="single"/>
        </w:rPr>
        <w:t>need to increase at a rate of 2.4% per year to meet</w:t>
      </w:r>
      <w:r>
        <w:rPr>
          <w:b/>
          <w:u w:val="single"/>
        </w:rPr>
        <w:t xml:space="preserve"> the food supply </w:t>
      </w:r>
      <w:r>
        <w:rPr>
          <w:b/>
          <w:highlight w:val="green"/>
          <w:u w:val="single"/>
        </w:rPr>
        <w:t>demand</w:t>
      </w:r>
      <w:r>
        <w:rPr>
          <w:b/>
          <w:u w:val="single"/>
        </w:rPr>
        <w:t xml:space="preserve"> by 2050. However, the </w:t>
      </w:r>
      <w:r>
        <w:rPr>
          <w:b/>
          <w:highlight w:val="green"/>
          <w:u w:val="single"/>
        </w:rPr>
        <w:t>current growth rates o</w:t>
      </w:r>
      <w:r>
        <w:rPr>
          <w:b/>
          <w:u w:val="single"/>
        </w:rPr>
        <w:t xml:space="preserve">f the four major crops, maize (Zea mays), rice (Oryza sativa), wheat (Triticum aestivum), and soybeans (Glycine max), </w:t>
      </w:r>
      <w:r>
        <w:rPr>
          <w:b/>
          <w:highlight w:val="green"/>
          <w:u w:val="single"/>
        </w:rPr>
        <w:t>are only approximately half of this</w:t>
      </w:r>
      <w:r>
        <w:rPr>
          <w:b/>
          <w:u w:val="single"/>
        </w:rPr>
        <w:t xml:space="preserve"> anticipated rate (Ray et al., 2013).</w:t>
      </w:r>
      <w:r>
        <w:rPr>
          <w:sz w:val="16"/>
          <w:szCs w:val="16"/>
        </w:rPr>
        <w:t xml:space="preserve"> The development of new varieties with high yield potential that can fill this gap is the foremost mission of the Future Crops Design project. </w:t>
      </w:r>
      <w:r>
        <w:rPr>
          <w:b/>
          <w:u w:val="single"/>
        </w:rPr>
        <w:t xml:space="preserve">In fact, in </w:t>
      </w:r>
      <w:r>
        <w:rPr>
          <w:b/>
          <w:highlight w:val="green"/>
          <w:u w:val="single"/>
        </w:rPr>
        <w:t xml:space="preserve">a trial, </w:t>
      </w:r>
      <w:r>
        <w:rPr>
          <w:b/>
          <w:u w:val="single"/>
        </w:rPr>
        <w:t xml:space="preserve">it was </w:t>
      </w:r>
      <w:r>
        <w:rPr>
          <w:b/>
          <w:highlight w:val="green"/>
          <w:u w:val="single"/>
        </w:rPr>
        <w:t>reported</w:t>
      </w:r>
      <w:r>
        <w:rPr>
          <w:b/>
          <w:u w:val="single"/>
        </w:rPr>
        <w:t xml:space="preserve"> that a super</w:t>
      </w:r>
      <w:r>
        <w:rPr>
          <w:b/>
          <w:highlight w:val="green"/>
          <w:u w:val="single"/>
        </w:rPr>
        <w:t>-high-yield rice variety could produce one- to threefold more grains</w:t>
      </w:r>
      <w:r>
        <w:rPr>
          <w:b/>
          <w:u w:val="single"/>
        </w:rPr>
        <w:t xml:space="preserve"> under optimal conditions than in normal paddy fields (Liu et al., 2020a). </w:t>
      </w:r>
      <w:r>
        <w:rPr>
          <w:b/>
          <w:highlight w:val="green"/>
          <w:u w:val="single"/>
        </w:rPr>
        <w:t>Improving nutritional quality</w:t>
      </w:r>
      <w:r>
        <w:rPr>
          <w:b/>
          <w:u w:val="single"/>
        </w:rPr>
        <w:t>.</w:t>
      </w:r>
      <w:r>
        <w:rPr>
          <w:sz w:val="16"/>
          <w:szCs w:val="16"/>
        </w:rPr>
        <w:t xml:space="preserve"> Although the amount of food supply has been significantly improved in the last half-century, changes in human lifestyle and food consumption have resulted in a phenomenon called hidden hunger (Nair et al., 2016). For instance, in sub-Saharan Africa and America, about 17–30% of children under the age of 5 years have an inadequate daily intake of Vitamin A (Harjes et al., 2008; Haskell, 2012). </w:t>
      </w:r>
      <w:r>
        <w:rPr>
          <w:b/>
          <w:u w:val="single"/>
        </w:rPr>
        <w:t xml:space="preserve">It has been reported that about </w:t>
      </w:r>
      <w:r>
        <w:rPr>
          <w:b/>
          <w:highlight w:val="green"/>
          <w:u w:val="single"/>
        </w:rPr>
        <w:t xml:space="preserve">two billion people </w:t>
      </w:r>
      <w:r>
        <w:rPr>
          <w:b/>
          <w:u w:val="single"/>
        </w:rPr>
        <w:t xml:space="preserve">are </w:t>
      </w:r>
      <w:r>
        <w:rPr>
          <w:b/>
          <w:highlight w:val="green"/>
          <w:u w:val="single"/>
        </w:rPr>
        <w:t>suffer</w:t>
      </w:r>
      <w:r>
        <w:rPr>
          <w:b/>
          <w:u w:val="single"/>
        </w:rPr>
        <w:t>ing</w:t>
      </w:r>
      <w:r>
        <w:rPr>
          <w:b/>
          <w:highlight w:val="green"/>
          <w:u w:val="single"/>
        </w:rPr>
        <w:t xml:space="preserve"> from a chronic deficiency of micronutrients</w:t>
      </w:r>
      <w:r>
        <w:rPr>
          <w:b/>
          <w:u w:val="single"/>
        </w:rPr>
        <w:t xml:space="preserve"> (WHO, 2008), a new threat to human health.</w:t>
      </w:r>
      <w:r>
        <w:rPr>
          <w:sz w:val="16"/>
          <w:szCs w:val="16"/>
        </w:rPr>
        <w:t xml:space="preserve"> Moreover, the incidence of type-2 diabetes, obesity and colon disease has markedly increased in the past decade (Zhou et al., 2016). </w:t>
      </w:r>
      <w:r>
        <w:rPr>
          <w:b/>
          <w:u w:val="single"/>
        </w:rPr>
        <w:t xml:space="preserve">Hence, the second mission of the Future Crops Design project is to </w:t>
      </w:r>
      <w:r>
        <w:rPr>
          <w:b/>
          <w:highlight w:val="green"/>
          <w:u w:val="single"/>
        </w:rPr>
        <w:t>generate crops with higher</w:t>
      </w:r>
      <w:r>
        <w:rPr>
          <w:b/>
          <w:u w:val="single"/>
        </w:rPr>
        <w:t xml:space="preserve">/balanced </w:t>
      </w:r>
      <w:r>
        <w:rPr>
          <w:b/>
          <w:highlight w:val="green"/>
          <w:u w:val="single"/>
        </w:rPr>
        <w:t>nutritional quality</w:t>
      </w:r>
      <w:r>
        <w:rPr>
          <w:b/>
          <w:u w:val="single"/>
        </w:rPr>
        <w:t xml:space="preserve"> or specialized metabolites using metabolic engineering and synthetic biology approaches</w:t>
      </w:r>
      <w:r>
        <w:rPr>
          <w:sz w:val="16"/>
          <w:szCs w:val="16"/>
        </w:rPr>
        <w:t xml:space="preserve"> (Francis et al., 2017; Martin and Li, 2017; Sweetlove et al., 2017; Vasconcelos et al., 2017). </w:t>
      </w:r>
      <w:r>
        <w:rPr>
          <w:b/>
          <w:highlight w:val="green"/>
          <w:u w:val="single"/>
        </w:rPr>
        <w:t>Increasing agricultural resource use efficiency.</w:t>
      </w:r>
      <w:r>
        <w:rPr>
          <w:b/>
          <w:u w:val="single"/>
        </w:rPr>
        <w:t xml:space="preserve"> It was reported that ~</w:t>
      </w:r>
      <w:r>
        <w:rPr>
          <w:b/>
          <w:highlight w:val="green"/>
          <w:u w:val="single"/>
        </w:rPr>
        <w:t>17% of arable land has lost productivity since 1945</w:t>
      </w:r>
      <w:r>
        <w:rPr>
          <w:b/>
          <w:u w:val="single"/>
        </w:rPr>
        <w:t xml:space="preserve"> due to inappropriate agriculture management</w:t>
      </w:r>
      <w:r>
        <w:rPr>
          <w:sz w:val="16"/>
          <w:szCs w:val="16"/>
        </w:rPr>
        <w:t xml:space="preserve"> (Oldeman, 1994). In fact, nutrient-use efficiencies of today’s crops only reach 30–50% for nitrogen fertilizer (Cassman et al., 2002) and ~45% for phosphorus fertilizer (Smil, 2000). Moreover, fresh water has become a limiting factor for agriculture in many areas in the world. It is estimated that about 2800 km3 of fresh water per year is used for agricultural irrigation, and that crop production decreases by ~20% without irrigation (Siebert and Doll, 2010). </w:t>
      </w:r>
      <w:r>
        <w:rPr>
          <w:b/>
          <w:u w:val="single"/>
        </w:rPr>
        <w:t xml:space="preserve">Therefore, to reduce agricultural inputs and environmental burdens, we should aim to </w:t>
      </w:r>
      <w:r>
        <w:rPr>
          <w:b/>
          <w:highlight w:val="green"/>
          <w:u w:val="single"/>
        </w:rPr>
        <w:t>develop high nutrient and water-use efficiency crops without yield penalty.</w:t>
      </w:r>
    </w:p>
    <w:p w14:paraId="19854705" w14:textId="77777777" w:rsidR="0007215D" w:rsidRDefault="0007215D" w:rsidP="0007215D">
      <w:pPr>
        <w:pStyle w:val="Heading4"/>
      </w:pPr>
      <w:r>
        <w:t>Food shortages cause messed up interventions that destroy biodiversity</w:t>
      </w:r>
    </w:p>
    <w:p w14:paraId="29025752" w14:textId="77777777" w:rsidR="0007215D" w:rsidRDefault="0007215D" w:rsidP="0007215D">
      <w:r>
        <w:rPr>
          <w:b/>
        </w:rPr>
        <w:t>Tian et al 21</w:t>
      </w:r>
      <w:r>
        <w:rPr>
          <w:rFonts w:ascii="Arial" w:eastAsia="Arial" w:hAnsi="Arial" w:cs="Arial"/>
          <w:color w:val="222222"/>
          <w:sz w:val="20"/>
          <w:szCs w:val="20"/>
          <w:highlight w:val="white"/>
        </w:rPr>
        <w:t xml:space="preserve">-- </w:t>
      </w:r>
      <w:r>
        <w:t>Tian, Zhixi [principal investigator, Institute of Genetics and Developmental Biology and former research geneticist at Purdue], et al. "Designing future crops: challenges and strategies for sustainable agriculture." The Plant Journal 105.5 (2021): 1165-1178. (AG DebateDrills)</w:t>
      </w:r>
    </w:p>
    <w:p w14:paraId="59DCA9B9" w14:textId="77777777" w:rsidR="0007215D" w:rsidRPr="00A177E3" w:rsidRDefault="0007215D" w:rsidP="0007215D">
      <w:pPr>
        <w:rPr>
          <w:sz w:val="16"/>
          <w:szCs w:val="16"/>
        </w:rPr>
      </w:pPr>
      <w:r>
        <w:rPr>
          <w:sz w:val="16"/>
          <w:szCs w:val="16"/>
        </w:rPr>
        <w:t xml:space="preserve">From the perspective of human evolution, each period of rapid population growth, such as during the Neolithic agricultural revolution, which began at about 8000 BC, the hydro agricultural or irrigation revolutions in the Near East, which began about 3000 BC, and the medieval and modern agricultural periods, which began about 1000 AD, benefited from an advance in agriculture (Taiz, 2013; Wallace et al., 2018). The recent rapid population growth during the past 300 years, in contrast, mainly resulted from the Industrial Revolution, which began in Britain about 1760. </w:t>
      </w:r>
      <w:r>
        <w:rPr>
          <w:b/>
          <w:u w:val="single"/>
        </w:rPr>
        <w:t xml:space="preserve">The </w:t>
      </w:r>
      <w:r>
        <w:rPr>
          <w:b/>
          <w:highlight w:val="green"/>
          <w:u w:val="single"/>
        </w:rPr>
        <w:t>Industrial Revolution greatly increased</w:t>
      </w:r>
      <w:r>
        <w:rPr>
          <w:b/>
          <w:u w:val="single"/>
        </w:rPr>
        <w:t xml:space="preserve"> the range of </w:t>
      </w:r>
      <w:r>
        <w:rPr>
          <w:b/>
          <w:highlight w:val="green"/>
          <w:u w:val="single"/>
        </w:rPr>
        <w:t>human activities and accelerated farmland expansion</w:t>
      </w:r>
      <w:r>
        <w:rPr>
          <w:b/>
          <w:u w:val="single"/>
        </w:rPr>
        <w:t xml:space="preserve">. In 1700, it was reported that nearly 95% of Earth’s ice-free land consisted of wildlands and semi-natural anthromes; however, </w:t>
      </w:r>
      <w:r>
        <w:rPr>
          <w:b/>
          <w:highlight w:val="green"/>
          <w:u w:val="single"/>
        </w:rPr>
        <w:t>by 2000, ~55%</w:t>
      </w:r>
      <w:r>
        <w:rPr>
          <w:b/>
          <w:u w:val="single"/>
        </w:rPr>
        <w:t xml:space="preserve"> of these regions were </w:t>
      </w:r>
      <w:r>
        <w:rPr>
          <w:b/>
          <w:highlight w:val="green"/>
          <w:u w:val="single"/>
        </w:rPr>
        <w:t>used as arable land</w:t>
      </w:r>
      <w:r>
        <w:rPr>
          <w:sz w:val="16"/>
          <w:szCs w:val="16"/>
        </w:rPr>
        <w:t xml:space="preserve"> (Figure 1a, data from https://ourworldindata.org/). The Industrial Revolution also gave birth to new technologies and production systems in agriculture, such as the application of larger irrigation systems, and more fertilizers and pesticides. In the 1960s, semi-dwarf wheat and rice varieties were introduced. These semi-dwarf crops exhibit beneficial characteristics, such as improved response to fertilizer input, lodging resistance and enhanced light utilization (Hedden, 2003; Wallace et al., 2018). Along with the fertilizers, pesticides and irrigation systems made possible by the Industrial Revolution, semi-dwarf crops were quickly adopted and resulted in a significant increase in total grain production globally. This big leap in agriculture was known as the ‘Green Revolution’ (Khush, 2001). Indeed, statistical data have revealed that the average daily food supply per person (in terms of calories) has doubled since the middle of the 19th century (Figure 1b, data from https://ourworld indata.org/). It is estimated that the world population will rise to more than 9 billion by 2050 (Alexandratos, 1999; Cassman, 1999), and at that time we will need at least 60% more food than is consumed by humans today. Moreover, our population will continuously increase, reaching over 11 billion by 2100 (Figure 1a, data from https://ourworldindata.org/). </w:t>
      </w:r>
      <w:r>
        <w:rPr>
          <w:b/>
          <w:u w:val="single"/>
        </w:rPr>
        <w:t xml:space="preserve">How </w:t>
      </w:r>
      <w:r>
        <w:rPr>
          <w:b/>
          <w:highlight w:val="green"/>
          <w:u w:val="single"/>
        </w:rPr>
        <w:t>to feed the increasing population</w:t>
      </w:r>
      <w:r>
        <w:rPr>
          <w:b/>
          <w:u w:val="single"/>
        </w:rPr>
        <w:t xml:space="preserve"> is a challenge facing the whole world</w:t>
      </w:r>
      <w:r>
        <w:rPr>
          <w:sz w:val="16"/>
          <w:szCs w:val="16"/>
        </w:rPr>
        <w:t xml:space="preserve"> (Tilman et al., 2001; Godfray et al., 2010; Foley et al., 2011; Wallace et al., 2018). </w:t>
      </w:r>
      <w:r>
        <w:rPr>
          <w:b/>
          <w:highlight w:val="green"/>
          <w:u w:val="single"/>
        </w:rPr>
        <w:t>A simple solution</w:t>
      </w:r>
      <w:r>
        <w:rPr>
          <w:b/>
          <w:u w:val="single"/>
        </w:rPr>
        <w:t xml:space="preserve"> to feed a population of 9 billion </w:t>
      </w:r>
      <w:r>
        <w:rPr>
          <w:b/>
          <w:highlight w:val="green"/>
          <w:u w:val="single"/>
        </w:rPr>
        <w:t xml:space="preserve">is to </w:t>
      </w:r>
      <w:r>
        <w:rPr>
          <w:b/>
          <w:u w:val="single"/>
        </w:rPr>
        <w:t xml:space="preserve">constantly </w:t>
      </w:r>
      <w:r>
        <w:rPr>
          <w:b/>
          <w:highlight w:val="green"/>
          <w:u w:val="single"/>
        </w:rPr>
        <w:t>turn wild habitats into farmland</w:t>
      </w:r>
      <w:r>
        <w:rPr>
          <w:sz w:val="16"/>
          <w:szCs w:val="16"/>
        </w:rPr>
        <w:t xml:space="preserve">. However, this type of expansion is unrealistic as most of the world’s icefree and non-barren land area has been exhausted, and much of the rest is unlikely to sustain high yields (Cassman, 1999). More importantly, intact forests have been known to play essential roles in protecting the environment, such as storing fresh water, decreasing flooding and regenerating fertile soils. </w:t>
      </w:r>
      <w:r>
        <w:rPr>
          <w:b/>
          <w:highlight w:val="green"/>
          <w:u w:val="single"/>
        </w:rPr>
        <w:t>Clearing of forests will result in prohibitive ecological costs</w:t>
      </w:r>
      <w:r>
        <w:rPr>
          <w:b/>
          <w:u w:val="single"/>
        </w:rPr>
        <w:t xml:space="preserve">, such as loss of biodiversity </w:t>
      </w:r>
      <w:r>
        <w:rPr>
          <w:b/>
          <w:highlight w:val="green"/>
          <w:u w:val="single"/>
        </w:rPr>
        <w:t>and greenhouse gas emissions</w:t>
      </w:r>
      <w:r>
        <w:rPr>
          <w:b/>
          <w:u w:val="single"/>
        </w:rPr>
        <w:t>. It was reported that, due to agriculture expansion, ~</w:t>
      </w:r>
      <w:r>
        <w:rPr>
          <w:b/>
          <w:highlight w:val="green"/>
          <w:u w:val="single"/>
        </w:rPr>
        <w:t>30% of all plant species will become extinct</w:t>
      </w:r>
      <w:r>
        <w:rPr>
          <w:sz w:val="16"/>
          <w:szCs w:val="16"/>
        </w:rPr>
        <w:t xml:space="preserve"> (Taiz, 2013). The destruction of tropical forests releases about 1.1 9 1012 tons of carbon per year, which accounts for 12% of total anthropogenic CO2 emissions (Friedlingstein et al., 2010).</w:t>
      </w:r>
    </w:p>
    <w:p w14:paraId="0167FC3F" w14:textId="77777777" w:rsidR="0007215D" w:rsidRDefault="0007215D" w:rsidP="0007215D">
      <w:pPr>
        <w:pStyle w:val="Heading4"/>
      </w:pPr>
      <w:r>
        <w:t>Biodiversity loss causes extinction</w:t>
      </w:r>
    </w:p>
    <w:p w14:paraId="0D44AECB" w14:textId="77777777" w:rsidR="0007215D" w:rsidRDefault="0007215D" w:rsidP="0007215D">
      <w:r>
        <w:rPr>
          <w:b/>
        </w:rPr>
        <w:t>Torres 16</w:t>
      </w:r>
      <w:r>
        <w:t xml:space="preserve"> [Phil Biologist, conservationist, science advocate &amp; educator. 2 years based in Amazon rainforest, now exploring science around the world. “</w:t>
      </w:r>
      <w:hyperlink r:id="rId11">
        <w:r>
          <w:rPr>
            <w:color w:val="000000"/>
          </w:rPr>
          <w:t>Biodiversity Loss: An Existential Risk Comparable to Climate Change</w:t>
        </w:r>
      </w:hyperlink>
      <w:r>
        <w:t xml:space="preserve">” </w:t>
      </w:r>
      <w:hyperlink r:id="rId12">
        <w:r>
          <w:rPr>
            <w:color w:val="000000"/>
          </w:rPr>
          <w:t>http://futureoflife.org/2016/05/20/biodiversity-loss/</w:t>
        </w:r>
      </w:hyperlink>
      <w:r>
        <w:t>.]</w:t>
      </w:r>
    </w:p>
    <w:p w14:paraId="1EF2542D" w14:textId="77777777" w:rsidR="0007215D" w:rsidRDefault="0007215D" w:rsidP="0007215D">
      <w:pPr>
        <w:rPr>
          <w:sz w:val="12"/>
          <w:szCs w:val="12"/>
        </w:rPr>
      </w:pPr>
      <w:r>
        <w:rPr>
          <w:sz w:val="12"/>
          <w:szCs w:val="12"/>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13">
        <w:r>
          <w:rPr>
            <w:color w:val="000000"/>
            <w:sz w:val="12"/>
            <w:szCs w:val="12"/>
          </w:rPr>
          <w:t>decided</w:t>
        </w:r>
      </w:hyperlink>
      <w:r>
        <w:rPr>
          <w:sz w:val="12"/>
          <w:szCs w:val="12"/>
        </w:rPr>
        <w:t> to keep the Doomsday Clock set at three minutes before midnight earlier this year.</w:t>
      </w:r>
    </w:p>
    <w:p w14:paraId="51940AB1" w14:textId="77777777" w:rsidR="0007215D" w:rsidRDefault="0007215D" w:rsidP="0007215D">
      <w:pPr>
        <w:rPr>
          <w:b/>
          <w:u w:val="single"/>
        </w:rPr>
      </w:pPr>
      <w:r>
        <w:rPr>
          <w:sz w:val="12"/>
          <w:szCs w:val="12"/>
        </w:rPr>
        <w:t xml:space="preserve">But there is another existential threat that the Bulletin overlooked in its Doomsday Clock announcement: biodiversity loss. This phenomenon is often identified as one of the many consequences of climate change, and this is of course correct. But </w:t>
      </w:r>
      <w:r>
        <w:rPr>
          <w:b/>
          <w:highlight w:val="green"/>
          <w:u w:val="single"/>
        </w:rPr>
        <w:t>biodiversity loss is</w:t>
      </w:r>
      <w:r>
        <w:rPr>
          <w:b/>
          <w:u w:val="single"/>
        </w:rPr>
        <w:t xml:space="preserve"> also </w:t>
      </w:r>
      <w:r>
        <w:rPr>
          <w:b/>
          <w:highlight w:val="green"/>
          <w:u w:val="single"/>
        </w:rPr>
        <w:t>a contributing factor behind climate change</w:t>
      </w:r>
      <w:r>
        <w:rPr>
          <w:sz w:val="12"/>
          <w:szCs w:val="12"/>
        </w:rPr>
        <w:t xml:space="preserve">. For example, deforestation in the Amazon rainforest and elsewhere reduces the amount of carbon dioxide removed from the atmosphere by plants, a natural process that mitigates the effects of climate change. So </w:t>
      </w:r>
      <w:r>
        <w:rPr>
          <w:b/>
          <w:highlight w:val="green"/>
          <w:u w:val="single"/>
        </w:rPr>
        <w:t>the causal relation</w:t>
      </w:r>
      <w:r>
        <w:rPr>
          <w:b/>
          <w:u w:val="single"/>
        </w:rPr>
        <w:t xml:space="preserve"> between climate change and biodiversity loss </w:t>
      </w:r>
      <w:r>
        <w:rPr>
          <w:b/>
          <w:highlight w:val="green"/>
          <w:u w:val="single"/>
        </w:rPr>
        <w:t>is bidirectional.</w:t>
      </w:r>
    </w:p>
    <w:p w14:paraId="376AFD4F" w14:textId="77777777" w:rsidR="0007215D" w:rsidRDefault="0007215D" w:rsidP="0007215D">
      <w:pPr>
        <w:rPr>
          <w:sz w:val="12"/>
          <w:szCs w:val="12"/>
        </w:rPr>
      </w:pPr>
      <w:r>
        <w:rPr>
          <w:sz w:val="12"/>
          <w:szCs w:val="12"/>
        </w:rPr>
        <w:t>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All of these phenomena have a direct impact on the health of the biosphere, and all would conceivably persist even if the problem of climate change were somehow immediately solved.</w:t>
      </w:r>
    </w:p>
    <w:p w14:paraId="1E848922" w14:textId="77777777" w:rsidR="0007215D" w:rsidRDefault="0007215D" w:rsidP="0007215D">
      <w:pPr>
        <w:rPr>
          <w:sz w:val="12"/>
          <w:szCs w:val="12"/>
        </w:rPr>
      </w:pPr>
      <w:r>
        <w:rPr>
          <w:sz w:val="12"/>
          <w:szCs w:val="12"/>
        </w:rPr>
        <w:t>Such considerations warrant decoupling biodiversity loss from climate change, because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5D8D9120" w14:textId="77777777" w:rsidR="0007215D" w:rsidRDefault="0007215D" w:rsidP="0007215D">
      <w:pPr>
        <w:rPr>
          <w:sz w:val="12"/>
          <w:szCs w:val="12"/>
        </w:rPr>
      </w:pPr>
      <w:r>
        <w:rPr>
          <w:sz w:val="12"/>
          <w:szCs w:val="12"/>
        </w:rPr>
        <w:t>Deforestation of the Amazon rainforest decreases natural mitigation of CO2 and destroys the habitats of many endangered species.</w:t>
      </w:r>
    </w:p>
    <w:p w14:paraId="1B05662C" w14:textId="77777777" w:rsidR="0007215D" w:rsidRDefault="0007215D" w:rsidP="0007215D">
      <w:pPr>
        <w:rPr>
          <w:sz w:val="12"/>
          <w:szCs w:val="12"/>
        </w:rPr>
      </w:pPr>
      <w:r>
        <w:rPr>
          <w:sz w:val="12"/>
          <w:szCs w:val="12"/>
        </w:rPr>
        <w:t>The sixth extinction.</w:t>
      </w:r>
    </w:p>
    <w:p w14:paraId="392D6EE4" w14:textId="77777777" w:rsidR="0007215D" w:rsidRDefault="0007215D" w:rsidP="0007215D">
      <w:pPr>
        <w:rPr>
          <w:sz w:val="12"/>
          <w:szCs w:val="12"/>
        </w:rPr>
      </w:pPr>
      <w:r>
        <w:t>The repercussions of biodiversity loss are potentially as severe as those anticipated from climate change, or even a nuclear conflict. For example, according to a 2015 </w:t>
      </w:r>
      <w:hyperlink r:id="rId14">
        <w:r>
          <w:rPr>
            <w:color w:val="000000"/>
          </w:rPr>
          <w:t>study</w:t>
        </w:r>
      </w:hyperlink>
      <w:r>
        <w:t> published in Science Advances,</w:t>
      </w:r>
      <w:r>
        <w:rPr>
          <w:b/>
          <w:u w:val="single"/>
        </w:rPr>
        <w:t xml:space="preserve"> </w:t>
      </w:r>
      <w:r>
        <w:rPr>
          <w:b/>
          <w:highlight w:val="green"/>
          <w:u w:val="single"/>
        </w:rPr>
        <w:t xml:space="preserve">the best available evidence reveals “an exceptionally rapid loss of biodiversity </w:t>
      </w:r>
      <w:r>
        <w:rPr>
          <w:b/>
          <w:u w:val="single"/>
        </w:rPr>
        <w:t>over the last few centuries,</w:t>
      </w:r>
      <w:r>
        <w:rPr>
          <w:b/>
          <w:highlight w:val="green"/>
          <w:u w:val="single"/>
        </w:rPr>
        <w:t xml:space="preserve"> indicating </w:t>
      </w:r>
      <w:r>
        <w:rPr>
          <w:b/>
          <w:u w:val="single"/>
        </w:rPr>
        <w:t xml:space="preserve">that </w:t>
      </w:r>
      <w:r>
        <w:rPr>
          <w:b/>
          <w:highlight w:val="green"/>
          <w:u w:val="single"/>
        </w:rPr>
        <w:t xml:space="preserve">a sixth </w:t>
      </w:r>
      <w:r>
        <w:rPr>
          <w:b/>
          <w:u w:val="single"/>
        </w:rPr>
        <w:t xml:space="preserve">mass </w:t>
      </w:r>
      <w:r>
        <w:rPr>
          <w:b/>
          <w:highlight w:val="green"/>
          <w:u w:val="single"/>
        </w:rPr>
        <w:t>extinction is</w:t>
      </w:r>
      <w:r>
        <w:rPr>
          <w:b/>
          <w:u w:val="single"/>
        </w:rPr>
        <w:t xml:space="preserve"> already </w:t>
      </w:r>
      <w:r>
        <w:rPr>
          <w:b/>
          <w:highlight w:val="green"/>
          <w:u w:val="single"/>
        </w:rPr>
        <w:t>under way.”</w:t>
      </w:r>
      <w:r>
        <w:rPr>
          <w:b/>
          <w:u w:val="single"/>
        </w:rPr>
        <w:t xml:space="preserve"> </w:t>
      </w:r>
      <w:r>
        <w:rPr>
          <w:sz w:val="12"/>
          <w:szCs w:val="12"/>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1F03F08E" w14:textId="77777777" w:rsidR="0007215D" w:rsidRDefault="0007215D" w:rsidP="0007215D">
      <w:pPr>
        <w:rPr>
          <w:sz w:val="12"/>
          <w:szCs w:val="12"/>
        </w:rPr>
      </w:pPr>
      <w:r>
        <w:rPr>
          <w:sz w:val="12"/>
          <w:szCs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75303540" w14:textId="77777777" w:rsidR="0007215D" w:rsidRDefault="0007215D" w:rsidP="0007215D">
      <w:pPr>
        <w:rPr>
          <w:sz w:val="12"/>
          <w:szCs w:val="12"/>
        </w:rPr>
      </w:pPr>
      <w:r>
        <w:rPr>
          <w:sz w:val="12"/>
          <w:szCs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15">
        <w:r>
          <w:rPr>
            <w:color w:val="000000"/>
            <w:sz w:val="12"/>
            <w:szCs w:val="12"/>
          </w:rPr>
          <w:t>Global Biodiversity Outlook</w:t>
        </w:r>
      </w:hyperlink>
      <w:r>
        <w:rPr>
          <w:sz w:val="12"/>
          <w:szCs w:val="12"/>
        </w:rPr>
        <w:t> report found that the population of wild vertebrates living in the tropics dropped by 59 percent between 1970 and 2006.</w:t>
      </w:r>
    </w:p>
    <w:p w14:paraId="5577C4E5" w14:textId="77777777" w:rsidR="0007215D" w:rsidRDefault="0007215D" w:rsidP="0007215D">
      <w:pPr>
        <w:rPr>
          <w:sz w:val="12"/>
          <w:szCs w:val="12"/>
        </w:rPr>
      </w:pPr>
      <w:r>
        <w:rPr>
          <w:sz w:val="12"/>
          <w:szCs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16">
        <w:r>
          <w:rPr>
            <w:color w:val="000000"/>
            <w:sz w:val="12"/>
            <w:szCs w:val="12"/>
          </w:rPr>
          <w:t>Other studies</w:t>
        </w:r>
      </w:hyperlink>
      <w:r>
        <w:rPr>
          <w:sz w:val="12"/>
          <w:szCs w:val="12"/>
        </w:rPr>
        <w:t> have found that some 20 percent of all reptile species, 48 percent of the world’s primates, and 50 percent of freshwater turtles are threatened. Underwater, about 10 percent of all coral reefs are now dead, and another 60 percent are in danger of dying.</w:t>
      </w:r>
    </w:p>
    <w:p w14:paraId="6EC96DB7" w14:textId="77777777" w:rsidR="0007215D" w:rsidRDefault="0007215D" w:rsidP="0007215D">
      <w:pPr>
        <w:rPr>
          <w:sz w:val="12"/>
          <w:szCs w:val="12"/>
        </w:rPr>
      </w:pPr>
      <w:r>
        <w:rPr>
          <w:sz w:val="12"/>
          <w:szCs w:val="12"/>
        </w:rPr>
        <w:t>Consistent with these data, the 2014 </w:t>
      </w:r>
      <w:hyperlink r:id="rId17">
        <w:r>
          <w:rPr>
            <w:color w:val="000000"/>
            <w:sz w:val="12"/>
            <w:szCs w:val="12"/>
          </w:rPr>
          <w:t>Living Planet Report</w:t>
        </w:r>
      </w:hyperlink>
      <w:r>
        <w:rPr>
          <w:sz w:val="12"/>
          <w:szCs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18">
        <w:r>
          <w:rPr>
            <w:color w:val="000000"/>
            <w:sz w:val="12"/>
            <w:szCs w:val="12"/>
          </w:rPr>
          <w:t>study</w:t>
        </w:r>
      </w:hyperlink>
      <w:r>
        <w:rPr>
          <w:sz w:val="12"/>
          <w:szCs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4082EE3B" w14:textId="77777777" w:rsidR="0007215D" w:rsidRDefault="0007215D" w:rsidP="0007215D">
      <w:pPr>
        <w:rPr>
          <w:sz w:val="12"/>
          <w:szCs w:val="12"/>
        </w:rPr>
      </w:pPr>
      <w:r>
        <w:rPr>
          <w:sz w:val="12"/>
          <w:szCs w:val="12"/>
        </w:rPr>
        <w:t>48% of the world’s primates are threatened with extinction.</w:t>
      </w:r>
    </w:p>
    <w:p w14:paraId="79FA24DF" w14:textId="77777777" w:rsidR="0007215D" w:rsidRDefault="0007215D" w:rsidP="0007215D">
      <w:pPr>
        <w:rPr>
          <w:sz w:val="12"/>
          <w:szCs w:val="12"/>
        </w:rPr>
      </w:pPr>
      <w:r>
        <w:rPr>
          <w:sz w:val="12"/>
          <w:szCs w:val="12"/>
        </w:rPr>
        <w:t>Catastrophic consequences for civilization.</w:t>
      </w:r>
    </w:p>
    <w:p w14:paraId="0C657E3E" w14:textId="77777777" w:rsidR="0007215D" w:rsidRDefault="0007215D" w:rsidP="0007215D">
      <w:pPr>
        <w:rPr>
          <w:sz w:val="12"/>
          <w:szCs w:val="12"/>
        </w:rPr>
      </w:pPr>
      <w:r>
        <w:rPr>
          <w:b/>
          <w:highlight w:val="green"/>
          <w:u w:val="single"/>
        </w:rPr>
        <w:t>The consequences of this</w:t>
      </w:r>
      <w:r>
        <w:rPr>
          <w:b/>
          <w:u w:val="single"/>
        </w:rPr>
        <w:t xml:space="preserve"> rapid </w:t>
      </w:r>
      <w:r>
        <w:rPr>
          <w:b/>
          <w:highlight w:val="green"/>
          <w:u w:val="single"/>
        </w:rPr>
        <w:t>pruning</w:t>
      </w:r>
      <w:r>
        <w:rPr>
          <w:b/>
          <w:u w:val="single"/>
        </w:rPr>
        <w:t xml:space="preserve"> of the evolutionary tree of life </w:t>
      </w:r>
      <w:r>
        <w:rPr>
          <w:b/>
          <w:highlight w:val="green"/>
          <w:u w:val="single"/>
        </w:rPr>
        <w:t xml:space="preserve">extend beyond </w:t>
      </w:r>
      <w:r>
        <w:rPr>
          <w:b/>
          <w:u w:val="single"/>
        </w:rPr>
        <w:t xml:space="preserve">the </w:t>
      </w:r>
      <w:r>
        <w:rPr>
          <w:b/>
          <w:highlight w:val="green"/>
          <w:u w:val="single"/>
        </w:rPr>
        <w:t xml:space="preserve">obvious. </w:t>
      </w:r>
      <w:r>
        <w:rPr>
          <w:b/>
          <w:u w:val="single"/>
        </w:rPr>
        <w:t xml:space="preserve">There could be </w:t>
      </w:r>
      <w:r>
        <w:rPr>
          <w:b/>
          <w:highlight w:val="green"/>
          <w:u w:val="single"/>
        </w:rPr>
        <w:t>surprising effects</w:t>
      </w:r>
      <w:r>
        <w:rPr>
          <w:b/>
          <w:u w:val="single"/>
        </w:rPr>
        <w:t xml:space="preserve"> of biodiversity loss that </w:t>
      </w:r>
      <w:r>
        <w:rPr>
          <w:b/>
          <w:highlight w:val="green"/>
          <w:u w:val="single"/>
        </w:rPr>
        <w:t>scientists</w:t>
      </w:r>
      <w:r>
        <w:rPr>
          <w:b/>
          <w:u w:val="single"/>
        </w:rPr>
        <w:t xml:space="preserve"> </w:t>
      </w:r>
      <w:r>
        <w:rPr>
          <w:b/>
          <w:highlight w:val="green"/>
          <w:u w:val="single"/>
        </w:rPr>
        <w:t xml:space="preserve">are unable to </w:t>
      </w:r>
      <w:r>
        <w:rPr>
          <w:b/>
          <w:u w:val="single"/>
        </w:rPr>
        <w:t xml:space="preserve">fully </w:t>
      </w:r>
      <w:r>
        <w:rPr>
          <w:b/>
          <w:highlight w:val="green"/>
          <w:u w:val="single"/>
        </w:rPr>
        <w:t xml:space="preserve">anticipate </w:t>
      </w:r>
      <w:r>
        <w:rPr>
          <w:b/>
          <w:u w:val="single"/>
        </w:rPr>
        <w:t>in advance. For example, prior research has shown that localized</w:t>
      </w:r>
      <w:r>
        <w:rPr>
          <w:b/>
          <w:highlight w:val="green"/>
          <w:u w:val="single"/>
        </w:rPr>
        <w:t xml:space="preserve"> ecosystems </w:t>
      </w:r>
      <w:r>
        <w:rPr>
          <w:b/>
          <w:u w:val="single"/>
        </w:rPr>
        <w:t xml:space="preserve">can </w:t>
      </w:r>
      <w:r>
        <w:rPr>
          <w:b/>
          <w:highlight w:val="green"/>
          <w:u w:val="single"/>
        </w:rPr>
        <w:t xml:space="preserve">undergo abrupt </w:t>
      </w:r>
      <w:r>
        <w:rPr>
          <w:b/>
          <w:u w:val="single"/>
        </w:rPr>
        <w:t xml:space="preserve">and </w:t>
      </w:r>
      <w:r>
        <w:rPr>
          <w:b/>
          <w:highlight w:val="green"/>
          <w:u w:val="single"/>
        </w:rPr>
        <w:t>irreversible shifts when they reach</w:t>
      </w:r>
      <w:r>
        <w:rPr>
          <w:b/>
          <w:u w:val="single"/>
        </w:rPr>
        <w:t xml:space="preserve"> </w:t>
      </w:r>
      <w:r>
        <w:rPr>
          <w:b/>
          <w:highlight w:val="green"/>
          <w:u w:val="single"/>
        </w:rPr>
        <w:t>a tipping point</w:t>
      </w:r>
      <w:r>
        <w:rPr>
          <w:b/>
          <w:u w:val="single"/>
        </w:rPr>
        <w:t>.</w:t>
      </w:r>
      <w:r>
        <w:rPr>
          <w:sz w:val="12"/>
          <w:szCs w:val="12"/>
        </w:rPr>
        <w:t xml:space="preserve"> According to a 2012 </w:t>
      </w:r>
      <w:hyperlink r:id="rId19">
        <w:r>
          <w:rPr>
            <w:color w:val="000000"/>
            <w:sz w:val="12"/>
            <w:szCs w:val="12"/>
          </w:rPr>
          <w:t>paper</w:t>
        </w:r>
      </w:hyperlink>
      <w:r>
        <w:rPr>
          <w:sz w:val="12"/>
          <w:szCs w:val="12"/>
        </w:rPr>
        <w:t> published in Nature, there are reasons for thinking that we may be approaching a tipping point of this sort in the global ecosystem, beyond which the consequences could be catastrophic for civilization.</w:t>
      </w:r>
    </w:p>
    <w:p w14:paraId="2CA8D47C" w14:textId="77777777" w:rsidR="0007215D" w:rsidRDefault="0007215D" w:rsidP="0007215D">
      <w:pPr>
        <w:rPr>
          <w:b/>
          <w:u w:val="single"/>
        </w:rPr>
      </w:pPr>
      <w:r>
        <w:rPr>
          <w:sz w:val="12"/>
          <w:szCs w:val="12"/>
        </w:rPr>
        <w:t xml:space="preserve">As the authors write, </w:t>
      </w:r>
      <w:r>
        <w:rPr>
          <w:b/>
          <w:highlight w:val="green"/>
          <w:u w:val="single"/>
        </w:rPr>
        <w:t>a planetary-scale transition could precipitate</w:t>
      </w:r>
      <w:r>
        <w:rPr>
          <w:sz w:val="12"/>
          <w:szCs w:val="12"/>
        </w:rPr>
        <w:t xml:space="preserve"> “substantial losses of ecosystem services required to sustain the human population.” An ecosystem service is any ecological process that benefits humanity, such as food production and crop pollination</w:t>
      </w:r>
      <w:r>
        <w:rPr>
          <w:b/>
          <w:u w:val="single"/>
        </w:rPr>
        <w:t xml:space="preserve">. If the </w:t>
      </w:r>
      <w:r>
        <w:rPr>
          <w:b/>
          <w:highlight w:val="green"/>
          <w:u w:val="single"/>
        </w:rPr>
        <w:t>global ecosystem were to cross a tipping point</w:t>
      </w:r>
      <w:r>
        <w:rPr>
          <w:b/>
          <w:u w:val="single"/>
        </w:rPr>
        <w:t xml:space="preserve"> and substantial ecosystem services were lost, </w:t>
      </w:r>
      <w:r>
        <w:rPr>
          <w:b/>
          <w:highlight w:val="green"/>
          <w:u w:val="single"/>
        </w:rPr>
        <w:t xml:space="preserve">the results could be “widespread social unrest, economic instability, and loss of </w:t>
      </w:r>
      <w:r>
        <w:rPr>
          <w:b/>
          <w:u w:val="single"/>
        </w:rPr>
        <w:t xml:space="preserve">human </w:t>
      </w:r>
      <w:r>
        <w:rPr>
          <w:b/>
          <w:highlight w:val="green"/>
          <w:u w:val="single"/>
        </w:rPr>
        <w:t>life</w:t>
      </w:r>
      <w:r>
        <w:rPr>
          <w:b/>
          <w:u w:val="single"/>
        </w:rPr>
        <w:t>.” According to Missouri Botanical Garden ecologist Adam Smith, one of the paper’s co-authors, this could occur in a matter of decades—</w:t>
      </w:r>
      <w:r>
        <w:rPr>
          <w:b/>
          <w:highlight w:val="green"/>
          <w:u w:val="single"/>
        </w:rPr>
        <w:t>far more quickly than</w:t>
      </w:r>
      <w:r>
        <w:rPr>
          <w:b/>
          <w:u w:val="single"/>
        </w:rPr>
        <w:t xml:space="preserve"> most of the </w:t>
      </w:r>
      <w:r>
        <w:rPr>
          <w:b/>
          <w:highlight w:val="green"/>
          <w:u w:val="single"/>
        </w:rPr>
        <w:t xml:space="preserve">expected </w:t>
      </w:r>
      <w:r>
        <w:rPr>
          <w:b/>
          <w:u w:val="single"/>
        </w:rPr>
        <w:t xml:space="preserve">consequences of </w:t>
      </w:r>
      <w:r>
        <w:rPr>
          <w:b/>
          <w:highlight w:val="green"/>
          <w:u w:val="single"/>
        </w:rPr>
        <w:t>climate change, yet equally destructive.</w:t>
      </w:r>
    </w:p>
    <w:p w14:paraId="63EC6938" w14:textId="77777777" w:rsidR="0007215D" w:rsidRDefault="0007215D" w:rsidP="0007215D">
      <w:pPr>
        <w:rPr>
          <w:sz w:val="12"/>
          <w:szCs w:val="12"/>
        </w:rPr>
      </w:pPr>
      <w:r>
        <w:rPr>
          <w:b/>
          <w:u w:val="single"/>
        </w:rPr>
        <w:t>Biodiversity loss is</w:t>
      </w:r>
      <w:r>
        <w:rPr>
          <w:b/>
          <w:highlight w:val="green"/>
          <w:u w:val="single"/>
        </w:rPr>
        <w:t xml:space="preserve"> a “threat multiplier” that</w:t>
      </w:r>
      <w:r>
        <w:rPr>
          <w:b/>
          <w:u w:val="single"/>
        </w:rPr>
        <w:t xml:space="preserve">, by pushing societies to the brink of collapse, </w:t>
      </w:r>
      <w:r>
        <w:rPr>
          <w:b/>
          <w:highlight w:val="green"/>
          <w:u w:val="single"/>
        </w:rPr>
        <w:t>will exacerbate</w:t>
      </w:r>
      <w:r>
        <w:rPr>
          <w:b/>
          <w:u w:val="single"/>
        </w:rPr>
        <w:t xml:space="preserve"> existing </w:t>
      </w:r>
      <w:r>
        <w:rPr>
          <w:b/>
          <w:highlight w:val="green"/>
          <w:u w:val="single"/>
        </w:rPr>
        <w:t>conflicts</w:t>
      </w:r>
      <w:r>
        <w:rPr>
          <w:b/>
          <w:u w:val="single"/>
        </w:rPr>
        <w:t xml:space="preserve"> and introduce entirely new struggles between state and non-state actors. </w:t>
      </w:r>
      <w:r>
        <w:t>Indeed, it could even fuel the rise of terrorism.</w:t>
      </w:r>
      <w:r>
        <w:rPr>
          <w:sz w:val="12"/>
          <w:szCs w:val="12"/>
        </w:rPr>
        <w:t xml:space="preserve"> (After all, climate change has been </w:t>
      </w:r>
      <w:hyperlink r:id="rId20">
        <w:r>
          <w:rPr>
            <w:color w:val="000000"/>
            <w:sz w:val="12"/>
            <w:szCs w:val="12"/>
          </w:rPr>
          <w:t>linked</w:t>
        </w:r>
      </w:hyperlink>
      <w:r>
        <w:rPr>
          <w:sz w:val="12"/>
          <w:szCs w:val="12"/>
        </w:rPr>
        <w:t> to the emergence of ISIS in Syria, and multiple high-ranking US officials, such as former US Defense Secretary </w:t>
      </w:r>
      <w:hyperlink r:id="rId21">
        <w:r>
          <w:rPr>
            <w:color w:val="000000"/>
            <w:sz w:val="12"/>
            <w:szCs w:val="12"/>
          </w:rPr>
          <w:t>Chuck Hagel</w:t>
        </w:r>
      </w:hyperlink>
      <w:r>
        <w:rPr>
          <w:sz w:val="12"/>
          <w:szCs w:val="12"/>
        </w:rPr>
        <w:t>and CIA director </w:t>
      </w:r>
      <w:hyperlink r:id="rId22">
        <w:r>
          <w:rPr>
            <w:color w:val="000000"/>
            <w:sz w:val="12"/>
            <w:szCs w:val="12"/>
          </w:rPr>
          <w:t>John Brennan</w:t>
        </w:r>
      </w:hyperlink>
      <w:r>
        <w:rPr>
          <w:sz w:val="12"/>
          <w:szCs w:val="12"/>
        </w:rPr>
        <w:t>, have affirmed that climate change and terrorism are connected.)</w:t>
      </w:r>
    </w:p>
    <w:p w14:paraId="7F8D70D1" w14:textId="77777777" w:rsidR="0007215D" w:rsidRDefault="0007215D" w:rsidP="0007215D">
      <w:pPr>
        <w:rPr>
          <w:sz w:val="12"/>
          <w:szCs w:val="12"/>
        </w:rPr>
      </w:pPr>
      <w:r>
        <w:rPr>
          <w:sz w:val="12"/>
          <w:szCs w:val="12"/>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702DFC35" w14:textId="77777777" w:rsidR="0007215D" w:rsidRPr="00A400B9" w:rsidRDefault="0007215D" w:rsidP="0007215D">
      <w:pPr>
        <w:rPr>
          <w:sz w:val="12"/>
          <w:szCs w:val="12"/>
        </w:rPr>
      </w:pPr>
      <w:r>
        <w:rPr>
          <w:sz w:val="12"/>
          <w:szCs w:val="12"/>
        </w:rPr>
        <w:t xml:space="preserve">The unavoidable conclusion is that </w:t>
      </w:r>
      <w:r>
        <w:rPr>
          <w:b/>
          <w:highlight w:val="green"/>
          <w:u w:val="single"/>
        </w:rPr>
        <w:t>biodiversity loss constitutes an existential threat</w:t>
      </w:r>
      <w:r>
        <w:rPr>
          <w:sz w:val="12"/>
          <w:szCs w:val="12"/>
        </w:rPr>
        <w:t xml:space="preserve"> in its own right. As such, it ought to be considered alongside climate change and nuclear weapons as one of the most significant contemporary risks to human prosperity and survival.</w:t>
      </w:r>
    </w:p>
    <w:p w14:paraId="2F3167E1" w14:textId="77777777" w:rsidR="0007215D" w:rsidRDefault="0007215D" w:rsidP="0007215D"/>
    <w:p w14:paraId="156AE880" w14:textId="77777777" w:rsidR="0007215D" w:rsidRDefault="0007215D" w:rsidP="0007215D">
      <w:pPr>
        <w:pStyle w:val="Heading3"/>
      </w:pPr>
      <w:r>
        <w:t>Fw</w:t>
      </w:r>
    </w:p>
    <w:p w14:paraId="41662E19" w14:textId="77777777" w:rsidR="0007215D" w:rsidRDefault="0007215D" w:rsidP="0007215D"/>
    <w:p w14:paraId="08034662" w14:textId="77777777" w:rsidR="0007215D" w:rsidRDefault="0007215D" w:rsidP="0007215D">
      <w:pPr>
        <w:pStyle w:val="Heading4"/>
      </w:pPr>
      <w:r>
        <w:t xml:space="preserve">The standard is maximizing expected wellbeing. </w:t>
      </w:r>
    </w:p>
    <w:p w14:paraId="00AFD427" w14:textId="77777777" w:rsidR="0007215D" w:rsidRDefault="0007215D" w:rsidP="0007215D">
      <w:pPr>
        <w:pStyle w:val="Heading4"/>
      </w:pPr>
      <w:r>
        <w:t>Prefer it:</w:t>
      </w:r>
    </w:p>
    <w:p w14:paraId="746A98A2" w14:textId="77777777" w:rsidR="0007215D" w:rsidRDefault="0007215D" w:rsidP="0007215D">
      <w:pPr>
        <w:pStyle w:val="Heading4"/>
      </w:pPr>
      <w:r>
        <w:t>1] Aggregation – every policy benefits some and harms others, which also means side constraints freeze action</w:t>
      </w:r>
    </w:p>
    <w:p w14:paraId="7FA8D4D7" w14:textId="4569FE07" w:rsidR="0007215D" w:rsidRDefault="006345CB" w:rsidP="0007215D">
      <w:pPr>
        <w:pStyle w:val="Heading4"/>
      </w:pPr>
      <w:bookmarkStart w:id="0" w:name="_heading=h.1fob9te" w:colFirst="0" w:colLast="0"/>
      <w:bookmarkEnd w:id="0"/>
      <w:r>
        <w:t>2</w:t>
      </w:r>
      <w:r w:rsidR="0007215D">
        <w:t>]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6DD55218" w14:textId="41D3DFBB" w:rsidR="00876FBE" w:rsidRDefault="006345CB" w:rsidP="00876FBE">
      <w:pPr>
        <w:pStyle w:val="Heading4"/>
      </w:pPr>
      <w:r>
        <w:t>3</w:t>
      </w:r>
      <w:r w:rsidR="00876FBE">
        <w:t xml:space="preserve">] </w:t>
      </w:r>
      <w:r w:rsidR="00876FBE">
        <w:t>Extinction comes first!</w:t>
      </w:r>
    </w:p>
    <w:p w14:paraId="2BBB531D" w14:textId="77777777" w:rsidR="00876FBE" w:rsidRDefault="00876FBE" w:rsidP="00876FBE">
      <w:r>
        <w:rPr>
          <w:b/>
        </w:rPr>
        <w:t>Pummer 15</w:t>
      </w:r>
      <w:r>
        <w:t xml:space="preserve"> [Theron, Junior Research Fellow in Philosophy at St. Anne's College, University of Oxford. “Moral Agreement on Saving the World” Practical Ethics, University of Oxford. May 18, 2015] AT</w:t>
      </w:r>
    </w:p>
    <w:p w14:paraId="4C7044B2" w14:textId="77777777" w:rsidR="00876FBE" w:rsidRDefault="00876FBE" w:rsidP="00876FBE">
      <w:r>
        <w:rPr>
          <w:b/>
          <w:u w:val="single"/>
        </w:rPr>
        <w:t>There appears to be lot of disagreement in moral philosophy. Whether these many apparent disagreements are deep and irresolvable, I believe there is at least one thing it is reasonable to agree on right now</w:t>
      </w:r>
      <w:r>
        <w:t>, whatever general moral view we adopt</w:t>
      </w:r>
      <w:r>
        <w:rPr>
          <w:b/>
          <w:u w:val="single"/>
        </w:rPr>
        <w:t>: that it is very important to reduce the risk that all intelligent beings on this planet are eliminated by an enormous catastrophe, such as a nuclear war.</w:t>
      </w:r>
      <w:r>
        <w:t xml:space="preserve"> How we might in fact try to reduce such existential risks is discussed elsewhere. My claim here is only that </w:t>
      </w:r>
      <w:r>
        <w:rPr>
          <w:b/>
          <w:u w:val="single"/>
        </w:rPr>
        <w:t xml:space="preserve">we – whether we’re consequentialists, deontologists, or virtue ethicists – should all agree that we should try to save the world. </w:t>
      </w:r>
      <w:r>
        <w:t xml:space="preserve">According to consequentialism, we should maximize the good, where this is taken to be the goodness, from an impartial perspective, of outcomes. </w:t>
      </w:r>
      <w:r>
        <w:rPr>
          <w:b/>
          <w:u w:val="single"/>
        </w:rPr>
        <w:t>Clearly one thing that makes an outcome good is that the people in it are doing well. There is little disagreement here.</w:t>
      </w:r>
      <w:r>
        <w:t xml:space="preserve"> If the happiness or well-being of possible future people is just as important as that of people who already exist, and if they would have good lives, it is not hard to see how</w:t>
      </w:r>
      <w:r>
        <w:rPr>
          <w:b/>
          <w:u w:val="single"/>
        </w:rPr>
        <w:t xml:space="preserve"> </w:t>
      </w:r>
      <w:r>
        <w:rPr>
          <w:b/>
          <w:highlight w:val="green"/>
          <w:u w:val="single"/>
        </w:rPr>
        <w:t xml:space="preserve">reducing existential risk is </w:t>
      </w:r>
      <w:r>
        <w:rPr>
          <w:b/>
          <w:u w:val="single"/>
        </w:rPr>
        <w:t xml:space="preserve">easily </w:t>
      </w:r>
      <w:r>
        <w:rPr>
          <w:b/>
          <w:highlight w:val="green"/>
          <w:u w:val="single"/>
        </w:rPr>
        <w:t>the most important thing in the whole world.</w:t>
      </w:r>
      <w:r>
        <w:rPr>
          <w:b/>
          <w:u w:val="single"/>
        </w:rPr>
        <w:t xml:space="preserve"> This is for the familiar reason that there are </w:t>
      </w:r>
      <w:r>
        <w:rPr>
          <w:b/>
          <w:highlight w:val="green"/>
          <w:u w:val="single"/>
        </w:rPr>
        <w:t xml:space="preserve">so many people </w:t>
      </w:r>
      <w:r>
        <w:rPr>
          <w:b/>
          <w:u w:val="single"/>
        </w:rPr>
        <w:t xml:space="preserve">who </w:t>
      </w:r>
      <w:r>
        <w:rPr>
          <w:b/>
          <w:highlight w:val="green"/>
          <w:u w:val="single"/>
        </w:rPr>
        <w:t>could exist in the future</w:t>
      </w:r>
      <w:r>
        <w:rPr>
          <w:b/>
          <w:u w:val="single"/>
        </w:rPr>
        <w:t xml:space="preserve"> – there are </w:t>
      </w:r>
      <w:r>
        <w:rPr>
          <w:b/>
          <w:highlight w:val="green"/>
          <w:u w:val="single"/>
        </w:rPr>
        <w:t>trillions upon trillions</w:t>
      </w:r>
      <w:r>
        <w:rPr>
          <w:b/>
          <w:u w:val="single"/>
        </w:rPr>
        <w:t xml:space="preserve">… upon trillions. There are so many possible future people that </w:t>
      </w:r>
      <w:r>
        <w:rPr>
          <w:b/>
          <w:highlight w:val="green"/>
          <w:u w:val="single"/>
        </w:rPr>
        <w:t>reducing existential risk is</w:t>
      </w:r>
      <w:r>
        <w:rPr>
          <w:b/>
          <w:u w:val="single"/>
        </w:rPr>
        <w:t xml:space="preserve"> arguably </w:t>
      </w:r>
      <w:r>
        <w:rPr>
          <w:b/>
          <w:highlight w:val="green"/>
          <w:u w:val="single"/>
        </w:rPr>
        <w:t>the most important</w:t>
      </w:r>
      <w:r>
        <w:rPr>
          <w:b/>
          <w:u w:val="single"/>
        </w:rPr>
        <w:t xml:space="preserve"> thing in the world, </w:t>
      </w:r>
      <w:r>
        <w:rPr>
          <w:b/>
          <w:highlight w:val="green"/>
          <w:u w:val="single"/>
        </w:rPr>
        <w:t xml:space="preserve">even if the well-being of these possible people were given only 0.001% as much weight </w:t>
      </w:r>
      <w:r>
        <w:rPr>
          <w:b/>
          <w:u w:val="single"/>
        </w:rPr>
        <w:t>as that of existing people.</w:t>
      </w:r>
      <w:r>
        <w:t xml:space="preserve"> Even on a wholly person-affecting view – according to which there’s nothing (apart from effects on existing people) to be said in favor of creating happy people – the case for reducing existential risk is very strong. As noted in this seminal paper, </w:t>
      </w:r>
      <w:r>
        <w:rPr>
          <w:b/>
          <w:u w:val="single"/>
        </w:rPr>
        <w:t>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that is a huge mistake.</w:t>
      </w:r>
      <w:r>
        <w:t xml:space="preserve"> </w:t>
      </w:r>
      <w:r>
        <w:rPr>
          <w:b/>
          <w:u w:val="single"/>
        </w:rPr>
        <w:t>Non-consequentialism is the view that there’s more that determines rightness than the goodness of consequences or outcomes; it is not the view that the latter don’t matter.</w:t>
      </w:r>
      <w:r>
        <w:t xml:space="preserve"> Even John Rawls wrote, “</w:t>
      </w:r>
      <w:r>
        <w:rPr>
          <w:b/>
          <w:u w:val="single"/>
        </w:rPr>
        <w:t>All ethical doctrines worth our attention take consequences into account in judging rightness. One which did not would simply be irrational, crazy.</w:t>
      </w:r>
      <w:r>
        <w:t xml:space="preserve">” </w:t>
      </w:r>
      <w:r>
        <w:rPr>
          <w:b/>
          <w:u w:val="single"/>
        </w:rPr>
        <w:t>Minimally plausible versions of deontology and virtue ethics must be concerned in part with promoting the good, from an impartial point of view.</w:t>
      </w:r>
      <w:r>
        <w:t xml:space="preserve"> </w:t>
      </w:r>
      <w:r>
        <w:rPr>
          <w:b/>
          <w:u w:val="single"/>
        </w:rPr>
        <w:t>They’d thus imply very strong reasons to reduce existential risk</w:t>
      </w:r>
      <w: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b/>
          <w:u w:val="single"/>
        </w:rPr>
        <w:t>Even egoism, the view that each agent should maximize her own good, might imply strong reasons to reduce existential risk.</w:t>
      </w:r>
      <w: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Pr>
          <w:b/>
          <w:u w:val="single"/>
        </w:rPr>
        <w:t>To be minimally plausible, egoism will need to be paired with a more sophisticated account of well-being.</w:t>
      </w:r>
      <w:r>
        <w:t xml:space="preserve"> To see this, it is enough to consider, as Plato did, the possibility of a ring of invisibility – </w:t>
      </w:r>
      <w:r>
        <w:rPr>
          <w:b/>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t xml:space="preserve">, in some robust way, where this would to a significant extent be a function of other-regarding concerns (see chapter 12 of this classic intro to ethics). But </w:t>
      </w:r>
      <w:r>
        <w:rPr>
          <w:b/>
          <w:u w:val="single"/>
        </w:rPr>
        <w:t>once these elements are included, we can (roughly, as above) argue that this sort of egoism will imply strong reasons to reduce existential risk.</w:t>
      </w:r>
      <w: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Pr>
          <w:b/>
          <w:highlight w:val="green"/>
          <w:u w:val="single"/>
        </w:rPr>
        <w:t>We should also take into account moral uncertainty.</w:t>
      </w:r>
      <w:r>
        <w:t xml:space="preserve"> </w:t>
      </w:r>
      <w:r>
        <w:rPr>
          <w:b/>
          <w:u w:val="single"/>
        </w:rPr>
        <w:t>What is it reasonable for one to do, when one is uncertain not (only) about the empirical facts, but also about the moral facts?</w:t>
      </w:r>
      <w:r>
        <w:t xml:space="preserve"> I’ve just argued that </w:t>
      </w:r>
      <w:r>
        <w:rPr>
          <w:b/>
          <w:u w:val="single"/>
        </w:rPr>
        <w:t>there’s agreement among minimally plausible ethical views that we have strong reason to reduce existential risk – not only consequentialists, but also deontologists, virtue ethicists, and sophisticated egoists should agree.</w:t>
      </w:r>
      <w:r>
        <w:t xml:space="preserve"> But </w:t>
      </w:r>
      <w:r>
        <w:rPr>
          <w:b/>
          <w:u w:val="single"/>
        </w:rPr>
        <w:t xml:space="preserve">even those (hedonistic egoists) who disagree should have a significant level of confidence that they are mistaken, and that one of the above views is correct. Even if they were 90% sure that their view is the correct one </w:t>
      </w:r>
      <w:r>
        <w:t xml:space="preserve">(and 10% sure that one of these other ones is correct), </w:t>
      </w:r>
      <w:r>
        <w:rPr>
          <w:b/>
          <w:u w:val="single"/>
        </w:rPr>
        <w:t>they would have pretty strong reason, from the standpoint of moral uncertainty, to reduce existential risk.</w:t>
      </w:r>
      <w:r>
        <w:t xml:space="preserve"> Perhaps most disturbingly still, </w:t>
      </w:r>
      <w:r>
        <w:rPr>
          <w:b/>
          <w:highlight w:val="green"/>
          <w:u w:val="single"/>
        </w:rPr>
        <w:t xml:space="preserve">even if we are only 1% sure that </w:t>
      </w:r>
      <w:r>
        <w:rPr>
          <w:b/>
          <w:u w:val="single"/>
        </w:rPr>
        <w:t xml:space="preserve">the </w:t>
      </w:r>
      <w:r>
        <w:rPr>
          <w:b/>
          <w:highlight w:val="green"/>
          <w:u w:val="single"/>
        </w:rPr>
        <w:t xml:space="preserve">well-being </w:t>
      </w:r>
      <w:r>
        <w:rPr>
          <w:b/>
          <w:u w:val="single"/>
        </w:rPr>
        <w:t xml:space="preserve">of possible future people </w:t>
      </w:r>
      <w:r>
        <w:rPr>
          <w:b/>
          <w:highlight w:val="green"/>
          <w:u w:val="single"/>
        </w:rPr>
        <w:t xml:space="preserve">matters, </w:t>
      </w:r>
      <w:r>
        <w:rPr>
          <w:b/>
          <w:u w:val="single"/>
        </w:rPr>
        <w:t xml:space="preserve">it is at least arguable that, </w:t>
      </w:r>
      <w:r>
        <w:rPr>
          <w:b/>
          <w:highlight w:val="green"/>
          <w:u w:val="single"/>
        </w:rPr>
        <w:t xml:space="preserve">from </w:t>
      </w:r>
      <w:r>
        <w:rPr>
          <w:b/>
          <w:u w:val="single"/>
        </w:rPr>
        <w:t xml:space="preserve">the standpoint of </w:t>
      </w:r>
      <w:r>
        <w:rPr>
          <w:b/>
          <w:highlight w:val="green"/>
          <w:u w:val="single"/>
        </w:rPr>
        <w:t>moral uncertainty, reducing existential risk is the most important thing in the world.</w:t>
      </w:r>
      <w: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Pr>
          <w:b/>
          <w:u w:val="single"/>
        </w:rPr>
        <w:t>It is enough for my claim that there is moral agreement in the relevant sense if</w:t>
      </w:r>
      <w:r>
        <w:t xml:space="preserve">, at least given certain empirical claims about what future lives would most likely be like, </w:t>
      </w:r>
      <w:r>
        <w:rPr>
          <w:b/>
          <w:highlight w:val="green"/>
          <w:u w:val="single"/>
        </w:rPr>
        <w:t xml:space="preserve">all minimally plausible moral views would converge </w:t>
      </w:r>
      <w:r>
        <w:rPr>
          <w:b/>
          <w:u w:val="single"/>
        </w:rPr>
        <w:t xml:space="preserve">on the conclusion </w:t>
      </w:r>
      <w:r>
        <w:rPr>
          <w:b/>
          <w:highlight w:val="green"/>
          <w:u w:val="single"/>
        </w:rPr>
        <w:t>that we should try to save the world.</w:t>
      </w:r>
      <w:r>
        <w:t xml:space="preserve"> While there are some non-crazy </w:t>
      </w:r>
      <w:r>
        <w:rPr>
          <w:b/>
          <w:u w:val="single"/>
        </w:rPr>
        <w:t>views that place significantly greater moral weight on avoiding suffering than on promoting happiness</w:t>
      </w:r>
      <w:r>
        <w:t xml:space="preserve">, for reasons others have offered (and for independent reasons I won’t get into here unless requested to), they nonetheless </w:t>
      </w:r>
      <w:r>
        <w:rPr>
          <w:b/>
          <w:u w:val="single"/>
        </w:rPr>
        <w:t>seem to be fairly implausible views.</w:t>
      </w:r>
      <w:r>
        <w:t xml:space="preserve"> And </w:t>
      </w:r>
      <w:r>
        <w:rPr>
          <w:b/>
          <w:u w:val="singl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t xml:space="preserve"> Derek Parfit, whose work has emphasized future generations as well as agreement in ethics, described our situation clearly and accurately: “We live during the hinge of history. </w:t>
      </w:r>
      <w:r>
        <w:rPr>
          <w:b/>
          <w:u w:val="single"/>
        </w:rPr>
        <w:t xml:space="preserve">Given the scientific and technological discoveries of the last two centuries, the world has never changed as fast. </w:t>
      </w:r>
      <w:r>
        <w:t xml:space="preserve">We shall soon have even greater powers to transform, not only our surroundings, but ourselves and our successors. </w:t>
      </w:r>
      <w:r>
        <w:rPr>
          <w:b/>
          <w:u w:val="single"/>
        </w:rPr>
        <w:t xml:space="preserve">If we act wisely in the next few centuries, humanity will survive its most dangerous and decisive period. </w:t>
      </w:r>
      <w:r>
        <w:t xml:space="preserve">Our descendants could, if necessary, go elsewhere, spreading through this galaxy…. </w:t>
      </w:r>
      <w:r>
        <w:rPr>
          <w:b/>
          <w:u w:val="single"/>
        </w:rPr>
        <w:t>Our descendants might, I believe, make the further future very good. But that good future may also depend in part on us. If our selfish recklessness ends human history, we would be acting very wrongly.</w:t>
      </w:r>
      <w:r>
        <w:t>” (From chapter 36 of On What Matters)</w:t>
      </w:r>
    </w:p>
    <w:p w14:paraId="3BFF9EFF" w14:textId="0645B5AA" w:rsidR="0007215D" w:rsidRDefault="006345CB" w:rsidP="0007215D">
      <w:pPr>
        <w:pStyle w:val="Heading4"/>
      </w:pPr>
      <w:r>
        <w:t>4</w:t>
      </w:r>
      <w:r w:rsidR="0007215D">
        <w:t>] Use epistemic modesty for evaluating the framework debate:</w:t>
      </w:r>
    </w:p>
    <w:p w14:paraId="5883787F" w14:textId="77777777" w:rsidR="0007215D" w:rsidRDefault="0007215D" w:rsidP="0007215D">
      <w:pPr>
        <w:pStyle w:val="Heading4"/>
      </w:pPr>
      <w:r>
        <w:t xml:space="preserve">A] Substantively true since it maximizes the probability of achieving net most moral value—beating a framework acts as mitigation to their impacts but the strength of that mitigation is contingent. </w:t>
      </w:r>
    </w:p>
    <w:p w14:paraId="7CE85174" w14:textId="340110B4" w:rsidR="0007215D" w:rsidRDefault="0007215D" w:rsidP="0007215D">
      <w:pPr>
        <w:pStyle w:val="Heading4"/>
      </w:pPr>
      <w:r>
        <w:t xml:space="preserve">B] Clash—disincentives debaters from going all in for framework which means we get the ideal balance between topic ed and phil ed—it’s important to talk about contention-level offense </w:t>
      </w:r>
    </w:p>
    <w:p w14:paraId="7789D542" w14:textId="77777777" w:rsidR="0007215D" w:rsidRDefault="0007215D" w:rsidP="0007215D"/>
    <w:p w14:paraId="7DC74A92" w14:textId="77777777" w:rsidR="0007215D" w:rsidRDefault="0007215D" w:rsidP="0007215D">
      <w:pPr>
        <w:pStyle w:val="Heading3"/>
      </w:pPr>
      <w:r>
        <w:t>Underview</w:t>
      </w:r>
    </w:p>
    <w:p w14:paraId="6184BE25" w14:textId="77777777" w:rsidR="0007215D" w:rsidRDefault="0007215D" w:rsidP="0007215D"/>
    <w:p w14:paraId="3C7F7C11" w14:textId="77777777" w:rsidR="0007215D" w:rsidRDefault="0007215D" w:rsidP="0007215D">
      <w:pPr>
        <w:pStyle w:val="Heading4"/>
      </w:pPr>
      <w:r>
        <w:t>1] 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arg and make the 2AR impossible</w:t>
      </w:r>
    </w:p>
    <w:p w14:paraId="1ACD2C82" w14:textId="77777777" w:rsidR="008D5EA2" w:rsidRDefault="0007215D" w:rsidP="008D5EA2">
      <w:pPr>
        <w:pStyle w:val="Heading4"/>
      </w:pPr>
      <w:r>
        <w:t>2]</w:t>
      </w:r>
      <w:r w:rsidRPr="00D66AAD">
        <w:rPr>
          <w:rFonts w:eastAsia="MS Gothic"/>
        </w:rPr>
        <w:t xml:space="preserve"> </w:t>
      </w:r>
      <w:r w:rsidR="008D5EA2">
        <w:t>Focus on localized resistance through world orientation fails. Active challenges to global violence must move beyond individual calls to critical awareness.</w:t>
      </w:r>
    </w:p>
    <w:p w14:paraId="4C314095" w14:textId="77777777" w:rsidR="008D5EA2" w:rsidRDefault="008D5EA2" w:rsidP="008D5EA2">
      <w:r>
        <w:rPr>
          <w:b/>
        </w:rPr>
        <w:t>Evans and Reid 14</w:t>
      </w:r>
      <w:r>
        <w:t xml:space="preserve"> </w:t>
      </w:r>
      <w:r>
        <w:rPr>
          <w:sz w:val="16"/>
          <w:szCs w:val="14"/>
        </w:rPr>
        <w:t xml:space="preserve">[Brad Evans, professor of international relations at the University of Lapland, Finland and Julian Reid, senior lecturer in international relations at the University of Bristol, </w:t>
      </w:r>
      <w:r>
        <w:rPr>
          <w:i/>
          <w:sz w:val="16"/>
          <w:szCs w:val="14"/>
        </w:rPr>
        <w:t>Resilient Life</w:t>
      </w:r>
      <w:r>
        <w:rPr>
          <w:sz w:val="16"/>
          <w:szCs w:val="14"/>
        </w:rPr>
        <w:t>, 2014, p. 102-4]</w:t>
      </w:r>
    </w:p>
    <w:p w14:paraId="1887674D" w14:textId="77777777" w:rsidR="008D5EA2" w:rsidRDefault="008D5EA2" w:rsidP="008D5EA2">
      <w:pPr>
        <w:rPr>
          <w:b/>
          <w:bCs/>
          <w:szCs w:val="24"/>
          <w:u w:val="single"/>
        </w:rPr>
      </w:pPr>
      <w:r>
        <w:rPr>
          <w:sz w:val="16"/>
          <w:szCs w:val="24"/>
        </w:rPr>
        <w:t xml:space="preserve">The significance of linking self-worth and achievement to the ‘social norm’ cannot be underestimated as it allows us to illustrate the differences between the learning processes of resilience as compared to a properly critical pedagogy which would encourage children to question the fundamental tenets of power and inequality in the world. </w:t>
      </w:r>
      <w:r>
        <w:rPr>
          <w:b/>
          <w:bCs/>
          <w:szCs w:val="24"/>
          <w:highlight w:val="green"/>
          <w:u w:val="single"/>
        </w:rPr>
        <w:t>Strategies of</w:t>
      </w:r>
      <w:r>
        <w:rPr>
          <w:szCs w:val="24"/>
          <w:u w:val="single"/>
        </w:rPr>
        <w:t xml:space="preserve"> </w:t>
      </w:r>
      <w:r>
        <w:rPr>
          <w:rStyle w:val="StyleUnderline"/>
          <w:bCs/>
          <w:szCs w:val="24"/>
          <w:highlight w:val="green"/>
        </w:rPr>
        <w:t>resilience</w:t>
      </w:r>
      <w:r>
        <w:rPr>
          <w:sz w:val="16"/>
          <w:szCs w:val="24"/>
        </w:rPr>
        <w:t xml:space="preserve"> when applied to children </w:t>
      </w:r>
      <w:r>
        <w:rPr>
          <w:rStyle w:val="StyleUnderline"/>
          <w:bCs/>
          <w:szCs w:val="24"/>
          <w:highlight w:val="green"/>
        </w:rPr>
        <w:t>take the form of training exercises which enable them to deal with the localized effects of their vulnerability</w:t>
      </w:r>
      <w:r>
        <w:rPr>
          <w:sz w:val="16"/>
          <w:szCs w:val="24"/>
        </w:rPr>
        <w:t xml:space="preserve"> and the forms of attachments and dependencies they have created which amplify the problems. The examples of youths falling into membership of inner-city gangs become a prime example of a vulnerable child that has fallen through the cracks. Countering this is </w:t>
      </w:r>
      <w:r>
        <w:rPr>
          <w:rStyle w:val="StyleUnderline"/>
          <w:sz w:val="16"/>
          <w:szCs w:val="24"/>
        </w:rPr>
        <w:t>the idea of</w:t>
      </w:r>
      <w:r>
        <w:rPr>
          <w:sz w:val="16"/>
          <w:szCs w:val="24"/>
        </w:rPr>
        <w:t xml:space="preserve"> ‘</w:t>
      </w:r>
      <w:r>
        <w:rPr>
          <w:rStyle w:val="Emphasis"/>
          <w:bCs/>
          <w:sz w:val="16"/>
          <w:szCs w:val="24"/>
        </w:rPr>
        <w:t>educational resilience</w:t>
      </w:r>
      <w:r>
        <w:rPr>
          <w:b/>
          <w:bCs/>
          <w:sz w:val="16"/>
          <w:szCs w:val="24"/>
        </w:rPr>
        <w:t>’</w:t>
      </w:r>
      <w:r>
        <w:rPr>
          <w:sz w:val="16"/>
          <w:szCs w:val="24"/>
        </w:rPr>
        <w:t xml:space="preserve">, </w:t>
      </w:r>
      <w:r>
        <w:rPr>
          <w:rStyle w:val="StyleUnderline"/>
          <w:sz w:val="16"/>
          <w:szCs w:val="24"/>
        </w:rPr>
        <w:t>defined as the ‘heightened likelihood of success in school</w:t>
      </w:r>
      <w:r>
        <w:rPr>
          <w:sz w:val="16"/>
          <w:szCs w:val="24"/>
        </w:rPr>
        <w:t xml:space="preserve"> and other life accomplishments </w:t>
      </w:r>
      <w:r>
        <w:rPr>
          <w:rStyle w:val="StyleUnderline"/>
          <w:sz w:val="16"/>
          <w:szCs w:val="24"/>
        </w:rPr>
        <w:t>despite environmental adver</w:t>
      </w:r>
      <w:r>
        <w:rPr>
          <w:sz w:val="16"/>
          <w:szCs w:val="24"/>
        </w:rPr>
        <w:t xml:space="preserve">sities brought about by early traits, conditions, and experiences’.20 But how exactly do we measure success? </w:t>
      </w:r>
      <w:r>
        <w:rPr>
          <w:rStyle w:val="StyleUnderline"/>
          <w:sz w:val="16"/>
          <w:szCs w:val="24"/>
        </w:rPr>
        <w:t xml:space="preserve">Is </w:t>
      </w:r>
      <w:r>
        <w:rPr>
          <w:rStyle w:val="StyleUnderline"/>
          <w:bCs/>
          <w:szCs w:val="24"/>
          <w:highlight w:val="green"/>
        </w:rPr>
        <w:t>the educationally resilient</w:t>
      </w:r>
      <w:r>
        <w:rPr>
          <w:rStyle w:val="StyleUnderline"/>
          <w:sz w:val="16"/>
          <w:szCs w:val="24"/>
        </w:rPr>
        <w:t xml:space="preserve"> the vulnerable </w:t>
      </w:r>
      <w:r>
        <w:rPr>
          <w:rStyle w:val="StyleUnderline"/>
          <w:bCs/>
          <w:szCs w:val="24"/>
          <w:highlight w:val="green"/>
        </w:rPr>
        <w:t>subject</w:t>
      </w:r>
      <w:r>
        <w:rPr>
          <w:rStyle w:val="StyleUnderline"/>
          <w:sz w:val="16"/>
          <w:szCs w:val="24"/>
        </w:rPr>
        <w:t xml:space="preserve"> who</w:t>
      </w:r>
      <w:r>
        <w:rPr>
          <w:rStyle w:val="StyleUnderline"/>
          <w:bCs/>
          <w:sz w:val="16"/>
          <w:szCs w:val="24"/>
        </w:rPr>
        <w:t xml:space="preserve"> </w:t>
      </w:r>
      <w:r>
        <w:rPr>
          <w:rStyle w:val="StyleUnderline"/>
          <w:bCs/>
          <w:szCs w:val="24"/>
          <w:highlight w:val="green"/>
        </w:rPr>
        <w:t>goes on to fulfill their neoliberal potential</w:t>
      </w:r>
      <w:r>
        <w:rPr>
          <w:rStyle w:val="StyleUnderline"/>
          <w:szCs w:val="24"/>
        </w:rPr>
        <w:t xml:space="preserve">, </w:t>
      </w:r>
      <w:r>
        <w:rPr>
          <w:rStyle w:val="StyleUnderline"/>
          <w:sz w:val="16"/>
          <w:szCs w:val="24"/>
        </w:rPr>
        <w:t>or is it the subject who goes to war with the system that seeks to render them resilient as such</w:t>
      </w:r>
      <w:r>
        <w:rPr>
          <w:sz w:val="16"/>
          <w:szCs w:val="24"/>
        </w:rPr>
        <w:t xml:space="preserve">? </w:t>
      </w:r>
      <w:r>
        <w:rPr>
          <w:rStyle w:val="StyleUnderline"/>
          <w:bCs/>
          <w:szCs w:val="24"/>
          <w:highlight w:val="green"/>
        </w:rPr>
        <w:t>Resilience</w:t>
      </w:r>
      <w:r>
        <w:rPr>
          <w:sz w:val="16"/>
          <w:szCs w:val="24"/>
        </w:rPr>
        <w:t xml:space="preserve">, as we have learned, </w:t>
      </w:r>
      <w:r>
        <w:rPr>
          <w:rStyle w:val="StyleUnderline"/>
          <w:bCs/>
          <w:szCs w:val="24"/>
          <w:highlight w:val="green"/>
        </w:rPr>
        <w:t>is</w:t>
      </w:r>
      <w:r>
        <w:rPr>
          <w:rStyle w:val="StyleUnderline"/>
          <w:szCs w:val="24"/>
        </w:rPr>
        <w:t xml:space="preserve"> </w:t>
      </w:r>
      <w:r>
        <w:rPr>
          <w:rStyle w:val="StyleUnderline"/>
          <w:bCs/>
          <w:szCs w:val="24"/>
          <w:highlight w:val="green"/>
        </w:rPr>
        <w:t xml:space="preserve">more a </w:t>
      </w:r>
      <w:r>
        <w:rPr>
          <w:rStyle w:val="Emphasis"/>
          <w:szCs w:val="24"/>
          <w:highlight w:val="green"/>
        </w:rPr>
        <w:t>code for social compliance</w:t>
      </w:r>
      <w:r>
        <w:rPr>
          <w:rStyle w:val="StyleUnderline"/>
          <w:bCs/>
          <w:szCs w:val="24"/>
          <w:highlight w:val="green"/>
        </w:rPr>
        <w:t xml:space="preserve"> than a political ambition to transform the very sources of inequality and injustices experienced by marginalized populations</w:t>
      </w:r>
      <w:r>
        <w:rPr>
          <w:sz w:val="16"/>
          <w:szCs w:val="24"/>
        </w:rPr>
        <w:t xml:space="preserve">. We find this </w:t>
      </w:r>
      <w:r>
        <w:rPr>
          <w:rStyle w:val="StyleUnderline"/>
          <w:sz w:val="16"/>
          <w:szCs w:val="24"/>
        </w:rPr>
        <w:t>in early educational theories</w:t>
      </w:r>
      <w:r>
        <w:rPr>
          <w:sz w:val="16"/>
          <w:szCs w:val="24"/>
        </w:rPr>
        <w:t xml:space="preserve"> where </w:t>
      </w:r>
      <w:r>
        <w:rPr>
          <w:rStyle w:val="StyleUnderline"/>
          <w:bCs/>
          <w:szCs w:val="24"/>
          <w:highlight w:val="green"/>
        </w:rPr>
        <w:t>resilience is</w:t>
      </w:r>
      <w:r>
        <w:rPr>
          <w:rStyle w:val="StyleUnderline"/>
          <w:sz w:val="16"/>
          <w:szCs w:val="24"/>
        </w:rPr>
        <w:t xml:space="preserve"> again </w:t>
      </w:r>
      <w:r>
        <w:rPr>
          <w:rStyle w:val="StyleUnderline"/>
          <w:bCs/>
          <w:szCs w:val="24"/>
          <w:highlight w:val="green"/>
        </w:rPr>
        <w:t>conflated with</w:t>
      </w:r>
      <w:r>
        <w:rPr>
          <w:rStyle w:val="StyleUnderline"/>
          <w:sz w:val="16"/>
          <w:szCs w:val="24"/>
        </w:rPr>
        <w:t xml:space="preserve"> strategies of </w:t>
      </w:r>
      <w:r>
        <w:rPr>
          <w:rStyle w:val="StyleUnderline"/>
          <w:bCs/>
          <w:szCs w:val="24"/>
          <w:highlight w:val="green"/>
        </w:rPr>
        <w:t>resistance</w:t>
      </w:r>
      <w:r>
        <w:rPr>
          <w:sz w:val="16"/>
          <w:szCs w:val="24"/>
        </w:rPr>
        <w:t xml:space="preserve"> such that the resilient child, individualistically conceived, pathologically outlives its conditions of impoverishment to exhibit social achievement in ways that are altogether in tune with the normal functioning of society.21 Indeed, more than simply learning to cope in conditions of impoverishment and vulnerability, as Steven Condly succinctly puts it in an approving review of the prevailing mainstream educational approaches, the doctrine of </w:t>
      </w:r>
      <w:r>
        <w:rPr>
          <w:rStyle w:val="StyleUnderline"/>
          <w:sz w:val="16"/>
          <w:szCs w:val="24"/>
        </w:rPr>
        <w:t>resilience offers new ways to assess qualities</w:t>
      </w:r>
      <w:r>
        <w:rPr>
          <w:sz w:val="16"/>
          <w:szCs w:val="24"/>
        </w:rPr>
        <w:t xml:space="preserve">, competences and capabilities, </w:t>
      </w:r>
      <w:r>
        <w:rPr>
          <w:rStyle w:val="StyleUnderline"/>
          <w:sz w:val="16"/>
          <w:szCs w:val="24"/>
        </w:rPr>
        <w:t>as ‘resilient children tend to possess an above average</w:t>
      </w:r>
      <w:r>
        <w:rPr>
          <w:sz w:val="16"/>
          <w:szCs w:val="24"/>
        </w:rPr>
        <w:t xml:space="preserve"> </w:t>
      </w:r>
      <w:r>
        <w:rPr>
          <w:rStyle w:val="StyleUnderline"/>
          <w:sz w:val="16"/>
          <w:szCs w:val="24"/>
        </w:rPr>
        <w:t>intelligence</w:t>
      </w:r>
      <w:r>
        <w:rPr>
          <w:sz w:val="16"/>
          <w:szCs w:val="24"/>
        </w:rPr>
        <w:t xml:space="preserve"> and have a temperament that endears them to others and that also does not allow them to succumb to self-pity’.22 What of course qualifies as ‘self-pity’ in another setting could easily be read as a conscious attempt to challenge that which is beyond the control or individual responsibility of the particular subject. Sheila Martineau is attuned to this and writes of the political dangers of resilience in education with considerable foresight: ‘Though resilience conveyed anomalous childhood behaviour in the context of traumatic events in the 1970s, it has become detached from the traumatic context … dangerously, resilience has become constructed as a social norm modelled on the behavioural norms and expectations of the dominant society’.23 </w:t>
      </w:r>
      <w:r>
        <w:rPr>
          <w:rStyle w:val="StyleUnderline"/>
          <w:bCs/>
          <w:szCs w:val="24"/>
          <w:highlight w:val="green"/>
        </w:rPr>
        <w:t>Resilience, in other words, becomes a normalized standard for mapping out</w:t>
      </w:r>
      <w:r>
        <w:rPr>
          <w:rStyle w:val="StyleUnderline"/>
          <w:szCs w:val="24"/>
        </w:rPr>
        <w:t xml:space="preserve"> </w:t>
      </w:r>
      <w:r>
        <w:rPr>
          <w:rStyle w:val="StyleUnderline"/>
          <w:sz w:val="16"/>
          <w:szCs w:val="24"/>
        </w:rPr>
        <w:t xml:space="preserve">(ab)normal </w:t>
      </w:r>
      <w:r>
        <w:rPr>
          <w:rStyle w:val="StyleUnderline"/>
          <w:bCs/>
          <w:szCs w:val="24"/>
          <w:highlight w:val="green"/>
        </w:rPr>
        <w:t>behaviour</w:t>
      </w:r>
      <w:r>
        <w:rPr>
          <w:rStyle w:val="StyleUnderline"/>
          <w:sz w:val="16"/>
          <w:szCs w:val="24"/>
        </w:rPr>
        <w:t xml:space="preserve">s such that the very terms of success are loaded with moral claims to a specific maturity, wherein the maturity itself is qualified through one’s ability </w:t>
      </w:r>
      <w:r>
        <w:rPr>
          <w:rStyle w:val="StyleUnderline"/>
          <w:bCs/>
          <w:szCs w:val="24"/>
          <w:highlight w:val="green"/>
        </w:rPr>
        <w:t>to connect to the liberal order of things and</w:t>
      </w:r>
      <w:r>
        <w:rPr>
          <w:rStyle w:val="StyleUnderline"/>
          <w:sz w:val="16"/>
          <w:szCs w:val="24"/>
        </w:rPr>
        <w:t xml:space="preserve"> partake in the world such that to resist means, without contraction, that one successfully learns to </w:t>
      </w:r>
      <w:r>
        <w:rPr>
          <w:rStyle w:val="StyleUnderline"/>
          <w:bCs/>
          <w:szCs w:val="24"/>
          <w:highlight w:val="green"/>
        </w:rPr>
        <w:t>conform</w:t>
      </w:r>
      <w:r>
        <w:rPr>
          <w:rStyle w:val="StyleUnderline"/>
          <w:sz w:val="16"/>
          <w:szCs w:val="24"/>
        </w:rPr>
        <w:t>.</w:t>
      </w:r>
      <w:r>
        <w:rPr>
          <w:sz w:val="16"/>
          <w:szCs w:val="24"/>
        </w:rPr>
        <w:t xml:space="preserve"> Or to put it in more critical terms,</w:t>
      </w:r>
      <w:r>
        <w:rPr>
          <w:rStyle w:val="StyleUnderline"/>
          <w:sz w:val="16"/>
          <w:szCs w:val="24"/>
        </w:rPr>
        <w:t xml:space="preserve"> since the ‘solution’ is to teach children to overcome ‘obstacles’ to personal development </w:t>
      </w:r>
      <w:r>
        <w:rPr>
          <w:rStyle w:val="StyleUnderline"/>
          <w:bCs/>
          <w:szCs w:val="24"/>
          <w:highlight w:val="green"/>
        </w:rPr>
        <w:t>without ultimately challenging wider relations of power,</w:t>
      </w:r>
      <w:r>
        <w:rPr>
          <w:rStyle w:val="StyleUnderline"/>
          <w:sz w:val="16"/>
          <w:szCs w:val="24"/>
        </w:rPr>
        <w:t xml:space="preserve"> the resilient child</w:t>
      </w:r>
      <w:r>
        <w:rPr>
          <w:sz w:val="16"/>
          <w:szCs w:val="24"/>
        </w:rPr>
        <w:t xml:space="preserve"> (which, although said to include all children, overwhelmingly concentrates on those from poorer, culturally and racially distinct backgrounds) </w:t>
      </w:r>
      <w:r>
        <w:rPr>
          <w:rStyle w:val="StyleUnderline"/>
          <w:sz w:val="16"/>
          <w:szCs w:val="24"/>
        </w:rPr>
        <w:t>encounters policies which, instead of ‘treating the individual’, end up by virtue of its logic ‘blaming the victim’.2</w:t>
      </w:r>
      <w:r>
        <w:rPr>
          <w:sz w:val="16"/>
          <w:szCs w:val="24"/>
        </w:rPr>
        <w:t xml:space="preserve">4 Disadvantage as such becomes once again the means to author new forms of discrimination that plays the vulnerable card to remove any political claims that things could be otherwise. Today </w:t>
      </w:r>
      <w:r>
        <w:rPr>
          <w:rStyle w:val="StyleUnderline"/>
          <w:sz w:val="16"/>
          <w:szCs w:val="24"/>
        </w:rPr>
        <w:t>we can situate these earlier demands for resilience within the strategic context of what</w:t>
      </w:r>
      <w:r>
        <w:rPr>
          <w:sz w:val="16"/>
          <w:szCs w:val="24"/>
        </w:rPr>
        <w:t xml:space="preserve"> Henry </w:t>
      </w:r>
      <w:r>
        <w:rPr>
          <w:rStyle w:val="StyleUnderline"/>
          <w:sz w:val="16"/>
          <w:szCs w:val="24"/>
        </w:rPr>
        <w:t>Giroux calls the ‘war on youth’</w:t>
      </w:r>
      <w:r>
        <w:rPr>
          <w:sz w:val="16"/>
          <w:szCs w:val="24"/>
        </w:rPr>
        <w:t xml:space="preserve">. Indicative of </w:t>
      </w:r>
      <w:r>
        <w:rPr>
          <w:b/>
          <w:bCs/>
          <w:szCs w:val="24"/>
          <w:highlight w:val="green"/>
          <w:u w:val="single"/>
        </w:rPr>
        <w:t>the neoliberal</w:t>
      </w:r>
      <w:r>
        <w:rPr>
          <w:sz w:val="16"/>
          <w:szCs w:val="24"/>
        </w:rPr>
        <w:t xml:space="preserve"> assault on the education </w:t>
      </w:r>
      <w:r>
        <w:rPr>
          <w:b/>
          <w:bCs/>
          <w:szCs w:val="24"/>
          <w:highlight w:val="green"/>
          <w:u w:val="single"/>
        </w:rPr>
        <w:t>system</w:t>
      </w:r>
      <w:r>
        <w:rPr>
          <w:sz w:val="16"/>
          <w:szCs w:val="24"/>
        </w:rPr>
        <w:t xml:space="preserve"> more generally, Giroux maintains that </w:t>
      </w:r>
      <w:r>
        <w:rPr>
          <w:rStyle w:val="StyleUnderline"/>
          <w:sz w:val="16"/>
          <w:szCs w:val="24"/>
        </w:rPr>
        <w:t xml:space="preserve">youth has become a privileged object for power in a way that </w:t>
      </w:r>
      <w:r>
        <w:rPr>
          <w:rStyle w:val="StyleUnderline"/>
          <w:bCs/>
          <w:szCs w:val="24"/>
          <w:highlight w:val="green"/>
        </w:rPr>
        <w:t>seeks to</w:t>
      </w:r>
      <w:r>
        <w:rPr>
          <w:rStyle w:val="StyleUnderline"/>
          <w:szCs w:val="24"/>
          <w:highlight w:val="green"/>
        </w:rPr>
        <w:t xml:space="preserve"> </w:t>
      </w:r>
      <w:r>
        <w:rPr>
          <w:rStyle w:val="Emphasis"/>
          <w:szCs w:val="24"/>
          <w:highlight w:val="green"/>
        </w:rPr>
        <w:t>strip away any sense of critical awareness</w:t>
      </w:r>
      <w:r>
        <w:rPr>
          <w:rStyle w:val="Emphasis"/>
          <w:sz w:val="16"/>
          <w:szCs w:val="24"/>
        </w:rPr>
        <w:t xml:space="preserve"> </w:t>
      </w:r>
      <w:r>
        <w:rPr>
          <w:rStyle w:val="Emphasis"/>
          <w:bCs/>
          <w:sz w:val="16"/>
          <w:szCs w:val="24"/>
        </w:rPr>
        <w:t>and political agency at the earliest possible stages of intellectual development</w:t>
      </w:r>
      <w:r>
        <w:rPr>
          <w:sz w:val="16"/>
          <w:szCs w:val="24"/>
        </w:rPr>
        <w:t>. As he wr</w:t>
      </w:r>
      <w:r>
        <w:rPr>
          <w:b/>
          <w:bCs/>
          <w:szCs w:val="24"/>
          <w:highlight w:val="green"/>
          <w:u w:val="single"/>
        </w:rPr>
        <w:t>it</w:t>
      </w:r>
      <w:r>
        <w:rPr>
          <w:sz w:val="16"/>
          <w:szCs w:val="24"/>
        </w:rPr>
        <w:t>es, since ‘</w:t>
      </w:r>
      <w:r>
        <w:rPr>
          <w:rStyle w:val="Emphasis"/>
          <w:bCs/>
          <w:sz w:val="16"/>
          <w:szCs w:val="24"/>
        </w:rPr>
        <w:t>neoliberalism</w:t>
      </w:r>
      <w:r>
        <w:rPr>
          <w:rStyle w:val="Emphasis"/>
          <w:sz w:val="16"/>
          <w:szCs w:val="24"/>
        </w:rPr>
        <w:t xml:space="preserve"> </w:t>
      </w:r>
      <w:r>
        <w:rPr>
          <w:rStyle w:val="Emphasis"/>
          <w:szCs w:val="24"/>
          <w:highlight w:val="green"/>
        </w:rPr>
        <w:t>is also a pedagogical project designed to create particular subjects, desires, and values defined largely by market considerations’</w:t>
      </w:r>
      <w:r>
        <w:rPr>
          <w:sz w:val="16"/>
          <w:szCs w:val="24"/>
        </w:rPr>
        <w:t xml:space="preserve">, </w:t>
      </w:r>
      <w:r>
        <w:rPr>
          <w:rStyle w:val="StyleUnderline"/>
          <w:sz w:val="16"/>
          <w:szCs w:val="24"/>
        </w:rPr>
        <w:t>questions of ‘destiny’ become ‘linked to a market-driven logic in which freedom is stripped down to freedom from government regulation, freedom to consume</w:t>
      </w:r>
      <w:r>
        <w:rPr>
          <w:sz w:val="16"/>
          <w:szCs w:val="24"/>
        </w:rPr>
        <w:t xml:space="preserve">, and freedom to say anything one wants, regardless of how racist or toxic the consequences might be’.25 </w:t>
      </w:r>
      <w:r>
        <w:rPr>
          <w:rStyle w:val="StyleUnderline"/>
          <w:sz w:val="16"/>
          <w:szCs w:val="24"/>
        </w:rPr>
        <w:t xml:space="preserve">This has a profound bearing upon education policy as </w:t>
      </w:r>
      <w:r>
        <w:rPr>
          <w:rStyle w:val="StyleUnderline"/>
          <w:bCs/>
          <w:szCs w:val="24"/>
          <w:highlight w:val="green"/>
        </w:rPr>
        <w:t>‘Critical thought and</w:t>
      </w:r>
      <w:r>
        <w:rPr>
          <w:rStyle w:val="StyleUnderline"/>
          <w:sz w:val="16"/>
          <w:szCs w:val="24"/>
        </w:rPr>
        <w:t xml:space="preserve"> human </w:t>
      </w:r>
      <w:r>
        <w:rPr>
          <w:rStyle w:val="StyleUnderline"/>
          <w:bCs/>
          <w:szCs w:val="24"/>
          <w:highlight w:val="green"/>
        </w:rPr>
        <w:t>agency</w:t>
      </w:r>
      <w:r>
        <w:rPr>
          <w:rStyle w:val="StyleUnderline"/>
          <w:szCs w:val="24"/>
        </w:rPr>
        <w:t xml:space="preserve"> </w:t>
      </w:r>
      <w:r>
        <w:rPr>
          <w:rStyle w:val="StyleUnderline"/>
          <w:bCs/>
          <w:szCs w:val="24"/>
          <w:highlight w:val="green"/>
        </w:rPr>
        <w:t>are rendered impotent as</w:t>
      </w:r>
      <w:r>
        <w:rPr>
          <w:rStyle w:val="StyleUnderline"/>
          <w:szCs w:val="24"/>
        </w:rPr>
        <w:t xml:space="preserve"> </w:t>
      </w:r>
      <w:r>
        <w:rPr>
          <w:rStyle w:val="Emphasis"/>
          <w:szCs w:val="24"/>
          <w:highlight w:val="green"/>
        </w:rPr>
        <w:t>neoliberal rationality substitutes emotional and personal vocabularies</w:t>
      </w:r>
      <w:r>
        <w:rPr>
          <w:rStyle w:val="Emphasis"/>
          <w:sz w:val="16"/>
          <w:szCs w:val="24"/>
          <w:highlight w:val="green"/>
        </w:rPr>
        <w:t xml:space="preserve"> </w:t>
      </w:r>
      <w:r>
        <w:rPr>
          <w:rStyle w:val="Emphasis"/>
          <w:bCs/>
          <w:sz w:val="16"/>
          <w:szCs w:val="24"/>
        </w:rPr>
        <w:t xml:space="preserve">for political ones in formulating solutions </w:t>
      </w:r>
      <w:r>
        <w:rPr>
          <w:rStyle w:val="Emphasis"/>
          <w:szCs w:val="24"/>
          <w:highlight w:val="green"/>
        </w:rPr>
        <w:t>to</w:t>
      </w:r>
      <w:r>
        <w:rPr>
          <w:rStyle w:val="Emphasis"/>
          <w:bCs/>
          <w:sz w:val="16"/>
          <w:szCs w:val="24"/>
        </w:rPr>
        <w:t xml:space="preserve"> political problems’</w:t>
      </w:r>
      <w:r>
        <w:rPr>
          <w:b/>
          <w:bCs/>
          <w:sz w:val="16"/>
          <w:szCs w:val="24"/>
        </w:rPr>
        <w:t>.</w:t>
      </w:r>
      <w:r>
        <w:rPr>
          <w:sz w:val="16"/>
          <w:szCs w:val="24"/>
        </w:rPr>
        <w:t xml:space="preserve">26 Hence, within this ‘depoliticized discourse, youths are told that there is no dream of the collective, no viable social bonds, only the actions of autonomous individuals who can count only on their own resources and who bear sole responsibility for the effects of larger systemic political and economic problems’. Whilst education therefore should have a pedagogical commitment to the globally oppressed, </w:t>
      </w:r>
      <w:r>
        <w:rPr>
          <w:rStyle w:val="StyleUnderline"/>
          <w:sz w:val="16"/>
          <w:szCs w:val="24"/>
        </w:rPr>
        <w:t xml:space="preserve">what takes its place is a substitution for education that </w:t>
      </w:r>
      <w:r>
        <w:rPr>
          <w:rStyle w:val="StyleUnderline"/>
          <w:bCs/>
          <w:szCs w:val="24"/>
          <w:highlight w:val="green"/>
        </w:rPr>
        <w:t>produce</w:t>
      </w:r>
      <w:r>
        <w:rPr>
          <w:rStyle w:val="StyleUnderline"/>
          <w:sz w:val="16"/>
          <w:szCs w:val="24"/>
        </w:rPr>
        <w:t xml:space="preserve">s </w:t>
      </w:r>
      <w:r>
        <w:rPr>
          <w:rStyle w:val="StyleUnderline"/>
          <w:bCs/>
          <w:szCs w:val="24"/>
          <w:highlight w:val="green"/>
        </w:rPr>
        <w:t>vulnerable consumers whose very training renders the political impossible</w:t>
      </w:r>
      <w:r>
        <w:rPr>
          <w:b/>
          <w:bCs/>
          <w:szCs w:val="24"/>
          <w:highlight w:val="green"/>
          <w:u w:val="single"/>
        </w:rPr>
        <w:t>.</w:t>
      </w:r>
    </w:p>
    <w:p w14:paraId="09942799" w14:textId="77777777" w:rsidR="00381281" w:rsidRPr="0080446F" w:rsidRDefault="00381281" w:rsidP="00381281">
      <w:pPr>
        <w:pStyle w:val="Heading4"/>
        <w:rPr>
          <w:rFonts w:cs="Times New Roman"/>
        </w:rPr>
      </w:pPr>
      <w:r>
        <w:t xml:space="preserve">3] </w:t>
      </w:r>
      <w:r w:rsidRPr="0080446F">
        <w:t>Psychoanalysis is infinitely regressive, not falsifiable, and too abstract</w:t>
      </w:r>
    </w:p>
    <w:p w14:paraId="13BFC6BE" w14:textId="77777777" w:rsidR="00381281" w:rsidRPr="0080446F" w:rsidRDefault="00381281" w:rsidP="00381281">
      <w:pPr>
        <w:rPr>
          <w:rFonts w:eastAsia="Calibri"/>
          <w:sz w:val="16"/>
        </w:rPr>
      </w:pPr>
      <w:r w:rsidRPr="0080446F">
        <w:rPr>
          <w:rStyle w:val="Style13ptBold"/>
        </w:rPr>
        <w:t>Gordon 1</w:t>
      </w:r>
      <w:r w:rsidRPr="0080446F">
        <w:rPr>
          <w:rFonts w:eastAsia="Calibri"/>
          <w:sz w:val="16"/>
        </w:rPr>
        <w:t xml:space="preserve"> </w:t>
      </w:r>
      <w:r w:rsidRPr="0080446F">
        <w:rPr>
          <w:rFonts w:eastAsia="Calibri"/>
        </w:rPr>
        <w:t xml:space="preserve">– </w:t>
      </w:r>
      <w:r w:rsidRPr="0080446F">
        <w:t>Paul Gordon, accomplished psychotherapist, “Psychoanalysis and Racism: The Politics of Defeat,” RACE &amp; CLASS v. 42 n. 4, 2001, pp. 17-34.</w:t>
      </w:r>
    </w:p>
    <w:p w14:paraId="3990893D" w14:textId="4069543F" w:rsidR="00A95652" w:rsidRDefault="00381281" w:rsidP="00381281">
      <w:pPr>
        <w:rPr>
          <w:rFonts w:eastAsia="Calibri"/>
          <w:sz w:val="16"/>
        </w:rPr>
      </w:pPr>
      <w:r w:rsidRPr="0080446F">
        <w:rPr>
          <w:rFonts w:eastAsia="Calibri"/>
          <w:sz w:val="16"/>
        </w:rPr>
        <w:t>But in the thirty years since Kovel wrote, that attempt to relate mind and society has been fractured by the advent of postmodernism, with its subsumption of the material/historical, of notions of cause and effect, to what is transitory, contingent, free-¯oating, evanescent. Psychoanalysis, by stepping into the vacuum left by the abandonment of all metanarrative, has tended to put mind over society. This is particularly noticeable in the work of the Centre for New Ethnicities Research at the University of East London, which purports to straddle the worlds of the academy and action by developing projects for the local community and within education generally.28 But</w:t>
      </w:r>
      <w:r w:rsidRPr="00647A01">
        <w:t xml:space="preserve">, </w:t>
      </w:r>
      <w:r w:rsidRPr="00647A01">
        <w:rPr>
          <w:rStyle w:val="Emphasis"/>
        </w:rPr>
        <w:t xml:space="preserve">in marrying </w:t>
      </w:r>
      <w:r w:rsidRPr="00533F56">
        <w:rPr>
          <w:rStyle w:val="Emphasis"/>
          <w:highlight w:val="green"/>
        </w:rPr>
        <w:t>psychoanalysis</w:t>
      </w:r>
      <w:r w:rsidRPr="00176E6B">
        <w:rPr>
          <w:rStyle w:val="Emphasis"/>
        </w:rPr>
        <w:t xml:space="preserve"> </w:t>
      </w:r>
      <w:r w:rsidRPr="00647A01">
        <w:rPr>
          <w:rStyle w:val="Emphasis"/>
        </w:rPr>
        <w:t xml:space="preserve">and postmodernism, on the basis of claiming to be both scholarly and action oriented, it </w:t>
      </w:r>
      <w:r w:rsidRPr="00533F56">
        <w:rPr>
          <w:rStyle w:val="Emphasis"/>
          <w:highlight w:val="green"/>
        </w:rPr>
        <w:t>degrades scholarship and</w:t>
      </w:r>
      <w:r w:rsidRPr="00647A01">
        <w:rPr>
          <w:rStyle w:val="Emphasis"/>
        </w:rPr>
        <w:t xml:space="preserve"> undermines </w:t>
      </w:r>
      <w:r w:rsidRPr="00533F56">
        <w:rPr>
          <w:rStyle w:val="Emphasis"/>
          <w:highlight w:val="green"/>
        </w:rPr>
        <w:t>action, and ends in discourse analysis</w:t>
      </w:r>
      <w:r w:rsidRPr="00647A01">
        <w:rPr>
          <w:rStyle w:val="Emphasis"/>
        </w:rPr>
        <w:t xml:space="preserve"> a language in which metaphor passes for reality.</w:t>
      </w:r>
      <w:r w:rsidRPr="0080446F">
        <w:rPr>
          <w:rFonts w:eastAsia="Calibri"/>
          <w:sz w:val="16"/>
        </w:rPr>
        <w:t xml:space="preserve"> Cohen's work unavoidably raises the question of the status of psycho- analysis as a social or political theory, as distinct from a clinical one. Can psychoanalysis, in other words, apply to the social world of groups, institutions, nations, states and cultures in the way that it does, or at least may do, to individuals? Certainly there is now a considerable body of literature and a plethora of academic courses, and so on, claim- ing that psychoanalysis is a social theory. And, of course, in popular discourse, it is now a commonplace to hear of nations and societies spoken of in personalised ways. Thus `truth commissions' and the like, which have become so common in the past decade in countries which have undergone turbulent change, are seen as forms of national therapy or catharsis, even if this is far from being their purpose. Nevertheless, the question remains: does it make sense, as Michael Ignatieff puts it, to speak of nations having psyches the way that individuals do? `Can a nation's past make people ill as we know repressed memories sometimes make individuals ill? . . . Can we speak of nations ``working through'' a civil war or an atrocity as we speak of individuals working through a traumatic memory or event?' 47 </w:t>
      </w:r>
      <w:r w:rsidRPr="00647A01">
        <w:rPr>
          <w:rStyle w:val="Emphasis"/>
        </w:rPr>
        <w:t xml:space="preserve">The problem with the application of psychoanalysis to social institutions is that </w:t>
      </w:r>
      <w:r w:rsidRPr="00533F56">
        <w:rPr>
          <w:rStyle w:val="Emphasis"/>
          <w:highlight w:val="green"/>
        </w:rPr>
        <w:t>there can be no testing</w:t>
      </w:r>
      <w:r w:rsidRPr="00647A01">
        <w:rPr>
          <w:rStyle w:val="Emphasis"/>
        </w:rPr>
        <w:t xml:space="preserve"> of the claims made.</w:t>
      </w:r>
      <w:r w:rsidRPr="0080446F">
        <w:rPr>
          <w:rFonts w:eastAsia="Calibri"/>
          <w:sz w:val="16"/>
        </w:rPr>
        <w:t xml:space="preserve"> If someone says, for instance, that nationalism is a form of looking for and seeking to replace the body of the mother one has lost, or that the popular appeal of a particular kind of story echoes the pattern of our earliest relationship to the maternal breast, how can this be proved? </w:t>
      </w:r>
      <w:r w:rsidRPr="00647A01">
        <w:rPr>
          <w:rStyle w:val="Emphasis"/>
        </w:rPr>
        <w:t xml:space="preserve">The </w:t>
      </w:r>
      <w:r w:rsidRPr="00533F56">
        <w:rPr>
          <w:rStyle w:val="Emphasis"/>
          <w:highlight w:val="green"/>
        </w:rPr>
        <w:t xml:space="preserve">pioneers </w:t>
      </w:r>
      <w:r w:rsidRPr="00647A01">
        <w:rPr>
          <w:rStyle w:val="Emphasis"/>
        </w:rPr>
        <w:t>of psychoanalysis,</w:t>
      </w:r>
      <w:r w:rsidRPr="0080446F">
        <w:rPr>
          <w:rFonts w:eastAsia="Calibri"/>
          <w:sz w:val="16"/>
        </w:rPr>
        <w:t xml:space="preserve"> from Freud onwards, </w:t>
      </w:r>
      <w:r w:rsidRPr="00647A01">
        <w:rPr>
          <w:rStyle w:val="Emphasis"/>
        </w:rPr>
        <w:t xml:space="preserve">all </w:t>
      </w:r>
      <w:r w:rsidRPr="00533F56">
        <w:rPr>
          <w:rStyle w:val="Emphasis"/>
          <w:highlight w:val="green"/>
        </w:rPr>
        <w:t>derived their ideas in the context of</w:t>
      </w:r>
      <w:r w:rsidRPr="00647A01">
        <w:rPr>
          <w:rStyle w:val="Emphasis"/>
        </w:rPr>
        <w:t xml:space="preserve"> their work with individual </w:t>
      </w:r>
      <w:r w:rsidRPr="00533F56">
        <w:rPr>
          <w:rStyle w:val="Emphasis"/>
          <w:highlight w:val="green"/>
        </w:rPr>
        <w:t>patients</w:t>
      </w:r>
      <w:r w:rsidRPr="00647A01">
        <w:rPr>
          <w:rStyle w:val="Emphasis"/>
        </w:rPr>
        <w:t xml:space="preserve"> and their ideas can be examined in the everyday laboratory of the therapeutic encounter</w:t>
      </w:r>
      <w:r w:rsidRPr="0080446F">
        <w:rPr>
          <w:rFonts w:eastAsia="Calibri"/>
          <w:sz w:val="16"/>
        </w:rPr>
        <w:t xml:space="preserve"> where the validity of an interpretation, for example, is a matter for dialogue between therapist and patient</w:t>
      </w:r>
      <w:r w:rsidRPr="00647A01">
        <w:t xml:space="preserve">. </w:t>
      </w:r>
      <w:r w:rsidRPr="00533F56">
        <w:rPr>
          <w:rStyle w:val="Emphasis"/>
          <w:highlight w:val="green"/>
        </w:rPr>
        <w:t xml:space="preserve">Outside </w:t>
      </w:r>
      <w:r w:rsidRPr="00647A01">
        <w:rPr>
          <w:rStyle w:val="Emphasis"/>
        </w:rPr>
        <w:t xml:space="preserve">of the consulting room, </w:t>
      </w:r>
      <w:r w:rsidRPr="00533F56">
        <w:rPr>
          <w:rStyle w:val="Emphasis"/>
          <w:highlight w:val="green"/>
        </w:rPr>
        <w:t>there can be no such verification process</w:t>
      </w:r>
      <w:r w:rsidRPr="00647A01">
        <w:rPr>
          <w:rStyle w:val="Emphasis"/>
        </w:rPr>
        <w:t xml:space="preserve">, and the further one moves from the individual patient, the less purchase psychoanalytic ideas can have. </w:t>
      </w:r>
      <w:r w:rsidRPr="00533F56">
        <w:rPr>
          <w:rStyle w:val="Emphasis"/>
          <w:highlight w:val="green"/>
        </w:rPr>
        <w:t xml:space="preserve">Outside the </w:t>
      </w:r>
      <w:r w:rsidRPr="00647A01">
        <w:rPr>
          <w:rStyle w:val="Emphasis"/>
        </w:rPr>
        <w:t xml:space="preserve">therapeutic </w:t>
      </w:r>
      <w:r w:rsidRPr="00533F56">
        <w:rPr>
          <w:rStyle w:val="Emphasis"/>
          <w:highlight w:val="green"/>
        </w:rPr>
        <w:t xml:space="preserve">encounter, anything </w:t>
      </w:r>
      <w:r w:rsidRPr="00647A01">
        <w:rPr>
          <w:rStyle w:val="Emphasis"/>
        </w:rPr>
        <w:t xml:space="preserve">and everything </w:t>
      </w:r>
      <w:r w:rsidRPr="00533F56">
        <w:rPr>
          <w:rStyle w:val="Emphasis"/>
          <w:highlight w:val="green"/>
        </w:rPr>
        <w:t>can be true</w:t>
      </w:r>
      <w:r w:rsidRPr="00647A01">
        <w:rPr>
          <w:rStyle w:val="Emphasis"/>
        </w:rPr>
        <w:t>, psychoanalytically speaking. But if everything is true, then nothing can be false and therefore nothing can be true.</w:t>
      </w:r>
      <w:r w:rsidRPr="0080446F">
        <w:rPr>
          <w:rFonts w:eastAsia="Calibri"/>
          <w:sz w:val="16"/>
        </w:rPr>
        <w:t xml:space="preserve"> An example of Cohen's method is to be found in his 1993 working paper, `Home rules', subtitled `Some re¯ections on racism and nation- alism in everyday life'. Here Cohen talks about taking a `particular line of thought for a walk'. While there is nothing wrong with taking a line of thought for a walk, such an exercise is not necessarily the same as thinking. One of the problems with Cohen's approach is that </w:t>
      </w:r>
      <w:r w:rsidRPr="00647A01">
        <w:rPr>
          <w:rStyle w:val="Emphasis"/>
        </w:rPr>
        <w:t>a kind of free association, mixed with deconstruction, leads not to analysis, not even to psychoanalysis, but to . . . well, just more free association, an endless, indeed one might say pointless, play on words. This approach</w:t>
      </w:r>
      <w:r w:rsidRPr="0080446F">
        <w:rPr>
          <w:rFonts w:eastAsia="Calibri"/>
          <w:sz w:val="16"/>
        </w:rPr>
        <w:t xml:space="preserve"> may well throw up some interesting associations along the way, connections one had never thought of but it </w:t>
      </w:r>
      <w:r w:rsidRPr="0080446F">
        <w:rPr>
          <w:rStyle w:val="StyleUnderline"/>
        </w:rPr>
        <w:t xml:space="preserve">is </w:t>
      </w:r>
      <w:r w:rsidRPr="0080446F">
        <w:rPr>
          <w:rStyle w:val="Emphasis"/>
        </w:rPr>
        <w:t>not to be confused with political analysis</w:t>
      </w:r>
      <w:r w:rsidRPr="0080446F">
        <w:rPr>
          <w:rFonts w:eastAsia="Calibri"/>
          <w:sz w:val="16"/>
        </w:rPr>
        <w:t>. In `Home rules', anything and everything to do with `home' can and does ®nd a place here and, as I indicated above, even the popular ®lm Home Alone is pressed into service as a story about `racial' invasion.</w:t>
      </w:r>
    </w:p>
    <w:p w14:paraId="23D1D82B" w14:textId="445EB6F2" w:rsidR="00892A10" w:rsidRDefault="00892A10" w:rsidP="00381281">
      <w:pPr>
        <w:rPr>
          <w:rFonts w:eastAsia="Calibri"/>
          <w:sz w:val="16"/>
        </w:rPr>
      </w:pPr>
    </w:p>
    <w:p w14:paraId="3855289F" w14:textId="4F351D96" w:rsidR="00D562E4" w:rsidRPr="000B042B" w:rsidRDefault="00D562E4" w:rsidP="00D562E4">
      <w:pPr>
        <w:pStyle w:val="Heading4"/>
      </w:pPr>
      <w:r>
        <w:t xml:space="preserve">4] </w:t>
      </w:r>
      <w:r>
        <w:t>Futurism is straight-up good</w:t>
      </w:r>
    </w:p>
    <w:p w14:paraId="36041E86" w14:textId="77777777" w:rsidR="00D562E4" w:rsidRPr="00B8733C" w:rsidRDefault="00D562E4" w:rsidP="00D562E4">
      <w:r w:rsidRPr="00F51066">
        <w:rPr>
          <w:b/>
          <w:sz w:val="26"/>
          <w:szCs w:val="26"/>
        </w:rPr>
        <w:t>Bevernage 15</w:t>
      </w:r>
      <w:r>
        <w:t xml:space="preserve"> [</w:t>
      </w:r>
      <w:r w:rsidRPr="00B8733C">
        <w:t>October 2015, Berber, Assistant Professor of History at the University of Ghent, “The Past is Evil/Evil is Past: On Retrospective Politics, Philosophy of History, and Temporal Manichaeism,” History and Theory Volume 54, Issue 3, pages 333–352</w:t>
      </w:r>
      <w:r>
        <w:t>]</w:t>
      </w:r>
    </w:p>
    <w:p w14:paraId="5713CE73" w14:textId="77777777" w:rsidR="00D562E4" w:rsidRPr="00536809" w:rsidRDefault="00D562E4" w:rsidP="00D562E4">
      <w:pPr>
        <w:rPr>
          <w:sz w:val="16"/>
        </w:rPr>
      </w:pPr>
      <w:r w:rsidRPr="00536809">
        <w:rPr>
          <w:sz w:val="16"/>
        </w:rPr>
        <w:t xml:space="preserve">Torpey is certainly not the only intellectual expressing these worries. According to historian Pieter Lagrou, </w:t>
      </w:r>
      <w:r w:rsidRPr="00536809">
        <w:rPr>
          <w:rStyle w:val="StyleUnderline"/>
        </w:rPr>
        <w:t>“our contemporary societies, for lack of future projects, shrink into a ‘passeist’ culture.”</w:t>
      </w:r>
      <w:r w:rsidRPr="00536809">
        <w:rPr>
          <w:sz w:val="16"/>
        </w:rPr>
        <w:t xml:space="preserve">12 In European public discourse, he argues, </w:t>
      </w:r>
      <w:r w:rsidRPr="00536809">
        <w:rPr>
          <w:rStyle w:val="StyleUnderline"/>
        </w:rPr>
        <w:t xml:space="preserve">the </w:t>
      </w:r>
      <w:r w:rsidRPr="00BC3FB9">
        <w:rPr>
          <w:rStyle w:val="StyleUnderline"/>
          <w:highlight w:val="green"/>
        </w:rPr>
        <w:t>focus on</w:t>
      </w:r>
      <w:r w:rsidRPr="00536809">
        <w:rPr>
          <w:sz w:val="16"/>
        </w:rPr>
        <w:t xml:space="preserve"> crimes of </w:t>
      </w:r>
      <w:r w:rsidRPr="00BC3FB9">
        <w:rPr>
          <w:rStyle w:val="StyleUnderline"/>
          <w:highlight w:val="green"/>
        </w:rPr>
        <w:t>the</w:t>
      </w:r>
      <w:r w:rsidRPr="00536809">
        <w:rPr>
          <w:sz w:val="16"/>
        </w:rPr>
        <w:t xml:space="preserve"> distant </w:t>
      </w:r>
      <w:r w:rsidRPr="00BC3FB9">
        <w:rPr>
          <w:rStyle w:val="StyleUnderline"/>
          <w:highlight w:val="green"/>
        </w:rPr>
        <w:t>past</w:t>
      </w:r>
      <w:r w:rsidRPr="00536809">
        <w:rPr>
          <w:sz w:val="16"/>
        </w:rPr>
        <w:t xml:space="preserve"> has become so strong that it tends to </w:t>
      </w:r>
      <w:r w:rsidRPr="00BC3FB9">
        <w:rPr>
          <w:rStyle w:val="StyleUnderline"/>
          <w:highlight w:val="green"/>
        </w:rPr>
        <w:t>marginalize claims of</w:t>
      </w:r>
      <w:r w:rsidRPr="00536809">
        <w:rPr>
          <w:rStyle w:val="StyleUnderline"/>
        </w:rPr>
        <w:t xml:space="preserve"> victims of </w:t>
      </w:r>
      <w:r w:rsidRPr="00BC3FB9">
        <w:rPr>
          <w:rStyle w:val="StyleUnderline"/>
          <w:highlight w:val="green"/>
        </w:rPr>
        <w:t>contemporary crimes</w:t>
      </w:r>
      <w:r w:rsidRPr="00536809">
        <w:rPr>
          <w:sz w:val="16"/>
        </w:rPr>
        <w:t xml:space="preserve"> and human rights violations. Therefore, Lagrou argues, “a commemorative discourse of victimhood is very much the opposite of a constructive and dynamic engagement with the present, but rather a paralyzing regression of democratic debate.”13 Lagrou's argument closely resembles many others that turn against retrospective politics and “victim culture” such as Ian Buruma's warning about the peril of minorities defining themselves exclusively as historical victims and engaging in an “Olympics of suffering”14 and Charles Maier's claims about a “surfeit of memory.”15</w:t>
      </w:r>
    </w:p>
    <w:p w14:paraId="2DE3EE77" w14:textId="77777777" w:rsidR="00D562E4" w:rsidRPr="00BC3FB9" w:rsidRDefault="00D562E4" w:rsidP="00D562E4">
      <w:pPr>
        <w:rPr>
          <w:sz w:val="16"/>
        </w:rPr>
      </w:pPr>
      <w:r w:rsidRPr="00BC3FB9">
        <w:rPr>
          <w:sz w:val="16"/>
        </w:rPr>
        <w:t>These warnings about the perils of a retrospective politics outweighing or even banning politics directed at contemporary injustices or striving for a more just future should be taken seriously. Yet the alternative of an exclusively present- or future-oriented politics disregarding all historical injustice is not desirable either. Contemporary injustice often manifests itself in the form of structural repetition or continuity of injustices with a long history. Moreover, totalitarian versions of progressivist politics have frequently abused the idea of a struggle for a more just future in order to justify past and present suffering. It could even be argued that the rise of dominant restrospective politics has been initiated partly on the basis of disillusionment with the exculpatory mechanisms of progressivist ideology.16 Some indeed claim that much of present-day retrospective politics and the “setting straight” of historical injustices would be unnecessary had totalitarian progressivist politics focused less exclusively on the bright future and shown more sensitivity to the contemporary suffering of its day. This claim certainly makes sense if one thinks of extreme examples such as Stalin's five-year plans and Mao's Great Leap Forward. Yet, as Matthias Frisch rightly argues, the risk of the justification of past and present suffering lurks around the corner wherever progressive logics of history or promises of bright and just futures are not counterbalanced by reflective forms of remembrance.17</w:t>
      </w:r>
    </w:p>
    <w:p w14:paraId="1C401929" w14:textId="77777777" w:rsidR="00D562E4" w:rsidRPr="00536809" w:rsidRDefault="00D562E4" w:rsidP="00D562E4">
      <w:pPr>
        <w:rPr>
          <w:sz w:val="16"/>
        </w:rPr>
      </w:pPr>
      <w:r w:rsidRPr="00536809">
        <w:rPr>
          <w:sz w:val="16"/>
        </w:rPr>
        <w:t xml:space="preserve">Therefore, </w:t>
      </w:r>
      <w:r w:rsidRPr="003D0DC1">
        <w:rPr>
          <w:rStyle w:val="Emphasis"/>
          <w:highlight w:val="green"/>
        </w:rPr>
        <w:t xml:space="preserve">we should resist </w:t>
      </w:r>
      <w:r w:rsidRPr="00675349">
        <w:rPr>
          <w:rStyle w:val="Emphasis"/>
          <w:highlight w:val="green"/>
        </w:rPr>
        <w:t>dualist thinking that forces us to choose between restitution</w:t>
      </w:r>
      <w:r w:rsidRPr="00536809">
        <w:rPr>
          <w:rStyle w:val="Emphasis"/>
        </w:rPr>
        <w:t xml:space="preserve"> for historical injustices </w:t>
      </w:r>
      <w:r w:rsidRPr="00675349">
        <w:rPr>
          <w:rStyle w:val="Emphasis"/>
          <w:highlight w:val="green"/>
        </w:rPr>
        <w:t>and struggle</w:t>
      </w:r>
      <w:r w:rsidRPr="00536809">
        <w:rPr>
          <w:rStyle w:val="Emphasis"/>
        </w:rPr>
        <w:t xml:space="preserve"> for justice </w:t>
      </w:r>
      <w:r w:rsidRPr="00675349">
        <w:rPr>
          <w:rStyle w:val="Emphasis"/>
          <w:highlight w:val="green"/>
        </w:rPr>
        <w:t>in the present or</w:t>
      </w:r>
      <w:r w:rsidRPr="00536809">
        <w:rPr>
          <w:rStyle w:val="Emphasis"/>
        </w:rPr>
        <w:t xml:space="preserve"> the </w:t>
      </w:r>
      <w:r w:rsidRPr="00675349">
        <w:rPr>
          <w:rStyle w:val="Emphasis"/>
          <w:highlight w:val="green"/>
        </w:rPr>
        <w:t>future</w:t>
      </w:r>
      <w:r w:rsidRPr="00536809">
        <w:rPr>
          <w:sz w:val="16"/>
        </w:rPr>
        <w:t xml:space="preserve">. </w:t>
      </w:r>
      <w:r w:rsidRPr="00536809">
        <w:rPr>
          <w:rStyle w:val="StyleUnderline"/>
        </w:rPr>
        <w:t xml:space="preserve">Rather, </w:t>
      </w:r>
      <w:r w:rsidRPr="003D0DC1">
        <w:rPr>
          <w:rStyle w:val="StyleUnderline"/>
          <w:highlight w:val="green"/>
        </w:rPr>
        <w:t>we should look for</w:t>
      </w:r>
      <w:r w:rsidRPr="00536809">
        <w:rPr>
          <w:rStyle w:val="StyleUnderline"/>
        </w:rPr>
        <w:t xml:space="preserve"> types of retrospective </w:t>
      </w:r>
      <w:r w:rsidRPr="003D0DC1">
        <w:rPr>
          <w:rStyle w:val="StyleUnderline"/>
          <w:highlight w:val="green"/>
        </w:rPr>
        <w:t>politics that</w:t>
      </w:r>
      <w:r w:rsidRPr="00536809">
        <w:rPr>
          <w:rStyle w:val="StyleUnderline"/>
        </w:rPr>
        <w:t xml:space="preserve"> do not oppose but </w:t>
      </w:r>
      <w:r w:rsidRPr="003D0DC1">
        <w:rPr>
          <w:rStyle w:val="StyleUnderline"/>
          <w:highlight w:val="green"/>
        </w:rPr>
        <w:t>complement</w:t>
      </w:r>
      <w:r w:rsidRPr="00536809">
        <w:rPr>
          <w:sz w:val="16"/>
        </w:rPr>
        <w:t xml:space="preserve"> or reinforce the </w:t>
      </w:r>
      <w:r w:rsidRPr="00536809">
        <w:rPr>
          <w:rStyle w:val="Emphasis"/>
        </w:rPr>
        <w:t xml:space="preserve">emancipatory and utopian elements in present- and </w:t>
      </w:r>
      <w:r w:rsidRPr="003D0DC1">
        <w:rPr>
          <w:rStyle w:val="Emphasis"/>
          <w:highlight w:val="green"/>
        </w:rPr>
        <w:t>future-directed politics</w:t>
      </w:r>
      <w:r w:rsidRPr="00536809">
        <w:rPr>
          <w:sz w:val="16"/>
        </w:rPr>
        <w:t>—</w:t>
      </w:r>
      <w:r w:rsidRPr="00536809">
        <w:rPr>
          <w:rStyle w:val="StyleUnderline"/>
        </w:rPr>
        <w:t>and</w:t>
      </w:r>
      <w:r w:rsidRPr="00536809">
        <w:rPr>
          <w:sz w:val="16"/>
        </w:rPr>
        <w:t xml:space="preserve"> the other way around: </w:t>
      </w:r>
      <w:r w:rsidRPr="00536809">
        <w:rPr>
          <w:rStyle w:val="StyleUnderline"/>
        </w:rPr>
        <w:t xml:space="preserve">present- and future-oriented politics </w:t>
      </w:r>
      <w:r w:rsidRPr="003D0DC1">
        <w:rPr>
          <w:rStyle w:val="StyleUnderline"/>
          <w:highlight w:val="green"/>
        </w:rPr>
        <w:t>that do not forget about historical injustices</w:t>
      </w:r>
      <w:r w:rsidRPr="00536809">
        <w:rPr>
          <w:sz w:val="16"/>
        </w:rPr>
        <w:t>.</w:t>
      </w:r>
    </w:p>
    <w:p w14:paraId="6211E9C6" w14:textId="77777777" w:rsidR="00D562E4" w:rsidRPr="00536809" w:rsidRDefault="00D562E4" w:rsidP="00D562E4">
      <w:pPr>
        <w:rPr>
          <w:sz w:val="16"/>
        </w:rPr>
      </w:pPr>
      <w:r w:rsidRPr="00536809">
        <w:rPr>
          <w:sz w:val="16"/>
        </w:rPr>
        <w:t xml:space="preserve">In this paper I want to contribute to this goal by focusing on the issue of retrospective politics and by analyzing how one can differentiate emancipatory or even utopian types of retrospective politics from retrospective politics that I classify here as anti-utopian. I argue that the </w:t>
      </w:r>
      <w:r w:rsidRPr="00536809">
        <w:rPr>
          <w:rStyle w:val="StyleUnderline"/>
        </w:rPr>
        <w:t>currently dominant</w:t>
      </w:r>
      <w:r w:rsidRPr="00536809">
        <w:rPr>
          <w:sz w:val="16"/>
        </w:rPr>
        <w:t xml:space="preserve"> strands of </w:t>
      </w:r>
      <w:r w:rsidRPr="003D0DC1">
        <w:rPr>
          <w:rStyle w:val="StyleUnderline"/>
          <w:highlight w:val="green"/>
        </w:rPr>
        <w:t>retrospective politics</w:t>
      </w:r>
      <w:r w:rsidRPr="00536809">
        <w:rPr>
          <w:sz w:val="16"/>
        </w:rPr>
        <w:t xml:space="preserve"> indeed do </w:t>
      </w:r>
      <w:r w:rsidRPr="00536809">
        <w:rPr>
          <w:rStyle w:val="StyleUnderline"/>
        </w:rPr>
        <w:t>tend to</w:t>
      </w:r>
      <w:r w:rsidRPr="00536809">
        <w:rPr>
          <w:sz w:val="16"/>
        </w:rPr>
        <w:t xml:space="preserve"> be anti-utopian and </w:t>
      </w:r>
      <w:r w:rsidRPr="003D0DC1">
        <w:rPr>
          <w:rStyle w:val="StyleUnderline"/>
          <w:highlight w:val="green"/>
        </w:rPr>
        <w:t>have</w:t>
      </w:r>
      <w:r w:rsidRPr="00536809">
        <w:rPr>
          <w:rStyle w:val="StyleUnderline"/>
        </w:rPr>
        <w:t xml:space="preserve"> a very </w:t>
      </w:r>
      <w:r w:rsidRPr="003D0DC1">
        <w:rPr>
          <w:rStyle w:val="StyleUnderline"/>
          <w:highlight w:val="green"/>
        </w:rPr>
        <w:t>limited emancipatory potential</w:t>
      </w:r>
      <w:r w:rsidRPr="00536809">
        <w:rPr>
          <w:sz w:val="16"/>
        </w:rPr>
        <w:t xml:space="preserve">. Moreover, I claim that currently dominant retrospective politics </w:t>
      </w:r>
      <w:r w:rsidRPr="00536809">
        <w:rPr>
          <w:rStyle w:val="StyleUnderline"/>
        </w:rPr>
        <w:t>do not radically break with</w:t>
      </w:r>
      <w:r w:rsidRPr="00536809">
        <w:rPr>
          <w:sz w:val="16"/>
        </w:rPr>
        <w:t xml:space="preserve"> several of the </w:t>
      </w:r>
      <w:r w:rsidRPr="00536809">
        <w:rPr>
          <w:rStyle w:val="StyleUnderline"/>
        </w:rPr>
        <w:t>exculpatory intellectual mechanisms</w:t>
      </w:r>
      <w:r w:rsidRPr="00536809">
        <w:rPr>
          <w:b/>
          <w:sz w:val="16"/>
        </w:rPr>
        <w:t xml:space="preserve"> </w:t>
      </w:r>
      <w:r w:rsidRPr="00536809">
        <w:rPr>
          <w:sz w:val="16"/>
        </w:rPr>
        <w:t xml:space="preserve">that are typically </w:t>
      </w:r>
      <w:r w:rsidRPr="00536809">
        <w:rPr>
          <w:rStyle w:val="StyleUnderline"/>
        </w:rPr>
        <w:t>associated with progressivist politics but actually modify and sometimes even radicalize them</w:t>
      </w:r>
      <w:r w:rsidRPr="00536809">
        <w:rPr>
          <w:sz w:val="16"/>
        </w:rPr>
        <w:t xml:space="preserve">. In that restricted sense, and only in this sense, it can be argued that currently </w:t>
      </w:r>
      <w:r w:rsidRPr="003D0DC1">
        <w:rPr>
          <w:rStyle w:val="StyleUnderline"/>
          <w:highlight w:val="green"/>
        </w:rPr>
        <w:t>dominant retrospective politics do not represent a fundamentally new way of dealing with historical evil</w:t>
      </w:r>
      <w:r w:rsidRPr="00536809">
        <w:rPr>
          <w:rStyle w:val="StyleUnderline"/>
        </w:rPr>
        <w:t xml:space="preserve"> and the ethics of responsibility</w:t>
      </w:r>
      <w:r w:rsidRPr="00536809">
        <w:rPr>
          <w:sz w:val="16"/>
        </w:rPr>
        <w:t>.</w:t>
      </w:r>
    </w:p>
    <w:p w14:paraId="64422D64" w14:textId="77777777" w:rsidR="00D562E4" w:rsidRPr="00536809" w:rsidRDefault="00D562E4" w:rsidP="00D562E4">
      <w:pPr>
        <w:rPr>
          <w:sz w:val="16"/>
        </w:rPr>
      </w:pPr>
      <w:r w:rsidRPr="00536809">
        <w:rPr>
          <w:sz w:val="16"/>
        </w:rPr>
        <w:t xml:space="preserve">My perspective is not a pessimistic one, however. Besides the currently dominant retrospective politics, </w:t>
      </w:r>
      <w:r w:rsidRPr="00536809">
        <w:rPr>
          <w:rStyle w:val="StyleUnderline"/>
        </w:rPr>
        <w:t>there exist</w:t>
      </w:r>
      <w:r w:rsidRPr="00536809">
        <w:rPr>
          <w:sz w:val="16"/>
        </w:rPr>
        <w:t xml:space="preserve"> other strands </w:t>
      </w:r>
      <w:r w:rsidRPr="00536809">
        <w:rPr>
          <w:rStyle w:val="StyleUnderline"/>
        </w:rPr>
        <w:t>of retrospective politics that</w:t>
      </w:r>
      <w:r w:rsidRPr="00536809">
        <w:rPr>
          <w:b/>
          <w:sz w:val="16"/>
        </w:rPr>
        <w:t xml:space="preserve"> </w:t>
      </w:r>
      <w:r w:rsidRPr="00536809">
        <w:rPr>
          <w:rStyle w:val="StyleUnderline"/>
        </w:rPr>
        <w:t>do have emancipatory</w:t>
      </w:r>
      <w:r w:rsidRPr="00536809">
        <w:rPr>
          <w:sz w:val="16"/>
        </w:rPr>
        <w:t xml:space="preserve"> or even utopian </w:t>
      </w:r>
      <w:r w:rsidRPr="00536809">
        <w:rPr>
          <w:rStyle w:val="StyleUnderline"/>
        </w:rPr>
        <w:t>features</w:t>
      </w:r>
      <w:r w:rsidRPr="00536809">
        <w:rPr>
          <w:sz w:val="16"/>
        </w:rPr>
        <w:t xml:space="preserve"> and that do not force us to choose between restitution for historical injustices and struggle for justice in the present or the future. Anti-utopianism and </w:t>
      </w:r>
      <w:r w:rsidRPr="00536809">
        <w:rPr>
          <w:rStyle w:val="StyleUnderline"/>
        </w:rPr>
        <w:t xml:space="preserve">ethical “passeism,” </w:t>
      </w:r>
      <w:r w:rsidRPr="00536809">
        <w:rPr>
          <w:sz w:val="16"/>
        </w:rPr>
        <w:t xml:space="preserve">I argue, </w:t>
      </w:r>
      <w:r w:rsidRPr="00536809">
        <w:rPr>
          <w:rStyle w:val="StyleUnderline"/>
        </w:rPr>
        <w:t>are not inherent or necessary features</w:t>
      </w:r>
      <w:r w:rsidRPr="00536809">
        <w:rPr>
          <w:sz w:val="16"/>
        </w:rPr>
        <w:t xml:space="preserve"> of all retrospective politics but rather result from a specific, underlying type of historical thought or philosophy of history18 that treats the relation between past, present, and future in antinomic terms and prevents us from understanding “transtemporal” injustices and responsibilities. Sometimes this type of historical thought indeed stimulates a moralistic stance in which the past is charged with the worst of all evil, while the present becomes morally discharged by simple comparison. The latter type </w:t>
      </w:r>
      <w:r w:rsidRPr="00536809">
        <w:rPr>
          <w:rStyle w:val="Emphasis"/>
        </w:rPr>
        <w:t>of “temporal Manichaeism” can be highly problematic</w:t>
      </w:r>
      <w:r w:rsidRPr="00536809">
        <w:rPr>
          <w:sz w:val="16"/>
        </w:rPr>
        <w:t>, I argue, because it not only posits that the “past is evil” but also tends to turn this reasoning around and stimulates the wishful thought that “evil is past.”</w:t>
      </w:r>
    </w:p>
    <w:p w14:paraId="009D4D24" w14:textId="7CAB3DE5" w:rsidR="00892A10" w:rsidRDefault="00860997" w:rsidP="00860997">
      <w:pPr>
        <w:pStyle w:val="Heading4"/>
        <w:rPr>
          <w:rFonts w:eastAsia="Calibri"/>
        </w:rPr>
      </w:pPr>
      <w:r>
        <w:rPr>
          <w:rFonts w:eastAsia="Calibri"/>
        </w:rPr>
        <w:t>5] reasonability on 1nc theory</w:t>
      </w:r>
    </w:p>
    <w:p w14:paraId="507283C2" w14:textId="01F8AD31" w:rsidR="00860997" w:rsidRDefault="00860997" w:rsidP="00860997">
      <w:r>
        <w:t xml:space="preserve">a) overpunishing </w:t>
      </w:r>
    </w:p>
    <w:p w14:paraId="146A7BDF" w14:textId="541ECBD7" w:rsidR="00860997" w:rsidRPr="00860997" w:rsidRDefault="00860997" w:rsidP="00860997">
      <w:r>
        <w:t>b) time skew</w:t>
      </w:r>
    </w:p>
    <w:sectPr w:rsidR="00860997" w:rsidRPr="008609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A0166"/>
    <w:rsid w:val="000139A3"/>
    <w:rsid w:val="0007215D"/>
    <w:rsid w:val="00100833"/>
    <w:rsid w:val="00104529"/>
    <w:rsid w:val="00105942"/>
    <w:rsid w:val="00107396"/>
    <w:rsid w:val="00144A4C"/>
    <w:rsid w:val="00171447"/>
    <w:rsid w:val="00176AB0"/>
    <w:rsid w:val="00177B7D"/>
    <w:rsid w:val="0018322D"/>
    <w:rsid w:val="001B5776"/>
    <w:rsid w:val="001E527A"/>
    <w:rsid w:val="001F78CE"/>
    <w:rsid w:val="00251FC7"/>
    <w:rsid w:val="00255696"/>
    <w:rsid w:val="002826F9"/>
    <w:rsid w:val="002855A7"/>
    <w:rsid w:val="002A0166"/>
    <w:rsid w:val="002B146A"/>
    <w:rsid w:val="002B5E17"/>
    <w:rsid w:val="002E50FF"/>
    <w:rsid w:val="002E7601"/>
    <w:rsid w:val="00315690"/>
    <w:rsid w:val="00316B75"/>
    <w:rsid w:val="00325646"/>
    <w:rsid w:val="003460F2"/>
    <w:rsid w:val="00381281"/>
    <w:rsid w:val="0038158C"/>
    <w:rsid w:val="003902BA"/>
    <w:rsid w:val="003A09E2"/>
    <w:rsid w:val="003D0DC1"/>
    <w:rsid w:val="00407037"/>
    <w:rsid w:val="004605D6"/>
    <w:rsid w:val="004C60E8"/>
    <w:rsid w:val="004E3579"/>
    <w:rsid w:val="004E728B"/>
    <w:rsid w:val="004F39E0"/>
    <w:rsid w:val="00537BD5"/>
    <w:rsid w:val="0057268A"/>
    <w:rsid w:val="005D2912"/>
    <w:rsid w:val="006065BD"/>
    <w:rsid w:val="006345CB"/>
    <w:rsid w:val="00645FA9"/>
    <w:rsid w:val="00647866"/>
    <w:rsid w:val="00665003"/>
    <w:rsid w:val="006A2AD0"/>
    <w:rsid w:val="006C2375"/>
    <w:rsid w:val="006D4ECC"/>
    <w:rsid w:val="00722258"/>
    <w:rsid w:val="007243E5"/>
    <w:rsid w:val="00766EA0"/>
    <w:rsid w:val="00794F8C"/>
    <w:rsid w:val="007A2226"/>
    <w:rsid w:val="007C1F74"/>
    <w:rsid w:val="007F5B66"/>
    <w:rsid w:val="00823A1C"/>
    <w:rsid w:val="00845B9D"/>
    <w:rsid w:val="00860984"/>
    <w:rsid w:val="00860997"/>
    <w:rsid w:val="00876FBE"/>
    <w:rsid w:val="00892A10"/>
    <w:rsid w:val="008B3ECB"/>
    <w:rsid w:val="008B4E85"/>
    <w:rsid w:val="008C1B2E"/>
    <w:rsid w:val="008D5EA2"/>
    <w:rsid w:val="008D5FD8"/>
    <w:rsid w:val="0091627E"/>
    <w:rsid w:val="0097032B"/>
    <w:rsid w:val="009D2EAD"/>
    <w:rsid w:val="009D54B2"/>
    <w:rsid w:val="009E1922"/>
    <w:rsid w:val="009F7ED2"/>
    <w:rsid w:val="00A0140B"/>
    <w:rsid w:val="00A93661"/>
    <w:rsid w:val="00A95652"/>
    <w:rsid w:val="00AC0AB8"/>
    <w:rsid w:val="00B33C6D"/>
    <w:rsid w:val="00B352F5"/>
    <w:rsid w:val="00B4508F"/>
    <w:rsid w:val="00B55AD5"/>
    <w:rsid w:val="00B8057C"/>
    <w:rsid w:val="00BD6238"/>
    <w:rsid w:val="00BF593B"/>
    <w:rsid w:val="00BF773A"/>
    <w:rsid w:val="00BF7E81"/>
    <w:rsid w:val="00C13773"/>
    <w:rsid w:val="00C17CC8"/>
    <w:rsid w:val="00C83417"/>
    <w:rsid w:val="00C84674"/>
    <w:rsid w:val="00C9604F"/>
    <w:rsid w:val="00CA19AA"/>
    <w:rsid w:val="00CC5298"/>
    <w:rsid w:val="00CD736E"/>
    <w:rsid w:val="00CD798D"/>
    <w:rsid w:val="00CE161E"/>
    <w:rsid w:val="00CF59A8"/>
    <w:rsid w:val="00D325A9"/>
    <w:rsid w:val="00D36A8A"/>
    <w:rsid w:val="00D562E4"/>
    <w:rsid w:val="00D61409"/>
    <w:rsid w:val="00D6691E"/>
    <w:rsid w:val="00D71170"/>
    <w:rsid w:val="00DA1C92"/>
    <w:rsid w:val="00DA25D4"/>
    <w:rsid w:val="00DA6538"/>
    <w:rsid w:val="00E15E75"/>
    <w:rsid w:val="00E5262C"/>
    <w:rsid w:val="00E7026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FBAA5"/>
  <w15:chartTrackingRefBased/>
  <w15:docId w15:val="{61AFAA74-BE4A-4D69-A49E-9780397A1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7215D"/>
    <w:rPr>
      <w:rFonts w:ascii="Calibri" w:hAnsi="Calibri"/>
    </w:rPr>
  </w:style>
  <w:style w:type="paragraph" w:styleId="Heading1">
    <w:name w:val="heading 1"/>
    <w:aliases w:val="Pocket"/>
    <w:basedOn w:val="Normal"/>
    <w:next w:val="Normal"/>
    <w:link w:val="Heading1Char"/>
    <w:qFormat/>
    <w:rsid w:val="002A016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A016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2A016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2A016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A016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A0166"/>
  </w:style>
  <w:style w:type="character" w:customStyle="1" w:styleId="Heading1Char">
    <w:name w:val="Heading 1 Char"/>
    <w:aliases w:val="Pocket Char"/>
    <w:basedOn w:val="DefaultParagraphFont"/>
    <w:link w:val="Heading1"/>
    <w:rsid w:val="002A016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A0166"/>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2A0166"/>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2A0166"/>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bold underline,qualifications in card,qualifications,Box,Style1,s"/>
    <w:basedOn w:val="DefaultParagraphFont"/>
    <w:link w:val="textbold"/>
    <w:uiPriority w:val="7"/>
    <w:qFormat/>
    <w:rsid w:val="002A016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A0166"/>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8"/>
    <w:basedOn w:val="DefaultParagraphFont"/>
    <w:uiPriority w:val="6"/>
    <w:qFormat/>
    <w:rsid w:val="002A0166"/>
    <w:rPr>
      <w:b w:val="0"/>
      <w:sz w:val="22"/>
      <w:u w:val="single"/>
    </w:rPr>
  </w:style>
  <w:style w:type="character" w:styleId="Hyperlink">
    <w:name w:val="Hyperlink"/>
    <w:basedOn w:val="DefaultParagraphFont"/>
    <w:uiPriority w:val="99"/>
    <w:semiHidden/>
    <w:unhideWhenUsed/>
    <w:rsid w:val="002A0166"/>
    <w:rPr>
      <w:color w:val="auto"/>
      <w:u w:val="none"/>
    </w:rPr>
  </w:style>
  <w:style w:type="character" w:styleId="FollowedHyperlink">
    <w:name w:val="FollowedHyperlink"/>
    <w:basedOn w:val="DefaultParagraphFont"/>
    <w:uiPriority w:val="99"/>
    <w:semiHidden/>
    <w:unhideWhenUsed/>
    <w:rsid w:val="002A0166"/>
    <w:rPr>
      <w:color w:val="auto"/>
      <w:u w:val="none"/>
    </w:rPr>
  </w:style>
  <w:style w:type="paragraph" w:customStyle="1" w:styleId="textbold">
    <w:name w:val="text bold"/>
    <w:basedOn w:val="Normal"/>
    <w:link w:val="Emphasis"/>
    <w:uiPriority w:val="7"/>
    <w:qFormat/>
    <w:rsid w:val="0007215D"/>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ennstatelaw.psu.edu/_file/aglaw/Publications_Library/Agricultural_Laborers.pdf" TargetMode="External"/><Relationship Id="rId13" Type="http://schemas.openxmlformats.org/officeDocument/2006/relationships/hyperlink" Target="http://thebulletin.org/press-release/doomsday-clock-hands-remain-unchanged-despite-iran-deal-and-paris-talks9122" TargetMode="External"/><Relationship Id="rId18" Type="http://schemas.openxmlformats.org/officeDocument/2006/relationships/hyperlink" Target="http://science.sciencemag.org/content/314/5800/787" TargetMode="External"/><Relationship Id="rId3" Type="http://schemas.openxmlformats.org/officeDocument/2006/relationships/styles" Target="styles.xml"/><Relationship Id="rId21" Type="http://schemas.openxmlformats.org/officeDocument/2006/relationships/hyperlink" Target="http://www.defense.gov/News-Article-View/Article/603441" TargetMode="External"/><Relationship Id="rId7" Type="http://schemas.openxmlformats.org/officeDocument/2006/relationships/hyperlink" Target="https://www.farmaid.org/blog/fact-sheet/understanding-economic-crisis-family-farms-are-facing/" TargetMode="External"/><Relationship Id="rId12" Type="http://schemas.openxmlformats.org/officeDocument/2006/relationships/hyperlink" Target="http://futureoflife.org/2016/05/20/biodiversity-loss/" TargetMode="External"/><Relationship Id="rId17" Type="http://schemas.openxmlformats.org/officeDocument/2006/relationships/hyperlink" Target="http://bit.ly/1ssxx5m" TargetMode="External"/><Relationship Id="rId2" Type="http://schemas.openxmlformats.org/officeDocument/2006/relationships/numbering" Target="numbering.xml"/><Relationship Id="rId16" Type="http://schemas.openxmlformats.org/officeDocument/2006/relationships/hyperlink" Target="http://commondreams.org/views/2016/02/10/biodiversity-loss-and-doomsday-clock-invisible-disaster-almost-no-one-talking-about" TargetMode="External"/><Relationship Id="rId20" Type="http://schemas.openxmlformats.org/officeDocument/2006/relationships/hyperlink" Target="http://thebulletin.org/climate-change-and-syrian-uprising" TargetMode="External"/><Relationship Id="rId1" Type="http://schemas.openxmlformats.org/officeDocument/2006/relationships/customXml" Target="../customXml/item1.xml"/><Relationship Id="rId6" Type="http://schemas.openxmlformats.org/officeDocument/2006/relationships/hyperlink" Target="https://pennstatelaw.psu.edu/_file/aglaw/Publications_Library/Agricultural_Laborers.pdf" TargetMode="External"/><Relationship Id="rId11" Type="http://schemas.openxmlformats.org/officeDocument/2006/relationships/hyperlink" Target="http://futureoflife.org/2016/05/20/biodiversity-los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cbd.int/gbo3" TargetMode="External"/><Relationship Id="rId23" Type="http://schemas.openxmlformats.org/officeDocument/2006/relationships/fontTable" Target="fontTable.xml"/><Relationship Id="rId10" Type="http://schemas.openxmlformats.org/officeDocument/2006/relationships/hyperlink" Target="https://www.google.com/url?sa=t&amp;rct=j&amp;q=&amp;esrc=s&amp;source=web&amp;cd=&amp;ved=2ahUKEwii17vKue7zAhVdJjQIHUr3D7YQFnoECAUQAQ&amp;url=https%3A%2F%2Fwww.mdpi.com%2F2071-1050%2F12%2F1%2F247%2Fpdf&amp;usg=AOvVaw1RMvM-hGadn_uoetBxebDi" TargetMode="External"/><Relationship Id="rId19" Type="http://schemas.openxmlformats.org/officeDocument/2006/relationships/hyperlink" Target="http://www.nature.com/nature/journal/v486/n7401/full/nature11018.html" TargetMode="External"/><Relationship Id="rId4" Type="http://schemas.openxmlformats.org/officeDocument/2006/relationships/settings" Target="settings.xml"/><Relationship Id="rId9" Type="http://schemas.openxmlformats.org/officeDocument/2006/relationships/hyperlink" Target="https://www.nytimes.com/2020/06/18/business/coronavirus-minimum-wage-increase.html" TargetMode="External"/><Relationship Id="rId14" Type="http://schemas.openxmlformats.org/officeDocument/2006/relationships/hyperlink" Target="http://www.ncbi.nlm.nih.gov/pubmed/26601195" TargetMode="External"/><Relationship Id="rId22" Type="http://schemas.openxmlformats.org/officeDocument/2006/relationships/hyperlink" Target="http://www.cnsnews.com/news/article/cnsnewscom-staff/cia-director-cites-impact-climate-change-deeper-cause-globa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48</TotalTime>
  <Pages>1</Pages>
  <Words>12561</Words>
  <Characters>71600</Characters>
  <Application>Microsoft Office Word</Application>
  <DocSecurity>0</DocSecurity>
  <Lines>596</Lines>
  <Paragraphs>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21</cp:revision>
  <dcterms:created xsi:type="dcterms:W3CDTF">2021-11-21T21:38:00Z</dcterms:created>
  <dcterms:modified xsi:type="dcterms:W3CDTF">2021-11-21T22:45:00Z</dcterms:modified>
</cp:coreProperties>
</file>