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C7E09" w14:textId="5FAD6289" w:rsidR="006F2D9E" w:rsidRDefault="006F2D9E" w:rsidP="006F2D9E">
      <w:pPr>
        <w:pStyle w:val="Heading2"/>
      </w:pPr>
      <w:r>
        <w:t>1ac</w:t>
      </w:r>
    </w:p>
    <w:p w14:paraId="6FCFCCB3" w14:textId="77777777" w:rsidR="006F2D9E" w:rsidRDefault="006F2D9E" w:rsidP="00D20F70">
      <w:pPr>
        <w:pStyle w:val="Heading4"/>
      </w:pPr>
    </w:p>
    <w:p w14:paraId="73B5D8A8" w14:textId="06BBDB11" w:rsidR="00D20F70" w:rsidRDefault="00D20F70" w:rsidP="00D20F70">
      <w:pPr>
        <w:pStyle w:val="Heading4"/>
      </w:pPr>
      <w:r>
        <w:t>Plan: The appropriation of outer space through asteroid mining by private entities should be banned.</w:t>
      </w:r>
    </w:p>
    <w:p w14:paraId="22458BC3" w14:textId="77777777" w:rsidR="00D20F70" w:rsidRPr="003C439C" w:rsidRDefault="00D20F70" w:rsidP="00D20F70"/>
    <w:p w14:paraId="610F6C83" w14:textId="77777777" w:rsidR="00D20F70" w:rsidRPr="00C479CD" w:rsidRDefault="00D20F70" w:rsidP="00D20F70">
      <w:pPr>
        <w:pStyle w:val="Heading4"/>
      </w:pPr>
      <w:r>
        <w:t>We’ll defend normal means as the signatories of the OST adding an optional protocol under Article II.</w:t>
      </w:r>
    </w:p>
    <w:p w14:paraId="27C2D208" w14:textId="77777777" w:rsidR="00D20F70" w:rsidRPr="00F84310" w:rsidRDefault="00D20F70" w:rsidP="00D20F70">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6" w:history="1">
        <w:r w:rsidRPr="00F84310">
          <w:rPr>
            <w:rStyle w:val="Hyperlink"/>
            <w:color w:val="000000" w:themeColor="text1"/>
          </w:rPr>
          <w:t>https://iislweb.org/docs/Diederiks2007.pdf</w:t>
        </w:r>
      </w:hyperlink>
      <w:r w:rsidRPr="00F84310">
        <w:rPr>
          <w:color w:val="000000" w:themeColor="text1"/>
        </w:rPr>
        <w:t>, 12-15-2021 amrita]</w:t>
      </w:r>
    </w:p>
    <w:p w14:paraId="78003AB8" w14:textId="77777777" w:rsidR="00D20F70" w:rsidRPr="00F84310" w:rsidRDefault="00D20F70" w:rsidP="00D20F70">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621DF9">
        <w:rPr>
          <w:b/>
          <w:bCs/>
          <w:color w:val="000000" w:themeColor="text1"/>
          <w:highlight w:val="green"/>
          <w:u w:val="single"/>
        </w:rPr>
        <w:t>The text of Article II represents</w:t>
      </w:r>
      <w:r w:rsidRPr="00621DF9">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open for the </w:t>
      </w:r>
      <w:r w:rsidRPr="00621DF9">
        <w:rPr>
          <w:b/>
          <w:bCs/>
          <w:color w:val="000000" w:themeColor="text1"/>
          <w:highlight w:val="green"/>
          <w:u w:val="single"/>
        </w:rPr>
        <w:t>free exploration</w:t>
      </w:r>
      <w:r w:rsidRPr="00621DF9">
        <w:rPr>
          <w:color w:val="000000" w:themeColor="text1"/>
          <w:highlight w:val="green"/>
          <w:u w:val="single"/>
        </w:rPr>
        <w:t xml:space="preserve"> </w:t>
      </w:r>
      <w:r w:rsidRPr="00F84310">
        <w:rPr>
          <w:color w:val="000000" w:themeColor="text1"/>
          <w:u w:val="single"/>
        </w:rPr>
        <w:t xml:space="preserve">and use by all States </w:t>
      </w:r>
      <w:r w:rsidRPr="00621DF9">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621DF9">
        <w:rPr>
          <w:b/>
          <w:bCs/>
          <w:color w:val="000000" w:themeColor="text1"/>
          <w:highlight w:val="green"/>
          <w:u w:val="single"/>
        </w:rPr>
        <w:t>makes clear that</w:t>
      </w:r>
      <w:r w:rsidRPr="00621DF9">
        <w:rPr>
          <w:color w:val="000000" w:themeColor="text1"/>
          <w:highlight w:val="green"/>
          <w:u w:val="single"/>
        </w:rPr>
        <w:t xml:space="preserve"> </w:t>
      </w:r>
      <w:r w:rsidRPr="00F84310">
        <w:rPr>
          <w:color w:val="000000" w:themeColor="text1"/>
          <w:u w:val="single"/>
        </w:rPr>
        <w:t xml:space="preserve">the customary procedures of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 allowing</w:t>
      </w:r>
      <w:r w:rsidRPr="00621DF9">
        <w:rPr>
          <w:color w:val="000000" w:themeColor="text1"/>
          <w:highlight w:val="green"/>
          <w:u w:val="single"/>
        </w:rPr>
        <w:t xml:space="preserve"> </w:t>
      </w:r>
      <w:r w:rsidRPr="00F84310">
        <w:rPr>
          <w:color w:val="000000" w:themeColor="text1"/>
          <w:u w:val="single"/>
        </w:rPr>
        <w:t xml:space="preserve">subjects to obtain </w:t>
      </w:r>
      <w:r w:rsidRPr="00621DF9">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621DF9">
        <w:rPr>
          <w:b/>
          <w:bCs/>
          <w:color w:val="000000" w:themeColor="text1"/>
          <w:highlight w:val="green"/>
          <w:u w:val="single"/>
        </w:rPr>
        <w:t>do not apply to</w:t>
      </w:r>
      <w:r w:rsidRPr="00621DF9">
        <w:rPr>
          <w:color w:val="000000" w:themeColor="text1"/>
          <w:highlight w:val="green"/>
          <w:u w:val="single"/>
        </w:rPr>
        <w:t xml:space="preserve"> </w:t>
      </w:r>
      <w:r w:rsidRPr="00F84310">
        <w:rPr>
          <w:color w:val="000000" w:themeColor="text1"/>
          <w:u w:val="single"/>
        </w:rPr>
        <w:t xml:space="preserve">outer </w:t>
      </w:r>
      <w:r w:rsidRPr="00621DF9">
        <w:rPr>
          <w:b/>
          <w:bCs/>
          <w:color w:val="000000" w:themeColor="text1"/>
          <w:highlight w:val="green"/>
          <w:u w:val="single"/>
        </w:rPr>
        <w:t>space</w:t>
      </w:r>
      <w:r w:rsidRPr="00621DF9">
        <w:rPr>
          <w:b/>
          <w:bCs/>
          <w:color w:val="000000" w:themeColor="text1"/>
          <w:sz w:val="14"/>
          <w:highlight w:val="green"/>
        </w:rPr>
        <w:t>.</w:t>
      </w:r>
      <w:r w:rsidRPr="00621DF9">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621DF9">
        <w:rPr>
          <w:b/>
          <w:bCs/>
          <w:color w:val="000000" w:themeColor="text1"/>
          <w:highlight w:val="green"/>
          <w:u w:val="single"/>
        </w:rPr>
        <w:t>while Article II forbids</w:t>
      </w:r>
      <w:r w:rsidRPr="00621DF9">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621DF9">
        <w:rPr>
          <w:b/>
          <w:bCs/>
          <w:color w:val="000000" w:themeColor="text1"/>
          <w:highlight w:val="green"/>
          <w:u w:val="single"/>
        </w:rPr>
        <w:t>appropriation by</w:t>
      </w:r>
      <w:r w:rsidRPr="00F84310">
        <w:rPr>
          <w:color w:val="000000" w:themeColor="text1"/>
          <w:u w:val="single"/>
        </w:rPr>
        <w:t xml:space="preserve"> claims of </w:t>
      </w:r>
      <w:r w:rsidRPr="00621DF9">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621DF9">
        <w:rPr>
          <w:b/>
          <w:bCs/>
          <w:color w:val="000000" w:themeColor="text1"/>
          <w:highlight w:val="green"/>
          <w:u w:val="single"/>
        </w:rPr>
        <w:t>it does not</w:t>
      </w:r>
      <w:r w:rsidRPr="00621DF9">
        <w:rPr>
          <w:color w:val="000000" w:themeColor="text1"/>
          <w:highlight w:val="green"/>
          <w:u w:val="single"/>
        </w:rPr>
        <w:t xml:space="preserve"> </w:t>
      </w:r>
      <w:r w:rsidRPr="00F84310">
        <w:rPr>
          <w:color w:val="000000" w:themeColor="text1"/>
          <w:u w:val="single"/>
        </w:rPr>
        <w:t xml:space="preserve">make </w:t>
      </w:r>
      <w:r w:rsidRPr="00621DF9">
        <w:rPr>
          <w:b/>
          <w:bCs/>
          <w:color w:val="000000" w:themeColor="text1"/>
          <w:highlight w:val="green"/>
          <w:u w:val="single"/>
        </w:rPr>
        <w:t>a</w:t>
      </w:r>
      <w:r w:rsidRPr="00F84310">
        <w:rPr>
          <w:color w:val="000000" w:themeColor="text1"/>
          <w:u w:val="single"/>
        </w:rPr>
        <w:t xml:space="preserve">ny explicit </w:t>
      </w:r>
      <w:r w:rsidRPr="00621DF9">
        <w:rPr>
          <w:b/>
          <w:bCs/>
          <w:color w:val="000000" w:themeColor="text1"/>
          <w:highlight w:val="green"/>
          <w:u w:val="single"/>
        </w:rPr>
        <w:t>mention</w:t>
      </w:r>
      <w:r w:rsidRPr="00621DF9">
        <w:rPr>
          <w:color w:val="000000" w:themeColor="text1"/>
          <w:highlight w:val="green"/>
          <w:u w:val="single"/>
        </w:rPr>
        <w:t xml:space="preserve"> </w:t>
      </w:r>
      <w:r w:rsidRPr="00621DF9">
        <w:rPr>
          <w:b/>
          <w:bCs/>
          <w:color w:val="000000" w:themeColor="text1"/>
          <w:highlight w:val="green"/>
          <w:u w:val="single"/>
        </w:rPr>
        <w:t>to</w:t>
      </w:r>
      <w:r w:rsidRPr="00F84310">
        <w:rPr>
          <w:color w:val="000000" w:themeColor="text1"/>
          <w:u w:val="single"/>
        </w:rPr>
        <w:t xml:space="preserve"> its </w:t>
      </w:r>
      <w:r w:rsidRPr="00621DF9">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621DF9">
        <w:rPr>
          <w:b/>
          <w:bCs/>
          <w:color w:val="000000" w:themeColor="text1"/>
          <w:highlight w:val="green"/>
          <w:u w:val="single"/>
        </w:rPr>
        <w:t>both national appropriation and private</w:t>
      </w:r>
      <w:r w:rsidRPr="00621DF9">
        <w:rPr>
          <w:color w:val="000000" w:themeColor="text1"/>
          <w:highlight w:val="green"/>
          <w:u w:val="single"/>
        </w:rPr>
        <w:t xml:space="preserve"> </w:t>
      </w:r>
      <w:r w:rsidRPr="00F84310">
        <w:rPr>
          <w:color w:val="000000" w:themeColor="text1"/>
          <w:u w:val="single"/>
        </w:rPr>
        <w:t xml:space="preserve">property rights </w:t>
      </w:r>
      <w:r w:rsidRPr="00621DF9">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621DF9">
        <w:rPr>
          <w:b/>
          <w:bCs/>
          <w:color w:val="000000" w:themeColor="text1"/>
          <w:highlight w:val="green"/>
          <w:u w:val="single"/>
        </w:rPr>
        <w:t>Private entities are allowed to carry out</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621DF9">
        <w:rPr>
          <w:b/>
          <w:bCs/>
          <w:color w:val="000000" w:themeColor="text1"/>
          <w:highlight w:val="green"/>
          <w:u w:val="single"/>
        </w:rPr>
        <w:t>must be authorized</w:t>
      </w:r>
      <w:r w:rsidRPr="00621DF9">
        <w:rPr>
          <w:color w:val="000000" w:themeColor="text1"/>
          <w:highlight w:val="green"/>
          <w:u w:val="single"/>
        </w:rPr>
        <w:t xml:space="preserve"> </w:t>
      </w:r>
      <w:r w:rsidRPr="00F84310">
        <w:rPr>
          <w:color w:val="000000" w:themeColor="text1"/>
          <w:u w:val="single"/>
        </w:rPr>
        <w:t xml:space="preserve">to conduct such activities </w:t>
      </w:r>
      <w:r w:rsidRPr="00621DF9">
        <w:rPr>
          <w:b/>
          <w:bCs/>
          <w:color w:val="000000" w:themeColor="text1"/>
          <w:highlight w:val="green"/>
          <w:u w:val="single"/>
        </w:rPr>
        <w:t>by the</w:t>
      </w:r>
      <w:r w:rsidRPr="00621DF9">
        <w:rPr>
          <w:color w:val="000000" w:themeColor="text1"/>
          <w:highlight w:val="green"/>
          <w:u w:val="single"/>
        </w:rPr>
        <w:t xml:space="preserve"> </w:t>
      </w:r>
      <w:r w:rsidRPr="00F84310">
        <w:rPr>
          <w:color w:val="000000" w:themeColor="text1"/>
          <w:u w:val="single"/>
        </w:rPr>
        <w:t xml:space="preserve">appropriate </w:t>
      </w:r>
      <w:r w:rsidRPr="00621DF9">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621DF9">
        <w:rPr>
          <w:b/>
          <w:bCs/>
          <w:color w:val="000000" w:themeColor="text1"/>
          <w:highlight w:val="green"/>
          <w:u w:val="single"/>
        </w:rPr>
        <w:t>the prohibition of national</w:t>
      </w:r>
      <w:r w:rsidRPr="00621DF9">
        <w:rPr>
          <w:color w:val="000000" w:themeColor="text1"/>
          <w:highlight w:val="green"/>
          <w:u w:val="single"/>
        </w:rPr>
        <w:t xml:space="preserve"> </w:t>
      </w:r>
      <w:r w:rsidRPr="00F84310">
        <w:rPr>
          <w:color w:val="000000" w:themeColor="text1"/>
          <w:u w:val="single"/>
        </w:rPr>
        <w:t xml:space="preserve">appropriation </w:t>
      </w:r>
      <w:r w:rsidRPr="00621DF9">
        <w:rPr>
          <w:b/>
          <w:bCs/>
          <w:color w:val="000000" w:themeColor="text1"/>
          <w:highlight w:val="green"/>
          <w:u w:val="single"/>
        </w:rPr>
        <w:t>implies prohibition of private</w:t>
      </w:r>
      <w:r w:rsidRPr="00621DF9">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621DF9">
        <w:rPr>
          <w:b/>
          <w:bCs/>
          <w:color w:val="000000" w:themeColor="text1"/>
          <w:highlight w:val="green"/>
          <w:u w:val="single"/>
        </w:rPr>
        <w:t>prohibition of appropriation of outer space</w:t>
      </w:r>
      <w:r w:rsidRPr="00621DF9">
        <w:rPr>
          <w:color w:val="000000" w:themeColor="text1"/>
          <w:highlight w:val="green"/>
          <w:u w:val="single"/>
        </w:rPr>
        <w:t xml:space="preserve"> </w:t>
      </w:r>
      <w:r w:rsidRPr="00F84310">
        <w:rPr>
          <w:color w:val="000000" w:themeColor="text1"/>
          <w:u w:val="single"/>
        </w:rPr>
        <w:t xml:space="preserve">and its parts is a rule which </w:t>
      </w:r>
      <w:r w:rsidRPr="00621DF9">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621DF9">
        <w:rPr>
          <w:b/>
          <w:bCs/>
          <w:color w:val="000000" w:themeColor="text1"/>
          <w:highlight w:val="green"/>
          <w:u w:val="single"/>
        </w:rPr>
        <w:t>the need to protect the non-appropriative nature o</w:t>
      </w:r>
      <w:r w:rsidRPr="00F84310">
        <w:rPr>
          <w:color w:val="000000" w:themeColor="text1"/>
          <w:u w:val="single"/>
        </w:rPr>
        <w:t xml:space="preserve">f outer </w:t>
      </w:r>
      <w:r w:rsidRPr="00621DF9">
        <w:rPr>
          <w:b/>
          <w:bCs/>
          <w:color w:val="000000" w:themeColor="text1"/>
          <w:highlight w:val="green"/>
          <w:u w:val="single"/>
        </w:rPr>
        <w:t>space emerges</w:t>
      </w:r>
      <w:r w:rsidRPr="00621DF9">
        <w:rPr>
          <w:color w:val="000000" w:themeColor="text1"/>
          <w:highlight w:val="green"/>
          <w:u w:val="single"/>
        </w:rPr>
        <w:t xml:space="preserve"> </w:t>
      </w:r>
      <w:r w:rsidRPr="00F84310">
        <w:rPr>
          <w:color w:val="000000" w:themeColor="text1"/>
          <w:u w:val="single"/>
        </w:rPr>
        <w:t>in all its relevance.</w:t>
      </w:r>
    </w:p>
    <w:p w14:paraId="3BD99F6D" w14:textId="77777777" w:rsidR="00D20F70" w:rsidRPr="00F84310" w:rsidRDefault="00D20F70" w:rsidP="00D20F70">
      <w:pPr>
        <w:pStyle w:val="Heading3"/>
        <w:rPr>
          <w:color w:val="000000" w:themeColor="text1"/>
        </w:rPr>
      </w:pPr>
      <w:r w:rsidRPr="00F84310">
        <w:rPr>
          <w:color w:val="000000" w:themeColor="text1"/>
        </w:rPr>
        <w:t>Advantage – Asteroid Mining</w:t>
      </w:r>
    </w:p>
    <w:p w14:paraId="26C5F8BC" w14:textId="77777777" w:rsidR="00D20F70" w:rsidRPr="00F84310" w:rsidRDefault="00D20F70" w:rsidP="00D20F70">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13E3F980" w14:textId="77777777" w:rsidR="00D20F70" w:rsidRPr="00F84310" w:rsidRDefault="00D20F70" w:rsidP="00D20F70">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2BE755A1" w14:textId="77777777" w:rsidR="00D20F70" w:rsidRPr="00B064F5" w:rsidRDefault="00D20F70" w:rsidP="00D20F70">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621DF9">
        <w:rPr>
          <w:rStyle w:val="Style13ptBold"/>
          <w:color w:val="000000" w:themeColor="text1"/>
          <w:sz w:val="22"/>
          <w:highlight w:val="green"/>
        </w:rPr>
        <w:t xml:space="preserve">mining </w:t>
      </w:r>
      <w:r w:rsidRPr="00B064F5">
        <w:rPr>
          <w:rStyle w:val="Style13ptBold"/>
          <w:color w:val="000000" w:themeColor="text1"/>
          <w:sz w:val="22"/>
        </w:rPr>
        <w:t xml:space="preserve">efforts </w:t>
      </w:r>
      <w:r w:rsidRPr="00621DF9">
        <w:rPr>
          <w:rStyle w:val="Style13ptBold"/>
          <w:color w:val="000000" w:themeColor="text1"/>
          <w:sz w:val="22"/>
          <w:highlight w:val="green"/>
        </w:rPr>
        <w:t>will provide a</w:t>
      </w:r>
      <w:r w:rsidRPr="00B064F5">
        <w:rPr>
          <w:rStyle w:val="Style13ptBold"/>
          <w:color w:val="000000" w:themeColor="text1"/>
          <w:sz w:val="22"/>
        </w:rPr>
        <w:t xml:space="preserve">n economic </w:t>
      </w:r>
      <w:r w:rsidRPr="00621DF9">
        <w:rPr>
          <w:rStyle w:val="Style13ptBold"/>
          <w:color w:val="000000" w:themeColor="text1"/>
          <w:sz w:val="22"/>
          <w:highlight w:val="green"/>
        </w:rPr>
        <w:t>boon</w:t>
      </w:r>
      <w:r w:rsidRPr="00B064F5">
        <w:rPr>
          <w:rStyle w:val="Style13ptBold"/>
          <w:color w:val="000000" w:themeColor="text1"/>
          <w:sz w:val="22"/>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sz w:val="22"/>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sz w:val="22"/>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 w:val="22"/>
        </w:rPr>
        <w:t>On the other hand, it is troublesome to some</w:t>
      </w:r>
      <w:r w:rsidRPr="00B064F5">
        <w:rPr>
          <w:color w:val="000000" w:themeColor="text1"/>
          <w:u w:val="single"/>
        </w:rPr>
        <w:t xml:space="preserve"> that private, commercial </w:t>
      </w:r>
      <w:r w:rsidRPr="00621DF9">
        <w:rPr>
          <w:rStyle w:val="Style13ptBold"/>
          <w:color w:val="000000" w:themeColor="text1"/>
          <w:sz w:val="22"/>
          <w:highlight w:val="green"/>
        </w:rPr>
        <w:t>entities will be</w:t>
      </w:r>
      <w:r w:rsidRPr="00B064F5">
        <w:rPr>
          <w:rStyle w:val="Style13ptBold"/>
          <w:color w:val="000000" w:themeColor="text1"/>
          <w:sz w:val="22"/>
        </w:rPr>
        <w:t xml:space="preserve"> paving the way and </w:t>
      </w:r>
      <w:r w:rsidRPr="00621DF9">
        <w:rPr>
          <w:rStyle w:val="StyleUnderline"/>
          <w:color w:val="000000" w:themeColor="text1"/>
          <w:highlight w:val="green"/>
        </w:rPr>
        <w:t>making up</w:t>
      </w:r>
      <w:r w:rsidRPr="00B064F5">
        <w:rPr>
          <w:rStyle w:val="StyleUnderline"/>
          <w:color w:val="000000" w:themeColor="text1"/>
        </w:rPr>
        <w:t xml:space="preserve"> many of </w:t>
      </w:r>
      <w:r w:rsidRPr="00621DF9">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sz w:val="22"/>
        </w:rPr>
        <w:t xml:space="preserve">Might this lead to </w:t>
      </w:r>
      <w:r w:rsidRPr="00621DF9">
        <w:rPr>
          <w:rStyle w:val="Style13ptBold"/>
          <w:color w:val="000000" w:themeColor="text1"/>
          <w:sz w:val="22"/>
          <w:highlight w:val="green"/>
        </w:rPr>
        <w:t>repeating</w:t>
      </w:r>
      <w:r w:rsidRPr="00B064F5">
        <w:rPr>
          <w:rStyle w:val="Style13ptBold"/>
          <w:color w:val="000000" w:themeColor="text1"/>
          <w:sz w:val="22"/>
        </w:rPr>
        <w:t xml:space="preserve"> many of the </w:t>
      </w:r>
      <w:r w:rsidRPr="00621DF9">
        <w:rPr>
          <w:rStyle w:val="Style13ptBold"/>
          <w:color w:val="000000" w:themeColor="text1"/>
          <w:sz w:val="22"/>
          <w:highlight w:val="green"/>
        </w:rPr>
        <w:t>mistakes</w:t>
      </w:r>
      <w:r w:rsidRPr="00B064F5">
        <w:rPr>
          <w:rStyle w:val="Style13ptBold"/>
          <w:color w:val="000000" w:themeColor="text1"/>
          <w:sz w:val="22"/>
        </w:rPr>
        <w:t xml:space="preserve"> humans have </w:t>
      </w:r>
      <w:r w:rsidRPr="00621DF9">
        <w:rPr>
          <w:rStyle w:val="Style13ptBold"/>
          <w:color w:val="000000" w:themeColor="text1"/>
          <w:sz w:val="22"/>
          <w:highlight w:val="green"/>
        </w:rPr>
        <w:t>made on Earth</w:t>
      </w:r>
      <w:r w:rsidRPr="00B064F5">
        <w:rPr>
          <w:rStyle w:val="Style13ptBold"/>
          <w:color w:val="000000" w:themeColor="text1"/>
          <w:sz w:val="22"/>
        </w:rPr>
        <w:t xml:space="preserve">? Might there be unforeseen problems </w:t>
      </w:r>
      <w:r w:rsidRPr="00621DF9">
        <w:rPr>
          <w:rStyle w:val="Style13ptBold"/>
          <w:color w:val="000000" w:themeColor="text1"/>
          <w:sz w:val="22"/>
          <w:highlight w:val="green"/>
        </w:rPr>
        <w:t xml:space="preserve">that could spell trouble </w:t>
      </w:r>
      <w:r w:rsidRPr="00B064F5">
        <w:rPr>
          <w:rStyle w:val="Style13ptBold"/>
          <w:color w:val="000000" w:themeColor="text1"/>
          <w:sz w:val="22"/>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sz w:val="22"/>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sz w:val="22"/>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sz w:val="22"/>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sz w:val="22"/>
        </w:rPr>
        <w:t xml:space="preserve">Specifically, it will be vital for countries to </w:t>
      </w:r>
      <w:r w:rsidRPr="00B064F5">
        <w:rPr>
          <w:rStyle w:val="StyleUnderline"/>
          <w:color w:val="000000" w:themeColor="text1"/>
        </w:rPr>
        <w:t xml:space="preserve">enter into some sort of </w:t>
      </w:r>
      <w:r w:rsidRPr="00621DF9">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sz w:val="22"/>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sz w:val="22"/>
        </w:rPr>
        <w:t>interact with resources mined from space</w:t>
      </w:r>
      <w:r w:rsidRPr="00B064F5">
        <w:rPr>
          <w:color w:val="000000" w:themeColor="text1"/>
          <w:u w:val="single"/>
        </w:rPr>
        <w:t xml:space="preserve">.217 </w:t>
      </w:r>
      <w:r w:rsidRPr="00B064F5">
        <w:rPr>
          <w:rStyle w:val="Style13ptBold"/>
          <w:color w:val="000000" w:themeColor="text1"/>
          <w:sz w:val="22"/>
        </w:rPr>
        <w:t xml:space="preserve">Such an agreement </w:t>
      </w:r>
      <w:r w:rsidRPr="00621DF9">
        <w:rPr>
          <w:rStyle w:val="Style13ptBold"/>
          <w:color w:val="000000" w:themeColor="text1"/>
          <w:sz w:val="22"/>
          <w:highlight w:val="green"/>
        </w:rPr>
        <w:t>should recognize</w:t>
      </w:r>
      <w:r w:rsidRPr="00B064F5">
        <w:rPr>
          <w:rStyle w:val="Style13ptBold"/>
          <w:color w:val="000000" w:themeColor="text1"/>
          <w:sz w:val="22"/>
        </w:rPr>
        <w:t xml:space="preserve"> not only the </w:t>
      </w:r>
      <w:r w:rsidRPr="00621DF9">
        <w:rPr>
          <w:rStyle w:val="StyleUnderline"/>
          <w:color w:val="000000" w:themeColor="text1"/>
          <w:highlight w:val="green"/>
        </w:rPr>
        <w:t>property rights of</w:t>
      </w:r>
      <w:r w:rsidRPr="00B064F5">
        <w:rPr>
          <w:rStyle w:val="StyleUnderline"/>
          <w:color w:val="000000" w:themeColor="text1"/>
        </w:rPr>
        <w:t xml:space="preserve"> the </w:t>
      </w:r>
      <w:r w:rsidRPr="00621DF9">
        <w:rPr>
          <w:rStyle w:val="StyleUnderline"/>
          <w:color w:val="000000" w:themeColor="text1"/>
          <w:highlight w:val="green"/>
        </w:rPr>
        <w:t>extracting</w:t>
      </w:r>
      <w:r w:rsidRPr="00B064F5">
        <w:rPr>
          <w:rStyle w:val="StyleUnderline"/>
          <w:color w:val="000000" w:themeColor="text1"/>
        </w:rPr>
        <w:t xml:space="preserve"> commercial </w:t>
      </w:r>
      <w:r w:rsidRPr="00621DF9">
        <w:rPr>
          <w:rStyle w:val="StyleUnderline"/>
          <w:color w:val="000000" w:themeColor="text1"/>
          <w:highlight w:val="green"/>
        </w:rPr>
        <w:t>entities</w:t>
      </w:r>
      <w:r w:rsidRPr="00621DF9">
        <w:rPr>
          <w:rStyle w:val="Style13ptBold"/>
          <w:color w:val="000000" w:themeColor="text1"/>
          <w:sz w:val="22"/>
          <w:highlight w:val="green"/>
        </w:rPr>
        <w:t xml:space="preserve"> but also</w:t>
      </w:r>
      <w:r w:rsidRPr="00B064F5">
        <w:rPr>
          <w:rStyle w:val="Style13ptBold"/>
          <w:color w:val="000000" w:themeColor="text1"/>
          <w:sz w:val="22"/>
        </w:rPr>
        <w:t xml:space="preserve"> the </w:t>
      </w:r>
      <w:r w:rsidRPr="00621DF9">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sz w:val="22"/>
        </w:rPr>
        <w:t xml:space="preserve"> as well</w:t>
      </w:r>
      <w:r w:rsidRPr="00B064F5">
        <w:rPr>
          <w:color w:val="000000" w:themeColor="text1"/>
          <w:u w:val="single"/>
        </w:rPr>
        <w:t xml:space="preserve">. </w:t>
      </w:r>
      <w:r w:rsidRPr="00621DF9">
        <w:rPr>
          <w:rStyle w:val="Style13ptBold"/>
          <w:color w:val="000000" w:themeColor="text1"/>
          <w:sz w:val="22"/>
          <w:highlight w:val="green"/>
        </w:rPr>
        <w:t>This</w:t>
      </w:r>
      <w:r w:rsidRPr="00B064F5">
        <w:rPr>
          <w:rStyle w:val="Style13ptBold"/>
          <w:color w:val="000000" w:themeColor="text1"/>
          <w:sz w:val="22"/>
        </w:rPr>
        <w:t xml:space="preserve"> might </w:t>
      </w:r>
      <w:r w:rsidRPr="00621DF9">
        <w:rPr>
          <w:rStyle w:val="Style13ptBold"/>
          <w:color w:val="000000" w:themeColor="text1"/>
          <w:sz w:val="22"/>
          <w:highlight w:val="green"/>
        </w:rPr>
        <w:t xml:space="preserve">include the </w:t>
      </w:r>
      <w:r w:rsidRPr="00621DF9">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sz w:val="22"/>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sz w:val="22"/>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sz w:val="22"/>
        </w:rPr>
        <w:t>they might also consider an</w:t>
      </w:r>
      <w:r w:rsidRPr="00B064F5">
        <w:rPr>
          <w:rStyle w:val="Style13ptBold"/>
          <w:color w:val="000000" w:themeColor="text1"/>
          <w:sz w:val="16"/>
        </w:rPr>
        <w:t xml:space="preserve"> </w:t>
      </w:r>
      <w:r w:rsidRPr="00B064F5">
        <w:rPr>
          <w:rStyle w:val="Style13ptBold"/>
          <w:color w:val="000000" w:themeColor="text1"/>
          <w:sz w:val="22"/>
        </w:rPr>
        <w:t>international regulatory body</w:t>
      </w:r>
      <w:r w:rsidRPr="00B064F5">
        <w:rPr>
          <w:color w:val="000000" w:themeColor="text1"/>
          <w:sz w:val="16"/>
        </w:rPr>
        <w:t xml:space="preserve"> and scheme much </w:t>
      </w:r>
      <w:r w:rsidRPr="00B064F5">
        <w:rPr>
          <w:rStyle w:val="Style13ptBold"/>
          <w:color w:val="000000" w:themeColor="text1"/>
          <w:sz w:val="22"/>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621DF9">
        <w:rPr>
          <w:rStyle w:val="Style13ptBold"/>
          <w:color w:val="000000" w:themeColor="text1"/>
          <w:sz w:val="22"/>
          <w:highlight w:val="green"/>
        </w:rPr>
        <w:t>with</w:t>
      </w:r>
      <w:r w:rsidRPr="00B064F5">
        <w:rPr>
          <w:rStyle w:val="Style13ptBold"/>
          <w:color w:val="000000" w:themeColor="text1"/>
          <w:sz w:val="22"/>
        </w:rPr>
        <w:t xml:space="preserve"> uniform</w:t>
      </w:r>
      <w:r w:rsidRPr="00B064F5">
        <w:rPr>
          <w:color w:val="000000" w:themeColor="text1"/>
          <w:sz w:val="16"/>
        </w:rPr>
        <w:t xml:space="preserve"> satellite orbit </w:t>
      </w:r>
      <w:r w:rsidRPr="00621DF9">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621DF9">
        <w:rPr>
          <w:rStyle w:val="Style13ptBold"/>
          <w:color w:val="000000" w:themeColor="text1"/>
          <w:sz w:val="22"/>
          <w:highlight w:val="green"/>
        </w:rPr>
        <w:t>Without</w:t>
      </w:r>
      <w:r w:rsidRPr="00B064F5">
        <w:rPr>
          <w:rStyle w:val="Style13ptBold"/>
          <w:color w:val="000000" w:themeColor="text1"/>
          <w:sz w:val="22"/>
        </w:rPr>
        <w:t xml:space="preserve"> some sort of </w:t>
      </w:r>
      <w:r w:rsidRPr="00621DF9">
        <w:rPr>
          <w:rStyle w:val="Style13ptBold"/>
          <w:color w:val="000000" w:themeColor="text1"/>
          <w:sz w:val="22"/>
          <w:highlight w:val="green"/>
        </w:rPr>
        <w:t>international framework</w:t>
      </w:r>
      <w:r w:rsidRPr="00B064F5">
        <w:rPr>
          <w:color w:val="000000" w:themeColor="text1"/>
          <w:sz w:val="16"/>
        </w:rPr>
        <w:t xml:space="preserve"> as described above, </w:t>
      </w:r>
      <w:r w:rsidRPr="00B064F5">
        <w:rPr>
          <w:rStyle w:val="Style13ptBold"/>
          <w:color w:val="000000" w:themeColor="text1"/>
          <w:sz w:val="22"/>
        </w:rPr>
        <w:t xml:space="preserve">the U.S. and other space-mining </w:t>
      </w:r>
      <w:r w:rsidRPr="00621DF9">
        <w:rPr>
          <w:rStyle w:val="Style13ptBold"/>
          <w:color w:val="000000" w:themeColor="text1"/>
          <w:sz w:val="22"/>
          <w:highlight w:val="green"/>
        </w:rPr>
        <w:t>countries</w:t>
      </w:r>
      <w:r w:rsidRPr="00621DF9">
        <w:rPr>
          <w:rStyle w:val="Style13ptBold"/>
          <w:color w:val="000000" w:themeColor="text1"/>
          <w:sz w:val="16"/>
          <w:highlight w:val="green"/>
        </w:rPr>
        <w:t xml:space="preserve"> </w:t>
      </w:r>
      <w:r w:rsidRPr="00621DF9">
        <w:rPr>
          <w:rStyle w:val="StyleUnderline"/>
          <w:color w:val="000000" w:themeColor="text1"/>
          <w:highlight w:val="green"/>
        </w:rPr>
        <w:t>leave themselves open to great conflict</w:t>
      </w:r>
      <w:r w:rsidRPr="00621DF9">
        <w:rPr>
          <w:rStyle w:val="Style13ptBold"/>
          <w:color w:val="000000" w:themeColor="text1"/>
          <w:sz w:val="16"/>
          <w:highlight w:val="green"/>
        </w:rPr>
        <w:t xml:space="preserve"> </w:t>
      </w:r>
      <w:r w:rsidRPr="00621DF9">
        <w:rPr>
          <w:rStyle w:val="Style13ptBold"/>
          <w:color w:val="000000" w:themeColor="text1"/>
          <w:sz w:val="22"/>
          <w:highlight w:val="green"/>
        </w:rPr>
        <w:t>and will</w:t>
      </w:r>
      <w:r w:rsidRPr="00B064F5">
        <w:rPr>
          <w:rStyle w:val="Style13ptBold"/>
          <w:color w:val="000000" w:themeColor="text1"/>
          <w:sz w:val="22"/>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621DF9">
        <w:rPr>
          <w:rStyle w:val="StyleUnderline"/>
          <w:color w:val="000000" w:themeColor="text1"/>
          <w:highlight w:val="green"/>
        </w:rPr>
        <w:t>patch together</w:t>
      </w:r>
      <w:r w:rsidRPr="00B064F5">
        <w:rPr>
          <w:rStyle w:val="StyleUnderline"/>
          <w:color w:val="000000" w:themeColor="text1"/>
        </w:rPr>
        <w:t xml:space="preserve"> a multitude of </w:t>
      </w:r>
      <w:r w:rsidRPr="00621DF9">
        <w:rPr>
          <w:rStyle w:val="StyleUnderline"/>
          <w:color w:val="000000" w:themeColor="text1"/>
          <w:highlight w:val="green"/>
        </w:rPr>
        <w:t>treaties</w:t>
      </w:r>
      <w:r w:rsidRPr="00B064F5">
        <w:rPr>
          <w:rStyle w:val="Style13ptBold"/>
          <w:color w:val="000000" w:themeColor="text1"/>
          <w:sz w:val="22"/>
        </w:rPr>
        <w:t xml:space="preserve"> between themselves </w:t>
      </w:r>
      <w:r w:rsidRPr="00621DF9">
        <w:rPr>
          <w:rStyle w:val="Style13ptBold"/>
          <w:color w:val="000000" w:themeColor="text1"/>
          <w:sz w:val="22"/>
          <w:highlight w:val="green"/>
        </w:rPr>
        <w:t>as</w:t>
      </w:r>
      <w:r w:rsidRPr="00621DF9">
        <w:rPr>
          <w:rStyle w:val="Style13ptBold"/>
          <w:color w:val="000000" w:themeColor="text1"/>
          <w:sz w:val="16"/>
          <w:highlight w:val="green"/>
        </w:rPr>
        <w:t xml:space="preserve"> </w:t>
      </w:r>
      <w:r w:rsidRPr="00621DF9">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 w:val="22"/>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sz w:val="22"/>
        </w:rPr>
        <w:t>A number of</w:t>
      </w:r>
      <w:proofErr w:type="gramEnd"/>
      <w:r w:rsidRPr="00B064F5">
        <w:rPr>
          <w:rStyle w:val="Style13ptBold"/>
          <w:color w:val="000000" w:themeColor="text1"/>
          <w:sz w:val="22"/>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sz w:val="22"/>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 w:val="22"/>
        </w:rPr>
        <w:t>The situation at the international level is different</w:t>
      </w:r>
      <w:r w:rsidRPr="00B064F5">
        <w:rPr>
          <w:color w:val="000000" w:themeColor="text1"/>
          <w:u w:val="single"/>
        </w:rPr>
        <w:t xml:space="preserve">. </w:t>
      </w:r>
      <w:r w:rsidRPr="00621DF9">
        <w:rPr>
          <w:rStyle w:val="Style13ptBold"/>
          <w:color w:val="000000" w:themeColor="text1"/>
          <w:sz w:val="22"/>
          <w:highlight w:val="green"/>
        </w:rPr>
        <w:t>Current</w:t>
      </w:r>
      <w:r w:rsidRPr="00B064F5">
        <w:rPr>
          <w:rStyle w:val="Style13ptBold"/>
          <w:color w:val="000000" w:themeColor="text1"/>
          <w:sz w:val="22"/>
        </w:rPr>
        <w:t xml:space="preserve"> international space </w:t>
      </w:r>
      <w:r w:rsidRPr="00621DF9">
        <w:rPr>
          <w:rStyle w:val="Style13ptBold"/>
          <w:color w:val="000000" w:themeColor="text1"/>
          <w:sz w:val="22"/>
          <w:highlight w:val="green"/>
        </w:rPr>
        <w:t>agreements are</w:t>
      </w:r>
      <w:r w:rsidRPr="00621DF9">
        <w:rPr>
          <w:rStyle w:val="Style13ptBold"/>
          <w:color w:val="000000" w:themeColor="text1"/>
          <w:sz w:val="16"/>
          <w:highlight w:val="green"/>
        </w:rPr>
        <w:t xml:space="preserve"> </w:t>
      </w:r>
      <w:r w:rsidRPr="00621DF9">
        <w:rPr>
          <w:rStyle w:val="StyleUnderline"/>
          <w:color w:val="000000" w:themeColor="text1"/>
          <w:highlight w:val="green"/>
        </w:rPr>
        <w:t>vague</w:t>
      </w:r>
      <w:r w:rsidRPr="00B064F5">
        <w:rPr>
          <w:rStyle w:val="Style13ptBold"/>
          <w:color w:val="000000" w:themeColor="text1"/>
          <w:sz w:val="16"/>
        </w:rPr>
        <w:t xml:space="preserve">, </w:t>
      </w:r>
      <w:r w:rsidRPr="00621DF9">
        <w:rPr>
          <w:rStyle w:val="StyleUnderline"/>
          <w:color w:val="000000" w:themeColor="text1"/>
          <w:highlight w:val="green"/>
        </w:rPr>
        <w:t xml:space="preserve">lacking </w:t>
      </w:r>
      <w:r w:rsidRPr="00B064F5">
        <w:rPr>
          <w:rStyle w:val="StyleUnderline"/>
          <w:color w:val="000000" w:themeColor="text1"/>
        </w:rPr>
        <w:t xml:space="preserve">in </w:t>
      </w:r>
      <w:r w:rsidRPr="00621DF9">
        <w:rPr>
          <w:rStyle w:val="StyleUnderline"/>
          <w:color w:val="000000" w:themeColor="text1"/>
          <w:highlight w:val="green"/>
        </w:rPr>
        <w:t>consensus</w:t>
      </w:r>
      <w:r w:rsidRPr="00621DF9">
        <w:rPr>
          <w:rStyle w:val="Style13ptBold"/>
          <w:color w:val="000000" w:themeColor="text1"/>
          <w:sz w:val="16"/>
          <w:highlight w:val="green"/>
        </w:rPr>
        <w:t xml:space="preserve">, and </w:t>
      </w:r>
      <w:r w:rsidRPr="00621DF9">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621DF9">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sz w:val="22"/>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sz w:val="22"/>
        </w:rPr>
        <w:t>movement is still in discussion stages and is likely to take a while to come to fruition</w:t>
      </w:r>
      <w:r w:rsidRPr="00B064F5">
        <w:rPr>
          <w:color w:val="000000" w:themeColor="text1"/>
          <w:u w:val="single"/>
        </w:rPr>
        <w:t>.</w:t>
      </w:r>
    </w:p>
    <w:p w14:paraId="64CCC8D1" w14:textId="77777777" w:rsidR="00D20F70" w:rsidRPr="00F84310" w:rsidRDefault="00D20F70" w:rsidP="00D20F70">
      <w:pPr>
        <w:pStyle w:val="Heading4"/>
        <w:rPr>
          <w:color w:val="000000" w:themeColor="text1"/>
        </w:rPr>
      </w:pPr>
      <w:r w:rsidRPr="00F84310">
        <w:rPr>
          <w:color w:val="000000" w:themeColor="text1"/>
        </w:rPr>
        <w:t>Current space treaties have zero authority and lack clarity—which creates ineffective regulations</w:t>
      </w:r>
    </w:p>
    <w:p w14:paraId="1F40F722" w14:textId="77777777" w:rsidR="00D20F70" w:rsidRPr="00F84310" w:rsidRDefault="00D20F70" w:rsidP="00D20F70">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7" w:history="1">
        <w:r w:rsidRPr="00F84310">
          <w:rPr>
            <w:color w:val="000000" w:themeColor="text1"/>
          </w:rPr>
          <w:t>https://scholarship.law.wm.edu/cgi/viewcontent.cgi?article=1653&amp;context=wmelpr</w:t>
        </w:r>
      </w:hyperlink>
    </w:p>
    <w:p w14:paraId="1A559AD6" w14:textId="77777777" w:rsidR="00D20F70" w:rsidRPr="00B064F5" w:rsidRDefault="00D20F70" w:rsidP="00D20F70">
      <w:pPr>
        <w:rPr>
          <w:color w:val="000000" w:themeColor="text1"/>
          <w:sz w:val="16"/>
        </w:rPr>
      </w:pPr>
      <w:r w:rsidRPr="00B064F5">
        <w:rPr>
          <w:color w:val="000000" w:themeColor="text1"/>
          <w:sz w:val="16"/>
        </w:rPr>
        <w:t xml:space="preserve">Although an academic debate at this point, the </w:t>
      </w:r>
      <w:r w:rsidRPr="00621DF9">
        <w:rPr>
          <w:rStyle w:val="Style13ptBold"/>
          <w:color w:val="000000" w:themeColor="text1"/>
          <w:sz w:val="22"/>
          <w:highlight w:val="green"/>
        </w:rPr>
        <w:t xml:space="preserve">legal status of property in space is necessary </w:t>
      </w:r>
      <w:r w:rsidRPr="00B064F5">
        <w:rPr>
          <w:rStyle w:val="Style13ptBold"/>
          <w:color w:val="000000" w:themeColor="text1"/>
          <w:sz w:val="22"/>
        </w:rPr>
        <w:t>for any future exploration and exploitation of natural resources in space</w:t>
      </w:r>
      <w:r w:rsidRPr="00B064F5">
        <w:rPr>
          <w:color w:val="000000" w:themeColor="text1"/>
          <w:u w:val="single"/>
        </w:rPr>
        <w:t xml:space="preserve">. </w:t>
      </w:r>
      <w:r w:rsidRPr="00B064F5">
        <w:rPr>
          <w:rStyle w:val="Style13ptBold"/>
          <w:color w:val="000000" w:themeColor="text1"/>
          <w:sz w:val="22"/>
        </w:rPr>
        <w:t>Until then, private exploration is severely disincentivized</w:t>
      </w:r>
      <w:r w:rsidRPr="00B064F5">
        <w:rPr>
          <w:color w:val="000000" w:themeColor="text1"/>
          <w:sz w:val="16"/>
        </w:rPr>
        <w:t xml:space="preserve">. Further, the technology behind asteroid mining is fast becoming a reality.108 </w:t>
      </w:r>
      <w:r w:rsidRPr="00621DF9">
        <w:rPr>
          <w:rStyle w:val="StyleUnderline"/>
          <w:color w:val="000000" w:themeColor="text1"/>
          <w:highlight w:val="green"/>
        </w:rPr>
        <w:t>The law must respond</w:t>
      </w:r>
      <w:r w:rsidRPr="00621DF9">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 w:val="22"/>
        </w:rPr>
        <w:t xml:space="preserve">There are </w:t>
      </w:r>
      <w:r w:rsidRPr="00621DF9">
        <w:rPr>
          <w:rStyle w:val="Style13ptBold"/>
          <w:color w:val="000000" w:themeColor="text1"/>
          <w:sz w:val="22"/>
          <w:highlight w:val="green"/>
        </w:rPr>
        <w:t>five</w:t>
      </w:r>
      <w:r w:rsidRPr="00B064F5">
        <w:rPr>
          <w:rStyle w:val="Style13ptBold"/>
          <w:color w:val="000000" w:themeColor="text1"/>
          <w:sz w:val="22"/>
        </w:rPr>
        <w:t xml:space="preserve"> international </w:t>
      </w:r>
      <w:r w:rsidRPr="00621DF9">
        <w:rPr>
          <w:rStyle w:val="Style13ptBold"/>
          <w:color w:val="000000" w:themeColor="text1"/>
          <w:sz w:val="22"/>
          <w:highlight w:val="green"/>
        </w:rPr>
        <w:t>agreements that lay a framework</w:t>
      </w:r>
      <w:r w:rsidRPr="00B064F5">
        <w:rPr>
          <w:rStyle w:val="Style13ptBold"/>
          <w:color w:val="000000" w:themeColor="text1"/>
          <w:sz w:val="22"/>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621DF9">
        <w:rPr>
          <w:rStyle w:val="Style13ptBold"/>
          <w:color w:val="000000" w:themeColor="text1"/>
          <w:sz w:val="22"/>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sz w:val="22"/>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sz w:val="22"/>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sz w:val="22"/>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sz w:val="22"/>
        </w:rPr>
        <w:t>Moon Treaty</w:t>
      </w:r>
      <w:r w:rsidRPr="00B064F5">
        <w:rPr>
          <w:color w:val="000000" w:themeColor="text1"/>
          <w:sz w:val="16"/>
        </w:rPr>
        <w:t xml:space="preserve">). 119 As with all international law, </w:t>
      </w:r>
      <w:r w:rsidRPr="00621DF9">
        <w:rPr>
          <w:rStyle w:val="StyleUnderline"/>
          <w:color w:val="000000" w:themeColor="text1"/>
          <w:highlight w:val="green"/>
        </w:rPr>
        <w:t xml:space="preserve">however, the </w:t>
      </w:r>
      <w:r w:rsidRPr="00B064F5">
        <w:rPr>
          <w:rStyle w:val="StyleUnderline"/>
          <w:color w:val="000000" w:themeColor="text1"/>
        </w:rPr>
        <w:t xml:space="preserve">actual </w:t>
      </w:r>
      <w:r w:rsidRPr="00621DF9">
        <w:rPr>
          <w:rStyle w:val="StyleUnderline"/>
          <w:color w:val="000000" w:themeColor="text1"/>
          <w:highlight w:val="green"/>
        </w:rPr>
        <w:t>authority</w:t>
      </w:r>
      <w:r w:rsidRPr="00B064F5">
        <w:rPr>
          <w:rStyle w:val="StyleUnderline"/>
          <w:color w:val="000000" w:themeColor="text1"/>
        </w:rPr>
        <w:t xml:space="preserve"> of these </w:t>
      </w:r>
      <w:r w:rsidRPr="00621DF9">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621DF9">
        <w:rPr>
          <w:rStyle w:val="StyleUnderline"/>
          <w:color w:val="000000" w:themeColor="text1"/>
          <w:highlight w:val="green"/>
        </w:rPr>
        <w:t xml:space="preserve">disagree on </w:t>
      </w:r>
      <w:r w:rsidRPr="00B064F5">
        <w:rPr>
          <w:rStyle w:val="StyleUnderline"/>
          <w:color w:val="000000" w:themeColor="text1"/>
        </w:rPr>
        <w:t xml:space="preserve">the </w:t>
      </w:r>
      <w:r w:rsidRPr="00621DF9">
        <w:rPr>
          <w:rStyle w:val="StyleUnderline"/>
          <w:color w:val="000000" w:themeColor="text1"/>
          <w:highlight w:val="green"/>
        </w:rPr>
        <w:t xml:space="preserve">meaning of </w:t>
      </w:r>
      <w:r w:rsidRPr="00B064F5">
        <w:rPr>
          <w:rStyle w:val="StyleUnderline"/>
          <w:color w:val="000000" w:themeColor="text1"/>
        </w:rPr>
        <w:t xml:space="preserve">their </w:t>
      </w:r>
      <w:r w:rsidRPr="00621DF9">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sz w:val="22"/>
        </w:rPr>
        <w:t xml:space="preserve">International custom, </w:t>
      </w:r>
      <w:r w:rsidRPr="00B064F5">
        <w:rPr>
          <w:color w:val="000000" w:themeColor="text1"/>
          <w:u w:val="single"/>
        </w:rPr>
        <w:t>therefore</w:t>
      </w:r>
      <w:r w:rsidRPr="00B064F5">
        <w:rPr>
          <w:rStyle w:val="Style13ptBold"/>
          <w:color w:val="000000" w:themeColor="text1"/>
          <w:sz w:val="22"/>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sz w:val="22"/>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621DF9">
        <w:rPr>
          <w:rStyle w:val="StyleUnderline"/>
          <w:color w:val="000000" w:themeColor="text1"/>
          <w:highlight w:val="green"/>
        </w:rPr>
        <w:t>international law</w:t>
      </w:r>
      <w:r w:rsidRPr="00B064F5">
        <w:rPr>
          <w:rStyle w:val="StyleUnderline"/>
          <w:color w:val="000000" w:themeColor="text1"/>
        </w:rPr>
        <w:t xml:space="preserve"> in general </w:t>
      </w:r>
      <w:r w:rsidRPr="00621DF9">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621DF9">
        <w:rPr>
          <w:rStyle w:val="StyleUnderline"/>
          <w:color w:val="000000" w:themeColor="text1"/>
          <w:highlight w:val="green"/>
        </w:rPr>
        <w:t xml:space="preserve">with private </w:t>
      </w:r>
      <w:r w:rsidRPr="00B064F5">
        <w:rPr>
          <w:rStyle w:val="StyleUnderline"/>
          <w:color w:val="000000" w:themeColor="text1"/>
        </w:rPr>
        <w:t xml:space="preserve">claims of </w:t>
      </w:r>
      <w:r w:rsidRPr="00621DF9">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6121C228" w14:textId="77777777" w:rsidR="00D20F70" w:rsidRPr="00F84310" w:rsidRDefault="00D20F70" w:rsidP="00D20F70">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67225E22" w14:textId="77777777" w:rsidR="00D20F70" w:rsidRPr="00F84310" w:rsidRDefault="00D20F70" w:rsidP="00D20F70">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8" w:history="1">
        <w:r w:rsidRPr="00F84310">
          <w:rPr>
            <w:color w:val="000000" w:themeColor="text1"/>
            <w:sz w:val="16"/>
          </w:rPr>
          <w:t>https://papers.ssrn.com/sol3/papers.cfm?abstract_id=3707815</w:t>
        </w:r>
      </w:hyperlink>
      <w:r w:rsidRPr="00F84310">
        <w:rPr>
          <w:color w:val="000000" w:themeColor="text1"/>
          <w:sz w:val="16"/>
        </w:rPr>
        <w:t xml:space="preserve"> DD AG</w:t>
      </w:r>
    </w:p>
    <w:p w14:paraId="2C8223E2" w14:textId="77777777" w:rsidR="00D20F70" w:rsidRPr="00B064F5" w:rsidRDefault="00D20F70" w:rsidP="00D20F70">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rPr>
        <w:t>plethora of</w:t>
      </w:r>
      <w:r w:rsidRPr="00B064F5">
        <w:rPr>
          <w:rStyle w:val="Heading5Char"/>
          <w:color w:val="000000" w:themeColor="text1"/>
          <w:sz w:val="14"/>
        </w:rPr>
        <w:t xml:space="preserve"> </w:t>
      </w:r>
      <w:r w:rsidRPr="00B064F5">
        <w:rPr>
          <w:rStyle w:val="Heading5Char"/>
          <w:bCs/>
          <w:color w:val="000000" w:themeColor="text1"/>
        </w:rPr>
        <w:t xml:space="preserve">issues within this framework </w:t>
      </w:r>
      <w:r w:rsidRPr="00621DF9">
        <w:rPr>
          <w:rStyle w:val="Heading5Char"/>
          <w:bCs/>
          <w:color w:val="000000" w:themeColor="text1"/>
          <w:highlight w:val="green"/>
        </w:rPr>
        <w:t>allows private actors</w:t>
      </w:r>
      <w:r w:rsidRPr="00B064F5">
        <w:rPr>
          <w:rStyle w:val="Heading5Char"/>
          <w:bCs/>
          <w:color w:val="000000" w:themeColor="text1"/>
        </w:rPr>
        <w:t xml:space="preserve"> the ability </w:t>
      </w:r>
      <w:r w:rsidRPr="00621DF9">
        <w:rPr>
          <w:rStyle w:val="Heading5Char"/>
          <w:bCs/>
          <w:color w:val="000000" w:themeColor="text1"/>
          <w:highlight w:val="green"/>
        </w:rPr>
        <w:t>to escape enforcement</w:t>
      </w:r>
      <w:r w:rsidRPr="00B064F5">
        <w:rPr>
          <w:rStyle w:val="Heading5Char"/>
          <w:bCs/>
          <w:color w:val="000000" w:themeColor="text1"/>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sz w:val="22"/>
        </w:rPr>
        <w:t xml:space="preserve">space </w:t>
      </w:r>
      <w:r w:rsidRPr="00621DF9">
        <w:rPr>
          <w:rStyle w:val="Style13ptBold"/>
          <w:color w:val="000000" w:themeColor="text1"/>
          <w:sz w:val="22"/>
          <w:highlight w:val="green"/>
        </w:rPr>
        <w:t>treaties</w:t>
      </w:r>
      <w:r w:rsidRPr="00B064F5">
        <w:rPr>
          <w:rStyle w:val="Style13ptBold"/>
          <w:color w:val="000000" w:themeColor="text1"/>
          <w:sz w:val="22"/>
        </w:rPr>
        <w:t xml:space="preserve"> primarily </w:t>
      </w:r>
      <w:r w:rsidRPr="00621DF9">
        <w:rPr>
          <w:rStyle w:val="Style13ptBold"/>
          <w:color w:val="000000" w:themeColor="text1"/>
          <w:sz w:val="22"/>
          <w:highlight w:val="green"/>
        </w:rPr>
        <w:t>address</w:t>
      </w:r>
      <w:r w:rsidRPr="00B064F5">
        <w:rPr>
          <w:rStyle w:val="Style13ptBold"/>
          <w:color w:val="000000" w:themeColor="text1"/>
          <w:sz w:val="22"/>
        </w:rPr>
        <w:t xml:space="preserve"> the </w:t>
      </w:r>
      <w:r w:rsidRPr="00621DF9">
        <w:rPr>
          <w:rStyle w:val="Style13ptBold"/>
          <w:color w:val="000000" w:themeColor="text1"/>
          <w:sz w:val="22"/>
          <w:highlight w:val="green"/>
        </w:rPr>
        <w:t>rights</w:t>
      </w:r>
      <w:r w:rsidRPr="00B064F5">
        <w:rPr>
          <w:rStyle w:val="Style13ptBold"/>
          <w:color w:val="000000" w:themeColor="text1"/>
          <w:sz w:val="22"/>
        </w:rPr>
        <w:t xml:space="preserve"> and obligations </w:t>
      </w:r>
      <w:r w:rsidRPr="00621DF9">
        <w:rPr>
          <w:rStyle w:val="Style13ptBold"/>
          <w:color w:val="000000" w:themeColor="text1"/>
          <w:sz w:val="22"/>
          <w:highlight w:val="green"/>
        </w:rPr>
        <w:t>of states</w:t>
      </w:r>
      <w:r w:rsidRPr="00B064F5">
        <w:rPr>
          <w:rStyle w:val="Style13ptBold"/>
          <w:color w:val="000000" w:themeColor="text1"/>
          <w:sz w:val="22"/>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621DF9">
        <w:rPr>
          <w:rStyle w:val="Style13ptBold"/>
          <w:color w:val="000000" w:themeColor="text1"/>
          <w:sz w:val="22"/>
          <w:highlight w:val="green"/>
        </w:rPr>
        <w:t>private entities were</w:t>
      </w:r>
      <w:r w:rsidRPr="00B064F5">
        <w:rPr>
          <w:rStyle w:val="Style13ptBold"/>
          <w:color w:val="000000" w:themeColor="text1"/>
          <w:sz w:val="22"/>
        </w:rPr>
        <w:t xml:space="preserve"> mostly </w:t>
      </w:r>
      <w:r w:rsidRPr="00621DF9">
        <w:rPr>
          <w:rStyle w:val="Style13ptBold"/>
          <w:color w:val="000000" w:themeColor="text1"/>
          <w:sz w:val="22"/>
          <w:highlight w:val="green"/>
        </w:rPr>
        <w:t>considered to have “no</w:t>
      </w:r>
      <w:r w:rsidRPr="00B064F5">
        <w:rPr>
          <w:rStyle w:val="Style13ptBold"/>
          <w:color w:val="000000" w:themeColor="text1"/>
          <w:sz w:val="22"/>
        </w:rPr>
        <w:t xml:space="preserve"> independent </w:t>
      </w:r>
      <w:r w:rsidRPr="00621DF9">
        <w:rPr>
          <w:rStyle w:val="Style13ptBold"/>
          <w:color w:val="000000" w:themeColor="text1"/>
          <w:sz w:val="22"/>
          <w:highlight w:val="green"/>
        </w:rPr>
        <w:t>legal status</w:t>
      </w:r>
      <w:r w:rsidRPr="00B064F5">
        <w:rPr>
          <w:rStyle w:val="Style13ptBold"/>
          <w:color w:val="000000" w:themeColor="text1"/>
          <w:sz w:val="22"/>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621DF9">
        <w:rPr>
          <w:rStyle w:val="Heading5Char"/>
          <w:bCs/>
          <w:color w:val="000000" w:themeColor="text1"/>
          <w:highlight w:val="green"/>
        </w:rPr>
        <w:t>regulation</w:t>
      </w:r>
      <w:r w:rsidRPr="00B064F5">
        <w:rPr>
          <w:rStyle w:val="Heading5Char"/>
          <w:bCs/>
          <w:color w:val="000000" w:themeColor="text1"/>
        </w:rPr>
        <w:t xml:space="preserve"> of private actors from these treaties </w:t>
      </w:r>
      <w:r w:rsidRPr="00621DF9">
        <w:rPr>
          <w:rStyle w:val="Heading5Char"/>
          <w:bCs/>
          <w:color w:val="000000" w:themeColor="text1"/>
          <w:highlight w:val="green"/>
        </w:rPr>
        <w:t>has been ambiguous</w:t>
      </w:r>
      <w:r w:rsidRPr="00B064F5">
        <w:rPr>
          <w:rStyle w:val="Heading5Char"/>
          <w:bCs/>
          <w:color w:val="000000" w:themeColor="text1"/>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bCs/>
          <w:color w:val="000000" w:themeColor="text1"/>
        </w:rPr>
        <w:t xml:space="preserve">The general </w:t>
      </w:r>
      <w:proofErr w:type="gramStart"/>
      <w:r w:rsidRPr="00B064F5">
        <w:rPr>
          <w:rStyle w:val="Heading5Char"/>
          <w:bCs/>
          <w:color w:val="000000" w:themeColor="text1"/>
        </w:rPr>
        <w:t>manner in which</w:t>
      </w:r>
      <w:proofErr w:type="gramEnd"/>
      <w:r w:rsidRPr="00B064F5">
        <w:rPr>
          <w:rStyle w:val="Heading5Char"/>
          <w:bCs/>
          <w:color w:val="000000" w:themeColor="text1"/>
        </w:rPr>
        <w:t xml:space="preserve"> these </w:t>
      </w:r>
      <w:r w:rsidRPr="00621DF9">
        <w:rPr>
          <w:rStyle w:val="Heading5Char"/>
          <w:bCs/>
          <w:color w:val="000000" w:themeColor="text1"/>
          <w:highlight w:val="green"/>
        </w:rPr>
        <w:t>provisions</w:t>
      </w:r>
      <w:r w:rsidRPr="00B064F5">
        <w:rPr>
          <w:rStyle w:val="Heading5Char"/>
          <w:bCs/>
          <w:color w:val="000000" w:themeColor="text1"/>
        </w:rPr>
        <w:t xml:space="preserve"> were drafted has </w:t>
      </w:r>
      <w:r w:rsidRPr="00621DF9">
        <w:rPr>
          <w:rStyle w:val="Heading5Char"/>
          <w:bCs/>
          <w:color w:val="000000" w:themeColor="text1"/>
          <w:highlight w:val="green"/>
        </w:rPr>
        <w:t>left loopholes for</w:t>
      </w:r>
      <w:r w:rsidRPr="00B064F5">
        <w:rPr>
          <w:rStyle w:val="Heading5Char"/>
          <w:bCs/>
          <w:color w:val="000000" w:themeColor="text1"/>
        </w:rPr>
        <w:t xml:space="preserve"> </w:t>
      </w:r>
      <w:r w:rsidRPr="00621DF9">
        <w:rPr>
          <w:rStyle w:val="Heading5Char"/>
          <w:bCs/>
          <w:color w:val="000000" w:themeColor="text1"/>
          <w:highlight w:val="green"/>
        </w:rPr>
        <w:t>private parties to</w:t>
      </w:r>
      <w:r w:rsidRPr="00B064F5">
        <w:rPr>
          <w:rStyle w:val="Heading5Char"/>
          <w:bCs/>
          <w:color w:val="000000" w:themeColor="text1"/>
        </w:rPr>
        <w:t xml:space="preserve"> potentially </w:t>
      </w:r>
      <w:r w:rsidRPr="00621DF9">
        <w:rPr>
          <w:rStyle w:val="Heading5Char"/>
          <w:bCs/>
          <w:color w:val="000000" w:themeColor="text1"/>
          <w:highlight w:val="green"/>
        </w:rPr>
        <w:t>exploit to avoid enforcement</w:t>
      </w:r>
      <w:r w:rsidRPr="00B064F5">
        <w:rPr>
          <w:rStyle w:val="Heading5Char"/>
          <w:bCs/>
          <w:color w:val="000000" w:themeColor="text1"/>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621DF9">
        <w:rPr>
          <w:rStyle w:val="Style13ptBold"/>
          <w:color w:val="000000" w:themeColor="text1"/>
          <w:sz w:val="22"/>
          <w:highlight w:val="green"/>
        </w:rPr>
        <w:t>national activities</w:t>
      </w:r>
      <w:r w:rsidRPr="00B064F5">
        <w:rPr>
          <w:rStyle w:val="Style13ptBold"/>
          <w:color w:val="000000" w:themeColor="text1"/>
          <w:sz w:val="22"/>
        </w:rPr>
        <w:t xml:space="preserve">” is mentioned multiple times in the Outer Space Treaty and the Moon Agreement but </w:t>
      </w:r>
      <w:r w:rsidRPr="00621DF9">
        <w:rPr>
          <w:rStyle w:val="Style13ptBold"/>
          <w:color w:val="000000" w:themeColor="text1"/>
          <w:sz w:val="22"/>
          <w:highlight w:val="green"/>
        </w:rPr>
        <w:t>is not defined. This leaves open to interpretation whether</w:t>
      </w:r>
      <w:r w:rsidRPr="00B064F5">
        <w:rPr>
          <w:rStyle w:val="Style13ptBold"/>
          <w:color w:val="000000" w:themeColor="text1"/>
          <w:sz w:val="22"/>
        </w:rPr>
        <w:t xml:space="preserve"> the activities conducted by </w:t>
      </w:r>
      <w:r w:rsidRPr="00621DF9">
        <w:rPr>
          <w:rStyle w:val="Style13ptBold"/>
          <w:color w:val="000000" w:themeColor="text1"/>
          <w:sz w:val="22"/>
          <w:highlight w:val="green"/>
        </w:rPr>
        <w:t>private actors</w:t>
      </w:r>
      <w:r w:rsidRPr="00B064F5">
        <w:rPr>
          <w:rStyle w:val="Style13ptBold"/>
          <w:color w:val="000000" w:themeColor="text1"/>
          <w:sz w:val="22"/>
        </w:rPr>
        <w:t xml:space="preserve"> in outer space </w:t>
      </w:r>
      <w:r w:rsidRPr="00621DF9">
        <w:rPr>
          <w:rStyle w:val="Style13ptBold"/>
          <w:color w:val="000000" w:themeColor="text1"/>
          <w:sz w:val="22"/>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bCs/>
          <w:color w:val="000000" w:themeColor="text1"/>
        </w:rPr>
        <w:t xml:space="preserve">,” </w:t>
      </w:r>
      <w:r w:rsidRPr="00621DF9">
        <w:rPr>
          <w:rStyle w:val="Heading5Char"/>
          <w:bCs/>
          <w:color w:val="000000" w:themeColor="text1"/>
          <w:highlight w:val="green"/>
        </w:rPr>
        <w:t>neither</w:t>
      </w:r>
      <w:r w:rsidRPr="00B064F5">
        <w:rPr>
          <w:rStyle w:val="Heading5Char"/>
          <w:bCs/>
          <w:color w:val="000000" w:themeColor="text1"/>
        </w:rPr>
        <w:t xml:space="preserve"> the Outer Space </w:t>
      </w:r>
      <w:r w:rsidRPr="00621DF9">
        <w:rPr>
          <w:rStyle w:val="Heading5Char"/>
          <w:bCs/>
          <w:color w:val="000000" w:themeColor="text1"/>
          <w:highlight w:val="green"/>
        </w:rPr>
        <w:t>Treaty</w:t>
      </w:r>
      <w:r w:rsidRPr="00B064F5">
        <w:rPr>
          <w:rStyle w:val="Heading5Char"/>
          <w:bCs/>
          <w:color w:val="000000" w:themeColor="text1"/>
        </w:rPr>
        <w:t xml:space="preserve"> nor the Moon Agreement </w:t>
      </w:r>
      <w:r w:rsidRPr="00621DF9">
        <w:rPr>
          <w:rStyle w:val="Heading5Char"/>
          <w:bCs/>
          <w:color w:val="000000" w:themeColor="text1"/>
          <w:highlight w:val="green"/>
        </w:rPr>
        <w:t>define “non-governmental entities.”</w:t>
      </w:r>
      <w:r w:rsidRPr="00B064F5">
        <w:rPr>
          <w:rStyle w:val="Heading5Char"/>
          <w:bCs/>
          <w:color w:val="000000" w:themeColor="text1"/>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 w:val="22"/>
        </w:rPr>
        <w:t>because the Outer Space Treaty and the Moon Agreement “</w:t>
      </w:r>
      <w:proofErr w:type="gramStart"/>
      <w:r w:rsidRPr="00B064F5">
        <w:rPr>
          <w:rStyle w:val="Style13ptBold"/>
          <w:color w:val="000000" w:themeColor="text1"/>
          <w:sz w:val="22"/>
        </w:rPr>
        <w:t>do[</w:t>
      </w:r>
      <w:proofErr w:type="gramEnd"/>
      <w:r w:rsidRPr="00B064F5">
        <w:rPr>
          <w:rStyle w:val="Style13ptBold"/>
          <w:color w:val="000000" w:themeColor="text1"/>
          <w:sz w:val="22"/>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bCs/>
          <w:color w:val="000000" w:themeColor="text1"/>
        </w:rPr>
        <w:t xml:space="preserve">space law has inadequate enforcement mechanisms to </w:t>
      </w:r>
      <w:proofErr w:type="gramStart"/>
      <w:r w:rsidRPr="00B064F5">
        <w:rPr>
          <w:rStyle w:val="Heading5Char"/>
          <w:bCs/>
          <w:color w:val="000000" w:themeColor="text1"/>
        </w:rPr>
        <w:t>actually implement</w:t>
      </w:r>
      <w:proofErr w:type="gramEnd"/>
      <w:r w:rsidRPr="00B064F5">
        <w:rPr>
          <w:rStyle w:val="Heading5Char"/>
          <w:bCs/>
          <w:color w:val="000000" w:themeColor="text1"/>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bCs/>
          <w:color w:val="000000" w:themeColor="text1"/>
        </w:rPr>
        <w:t xml:space="preserve">the enforcement mechanisms of these treaties also intend </w:t>
      </w:r>
      <w:proofErr w:type="gramStart"/>
      <w:r w:rsidRPr="00B064F5">
        <w:rPr>
          <w:rStyle w:val="Heading5Char"/>
          <w:bCs/>
          <w:color w:val="000000" w:themeColor="text1"/>
        </w:rPr>
        <w:t>that states</w:t>
      </w:r>
      <w:proofErr w:type="gramEnd"/>
      <w:r w:rsidRPr="00B064F5">
        <w:rPr>
          <w:rStyle w:val="Heading5Char"/>
          <w:bCs/>
          <w:color w:val="000000" w:themeColor="text1"/>
        </w:rPr>
        <w:t xml:space="preserve"> be the only entities allowed to submit or defend claims. The </w:t>
      </w:r>
      <w:r w:rsidRPr="00621DF9">
        <w:rPr>
          <w:rStyle w:val="Heading5Char"/>
          <w:bCs/>
          <w:color w:val="000000" w:themeColor="text1"/>
          <w:highlight w:val="green"/>
        </w:rPr>
        <w:t>five</w:t>
      </w:r>
      <w:r w:rsidRPr="00B064F5">
        <w:rPr>
          <w:rStyle w:val="Heading5Char"/>
          <w:bCs/>
          <w:color w:val="000000" w:themeColor="text1"/>
        </w:rPr>
        <w:t xml:space="preserve"> international space </w:t>
      </w:r>
      <w:r w:rsidRPr="00621DF9">
        <w:rPr>
          <w:rStyle w:val="Heading5Char"/>
          <w:bCs/>
          <w:color w:val="000000" w:themeColor="text1"/>
          <w:highlight w:val="green"/>
        </w:rPr>
        <w:t>treaties</w:t>
      </w:r>
      <w:r w:rsidRPr="00B064F5">
        <w:rPr>
          <w:rStyle w:val="Heading5Char"/>
          <w:bCs/>
          <w:color w:val="000000" w:themeColor="text1"/>
        </w:rPr>
        <w:t xml:space="preserve"> for the most part </w:t>
      </w:r>
      <w:r w:rsidRPr="00621DF9">
        <w:rPr>
          <w:rStyle w:val="Heading5Char"/>
          <w:bCs/>
          <w:color w:val="000000" w:themeColor="text1"/>
          <w:highlight w:val="green"/>
        </w:rPr>
        <w:t>lack</w:t>
      </w:r>
      <w:r w:rsidRPr="00B064F5">
        <w:rPr>
          <w:rStyle w:val="Heading5Char"/>
          <w:bCs/>
          <w:color w:val="000000" w:themeColor="text1"/>
        </w:rPr>
        <w:t xml:space="preserve"> any sort of </w:t>
      </w:r>
      <w:r w:rsidRPr="00621DF9">
        <w:rPr>
          <w:rStyle w:val="Heading5Char"/>
          <w:bCs/>
          <w:color w:val="000000" w:themeColor="text1"/>
          <w:highlight w:val="green"/>
        </w:rPr>
        <w:t>dispute resolution</w:t>
      </w:r>
      <w:r w:rsidRPr="00B064F5">
        <w:rPr>
          <w:rStyle w:val="Heading5Char"/>
          <w:bCs/>
          <w:color w:val="000000" w:themeColor="text1"/>
        </w:rPr>
        <w:t xml:space="preserve"> organ at all. </w:t>
      </w:r>
      <w:r w:rsidRPr="00621DF9">
        <w:rPr>
          <w:rStyle w:val="Heading5Char"/>
          <w:bCs/>
          <w:color w:val="000000" w:themeColor="text1"/>
          <w:highlight w:val="green"/>
        </w:rPr>
        <w:t>The two</w:t>
      </w:r>
      <w:r w:rsidRPr="00B064F5">
        <w:rPr>
          <w:rStyle w:val="Heading5Char"/>
          <w:bCs/>
          <w:color w:val="000000" w:themeColor="text1"/>
        </w:rPr>
        <w:t xml:space="preserve"> treaties </w:t>
      </w:r>
      <w:r w:rsidRPr="00621DF9">
        <w:rPr>
          <w:rStyle w:val="Heading5Char"/>
          <w:bCs/>
          <w:color w:val="000000" w:themeColor="text1"/>
          <w:highlight w:val="green"/>
        </w:rPr>
        <w:t>that do have these organs are riddled with inadequacies that allow private actors to avoid being subject</w:t>
      </w:r>
      <w:r w:rsidRPr="00B064F5">
        <w:rPr>
          <w:rStyle w:val="Heading5Char"/>
          <w:bCs/>
          <w:color w:val="000000" w:themeColor="text1"/>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17A74D4D" w14:textId="77777777" w:rsidR="00D20F70" w:rsidRPr="00F84310" w:rsidRDefault="00D20F70" w:rsidP="00D20F70">
      <w:pPr>
        <w:rPr>
          <w:color w:val="000000" w:themeColor="text1"/>
          <w:sz w:val="16"/>
        </w:rPr>
      </w:pPr>
    </w:p>
    <w:p w14:paraId="084D3F4B" w14:textId="77777777" w:rsidR="00D20F70" w:rsidRPr="00F84310" w:rsidRDefault="00D20F70" w:rsidP="00D20F70">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1681DC31" w14:textId="77777777" w:rsidR="00D20F70" w:rsidRPr="00F84310" w:rsidRDefault="00D20F70" w:rsidP="00D20F70">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9"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0EE90345" w14:textId="77777777" w:rsidR="00D20F70" w:rsidRPr="00A3120D" w:rsidRDefault="00D20F70" w:rsidP="00D20F70">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621DF9">
        <w:rPr>
          <w:color w:val="000000" w:themeColor="text1"/>
          <w:highlight w:val="green"/>
          <w:u w:val="single"/>
        </w:rPr>
        <w:t>.</w:t>
      </w:r>
      <w:r w:rsidRPr="00A3120D">
        <w:rPr>
          <w:color w:val="000000" w:themeColor="text1"/>
          <w:u w:val="single"/>
        </w:rPr>
        <w:t xml:space="preserve"> </w:t>
      </w:r>
      <w:r w:rsidRPr="00621DF9">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621DF9">
        <w:rPr>
          <w:rStyle w:val="Style13ptBold"/>
          <w:color w:val="000000" w:themeColor="text1"/>
          <w:sz w:val="16"/>
          <w:highlight w:val="green"/>
        </w:rPr>
        <w:t>become</w:t>
      </w:r>
      <w:r w:rsidRPr="00A3120D">
        <w:rPr>
          <w:rStyle w:val="Style13ptBold"/>
          <w:color w:val="000000" w:themeColor="text1"/>
          <w:sz w:val="16"/>
        </w:rPr>
        <w:t xml:space="preserve"> the next </w:t>
      </w:r>
      <w:r w:rsidRPr="00621DF9">
        <w:rPr>
          <w:rStyle w:val="Style13ptBold"/>
          <w:color w:val="000000" w:themeColor="text1"/>
          <w:sz w:val="16"/>
          <w:highlight w:val="green"/>
        </w:rPr>
        <w:t>big</w:t>
      </w:r>
      <w:r w:rsidRPr="00A3120D">
        <w:rPr>
          <w:rStyle w:val="Style13ptBold"/>
          <w:color w:val="000000" w:themeColor="text1"/>
          <w:sz w:val="16"/>
        </w:rPr>
        <w:t xml:space="preserve"> thing </w:t>
      </w:r>
      <w:r w:rsidRPr="00621DF9">
        <w:rPr>
          <w:rStyle w:val="Style13ptBold"/>
          <w:color w:val="000000" w:themeColor="text1"/>
          <w:sz w:val="16"/>
          <w:highlight w:val="green"/>
        </w:rPr>
        <w:t xml:space="preserve">and is </w:t>
      </w:r>
      <w:r w:rsidRPr="00621DF9">
        <w:rPr>
          <w:rStyle w:val="StyleUnderline"/>
          <w:color w:val="000000" w:themeColor="text1"/>
          <w:highlight w:val="green"/>
        </w:rPr>
        <w:t>already</w:t>
      </w:r>
      <w:r w:rsidRPr="00A3120D">
        <w:rPr>
          <w:rStyle w:val="StyleUnderline"/>
          <w:color w:val="000000" w:themeColor="text1"/>
        </w:rPr>
        <w:t xml:space="preserve"> seeing </w:t>
      </w:r>
      <w:r w:rsidRPr="00621DF9">
        <w:rPr>
          <w:rStyle w:val="StyleUnderline"/>
          <w:color w:val="000000" w:themeColor="text1"/>
          <w:highlight w:val="green"/>
        </w:rPr>
        <w:t>a race among</w:t>
      </w:r>
      <w:r w:rsidRPr="00A3120D">
        <w:rPr>
          <w:rStyle w:val="StyleUnderline"/>
          <w:color w:val="000000" w:themeColor="text1"/>
        </w:rPr>
        <w:t xml:space="preserve"> the </w:t>
      </w:r>
      <w:r w:rsidRPr="00621DF9">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 w:val="0"/>
          <w:color w:val="000000" w:themeColor="text1"/>
          <w:sz w:val="16"/>
        </w:rPr>
        <w:t>it has already spurred a major debate</w:t>
      </w:r>
      <w:r w:rsidRPr="00A3120D">
        <w:rPr>
          <w:b/>
          <w:bCs/>
          <w:color w:val="000000" w:themeColor="text1"/>
          <w:u w:val="single"/>
        </w:rPr>
        <w:t xml:space="preserve">.[xxxvii] </w:t>
      </w:r>
      <w:r w:rsidRPr="00A3120D">
        <w:rPr>
          <w:rStyle w:val="Style13ptBold"/>
          <w:b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 w:val="0"/>
          <w:color w:val="000000" w:themeColor="text1"/>
          <w:sz w:val="16"/>
        </w:rPr>
        <w:t xml:space="preserve">Chinese scientists are working on missions to “bring back a whole asteroid weighing several hundred </w:t>
      </w:r>
      <w:proofErr w:type="spellStart"/>
      <w:r w:rsidRPr="00A3120D">
        <w:rPr>
          <w:rStyle w:val="Style13ptBold"/>
          <w:b w:val="0"/>
          <w:color w:val="000000" w:themeColor="text1"/>
          <w:sz w:val="16"/>
        </w:rPr>
        <w:t>tonnes</w:t>
      </w:r>
      <w:proofErr w:type="spellEnd"/>
      <w:r w:rsidRPr="00A3120D">
        <w:rPr>
          <w:rStyle w:val="Style13ptBold"/>
          <w:b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 w:val="0"/>
          <w:color w:val="000000" w:themeColor="text1"/>
          <w:sz w:val="16"/>
        </w:rPr>
        <w:t>Russia</w:t>
      </w:r>
      <w:r w:rsidRPr="00A3120D">
        <w:rPr>
          <w:color w:val="000000" w:themeColor="text1"/>
          <w:sz w:val="16"/>
        </w:rPr>
        <w:t xml:space="preserve">, for its part, </w:t>
      </w:r>
      <w:r w:rsidRPr="00A3120D">
        <w:rPr>
          <w:rStyle w:val="Style13ptBold"/>
          <w:b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621DF9">
        <w:rPr>
          <w:rStyle w:val="Style13ptBold"/>
          <w:color w:val="000000" w:themeColor="text1"/>
          <w:sz w:val="16"/>
          <w:highlight w:val="green"/>
        </w:rPr>
        <w:t xml:space="preserve">the Russian industry </w:t>
      </w:r>
      <w:r w:rsidRPr="00A3120D">
        <w:rPr>
          <w:rStyle w:val="Style13ptBold"/>
          <w:color w:val="000000" w:themeColor="text1"/>
          <w:sz w:val="22"/>
        </w:rPr>
        <w:t>players are of the view that they must</w:t>
      </w:r>
      <w:r w:rsidRPr="00A3120D">
        <w:rPr>
          <w:rStyle w:val="Style13ptBold"/>
          <w:color w:val="000000" w:themeColor="text1"/>
          <w:sz w:val="16"/>
        </w:rPr>
        <w:t xml:space="preserve"> </w:t>
      </w:r>
      <w:r w:rsidRPr="00621DF9">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sz w:val="22"/>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621DF9">
        <w:rPr>
          <w:rStyle w:val="Style13ptBold"/>
          <w:color w:val="000000" w:themeColor="text1"/>
          <w:sz w:val="16"/>
          <w:highlight w:val="green"/>
        </w:rPr>
        <w:t>Moscow</w:t>
      </w:r>
      <w:r w:rsidRPr="00A3120D">
        <w:rPr>
          <w:rStyle w:val="Style13ptBold"/>
          <w:color w:val="000000" w:themeColor="text1"/>
          <w:sz w:val="16"/>
        </w:rPr>
        <w:t xml:space="preserve"> clearly </w:t>
      </w:r>
      <w:r w:rsidRPr="00621DF9">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sz w:val="22"/>
        </w:rPr>
        <w:t xml:space="preserve">it is </w:t>
      </w:r>
      <w:r w:rsidRPr="00A3120D">
        <w:rPr>
          <w:rStyle w:val="StyleUnderline"/>
          <w:color w:val="000000" w:themeColor="text1"/>
        </w:rPr>
        <w:t>not clear</w:t>
      </w:r>
      <w:r w:rsidRPr="00A3120D">
        <w:rPr>
          <w:rStyle w:val="Style13ptBold"/>
          <w:color w:val="000000" w:themeColor="text1"/>
          <w:sz w:val="22"/>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sz w:val="22"/>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sz w:val="22"/>
        </w:rPr>
        <w:t xml:space="preserve"> and </w:t>
      </w:r>
      <w:r w:rsidRPr="00A3120D">
        <w:rPr>
          <w:rStyle w:val="StyleUnderline"/>
          <w:color w:val="000000" w:themeColor="text1"/>
        </w:rPr>
        <w:t>ambiguous</w:t>
      </w:r>
      <w:r w:rsidRPr="00A3120D">
        <w:rPr>
          <w:rStyle w:val="Style13ptBold"/>
          <w:color w:val="000000" w:themeColor="text1"/>
          <w:sz w:val="22"/>
        </w:rPr>
        <w:t xml:space="preserve"> in providing </w:t>
      </w:r>
      <w:r w:rsidRPr="00A3120D">
        <w:rPr>
          <w:rStyle w:val="StyleUnderline"/>
          <w:color w:val="000000" w:themeColor="text1"/>
        </w:rPr>
        <w:t>clear regulations</w:t>
      </w:r>
      <w:r w:rsidRPr="00A3120D">
        <w:rPr>
          <w:rStyle w:val="Style13ptBold"/>
          <w:color w:val="000000" w:themeColor="text1"/>
          <w:sz w:val="22"/>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sz w:val="22"/>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sz w:val="22"/>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621DF9">
        <w:rPr>
          <w:rStyle w:val="Emphasis"/>
          <w:highlight w:val="green"/>
        </w:rPr>
        <w:t>there is</w:t>
      </w:r>
      <w:r w:rsidRPr="00A3120D">
        <w:rPr>
          <w:rStyle w:val="Emphasis"/>
        </w:rPr>
        <w:t xml:space="preserve"> also </w:t>
      </w:r>
      <w:r w:rsidRPr="00621DF9">
        <w:rPr>
          <w:rStyle w:val="Emphasis"/>
          <w:highlight w:val="green"/>
        </w:rPr>
        <w:t xml:space="preserve">global consensus regarding its </w:t>
      </w:r>
      <w:proofErr w:type="gramStart"/>
      <w:r w:rsidRPr="00621DF9">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sz w:val="22"/>
        </w:rPr>
        <w:t xml:space="preserve">the </w:t>
      </w:r>
      <w:proofErr w:type="spellStart"/>
      <w:r w:rsidRPr="00A3120D">
        <w:rPr>
          <w:rStyle w:val="Style13ptBold"/>
          <w:color w:val="000000" w:themeColor="text1"/>
          <w:sz w:val="22"/>
        </w:rPr>
        <w:t>legalisation</w:t>
      </w:r>
      <w:proofErr w:type="spellEnd"/>
      <w:r w:rsidRPr="00A3120D">
        <w:rPr>
          <w:rStyle w:val="Style13ptBold"/>
          <w:color w:val="000000" w:themeColor="text1"/>
          <w:sz w:val="22"/>
        </w:rPr>
        <w:t xml:space="preserve"> of space mining is a sheer violation of the elemental principles of international space law</w:t>
      </w:r>
      <w:r w:rsidRPr="00A3120D">
        <w:rPr>
          <w:color w:val="000000" w:themeColor="text1"/>
          <w:u w:val="single"/>
        </w:rPr>
        <w:t xml:space="preserve">. </w:t>
      </w:r>
      <w:r w:rsidRPr="00621DF9">
        <w:rPr>
          <w:rStyle w:val="Style13ptBold"/>
          <w:color w:val="000000" w:themeColor="text1"/>
          <w:sz w:val="22"/>
          <w:highlight w:val="green"/>
        </w:rPr>
        <w:t>Yet</w:t>
      </w:r>
      <w:r w:rsidRPr="00A3120D">
        <w:rPr>
          <w:rStyle w:val="Style13ptBold"/>
          <w:color w:val="000000" w:themeColor="text1"/>
          <w:sz w:val="22"/>
        </w:rPr>
        <w:t>, there is</w:t>
      </w:r>
      <w:r w:rsidRPr="00621DF9">
        <w:rPr>
          <w:rStyle w:val="Style13ptBold"/>
          <w:color w:val="000000" w:themeColor="text1"/>
          <w:sz w:val="16"/>
          <w:highlight w:val="green"/>
        </w:rPr>
        <w:t xml:space="preserve"> </w:t>
      </w:r>
      <w:r w:rsidRPr="00621DF9">
        <w:rPr>
          <w:rStyle w:val="StyleUnderline"/>
          <w:color w:val="000000" w:themeColor="text1"/>
          <w:highlight w:val="green"/>
        </w:rPr>
        <w:t>no clarity on what</w:t>
      </w:r>
      <w:r w:rsidRPr="00A3120D">
        <w:rPr>
          <w:rStyle w:val="StyleUnderline"/>
          <w:color w:val="000000" w:themeColor="text1"/>
        </w:rPr>
        <w:t xml:space="preserve"> activity </w:t>
      </w:r>
      <w:r w:rsidRPr="00621DF9">
        <w:rPr>
          <w:rStyle w:val="StyleUnderline"/>
          <w:color w:val="000000" w:themeColor="text1"/>
          <w:highlight w:val="green"/>
        </w:rPr>
        <w:t>is allowed and</w:t>
      </w:r>
      <w:r w:rsidRPr="00A3120D">
        <w:rPr>
          <w:rStyle w:val="StyleUnderline"/>
          <w:color w:val="000000" w:themeColor="text1"/>
        </w:rPr>
        <w:t xml:space="preserve"> what is </w:t>
      </w:r>
      <w:r w:rsidRPr="00621DF9">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621DF9">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621DF9">
        <w:rPr>
          <w:rStyle w:val="StyleUnderline"/>
          <w:color w:val="000000" w:themeColor="text1"/>
          <w:highlight w:val="green"/>
        </w:rPr>
        <w:t>based on domestic laws</w:t>
      </w:r>
      <w:r w:rsidRPr="00A3120D">
        <w:rPr>
          <w:rStyle w:val="Style13ptBold"/>
          <w:color w:val="000000" w:themeColor="text1"/>
          <w:sz w:val="16"/>
        </w:rPr>
        <w:t xml:space="preserve">, steadily </w:t>
      </w:r>
      <w:r w:rsidRPr="00621DF9">
        <w:rPr>
          <w:rStyle w:val="Style13ptBold"/>
          <w:color w:val="000000" w:themeColor="text1"/>
          <w:sz w:val="16"/>
          <w:highlight w:val="green"/>
        </w:rPr>
        <w:t>exploit</w:t>
      </w:r>
      <w:r w:rsidRPr="00A3120D">
        <w:rPr>
          <w:rStyle w:val="Style13ptBold"/>
          <w:color w:val="000000" w:themeColor="text1"/>
          <w:sz w:val="16"/>
        </w:rPr>
        <w:t xml:space="preserve"> mineral </w:t>
      </w:r>
      <w:r w:rsidRPr="00621DF9">
        <w:rPr>
          <w:rStyle w:val="Style13ptBold"/>
          <w:color w:val="000000" w:themeColor="text1"/>
          <w:sz w:val="16"/>
          <w:highlight w:val="green"/>
        </w:rPr>
        <w:t>resources</w:t>
      </w:r>
      <w:r w:rsidRPr="00A3120D">
        <w:rPr>
          <w:rStyle w:val="Style13ptBold"/>
          <w:color w:val="000000" w:themeColor="text1"/>
          <w:sz w:val="16"/>
        </w:rPr>
        <w:t xml:space="preserve"> in outer space, </w:t>
      </w:r>
      <w:r w:rsidRPr="00621DF9">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621DF9">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621DF9">
        <w:rPr>
          <w:rStyle w:val="Style13ptBold"/>
          <w:color w:val="000000" w:themeColor="text1"/>
          <w:sz w:val="16"/>
          <w:highlight w:val="green"/>
        </w:rPr>
        <w:t xml:space="preserve">will create </w:t>
      </w:r>
      <w:r w:rsidRPr="00A3120D">
        <w:rPr>
          <w:rStyle w:val="StyleUnderline"/>
          <w:color w:val="000000" w:themeColor="text1"/>
        </w:rPr>
        <w:t xml:space="preserve">great </w:t>
      </w:r>
      <w:r w:rsidRPr="00621DF9">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621DF9">
        <w:rPr>
          <w:rStyle w:val="Style13ptBold"/>
          <w:color w:val="000000" w:themeColor="text1"/>
          <w:sz w:val="16"/>
          <w:highlight w:val="green"/>
        </w:rPr>
        <w:t xml:space="preserve">and </w:t>
      </w:r>
      <w:r w:rsidRPr="00621DF9">
        <w:rPr>
          <w:rStyle w:val="StyleUnderline"/>
          <w:color w:val="000000" w:themeColor="text1"/>
          <w:highlight w:val="green"/>
        </w:rPr>
        <w:t>disrupt</w:t>
      </w:r>
      <w:r w:rsidRPr="00A3120D">
        <w:rPr>
          <w:rStyle w:val="StyleUnderline"/>
          <w:color w:val="000000" w:themeColor="text1"/>
        </w:rPr>
        <w:t xml:space="preserve"> dynamics of </w:t>
      </w:r>
      <w:r w:rsidRPr="00621DF9">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621DF9">
        <w:rPr>
          <w:rStyle w:val="Emphasis"/>
          <w:highlight w:val="green"/>
        </w:rPr>
        <w:t>There is</w:t>
      </w:r>
      <w:r w:rsidRPr="00A3120D">
        <w:rPr>
          <w:rStyle w:val="Emphasis"/>
        </w:rPr>
        <w:t xml:space="preserve"> a </w:t>
      </w:r>
      <w:r w:rsidRPr="00621DF9">
        <w:rPr>
          <w:rStyle w:val="Emphasis"/>
          <w:highlight w:val="green"/>
        </w:rPr>
        <w:t>clear and urgent need</w:t>
      </w:r>
      <w:r w:rsidRPr="00621DF9">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621DF9">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sz w:val="22"/>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621DF9">
        <w:rPr>
          <w:rStyle w:val="Style13ptBold"/>
          <w:color w:val="000000" w:themeColor="text1"/>
          <w:sz w:val="22"/>
          <w:highlight w:val="green"/>
        </w:rPr>
        <w:t xml:space="preserve">A </w:t>
      </w:r>
      <w:r w:rsidRPr="00621DF9">
        <w:rPr>
          <w:rStyle w:val="StyleUnderline"/>
          <w:color w:val="000000" w:themeColor="text1"/>
          <w:highlight w:val="green"/>
        </w:rPr>
        <w:t>sound legal environment</w:t>
      </w:r>
      <w:r w:rsidRPr="00621DF9">
        <w:rPr>
          <w:rStyle w:val="Style13ptBold"/>
          <w:color w:val="000000" w:themeColor="text1"/>
          <w:sz w:val="22"/>
          <w:highlight w:val="green"/>
        </w:rPr>
        <w:t xml:space="preserve"> will protect both the company</w:t>
      </w:r>
      <w:r w:rsidRPr="00A3120D">
        <w:rPr>
          <w:rStyle w:val="Style13ptBold"/>
          <w:color w:val="000000" w:themeColor="text1"/>
          <w:sz w:val="22"/>
        </w:rPr>
        <w:t xml:space="preserve"> performing operations </w:t>
      </w:r>
      <w:r w:rsidRPr="00621DF9">
        <w:rPr>
          <w:rStyle w:val="Style13ptBold"/>
          <w:color w:val="000000" w:themeColor="text1"/>
          <w:sz w:val="22"/>
          <w:highlight w:val="green"/>
        </w:rPr>
        <w:t>and</w:t>
      </w:r>
      <w:r w:rsidRPr="00A3120D">
        <w:rPr>
          <w:rStyle w:val="Style13ptBold"/>
          <w:color w:val="000000" w:themeColor="text1"/>
          <w:sz w:val="22"/>
        </w:rPr>
        <w:t xml:space="preserve"> its </w:t>
      </w:r>
      <w:r w:rsidRPr="00621DF9">
        <w:rPr>
          <w:rStyle w:val="Style13ptBold"/>
          <w:color w:val="000000" w:themeColor="text1"/>
          <w:sz w:val="22"/>
          <w:highlight w:val="green"/>
        </w:rPr>
        <w:t>beneficiaries</w:t>
      </w:r>
      <w:r w:rsidRPr="00A3120D">
        <w:rPr>
          <w:rStyle w:val="Style13ptBold"/>
          <w:color w:val="000000" w:themeColor="text1"/>
          <w:sz w:val="22"/>
        </w:rPr>
        <w:t>, while ensuring even-handed resource allocation</w:t>
      </w:r>
      <w:r w:rsidRPr="00A3120D">
        <w:rPr>
          <w:color w:val="000000" w:themeColor="text1"/>
          <w:u w:val="single"/>
        </w:rPr>
        <w:t xml:space="preserve">. In addition, </w:t>
      </w:r>
      <w:r w:rsidRPr="00A3120D">
        <w:rPr>
          <w:rStyle w:val="Style13ptBold"/>
          <w:color w:val="000000" w:themeColor="text1"/>
          <w:sz w:val="22"/>
        </w:rPr>
        <w:t xml:space="preserve">regulations spelling out </w:t>
      </w:r>
      <w:r w:rsidRPr="00A3120D">
        <w:rPr>
          <w:rStyle w:val="StyleUnderline"/>
          <w:color w:val="000000" w:themeColor="text1"/>
        </w:rPr>
        <w:t>safety standards</w:t>
      </w:r>
      <w:r w:rsidRPr="00A3120D">
        <w:rPr>
          <w:rStyle w:val="Style13ptBold"/>
          <w:color w:val="000000" w:themeColor="text1"/>
          <w:sz w:val="22"/>
        </w:rPr>
        <w:t xml:space="preserve"> and </w:t>
      </w:r>
      <w:r w:rsidRPr="00A3120D">
        <w:rPr>
          <w:rStyle w:val="StyleUnderline"/>
          <w:color w:val="000000" w:themeColor="text1"/>
        </w:rPr>
        <w:t>identifying safety zones</w:t>
      </w:r>
      <w:r w:rsidRPr="00A3120D">
        <w:rPr>
          <w:rStyle w:val="Style13ptBold"/>
          <w:color w:val="000000" w:themeColor="text1"/>
          <w:sz w:val="22"/>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621DF9">
        <w:rPr>
          <w:rStyle w:val="Style13ptBold"/>
          <w:color w:val="000000" w:themeColor="text1"/>
          <w:sz w:val="22"/>
          <w:highlight w:val="green"/>
        </w:rPr>
        <w:t xml:space="preserve">there must be </w:t>
      </w:r>
      <w:r w:rsidRPr="00A3120D">
        <w:rPr>
          <w:rStyle w:val="Style13ptBold"/>
          <w:color w:val="000000" w:themeColor="text1"/>
          <w:sz w:val="22"/>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621DF9">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sz w:val="22"/>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sz w:val="22"/>
        </w:rPr>
        <w:t>Even legal space mining activity could have serious impacts</w:t>
      </w:r>
      <w:r w:rsidRPr="00A3120D">
        <w:rPr>
          <w:color w:val="000000" w:themeColor="text1"/>
          <w:u w:val="single"/>
        </w:rPr>
        <w:t xml:space="preserve"> in two ways. For instance, </w:t>
      </w:r>
      <w:r w:rsidRPr="00621DF9">
        <w:rPr>
          <w:rStyle w:val="Style13ptBold"/>
          <w:color w:val="000000" w:themeColor="text1"/>
          <w:sz w:val="22"/>
          <w:highlight w:val="green"/>
        </w:rPr>
        <w:t>any tech</w:t>
      </w:r>
      <w:r w:rsidRPr="00A3120D">
        <w:rPr>
          <w:rStyle w:val="Style13ptBold"/>
          <w:color w:val="000000" w:themeColor="text1"/>
          <w:sz w:val="22"/>
        </w:rPr>
        <w:t xml:space="preserve">nological </w:t>
      </w:r>
      <w:r w:rsidRPr="00621DF9">
        <w:rPr>
          <w:rStyle w:val="Style13ptBold"/>
          <w:color w:val="000000" w:themeColor="text1"/>
          <w:sz w:val="22"/>
          <w:highlight w:val="green"/>
        </w:rPr>
        <w:t xml:space="preserve">spinoffs </w:t>
      </w:r>
      <w:r w:rsidRPr="00A3120D">
        <w:rPr>
          <w:rStyle w:val="Style13ptBold"/>
          <w:color w:val="000000" w:themeColor="text1"/>
          <w:sz w:val="22"/>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621DF9">
        <w:rPr>
          <w:rStyle w:val="Emphasis"/>
          <w:highlight w:val="green"/>
        </w:rPr>
        <w:t xml:space="preserve">erosion of norms </w:t>
      </w:r>
      <w:proofErr w:type="gramStart"/>
      <w:r w:rsidRPr="00621DF9">
        <w:rPr>
          <w:rStyle w:val="Emphasis"/>
          <w:highlight w:val="green"/>
        </w:rPr>
        <w:t>with</w:t>
      </w:r>
      <w:r w:rsidRPr="00A3120D">
        <w:rPr>
          <w:rStyle w:val="Emphasis"/>
        </w:rPr>
        <w:t xml:space="preserve"> regard to</w:t>
      </w:r>
      <w:proofErr w:type="gramEnd"/>
      <w:r w:rsidRPr="00A3120D">
        <w:rPr>
          <w:rStyle w:val="Emphasis"/>
        </w:rPr>
        <w:t xml:space="preserve"> space </w:t>
      </w:r>
      <w:r w:rsidRPr="00621DF9">
        <w:rPr>
          <w:rStyle w:val="Emphasis"/>
          <w:highlight w:val="green"/>
        </w:rPr>
        <w:t xml:space="preserve">mining </w:t>
      </w:r>
      <w:r w:rsidRPr="00A3120D">
        <w:rPr>
          <w:rStyle w:val="Emphasis"/>
        </w:rPr>
        <w:t xml:space="preserve">could </w:t>
      </w:r>
      <w:r w:rsidRPr="00621DF9">
        <w:rPr>
          <w:rStyle w:val="Emphasis"/>
          <w:highlight w:val="green"/>
        </w:rPr>
        <w:t>have a cascading effect on other norms</w:t>
      </w:r>
      <w:r w:rsidRPr="00A3120D">
        <w:rPr>
          <w:rStyle w:val="Emphasis"/>
        </w:rPr>
        <w:t xml:space="preserve"> in the same issue area </w:t>
      </w:r>
      <w:r w:rsidRPr="00621DF9">
        <w:rPr>
          <w:rStyle w:val="Emphasis"/>
          <w:highlight w:val="green"/>
        </w:rPr>
        <w:t xml:space="preserve">such as </w:t>
      </w:r>
      <w:proofErr w:type="spellStart"/>
      <w:r w:rsidRPr="00621DF9">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sz w:val="22"/>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w:t>
      </w:r>
      <w:proofErr w:type="spellStart"/>
      <w:r w:rsidRPr="00A3120D">
        <w:rPr>
          <w:color w:val="000000" w:themeColor="text1"/>
          <w:sz w:val="16"/>
        </w:rPr>
        <w:t>omnes</w:t>
      </w:r>
      <w:proofErr w:type="spellEnd"/>
      <w:r w:rsidRPr="00A3120D">
        <w:rPr>
          <w:color w:val="000000" w:themeColor="text1"/>
          <w:sz w:val="16"/>
        </w:rPr>
        <w:t xml:space="preserve">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sz w:val="22"/>
        </w:rPr>
        <w:t xml:space="preserve">a universal activity like space exploration </w:t>
      </w:r>
      <w:r w:rsidRPr="00621DF9">
        <w:rPr>
          <w:rStyle w:val="StyleUnderline"/>
          <w:color w:val="000000" w:themeColor="text1"/>
          <w:highlight w:val="green"/>
        </w:rPr>
        <w:t>mandates</w:t>
      </w:r>
      <w:r w:rsidRPr="00A3120D">
        <w:rPr>
          <w:rStyle w:val="StyleUnderline"/>
          <w:color w:val="000000" w:themeColor="text1"/>
        </w:rPr>
        <w:t xml:space="preserve"> an </w:t>
      </w:r>
      <w:r w:rsidRPr="00621DF9">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sz w:val="22"/>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sz w:val="22"/>
        </w:rPr>
        <w:t xml:space="preserve">will only be </w:t>
      </w:r>
      <w:r w:rsidRPr="00A3120D">
        <w:rPr>
          <w:rStyle w:val="StyleUnderline"/>
          <w:color w:val="000000" w:themeColor="text1"/>
        </w:rPr>
        <w:t>enmeshed in litigation</w:t>
      </w:r>
      <w:r w:rsidRPr="00A3120D">
        <w:rPr>
          <w:color w:val="000000" w:themeColor="text1"/>
          <w:u w:val="single"/>
        </w:rPr>
        <w:t>.</w:t>
      </w:r>
    </w:p>
    <w:p w14:paraId="6257F6E4" w14:textId="77777777" w:rsidR="00D20F70" w:rsidRPr="00F84310" w:rsidRDefault="00D20F70" w:rsidP="00D20F70">
      <w:pPr>
        <w:pStyle w:val="Heading4"/>
        <w:rPr>
          <w:color w:val="000000" w:themeColor="text1"/>
        </w:rPr>
      </w:pPr>
      <w:r w:rsidRPr="00F84310">
        <w:rPr>
          <w:color w:val="000000" w:themeColor="text1"/>
        </w:rPr>
        <w:t>Inevitable market expansion guarantees wars over property rights—governments get quickly involved</w:t>
      </w:r>
    </w:p>
    <w:p w14:paraId="63A772ED" w14:textId="77777777" w:rsidR="00D20F70" w:rsidRPr="00F84310" w:rsidRDefault="00D20F70" w:rsidP="00D20F70">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9F0CFBB" w14:textId="77777777" w:rsidR="00D20F70" w:rsidRPr="00DD5394" w:rsidRDefault="00D20F70" w:rsidP="00D20F70">
      <w:pPr>
        <w:rPr>
          <w:color w:val="000000" w:themeColor="text1"/>
          <w:sz w:val="16"/>
        </w:rPr>
      </w:pPr>
      <w:r w:rsidRPr="00DD5394">
        <w:rPr>
          <w:color w:val="000000" w:themeColor="text1"/>
          <w:u w:val="single"/>
        </w:rPr>
        <w:t xml:space="preserve">A </w:t>
      </w:r>
      <w:r w:rsidRPr="00621DF9">
        <w:rPr>
          <w:rStyle w:val="Style13ptBold"/>
          <w:color w:val="000000" w:themeColor="text1"/>
          <w:sz w:val="22"/>
          <w:highlight w:val="green"/>
        </w:rPr>
        <w:t>leading</w:t>
      </w:r>
      <w:r w:rsidRPr="00DD5394">
        <w:rPr>
          <w:rStyle w:val="Style13ptBold"/>
          <w:color w:val="000000" w:themeColor="text1"/>
          <w:sz w:val="22"/>
        </w:rPr>
        <w:t xml:space="preserve"> Australian </w:t>
      </w:r>
      <w:r w:rsidRPr="00621DF9">
        <w:rPr>
          <w:rStyle w:val="Style13ptBold"/>
          <w:color w:val="000000" w:themeColor="text1"/>
          <w:sz w:val="22"/>
          <w:highlight w:val="green"/>
        </w:rPr>
        <w:t>space law expert</w:t>
      </w:r>
      <w:r w:rsidRPr="00DD5394">
        <w:rPr>
          <w:color w:val="000000" w:themeColor="text1"/>
          <w:u w:val="single"/>
        </w:rPr>
        <w:t xml:space="preserve"> </w:t>
      </w:r>
      <w:r w:rsidRPr="00DD5394">
        <w:rPr>
          <w:rStyle w:val="Style13ptBold"/>
          <w:color w:val="000000" w:themeColor="text1"/>
          <w:sz w:val="22"/>
        </w:rPr>
        <w:t xml:space="preserve">has </w:t>
      </w:r>
      <w:r w:rsidRPr="00621DF9">
        <w:rPr>
          <w:rStyle w:val="Style13ptBold"/>
          <w:color w:val="000000" w:themeColor="text1"/>
          <w:sz w:val="22"/>
          <w:highlight w:val="green"/>
        </w:rPr>
        <w:t>warned conflict over space assets is "inevitable</w:t>
      </w:r>
      <w:r w:rsidRPr="00621DF9">
        <w:rPr>
          <w:color w:val="000000" w:themeColor="text1"/>
          <w:highlight w:val="green"/>
          <w:u w:val="single"/>
        </w:rPr>
        <w:t xml:space="preserve">", </w:t>
      </w:r>
      <w:r w:rsidRPr="00621DF9">
        <w:rPr>
          <w:rStyle w:val="Style13ptBold"/>
          <w:color w:val="000000" w:themeColor="text1"/>
          <w:sz w:val="22"/>
          <w:highlight w:val="green"/>
        </w:rPr>
        <w:t>and more needs to be done</w:t>
      </w:r>
      <w:r w:rsidRPr="00DD5394">
        <w:rPr>
          <w:rStyle w:val="Style13ptBold"/>
          <w:color w:val="000000" w:themeColor="text1"/>
          <w:sz w:val="22"/>
        </w:rPr>
        <w:t xml:space="preserve"> now </w:t>
      </w:r>
      <w:r w:rsidRPr="00621DF9">
        <w:rPr>
          <w:rStyle w:val="Style13ptBold"/>
          <w:color w:val="000000" w:themeColor="text1"/>
          <w:sz w:val="22"/>
          <w:highlight w:val="green"/>
        </w:rPr>
        <w:t>to avert</w:t>
      </w:r>
      <w:r w:rsidRPr="00DD5394">
        <w:rPr>
          <w:rStyle w:val="Style13ptBold"/>
          <w:color w:val="000000" w:themeColor="text1"/>
          <w:sz w:val="22"/>
        </w:rPr>
        <w:t xml:space="preserve"> the potential for </w:t>
      </w:r>
      <w:r w:rsidRPr="00621DF9">
        <w:rPr>
          <w:rStyle w:val="Style13ptBold"/>
          <w:color w:val="000000" w:themeColor="text1"/>
          <w:sz w:val="22"/>
          <w:highlight w:val="green"/>
        </w:rPr>
        <w:t>hostility</w:t>
      </w:r>
      <w:r w:rsidRPr="00DD5394">
        <w:rPr>
          <w:color w:val="000000" w:themeColor="text1"/>
          <w:u w:val="single"/>
        </w:rPr>
        <w:t xml:space="preserve">. </w:t>
      </w:r>
      <w:r w:rsidRPr="00DD5394">
        <w:rPr>
          <w:rStyle w:val="StyleUnderline"/>
          <w:color w:val="000000" w:themeColor="text1"/>
        </w:rPr>
        <w:t>Professor Melissa de Zwart, the Dean of Law at the University of Adelaide</w:t>
      </w:r>
      <w:r w:rsidRPr="00DD5394">
        <w:rPr>
          <w:rStyle w:val="Style13ptBold"/>
          <w:color w:val="000000" w:themeColor="text1"/>
          <w:sz w:val="16"/>
        </w:rPr>
        <w:t>,</w:t>
      </w:r>
      <w:r w:rsidRPr="00DD5394">
        <w:rPr>
          <w:color w:val="000000" w:themeColor="text1"/>
          <w:u w:val="single"/>
        </w:rPr>
        <w:t xml:space="preserve"> says </w:t>
      </w:r>
      <w:r w:rsidRPr="00621DF9">
        <w:rPr>
          <w:rStyle w:val="StyleUnderline"/>
          <w:color w:val="000000" w:themeColor="text1"/>
          <w:highlight w:val="green"/>
        </w:rPr>
        <w:t xml:space="preserve">growing commercial interest in </w:t>
      </w:r>
      <w:r w:rsidRPr="00DD5394">
        <w:rPr>
          <w:rStyle w:val="Style13ptBold"/>
          <w:color w:val="000000" w:themeColor="text1"/>
          <w:sz w:val="16"/>
        </w:rPr>
        <w:t>the</w:t>
      </w:r>
      <w:r w:rsidRPr="00621DF9">
        <w:rPr>
          <w:rStyle w:val="StyleUnderline"/>
          <w:color w:val="000000" w:themeColor="text1"/>
          <w:highlight w:val="green"/>
        </w:rPr>
        <w:t xml:space="preserve"> mining</w:t>
      </w:r>
      <w:r w:rsidRPr="00DD5394">
        <w:rPr>
          <w:rStyle w:val="StyleUnderline"/>
          <w:color w:val="000000" w:themeColor="text1"/>
        </w:rPr>
        <w:t xml:space="preserve"> of precious minerals </w:t>
      </w:r>
      <w:r w:rsidRPr="00621DF9">
        <w:rPr>
          <w:rStyle w:val="StyleUnderline"/>
          <w:color w:val="000000" w:themeColor="text1"/>
          <w:highlight w:val="green"/>
        </w:rPr>
        <w:t>on asteroids</w:t>
      </w:r>
      <w:r w:rsidRPr="00DD5394">
        <w:rPr>
          <w:rStyle w:val="StyleUnderline"/>
          <w:color w:val="000000" w:themeColor="text1"/>
        </w:rPr>
        <w:t xml:space="preserve"> and planets has </w:t>
      </w:r>
      <w:r w:rsidRPr="00621DF9">
        <w:rPr>
          <w:rStyle w:val="StyleUnderline"/>
          <w:color w:val="000000" w:themeColor="text1"/>
          <w:highlight w:val="green"/>
        </w:rPr>
        <w:t>heightened</w:t>
      </w:r>
      <w:r w:rsidRPr="00DD5394">
        <w:rPr>
          <w:rStyle w:val="StyleUnderline"/>
          <w:color w:val="000000" w:themeColor="text1"/>
        </w:rPr>
        <w:t xml:space="preserve"> the </w:t>
      </w:r>
      <w:r w:rsidRPr="00621DF9">
        <w:rPr>
          <w:rStyle w:val="StyleUnderline"/>
          <w:color w:val="000000" w:themeColor="text1"/>
          <w:highlight w:val="green"/>
        </w:rPr>
        <w:t>danger</w:t>
      </w:r>
      <w:r w:rsidRPr="00DD5394">
        <w:rPr>
          <w:color w:val="000000" w:themeColor="text1"/>
          <w:u w:val="single"/>
        </w:rPr>
        <w:t>. "I think you have to be a realist about that," she said. "</w:t>
      </w:r>
      <w:r w:rsidRPr="00621DF9">
        <w:rPr>
          <w:rStyle w:val="Emphasis"/>
          <w:highlight w:val="green"/>
        </w:rPr>
        <w:t>Where you have resources</w:t>
      </w:r>
      <w:r w:rsidRPr="00DD5394">
        <w:rPr>
          <w:rStyle w:val="Emphasis"/>
        </w:rPr>
        <w:t xml:space="preserve">, where </w:t>
      </w:r>
      <w:r w:rsidRPr="00621DF9">
        <w:rPr>
          <w:rStyle w:val="Emphasis"/>
          <w:highlight w:val="green"/>
        </w:rPr>
        <w:t>you have competition</w:t>
      </w:r>
      <w:r w:rsidRPr="00DD5394">
        <w:rPr>
          <w:rStyle w:val="Emphasis"/>
        </w:rPr>
        <w:t xml:space="preserve"> </w:t>
      </w:r>
      <w:r w:rsidRPr="00DD5394">
        <w:rPr>
          <w:rStyle w:val="Style13ptBold"/>
          <w:color w:val="000000" w:themeColor="text1"/>
          <w:sz w:val="22"/>
        </w:rPr>
        <w:t>for those resources</w:t>
      </w:r>
      <w:r w:rsidRPr="00DD5394">
        <w:rPr>
          <w:color w:val="000000" w:themeColor="text1"/>
          <w:u w:val="single"/>
        </w:rPr>
        <w:t xml:space="preserve">, </w:t>
      </w:r>
      <w:r w:rsidRPr="00DD5394">
        <w:rPr>
          <w:rStyle w:val="Style13ptBold"/>
          <w:color w:val="000000" w:themeColor="text1"/>
          <w:sz w:val="22"/>
        </w:rPr>
        <w:t xml:space="preserve">where you have investment of money in the extraction of those resources </w:t>
      </w:r>
      <w:r w:rsidRPr="00DD5394">
        <w:rPr>
          <w:color w:val="000000" w:themeColor="text1"/>
          <w:u w:val="single"/>
        </w:rPr>
        <w:t xml:space="preserve">... </w:t>
      </w:r>
      <w:r w:rsidRPr="00DD5394">
        <w:rPr>
          <w:rStyle w:val="StyleUnderline"/>
          <w:color w:val="000000" w:themeColor="text1"/>
        </w:rPr>
        <w:t xml:space="preserve">there will be an </w:t>
      </w:r>
      <w:r w:rsidRPr="00621DF9">
        <w:rPr>
          <w:rStyle w:val="StyleUnderline"/>
          <w:color w:val="000000" w:themeColor="text1"/>
          <w:highlight w:val="green"/>
        </w:rPr>
        <w:t>expectation of security around that investment</w:t>
      </w:r>
      <w:r w:rsidRPr="00DD5394">
        <w:rPr>
          <w:color w:val="000000" w:themeColor="text1"/>
          <w:u w:val="single"/>
        </w:rPr>
        <w:t>."</w:t>
      </w:r>
      <w:r w:rsidRPr="00DD5394">
        <w:rPr>
          <w:color w:val="000000" w:themeColor="text1"/>
          <w:sz w:val="16"/>
        </w:rPr>
        <w:t xml:space="preserve"> While full-scale mining is yet to be tried, there is significant international interest. Japanese aerospace agency </w:t>
      </w:r>
      <w:proofErr w:type="spellStart"/>
      <w:r w:rsidRPr="00DD5394">
        <w:rPr>
          <w:color w:val="000000" w:themeColor="text1"/>
          <w:sz w:val="16"/>
        </w:rPr>
        <w:t>Jaxa</w:t>
      </w:r>
      <w:proofErr w:type="spellEnd"/>
      <w:r w:rsidRPr="00DD5394">
        <w:rPr>
          <w:color w:val="000000" w:themeColor="text1"/>
          <w:sz w:val="16"/>
        </w:rPr>
        <w:t xml:space="preserve"> has already successfully landed a robotic craft on an asteroid and taken samples. It currently has another probe hovering over an asteroid named </w:t>
      </w:r>
      <w:proofErr w:type="spellStart"/>
      <w:r w:rsidRPr="00DD5394">
        <w:rPr>
          <w:color w:val="000000" w:themeColor="text1"/>
          <w:sz w:val="16"/>
        </w:rPr>
        <w:t>Ryugu</w:t>
      </w:r>
      <w:proofErr w:type="spellEnd"/>
      <w:r w:rsidRPr="00DD5394">
        <w:rPr>
          <w:color w:val="000000" w:themeColor="text1"/>
          <w:sz w:val="16"/>
        </w:rPr>
        <w:t xml:space="preserve">. Artist's impression of Hayabusa 2 PHOTO: Artist's impression of </w:t>
      </w:r>
      <w:proofErr w:type="spellStart"/>
      <w:r w:rsidRPr="00DD5394">
        <w:rPr>
          <w:color w:val="000000" w:themeColor="text1"/>
          <w:sz w:val="16"/>
        </w:rPr>
        <w:t>Jaxa's</w:t>
      </w:r>
      <w:proofErr w:type="spellEnd"/>
      <w:r w:rsidRPr="00DD5394">
        <w:rPr>
          <w:color w:val="000000" w:themeColor="text1"/>
          <w:sz w:val="16"/>
        </w:rPr>
        <w:t xml:space="preserve"> robotic craft flying above </w:t>
      </w:r>
      <w:proofErr w:type="spellStart"/>
      <w:r w:rsidRPr="00DD5394">
        <w:rPr>
          <w:color w:val="000000" w:themeColor="text1"/>
          <w:sz w:val="16"/>
        </w:rPr>
        <w:t>Ryugu</w:t>
      </w:r>
      <w:proofErr w:type="spellEnd"/>
      <w:r w:rsidRPr="00DD5394">
        <w:rPr>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rPr>
        <w:t>Those corporations will be looking to the nation-state to say, well, are you going to protect our investment in this business</w:t>
      </w:r>
      <w:r w:rsidRPr="00DD5394">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u w:val="single"/>
        </w:rPr>
        <w:t xml:space="preserve">And </w:t>
      </w:r>
      <w:r w:rsidRPr="00DD5394">
        <w:rPr>
          <w:rStyle w:val="Style13ptBold"/>
          <w:color w:val="000000" w:themeColor="text1"/>
          <w:sz w:val="22"/>
        </w:rPr>
        <w:t xml:space="preserve">is conflict in space inevitable? </w:t>
      </w:r>
      <w:r w:rsidRPr="00DD5394">
        <w:rPr>
          <w:color w:val="000000" w:themeColor="text1"/>
          <w:u w:val="single"/>
        </w:rPr>
        <w:t xml:space="preserve">But </w:t>
      </w:r>
      <w:r w:rsidRPr="00DD5394">
        <w:rPr>
          <w:rStyle w:val="Style13ptBold"/>
          <w:color w:val="000000" w:themeColor="text1"/>
          <w:sz w:val="22"/>
        </w:rPr>
        <w:t>the number of players is rapidly increasing</w:t>
      </w:r>
      <w:r w:rsidRPr="00DD5394">
        <w:rPr>
          <w:color w:val="000000" w:themeColor="text1"/>
          <w:sz w:val="16"/>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sz w:val="22"/>
        </w:rPr>
        <w:t>They estimate the global industry is</w:t>
      </w:r>
      <w:r w:rsidRPr="00DD5394">
        <w:rPr>
          <w:color w:val="000000" w:themeColor="text1"/>
          <w:sz w:val="16"/>
        </w:rPr>
        <w:t xml:space="preserve"> worth somewhere </w:t>
      </w:r>
      <w:r w:rsidRPr="00DD5394">
        <w:rPr>
          <w:rStyle w:val="Style13ptBold"/>
          <w:color w:val="000000" w:themeColor="text1"/>
          <w:sz w:val="22"/>
        </w:rPr>
        <w:t>around $US400 billion</w:t>
      </w:r>
      <w:r w:rsidRPr="00DD5394">
        <w:rPr>
          <w:color w:val="000000" w:themeColor="text1"/>
          <w:u w:val="single"/>
        </w:rPr>
        <w:t xml:space="preserve"> </w:t>
      </w:r>
      <w:r w:rsidRPr="00DD5394">
        <w:rPr>
          <w:rStyle w:val="Style13ptBold"/>
          <w:color w:val="000000" w:themeColor="text1"/>
          <w:sz w:val="22"/>
        </w:rPr>
        <w:t>and growing</w:t>
      </w:r>
      <w:r w:rsidRPr="00DD5394">
        <w:rPr>
          <w:color w:val="000000" w:themeColor="text1"/>
          <w:u w:val="single"/>
        </w:rPr>
        <w:t xml:space="preserve"> </w:t>
      </w:r>
      <w:r w:rsidRPr="00DD5394">
        <w:rPr>
          <w:color w:val="000000" w:themeColor="text1"/>
          <w:sz w:val="16"/>
        </w:rPr>
        <w:t xml:space="preserve">quickly. And that figure </w:t>
      </w:r>
      <w:r w:rsidRPr="00DD5394">
        <w:rPr>
          <w:rStyle w:val="Style13ptBold"/>
          <w:color w:val="000000" w:themeColor="text1"/>
          <w:sz w:val="22"/>
        </w:rPr>
        <w:t>could skyrocket</w:t>
      </w:r>
      <w:r w:rsidRPr="00DD5394">
        <w:rPr>
          <w:color w:val="000000" w:themeColor="text1"/>
          <w:u w:val="single"/>
        </w:rPr>
        <w:t xml:space="preserve"> if, and </w:t>
      </w:r>
      <w:r w:rsidRPr="00DD5394">
        <w:rPr>
          <w:rStyle w:val="Style13ptBold"/>
          <w:color w:val="000000" w:themeColor="text1"/>
          <w:sz w:val="22"/>
        </w:rPr>
        <w:t>when, asteroid mining kicks off</w:t>
      </w:r>
      <w:r w:rsidRPr="00621DF9">
        <w:rPr>
          <w:color w:val="000000" w:themeColor="text1"/>
          <w:highlight w:val="green"/>
          <w:u w:val="single"/>
        </w:rPr>
        <w:t>.</w:t>
      </w:r>
      <w:r w:rsidRPr="00DD5394">
        <w:rPr>
          <w:color w:val="000000" w:themeColor="text1"/>
          <w:u w:val="single"/>
        </w:rPr>
        <w:t xml:space="preserve"> </w:t>
      </w:r>
      <w:r w:rsidRPr="00DD5394">
        <w:rPr>
          <w:color w:val="000000" w:themeColor="text1"/>
          <w:sz w:val="16"/>
        </w:rPr>
        <w:t xml:space="preserve">Eric </w:t>
      </w:r>
      <w:proofErr w:type="spellStart"/>
      <w:r w:rsidRPr="00DD5394">
        <w:rPr>
          <w:color w:val="000000" w:themeColor="text1"/>
          <w:sz w:val="16"/>
        </w:rPr>
        <w:t>Stallmer</w:t>
      </w:r>
      <w:proofErr w:type="spellEnd"/>
      <w:r w:rsidRPr="00DD5394">
        <w:rPr>
          <w:color w:val="000000" w:themeColor="text1"/>
          <w:sz w:val="16"/>
        </w:rPr>
        <w:t xml:space="preserve">, the president of the US-based Commercial Spaceflight Federation, a consortium of 85 space-related </w:t>
      </w:r>
      <w:proofErr w:type="spellStart"/>
      <w:r w:rsidRPr="00DD5394">
        <w:rPr>
          <w:color w:val="000000" w:themeColor="text1"/>
          <w:sz w:val="16"/>
        </w:rPr>
        <w:t>organisations</w:t>
      </w:r>
      <w:proofErr w:type="spellEnd"/>
      <w:r w:rsidRPr="00DD5394">
        <w:rPr>
          <w:color w:val="000000" w:themeColor="text1"/>
          <w:sz w:val="16"/>
        </w:rPr>
        <w:t xml:space="preserve"> and businesses, believes that moment is fast approaching. "I think </w:t>
      </w:r>
      <w:r w:rsidRPr="00DD5394">
        <w:rPr>
          <w:rStyle w:val="Style13ptBold"/>
          <w:color w:val="000000" w:themeColor="text1"/>
          <w:sz w:val="22"/>
        </w:rPr>
        <w:t>we are looking at a five</w:t>
      </w:r>
      <w:r w:rsidRPr="00DD5394">
        <w:rPr>
          <w:color w:val="000000" w:themeColor="text1"/>
          <w:u w:val="single"/>
        </w:rPr>
        <w:t xml:space="preserve"> to 10-</w:t>
      </w:r>
      <w:r w:rsidRPr="00DD5394">
        <w:rPr>
          <w:rStyle w:val="Style13ptBold"/>
          <w:color w:val="000000" w:themeColor="text1"/>
          <w:sz w:val="22"/>
        </w:rPr>
        <w:t>year</w:t>
      </w:r>
      <w:r w:rsidRPr="00DD5394">
        <w:rPr>
          <w:color w:val="000000" w:themeColor="text1"/>
          <w:u w:val="single"/>
        </w:rPr>
        <w:t xml:space="preserve"> </w:t>
      </w:r>
      <w:r w:rsidRPr="00DD5394">
        <w:rPr>
          <w:rStyle w:val="Style13ptBold"/>
          <w:color w:val="000000" w:themeColor="text1"/>
          <w:sz w:val="22"/>
        </w:rPr>
        <w:t>timetable</w:t>
      </w:r>
      <w:r w:rsidRPr="00DD5394">
        <w:rPr>
          <w:color w:val="000000" w:themeColor="text1"/>
          <w:u w:val="single"/>
        </w:rPr>
        <w:t xml:space="preserve"> </w:t>
      </w:r>
      <w:r w:rsidRPr="00DD5394">
        <w:rPr>
          <w:color w:val="000000" w:themeColor="text1"/>
          <w:sz w:val="16"/>
        </w:rPr>
        <w:t>for developing that technology. It makes for an exciting time," he said</w:t>
      </w:r>
    </w:p>
    <w:p w14:paraId="165E066A" w14:textId="77777777" w:rsidR="00D20F70" w:rsidRPr="00F84310" w:rsidRDefault="00D20F70" w:rsidP="00D20F70">
      <w:pPr>
        <w:pStyle w:val="Heading4"/>
        <w:rPr>
          <w:color w:val="000000" w:themeColor="text1"/>
        </w:rPr>
      </w:pPr>
      <w:r w:rsidRPr="00F84310">
        <w:rPr>
          <w:color w:val="000000" w:themeColor="text1"/>
        </w:rPr>
        <w:t>Asteroid mining furthers tensions between the US, China and Russia and escalates</w:t>
      </w:r>
    </w:p>
    <w:p w14:paraId="3028BCF1" w14:textId="77777777" w:rsidR="00D20F70" w:rsidRPr="00F84310" w:rsidRDefault="00D20F70" w:rsidP="00D20F70">
      <w:pPr>
        <w:rPr>
          <w:color w:val="000000" w:themeColor="text1"/>
          <w:sz w:val="16"/>
        </w:rPr>
      </w:pPr>
      <w:proofErr w:type="spellStart"/>
      <w:r w:rsidRPr="00D71A3D">
        <w:rPr>
          <w:rStyle w:val="Heading4Char"/>
        </w:rPr>
        <w:t>Jamasmie</w:t>
      </w:r>
      <w:proofErr w:type="spellEnd"/>
      <w:r w:rsidRPr="00D71A3D">
        <w:rPr>
          <w:rStyle w:val="Heading4Char"/>
        </w:rPr>
        <w:t xml:space="preserve"> 21</w:t>
      </w:r>
      <w:r w:rsidRPr="00F84310">
        <w:rPr>
          <w:color w:val="000000" w:themeColor="text1"/>
          <w:sz w:val="16"/>
        </w:rPr>
        <w:t xml:space="preserve"> Cecilia </w:t>
      </w:r>
      <w:proofErr w:type="spellStart"/>
      <w:r w:rsidRPr="00F84310">
        <w:rPr>
          <w:color w:val="000000" w:themeColor="text1"/>
          <w:sz w:val="16"/>
        </w:rPr>
        <w:t>Jamasmie</w:t>
      </w:r>
      <w:proofErr w:type="spellEnd"/>
      <w:r w:rsidRPr="00F84310">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F84310">
        <w:rPr>
          <w:color w:val="000000" w:themeColor="text1"/>
          <w:sz w:val="16"/>
        </w:rPr>
        <w:t>MINExpo</w:t>
      </w:r>
      <w:proofErr w:type="spellEnd"/>
      <w:r w:rsidRPr="00F84310">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0"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25E53861" w14:textId="77777777" w:rsidR="00D20F70" w:rsidRPr="00DD5394" w:rsidRDefault="00D20F70" w:rsidP="00D20F70">
      <w:pPr>
        <w:rPr>
          <w:rFonts w:asciiTheme="majorHAnsi" w:eastAsiaTheme="majorEastAsia" w:hAnsiTheme="majorHAnsi" w:cstheme="majorBidi"/>
          <w:color w:val="000000" w:themeColor="text1"/>
          <w:sz w:val="16"/>
        </w:rPr>
      </w:pPr>
      <w:r w:rsidRPr="00621DF9">
        <w:rPr>
          <w:rStyle w:val="Heading5Char"/>
          <w:bCs/>
          <w:color w:val="000000" w:themeColor="text1"/>
          <w:highlight w:val="green"/>
        </w:rPr>
        <w:t>A</w:t>
      </w:r>
      <w:r w:rsidRPr="00DD5394">
        <w:rPr>
          <w:rStyle w:val="Heading5Char"/>
          <w:bCs/>
          <w:color w:val="000000" w:themeColor="text1"/>
        </w:rPr>
        <w:t xml:space="preserve"> brewing </w:t>
      </w:r>
      <w:r w:rsidRPr="00621DF9">
        <w:rPr>
          <w:rStyle w:val="Heading5Char"/>
          <w:bCs/>
          <w:color w:val="000000" w:themeColor="text1"/>
          <w:highlight w:val="green"/>
        </w:rPr>
        <w:t xml:space="preserve">war to set a mining base </w:t>
      </w:r>
      <w:r w:rsidRPr="00DD5394">
        <w:rPr>
          <w:rStyle w:val="Heading5Char"/>
          <w:bCs/>
          <w:color w:val="000000" w:themeColor="text1"/>
        </w:rPr>
        <w:t xml:space="preserve">in space is likely to </w:t>
      </w:r>
      <w:r w:rsidRPr="00621DF9">
        <w:rPr>
          <w:rStyle w:val="Heading5Char"/>
          <w:bCs/>
          <w:color w:val="000000" w:themeColor="text1"/>
          <w:highlight w:val="green"/>
        </w:rPr>
        <w:t xml:space="preserve">see China and Russia joining </w:t>
      </w:r>
      <w:r w:rsidRPr="00DD5394">
        <w:rPr>
          <w:rStyle w:val="Heading5Char"/>
          <w:bCs/>
          <w:color w:val="000000" w:themeColor="text1"/>
        </w:rPr>
        <w:t xml:space="preserve">forces </w:t>
      </w:r>
      <w:r w:rsidRPr="00621DF9">
        <w:rPr>
          <w:rStyle w:val="Heading5Char"/>
          <w:bCs/>
          <w:color w:val="000000" w:themeColor="text1"/>
          <w:highlight w:val="green"/>
        </w:rPr>
        <w:t>to keep the US</w:t>
      </w:r>
      <w:r w:rsidRPr="00DD5394">
        <w:rPr>
          <w:rStyle w:val="Heading5Char"/>
          <w:bCs/>
          <w:color w:val="000000" w:themeColor="text1"/>
        </w:rPr>
        <w:t xml:space="preserve"> increasing attempts to dominate extra-terrestrial commerce </w:t>
      </w:r>
      <w:r w:rsidRPr="00621DF9">
        <w:rPr>
          <w:rStyle w:val="Heading5Char"/>
          <w:bCs/>
          <w:color w:val="000000" w:themeColor="text1"/>
          <w:highlight w:val="green"/>
        </w:rPr>
        <w:t>at bay</w:t>
      </w:r>
      <w:r w:rsidRPr="00DD5394">
        <w:rPr>
          <w:b/>
          <w:bCs/>
          <w:color w:val="000000" w:themeColor="text1"/>
          <w:u w:val="single"/>
        </w:rPr>
        <w:t xml:space="preserve">, experts warn. The </w:t>
      </w:r>
      <w:r w:rsidRPr="00621DF9">
        <w:rPr>
          <w:rStyle w:val="Heading5Char"/>
          <w:bCs/>
          <w:color w:val="000000" w:themeColor="text1"/>
          <w:highlight w:val="green"/>
        </w:rPr>
        <w:t>Trump</w:t>
      </w:r>
      <w:r w:rsidRPr="00DD5394">
        <w:rPr>
          <w:rStyle w:val="Heading5Char"/>
          <w:bCs/>
          <w:color w:val="000000" w:themeColor="text1"/>
        </w:rPr>
        <w:t xml:space="preserve"> Administration </w:t>
      </w:r>
      <w:r w:rsidRPr="00621DF9">
        <w:rPr>
          <w:rStyle w:val="Heading5Char"/>
          <w:bCs/>
          <w:color w:val="000000" w:themeColor="text1"/>
          <w:highlight w:val="green"/>
        </w:rPr>
        <w:t>took an active interest</w:t>
      </w:r>
      <w:r w:rsidRPr="00DD5394">
        <w:rPr>
          <w:rStyle w:val="Heading5Char"/>
          <w:bCs/>
          <w:color w:val="000000" w:themeColor="text1"/>
        </w:rPr>
        <w:t xml:space="preserve"> in space</w:t>
      </w:r>
      <w:r w:rsidRPr="00DD5394">
        <w:rPr>
          <w:b/>
          <w:bCs/>
          <w:color w:val="000000" w:themeColor="text1"/>
          <w:u w:val="single"/>
        </w:rPr>
        <w:t xml:space="preserve">, </w:t>
      </w:r>
      <w:r w:rsidRPr="00DD5394">
        <w:rPr>
          <w:color w:val="000000" w:themeColor="text1"/>
          <w:sz w:val="16"/>
        </w:rPr>
        <w:t>announcing that America would return astronauts to the moon by 2024 and</w:t>
      </w:r>
      <w:r w:rsidRPr="00DD5394">
        <w:rPr>
          <w:b/>
          <w:bCs/>
          <w:color w:val="000000" w:themeColor="text1"/>
          <w:u w:val="single"/>
        </w:rPr>
        <w:t xml:space="preserve"> </w:t>
      </w:r>
      <w:r w:rsidRPr="00621DF9">
        <w:rPr>
          <w:rStyle w:val="Heading5Char"/>
          <w:bCs/>
          <w:color w:val="000000" w:themeColor="text1"/>
          <w:highlight w:val="green"/>
        </w:rPr>
        <w:t>creating the Space Force</w:t>
      </w:r>
      <w:r w:rsidRPr="00DD5394">
        <w:rPr>
          <w:rStyle w:val="Heading5Char"/>
          <w:bCs/>
          <w:color w:val="000000" w:themeColor="text1"/>
        </w:rPr>
        <w:t xml:space="preserve"> as the newest branch of the US</w:t>
      </w:r>
      <w:r w:rsidRPr="00DD5394">
        <w:rPr>
          <w:rStyle w:val="Heading5Char"/>
          <w:color w:val="000000" w:themeColor="text1"/>
          <w:sz w:val="16"/>
        </w:rPr>
        <w:t xml:space="preserve"> </w:t>
      </w:r>
      <w:proofErr w:type="spellStart"/>
      <w:proofErr w:type="gramStart"/>
      <w:r w:rsidRPr="00DD5394">
        <w:rPr>
          <w:rStyle w:val="Heading5Char"/>
          <w:color w:val="000000" w:themeColor="text1"/>
          <w:sz w:val="16"/>
        </w:rPr>
        <w:t>military.</w:t>
      </w:r>
      <w:r w:rsidRPr="00621DF9">
        <w:rPr>
          <w:rStyle w:val="Style13ptBold"/>
          <w:color w:val="000000" w:themeColor="text1"/>
          <w:sz w:val="16"/>
          <w:highlight w:val="green"/>
        </w:rPr>
        <w:t>It</w:t>
      </w:r>
      <w:proofErr w:type="spellEnd"/>
      <w:proofErr w:type="gramEnd"/>
      <w:r w:rsidRPr="00DD5394">
        <w:rPr>
          <w:rStyle w:val="Style13ptBold"/>
          <w:color w:val="000000" w:themeColor="text1"/>
          <w:sz w:val="16"/>
        </w:rPr>
        <w:t xml:space="preserve"> also </w:t>
      </w:r>
      <w:r w:rsidRPr="00621DF9">
        <w:rPr>
          <w:rStyle w:val="Style13ptBold"/>
          <w:color w:val="000000" w:themeColor="text1"/>
          <w:sz w:val="16"/>
          <w:highlight w:val="green"/>
        </w:rPr>
        <w:t>proposed</w:t>
      </w:r>
      <w:r w:rsidRPr="00DD5394">
        <w:rPr>
          <w:rStyle w:val="Style13ptBold"/>
          <w:color w:val="000000" w:themeColor="text1"/>
          <w:sz w:val="16"/>
        </w:rPr>
        <w:t xml:space="preserve"> global legal </w:t>
      </w:r>
      <w:r w:rsidRPr="00621DF9">
        <w:rPr>
          <w:rStyle w:val="Style13ptBold"/>
          <w:color w:val="000000" w:themeColor="text1"/>
          <w:sz w:val="16"/>
          <w:highlight w:val="green"/>
        </w:rPr>
        <w:t>framework for mining</w:t>
      </w:r>
      <w:r w:rsidRPr="00DD5394">
        <w:rPr>
          <w:rStyle w:val="Style13ptBold"/>
          <w:color w:val="000000" w:themeColor="text1"/>
          <w:sz w:val="16"/>
        </w:rPr>
        <w:t xml:space="preserve"> on the moon, </w:t>
      </w:r>
      <w:r w:rsidRPr="00621DF9">
        <w:rPr>
          <w:rStyle w:val="Style13ptBold"/>
          <w:color w:val="000000" w:themeColor="text1"/>
          <w:sz w:val="16"/>
          <w:highlight w:val="green"/>
        </w:rPr>
        <w:t>called the Artemis Accords, encouraging citizens to mine</w:t>
      </w:r>
      <w:r w:rsidRPr="00DD5394">
        <w:rPr>
          <w:rStyle w:val="Style13ptBold"/>
          <w:color w:val="000000" w:themeColor="text1"/>
          <w:sz w:val="16"/>
        </w:rPr>
        <w:t xml:space="preserve"> the Earth’s natural satellite</w:t>
      </w:r>
      <w:r w:rsidRPr="00DD5394">
        <w:rPr>
          <w:color w:val="000000" w:themeColor="text1"/>
          <w:u w:val="single"/>
        </w:rPr>
        <w:t xml:space="preserve"> </w:t>
      </w:r>
      <w:r w:rsidRPr="00DD5394">
        <w:rPr>
          <w:color w:val="000000" w:themeColor="text1"/>
          <w:sz w:val="16"/>
        </w:rPr>
        <w:t>and other celestial bodies with commercial purposes.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The directive classified outer space as a “legally and physically unique domain of human activity” instead of a “global commons</w:t>
      </w:r>
      <w:r w:rsidRPr="00DD5394">
        <w:rPr>
          <w:rStyle w:val="Heading5Char"/>
          <w:bCs/>
          <w:color w:val="000000" w:themeColor="text1"/>
        </w:rPr>
        <w:t xml:space="preserve">,” paving the way for mining the moon </w:t>
      </w:r>
      <w:r w:rsidRPr="00621DF9">
        <w:rPr>
          <w:rStyle w:val="Heading5Char"/>
          <w:bCs/>
          <w:color w:val="000000" w:themeColor="text1"/>
          <w:highlight w:val="green"/>
        </w:rPr>
        <w:t>without any sort of international treaty</w:t>
      </w:r>
      <w:r w:rsidRPr="00DD5394">
        <w:rPr>
          <w:rStyle w:val="Heading5Char"/>
          <w:bCs/>
          <w:color w:val="000000" w:themeColor="text1"/>
        </w:rPr>
        <w:t>.</w:t>
      </w:r>
      <w:r w:rsidRPr="00DD5394">
        <w:rPr>
          <w:rStyle w:val="Heading5Char"/>
          <w:color w:val="000000" w:themeColor="text1"/>
          <w:sz w:val="16"/>
        </w:rPr>
        <w:t xml:space="preserve"> </w:t>
      </w:r>
      <w:r w:rsidRPr="00DD5394">
        <w:rPr>
          <w:color w:val="000000" w:themeColor="text1"/>
          <w:sz w:val="16"/>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“Unfortunately, </w:t>
      </w:r>
      <w:r w:rsidRPr="00DD5394">
        <w:rPr>
          <w:rStyle w:val="Style13ptBold"/>
          <w:color w:val="000000" w:themeColor="text1"/>
          <w:sz w:val="22"/>
        </w:rPr>
        <w:t xml:space="preserve">the </w:t>
      </w:r>
      <w:r w:rsidRPr="00621DF9">
        <w:rPr>
          <w:rStyle w:val="Style13ptBold"/>
          <w:color w:val="000000" w:themeColor="text1"/>
          <w:sz w:val="22"/>
          <w:highlight w:val="green"/>
        </w:rPr>
        <w:t>Trump</w:t>
      </w:r>
      <w:r w:rsidRPr="00DD5394">
        <w:rPr>
          <w:rStyle w:val="Style13ptBold"/>
          <w:color w:val="000000" w:themeColor="text1"/>
          <w:sz w:val="22"/>
        </w:rPr>
        <w:t xml:space="preserve"> Administration </w:t>
      </w:r>
      <w:r w:rsidRPr="00621DF9">
        <w:rPr>
          <w:rStyle w:val="Style13ptBold"/>
          <w:color w:val="000000" w:themeColor="text1"/>
          <w:sz w:val="22"/>
          <w:highlight w:val="green"/>
        </w:rPr>
        <w:t>exacerbated a</w:t>
      </w:r>
      <w:r w:rsidRPr="00DD5394">
        <w:rPr>
          <w:rStyle w:val="Style13ptBold"/>
          <w:color w:val="000000" w:themeColor="text1"/>
          <w:sz w:val="22"/>
        </w:rPr>
        <w:t xml:space="preserve"> national security </w:t>
      </w:r>
      <w:r w:rsidRPr="00621DF9">
        <w:rPr>
          <w:rStyle w:val="Style13ptBold"/>
          <w:color w:val="000000" w:themeColor="text1"/>
          <w:sz w:val="22"/>
          <w:highlight w:val="green"/>
        </w:rPr>
        <w:t>threat and risked the economic opportunity</w:t>
      </w:r>
      <w:r w:rsidRPr="00DD5394">
        <w:rPr>
          <w:rStyle w:val="Style13ptBold"/>
          <w:color w:val="000000" w:themeColor="text1"/>
          <w:sz w:val="22"/>
        </w:rPr>
        <w:t xml:space="preserve"> it hoped to secure in outer space by failing to engage Russia or China as potential partners</w:t>
      </w:r>
      <w:r w:rsidRPr="00DD5394">
        <w:rPr>
          <w:color w:val="000000" w:themeColor="text1"/>
          <w:u w:val="single"/>
        </w:rPr>
        <w:t>,”</w:t>
      </w:r>
      <w:r w:rsidRPr="00DD5394">
        <w:rPr>
          <w:color w:val="000000" w:themeColor="text1"/>
          <w:sz w:val="16"/>
        </w:rPr>
        <w:t xml:space="preserve"> says </w:t>
      </w:r>
      <w:proofErr w:type="spellStart"/>
      <w:r w:rsidRPr="00DD5394">
        <w:rPr>
          <w:color w:val="000000" w:themeColor="text1"/>
          <w:sz w:val="16"/>
        </w:rPr>
        <w:t>Elya</w:t>
      </w:r>
      <w:proofErr w:type="spellEnd"/>
      <w:r w:rsidRPr="00DD5394">
        <w:rPr>
          <w:color w:val="000000" w:themeColor="text1"/>
          <w:sz w:val="16"/>
        </w:rPr>
        <w:t xml:space="preserve"> </w:t>
      </w:r>
      <w:proofErr w:type="spellStart"/>
      <w:r w:rsidRPr="00DD5394">
        <w:rPr>
          <w:color w:val="000000" w:themeColor="text1"/>
          <w:sz w:val="16"/>
        </w:rPr>
        <w:t>Taichman</w:t>
      </w:r>
      <w:proofErr w:type="spellEnd"/>
      <w:r w:rsidRPr="00DD5394">
        <w:rPr>
          <w:color w:val="000000" w:themeColor="text1"/>
          <w:sz w:val="16"/>
        </w:rPr>
        <w:t>, former legislative director for then-Republican Michelle Lujan Grisham.</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“Instead, </w:t>
      </w:r>
      <w:r w:rsidRPr="00621DF9">
        <w:rPr>
          <w:rStyle w:val="Style13ptBold"/>
          <w:color w:val="000000" w:themeColor="text1"/>
          <w:sz w:val="16"/>
          <w:highlight w:val="green"/>
        </w:rPr>
        <w:t>the</w:t>
      </w:r>
      <w:r w:rsidRPr="00DD5394">
        <w:rPr>
          <w:rStyle w:val="Style13ptBold"/>
          <w:color w:val="000000" w:themeColor="text1"/>
          <w:sz w:val="16"/>
        </w:rPr>
        <w:t xml:space="preserve"> Artemis </w:t>
      </w:r>
      <w:r w:rsidRPr="00621DF9">
        <w:rPr>
          <w:rStyle w:val="Style13ptBold"/>
          <w:color w:val="000000" w:themeColor="text1"/>
          <w:sz w:val="16"/>
          <w:highlight w:val="green"/>
        </w:rPr>
        <w:t>Accords have driven China and Russia toward increased cooperation in space</w:t>
      </w:r>
      <w:r w:rsidRPr="00DD5394">
        <w:rPr>
          <w:rStyle w:val="Style13ptBold"/>
          <w:color w:val="000000" w:themeColor="text1"/>
          <w:sz w:val="16"/>
        </w:rPr>
        <w:t xml:space="preserve"> out of fear and necessity</w:t>
      </w:r>
      <w:r w:rsidRPr="00DD5394">
        <w:rPr>
          <w:color w:val="000000" w:themeColor="text1"/>
          <w:u w:val="single"/>
        </w:rPr>
        <w:t>,”</w:t>
      </w:r>
      <w:r w:rsidRPr="00DD5394">
        <w:rPr>
          <w:color w:val="000000" w:themeColor="text1"/>
          <w:sz w:val="16"/>
        </w:rPr>
        <w:t xml:space="preserve"> he </w:t>
      </w:r>
      <w:proofErr w:type="spellStart"/>
      <w:proofErr w:type="gramStart"/>
      <w:r w:rsidRPr="00DD5394">
        <w:rPr>
          <w:color w:val="000000" w:themeColor="text1"/>
          <w:sz w:val="16"/>
        </w:rPr>
        <w:t>writes.Russia’s</w:t>
      </w:r>
      <w:proofErr w:type="spellEnd"/>
      <w:proofErr w:type="gramEnd"/>
      <w:r w:rsidRPr="00DD5394">
        <w:rPr>
          <w:color w:val="000000" w:themeColor="text1"/>
          <w:sz w:val="16"/>
        </w:rPr>
        <w:t xml:space="preserve"> space agency </w:t>
      </w:r>
      <w:proofErr w:type="spellStart"/>
      <w:r w:rsidRPr="00DD5394">
        <w:rPr>
          <w:rStyle w:val="Heading5Char"/>
          <w:color w:val="000000" w:themeColor="text1"/>
        </w:rPr>
        <w:t>Roscosmos</w:t>
      </w:r>
      <w:proofErr w:type="spellEnd"/>
      <w:r w:rsidRPr="00DD5394">
        <w:rPr>
          <w:rStyle w:val="Heading5Char"/>
          <w:color w:val="000000" w:themeColor="text1"/>
        </w:rPr>
        <w:t xml:space="preserve"> was the first to speak up, likening the policy to colonialism. </w:t>
      </w:r>
      <w:r w:rsidRPr="00DD5394">
        <w:rPr>
          <w:color w:val="000000" w:themeColor="text1"/>
          <w:u w:val="single"/>
        </w:rPr>
        <w:t>“</w:t>
      </w:r>
      <w:r w:rsidRPr="00DD5394">
        <w:rPr>
          <w:rStyle w:val="Heading5Char"/>
          <w:bCs/>
          <w:color w:val="000000" w:themeColor="text1"/>
        </w:rPr>
        <w:t xml:space="preserve">There have already </w:t>
      </w:r>
      <w:r w:rsidRPr="00621DF9">
        <w:rPr>
          <w:rStyle w:val="Heading5Char"/>
          <w:bCs/>
          <w:color w:val="000000" w:themeColor="text1"/>
          <w:highlight w:val="green"/>
        </w:rPr>
        <w:t>been examples</w:t>
      </w:r>
      <w:r w:rsidRPr="00DD5394">
        <w:rPr>
          <w:rStyle w:val="Heading5Char"/>
          <w:bCs/>
          <w:color w:val="000000" w:themeColor="text1"/>
        </w:rPr>
        <w:t xml:space="preserve"> in history </w:t>
      </w:r>
      <w:r w:rsidRPr="00621DF9">
        <w:rPr>
          <w:rStyle w:val="Heading5Char"/>
          <w:bCs/>
          <w:color w:val="000000" w:themeColor="text1"/>
          <w:highlight w:val="green"/>
        </w:rPr>
        <w:t>when one country decided to start seizing territories</w:t>
      </w:r>
      <w:r w:rsidRPr="00DD5394">
        <w:rPr>
          <w:rStyle w:val="Heading5Char"/>
          <w:color w:val="000000" w:themeColor="text1"/>
        </w:rPr>
        <w:t xml:space="preserve"> in its interes</w:t>
      </w:r>
      <w:r w:rsidRPr="00DD5394">
        <w:rPr>
          <w:color w:val="000000" w:themeColor="text1"/>
          <w:u w:val="single"/>
        </w:rPr>
        <w:t>t — e</w:t>
      </w:r>
      <w:r w:rsidRPr="00DD5394">
        <w:rPr>
          <w:color w:val="000000" w:themeColor="text1"/>
          <w:sz w:val="16"/>
        </w:rPr>
        <w:t xml:space="preserve">veryone remembers what came of it,” </w:t>
      </w:r>
      <w:proofErr w:type="spellStart"/>
      <w:r w:rsidRPr="00DD5394">
        <w:rPr>
          <w:color w:val="000000" w:themeColor="text1"/>
          <w:sz w:val="16"/>
        </w:rPr>
        <w:t>Roscosmos</w:t>
      </w:r>
      <w:proofErr w:type="spellEnd"/>
      <w:r w:rsidRPr="00DD5394">
        <w:rPr>
          <w:color w:val="000000" w:themeColor="text1"/>
          <w:sz w:val="16"/>
        </w:rPr>
        <w:t xml:space="preserve">’ deputy general director for international cooperation, Sergey </w:t>
      </w:r>
      <w:proofErr w:type="spellStart"/>
      <w:r w:rsidRPr="00DD5394">
        <w:rPr>
          <w:color w:val="000000" w:themeColor="text1"/>
          <w:sz w:val="16"/>
        </w:rPr>
        <w:t>Saveliev</w:t>
      </w:r>
      <w:proofErr w:type="spellEnd"/>
      <w:r w:rsidRPr="00DD5394">
        <w:rPr>
          <w:color w:val="000000" w:themeColor="text1"/>
          <w:sz w:val="16"/>
        </w:rPr>
        <w:t xml:space="preserve">, said at the </w:t>
      </w:r>
      <w:proofErr w:type="spellStart"/>
      <w:proofErr w:type="gramStart"/>
      <w:r w:rsidRPr="00DD5394">
        <w:rPr>
          <w:color w:val="000000" w:themeColor="text1"/>
          <w:sz w:val="16"/>
        </w:rPr>
        <w:t>time.China</w:t>
      </w:r>
      <w:proofErr w:type="spellEnd"/>
      <w:proofErr w:type="gramEnd"/>
      <w:r w:rsidRPr="00DD5394">
        <w:rPr>
          <w:color w:val="000000" w:themeColor="text1"/>
          <w:sz w:val="16"/>
        </w:rPr>
        <w:t>, which made history in 2019 by becoming the first country to land a probe on the far side of the Moon, chose a different approach. Since the Artemis Accords were first announced,</w:t>
      </w:r>
      <w:r w:rsidRPr="00DD5394">
        <w:rPr>
          <w:color w:val="000000" w:themeColor="text1"/>
          <w:u w:val="single"/>
        </w:rPr>
        <w:t xml:space="preserve"> </w:t>
      </w:r>
      <w:r w:rsidRPr="00621DF9">
        <w:rPr>
          <w:rStyle w:val="Heading5Char"/>
          <w:bCs/>
          <w:color w:val="000000" w:themeColor="text1"/>
          <w:highlight w:val="green"/>
        </w:rPr>
        <w:t>Beijing has approached Russia to</w:t>
      </w:r>
      <w:r w:rsidRPr="00DD5394">
        <w:rPr>
          <w:rStyle w:val="Heading5Char"/>
          <w:bCs/>
          <w:color w:val="000000" w:themeColor="text1"/>
        </w:rPr>
        <w:t xml:space="preserve"> jointly </w:t>
      </w:r>
      <w:r w:rsidRPr="00621DF9">
        <w:rPr>
          <w:rStyle w:val="Heading5Char"/>
          <w:bCs/>
          <w:color w:val="000000" w:themeColor="text1"/>
          <w:highlight w:val="green"/>
        </w:rPr>
        <w:t>build a</w:t>
      </w:r>
      <w:r w:rsidRPr="00DD5394">
        <w:rPr>
          <w:rStyle w:val="Heading5Char"/>
          <w:bCs/>
          <w:color w:val="000000" w:themeColor="text1"/>
        </w:rPr>
        <w:t xml:space="preserve"> lunar research </w:t>
      </w:r>
      <w:r w:rsidRPr="00621DF9">
        <w:rPr>
          <w:rStyle w:val="Heading5Char"/>
          <w:bCs/>
          <w:color w:val="000000" w:themeColor="text1"/>
          <w:highlight w:val="green"/>
        </w:rPr>
        <w:t>base</w:t>
      </w:r>
      <w:r w:rsidRPr="00DD5394">
        <w:rPr>
          <w:rStyle w:val="Heading5Char"/>
          <w:bCs/>
          <w:color w:val="000000" w:themeColor="text1"/>
        </w:rPr>
        <w:t>. President Xi Jinping has also he made sure China planted its flag on the Moon</w:t>
      </w:r>
      <w:r w:rsidRPr="00DD5394">
        <w:rPr>
          <w:color w:val="000000" w:themeColor="text1"/>
          <w:sz w:val="16"/>
        </w:rPr>
        <w:t>, which happened in December 2020, more than 50 years after the US reached the lunar surface.</w:t>
      </w:r>
    </w:p>
    <w:p w14:paraId="65B09802" w14:textId="77777777" w:rsidR="00D20F70" w:rsidRPr="00F84310" w:rsidRDefault="00D20F70" w:rsidP="00D20F70">
      <w:pPr>
        <w:pStyle w:val="Heading4"/>
        <w:rPr>
          <w:color w:val="000000" w:themeColor="text1"/>
        </w:rPr>
      </w:pPr>
      <w:r w:rsidRPr="00F84310">
        <w:rPr>
          <w:color w:val="000000" w:themeColor="text1"/>
        </w:rPr>
        <w:t>Space wars go nuclear</w:t>
      </w:r>
    </w:p>
    <w:p w14:paraId="42C47C76" w14:textId="77777777" w:rsidR="00D20F70" w:rsidRPr="00F84310" w:rsidRDefault="00D20F70" w:rsidP="00D20F70">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1" w:history="1">
        <w:r w:rsidRPr="00F84310">
          <w:rPr>
            <w:color w:val="000000" w:themeColor="text1"/>
          </w:rPr>
          <w:t>https://www.law.upenn.edu/live/files/7804-grego-space-and-crisis-stabilitypdf</w:t>
        </w:r>
      </w:hyperlink>
    </w:p>
    <w:p w14:paraId="06E79EC0" w14:textId="77777777" w:rsidR="00D20F70" w:rsidRPr="00DD5394" w:rsidRDefault="00D20F70" w:rsidP="00D20F70">
      <w:pPr>
        <w:rPr>
          <w:color w:val="000000" w:themeColor="text1"/>
          <w:sz w:val="16"/>
        </w:rPr>
      </w:pPr>
      <w:r w:rsidRPr="00DD5394">
        <w:rPr>
          <w:color w:val="000000" w:themeColor="text1"/>
          <w:sz w:val="16"/>
        </w:rPr>
        <w:t xml:space="preserve">Why </w:t>
      </w:r>
      <w:r w:rsidRPr="00621DF9">
        <w:rPr>
          <w:rStyle w:val="StyleUnderline"/>
          <w:color w:val="000000" w:themeColor="text1"/>
          <w:highlight w:val="green"/>
        </w:rPr>
        <w:t xml:space="preserve">space is a </w:t>
      </w:r>
      <w:r w:rsidRPr="00DD5394">
        <w:rPr>
          <w:rStyle w:val="StyleUnderline"/>
          <w:color w:val="000000" w:themeColor="text1"/>
        </w:rPr>
        <w:t xml:space="preserve">particular </w:t>
      </w:r>
      <w:r w:rsidRPr="00621DF9">
        <w:rPr>
          <w:rStyle w:val="StyleUnderline"/>
          <w:color w:val="000000" w:themeColor="text1"/>
          <w:highlight w:val="green"/>
        </w:rPr>
        <w:t>problem for crisis stability</w:t>
      </w:r>
      <w:r w:rsidRPr="00DD5394">
        <w:rPr>
          <w:color w:val="000000" w:themeColor="text1"/>
          <w:sz w:val="16"/>
        </w:rPr>
        <w:t xml:space="preserve"> </w:t>
      </w:r>
      <w:proofErr w:type="gramStart"/>
      <w:r w:rsidRPr="00DD5394">
        <w:rPr>
          <w:color w:val="000000" w:themeColor="text1"/>
          <w:sz w:val="16"/>
        </w:rPr>
        <w:t>For</w:t>
      </w:r>
      <w:proofErr w:type="gramEnd"/>
      <w:r w:rsidRPr="00DD5394">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rPr>
        <w:t>Satellites are inherently fragile and difficult to protect</w:t>
      </w:r>
      <w:r w:rsidRPr="00DD5394">
        <w:rPr>
          <w:color w:val="000000" w:themeColor="text1"/>
          <w:u w:val="single"/>
        </w:rPr>
        <w:t xml:space="preserve">; in the language of strategic planners, </w:t>
      </w:r>
      <w:r w:rsidRPr="00621DF9">
        <w:rPr>
          <w:rStyle w:val="Style13ptBold"/>
          <w:color w:val="000000" w:themeColor="text1"/>
          <w:sz w:val="16"/>
          <w:highlight w:val="green"/>
        </w:rPr>
        <w:t>space is</w:t>
      </w:r>
      <w:r w:rsidRPr="00DD5394">
        <w:rPr>
          <w:rStyle w:val="Style13ptBold"/>
          <w:color w:val="000000" w:themeColor="text1"/>
          <w:sz w:val="16"/>
        </w:rPr>
        <w:t xml:space="preserve"> an</w:t>
      </w:r>
      <w:r w:rsidRPr="00DD5394">
        <w:rPr>
          <w:color w:val="000000" w:themeColor="text1"/>
          <w:u w:val="single"/>
        </w:rPr>
        <w:t xml:space="preserve"> </w:t>
      </w:r>
      <w:r w:rsidRPr="00621DF9">
        <w:rPr>
          <w:rStyle w:val="StyleUnderline"/>
          <w:color w:val="000000" w:themeColor="text1"/>
          <w:highlight w:val="green"/>
        </w:rPr>
        <w:t>“offense-dominant”</w:t>
      </w:r>
      <w:r w:rsidRPr="00DD5394">
        <w:rPr>
          <w:color w:val="000000" w:themeColor="text1"/>
          <w:u w:val="single"/>
        </w:rPr>
        <w:t xml:space="preserve"> </w:t>
      </w:r>
      <w:r w:rsidRPr="00DD5394">
        <w:rPr>
          <w:rStyle w:val="Style13ptBold"/>
          <w:color w:val="000000" w:themeColor="text1"/>
          <w:sz w:val="16"/>
        </w:rPr>
        <w:t>regime</w:t>
      </w:r>
      <w:r w:rsidRPr="00DD5394">
        <w:rPr>
          <w:color w:val="000000" w:themeColor="text1"/>
          <w:u w:val="single"/>
        </w:rPr>
        <w:t xml:space="preserve">. </w:t>
      </w:r>
      <w:r w:rsidRPr="00621DF9">
        <w:rPr>
          <w:rStyle w:val="Style13ptBold"/>
          <w:color w:val="000000" w:themeColor="text1"/>
          <w:sz w:val="16"/>
          <w:highlight w:val="green"/>
        </w:rPr>
        <w:t xml:space="preserve">This can </w:t>
      </w:r>
      <w:r w:rsidRPr="00621DF9">
        <w:rPr>
          <w:rStyle w:val="StyleUnderline"/>
          <w:color w:val="000000" w:themeColor="text1"/>
          <w:highlight w:val="green"/>
        </w:rPr>
        <w:t>lead to</w:t>
      </w:r>
      <w:r w:rsidRPr="00DD5394">
        <w:rPr>
          <w:color w:val="000000" w:themeColor="text1"/>
          <w:u w:val="single"/>
        </w:rPr>
        <w:t xml:space="preserve"> a number of </w:t>
      </w:r>
      <w:r w:rsidRPr="00621DF9">
        <w:rPr>
          <w:rStyle w:val="Style13ptBold"/>
          <w:color w:val="000000" w:themeColor="text1"/>
          <w:sz w:val="16"/>
          <w:highlight w:val="green"/>
        </w:rPr>
        <w:t>pressures to strike</w:t>
      </w:r>
      <w:r w:rsidRPr="00DD5394">
        <w:rPr>
          <w:rStyle w:val="Style13ptBold"/>
          <w:color w:val="000000" w:themeColor="text1"/>
          <w:sz w:val="16"/>
        </w:rPr>
        <w:t xml:space="preserve"> </w:t>
      </w:r>
      <w:r w:rsidRPr="00621DF9">
        <w:rPr>
          <w:rStyle w:val="Style13ptBold"/>
          <w:color w:val="000000" w:themeColor="text1"/>
          <w:sz w:val="16"/>
          <w:highlight w:val="green"/>
        </w:rPr>
        <w:t>first</w:t>
      </w:r>
      <w:r w:rsidRPr="00DD5394">
        <w:rPr>
          <w:rStyle w:val="Style13ptBold"/>
          <w:color w:val="000000" w:themeColor="text1"/>
          <w:sz w:val="16"/>
        </w:rPr>
        <w:t xml:space="preserve"> that </w:t>
      </w:r>
      <w:proofErr w:type="gramStart"/>
      <w:r w:rsidRPr="00DD5394">
        <w:rPr>
          <w:rStyle w:val="StyleUnderline"/>
          <w:color w:val="000000" w:themeColor="text1"/>
        </w:rPr>
        <w:t>don‘</w:t>
      </w:r>
      <w:proofErr w:type="gramEnd"/>
      <w:r w:rsidRPr="00DD5394">
        <w:rPr>
          <w:rStyle w:val="StyleUnderline"/>
          <w:color w:val="000000" w:themeColor="text1"/>
        </w:rPr>
        <w:t>t exist for other, better-protected domains</w:t>
      </w:r>
      <w:r w:rsidRPr="00DD5394">
        <w:rPr>
          <w:color w:val="000000" w:themeColor="text1"/>
          <w:u w:val="single"/>
        </w:rPr>
        <w:t xml:space="preserve">. </w:t>
      </w:r>
      <w:r w:rsidRPr="00DD5394">
        <w:rPr>
          <w:color w:val="000000" w:themeColor="text1"/>
          <w:sz w:val="16"/>
        </w:rPr>
        <w:t xml:space="preserve">Satellites travel on predictable orbits, and many pass repeatedly over all of the </w:t>
      </w:r>
      <w:proofErr w:type="gramStart"/>
      <w:r w:rsidRPr="00DD5394">
        <w:rPr>
          <w:color w:val="000000" w:themeColor="text1"/>
          <w:sz w:val="16"/>
        </w:rPr>
        <w:t>earth‘</w:t>
      </w:r>
      <w:proofErr w:type="gramEnd"/>
      <w:r w:rsidRPr="00DD5394">
        <w:rPr>
          <w:color w:val="000000" w:themeColor="text1"/>
          <w:sz w:val="16"/>
        </w:rPr>
        <w:t xml:space="preserve">s nations. </w:t>
      </w:r>
      <w:proofErr w:type="gramStart"/>
      <w:r w:rsidRPr="00DD5394">
        <w:rPr>
          <w:color w:val="000000" w:themeColor="text1"/>
          <w:sz w:val="16"/>
        </w:rPr>
        <w:t>Low-earth</w:t>
      </w:r>
      <w:proofErr w:type="gramEnd"/>
      <w:r w:rsidRPr="00DD5394">
        <w:rPr>
          <w:color w:val="000000" w:themeColor="text1"/>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DD5394">
        <w:rPr>
          <w:color w:val="000000" w:themeColor="text1"/>
          <w:sz w:val="16"/>
        </w:rPr>
        <w:t>satellites‘ ability</w:t>
      </w:r>
      <w:proofErr w:type="gramEnd"/>
      <w:r w:rsidRPr="00DD5394">
        <w:rPr>
          <w:color w:val="000000" w:themeColor="text1"/>
          <w:sz w:val="16"/>
        </w:rPr>
        <w:t xml:space="preserve"> to move away from threats. And so, these very valuable satellites are also inherently vulnerable and may present as attractive targets. Thus, </w:t>
      </w:r>
      <w:r w:rsidRPr="00DD5394">
        <w:rPr>
          <w:rStyle w:val="Style13ptBold"/>
          <w:color w:val="000000" w:themeColor="text1"/>
          <w:sz w:val="22"/>
        </w:rPr>
        <w:t>an actor with substantial dependence on space has an incentive to strike first if hostilities look probable</w:t>
      </w:r>
      <w:r w:rsidRPr="00DD5394">
        <w:rPr>
          <w:color w:val="000000" w:themeColor="text1"/>
          <w:u w:val="single"/>
        </w:rPr>
        <w:t xml:space="preserve">, </w:t>
      </w:r>
      <w:r w:rsidRPr="00DD5394">
        <w:rPr>
          <w:rStyle w:val="Style13ptBold"/>
          <w:color w:val="000000" w:themeColor="text1"/>
          <w:sz w:val="22"/>
        </w:rPr>
        <w:t>to ensure</w:t>
      </w:r>
      <w:r w:rsidRPr="00DD5394">
        <w:rPr>
          <w:color w:val="000000" w:themeColor="text1"/>
          <w:u w:val="single"/>
        </w:rPr>
        <w:t xml:space="preserve"> these </w:t>
      </w:r>
      <w:r w:rsidRPr="00DD5394">
        <w:rPr>
          <w:rStyle w:val="Style13ptBold"/>
          <w:color w:val="000000" w:themeColor="text1"/>
          <w:sz w:val="22"/>
        </w:rPr>
        <w:t>valuable assets are not lost</w:t>
      </w:r>
      <w:r w:rsidRPr="00DD5394">
        <w:rPr>
          <w:color w:val="000000" w:themeColor="text1"/>
          <w:u w:val="single"/>
        </w:rPr>
        <w:t xml:space="preserve">. </w:t>
      </w:r>
      <w:r w:rsidRPr="00621DF9">
        <w:rPr>
          <w:rStyle w:val="StyleUnderline"/>
          <w:color w:val="000000" w:themeColor="text1"/>
          <w:highlight w:val="green"/>
        </w:rPr>
        <w:t>Even if</w:t>
      </w:r>
      <w:r w:rsidRPr="00DD5394">
        <w:rPr>
          <w:color w:val="000000" w:themeColor="text1"/>
          <w:u w:val="single"/>
        </w:rPr>
        <w:t xml:space="preserve"> both (</w:t>
      </w:r>
      <w:proofErr w:type="gramStart"/>
      <w:r w:rsidRPr="00DD5394">
        <w:rPr>
          <w:color w:val="000000" w:themeColor="text1"/>
          <w:u w:val="single"/>
        </w:rPr>
        <w:t>or</w:t>
      </w:r>
      <w:proofErr w:type="gramEnd"/>
      <w:r w:rsidRPr="00DD5394">
        <w:rPr>
          <w:color w:val="000000" w:themeColor="text1"/>
          <w:u w:val="single"/>
        </w:rPr>
        <w:t xml:space="preserve"> </w:t>
      </w:r>
      <w:r w:rsidRPr="00621DF9">
        <w:rPr>
          <w:rStyle w:val="Style13ptBold"/>
          <w:color w:val="000000" w:themeColor="text1"/>
          <w:sz w:val="22"/>
          <w:highlight w:val="green"/>
        </w:rPr>
        <w:t>all</w:t>
      </w:r>
      <w:r w:rsidRPr="00621DF9">
        <w:rPr>
          <w:color w:val="000000" w:themeColor="text1"/>
          <w:highlight w:val="green"/>
          <w:u w:val="single"/>
        </w:rPr>
        <w:t xml:space="preserve">) </w:t>
      </w:r>
      <w:r w:rsidRPr="00621DF9">
        <w:rPr>
          <w:rStyle w:val="Style13ptBold"/>
          <w:color w:val="000000" w:themeColor="text1"/>
          <w:sz w:val="22"/>
          <w:highlight w:val="green"/>
        </w:rPr>
        <w:t>sides</w:t>
      </w:r>
      <w:r w:rsidRPr="00DD5394">
        <w:rPr>
          <w:color w:val="000000" w:themeColor="text1"/>
          <w:u w:val="single"/>
        </w:rPr>
        <w:t xml:space="preserve"> in a conflict </w:t>
      </w:r>
      <w:r w:rsidRPr="00621DF9">
        <w:rPr>
          <w:rStyle w:val="Style13ptBold"/>
          <w:color w:val="000000" w:themeColor="text1"/>
          <w:sz w:val="22"/>
          <w:highlight w:val="green"/>
        </w:rPr>
        <w:t>prefer not to engage in war</w:t>
      </w:r>
      <w:r w:rsidRPr="00DD5394">
        <w:rPr>
          <w:color w:val="000000" w:themeColor="text1"/>
          <w:u w:val="single"/>
        </w:rPr>
        <w:t xml:space="preserve">, </w:t>
      </w:r>
      <w:r w:rsidRPr="00DD5394">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DD5394">
        <w:rPr>
          <w:color w:val="000000" w:themeColor="text1"/>
          <w:sz w:val="16"/>
        </w:rPr>
        <w:t>side‘</w:t>
      </w:r>
      <w:proofErr w:type="gramEnd"/>
      <w:r w:rsidRPr="00DD5394">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21DF9">
        <w:rPr>
          <w:rStyle w:val="Style13ptBold"/>
          <w:color w:val="000000" w:themeColor="text1"/>
          <w:sz w:val="22"/>
          <w:highlight w:val="green"/>
        </w:rPr>
        <w:t xml:space="preserve">any actor </w:t>
      </w:r>
      <w:r w:rsidRPr="00DD5394">
        <w:rPr>
          <w:rStyle w:val="Style13ptBold"/>
          <w:color w:val="000000" w:themeColor="text1"/>
          <w:sz w:val="22"/>
        </w:rPr>
        <w:t>for which</w:t>
      </w:r>
      <w:r w:rsidRPr="00DD5394">
        <w:rPr>
          <w:color w:val="000000" w:themeColor="text1"/>
          <w:u w:val="single"/>
        </w:rPr>
        <w:t xml:space="preserve"> satellites or </w:t>
      </w:r>
      <w:r w:rsidRPr="00DD5394">
        <w:rPr>
          <w:rStyle w:val="Style13ptBold"/>
          <w:color w:val="000000" w:themeColor="text1"/>
          <w:sz w:val="22"/>
        </w:rPr>
        <w:t>space-based weapons are an important part of its military posture</w:t>
      </w:r>
      <w:r w:rsidRPr="00DD5394">
        <w:rPr>
          <w:color w:val="000000" w:themeColor="text1"/>
          <w:u w:val="single"/>
        </w:rPr>
        <w:t xml:space="preserve">, </w:t>
      </w:r>
      <w:r w:rsidRPr="00DD5394">
        <w:rPr>
          <w:rStyle w:val="Style13ptBold"/>
          <w:color w:val="000000" w:themeColor="text1"/>
          <w:sz w:val="22"/>
        </w:rPr>
        <w:t>whether for support missions or on-orbit weapons</w:t>
      </w:r>
      <w:r w:rsidRPr="00DD5394">
        <w:rPr>
          <w:color w:val="000000" w:themeColor="text1"/>
          <w:u w:val="single"/>
        </w:rPr>
        <w:t xml:space="preserve">, </w:t>
      </w:r>
      <w:r w:rsidRPr="00621DF9">
        <w:rPr>
          <w:rStyle w:val="Style13ptBold"/>
          <w:color w:val="000000" w:themeColor="text1"/>
          <w:sz w:val="22"/>
          <w:highlight w:val="green"/>
        </w:rPr>
        <w:t xml:space="preserve">will feel </w:t>
      </w:r>
      <w:r w:rsidRPr="00621DF9">
        <w:rPr>
          <w:rStyle w:val="StyleUnderline"/>
          <w:color w:val="000000" w:themeColor="text1"/>
          <w:highlight w:val="green"/>
        </w:rPr>
        <w:t>“use it or lose it”</w:t>
      </w:r>
      <w:r w:rsidRPr="00621DF9">
        <w:rPr>
          <w:rStyle w:val="Style13ptBold"/>
          <w:color w:val="000000" w:themeColor="text1"/>
          <w:sz w:val="22"/>
          <w:highlight w:val="green"/>
        </w:rPr>
        <w:t xml:space="preserve"> pressure</w:t>
      </w:r>
      <w:r w:rsidRPr="00DD5394">
        <w:rPr>
          <w:color w:val="000000" w:themeColor="text1"/>
          <w:u w:val="single"/>
        </w:rPr>
        <w:t xml:space="preserve"> </w:t>
      </w:r>
      <w:r w:rsidRPr="00DD5394">
        <w:rPr>
          <w:color w:val="000000" w:themeColor="text1"/>
          <w:sz w:val="16"/>
        </w:rPr>
        <w:t xml:space="preserve">because of the inherent vulnerability of satellites. Short timelines and difficulty of attribution </w:t>
      </w:r>
      <w:proofErr w:type="gramStart"/>
      <w:r w:rsidRPr="00DD5394">
        <w:rPr>
          <w:color w:val="000000" w:themeColor="text1"/>
          <w:sz w:val="16"/>
        </w:rPr>
        <w:t>The</w:t>
      </w:r>
      <w:proofErr w:type="gramEnd"/>
      <w:r w:rsidRPr="00DD5394">
        <w:rPr>
          <w:color w:val="000000" w:themeColor="text1"/>
          <w:sz w:val="16"/>
        </w:rPr>
        <w:t xml:space="preserve"> </w:t>
      </w:r>
      <w:r w:rsidRPr="00DD5394">
        <w:rPr>
          <w:rStyle w:val="StyleUnderline"/>
          <w:color w:val="000000" w:themeColor="text1"/>
        </w:rPr>
        <w:t>compressed timelines</w:t>
      </w:r>
      <w:r w:rsidRPr="00DD5394">
        <w:rPr>
          <w:color w:val="000000" w:themeColor="text1"/>
          <w:sz w:val="16"/>
        </w:rPr>
        <w:t xml:space="preserve"> characteristic </w:t>
      </w:r>
      <w:r w:rsidRPr="00DD5394">
        <w:rPr>
          <w:rStyle w:val="Style13ptBold"/>
          <w:color w:val="000000" w:themeColor="text1"/>
          <w:sz w:val="22"/>
        </w:rPr>
        <w:t>of crises</w:t>
      </w:r>
      <w:r w:rsidRPr="00DD5394">
        <w:rPr>
          <w:color w:val="000000" w:themeColor="text1"/>
          <w:u w:val="single"/>
        </w:rPr>
        <w:t xml:space="preserve"> </w:t>
      </w:r>
      <w:r w:rsidRPr="00DD5394">
        <w:rPr>
          <w:rStyle w:val="Style13ptBold"/>
          <w:color w:val="000000" w:themeColor="text1"/>
          <w:sz w:val="22"/>
        </w:rPr>
        <w:t>combine with these</w:t>
      </w:r>
      <w:r w:rsidRPr="00DD5394">
        <w:rPr>
          <w:color w:val="000000" w:themeColor="text1"/>
          <w:u w:val="single"/>
        </w:rPr>
        <w:t xml:space="preserve"> </w:t>
      </w:r>
      <w:r w:rsidRPr="00DD5394">
        <w:rPr>
          <w:rStyle w:val="Style13ptBold"/>
          <w:color w:val="000000" w:themeColor="text1"/>
          <w:sz w:val="22"/>
        </w:rPr>
        <w:t>“use it or lose it” pressures to shrink timelines</w:t>
      </w:r>
      <w:r w:rsidRPr="00DD5394">
        <w:rPr>
          <w:color w:val="000000" w:themeColor="text1"/>
          <w:u w:val="single"/>
        </w:rPr>
        <w:t xml:space="preserve">. This dynamic </w:t>
      </w:r>
      <w:r w:rsidRPr="00DD5394">
        <w:rPr>
          <w:rStyle w:val="Style13ptBold"/>
          <w:color w:val="000000" w:themeColor="text1"/>
          <w:sz w:val="22"/>
        </w:rPr>
        <w:t>couples dangerously with</w:t>
      </w:r>
      <w:r w:rsidRPr="00DD5394">
        <w:rPr>
          <w:color w:val="000000" w:themeColor="text1"/>
          <w:u w:val="single"/>
        </w:rPr>
        <w:t xml:space="preserve"> the </w:t>
      </w:r>
      <w:r w:rsidRPr="00DD5394">
        <w:rPr>
          <w:rStyle w:val="Style13ptBold"/>
          <w:color w:val="000000" w:themeColor="text1"/>
          <w:sz w:val="22"/>
        </w:rPr>
        <w:t>inherent difficulty of determining the causes of satellite degradation</w:t>
      </w:r>
      <w:r w:rsidRPr="00DD5394">
        <w:rPr>
          <w:color w:val="000000" w:themeColor="text1"/>
          <w:u w:val="single"/>
        </w:rPr>
        <w:t xml:space="preserve">, </w:t>
      </w:r>
      <w:r w:rsidRPr="00DD5394">
        <w:rPr>
          <w:rStyle w:val="Style13ptBold"/>
          <w:color w:val="000000" w:themeColor="text1"/>
          <w:sz w:val="22"/>
        </w:rPr>
        <w:t>whether malicious or from natural causes, in a timely way</w:t>
      </w:r>
      <w:r w:rsidRPr="00DD5394">
        <w:rPr>
          <w:color w:val="000000" w:themeColor="text1"/>
          <w:u w:val="single"/>
        </w:rPr>
        <w:t>.</w:t>
      </w:r>
      <w:r w:rsidRPr="00DD5394">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DD5394">
        <w:rPr>
          <w:color w:val="000000" w:themeColor="text1"/>
          <w:sz w:val="16"/>
        </w:rPr>
        <w:t>So</w:t>
      </w:r>
      <w:proofErr w:type="gramEnd"/>
      <w:r w:rsidRPr="00DD5394">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DD5394">
        <w:rPr>
          <w:color w:val="000000" w:themeColor="text1"/>
          <w:sz w:val="16"/>
        </w:rPr>
        <w:t>other‘</w:t>
      </w:r>
      <w:proofErr w:type="gramEnd"/>
      <w:r w:rsidRPr="00DD5394">
        <w:rPr>
          <w:color w:val="000000" w:themeColor="text1"/>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rPr>
        <w:t xml:space="preserve">where the </w:t>
      </w:r>
      <w:r w:rsidRPr="00621DF9">
        <w:rPr>
          <w:rStyle w:val="Style13ptBold"/>
          <w:color w:val="000000" w:themeColor="text1"/>
          <w:sz w:val="16"/>
          <w:highlight w:val="green"/>
        </w:rPr>
        <w:t>lines between</w:t>
      </w:r>
      <w:r w:rsidRPr="00DD5394">
        <w:rPr>
          <w:rStyle w:val="Style13ptBold"/>
          <w:color w:val="000000" w:themeColor="text1"/>
          <w:sz w:val="16"/>
        </w:rPr>
        <w:t xml:space="preserve"> strategic </w:t>
      </w:r>
      <w:r w:rsidRPr="00621DF9">
        <w:rPr>
          <w:rStyle w:val="Style13ptBold"/>
          <w:color w:val="000000" w:themeColor="text1"/>
          <w:sz w:val="16"/>
          <w:highlight w:val="green"/>
        </w:rPr>
        <w:t xml:space="preserve">satellite missions and other missions are </w:t>
      </w:r>
      <w:r w:rsidRPr="00621DF9">
        <w:rPr>
          <w:rStyle w:val="StyleUnderline"/>
          <w:color w:val="000000" w:themeColor="text1"/>
          <w:highlight w:val="green"/>
        </w:rPr>
        <w:t>blurred</w:t>
      </w:r>
      <w:r w:rsidRPr="00DD5394">
        <w:rPr>
          <w:color w:val="000000" w:themeColor="text1"/>
          <w:sz w:val="16"/>
        </w:rPr>
        <w:t xml:space="preserve">, these norms can be weakened. For example, the </w:t>
      </w:r>
      <w:r w:rsidRPr="00DD5394">
        <w:rPr>
          <w:rStyle w:val="Style13ptBold"/>
          <w:color w:val="000000" w:themeColor="text1"/>
          <w:sz w:val="16"/>
        </w:rPr>
        <w:t xml:space="preserve">satellites that provide </w:t>
      </w:r>
      <w:r w:rsidRPr="00DD5394">
        <w:rPr>
          <w:rStyle w:val="StyleUnderline"/>
          <w:color w:val="000000" w:themeColor="text1"/>
        </w:rPr>
        <w:t>early warning</w:t>
      </w:r>
      <w:r w:rsidRPr="00DD5394">
        <w:rPr>
          <w:rStyle w:val="Style13ptBold"/>
          <w:color w:val="000000" w:themeColor="text1"/>
          <w:sz w:val="16"/>
        </w:rPr>
        <w:t xml:space="preserve"> of ballistic missile launch are associated with </w:t>
      </w:r>
      <w:r w:rsidRPr="00DD5394">
        <w:rPr>
          <w:rStyle w:val="StyleUnderline"/>
          <w:color w:val="000000" w:themeColor="text1"/>
        </w:rPr>
        <w:t>nuclear deterrent</w:t>
      </w:r>
      <w:r w:rsidRPr="00DD5394">
        <w:rPr>
          <w:rStyle w:val="Style13ptBold"/>
          <w:color w:val="000000" w:themeColor="text1"/>
          <w:sz w:val="16"/>
        </w:rPr>
        <w:t xml:space="preserve"> posture</w:t>
      </w:r>
      <w:r w:rsidRPr="00DD5394">
        <w:rPr>
          <w:color w:val="000000" w:themeColor="text1"/>
          <w:u w:val="single"/>
        </w:rPr>
        <w:t xml:space="preserve">, </w:t>
      </w:r>
      <w:r w:rsidRPr="00DD5394">
        <w:rPr>
          <w:rStyle w:val="Style13ptBold"/>
          <w:color w:val="000000" w:themeColor="text1"/>
          <w:sz w:val="16"/>
        </w:rPr>
        <w:t xml:space="preserve">but also are critical sensors for </w:t>
      </w:r>
      <w:r w:rsidRPr="00DD5394">
        <w:rPr>
          <w:rStyle w:val="StyleUnderline"/>
          <w:color w:val="000000" w:themeColor="text1"/>
        </w:rPr>
        <w:t>missile defenses</w:t>
      </w:r>
      <w:r w:rsidRPr="00DD5394">
        <w:rPr>
          <w:color w:val="000000" w:themeColor="text1"/>
          <w:sz w:val="16"/>
        </w:rPr>
        <w:t>. Strategic surveillance and missile warning satellites also support efforts to locate and destroy mobile conventional missile launchers</w:t>
      </w:r>
      <w:r w:rsidRPr="00DD5394">
        <w:rPr>
          <w:color w:val="000000" w:themeColor="text1"/>
          <w:u w:val="single"/>
        </w:rPr>
        <w:t xml:space="preserve">. </w:t>
      </w:r>
      <w:r w:rsidRPr="00DD5394">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u w:val="single"/>
        </w:rPr>
        <w:t xml:space="preserve">. </w:t>
      </w:r>
      <w:r w:rsidRPr="00DD5394">
        <w:rPr>
          <w:rStyle w:val="StyleUnderline"/>
          <w:color w:val="000000" w:themeColor="text1"/>
        </w:rPr>
        <w:t>However</w:t>
      </w:r>
      <w:r w:rsidRPr="00DD5394">
        <w:rPr>
          <w:color w:val="000000" w:themeColor="text1"/>
          <w:u w:val="single"/>
        </w:rPr>
        <w:t xml:space="preserve">, </w:t>
      </w:r>
      <w:r w:rsidRPr="00DD5394">
        <w:rPr>
          <w:rStyle w:val="Style13ptBold"/>
          <w:color w:val="000000" w:themeColor="text1"/>
          <w:sz w:val="22"/>
        </w:rPr>
        <w:t xml:space="preserve">for a state that uses early warning satellites to enable a </w:t>
      </w:r>
      <w:r w:rsidRPr="00DD5394">
        <w:rPr>
          <w:rStyle w:val="StyleUnderline"/>
          <w:color w:val="000000" w:themeColor="text1"/>
        </w:rPr>
        <w:t>“hair trigger”</w:t>
      </w:r>
      <w:r w:rsidRPr="00DD5394">
        <w:rPr>
          <w:color w:val="000000" w:themeColor="text1"/>
          <w:u w:val="single"/>
        </w:rPr>
        <w:t xml:space="preserve"> or </w:t>
      </w:r>
      <w:r w:rsidRPr="00DD5394">
        <w:rPr>
          <w:rStyle w:val="StyleUnderline"/>
          <w:color w:val="000000" w:themeColor="text1"/>
        </w:rPr>
        <w:t>launch-on-attack posture</w:t>
      </w:r>
      <w:r w:rsidRPr="00DD5394">
        <w:rPr>
          <w:color w:val="000000" w:themeColor="text1"/>
          <w:u w:val="single"/>
        </w:rPr>
        <w:t xml:space="preserve">, </w:t>
      </w:r>
      <w:r w:rsidRPr="00DD5394">
        <w:rPr>
          <w:rStyle w:val="Style13ptBold"/>
          <w:color w:val="000000" w:themeColor="text1"/>
          <w:sz w:val="16"/>
        </w:rPr>
        <w:t>the</w:t>
      </w:r>
      <w:r w:rsidRPr="00DD5394">
        <w:rPr>
          <w:color w:val="000000" w:themeColor="text1"/>
          <w:sz w:val="16"/>
        </w:rPr>
        <w:t xml:space="preserve"> </w:t>
      </w:r>
      <w:r w:rsidRPr="00621DF9">
        <w:rPr>
          <w:rStyle w:val="StyleUnderline"/>
          <w:color w:val="000000" w:themeColor="text1"/>
          <w:highlight w:val="green"/>
        </w:rPr>
        <w:t>interference</w:t>
      </w:r>
      <w:r w:rsidRPr="00DD5394">
        <w:rPr>
          <w:color w:val="000000" w:themeColor="text1"/>
          <w:sz w:val="16"/>
        </w:rPr>
        <w:t xml:space="preserve"> with such a satellite </w:t>
      </w:r>
      <w:r w:rsidRPr="00621DF9">
        <w:rPr>
          <w:rStyle w:val="Style13ptBold"/>
          <w:color w:val="000000" w:themeColor="text1"/>
          <w:sz w:val="16"/>
          <w:highlight w:val="green"/>
        </w:rPr>
        <w:t>might</w:t>
      </w:r>
      <w:r w:rsidRPr="00DD5394">
        <w:rPr>
          <w:color w:val="000000" w:themeColor="text1"/>
          <w:sz w:val="16"/>
        </w:rPr>
        <w:t xml:space="preserve"> instead </w:t>
      </w:r>
      <w:r w:rsidRPr="00621DF9">
        <w:rPr>
          <w:rStyle w:val="Style13ptBold"/>
          <w:color w:val="000000" w:themeColor="text1"/>
          <w:sz w:val="16"/>
          <w:highlight w:val="green"/>
        </w:rPr>
        <w:t xml:space="preserve">be interpreted as a precursor to </w:t>
      </w:r>
      <w:r w:rsidRPr="00DD5394">
        <w:rPr>
          <w:rStyle w:val="Style13ptBold"/>
          <w:color w:val="000000" w:themeColor="text1"/>
          <w:sz w:val="16"/>
        </w:rPr>
        <w:t xml:space="preserve">a </w:t>
      </w:r>
      <w:r w:rsidRPr="00DD5394">
        <w:rPr>
          <w:rStyle w:val="StyleUnderline"/>
          <w:color w:val="000000" w:themeColor="text1"/>
        </w:rPr>
        <w:t>nuclear attack</w:t>
      </w:r>
      <w:r w:rsidRPr="00DD5394">
        <w:rPr>
          <w:color w:val="000000" w:themeColor="text1"/>
          <w:sz w:val="16"/>
        </w:rPr>
        <w:t xml:space="preserve">. </w:t>
      </w:r>
      <w:r w:rsidRPr="00DD5394">
        <w:rPr>
          <w:rStyle w:val="Style13ptBold"/>
          <w:color w:val="000000" w:themeColor="text1"/>
          <w:sz w:val="16"/>
        </w:rPr>
        <w:t xml:space="preserve">It may </w:t>
      </w:r>
      <w:r w:rsidRPr="00621DF9">
        <w:rPr>
          <w:rStyle w:val="StyleUnderline"/>
          <w:color w:val="000000" w:themeColor="text1"/>
          <w:highlight w:val="green"/>
        </w:rPr>
        <w:t>accelerate the use of nuclear weapons</w:t>
      </w:r>
      <w:r w:rsidRPr="00DD5394">
        <w:rPr>
          <w:color w:val="000000" w:themeColor="text1"/>
          <w:sz w:val="16"/>
        </w:rPr>
        <w:t xml:space="preserve"> rather than inhibit it. Misperception and dual-use technologies Some space technologies and activities can be used both for relatively benign purposes but also for hostile ones</w:t>
      </w:r>
      <w:r w:rsidRPr="00DD5394">
        <w:rPr>
          <w:color w:val="000000" w:themeColor="text1"/>
          <w:u w:val="single"/>
        </w:rPr>
        <w:t xml:space="preserve">. </w:t>
      </w:r>
      <w:r w:rsidRPr="00DD5394">
        <w:rPr>
          <w:rStyle w:val="Style13ptBold"/>
          <w:color w:val="000000" w:themeColor="text1"/>
          <w:sz w:val="22"/>
        </w:rPr>
        <w:t>It may be difficult for an actor to understand the intent</w:t>
      </w:r>
      <w:r w:rsidRPr="00DD5394">
        <w:rPr>
          <w:color w:val="000000" w:themeColor="text1"/>
          <w:u w:val="single"/>
        </w:rPr>
        <w:t xml:space="preserve"> </w:t>
      </w:r>
      <w:r w:rsidRPr="00DD5394">
        <w:rPr>
          <w:rStyle w:val="Style13ptBold"/>
          <w:color w:val="000000" w:themeColor="text1"/>
          <w:sz w:val="22"/>
        </w:rPr>
        <w:t>behind the development</w:t>
      </w:r>
      <w:r w:rsidRPr="00DD5394">
        <w:rPr>
          <w:color w:val="000000" w:themeColor="text1"/>
          <w:u w:val="single"/>
        </w:rPr>
        <w:t xml:space="preserve">, testing, </w:t>
      </w:r>
      <w:r w:rsidRPr="00DD5394">
        <w:rPr>
          <w:rStyle w:val="Style13ptBold"/>
          <w:color w:val="000000" w:themeColor="text1"/>
          <w:sz w:val="22"/>
        </w:rPr>
        <w:t>use</w:t>
      </w:r>
      <w:r w:rsidRPr="00DD5394">
        <w:rPr>
          <w:color w:val="000000" w:themeColor="text1"/>
          <w:u w:val="single"/>
        </w:rPr>
        <w:t xml:space="preserve">, and stockpiling </w:t>
      </w:r>
      <w:r w:rsidRPr="00DD5394">
        <w:rPr>
          <w:rStyle w:val="Style13ptBold"/>
          <w:color w:val="000000" w:themeColor="text1"/>
          <w:sz w:val="22"/>
        </w:rPr>
        <w:t>of</w:t>
      </w:r>
      <w:r w:rsidRPr="00DD5394">
        <w:rPr>
          <w:color w:val="000000" w:themeColor="text1"/>
          <w:u w:val="single"/>
        </w:rPr>
        <w:t xml:space="preserve"> these </w:t>
      </w:r>
      <w:r w:rsidRPr="00DD5394">
        <w:rPr>
          <w:rStyle w:val="Style13ptBold"/>
          <w:color w:val="000000" w:themeColor="text1"/>
          <w:sz w:val="22"/>
        </w:rPr>
        <w:t>technologies</w:t>
      </w:r>
      <w:r w:rsidRPr="00DD5394">
        <w:rPr>
          <w:color w:val="000000" w:themeColor="text1"/>
          <w:u w:val="single"/>
        </w:rPr>
        <w:t xml:space="preserve">, and see threats where there are none. (Or miss a threat until it is too late.) </w:t>
      </w:r>
      <w:r w:rsidRPr="00DD5394">
        <w:rPr>
          <w:rStyle w:val="Style13ptBold"/>
          <w:color w:val="000000" w:themeColor="text1"/>
          <w:sz w:val="22"/>
        </w:rPr>
        <w:t xml:space="preserve">This may start a cycle of action and reaction based on </w:t>
      </w:r>
      <w:r w:rsidRPr="00DD5394">
        <w:rPr>
          <w:rStyle w:val="StyleUnderline"/>
          <w:color w:val="000000" w:themeColor="text1"/>
        </w:rPr>
        <w:t>misperception</w:t>
      </w:r>
      <w:r w:rsidRPr="00DD5394">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DD5394">
        <w:rPr>
          <w:color w:val="000000" w:themeColor="text1"/>
          <w:sz w:val="16"/>
        </w:rPr>
        <w:t>adversary‘</w:t>
      </w:r>
      <w:proofErr w:type="gramEnd"/>
      <w:r w:rsidRPr="00DD5394">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DD5394">
        <w:rPr>
          <w:color w:val="000000" w:themeColor="text1"/>
          <w:sz w:val="16"/>
        </w:rPr>
        <w:t>Earth‘</w:t>
      </w:r>
      <w:proofErr w:type="gramEnd"/>
      <w:r w:rsidRPr="00DD5394">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DD5394">
        <w:rPr>
          <w:color w:val="000000" w:themeColor="text1"/>
          <w:sz w:val="16"/>
        </w:rPr>
        <w:t>satellite‘</w:t>
      </w:r>
      <w:proofErr w:type="gramEnd"/>
      <w:r w:rsidRPr="00DD5394">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DD5394">
        <w:rPr>
          <w:color w:val="000000" w:themeColor="text1"/>
          <w:sz w:val="16"/>
        </w:rPr>
        <w:t>adversary‘</w:t>
      </w:r>
      <w:proofErr w:type="gramEnd"/>
      <w:r w:rsidRPr="00DD5394">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 w:val="0"/>
          <w:color w:val="000000" w:themeColor="text1"/>
          <w:sz w:val="16"/>
        </w:rPr>
        <w:t xml:space="preserve">the </w:t>
      </w:r>
      <w:proofErr w:type="gramStart"/>
      <w:r w:rsidRPr="00DD5394">
        <w:rPr>
          <w:rStyle w:val="Style13ptBold"/>
          <w:b w:val="0"/>
          <w:color w:val="000000" w:themeColor="text1"/>
          <w:sz w:val="16"/>
        </w:rPr>
        <w:t>Pentagon‘</w:t>
      </w:r>
      <w:proofErr w:type="gramEnd"/>
      <w:r w:rsidRPr="00DD5394">
        <w:rPr>
          <w:rStyle w:val="Style13ptBold"/>
          <w:b w:val="0"/>
          <w:color w:val="000000" w:themeColor="text1"/>
          <w:sz w:val="16"/>
        </w:rPr>
        <w:t>s annual wargame</w:t>
      </w:r>
      <w:r w:rsidRPr="00DD5394">
        <w:rPr>
          <w:b/>
          <w:bCs/>
          <w:color w:val="000000" w:themeColor="text1"/>
          <w:sz w:val="16"/>
        </w:rPr>
        <w:t xml:space="preserve">, </w:t>
      </w:r>
      <w:r w:rsidRPr="00DD5394">
        <w:rPr>
          <w:color w:val="000000" w:themeColor="text1"/>
          <w:sz w:val="16"/>
        </w:rPr>
        <w:t>or simulated conflict, involving space assets focused on a future regional conflict. The official report out24</w:t>
      </w:r>
      <w:r w:rsidRPr="00DD5394">
        <w:rPr>
          <w:b/>
          <w:bCs/>
          <w:color w:val="000000" w:themeColor="text1"/>
          <w:sz w:val="16"/>
        </w:rPr>
        <w:t xml:space="preserve"> </w:t>
      </w:r>
      <w:r w:rsidRPr="00DD5394">
        <w:rPr>
          <w:rStyle w:val="Style13ptBold"/>
          <w:b w:val="0"/>
          <w:color w:val="000000" w:themeColor="text1"/>
          <w:sz w:val="16"/>
        </w:rPr>
        <w:t>warned</w:t>
      </w:r>
      <w:r w:rsidRPr="00DD5394">
        <w:rPr>
          <w:b/>
          <w:bCs/>
          <w:color w:val="000000" w:themeColor="text1"/>
          <w:sz w:val="16"/>
        </w:rPr>
        <w:t xml:space="preserve"> </w:t>
      </w:r>
      <w:r w:rsidRPr="00DD5394">
        <w:rPr>
          <w:color w:val="000000" w:themeColor="text1"/>
          <w:sz w:val="16"/>
        </w:rPr>
        <w:t>that</w:t>
      </w:r>
      <w:r w:rsidRPr="00DD5394">
        <w:rPr>
          <w:b/>
          <w:bCs/>
          <w:color w:val="000000" w:themeColor="text1"/>
          <w:sz w:val="16"/>
        </w:rPr>
        <w:t xml:space="preserve"> </w:t>
      </w:r>
      <w:r w:rsidRPr="00DD5394">
        <w:rPr>
          <w:rStyle w:val="Style13ptBold"/>
          <w:b w:val="0"/>
          <w:color w:val="000000" w:themeColor="text1"/>
          <w:sz w:val="16"/>
        </w:rPr>
        <w:t xml:space="preserve">it was hard to keep the conflict </w:t>
      </w:r>
      <w:r w:rsidRPr="00DD5394">
        <w:rPr>
          <w:rStyle w:val="StyleUnderline"/>
          <w:color w:val="000000" w:themeColor="text1"/>
          <w:sz w:val="16"/>
          <w:u w:val="none"/>
        </w:rPr>
        <w:t>contained geographically</w:t>
      </w:r>
      <w:r w:rsidRPr="00DD5394">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DD5394">
        <w:rPr>
          <w:rStyle w:val="Style13ptBold"/>
          <w:b w:val="0"/>
          <w:color w:val="000000" w:themeColor="text1"/>
          <w:sz w:val="16"/>
        </w:rPr>
        <w:t xml:space="preserve">wargame participants emphasized the challenges in containing </w:t>
      </w:r>
      <w:r w:rsidRPr="00DD5394">
        <w:rPr>
          <w:rStyle w:val="StyleUnderline"/>
          <w:color w:val="000000" w:themeColor="text1"/>
          <w:sz w:val="16"/>
          <w:u w:val="none"/>
        </w:rPr>
        <w:t>horizontal escalation</w:t>
      </w:r>
      <w:r w:rsidRPr="00DD5394">
        <w:rPr>
          <w:rStyle w:val="Style13ptBold"/>
          <w:b w:val="0"/>
          <w:color w:val="000000" w:themeColor="text1"/>
          <w:sz w:val="16"/>
        </w:rPr>
        <w:t xml:space="preserve"> once space control capabilities are employed</w:t>
      </w:r>
      <w:r w:rsidRPr="00DD5394">
        <w:rPr>
          <w:b/>
          <w:bCs/>
          <w:color w:val="000000" w:themeColor="text1"/>
          <w:sz w:val="16"/>
        </w:rPr>
        <w:t xml:space="preserve"> </w:t>
      </w:r>
      <w:r w:rsidRPr="00DD5394">
        <w:rPr>
          <w:color w:val="000000" w:themeColor="text1"/>
          <w:sz w:val="16"/>
        </w:rPr>
        <w:t>to achieve limited national objectives. Lack of shared understanding of consequences/proportionality</w:t>
      </w:r>
      <w:r w:rsidRPr="00DD5394">
        <w:rPr>
          <w:b/>
          <w:bCs/>
          <w:color w:val="000000" w:themeColor="text1"/>
          <w:sz w:val="16"/>
        </w:rPr>
        <w:t xml:space="preserve"> </w:t>
      </w:r>
      <w:r w:rsidRPr="00DD5394">
        <w:rPr>
          <w:rStyle w:val="Style13ptBold"/>
          <w:b w:val="0"/>
          <w:color w:val="000000" w:themeColor="text1"/>
          <w:sz w:val="16"/>
        </w:rPr>
        <w:t>States have</w:t>
      </w:r>
      <w:r w:rsidRPr="00DD5394">
        <w:rPr>
          <w:b/>
          <w:bCs/>
          <w:color w:val="000000" w:themeColor="text1"/>
          <w:sz w:val="16"/>
        </w:rPr>
        <w:t xml:space="preserve"> </w:t>
      </w:r>
      <w:proofErr w:type="gramStart"/>
      <w:r w:rsidRPr="00DD5394">
        <w:rPr>
          <w:color w:val="000000" w:themeColor="text1"/>
          <w:sz w:val="16"/>
        </w:rPr>
        <w:t xml:space="preserve">fairly </w:t>
      </w:r>
      <w:r w:rsidRPr="00DD5394">
        <w:rPr>
          <w:rStyle w:val="StyleUnderline"/>
          <w:color w:val="000000" w:themeColor="text1"/>
          <w:sz w:val="16"/>
          <w:u w:val="none"/>
        </w:rPr>
        <w:t>similar</w:t>
      </w:r>
      <w:proofErr w:type="gramEnd"/>
      <w:r w:rsidRPr="00DD5394">
        <w:rPr>
          <w:rStyle w:val="StyleUnderline"/>
          <w:color w:val="000000" w:themeColor="text1"/>
          <w:sz w:val="16"/>
          <w:u w:val="none"/>
        </w:rPr>
        <w:t xml:space="preserve"> understandings</w:t>
      </w:r>
      <w:r w:rsidRPr="00DD5394">
        <w:rPr>
          <w:color w:val="000000" w:themeColor="text1"/>
          <w:sz w:val="16"/>
        </w:rPr>
        <w:t xml:space="preserve"> </w:t>
      </w:r>
      <w:r w:rsidRPr="00DD5394">
        <w:rPr>
          <w:rStyle w:val="Style13ptBold"/>
          <w:b w:val="0"/>
          <w:color w:val="000000" w:themeColor="text1"/>
          <w:sz w:val="16"/>
        </w:rPr>
        <w:t>of</w:t>
      </w:r>
      <w:r w:rsidRPr="00DD5394">
        <w:rPr>
          <w:color w:val="000000" w:themeColor="text1"/>
          <w:sz w:val="16"/>
        </w:rPr>
        <w:t xml:space="preserve"> the </w:t>
      </w:r>
      <w:r w:rsidRPr="00DD5394">
        <w:rPr>
          <w:rStyle w:val="Style13ptBold"/>
          <w:b w:val="0"/>
          <w:color w:val="000000" w:themeColor="text1"/>
          <w:sz w:val="16"/>
        </w:rPr>
        <w:t xml:space="preserve">implications of military actions on the </w:t>
      </w:r>
      <w:r w:rsidRPr="00DD5394">
        <w:rPr>
          <w:rStyle w:val="StyleUnderline"/>
          <w:color w:val="000000" w:themeColor="text1"/>
          <w:sz w:val="16"/>
          <w:u w:val="none"/>
        </w:rPr>
        <w:t>ground</w:t>
      </w:r>
      <w:r w:rsidRPr="00DD5394">
        <w:rPr>
          <w:color w:val="000000" w:themeColor="text1"/>
          <w:sz w:val="16"/>
        </w:rPr>
        <w:t xml:space="preserve">, in the </w:t>
      </w:r>
      <w:r w:rsidRPr="00DD5394">
        <w:rPr>
          <w:rStyle w:val="StyleUnderline"/>
          <w:color w:val="000000" w:themeColor="text1"/>
          <w:sz w:val="16"/>
          <w:u w:val="none"/>
        </w:rPr>
        <w:t>air</w:t>
      </w:r>
      <w:r w:rsidRPr="00DD5394">
        <w:rPr>
          <w:color w:val="000000" w:themeColor="text1"/>
          <w:sz w:val="16"/>
        </w:rPr>
        <w:t xml:space="preserve">, </w:t>
      </w:r>
      <w:r w:rsidRPr="00DD5394">
        <w:rPr>
          <w:rStyle w:val="Style13ptBold"/>
          <w:b w:val="0"/>
          <w:color w:val="000000" w:themeColor="text1"/>
          <w:sz w:val="16"/>
        </w:rPr>
        <w:t>and</w:t>
      </w:r>
      <w:r w:rsidRPr="00DD5394">
        <w:rPr>
          <w:color w:val="000000" w:themeColor="text1"/>
          <w:sz w:val="16"/>
        </w:rPr>
        <w:t xml:space="preserve"> at </w:t>
      </w:r>
      <w:r w:rsidRPr="00DD5394">
        <w:rPr>
          <w:rStyle w:val="StyleUnderline"/>
          <w:color w:val="000000" w:themeColor="text1"/>
          <w:sz w:val="16"/>
          <w:u w:val="none"/>
        </w:rPr>
        <w:t>sea</w:t>
      </w:r>
      <w:r w:rsidRPr="00DD5394">
        <w:rPr>
          <w:color w:val="000000" w:themeColor="text1"/>
          <w:sz w:val="16"/>
        </w:rPr>
        <w:t>,</w:t>
      </w:r>
      <w:r w:rsidRPr="00DD5394">
        <w:rPr>
          <w:b/>
          <w:bCs/>
          <w:color w:val="000000" w:themeColor="text1"/>
          <w:sz w:val="16"/>
        </w:rPr>
        <w:t xml:space="preserve"> </w:t>
      </w:r>
      <w:r w:rsidRPr="00DD5394">
        <w:rPr>
          <w:color w:val="000000" w:themeColor="text1"/>
          <w:sz w:val="16"/>
        </w:rPr>
        <w:t xml:space="preserve">built over decades of experience. The United States and the Soviet Union/Russia have built some shared understanding of each </w:t>
      </w:r>
      <w:proofErr w:type="gramStart"/>
      <w:r w:rsidRPr="00DD5394">
        <w:rPr>
          <w:color w:val="000000" w:themeColor="text1"/>
          <w:sz w:val="16"/>
        </w:rPr>
        <w:t>other‘</w:t>
      </w:r>
      <w:proofErr w:type="gramEnd"/>
      <w:r w:rsidRPr="00DD5394">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u w:val="single"/>
        </w:rPr>
        <w:t xml:space="preserve">). </w:t>
      </w:r>
      <w:r w:rsidRPr="00DD5394">
        <w:rPr>
          <w:rStyle w:val="Style13ptBold"/>
          <w:color w:val="000000" w:themeColor="text1"/>
          <w:sz w:val="22"/>
        </w:rPr>
        <w:t xml:space="preserve">Because of a lack of experience </w:t>
      </w:r>
      <w:r w:rsidRPr="00621DF9">
        <w:rPr>
          <w:rStyle w:val="Style13ptBold"/>
          <w:color w:val="000000" w:themeColor="text1"/>
          <w:sz w:val="22"/>
          <w:highlight w:val="green"/>
        </w:rPr>
        <w:t xml:space="preserve">in </w:t>
      </w:r>
      <w:r w:rsidRPr="00DD5394">
        <w:rPr>
          <w:rStyle w:val="Style13ptBold"/>
          <w:color w:val="000000" w:themeColor="text1"/>
          <w:sz w:val="22"/>
        </w:rPr>
        <w:t xml:space="preserve">hostilities that target </w:t>
      </w:r>
      <w:r w:rsidRPr="00621DF9">
        <w:rPr>
          <w:rStyle w:val="Style13ptBold"/>
          <w:color w:val="000000" w:themeColor="text1"/>
          <w:sz w:val="22"/>
          <w:highlight w:val="green"/>
        </w:rPr>
        <w:t>space</w:t>
      </w:r>
      <w:r w:rsidRPr="00DD5394">
        <w:rPr>
          <w:rStyle w:val="Style13ptBold"/>
          <w:color w:val="000000" w:themeColor="text1"/>
          <w:sz w:val="22"/>
        </w:rPr>
        <w:t>-based capabilities</w:t>
      </w:r>
      <w:r w:rsidRPr="00DD5394">
        <w:rPr>
          <w:color w:val="000000" w:themeColor="text1"/>
          <w:u w:val="single"/>
        </w:rPr>
        <w:t xml:space="preserve">, </w:t>
      </w:r>
      <w:r w:rsidRPr="00621DF9">
        <w:rPr>
          <w:rStyle w:val="Style13ptBold"/>
          <w:color w:val="000000" w:themeColor="text1"/>
          <w:sz w:val="22"/>
          <w:highlight w:val="green"/>
        </w:rPr>
        <w:t>it is not</w:t>
      </w:r>
      <w:r w:rsidRPr="00DD5394">
        <w:rPr>
          <w:color w:val="000000" w:themeColor="text1"/>
          <w:u w:val="single"/>
        </w:rPr>
        <w:t xml:space="preserve"> entirely </w:t>
      </w:r>
      <w:r w:rsidRPr="00621DF9">
        <w:rPr>
          <w:rStyle w:val="Style13ptBold"/>
          <w:color w:val="000000" w:themeColor="text1"/>
          <w:sz w:val="22"/>
          <w:highlight w:val="green"/>
        </w:rPr>
        <w:t>clear</w:t>
      </w:r>
      <w:r w:rsidRPr="00DD5394">
        <w:rPr>
          <w:color w:val="000000" w:themeColor="text1"/>
          <w:sz w:val="16"/>
        </w:rPr>
        <w:t xml:space="preserve"> what the proper response to a space activity is </w:t>
      </w:r>
      <w:r w:rsidRPr="00DD5394">
        <w:rPr>
          <w:color w:val="000000" w:themeColor="text1"/>
          <w:u w:val="single"/>
        </w:rPr>
        <w:t xml:space="preserve">and </w:t>
      </w:r>
      <w:r w:rsidRPr="00621DF9">
        <w:rPr>
          <w:rStyle w:val="Style13ptBold"/>
          <w:color w:val="000000" w:themeColor="text1"/>
          <w:sz w:val="22"/>
          <w:highlight w:val="green"/>
        </w:rPr>
        <w:t>where</w:t>
      </w:r>
      <w:r w:rsidRPr="00621DF9">
        <w:rPr>
          <w:color w:val="000000" w:themeColor="text1"/>
          <w:highlight w:val="green"/>
          <w:u w:val="single"/>
        </w:rPr>
        <w:t xml:space="preserve"> </w:t>
      </w:r>
      <w:r w:rsidRPr="00621DF9">
        <w:rPr>
          <w:rStyle w:val="Style13ptBold"/>
          <w:color w:val="000000" w:themeColor="text1"/>
          <w:sz w:val="22"/>
          <w:highlight w:val="green"/>
        </w:rPr>
        <w:t>the</w:t>
      </w:r>
      <w:r w:rsidRPr="00DD5394">
        <w:rPr>
          <w:rStyle w:val="Style13ptBold"/>
          <w:color w:val="000000" w:themeColor="text1"/>
          <w:sz w:val="22"/>
        </w:rPr>
        <w:t xml:space="preserve"> escalation thresholds or</w:t>
      </w:r>
      <w:r w:rsidRPr="00DD5394">
        <w:rPr>
          <w:color w:val="000000" w:themeColor="text1"/>
          <w:u w:val="single"/>
        </w:rPr>
        <w:t xml:space="preserve"> </w:t>
      </w:r>
      <w:r w:rsidRPr="00621DF9">
        <w:rPr>
          <w:rStyle w:val="StyleUnderline"/>
          <w:color w:val="000000" w:themeColor="text1"/>
          <w:highlight w:val="green"/>
        </w:rPr>
        <w:t>“red lines”</w:t>
      </w:r>
      <w:r w:rsidRPr="00621DF9">
        <w:rPr>
          <w:rStyle w:val="Style13ptBold"/>
          <w:color w:val="000000" w:themeColor="text1"/>
          <w:sz w:val="22"/>
          <w:highlight w:val="green"/>
        </w:rPr>
        <w:t xml:space="preserve"> lie</w:t>
      </w:r>
      <w:r w:rsidRPr="00DD5394">
        <w:rPr>
          <w:color w:val="000000" w:themeColor="text1"/>
          <w:u w:val="single"/>
        </w:rPr>
        <w:t>.</w:t>
      </w:r>
      <w:r w:rsidRPr="00DD5394">
        <w:rPr>
          <w:color w:val="000000" w:themeColor="text1"/>
          <w:sz w:val="16"/>
        </w:rPr>
        <w:t xml:space="preserve"> Exacerbating this is the asymmetry in space investments; not all actors will assign the same value to a given target or same escalatory nature to different weapons. </w:t>
      </w:r>
    </w:p>
    <w:p w14:paraId="7EC1E418" w14:textId="77777777" w:rsidR="00D20F70" w:rsidRDefault="00D20F70" w:rsidP="00D20F70">
      <w:pPr>
        <w:rPr>
          <w:color w:val="000000" w:themeColor="text1"/>
          <w:sz w:val="16"/>
        </w:rPr>
      </w:pPr>
    </w:p>
    <w:p w14:paraId="6F585D55" w14:textId="77777777" w:rsidR="00D20F70" w:rsidRDefault="00D20F70" w:rsidP="00D20F70">
      <w:pPr>
        <w:pStyle w:val="Heading4"/>
      </w:pPr>
      <w:r>
        <w:t xml:space="preserve">Nuclear war causes extinction. </w:t>
      </w:r>
    </w:p>
    <w:p w14:paraId="2C018662" w14:textId="77777777" w:rsidR="00D20F70" w:rsidRPr="007A62F2" w:rsidRDefault="00D20F70" w:rsidP="00D20F70">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5DBBECB6" w14:textId="01881904" w:rsidR="00D20F70" w:rsidRPr="00D20F70" w:rsidRDefault="00D20F70" w:rsidP="00D20F70">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proofErr w:type="gramStart"/>
      <w:r>
        <w:rPr>
          <w:rFonts w:eastAsia="Calibri"/>
          <w:sz w:val="16"/>
          <w:szCs w:val="16"/>
        </w:rPr>
        <w:t>over populated</w:t>
      </w:r>
      <w:proofErr w:type="gramEnd"/>
      <w:r>
        <w:rPr>
          <w:rFonts w:eastAsia="Calibri"/>
          <w:sz w:val="16"/>
          <w:szCs w:val="16"/>
        </w:rPr>
        <w:t xml:space="preserve">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w:t>
      </w:r>
      <w:proofErr w:type="gramStart"/>
      <w:r>
        <w:rPr>
          <w:rFonts w:eastAsia="Calibri"/>
          <w:sz w:val="16"/>
          <w:szCs w:val="16"/>
        </w:rPr>
        <w:t>completely eliminated</w:t>
      </w:r>
      <w:proofErr w:type="gramEnd"/>
      <w:r>
        <w:rPr>
          <w:rFonts w:eastAsia="Calibri"/>
          <w:sz w:val="16"/>
          <w:szCs w:val="16"/>
        </w:rPr>
        <w:t xml:space="preserve">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rFonts w:eastAsia="Calibri"/>
          <w:sz w:val="16"/>
          <w:szCs w:val="16"/>
        </w:rPr>
        <w:t>alarm</w:t>
      </w:r>
      <w:proofErr w:type="gramEnd"/>
      <w:r>
        <w:rPr>
          <w:rFonts w:eastAsia="Calibr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D74E686" w14:textId="77777777" w:rsidR="00D20F70" w:rsidRPr="00F84310" w:rsidRDefault="00D20F70" w:rsidP="00D20F70">
      <w:pPr>
        <w:rPr>
          <w:color w:val="000000" w:themeColor="text1"/>
          <w:sz w:val="16"/>
        </w:rPr>
      </w:pPr>
    </w:p>
    <w:p w14:paraId="6F017798" w14:textId="77777777" w:rsidR="00D20F70" w:rsidRDefault="00D20F70" w:rsidP="00D20F70">
      <w:pPr>
        <w:pStyle w:val="Heading3"/>
      </w:pPr>
      <w:proofErr w:type="spellStart"/>
      <w:r>
        <w:t>fw</w:t>
      </w:r>
      <w:proofErr w:type="spellEnd"/>
    </w:p>
    <w:p w14:paraId="2655EF2B" w14:textId="77777777" w:rsidR="00D20F70" w:rsidRDefault="00D20F70" w:rsidP="00D20F70"/>
    <w:p w14:paraId="49C4FC4B" w14:textId="77777777" w:rsidR="00D20F70" w:rsidRPr="00F84310" w:rsidRDefault="00D20F70" w:rsidP="00D20F70">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250FA183" w14:textId="77777777" w:rsidR="00D20F70" w:rsidRPr="00F84310" w:rsidRDefault="00D20F70" w:rsidP="00D20F70">
      <w:pPr>
        <w:pStyle w:val="Heading4"/>
        <w:rPr>
          <w:rFonts w:cstheme="minorHAnsi"/>
          <w:color w:val="000000" w:themeColor="text1"/>
        </w:rPr>
      </w:pPr>
      <w:r w:rsidRPr="00F84310">
        <w:rPr>
          <w:rFonts w:cstheme="minorHAnsi"/>
          <w:color w:val="000000" w:themeColor="text1"/>
        </w:rPr>
        <w:t xml:space="preserve">1] </w:t>
      </w:r>
      <w:proofErr w:type="spellStart"/>
      <w:r>
        <w:rPr>
          <w:rFonts w:cstheme="minorHAnsi"/>
          <w:color w:val="000000" w:themeColor="text1"/>
        </w:rPr>
        <w:t>aspec</w:t>
      </w:r>
      <w:proofErr w:type="spellEnd"/>
      <w:r>
        <w:rPr>
          <w:rFonts w:cstheme="minorHAnsi"/>
          <w:color w:val="000000" w:themeColor="text1"/>
        </w:rPr>
        <w:t xml:space="preserve"> - </w:t>
      </w:r>
      <w:r w:rsidRPr="00F84310">
        <w:rPr>
          <w:rFonts w:cstheme="minorHAnsi"/>
          <w:color w:val="000000" w:themeColor="text1"/>
        </w:rPr>
        <w:t xml:space="preserve">every policy </w:t>
      </w:r>
      <w:proofErr w:type="gramStart"/>
      <w:r w:rsidRPr="00F84310">
        <w:rPr>
          <w:rFonts w:cstheme="minorHAnsi"/>
          <w:color w:val="000000" w:themeColor="text1"/>
        </w:rPr>
        <w:t>benefits</w:t>
      </w:r>
      <w:proofErr w:type="gramEnd"/>
      <w:r w:rsidRPr="00F84310">
        <w:rPr>
          <w:rFonts w:cstheme="minorHAnsi"/>
          <w:color w:val="000000" w:themeColor="text1"/>
        </w:rPr>
        <w:t xml:space="preserve"> some and harms others, which also means side constraints freeze action.</w:t>
      </w:r>
    </w:p>
    <w:p w14:paraId="63B3F761" w14:textId="77777777" w:rsidR="00D20F70" w:rsidRPr="00F84310" w:rsidRDefault="00D20F70" w:rsidP="00D20F70">
      <w:pPr>
        <w:pStyle w:val="Heading4"/>
        <w:tabs>
          <w:tab w:val="left" w:pos="2250"/>
        </w:tabs>
        <w:spacing w:line="276" w:lineRule="auto"/>
        <w:rPr>
          <w:rFonts w:cstheme="minorHAnsi"/>
          <w:color w:val="000000" w:themeColor="text1"/>
        </w:rPr>
      </w:pPr>
      <w:r w:rsidRPr="00F84310">
        <w:rPr>
          <w:rFonts w:cstheme="min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A262772" w14:textId="77777777" w:rsidR="00D20F70" w:rsidRPr="00F84310" w:rsidRDefault="00D20F70" w:rsidP="00D20F70">
      <w:pPr>
        <w:pStyle w:val="Heading4"/>
        <w:rPr>
          <w:rFonts w:cstheme="minorHAnsi"/>
          <w:color w:val="000000" w:themeColor="text1"/>
        </w:rPr>
      </w:pPr>
      <w:r w:rsidRPr="00F84310">
        <w:rPr>
          <w:rFonts w:cstheme="min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EA5CC6D" w14:textId="7D2B1E13" w:rsidR="006A1587" w:rsidRDefault="006A1587" w:rsidP="006A1587">
      <w:pPr>
        <w:pStyle w:val="Heading4"/>
      </w:pPr>
      <w:r>
        <w:t xml:space="preserve">4] </w:t>
      </w:r>
      <w:r w:rsidRPr="002E566B">
        <w:t>Moral uncertainty means preventing extinction should be our highest priority.</w:t>
      </w:r>
    </w:p>
    <w:p w14:paraId="49A0430B" w14:textId="77777777" w:rsidR="006A1587" w:rsidRDefault="006A1587" w:rsidP="006A1587">
      <w:pPr>
        <w:rPr>
          <w:rFonts w:eastAsia="Yu Mincho"/>
        </w:rPr>
      </w:pP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621DF9">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621DF9">
        <w:rPr>
          <w:rFonts w:eastAsia="Yu Mincho"/>
          <w:b/>
          <w:highlight w:val="green"/>
          <w:u w:val="single"/>
        </w:rPr>
        <w:t>Our present</w:t>
      </w:r>
      <w:r w:rsidRPr="002E566B">
        <w:rPr>
          <w:rFonts w:eastAsia="Yu Mincho"/>
          <w:b/>
          <w:u w:val="single"/>
        </w:rPr>
        <w:t xml:space="preserve"> understanding of </w:t>
      </w:r>
      <w:r w:rsidRPr="00621DF9">
        <w:rPr>
          <w:rFonts w:eastAsia="Yu Mincho"/>
          <w:b/>
          <w:highlight w:val="green"/>
          <w:u w:val="single"/>
        </w:rPr>
        <w:t xml:space="preserve">axiology might </w:t>
      </w:r>
      <w:r w:rsidRPr="002E566B">
        <w:rPr>
          <w:rFonts w:eastAsia="Yu Mincho"/>
        </w:rPr>
        <w:t>well</w:t>
      </w:r>
      <w:r w:rsidRPr="00621DF9">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621DF9">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621DF9">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621DF9">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621DF9">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621DF9">
        <w:rPr>
          <w:rFonts w:eastAsia="Yu Mincho"/>
          <w:b/>
          <w:highlight w:val="green"/>
          <w:u w:val="single"/>
        </w:rPr>
        <w:t>our ability to recognize value and</w:t>
      </w:r>
      <w:r w:rsidRPr="00621DF9">
        <w:rPr>
          <w:rFonts w:eastAsia="Yu Mincho"/>
          <w:highlight w:val="green"/>
        </w:rPr>
        <w:t xml:space="preserve"> </w:t>
      </w:r>
      <w:r w:rsidRPr="002E566B">
        <w:rPr>
          <w:rFonts w:eastAsia="Yu Mincho"/>
        </w:rPr>
        <w:t xml:space="preserve">to </w:t>
      </w:r>
      <w:r w:rsidRPr="00621DF9">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621DF9">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621DF9">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621DF9">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621DF9">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621DF9">
        <w:rPr>
          <w:rFonts w:eastAsia="Yu Mincho"/>
          <w:b/>
          <w:highlight w:val="green"/>
          <w:u w:val="single"/>
        </w:rPr>
        <w:t xml:space="preserve">to increase </w:t>
      </w:r>
      <w:r w:rsidRPr="002E566B">
        <w:rPr>
          <w:rFonts w:eastAsia="Yu Mincho"/>
          <w:b/>
          <w:u w:val="single"/>
        </w:rPr>
        <w:t xml:space="preserve">the probability that the </w:t>
      </w:r>
      <w:r w:rsidRPr="00621DF9">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621DF9">
        <w:rPr>
          <w:rFonts w:eastAsia="Yu Mincho"/>
          <w:b/>
          <w:highlight w:val="green"/>
          <w:u w:val="single"/>
        </w:rPr>
        <w:t xml:space="preserve">value. </w:t>
      </w:r>
      <w:r w:rsidRPr="002E566B">
        <w:rPr>
          <w:rFonts w:eastAsia="Yu Mincho"/>
        </w:rPr>
        <w:t>To do this, we must prevent any existential catastrophe.</w:t>
      </w:r>
    </w:p>
    <w:p w14:paraId="0BBF4431" w14:textId="26C38BEB" w:rsidR="000B3E89" w:rsidRPr="00B91521" w:rsidRDefault="000B3E89" w:rsidP="000B3E89">
      <w:pPr>
        <w:pStyle w:val="Heading4"/>
        <w:rPr>
          <w:rFonts w:ascii="Georgia" w:hAnsi="Georgia"/>
        </w:rPr>
      </w:pPr>
      <w:r>
        <w:rPr>
          <w:rFonts w:ascii="Georgia" w:hAnsi="Georgia"/>
        </w:rPr>
        <w:t xml:space="preserve">5] </w:t>
      </w:r>
      <w:r w:rsidRPr="00B91521">
        <w:rPr>
          <w:rFonts w:ascii="Georgia" w:hAnsi="Georgia"/>
        </w:rPr>
        <w:t xml:space="preserve">Human life </w:t>
      </w:r>
      <w:r>
        <w:rPr>
          <w:rFonts w:ascii="Georgia" w:hAnsi="Georgia"/>
        </w:rPr>
        <w:t xml:space="preserve">outweighs under any </w:t>
      </w:r>
      <w:proofErr w:type="spellStart"/>
      <w:r>
        <w:rPr>
          <w:rFonts w:ascii="Georgia" w:hAnsi="Georgia"/>
        </w:rPr>
        <w:t>fw</w:t>
      </w:r>
      <w:proofErr w:type="spellEnd"/>
      <w:r>
        <w:rPr>
          <w:rFonts w:ascii="Georgia" w:hAnsi="Georgia"/>
        </w:rPr>
        <w:t xml:space="preserve"> - </w:t>
      </w:r>
      <w:r w:rsidRPr="00B91521">
        <w:rPr>
          <w:rFonts w:ascii="Georgia" w:hAnsi="Georgia"/>
        </w:rPr>
        <w:t>biological death destroys any hope of ontological improvement</w:t>
      </w:r>
    </w:p>
    <w:p w14:paraId="43A7D3CF" w14:textId="77777777" w:rsidR="000B3E89" w:rsidRPr="00B91521" w:rsidRDefault="000B3E89" w:rsidP="000B3E89">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18757508" w14:textId="77777777" w:rsidR="000B3E89" w:rsidRPr="00B91521" w:rsidRDefault="000B3E89" w:rsidP="000B3E89">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B91521">
        <w:rPr>
          <w:rFonts w:ascii="Georgia" w:hAnsi="Georgia"/>
          <w:sz w:val="16"/>
          <w:szCs w:val="16"/>
        </w:rPr>
        <w:t>actually suffers</w:t>
      </w:r>
      <w:proofErr w:type="gramEnd"/>
      <w:r w:rsidRPr="00B91521">
        <w:rPr>
          <w:rFonts w:ascii="Georgia" w:hAnsi="Georgia"/>
          <w:sz w:val="16"/>
          <w:szCs w:val="16"/>
        </w:rPr>
        <w:t xml:space="preserve"> from the sub-sequent non-participation. Rather, </w:t>
      </w:r>
      <w:r w:rsidRPr="00621DF9">
        <w:rPr>
          <w:rFonts w:ascii="Georgia" w:hAnsi="Georgia"/>
          <w:b/>
          <w:sz w:val="24"/>
          <w:highlight w:val="green"/>
          <w:u w:val="single"/>
        </w:rPr>
        <w:t>death</w:t>
      </w:r>
      <w:r w:rsidRPr="00B91521">
        <w:rPr>
          <w:rFonts w:ascii="Georgia" w:hAnsi="Georgia"/>
          <w:b/>
          <w:sz w:val="24"/>
          <w:u w:val="single"/>
        </w:rPr>
        <w:t xml:space="preserve"> </w:t>
      </w:r>
      <w:proofErr w:type="gramStart"/>
      <w:r w:rsidRPr="00B91521">
        <w:rPr>
          <w:rFonts w:ascii="Georgia" w:hAnsi="Georgia"/>
          <w:b/>
          <w:sz w:val="24"/>
          <w:u w:val="single"/>
        </w:rPr>
        <w:t>in itself is</w:t>
      </w:r>
      <w:proofErr w:type="gramEnd"/>
      <w:r w:rsidRPr="00B91521">
        <w:rPr>
          <w:rFonts w:ascii="Georgia" w:hAnsi="Georgia"/>
          <w:b/>
          <w:sz w:val="24"/>
          <w:u w:val="single"/>
        </w:rPr>
        <w:t xml:space="preserve"> an evil to us because it </w:t>
      </w:r>
      <w:r w:rsidRPr="00621DF9">
        <w:rPr>
          <w:rFonts w:ascii="Georgia" w:hAnsi="Georgia"/>
          <w:b/>
          <w:sz w:val="24"/>
          <w:highlight w:val="green"/>
          <w:u w:val="single"/>
        </w:rPr>
        <w:t>ontologically destroys the</w:t>
      </w:r>
      <w:r w:rsidRPr="00B91521">
        <w:rPr>
          <w:rFonts w:ascii="Georgia" w:hAnsi="Georgia"/>
          <w:b/>
          <w:sz w:val="24"/>
          <w:u w:val="single"/>
        </w:rPr>
        <w:t xml:space="preserve"> current existent </w:t>
      </w:r>
      <w:r w:rsidRPr="00621DF9">
        <w:rPr>
          <w:rFonts w:ascii="Georgia" w:hAnsi="Georgia"/>
          <w:b/>
          <w:sz w:val="24"/>
          <w:highlight w:val="green"/>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w:t>
      </w:r>
      <w:proofErr w:type="gramStart"/>
      <w:r w:rsidRPr="00B91521">
        <w:rPr>
          <w:rFonts w:ascii="Georgia" w:hAnsi="Georgia"/>
          <w:sz w:val="16"/>
          <w:szCs w:val="16"/>
        </w:rPr>
        <w:t>in order to</w:t>
      </w:r>
      <w:proofErr w:type="gramEnd"/>
      <w:r w:rsidRPr="00B91521">
        <w:rPr>
          <w:rFonts w:ascii="Georgia" w:hAnsi="Georgia"/>
          <w:sz w:val="16"/>
          <w:szCs w:val="16"/>
        </w:rPr>
        <w:t xml:space="preserve"> be an evil for the kind of being a human person is. Death is an evil because of the change in kind it brings about, a change that is destructive of the type of entity that we essentially are. Anything, whether caused naturally or caused by human intervention (intentional or </w:t>
      </w:r>
      <w:proofErr w:type="spellStart"/>
      <w:r w:rsidRPr="00B91521">
        <w:rPr>
          <w:rFonts w:ascii="Georgia" w:hAnsi="Georgia"/>
          <w:sz w:val="16"/>
          <w:szCs w:val="16"/>
        </w:rPr>
        <w:t>unin</w:t>
      </w:r>
      <w:proofErr w:type="spellEnd"/>
      <w:r w:rsidRPr="00B91521">
        <w:rPr>
          <w:rFonts w:ascii="Georgia" w:hAnsi="Georgia"/>
          <w:sz w:val="16"/>
          <w:szCs w:val="16"/>
        </w:rPr>
        <w:t xml:space="preserve">- </w:t>
      </w:r>
      <w:proofErr w:type="spellStart"/>
      <w:r w:rsidRPr="00B91521">
        <w:rPr>
          <w:rFonts w:ascii="Georgia" w:hAnsi="Georgia"/>
          <w:sz w:val="16"/>
          <w:szCs w:val="16"/>
        </w:rPr>
        <w:t>tentional</w:t>
      </w:r>
      <w:proofErr w:type="spellEnd"/>
      <w:r w:rsidRPr="00B91521">
        <w:rPr>
          <w:rFonts w:ascii="Georgia" w:hAnsi="Georgia"/>
          <w:sz w:val="16"/>
          <w:szCs w:val="16"/>
        </w:rPr>
        <w:t xml:space="preserve">) that drastically interferes in the process of maintaining the person in existence is an objective evil for the person. What is crucially at stake </w:t>
      </w:r>
      <w:proofErr w:type="gramStart"/>
      <w:r w:rsidRPr="00B91521">
        <w:rPr>
          <w:rFonts w:ascii="Georgia" w:hAnsi="Georgia"/>
          <w:sz w:val="16"/>
          <w:szCs w:val="16"/>
        </w:rPr>
        <w:t>here, and</w:t>
      </w:r>
      <w:proofErr w:type="gramEnd"/>
      <w:r w:rsidRPr="00B91521">
        <w:rPr>
          <w:rFonts w:ascii="Georgia" w:hAnsi="Georgia"/>
          <w:sz w:val="16"/>
          <w:szCs w:val="16"/>
        </w:rPr>
        <w:t xml:space="preserve"> is dialectically supportive of the self-</w:t>
      </w:r>
      <w:proofErr w:type="spellStart"/>
      <w:r w:rsidRPr="00B91521">
        <w:rPr>
          <w:rFonts w:ascii="Georgia" w:hAnsi="Georgia"/>
          <w:sz w:val="16"/>
          <w:szCs w:val="16"/>
        </w:rPr>
        <w:t>evidency</w:t>
      </w:r>
      <w:proofErr w:type="spellEnd"/>
      <w:r w:rsidRPr="00B91521">
        <w:rPr>
          <w:rFonts w:ascii="Georgia" w:hAnsi="Georgia"/>
          <w:sz w:val="16"/>
          <w:szCs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621DF9">
        <w:rPr>
          <w:rFonts w:ascii="Georgia" w:hAnsi="Georgia"/>
          <w:b/>
          <w:sz w:val="24"/>
          <w:highlight w:val="green"/>
          <w:u w:val="single"/>
        </w:rPr>
        <w:t>concerning</w:t>
      </w:r>
      <w:r w:rsidRPr="00B91521">
        <w:rPr>
          <w:rFonts w:ascii="Georgia" w:hAnsi="Georgia"/>
          <w:b/>
          <w:sz w:val="24"/>
          <w:u w:val="single"/>
        </w:rPr>
        <w:t xml:space="preserve"> willed human </w:t>
      </w:r>
      <w:r w:rsidRPr="00621DF9">
        <w:rPr>
          <w:rFonts w:ascii="Georgia" w:hAnsi="Georgia"/>
          <w:b/>
          <w:sz w:val="24"/>
          <w:highlight w:val="green"/>
          <w:u w:val="single"/>
        </w:rPr>
        <w:t>actions</w:t>
      </w:r>
      <w:r w:rsidRPr="00B91521">
        <w:rPr>
          <w:rFonts w:ascii="Georgia" w:hAnsi="Georgia"/>
          <w:b/>
          <w:sz w:val="24"/>
          <w:u w:val="single"/>
        </w:rPr>
        <w:t xml:space="preserve">, it is justifiable to state that </w:t>
      </w:r>
      <w:r w:rsidRPr="00621DF9">
        <w:rPr>
          <w:rFonts w:ascii="Georgia" w:hAnsi="Georgia"/>
          <w:b/>
          <w:sz w:val="24"/>
          <w:highlight w:val="green"/>
          <w:u w:val="single"/>
        </w:rPr>
        <w:t>any</w:t>
      </w:r>
      <w:r w:rsidRPr="00B91521">
        <w:rPr>
          <w:rFonts w:ascii="Georgia" w:hAnsi="Georgia"/>
          <w:b/>
          <w:sz w:val="24"/>
          <w:u w:val="single"/>
        </w:rPr>
        <w:t xml:space="preserve"> intentional </w:t>
      </w:r>
      <w:r w:rsidRPr="00621DF9">
        <w:rPr>
          <w:rFonts w:ascii="Georgia" w:hAnsi="Georgia"/>
          <w:b/>
          <w:sz w:val="24"/>
          <w:highlight w:val="green"/>
          <w:u w:val="single"/>
        </w:rPr>
        <w:t>rejection of</w:t>
      </w:r>
      <w:r w:rsidRPr="00B91521">
        <w:rPr>
          <w:rFonts w:ascii="Georgia" w:hAnsi="Georgia"/>
          <w:b/>
          <w:sz w:val="24"/>
          <w:u w:val="single"/>
        </w:rPr>
        <w:t xml:space="preserve"> human </w:t>
      </w:r>
      <w:r w:rsidRPr="00621DF9">
        <w:rPr>
          <w:rFonts w:ascii="Georgia" w:hAnsi="Georgia"/>
          <w:b/>
          <w:sz w:val="24"/>
          <w:highlight w:val="green"/>
          <w:u w:val="single"/>
        </w:rPr>
        <w:t>life</w:t>
      </w:r>
      <w:r w:rsidRPr="00B91521">
        <w:rPr>
          <w:rFonts w:ascii="Georgia" w:hAnsi="Georgia"/>
          <w:b/>
          <w:sz w:val="24"/>
          <w:u w:val="single"/>
        </w:rPr>
        <w:t xml:space="preserve"> itself </w:t>
      </w:r>
      <w:r w:rsidRPr="00621DF9">
        <w:rPr>
          <w:rFonts w:ascii="Georgia" w:hAnsi="Georgia"/>
          <w:b/>
          <w:sz w:val="24"/>
          <w:highlight w:val="green"/>
          <w:u w:val="single"/>
        </w:rPr>
        <w:t>cannot</w:t>
      </w:r>
      <w:r w:rsidRPr="00B91521">
        <w:rPr>
          <w:rFonts w:ascii="Georgia" w:hAnsi="Georgia"/>
          <w:b/>
          <w:sz w:val="24"/>
          <w:u w:val="single"/>
        </w:rPr>
        <w:t xml:space="preserve"> therefore </w:t>
      </w:r>
      <w:r w:rsidRPr="00621DF9">
        <w:rPr>
          <w:rFonts w:ascii="Georgia" w:hAnsi="Georgia"/>
          <w:b/>
          <w:sz w:val="24"/>
          <w:highlight w:val="green"/>
          <w:u w:val="single"/>
        </w:rPr>
        <w:t>be warranted since it is an</w:t>
      </w:r>
      <w:r w:rsidRPr="00B91521">
        <w:rPr>
          <w:rFonts w:ascii="Georgia" w:hAnsi="Georgia"/>
          <w:b/>
          <w:sz w:val="24"/>
          <w:u w:val="single"/>
        </w:rPr>
        <w:t xml:space="preserve"> expression of an </w:t>
      </w:r>
      <w:r w:rsidRPr="00621DF9">
        <w:rPr>
          <w:rFonts w:ascii="Georgia" w:hAnsi="Georgia"/>
          <w:b/>
          <w:sz w:val="24"/>
          <w:highlight w:val="green"/>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74C406C5" w14:textId="09E273F4" w:rsidR="00D20F70" w:rsidRDefault="00D20F70" w:rsidP="00D20F70"/>
    <w:p w14:paraId="4F8711B6" w14:textId="77777777" w:rsidR="000B3E89" w:rsidRDefault="000B3E89" w:rsidP="00D20F70"/>
    <w:p w14:paraId="1F44A2EA" w14:textId="77777777" w:rsidR="00D20F70" w:rsidRDefault="00D20F70" w:rsidP="00D20F70">
      <w:pPr>
        <w:pStyle w:val="Heading3"/>
      </w:pPr>
      <w:proofErr w:type="spellStart"/>
      <w:r>
        <w:t>Underview</w:t>
      </w:r>
      <w:proofErr w:type="spellEnd"/>
    </w:p>
    <w:p w14:paraId="272A9B7D" w14:textId="77777777" w:rsidR="00D20F70" w:rsidRDefault="00D20F70" w:rsidP="00D20F70"/>
    <w:p w14:paraId="289BD1E5" w14:textId="77777777" w:rsidR="00D20F70" w:rsidRDefault="00D20F70" w:rsidP="00D20F70">
      <w:pPr>
        <w:pStyle w:val="Heading4"/>
      </w:pPr>
      <w:r>
        <w:t xml:space="preserve">1] </w:t>
      </w:r>
      <w:r w:rsidRPr="00F84310">
        <w:t>1AR theory – a) AFF gets it because otherwise the neg can engage in infinite abuse, making debate impossible, b) reject the debater – the 1AR is too short for theory and substance so ballot implications are key to check abuse</w:t>
      </w:r>
    </w:p>
    <w:p w14:paraId="7CCFFC9A" w14:textId="1ACB8FF8" w:rsidR="00D20F70" w:rsidRDefault="00D20F70" w:rsidP="00D20F70">
      <w:pPr>
        <w:pStyle w:val="Heading4"/>
      </w:pPr>
      <w:r>
        <w:t xml:space="preserve">2] </w:t>
      </w:r>
      <w:proofErr w:type="spellStart"/>
      <w:r w:rsidRPr="00F84310">
        <w:t>Aff</w:t>
      </w:r>
      <w:proofErr w:type="spellEnd"/>
      <w:r w:rsidRPr="00F84310">
        <w:t xml:space="preserve"> RVIs—A] Topic ed – it deters </w:t>
      </w:r>
      <w:proofErr w:type="spellStart"/>
      <w:r w:rsidRPr="00F84310">
        <w:t>friv</w:t>
      </w:r>
      <w:proofErr w:type="spellEnd"/>
      <w:r w:rsidRPr="00F84310">
        <w:t xml:space="preserve"> violations and forces negs to think twice before skewing the 1AR since they know each shell is another split in the 2N – o/w on reversibility since every shell crowds out substance that we can’t get back, B] Reciprocity – T is a unique avenue to the ballot that the </w:t>
      </w:r>
      <w:proofErr w:type="spellStart"/>
      <w:r w:rsidRPr="00F84310">
        <w:t>aff</w:t>
      </w:r>
      <w:proofErr w:type="spellEnd"/>
      <w:r w:rsidRPr="00F84310">
        <w:t xml:space="preserve"> can’t access – makes T structurally unfair without the RVI</w:t>
      </w:r>
    </w:p>
    <w:p w14:paraId="69C15CB0" w14:textId="2A3AB3EA" w:rsidR="006A1587" w:rsidRPr="00F84310" w:rsidRDefault="006A1587" w:rsidP="006A1587">
      <w:pPr>
        <w:pStyle w:val="Heading4"/>
        <w:rPr>
          <w:rFonts w:cstheme="minorHAnsi"/>
          <w:color w:val="000000" w:themeColor="text1"/>
        </w:rPr>
      </w:pPr>
      <w:r>
        <w:rPr>
          <w:rFonts w:cstheme="minorHAnsi"/>
          <w:color w:val="000000" w:themeColor="text1"/>
        </w:rPr>
        <w:t xml:space="preserve">3] </w:t>
      </w:r>
      <w:r w:rsidRPr="00F84310">
        <w:rPr>
          <w:rFonts w:cstheme="minorHAnsi"/>
          <w:color w:val="000000" w:themeColor="text1"/>
        </w:rPr>
        <w:t xml:space="preserve">Extinction isn’t white paranoia and apocalyptic reps are good </w:t>
      </w:r>
    </w:p>
    <w:p w14:paraId="3A0DB55D" w14:textId="77777777" w:rsidR="006A1587" w:rsidRPr="00F84310" w:rsidRDefault="006A1587" w:rsidP="006A1587">
      <w:pPr>
        <w:rPr>
          <w:rFonts w:cstheme="minorHAnsi"/>
          <w:color w:val="000000" w:themeColor="text1"/>
        </w:rPr>
      </w:pPr>
      <w:r w:rsidRPr="00F84310">
        <w:rPr>
          <w:rStyle w:val="Heading5Char"/>
          <w:rFonts w:cstheme="minorHAnsi"/>
          <w:color w:val="000000" w:themeColor="text1"/>
        </w:rPr>
        <w:t>Thompson 18</w:t>
      </w:r>
      <w:r w:rsidRPr="00F84310">
        <w:rPr>
          <w:rFonts w:cstheme="minorHAnsi"/>
          <w:color w:val="000000" w:themeColor="text1"/>
        </w:rPr>
        <w:t xml:space="preserve"> [Nicole </w:t>
      </w:r>
      <w:proofErr w:type="spellStart"/>
      <w:r w:rsidRPr="00F84310">
        <w:rPr>
          <w:rFonts w:cstheme="minorHAnsi"/>
          <w:color w:val="000000" w:themeColor="text1"/>
        </w:rPr>
        <w:t>Akoukou</w:t>
      </w:r>
      <w:proofErr w:type="spellEnd"/>
      <w:r w:rsidRPr="00F84310">
        <w:rPr>
          <w:rFonts w:cstheme="minorHAnsi"/>
          <w:color w:val="000000" w:themeColor="text1"/>
        </w:rPr>
        <w:t xml:space="preserve">. Chicago-based creative writer. 4-6-2018. "Why I will not allow the fear of a nuclear attack to be white-washed." </w:t>
      </w:r>
      <w:proofErr w:type="spellStart"/>
      <w:r w:rsidRPr="00F84310">
        <w:rPr>
          <w:rFonts w:cstheme="minorHAnsi"/>
          <w:color w:val="000000" w:themeColor="text1"/>
        </w:rPr>
        <w:t>RaceBaitR</w:t>
      </w:r>
      <w:proofErr w:type="spellEnd"/>
      <w:r w:rsidRPr="00F84310">
        <w:rPr>
          <w:rFonts w:cstheme="minorHAnsi"/>
          <w:color w:val="000000" w:themeColor="text1"/>
        </w:rPr>
        <w:t>. http://racebaitr.com/2018/04/06/2087/#]</w:t>
      </w:r>
    </w:p>
    <w:p w14:paraId="3AF37A11" w14:textId="77777777" w:rsidR="006A1587" w:rsidRPr="00F84310" w:rsidRDefault="006A1587" w:rsidP="006A1587">
      <w:pPr>
        <w:rPr>
          <w:rFonts w:cstheme="minorHAnsi"/>
          <w:color w:val="000000" w:themeColor="text1"/>
          <w:u w:val="single"/>
        </w:rPr>
      </w:pPr>
      <w:r w:rsidRPr="00F84310">
        <w:rPr>
          <w:rStyle w:val="Style13ptBold"/>
          <w:rFonts w:cstheme="minorHAnsi"/>
          <w:color w:val="000000" w:themeColor="text1"/>
          <w:sz w:val="14"/>
        </w:rPr>
        <w:t>I couldn’t spare empathy for a white</w:t>
      </w:r>
      <w:r w:rsidRPr="00F84310">
        <w:rPr>
          <w:rFonts w:cstheme="minorHAnsi"/>
          <w:color w:val="000000" w:themeColor="text1"/>
          <w:sz w:val="14"/>
        </w:rPr>
        <w:t xml:space="preserve"> woman </w:t>
      </w:r>
      <w:r w:rsidRPr="00F84310">
        <w:rPr>
          <w:rStyle w:val="Style13ptBold"/>
          <w:rFonts w:cstheme="minorHAnsi"/>
          <w:color w:val="000000" w:themeColor="text1"/>
          <w:sz w:val="14"/>
        </w:rPr>
        <w:t xml:space="preserve">whose biggest fear was something that hadn’t happened yet and might not. Meanwhile, </w:t>
      </w:r>
      <w:r w:rsidRPr="00F84310">
        <w:rPr>
          <w:rStyle w:val="StyleUnderline"/>
          <w:rFonts w:cstheme="minorHAnsi"/>
          <w:color w:val="000000" w:themeColor="text1"/>
        </w:rPr>
        <w:t>my</w:t>
      </w:r>
      <w:r w:rsidRPr="00F84310">
        <w:rPr>
          <w:rStyle w:val="Style13ptBold"/>
          <w:rFonts w:cstheme="minorHAnsi"/>
          <w:color w:val="000000" w:themeColor="text1"/>
          <w:sz w:val="14"/>
        </w:rPr>
        <w:t xml:space="preserve"> most significant fears were </w:t>
      </w:r>
      <w:r w:rsidRPr="00F84310">
        <w:rPr>
          <w:rStyle w:val="StyleUnderline"/>
          <w:rFonts w:cstheme="minorHAnsi"/>
          <w:color w:val="000000" w:themeColor="text1"/>
        </w:rPr>
        <w:t>in motion</w:t>
      </w:r>
      <w:r w:rsidRPr="00F84310">
        <w:rPr>
          <w:rFonts w:cstheme="minorHAnsi"/>
          <w:color w:val="000000" w:themeColor="text1"/>
          <w:sz w:val="14"/>
        </w:rPr>
        <w:t xml:space="preserve">: </w:t>
      </w:r>
      <w:r w:rsidRPr="00F84310">
        <w:rPr>
          <w:rStyle w:val="Style13ptBold"/>
          <w:rFonts w:cstheme="minorHAnsi"/>
          <w:color w:val="000000" w:themeColor="text1"/>
          <w:sz w:val="14"/>
        </w:rPr>
        <w:t xml:space="preserve">women and men </w:t>
      </w:r>
      <w:r w:rsidRPr="00F84310">
        <w:rPr>
          <w:rStyle w:val="StyleUnderline"/>
          <w:rFonts w:cstheme="minorHAnsi"/>
          <w:color w:val="000000" w:themeColor="text1"/>
        </w:rPr>
        <w:t>dying in cells</w:t>
      </w:r>
      <w:r w:rsidRPr="00F84310">
        <w:rPr>
          <w:rFonts w:cstheme="minorHAnsi"/>
          <w:color w:val="000000" w:themeColor="text1"/>
          <w:sz w:val="14"/>
        </w:rPr>
        <w:t xml:space="preserve"> after being wrongly imprisoned, </w:t>
      </w:r>
      <w:r w:rsidRPr="00F84310">
        <w:rPr>
          <w:rStyle w:val="StyleUnderline"/>
          <w:rFonts w:cstheme="minorHAnsi"/>
          <w:color w:val="000000" w:themeColor="text1"/>
        </w:rPr>
        <w:t>choked out</w:t>
      </w:r>
      <w:r w:rsidRPr="00F84310">
        <w:rPr>
          <w:rStyle w:val="Style13ptBold"/>
          <w:rFonts w:cstheme="minorHAnsi"/>
          <w:color w:val="000000" w:themeColor="text1"/>
          <w:sz w:val="14"/>
        </w:rPr>
        <w:t xml:space="preserve"> for peddling cigarettes, or </w:t>
      </w:r>
      <w:r w:rsidRPr="00F84310">
        <w:rPr>
          <w:rStyle w:val="StyleUnderline"/>
          <w:rFonts w:cstheme="minorHAnsi"/>
          <w:color w:val="000000" w:themeColor="text1"/>
        </w:rPr>
        <w:t>shot to death</w:t>
      </w:r>
      <w:r w:rsidRPr="00F84310">
        <w:rPr>
          <w:rFonts w:cstheme="minorHAnsi"/>
          <w:color w:val="000000" w:themeColor="text1"/>
          <w:sz w:val="14"/>
        </w:rPr>
        <w:t xml:space="preserve"> during ‘routine’ traffic stops. I twitch when my partner is late, worried that a cantankerous cop has brutalized or shot him because he wouldn’t prostrate himself. </w:t>
      </w:r>
      <w:r w:rsidRPr="00F84310">
        <w:rPr>
          <w:rStyle w:val="Style13ptBold"/>
          <w:rFonts w:cstheme="minorHAnsi"/>
          <w:color w:val="000000" w:themeColor="text1"/>
          <w:sz w:val="14"/>
        </w:rPr>
        <w:t>As a woman of color, I am aware of</w:t>
      </w:r>
      <w:r w:rsidRPr="00F84310">
        <w:rPr>
          <w:rFonts w:cstheme="minorHAnsi"/>
          <w:color w:val="000000" w:themeColor="text1"/>
          <w:sz w:val="14"/>
        </w:rPr>
        <w:t xml:space="preserve"> the </w:t>
      </w:r>
      <w:r w:rsidRPr="00F84310">
        <w:rPr>
          <w:rStyle w:val="Style13ptBold"/>
          <w:rFonts w:cstheme="minorHAnsi"/>
          <w:color w:val="000000" w:themeColor="text1"/>
          <w:sz w:val="14"/>
        </w:rPr>
        <w:t xml:space="preserve">multiple types of violence that threaten me </w:t>
      </w:r>
      <w:r w:rsidRPr="00F84310">
        <w:rPr>
          <w:rStyle w:val="StyleUnderline"/>
          <w:rFonts w:cstheme="minorHAnsi"/>
          <w:color w:val="000000" w:themeColor="text1"/>
        </w:rPr>
        <w:t>currently—not theoretically</w:t>
      </w:r>
      <w:r w:rsidRPr="00F84310">
        <w:rPr>
          <w:rStyle w:val="Style13ptBold"/>
          <w:rFonts w:cstheme="minorHAnsi"/>
          <w:color w:val="000000" w:themeColor="text1"/>
          <w:sz w:val="14"/>
        </w:rPr>
        <w:t xml:space="preserve">. </w:t>
      </w:r>
      <w:r w:rsidRPr="00F84310">
        <w:rPr>
          <w:rStyle w:val="StyleUnderline"/>
          <w:rFonts w:cstheme="minorHAnsi"/>
          <w:color w:val="000000" w:themeColor="text1"/>
        </w:rPr>
        <w:t>Street harassment</w:t>
      </w:r>
      <w:r w:rsidRPr="00F84310">
        <w:rPr>
          <w:rFonts w:cstheme="minorHAnsi"/>
          <w:color w:val="000000" w:themeColor="text1"/>
          <w:sz w:val="14"/>
        </w:rPr>
        <w:t xml:space="preserve">, excessively affecting me as a Black woman, has blindsided me since I was eleven. A premature body meant </w:t>
      </w:r>
      <w:r w:rsidRPr="00F84310">
        <w:rPr>
          <w:rStyle w:val="Style13ptBold"/>
          <w:rFonts w:cstheme="minorHAnsi"/>
          <w:color w:val="000000" w:themeColor="text1"/>
          <w:sz w:val="14"/>
        </w:rPr>
        <w:t>being</w:t>
      </w:r>
      <w:r w:rsidRPr="00F84310">
        <w:rPr>
          <w:rFonts w:cstheme="minorHAnsi"/>
          <w:color w:val="000000" w:themeColor="text1"/>
          <w:sz w:val="14"/>
        </w:rPr>
        <w:t xml:space="preserve"> </w:t>
      </w:r>
      <w:r w:rsidRPr="00F84310">
        <w:rPr>
          <w:rStyle w:val="StyleUnderline"/>
          <w:rFonts w:cstheme="minorHAnsi"/>
          <w:color w:val="000000" w:themeColor="text1"/>
        </w:rPr>
        <w:t>catcalled</w:t>
      </w:r>
      <w:r w:rsidRPr="00F84310">
        <w:rPr>
          <w:rFonts w:cstheme="minorHAnsi"/>
          <w:color w:val="000000" w:themeColor="text1"/>
          <w:sz w:val="14"/>
        </w:rPr>
        <w:t xml:space="preserve"> before I’d discussed the birds and the bees. It meant being </w:t>
      </w:r>
      <w:r w:rsidRPr="00F84310">
        <w:rPr>
          <w:rStyle w:val="StyleUnderline"/>
          <w:rFonts w:cstheme="minorHAnsi"/>
          <w:color w:val="000000" w:themeColor="text1"/>
        </w:rPr>
        <w:t>followed</w:t>
      </w:r>
      <w:r w:rsidRPr="00F84310">
        <w:rPr>
          <w:rStyle w:val="Style13ptBold"/>
          <w:rFonts w:cstheme="minorHAnsi"/>
          <w:color w:val="000000" w:themeColor="text1"/>
          <w:sz w:val="14"/>
        </w:rPr>
        <w:t xml:space="preserve">, </w:t>
      </w:r>
      <w:r w:rsidRPr="00F84310">
        <w:rPr>
          <w:rStyle w:val="StyleUnderline"/>
          <w:rFonts w:cstheme="minorHAnsi"/>
          <w:color w:val="000000" w:themeColor="text1"/>
        </w:rPr>
        <w:t>whistled at</w:t>
      </w:r>
      <w:r w:rsidRPr="00F84310">
        <w:rPr>
          <w:rStyle w:val="Style13ptBold"/>
          <w:rFonts w:cstheme="minorHAnsi"/>
          <w:color w:val="000000" w:themeColor="text1"/>
          <w:sz w:val="14"/>
        </w:rPr>
        <w:t xml:space="preserve">, or </w:t>
      </w:r>
      <w:r w:rsidRPr="00F84310">
        <w:rPr>
          <w:rStyle w:val="StyleUnderline"/>
          <w:rFonts w:cstheme="minorHAnsi"/>
          <w:color w:val="000000" w:themeColor="text1"/>
        </w:rPr>
        <w:t>groped</w:t>
      </w:r>
      <w:r w:rsidRPr="00F84310">
        <w:rPr>
          <w:rFonts w:cstheme="minorHAnsi"/>
          <w:color w:val="000000" w:themeColor="text1"/>
          <w:sz w:val="14"/>
        </w:rPr>
        <w:t xml:space="preserve">. As an adult, while navigating through neighborhoods with extinguished </w:t>
      </w:r>
      <w:proofErr w:type="gramStart"/>
      <w:r w:rsidRPr="00F84310">
        <w:rPr>
          <w:rFonts w:cstheme="minorHAnsi"/>
          <w:color w:val="000000" w:themeColor="text1"/>
          <w:sz w:val="14"/>
        </w:rPr>
        <w:t>street lights</w:t>
      </w:r>
      <w:proofErr w:type="gramEnd"/>
      <w:r w:rsidRPr="00F84310">
        <w:rPr>
          <w:rFonts w:cstheme="minorHAnsi"/>
          <w:color w:val="000000" w:themeColor="text1"/>
          <w:sz w:val="14"/>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F84310">
        <w:rPr>
          <w:rFonts w:cstheme="minorHAnsi"/>
          <w:color w:val="000000" w:themeColor="text1"/>
          <w:sz w:val="14"/>
        </w:rPr>
        <w:t>Ever</w:t>
      </w:r>
      <w:proofErr w:type="spellEnd"/>
      <w:r w:rsidRPr="00F84310">
        <w:rPr>
          <w:rFonts w:cstheme="minorHAnsi"/>
          <w:color w:val="000000" w:themeColor="text1"/>
          <w:sz w:val="14"/>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F84310">
        <w:rPr>
          <w:rFonts w:cstheme="minorHAnsi"/>
          <w:color w:val="000000" w:themeColor="text1"/>
          <w:sz w:val="14"/>
        </w:rPr>
        <w:t>A majority of</w:t>
      </w:r>
      <w:proofErr w:type="gramEnd"/>
      <w:r w:rsidRPr="00F84310">
        <w:rPr>
          <w:rFonts w:cstheme="minorHAnsi"/>
          <w:color w:val="000000" w:themeColor="text1"/>
          <w:sz w:val="14"/>
        </w:rPr>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F84310">
        <w:rPr>
          <w:rFonts w:cstheme="minorHAnsi"/>
          <w:color w:val="000000" w:themeColor="text1"/>
          <w:sz w:val="14"/>
        </w:rPr>
        <w:t>to</w:t>
      </w:r>
      <w:proofErr w:type="gramEnd"/>
      <w:r w:rsidRPr="00F84310">
        <w:rPr>
          <w:rFonts w:cstheme="minorHAnsi"/>
          <w:color w:val="000000" w:themeColor="text1"/>
          <w:sz w:val="14"/>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F84310">
        <w:rPr>
          <w:rStyle w:val="Style13ptBold"/>
          <w:rFonts w:cstheme="minorHAnsi"/>
          <w:color w:val="000000" w:themeColor="text1"/>
          <w:sz w:val="14"/>
        </w:rPr>
        <w:t xml:space="preserve">I departed thinking, “fear of nuclear demolition is </w:t>
      </w:r>
      <w:r w:rsidRPr="00F84310">
        <w:rPr>
          <w:rStyle w:val="StyleUnderline"/>
          <w:rFonts w:cstheme="minorHAnsi"/>
          <w:color w:val="000000" w:themeColor="text1"/>
        </w:rPr>
        <w:t>just some white shit</w:t>
      </w:r>
      <w:r w:rsidRPr="00F84310">
        <w:rPr>
          <w:rFonts w:cstheme="minorHAnsi"/>
          <w:color w:val="000000" w:themeColor="text1"/>
          <w:sz w:val="14"/>
        </w:rPr>
        <w:t xml:space="preserve">.” Sadly, that thought would not last long. </w:t>
      </w:r>
      <w:r w:rsidRPr="00F84310">
        <w:rPr>
          <w:rStyle w:val="Style13ptBold"/>
          <w:rFonts w:cstheme="minorHAnsi"/>
          <w:color w:val="000000" w:themeColor="text1"/>
          <w:sz w:val="14"/>
        </w:rPr>
        <w:t>I still vibe with Harriot’s statement, “Black people have lived under the specter of having our existence erased on a white man’s whim since we stepped on</w:t>
      </w:r>
      <w:r w:rsidRPr="00F84310">
        <w:rPr>
          <w:rFonts w:cstheme="minorHAnsi"/>
          <w:color w:val="000000" w:themeColor="text1"/>
          <w:sz w:val="14"/>
        </w:rPr>
        <w:t xml:space="preserve">to the </w:t>
      </w:r>
      <w:r w:rsidRPr="00F84310">
        <w:rPr>
          <w:rStyle w:val="Style13ptBold"/>
          <w:rFonts w:cstheme="minorHAnsi"/>
          <w:color w:val="000000" w:themeColor="text1"/>
          <w:sz w:val="14"/>
        </w:rPr>
        <w:t>shore</w:t>
      </w:r>
      <w:r w:rsidRPr="00F84310">
        <w:rPr>
          <w:rFonts w:cstheme="minorHAnsi"/>
          <w:color w:val="000000" w:themeColor="text1"/>
          <w:sz w:val="14"/>
        </w:rPr>
        <w:t xml:space="preserve"> at Jamestown Landing.” </w:t>
      </w:r>
      <w:r w:rsidRPr="00F84310">
        <w:rPr>
          <w:rStyle w:val="Style13ptBold"/>
          <w:rFonts w:cstheme="minorHAnsi"/>
          <w:color w:val="000000" w:themeColor="text1"/>
          <w:sz w:val="14"/>
        </w:rPr>
        <w:t>However</w:t>
      </w:r>
      <w:r w:rsidRPr="00F84310">
        <w:rPr>
          <w:rFonts w:cstheme="minorHAnsi"/>
          <w:color w:val="000000" w:themeColor="text1"/>
          <w:sz w:val="14"/>
        </w:rPr>
        <w:t xml:space="preserve">, a friend—a Black friend—ignited my nuclear paranoia by sharing theories about when it might happen and who faced the greatest threat. </w:t>
      </w:r>
      <w:proofErr w:type="gramStart"/>
      <w:r w:rsidRPr="00F84310">
        <w:rPr>
          <w:rFonts w:cstheme="minorHAnsi"/>
          <w:color w:val="000000" w:themeColor="text1"/>
          <w:sz w:val="14"/>
        </w:rPr>
        <w:t>In an attempt to</w:t>
      </w:r>
      <w:proofErr w:type="gramEnd"/>
      <w:r w:rsidRPr="00F84310">
        <w:rPr>
          <w:rFonts w:cstheme="minorHAnsi"/>
          <w:color w:val="000000" w:themeColor="text1"/>
          <w:sz w:val="14"/>
        </w:rPr>
        <w:t xml:space="preserve"> ease my friend’s fear, I leaned in to listen but accidentally toppled down the rabbit hole too. I forked through curated news feeds. I sifted through “fake news,” “actual news,” and foreign news sources. Suddenly, an idea took root: </w:t>
      </w:r>
      <w:r w:rsidRPr="00621DF9">
        <w:rPr>
          <w:rStyle w:val="Style13ptBold"/>
          <w:rFonts w:cstheme="minorHAnsi"/>
          <w:color w:val="000000" w:themeColor="text1"/>
          <w:sz w:val="14"/>
          <w:highlight w:val="green"/>
        </w:rPr>
        <w:t xml:space="preserve">nuclear strike would </w:t>
      </w:r>
      <w:r w:rsidRPr="00621DF9">
        <w:rPr>
          <w:rStyle w:val="StyleUnderline"/>
          <w:rFonts w:cstheme="minorHAnsi"/>
          <w:color w:val="000000" w:themeColor="text1"/>
          <w:highlight w:val="green"/>
        </w:rPr>
        <w:t>disproportionately impact Black</w:t>
      </w:r>
      <w:r w:rsidRPr="00F84310">
        <w:rPr>
          <w:rStyle w:val="StyleUnderline"/>
          <w:rFonts w:cstheme="minorHAnsi"/>
          <w:color w:val="000000" w:themeColor="text1"/>
        </w:rPr>
        <w:t xml:space="preserve"> people</w:t>
      </w:r>
      <w:r w:rsidRPr="00F84310">
        <w:rPr>
          <w:rStyle w:val="Style13ptBold"/>
          <w:rFonts w:cstheme="minorHAnsi"/>
          <w:color w:val="000000" w:themeColor="text1"/>
          <w:sz w:val="14"/>
        </w:rPr>
        <w:t xml:space="preserve">, </w:t>
      </w:r>
      <w:r w:rsidRPr="00621DF9">
        <w:rPr>
          <w:rStyle w:val="StyleUnderline"/>
          <w:rFonts w:cstheme="minorHAnsi"/>
          <w:color w:val="000000" w:themeColor="text1"/>
          <w:highlight w:val="green"/>
        </w:rPr>
        <w:t>brown</w:t>
      </w:r>
      <w:r w:rsidRPr="00F84310">
        <w:rPr>
          <w:rStyle w:val="StyleUnderline"/>
          <w:rFonts w:cstheme="minorHAnsi"/>
          <w:color w:val="000000" w:themeColor="text1"/>
        </w:rPr>
        <w:t xml:space="preserve"> people</w:t>
      </w:r>
      <w:r w:rsidRPr="00F84310">
        <w:rPr>
          <w:rStyle w:val="Style13ptBold"/>
          <w:rFonts w:cstheme="minorHAnsi"/>
          <w:color w:val="000000" w:themeColor="text1"/>
          <w:sz w:val="14"/>
        </w:rPr>
        <w:t xml:space="preserve">, </w:t>
      </w:r>
      <w:r w:rsidRPr="00621DF9">
        <w:rPr>
          <w:rStyle w:val="Style13ptBold"/>
          <w:rFonts w:cstheme="minorHAnsi"/>
          <w:color w:val="000000" w:themeColor="text1"/>
          <w:sz w:val="14"/>
          <w:highlight w:val="green"/>
        </w:rPr>
        <w:t xml:space="preserve">and </w:t>
      </w:r>
      <w:r w:rsidRPr="00621DF9">
        <w:rPr>
          <w:rStyle w:val="StyleUnderline"/>
          <w:rFonts w:cstheme="minorHAnsi"/>
          <w:color w:val="000000" w:themeColor="text1"/>
          <w:highlight w:val="green"/>
        </w:rPr>
        <w:t>low-income individuals</w:t>
      </w:r>
      <w:r w:rsidRPr="00621DF9">
        <w:rPr>
          <w:rStyle w:val="Style13ptBold"/>
          <w:rFonts w:cstheme="minorHAnsi"/>
          <w:color w:val="000000" w:themeColor="text1"/>
          <w:sz w:val="14"/>
          <w:highlight w:val="green"/>
        </w:rPr>
        <w:t xml:space="preserve">. </w:t>
      </w:r>
      <w:r w:rsidRPr="00F84310">
        <w:rPr>
          <w:rStyle w:val="Style13ptBold"/>
          <w:rFonts w:cstheme="minorHAnsi"/>
          <w:color w:val="000000" w:themeColor="text1"/>
          <w:sz w:val="14"/>
        </w:rPr>
        <w:t xml:space="preserve">North Korea won’t target the plain sight racists of </w:t>
      </w:r>
      <w:r w:rsidRPr="00F84310">
        <w:rPr>
          <w:rStyle w:val="StyleUnderline"/>
          <w:rFonts w:cstheme="minorHAnsi"/>
          <w:color w:val="000000" w:themeColor="text1"/>
        </w:rPr>
        <w:t>Portland</w:t>
      </w:r>
      <w:r w:rsidRPr="00F84310">
        <w:rPr>
          <w:rFonts w:cstheme="minorHAnsi"/>
          <w:color w:val="000000" w:themeColor="text1"/>
          <w:sz w:val="14"/>
        </w:rPr>
        <w:t xml:space="preserve">, Oregon, </w:t>
      </w:r>
      <w:r w:rsidRPr="00F84310">
        <w:rPr>
          <w:rStyle w:val="Style13ptBold"/>
          <w:rFonts w:cstheme="minorHAnsi"/>
          <w:color w:val="000000" w:themeColor="text1"/>
          <w:sz w:val="14"/>
        </w:rPr>
        <w:t xml:space="preserve">the violently </w:t>
      </w:r>
      <w:proofErr w:type="spellStart"/>
      <w:r w:rsidRPr="00F84310">
        <w:rPr>
          <w:rStyle w:val="Style13ptBold"/>
          <w:rFonts w:cstheme="minorHAnsi"/>
          <w:color w:val="000000" w:themeColor="text1"/>
          <w:sz w:val="14"/>
        </w:rPr>
        <w:t>microaggressive</w:t>
      </w:r>
      <w:proofErr w:type="spellEnd"/>
      <w:r w:rsidRPr="00F84310">
        <w:rPr>
          <w:rStyle w:val="Style13ptBold"/>
          <w:rFonts w:cstheme="minorHAnsi"/>
          <w:color w:val="000000" w:themeColor="text1"/>
          <w:sz w:val="14"/>
        </w:rPr>
        <w:t xml:space="preserve"> </w:t>
      </w:r>
      <w:r w:rsidRPr="00F84310">
        <w:rPr>
          <w:rStyle w:val="StyleUnderline"/>
          <w:rFonts w:cstheme="minorHAnsi"/>
          <w:color w:val="000000" w:themeColor="text1"/>
        </w:rPr>
        <w:t>liberals</w:t>
      </w:r>
      <w:r w:rsidRPr="00F84310">
        <w:rPr>
          <w:rStyle w:val="Style13ptBold"/>
          <w:rFonts w:cstheme="minorHAnsi"/>
          <w:color w:val="000000" w:themeColor="text1"/>
          <w:sz w:val="14"/>
        </w:rPr>
        <w:t xml:space="preserve"> of the </w:t>
      </w:r>
      <w:r w:rsidRPr="00F84310">
        <w:rPr>
          <w:rStyle w:val="StyleUnderline"/>
          <w:rFonts w:cstheme="minorHAnsi"/>
          <w:color w:val="000000" w:themeColor="text1"/>
        </w:rPr>
        <w:t>rural Northwest</w:t>
      </w:r>
      <w:r w:rsidRPr="00F84310">
        <w:rPr>
          <w:rStyle w:val="Style13ptBold"/>
          <w:rFonts w:cstheme="minorHAnsi"/>
          <w:color w:val="000000" w:themeColor="text1"/>
          <w:sz w:val="14"/>
        </w:rPr>
        <w:t xml:space="preserve">, or the white-hooded </w:t>
      </w:r>
      <w:proofErr w:type="spellStart"/>
      <w:r w:rsidRPr="00F84310">
        <w:rPr>
          <w:rStyle w:val="StyleUnderline"/>
          <w:rFonts w:cstheme="minorHAnsi"/>
          <w:color w:val="000000" w:themeColor="text1"/>
        </w:rPr>
        <w:t>klansmen</w:t>
      </w:r>
      <w:proofErr w:type="spellEnd"/>
      <w:r w:rsidRPr="00F84310">
        <w:rPr>
          <w:rFonts w:cstheme="minorHAnsi"/>
          <w:color w:val="000000" w:themeColor="text1"/>
          <w:sz w:val="14"/>
        </w:rPr>
        <w:t xml:space="preserve"> </w:t>
      </w:r>
      <w:r w:rsidRPr="00F84310">
        <w:rPr>
          <w:rStyle w:val="Style13ptBold"/>
          <w:rFonts w:cstheme="minorHAnsi"/>
          <w:color w:val="000000" w:themeColor="text1"/>
          <w:sz w:val="14"/>
        </w:rPr>
        <w:t>of</w:t>
      </w:r>
      <w:r w:rsidRPr="00F84310">
        <w:rPr>
          <w:rFonts w:cstheme="minorHAnsi"/>
          <w:color w:val="000000" w:themeColor="text1"/>
          <w:sz w:val="14"/>
        </w:rPr>
        <w:t xml:space="preserve"> Diamondhead, </w:t>
      </w:r>
      <w:r w:rsidRPr="00F84310">
        <w:rPr>
          <w:rStyle w:val="StyleUnderline"/>
          <w:rFonts w:cstheme="minorHAnsi"/>
          <w:color w:val="000000" w:themeColor="text1"/>
        </w:rPr>
        <w:t>Mississippi</w:t>
      </w:r>
      <w:r w:rsidRPr="00F84310">
        <w:rPr>
          <w:rStyle w:val="Style13ptBold"/>
          <w:rFonts w:cstheme="minorHAnsi"/>
          <w:color w:val="000000" w:themeColor="text1"/>
          <w:sz w:val="14"/>
        </w:rPr>
        <w:t xml:space="preserve">. No, under the instruction of the supreme leader Kim Jong-un, North Korea will likely </w:t>
      </w:r>
      <w:r w:rsidRPr="00621DF9">
        <w:rPr>
          <w:rStyle w:val="Style13ptBold"/>
          <w:rFonts w:cstheme="minorHAnsi"/>
          <w:color w:val="000000" w:themeColor="text1"/>
          <w:sz w:val="14"/>
          <w:highlight w:val="green"/>
        </w:rPr>
        <w:t xml:space="preserve">strike </w:t>
      </w:r>
      <w:r w:rsidRPr="00621DF9">
        <w:rPr>
          <w:rStyle w:val="StyleUnderline"/>
          <w:rFonts w:cstheme="minorHAnsi"/>
          <w:color w:val="000000" w:themeColor="text1"/>
          <w:highlight w:val="green"/>
        </w:rPr>
        <w:t>densely populated urban areas</w:t>
      </w:r>
      <w:r w:rsidRPr="00F84310">
        <w:rPr>
          <w:rFonts w:cstheme="minorHAnsi"/>
          <w:color w:val="000000" w:themeColor="text1"/>
          <w:sz w:val="14"/>
        </w:rPr>
        <w:t xml:space="preserve">, such as Los Angeles, Chicago, Washington D.C., and New York City. </w:t>
      </w:r>
      <w:r w:rsidRPr="00F84310">
        <w:rPr>
          <w:rStyle w:val="Style13ptBold"/>
          <w:rFonts w:cstheme="minorHAnsi"/>
          <w:color w:val="000000" w:themeColor="text1"/>
          <w:sz w:val="14"/>
        </w:rPr>
        <w:t xml:space="preserve">These locations stand-out as targets </w:t>
      </w:r>
      <w:r w:rsidRPr="00621DF9">
        <w:rPr>
          <w:rStyle w:val="Style13ptBold"/>
          <w:rFonts w:cstheme="minorHAnsi"/>
          <w:color w:val="000000" w:themeColor="text1"/>
          <w:sz w:val="14"/>
          <w:highlight w:val="green"/>
        </w:rPr>
        <w:t>for</w:t>
      </w:r>
      <w:r w:rsidRPr="00F84310">
        <w:rPr>
          <w:rStyle w:val="Style13ptBold"/>
          <w:rFonts w:cstheme="minorHAnsi"/>
          <w:color w:val="000000" w:themeColor="text1"/>
          <w:sz w:val="14"/>
        </w:rPr>
        <w:t xml:space="preserve"> a nuclear strike because they are </w:t>
      </w:r>
      <w:r w:rsidRPr="00F84310">
        <w:rPr>
          <w:rStyle w:val="StyleUnderline"/>
          <w:rFonts w:cstheme="minorHAnsi"/>
          <w:color w:val="000000" w:themeColor="text1"/>
        </w:rPr>
        <w:t>densely populated</w:t>
      </w:r>
      <w:r w:rsidRPr="00F84310">
        <w:rPr>
          <w:rFonts w:cstheme="minorHAnsi"/>
          <w:color w:val="000000" w:themeColor="text1"/>
          <w:sz w:val="14"/>
        </w:rPr>
        <w:t xml:space="preserve"> U.S. population centers. </w:t>
      </w:r>
      <w:r w:rsidRPr="00F84310">
        <w:rPr>
          <w:rStyle w:val="Style13ptBold"/>
          <w:rFonts w:cstheme="minorHAnsi"/>
          <w:color w:val="000000" w:themeColor="text1"/>
          <w:sz w:val="14"/>
        </w:rPr>
        <w:t xml:space="preserve">Attacking the heart of the nation or populous cities would translate to </w:t>
      </w:r>
      <w:r w:rsidRPr="00621DF9">
        <w:rPr>
          <w:rStyle w:val="Style13ptBold"/>
          <w:rFonts w:cstheme="minorHAnsi"/>
          <w:color w:val="000000" w:themeColor="text1"/>
          <w:sz w:val="14"/>
          <w:highlight w:val="green"/>
        </w:rPr>
        <w:t>more casualties</w:t>
      </w:r>
      <w:r w:rsidRPr="00F84310">
        <w:rPr>
          <w:rFonts w:cstheme="minorHAnsi"/>
          <w:color w:val="000000" w:themeColor="text1"/>
          <w:sz w:val="14"/>
        </w:rPr>
        <w:t xml:space="preserve">. With that in mind, it’s not lost on me that </w:t>
      </w:r>
      <w:r w:rsidRPr="00F84310">
        <w:rPr>
          <w:rStyle w:val="Style13ptBold"/>
          <w:rFonts w:cstheme="minorHAnsi"/>
          <w:color w:val="000000" w:themeColor="text1"/>
          <w:sz w:val="14"/>
        </w:rPr>
        <w:t xml:space="preserve">the most populous </w:t>
      </w:r>
      <w:r w:rsidRPr="00621DF9">
        <w:rPr>
          <w:rStyle w:val="Style13ptBold"/>
          <w:rFonts w:cstheme="minorHAnsi"/>
          <w:color w:val="000000" w:themeColor="text1"/>
          <w:sz w:val="14"/>
          <w:highlight w:val="green"/>
        </w:rPr>
        <w:t>cities</w:t>
      </w:r>
      <w:r w:rsidRPr="00F84310">
        <w:rPr>
          <w:rStyle w:val="Style13ptBold"/>
          <w:rFonts w:cstheme="minorHAnsi"/>
          <w:color w:val="000000" w:themeColor="text1"/>
          <w:sz w:val="14"/>
        </w:rPr>
        <w:t xml:space="preserve"> in the United States </w:t>
      </w:r>
      <w:r w:rsidRPr="00621DF9">
        <w:rPr>
          <w:rStyle w:val="Style13ptBold"/>
          <w:rFonts w:cstheme="minorHAnsi"/>
          <w:color w:val="000000" w:themeColor="text1"/>
          <w:sz w:val="14"/>
          <w:highlight w:val="green"/>
        </w:rPr>
        <w:t>boast sizeable</w:t>
      </w:r>
      <w:r w:rsidRPr="00F84310">
        <w:rPr>
          <w:rStyle w:val="Style13ptBold"/>
          <w:rFonts w:cstheme="minorHAnsi"/>
          <w:color w:val="000000" w:themeColor="text1"/>
          <w:sz w:val="14"/>
        </w:rPr>
        <w:t xml:space="preserve"> diverse populations, or more plainly put: </w:t>
      </w:r>
      <w:r w:rsidRPr="00621DF9">
        <w:rPr>
          <w:rStyle w:val="StyleUnderline"/>
          <w:rFonts w:cstheme="minorHAnsi"/>
          <w:color w:val="000000" w:themeColor="text1"/>
          <w:highlight w:val="green"/>
        </w:rPr>
        <w:t>Black populations</w:t>
      </w:r>
      <w:r w:rsidRPr="00F84310">
        <w:rPr>
          <w:rStyle w:val="Style13ptBold"/>
          <w:rFonts w:cstheme="minorHAnsi"/>
          <w:color w:val="000000" w:themeColor="text1"/>
          <w:sz w:val="14"/>
        </w:rPr>
        <w:t xml:space="preserve">. </w:t>
      </w:r>
      <w:proofErr w:type="gramStart"/>
      <w:r w:rsidRPr="00F84310">
        <w:rPr>
          <w:rFonts w:cstheme="minorHAnsi"/>
          <w:color w:val="000000" w:themeColor="text1"/>
          <w:sz w:val="14"/>
        </w:rPr>
        <w:t>This shit</w:t>
      </w:r>
      <w:proofErr w:type="gramEnd"/>
      <w:r w:rsidRPr="00F84310">
        <w:rPr>
          <w:rFonts w:cstheme="minorHAnsi"/>
          <w:color w:val="000000" w:themeColor="text1"/>
          <w:sz w:val="14"/>
        </w:rPr>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F84310">
        <w:rPr>
          <w:rStyle w:val="Style13ptBold"/>
          <w:rFonts w:cstheme="minorHAnsi"/>
          <w:color w:val="000000" w:themeColor="text1"/>
          <w:sz w:val="14"/>
        </w:rPr>
        <w:t xml:space="preserve">The practice of preparing for a nuclear holocaust </w:t>
      </w:r>
      <w:r w:rsidRPr="00F84310">
        <w:rPr>
          <w:rStyle w:val="StyleUnderline"/>
          <w:rFonts w:cstheme="minorHAnsi"/>
          <w:color w:val="000000" w:themeColor="text1"/>
        </w:rPr>
        <w:t>sometimes feels comical</w:t>
      </w:r>
      <w:r w:rsidRPr="00F84310">
        <w:rPr>
          <w:rStyle w:val="Style13ptBold"/>
          <w:rFonts w:cstheme="minorHAnsi"/>
          <w:color w:val="000000" w:themeColor="text1"/>
          <w:sz w:val="14"/>
        </w:rPr>
        <w:t>, particularly when acknowledging that there has long been a war on Black people in this country</w:t>
      </w:r>
      <w:r w:rsidRPr="00F84310">
        <w:rPr>
          <w:rFonts w:cstheme="minorHAnsi"/>
          <w:color w:val="000000" w:themeColor="text1"/>
          <w:sz w:val="14"/>
        </w:rPr>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F84310">
        <w:rPr>
          <w:rStyle w:val="Style13ptBold"/>
          <w:rFonts w:cstheme="minorHAnsi"/>
          <w:color w:val="000000" w:themeColor="text1"/>
          <w:sz w:val="14"/>
        </w:rPr>
        <w:t xml:space="preserve"> </w:t>
      </w:r>
      <w:proofErr w:type="gramStart"/>
      <w:r w:rsidRPr="00F84310">
        <w:rPr>
          <w:rStyle w:val="Style13ptBold"/>
          <w:rFonts w:cstheme="minorHAnsi"/>
          <w:color w:val="000000" w:themeColor="text1"/>
          <w:sz w:val="14"/>
        </w:rPr>
        <w:t xml:space="preserve">In </w:t>
      </w:r>
      <w:r w:rsidRPr="00F84310">
        <w:rPr>
          <w:rStyle w:val="StyleUnderline"/>
          <w:rFonts w:cstheme="minorHAnsi"/>
          <w:color w:val="000000" w:themeColor="text1"/>
        </w:rPr>
        <w:t>light</w:t>
      </w:r>
      <w:r w:rsidRPr="00F84310">
        <w:rPr>
          <w:rStyle w:val="Style13ptBold"/>
          <w:rFonts w:cstheme="minorHAnsi"/>
          <w:color w:val="000000" w:themeColor="text1"/>
          <w:sz w:val="14"/>
        </w:rPr>
        <w:t xml:space="preserve"> of</w:t>
      </w:r>
      <w:proofErr w:type="gramEnd"/>
      <w:r w:rsidRPr="00F84310">
        <w:rPr>
          <w:rStyle w:val="Style13ptBold"/>
          <w:rFonts w:cstheme="minorHAnsi"/>
          <w:color w:val="000000" w:themeColor="text1"/>
          <w:sz w:val="14"/>
        </w:rPr>
        <w:t xml:space="preserve"> this homecoming, we now flirt with a </w:t>
      </w:r>
      <w:r w:rsidRPr="00F84310">
        <w:rPr>
          <w:rStyle w:val="StyleUnderline"/>
          <w:rFonts w:cstheme="minorHAnsi"/>
          <w:color w:val="000000" w:themeColor="text1"/>
        </w:rPr>
        <w:t>new, larger fear of a Black genocide</w:t>
      </w:r>
      <w:r w:rsidRPr="00F84310">
        <w:rPr>
          <w:rFonts w:cstheme="minorHAnsi"/>
          <w:color w:val="000000" w:themeColor="text1"/>
          <w:sz w:val="14"/>
        </w:rPr>
        <w:t xml:space="preserve">. </w:t>
      </w:r>
      <w:r w:rsidRPr="00F84310">
        <w:rPr>
          <w:rStyle w:val="Style13ptBold"/>
          <w:rFonts w:cstheme="minorHAnsi"/>
          <w:color w:val="000000" w:themeColor="text1"/>
          <w:sz w:val="14"/>
        </w:rPr>
        <w:t xml:space="preserve">America has always worked towards Black eradication through a </w:t>
      </w:r>
      <w:r w:rsidRPr="00F84310">
        <w:rPr>
          <w:rStyle w:val="StyleUnderline"/>
          <w:rFonts w:cstheme="minorHAnsi"/>
          <w:color w:val="000000" w:themeColor="text1"/>
        </w:rPr>
        <w:t>steady stream of life-threatening inequality</w:t>
      </w:r>
      <w:r w:rsidRPr="00F84310">
        <w:rPr>
          <w:rStyle w:val="Style13ptBold"/>
          <w:rFonts w:cstheme="minorHAnsi"/>
          <w:color w:val="000000" w:themeColor="text1"/>
          <w:sz w:val="14"/>
        </w:rPr>
        <w:t xml:space="preserve">, but </w:t>
      </w:r>
      <w:r w:rsidRPr="00621DF9">
        <w:rPr>
          <w:rStyle w:val="StyleUnderline"/>
          <w:rFonts w:cstheme="minorHAnsi"/>
          <w:color w:val="000000" w:themeColor="text1"/>
          <w:highlight w:val="green"/>
        </w:rPr>
        <w:t>nuclear war on American soil would be swift</w:t>
      </w:r>
      <w:r w:rsidRPr="00621DF9">
        <w:rPr>
          <w:rFonts w:cstheme="minorHAnsi"/>
          <w:color w:val="000000" w:themeColor="text1"/>
          <w:sz w:val="14"/>
          <w:highlight w:val="green"/>
        </w:rPr>
        <w:t>.</w:t>
      </w:r>
      <w:r w:rsidRPr="00F84310">
        <w:rPr>
          <w:rFonts w:cstheme="minorHAnsi"/>
          <w:color w:val="000000" w:themeColor="text1"/>
          <w:sz w:val="14"/>
        </w:rPr>
        <w:t xml:space="preserve"> And </w:t>
      </w:r>
      <w:r w:rsidRPr="00621DF9">
        <w:rPr>
          <w:rStyle w:val="Style13ptBold"/>
          <w:rFonts w:cstheme="minorHAnsi"/>
          <w:color w:val="000000" w:themeColor="text1"/>
          <w:sz w:val="14"/>
          <w:highlight w:val="green"/>
        </w:rPr>
        <w:t xml:space="preserve">for this </w:t>
      </w:r>
      <w:proofErr w:type="gramStart"/>
      <w:r w:rsidRPr="00621DF9">
        <w:rPr>
          <w:rStyle w:val="Style13ptBold"/>
          <w:rFonts w:cstheme="minorHAnsi"/>
          <w:color w:val="000000" w:themeColor="text1"/>
          <w:sz w:val="14"/>
          <w:highlight w:val="green"/>
        </w:rPr>
        <w:t>reason</w:t>
      </w:r>
      <w:proofErr w:type="gramEnd"/>
      <w:r w:rsidRPr="00621DF9">
        <w:rPr>
          <w:rStyle w:val="Style13ptBold"/>
          <w:rFonts w:cstheme="minorHAnsi"/>
          <w:color w:val="000000" w:themeColor="text1"/>
          <w:sz w:val="14"/>
          <w:highlight w:val="green"/>
        </w:rPr>
        <w:t xml:space="preserve"> I’ve grown </w:t>
      </w:r>
      <w:r w:rsidRPr="00621DF9">
        <w:rPr>
          <w:rStyle w:val="StyleUnderline"/>
          <w:rFonts w:cstheme="minorHAnsi"/>
          <w:color w:val="000000" w:themeColor="text1"/>
          <w:highlight w:val="green"/>
        </w:rPr>
        <w:t>tired</w:t>
      </w:r>
      <w:r w:rsidRPr="00621DF9">
        <w:rPr>
          <w:rStyle w:val="Style13ptBold"/>
          <w:rFonts w:cstheme="minorHAnsi"/>
          <w:color w:val="000000" w:themeColor="text1"/>
          <w:sz w:val="14"/>
          <w:highlight w:val="green"/>
        </w:rPr>
        <w:t xml:space="preserve"> of </w:t>
      </w:r>
      <w:r w:rsidRPr="00621DF9">
        <w:rPr>
          <w:rStyle w:val="StyleUnderline"/>
          <w:rFonts w:cstheme="minorHAnsi"/>
          <w:color w:val="000000" w:themeColor="text1"/>
          <w:highlight w:val="green"/>
        </w:rPr>
        <w:t>whiteness</w:t>
      </w:r>
      <w:r w:rsidRPr="00621DF9">
        <w:rPr>
          <w:rFonts w:cstheme="minorHAnsi"/>
          <w:color w:val="000000" w:themeColor="text1"/>
          <w:sz w:val="14"/>
          <w:highlight w:val="green"/>
        </w:rPr>
        <w:t xml:space="preserve"> </w:t>
      </w:r>
      <w:r w:rsidRPr="00621DF9">
        <w:rPr>
          <w:rStyle w:val="Style13ptBold"/>
          <w:rFonts w:cstheme="minorHAnsi"/>
          <w:color w:val="000000" w:themeColor="text1"/>
          <w:sz w:val="14"/>
          <w:highlight w:val="green"/>
        </w:rPr>
        <w:t xml:space="preserve">being at the </w:t>
      </w:r>
      <w:r w:rsidRPr="00621DF9">
        <w:rPr>
          <w:rStyle w:val="StyleUnderline"/>
          <w:rFonts w:cstheme="minorHAnsi"/>
          <w:color w:val="000000" w:themeColor="text1"/>
          <w:highlight w:val="green"/>
        </w:rPr>
        <w:t>center of the nuclear conversation</w:t>
      </w:r>
      <w:r w:rsidRPr="00621DF9">
        <w:rPr>
          <w:rStyle w:val="Style13ptBold"/>
          <w:rFonts w:cstheme="minorHAnsi"/>
          <w:color w:val="000000" w:themeColor="text1"/>
          <w:sz w:val="14"/>
          <w:highlight w:val="green"/>
        </w:rPr>
        <w:t xml:space="preserve">. The </w:t>
      </w:r>
      <w:r w:rsidRPr="00621DF9">
        <w:rPr>
          <w:rStyle w:val="StyleUnderline"/>
          <w:rFonts w:cstheme="minorHAnsi"/>
          <w:color w:val="000000" w:themeColor="text1"/>
          <w:highlight w:val="green"/>
        </w:rPr>
        <w:t>race-neutral approach</w:t>
      </w:r>
      <w:r w:rsidRPr="00F84310">
        <w:rPr>
          <w:rStyle w:val="StyleUnderline"/>
          <w:rFonts w:cstheme="minorHAnsi"/>
          <w:color w:val="000000" w:themeColor="text1"/>
        </w:rPr>
        <w:t xml:space="preserve"> to the dialogue</w:t>
      </w:r>
      <w:r w:rsidRPr="00F84310">
        <w:rPr>
          <w:rStyle w:val="Style13ptBold"/>
          <w:rFonts w:cstheme="minorHAnsi"/>
          <w:color w:val="000000" w:themeColor="text1"/>
          <w:sz w:val="14"/>
        </w:rPr>
        <w:t xml:space="preserve">, and a tendency to continue to promote the idea that missiles will land in </w:t>
      </w:r>
      <w:r w:rsidRPr="00F84310">
        <w:rPr>
          <w:rStyle w:val="StyleUnderline"/>
          <w:rFonts w:cstheme="minorHAnsi"/>
          <w:color w:val="000000" w:themeColor="text1"/>
        </w:rPr>
        <w:t>suburban</w:t>
      </w:r>
      <w:r w:rsidRPr="00F84310">
        <w:rPr>
          <w:rStyle w:val="Style13ptBold"/>
          <w:rFonts w:cstheme="minorHAnsi"/>
          <w:color w:val="000000" w:themeColor="text1"/>
          <w:sz w:val="14"/>
        </w:rPr>
        <w:t xml:space="preserve"> and </w:t>
      </w:r>
      <w:r w:rsidRPr="00F84310">
        <w:rPr>
          <w:rStyle w:val="StyleUnderline"/>
          <w:rFonts w:cstheme="minorHAnsi"/>
          <w:color w:val="000000" w:themeColor="text1"/>
        </w:rPr>
        <w:t>rural backyards</w:t>
      </w:r>
      <w:r w:rsidRPr="00F84310">
        <w:rPr>
          <w:rStyle w:val="Style13ptBold"/>
          <w:rFonts w:cstheme="minorHAnsi"/>
          <w:color w:val="000000" w:themeColor="text1"/>
          <w:sz w:val="14"/>
        </w:rPr>
        <w:t xml:space="preserve">, instead of inner-city playgrounds, </w:t>
      </w:r>
      <w:r w:rsidRPr="00621DF9">
        <w:rPr>
          <w:rStyle w:val="Style13ptBold"/>
          <w:rFonts w:cstheme="minorHAnsi"/>
          <w:color w:val="000000" w:themeColor="text1"/>
          <w:sz w:val="14"/>
          <w:highlight w:val="green"/>
        </w:rPr>
        <w:t xml:space="preserve">is </w:t>
      </w:r>
      <w:r w:rsidRPr="00621DF9">
        <w:rPr>
          <w:rStyle w:val="StyleUnderline"/>
          <w:rFonts w:cstheme="minorHAnsi"/>
          <w:color w:val="000000" w:themeColor="text1"/>
          <w:highlight w:val="green"/>
        </w:rPr>
        <w:t>false</w:t>
      </w:r>
      <w:r w:rsidRPr="00F84310">
        <w:rPr>
          <w:rStyle w:val="Style13ptBold"/>
          <w:rFonts w:cstheme="minorHAnsi"/>
          <w:color w:val="000000" w:themeColor="text1"/>
          <w:sz w:val="14"/>
        </w:rPr>
        <w:t xml:space="preserve">. </w:t>
      </w:r>
      <w:r w:rsidRPr="00F84310">
        <w:rPr>
          <w:rFonts w:cstheme="minorHAnsi"/>
          <w:color w:val="000000" w:themeColor="text1"/>
          <w:sz w:val="14"/>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621DF9">
        <w:rPr>
          <w:rStyle w:val="Style13ptBold"/>
          <w:rFonts w:cstheme="minorHAnsi"/>
          <w:color w:val="000000" w:themeColor="text1"/>
          <w:sz w:val="14"/>
          <w:highlight w:val="green"/>
        </w:rPr>
        <w:t>devastation</w:t>
      </w:r>
      <w:r w:rsidRPr="00F84310">
        <w:rPr>
          <w:rStyle w:val="Style13ptBold"/>
          <w:rFonts w:cstheme="minorHAnsi"/>
          <w:color w:val="000000" w:themeColor="text1"/>
          <w:sz w:val="14"/>
        </w:rPr>
        <w:t xml:space="preserve"> from the attack </w:t>
      </w:r>
      <w:r w:rsidRPr="00621DF9">
        <w:rPr>
          <w:rStyle w:val="Style13ptBold"/>
          <w:rFonts w:cstheme="minorHAnsi"/>
          <w:color w:val="000000" w:themeColor="text1"/>
          <w:sz w:val="14"/>
          <w:highlight w:val="green"/>
        </w:rPr>
        <w:t>is</w:t>
      </w:r>
      <w:r w:rsidRPr="00F84310">
        <w:rPr>
          <w:rStyle w:val="Style13ptBold"/>
          <w:rFonts w:cstheme="minorHAnsi"/>
          <w:color w:val="000000" w:themeColor="text1"/>
          <w:sz w:val="14"/>
        </w:rPr>
        <w:t xml:space="preserve"> </w:t>
      </w:r>
      <w:r w:rsidRPr="00F84310">
        <w:rPr>
          <w:rStyle w:val="StyleUnderline"/>
          <w:rFonts w:cstheme="minorHAnsi"/>
          <w:color w:val="000000" w:themeColor="text1"/>
        </w:rPr>
        <w:t xml:space="preserve">completely </w:t>
      </w:r>
      <w:proofErr w:type="gramStart"/>
      <w:r w:rsidRPr="00621DF9">
        <w:rPr>
          <w:rStyle w:val="StyleUnderline"/>
          <w:rFonts w:cstheme="minorHAnsi"/>
          <w:color w:val="000000" w:themeColor="text1"/>
          <w:highlight w:val="green"/>
        </w:rPr>
        <w:t>white-washed</w:t>
      </w:r>
      <w:proofErr w:type="gramEnd"/>
      <w:r w:rsidRPr="00F84310">
        <w:rPr>
          <w:rStyle w:val="Style13ptBold"/>
          <w:rFonts w:cstheme="minorHAnsi"/>
          <w:color w:val="000000" w:themeColor="text1"/>
          <w:sz w:val="14"/>
        </w:rPr>
        <w:t xml:space="preserve">, leaving out the </w:t>
      </w:r>
      <w:r w:rsidRPr="00F84310">
        <w:rPr>
          <w:rStyle w:val="StyleUnderline"/>
          <w:rFonts w:cstheme="minorHAnsi"/>
          <w:color w:val="000000" w:themeColor="text1"/>
        </w:rPr>
        <w:t>more likely victims</w:t>
      </w:r>
      <w:r w:rsidRPr="00F84310">
        <w:rPr>
          <w:rStyle w:val="Style13ptBold"/>
          <w:rFonts w:cstheme="minorHAnsi"/>
          <w:color w:val="000000" w:themeColor="text1"/>
          <w:sz w:val="14"/>
        </w:rPr>
        <w:t xml:space="preserve"> which are the </w:t>
      </w:r>
      <w:r w:rsidRPr="00F84310">
        <w:rPr>
          <w:rStyle w:val="StyleUnderline"/>
          <w:rFonts w:cstheme="minorHAnsi"/>
          <w:color w:val="000000" w:themeColor="text1"/>
        </w:rPr>
        <w:t>more densely populated (Black) areas</w:t>
      </w:r>
      <w:r w:rsidRPr="00F84310">
        <w:rPr>
          <w:rFonts w:cstheme="minorHAnsi"/>
          <w:color w:val="000000" w:themeColor="text1"/>
          <w:sz w:val="14"/>
        </w:rPr>
        <w:t xml:space="preserve">. </w:t>
      </w:r>
      <w:r w:rsidRPr="00621DF9">
        <w:rPr>
          <w:rStyle w:val="Style13ptBold"/>
          <w:rFonts w:cstheme="minorHAnsi"/>
          <w:color w:val="000000" w:themeColor="text1"/>
          <w:sz w:val="14"/>
          <w:highlight w:val="green"/>
        </w:rPr>
        <w:t>Death</w:t>
      </w:r>
      <w:r w:rsidRPr="00F84310">
        <w:rPr>
          <w:rStyle w:val="Style13ptBold"/>
          <w:rFonts w:cstheme="minorHAnsi"/>
          <w:color w:val="000000" w:themeColor="text1"/>
          <w:sz w:val="14"/>
        </w:rPr>
        <w:t xml:space="preserve"> tolls would be high for white populations, yes, but large-scale losses of Black and brown folks would </w:t>
      </w:r>
      <w:r w:rsidRPr="00F84310">
        <w:rPr>
          <w:rStyle w:val="StyleUnderline"/>
          <w:rFonts w:cstheme="minorHAnsi"/>
          <w:color w:val="000000" w:themeColor="text1"/>
        </w:rPr>
        <w:t>outpace that number</w:t>
      </w:r>
      <w:r w:rsidRPr="00F84310">
        <w:rPr>
          <w:rStyle w:val="Style13ptBold"/>
          <w:rFonts w:cstheme="minorHAnsi"/>
          <w:color w:val="000000" w:themeColor="text1"/>
          <w:sz w:val="14"/>
        </w:rPr>
        <w:t xml:space="preserve">, due to </w:t>
      </w:r>
      <w:r w:rsidRPr="00F84310">
        <w:rPr>
          <w:rStyle w:val="StyleUnderline"/>
          <w:rFonts w:cstheme="minorHAnsi"/>
          <w:color w:val="000000" w:themeColor="text1"/>
        </w:rPr>
        <w:t>placement</w:t>
      </w:r>
      <w:r w:rsidRPr="00F84310">
        <w:rPr>
          <w:rStyle w:val="Style13ptBold"/>
          <w:rFonts w:cstheme="minorHAnsi"/>
          <w:color w:val="000000" w:themeColor="text1"/>
          <w:sz w:val="14"/>
        </w:rPr>
        <w:t xml:space="preserve"> and </w:t>
      </w:r>
      <w:r w:rsidRPr="00F84310">
        <w:rPr>
          <w:rStyle w:val="StyleUnderline"/>
          <w:rFonts w:cstheme="minorHAnsi"/>
          <w:color w:val="000000" w:themeColor="text1"/>
        </w:rPr>
        <w:t>poverty</w:t>
      </w:r>
      <w:r w:rsidRPr="00F84310">
        <w:rPr>
          <w:rStyle w:val="Style13ptBold"/>
          <w:rFonts w:cstheme="minorHAnsi"/>
          <w:color w:val="000000" w:themeColor="text1"/>
          <w:sz w:val="14"/>
        </w:rPr>
        <w:t xml:space="preserve">. That number </w:t>
      </w:r>
      <w:r w:rsidRPr="00621DF9">
        <w:rPr>
          <w:rStyle w:val="Style13ptBold"/>
          <w:rFonts w:cstheme="minorHAnsi"/>
          <w:color w:val="000000" w:themeColor="text1"/>
          <w:sz w:val="14"/>
          <w:highlight w:val="green"/>
        </w:rPr>
        <w:t>would be pushed higher by limited access to</w:t>
      </w:r>
      <w:r w:rsidRPr="00F84310">
        <w:rPr>
          <w:rStyle w:val="Style13ptBold"/>
          <w:rFonts w:cstheme="minorHAnsi"/>
          <w:color w:val="000000" w:themeColor="text1"/>
          <w:sz w:val="14"/>
        </w:rPr>
        <w:t xml:space="preserve"> premium </w:t>
      </w:r>
      <w:r w:rsidRPr="00621DF9">
        <w:rPr>
          <w:rStyle w:val="StyleUnderline"/>
          <w:rFonts w:cstheme="minorHAnsi"/>
          <w:color w:val="000000" w:themeColor="text1"/>
          <w:highlight w:val="green"/>
        </w:rPr>
        <w:t>health care</w:t>
      </w:r>
      <w:r w:rsidRPr="00F84310">
        <w:rPr>
          <w:rStyle w:val="Style13ptBold"/>
          <w:rFonts w:cstheme="minorHAnsi"/>
          <w:color w:val="000000" w:themeColor="text1"/>
          <w:sz w:val="14"/>
        </w:rPr>
        <w:t xml:space="preserve">, </w:t>
      </w:r>
      <w:r w:rsidRPr="00F84310">
        <w:rPr>
          <w:rStyle w:val="StyleUnderline"/>
          <w:rFonts w:cstheme="minorHAnsi"/>
          <w:color w:val="000000" w:themeColor="text1"/>
        </w:rPr>
        <w:t>wealth</w:t>
      </w:r>
      <w:r w:rsidRPr="00F84310">
        <w:rPr>
          <w:rStyle w:val="Style13ptBold"/>
          <w:rFonts w:cstheme="minorHAnsi"/>
          <w:color w:val="000000" w:themeColor="text1"/>
          <w:sz w:val="14"/>
        </w:rPr>
        <w:t xml:space="preserve">, </w:t>
      </w:r>
      <w:r w:rsidRPr="00621DF9">
        <w:rPr>
          <w:rStyle w:val="Style13ptBold"/>
          <w:rFonts w:cstheme="minorHAnsi"/>
          <w:color w:val="000000" w:themeColor="text1"/>
          <w:sz w:val="14"/>
          <w:highlight w:val="green"/>
        </w:rPr>
        <w:t xml:space="preserve">and </w:t>
      </w:r>
      <w:r w:rsidRPr="00621DF9">
        <w:rPr>
          <w:rStyle w:val="StyleUnderline"/>
          <w:rFonts w:cstheme="minorHAnsi"/>
          <w:color w:val="000000" w:themeColor="text1"/>
          <w:highlight w:val="green"/>
        </w:rPr>
        <w:t>resources</w:t>
      </w:r>
      <w:r w:rsidRPr="00621DF9">
        <w:rPr>
          <w:rStyle w:val="Style13ptBold"/>
          <w:rFonts w:cstheme="minorHAnsi"/>
          <w:color w:val="000000" w:themeColor="text1"/>
          <w:sz w:val="14"/>
          <w:highlight w:val="green"/>
        </w:rPr>
        <w:t>. The effects of radiation sickness</w:t>
      </w:r>
      <w:r w:rsidRPr="00F84310">
        <w:rPr>
          <w:rStyle w:val="Style13ptBold"/>
          <w:rFonts w:cstheme="minorHAnsi"/>
          <w:color w:val="000000" w:themeColor="text1"/>
          <w:sz w:val="14"/>
        </w:rPr>
        <w:t xml:space="preserve">, burns, compounded injuries, and malnutrition would throttle Black and brown communities and </w:t>
      </w:r>
      <w:r w:rsidRPr="00621DF9">
        <w:rPr>
          <w:rStyle w:val="Style13ptBold"/>
          <w:rFonts w:cstheme="minorHAnsi"/>
          <w:color w:val="000000" w:themeColor="text1"/>
          <w:sz w:val="14"/>
          <w:highlight w:val="green"/>
        </w:rPr>
        <w:t xml:space="preserve">would </w:t>
      </w:r>
      <w:r w:rsidRPr="00621DF9">
        <w:rPr>
          <w:rStyle w:val="StyleUnderline"/>
          <w:rFonts w:cstheme="minorHAnsi"/>
          <w:color w:val="000000" w:themeColor="text1"/>
          <w:highlight w:val="green"/>
        </w:rPr>
        <w:t>mark us for generations</w:t>
      </w:r>
      <w:r w:rsidRPr="00F84310">
        <w:rPr>
          <w:rStyle w:val="Style13ptBold"/>
          <w:rFonts w:cstheme="minorHAnsi"/>
          <w:color w:val="000000" w:themeColor="text1"/>
          <w:sz w:val="14"/>
        </w:rPr>
        <w:t xml:space="preserve">. It’s </w:t>
      </w:r>
      <w:r w:rsidRPr="00621DF9">
        <w:rPr>
          <w:rStyle w:val="Style13ptBold"/>
          <w:rFonts w:cstheme="minorHAnsi"/>
          <w:color w:val="000000" w:themeColor="text1"/>
          <w:sz w:val="14"/>
          <w:highlight w:val="green"/>
        </w:rPr>
        <w:t xml:space="preserve">for </w:t>
      </w:r>
      <w:r w:rsidRPr="00621DF9">
        <w:rPr>
          <w:rStyle w:val="StyleUnderline"/>
          <w:rFonts w:cstheme="minorHAnsi"/>
          <w:color w:val="000000" w:themeColor="text1"/>
          <w:highlight w:val="green"/>
        </w:rPr>
        <w:t>that reason</w:t>
      </w:r>
      <w:r w:rsidRPr="00F84310">
        <w:rPr>
          <w:rStyle w:val="Style13ptBold"/>
          <w:rFonts w:cstheme="minorHAnsi"/>
          <w:color w:val="000000" w:themeColor="text1"/>
          <w:sz w:val="14"/>
        </w:rPr>
        <w:t xml:space="preserve"> that we </w:t>
      </w:r>
      <w:proofErr w:type="gramStart"/>
      <w:r w:rsidRPr="00F84310">
        <w:rPr>
          <w:rStyle w:val="Style13ptBold"/>
          <w:rFonts w:cstheme="minorHAnsi"/>
          <w:color w:val="000000" w:themeColor="text1"/>
          <w:sz w:val="14"/>
        </w:rPr>
        <w:t>have to</w:t>
      </w:r>
      <w:proofErr w:type="gramEnd"/>
      <w:r w:rsidRPr="00F84310">
        <w:rPr>
          <w:rStyle w:val="Style13ptBold"/>
          <w:rFonts w:cstheme="minorHAnsi"/>
          <w:color w:val="000000" w:themeColor="text1"/>
          <w:sz w:val="14"/>
        </w:rPr>
        <w:t xml:space="preserve"> do more to foster</w:t>
      </w:r>
      <w:r w:rsidRPr="00F84310">
        <w:rPr>
          <w:rFonts w:cstheme="minorHAnsi"/>
          <w:color w:val="000000" w:themeColor="text1"/>
          <w:sz w:val="14"/>
        </w:rPr>
        <w:t xml:space="preserve"> disaster </w:t>
      </w:r>
      <w:r w:rsidRPr="00F84310">
        <w:rPr>
          <w:rStyle w:val="Style13ptBold"/>
          <w:rFonts w:cstheme="minorHAnsi"/>
          <w:color w:val="000000" w:themeColor="text1"/>
          <w:sz w:val="14"/>
        </w:rPr>
        <w:t xml:space="preserve">preparedness among Black people where we can. </w:t>
      </w:r>
      <w:r w:rsidRPr="00621DF9">
        <w:rPr>
          <w:rStyle w:val="Style13ptBold"/>
          <w:rFonts w:cstheme="minorHAnsi"/>
          <w:color w:val="000000" w:themeColor="text1"/>
          <w:sz w:val="14"/>
          <w:highlight w:val="green"/>
        </w:rPr>
        <w:t xml:space="preserve">Black people </w:t>
      </w:r>
      <w:r w:rsidRPr="00621DF9">
        <w:rPr>
          <w:rStyle w:val="StyleUnderline"/>
          <w:rFonts w:cstheme="minorHAnsi"/>
          <w:color w:val="000000" w:themeColor="text1"/>
          <w:highlight w:val="green"/>
        </w:rPr>
        <w:t>deserve the space</w:t>
      </w:r>
      <w:r w:rsidRPr="00621DF9">
        <w:rPr>
          <w:rStyle w:val="Style13ptBold"/>
          <w:rFonts w:cstheme="minorHAnsi"/>
          <w:color w:val="000000" w:themeColor="text1"/>
          <w:sz w:val="14"/>
          <w:highlight w:val="green"/>
        </w:rPr>
        <w:t xml:space="preserve"> to </w:t>
      </w:r>
      <w:r w:rsidRPr="00621DF9">
        <w:rPr>
          <w:rStyle w:val="StyleUnderline"/>
          <w:rFonts w:cstheme="minorHAnsi"/>
          <w:color w:val="000000" w:themeColor="text1"/>
          <w:highlight w:val="green"/>
        </w:rPr>
        <w:t>explore nuclear unease</w:t>
      </w:r>
      <w:r w:rsidRPr="00621DF9">
        <w:rPr>
          <w:rStyle w:val="Style13ptBold"/>
          <w:rFonts w:cstheme="minorHAnsi"/>
          <w:color w:val="000000" w:themeColor="text1"/>
          <w:sz w:val="14"/>
          <w:highlight w:val="green"/>
        </w:rPr>
        <w:t xml:space="preserve">, </w:t>
      </w:r>
      <w:r w:rsidRPr="00621DF9">
        <w:rPr>
          <w:rStyle w:val="StyleUnderline"/>
          <w:rFonts w:cstheme="minorHAnsi"/>
          <w:color w:val="000000" w:themeColor="text1"/>
          <w:highlight w:val="green"/>
        </w:rPr>
        <w:t>even if we have competing</w:t>
      </w:r>
      <w:r w:rsidRPr="00F84310">
        <w:rPr>
          <w:rStyle w:val="StyleUnderline"/>
          <w:rFonts w:cstheme="minorHAnsi"/>
          <w:color w:val="000000" w:themeColor="text1"/>
        </w:rPr>
        <w:t xml:space="preserve"> threats, </w:t>
      </w:r>
      <w:r w:rsidRPr="00621DF9">
        <w:rPr>
          <w:rStyle w:val="StyleUnderline"/>
          <w:rFonts w:cstheme="minorHAnsi"/>
          <w:color w:val="000000" w:themeColor="text1"/>
          <w:highlight w:val="green"/>
        </w:rPr>
        <w:t>anxieties</w:t>
      </w:r>
      <w:r w:rsidRPr="00F84310">
        <w:rPr>
          <w:rFonts w:cstheme="minorHAnsi"/>
          <w:color w:val="000000" w:themeColor="text1"/>
          <w:sz w:val="14"/>
        </w:rPr>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3D4C9B6C" w14:textId="45BBB992" w:rsidR="000B3E89" w:rsidRPr="00F84310" w:rsidRDefault="000B3E89" w:rsidP="000B3E89">
      <w:pPr>
        <w:pStyle w:val="Heading4"/>
        <w:rPr>
          <w:rFonts w:cstheme="minorHAnsi"/>
          <w:color w:val="000000" w:themeColor="text1"/>
        </w:rPr>
      </w:pPr>
      <w:r>
        <w:rPr>
          <w:rFonts w:cstheme="minorHAnsi"/>
          <w:color w:val="000000" w:themeColor="text1"/>
        </w:rPr>
        <w:t xml:space="preserve">4] </w:t>
      </w:r>
      <w:r w:rsidRPr="00F84310">
        <w:rPr>
          <w:rFonts w:cstheme="minorHAnsi"/>
          <w:color w:val="000000" w:themeColor="text1"/>
        </w:rPr>
        <w:t>Methodological pluralism is a necessary aspect of critique.</w:t>
      </w:r>
    </w:p>
    <w:p w14:paraId="3EF3426B" w14:textId="77777777" w:rsidR="000B3E89" w:rsidRPr="00F84310" w:rsidRDefault="000B3E89" w:rsidP="000B3E89">
      <w:pPr>
        <w:spacing w:after="120"/>
        <w:rPr>
          <w:rFonts w:eastAsia="Heiti TC Light" w:cstheme="minorHAnsi"/>
          <w:color w:val="000000" w:themeColor="text1"/>
          <w:szCs w:val="16"/>
        </w:rPr>
      </w:pPr>
      <w:proofErr w:type="spellStart"/>
      <w:r w:rsidRPr="00F84310">
        <w:rPr>
          <w:rStyle w:val="Heading5Char"/>
          <w:rFonts w:cstheme="minorHAnsi"/>
          <w:color w:val="000000" w:themeColor="text1"/>
        </w:rPr>
        <w:t>Bleiker</w:t>
      </w:r>
      <w:proofErr w:type="spellEnd"/>
      <w:r w:rsidRPr="00F84310">
        <w:rPr>
          <w:rStyle w:val="Heading5Char"/>
          <w:rFonts w:cstheme="minorHAnsi"/>
          <w:color w:val="000000" w:themeColor="text1"/>
        </w:rPr>
        <w:t xml:space="preserve"> ’14</w:t>
      </w:r>
      <w:r w:rsidRPr="00F84310">
        <w:rPr>
          <w:rFonts w:cstheme="minorHAnsi"/>
          <w:color w:val="000000" w:themeColor="text1"/>
          <w:sz w:val="24"/>
        </w:rPr>
        <w:t xml:space="preserve"> </w:t>
      </w:r>
      <w:r w:rsidRPr="00F84310">
        <w:rPr>
          <w:rFonts w:cstheme="minorHAnsi"/>
          <w:color w:val="000000" w:themeColor="text1"/>
        </w:rPr>
        <w:t>[Roland, professor of international relations at the university of Queensland. “International Theory Between Reification and Self-Reflective Critique” International Studies Review, Volume 16, Issue 2. June 17, 2014]</w:t>
      </w:r>
    </w:p>
    <w:p w14:paraId="1547E7F4" w14:textId="77777777" w:rsidR="000B3E89" w:rsidRPr="00F84310" w:rsidRDefault="000B3E89" w:rsidP="000B3E89">
      <w:pPr>
        <w:rPr>
          <w:rFonts w:eastAsia="Heiti TC Light" w:cstheme="minorHAnsi"/>
          <w:color w:val="000000" w:themeColor="text1"/>
          <w:sz w:val="14"/>
        </w:rPr>
      </w:pPr>
      <w:r w:rsidRPr="00F84310">
        <w:rPr>
          <w:rFonts w:eastAsia="Heiti TC Light" w:cstheme="minorHAnsi"/>
          <w:color w:val="000000" w:themeColor="text1"/>
          <w:sz w:val="14"/>
        </w:rPr>
        <w:t xml:space="preserve">This book is part of an increasing trend of scholarly works that have embraced </w:t>
      </w:r>
      <w:proofErr w:type="spellStart"/>
      <w:r w:rsidRPr="00F84310">
        <w:rPr>
          <w:rFonts w:eastAsia="Heiti TC Light" w:cstheme="minorHAnsi"/>
          <w:color w:val="000000" w:themeColor="text1"/>
          <w:sz w:val="14"/>
        </w:rPr>
        <w:t>poststructural</w:t>
      </w:r>
      <w:proofErr w:type="spellEnd"/>
      <w:r w:rsidRPr="00F84310">
        <w:rPr>
          <w:rFonts w:eastAsia="Heiti TC Light" w:cstheme="minorHAnsi"/>
          <w:color w:val="000000" w:themeColor="text1"/>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F84310">
        <w:rPr>
          <w:rStyle w:val="StyleUnderline"/>
          <w:rFonts w:eastAsia="Heiti TC Light" w:cstheme="minorHAnsi"/>
          <w:color w:val="000000" w:themeColor="text1"/>
        </w:rPr>
        <w:t>IR</w:t>
      </w:r>
      <w:r w:rsidRPr="00F84310">
        <w:rPr>
          <w:rFonts w:eastAsia="Heiti TC Light" w:cstheme="minorHAnsi"/>
          <w:color w:val="000000" w:themeColor="text1"/>
          <w:sz w:val="14"/>
        </w:rPr>
        <w:t xml:space="preserve">) scholarship </w:t>
      </w:r>
      <w:r w:rsidRPr="00F84310">
        <w:rPr>
          <w:rStyle w:val="StyleUnderline"/>
          <w:rFonts w:eastAsia="Heiti TC Light" w:cstheme="minorHAnsi"/>
          <w:color w:val="000000" w:themeColor="text1"/>
        </w:rPr>
        <w:t>is</w:t>
      </w:r>
      <w:r w:rsidRPr="00F84310">
        <w:rPr>
          <w:rFonts w:eastAsia="Heiti TC Light" w:cstheme="minorHAnsi"/>
          <w:color w:val="000000" w:themeColor="text1"/>
          <w:sz w:val="14"/>
        </w:rPr>
        <w:t xml:space="preserve"> what he calls “unchecked reification”: the widespread and</w:t>
      </w:r>
      <w:r w:rsidRPr="00F84310">
        <w:rPr>
          <w:rStyle w:val="Style13ptBold"/>
          <w:rFonts w:eastAsia="Heiti TC Light" w:cstheme="minorHAnsi"/>
          <w:color w:val="000000" w:themeColor="text1"/>
        </w:rPr>
        <w:t xml:space="preserve"> </w:t>
      </w:r>
      <w:r w:rsidRPr="00F84310">
        <w:rPr>
          <w:rStyle w:val="StyleUnderline"/>
          <w:rFonts w:eastAsia="Heiti TC Light" w:cstheme="minorHAnsi"/>
          <w:color w:val="000000" w:themeColor="text1"/>
        </w:rPr>
        <w:t>dangerous</w:t>
      </w:r>
      <w:r w:rsidRPr="00F84310">
        <w:rPr>
          <w:rStyle w:val="Style13ptBold"/>
          <w:rFonts w:eastAsia="Heiti TC Light" w:cstheme="minorHAnsi"/>
          <w:color w:val="000000" w:themeColor="text1"/>
        </w:rPr>
        <w:t xml:space="preserve"> </w:t>
      </w:r>
      <w:r w:rsidRPr="00F84310">
        <w:rPr>
          <w:rFonts w:eastAsia="Heiti TC Light" w:cstheme="minorHAnsi"/>
          <w:color w:val="000000" w:themeColor="text1"/>
          <w:sz w:val="14"/>
        </w:rPr>
        <w:t xml:space="preserve">process of forgetting “the distinction between theoretical concepts and the real-world things they mean to describe or to which they refer” (p. 15). The dangers are real, Levine stresses, </w:t>
      </w:r>
      <w:r w:rsidRPr="00F84310">
        <w:rPr>
          <w:rStyle w:val="StyleUnderline"/>
          <w:rFonts w:eastAsia="Heiti TC Light" w:cstheme="minorHAnsi"/>
          <w:color w:val="000000" w:themeColor="text1"/>
        </w:rPr>
        <w:t>because IR deals with some of the most difficult issues</w:t>
      </w:r>
      <w:r w:rsidRPr="00F84310">
        <w:rPr>
          <w:rFonts w:eastAsia="Heiti TC Light" w:cstheme="minorHAnsi"/>
          <w:color w:val="000000" w:themeColor="text1"/>
          <w:sz w:val="14"/>
        </w:rPr>
        <w:t xml:space="preserve">, </w:t>
      </w:r>
      <w:r w:rsidRPr="00F84310">
        <w:rPr>
          <w:rStyle w:val="StyleUnderline"/>
          <w:rFonts w:eastAsia="Heiti TC Light" w:cstheme="minorHAnsi"/>
          <w:color w:val="000000" w:themeColor="text1"/>
        </w:rPr>
        <w:t xml:space="preserve">from genocides to war. </w:t>
      </w:r>
      <w:r w:rsidRPr="00621DF9">
        <w:rPr>
          <w:rStyle w:val="StyleUnderline"/>
          <w:rFonts w:eastAsia="Heiti TC Light" w:cstheme="minorHAnsi"/>
          <w:color w:val="000000" w:themeColor="text1"/>
          <w:highlight w:val="green"/>
        </w:rPr>
        <w:t>Upholding one subjective position without critical scrutiny can</w:t>
      </w:r>
      <w:r w:rsidRPr="00621DF9">
        <w:rPr>
          <w:rFonts w:eastAsia="Heiti TC Light" w:cstheme="minorHAnsi"/>
          <w:color w:val="000000" w:themeColor="text1"/>
          <w:sz w:val="14"/>
          <w:highlight w:val="green"/>
        </w:rPr>
        <w:t xml:space="preserve"> </w:t>
      </w:r>
      <w:r w:rsidRPr="00F84310">
        <w:rPr>
          <w:rFonts w:eastAsia="Heiti TC Light" w:cstheme="minorHAnsi"/>
          <w:color w:val="000000" w:themeColor="text1"/>
          <w:sz w:val="14"/>
        </w:rPr>
        <w:t xml:space="preserve">thus </w:t>
      </w:r>
      <w:r w:rsidRPr="00621DF9">
        <w:rPr>
          <w:rStyle w:val="StyleUnderline"/>
          <w:rFonts w:eastAsia="Heiti TC Light" w:cstheme="minorHAnsi"/>
          <w:color w:val="000000" w:themeColor="text1"/>
          <w:highlight w:val="green"/>
        </w:rPr>
        <w:t>have far-reaching consequences</w:t>
      </w:r>
      <w:r w:rsidRPr="00F84310">
        <w:rPr>
          <w:rFonts w:eastAsia="Heiti TC Light" w:cstheme="minorHAnsi"/>
          <w:color w:val="000000" w:themeColor="text1"/>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F84310">
        <w:rPr>
          <w:rFonts w:eastAsia="Heiti TC Light" w:cstheme="minorHAnsi"/>
          <w:color w:val="000000" w:themeColor="text1"/>
          <w:sz w:val="14"/>
        </w:rPr>
        <w:t>or,</w:t>
      </w:r>
      <w:proofErr w:type="gramEnd"/>
      <w:r w:rsidRPr="00F84310">
        <w:rPr>
          <w:rFonts w:eastAsia="Heiti TC Light" w:cstheme="minorHAnsi"/>
          <w:color w:val="000000" w:themeColor="text1"/>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84310">
        <w:rPr>
          <w:rFonts w:eastAsia="Heiti TC Light" w:cstheme="minorHAnsi"/>
          <w:color w:val="000000" w:themeColor="text1"/>
          <w:sz w:val="14"/>
        </w:rPr>
        <w:t>Carr</w:t>
      </w:r>
      <w:proofErr w:type="spellEnd"/>
      <w:r w:rsidRPr="00F84310">
        <w:rPr>
          <w:rFonts w:eastAsia="Heiti TC Light" w:cstheme="minorHAnsi"/>
          <w:color w:val="000000" w:themeColor="text1"/>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F84310">
        <w:rPr>
          <w:rFonts w:eastAsia="Heiti TC Light" w:cstheme="minorHAnsi"/>
          <w:color w:val="000000" w:themeColor="text1"/>
          <w:sz w:val="14"/>
        </w:rPr>
        <w:t>closed down</w:t>
      </w:r>
      <w:proofErr w:type="gramEnd"/>
      <w:r w:rsidRPr="00F84310">
        <w:rPr>
          <w:rFonts w:eastAsia="Heiti TC Light" w:cstheme="minorHAnsi"/>
          <w:color w:val="000000" w:themeColor="text1"/>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F84310">
        <w:rPr>
          <w:rFonts w:eastAsia="Heiti TC Light" w:cstheme="minorHAnsi"/>
          <w:color w:val="000000" w:themeColor="text1"/>
          <w:sz w:val="14"/>
        </w:rPr>
        <w:t>particular theories</w:t>
      </w:r>
      <w:proofErr w:type="gramEnd"/>
      <w:r w:rsidRPr="00F84310">
        <w:rPr>
          <w:rFonts w:eastAsia="Heiti TC Light" w:cstheme="minorHAnsi"/>
          <w:color w:val="000000" w:themeColor="text1"/>
          <w:sz w:val="14"/>
        </w:rPr>
        <w:t xml:space="preserve"> or theorists. It is also inward-oriented, ongoing, and sensitive to the “limitations of thought itself” (p. 12). The challenges that such a </w:t>
      </w:r>
      <w:proofErr w:type="gramStart"/>
      <w:r w:rsidRPr="00F84310">
        <w:rPr>
          <w:rFonts w:eastAsia="Heiti TC Light" w:cstheme="minorHAnsi"/>
          <w:color w:val="000000" w:themeColor="text1"/>
          <w:sz w:val="14"/>
        </w:rPr>
        <w:t>sustainable critique faces</w:t>
      </w:r>
      <w:proofErr w:type="gramEnd"/>
      <w:r w:rsidRPr="00F84310">
        <w:rPr>
          <w:rFonts w:eastAsia="Heiti TC Light" w:cstheme="minorHAnsi"/>
          <w:color w:val="000000" w:themeColor="text1"/>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F84310">
        <w:rPr>
          <w:rFonts w:eastAsia="Heiti TC Light" w:cstheme="minorHAnsi"/>
          <w:color w:val="000000" w:themeColor="text1"/>
          <w:sz w:val="14"/>
        </w:rPr>
        <w:t>actually recognize</w:t>
      </w:r>
      <w:proofErr w:type="gramEnd"/>
      <w:r w:rsidRPr="00F84310">
        <w:rPr>
          <w:rFonts w:eastAsia="Heiti TC Light" w:cstheme="minorHAnsi"/>
          <w:color w:val="000000" w:themeColor="text1"/>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621DF9">
        <w:rPr>
          <w:rStyle w:val="StyleUnderline"/>
          <w:rFonts w:eastAsia="Heiti TC Light" w:cstheme="minorHAnsi"/>
          <w:color w:val="000000" w:themeColor="text1"/>
          <w:highlight w:val="green"/>
        </w:rPr>
        <w:t xml:space="preserve">Methodological pluralism </w:t>
      </w:r>
      <w:r w:rsidRPr="00621DF9">
        <w:rPr>
          <w:rStyle w:val="StyleUnderline"/>
          <w:rFonts w:cstheme="minorHAnsi"/>
          <w:color w:val="000000" w:themeColor="text1"/>
          <w:highlight w:val="green"/>
        </w:rPr>
        <w:t>lies at the heart of</w:t>
      </w:r>
      <w:r w:rsidRPr="00F84310">
        <w:rPr>
          <w:rStyle w:val="StyleUnderline"/>
          <w:rFonts w:cstheme="minorHAnsi"/>
          <w:color w:val="000000" w:themeColor="text1"/>
        </w:rPr>
        <w:t xml:space="preserve"> Levine's </w:t>
      </w:r>
      <w:r w:rsidRPr="00621DF9">
        <w:rPr>
          <w:rStyle w:val="StyleUnderline"/>
          <w:rFonts w:cstheme="minorHAnsi"/>
          <w:color w:val="000000" w:themeColor="text1"/>
          <w:highlight w:val="green"/>
        </w:rPr>
        <w:t>sustainable critique</w:t>
      </w:r>
      <w:r w:rsidRPr="00F84310">
        <w:rPr>
          <w:rFonts w:eastAsia="Heiti TC Light" w:cstheme="minorHAnsi"/>
          <w:color w:val="000000" w:themeColor="text1"/>
          <w:sz w:val="14"/>
        </w:rPr>
        <w:t xml:space="preserve">. He borrows from what Adorno calls a “constellation”: an attempt to juxtapose, rather than integrate, different perspectives. It is in this spirit that Levine advocates </w:t>
      </w:r>
      <w:r w:rsidRPr="00621DF9">
        <w:rPr>
          <w:rStyle w:val="StyleUnderline"/>
          <w:rFonts w:eastAsia="Heiti TC Light" w:cstheme="minorHAnsi"/>
          <w:color w:val="000000" w:themeColor="text1"/>
          <w:highlight w:val="green"/>
        </w:rPr>
        <w:t>multiple methods to understand the same event or phenomena</w:t>
      </w:r>
      <w:r w:rsidRPr="00621DF9">
        <w:rPr>
          <w:rFonts w:eastAsia="Heiti TC Light" w:cstheme="minorHAnsi"/>
          <w:color w:val="000000" w:themeColor="text1"/>
          <w:sz w:val="14"/>
          <w:highlight w:val="green"/>
        </w:rPr>
        <w:t>.</w:t>
      </w:r>
      <w:r w:rsidRPr="00F84310">
        <w:rPr>
          <w:rFonts w:eastAsia="Heiti TC Light" w:cstheme="minorHAnsi"/>
          <w:color w:val="000000" w:themeColor="text1"/>
          <w:sz w:val="14"/>
        </w:rPr>
        <w:t xml:space="preserve"> He writes of the need to validate “multiple and mutually incompatible ways of seeing” (p. 63, see also pp. 101–102). In this model, </w:t>
      </w:r>
      <w:r w:rsidRPr="00621DF9">
        <w:rPr>
          <w:rStyle w:val="StyleUnderline"/>
          <w:rFonts w:eastAsia="Heiti TC Light" w:cstheme="minorHAnsi"/>
          <w:color w:val="000000" w:themeColor="text1"/>
          <w:highlight w:val="green"/>
        </w:rPr>
        <w:t xml:space="preserve">a scholar </w:t>
      </w:r>
      <w:r w:rsidRPr="00621DF9">
        <w:rPr>
          <w:rStyle w:val="StyleUnderline"/>
          <w:rFonts w:cstheme="minorHAnsi"/>
          <w:color w:val="000000" w:themeColor="text1"/>
          <w:highlight w:val="green"/>
        </w:rPr>
        <w:t>oscillates back and forth between different methods</w:t>
      </w:r>
      <w:r w:rsidRPr="00F84310">
        <w:rPr>
          <w:rStyle w:val="StyleUnderline"/>
          <w:rFonts w:cstheme="minorHAnsi"/>
          <w:color w:val="000000" w:themeColor="text1"/>
        </w:rPr>
        <w:t xml:space="preserve"> and paradigms, trying</w:t>
      </w:r>
      <w:r w:rsidRPr="00F84310">
        <w:rPr>
          <w:rStyle w:val="StyleUnderline"/>
          <w:rFonts w:eastAsia="Heiti TC Light" w:cstheme="minorHAnsi"/>
          <w:color w:val="000000" w:themeColor="text1"/>
        </w:rPr>
        <w:t xml:space="preserve"> to understand the event in question from multiple perspectives. </w:t>
      </w:r>
      <w:r w:rsidRPr="00621DF9">
        <w:rPr>
          <w:rStyle w:val="StyleUnderline"/>
          <w:rFonts w:eastAsia="Heiti TC Light" w:cstheme="minorHAnsi"/>
          <w:color w:val="000000" w:themeColor="text1"/>
          <w:highlight w:val="green"/>
        </w:rPr>
        <w:t>No single method can</w:t>
      </w:r>
      <w:r w:rsidRPr="00F84310">
        <w:rPr>
          <w:rStyle w:val="StyleUnderline"/>
          <w:rFonts w:eastAsia="Heiti TC Light" w:cstheme="minorHAnsi"/>
          <w:color w:val="000000" w:themeColor="text1"/>
        </w:rPr>
        <w:t xml:space="preserve"> ever adequately represent the event or should </w:t>
      </w:r>
      <w:r w:rsidRPr="00621DF9">
        <w:rPr>
          <w:rStyle w:val="StyleUnderline"/>
          <w:rFonts w:eastAsia="Heiti TC Light" w:cstheme="minorHAnsi"/>
          <w:color w:val="000000" w:themeColor="text1"/>
          <w:highlight w:val="green"/>
        </w:rPr>
        <w:t>gain the upper hand. But each should</w:t>
      </w:r>
      <w:r w:rsidRPr="00F84310">
        <w:rPr>
          <w:rFonts w:eastAsia="Heiti TC Light" w:cstheme="minorHAnsi"/>
          <w:color w:val="000000" w:themeColor="text1"/>
          <w:sz w:val="14"/>
        </w:rPr>
        <w:t xml:space="preserve">, in a </w:t>
      </w:r>
      <w:r w:rsidRPr="00F84310">
        <w:rPr>
          <w:rStyle w:val="StyleUnderline"/>
          <w:rFonts w:eastAsia="Heiti TC Light" w:cstheme="minorHAnsi"/>
          <w:color w:val="000000" w:themeColor="text1"/>
        </w:rPr>
        <w:t xml:space="preserve">way, </w:t>
      </w:r>
      <w:r w:rsidRPr="00621DF9">
        <w:rPr>
          <w:rStyle w:val="StyleUnderline"/>
          <w:rFonts w:eastAsia="Heiti TC Light" w:cstheme="minorHAnsi"/>
          <w:color w:val="000000" w:themeColor="text1"/>
          <w:highlight w:val="green"/>
        </w:rPr>
        <w:t>recognize and capture details or perspectives that the others cannot</w:t>
      </w:r>
      <w:r w:rsidRPr="00F84310">
        <w:rPr>
          <w:rFonts w:eastAsia="Heiti TC Light" w:cstheme="minorHAnsi"/>
          <w:color w:val="000000" w:themeColor="text1"/>
          <w:sz w:val="14"/>
        </w:rPr>
        <w:t xml:space="preserve"> (p. 102). </w:t>
      </w:r>
      <w:r w:rsidRPr="00621DF9">
        <w:rPr>
          <w:rStyle w:val="StyleUnderline"/>
          <w:rFonts w:eastAsia="Heiti TC Light" w:cstheme="minorHAnsi"/>
          <w:color w:val="000000" w:themeColor="text1"/>
          <w:highlight w:val="green"/>
        </w:rPr>
        <w:t>In practical terms, this means combining</w:t>
      </w:r>
      <w:r w:rsidRPr="00F84310">
        <w:rPr>
          <w:rStyle w:val="StyleUnderline"/>
          <w:rFonts w:eastAsia="Heiti TC Light" w:cstheme="minorHAnsi"/>
          <w:color w:val="000000" w:themeColor="text1"/>
        </w:rPr>
        <w:t xml:space="preserve"> a range of </w:t>
      </w:r>
      <w:r w:rsidRPr="00621DF9">
        <w:rPr>
          <w:rStyle w:val="StyleUnderline"/>
          <w:rFonts w:eastAsia="Heiti TC Light" w:cstheme="minorHAnsi"/>
          <w:color w:val="000000" w:themeColor="text1"/>
          <w:highlight w:val="green"/>
        </w:rPr>
        <w:t>methods</w:t>
      </w:r>
      <w:r w:rsidRPr="00F84310">
        <w:rPr>
          <w:rStyle w:val="Style13ptBold"/>
          <w:rFonts w:eastAsia="Heiti TC Light" w:cstheme="minorHAnsi"/>
          <w:color w:val="000000" w:themeColor="text1"/>
        </w:rPr>
        <w:t xml:space="preserve"> </w:t>
      </w:r>
      <w:r w:rsidRPr="00F84310">
        <w:rPr>
          <w:rFonts w:eastAsia="Heiti TC Light" w:cstheme="minorHAnsi"/>
          <w:color w:val="000000" w:themeColor="text1"/>
          <w:sz w:val="14"/>
        </w:rPr>
        <w:t>even when—</w:t>
      </w:r>
      <w:r w:rsidRPr="00F84310">
        <w:rPr>
          <w:rStyle w:val="StyleUnderline"/>
          <w:rFonts w:eastAsia="Heiti TC Light" w:cstheme="minorHAnsi"/>
          <w:color w:val="000000" w:themeColor="text1"/>
        </w:rPr>
        <w:t xml:space="preserve">or, rather, </w:t>
      </w:r>
      <w:r w:rsidRPr="00621DF9">
        <w:rPr>
          <w:rStyle w:val="StyleUnderline"/>
          <w:rFonts w:eastAsia="Heiti TC Light" w:cstheme="minorHAnsi"/>
          <w:color w:val="000000" w:themeColor="text1"/>
          <w:highlight w:val="green"/>
        </w:rPr>
        <w:t>precisely when</w:t>
      </w:r>
      <w:r w:rsidRPr="00F84310">
        <w:rPr>
          <w:rStyle w:val="StyleUnderline"/>
          <w:rFonts w:eastAsia="Heiti TC Light" w:cstheme="minorHAnsi"/>
          <w:color w:val="000000" w:themeColor="text1"/>
        </w:rPr>
        <w:t>—</w:t>
      </w:r>
      <w:r w:rsidRPr="00621DF9">
        <w:rPr>
          <w:rStyle w:val="StyleUnderline"/>
          <w:rFonts w:cstheme="minorHAnsi"/>
          <w:color w:val="000000" w:themeColor="text1"/>
          <w:highlight w:val="green"/>
        </w:rPr>
        <w:t>they are deemed incompatible.</w:t>
      </w:r>
      <w:r w:rsidRPr="00F84310">
        <w:rPr>
          <w:rStyle w:val="StyleUnderline"/>
          <w:rFonts w:cstheme="minorHAnsi"/>
          <w:color w:val="000000" w:themeColor="text1"/>
        </w:rPr>
        <w:t xml:space="preserve"> They</w:t>
      </w:r>
      <w:r w:rsidRPr="00F84310">
        <w:rPr>
          <w:rStyle w:val="StyleUnderline"/>
          <w:rFonts w:eastAsia="Heiti TC Light" w:cstheme="minorHAnsi"/>
          <w:color w:val="000000" w:themeColor="text1"/>
        </w:rPr>
        <w:t xml:space="preserve"> can range from </w:t>
      </w:r>
      <w:proofErr w:type="spellStart"/>
      <w:r w:rsidRPr="00F84310">
        <w:rPr>
          <w:rStyle w:val="StyleUnderline"/>
          <w:rFonts w:eastAsia="Heiti TC Light" w:cstheme="minorHAnsi"/>
          <w:color w:val="000000" w:themeColor="text1"/>
        </w:rPr>
        <w:t>poststructual</w:t>
      </w:r>
      <w:proofErr w:type="spellEnd"/>
      <w:r w:rsidRPr="00F84310">
        <w:rPr>
          <w:rStyle w:val="StyleUnderline"/>
          <w:rFonts w:eastAsia="Heiti TC Light" w:cstheme="minorHAnsi"/>
          <w:color w:val="000000" w:themeColor="text1"/>
        </w:rPr>
        <w:t xml:space="preserve"> deconstruction to</w:t>
      </w:r>
      <w:r w:rsidRPr="00F84310">
        <w:rPr>
          <w:rStyle w:val="Style13ptBold"/>
          <w:rFonts w:eastAsia="Heiti TC Light" w:cstheme="minorHAnsi"/>
          <w:color w:val="000000" w:themeColor="text1"/>
        </w:rPr>
        <w:t xml:space="preserve"> </w:t>
      </w:r>
      <w:r w:rsidRPr="00F84310">
        <w:rPr>
          <w:rFonts w:eastAsia="Heiti TC Light" w:cstheme="minorHAnsi"/>
          <w:color w:val="000000" w:themeColor="text1"/>
          <w:sz w:val="14"/>
        </w:rPr>
        <w:t xml:space="preserve">the tools pioneered and championed by </w:t>
      </w:r>
      <w:r w:rsidRPr="00F84310">
        <w:rPr>
          <w:rStyle w:val="StyleUnderline"/>
          <w:rFonts w:eastAsia="Heiti TC Light" w:cstheme="minorHAnsi"/>
          <w:color w:val="000000" w:themeColor="text1"/>
        </w:rPr>
        <w:t>positivist social sciences</w:t>
      </w:r>
      <w:r w:rsidRPr="00F84310">
        <w:rPr>
          <w:rFonts w:eastAsia="Heiti TC Light" w:cstheme="minorHAnsi"/>
          <w:color w:val="000000" w:themeColor="text1"/>
          <w:sz w:val="14"/>
        </w:rPr>
        <w:t xml:space="preserve">. </w:t>
      </w:r>
      <w:r w:rsidRPr="00F84310">
        <w:rPr>
          <w:rStyle w:val="StyleUnderline"/>
          <w:rFonts w:eastAsia="Heiti TC Light" w:cstheme="minorHAnsi"/>
          <w:color w:val="000000" w:themeColor="text1"/>
        </w:rPr>
        <w:t>The benefit of</w:t>
      </w:r>
      <w:r w:rsidRPr="00F84310">
        <w:rPr>
          <w:rFonts w:eastAsia="Heiti TC Light" w:cstheme="minorHAnsi"/>
          <w:color w:val="000000" w:themeColor="text1"/>
          <w:sz w:val="14"/>
        </w:rPr>
        <w:t xml:space="preserve"> such a </w:t>
      </w:r>
      <w:r w:rsidRPr="00F84310">
        <w:rPr>
          <w:rStyle w:val="StyleUnderline"/>
          <w:rFonts w:eastAsia="Heiti TC Light" w:cstheme="minorHAnsi"/>
          <w:color w:val="000000" w:themeColor="text1"/>
        </w:rPr>
        <w:t>methodological polyphony is not just the opportunity to bring out nuances and new perspectives</w:t>
      </w:r>
      <w:r w:rsidRPr="00F84310">
        <w:rPr>
          <w:rFonts w:eastAsia="Heiti TC Light" w:cstheme="minorHAnsi"/>
          <w:color w:val="000000" w:themeColor="text1"/>
          <w:sz w:val="14"/>
        </w:rPr>
        <w:t xml:space="preserve">. Once the false hope of a smooth synthesis has been abandoned, the very incompatibility of the respective perspectives can then be used to identify the reifying tendencies in each of them. For Levine, this is how </w:t>
      </w:r>
      <w:r w:rsidRPr="00F84310">
        <w:rPr>
          <w:rStyle w:val="StyleUnderline"/>
          <w:rFonts w:eastAsia="Heiti TC Light" w:cstheme="minorHAnsi"/>
          <w:color w:val="000000" w:themeColor="text1"/>
        </w:rPr>
        <w:t>reification may be “checked at the source”</w:t>
      </w:r>
      <w:r w:rsidRPr="00F84310">
        <w:rPr>
          <w:rFonts w:eastAsia="Heiti TC Light" w:cstheme="minorHAnsi"/>
          <w:color w:val="000000" w:themeColor="text1"/>
          <w:sz w:val="14"/>
        </w:rPr>
        <w:t xml:space="preserve"> and this is how a “critically reflexive moment might thus be rendered sustainable” (p. 103). It is in this sense that Levine's approach is not </w:t>
      </w:r>
      <w:proofErr w:type="gramStart"/>
      <w:r w:rsidRPr="00F84310">
        <w:rPr>
          <w:rFonts w:eastAsia="Heiti TC Light" w:cstheme="minorHAnsi"/>
          <w:color w:val="000000" w:themeColor="text1"/>
          <w:sz w:val="14"/>
        </w:rPr>
        <w:t>really post-</w:t>
      </w:r>
      <w:proofErr w:type="gramEnd"/>
      <w:r w:rsidRPr="00F84310">
        <w:rPr>
          <w:rFonts w:eastAsia="Heiti TC Light" w:cstheme="minorHAnsi"/>
          <w:color w:val="000000" w:themeColor="text1"/>
          <w:sz w:val="14"/>
        </w:rPr>
        <w:t xml:space="preserve">foundational but, rather, an attempt to “balance </w:t>
      </w:r>
      <w:proofErr w:type="spellStart"/>
      <w:r w:rsidRPr="00F84310">
        <w:rPr>
          <w:rFonts w:eastAsia="Heiti TC Light" w:cstheme="minorHAnsi"/>
          <w:color w:val="000000" w:themeColor="text1"/>
          <w:sz w:val="14"/>
        </w:rPr>
        <w:t>foundationalisms</w:t>
      </w:r>
      <w:proofErr w:type="spellEnd"/>
      <w:r w:rsidRPr="00F84310">
        <w:rPr>
          <w:rFonts w:eastAsia="Heiti TC Light" w:cstheme="minorHAnsi"/>
          <w:color w:val="000000" w:themeColor="text1"/>
          <w:sz w:val="14"/>
        </w:rPr>
        <w:t xml:space="preserve"> against one another” (p. 14). There are strong parallels here with arguments advanced by assemblage thinking and complexity theory—links that could have been explored in more detail.</w:t>
      </w:r>
    </w:p>
    <w:p w14:paraId="0AEF3C2E" w14:textId="7C6D3DC7" w:rsidR="00A95652" w:rsidRDefault="00C975F4" w:rsidP="00D733E3">
      <w:pPr>
        <w:pStyle w:val="Heading4"/>
      </w:pPr>
      <w:r>
        <w:t xml:space="preserve">5] reject epistemology </w:t>
      </w:r>
      <w:proofErr w:type="spellStart"/>
      <w:r>
        <w:t>takeouts</w:t>
      </w:r>
      <w:proofErr w:type="spellEnd"/>
    </w:p>
    <w:p w14:paraId="05E7FF05" w14:textId="0F04FDE0" w:rsidR="00C975F4" w:rsidRDefault="00C975F4" w:rsidP="00B55AD5">
      <w:r>
        <w:t>a) specificity</w:t>
      </w:r>
    </w:p>
    <w:p w14:paraId="50CBC674" w14:textId="6C925A52" w:rsidR="00C975F4" w:rsidRPr="00B55AD5" w:rsidRDefault="00C975F4" w:rsidP="00B55AD5">
      <w:r>
        <w:t>b) talking broadly about world good</w:t>
      </w:r>
    </w:p>
    <w:sectPr w:rsidR="00C975F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Yu Mincho">
    <w:charset w:val="80"/>
    <w:family w:val="roman"/>
    <w:pitch w:val="variable"/>
    <w:sig w:usb0="800002E7" w:usb1="2AC7FCFF" w:usb2="00000012" w:usb3="00000000" w:csb0="0002009F" w:csb1="00000000"/>
  </w:font>
  <w:font w:name="Heiti TC Light">
    <w:altName w:val="HEITI TC LIGHT"/>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27"/>
  </w:num>
  <w:num w:numId="13">
    <w:abstractNumId w:val="18"/>
  </w:num>
  <w:num w:numId="14">
    <w:abstractNumId w:val="20"/>
  </w:num>
  <w:num w:numId="15">
    <w:abstractNumId w:val="25"/>
  </w:num>
  <w:num w:numId="16">
    <w:abstractNumId w:val="11"/>
  </w:num>
  <w:num w:numId="17">
    <w:abstractNumId w:val="16"/>
  </w:num>
  <w:num w:numId="18">
    <w:abstractNumId w:val="26"/>
  </w:num>
  <w:num w:numId="19">
    <w:abstractNumId w:val="24"/>
  </w:num>
  <w:num w:numId="20">
    <w:abstractNumId w:val="29"/>
  </w:num>
  <w:num w:numId="21">
    <w:abstractNumId w:val="21"/>
  </w:num>
  <w:num w:numId="22">
    <w:abstractNumId w:val="22"/>
  </w:num>
  <w:num w:numId="23">
    <w:abstractNumId w:val="12"/>
  </w:num>
  <w:num w:numId="24">
    <w:abstractNumId w:val="19"/>
  </w:num>
  <w:num w:numId="25">
    <w:abstractNumId w:val="23"/>
  </w:num>
  <w:num w:numId="26">
    <w:abstractNumId w:val="15"/>
  </w:num>
  <w:num w:numId="27">
    <w:abstractNumId w:val="28"/>
  </w:num>
  <w:num w:numId="28">
    <w:abstractNumId w:val="13"/>
  </w:num>
  <w:num w:numId="29">
    <w:abstractNumId w:val="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6F02"/>
    <w:rsid w:val="000139A3"/>
    <w:rsid w:val="000B3E8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4EAA"/>
    <w:rsid w:val="004605D6"/>
    <w:rsid w:val="004C60E8"/>
    <w:rsid w:val="004E3579"/>
    <w:rsid w:val="004E728B"/>
    <w:rsid w:val="004F39E0"/>
    <w:rsid w:val="00537BD5"/>
    <w:rsid w:val="00554352"/>
    <w:rsid w:val="0057268A"/>
    <w:rsid w:val="005D2912"/>
    <w:rsid w:val="006065BD"/>
    <w:rsid w:val="00645FA9"/>
    <w:rsid w:val="00647866"/>
    <w:rsid w:val="00665003"/>
    <w:rsid w:val="006A1587"/>
    <w:rsid w:val="006A2AD0"/>
    <w:rsid w:val="006C2375"/>
    <w:rsid w:val="006D4ECC"/>
    <w:rsid w:val="006F2D9E"/>
    <w:rsid w:val="00722258"/>
    <w:rsid w:val="007243E5"/>
    <w:rsid w:val="00766EA0"/>
    <w:rsid w:val="007A2226"/>
    <w:rsid w:val="007D6F02"/>
    <w:rsid w:val="007F5B66"/>
    <w:rsid w:val="00823A1C"/>
    <w:rsid w:val="00845B9D"/>
    <w:rsid w:val="00860984"/>
    <w:rsid w:val="008B3ECB"/>
    <w:rsid w:val="008B4E85"/>
    <w:rsid w:val="008C1B2E"/>
    <w:rsid w:val="008E6FAB"/>
    <w:rsid w:val="0091627E"/>
    <w:rsid w:val="0097032B"/>
    <w:rsid w:val="009939F0"/>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975F4"/>
    <w:rsid w:val="00CA19AA"/>
    <w:rsid w:val="00CC5298"/>
    <w:rsid w:val="00CD736E"/>
    <w:rsid w:val="00CD798D"/>
    <w:rsid w:val="00CE161E"/>
    <w:rsid w:val="00CF59A8"/>
    <w:rsid w:val="00D20F70"/>
    <w:rsid w:val="00D325A9"/>
    <w:rsid w:val="00D36A8A"/>
    <w:rsid w:val="00D61409"/>
    <w:rsid w:val="00D6691E"/>
    <w:rsid w:val="00D71170"/>
    <w:rsid w:val="00D733E3"/>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83CB"/>
  <w15:chartTrackingRefBased/>
  <w15:docId w15:val="{2414D88E-EDD4-4182-B85A-8DE379C1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0F70"/>
    <w:rPr>
      <w:rFonts w:ascii="Calibri" w:hAnsi="Calibri"/>
    </w:rPr>
  </w:style>
  <w:style w:type="paragraph" w:styleId="Heading1">
    <w:name w:val="heading 1"/>
    <w:aliases w:val="Pocket"/>
    <w:basedOn w:val="Normal"/>
    <w:next w:val="Normal"/>
    <w:link w:val="Heading1Char"/>
    <w:qFormat/>
    <w:rsid w:val="007D6F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7D6F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D6F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7D6F0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20F7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20F70"/>
    <w:pPr>
      <w:keepNext/>
      <w:keepLines/>
      <w:spacing w:before="200" w:after="40"/>
      <w:outlineLvl w:val="5"/>
    </w:pPr>
    <w:rPr>
      <w:b/>
      <w:sz w:val="20"/>
      <w:szCs w:val="20"/>
    </w:rPr>
  </w:style>
  <w:style w:type="character" w:default="1" w:styleId="DefaultParagraphFont">
    <w:name w:val="Default Paragraph Font"/>
    <w:uiPriority w:val="1"/>
    <w:semiHidden/>
    <w:unhideWhenUsed/>
    <w:rsid w:val="007D6F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6F02"/>
  </w:style>
  <w:style w:type="character" w:customStyle="1" w:styleId="Heading1Char">
    <w:name w:val="Heading 1 Char"/>
    <w:aliases w:val="Pocket Char"/>
    <w:basedOn w:val="DefaultParagraphFont"/>
    <w:link w:val="Heading1"/>
    <w:rsid w:val="007D6F0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7D6F0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D6F0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7D6F02"/>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7D6F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D6F02"/>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7D6F02"/>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6F02"/>
    <w:rPr>
      <w:color w:val="auto"/>
      <w:u w:val="none"/>
    </w:rPr>
  </w:style>
  <w:style w:type="character" w:styleId="FollowedHyperlink">
    <w:name w:val="FollowedHyperlink"/>
    <w:basedOn w:val="DefaultParagraphFont"/>
    <w:uiPriority w:val="99"/>
    <w:semiHidden/>
    <w:unhideWhenUsed/>
    <w:rsid w:val="007D6F02"/>
    <w:rPr>
      <w:color w:val="auto"/>
      <w:u w:val="none"/>
    </w:rPr>
  </w:style>
  <w:style w:type="character" w:customStyle="1" w:styleId="Heading5Char">
    <w:name w:val="Heading 5 Char"/>
    <w:basedOn w:val="DefaultParagraphFont"/>
    <w:link w:val="Heading5"/>
    <w:uiPriority w:val="9"/>
    <w:rsid w:val="00D20F7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D20F70"/>
    <w:rPr>
      <w:rFonts w:ascii="Calibri" w:hAnsi="Calibri"/>
      <w:b/>
      <w:sz w:val="20"/>
      <w:szCs w:val="2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
    <w:basedOn w:val="Heading1"/>
    <w:link w:val="Hyperlink"/>
    <w:autoRedefine/>
    <w:uiPriority w:val="99"/>
    <w:qFormat/>
    <w:rsid w:val="00D20F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20F7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D20F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0F70"/>
    <w:rPr>
      <w:rFonts w:ascii="Lucida Grande" w:hAnsi="Lucida Grande" w:cs="Lucida Grande"/>
      <w:sz w:val="24"/>
    </w:rPr>
  </w:style>
  <w:style w:type="character" w:styleId="UnresolvedMention">
    <w:name w:val="Unresolved Mention"/>
    <w:basedOn w:val="DefaultParagraphFont"/>
    <w:uiPriority w:val="99"/>
    <w:unhideWhenUsed/>
    <w:rsid w:val="00D20F70"/>
    <w:rPr>
      <w:color w:val="605E5C"/>
      <w:shd w:val="clear" w:color="auto" w:fill="E1DFDD"/>
    </w:rPr>
  </w:style>
  <w:style w:type="paragraph" w:customStyle="1" w:styleId="UnderlinePara">
    <w:name w:val="Underline Para"/>
    <w:basedOn w:val="Normal"/>
    <w:uiPriority w:val="1"/>
    <w:qFormat/>
    <w:rsid w:val="00D20F70"/>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D20F70"/>
    <w:rPr>
      <w:b/>
      <w:bCs/>
    </w:rPr>
  </w:style>
  <w:style w:type="paragraph" w:styleId="ListParagraph">
    <w:name w:val="List Paragraph"/>
    <w:aliases w:val="6 font"/>
    <w:basedOn w:val="Normal"/>
    <w:uiPriority w:val="34"/>
    <w:qFormat/>
    <w:rsid w:val="00D20F70"/>
    <w:pPr>
      <w:ind w:left="720"/>
      <w:contextualSpacing/>
    </w:pPr>
  </w:style>
  <w:style w:type="paragraph" w:customStyle="1" w:styleId="Emphasis1">
    <w:name w:val="Emphasis1"/>
    <w:basedOn w:val="Normal"/>
    <w:autoRedefine/>
    <w:uiPriority w:val="7"/>
    <w:qFormat/>
    <w:rsid w:val="00D20F7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D20F70"/>
    <w:pPr>
      <w:ind w:left="432" w:right="432"/>
    </w:pPr>
    <w:rPr>
      <w:color w:val="000000"/>
    </w:rPr>
  </w:style>
  <w:style w:type="character" w:customStyle="1" w:styleId="evidencetextChar1">
    <w:name w:val="evidence text Char1"/>
    <w:link w:val="evidencetext"/>
    <w:rsid w:val="00D20F70"/>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D20F70"/>
    <w:pPr>
      <w:spacing w:after="0" w:line="240" w:lineRule="auto"/>
    </w:pPr>
    <w:rPr>
      <w:rFonts w:cs="Times New Roman"/>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D20F70"/>
    <w:rPr>
      <w:rFonts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20F70"/>
    <w:pPr>
      <w:spacing w:before="100" w:beforeAutospacing="1" w:after="100" w:afterAutospacing="1"/>
    </w:pPr>
    <w:rPr>
      <w:rFonts w:eastAsia="Times New Roman"/>
      <w:sz w:val="24"/>
      <w:lang w:eastAsia="ko-KR"/>
    </w:rPr>
  </w:style>
  <w:style w:type="paragraph" w:customStyle="1" w:styleId="css-182kmce">
    <w:name w:val="css-182kmce"/>
    <w:basedOn w:val="Normal"/>
    <w:rsid w:val="00D20F70"/>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D20F70"/>
  </w:style>
  <w:style w:type="paragraph" w:customStyle="1" w:styleId="pullquote-paragraph">
    <w:name w:val="pullquote-paragraph"/>
    <w:basedOn w:val="Normal"/>
    <w:rsid w:val="00D20F70"/>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D20F70"/>
    <w:rPr>
      <w:i/>
      <w:iCs/>
    </w:rPr>
  </w:style>
  <w:style w:type="paragraph" w:customStyle="1" w:styleId="font--body">
    <w:name w:val="font--body"/>
    <w:basedOn w:val="Normal"/>
    <w:rsid w:val="00D20F70"/>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D20F70"/>
    <w:rPr>
      <w:b/>
      <w:u w:val="single"/>
    </w:rPr>
  </w:style>
  <w:style w:type="character" w:customStyle="1" w:styleId="Minimize">
    <w:name w:val="Minimize"/>
    <w:uiPriority w:val="1"/>
    <w:qFormat/>
    <w:rsid w:val="00D20F70"/>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D20F70"/>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D20F70"/>
    <w:pPr>
      <w:pBdr>
        <w:bottom w:val="single" w:sz="8" w:space="4" w:color="4F81BD"/>
      </w:pBdr>
      <w:spacing w:after="300"/>
      <w:contextualSpacing/>
    </w:pPr>
    <w:rPr>
      <w:rFonts w:ascii="Arial" w:hAnsi="Arial"/>
      <w:bCs/>
      <w:u w:val="single"/>
    </w:rPr>
  </w:style>
  <w:style w:type="character" w:customStyle="1" w:styleId="TitleChar1">
    <w:name w:val="Title Char1"/>
    <w:basedOn w:val="DefaultParagraphFont"/>
    <w:uiPriority w:val="10"/>
    <w:rsid w:val="00D20F7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D20F70"/>
    <w:rPr>
      <w:b/>
      <w:u w:val="single"/>
    </w:rPr>
  </w:style>
  <w:style w:type="character" w:customStyle="1" w:styleId="Underline2Char">
    <w:name w:val="Underline2 Char"/>
    <w:basedOn w:val="DefaultParagraphFont"/>
    <w:link w:val="Underline2"/>
    <w:uiPriority w:val="4"/>
    <w:rsid w:val="00D20F70"/>
    <w:rPr>
      <w:rFonts w:ascii="Calibri" w:hAnsi="Calibri"/>
      <w:b/>
      <w:u w:val="single"/>
    </w:rPr>
  </w:style>
  <w:style w:type="character" w:customStyle="1" w:styleId="BoldUnderline0">
    <w:name w:val="BoldUnderline"/>
    <w:basedOn w:val="DefaultParagraphFont"/>
    <w:uiPriority w:val="1"/>
    <w:qFormat/>
    <w:rsid w:val="00D20F70"/>
    <w:rPr>
      <w:rFonts w:ascii="Arial" w:hAnsi="Arial"/>
      <w:b/>
      <w:sz w:val="20"/>
      <w:u w:val="single"/>
    </w:rPr>
  </w:style>
  <w:style w:type="paragraph" w:customStyle="1" w:styleId="gntarbp">
    <w:name w:val="gnt_ar_b_p"/>
    <w:basedOn w:val="Normal"/>
    <w:rsid w:val="00D20F70"/>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D20F70"/>
    <w:pPr>
      <w:spacing w:before="100" w:beforeAutospacing="1" w:after="100" w:afterAutospacing="1"/>
    </w:pPr>
    <w:rPr>
      <w:rFonts w:eastAsia="Times New Roman"/>
      <w:sz w:val="24"/>
      <w:lang w:eastAsia="ko-KR"/>
    </w:rPr>
  </w:style>
  <w:style w:type="character" w:customStyle="1" w:styleId="numbers">
    <w:name w:val="numbers"/>
    <w:basedOn w:val="DefaultParagraphFont"/>
    <w:rsid w:val="00D20F70"/>
  </w:style>
  <w:style w:type="paragraph" w:customStyle="1" w:styleId="endmarkenabled">
    <w:name w:val="endmarkenabled"/>
    <w:basedOn w:val="Normal"/>
    <w:rsid w:val="00D20F70"/>
    <w:pPr>
      <w:spacing w:before="100" w:beforeAutospacing="1" w:after="100" w:afterAutospacing="1"/>
    </w:pPr>
    <w:rPr>
      <w:rFonts w:eastAsia="Times New Roman"/>
      <w:sz w:val="24"/>
      <w:lang w:eastAsia="ko-KR"/>
    </w:rPr>
  </w:style>
  <w:style w:type="character" w:customStyle="1" w:styleId="link">
    <w:name w:val="link"/>
    <w:basedOn w:val="DefaultParagraphFont"/>
    <w:rsid w:val="00D20F70"/>
  </w:style>
  <w:style w:type="paragraph" w:customStyle="1" w:styleId="css-exrw3m">
    <w:name w:val="css-exrw3m"/>
    <w:basedOn w:val="Normal"/>
    <w:rsid w:val="00D20F70"/>
    <w:pPr>
      <w:spacing w:before="100" w:beforeAutospacing="1" w:after="100" w:afterAutospacing="1"/>
    </w:pPr>
    <w:rPr>
      <w:rFonts w:eastAsia="Times New Roman"/>
      <w:sz w:val="24"/>
    </w:rPr>
  </w:style>
  <w:style w:type="character" w:customStyle="1" w:styleId="css-8l6xbc">
    <w:name w:val="css-8l6xbc"/>
    <w:basedOn w:val="DefaultParagraphFont"/>
    <w:rsid w:val="00D20F70"/>
  </w:style>
  <w:style w:type="paragraph" w:customStyle="1" w:styleId="t-body-text">
    <w:name w:val="t-body-text"/>
    <w:basedOn w:val="Normal"/>
    <w:rsid w:val="00D20F70"/>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D20F70"/>
    <w:rPr>
      <w:rFonts w:ascii="Segoe UI" w:hAnsi="Segoe UI" w:cs="Segoe UI"/>
      <w:sz w:val="18"/>
      <w:szCs w:val="18"/>
    </w:rPr>
  </w:style>
  <w:style w:type="paragraph" w:styleId="BalloonText">
    <w:name w:val="Balloon Text"/>
    <w:basedOn w:val="Normal"/>
    <w:link w:val="BalloonTextChar"/>
    <w:uiPriority w:val="99"/>
    <w:semiHidden/>
    <w:unhideWhenUsed/>
    <w:rsid w:val="00D20F70"/>
    <w:rPr>
      <w:rFonts w:ascii="Segoe UI" w:hAnsi="Segoe UI" w:cs="Segoe UI"/>
      <w:sz w:val="18"/>
      <w:szCs w:val="18"/>
    </w:rPr>
  </w:style>
  <w:style w:type="character" w:customStyle="1" w:styleId="BalloonTextChar1">
    <w:name w:val="Balloon Text Char1"/>
    <w:basedOn w:val="DefaultParagraphFont"/>
    <w:uiPriority w:val="99"/>
    <w:semiHidden/>
    <w:rsid w:val="00D20F70"/>
    <w:rPr>
      <w:rFonts w:ascii="Segoe UI" w:hAnsi="Segoe UI" w:cs="Segoe UI"/>
      <w:sz w:val="18"/>
      <w:szCs w:val="18"/>
    </w:rPr>
  </w:style>
  <w:style w:type="character" w:customStyle="1" w:styleId="caps">
    <w:name w:val="caps"/>
    <w:basedOn w:val="DefaultParagraphFont"/>
    <w:rsid w:val="00D20F70"/>
  </w:style>
  <w:style w:type="paragraph" w:customStyle="1" w:styleId="c-user-cardbio">
    <w:name w:val="c-user-card__bio"/>
    <w:basedOn w:val="Normal"/>
    <w:rsid w:val="00D20F70"/>
    <w:pPr>
      <w:spacing w:before="100" w:beforeAutospacing="1" w:after="100" w:afterAutospacing="1"/>
    </w:pPr>
    <w:rPr>
      <w:rFonts w:eastAsia="Times New Roman"/>
      <w:sz w:val="24"/>
    </w:rPr>
  </w:style>
  <w:style w:type="paragraph" w:customStyle="1" w:styleId="selectionshareable">
    <w:name w:val="selectionshareable"/>
    <w:basedOn w:val="Normal"/>
    <w:rsid w:val="00D20F70"/>
    <w:pPr>
      <w:spacing w:before="100" w:beforeAutospacing="1" w:after="100" w:afterAutospacing="1"/>
    </w:pPr>
    <w:rPr>
      <w:rFonts w:eastAsia="Times New Roman"/>
      <w:sz w:val="24"/>
    </w:rPr>
  </w:style>
  <w:style w:type="character" w:customStyle="1" w:styleId="3oh-">
    <w:name w:val="_3oh-"/>
    <w:basedOn w:val="DefaultParagraphFont"/>
    <w:rsid w:val="00D20F70"/>
  </w:style>
  <w:style w:type="paragraph" w:customStyle="1" w:styleId="normal1">
    <w:name w:val="normal1"/>
    <w:basedOn w:val="Normal"/>
    <w:rsid w:val="00D20F70"/>
    <w:pPr>
      <w:spacing w:before="100" w:beforeAutospacing="1" w:after="100" w:afterAutospacing="1"/>
    </w:pPr>
    <w:rPr>
      <w:rFonts w:eastAsia="Times New Roman"/>
      <w:sz w:val="24"/>
    </w:rPr>
  </w:style>
  <w:style w:type="character" w:customStyle="1" w:styleId="c-timestamplabel">
    <w:name w:val="c-timestamp__label"/>
    <w:basedOn w:val="DefaultParagraphFont"/>
    <w:rsid w:val="00D20F70"/>
  </w:style>
  <w:style w:type="character" w:customStyle="1" w:styleId="c-messagelistunreaddividerlabel">
    <w:name w:val="c-message_list__unread_divider__label"/>
    <w:basedOn w:val="DefaultParagraphFont"/>
    <w:rsid w:val="00D20F70"/>
  </w:style>
  <w:style w:type="character" w:customStyle="1" w:styleId="c-messagesender">
    <w:name w:val="c-message__sender"/>
    <w:basedOn w:val="DefaultParagraphFont"/>
    <w:rsid w:val="00D20F70"/>
  </w:style>
  <w:style w:type="character" w:customStyle="1" w:styleId="c-reactioncount">
    <w:name w:val="c-reaction__count"/>
    <w:basedOn w:val="DefaultParagraphFont"/>
    <w:rsid w:val="00D20F70"/>
  </w:style>
  <w:style w:type="paragraph" w:customStyle="1" w:styleId="Analytic">
    <w:name w:val="Analytic"/>
    <w:basedOn w:val="Normal"/>
    <w:link w:val="AnalyticChar"/>
    <w:autoRedefine/>
    <w:qFormat/>
    <w:rsid w:val="00D20F70"/>
    <w:rPr>
      <w:color w:val="44546A" w:themeColor="text2"/>
    </w:rPr>
  </w:style>
  <w:style w:type="character" w:customStyle="1" w:styleId="AnalyticChar">
    <w:name w:val="Analytic Char"/>
    <w:basedOn w:val="DefaultParagraphFont"/>
    <w:link w:val="Analytic"/>
    <w:rsid w:val="00D20F70"/>
    <w:rPr>
      <w:rFonts w:ascii="Calibri" w:hAnsi="Calibri"/>
      <w:color w:val="44546A" w:themeColor="text2"/>
    </w:rPr>
  </w:style>
  <w:style w:type="paragraph" w:styleId="Header">
    <w:name w:val="header"/>
    <w:basedOn w:val="Normal"/>
    <w:link w:val="HeaderChar"/>
    <w:uiPriority w:val="99"/>
    <w:unhideWhenUsed/>
    <w:rsid w:val="00D20F70"/>
    <w:pPr>
      <w:tabs>
        <w:tab w:val="center" w:pos="4680"/>
        <w:tab w:val="right" w:pos="9360"/>
      </w:tabs>
    </w:pPr>
  </w:style>
  <w:style w:type="character" w:customStyle="1" w:styleId="HeaderChar">
    <w:name w:val="Header Char"/>
    <w:basedOn w:val="DefaultParagraphFont"/>
    <w:link w:val="Header"/>
    <w:uiPriority w:val="99"/>
    <w:rsid w:val="00D20F70"/>
    <w:rPr>
      <w:rFonts w:ascii="Calibri" w:hAnsi="Calibri"/>
    </w:rPr>
  </w:style>
  <w:style w:type="paragraph" w:styleId="Footer">
    <w:name w:val="footer"/>
    <w:basedOn w:val="Normal"/>
    <w:link w:val="FooterChar"/>
    <w:uiPriority w:val="99"/>
    <w:unhideWhenUsed/>
    <w:rsid w:val="00D20F70"/>
    <w:pPr>
      <w:tabs>
        <w:tab w:val="center" w:pos="4680"/>
        <w:tab w:val="right" w:pos="9360"/>
      </w:tabs>
    </w:pPr>
  </w:style>
  <w:style w:type="character" w:customStyle="1" w:styleId="FooterChar">
    <w:name w:val="Footer Char"/>
    <w:basedOn w:val="DefaultParagraphFont"/>
    <w:link w:val="Footer"/>
    <w:uiPriority w:val="99"/>
    <w:rsid w:val="00D20F70"/>
    <w:rPr>
      <w:rFonts w:ascii="Calibri" w:hAnsi="Calibri"/>
    </w:rPr>
  </w:style>
  <w:style w:type="character" w:customStyle="1" w:styleId="z-TopofFormChar">
    <w:name w:val="z-Top of Form Char"/>
    <w:basedOn w:val="DefaultParagraphFont"/>
    <w:link w:val="z-TopofForm"/>
    <w:uiPriority w:val="99"/>
    <w:semiHidden/>
    <w:rsid w:val="00D20F7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D20F70"/>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D20F70"/>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20F7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20F70"/>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D20F70"/>
    <w:rPr>
      <w:rFonts w:ascii="Arial" w:hAnsi="Arial" w:cs="Arial"/>
      <w:vanish/>
      <w:sz w:val="16"/>
      <w:szCs w:val="16"/>
    </w:rPr>
  </w:style>
  <w:style w:type="paragraph" w:customStyle="1" w:styleId="Emphasize">
    <w:name w:val="Emphasize"/>
    <w:basedOn w:val="Normal"/>
    <w:uiPriority w:val="7"/>
    <w:qFormat/>
    <w:rsid w:val="00D20F7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D20F70"/>
    <w:rPr>
      <w:b/>
      <w:sz w:val="20"/>
      <w:u w:val="single"/>
    </w:rPr>
  </w:style>
  <w:style w:type="paragraph" w:customStyle="1" w:styleId="8MIn">
    <w:name w:val="8 MIn"/>
    <w:basedOn w:val="Normal"/>
    <w:link w:val="8MInChar"/>
    <w:uiPriority w:val="4"/>
    <w:qFormat/>
    <w:rsid w:val="00D20F70"/>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D20F70"/>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D20F70"/>
  </w:style>
  <w:style w:type="character" w:customStyle="1" w:styleId="c-messagekittext">
    <w:name w:val="c-message_kit__text"/>
    <w:basedOn w:val="DefaultParagraphFont"/>
    <w:rsid w:val="00D20F70"/>
  </w:style>
  <w:style w:type="character" w:customStyle="1" w:styleId="cardChar">
    <w:name w:val="card Char"/>
    <w:aliases w:val="Bold Cite Char Char,Speed Cite Char"/>
    <w:basedOn w:val="DefaultParagraphFont"/>
    <w:rsid w:val="00D20F70"/>
    <w:rPr>
      <w:rFonts w:ascii="Georgia" w:eastAsia="Calibri" w:hAnsi="Georgia" w:cs="Times New Roman"/>
      <w:sz w:val="24"/>
    </w:rPr>
  </w:style>
  <w:style w:type="character" w:customStyle="1" w:styleId="expertise">
    <w:name w:val="expertise"/>
    <w:basedOn w:val="DefaultParagraphFont"/>
    <w:rsid w:val="00D20F70"/>
  </w:style>
  <w:style w:type="character" w:customStyle="1" w:styleId="education">
    <w:name w:val="education"/>
    <w:basedOn w:val="DefaultParagraphFont"/>
    <w:rsid w:val="00D20F70"/>
  </w:style>
  <w:style w:type="character" w:customStyle="1" w:styleId="rollover-people">
    <w:name w:val="rollover-people"/>
    <w:basedOn w:val="DefaultParagraphFont"/>
    <w:rsid w:val="00D20F70"/>
  </w:style>
  <w:style w:type="character" w:customStyle="1" w:styleId="UnresolvedMention2">
    <w:name w:val="Unresolved Mention2"/>
    <w:basedOn w:val="DefaultParagraphFont"/>
    <w:uiPriority w:val="99"/>
    <w:unhideWhenUsed/>
    <w:rsid w:val="00D20F70"/>
    <w:rPr>
      <w:color w:val="605E5C"/>
      <w:shd w:val="clear" w:color="auto" w:fill="E1DFDD"/>
    </w:rPr>
  </w:style>
  <w:style w:type="character" w:customStyle="1" w:styleId="UnresolvedMention3">
    <w:name w:val="Unresolved Mention3"/>
    <w:basedOn w:val="DefaultParagraphFont"/>
    <w:uiPriority w:val="99"/>
    <w:rsid w:val="00D20F70"/>
    <w:rPr>
      <w:color w:val="605E5C"/>
      <w:shd w:val="clear" w:color="auto" w:fill="E1DFDD"/>
    </w:rPr>
  </w:style>
  <w:style w:type="paragraph" w:customStyle="1" w:styleId="Body">
    <w:name w:val="Body"/>
    <w:link w:val="BodyChar"/>
    <w:autoRedefine/>
    <w:qFormat/>
    <w:rsid w:val="00D20F70"/>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D20F70"/>
    <w:rPr>
      <w:rFonts w:ascii="Calibri" w:eastAsiaTheme="majorEastAsia" w:hAnsi="Calibri" w:cstheme="majorBidi"/>
      <w:iCs/>
      <w:color w:val="000000" w:themeColor="text1"/>
      <w:sz w:val="8"/>
    </w:rPr>
  </w:style>
  <w:style w:type="character" w:customStyle="1" w:styleId="url">
    <w:name w:val="url"/>
    <w:basedOn w:val="DefaultParagraphFont"/>
    <w:rsid w:val="00D20F70"/>
  </w:style>
  <w:style w:type="character" w:customStyle="1" w:styleId="ellip">
    <w:name w:val="ellip"/>
    <w:basedOn w:val="DefaultParagraphFont"/>
    <w:rsid w:val="00D20F70"/>
  </w:style>
  <w:style w:type="character" w:customStyle="1" w:styleId="nowrap">
    <w:name w:val="nowrap"/>
    <w:basedOn w:val="DefaultParagraphFont"/>
    <w:rsid w:val="00D20F70"/>
  </w:style>
  <w:style w:type="paragraph" w:customStyle="1" w:styleId="Tag2">
    <w:name w:val="Tag2"/>
    <w:basedOn w:val="Normal"/>
    <w:qFormat/>
    <w:rsid w:val="00D20F70"/>
    <w:pPr>
      <w:spacing w:line="256" w:lineRule="auto"/>
    </w:pPr>
    <w:rPr>
      <w:b/>
      <w:sz w:val="24"/>
    </w:rPr>
  </w:style>
  <w:style w:type="character" w:customStyle="1" w:styleId="underlinedChar">
    <w:name w:val="underlined Char"/>
    <w:link w:val="underlined"/>
    <w:locked/>
    <w:rsid w:val="00D20F7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20F70"/>
    <w:pPr>
      <w:spacing w:after="0" w:line="240"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D20F70"/>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D20F70"/>
    <w:rPr>
      <w:vertAlign w:val="superscript"/>
    </w:rPr>
  </w:style>
  <w:style w:type="character" w:customStyle="1" w:styleId="Emph">
    <w:name w:val="Emph"/>
    <w:basedOn w:val="DefaultParagraphFont"/>
    <w:uiPriority w:val="1"/>
    <w:qFormat/>
    <w:rsid w:val="00D20F7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20F70"/>
    <w:rPr>
      <w:u w:val="single"/>
    </w:rPr>
  </w:style>
  <w:style w:type="character" w:customStyle="1" w:styleId="BoldUnderlineChar">
    <w:name w:val="Bold Underline Char"/>
    <w:basedOn w:val="DefaultParagraphFont"/>
    <w:rsid w:val="00D20F70"/>
    <w:rPr>
      <w:rFonts w:ascii="Arial" w:hAnsi="Arial" w:cs="Arial" w:hint="default"/>
      <w:b/>
      <w:bCs w:val="0"/>
      <w:u w:val="single"/>
    </w:rPr>
  </w:style>
  <w:style w:type="character" w:customStyle="1" w:styleId="ReadCard">
    <w:name w:val="ReadCard"/>
    <w:uiPriority w:val="1"/>
    <w:qFormat/>
    <w:rsid w:val="00D20F7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20F70"/>
    <w:pPr>
      <w:spacing w:before="60" w:after="60"/>
    </w:pPr>
  </w:style>
  <w:style w:type="paragraph" w:customStyle="1" w:styleId="Cards">
    <w:name w:val="Cards"/>
    <w:next w:val="Normal"/>
    <w:link w:val="CardsChar"/>
    <w:qFormat/>
    <w:rsid w:val="00D20F70"/>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20F70"/>
    <w:rPr>
      <w:rFonts w:ascii="Times New Roman" w:eastAsia="Times New Roman" w:hAnsi="Times New Roman" w:cs="Times New Roman"/>
      <w:sz w:val="20"/>
      <w:szCs w:val="24"/>
    </w:rPr>
  </w:style>
  <w:style w:type="character" w:customStyle="1" w:styleId="DebateUnderline">
    <w:name w:val="Debate Underline"/>
    <w:qFormat/>
    <w:rsid w:val="00D20F70"/>
    <w:rPr>
      <w:rFonts w:ascii="Times New Roman" w:hAnsi="Times New Roman"/>
      <w:sz w:val="20"/>
      <w:u w:val="thick"/>
    </w:rPr>
  </w:style>
  <w:style w:type="paragraph" w:customStyle="1" w:styleId="Nothing">
    <w:name w:val="Nothing"/>
    <w:link w:val="NothingChar"/>
    <w:qFormat/>
    <w:rsid w:val="00D20F70"/>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D20F70"/>
    <w:rPr>
      <w:rFonts w:ascii="Times New Roman" w:eastAsia="Times New Roman" w:hAnsi="Times New Roman" w:cs="Times New Roman"/>
      <w:sz w:val="20"/>
      <w:szCs w:val="24"/>
    </w:rPr>
  </w:style>
  <w:style w:type="paragraph" w:customStyle="1" w:styleId="cardtext">
    <w:name w:val="card text"/>
    <w:basedOn w:val="Normal"/>
    <w:link w:val="cardtextChar"/>
    <w:qFormat/>
    <w:rsid w:val="00D20F70"/>
    <w:pPr>
      <w:ind w:left="288" w:right="288"/>
    </w:pPr>
    <w:rPr>
      <w:rFonts w:ascii="Book Antiqua" w:hAnsi="Book Antiqua" w:cs="Lucida Grande"/>
    </w:rPr>
  </w:style>
  <w:style w:type="character" w:customStyle="1" w:styleId="cardtextChar">
    <w:name w:val="card text Char"/>
    <w:basedOn w:val="DefaultParagraphFont"/>
    <w:link w:val="cardtext"/>
    <w:rsid w:val="00D20F70"/>
    <w:rPr>
      <w:rFonts w:ascii="Book Antiqua" w:hAnsi="Book Antiqua" w:cs="Lucida Grande"/>
    </w:rPr>
  </w:style>
  <w:style w:type="paragraph" w:customStyle="1" w:styleId="TagText">
    <w:name w:val="TagText"/>
    <w:basedOn w:val="Normal"/>
    <w:qFormat/>
    <w:rsid w:val="00D20F70"/>
    <w:rPr>
      <w:rFonts w:eastAsia="Calibri"/>
      <w:b/>
      <w:sz w:val="24"/>
    </w:rPr>
  </w:style>
  <w:style w:type="paragraph" w:customStyle="1" w:styleId="UnderlineEmphasis">
    <w:name w:val="Underline + Emphasis"/>
    <w:basedOn w:val="Normal"/>
    <w:next w:val="Normal"/>
    <w:link w:val="UnderlineEmphasisChar"/>
    <w:autoRedefine/>
    <w:qFormat/>
    <w:rsid w:val="00D20F70"/>
    <w:rPr>
      <w:rFonts w:eastAsia="Calibri"/>
      <w:b/>
      <w:color w:val="000000"/>
      <w:sz w:val="24"/>
      <w:u w:val="single"/>
    </w:rPr>
  </w:style>
  <w:style w:type="character" w:customStyle="1" w:styleId="UnderlineEmphasisChar">
    <w:name w:val="Underline + Emphasis Char"/>
    <w:basedOn w:val="DefaultParagraphFont"/>
    <w:link w:val="UnderlineEmphasis"/>
    <w:rsid w:val="00D20F70"/>
    <w:rPr>
      <w:rFonts w:ascii="Calibri" w:eastAsia="Calibri" w:hAnsi="Calibri"/>
      <w:b/>
      <w:color w:val="000000"/>
      <w:sz w:val="24"/>
      <w:u w:val="single"/>
    </w:rPr>
  </w:style>
  <w:style w:type="character" w:customStyle="1" w:styleId="BoldUnderlineUNDO">
    <w:name w:val="Bold.Underline.UNDO"/>
    <w:uiPriority w:val="1"/>
    <w:qFormat/>
    <w:rsid w:val="00D20F70"/>
    <w:rPr>
      <w:b w:val="0"/>
    </w:rPr>
  </w:style>
  <w:style w:type="paragraph" w:styleId="FootnoteText">
    <w:name w:val="footnote text"/>
    <w:basedOn w:val="Normal"/>
    <w:link w:val="FootnoteTextChar"/>
    <w:uiPriority w:val="99"/>
    <w:unhideWhenUsed/>
    <w:qFormat/>
    <w:rsid w:val="00D20F70"/>
    <w:pPr>
      <w:spacing w:line="256" w:lineRule="auto"/>
    </w:pPr>
    <w:rPr>
      <w:sz w:val="20"/>
      <w:szCs w:val="20"/>
    </w:rPr>
  </w:style>
  <w:style w:type="character" w:customStyle="1" w:styleId="FootnoteTextChar">
    <w:name w:val="Footnote Text Char"/>
    <w:basedOn w:val="DefaultParagraphFont"/>
    <w:link w:val="FootnoteText"/>
    <w:uiPriority w:val="99"/>
    <w:rsid w:val="00D20F70"/>
    <w:rPr>
      <w:rFonts w:ascii="Calibri" w:hAnsi="Calibri"/>
      <w:sz w:val="20"/>
      <w:szCs w:val="20"/>
    </w:rPr>
  </w:style>
  <w:style w:type="character" w:customStyle="1" w:styleId="LinedDown">
    <w:name w:val="Lined Down"/>
    <w:qFormat/>
    <w:rsid w:val="00D20F70"/>
    <w:rPr>
      <w:rFonts w:ascii="Times New Roman" w:hAnsi="Times New Roman" w:cs="Times New Roman"/>
      <w:b w:val="0"/>
      <w:bCs w:val="0"/>
      <w:i w:val="0"/>
      <w:iCs w:val="0"/>
      <w:color w:val="000000"/>
      <w:sz w:val="12"/>
      <w:szCs w:val="12"/>
      <w:u w:val="none"/>
    </w:rPr>
  </w:style>
  <w:style w:type="character" w:customStyle="1" w:styleId="Carded">
    <w:name w:val="Carded"/>
    <w:qFormat/>
    <w:rsid w:val="00D20F70"/>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D20F70"/>
    <w:rPr>
      <w:bCs/>
      <w:sz w:val="20"/>
      <w:u w:val="single"/>
    </w:rPr>
  </w:style>
  <w:style w:type="character" w:customStyle="1" w:styleId="LDAnalytics">
    <w:name w:val="LD Analytics"/>
    <w:basedOn w:val="DefaultParagraphFont"/>
    <w:autoRedefine/>
    <w:uiPriority w:val="1"/>
    <w:qFormat/>
    <w:rsid w:val="00D20F70"/>
  </w:style>
  <w:style w:type="paragraph" w:styleId="Subtitle">
    <w:name w:val="Subtitle"/>
    <w:basedOn w:val="Normal"/>
    <w:next w:val="Normal"/>
    <w:link w:val="SubtitleChar"/>
    <w:uiPriority w:val="11"/>
    <w:unhideWhenUsed/>
    <w:qFormat/>
    <w:rsid w:val="00D20F7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0F70"/>
    <w:rPr>
      <w:rFonts w:ascii="Calibri" w:hAnsi="Calibri"/>
      <w:color w:val="5A5A5A" w:themeColor="text1" w:themeTint="A5"/>
      <w:spacing w:val="15"/>
    </w:rPr>
  </w:style>
  <w:style w:type="paragraph" w:customStyle="1" w:styleId="Citation">
    <w:name w:val="Citation"/>
    <w:basedOn w:val="Normal"/>
    <w:autoRedefine/>
    <w:uiPriority w:val="1"/>
    <w:qFormat/>
    <w:rsid w:val="00D20F70"/>
    <w:rPr>
      <w:rFonts w:eastAsia="Times New Roman" w:cs="Garamond"/>
      <w:bCs/>
      <w:u w:val="single"/>
    </w:rPr>
  </w:style>
  <w:style w:type="character" w:customStyle="1" w:styleId="BodyTextChar">
    <w:name w:val="Body Text Char"/>
    <w:basedOn w:val="DefaultParagraphFont"/>
    <w:link w:val="BodyText"/>
    <w:uiPriority w:val="99"/>
    <w:semiHidden/>
    <w:rsid w:val="00D20F70"/>
    <w:rPr>
      <w:rFonts w:ascii="Calibri" w:hAnsi="Calibri" w:cs="Calibri"/>
      <w:sz w:val="26"/>
    </w:rPr>
  </w:style>
  <w:style w:type="paragraph" w:styleId="BodyText">
    <w:name w:val="Body Text"/>
    <w:basedOn w:val="Normal"/>
    <w:link w:val="BodyTextChar"/>
    <w:uiPriority w:val="99"/>
    <w:semiHidden/>
    <w:unhideWhenUsed/>
    <w:rsid w:val="00D20F70"/>
    <w:pPr>
      <w:spacing w:after="120"/>
    </w:pPr>
    <w:rPr>
      <w:rFonts w:cs="Calibri"/>
      <w:sz w:val="26"/>
    </w:rPr>
  </w:style>
  <w:style w:type="character" w:customStyle="1" w:styleId="BodyTextChar1">
    <w:name w:val="Body Text Char1"/>
    <w:basedOn w:val="DefaultParagraphFont"/>
    <w:uiPriority w:val="99"/>
    <w:semiHidden/>
    <w:rsid w:val="00D20F70"/>
    <w:rPr>
      <w:rFonts w:ascii="Calibri" w:hAnsi="Calibri"/>
    </w:rPr>
  </w:style>
  <w:style w:type="paragraph" w:customStyle="1" w:styleId="tiny">
    <w:name w:val="tiny"/>
    <w:next w:val="Normal"/>
    <w:link w:val="tinyChar"/>
    <w:autoRedefine/>
    <w:rsid w:val="00D20F7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D20F70"/>
    <w:rPr>
      <w:rFonts w:ascii="Times New Roman" w:eastAsia="Malgun Gothic" w:hAnsi="Times New Roman" w:cs="Times New Roman"/>
      <w:sz w:val="12"/>
      <w:szCs w:val="24"/>
    </w:rPr>
  </w:style>
  <w:style w:type="character" w:customStyle="1" w:styleId="LDCut">
    <w:name w:val="LD Cut"/>
    <w:basedOn w:val="DefaultParagraphFont"/>
    <w:uiPriority w:val="1"/>
    <w:qFormat/>
    <w:rsid w:val="00D20F70"/>
    <w:rPr>
      <w:rFonts w:ascii="Times New Roman" w:hAnsi="Times New Roman"/>
      <w:b w:val="0"/>
      <w:color w:val="auto"/>
      <w:sz w:val="12"/>
    </w:rPr>
  </w:style>
  <w:style w:type="character" w:customStyle="1" w:styleId="LDUnderline">
    <w:name w:val="LD Underline"/>
    <w:basedOn w:val="DefaultParagraphFont"/>
    <w:uiPriority w:val="1"/>
    <w:qFormat/>
    <w:rsid w:val="00D20F70"/>
    <w:rPr>
      <w:rFonts w:ascii="Times New Roman" w:hAnsi="Times New Roman" w:cs="Times New Roman"/>
      <w:b/>
      <w:color w:val="auto"/>
      <w:sz w:val="24"/>
      <w:u w:val="single"/>
    </w:rPr>
  </w:style>
  <w:style w:type="character" w:customStyle="1" w:styleId="Style4Char">
    <w:name w:val="Style4 Char"/>
    <w:rsid w:val="00D20F70"/>
    <w:rPr>
      <w:rFonts w:ascii="Arial Narrow" w:hAnsi="Arial Narrow"/>
      <w:szCs w:val="24"/>
      <w:u w:val="single"/>
      <w:lang w:val="en-US" w:eastAsia="en-US" w:bidi="ar-SA"/>
    </w:rPr>
  </w:style>
  <w:style w:type="character" w:customStyle="1" w:styleId="Style1Char">
    <w:name w:val="Style1 Char"/>
    <w:locked/>
    <w:rsid w:val="00D20F70"/>
    <w:rPr>
      <w:rFonts w:ascii="Times New Roman" w:eastAsia="SimSun" w:hAnsi="Times New Roman"/>
      <w:szCs w:val="24"/>
      <w:u w:val="single"/>
      <w:lang w:eastAsia="zh-CN"/>
    </w:rPr>
  </w:style>
  <w:style w:type="character" w:customStyle="1" w:styleId="Style11pt">
    <w:name w:val="Style 11 pt"/>
    <w:basedOn w:val="DefaultParagraphFont"/>
    <w:rsid w:val="00D20F70"/>
    <w:rPr>
      <w:sz w:val="20"/>
    </w:rPr>
  </w:style>
  <w:style w:type="character" w:customStyle="1" w:styleId="DebateHighlighted">
    <w:name w:val="Debate Highlighted"/>
    <w:rsid w:val="00D20F70"/>
    <w:rPr>
      <w:rFonts w:ascii="Times New Roman" w:hAnsi="Times New Roman"/>
      <w:sz w:val="20"/>
      <w:u w:val="thick"/>
      <w:bdr w:val="none" w:sz="0" w:space="0" w:color="auto"/>
      <w:shd w:val="clear" w:color="auto" w:fill="00FFFF"/>
    </w:rPr>
  </w:style>
  <w:style w:type="paragraph" w:customStyle="1" w:styleId="Cites">
    <w:name w:val="Cites"/>
    <w:next w:val="Cards"/>
    <w:rsid w:val="00D20F70"/>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rsid w:val="00D20F70"/>
    <w:rPr>
      <w:b/>
      <w:sz w:val="24"/>
    </w:rPr>
  </w:style>
  <w:style w:type="character" w:customStyle="1" w:styleId="regtext">
    <w:name w:val="regtext"/>
    <w:uiPriority w:val="99"/>
    <w:rsid w:val="00D20F70"/>
  </w:style>
  <w:style w:type="character" w:customStyle="1" w:styleId="Dottedunderline">
    <w:name w:val="Dotted underline"/>
    <w:rsid w:val="00D20F70"/>
    <w:rPr>
      <w:u w:val="dotted"/>
    </w:rPr>
  </w:style>
  <w:style w:type="character" w:customStyle="1" w:styleId="slug-pub-date">
    <w:name w:val="slug-pub-date"/>
    <w:rsid w:val="00D20F70"/>
  </w:style>
  <w:style w:type="character" w:customStyle="1" w:styleId="slug-vol">
    <w:name w:val="slug-vol"/>
    <w:rsid w:val="00D20F70"/>
  </w:style>
  <w:style w:type="character" w:customStyle="1" w:styleId="slug-issue">
    <w:name w:val="slug-issue"/>
    <w:rsid w:val="00D20F70"/>
  </w:style>
  <w:style w:type="character" w:customStyle="1" w:styleId="slug-pages">
    <w:name w:val="slug-pages"/>
    <w:rsid w:val="00D20F70"/>
  </w:style>
  <w:style w:type="character" w:customStyle="1" w:styleId="DDIUnderline">
    <w:name w:val="DDI Underline"/>
    <w:uiPriority w:val="99"/>
    <w:rsid w:val="00D20F70"/>
    <w:rPr>
      <w:sz w:val="20"/>
      <w:u w:val="thick"/>
    </w:rPr>
  </w:style>
  <w:style w:type="character" w:customStyle="1" w:styleId="CardsChar1">
    <w:name w:val="Cards Char1"/>
    <w:locked/>
    <w:rsid w:val="00D20F70"/>
    <w:rPr>
      <w:rFonts w:ascii="Times New Roman" w:eastAsia="Times New Roman" w:hAnsi="Times New Roman" w:cs="Times New Roman"/>
    </w:rPr>
  </w:style>
  <w:style w:type="character" w:customStyle="1" w:styleId="apple-converted-space">
    <w:name w:val="apple-converted-space"/>
    <w:basedOn w:val="DefaultParagraphFont"/>
    <w:rsid w:val="00D20F70"/>
  </w:style>
  <w:style w:type="character" w:customStyle="1" w:styleId="CardTextChar0">
    <w:name w:val="Card Text Char"/>
    <w:locked/>
    <w:rsid w:val="00D20F70"/>
    <w:rPr>
      <w:rFonts w:ascii="Georgia" w:hAnsi="Georgia"/>
      <w:sz w:val="18"/>
      <w:u w:val="single"/>
    </w:rPr>
  </w:style>
  <w:style w:type="character" w:customStyle="1" w:styleId="normaltextrun">
    <w:name w:val="normaltextrun"/>
    <w:basedOn w:val="DefaultParagraphFont"/>
    <w:rsid w:val="00D20F70"/>
  </w:style>
  <w:style w:type="character" w:customStyle="1" w:styleId="eop">
    <w:name w:val="eop"/>
    <w:basedOn w:val="DefaultParagraphFont"/>
    <w:rsid w:val="00D20F70"/>
  </w:style>
  <w:style w:type="character" w:customStyle="1" w:styleId="spellingerror">
    <w:name w:val="spellingerror"/>
    <w:basedOn w:val="DefaultParagraphFont"/>
    <w:rsid w:val="00D20F70"/>
  </w:style>
  <w:style w:type="paragraph" w:customStyle="1" w:styleId="m-2839544472620372085msonospacing">
    <w:name w:val="m_-2839544472620372085msonospacing"/>
    <w:basedOn w:val="Normal"/>
    <w:rsid w:val="00D20F70"/>
    <w:pPr>
      <w:spacing w:before="100" w:beforeAutospacing="1" w:after="100" w:afterAutospacing="1"/>
    </w:pPr>
    <w:rPr>
      <w:sz w:val="24"/>
    </w:rPr>
  </w:style>
  <w:style w:type="paragraph" w:customStyle="1" w:styleId="franklin-light1">
    <w:name w:val="franklin-light1"/>
    <w:basedOn w:val="Normal"/>
    <w:rsid w:val="00D20F70"/>
    <w:pPr>
      <w:spacing w:before="100" w:beforeAutospacing="1" w:after="100" w:afterAutospacing="1"/>
    </w:pPr>
    <w:rPr>
      <w:sz w:val="24"/>
    </w:rPr>
  </w:style>
  <w:style w:type="character" w:customStyle="1" w:styleId="powa-tease">
    <w:name w:val="powa-tease"/>
    <w:basedOn w:val="DefaultParagraphFont"/>
    <w:rsid w:val="00D20F70"/>
  </w:style>
  <w:style w:type="character" w:customStyle="1" w:styleId="powa-byline">
    <w:name w:val="powa-byline"/>
    <w:basedOn w:val="DefaultParagraphFont"/>
    <w:rsid w:val="00D20F70"/>
  </w:style>
  <w:style w:type="character" w:customStyle="1" w:styleId="apple-style-span">
    <w:name w:val="apple-style-span"/>
    <w:basedOn w:val="DefaultParagraphFont"/>
    <w:rsid w:val="00D20F70"/>
    <w:rPr>
      <w:rFonts w:cs="Times New Roman"/>
    </w:rPr>
  </w:style>
  <w:style w:type="paragraph" w:customStyle="1" w:styleId="noindent">
    <w:name w:val="noindent"/>
    <w:basedOn w:val="Normal"/>
    <w:rsid w:val="00D20F70"/>
    <w:pPr>
      <w:spacing w:before="100" w:beforeAutospacing="1" w:after="100" w:afterAutospacing="1"/>
    </w:pPr>
    <w:rPr>
      <w:rFonts w:eastAsia="Times New Roman"/>
    </w:rPr>
  </w:style>
  <w:style w:type="character" w:customStyle="1" w:styleId="st">
    <w:name w:val="st"/>
    <w:rsid w:val="00D20F70"/>
  </w:style>
  <w:style w:type="character" w:customStyle="1" w:styleId="highlight2">
    <w:name w:val="highlight2"/>
    <w:basedOn w:val="DefaultParagraphFont"/>
    <w:rsid w:val="00D20F70"/>
    <w:rPr>
      <w:rFonts w:ascii="Arial" w:hAnsi="Arial"/>
      <w:b/>
      <w:sz w:val="19"/>
      <w:u w:val="thick"/>
      <w:bdr w:val="none" w:sz="0" w:space="0" w:color="auto"/>
      <w:shd w:val="clear" w:color="auto" w:fill="auto"/>
    </w:rPr>
  </w:style>
  <w:style w:type="character" w:customStyle="1" w:styleId="Emphasis2">
    <w:name w:val="Emphasis2"/>
    <w:basedOn w:val="DefaultParagraphFont"/>
    <w:rsid w:val="00D20F70"/>
    <w:rPr>
      <w:rFonts w:ascii="Franklin Gothic Heavy" w:hAnsi="Franklin Gothic Heavy" w:hint="default"/>
      <w:iCs/>
      <w:u w:val="single"/>
    </w:rPr>
  </w:style>
  <w:style w:type="character" w:customStyle="1" w:styleId="EmphasizeThis">
    <w:name w:val="EmphasizeThis"/>
    <w:rsid w:val="00D20F70"/>
    <w:rPr>
      <w:rFonts w:ascii="Georgia" w:hAnsi="Georgia" w:hint="default"/>
      <w:b/>
      <w:bCs w:val="0"/>
      <w:iCs/>
      <w:sz w:val="24"/>
      <w:u w:val="thick"/>
    </w:rPr>
  </w:style>
  <w:style w:type="character" w:customStyle="1" w:styleId="Style3Char">
    <w:name w:val="Style3 Char"/>
    <w:rsid w:val="00D20F70"/>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D20F70"/>
    <w:rPr>
      <w:rFonts w:ascii="Calibri" w:hAnsi="Calibri" w:cs="Calibri"/>
      <w:sz w:val="20"/>
      <w:szCs w:val="20"/>
    </w:rPr>
  </w:style>
  <w:style w:type="paragraph" w:styleId="CommentText">
    <w:name w:val="annotation text"/>
    <w:basedOn w:val="Normal"/>
    <w:link w:val="CommentTextChar"/>
    <w:uiPriority w:val="99"/>
    <w:semiHidden/>
    <w:unhideWhenUsed/>
    <w:rsid w:val="00D20F70"/>
    <w:rPr>
      <w:rFonts w:cs="Calibri"/>
      <w:sz w:val="20"/>
      <w:szCs w:val="20"/>
    </w:rPr>
  </w:style>
  <w:style w:type="character" w:customStyle="1" w:styleId="CommentTextChar1">
    <w:name w:val="Comment Text Char1"/>
    <w:basedOn w:val="DefaultParagraphFont"/>
    <w:uiPriority w:val="99"/>
    <w:semiHidden/>
    <w:rsid w:val="00D20F70"/>
    <w:rPr>
      <w:rFonts w:ascii="Calibri" w:hAnsi="Calibri"/>
      <w:sz w:val="20"/>
      <w:szCs w:val="20"/>
    </w:rPr>
  </w:style>
  <w:style w:type="character" w:customStyle="1" w:styleId="balancedheadline">
    <w:name w:val="balancedheadline"/>
    <w:basedOn w:val="DefaultParagraphFont"/>
    <w:rsid w:val="00D20F70"/>
  </w:style>
  <w:style w:type="paragraph" w:customStyle="1" w:styleId="analytic0">
    <w:name w:val="analytic"/>
    <w:basedOn w:val="Analytic"/>
    <w:link w:val="analyticChar0"/>
    <w:autoRedefine/>
    <w:uiPriority w:val="4"/>
    <w:qFormat/>
    <w:rsid w:val="00D20F70"/>
    <w:rPr>
      <w:i/>
      <w:color w:val="2D72B1"/>
    </w:rPr>
  </w:style>
  <w:style w:type="character" w:customStyle="1" w:styleId="analyticChar0">
    <w:name w:val="analytic Char"/>
    <w:basedOn w:val="DefaultParagraphFont"/>
    <w:link w:val="analytic0"/>
    <w:uiPriority w:val="4"/>
    <w:rsid w:val="00D20F70"/>
    <w:rPr>
      <w:rFonts w:ascii="Calibri" w:hAnsi="Calibri"/>
      <w:i/>
      <w:color w:val="2D72B1"/>
    </w:rPr>
  </w:style>
  <w:style w:type="paragraph" w:customStyle="1" w:styleId="ColorfulList-Accent11">
    <w:name w:val="Colorful List - Accent 11"/>
    <w:basedOn w:val="Normal"/>
    <w:uiPriority w:val="34"/>
    <w:qFormat/>
    <w:rsid w:val="00D20F70"/>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D20F70"/>
  </w:style>
  <w:style w:type="character" w:customStyle="1" w:styleId="m-4339160018974791352styleunderline">
    <w:name w:val="m_-4339160018974791352styleunderline"/>
    <w:basedOn w:val="DefaultParagraphFont"/>
    <w:rsid w:val="00D20F70"/>
  </w:style>
  <w:style w:type="character" w:customStyle="1" w:styleId="m8622195508348221850gmail-msohyperlink">
    <w:name w:val="m_8622195508348221850gmail-msohyperlink"/>
    <w:basedOn w:val="DefaultParagraphFont"/>
    <w:rsid w:val="00D20F70"/>
  </w:style>
  <w:style w:type="character" w:customStyle="1" w:styleId="longbio">
    <w:name w:val="long_bio"/>
    <w:basedOn w:val="DefaultParagraphFont"/>
    <w:rsid w:val="00D20F70"/>
  </w:style>
  <w:style w:type="paragraph" w:customStyle="1" w:styleId="css-1ygdjhk">
    <w:name w:val="css-1ygdjhk"/>
    <w:basedOn w:val="Normal"/>
    <w:rsid w:val="00D20F70"/>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D20F70"/>
    <w:rPr>
      <w:rFonts w:eastAsia="Calibri"/>
      <w:b/>
      <w:color w:val="000000"/>
      <w:u w:val="single"/>
      <w:lang w:val="x-none" w:eastAsia="x-none"/>
    </w:rPr>
  </w:style>
  <w:style w:type="character" w:customStyle="1" w:styleId="CardText2Char">
    <w:name w:val="Card Text 2 Char"/>
    <w:link w:val="CardText2"/>
    <w:rsid w:val="00D20F70"/>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D20F70"/>
  </w:style>
  <w:style w:type="paragraph" w:customStyle="1" w:styleId="m8953919872937919259gmail-msolistparagraphcxspmiddle">
    <w:name w:val="m_8953919872937919259gmail-msolistparagraphcxspmiddle"/>
    <w:basedOn w:val="Normal"/>
    <w:rsid w:val="00D20F70"/>
    <w:pPr>
      <w:spacing w:beforeLines="1" w:afterLines="1"/>
    </w:pPr>
    <w:rPr>
      <w:rFonts w:ascii="Times" w:hAnsi="Times"/>
      <w:sz w:val="20"/>
      <w:szCs w:val="20"/>
    </w:rPr>
  </w:style>
  <w:style w:type="paragraph" w:customStyle="1" w:styleId="flashline">
    <w:name w:val="flashline"/>
    <w:basedOn w:val="Normal"/>
    <w:rsid w:val="00D20F70"/>
    <w:pPr>
      <w:spacing w:before="100" w:beforeAutospacing="1" w:after="100" w:afterAutospacing="1"/>
    </w:pPr>
    <w:rPr>
      <w:rFonts w:eastAsia="Times New Roman"/>
      <w:sz w:val="24"/>
    </w:rPr>
  </w:style>
  <w:style w:type="paragraph" w:customStyle="1" w:styleId="lbexhangwithmargin">
    <w:name w:val="lbexhangwithmargin"/>
    <w:basedOn w:val="Normal"/>
    <w:rsid w:val="00D20F70"/>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D20F70"/>
  </w:style>
  <w:style w:type="character" w:customStyle="1" w:styleId="lbexallcap">
    <w:name w:val="lbexallcap"/>
    <w:basedOn w:val="DefaultParagraphFont"/>
    <w:rsid w:val="00D20F70"/>
  </w:style>
  <w:style w:type="paragraph" w:customStyle="1" w:styleId="lbexindent">
    <w:name w:val="lbexindent"/>
    <w:basedOn w:val="Normal"/>
    <w:rsid w:val="00D20F70"/>
    <w:pPr>
      <w:spacing w:before="100" w:beforeAutospacing="1" w:after="100" w:afterAutospacing="1"/>
    </w:pPr>
    <w:rPr>
      <w:rFonts w:eastAsia="Times New Roman"/>
      <w:sz w:val="24"/>
    </w:rPr>
  </w:style>
  <w:style w:type="paragraph" w:customStyle="1" w:styleId="lbexindentparagraph">
    <w:name w:val="lbexindentparagraph"/>
    <w:basedOn w:val="Normal"/>
    <w:rsid w:val="00D20F70"/>
    <w:pPr>
      <w:spacing w:before="100" w:beforeAutospacing="1" w:after="100" w:afterAutospacing="1"/>
    </w:pPr>
    <w:rPr>
      <w:rFonts w:eastAsia="Times New Roman"/>
      <w:sz w:val="24"/>
    </w:rPr>
  </w:style>
  <w:style w:type="paragraph" w:customStyle="1" w:styleId="zn-bodyparagraph">
    <w:name w:val="zn-body__paragraph"/>
    <w:basedOn w:val="Normal"/>
    <w:rsid w:val="00D20F70"/>
    <w:pPr>
      <w:spacing w:before="100" w:beforeAutospacing="1" w:after="100" w:afterAutospacing="1"/>
    </w:pPr>
    <w:rPr>
      <w:rFonts w:eastAsia="Times New Roman"/>
      <w:sz w:val="24"/>
    </w:rPr>
  </w:style>
  <w:style w:type="character" w:customStyle="1" w:styleId="c-messagebody">
    <w:name w:val="c-message__body"/>
    <w:basedOn w:val="DefaultParagraphFont"/>
    <w:rsid w:val="00D20F70"/>
  </w:style>
  <w:style w:type="character" w:customStyle="1" w:styleId="m7735155540857680774gmail-style13ptbold">
    <w:name w:val="m_7735155540857680774gmail-style13ptbold"/>
    <w:basedOn w:val="DefaultParagraphFont"/>
    <w:rsid w:val="00D20F70"/>
  </w:style>
  <w:style w:type="character" w:customStyle="1" w:styleId="style65">
    <w:name w:val="style65"/>
    <w:basedOn w:val="DefaultParagraphFont"/>
    <w:rsid w:val="00D20F70"/>
  </w:style>
  <w:style w:type="character" w:customStyle="1" w:styleId="bodytext0">
    <w:name w:val="body_text"/>
    <w:basedOn w:val="DefaultParagraphFont"/>
    <w:rsid w:val="00D20F70"/>
  </w:style>
  <w:style w:type="character" w:customStyle="1" w:styleId="bio">
    <w:name w:val="bio"/>
    <w:basedOn w:val="DefaultParagraphFont"/>
    <w:rsid w:val="00D20F70"/>
  </w:style>
  <w:style w:type="character" w:customStyle="1" w:styleId="citesChar">
    <w:name w:val="cites Char"/>
    <w:link w:val="cites0"/>
    <w:rsid w:val="00D20F70"/>
    <w:rPr>
      <w:rFonts w:eastAsia="SimSun"/>
      <w:b/>
      <w:lang w:eastAsia="zh-CN"/>
    </w:rPr>
  </w:style>
  <w:style w:type="paragraph" w:customStyle="1" w:styleId="cites0">
    <w:name w:val="cites"/>
    <w:next w:val="Normal"/>
    <w:link w:val="citesChar"/>
    <w:autoRedefine/>
    <w:rsid w:val="00D20F70"/>
    <w:pPr>
      <w:spacing w:after="0" w:line="240" w:lineRule="auto"/>
      <w:contextualSpacing/>
    </w:pPr>
    <w:rPr>
      <w:rFonts w:eastAsia="SimSun"/>
      <w:b/>
      <w:lang w:eastAsia="zh-CN"/>
    </w:rPr>
  </w:style>
  <w:style w:type="character" w:customStyle="1" w:styleId="5yl5">
    <w:name w:val="_5yl5"/>
    <w:basedOn w:val="DefaultParagraphFont"/>
    <w:rsid w:val="00D20F70"/>
  </w:style>
  <w:style w:type="character" w:customStyle="1" w:styleId="text">
    <w:name w:val="text"/>
    <w:basedOn w:val="DefaultParagraphFont"/>
    <w:rsid w:val="00D20F70"/>
  </w:style>
  <w:style w:type="paragraph" w:customStyle="1" w:styleId="generic-articlebody">
    <w:name w:val="generic-article__body"/>
    <w:basedOn w:val="Normal"/>
    <w:rsid w:val="00D20F70"/>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D20F70"/>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D20F70"/>
    <w:rPr>
      <w:b/>
      <w:bCs/>
    </w:rPr>
  </w:style>
  <w:style w:type="character" w:customStyle="1" w:styleId="CommentSubjectChar1">
    <w:name w:val="Comment Subject Char1"/>
    <w:basedOn w:val="CommentTextChar1"/>
    <w:uiPriority w:val="99"/>
    <w:semiHidden/>
    <w:rsid w:val="00D20F70"/>
    <w:rPr>
      <w:rFonts w:ascii="Calibri" w:hAnsi="Calibri"/>
      <w:b/>
      <w:bCs/>
      <w:sz w:val="20"/>
      <w:szCs w:val="20"/>
    </w:rPr>
  </w:style>
  <w:style w:type="character" w:customStyle="1" w:styleId="UnresolvedMention12">
    <w:name w:val="Unresolved Mention12"/>
    <w:basedOn w:val="DefaultParagraphFont"/>
    <w:uiPriority w:val="99"/>
    <w:rsid w:val="00D20F70"/>
    <w:rPr>
      <w:color w:val="605E5C"/>
      <w:shd w:val="clear" w:color="auto" w:fill="E1DFDD"/>
    </w:rPr>
  </w:style>
  <w:style w:type="paragraph" w:customStyle="1" w:styleId="CardNotUnderlined">
    <w:name w:val="Card Not Underlined"/>
    <w:basedOn w:val="Normal"/>
    <w:autoRedefine/>
    <w:rsid w:val="00D20F70"/>
    <w:rPr>
      <w:rFonts w:eastAsia="Times New Roman"/>
      <w:sz w:val="12"/>
      <w:szCs w:val="20"/>
    </w:rPr>
  </w:style>
  <w:style w:type="paragraph" w:customStyle="1" w:styleId="msonormal0">
    <w:name w:val="msonormal"/>
    <w:basedOn w:val="Normal"/>
    <w:rsid w:val="00D20F70"/>
    <w:pPr>
      <w:spacing w:before="100" w:beforeAutospacing="1" w:after="100" w:afterAutospacing="1" w:line="256" w:lineRule="auto"/>
    </w:pPr>
    <w:rPr>
      <w:sz w:val="24"/>
    </w:rPr>
  </w:style>
  <w:style w:type="table" w:styleId="TableGrid">
    <w:name w:val="Table Grid"/>
    <w:basedOn w:val="TableNormal"/>
    <w:uiPriority w:val="59"/>
    <w:rsid w:val="00D20F70"/>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D20F70"/>
    <w:pPr>
      <w:spacing w:before="100" w:beforeAutospacing="1" w:after="100" w:afterAutospacing="1"/>
    </w:pPr>
    <w:rPr>
      <w:rFonts w:eastAsia="Times New Roman"/>
      <w:sz w:val="24"/>
    </w:rPr>
  </w:style>
  <w:style w:type="paragraph" w:customStyle="1" w:styleId="p6">
    <w:name w:val="p6"/>
    <w:basedOn w:val="Normal"/>
    <w:rsid w:val="00D20F70"/>
    <w:pPr>
      <w:spacing w:before="100" w:beforeAutospacing="1" w:after="100" w:afterAutospacing="1"/>
    </w:pPr>
    <w:rPr>
      <w:rFonts w:eastAsia="Times New Roman"/>
      <w:sz w:val="24"/>
    </w:rPr>
  </w:style>
  <w:style w:type="paragraph" w:customStyle="1" w:styleId="paragraph-sc-1tqpf5s-0">
    <w:name w:val="paragraph-sc-1tqpf5s-0"/>
    <w:basedOn w:val="Normal"/>
    <w:rsid w:val="00D20F70"/>
    <w:pPr>
      <w:spacing w:before="100" w:beforeAutospacing="1" w:after="100" w:afterAutospacing="1"/>
    </w:pPr>
    <w:rPr>
      <w:rFonts w:eastAsia="Times New Roman"/>
      <w:sz w:val="24"/>
    </w:rPr>
  </w:style>
  <w:style w:type="character" w:customStyle="1" w:styleId="edited-3sfazf">
    <w:name w:val="edited-3sfazf"/>
    <w:basedOn w:val="DefaultParagraphFont"/>
    <w:rsid w:val="00D20F70"/>
  </w:style>
  <w:style w:type="character" w:customStyle="1" w:styleId="content-1o0f9g">
    <w:name w:val="content-1o0f9g"/>
    <w:basedOn w:val="DefaultParagraphFont"/>
    <w:rsid w:val="00D20F70"/>
  </w:style>
  <w:style w:type="paragraph" w:customStyle="1" w:styleId="mol-para-with-font">
    <w:name w:val="mol-para-with-font"/>
    <w:basedOn w:val="Normal"/>
    <w:rsid w:val="00D20F70"/>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D20F70"/>
  </w:style>
  <w:style w:type="character" w:customStyle="1" w:styleId="comma-separator">
    <w:name w:val="comma-separator"/>
    <w:basedOn w:val="DefaultParagraphFont"/>
    <w:rsid w:val="00D20F70"/>
  </w:style>
  <w:style w:type="paragraph" w:customStyle="1" w:styleId="imagecaption">
    <w:name w:val="imagecaption"/>
    <w:basedOn w:val="Normal"/>
    <w:rsid w:val="00D20F70"/>
    <w:pPr>
      <w:spacing w:before="100" w:beforeAutospacing="1" w:after="100" w:afterAutospacing="1"/>
    </w:pPr>
    <w:rPr>
      <w:rFonts w:eastAsia="Times New Roman"/>
      <w:sz w:val="24"/>
    </w:rPr>
  </w:style>
  <w:style w:type="character" w:customStyle="1" w:styleId="wikiexternallink">
    <w:name w:val="wikiexternallink"/>
    <w:basedOn w:val="DefaultParagraphFont"/>
    <w:rsid w:val="00D20F70"/>
  </w:style>
  <w:style w:type="character" w:customStyle="1" w:styleId="wikigeneratedlinkcontent">
    <w:name w:val="wikigeneratedlinkcontent"/>
    <w:basedOn w:val="DefaultParagraphFont"/>
    <w:rsid w:val="00D20F70"/>
  </w:style>
  <w:style w:type="paragraph" w:customStyle="1" w:styleId="ssrcss-1q0x1qg-paragraph">
    <w:name w:val="ssrcss-1q0x1qg-paragraph"/>
    <w:basedOn w:val="Normal"/>
    <w:rsid w:val="00D20F70"/>
    <w:pPr>
      <w:spacing w:before="100" w:beforeAutospacing="1" w:after="100" w:afterAutospacing="1"/>
    </w:pPr>
    <w:rPr>
      <w:rFonts w:eastAsia="Times New Roman"/>
      <w:sz w:val="24"/>
    </w:rPr>
  </w:style>
  <w:style w:type="paragraph" w:customStyle="1" w:styleId="css-axufdj">
    <w:name w:val="css-axufdj"/>
    <w:basedOn w:val="Normal"/>
    <w:rsid w:val="00D20F70"/>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D20F70"/>
  </w:style>
  <w:style w:type="paragraph" w:customStyle="1" w:styleId="insinstorydvcaption">
    <w:name w:val="ins_instory_dv_caption"/>
    <w:basedOn w:val="Normal"/>
    <w:rsid w:val="00D20F70"/>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20F70"/>
    <w:rPr>
      <w:rFonts w:ascii="Calibri" w:eastAsia="Times New Roman" w:hAnsi="Calibri"/>
      <w:sz w:val="24"/>
      <w:lang w:eastAsia="ko-KR"/>
    </w:rPr>
  </w:style>
  <w:style w:type="character" w:customStyle="1" w:styleId="sr-only">
    <w:name w:val="sr-only"/>
    <w:basedOn w:val="DefaultParagraphFont"/>
    <w:rsid w:val="00D20F70"/>
  </w:style>
  <w:style w:type="character" w:customStyle="1" w:styleId="UnresolvedMention1">
    <w:name w:val="Unresolved Mention1"/>
    <w:basedOn w:val="DefaultParagraphFont"/>
    <w:uiPriority w:val="99"/>
    <w:semiHidden/>
    <w:unhideWhenUsed/>
    <w:rsid w:val="00D20F70"/>
    <w:rPr>
      <w:color w:val="605E5C"/>
      <w:shd w:val="clear" w:color="auto" w:fill="E1DFDD"/>
    </w:rPr>
  </w:style>
  <w:style w:type="character" w:styleId="PageNumber">
    <w:name w:val="page number"/>
    <w:basedOn w:val="DefaultParagraphFont"/>
    <w:uiPriority w:val="99"/>
    <w:semiHidden/>
    <w:unhideWhenUsed/>
    <w:rsid w:val="00D20F70"/>
  </w:style>
  <w:style w:type="character" w:customStyle="1" w:styleId="UnresolvedMention10">
    <w:name w:val="Unresolved Mention10"/>
    <w:basedOn w:val="DefaultParagraphFont"/>
    <w:uiPriority w:val="99"/>
    <w:semiHidden/>
    <w:unhideWhenUsed/>
    <w:rsid w:val="00D20F70"/>
    <w:rPr>
      <w:color w:val="605E5C"/>
      <w:shd w:val="clear" w:color="auto" w:fill="E1DFDD"/>
    </w:rPr>
  </w:style>
  <w:style w:type="paragraph" w:styleId="Revision">
    <w:name w:val="Revision"/>
    <w:uiPriority w:val="99"/>
    <w:semiHidden/>
    <w:rsid w:val="00D20F70"/>
    <w:rPr>
      <w:rFonts w:ascii="Calibri" w:eastAsia="Calibri" w:hAnsi="Calibri" w:cs="Arial"/>
    </w:rPr>
  </w:style>
  <w:style w:type="paragraph" w:customStyle="1" w:styleId="megaarticlebodyfirst-p2htdt">
    <w:name w:val="megaarticlebody_first-p_2htdt"/>
    <w:basedOn w:val="Normal"/>
    <w:uiPriority w:val="99"/>
    <w:semiHidden/>
    <w:rsid w:val="00D20F70"/>
    <w:pPr>
      <w:spacing w:before="100" w:beforeAutospacing="1" w:after="100" w:afterAutospacing="1" w:line="256" w:lineRule="auto"/>
    </w:pPr>
    <w:rPr>
      <w:sz w:val="24"/>
    </w:rPr>
  </w:style>
  <w:style w:type="paragraph" w:customStyle="1" w:styleId="p1">
    <w:name w:val="p1"/>
    <w:basedOn w:val="Normal"/>
    <w:uiPriority w:val="99"/>
    <w:semiHidden/>
    <w:rsid w:val="00D20F70"/>
    <w:pPr>
      <w:spacing w:line="256" w:lineRule="auto"/>
    </w:pPr>
    <w:rPr>
      <w:sz w:val="20"/>
      <w:szCs w:val="20"/>
    </w:rPr>
  </w:style>
  <w:style w:type="paragraph" w:customStyle="1" w:styleId="Shrink6">
    <w:name w:val="Shrink 6"/>
    <w:basedOn w:val="Normal"/>
    <w:uiPriority w:val="99"/>
    <w:semiHidden/>
    <w:qFormat/>
    <w:rsid w:val="00D20F70"/>
    <w:pPr>
      <w:spacing w:line="256" w:lineRule="auto"/>
    </w:pPr>
    <w:rPr>
      <w:rFonts w:ascii="Georgia" w:hAnsi="Georgia"/>
      <w:sz w:val="12"/>
    </w:rPr>
  </w:style>
  <w:style w:type="character" w:styleId="EndnoteReference">
    <w:name w:val="endnote reference"/>
    <w:basedOn w:val="DefaultParagraphFont"/>
    <w:uiPriority w:val="99"/>
    <w:semiHidden/>
    <w:unhideWhenUsed/>
    <w:rsid w:val="00D20F70"/>
    <w:rPr>
      <w:vertAlign w:val="superscript"/>
    </w:rPr>
  </w:style>
  <w:style w:type="character" w:customStyle="1" w:styleId="FooterChar1">
    <w:name w:val="Footer Char1"/>
    <w:basedOn w:val="DefaultParagraphFont"/>
    <w:uiPriority w:val="99"/>
    <w:semiHidden/>
    <w:rsid w:val="00D20F70"/>
    <w:rPr>
      <w:rFonts w:ascii="Calibri" w:eastAsiaTheme="minorHAnsi" w:hAnsi="Calibri" w:cs="Calibri"/>
      <w:sz w:val="16"/>
      <w:szCs w:val="22"/>
    </w:rPr>
  </w:style>
  <w:style w:type="character" w:customStyle="1" w:styleId="HeaderChar1">
    <w:name w:val="Header Char1"/>
    <w:basedOn w:val="DefaultParagraphFont"/>
    <w:uiPriority w:val="99"/>
    <w:semiHidden/>
    <w:rsid w:val="00D20F70"/>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D20F70"/>
    <w:rPr>
      <w:rFonts w:ascii="Segoe UI" w:hAnsi="Segoe UI" w:cs="Segoe UI"/>
      <w:sz w:val="16"/>
      <w:szCs w:val="16"/>
    </w:rPr>
  </w:style>
  <w:style w:type="character" w:styleId="CommentReference">
    <w:name w:val="annotation reference"/>
    <w:basedOn w:val="DefaultParagraphFont"/>
    <w:uiPriority w:val="99"/>
    <w:semiHidden/>
    <w:unhideWhenUsed/>
    <w:rsid w:val="00D20F70"/>
    <w:rPr>
      <w:sz w:val="16"/>
      <w:szCs w:val="16"/>
    </w:rPr>
  </w:style>
  <w:style w:type="character" w:customStyle="1" w:styleId="UnresolvedMention30">
    <w:name w:val="Unresolved Mention30"/>
    <w:basedOn w:val="DefaultParagraphFont"/>
    <w:uiPriority w:val="99"/>
    <w:semiHidden/>
    <w:unhideWhenUsed/>
    <w:rsid w:val="00D20F70"/>
    <w:rPr>
      <w:color w:val="605E5C"/>
      <w:shd w:val="clear" w:color="auto" w:fill="E1DFDD"/>
    </w:rPr>
  </w:style>
  <w:style w:type="character" w:customStyle="1" w:styleId="UnresolvedMention4">
    <w:name w:val="Unresolved Mention4"/>
    <w:basedOn w:val="DefaultParagraphFont"/>
    <w:uiPriority w:val="99"/>
    <w:semiHidden/>
    <w:unhideWhenUsed/>
    <w:rsid w:val="00D20F70"/>
    <w:rPr>
      <w:color w:val="605E5C"/>
      <w:shd w:val="clear" w:color="auto" w:fill="E1DFDD"/>
    </w:rPr>
  </w:style>
  <w:style w:type="character" w:customStyle="1" w:styleId="UnresolvedMention5">
    <w:name w:val="Unresolved Mention5"/>
    <w:basedOn w:val="DefaultParagraphFont"/>
    <w:uiPriority w:val="99"/>
    <w:semiHidden/>
    <w:unhideWhenUsed/>
    <w:rsid w:val="00D20F70"/>
    <w:rPr>
      <w:color w:val="605E5C"/>
      <w:shd w:val="clear" w:color="auto" w:fill="E1DFDD"/>
    </w:rPr>
  </w:style>
  <w:style w:type="character" w:customStyle="1" w:styleId="UnresolvedMention6">
    <w:name w:val="Unresolved Mention6"/>
    <w:basedOn w:val="DefaultParagraphFont"/>
    <w:uiPriority w:val="99"/>
    <w:semiHidden/>
    <w:unhideWhenUsed/>
    <w:rsid w:val="00D20F70"/>
    <w:rPr>
      <w:color w:val="605E5C"/>
      <w:shd w:val="clear" w:color="auto" w:fill="E1DFDD"/>
    </w:rPr>
  </w:style>
  <w:style w:type="character" w:customStyle="1" w:styleId="UnresolvedMention7">
    <w:name w:val="Unresolved Mention7"/>
    <w:basedOn w:val="DefaultParagraphFont"/>
    <w:uiPriority w:val="99"/>
    <w:semiHidden/>
    <w:unhideWhenUsed/>
    <w:rsid w:val="00D20F70"/>
    <w:rPr>
      <w:color w:val="605E5C"/>
      <w:shd w:val="clear" w:color="auto" w:fill="E1DFDD"/>
    </w:rPr>
  </w:style>
  <w:style w:type="character" w:customStyle="1" w:styleId="UnresolvedMention8">
    <w:name w:val="Unresolved Mention8"/>
    <w:basedOn w:val="DefaultParagraphFont"/>
    <w:uiPriority w:val="99"/>
    <w:semiHidden/>
    <w:unhideWhenUsed/>
    <w:rsid w:val="00D20F70"/>
    <w:rPr>
      <w:color w:val="605E5C"/>
      <w:shd w:val="clear" w:color="auto" w:fill="E1DFDD"/>
    </w:rPr>
  </w:style>
  <w:style w:type="character" w:customStyle="1" w:styleId="UnresolvedMention9">
    <w:name w:val="Unresolved Mention9"/>
    <w:basedOn w:val="DefaultParagraphFont"/>
    <w:uiPriority w:val="99"/>
    <w:semiHidden/>
    <w:unhideWhenUsed/>
    <w:rsid w:val="00D20F70"/>
    <w:rPr>
      <w:color w:val="605E5C"/>
      <w:shd w:val="clear" w:color="auto" w:fill="E1DFDD"/>
    </w:rPr>
  </w:style>
  <w:style w:type="character" w:customStyle="1" w:styleId="UnresolvedMention100">
    <w:name w:val="Unresolved Mention100"/>
    <w:basedOn w:val="DefaultParagraphFont"/>
    <w:uiPriority w:val="99"/>
    <w:semiHidden/>
    <w:unhideWhenUsed/>
    <w:rsid w:val="00D20F70"/>
    <w:rPr>
      <w:color w:val="605E5C"/>
      <w:shd w:val="clear" w:color="auto" w:fill="E1DFDD"/>
    </w:rPr>
  </w:style>
  <w:style w:type="character" w:customStyle="1" w:styleId="UnresolvedMention11">
    <w:name w:val="Unresolved Mention11"/>
    <w:basedOn w:val="DefaultParagraphFont"/>
    <w:uiPriority w:val="99"/>
    <w:semiHidden/>
    <w:unhideWhenUsed/>
    <w:rsid w:val="00D20F70"/>
    <w:rPr>
      <w:color w:val="605E5C"/>
      <w:shd w:val="clear" w:color="auto" w:fill="E1DFDD"/>
    </w:rPr>
  </w:style>
  <w:style w:type="character" w:styleId="PlaceholderText">
    <w:name w:val="Placeholder Text"/>
    <w:basedOn w:val="DefaultParagraphFont"/>
    <w:uiPriority w:val="99"/>
    <w:semiHidden/>
    <w:rsid w:val="00D20F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7078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fas.org/2017/01/turning-a-blind-eye-towards-armageddon-u-s-leaders-reject-nuclear-winter-stud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0" Type="http://schemas.openxmlformats.org/officeDocument/2006/relationships/hyperlink" Target="https://www.mining.com/experts-warn-of-brewing-space-mining-war-among-us-china-and-russia/" TargetMode="External"/><Relationship Id="rId4" Type="http://schemas.openxmlformats.org/officeDocument/2006/relationships/settings" Target="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13234</Words>
  <Characters>75440</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7</cp:revision>
  <dcterms:created xsi:type="dcterms:W3CDTF">2021-12-18T16:58:00Z</dcterms:created>
  <dcterms:modified xsi:type="dcterms:W3CDTF">2021-12-18T18:22:00Z</dcterms:modified>
</cp:coreProperties>
</file>