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E80EA" w14:textId="77777777" w:rsidR="00280D26" w:rsidRPr="003507FE" w:rsidRDefault="00280D26" w:rsidP="00280D26">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72245BDC" w14:textId="77777777" w:rsidR="00280D26" w:rsidRPr="003507FE" w:rsidRDefault="00280D26" w:rsidP="00280D26">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77E4F25E" w14:textId="77777777" w:rsidR="00280D26" w:rsidRPr="001C4475" w:rsidRDefault="00280D26" w:rsidP="00280D26">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2532EC46" w14:textId="77777777" w:rsidR="00280D26" w:rsidRPr="003507FE" w:rsidRDefault="00280D26" w:rsidP="00280D26">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2D9EF11A" w14:textId="77777777" w:rsidR="00280D26" w:rsidRPr="003507FE" w:rsidRDefault="00280D26" w:rsidP="00280D26">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45944AB6" w14:textId="77777777" w:rsidR="00280D26" w:rsidRPr="003507FE" w:rsidRDefault="00280D26" w:rsidP="00280D26">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650300E8" w14:textId="77777777" w:rsidR="00280D26" w:rsidRPr="003507FE" w:rsidRDefault="00280D26" w:rsidP="00280D26">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3F46A77D" w14:textId="77777777" w:rsidR="00280D26" w:rsidRPr="003507FE" w:rsidRDefault="00280D26" w:rsidP="00280D26">
      <w:pPr>
        <w:rPr>
          <w:rFonts w:asciiTheme="minorHAnsi" w:hAnsiTheme="minorHAnsi" w:cstheme="minorHAnsi"/>
        </w:rPr>
      </w:pPr>
    </w:p>
    <w:p w14:paraId="14942CC5" w14:textId="77777777" w:rsidR="00280D26" w:rsidRPr="002019CB" w:rsidRDefault="00280D26" w:rsidP="00280D26">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13864A8D" w14:textId="77777777" w:rsidR="00280D26" w:rsidRPr="00CB50E3" w:rsidRDefault="00280D26" w:rsidP="00280D26">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21E6B38E" w14:textId="77777777" w:rsidR="00280D26" w:rsidRPr="003B1AB3" w:rsidRDefault="00280D26" w:rsidP="00280D26">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2A830822" w14:textId="77777777" w:rsidR="00280D26" w:rsidRPr="002019CB" w:rsidRDefault="00280D26" w:rsidP="00280D26">
      <w:pPr>
        <w:rPr>
          <w:rFonts w:asciiTheme="minorHAnsi" w:hAnsiTheme="minorHAnsi" w:cstheme="minorHAnsi"/>
        </w:rPr>
      </w:pPr>
    </w:p>
    <w:p w14:paraId="7FDBC701" w14:textId="77777777" w:rsidR="00280D26" w:rsidRPr="003507FE" w:rsidRDefault="00280D26" w:rsidP="00280D26">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2D6E7C95" w14:textId="77777777" w:rsidR="00280D26" w:rsidRPr="003507FE" w:rsidRDefault="00280D26" w:rsidP="00280D2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2AE267E" w14:textId="77777777" w:rsidR="00280D26" w:rsidRPr="003507FE" w:rsidRDefault="00280D26" w:rsidP="00280D26">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6E075263" w14:textId="77777777" w:rsidR="00280D26" w:rsidRDefault="00280D26" w:rsidP="00280D26">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9F09D06" w14:textId="77777777" w:rsidR="00280D26" w:rsidRPr="003507FE" w:rsidRDefault="00280D26" w:rsidP="00280D26">
      <w:pPr>
        <w:rPr>
          <w:rFonts w:asciiTheme="minorHAnsi" w:eastAsia="Times New Roman" w:hAnsiTheme="minorHAnsi" w:cstheme="minorHAnsi"/>
          <w:sz w:val="24"/>
        </w:rPr>
      </w:pPr>
    </w:p>
    <w:p w14:paraId="0EC4BFBB" w14:textId="77777777" w:rsidR="00280D26" w:rsidRPr="005B4F5A" w:rsidRDefault="00280D26" w:rsidP="00280D26">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2CFC2687" w14:textId="77777777" w:rsidR="00280D26" w:rsidRPr="003507FE" w:rsidRDefault="00280D26" w:rsidP="00280D26">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605EC85B" w14:textId="77777777" w:rsidR="00280D26" w:rsidRPr="003507FE" w:rsidRDefault="00280D26" w:rsidP="00280D26">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F39378E" w14:textId="77777777" w:rsidR="00280D26" w:rsidRPr="003507FE" w:rsidRDefault="00280D26" w:rsidP="00280D26">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41151D06" w14:textId="77777777" w:rsidR="00280D26" w:rsidRDefault="00280D26" w:rsidP="00280D26">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6207523C" w14:textId="77777777" w:rsidR="00280D26" w:rsidRDefault="00280D26" w:rsidP="00280D26">
      <w:pPr>
        <w:rPr>
          <w:rFonts w:asciiTheme="minorHAnsi" w:eastAsia="Times New Roman" w:hAnsiTheme="minorHAnsi" w:cstheme="minorHAnsi"/>
        </w:rPr>
      </w:pPr>
    </w:p>
    <w:p w14:paraId="4DEAA695" w14:textId="77777777" w:rsidR="00280D26" w:rsidRDefault="00280D26" w:rsidP="00280D26">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3E05735A" w14:textId="77777777" w:rsidR="00280D26" w:rsidRPr="00490345" w:rsidRDefault="00280D26" w:rsidP="00280D26">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722719A3" w14:textId="77777777" w:rsidR="00280D26" w:rsidRPr="00490345" w:rsidRDefault="00280D26" w:rsidP="00280D26">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610F692A" w14:textId="77777777" w:rsidR="00280D26" w:rsidRPr="00490345" w:rsidRDefault="00280D26" w:rsidP="00280D26">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7426047" w14:textId="77777777" w:rsidR="00280D26" w:rsidRPr="00490345" w:rsidRDefault="00280D26" w:rsidP="00280D26">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8744C79" w14:textId="77777777" w:rsidR="00280D26" w:rsidRPr="00490345" w:rsidRDefault="00280D26" w:rsidP="00280D26">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60A69F23" w14:textId="77777777" w:rsidR="00280D26" w:rsidRPr="00490345" w:rsidRDefault="00280D26" w:rsidP="00280D26">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7333F21B" w14:textId="77777777" w:rsidR="00280D26" w:rsidRPr="00490345" w:rsidRDefault="00280D26" w:rsidP="00280D26">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ADBE155" w14:textId="77777777" w:rsidR="00280D26" w:rsidRPr="00490345" w:rsidRDefault="00280D26" w:rsidP="00280D26">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50604688" w14:textId="77777777" w:rsidR="00280D26" w:rsidRPr="007233C5" w:rsidRDefault="00280D26" w:rsidP="00280D26">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87EA248" w14:textId="77777777" w:rsidR="00280D26" w:rsidRPr="005B4F5A" w:rsidRDefault="00280D26" w:rsidP="00280D26">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4D245396" w14:textId="77777777" w:rsidR="00280D26" w:rsidRPr="003507FE" w:rsidRDefault="00280D26" w:rsidP="00280D2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5A77A83" w14:textId="77777777" w:rsidR="00280D26" w:rsidRPr="003507FE" w:rsidRDefault="00280D26" w:rsidP="00280D26">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05139EFA" w14:textId="77777777" w:rsidR="00280D26" w:rsidRPr="003507FE" w:rsidRDefault="00280D26" w:rsidP="00280D26">
      <w:pPr>
        <w:rPr>
          <w:rFonts w:asciiTheme="minorHAnsi" w:hAnsiTheme="minorHAnsi" w:cstheme="minorHAnsi"/>
        </w:rPr>
      </w:pPr>
    </w:p>
    <w:p w14:paraId="5CC696D0" w14:textId="77777777" w:rsidR="00280D26" w:rsidRPr="005B4F5A" w:rsidRDefault="00280D26" w:rsidP="00280D26">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49949A08" w14:textId="77777777" w:rsidR="00280D26" w:rsidRPr="003507FE" w:rsidRDefault="00280D26" w:rsidP="00280D2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4E5F108" w14:textId="77777777" w:rsidR="00280D26" w:rsidRPr="003507FE" w:rsidRDefault="00280D26" w:rsidP="00280D26">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45CAEB9" w14:textId="77777777" w:rsidR="00280D26" w:rsidRPr="003507FE" w:rsidRDefault="00280D26" w:rsidP="00280D26">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52A7E1D9" w14:textId="77777777" w:rsidR="00280D26" w:rsidRPr="00A06325" w:rsidRDefault="00280D26" w:rsidP="00280D26">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0D90183A" w14:textId="77777777" w:rsidR="00280D26" w:rsidRPr="003507FE" w:rsidRDefault="00280D26" w:rsidP="00280D26">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6BFE2D1A" w14:textId="77777777" w:rsidR="00280D26" w:rsidRPr="003507FE" w:rsidRDefault="00280D26" w:rsidP="00280D26">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1153BF4" w14:textId="77777777" w:rsidR="00280D26" w:rsidRPr="002019CB" w:rsidRDefault="00280D26" w:rsidP="00280D26">
      <w:pPr>
        <w:rPr>
          <w:rFonts w:asciiTheme="minorHAnsi" w:hAnsiTheme="minorHAnsi" w:cstheme="minorHAnsi"/>
        </w:rPr>
      </w:pPr>
    </w:p>
    <w:p w14:paraId="76A9BCB4" w14:textId="77777777" w:rsidR="00280D26" w:rsidRDefault="00280D26" w:rsidP="00280D26">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68B94704" w14:textId="77777777" w:rsidR="00280D26" w:rsidRPr="004A65F4" w:rsidRDefault="00280D26" w:rsidP="00280D26">
      <w:r>
        <w:t>-- that’s Moderna, Pfizer-BioNTech, Johnson &amp; Johnson/Janssen</w:t>
      </w:r>
    </w:p>
    <w:p w14:paraId="26E64796" w14:textId="77777777" w:rsidR="00280D26" w:rsidRPr="003507FE" w:rsidRDefault="00280D26" w:rsidP="00280D26">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6B5504E1" w14:textId="77777777" w:rsidR="00280D26" w:rsidRPr="00A5650A" w:rsidRDefault="00280D26" w:rsidP="00280D26">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37A91F34" w14:textId="77777777" w:rsidR="00280D26" w:rsidRPr="003507FE" w:rsidRDefault="00280D26" w:rsidP="00280D26">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6E1EE448" w14:textId="77777777" w:rsidR="00280D26" w:rsidRPr="003507FE" w:rsidRDefault="00280D26" w:rsidP="00280D26">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3228888E" w14:textId="77777777" w:rsidR="00280D26" w:rsidRPr="003507FE" w:rsidRDefault="00280D26" w:rsidP="00280D26">
      <w:pPr>
        <w:rPr>
          <w:rFonts w:asciiTheme="minorHAnsi" w:eastAsia="Times New Roman" w:hAnsiTheme="minorHAnsi" w:cstheme="minorHAnsi"/>
        </w:rPr>
      </w:pPr>
    </w:p>
    <w:p w14:paraId="3FAAD25C" w14:textId="77777777" w:rsidR="00280D26" w:rsidRPr="006C4666" w:rsidRDefault="00280D26" w:rsidP="00280D26">
      <w:pPr>
        <w:pStyle w:val="Heading3"/>
        <w:rPr>
          <w:rFonts w:cstheme="minorHAnsi"/>
        </w:rPr>
      </w:pPr>
      <w:bookmarkStart w:id="2" w:name="_Hlk32134100"/>
      <w:bookmarkStart w:id="3" w:name="_Hlk32052730"/>
      <w:r w:rsidRPr="006C4666">
        <w:rPr>
          <w:rFonts w:cstheme="minorHAnsi"/>
        </w:rPr>
        <w:t>FW</w:t>
      </w:r>
    </w:p>
    <w:p w14:paraId="1754DE34" w14:textId="77777777" w:rsidR="00280D26" w:rsidRPr="006C4666" w:rsidRDefault="00280D26" w:rsidP="00280D26">
      <w:pPr>
        <w:pStyle w:val="Heading4"/>
        <w:rPr>
          <w:rFonts w:cstheme="minorHAnsi"/>
        </w:rPr>
      </w:pPr>
      <w:r w:rsidRPr="006C4666">
        <w:rPr>
          <w:rFonts w:cstheme="minorHAnsi"/>
        </w:rPr>
        <w:t xml:space="preserve">The standard is maximizing expected wellbeing. </w:t>
      </w:r>
    </w:p>
    <w:bookmarkEnd w:id="2"/>
    <w:p w14:paraId="2DDD2F02" w14:textId="77777777" w:rsidR="00280D26" w:rsidRPr="006C4666" w:rsidRDefault="00280D26" w:rsidP="00280D26">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9612975" w14:textId="77777777" w:rsidR="00280D26" w:rsidRPr="006C4666" w:rsidRDefault="00280D26" w:rsidP="00280D26">
      <w:pPr>
        <w:pStyle w:val="Heading4"/>
        <w:rPr>
          <w:rFonts w:cstheme="minorHAnsi"/>
        </w:rPr>
      </w:pPr>
      <w:r w:rsidRPr="006C4666">
        <w:rPr>
          <w:rFonts w:cstheme="minorHAnsi"/>
        </w:rPr>
        <w:t>1] Actor specificity:</w:t>
      </w:r>
    </w:p>
    <w:p w14:paraId="3F803D27" w14:textId="77777777" w:rsidR="00280D26" w:rsidRPr="006C4666" w:rsidRDefault="00280D26" w:rsidP="00280D26">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5B6DE3B" w14:textId="77777777" w:rsidR="00280D26" w:rsidRPr="006C4666" w:rsidRDefault="00280D26" w:rsidP="00280D26">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437847D6" w14:textId="77777777" w:rsidR="00280D26" w:rsidRPr="006C4666" w:rsidRDefault="00280D26" w:rsidP="00280D26">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7868C4BD" w14:textId="77777777" w:rsidR="00280D26" w:rsidRPr="006C4666" w:rsidRDefault="00280D26" w:rsidP="00280D26">
      <w:pPr>
        <w:rPr>
          <w:rFonts w:cstheme="minorHAnsi"/>
        </w:rPr>
      </w:pPr>
      <w:r w:rsidRPr="006C4666">
        <w:rPr>
          <w:rFonts w:cstheme="minorHAnsi"/>
        </w:rPr>
        <w:t>o/w</w:t>
      </w:r>
    </w:p>
    <w:p w14:paraId="66508B5B" w14:textId="77777777" w:rsidR="00280D26" w:rsidRPr="006C4666" w:rsidRDefault="00280D26" w:rsidP="00280D26">
      <w:pPr>
        <w:rPr>
          <w:rFonts w:cstheme="minorHAnsi"/>
        </w:rPr>
      </w:pPr>
    </w:p>
    <w:p w14:paraId="3AFF1646" w14:textId="77777777" w:rsidR="00280D26" w:rsidRPr="006C4666" w:rsidRDefault="00280D26" w:rsidP="00280D26">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7064AB4" w14:textId="77777777" w:rsidR="00280D26" w:rsidRPr="006C4666" w:rsidRDefault="00280D26" w:rsidP="00280D26">
      <w:pPr>
        <w:rPr>
          <w:rFonts w:cstheme="minorHAnsi"/>
        </w:rPr>
      </w:pPr>
    </w:p>
    <w:p w14:paraId="776CBBF8" w14:textId="77777777" w:rsidR="00280D26" w:rsidRPr="006C4666" w:rsidRDefault="00280D26" w:rsidP="00280D26">
      <w:pPr>
        <w:pStyle w:val="Heading4"/>
        <w:rPr>
          <w:rFonts w:cstheme="minorHAnsi"/>
        </w:rPr>
      </w:pPr>
      <w:bookmarkStart w:id="4" w:name="_Hlk23524651"/>
      <w:bookmarkEnd w:id="3"/>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1741E78" w14:textId="77777777" w:rsidR="00280D26" w:rsidRPr="006C4666" w:rsidRDefault="00280D26" w:rsidP="00280D26">
      <w:pPr>
        <w:rPr>
          <w:rFonts w:cstheme="minorHAnsi"/>
        </w:rPr>
      </w:pPr>
    </w:p>
    <w:p w14:paraId="7EC1A15B" w14:textId="4230939F" w:rsidR="00280D26" w:rsidRPr="006C4666" w:rsidRDefault="00280D26" w:rsidP="00280D26">
      <w:pPr>
        <w:pStyle w:val="Heading4"/>
        <w:rPr>
          <w:rFonts w:cstheme="minorHAnsi"/>
        </w:rPr>
      </w:pPr>
      <w:r>
        <w:rPr>
          <w:rFonts w:cstheme="minorHAnsi"/>
        </w:rPr>
        <w:t>4</w:t>
      </w:r>
      <w:r w:rsidRPr="006C4666">
        <w:rPr>
          <w:rFonts w:cstheme="minorHAnsi"/>
        </w:rPr>
        <w:t xml:space="preserve">] Substitutability—only consequentialism explains necessary enablers. </w:t>
      </w:r>
    </w:p>
    <w:p w14:paraId="65581000" w14:textId="77777777" w:rsidR="00280D26" w:rsidRPr="006C4666" w:rsidRDefault="00280D26" w:rsidP="00280D26">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7E6AB839" w14:textId="77777777" w:rsidR="00280D26" w:rsidRPr="006C4666" w:rsidRDefault="00280D26" w:rsidP="00280D26">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p w14:paraId="5F2A55F2" w14:textId="41A511FE" w:rsidR="00280D26" w:rsidRDefault="00280D26" w:rsidP="00280D26">
      <w:pPr>
        <w:pStyle w:val="Heading4"/>
        <w:rPr>
          <w:rFonts w:cstheme="minorHAnsi"/>
        </w:rPr>
      </w:pPr>
      <w:bookmarkStart w:id="5" w:name="_Hlk30787834"/>
      <w:bookmarkEnd w:id="4"/>
      <w:r>
        <w:rPr>
          <w:rFonts w:cstheme="minorHAnsi"/>
        </w:rPr>
        <w:t>5</w:t>
      </w:r>
      <w:r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21962F2B" w14:textId="4340E58E" w:rsidR="007E536F" w:rsidRPr="006C4666" w:rsidRDefault="007E536F" w:rsidP="007E536F">
      <w:pPr>
        <w:pStyle w:val="Heading4"/>
        <w:rPr>
          <w:rFonts w:cstheme="minorHAnsi"/>
          <w:color w:val="000000" w:themeColor="text1"/>
        </w:rPr>
      </w:pPr>
      <w:r>
        <w:rPr>
          <w:rFonts w:cstheme="minorHAnsi"/>
          <w:color w:val="000000" w:themeColor="text1"/>
        </w:rPr>
        <w:t xml:space="preserve">6] </w:t>
      </w:r>
      <w:r w:rsidRPr="006C4666">
        <w:rPr>
          <w:rFonts w:cstheme="minorHAnsi"/>
          <w:color w:val="000000" w:themeColor="text1"/>
        </w:rPr>
        <w:t xml:space="preserve">Psychological evidence proves we don’t identify with our future selves. </w:t>
      </w:r>
    </w:p>
    <w:p w14:paraId="199C4224" w14:textId="77777777" w:rsidR="007E536F" w:rsidRPr="006C4666" w:rsidRDefault="007E536F" w:rsidP="007E536F">
      <w:pPr>
        <w:rPr>
          <w:rFonts w:cstheme="minorHAnsi"/>
        </w:rPr>
      </w:pPr>
      <w:bookmarkStart w:id="6" w:name="_Hlk14426645"/>
      <w:r w:rsidRPr="006C4666">
        <w:rPr>
          <w:rStyle w:val="Heading4Char"/>
          <w:rFonts w:cstheme="minorHAnsi"/>
        </w:rPr>
        <w:t>Opar 14</w:t>
      </w:r>
      <w:r w:rsidRPr="006C4666">
        <w:rPr>
          <w:rFonts w:cstheme="minorHAnsi"/>
        </w:rPr>
        <w:t>. Alisa Opar (articles editor at Audubon magazine; cites Hal Hershfield, an assistant professor at New York University’s Stern School of Business; and Emily Pronin, a psychologist at Princeton) “Why We Procrastinate” Nautilus January 2014</w:t>
      </w:r>
    </w:p>
    <w:p w14:paraId="74B01157" w14:textId="00C50228" w:rsidR="007E536F" w:rsidRPr="007E536F" w:rsidRDefault="007E536F" w:rsidP="007E536F">
      <w:pPr>
        <w:rPr>
          <w:rFonts w:cstheme="minorHAnsi"/>
          <w:b/>
          <w:iCs/>
          <w:u w:val="single"/>
        </w:rPr>
      </w:pPr>
      <w:r w:rsidRPr="006C4666">
        <w:rPr>
          <w:rFonts w:cstheme="min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6C4666">
        <w:rPr>
          <w:rStyle w:val="Emphasis"/>
          <w:rFonts w:cstheme="minorHAnsi"/>
        </w:rPr>
        <w:t xml:space="preserve"> </w:t>
      </w:r>
      <w:bookmarkEnd w:id="6"/>
    </w:p>
    <w:bookmarkEnd w:id="5"/>
    <w:p w14:paraId="76300CD6" w14:textId="17826763" w:rsidR="00280D26" w:rsidRPr="006C4666" w:rsidRDefault="007E536F" w:rsidP="00280D26">
      <w:pPr>
        <w:pStyle w:val="Heading4"/>
        <w:rPr>
          <w:rFonts w:cstheme="minorHAnsi"/>
        </w:rPr>
      </w:pPr>
      <w:r>
        <w:rPr>
          <w:rFonts w:cstheme="minorHAnsi"/>
        </w:rPr>
        <w:t>7</w:t>
      </w:r>
      <w:r w:rsidR="00280D26" w:rsidRPr="006C4666">
        <w:rPr>
          <w:rFonts w:cstheme="minorHAnsi"/>
        </w:rPr>
        <w:t>] Reject calc indicts and util triggers permissibility arguments:</w:t>
      </w:r>
    </w:p>
    <w:p w14:paraId="2C696B79" w14:textId="77777777" w:rsidR="00280D26" w:rsidRPr="006C4666" w:rsidRDefault="00280D26" w:rsidP="00280D26">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634CD300" w14:textId="695F3A2B" w:rsidR="00280D26" w:rsidRDefault="00280D26" w:rsidP="00280D26">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054779C9" w14:textId="2217D8A8" w:rsidR="00280D26" w:rsidRDefault="00280D26" w:rsidP="00280D26"/>
    <w:p w14:paraId="07DF6732" w14:textId="5B0DE256" w:rsidR="00280D26" w:rsidRDefault="00280D26" w:rsidP="00280D26">
      <w:pPr>
        <w:pStyle w:val="Heading3"/>
      </w:pPr>
      <w:r>
        <w:t>Theory</w:t>
      </w:r>
    </w:p>
    <w:p w14:paraId="69701783" w14:textId="77777777" w:rsidR="00280D26" w:rsidRPr="00280D26" w:rsidRDefault="00280D26" w:rsidP="00280D26"/>
    <w:p w14:paraId="1547A33C" w14:textId="3EB0E9D0" w:rsidR="00A95652" w:rsidRDefault="00280D26" w:rsidP="00280D26">
      <w:pPr>
        <w:pStyle w:val="Heading4"/>
      </w:pPr>
      <w:r w:rsidRPr="006C4666">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w:t>
      </w:r>
    </w:p>
    <w:p w14:paraId="784DEE6A" w14:textId="77777777" w:rsidR="00280D26" w:rsidRPr="00B55AD5" w:rsidRDefault="00280D26" w:rsidP="00B55AD5"/>
    <w:sectPr w:rsidR="00280D2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21A8"/>
    <w:rsid w:val="000139A3"/>
    <w:rsid w:val="00100833"/>
    <w:rsid w:val="00104529"/>
    <w:rsid w:val="00105942"/>
    <w:rsid w:val="00107396"/>
    <w:rsid w:val="00144A4C"/>
    <w:rsid w:val="00176AB0"/>
    <w:rsid w:val="00177B7D"/>
    <w:rsid w:val="0018322D"/>
    <w:rsid w:val="001B5776"/>
    <w:rsid w:val="001E527A"/>
    <w:rsid w:val="001F78CE"/>
    <w:rsid w:val="00251FC7"/>
    <w:rsid w:val="00280D26"/>
    <w:rsid w:val="002855A7"/>
    <w:rsid w:val="002B146A"/>
    <w:rsid w:val="002B5E17"/>
    <w:rsid w:val="00315690"/>
    <w:rsid w:val="00316B75"/>
    <w:rsid w:val="00325646"/>
    <w:rsid w:val="003460F2"/>
    <w:rsid w:val="0038158C"/>
    <w:rsid w:val="003902BA"/>
    <w:rsid w:val="003A09E2"/>
    <w:rsid w:val="00407037"/>
    <w:rsid w:val="004605D6"/>
    <w:rsid w:val="004B10AF"/>
    <w:rsid w:val="004C60E8"/>
    <w:rsid w:val="004E3579"/>
    <w:rsid w:val="004E728B"/>
    <w:rsid w:val="004F39E0"/>
    <w:rsid w:val="005021A8"/>
    <w:rsid w:val="0052197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536F"/>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D2FBF"/>
  <w15:chartTrackingRefBased/>
  <w15:docId w15:val="{5D1D55D0-C8B7-4E5C-9D93-75A4364F6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21A8"/>
    <w:rPr>
      <w:rFonts w:ascii="Calibri" w:hAnsi="Calibri"/>
    </w:rPr>
  </w:style>
  <w:style w:type="paragraph" w:styleId="Heading1">
    <w:name w:val="heading 1"/>
    <w:aliases w:val="Pocket"/>
    <w:basedOn w:val="Normal"/>
    <w:next w:val="Normal"/>
    <w:link w:val="Heading1Char"/>
    <w:qFormat/>
    <w:rsid w:val="00502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21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021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5021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2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1A8"/>
  </w:style>
  <w:style w:type="character" w:customStyle="1" w:styleId="Heading1Char">
    <w:name w:val="Heading 1 Char"/>
    <w:aliases w:val="Pocket Char"/>
    <w:basedOn w:val="DefaultParagraphFont"/>
    <w:link w:val="Heading1"/>
    <w:rsid w:val="005021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21A8"/>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5021A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021A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5021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21A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021A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021A8"/>
    <w:rPr>
      <w:color w:val="auto"/>
      <w:u w:val="none"/>
    </w:rPr>
  </w:style>
  <w:style w:type="character" w:styleId="FollowedHyperlink">
    <w:name w:val="FollowedHyperlink"/>
    <w:basedOn w:val="DefaultParagraphFont"/>
    <w:uiPriority w:val="99"/>
    <w:semiHidden/>
    <w:unhideWhenUsed/>
    <w:rsid w:val="005021A8"/>
    <w:rPr>
      <w:color w:val="auto"/>
      <w:u w:val="none"/>
    </w:rPr>
  </w:style>
  <w:style w:type="paragraph" w:customStyle="1" w:styleId="textbold">
    <w:name w:val="text bold"/>
    <w:basedOn w:val="Normal"/>
    <w:link w:val="Emphasis"/>
    <w:uiPriority w:val="7"/>
    <w:qFormat/>
    <w:rsid w:val="00280D2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80D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280D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5722</Words>
  <Characters>32618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5</cp:revision>
  <dcterms:created xsi:type="dcterms:W3CDTF">2021-09-05T15:23:00Z</dcterms:created>
  <dcterms:modified xsi:type="dcterms:W3CDTF">2021-09-05T15:59:00Z</dcterms:modified>
</cp:coreProperties>
</file>