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2BCF2" w14:textId="77777777" w:rsidR="00F246E1" w:rsidRPr="009E7DDC" w:rsidRDefault="00F246E1" w:rsidP="00F246E1">
      <w:pPr>
        <w:pStyle w:val="Heading3"/>
      </w:pPr>
      <w:bookmarkStart w:id="0" w:name="_Hlk96106827"/>
      <w:r w:rsidRPr="009E7DDC">
        <w:t>DA – Asteroid Mining</w:t>
      </w:r>
    </w:p>
    <w:p w14:paraId="0807985D" w14:textId="77777777" w:rsidR="00F246E1" w:rsidRPr="009E7DDC" w:rsidRDefault="00F246E1" w:rsidP="00F246E1">
      <w:pPr>
        <w:pStyle w:val="Heading4"/>
      </w:pPr>
      <w:r>
        <w:t>Asteroid mining is coming</w:t>
      </w:r>
    </w:p>
    <w:p w14:paraId="266CD26C" w14:textId="77777777" w:rsidR="00F246E1" w:rsidRPr="009E7DDC" w:rsidRDefault="00F246E1" w:rsidP="00F246E1">
      <w:pPr>
        <w:rPr>
          <w:sz w:val="16"/>
        </w:rPr>
      </w:pPr>
      <w:proofErr w:type="spellStart"/>
      <w:r w:rsidRPr="009E7DDC">
        <w:rPr>
          <w:rStyle w:val="Style13ptBold"/>
        </w:rPr>
        <w:t>MacWhorter</w:t>
      </w:r>
      <w:proofErr w:type="spellEnd"/>
      <w:r w:rsidRPr="009E7DDC">
        <w:rPr>
          <w:rStyle w:val="Style13ptBold"/>
        </w:rPr>
        <w:t xml:space="preserve"> 16</w:t>
      </w:r>
      <w:r w:rsidRPr="009E7DDC">
        <w:rPr>
          <w:sz w:val="16"/>
        </w:rPr>
        <w:t xml:space="preserve">, Kevin [J.D. Candidate at William &amp; Mary Law School]. “Sustainable Mining: Incentivizing Asteroid Mining in the Name of Environmentalism”; February 2016; </w:t>
      </w:r>
      <w:r w:rsidRPr="009E7DDC">
        <w:rPr>
          <w:i/>
          <w:iCs/>
          <w:sz w:val="16"/>
        </w:rPr>
        <w:t xml:space="preserve">William and Mary Environmental Law and Policy Review </w:t>
      </w:r>
      <w:r w:rsidRPr="009E7DDC">
        <w:rPr>
          <w:sz w:val="16"/>
        </w:rPr>
        <w:t>[https://scholarship.law.wm.edu/cgi/viewcontent.cgi?article=1653&amp;context=wmelpr]</w:t>
      </w:r>
    </w:p>
    <w:p w14:paraId="37D13A46" w14:textId="77777777" w:rsidR="00F246E1" w:rsidRPr="009E7DDC" w:rsidRDefault="00F246E1" w:rsidP="00F246E1">
      <w:pPr>
        <w:rPr>
          <w:sz w:val="16"/>
        </w:rPr>
      </w:pPr>
      <w:r w:rsidRPr="009E7DDC">
        <w:rPr>
          <w:sz w:val="16"/>
        </w:rPr>
        <w:t xml:space="preserve">Although companies likely are not able to send mining ventures to asteroids immediately, as the preceding section suggested, asteroid mining is a possibility in the near future.70 First of all, </w:t>
      </w:r>
      <w:r w:rsidRPr="009E7DDC">
        <w:rPr>
          <w:rStyle w:val="StyleUnderline"/>
          <w:rFonts w:asciiTheme="minorHAnsi" w:hAnsiTheme="minorHAnsi" w:cstheme="minorHAnsi"/>
        </w:rPr>
        <w:t xml:space="preserve">two </w:t>
      </w:r>
      <w:r w:rsidRPr="00CB7FD8">
        <w:rPr>
          <w:rStyle w:val="StyleUnderline"/>
          <w:rFonts w:asciiTheme="minorHAnsi" w:hAnsiTheme="minorHAnsi" w:cstheme="minorHAnsi"/>
          <w:highlight w:val="yellow"/>
        </w:rPr>
        <w:t>companies are developing the technology needed to mine asteroids</w:t>
      </w:r>
      <w:r w:rsidRPr="009E7DDC">
        <w:rPr>
          <w:rStyle w:val="StyleUnderline"/>
          <w:rFonts w:asciiTheme="minorHAnsi" w:hAnsiTheme="minorHAnsi" w:cstheme="minorHAnsi"/>
        </w:rPr>
        <w:t>.</w:t>
      </w:r>
      <w:r w:rsidRPr="00CB7FD8">
        <w:rPr>
          <w:rStyle w:val="StyleUnderline"/>
          <w:rFonts w:asciiTheme="minorHAnsi" w:hAnsiTheme="minorHAnsi" w:cstheme="minorHAnsi"/>
          <w:highlight w:val="yellow"/>
        </w:rPr>
        <w:t>71Planetary Resources is creating cheaper</w:t>
      </w:r>
      <w:r w:rsidRPr="009E7DDC">
        <w:rPr>
          <w:rStyle w:val="StyleUnderline"/>
          <w:rFonts w:asciiTheme="minorHAnsi" w:hAnsiTheme="minorHAnsi" w:cstheme="minorHAnsi"/>
        </w:rPr>
        <w:t xml:space="preserve"> prospecting </w:t>
      </w:r>
      <w:r w:rsidRPr="00CB7FD8">
        <w:rPr>
          <w:rStyle w:val="StyleUnderline"/>
          <w:rFonts w:asciiTheme="minorHAnsi" w:hAnsiTheme="minorHAnsi" w:cstheme="minorHAnsi"/>
          <w:highlight w:val="yellow"/>
        </w:rPr>
        <w:t>spacecraft small enough to hitch a ride into space with larger, primary payloads</w:t>
      </w:r>
      <w:r w:rsidRPr="009E7DDC">
        <w:rPr>
          <w:sz w:val="16"/>
        </w:rPr>
        <w:t xml:space="preserve">. 72 Another company, </w:t>
      </w:r>
      <w:r w:rsidRPr="009E7DDC">
        <w:rPr>
          <w:rStyle w:val="StyleUnderline"/>
          <w:rFonts w:asciiTheme="minorHAnsi" w:hAnsiTheme="minorHAnsi" w:cstheme="minorHAnsi"/>
        </w:rPr>
        <w:t xml:space="preserve">Deep Space Industries </w:t>
      </w:r>
      <w:r w:rsidRPr="00CB7FD8">
        <w:rPr>
          <w:rStyle w:val="StyleUnderline"/>
          <w:rFonts w:asciiTheme="minorHAnsi" w:hAnsiTheme="minorHAnsi" w:cstheme="minorHAnsi"/>
          <w:highlight w:val="yellow"/>
        </w:rPr>
        <w:t>(DSI), is developing a four-stage system for mining in space:</w:t>
      </w:r>
      <w:r w:rsidRPr="009E7DDC">
        <w:rPr>
          <w:sz w:val="16"/>
        </w:rPr>
        <w:t xml:space="preserve"> Prospecting, Processing, Harvesting, and Manufacturing.73 It has already invented one spacecraft to be used for the Prospecting stage: a tiny probe, called </w:t>
      </w:r>
      <w:proofErr w:type="spellStart"/>
      <w:r w:rsidRPr="009E7DDC">
        <w:rPr>
          <w:sz w:val="16"/>
        </w:rPr>
        <w:t>FireFly</w:t>
      </w:r>
      <w:proofErr w:type="spellEnd"/>
      <w:r w:rsidRPr="009E7DDC">
        <w:rPr>
          <w:sz w:val="16"/>
        </w:rPr>
        <w:t xml:space="preserve">, designed to scout asteroids and study their size, shape, spin and composition </w:t>
      </w:r>
      <w:proofErr w:type="gramStart"/>
      <w:r w:rsidRPr="009E7DDC">
        <w:rPr>
          <w:sz w:val="16"/>
        </w:rPr>
        <w:t>. . . .</w:t>
      </w:r>
      <w:proofErr w:type="gramEnd"/>
      <w:r w:rsidRPr="009E7DDC">
        <w:rPr>
          <w:sz w:val="16"/>
        </w:rPr>
        <w:t xml:space="preserve"> 74 For the Processing phase, DSI is creating technology required to transform regolith to raw materials for manufacture.75 The company is currently developing another spacecraft, called a </w:t>
      </w:r>
      <w:proofErr w:type="spellStart"/>
      <w:r w:rsidRPr="009E7DDC">
        <w:rPr>
          <w:sz w:val="16"/>
        </w:rPr>
        <w:t>Harvestor</w:t>
      </w:r>
      <w:proofErr w:type="spellEnd"/>
      <w:r w:rsidRPr="009E7DDC">
        <w:rPr>
          <w:sz w:val="16"/>
        </w:rPr>
        <w:t>, for the third stage to collect and transport resources.76Finally, the company is creating technology to manufacture finished products in space</w:t>
      </w:r>
    </w:p>
    <w:p w14:paraId="70B55C61" w14:textId="77777777" w:rsidR="00F246E1" w:rsidRPr="009E7DDC" w:rsidRDefault="00F246E1" w:rsidP="00F246E1"/>
    <w:p w14:paraId="78A5E3FB" w14:textId="77777777" w:rsidR="00F246E1" w:rsidRPr="009E7DDC" w:rsidRDefault="00F246E1" w:rsidP="00F246E1">
      <w:pPr>
        <w:pStyle w:val="Heading4"/>
      </w:pPr>
      <w:r w:rsidRPr="009E7DDC">
        <w:t>The plan prevents asteroid mining because it prohibits appropriation.</w:t>
      </w:r>
    </w:p>
    <w:p w14:paraId="0F280002" w14:textId="77777777" w:rsidR="00F246E1" w:rsidRPr="009E7DDC" w:rsidRDefault="00F246E1" w:rsidP="00F246E1">
      <w:bookmarkStart w:id="1" w:name="_Hlk77366034"/>
      <w:r w:rsidRPr="009E7DDC">
        <w:rPr>
          <w:rStyle w:val="Style13ptBold"/>
        </w:rPr>
        <w:t>Leon 18</w:t>
      </w:r>
      <w:r w:rsidRPr="009E7DDC">
        <w:rPr>
          <w:sz w:val="16"/>
          <w:szCs w:val="16"/>
        </w:rPr>
        <w:t xml:space="preserve">, Amanda M. [J.D., University of Virginia School of Law, 2017]. “Mining for Meaning: An Examination of the Legality of Property Rights in Space Resources”; May 15, 2018; </w:t>
      </w:r>
      <w:r w:rsidRPr="009E7DDC">
        <w:rPr>
          <w:i/>
          <w:iCs/>
          <w:sz w:val="16"/>
          <w:szCs w:val="16"/>
        </w:rPr>
        <w:t xml:space="preserve">Virginia Law Review </w:t>
      </w:r>
      <w:r w:rsidRPr="009E7DDC">
        <w:rPr>
          <w:sz w:val="16"/>
          <w:szCs w:val="16"/>
        </w:rPr>
        <w:t>[https://www.caplindrysdale.com/files/24323_leon_final_note.pdf]</w:t>
      </w:r>
    </w:p>
    <w:p w14:paraId="0C950EE4" w14:textId="77777777" w:rsidR="00F246E1" w:rsidRPr="007A0A41" w:rsidRDefault="00F246E1" w:rsidP="00F246E1">
      <w:pPr>
        <w:rPr>
          <w:sz w:val="16"/>
        </w:rPr>
      </w:pPr>
      <w:r w:rsidRPr="009E7DDC">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CB7FD8">
        <w:rPr>
          <w:rStyle w:val="StyleUnderline"/>
          <w:rFonts w:asciiTheme="minorHAnsi" w:hAnsiTheme="minorHAnsi" w:cstheme="minorHAnsi"/>
          <w:highlight w:val="yellow"/>
        </w:rPr>
        <w:t>The term appropriation is often used</w:t>
      </w:r>
      <w:r w:rsidRPr="009E7DDC">
        <w:rPr>
          <w:rStyle w:val="StyleUnderline"/>
          <w:rFonts w:asciiTheme="minorHAnsi" w:hAnsiTheme="minorHAnsi" w:cstheme="minorHAnsi"/>
        </w:rPr>
        <w:t xml:space="preserve"> not only </w:t>
      </w:r>
      <w:r w:rsidRPr="00CB7FD8">
        <w:rPr>
          <w:rStyle w:val="StyleUnderline"/>
          <w:rFonts w:asciiTheme="minorHAnsi" w:hAnsiTheme="minorHAnsi" w:cstheme="minorHAnsi"/>
          <w:highlight w:val="yellow"/>
        </w:rPr>
        <w:t>with respect to</w:t>
      </w:r>
      <w:r w:rsidRPr="009E7DDC">
        <w:rPr>
          <w:rStyle w:val="StyleUnderline"/>
          <w:rFonts w:asciiTheme="minorHAnsi" w:hAnsiTheme="minorHAnsi" w:cstheme="minorHAnsi"/>
        </w:rPr>
        <w:t xml:space="preserve"> real property but also with </w:t>
      </w:r>
      <w:r w:rsidRPr="00CB7FD8">
        <w:rPr>
          <w:rStyle w:val="StyleUnderline"/>
          <w:rFonts w:asciiTheme="minorHAnsi" w:hAnsiTheme="minorHAnsi" w:cstheme="minorHAnsi"/>
          <w:highlight w:val="yellow"/>
        </w:rPr>
        <w:t>water.</w:t>
      </w:r>
      <w:r w:rsidRPr="009E7DDC">
        <w:rPr>
          <w:rStyle w:val="StyleUnderline"/>
          <w:rFonts w:asciiTheme="minorHAnsi" w:hAnsiTheme="minorHAnsi" w:cstheme="minorHAnsi"/>
        </w:rPr>
        <w:t xml:space="preserve"> </w:t>
      </w:r>
      <w:r w:rsidRPr="009E7DDC">
        <w:rPr>
          <w:sz w:val="16"/>
        </w:rPr>
        <w:t xml:space="preserve">According to U.S. case law, </w:t>
      </w:r>
      <w:r w:rsidRPr="00CB7FD8">
        <w:rPr>
          <w:rStyle w:val="StyleUnderline"/>
          <w:rFonts w:asciiTheme="minorHAnsi" w:hAnsiTheme="minorHAnsi" w:cstheme="minorHAnsi"/>
          <w:highlight w:val="yellow"/>
        </w:rPr>
        <w:t>a person completes an appropriation of water by diversion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and</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application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to beneficial use.</w:t>
      </w:r>
      <w:r w:rsidRPr="009E7DDC">
        <w:rPr>
          <w:sz w:val="16"/>
        </w:rPr>
        <w:t xml:space="preserve">167 </w:t>
      </w:r>
      <w:r w:rsidRPr="00CB7FD8">
        <w:rPr>
          <w:rStyle w:val="StyleUnderline"/>
          <w:rFonts w:asciiTheme="minorHAnsi" w:hAnsiTheme="minorHAnsi" w:cstheme="minorHAnsi"/>
          <w:highlight w:val="yellow"/>
        </w:rPr>
        <w:t>This common use of the term</w:t>
      </w:r>
      <w:r w:rsidRPr="009E7DDC">
        <w:rPr>
          <w:rStyle w:val="StyleUnderline"/>
          <w:rFonts w:asciiTheme="minorHAnsi" w:hAnsiTheme="minorHAnsi" w:cstheme="minorHAnsi"/>
        </w:rPr>
        <w:t xml:space="preserve"> “appropriation”</w:t>
      </w:r>
      <w:r w:rsidRPr="009E7DDC">
        <w:rPr>
          <w:sz w:val="16"/>
        </w:rPr>
        <w:t xml:space="preserve"> with respect to water </w:t>
      </w:r>
      <w:r w:rsidRPr="00CB7FD8">
        <w:rPr>
          <w:rStyle w:val="StyleUnderline"/>
          <w:rFonts w:asciiTheme="minorHAnsi" w:hAnsiTheme="minorHAnsi" w:cstheme="minorHAnsi"/>
          <w:highlight w:val="yellow"/>
        </w:rPr>
        <w:t>illustrates two</w:t>
      </w:r>
      <w:r w:rsidRPr="009E7DDC">
        <w:rPr>
          <w:rStyle w:val="StyleUnderline"/>
          <w:rFonts w:asciiTheme="minorHAnsi" w:hAnsiTheme="minorHAnsi" w:cstheme="minorHAnsi"/>
        </w:rPr>
        <w:t xml:space="preserve"> key </w:t>
      </w:r>
      <w:r w:rsidRPr="00CB7FD8">
        <w:rPr>
          <w:rStyle w:val="StyleUnderline"/>
          <w:rFonts w:asciiTheme="minorHAnsi" w:hAnsiTheme="minorHAnsi" w:cstheme="minorHAnsi"/>
          <w:highlight w:val="yellow"/>
        </w:rPr>
        <w:t>points: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(1) the term applies to natural resources—e.g.,</w:t>
      </w:r>
      <w:r w:rsidRPr="009E7DDC">
        <w:rPr>
          <w:rStyle w:val="StyleUnderline"/>
          <w:rFonts w:asciiTheme="minorHAnsi" w:hAnsiTheme="minorHAnsi" w:cstheme="minorHAnsi"/>
        </w:rPr>
        <w:t xml:space="preserve"> water or </w:t>
      </w:r>
      <w:r w:rsidRPr="00CB7FD8">
        <w:rPr>
          <w:rStyle w:val="StyleUnderline"/>
          <w:rFonts w:asciiTheme="minorHAnsi" w:hAnsiTheme="minorHAnsi" w:cstheme="minorHAnsi"/>
          <w:highlight w:val="yellow"/>
        </w:rPr>
        <w:t>minerals</w:t>
      </w:r>
      <w:r w:rsidRPr="009E7DDC">
        <w:rPr>
          <w:rStyle w:val="StyleUnderline"/>
          <w:rFonts w:asciiTheme="minorHAnsi" w:hAnsiTheme="minorHAnsi" w:cstheme="minorHAnsi"/>
        </w:rPr>
        <w:t xml:space="preserve">—not just real property, </w:t>
      </w:r>
      <w:r w:rsidRPr="00CB7FD8">
        <w:rPr>
          <w:rStyle w:val="StyleUnderline"/>
          <w:rFonts w:asciiTheme="minorHAnsi" w:hAnsiTheme="minorHAnsi" w:cstheme="minorHAnsi"/>
          <w:highlight w:val="yellow"/>
        </w:rPr>
        <w:t>and (2) mining space resources</w:t>
      </w:r>
      <w:r w:rsidRPr="009E7DDC">
        <w:rPr>
          <w:rStyle w:val="StyleUnderline"/>
          <w:rFonts w:asciiTheme="minorHAnsi" w:hAnsiTheme="minorHAnsi" w:cstheme="minorHAnsi"/>
        </w:rPr>
        <w:t xml:space="preserve"> and putting them to beneficial use—e.g., selling or manufacturing the mined resources— </w:t>
      </w:r>
      <w:r w:rsidRPr="00CB7FD8">
        <w:rPr>
          <w:rStyle w:val="StyleUnderline"/>
          <w:rFonts w:asciiTheme="minorHAnsi" w:hAnsiTheme="minorHAnsi" w:cstheme="minorHAnsi"/>
          <w:highlight w:val="yellow"/>
        </w:rPr>
        <w:t>could</w:t>
      </w:r>
      <w:r w:rsidRPr="009E7DDC">
        <w:rPr>
          <w:rStyle w:val="StyleUnderline"/>
          <w:rFonts w:asciiTheme="minorHAnsi" w:hAnsiTheme="minorHAnsi" w:cstheme="minorHAnsi"/>
        </w:rPr>
        <w:t xml:space="preserve"> reasonably </w:t>
      </w:r>
      <w:r w:rsidRPr="00CB7FD8">
        <w:rPr>
          <w:rStyle w:val="StyleUnderline"/>
          <w:rFonts w:asciiTheme="minorHAnsi" w:hAnsiTheme="minorHAnsi" w:cstheme="minorHAnsi"/>
          <w:highlight w:val="yellow"/>
        </w:rPr>
        <w:t>be interpreted as</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appropriation” of outer space</w:t>
      </w:r>
      <w:r w:rsidRPr="009E7DDC">
        <w:rPr>
          <w:rStyle w:val="StyleUnderline"/>
          <w:rFonts w:asciiTheme="minorHAnsi" w:hAnsiTheme="minorHAnsi" w:cstheme="minorHAnsi"/>
        </w:rPr>
        <w:t xml:space="preserve">. </w:t>
      </w:r>
      <w:r w:rsidRPr="009E7DDC">
        <w:rPr>
          <w:sz w:val="16"/>
        </w:rPr>
        <w:t>While the ordinary meaning of “appropriation” reasonably includes the taking of natural resources as well as land, whether the drafters and parties to the OST envisioned such a broad meaning of the term remains difficult to determine with any certainty. The prohibition against appropriation “by any other means” supports such a reading, though, by expanding the prohibition to other types not explicitly described.16</w:t>
      </w:r>
      <w:bookmarkEnd w:id="1"/>
    </w:p>
    <w:p w14:paraId="4D690337" w14:textId="77777777" w:rsidR="00F246E1" w:rsidRPr="009E7DDC" w:rsidRDefault="00F246E1" w:rsidP="00F246E1"/>
    <w:p w14:paraId="50AD2C45" w14:textId="77777777" w:rsidR="00F246E1" w:rsidRPr="009E7DDC" w:rsidRDefault="00F246E1" w:rsidP="00F246E1">
      <w:pPr>
        <w:pStyle w:val="Heading4"/>
      </w:pPr>
      <w:r>
        <w:t>A</w:t>
      </w:r>
      <w:r w:rsidRPr="009E7DDC">
        <w:t>steroid mining replac</w:t>
      </w:r>
      <w:r>
        <w:t>es</w:t>
      </w:r>
      <w:r w:rsidRPr="009E7DDC">
        <w:t xml:space="preserve"> terrestrial mining.</w:t>
      </w:r>
    </w:p>
    <w:p w14:paraId="1E88445C" w14:textId="77777777" w:rsidR="00F246E1" w:rsidRPr="009E7DDC" w:rsidRDefault="00F246E1" w:rsidP="00F246E1">
      <w:pPr>
        <w:rPr>
          <w:sz w:val="16"/>
        </w:rPr>
      </w:pPr>
      <w:bookmarkStart w:id="2" w:name="_Hlk77275994"/>
      <w:r w:rsidRPr="009E7DDC">
        <w:rPr>
          <w:rStyle w:val="Style13ptBold"/>
        </w:rPr>
        <w:t>Ross 01,</w:t>
      </w:r>
      <w:r w:rsidRPr="009E7DDC">
        <w:rPr>
          <w:sz w:val="16"/>
        </w:rPr>
        <w:t xml:space="preserve"> Shane D. [Control and Dynamical Systems Caltech]. “Near-Earth Asteroid Mining”; December 14, 2001; </w:t>
      </w:r>
      <w:r w:rsidRPr="009E7DDC">
        <w:rPr>
          <w:i/>
          <w:iCs/>
          <w:sz w:val="16"/>
        </w:rPr>
        <w:t>Space Industry Report</w:t>
      </w:r>
      <w:r w:rsidRPr="009E7DDC">
        <w:rPr>
          <w:sz w:val="16"/>
        </w:rPr>
        <w:t xml:space="preserve"> [http://citeseerx.ist.psu.edu/viewdoc/download?doi=10.1.1.614.9343&amp;rep=rep1&amp;type=pdf]</w:t>
      </w:r>
    </w:p>
    <w:p w14:paraId="6CB34979" w14:textId="77777777" w:rsidR="00F246E1" w:rsidRPr="009E7DDC" w:rsidRDefault="00F246E1" w:rsidP="00F246E1">
      <w:pPr>
        <w:rPr>
          <w:sz w:val="14"/>
        </w:rPr>
      </w:pPr>
      <w:r w:rsidRPr="009E7DDC">
        <w:rPr>
          <w:sz w:val="14"/>
        </w:rPr>
        <w:t xml:space="preserve">Many </w:t>
      </w:r>
      <w:r w:rsidRPr="00CB7FD8">
        <w:rPr>
          <w:rStyle w:val="StyleUnderline"/>
          <w:rFonts w:asciiTheme="minorHAnsi" w:hAnsiTheme="minorHAnsi" w:cstheme="minorHAnsi"/>
          <w:highlight w:val="yellow"/>
        </w:rPr>
        <w:t>terrestrial resources</w:t>
      </w:r>
      <w:r w:rsidRPr="009E7DDC">
        <w:rPr>
          <w:rStyle w:val="StyleUnderline"/>
          <w:rFonts w:asciiTheme="minorHAnsi" w:hAnsiTheme="minorHAnsi" w:cstheme="minorHAnsi"/>
        </w:rPr>
        <w:t xml:space="preserve">, such as precious metals and fossil fuels, </w:t>
      </w:r>
      <w:r w:rsidRPr="00CB7FD8">
        <w:rPr>
          <w:rStyle w:val="StyleUnderline"/>
          <w:rFonts w:asciiTheme="minorHAnsi" w:hAnsiTheme="minorHAnsi" w:cstheme="minorHAnsi"/>
          <w:highlight w:val="yellow"/>
        </w:rPr>
        <w:t>are running out</w:t>
      </w:r>
      <w:r w:rsidRPr="009E7DDC">
        <w:rPr>
          <w:sz w:val="14"/>
        </w:rPr>
        <w:t xml:space="preserve">. As new terrestrial sources are sought, </w:t>
      </w:r>
      <w:r w:rsidRPr="00CB7FD8">
        <w:rPr>
          <w:rStyle w:val="StyleUnderline"/>
          <w:rFonts w:asciiTheme="minorHAnsi" w:hAnsiTheme="minorHAnsi" w:cstheme="minorHAnsi"/>
          <w:highlight w:val="yellow"/>
        </w:rPr>
        <w:t>materials are obtained at increasing economic and environmental cost. Society pays</w:t>
      </w:r>
      <w:r w:rsidRPr="009E7DDC">
        <w:rPr>
          <w:rStyle w:val="StyleUnderline"/>
          <w:rFonts w:asciiTheme="minorHAnsi" w:hAnsiTheme="minorHAnsi" w:cstheme="minorHAnsi"/>
        </w:rPr>
        <w:t xml:space="preserve"> for this depletion of resources </w:t>
      </w:r>
      <w:r w:rsidRPr="00CB7FD8">
        <w:rPr>
          <w:rStyle w:val="StyleUnderline"/>
          <w:rFonts w:asciiTheme="minorHAnsi" w:hAnsiTheme="minorHAnsi" w:cstheme="minorHAnsi"/>
          <w:highlight w:val="yellow"/>
        </w:rPr>
        <w:t>in the form of</w:t>
      </w:r>
      <w:r w:rsidRPr="009E7DDC">
        <w:rPr>
          <w:sz w:val="14"/>
        </w:rPr>
        <w:t xml:space="preserve"> higher prices for manufactured goods, would-be technologies that are not developed for lack of raw materials, global and regional conflicts spurred by competition for remaining resources, and</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environmental damage</w:t>
      </w:r>
      <w:r w:rsidRPr="009E7DDC">
        <w:rPr>
          <w:rStyle w:val="StyleUnderline"/>
          <w:rFonts w:asciiTheme="minorHAnsi" w:hAnsiTheme="minorHAnsi" w:cstheme="minorHAnsi"/>
        </w:rPr>
        <w:t xml:space="preserve"> </w:t>
      </w:r>
      <w:r w:rsidRPr="009E7DDC">
        <w:rPr>
          <w:sz w:val="14"/>
        </w:rPr>
        <w:t xml:space="preserve">caused by </w:t>
      </w:r>
      <w:r w:rsidRPr="009E7DDC">
        <w:rPr>
          <w:sz w:val="14"/>
        </w:rPr>
        <w:lastRenderedPageBreak/>
        <w:t xml:space="preserve">development of poorer and more problematic deposits. Utilization of </w:t>
      </w:r>
      <w:r w:rsidRPr="00CB7FD8">
        <w:rPr>
          <w:rStyle w:val="StyleUnderline"/>
          <w:rFonts w:asciiTheme="minorHAnsi" w:hAnsiTheme="minorHAnsi" w:cstheme="minorHAnsi"/>
          <w:highlight w:val="yellow"/>
        </w:rPr>
        <w:t>asteroid resources</w:t>
      </w:r>
      <w:r w:rsidRPr="009E7DDC">
        <w:rPr>
          <w:rStyle w:val="StyleUnderline"/>
          <w:rFonts w:asciiTheme="minorHAnsi" w:hAnsiTheme="minorHAnsi" w:cstheme="minorHAnsi"/>
        </w:rPr>
        <w:t xml:space="preserve"> may </w:t>
      </w:r>
      <w:r w:rsidRPr="00CB7FD8">
        <w:rPr>
          <w:rStyle w:val="StyleUnderline"/>
          <w:rFonts w:asciiTheme="minorHAnsi" w:hAnsiTheme="minorHAnsi" w:cstheme="minorHAnsi"/>
          <w:highlight w:val="yellow"/>
        </w:rPr>
        <w:t>provide a</w:t>
      </w:r>
      <w:r w:rsidRPr="009E7DDC">
        <w:rPr>
          <w:rStyle w:val="StyleUnderline"/>
          <w:rFonts w:asciiTheme="minorHAnsi" w:hAnsiTheme="minorHAnsi" w:cstheme="minorHAnsi"/>
        </w:rPr>
        <w:t xml:space="preserve"> partial </w:t>
      </w:r>
      <w:r w:rsidRPr="00CB7FD8">
        <w:rPr>
          <w:rStyle w:val="StyleUnderline"/>
          <w:rFonts w:asciiTheme="minorHAnsi" w:hAnsiTheme="minorHAnsi" w:cstheme="minorHAnsi"/>
          <w:highlight w:val="yellow"/>
        </w:rPr>
        <w:t>solution</w:t>
      </w:r>
      <w:r w:rsidRPr="009E7DDC">
        <w:rPr>
          <w:rStyle w:val="StyleUnderline"/>
          <w:rFonts w:asciiTheme="minorHAnsi" w:hAnsiTheme="minorHAnsi" w:cstheme="minorHAnsi"/>
        </w:rPr>
        <w:t xml:space="preserve"> to the problem, as </w:t>
      </w:r>
      <w:r w:rsidRPr="00CB7FD8">
        <w:rPr>
          <w:rStyle w:val="StyleUnderline"/>
          <w:rFonts w:asciiTheme="minorHAnsi" w:hAnsiTheme="minorHAnsi" w:cstheme="minorHAnsi"/>
          <w:highlight w:val="yellow"/>
        </w:rPr>
        <w:t>they hold the potential for becoming the main sources of</w:t>
      </w:r>
      <w:r w:rsidRPr="009E7DDC">
        <w:rPr>
          <w:rStyle w:val="StyleUnderline"/>
          <w:rFonts w:asciiTheme="minorHAnsi" w:hAnsiTheme="minorHAnsi" w:cstheme="minorHAnsi"/>
        </w:rPr>
        <w:t xml:space="preserve"> some </w:t>
      </w:r>
      <w:r w:rsidRPr="00CB7FD8">
        <w:rPr>
          <w:rStyle w:val="StyleUnderline"/>
          <w:rFonts w:asciiTheme="minorHAnsi" w:hAnsiTheme="minorHAnsi" w:cstheme="minorHAnsi"/>
          <w:highlight w:val="yellow"/>
        </w:rPr>
        <w:t>metals and other materials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Precious metals</w:t>
      </w:r>
      <w:r w:rsidRPr="009E7DDC">
        <w:rPr>
          <w:sz w:val="14"/>
        </w:rPr>
        <w:t xml:space="preserve"> and semiconducting elements in iron meteorites, </w:t>
      </w:r>
      <w:r w:rsidRPr="00CB7FD8">
        <w:rPr>
          <w:rStyle w:val="StyleUnderline"/>
          <w:rFonts w:asciiTheme="minorHAnsi" w:hAnsiTheme="minorHAnsi" w:cstheme="minorHAnsi"/>
          <w:highlight w:val="yellow"/>
        </w:rPr>
        <w:t>which form the</w:t>
      </w:r>
      <w:r w:rsidRPr="009E7DDC">
        <w:rPr>
          <w:rStyle w:val="StyleUnderline"/>
          <w:rFonts w:asciiTheme="minorHAnsi" w:hAnsiTheme="minorHAnsi" w:cstheme="minorHAnsi"/>
        </w:rPr>
        <w:t xml:space="preserve"> metallic </w:t>
      </w:r>
      <w:r w:rsidRPr="00CB7FD8">
        <w:rPr>
          <w:rStyle w:val="StyleUnderline"/>
          <w:rFonts w:asciiTheme="minorHAnsi" w:hAnsiTheme="minorHAnsi" w:cstheme="minorHAnsi"/>
          <w:highlight w:val="yellow"/>
        </w:rPr>
        <w:t>cores of asteroids,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are found in relatively large concentrations</w:t>
      </w:r>
      <w:r w:rsidRPr="009E7DDC">
        <w:rPr>
          <w:rStyle w:val="StyleUnderline"/>
          <w:rFonts w:asciiTheme="minorHAnsi" w:hAnsiTheme="minorHAnsi" w:cstheme="minorHAnsi"/>
        </w:rPr>
        <w:t xml:space="preserve"> compared to Earth sources</w:t>
      </w:r>
      <w:r w:rsidRPr="009E7DDC">
        <w:rPr>
          <w:sz w:val="14"/>
        </w:rPr>
        <w:t xml:space="preserve">. In such sources, it may be possible to extract up to 187 parts per million (ppm) of precious metals, which includes Au, the Pt-group metals (Pt, Ru, Rh, Pd, </w:t>
      </w:r>
      <w:proofErr w:type="spellStart"/>
      <w:r w:rsidRPr="009E7DDC">
        <w:rPr>
          <w:sz w:val="14"/>
        </w:rPr>
        <w:t>Os</w:t>
      </w:r>
      <w:proofErr w:type="spellEnd"/>
      <w:r w:rsidRPr="009E7DDC">
        <w:rPr>
          <w:sz w:val="14"/>
        </w:rPr>
        <w:t xml:space="preserve">, and It), Re, and Ge. More than 1000 ppm of other metals, semiconductors, and nonmetals may </w:t>
      </w:r>
      <w:proofErr w:type="spellStart"/>
      <w:r w:rsidRPr="009E7DDC">
        <w:rPr>
          <w:sz w:val="14"/>
        </w:rPr>
        <w:t>may</w:t>
      </w:r>
      <w:proofErr w:type="spellEnd"/>
      <w:r w:rsidRPr="009E7DDC">
        <w:rPr>
          <w:sz w:val="14"/>
        </w:rPr>
        <w:t xml:space="preserve"> one day be extracted and imported by Earth from asteroids, such as Ag, In, Co, Ga, and As</w:t>
      </w:r>
      <w:bookmarkEnd w:id="2"/>
    </w:p>
    <w:p w14:paraId="35168ECF" w14:textId="77777777" w:rsidR="00F246E1" w:rsidRPr="009E7DDC" w:rsidRDefault="00F246E1" w:rsidP="00F246E1"/>
    <w:p w14:paraId="3D716BBF" w14:textId="77777777" w:rsidR="00F246E1" w:rsidRPr="009E7DDC" w:rsidRDefault="00F246E1" w:rsidP="00F246E1">
      <w:pPr>
        <w:pStyle w:val="Heading4"/>
      </w:pPr>
      <w:r w:rsidRPr="009E7DDC">
        <w:t xml:space="preserve">Asteroid mining prevents extinction in two ways. </w:t>
      </w:r>
    </w:p>
    <w:p w14:paraId="433F6257" w14:textId="77777777" w:rsidR="00F246E1" w:rsidRPr="009E7DDC" w:rsidRDefault="00F246E1" w:rsidP="00F246E1">
      <w:pPr>
        <w:pStyle w:val="Heading4"/>
        <w:rPr>
          <w:sz w:val="26"/>
        </w:rPr>
      </w:pPr>
      <w:r w:rsidRPr="009E7DDC">
        <w:t>1] Only asteroid mining can provide us with the research and understanding to prevent extinction</w:t>
      </w:r>
    </w:p>
    <w:p w14:paraId="71AC8948" w14:textId="77777777" w:rsidR="00F246E1" w:rsidRPr="009E7DDC" w:rsidRDefault="00F246E1" w:rsidP="00F246E1">
      <w:pPr>
        <w:rPr>
          <w:sz w:val="16"/>
          <w:szCs w:val="16"/>
        </w:rPr>
      </w:pPr>
      <w:r w:rsidRPr="009E7DDC">
        <w:rPr>
          <w:rStyle w:val="Style13ptBold"/>
        </w:rPr>
        <w:t>Elvis 21</w:t>
      </w:r>
      <w:r w:rsidRPr="009E7DDC">
        <w:t xml:space="preserve"> </w:t>
      </w:r>
      <w:r w:rsidRPr="009E7DDC">
        <w:rPr>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6" w:history="1">
        <w:r w:rsidRPr="009E7DDC">
          <w:rPr>
            <w:rStyle w:val="Hyperlink"/>
            <w:color w:val="000000"/>
            <w:sz w:val="16"/>
            <w:szCs w:val="16"/>
            <w:u w:val="single"/>
          </w:rPr>
          <w:t>https://aeon.co/essays/asteroid-mining-could-pay-for-space-exploration-and-adventure</w:t>
        </w:r>
      </w:hyperlink>
      <w:r w:rsidRPr="009E7DDC">
        <w:rPr>
          <w:sz w:val="16"/>
          <w:szCs w:val="16"/>
        </w:rPr>
        <w:t xml:space="preserve">] HW AL </w:t>
      </w:r>
    </w:p>
    <w:p w14:paraId="031B7BA8" w14:textId="77777777" w:rsidR="00F246E1" w:rsidRPr="009E7DDC" w:rsidRDefault="00F246E1" w:rsidP="00F246E1">
      <w:pPr>
        <w:rPr>
          <w:sz w:val="14"/>
          <w:szCs w:val="24"/>
        </w:rPr>
      </w:pPr>
      <w:r w:rsidRPr="009E7DDC">
        <w:rPr>
          <w:sz w:val="14"/>
        </w:rPr>
        <w:t xml:space="preserve">If knowledge or greed isn’t motivation enough to set your sights on the asteroids, then </w:t>
      </w:r>
      <w:r w:rsidRPr="009E7DDC">
        <w:rPr>
          <w:u w:val="single"/>
        </w:rPr>
        <w:t xml:space="preserve">the one thing virtually all people agree on is that having humanity wiped off the face of Earth would be bad, at least for us. </w:t>
      </w:r>
      <w:r w:rsidRPr="00CB7FD8">
        <w:rPr>
          <w:highlight w:val="yellow"/>
          <w:u w:val="single"/>
        </w:rPr>
        <w:t>Of all</w:t>
      </w:r>
      <w:r w:rsidRPr="009E7DDC">
        <w:rPr>
          <w:u w:val="single"/>
        </w:rPr>
        <w:t xml:space="preserve"> the multiple </w:t>
      </w:r>
      <w:r w:rsidRPr="00CB7FD8">
        <w:rPr>
          <w:highlight w:val="yellow"/>
          <w:u w:val="single"/>
        </w:rPr>
        <w:t>threats to humanity</w:t>
      </w:r>
      <w:r w:rsidRPr="009E7DDC">
        <w:rPr>
          <w:u w:val="single"/>
        </w:rPr>
        <w:t xml:space="preserve">’s existence, </w:t>
      </w:r>
      <w:r w:rsidRPr="00CB7FD8">
        <w:rPr>
          <w:highlight w:val="yellow"/>
          <w:u w:val="single"/>
        </w:rPr>
        <w:t>the only one that we can definitely eliminate is</w:t>
      </w:r>
      <w:r w:rsidRPr="009E7DDC">
        <w:rPr>
          <w:u w:val="single"/>
        </w:rPr>
        <w:t xml:space="preserve"> that of </w:t>
      </w:r>
      <w:r w:rsidRPr="00CB7FD8">
        <w:rPr>
          <w:highlight w:val="yellow"/>
          <w:u w:val="single"/>
        </w:rPr>
        <w:t>a large asteroid</w:t>
      </w:r>
      <w:r w:rsidRPr="009E7DDC">
        <w:rPr>
          <w:u w:val="single"/>
        </w:rPr>
        <w:t xml:space="preserve"> slamming into our home planet and </w:t>
      </w:r>
      <w:r w:rsidRPr="00CB7FD8">
        <w:rPr>
          <w:highlight w:val="yellow"/>
          <w:u w:val="single"/>
        </w:rPr>
        <w:t>killing us off, together with most other species</w:t>
      </w:r>
      <w:r w:rsidRPr="009E7DDC">
        <w:rPr>
          <w:sz w:val="14"/>
        </w:rPr>
        <w:t>, following the lead of the dinosaurs who were made extinct by an asteroid slamming into the ocean. There’s a T-shirt popular among space cadets that has the slogan ‘</w:t>
      </w:r>
      <w:r w:rsidRPr="009E7DDC">
        <w:rPr>
          <w:u w:val="single"/>
        </w:rPr>
        <w:t xml:space="preserve">Asteroids are nature’s way of saying “How’s that space </w:t>
      </w:r>
      <w:proofErr w:type="spellStart"/>
      <w:r w:rsidRPr="009E7DDC">
        <w:rPr>
          <w:u w:val="single"/>
        </w:rPr>
        <w:t>programme</w:t>
      </w:r>
      <w:proofErr w:type="spellEnd"/>
      <w:r w:rsidRPr="009E7DDC">
        <w:rPr>
          <w:u w:val="single"/>
        </w:rPr>
        <w:t xml:space="preserve"> coming along?”’ If we can find all the killer asteroids, then </w:t>
      </w:r>
      <w:r w:rsidRPr="00CB7FD8">
        <w:rPr>
          <w:highlight w:val="yellow"/>
          <w:u w:val="single"/>
        </w:rPr>
        <w:t>we can divert them</w:t>
      </w:r>
      <w:r w:rsidRPr="009E7DDC">
        <w:rPr>
          <w:u w:val="single"/>
        </w:rPr>
        <w:t xml:space="preserve"> to render them harmless. </w:t>
      </w:r>
      <w:r w:rsidRPr="009E7DDC">
        <w:rPr>
          <w:sz w:val="14"/>
        </w:rPr>
        <w:t xml:space="preserve">Best to play it safe. </w:t>
      </w:r>
      <w:r w:rsidRPr="009E7DDC">
        <w:rPr>
          <w:u w:val="single"/>
        </w:rPr>
        <w:t xml:space="preserve">There are several searches underway for undiscovered, potentially dangerous asteroids. </w:t>
      </w:r>
      <w:r w:rsidRPr="009E7DDC">
        <w:rPr>
          <w:sz w:val="14"/>
        </w:rPr>
        <w:t xml:space="preserve">Thanks to the first big survey, </w:t>
      </w:r>
      <w:proofErr w:type="spellStart"/>
      <w:r w:rsidRPr="009E7DDC">
        <w:rPr>
          <w:sz w:val="14"/>
        </w:rPr>
        <w:t>Spaceguard</w:t>
      </w:r>
      <w:proofErr w:type="spellEnd"/>
      <w:r w:rsidRPr="009E7DDC">
        <w:rPr>
          <w:sz w:val="14"/>
        </w:rPr>
        <w:t xml:space="preserve">, 90 per cent of the dinosaur-killer-sized asteroids out there have already been found. None of them pose any danger for the next century at least. That still leaves </w:t>
      </w:r>
      <w:r w:rsidRPr="009E7DDC">
        <w:rPr>
          <w:u w:val="single"/>
        </w:rPr>
        <w:t>an uneasily large number of about 100 extinction-event-sized rocks out there that we haven’t found yet.</w:t>
      </w:r>
      <w:r w:rsidRPr="009E7DDC">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w:t>
      </w:r>
      <w:proofErr w:type="spellStart"/>
      <w:r w:rsidRPr="009E7DDC">
        <w:rPr>
          <w:sz w:val="14"/>
        </w:rPr>
        <w:t>Mainzer</w:t>
      </w:r>
      <w:proofErr w:type="spellEnd"/>
      <w:r w:rsidRPr="009E7DDC">
        <w:rPr>
          <w:sz w:val="14"/>
        </w:rPr>
        <w:t xml:space="preserve">,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w:t>
      </w:r>
      <w:proofErr w:type="gramStart"/>
      <w:r w:rsidRPr="009E7DDC">
        <w:rPr>
          <w:sz w:val="14"/>
        </w:rPr>
        <w:t>An</w:t>
      </w:r>
      <w:proofErr w:type="gramEnd"/>
      <w:r w:rsidRPr="009E7DDC">
        <w:rPr>
          <w:sz w:val="14"/>
        </w:rPr>
        <w:t xml:space="preserve">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w:t>
      </w:r>
      <w:proofErr w:type="gramStart"/>
      <w:r w:rsidRPr="009E7DDC">
        <w:rPr>
          <w:sz w:val="14"/>
        </w:rPr>
        <w:t>asteroid</w:t>
      </w:r>
      <w:proofErr w:type="gramEnd"/>
      <w:r w:rsidRPr="009E7DDC">
        <w:rPr>
          <w:sz w:val="14"/>
        </w:rPr>
        <w:t xml:space="preserve">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w:t>
      </w:r>
      <w:proofErr w:type="gramStart"/>
      <w:r w:rsidRPr="009E7DDC">
        <w:rPr>
          <w:sz w:val="14"/>
        </w:rPr>
        <w:t>Also</w:t>
      </w:r>
      <w:proofErr w:type="gramEnd"/>
      <w:r w:rsidRPr="009E7DDC">
        <w:rPr>
          <w:sz w:val="14"/>
        </w:rPr>
        <w:t xml:space="preserve"> by 2030, several more asteroids will have been visited by our exploration spacecraft. JAXA, the Japanese space agency, and NASA each had recent missions to return samples from carbonaceous asteroids. The Japanese Hayabusa2 went to the spinning-top-shaped asteroid named </w:t>
      </w:r>
      <w:proofErr w:type="spellStart"/>
      <w:r w:rsidRPr="009E7DDC">
        <w:rPr>
          <w:sz w:val="14"/>
        </w:rPr>
        <w:t>Ryugu</w:t>
      </w:r>
      <w:proofErr w:type="spellEnd"/>
      <w:r w:rsidRPr="009E7DDC">
        <w:rPr>
          <w:sz w:val="14"/>
        </w:rPr>
        <w:t>, and NASA’s OSIRIS-</w:t>
      </w:r>
      <w:proofErr w:type="spellStart"/>
      <w:r w:rsidRPr="009E7DDC">
        <w:rPr>
          <w:sz w:val="14"/>
        </w:rPr>
        <w:t>REx</w:t>
      </w:r>
      <w:proofErr w:type="spellEnd"/>
      <w:r w:rsidRPr="009E7DDC">
        <w:rPr>
          <w:sz w:val="14"/>
        </w:rPr>
        <w:t xml:space="preserve">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w:t>
      </w:r>
      <w:proofErr w:type="spellStart"/>
      <w:r w:rsidRPr="009E7DDC">
        <w:rPr>
          <w:sz w:val="14"/>
        </w:rPr>
        <w:t>REx</w:t>
      </w:r>
      <w:proofErr w:type="spellEnd"/>
      <w:r w:rsidRPr="009E7DDC">
        <w:rPr>
          <w:sz w:val="14"/>
        </w:rPr>
        <w:t xml:space="preserve"> samples and leaves asteroid Bennu. Courtesy of NASA </w:t>
      </w:r>
      <w:r w:rsidRPr="00CB7FD8">
        <w:rPr>
          <w:b/>
          <w:bCs/>
          <w:highlight w:val="yellow"/>
          <w:u w:val="single"/>
        </w:rPr>
        <w:t>Every time we visit an asteroid, it surprises us</w:t>
      </w:r>
      <w:r w:rsidRPr="009E7DDC">
        <w:rPr>
          <w:b/>
          <w:bCs/>
          <w:u w:val="single"/>
        </w:rPr>
        <w:t>.</w:t>
      </w:r>
      <w:r w:rsidRPr="009E7DDC">
        <w:rPr>
          <w:u w:val="single"/>
        </w:rPr>
        <w:t xml:space="preserve"> Bennu was found to be throwing rocks off its surface as it spun around its axis, and when OSIRIS-</w:t>
      </w:r>
      <w:proofErr w:type="spellStart"/>
      <w:r w:rsidRPr="009E7DDC">
        <w:rPr>
          <w:u w:val="single"/>
        </w:rPr>
        <w:t>REx</w:t>
      </w:r>
      <w:proofErr w:type="spellEnd"/>
      <w:r w:rsidRPr="009E7DDC">
        <w:rPr>
          <w:u w:val="single"/>
        </w:rPr>
        <w:t xml:space="preserve"> put down its outstretched arm to grab a sample off the surface, the arm sank half a </w:t>
      </w:r>
      <w:proofErr w:type="spellStart"/>
      <w:r w:rsidRPr="009E7DDC">
        <w:rPr>
          <w:u w:val="single"/>
        </w:rPr>
        <w:t>metre</w:t>
      </w:r>
      <w:proofErr w:type="spellEnd"/>
      <w:r w:rsidRPr="009E7DDC">
        <w:rPr>
          <w:u w:val="single"/>
        </w:rPr>
        <w:t xml:space="preserve"> into the asteroid; it stopped going deeper only when the retrorockets fired to stop it. </w:t>
      </w:r>
      <w:r w:rsidRPr="009E7DDC">
        <w:rPr>
          <w:sz w:val="14"/>
        </w:rPr>
        <w:t xml:space="preserve">That’s really </w:t>
      </w:r>
      <w:r w:rsidRPr="00CB7FD8">
        <w:rPr>
          <w:highlight w:val="yellow"/>
          <w:u w:val="single"/>
        </w:rPr>
        <w:t>not how rubble behaves on Earth! The more we know</w:t>
      </w:r>
      <w:r w:rsidRPr="009E7DDC">
        <w:rPr>
          <w:u w:val="single"/>
        </w:rPr>
        <w:t xml:space="preserve"> about asteroids, </w:t>
      </w:r>
      <w:r w:rsidRPr="00CB7FD8">
        <w:rPr>
          <w:highlight w:val="yellow"/>
          <w:u w:val="single"/>
        </w:rPr>
        <w:t>the more confident we can be</w:t>
      </w:r>
      <w:r w:rsidRPr="009E7DDC">
        <w:rPr>
          <w:u w:val="single"/>
        </w:rPr>
        <w:t xml:space="preserve"> that we can deflect their path away </w:t>
      </w:r>
      <w:r w:rsidRPr="009E7DDC">
        <w:rPr>
          <w:u w:val="single"/>
        </w:rPr>
        <w:lastRenderedPageBreak/>
        <w:t>from Earth.</w:t>
      </w:r>
      <w:r w:rsidRPr="009E7DDC">
        <w:rPr>
          <w:sz w:val="14"/>
        </w:rPr>
        <w:t xml:space="preserve"> A NASA mission called DART will make a high-speed impact on the small moon of the asteroid </w:t>
      </w:r>
      <w:proofErr w:type="spellStart"/>
      <w:r w:rsidRPr="009E7DDC">
        <w:rPr>
          <w:sz w:val="14"/>
        </w:rPr>
        <w:t>Didymos</w:t>
      </w:r>
      <w:proofErr w:type="spellEnd"/>
      <w:r w:rsidRPr="009E7DDC">
        <w:rPr>
          <w:sz w:val="14"/>
        </w:rPr>
        <w:t xml:space="preserve">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9E7DDC">
        <w:rPr>
          <w:u w:val="single"/>
        </w:rPr>
        <w:t xml:space="preserve">Once all the good-sized accessible asteroids have been found, their orbits mapped, their sizes known, and at least a good clue found as to what they’re made of, the barriers to mining them will be much lower. </w:t>
      </w:r>
      <w:r w:rsidRPr="00CB7FD8">
        <w:rPr>
          <w:b/>
          <w:bCs/>
          <w:highlight w:val="yellow"/>
          <w:u w:val="single"/>
        </w:rPr>
        <w:t>After visiting</w:t>
      </w:r>
      <w:r w:rsidRPr="009E7DDC">
        <w:rPr>
          <w:b/>
          <w:bCs/>
          <w:u w:val="single"/>
        </w:rPr>
        <w:t xml:space="preserve"> a half dozen </w:t>
      </w:r>
      <w:r w:rsidRPr="00CB7FD8">
        <w:rPr>
          <w:b/>
          <w:bCs/>
          <w:highlight w:val="yellow"/>
          <w:u w:val="single"/>
        </w:rPr>
        <w:t>asteroids up close, we’ll have learned a great deal about their origins, how to deflect them should one be headed our way, and how to handle them.</w:t>
      </w:r>
      <w:r w:rsidRPr="009E7DDC">
        <w:rPr>
          <w:sz w:val="14"/>
        </w:rPr>
        <w:t xml:space="preserve"> That will put us in a good place to begin to extract their resources. I predict this will happen right around 2030, when demand for in-space materials should be picking up. </w:t>
      </w:r>
      <w:r w:rsidRPr="009E7DDC">
        <w:rPr>
          <w:b/>
          <w:bCs/>
          <w:u w:val="single"/>
        </w:rPr>
        <w:t xml:space="preserve">The stars seem to be aligning for mining the </w:t>
      </w:r>
      <w:r w:rsidRPr="00CB7FD8">
        <w:rPr>
          <w:b/>
          <w:bCs/>
          <w:highlight w:val="yellow"/>
          <w:u w:val="single"/>
        </w:rPr>
        <w:t>asteroid</w:t>
      </w:r>
      <w:r w:rsidRPr="009E7DDC">
        <w:rPr>
          <w:b/>
          <w:bCs/>
          <w:u w:val="single"/>
        </w:rPr>
        <w:t xml:space="preserve">s. </w:t>
      </w:r>
      <w:r w:rsidRPr="00CB7FD8">
        <w:rPr>
          <w:b/>
          <w:bCs/>
          <w:highlight w:val="yellow"/>
          <w:u w:val="single"/>
        </w:rPr>
        <w:t>Mining</w:t>
      </w:r>
      <w:r w:rsidRPr="009E7DDC">
        <w:rPr>
          <w:b/>
          <w:bCs/>
          <w:u w:val="single"/>
        </w:rPr>
        <w:t xml:space="preserve"> will </w:t>
      </w:r>
      <w:r w:rsidRPr="00CB7FD8">
        <w:rPr>
          <w:b/>
          <w:bCs/>
          <w:highlight w:val="yellow"/>
          <w:u w:val="single"/>
        </w:rPr>
        <w:t>expand our capabilities in space, especially making it easier to deflect a dangerous asteroid</w:t>
      </w:r>
      <w:r w:rsidRPr="009E7DDC">
        <w:rPr>
          <w:b/>
          <w:bCs/>
          <w:u w:val="single"/>
        </w:rPr>
        <w:t xml:space="preserve">. </w:t>
      </w:r>
      <w:r w:rsidRPr="009E7DDC">
        <w:rPr>
          <w:sz w:val="14"/>
        </w:rPr>
        <w:t>In a virtuous cycle, those new capabilities will lead us on to greater exploration of the many worlds in our solar system and, with bigger, better telescopes, to the Universe beyond. It should be fun.</w:t>
      </w:r>
    </w:p>
    <w:p w14:paraId="5063901B" w14:textId="77777777" w:rsidR="00F246E1" w:rsidRPr="009E7DDC" w:rsidRDefault="00F246E1" w:rsidP="00F246E1"/>
    <w:p w14:paraId="169C3EDE" w14:textId="77777777" w:rsidR="00F246E1" w:rsidRPr="009E7DDC" w:rsidRDefault="00F246E1" w:rsidP="00F246E1">
      <w:pPr>
        <w:pStyle w:val="Heading4"/>
      </w:pPr>
      <w:r w:rsidRPr="009E7DDC">
        <w:t>2] Provides the resources for a space solar array</w:t>
      </w:r>
    </w:p>
    <w:p w14:paraId="03249A14" w14:textId="77777777" w:rsidR="00F246E1" w:rsidRPr="009E7DDC" w:rsidRDefault="00F246E1" w:rsidP="00F246E1">
      <w:r w:rsidRPr="009E7DDC">
        <w:rPr>
          <w:rStyle w:val="Style13ptBold"/>
        </w:rPr>
        <w:t>Taylor 19</w:t>
      </w:r>
      <w:r w:rsidRPr="009E7DDC">
        <w:rPr>
          <w:rStyle w:val="Style13ptBold"/>
          <w:sz w:val="16"/>
          <w:szCs w:val="16"/>
        </w:rPr>
        <w:t>,</w:t>
      </w:r>
      <w:r w:rsidRPr="009E7DDC">
        <w:rPr>
          <w:sz w:val="16"/>
          <w:szCs w:val="16"/>
        </w:rPr>
        <w:t xml:space="preserve"> Chris [Veteran journalist and the author of 'How Star Wars Conquered the Universe.']. “The Asteroid Boom”; 2019; </w:t>
      </w:r>
      <w:r w:rsidRPr="009E7DDC">
        <w:rPr>
          <w:i/>
          <w:iCs/>
          <w:sz w:val="16"/>
          <w:szCs w:val="16"/>
        </w:rPr>
        <w:t>Mashable</w:t>
      </w:r>
      <w:r w:rsidRPr="009E7DDC">
        <w:rPr>
          <w:sz w:val="16"/>
          <w:szCs w:val="16"/>
        </w:rPr>
        <w:t xml:space="preserve"> [https://mashable.com/feature/asteroid-mining-space-economy]</w:t>
      </w:r>
    </w:p>
    <w:p w14:paraId="2E37930F" w14:textId="77777777" w:rsidR="00F246E1" w:rsidRPr="009E7DDC" w:rsidRDefault="00F246E1" w:rsidP="00F246E1">
      <w:pPr>
        <w:rPr>
          <w:rStyle w:val="StyleUnderline"/>
          <w:rFonts w:asciiTheme="minorHAnsi" w:hAnsiTheme="minorHAnsi" w:cstheme="minorHAnsi"/>
        </w:rPr>
      </w:pPr>
      <w:r w:rsidRPr="009E7DDC">
        <w:rPr>
          <w:sz w:val="16"/>
        </w:rPr>
        <w:t>Secondly, there’s the climate change fix. Suarez sees asteroid mining as the only way we’re going to build solar power satellites. Which, as you probably know, is a form of uninterrupted solar power collection that is theoretically more effective, inch for inch, than any solar panels on Earth at high noon, but operating 24/7. (In space, basically, it’s always double high noon). The power collected is beamed back to large receptors on Earth with large, low-power microwaves, which researchers think will be harmless enough to let humans and animals pass through the beam</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 space solar</w:t>
      </w:r>
      <w:r w:rsidRPr="009E7DDC">
        <w:rPr>
          <w:rStyle w:val="StyleUnderline"/>
          <w:rFonts w:asciiTheme="minorHAnsi" w:hAnsiTheme="minorHAnsi" w:cstheme="minorHAnsi"/>
        </w:rPr>
        <w:t xml:space="preserve"> power </w:t>
      </w:r>
      <w:r w:rsidRPr="00CB7FD8">
        <w:rPr>
          <w:rStyle w:val="StyleUnderline"/>
          <w:rFonts w:asciiTheme="minorHAnsi" w:hAnsiTheme="minorHAnsi" w:cstheme="minorHAnsi"/>
          <w:highlight w:val="yellow"/>
        </w:rPr>
        <w:t>array</w:t>
      </w:r>
      <w:r w:rsidRPr="009E7DDC">
        <w:rPr>
          <w:rStyle w:val="StyleUnderline"/>
          <w:rFonts w:asciiTheme="minorHAnsi" w:hAnsiTheme="minorHAnsi" w:cstheme="minorHAnsi"/>
        </w:rPr>
        <w:t xml:space="preserve"> like the one China is said to be working on </w:t>
      </w:r>
      <w:r w:rsidRPr="00CB7FD8">
        <w:rPr>
          <w:rStyle w:val="StyleUnderline"/>
          <w:rFonts w:asciiTheme="minorHAnsi" w:hAnsiTheme="minorHAnsi" w:cstheme="minorHAnsi"/>
          <w:highlight w:val="yellow"/>
        </w:rPr>
        <w:t>could reliably supply</w:t>
      </w:r>
      <w:r w:rsidRPr="009E7DDC">
        <w:rPr>
          <w:rStyle w:val="StyleUnderline"/>
          <w:rFonts w:asciiTheme="minorHAnsi" w:hAnsiTheme="minorHAnsi" w:cstheme="minorHAnsi"/>
        </w:rPr>
        <w:t xml:space="preserve"> 2,000 gigawatts — or over </w:t>
      </w:r>
      <w:r w:rsidRPr="00CB7FD8">
        <w:rPr>
          <w:rStyle w:val="StyleUnderline"/>
          <w:rFonts w:asciiTheme="minorHAnsi" w:hAnsiTheme="minorHAnsi" w:cstheme="minorHAnsi"/>
          <w:highlight w:val="yellow"/>
        </w:rPr>
        <w:t>1,000 times more power than the largest solar farm</w:t>
      </w:r>
      <w:r w:rsidRPr="009E7DDC">
        <w:rPr>
          <w:rStyle w:val="StyleUnderline"/>
          <w:rFonts w:asciiTheme="minorHAnsi" w:hAnsiTheme="minorHAnsi" w:cstheme="minorHAnsi"/>
        </w:rPr>
        <w:t xml:space="preserve"> currently </w:t>
      </w:r>
      <w:r w:rsidRPr="00CB7FD8">
        <w:rPr>
          <w:rStyle w:val="StyleUnderline"/>
          <w:rFonts w:asciiTheme="minorHAnsi" w:hAnsiTheme="minorHAnsi" w:cstheme="minorHAnsi"/>
          <w:highlight w:val="yellow"/>
        </w:rPr>
        <w:t>in existence.</w:t>
      </w:r>
      <w:r w:rsidRPr="009E7DDC">
        <w:rPr>
          <w:sz w:val="16"/>
        </w:rPr>
        <w:t xml:space="preserve"> “We're looking at a 20-year window to completely replace human civilization's power infrastructure,” Suarez told me, citing the report of the Intergovernmental Panel on Climate Change on the coming catastrophe. Solar satellite technology “has existed since the 1970s. </w:t>
      </w:r>
      <w:r w:rsidRPr="009E7DDC">
        <w:rPr>
          <w:rStyle w:val="StyleUnderline"/>
          <w:rFonts w:asciiTheme="minorHAnsi" w:hAnsiTheme="minorHAnsi" w:cstheme="minorHAnsi"/>
        </w:rPr>
        <w:t xml:space="preserve">What we </w:t>
      </w:r>
      <w:r w:rsidRPr="00CB7FD8">
        <w:rPr>
          <w:rStyle w:val="StyleUnderline"/>
          <w:rFonts w:asciiTheme="minorHAnsi" w:hAnsiTheme="minorHAnsi" w:cstheme="minorHAnsi"/>
          <w:highlight w:val="yellow"/>
        </w:rPr>
        <w:t xml:space="preserve">were missing </w:t>
      </w:r>
      <w:r w:rsidRPr="009E7DDC">
        <w:rPr>
          <w:rStyle w:val="StyleUnderline"/>
          <w:rFonts w:asciiTheme="minorHAnsi" w:hAnsiTheme="minorHAnsi" w:cstheme="minorHAnsi"/>
        </w:rPr>
        <w:t xml:space="preserve">is </w:t>
      </w:r>
      <w:r w:rsidRPr="00CB7FD8">
        <w:rPr>
          <w:rStyle w:val="StyleUnderline"/>
          <w:rFonts w:asciiTheme="minorHAnsi" w:hAnsiTheme="minorHAnsi" w:cstheme="minorHAnsi"/>
          <w:highlight w:val="yellow"/>
        </w:rPr>
        <w:t>millions of tons of construction materials</w:t>
      </w:r>
      <w:r w:rsidRPr="009E7DDC">
        <w:rPr>
          <w:rStyle w:val="StyleUnderline"/>
          <w:rFonts w:asciiTheme="minorHAnsi" w:hAnsiTheme="minorHAnsi" w:cstheme="minorHAnsi"/>
        </w:rPr>
        <w:t xml:space="preserve"> in orbit. </w:t>
      </w:r>
      <w:r w:rsidRPr="00CB7FD8">
        <w:rPr>
          <w:rStyle w:val="StyleUnderline"/>
          <w:rFonts w:asciiTheme="minorHAnsi" w:hAnsiTheme="minorHAnsi" w:cstheme="minorHAnsi"/>
          <w:highlight w:val="yellow"/>
        </w:rPr>
        <w:t>Asteroid mining can place it there.”</w:t>
      </w:r>
    </w:p>
    <w:p w14:paraId="25117D38" w14:textId="77777777" w:rsidR="00F246E1" w:rsidRPr="009E7DDC" w:rsidRDefault="00F246E1" w:rsidP="00F246E1"/>
    <w:p w14:paraId="2AFDA4DD" w14:textId="77777777" w:rsidR="00F246E1" w:rsidRPr="009E7DDC" w:rsidRDefault="00F246E1" w:rsidP="00F246E1">
      <w:pPr>
        <w:pStyle w:val="Heading4"/>
      </w:pPr>
      <w:r w:rsidRPr="009E7DDC">
        <w:t>Climate change causes global extinction</w:t>
      </w:r>
    </w:p>
    <w:p w14:paraId="5FAA6BC1" w14:textId="77777777" w:rsidR="00F246E1" w:rsidRPr="009E7DDC" w:rsidRDefault="00F246E1" w:rsidP="00F246E1">
      <w:pPr>
        <w:rPr>
          <w:sz w:val="16"/>
          <w:szCs w:val="16"/>
        </w:rPr>
      </w:pPr>
      <w:r w:rsidRPr="009E7DDC">
        <w:rPr>
          <w:rStyle w:val="Style13ptBold"/>
        </w:rPr>
        <w:t>Schultz 16</w:t>
      </w:r>
      <w:r w:rsidRPr="009E7DDC">
        <w:rPr>
          <w:sz w:val="16"/>
          <w:szCs w:val="16"/>
        </w:rPr>
        <w:t xml:space="preserve">, Robert A. [Received a Ph.D. in philosophy from Harvard University]. “Modern Technology and Human Extinction”; 2016; </w:t>
      </w:r>
      <w:r w:rsidRPr="009E7DDC">
        <w:rPr>
          <w:i/>
          <w:iCs/>
          <w:sz w:val="16"/>
          <w:szCs w:val="16"/>
        </w:rPr>
        <w:t>Proceedings of Informing Science &amp; IT Education Conference</w:t>
      </w:r>
      <w:r w:rsidRPr="009E7DDC">
        <w:rPr>
          <w:sz w:val="16"/>
          <w:szCs w:val="16"/>
        </w:rPr>
        <w:t xml:space="preserve"> [http://proceedings.informingscience.org/InSITE2016/InSITE16p131-145Schultz2307.pdf]</w:t>
      </w:r>
    </w:p>
    <w:p w14:paraId="27F4B12B" w14:textId="77777777" w:rsidR="00F246E1" w:rsidRPr="009E7DDC" w:rsidRDefault="00F246E1" w:rsidP="00F246E1">
      <w:pPr>
        <w:rPr>
          <w:sz w:val="16"/>
        </w:rPr>
      </w:pPr>
      <w:r w:rsidRPr="009E7DDC">
        <w:rPr>
          <w:sz w:val="16"/>
        </w:rPr>
        <w:t xml:space="preserve">There is consensus that </w:t>
      </w:r>
      <w:r w:rsidRPr="00CB7FD8">
        <w:rPr>
          <w:rStyle w:val="StyleUnderline"/>
          <w:rFonts w:asciiTheme="minorHAnsi" w:hAnsiTheme="minorHAnsi" w:cstheme="minorHAnsi"/>
          <w:highlight w:val="yellow"/>
        </w:rPr>
        <w:t>there is a</w:t>
      </w:r>
      <w:r w:rsidRPr="009E7DDC">
        <w:rPr>
          <w:rStyle w:val="StyleUnderline"/>
          <w:rFonts w:asciiTheme="minorHAnsi" w:hAnsiTheme="minorHAnsi" w:cstheme="minorHAnsi"/>
        </w:rPr>
        <w:t xml:space="preserve"> relatively </w:t>
      </w:r>
      <w:r w:rsidRPr="00CB7FD8">
        <w:rPr>
          <w:rStyle w:val="StyleUnderline"/>
          <w:rFonts w:asciiTheme="minorHAnsi" w:hAnsiTheme="minorHAnsi" w:cstheme="minorHAnsi"/>
          <w:highlight w:val="yellow"/>
        </w:rPr>
        <w:t>short window to reduce carbon emissions before drastic effects occur.</w:t>
      </w:r>
      <w:r w:rsidRPr="009E7DDC">
        <w:rPr>
          <w:sz w:val="16"/>
        </w:rPr>
        <w:t xml:space="preserve"> Recent credible projections of the result of lack of rapid drastic action </w:t>
      </w:r>
      <w:proofErr w:type="gramStart"/>
      <w:r w:rsidRPr="009E7DDC">
        <w:rPr>
          <w:sz w:val="16"/>
        </w:rPr>
        <w:t>is</w:t>
      </w:r>
      <w:proofErr w:type="gramEnd"/>
      <w:r w:rsidRPr="009E7DDC">
        <w:rPr>
          <w:sz w:val="16"/>
        </w:rPr>
        <w:t xml:space="preserve"> an average temperature increase of about 10o F by 2050. </w:t>
      </w:r>
      <w:r w:rsidRPr="00CB7FD8">
        <w:rPr>
          <w:rStyle w:val="StyleUnderline"/>
          <w:rFonts w:asciiTheme="minorHAnsi" w:hAnsiTheme="minorHAnsi" w:cstheme="minorHAnsi"/>
          <w:highlight w:val="yellow"/>
        </w:rPr>
        <w:t>This</w:t>
      </w:r>
      <w:r w:rsidRPr="009E7DDC">
        <w:rPr>
          <w:rStyle w:val="StyleUnderline"/>
          <w:rFonts w:asciiTheme="minorHAnsi" w:hAnsiTheme="minorHAnsi" w:cstheme="minorHAnsi"/>
        </w:rPr>
        <w:t xml:space="preserve"> change alone </w:t>
      </w:r>
      <w:r w:rsidRPr="00CB7FD8">
        <w:rPr>
          <w:rStyle w:val="StyleUnderline"/>
          <w:rFonts w:asciiTheme="minorHAnsi" w:hAnsiTheme="minorHAnsi" w:cstheme="minorHAnsi"/>
          <w:highlight w:val="yellow"/>
        </w:rPr>
        <w:t>will be incredibly disruptive to all life</w:t>
      </w:r>
      <w:r w:rsidRPr="009E7DDC">
        <w:rPr>
          <w:rStyle w:val="StyleUnderline"/>
          <w:rFonts w:asciiTheme="minorHAnsi" w:hAnsiTheme="minorHAnsi" w:cstheme="minorHAnsi"/>
        </w:rPr>
        <w:t>,</w:t>
      </w:r>
      <w:r w:rsidRPr="009E7DDC">
        <w:rPr>
          <w:sz w:val="16"/>
        </w:rPr>
        <w:t xml:space="preserve"> but will also cause great weather and climate change. For comparison purposes, a </w:t>
      </w:r>
      <w:proofErr w:type="gramStart"/>
      <w:r w:rsidRPr="009E7DDC">
        <w:rPr>
          <w:sz w:val="16"/>
        </w:rPr>
        <w:t>10 degree</w:t>
      </w:r>
      <w:proofErr w:type="gramEnd"/>
      <w:r w:rsidRPr="009E7DDC">
        <w:rPr>
          <w:sz w:val="16"/>
        </w:rPr>
        <w:t xml:space="preserv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the Permian extinction indicates it was caused by a rapid increase in land and ocean temperatures, caused by the sudden appearance of stupendous amounts of carbon in the form of greenhouse gases (Kolbert, 2014, pp. 102-144). The origin of the carbon in these enormous quantities is not yet known, but one possibility is the sudden release of methane gases stored in permafrost. This is also a possibility in our current situation. If so, </w:t>
      </w:r>
      <w:r w:rsidRPr="00CB7FD8">
        <w:rPr>
          <w:rStyle w:val="StyleUnderline"/>
          <w:rFonts w:asciiTheme="minorHAnsi" w:hAnsiTheme="minorHAnsi" w:cstheme="minorHAnsi"/>
          <w:highlight w:val="yellow"/>
        </w:rPr>
        <w:t>extinction would be a natural side effect of human processes</w:t>
      </w:r>
      <w:r w:rsidRPr="009E7DDC">
        <w:rPr>
          <w:sz w:val="16"/>
        </w:rPr>
        <w:t xml:space="preserve">. There is also a real but smaller possibility of what is called “runaway greenhouse,” in which the earth’s temperature becomes like Venus’ surface temperature of 800o </w:t>
      </w:r>
      <w:proofErr w:type="gramStart"/>
      <w:r w:rsidRPr="009E7DDC">
        <w:rPr>
          <w:sz w:val="16"/>
        </w:rPr>
        <w:t>The</w:t>
      </w:r>
      <w:proofErr w:type="gramEnd"/>
      <w:r w:rsidRPr="009E7DDC">
        <w:rPr>
          <w:sz w:val="16"/>
        </w:rPr>
        <w:t xml:space="preserve"> threat of extinction here is not entirely sudden. The threat is, if anything, worse. Changes in the atmosphere--mainly increases in the concentration of greenhouse gases in the atmosphere-- can start processes that can’t be reversed but which take long periods of time to manifest. “Runaway </w:t>
      </w:r>
      <w:r w:rsidRPr="009E7DDC">
        <w:rPr>
          <w:sz w:val="16"/>
        </w:rPr>
        <w:lastRenderedPageBreak/>
        <w:t xml:space="preserve">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The complicating factor in assessing extinction likelihood from climate change is corporations, especially American fossil fuel corporations such as Exxon-Mobil and Shell. Through their contributions, they have been able to delay legislation ameliorating global warming and climate change. As mentioned before, recently released papers from Exxon-Mobil show that the corporation did accept the scientific findings about global warming and climate change. But they concluded that maintaining their profits was more important than acting to ameliorate climate change. Modern Technology and Human Extinction 140 Since it is not a matter of getting corporations to appreciate scientific facts,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chances of extinction from climate change are good.</w:t>
      </w:r>
      <w:r w:rsidRPr="009E7DDC">
        <w:rPr>
          <w:rStyle w:val="StyleUnderline"/>
          <w:rFonts w:asciiTheme="minorHAnsi" w:hAnsiTheme="minorHAnsi" w:cstheme="minorHAnsi"/>
        </w:rPr>
        <w:t xml:space="preserve"> </w:t>
      </w:r>
      <w:r w:rsidRPr="009E7DDC">
        <w:rPr>
          <w:sz w:val="16"/>
        </w:rPr>
        <w:t xml:space="preserve">To ameliorate climate change, it is important to leave a high percentage of fossil fuel reserves in the ground.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w:t>
      </w:r>
      <w:proofErr w:type="gramStart"/>
      <w:r w:rsidRPr="009E7DDC">
        <w:rPr>
          <w:sz w:val="16"/>
        </w:rPr>
        <w:t>So</w:t>
      </w:r>
      <w:proofErr w:type="gramEnd"/>
      <w:r w:rsidRPr="009E7DDC">
        <w:rPr>
          <w:sz w:val="16"/>
        </w:rPr>
        <w:t xml:space="preserve"> I conclude </w:t>
      </w:r>
      <w:r w:rsidRPr="00CB7FD8">
        <w:rPr>
          <w:rStyle w:val="StyleUnderline"/>
          <w:rFonts w:asciiTheme="minorHAnsi" w:hAnsiTheme="minorHAnsi" w:cstheme="minorHAnsi"/>
          <w:highlight w:val="yellow"/>
        </w:rPr>
        <w:t>we will</w:t>
      </w:r>
      <w:r w:rsidRPr="009E7DDC">
        <w:rPr>
          <w:rStyle w:val="StyleUnderline"/>
          <w:rFonts w:asciiTheme="minorHAnsi" w:hAnsiTheme="minorHAnsi" w:cstheme="minorHAnsi"/>
        </w:rPr>
        <w:t xml:space="preserve"> probably </w:t>
      </w:r>
      <w:r w:rsidRPr="00CB7FD8">
        <w:rPr>
          <w:rStyle w:val="StyleUnderline"/>
          <w:rFonts w:asciiTheme="minorHAnsi" w:hAnsiTheme="minorHAnsi" w:cstheme="minorHAnsi"/>
          <w:highlight w:val="yellow"/>
        </w:rPr>
        <w:t>see something like the effects of the Permian extinction</w:t>
      </w:r>
      <w:r w:rsidRPr="009E7DDC">
        <w:rPr>
          <w:rStyle w:val="StyleUnderline"/>
          <w:rFonts w:asciiTheme="minorHAnsi" w:hAnsiTheme="minorHAnsi" w:cstheme="minorHAnsi"/>
        </w:rPr>
        <w:t xml:space="preserve"> perhaps </w:t>
      </w:r>
      <w:r w:rsidRPr="00CB7FD8">
        <w:rPr>
          <w:rStyle w:val="StyleUnderline"/>
          <w:rFonts w:asciiTheme="minorHAnsi" w:hAnsiTheme="minorHAnsi" w:cstheme="minorHAnsi"/>
          <w:highlight w:val="yellow"/>
        </w:rPr>
        <w:t>some time around 2050.</w:t>
      </w:r>
      <w:r w:rsidRPr="009E7DDC">
        <w:rPr>
          <w:sz w:val="16"/>
        </w:rPr>
        <w:t xml:space="preserve"> (The Permian extinction was 95% extinction of all species.) This assumes the release of methane from the arctic will take place around then.</w:t>
      </w:r>
    </w:p>
    <w:bookmarkEnd w:id="0"/>
    <w:p w14:paraId="495FD981" w14:textId="77777777" w:rsidR="00F246E1" w:rsidRPr="009E7DDC" w:rsidRDefault="00F246E1" w:rsidP="00F246E1">
      <w:pPr>
        <w:pStyle w:val="Heading3"/>
      </w:pPr>
      <w:r w:rsidRPr="009E7DDC">
        <w:lastRenderedPageBreak/>
        <w:t xml:space="preserve">DA – China </w:t>
      </w:r>
    </w:p>
    <w:p w14:paraId="7D281648" w14:textId="77777777" w:rsidR="00F246E1" w:rsidRPr="009E7DDC" w:rsidRDefault="00F246E1" w:rsidP="00F246E1">
      <w:pPr>
        <w:spacing w:before="40" w:after="0" w:line="240" w:lineRule="auto"/>
        <w:outlineLvl w:val="3"/>
        <w:rPr>
          <w:rFonts w:ascii="Times New Roman" w:eastAsia="Times New Roman" w:hAnsi="Times New Roman" w:cs="Times New Roman"/>
          <w:b/>
          <w:bCs/>
          <w:szCs w:val="24"/>
        </w:rPr>
      </w:pPr>
      <w:r w:rsidRPr="009E7DDC">
        <w:rPr>
          <w:rFonts w:eastAsia="Times New Roman" w:cs="Times New Roman"/>
          <w:b/>
          <w:bCs/>
          <w:color w:val="000000"/>
          <w:sz w:val="26"/>
          <w:szCs w:val="26"/>
        </w:rPr>
        <w:t xml:space="preserve">The private space industry is the only thing preventing Chinese dominance of outer space – they’ve </w:t>
      </w:r>
      <w:r w:rsidRPr="009E7DDC">
        <w:rPr>
          <w:rFonts w:eastAsia="Times New Roman" w:cs="Times New Roman"/>
          <w:b/>
          <w:bCs/>
          <w:color w:val="000000"/>
          <w:sz w:val="26"/>
          <w:szCs w:val="26"/>
          <w:u w:val="single"/>
        </w:rPr>
        <w:t>already copied</w:t>
      </w:r>
      <w:r w:rsidRPr="009E7DDC">
        <w:rPr>
          <w:rFonts w:eastAsia="Times New Roman" w:cs="Times New Roman"/>
          <w:b/>
          <w:bCs/>
          <w:color w:val="000000"/>
          <w:sz w:val="26"/>
          <w:szCs w:val="26"/>
        </w:rPr>
        <w:t xml:space="preserve"> SpaceX’s innovations</w:t>
      </w:r>
    </w:p>
    <w:p w14:paraId="05EBC1FE"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b/>
          <w:bCs/>
          <w:color w:val="000000"/>
          <w:sz w:val="26"/>
          <w:szCs w:val="26"/>
        </w:rPr>
        <w:t>Berger 21</w:t>
      </w:r>
    </w:p>
    <w:p w14:paraId="407DEE3D"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color w:val="000000"/>
          <w:sz w:val="12"/>
          <w:szCs w:val="12"/>
        </w:rPr>
        <w:t>Eric Berger, reporter, CNN.  Why China's space program could overtake NASA, CNN.com April 1, 2021.  Eric Berger, a reporter and editor based in Houston, is the author of </w:t>
      </w:r>
      <w:hyperlink r:id="rId7" w:history="1">
        <w:r w:rsidRPr="009E7DDC">
          <w:rPr>
            <w:rStyle w:val="Hyperlink"/>
            <w:rFonts w:eastAsia="Times New Roman" w:cs="Times New Roman"/>
            <w:color w:val="000000"/>
            <w:sz w:val="12"/>
            <w:szCs w:val="12"/>
          </w:rPr>
          <w:t>"LIFTOFF: Elon Musk and the Desperate Early Days that Launched SpaceX."</w:t>
        </w:r>
      </w:hyperlink>
      <w:r w:rsidRPr="009E7DDC">
        <w:rPr>
          <w:rFonts w:eastAsia="Times New Roman" w:cs="Times New Roman"/>
          <w:color w:val="000000"/>
          <w:sz w:val="12"/>
          <w:szCs w:val="12"/>
        </w:rPr>
        <w:t xml:space="preserve"> After a long career at the Houston Chronicle, he joined Ars </w:t>
      </w:r>
      <w:proofErr w:type="spellStart"/>
      <w:r w:rsidRPr="009E7DDC">
        <w:rPr>
          <w:rFonts w:eastAsia="Times New Roman" w:cs="Times New Roman"/>
          <w:color w:val="000000"/>
          <w:sz w:val="12"/>
          <w:szCs w:val="12"/>
        </w:rPr>
        <w:t>Technica</w:t>
      </w:r>
      <w:proofErr w:type="spellEnd"/>
      <w:r w:rsidRPr="009E7DDC">
        <w:rPr>
          <w:rFonts w:eastAsia="Times New Roman" w:cs="Times New Roman"/>
          <w:color w:val="000000"/>
          <w:sz w:val="12"/>
          <w:szCs w:val="12"/>
        </w:rPr>
        <w:t xml:space="preserve"> in 2015 as the site's senior space editor, covering SpaceX, NASA and everything beyond. He was a Pulitzer Prize finalist for his coverage of Hurricane Ike in the Houston Chronicle in 2008. </w:t>
      </w:r>
      <w:hyperlink r:id="rId8" w:history="1">
        <w:r w:rsidRPr="009E7DDC">
          <w:rPr>
            <w:rStyle w:val="Hyperlink"/>
            <w:rFonts w:eastAsia="Times New Roman" w:cs="Times New Roman"/>
            <w:color w:val="000000"/>
            <w:sz w:val="12"/>
            <w:szCs w:val="12"/>
          </w:rPr>
          <w:t>https://www.cnn.com/2021/04/01/opinions/china-space-race-us-spacex-berger/index.html</w:t>
        </w:r>
      </w:hyperlink>
      <w:r w:rsidRPr="009E7DDC">
        <w:rPr>
          <w:rFonts w:eastAsia="Times New Roman" w:cs="Times New Roman"/>
          <w:color w:val="000000"/>
          <w:sz w:val="12"/>
          <w:szCs w:val="12"/>
        </w:rPr>
        <w:t xml:space="preserve"> -CAT</w:t>
      </w:r>
    </w:p>
    <w:p w14:paraId="3A296025"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color w:val="000000"/>
          <w:u w:val="single"/>
          <w:shd w:val="clear" w:color="auto" w:fill="00FF00"/>
        </w:rPr>
        <w:t>China has a good chance of becoming the dominant space power</w:t>
      </w:r>
      <w:r w:rsidRPr="009E7DDC">
        <w:rPr>
          <w:rFonts w:eastAsia="Times New Roman" w:cs="Times New Roman"/>
          <w:color w:val="000000"/>
          <w:u w:val="single"/>
        </w:rPr>
        <w:t xml:space="preserve"> in the 21st century, and it's not just looking to copy NASA on the way to the top. Instead, the country is paying close attention to what innovative US companies like SpaceX are doing as well</w:t>
      </w:r>
      <w:r w:rsidRPr="009E7DDC">
        <w:rPr>
          <w:rFonts w:eastAsia="Times New Roman" w:cs="Times New Roman"/>
          <w:color w:val="000000"/>
          <w:sz w:val="10"/>
          <w:szCs w:val="10"/>
        </w:rPr>
        <w:t xml:space="preserve">. To get ahead in space, communism is learning from capitalism. </w:t>
      </w:r>
      <w:r w:rsidRPr="009E7DDC">
        <w:rPr>
          <w:rFonts w:eastAsia="Times New Roman" w:cs="Times New Roman"/>
          <w:color w:val="000000"/>
          <w:u w:val="single"/>
        </w:rPr>
        <w:t xml:space="preserve">In </w:t>
      </w:r>
      <w:r w:rsidRPr="009E7DDC">
        <w:rPr>
          <w:rFonts w:eastAsia="Times New Roman" w:cs="Times New Roman"/>
          <w:color w:val="000000"/>
          <w:u w:val="single"/>
          <w:shd w:val="clear" w:color="auto" w:fill="00FF00"/>
        </w:rPr>
        <w:t xml:space="preserve">the </w:t>
      </w:r>
      <w:r w:rsidRPr="009E7DDC">
        <w:rPr>
          <w:rFonts w:eastAsia="Times New Roman" w:cs="Times New Roman"/>
          <w:color w:val="000000"/>
          <w:u w:val="single"/>
        </w:rPr>
        <w:t xml:space="preserve">summer of </w:t>
      </w:r>
      <w:r w:rsidRPr="009E7DDC">
        <w:rPr>
          <w:rFonts w:eastAsia="Times New Roman" w:cs="Times New Roman"/>
          <w:color w:val="000000"/>
          <w:u w:val="single"/>
          <w:shd w:val="clear" w:color="auto" w:fill="00FF00"/>
        </w:rPr>
        <w:t>2019</w:t>
      </w:r>
      <w:r w:rsidRPr="009E7DDC">
        <w:rPr>
          <w:rFonts w:eastAsia="Times New Roman" w:cs="Times New Roman"/>
          <w:color w:val="000000"/>
          <w:u w:val="single"/>
        </w:rPr>
        <w:t xml:space="preserve">, a small </w:t>
      </w:r>
      <w:r w:rsidRPr="009E7DDC">
        <w:rPr>
          <w:rFonts w:eastAsia="Times New Roman" w:cs="Times New Roman"/>
          <w:color w:val="000000"/>
          <w:u w:val="single"/>
          <w:shd w:val="clear" w:color="auto" w:fill="00FF00"/>
        </w:rPr>
        <w:t xml:space="preserve">Chinese rocket </w:t>
      </w:r>
      <w:r w:rsidRPr="009E7DDC">
        <w:rPr>
          <w:rFonts w:eastAsia="Times New Roman" w:cs="Times New Roman"/>
          <w:color w:val="000000"/>
          <w:u w:val="single"/>
        </w:rPr>
        <w:t xml:space="preserve">launched from an inland spaceport in the southern part of the country. Close-up photos, posted afterward on Chinese social media accounts, showed small grid fins affixed to the upper part of this Long March 2C rocket for the first time. They were </w:t>
      </w:r>
      <w:r w:rsidRPr="009E7DDC">
        <w:rPr>
          <w:rFonts w:eastAsia="Times New Roman" w:cs="Times New Roman"/>
          <w:color w:val="000000"/>
          <w:u w:val="single"/>
          <w:shd w:val="clear" w:color="auto" w:fill="00FF00"/>
        </w:rPr>
        <w:t xml:space="preserve">virtually identical in design to </w:t>
      </w:r>
      <w:r w:rsidRPr="009E7DDC">
        <w:rPr>
          <w:rFonts w:eastAsia="Times New Roman" w:cs="Times New Roman"/>
          <w:color w:val="000000"/>
          <w:u w:val="single"/>
        </w:rPr>
        <w:t xml:space="preserve">the grid fins </w:t>
      </w:r>
      <w:r w:rsidRPr="009E7DDC">
        <w:rPr>
          <w:rFonts w:eastAsia="Times New Roman" w:cs="Times New Roman"/>
          <w:color w:val="000000"/>
          <w:u w:val="single"/>
          <w:shd w:val="clear" w:color="auto" w:fill="00FF00"/>
        </w:rPr>
        <w:t>SpaceX</w:t>
      </w:r>
      <w:r w:rsidRPr="009E7DDC">
        <w:rPr>
          <w:rFonts w:eastAsia="Times New Roman" w:cs="Times New Roman"/>
          <w:color w:val="000000"/>
          <w:u w:val="single"/>
        </w:rPr>
        <w:t xml:space="preserve"> uses to steer its </w:t>
      </w:r>
      <w:r w:rsidRPr="009E7DDC">
        <w:rPr>
          <w:rFonts w:eastAsia="Times New Roman" w:cs="Times New Roman"/>
          <w:color w:val="000000"/>
          <w:u w:val="single"/>
          <w:shd w:val="clear" w:color="auto" w:fill="00FF00"/>
        </w:rPr>
        <w:t>Falcon 9</w:t>
      </w:r>
      <w:r w:rsidRPr="009E7DDC">
        <w:rPr>
          <w:rFonts w:eastAsia="Times New Roman" w:cs="Times New Roman"/>
          <w:color w:val="000000"/>
          <w:u w:val="single"/>
        </w:rPr>
        <w:t xml:space="preserve"> rocket through the atmosphere for landings on its ocean-based drone ships. A year after this test, </w:t>
      </w:r>
      <w:r w:rsidRPr="009E7DDC">
        <w:rPr>
          <w:rFonts w:eastAsia="Times New Roman" w:cs="Times New Roman"/>
          <w:color w:val="000000"/>
          <w:u w:val="single"/>
          <w:shd w:val="clear" w:color="auto" w:fill="00FF00"/>
        </w:rPr>
        <w:t xml:space="preserve">China's main space contractor revealed plans </w:t>
      </w:r>
      <w:r w:rsidRPr="009E7DDC">
        <w:rPr>
          <w:rFonts w:eastAsia="Times New Roman" w:cs="Times New Roman"/>
          <w:color w:val="000000"/>
          <w:u w:val="single"/>
        </w:rPr>
        <w:t xml:space="preserve">to develop the ability </w:t>
      </w:r>
      <w:r w:rsidRPr="009E7DDC">
        <w:rPr>
          <w:rFonts w:eastAsia="Times New Roman" w:cs="Times New Roman"/>
          <w:color w:val="000000"/>
          <w:u w:val="single"/>
          <w:shd w:val="clear" w:color="auto" w:fill="00FF00"/>
        </w:rPr>
        <w:t xml:space="preserve">to reuse its </w:t>
      </w:r>
      <w:r w:rsidRPr="009E7DDC">
        <w:rPr>
          <w:rFonts w:eastAsia="Times New Roman" w:cs="Times New Roman"/>
          <w:color w:val="000000"/>
          <w:u w:val="single"/>
        </w:rPr>
        <w:t xml:space="preserve">Long March 8 </w:t>
      </w:r>
      <w:r w:rsidRPr="009E7DDC">
        <w:rPr>
          <w:rFonts w:eastAsia="Times New Roman" w:cs="Times New Roman"/>
          <w:color w:val="000000"/>
          <w:u w:val="single"/>
          <w:shd w:val="clear" w:color="auto" w:fill="00FF00"/>
        </w:rPr>
        <w:t>booster</w:t>
      </w:r>
      <w:r w:rsidRPr="009E7DDC">
        <w:rPr>
          <w:rFonts w:eastAsia="Times New Roman" w:cs="Times New Roman"/>
          <w:color w:val="000000"/>
          <w:u w:val="single"/>
        </w:rPr>
        <w:t xml:space="preserve">, which is powered by kerosene fuel, </w:t>
      </w:r>
      <w:r w:rsidRPr="009E7DDC">
        <w:rPr>
          <w:rFonts w:eastAsia="Times New Roman" w:cs="Times New Roman"/>
          <w:color w:val="000000"/>
          <w:u w:val="single"/>
          <w:shd w:val="clear" w:color="auto" w:fill="00FF00"/>
        </w:rPr>
        <w:t>the same type of power that fuels SpaceX rockets</w:t>
      </w:r>
      <w:r w:rsidRPr="009E7DDC">
        <w:rPr>
          <w:rFonts w:eastAsia="Times New Roman" w:cs="Times New Roman"/>
          <w:color w:val="000000"/>
          <w:u w:val="single"/>
        </w:rPr>
        <w:t xml:space="preserve">. By 2025, Chinese officials said, this rocket would be capable of </w:t>
      </w:r>
      <w:r w:rsidRPr="009E7DDC">
        <w:rPr>
          <w:rFonts w:eastAsia="Times New Roman" w:cs="Times New Roman"/>
          <w:color w:val="000000"/>
          <w:u w:val="single"/>
          <w:shd w:val="clear" w:color="auto" w:fill="00FF00"/>
        </w:rPr>
        <w:t>landing on a sea platform like SpaceX</w:t>
      </w:r>
      <w:r w:rsidRPr="009E7DDC">
        <w:rPr>
          <w:rFonts w:eastAsia="Times New Roman" w:cs="Times New Roman"/>
          <w:color w:val="000000"/>
          <w:u w:val="single"/>
        </w:rPr>
        <w:t xml:space="preserve">'s Falcon 9 booster. And it is not just the Chinese government contractors that are emulating SpaceX. A growing number of </w:t>
      </w:r>
      <w:r w:rsidRPr="009E7DDC">
        <w:rPr>
          <w:rFonts w:eastAsia="Times New Roman" w:cs="Times New Roman"/>
          <w:color w:val="000000"/>
          <w:u w:val="single"/>
          <w:shd w:val="clear" w:color="auto" w:fill="00FF00"/>
        </w:rPr>
        <w:t>semi-private Chinese companies have also announced plans to develop reusable rockets</w:t>
      </w:r>
      <w:r w:rsidRPr="009E7DDC">
        <w:rPr>
          <w:rFonts w:eastAsia="Times New Roman" w:cs="Times New Roman"/>
          <w:color w:val="000000"/>
          <w:u w:val="single"/>
        </w:rPr>
        <w:t xml:space="preserve">. Chinese </w:t>
      </w:r>
      <w:r w:rsidRPr="009E7DDC">
        <w:rPr>
          <w:rFonts w:eastAsia="Times New Roman" w:cs="Times New Roman"/>
          <w:color w:val="000000"/>
          <w:u w:val="single"/>
          <w:shd w:val="clear" w:color="auto" w:fill="00FF00"/>
        </w:rPr>
        <w:t xml:space="preserve">firms such as </w:t>
      </w:r>
      <w:proofErr w:type="spellStart"/>
      <w:r w:rsidRPr="009E7DDC">
        <w:rPr>
          <w:rFonts w:eastAsia="Times New Roman" w:cs="Times New Roman"/>
          <w:color w:val="000000"/>
          <w:u w:val="single"/>
          <w:shd w:val="clear" w:color="auto" w:fill="00FF00"/>
        </w:rPr>
        <w:t>LinkSpace</w:t>
      </w:r>
      <w:proofErr w:type="spellEnd"/>
      <w:r w:rsidRPr="009E7DDC">
        <w:rPr>
          <w:rFonts w:eastAsia="Times New Roman" w:cs="Times New Roman"/>
          <w:color w:val="000000"/>
          <w:u w:val="single"/>
          <w:shd w:val="clear" w:color="auto" w:fill="00FF00"/>
        </w:rPr>
        <w:t xml:space="preserve"> and Galactic Energy have released schematics that </w:t>
      </w:r>
      <w:r w:rsidRPr="009E7DDC">
        <w:rPr>
          <w:rFonts w:eastAsia="Times New Roman" w:cs="Times New Roman"/>
          <w:color w:val="000000"/>
          <w:u w:val="single"/>
        </w:rPr>
        <w:t xml:space="preserve">seem to </w:t>
      </w:r>
      <w:r w:rsidRPr="009E7DDC">
        <w:rPr>
          <w:rFonts w:eastAsia="Times New Roman" w:cs="Times New Roman"/>
          <w:color w:val="000000"/>
          <w:u w:val="single"/>
          <w:shd w:val="clear" w:color="auto" w:fill="00FF00"/>
        </w:rPr>
        <w:t>mimic SpaceX technology</w:t>
      </w:r>
      <w:r w:rsidRPr="009E7DDC">
        <w:rPr>
          <w:rFonts w:eastAsia="Times New Roman" w:cs="Times New Roman"/>
          <w:color w:val="000000"/>
          <w:sz w:val="10"/>
          <w:szCs w:val="10"/>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E7DDC">
        <w:rPr>
          <w:rFonts w:eastAsia="Times New Roman" w:cs="Times New Roman"/>
          <w:color w:val="000000"/>
          <w:u w:val="single"/>
        </w:rPr>
        <w:t xml:space="preserve">But what makes the </w:t>
      </w:r>
      <w:r w:rsidRPr="009E7DDC">
        <w:rPr>
          <w:rFonts w:eastAsia="Times New Roman" w:cs="Times New Roman"/>
          <w:color w:val="000000"/>
          <w:u w:val="single"/>
          <w:shd w:val="clear" w:color="auto" w:fill="00FF00"/>
        </w:rPr>
        <w:t xml:space="preserve">Chinese </w:t>
      </w:r>
      <w:r w:rsidRPr="009E7DDC">
        <w:rPr>
          <w:rFonts w:eastAsia="Times New Roman" w:cs="Times New Roman"/>
          <w:color w:val="000000"/>
          <w:u w:val="single"/>
        </w:rPr>
        <w:t xml:space="preserve">efforts to emulate SpaceX particularly notable is the country's expansive </w:t>
      </w:r>
      <w:r w:rsidRPr="009E7DDC">
        <w:rPr>
          <w:rFonts w:eastAsia="Times New Roman" w:cs="Times New Roman"/>
          <w:color w:val="000000"/>
          <w:u w:val="single"/>
          <w:shd w:val="clear" w:color="auto" w:fill="00FF00"/>
        </w:rPr>
        <w:t xml:space="preserve">ambitions </w:t>
      </w:r>
      <w:r w:rsidRPr="009E7DDC">
        <w:rPr>
          <w:rFonts w:eastAsia="Times New Roman" w:cs="Times New Roman"/>
          <w:color w:val="000000"/>
          <w:u w:val="single"/>
        </w:rPr>
        <w:t xml:space="preserve">in space </w:t>
      </w:r>
      <w:r w:rsidRPr="009E7DDC">
        <w:rPr>
          <w:rFonts w:eastAsia="Times New Roman" w:cs="Times New Roman"/>
          <w:color w:val="000000"/>
          <w:u w:val="single"/>
          <w:shd w:val="clear" w:color="auto" w:fill="00FF00"/>
        </w:rPr>
        <w:t xml:space="preserve">and </w:t>
      </w:r>
      <w:r w:rsidRPr="009E7DDC">
        <w:rPr>
          <w:rFonts w:eastAsia="Times New Roman" w:cs="Times New Roman"/>
          <w:color w:val="000000"/>
          <w:u w:val="single"/>
        </w:rPr>
        <w:t xml:space="preserve">its </w:t>
      </w:r>
      <w:r w:rsidRPr="009E7DDC">
        <w:rPr>
          <w:rFonts w:eastAsia="Times New Roman" w:cs="Times New Roman"/>
          <w:color w:val="000000"/>
          <w:u w:val="single"/>
          <w:shd w:val="clear" w:color="auto" w:fill="00FF00"/>
        </w:rPr>
        <w:t xml:space="preserve">vast resources </w:t>
      </w:r>
      <w:r w:rsidRPr="009E7DDC">
        <w:rPr>
          <w:rFonts w:eastAsia="Times New Roman" w:cs="Times New Roman"/>
          <w:color w:val="000000"/>
          <w:u w:val="single"/>
        </w:rPr>
        <w:t xml:space="preserve">to </w:t>
      </w:r>
      <w:r w:rsidRPr="009E7DDC">
        <w:rPr>
          <w:rFonts w:eastAsia="Times New Roman" w:cs="Times New Roman"/>
          <w:color w:val="000000"/>
          <w:u w:val="single"/>
          <w:shd w:val="clear" w:color="auto" w:fill="00FF00"/>
        </w:rPr>
        <w:t>back up these long-term goals</w:t>
      </w:r>
      <w:r w:rsidRPr="009E7DDC">
        <w:rPr>
          <w:rFonts w:eastAsia="Times New Roman" w:cs="Times New Roman"/>
          <w:color w:val="000000"/>
          <w:sz w:val="10"/>
          <w:szCs w:val="10"/>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E7DDC">
        <w:rPr>
          <w:rFonts w:eastAsia="Times New Roman" w:cs="Times New Roman"/>
          <w:color w:val="000000"/>
          <w:u w:val="single"/>
        </w:rPr>
        <w:t xml:space="preserve">Increasingly, </w:t>
      </w:r>
      <w:r w:rsidRPr="009E7DDC">
        <w:rPr>
          <w:rFonts w:eastAsia="Times New Roman" w:cs="Times New Roman"/>
          <w:b/>
          <w:bCs/>
          <w:color w:val="000000"/>
          <w:u w:val="single"/>
          <w:shd w:val="clear" w:color="auto" w:fill="00FF00"/>
        </w:rPr>
        <w:t>the US' main advantage over China lies in its</w:t>
      </w:r>
      <w:r w:rsidRPr="009E7DDC">
        <w:rPr>
          <w:rFonts w:eastAsia="Times New Roman" w:cs="Times New Roman"/>
          <w:color w:val="000000"/>
          <w:u w:val="single"/>
          <w:shd w:val="clear" w:color="auto" w:fill="00FF00"/>
        </w:rPr>
        <w:t xml:space="preserve"> </w:t>
      </w:r>
      <w:r w:rsidRPr="009E7DDC">
        <w:rPr>
          <w:rFonts w:eastAsia="Times New Roman" w:cs="Times New Roman"/>
          <w:color w:val="000000"/>
          <w:u w:val="single"/>
        </w:rPr>
        <w:t xml:space="preserve">burgeoning </w:t>
      </w:r>
      <w:r w:rsidRPr="009E7DDC">
        <w:rPr>
          <w:rFonts w:eastAsia="Times New Roman" w:cs="Times New Roman"/>
          <w:b/>
          <w:bCs/>
          <w:color w:val="000000"/>
          <w:u w:val="single"/>
          <w:shd w:val="clear" w:color="auto" w:fill="00FF00"/>
        </w:rPr>
        <w:t>commercial space industry</w:t>
      </w:r>
      <w:r w:rsidRPr="009E7DDC">
        <w:rPr>
          <w:rFonts w:eastAsia="Times New Roman" w:cs="Times New Roman"/>
          <w:color w:val="000000"/>
          <w:u w:val="single"/>
          <w:shd w:val="clear" w:color="auto" w:fill="00FF00"/>
        </w:rPr>
        <w:t xml:space="preserve">, </w:t>
      </w:r>
      <w:r w:rsidRPr="009E7DDC">
        <w:rPr>
          <w:rFonts w:eastAsia="Times New Roman" w:cs="Times New Roman"/>
          <w:color w:val="000000"/>
          <w:u w:val="single"/>
        </w:rPr>
        <w:t xml:space="preserve">led by SpaceX. </w:t>
      </w:r>
      <w:r w:rsidRPr="009E7DDC">
        <w:rPr>
          <w:rFonts w:eastAsia="Times New Roman" w:cs="Times New Roman"/>
          <w:color w:val="000000"/>
          <w:u w:val="single"/>
          <w:shd w:val="clear" w:color="auto" w:fill="00FF00"/>
        </w:rPr>
        <w:t>If America wants to compete, it should unleash the full potential of</w:t>
      </w:r>
      <w:r w:rsidRPr="009E7DDC">
        <w:rPr>
          <w:rFonts w:eastAsia="Times New Roman" w:cs="Times New Roman"/>
          <w:color w:val="000000"/>
          <w:u w:val="single"/>
        </w:rPr>
        <w:t xml:space="preserve"> SpaceX and other </w:t>
      </w:r>
      <w:r w:rsidRPr="009E7DDC">
        <w:rPr>
          <w:rFonts w:eastAsia="Times New Roman" w:cs="Times New Roman"/>
          <w:color w:val="000000"/>
          <w:u w:val="single"/>
          <w:shd w:val="clear" w:color="auto" w:fill="00FF00"/>
        </w:rPr>
        <w:t>commercial space companies</w:t>
      </w:r>
      <w:r w:rsidRPr="009E7DDC">
        <w:rPr>
          <w:rFonts w:eastAsia="Times New Roman" w:cs="Times New Roman"/>
          <w:color w:val="000000"/>
          <w:u w:val="single"/>
        </w:rPr>
        <w:t xml:space="preserve"> that seek to go further in space, faster and for less money</w:t>
      </w:r>
      <w:r w:rsidRPr="009E7DDC">
        <w:rPr>
          <w:rFonts w:eastAsia="Times New Roman" w:cs="Times New Roman"/>
          <w:color w:val="000000"/>
          <w:sz w:val="10"/>
          <w:szCs w:val="10"/>
        </w:rPr>
        <w:t xml:space="preserve">. This kind of public-private partnership has already worked in low-Earth orbit, with NASA buying services from companies such as SpaceX, Northrop Grumman and Boeing to deliver cargo and astronauts to the International Space Station. This is one reason why, about five years ago, China began backing dozens of companies to commercialize rockets and satellites. </w:t>
      </w:r>
      <w:r w:rsidRPr="009E7DDC">
        <w:rPr>
          <w:rFonts w:eastAsia="Times New Roman" w:cs="Times New Roman"/>
          <w:b/>
          <w:bCs/>
          <w:color w:val="000000"/>
          <w:u w:val="single"/>
          <w:shd w:val="clear" w:color="auto" w:fill="00FF00"/>
        </w:rPr>
        <w:t>The</w:t>
      </w:r>
      <w:r w:rsidRPr="009E7DDC">
        <w:rPr>
          <w:rFonts w:eastAsia="Times New Roman" w:cs="Times New Roman"/>
          <w:color w:val="000000"/>
          <w:u w:val="single"/>
          <w:shd w:val="clear" w:color="auto" w:fill="00FF00"/>
        </w:rPr>
        <w:t xml:space="preserve"> </w:t>
      </w:r>
      <w:r w:rsidRPr="009E7DDC">
        <w:rPr>
          <w:rFonts w:eastAsia="Times New Roman" w:cs="Times New Roman"/>
          <w:color w:val="000000"/>
          <w:u w:val="single"/>
        </w:rPr>
        <w:t xml:space="preserve">21st century </w:t>
      </w:r>
      <w:r w:rsidRPr="009E7DDC">
        <w:rPr>
          <w:rFonts w:eastAsia="Times New Roman" w:cs="Times New Roman"/>
          <w:b/>
          <w:bCs/>
          <w:color w:val="000000"/>
          <w:u w:val="single"/>
          <w:shd w:val="clear" w:color="auto" w:fill="00FF00"/>
        </w:rPr>
        <w:t>space race</w:t>
      </w:r>
      <w:r w:rsidRPr="009E7DDC">
        <w:rPr>
          <w:rFonts w:eastAsia="Times New Roman" w:cs="Times New Roman"/>
          <w:color w:val="000000"/>
          <w:u w:val="single"/>
        </w:rPr>
        <w:t xml:space="preserve">, therefore, </w:t>
      </w:r>
      <w:r w:rsidRPr="009E7DDC">
        <w:rPr>
          <w:rFonts w:eastAsia="Times New Roman" w:cs="Times New Roman"/>
          <w:b/>
          <w:bCs/>
          <w:color w:val="000000"/>
          <w:u w:val="single"/>
          <w:shd w:val="clear" w:color="auto" w:fill="00FF00"/>
        </w:rPr>
        <w:t>is not</w:t>
      </w:r>
      <w:r w:rsidRPr="009E7DDC">
        <w:rPr>
          <w:rFonts w:eastAsia="Times New Roman" w:cs="Times New Roman"/>
          <w:color w:val="000000"/>
          <w:u w:val="single"/>
          <w:shd w:val="clear" w:color="auto" w:fill="00FF00"/>
        </w:rPr>
        <w:t xml:space="preserve"> </w:t>
      </w:r>
      <w:r w:rsidRPr="009E7DDC">
        <w:rPr>
          <w:rFonts w:eastAsia="Times New Roman" w:cs="Times New Roman"/>
          <w:color w:val="000000"/>
          <w:u w:val="single"/>
        </w:rPr>
        <w:t xml:space="preserve">so much </w:t>
      </w:r>
      <w:r w:rsidRPr="009E7DDC">
        <w:rPr>
          <w:rFonts w:eastAsia="Times New Roman" w:cs="Times New Roman"/>
          <w:b/>
          <w:bCs/>
          <w:color w:val="000000"/>
          <w:u w:val="single"/>
          <w:shd w:val="clear" w:color="auto" w:fill="00FF00"/>
        </w:rPr>
        <w:t>between China and NASA</w:t>
      </w:r>
      <w:r w:rsidRPr="009E7DDC">
        <w:rPr>
          <w:rFonts w:eastAsia="Times New Roman" w:cs="Times New Roman"/>
          <w:color w:val="000000"/>
          <w:u w:val="single"/>
        </w:rPr>
        <w:t xml:space="preserve">. Rather, </w:t>
      </w:r>
      <w:r w:rsidRPr="009E7DDC">
        <w:rPr>
          <w:rFonts w:eastAsia="Times New Roman" w:cs="Times New Roman"/>
          <w:color w:val="000000"/>
          <w:u w:val="single"/>
          <w:shd w:val="clear" w:color="auto" w:fill="00FF00"/>
        </w:rPr>
        <w:t xml:space="preserve">it </w:t>
      </w:r>
      <w:r w:rsidRPr="009E7DDC">
        <w:rPr>
          <w:rFonts w:eastAsia="Times New Roman" w:cs="Times New Roman"/>
          <w:b/>
          <w:bCs/>
          <w:color w:val="000000"/>
          <w:u w:val="single"/>
          <w:shd w:val="clear" w:color="auto" w:fill="00FF00"/>
        </w:rPr>
        <w:t>is between China and</w:t>
      </w:r>
      <w:r w:rsidRPr="009E7DDC">
        <w:rPr>
          <w:rFonts w:eastAsia="Times New Roman" w:cs="Times New Roman"/>
          <w:color w:val="000000"/>
          <w:u w:val="single"/>
          <w:shd w:val="clear" w:color="auto" w:fill="00FF00"/>
        </w:rPr>
        <w:t xml:space="preserve"> </w:t>
      </w:r>
      <w:r w:rsidRPr="009E7DDC">
        <w:rPr>
          <w:rFonts w:eastAsia="Times New Roman" w:cs="Times New Roman"/>
          <w:b/>
          <w:bCs/>
          <w:color w:val="000000"/>
          <w:u w:val="single"/>
          <w:shd w:val="clear" w:color="auto" w:fill="00FF00"/>
        </w:rPr>
        <w:t>the US commercial space industry</w:t>
      </w:r>
      <w:r w:rsidRPr="009E7DDC">
        <w:rPr>
          <w:rFonts w:eastAsia="Times New Roman" w:cs="Times New Roman"/>
          <w:color w:val="000000"/>
          <w:sz w:val="10"/>
          <w:szCs w:val="10"/>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9E7DDC">
        <w:rPr>
          <w:rFonts w:eastAsia="Times New Roman" w:cs="Times New Roman"/>
          <w:color w:val="000000"/>
          <w:u w:val="single"/>
        </w:rPr>
        <w:t xml:space="preserve">While SpaceX became a transformational space company, </w:t>
      </w:r>
      <w:r w:rsidRPr="009E7DDC">
        <w:rPr>
          <w:rFonts w:eastAsia="Times New Roman" w:cs="Times New Roman"/>
          <w:color w:val="000000"/>
          <w:u w:val="single"/>
          <w:shd w:val="clear" w:color="auto" w:fill="00FF00"/>
        </w:rPr>
        <w:t xml:space="preserve">the US and China have been locked in an </w:t>
      </w:r>
      <w:r w:rsidRPr="009E7DDC">
        <w:rPr>
          <w:rFonts w:eastAsia="Times New Roman" w:cs="Times New Roman"/>
          <w:color w:val="000000"/>
          <w:u w:val="single"/>
        </w:rPr>
        <w:t xml:space="preserve">increasingly </w:t>
      </w:r>
      <w:r w:rsidRPr="009E7DDC">
        <w:rPr>
          <w:rFonts w:eastAsia="Times New Roman" w:cs="Times New Roman"/>
          <w:color w:val="000000"/>
          <w:u w:val="single"/>
          <w:shd w:val="clear" w:color="auto" w:fill="00FF00"/>
        </w:rPr>
        <w:t>intense battle</w:t>
      </w:r>
      <w:r w:rsidRPr="009E7DDC">
        <w:rPr>
          <w:rFonts w:eastAsia="Times New Roman" w:cs="Times New Roman"/>
          <w:color w:val="000000"/>
          <w:u w:val="single"/>
        </w:rPr>
        <w:t xml:space="preserve"> </w:t>
      </w:r>
      <w:r w:rsidRPr="009E7DDC">
        <w:rPr>
          <w:rFonts w:eastAsia="Times New Roman" w:cs="Times New Roman"/>
          <w:color w:val="000000"/>
          <w:u w:val="single"/>
          <w:shd w:val="clear" w:color="auto" w:fill="00FF00"/>
        </w:rPr>
        <w:t xml:space="preserve">for influence and </w:t>
      </w:r>
      <w:r w:rsidRPr="009E7DDC">
        <w:rPr>
          <w:rFonts w:eastAsia="Times New Roman" w:cs="Times New Roman"/>
          <w:color w:val="000000"/>
          <w:u w:val="single"/>
        </w:rPr>
        <w:t xml:space="preserve">economic </w:t>
      </w:r>
      <w:r w:rsidRPr="009E7DDC">
        <w:rPr>
          <w:rFonts w:eastAsia="Times New Roman" w:cs="Times New Roman"/>
          <w:color w:val="000000"/>
          <w:u w:val="single"/>
          <w:shd w:val="clear" w:color="auto" w:fill="00FF00"/>
        </w:rPr>
        <w:t xml:space="preserve">resources </w:t>
      </w:r>
      <w:r w:rsidRPr="009E7DDC">
        <w:rPr>
          <w:rFonts w:eastAsia="Times New Roman" w:cs="Times New Roman"/>
          <w:color w:val="000000"/>
          <w:u w:val="single"/>
        </w:rPr>
        <w:t xml:space="preserve">on Earth. </w:t>
      </w:r>
      <w:r w:rsidRPr="009E7DDC">
        <w:rPr>
          <w:rFonts w:eastAsia="Times New Roman" w:cs="Times New Roman"/>
          <w:color w:val="000000"/>
          <w:u w:val="single"/>
          <w:shd w:val="clear" w:color="auto" w:fill="00FF00"/>
        </w:rPr>
        <w:t>That conflict</w:t>
      </w:r>
      <w:r w:rsidRPr="009E7DDC">
        <w:rPr>
          <w:rFonts w:eastAsia="Times New Roman" w:cs="Times New Roman"/>
          <w:color w:val="000000"/>
          <w:u w:val="single"/>
        </w:rPr>
        <w:t xml:space="preserve">, which </w:t>
      </w:r>
      <w:r w:rsidRPr="009E7DDC">
        <w:rPr>
          <w:rFonts w:eastAsia="Times New Roman" w:cs="Times New Roman"/>
          <w:color w:val="000000"/>
          <w:u w:val="single"/>
          <w:shd w:val="clear" w:color="auto" w:fill="00FF00"/>
        </w:rPr>
        <w:t xml:space="preserve">has already emerged in low-Earth orbit, will extend to the Moon and eventually Mars </w:t>
      </w:r>
      <w:r w:rsidRPr="009E7DDC">
        <w:rPr>
          <w:rFonts w:eastAsia="Times New Roman" w:cs="Times New Roman"/>
          <w:color w:val="000000"/>
          <w:u w:val="single"/>
        </w:rPr>
        <w:t xml:space="preserve">in the coming decades. In the contest for geopolitical influence and economic wealth, </w:t>
      </w:r>
      <w:r w:rsidRPr="009E7DDC">
        <w:rPr>
          <w:rFonts w:eastAsia="Times New Roman" w:cs="Times New Roman"/>
          <w:color w:val="000000"/>
          <w:u w:val="single"/>
          <w:shd w:val="clear" w:color="auto" w:fill="00FF00"/>
        </w:rPr>
        <w:t>space will come to represent the ultimate high ground</w:t>
      </w:r>
      <w:r w:rsidRPr="009E7DDC">
        <w:rPr>
          <w:rFonts w:eastAsia="Times New Roman" w:cs="Times New Roman"/>
          <w:color w:val="000000"/>
          <w:u w:val="single"/>
        </w:rPr>
        <w:t xml:space="preserve">. China is definitely going. For now, the US and NASA have the advantage of a more robust space </w:t>
      </w:r>
      <w:r w:rsidRPr="009E7DDC">
        <w:rPr>
          <w:rFonts w:eastAsia="Times New Roman" w:cs="Times New Roman"/>
          <w:color w:val="000000"/>
          <w:u w:val="single"/>
        </w:rPr>
        <w:lastRenderedPageBreak/>
        <w:t>program and a stronger commercial space industry</w:t>
      </w:r>
      <w:r w:rsidRPr="009E7DDC">
        <w:rPr>
          <w:rFonts w:eastAsia="Times New Roman" w:cs="Times New Roman"/>
          <w:color w:val="000000"/>
          <w:sz w:val="10"/>
          <w:szCs w:val="10"/>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605A37F1" w14:textId="77777777" w:rsidR="00F246E1" w:rsidRPr="009E7DDC" w:rsidRDefault="00F246E1" w:rsidP="00F246E1">
      <w:pPr>
        <w:spacing w:before="40" w:after="0" w:line="240" w:lineRule="auto"/>
        <w:outlineLvl w:val="3"/>
        <w:rPr>
          <w:rFonts w:ascii="Times New Roman" w:eastAsia="Times New Roman" w:hAnsi="Times New Roman" w:cs="Times New Roman"/>
          <w:b/>
          <w:bCs/>
          <w:szCs w:val="24"/>
        </w:rPr>
      </w:pPr>
      <w:r w:rsidRPr="009E7DDC">
        <w:rPr>
          <w:rFonts w:eastAsia="Times New Roman" w:cs="Times New Roman"/>
          <w:b/>
          <w:bCs/>
          <w:color w:val="000000"/>
          <w:sz w:val="26"/>
          <w:szCs w:val="26"/>
        </w:rPr>
        <w:t>Chinese dominance would allow them to monopolize lunar Helium-3 and control the world’s economy.</w:t>
      </w:r>
    </w:p>
    <w:p w14:paraId="002103DA" w14:textId="77777777" w:rsidR="00F246E1" w:rsidRPr="009E7DDC" w:rsidRDefault="00F246E1" w:rsidP="00F246E1">
      <w:pPr>
        <w:spacing w:line="240" w:lineRule="auto"/>
        <w:rPr>
          <w:rFonts w:ascii="Times New Roman" w:eastAsia="Times New Roman" w:hAnsi="Times New Roman" w:cs="Times New Roman"/>
          <w:szCs w:val="24"/>
        </w:rPr>
      </w:pPr>
      <w:proofErr w:type="spellStart"/>
      <w:r w:rsidRPr="009E7DDC">
        <w:rPr>
          <w:rFonts w:eastAsia="Times New Roman" w:cs="Times New Roman"/>
          <w:b/>
          <w:bCs/>
          <w:color w:val="000000"/>
          <w:sz w:val="26"/>
          <w:szCs w:val="26"/>
        </w:rPr>
        <w:t>Bilder</w:t>
      </w:r>
      <w:proofErr w:type="spellEnd"/>
      <w:r w:rsidRPr="009E7DDC">
        <w:rPr>
          <w:rFonts w:eastAsia="Times New Roman" w:cs="Times New Roman"/>
          <w:b/>
          <w:bCs/>
          <w:color w:val="000000"/>
          <w:sz w:val="26"/>
          <w:szCs w:val="26"/>
        </w:rPr>
        <w:t xml:space="preserve"> 10</w:t>
      </w:r>
    </w:p>
    <w:p w14:paraId="0D9D79DF"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color w:val="000000"/>
          <w:sz w:val="12"/>
          <w:szCs w:val="12"/>
        </w:rPr>
        <w:t xml:space="preserve">Richard B. </w:t>
      </w:r>
      <w:proofErr w:type="spellStart"/>
      <w:r w:rsidRPr="009E7DDC">
        <w:rPr>
          <w:rFonts w:eastAsia="Times New Roman" w:cs="Times New Roman"/>
          <w:color w:val="000000"/>
          <w:sz w:val="12"/>
          <w:szCs w:val="12"/>
        </w:rPr>
        <w:t>Bilder</w:t>
      </w:r>
      <w:proofErr w:type="spellEnd"/>
      <w:r w:rsidRPr="009E7DDC">
        <w:rPr>
          <w:rFonts w:eastAsia="Times New Roman" w:cs="Times New Roman"/>
          <w:color w:val="000000"/>
          <w:sz w:val="12"/>
          <w:szCs w:val="12"/>
        </w:rPr>
        <w:t>, Foley &amp; Lardner-Bascom Emeritus Professor of Law, University of Wisconsin Law School A LEGAL REGIME FOR THE MINING OF HELIUM-3 ON THE MOON: U.S. POLICY OPTIONS 33 Fordham Int’l L.J. 243 Fordham International Law Journal January, 2010 -CAT</w:t>
      </w:r>
    </w:p>
    <w:p w14:paraId="6D5911EA"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color w:val="000000"/>
          <w:sz w:val="8"/>
          <w:szCs w:val="8"/>
        </w:rPr>
        <w:t xml:space="preserve">A LEGAL REGIME FOR THE MINING OF HELIUM-3 ON THE MOON: U.S. POLICY OPTIONS </w:t>
      </w:r>
      <w:r w:rsidRPr="009E7DDC">
        <w:rPr>
          <w:rFonts w:eastAsia="Times New Roman" w:cs="Times New Roman"/>
          <w:color w:val="000000"/>
          <w:u w:val="single"/>
        </w:rPr>
        <w:t xml:space="preserve">During the past several years, the United States and three of the world’s other leading space powers, </w:t>
      </w:r>
      <w:r w:rsidRPr="009E7DDC">
        <w:rPr>
          <w:rFonts w:eastAsia="Times New Roman" w:cs="Times New Roman"/>
          <w:color w:val="000000"/>
          <w:u w:val="single"/>
          <w:shd w:val="clear" w:color="auto" w:fill="00FF00"/>
        </w:rPr>
        <w:t xml:space="preserve">Russia, China, and India, have </w:t>
      </w:r>
      <w:r w:rsidRPr="009E7DDC">
        <w:rPr>
          <w:rFonts w:eastAsia="Times New Roman" w:cs="Times New Roman"/>
          <w:color w:val="000000"/>
          <w:u w:val="single"/>
        </w:rPr>
        <w:t xml:space="preserve">each </w:t>
      </w:r>
      <w:r w:rsidRPr="009E7DDC">
        <w:rPr>
          <w:rFonts w:eastAsia="Times New Roman" w:cs="Times New Roman"/>
          <w:color w:val="000000"/>
          <w:u w:val="single"/>
          <w:shd w:val="clear" w:color="auto" w:fill="00FF00"/>
        </w:rPr>
        <w:t>announced their intent to establish a base on the Moon</w:t>
      </w:r>
      <w:r w:rsidRPr="009E7DDC">
        <w:rPr>
          <w:rFonts w:eastAsia="Times New Roman" w:cs="Times New Roman"/>
          <w:color w:val="000000"/>
          <w:u w:val="single"/>
        </w:rPr>
        <w:t xml:space="preserve">, in part with the purpose--or, in the case of the United States, at least the exploratory goal--of seeking </w:t>
      </w:r>
      <w:r w:rsidRPr="009E7DDC">
        <w:rPr>
          <w:rFonts w:eastAsia="Times New Roman" w:cs="Times New Roman"/>
          <w:color w:val="000000"/>
          <w:u w:val="single"/>
          <w:shd w:val="clear" w:color="auto" w:fill="00FF00"/>
        </w:rPr>
        <w:t xml:space="preserve">to mine </w:t>
      </w:r>
      <w:r w:rsidRPr="009E7DDC">
        <w:rPr>
          <w:rFonts w:eastAsia="Times New Roman" w:cs="Times New Roman"/>
          <w:color w:val="000000"/>
          <w:u w:val="single"/>
        </w:rPr>
        <w:t xml:space="preserve">and bring to Earth </w:t>
      </w:r>
      <w:r w:rsidRPr="009E7DDC">
        <w:rPr>
          <w:rFonts w:eastAsia="Times New Roman" w:cs="Times New Roman"/>
          <w:color w:val="000000"/>
          <w:u w:val="single"/>
          <w:shd w:val="clear" w:color="auto" w:fill="00FF00"/>
        </w:rPr>
        <w:t xml:space="preserve">helium-3 </w:t>
      </w:r>
      <w:r w:rsidRPr="009E7DDC">
        <w:rPr>
          <w:rFonts w:eastAsia="Times New Roman" w:cs="Times New Roman"/>
          <w:color w:val="000000"/>
          <w:u w:val="single"/>
        </w:rPr>
        <w:t>(“He-3”), an isotope1 of helium rarely found naturally on Earth but believed to be present in large amounts as a component of the lunar soil</w:t>
      </w:r>
      <w:r w:rsidRPr="009E7DDC">
        <w:rPr>
          <w:rFonts w:eastAsia="Times New Roman" w:cs="Times New Roman"/>
          <w:color w:val="000000"/>
          <w:sz w:val="8"/>
          <w:szCs w:val="8"/>
        </w:rPr>
        <w:t xml:space="preserve">.2 </w:t>
      </w:r>
      <w:r w:rsidRPr="009E7DDC">
        <w:rPr>
          <w:rFonts w:eastAsia="Times New Roman" w:cs="Times New Roman"/>
          <w:color w:val="000000"/>
          <w:u w:val="singl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9E7DDC">
        <w:rPr>
          <w:rFonts w:eastAsia="Times New Roman" w:cs="Times New Roman"/>
          <w:color w:val="000000"/>
          <w:sz w:val="8"/>
          <w:szCs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9E7DDC">
        <w:rPr>
          <w:rFonts w:eastAsia="Times New Roman" w:cs="Times New Roman"/>
          <w:color w:val="000000"/>
          <w:u w:val="singl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9E7DDC">
        <w:rPr>
          <w:rFonts w:eastAsia="Times New Roman" w:cs="Times New Roman"/>
          <w:color w:val="000000"/>
          <w:u w:val="single"/>
          <w:shd w:val="clear" w:color="auto" w:fill="00FF00"/>
        </w:rPr>
        <w:t>as much as</w:t>
      </w:r>
      <w:r w:rsidRPr="009E7DDC">
        <w:rPr>
          <w:rFonts w:eastAsia="Times New Roman" w:cs="Times New Roman"/>
          <w:color w:val="000000"/>
          <w:u w:val="single"/>
        </w:rPr>
        <w:t xml:space="preserve"> </w:t>
      </w:r>
      <w:r w:rsidRPr="009E7DDC">
        <w:rPr>
          <w:rFonts w:eastAsia="Times New Roman" w:cs="Times New Roman"/>
          <w:color w:val="000000"/>
          <w:u w:val="single"/>
          <w:shd w:val="clear" w:color="auto" w:fill="00FF00"/>
        </w:rPr>
        <w:t xml:space="preserve">one million metric tons </w:t>
      </w:r>
      <w:r w:rsidRPr="009E7DDC">
        <w:rPr>
          <w:rFonts w:eastAsia="Times New Roman" w:cs="Times New Roman"/>
          <w:color w:val="000000"/>
          <w:u w:val="single"/>
        </w:rPr>
        <w:t xml:space="preserve">of He-3 </w:t>
      </w:r>
      <w:r w:rsidRPr="009E7DDC">
        <w:rPr>
          <w:rFonts w:eastAsia="Times New Roman" w:cs="Times New Roman"/>
          <w:color w:val="000000"/>
          <w:u w:val="single"/>
          <w:shd w:val="clear" w:color="auto" w:fill="00FF00"/>
        </w:rPr>
        <w:t xml:space="preserve">potentially recoverable </w:t>
      </w:r>
      <w:r w:rsidRPr="009E7DDC">
        <w:rPr>
          <w:rFonts w:eastAsia="Times New Roman" w:cs="Times New Roman"/>
          <w:color w:val="000000"/>
          <w:u w:val="single"/>
        </w:rPr>
        <w:t xml:space="preserve">*251 </w:t>
      </w:r>
      <w:r w:rsidRPr="009E7DDC">
        <w:rPr>
          <w:rFonts w:eastAsia="Times New Roman" w:cs="Times New Roman"/>
          <w:color w:val="000000"/>
          <w:u w:val="single"/>
          <w:shd w:val="clear" w:color="auto" w:fill="00FF00"/>
        </w:rPr>
        <w:t>from the Moon’s surface</w:t>
      </w:r>
      <w:r w:rsidRPr="009E7DDC">
        <w:rPr>
          <w:rFonts w:eastAsia="Times New Roman" w:cs="Times New Roman"/>
          <w:color w:val="000000"/>
          <w:u w:val="single"/>
        </w:rPr>
        <w:t xml:space="preserve">.15 This amount of He-3 is theoretically </w:t>
      </w:r>
      <w:r w:rsidRPr="009E7DDC">
        <w:rPr>
          <w:rFonts w:eastAsia="Times New Roman" w:cs="Times New Roman"/>
          <w:b/>
          <w:bCs/>
          <w:color w:val="000000"/>
          <w:u w:val="single"/>
          <w:shd w:val="clear" w:color="auto" w:fill="00FF00"/>
        </w:rPr>
        <w:t>equivalent to ten times the energy content of all of the coal, oil, and natural gas economically recoverable on Earth</w:t>
      </w:r>
      <w:r w:rsidRPr="009E7DDC">
        <w:rPr>
          <w:rFonts w:eastAsia="Times New Roman" w:cs="Times New Roman"/>
          <w:color w:val="000000"/>
          <w:sz w:val="8"/>
          <w:szCs w:val="8"/>
        </w:rPr>
        <w:t xml:space="preserve">.16 Since the Earth, unlike the Moon, possesses a magnetic field and atmosphere that deflect the solar wind, </w:t>
      </w:r>
      <w:r w:rsidRPr="009E7DDC">
        <w:rPr>
          <w:rFonts w:eastAsia="Times New Roman" w:cs="Times New Roman"/>
          <w:color w:val="000000"/>
          <w:u w:val="single"/>
          <w:shd w:val="clear" w:color="auto" w:fill="00FF00"/>
        </w:rPr>
        <w:t>He-3 is rarely found naturally on Earth</w:t>
      </w:r>
      <w:r w:rsidRPr="009E7DDC">
        <w:rPr>
          <w:rFonts w:eastAsia="Times New Roman" w:cs="Times New Roman"/>
          <w:color w:val="000000"/>
          <w:sz w:val="8"/>
          <w:szCs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9E7DDC">
        <w:rPr>
          <w:rFonts w:eastAsia="Times New Roman" w:cs="Times New Roman"/>
          <w:color w:val="000000"/>
          <w:sz w:val="8"/>
          <w:szCs w:val="8"/>
        </w:rPr>
        <w:t>Cadarache</w:t>
      </w:r>
      <w:proofErr w:type="spellEnd"/>
      <w:r w:rsidRPr="009E7DDC">
        <w:rPr>
          <w:rFonts w:eastAsia="Times New Roman" w:cs="Times New Roman"/>
          <w:color w:val="000000"/>
          <w:sz w:val="8"/>
          <w:szCs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9E7DDC">
        <w:rPr>
          <w:rFonts w:eastAsia="Times New Roman" w:cs="Times New Roman"/>
          <w:color w:val="000000"/>
          <w:u w:val="single"/>
        </w:rPr>
        <w:t xml:space="preserve">However, </w:t>
      </w:r>
      <w:proofErr w:type="spellStart"/>
      <w:r w:rsidRPr="009E7DDC">
        <w:rPr>
          <w:rFonts w:eastAsia="Times New Roman" w:cs="Times New Roman"/>
          <w:color w:val="000000"/>
          <w:u w:val="single"/>
          <w:shd w:val="clear" w:color="auto" w:fill="00FF00"/>
        </w:rPr>
        <w:t>an</w:t>
      </w:r>
      <w:proofErr w:type="spellEnd"/>
      <w:r w:rsidRPr="009E7DDC">
        <w:rPr>
          <w:rFonts w:eastAsia="Times New Roman" w:cs="Times New Roman"/>
          <w:color w:val="000000"/>
          <w:u w:val="single"/>
          <w:shd w:val="clear" w:color="auto" w:fill="00FF00"/>
        </w:rPr>
        <w:t xml:space="preserve"> He-3-D fuel cycle</w:t>
      </w:r>
      <w:r w:rsidRPr="009E7DDC">
        <w:rPr>
          <w:rFonts w:eastAsia="Times New Roman" w:cs="Times New Roman"/>
          <w:color w:val="000000"/>
          <w:u w:val="single"/>
        </w:rPr>
        <w:t xml:space="preserve">, if and when technically achievable, theoretically offers significant advantages as compared with the D-T fuel cycle. Unlike a D-T fusion reaction, which results in considerable neutron radiation, </w:t>
      </w:r>
      <w:proofErr w:type="spellStart"/>
      <w:r w:rsidRPr="009E7DDC">
        <w:rPr>
          <w:rFonts w:eastAsia="Times New Roman" w:cs="Times New Roman"/>
          <w:color w:val="000000"/>
          <w:u w:val="single"/>
        </w:rPr>
        <w:t>an</w:t>
      </w:r>
      <w:proofErr w:type="spellEnd"/>
      <w:r w:rsidRPr="009E7DDC">
        <w:rPr>
          <w:rFonts w:eastAsia="Times New Roman" w:cs="Times New Roman"/>
          <w:color w:val="000000"/>
          <w:u w:val="single"/>
        </w:rPr>
        <w:t xml:space="preserve"> He-3-D fusion reaction </w:t>
      </w:r>
      <w:r w:rsidRPr="009E7DDC">
        <w:rPr>
          <w:rFonts w:eastAsia="Times New Roman" w:cs="Times New Roman"/>
          <w:color w:val="000000"/>
          <w:u w:val="single"/>
          <w:shd w:val="clear" w:color="auto" w:fill="00FF00"/>
        </w:rPr>
        <w:t>would produce little radioactivity and a substantially higher proportion of</w:t>
      </w:r>
      <w:r w:rsidRPr="009E7DDC">
        <w:rPr>
          <w:rFonts w:eastAsia="Times New Roman" w:cs="Times New Roman"/>
          <w:color w:val="000000"/>
          <w:u w:val="single"/>
        </w:rPr>
        <w:t xml:space="preserve"> directly </w:t>
      </w:r>
      <w:r w:rsidRPr="009E7DDC">
        <w:rPr>
          <w:rFonts w:eastAsia="Times New Roman" w:cs="Times New Roman"/>
          <w:color w:val="000000"/>
          <w:u w:val="single"/>
          <w:shd w:val="clear" w:color="auto" w:fill="00FF00"/>
        </w:rPr>
        <w:t>usable energy</w:t>
      </w:r>
      <w:r w:rsidRPr="009E7DDC">
        <w:rPr>
          <w:rFonts w:eastAsia="Times New Roman" w:cs="Times New Roman"/>
          <w:color w:val="000000"/>
          <w:u w:val="single"/>
        </w:rPr>
        <w:t xml:space="preserve">.26 More specifically, the comparative *254 advantages of an He-3-D fuel cycle over a D-T fuel cycle would include: </w:t>
      </w:r>
      <w:r w:rsidRPr="009E7DDC">
        <w:rPr>
          <w:rFonts w:eastAsia="Times New Roman" w:cs="Times New Roman"/>
          <w:color w:val="000000"/>
          <w:u w:val="single"/>
          <w:shd w:val="clear" w:color="auto" w:fill="00FF00"/>
        </w:rPr>
        <w:t>(1) increased electrical conversion efficiency</w:t>
      </w:r>
      <w:r w:rsidRPr="009E7DDC">
        <w:rPr>
          <w:rFonts w:eastAsia="Times New Roman" w:cs="Times New Roman"/>
          <w:color w:val="000000"/>
          <w:u w:val="single"/>
        </w:rPr>
        <w:t xml:space="preserve">; </w:t>
      </w:r>
      <w:r w:rsidRPr="009E7DDC">
        <w:rPr>
          <w:rFonts w:eastAsia="Times New Roman" w:cs="Times New Roman"/>
          <w:color w:val="000000"/>
          <w:u w:val="single"/>
          <w:shd w:val="clear" w:color="auto" w:fill="00FF00"/>
        </w:rPr>
        <w:t xml:space="preserve">(2) reduced radiation damage </w:t>
      </w:r>
      <w:r w:rsidRPr="009E7DDC">
        <w:rPr>
          <w:rFonts w:eastAsia="Times New Roman" w:cs="Times New Roman"/>
          <w:color w:val="000000"/>
          <w:u w:val="single"/>
        </w:rPr>
        <w:t xml:space="preserve">to containment vessels, obviating the need for frequent expensive replacement; </w:t>
      </w:r>
      <w:r w:rsidRPr="009E7DDC">
        <w:rPr>
          <w:rFonts w:eastAsia="Times New Roman" w:cs="Times New Roman"/>
          <w:color w:val="000000"/>
          <w:u w:val="single"/>
          <w:shd w:val="clear" w:color="auto" w:fill="00FF00"/>
        </w:rPr>
        <w:t>(3) reduced radioactive waste</w:t>
      </w:r>
      <w:r w:rsidRPr="009E7DDC">
        <w:rPr>
          <w:rFonts w:eastAsia="Times New Roman" w:cs="Times New Roman"/>
          <w:color w:val="000000"/>
          <w:u w:val="single"/>
        </w:rPr>
        <w:t xml:space="preserve">, with consequent reduced costs of protection and disposal; </w:t>
      </w:r>
      <w:r w:rsidRPr="009E7DDC">
        <w:rPr>
          <w:rFonts w:eastAsia="Times New Roman" w:cs="Times New Roman"/>
          <w:color w:val="000000"/>
          <w:u w:val="single"/>
          <w:shd w:val="clear" w:color="auto" w:fill="00FF00"/>
        </w:rPr>
        <w:t xml:space="preserve">(4) increased levels of safety </w:t>
      </w:r>
      <w:r w:rsidRPr="009E7DDC">
        <w:rPr>
          <w:rFonts w:eastAsia="Times New Roman" w:cs="Times New Roman"/>
          <w:color w:val="000000"/>
          <w:u w:val="single"/>
        </w:rPr>
        <w:t xml:space="preserve">in the event of accident; </w:t>
      </w:r>
      <w:r w:rsidRPr="009E7DDC">
        <w:rPr>
          <w:rFonts w:eastAsia="Times New Roman" w:cs="Times New Roman"/>
          <w:color w:val="000000"/>
          <w:u w:val="single"/>
          <w:shd w:val="clear" w:color="auto" w:fill="00FF00"/>
        </w:rPr>
        <w:t xml:space="preserve">and (5) </w:t>
      </w:r>
      <w:r w:rsidRPr="009E7DDC">
        <w:rPr>
          <w:rFonts w:eastAsia="Times New Roman" w:cs="Times New Roman"/>
          <w:color w:val="000000"/>
          <w:u w:val="single"/>
        </w:rPr>
        <w:t xml:space="preserve">potentially </w:t>
      </w:r>
      <w:r w:rsidRPr="009E7DDC">
        <w:rPr>
          <w:rFonts w:eastAsia="Times New Roman" w:cs="Times New Roman"/>
          <w:color w:val="000000"/>
          <w:u w:val="single"/>
          <w:shd w:val="clear" w:color="auto" w:fill="00FF00"/>
        </w:rPr>
        <w:t>lower costs of electricity production</w:t>
      </w:r>
      <w:r w:rsidRPr="009E7DDC">
        <w:rPr>
          <w:rFonts w:eastAsia="Times New Roman" w:cs="Times New Roman"/>
          <w:color w:val="000000"/>
          <w:sz w:val="8"/>
          <w:szCs w:val="8"/>
        </w:rPr>
        <w:t xml:space="preserve">.27 In particular, </w:t>
      </w:r>
      <w:proofErr w:type="spellStart"/>
      <w:r w:rsidRPr="009E7DDC">
        <w:rPr>
          <w:rFonts w:eastAsia="Times New Roman" w:cs="Times New Roman"/>
          <w:color w:val="000000"/>
          <w:sz w:val="8"/>
          <w:szCs w:val="8"/>
        </w:rPr>
        <w:t>an</w:t>
      </w:r>
      <w:proofErr w:type="spellEnd"/>
      <w:r w:rsidRPr="009E7DDC">
        <w:rPr>
          <w:rFonts w:eastAsia="Times New Roman" w:cs="Times New Roman"/>
          <w:color w:val="000000"/>
          <w:sz w:val="8"/>
          <w:szCs w:val="8"/>
        </w:rPr>
        <w:t xml:space="preserve"> He-3-D fuel cycle would significantly reduce the risk of nuclear proliferation because an He-3-D </w:t>
      </w:r>
      <w:r w:rsidRPr="009E7DDC">
        <w:rPr>
          <w:rFonts w:eastAsia="Times New Roman" w:cs="Times New Roman"/>
          <w:color w:val="000000"/>
          <w:sz w:val="8"/>
          <w:szCs w:val="8"/>
        </w:rPr>
        <w:lastRenderedPageBreak/>
        <w:t>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0D11252B" w14:textId="77777777" w:rsidR="00F246E1" w:rsidRPr="009E7DDC" w:rsidRDefault="00F246E1" w:rsidP="00F246E1">
      <w:pPr>
        <w:spacing w:before="40" w:after="0" w:line="240" w:lineRule="auto"/>
        <w:outlineLvl w:val="3"/>
        <w:rPr>
          <w:rFonts w:ascii="Times New Roman" w:eastAsia="Times New Roman" w:hAnsi="Times New Roman" w:cs="Times New Roman"/>
          <w:b/>
          <w:bCs/>
          <w:szCs w:val="24"/>
        </w:rPr>
      </w:pPr>
      <w:r w:rsidRPr="009E7DDC">
        <w:rPr>
          <w:rFonts w:eastAsia="Times New Roman" w:cs="Times New Roman"/>
          <w:b/>
          <w:bCs/>
          <w:color w:val="000000"/>
          <w:sz w:val="26"/>
          <w:szCs w:val="26"/>
        </w:rPr>
        <w:t>That’s a recipe for an authoritarian hellscape of global war</w:t>
      </w:r>
    </w:p>
    <w:p w14:paraId="65CBA288"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b/>
          <w:bCs/>
          <w:color w:val="000000"/>
          <w:sz w:val="26"/>
          <w:szCs w:val="26"/>
        </w:rPr>
        <w:t>Schuman 20</w:t>
      </w:r>
    </w:p>
    <w:p w14:paraId="50273949"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color w:val="000000"/>
          <w:sz w:val="12"/>
          <w:szCs w:val="12"/>
        </w:rPr>
        <w:t xml:space="preserve">Michael Schuman Michael Schuman is the author of Superpower Interrupted: The Chinese History of the World and The Miracle: The Epic Story of Asia’s Quest for Wealth. What Happens When China Leads the World </w:t>
      </w:r>
      <w:proofErr w:type="gramStart"/>
      <w:r w:rsidRPr="009E7DDC">
        <w:rPr>
          <w:rFonts w:eastAsia="Times New Roman" w:cs="Times New Roman"/>
          <w:color w:val="000000"/>
          <w:sz w:val="12"/>
          <w:szCs w:val="12"/>
        </w:rPr>
        <w:t>The</w:t>
      </w:r>
      <w:proofErr w:type="gramEnd"/>
      <w:r w:rsidRPr="009E7DDC">
        <w:rPr>
          <w:rFonts w:eastAsia="Times New Roman" w:cs="Times New Roman"/>
          <w:color w:val="000000"/>
          <w:sz w:val="12"/>
          <w:szCs w:val="12"/>
        </w:rPr>
        <w:t xml:space="preserve"> Atlantic, October 5, 2020 </w:t>
      </w:r>
      <w:hyperlink r:id="rId9" w:history="1">
        <w:r w:rsidRPr="009E7DDC">
          <w:rPr>
            <w:rStyle w:val="Hyperlink"/>
            <w:rFonts w:eastAsia="Times New Roman" w:cs="Times New Roman"/>
            <w:color w:val="000000"/>
            <w:sz w:val="12"/>
            <w:szCs w:val="12"/>
          </w:rPr>
          <w:t>https://www.theatlantic.com/international/archive/2020/10/what-kind-superpower-will-china-be/616580/</w:t>
        </w:r>
      </w:hyperlink>
      <w:r w:rsidRPr="009E7DDC">
        <w:rPr>
          <w:rFonts w:eastAsia="Times New Roman" w:cs="Times New Roman"/>
          <w:color w:val="000000"/>
          <w:sz w:val="12"/>
          <w:szCs w:val="12"/>
        </w:rPr>
        <w:t xml:space="preserve"> -CAT</w:t>
      </w:r>
    </w:p>
    <w:p w14:paraId="0BCD855B"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color w:val="000000"/>
          <w:u w:val="single"/>
          <w:shd w:val="clear" w:color="auto" w:fill="00FF00"/>
        </w:rPr>
        <w:t>What kind of superpower will China be</w:t>
      </w:r>
      <w:r w:rsidRPr="009E7DDC">
        <w:rPr>
          <w:rFonts w:eastAsia="Times New Roman" w:cs="Times New Roman"/>
          <w:color w:val="000000"/>
          <w:u w:val="single"/>
        </w:rPr>
        <w:t xml:space="preserve">? That’s the question of the 21st century. According to American leaders such as Secretary of State Mike Pompeo, China will be </w:t>
      </w:r>
      <w:r w:rsidRPr="009E7DDC">
        <w:rPr>
          <w:rFonts w:eastAsia="Times New Roman" w:cs="Times New Roman"/>
          <w:color w:val="000000"/>
          <w:u w:val="single"/>
          <w:shd w:val="clear" w:color="auto" w:fill="00FF00"/>
        </w:rPr>
        <w:t>a rapacious authoritarian nightmare, intent on destroying democracy itself</w:t>
      </w:r>
      <w:r w:rsidRPr="009E7DDC">
        <w:rPr>
          <w:rFonts w:eastAsia="Times New Roman" w:cs="Times New Roman"/>
          <w:color w:val="000000"/>
          <w:sz w:val="10"/>
          <w:szCs w:val="10"/>
        </w:rPr>
        <w:t xml:space="preserve">. Beijing, needless to say, doesn’t quite agree. Fortunately for those of us seeking answers to this question, China was a major power for long stretches of history, and the foreign policies and practices of its great dynasties can offer us insights into how modern Chinese leaders may wield their widening power now and in the future. Of course, Chinese society today is not the same as it was 100 years ago—let alone 1,000 years. But I’ve long been studying imperial China’s foreign relations, and clear patterns of a consistent worldview emerge that are likely to shape Beijing’s perceptions and projection of power in the modern world. </w:t>
      </w:r>
      <w:r w:rsidRPr="009E7DDC">
        <w:rPr>
          <w:rFonts w:eastAsia="Times New Roman" w:cs="Times New Roman"/>
          <w:b/>
          <w:bCs/>
          <w:color w:val="000000"/>
          <w:u w:val="single"/>
          <w:shd w:val="clear" w:color="auto" w:fill="00FF00"/>
        </w:rPr>
        <w:t>China will not be a pacifist power</w:t>
      </w:r>
      <w:r w:rsidRPr="009E7DDC">
        <w:rPr>
          <w:rFonts w:eastAsia="Times New Roman" w:cs="Times New Roman"/>
          <w:color w:val="000000"/>
          <w:sz w:val="10"/>
          <w:szCs w:val="10"/>
        </w:rPr>
        <w:t xml:space="preserve"> </w:t>
      </w:r>
      <w:proofErr w:type="gramStart"/>
      <w:r w:rsidRPr="009E7DDC">
        <w:rPr>
          <w:rFonts w:eastAsia="Times New Roman" w:cs="Times New Roman"/>
          <w:color w:val="000000"/>
          <w:sz w:val="10"/>
          <w:szCs w:val="10"/>
        </w:rPr>
        <w:t>In</w:t>
      </w:r>
      <w:proofErr w:type="gramEnd"/>
      <w:r w:rsidRPr="009E7DDC">
        <w:rPr>
          <w:rFonts w:eastAsia="Times New Roman" w:cs="Times New Roman"/>
          <w:color w:val="000000"/>
          <w:sz w:val="10"/>
          <w:szCs w:val="10"/>
        </w:rPr>
        <w:t xml:space="preserve"> an address to the United Nations General Assembly in September, Chinese President Xi Jinping repeated Beijing’s oft-stated claim that it was committed to peaceful development, and there is a widely held view that Chinese emperors of the past generally eschewed the use of force. It is certainly true that the country’s dynasties enjoyed stable relations with some of their East Asian neighbors for extended periods of time—unlike in Europe, where competing monarchies were almost constantly at each other’s throats. Modern Chinese like to contrast brutal European colonial adventures with the 15th-century voyages of Chinese Admiral Zheng He and his treasure fleets, which sailed across the Indian Ocean but conquered no one. But this quaint picture of Chinese pacifism ignores that the country’s dynasties were almost constantly at war. Sure, many of these wars were defensive, mainly against a panoply of invading northern tribesmen. But at the height of their power, the emperors were quite aggressive expansionists, too. The Han dynasty (206 B.C.–220 A.D.) and the Tang dynasty (618–907) had armies marching from Central Asia to the Korean peninsula. The Song dynasty (960–1279) fought wars with and sought territory from rival states; it just wasn’t very good at it. The most acquisitive of the dynasties was the Qing (1644–1912), which carved up and controlled Tibet and conquered today’s Xinjiang. The Qing emperors were Manchu, a northern people, but lands they acquired are now considered indisputable parts of the motherland. (Mao Zedong’s People’s Liberation Army had to reclaim Tibet, which had drifted away from China amid the chaos of the Qing collapse, while the Xinjiang region, which had attained a high degree of autonomy, had to be reintegrated as well.) China will insist on its own world order </w:t>
      </w:r>
      <w:proofErr w:type="gramStart"/>
      <w:r w:rsidRPr="009E7DDC">
        <w:rPr>
          <w:rFonts w:eastAsia="Times New Roman" w:cs="Times New Roman"/>
          <w:color w:val="000000"/>
          <w:sz w:val="10"/>
          <w:szCs w:val="10"/>
        </w:rPr>
        <w:t>The</w:t>
      </w:r>
      <w:proofErr w:type="gramEnd"/>
      <w:r w:rsidRPr="009E7DDC">
        <w:rPr>
          <w:rFonts w:eastAsia="Times New Roman" w:cs="Times New Roman"/>
          <w:color w:val="000000"/>
          <w:sz w:val="10"/>
          <w:szCs w:val="10"/>
        </w:rPr>
        <w:t xml:space="preserve"> states China didn’t or couldn’t overrun were absorbed into the Chinese world through a system of diplomacy and trade that the emperors controlled. Other governments were expected to pay tribute to the Chinese court as an acknowledgment of Chinese superiority, at least ceremonially, and the emperors then considered them vassals. Whether such a tribute system really existed as a hard-and-fast or consistently applied foreign policy is debated among historians. But it is clear that the Chinese usually tried to foist their diplomatic norms and practices onto those who desired formal relations with China. Think of it as the rules of the game of foreign affairs in East Asia, dictated by China. This order was rarely challenged, at least by the more established East Asian states. Unlike Europe, where states of roughly similar muscle contended for territory, trade, and influence, China had no real rivals. Generally speaking, its neighbors accepted Chinese dominance and followed its rules of engagement. When China faced a challenge, however, it could resort to force. The short-lived Sui dynasty (581–618) and the Tang spent decades, for example, trying to destroy the strong </w:t>
      </w:r>
      <w:proofErr w:type="spellStart"/>
      <w:r w:rsidRPr="009E7DDC">
        <w:rPr>
          <w:rFonts w:eastAsia="Times New Roman" w:cs="Times New Roman"/>
          <w:color w:val="000000"/>
          <w:sz w:val="10"/>
          <w:szCs w:val="10"/>
        </w:rPr>
        <w:t>Koguryo</w:t>
      </w:r>
      <w:proofErr w:type="spellEnd"/>
      <w:r w:rsidRPr="009E7DDC">
        <w:rPr>
          <w:rFonts w:eastAsia="Times New Roman" w:cs="Times New Roman"/>
          <w:color w:val="000000"/>
          <w:sz w:val="10"/>
          <w:szCs w:val="10"/>
        </w:rPr>
        <w:t xml:space="preserve"> kingdom in Korea. Zheng He, the supposedly peaceful admiral, launched a military expedition on the island of Sumatra (now part of Indonesia) against a rival to the local king and Chinese vassal. When the Japanese invaded the Korean peninsula in 1592, the Ming dynasty (1368–1644) sent troops to help the Koreans expel them. As late as the 1880s, the Qing dynasty went to war to aid its Vietnamese tributaries against the French. The Chinese would also police their system in other, coercive ways—by, for instance, denying proper trading rights to unruly foreigners. </w:t>
      </w:r>
      <w:proofErr w:type="gramStart"/>
      <w:r w:rsidRPr="009E7DDC">
        <w:rPr>
          <w:rFonts w:eastAsia="Times New Roman" w:cs="Times New Roman"/>
          <w:color w:val="000000"/>
          <w:u w:val="single"/>
        </w:rPr>
        <w:t>So</w:t>
      </w:r>
      <w:proofErr w:type="gramEnd"/>
      <w:r w:rsidRPr="009E7DDC">
        <w:rPr>
          <w:rFonts w:eastAsia="Times New Roman" w:cs="Times New Roman"/>
          <w:color w:val="000000"/>
          <w:u w:val="single"/>
        </w:rPr>
        <w:t xml:space="preserve"> while Xi told the UN in September that Beijing “will never seek hegemony, expansion, or sphere of influence,” history suggests that </w:t>
      </w:r>
      <w:r w:rsidRPr="009E7DDC">
        <w:rPr>
          <w:rFonts w:eastAsia="Times New Roman" w:cs="Times New Roman"/>
          <w:color w:val="000000"/>
          <w:u w:val="single"/>
          <w:shd w:val="clear" w:color="auto" w:fill="00FF00"/>
        </w:rPr>
        <w:t xml:space="preserve">China will use force </w:t>
      </w:r>
      <w:r w:rsidRPr="009E7DDC">
        <w:rPr>
          <w:rFonts w:eastAsia="Times New Roman" w:cs="Times New Roman"/>
          <w:color w:val="000000"/>
          <w:u w:val="single"/>
        </w:rPr>
        <w:t xml:space="preserve">or coercion </w:t>
      </w:r>
      <w:r w:rsidRPr="009E7DDC">
        <w:rPr>
          <w:rFonts w:eastAsia="Times New Roman" w:cs="Times New Roman"/>
          <w:color w:val="000000"/>
          <w:u w:val="single"/>
          <w:shd w:val="clear" w:color="auto" w:fill="00FF00"/>
        </w:rPr>
        <w:t>against other countries when they contest Chinese power</w:t>
      </w:r>
      <w:r w:rsidRPr="009E7DDC">
        <w:rPr>
          <w:rFonts w:eastAsia="Times New Roman" w:cs="Times New Roman"/>
          <w:color w:val="000000"/>
          <w:u w:val="single"/>
        </w:rPr>
        <w:t xml:space="preserve">. </w:t>
      </w:r>
      <w:r w:rsidRPr="009E7DDC">
        <w:rPr>
          <w:rFonts w:eastAsia="Times New Roman" w:cs="Times New Roman"/>
          <w:color w:val="000000"/>
          <w:u w:val="single"/>
          <w:shd w:val="clear" w:color="auto" w:fill="00FF00"/>
        </w:rPr>
        <w:t xml:space="preserve">This has implications for </w:t>
      </w:r>
      <w:r w:rsidRPr="009E7DDC">
        <w:rPr>
          <w:rFonts w:eastAsia="Times New Roman" w:cs="Times New Roman"/>
          <w:color w:val="000000"/>
          <w:u w:val="single"/>
        </w:rPr>
        <w:t xml:space="preserve">Vietnam and other Southeast Asian </w:t>
      </w:r>
      <w:r w:rsidRPr="009E7DDC">
        <w:rPr>
          <w:rFonts w:eastAsia="Times New Roman" w:cs="Times New Roman"/>
          <w:color w:val="000000"/>
          <w:u w:val="single"/>
          <w:shd w:val="clear" w:color="auto" w:fill="00FF00"/>
        </w:rPr>
        <w:t xml:space="preserve">countries that dispute China’s claim to </w:t>
      </w:r>
      <w:r w:rsidRPr="009E7DDC">
        <w:rPr>
          <w:rFonts w:eastAsia="Times New Roman" w:cs="Times New Roman"/>
          <w:color w:val="000000"/>
          <w:u w:val="single"/>
        </w:rPr>
        <w:t xml:space="preserve">nearly all of the South China Sea, and for </w:t>
      </w:r>
      <w:r w:rsidRPr="009E7DDC">
        <w:rPr>
          <w:rFonts w:eastAsia="Times New Roman" w:cs="Times New Roman"/>
          <w:color w:val="000000"/>
          <w:u w:val="single"/>
          <w:shd w:val="clear" w:color="auto" w:fill="00FF00"/>
        </w:rPr>
        <w:t>Taiwan, which Beijing sees as a renegade province</w:t>
      </w:r>
      <w:r w:rsidRPr="009E7DDC">
        <w:rPr>
          <w:rFonts w:eastAsia="Times New Roman" w:cs="Times New Roman"/>
          <w:color w:val="000000"/>
          <w:sz w:val="10"/>
          <w:szCs w:val="10"/>
        </w:rPr>
        <w:t xml:space="preserve">. There are also signs that the Chinese will restore aspects of the old imperial order as their power expands. On two occasions, </w:t>
      </w:r>
      <w:proofErr w:type="gramStart"/>
      <w:r w:rsidRPr="009E7DDC">
        <w:rPr>
          <w:rFonts w:eastAsia="Times New Roman" w:cs="Times New Roman"/>
          <w:color w:val="000000"/>
          <w:sz w:val="10"/>
          <w:szCs w:val="10"/>
        </w:rPr>
        <w:t>Xi</w:t>
      </w:r>
      <w:proofErr w:type="gramEnd"/>
      <w:r w:rsidRPr="009E7DDC">
        <w:rPr>
          <w:rFonts w:eastAsia="Times New Roman" w:cs="Times New Roman"/>
          <w:color w:val="000000"/>
          <w:sz w:val="10"/>
          <w:szCs w:val="10"/>
        </w:rPr>
        <w:t xml:space="preserve"> has summoned high-level delegations from countries participating in his infrastructure-building Belt and Road Initiative to pomp-heavy Beijing forums—tribute missions in all but name. Conversely, when countries defy Beijing’s edicts, they are denied access to its bounty. China blocked imports from Canada and Australia amid recent diplomatic tussles, and Beijing targeted South Korean businesses in China three years ago after Seoul agreed to deploy a U.S. missile defense system that the Chinese saw as a security threat. Chinese police officers watch a cargo ship at a port in Qingdao in China's eastern Shandong province. (AFP / Getty) </w:t>
      </w:r>
      <w:r w:rsidRPr="009E7DDC">
        <w:rPr>
          <w:rFonts w:eastAsia="Times New Roman" w:cs="Times New Roman"/>
          <w:color w:val="000000"/>
          <w:u w:val="single"/>
        </w:rPr>
        <w:t>China will export its values</w:t>
      </w:r>
      <w:r w:rsidRPr="009E7DDC">
        <w:rPr>
          <w:rFonts w:eastAsia="Times New Roman" w:cs="Times New Roman"/>
          <w:color w:val="000000"/>
          <w:sz w:val="10"/>
          <w:szCs w:val="10"/>
        </w:rPr>
        <w:t xml:space="preserve"> One reason supporting the notion that China will be a benign superpower is the amorality of its current foreign policy. Unlike the U.S., with its missionary zeal to bring its form of liberty to all, China doesn’t seem as interested in changing the world, this argument goes, just making money from it. There is some truth to this. The Chinese are equally happy to sell Huawei 5G networks to autocratic Russia and democratic Germany without a fuss. Historically, though, the Chinese believed that their culture had a transformative power—it could change barbarism into civilization. Confucius himself thought so. In the Analects, China’s greatest sage expressed a desire to live among barbarian tribes. A startled listener asked how he could tolerate their uncouth habits. Not to worry, Confucius answered. “If a superior man dwelt among them, what rudeness would there be?” Practically speaking, China’s historic statesmen didn’t really expect the world to “go Chinese,” but they did promote their civilization. Ceremonies for visiting ambassadors at the imperial court were designed to awe. Tang </w:t>
      </w:r>
      <w:proofErr w:type="gramStart"/>
      <w:r w:rsidRPr="009E7DDC">
        <w:rPr>
          <w:rFonts w:eastAsia="Times New Roman" w:cs="Times New Roman"/>
          <w:color w:val="000000"/>
          <w:sz w:val="10"/>
          <w:szCs w:val="10"/>
        </w:rPr>
        <w:t>officials built</w:t>
      </w:r>
      <w:proofErr w:type="gramEnd"/>
      <w:r w:rsidRPr="009E7DDC">
        <w:rPr>
          <w:rFonts w:eastAsia="Times New Roman" w:cs="Times New Roman"/>
          <w:color w:val="000000"/>
          <w:sz w:val="10"/>
          <w:szCs w:val="10"/>
        </w:rPr>
        <w:t xml:space="preserve"> dormitories for foreign students who wanted to study Chinese literature at the country’s famous academies. The voyages of Zheng He were meant most of all to display Chinese greatness: The Ming emperor who launched them, Yongle, imagined that the people of Cochin in southern India “went down on their hands and knees,” and, “looking to Heaven, they bowed and all said: ‘How fortunate we are that the civilizing influences of the Chinese sages should reach us.’” The Chinese also understood the link between culture and power. Other </w:t>
      </w:r>
      <w:proofErr w:type="spellStart"/>
      <w:r w:rsidRPr="009E7DDC">
        <w:rPr>
          <w:rFonts w:eastAsia="Times New Roman" w:cs="Times New Roman"/>
          <w:color w:val="000000"/>
          <w:sz w:val="10"/>
          <w:szCs w:val="10"/>
        </w:rPr>
        <w:t>peoples</w:t>
      </w:r>
      <w:proofErr w:type="spellEnd"/>
      <w:r w:rsidRPr="009E7DDC">
        <w:rPr>
          <w:rFonts w:eastAsia="Times New Roman" w:cs="Times New Roman"/>
          <w:color w:val="000000"/>
          <w:sz w:val="10"/>
          <w:szCs w:val="10"/>
        </w:rPr>
        <w:t xml:space="preserve"> naturally looked to China, the most advanced society in East Asia, when building their own kingdoms, and they liberally borrowed legal codes and governing institutions, artistic and literary styles, and, most famously, Chinese written characters. This common cultural bond sustained Chinese influence in the region even when the country itself was politically weakened. Xi knows this full well, and he intends to build up China’s soft power by pushing Chinese values, both old and new. “Facts prove that our path and system … are successful,” he once said. “We should popularize our cultural spirit across countries as well as across time and space, with contemporary values and the eternal charm of Chinese culture.” This is the purpose of Confucius Institutes, a state-run program aimed at promoting Chinese language and culture</w:t>
      </w:r>
      <w:r w:rsidRPr="009E7DDC">
        <w:rPr>
          <w:rFonts w:eastAsia="Times New Roman" w:cs="Times New Roman"/>
          <w:color w:val="000000"/>
          <w:u w:val="single"/>
        </w:rPr>
        <w:t>. In the wake of Beijing’s (supposedly) superior coronavirus-busting effort, Chinese officials and state media outlets have been relentlessly marketing their (authoritarian) governance system as superior, while denigrating the (democratic) U.S. by mocking its pandemic response. The implication of this is that modern China will prefer other countries to be more like them, not unlike the emperors of old</w:t>
      </w:r>
      <w:r w:rsidRPr="009E7DDC">
        <w:rPr>
          <w:rFonts w:eastAsia="Times New Roman" w:cs="Times New Roman"/>
          <w:color w:val="000000"/>
          <w:sz w:val="10"/>
          <w:szCs w:val="10"/>
        </w:rPr>
        <w:t xml:space="preserve">. In imperial times, China’s rulers tended to favor foreigners who were “more Chinese.” In the first century A.D., the Chinese historian Ban Gu developed the concept of an “inner” world—comprised of societies touched by Chinese civilization—and an “outer,” of incorrigible barbarians who remained blind to China’s light. The inner crowd was treated more benignly </w:t>
      </w:r>
      <w:r w:rsidRPr="009E7DDC">
        <w:rPr>
          <w:rFonts w:eastAsia="Times New Roman" w:cs="Times New Roman"/>
          <w:color w:val="000000"/>
          <w:u w:val="single"/>
          <w:shd w:val="clear" w:color="auto" w:fill="00FF00"/>
        </w:rPr>
        <w:t>and</w:t>
      </w:r>
      <w:r w:rsidRPr="009E7DDC">
        <w:rPr>
          <w:rFonts w:eastAsia="Times New Roman" w:cs="Times New Roman"/>
          <w:color w:val="000000"/>
          <w:sz w:val="10"/>
          <w:szCs w:val="10"/>
        </w:rPr>
        <w:t xml:space="preserve"> participated more closely in Chinese affairs. </w:t>
      </w:r>
      <w:r w:rsidRPr="009E7DDC">
        <w:rPr>
          <w:rFonts w:eastAsia="Times New Roman" w:cs="Times New Roman"/>
          <w:color w:val="000000"/>
          <w:u w:val="single"/>
        </w:rPr>
        <w:t xml:space="preserve">This suggests that ultimately China </w:t>
      </w:r>
      <w:r w:rsidRPr="009E7DDC">
        <w:rPr>
          <w:rFonts w:eastAsia="Times New Roman" w:cs="Times New Roman"/>
          <w:color w:val="000000"/>
          <w:u w:val="single"/>
          <w:shd w:val="clear" w:color="auto" w:fill="00FF00"/>
        </w:rPr>
        <w:t xml:space="preserve">will support like-minded </w:t>
      </w:r>
      <w:r w:rsidRPr="009E7DDC">
        <w:rPr>
          <w:rFonts w:eastAsia="Times New Roman" w:cs="Times New Roman"/>
          <w:color w:val="000000"/>
          <w:u w:val="single"/>
        </w:rPr>
        <w:t xml:space="preserve">(read: </w:t>
      </w:r>
      <w:r w:rsidRPr="009E7DDC">
        <w:rPr>
          <w:rFonts w:eastAsia="Times New Roman" w:cs="Times New Roman"/>
          <w:color w:val="000000"/>
          <w:u w:val="single"/>
          <w:shd w:val="clear" w:color="auto" w:fill="00FF00"/>
        </w:rPr>
        <w:t>authoritarian</w:t>
      </w:r>
      <w:r w:rsidRPr="009E7DDC">
        <w:rPr>
          <w:rFonts w:eastAsia="Times New Roman" w:cs="Times New Roman"/>
          <w:color w:val="000000"/>
          <w:u w:val="single"/>
        </w:rPr>
        <w:t xml:space="preserve">) </w:t>
      </w:r>
      <w:r w:rsidRPr="009E7DDC">
        <w:rPr>
          <w:rFonts w:eastAsia="Times New Roman" w:cs="Times New Roman"/>
          <w:color w:val="000000"/>
          <w:u w:val="single"/>
          <w:shd w:val="clear" w:color="auto" w:fill="00FF00"/>
        </w:rPr>
        <w:t>regimes</w:t>
      </w:r>
      <w:r w:rsidRPr="009E7DDC">
        <w:rPr>
          <w:rFonts w:eastAsia="Times New Roman" w:cs="Times New Roman"/>
          <w:color w:val="000000"/>
          <w:u w:val="single"/>
        </w:rPr>
        <w:t xml:space="preserve">. </w:t>
      </w:r>
      <w:r w:rsidRPr="009E7DDC">
        <w:rPr>
          <w:rFonts w:eastAsia="Times New Roman" w:cs="Times New Roman"/>
          <w:color w:val="000000"/>
          <w:u w:val="single"/>
          <w:shd w:val="clear" w:color="auto" w:fill="00FF00"/>
        </w:rPr>
        <w:t>Indeed, it already does</w:t>
      </w:r>
      <w:r w:rsidRPr="009E7DDC">
        <w:rPr>
          <w:rFonts w:eastAsia="Times New Roman" w:cs="Times New Roman"/>
          <w:color w:val="000000"/>
          <w:u w:val="single"/>
        </w:rPr>
        <w:t xml:space="preserve">: </w:t>
      </w:r>
      <w:r w:rsidRPr="009E7DDC">
        <w:rPr>
          <w:rFonts w:eastAsia="Times New Roman" w:cs="Times New Roman"/>
          <w:color w:val="000000"/>
          <w:u w:val="single"/>
          <w:shd w:val="clear" w:color="auto" w:fill="00FF00"/>
        </w:rPr>
        <w:t xml:space="preserve">It befriends illiberal governments shunned by </w:t>
      </w:r>
      <w:r w:rsidRPr="009E7DDC">
        <w:rPr>
          <w:rFonts w:eastAsia="Times New Roman" w:cs="Times New Roman"/>
          <w:color w:val="000000"/>
          <w:u w:val="single"/>
        </w:rPr>
        <w:t xml:space="preserve">most </w:t>
      </w:r>
      <w:r w:rsidRPr="009E7DDC">
        <w:rPr>
          <w:rFonts w:eastAsia="Times New Roman" w:cs="Times New Roman"/>
          <w:color w:val="000000"/>
          <w:u w:val="single"/>
          <w:shd w:val="clear" w:color="auto" w:fill="00FF00"/>
        </w:rPr>
        <w:t xml:space="preserve">other countries, such as North Korea, Iran, </w:t>
      </w:r>
      <w:r w:rsidRPr="009E7DDC">
        <w:rPr>
          <w:rFonts w:eastAsia="Times New Roman" w:cs="Times New Roman"/>
          <w:color w:val="000000"/>
          <w:u w:val="single"/>
        </w:rPr>
        <w:t>Belarus</w:t>
      </w:r>
      <w:r w:rsidRPr="009E7DDC">
        <w:rPr>
          <w:rFonts w:eastAsia="Times New Roman" w:cs="Times New Roman"/>
          <w:color w:val="000000"/>
          <w:u w:val="single"/>
          <w:shd w:val="clear" w:color="auto" w:fill="00FF00"/>
        </w:rPr>
        <w:t>, and Venezuela</w:t>
      </w:r>
      <w:r w:rsidRPr="009E7DDC">
        <w:rPr>
          <w:rFonts w:eastAsia="Times New Roman" w:cs="Times New Roman"/>
          <w:color w:val="000000"/>
          <w:sz w:val="10"/>
          <w:szCs w:val="10"/>
        </w:rPr>
        <w:t xml:space="preserve">. China only tolerates relationships it can dominate Even in deep antiquity, the Chinese considered themselves </w:t>
      </w:r>
      <w:r w:rsidRPr="009E7DDC">
        <w:rPr>
          <w:rFonts w:eastAsia="Times New Roman" w:cs="Times New Roman"/>
          <w:color w:val="000000"/>
          <w:sz w:val="10"/>
          <w:szCs w:val="10"/>
        </w:rPr>
        <w:lastRenderedPageBreak/>
        <w:t xml:space="preserve">better than other peoples because they believed that their civilization was civilization. This formed the basis of </w:t>
      </w:r>
      <w:r w:rsidRPr="009E7DDC">
        <w:rPr>
          <w:rFonts w:eastAsia="Times New Roman" w:cs="Times New Roman"/>
          <w:color w:val="000000"/>
          <w:u w:val="single"/>
          <w:shd w:val="clear" w:color="auto" w:fill="00FF00"/>
        </w:rPr>
        <w:t>a</w:t>
      </w:r>
      <w:r w:rsidRPr="009E7DDC">
        <w:rPr>
          <w:rFonts w:eastAsia="Times New Roman" w:cs="Times New Roman"/>
          <w:color w:val="000000"/>
          <w:sz w:val="10"/>
          <w:szCs w:val="10"/>
        </w:rPr>
        <w:t xml:space="preserve"> worldview in which the Chinese sat atop the hierarchy. They did not believe in equal relationships, at least in official or ideological terms. </w:t>
      </w:r>
      <w:r w:rsidRPr="009E7DDC">
        <w:rPr>
          <w:rFonts w:eastAsia="Times New Roman" w:cs="Times New Roman"/>
          <w:color w:val="000000"/>
          <w:u w:val="single"/>
        </w:rPr>
        <w:t xml:space="preserve">Their </w:t>
      </w:r>
      <w:r w:rsidRPr="009E7DDC">
        <w:rPr>
          <w:rFonts w:eastAsia="Times New Roman" w:cs="Times New Roman"/>
          <w:color w:val="000000"/>
          <w:u w:val="single"/>
          <w:shd w:val="clear" w:color="auto" w:fill="00FF00"/>
        </w:rPr>
        <w:t>world order</w:t>
      </w:r>
      <w:r w:rsidRPr="009E7DDC">
        <w:rPr>
          <w:rFonts w:eastAsia="Times New Roman" w:cs="Times New Roman"/>
          <w:color w:val="000000"/>
          <w:u w:val="single"/>
        </w:rPr>
        <w:t xml:space="preserve">, with its rules and norms, was </w:t>
      </w:r>
      <w:r w:rsidRPr="009E7DDC">
        <w:rPr>
          <w:rFonts w:eastAsia="Times New Roman" w:cs="Times New Roman"/>
          <w:color w:val="000000"/>
          <w:u w:val="single"/>
          <w:shd w:val="clear" w:color="auto" w:fill="00FF00"/>
        </w:rPr>
        <w:t xml:space="preserve">based on </w:t>
      </w:r>
      <w:r w:rsidRPr="009E7DDC">
        <w:rPr>
          <w:rFonts w:eastAsia="Times New Roman" w:cs="Times New Roman"/>
          <w:color w:val="000000"/>
          <w:u w:val="single"/>
        </w:rPr>
        <w:t xml:space="preserve">the principle of </w:t>
      </w:r>
      <w:r w:rsidRPr="009E7DDC">
        <w:rPr>
          <w:rFonts w:eastAsia="Times New Roman" w:cs="Times New Roman"/>
          <w:color w:val="000000"/>
          <w:u w:val="single"/>
          <w:shd w:val="clear" w:color="auto" w:fill="00FF00"/>
        </w:rPr>
        <w:t>Chinese superiority</w:t>
      </w:r>
      <w:r w:rsidRPr="009E7DDC">
        <w:rPr>
          <w:rFonts w:eastAsia="Times New Roman" w:cs="Times New Roman"/>
          <w:color w:val="000000"/>
          <w:u w:val="single"/>
        </w:rPr>
        <w:t xml:space="preserve">, </w:t>
      </w:r>
      <w:r w:rsidRPr="009E7DDC">
        <w:rPr>
          <w:rFonts w:eastAsia="Times New Roman" w:cs="Times New Roman"/>
          <w:color w:val="000000"/>
          <w:u w:val="single"/>
          <w:shd w:val="clear" w:color="auto" w:fill="00FF00"/>
        </w:rPr>
        <w:t>and the acceptance of that superiority by all others</w:t>
      </w:r>
      <w:r w:rsidRPr="009E7DDC">
        <w:rPr>
          <w:rFonts w:eastAsia="Times New Roman" w:cs="Times New Roman"/>
          <w:color w:val="000000"/>
          <w:sz w:val="10"/>
          <w:szCs w:val="10"/>
        </w:rPr>
        <w:t xml:space="preserve">. Traditionally, when the Chinese were forced into a subordinate or even an equal position with another power, usually due to military weakness, they resented it and tried to reassert their usual dominance when they were strong enough to turn the tables. And it is happening again today. Seething at what they consider humiliations inflicted by Western powers—from the Opium War to what the Chinese call “unequal” treaties that sapped their sovereignty—China is on a mission to regain the upper hand. As Xi put it, the country “will never again tolerate being bullied by any nation.” That’s the goal behind much of his current policies, from a significant buildup of military capabilities to state-funded programs aimed at helping China overtake the West in technology. More and more, China’s diplomacy turns threatening when faced with challenges from other countries, whether the U.S., India, or Australia. </w:t>
      </w:r>
      <w:r w:rsidRPr="009E7DDC">
        <w:rPr>
          <w:rFonts w:eastAsia="Times New Roman" w:cs="Times New Roman"/>
          <w:color w:val="000000"/>
          <w:u w:val="single"/>
        </w:rPr>
        <w:t>What becomes clear from an examination of China’s history is that the Chinese don’t just want to be a great power—they believe they deserve to be. In centuries past, the Chinese thought their sovereign had a right to rule “all under Heaven.” Due to the realities of technology and distance, China’s reach usually remained regional. But now, in the age of globalization, Beijing’s influence may achieve that lofty goal</w:t>
      </w:r>
      <w:r w:rsidRPr="009E7DDC">
        <w:rPr>
          <w:rFonts w:eastAsia="Times New Roman" w:cs="Times New Roman"/>
          <w:color w:val="000000"/>
          <w:sz w:val="10"/>
          <w:szCs w:val="10"/>
        </w:rPr>
        <w:t>.</w:t>
      </w:r>
    </w:p>
    <w:p w14:paraId="6681B3BF" w14:textId="77777777" w:rsidR="00F246E1" w:rsidRPr="009E7DDC" w:rsidRDefault="00F246E1" w:rsidP="00F246E1">
      <w:pPr>
        <w:spacing w:before="40" w:after="0" w:line="240" w:lineRule="auto"/>
        <w:outlineLvl w:val="3"/>
        <w:rPr>
          <w:rFonts w:ascii="Times New Roman" w:eastAsia="Times New Roman" w:hAnsi="Times New Roman" w:cs="Times New Roman"/>
          <w:b/>
          <w:bCs/>
          <w:szCs w:val="24"/>
        </w:rPr>
      </w:pPr>
      <w:r w:rsidRPr="009E7DDC">
        <w:rPr>
          <w:rFonts w:eastAsia="Times New Roman" w:cs="Times New Roman"/>
          <w:b/>
          <w:bCs/>
          <w:color w:val="000000"/>
          <w:sz w:val="26"/>
          <w:szCs w:val="26"/>
        </w:rPr>
        <w:t>The US will use nuclear first strikes to defend Taiwan</w:t>
      </w:r>
    </w:p>
    <w:p w14:paraId="18D98F5D"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b/>
          <w:bCs/>
          <w:color w:val="000000"/>
          <w:sz w:val="26"/>
          <w:szCs w:val="26"/>
        </w:rPr>
        <w:t>Westcott 21</w:t>
      </w:r>
    </w:p>
    <w:p w14:paraId="6D5DA89E"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color w:val="000000"/>
          <w:sz w:val="12"/>
          <w:szCs w:val="12"/>
        </w:rPr>
        <w:t xml:space="preserve">Ben Westcott, CNN reporter, US military considered using nuclear weapons against China in 1958 Taiwan Strait crisis, leaked documents show, May 24, 2021. </w:t>
      </w:r>
      <w:hyperlink r:id="rId10" w:history="1">
        <w:r w:rsidRPr="009E7DDC">
          <w:rPr>
            <w:rStyle w:val="Hyperlink"/>
            <w:rFonts w:eastAsia="Times New Roman" w:cs="Times New Roman"/>
            <w:color w:val="000000"/>
            <w:sz w:val="12"/>
            <w:szCs w:val="12"/>
          </w:rPr>
          <w:t>https://www.cnn.com/2021/05/24/china/us-china-taiwan-1958-nuclear-intl-hnk/index.html</w:t>
        </w:r>
      </w:hyperlink>
      <w:r w:rsidRPr="009E7DDC">
        <w:rPr>
          <w:rFonts w:eastAsia="Times New Roman" w:cs="Times New Roman"/>
          <w:color w:val="000000"/>
          <w:sz w:val="12"/>
          <w:szCs w:val="12"/>
        </w:rPr>
        <w:t xml:space="preserve"> -CAT</w:t>
      </w:r>
    </w:p>
    <w:p w14:paraId="3D1A9A54"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color w:val="000000"/>
          <w:sz w:val="8"/>
          <w:szCs w:val="8"/>
        </w:rPr>
        <w:t>Hong Kong (CNN)</w:t>
      </w:r>
      <w:r w:rsidRPr="009E7DDC">
        <w:rPr>
          <w:rFonts w:eastAsia="Times New Roman" w:cs="Times New Roman"/>
          <w:color w:val="000000"/>
          <w:u w:val="single"/>
          <w:shd w:val="clear" w:color="auto" w:fill="00FF00"/>
        </w:rPr>
        <w:t xml:space="preserve">Military planners </w:t>
      </w:r>
      <w:r w:rsidRPr="009E7DDC">
        <w:rPr>
          <w:rFonts w:eastAsia="Times New Roman" w:cs="Times New Roman"/>
          <w:color w:val="000000"/>
          <w:u w:val="single"/>
        </w:rPr>
        <w:t xml:space="preserve">in Washington </w:t>
      </w:r>
      <w:r w:rsidRPr="009E7DDC">
        <w:rPr>
          <w:rFonts w:eastAsia="Times New Roman" w:cs="Times New Roman"/>
          <w:color w:val="000000"/>
          <w:u w:val="single"/>
          <w:shd w:val="clear" w:color="auto" w:fill="00FF00"/>
        </w:rPr>
        <w:t xml:space="preserve">pushed for </w:t>
      </w:r>
      <w:r w:rsidRPr="009E7DDC">
        <w:rPr>
          <w:rFonts w:eastAsia="Times New Roman" w:cs="Times New Roman"/>
          <w:color w:val="000000"/>
          <w:u w:val="single"/>
        </w:rPr>
        <w:t xml:space="preserve">the White House to prepare plans to use </w:t>
      </w:r>
      <w:r w:rsidRPr="009E7DDC">
        <w:rPr>
          <w:rFonts w:eastAsia="Times New Roman" w:cs="Times New Roman"/>
          <w:color w:val="000000"/>
          <w:u w:val="single"/>
          <w:shd w:val="clear" w:color="auto" w:fill="00FF00"/>
        </w:rPr>
        <w:t xml:space="preserve">nuclear weapons against mainland China </w:t>
      </w:r>
      <w:r w:rsidRPr="009E7DDC">
        <w:rPr>
          <w:rFonts w:eastAsia="Times New Roman" w:cs="Times New Roman"/>
          <w:color w:val="000000"/>
          <w:u w:val="single"/>
        </w:rPr>
        <w:t>during the Taiwan Strait crisis in 1958, newly leaked documents appear to confirm</w:t>
      </w:r>
      <w:r w:rsidRPr="009E7DDC">
        <w:rPr>
          <w:rFonts w:eastAsia="Times New Roman" w:cs="Times New Roman"/>
          <w:color w:val="000000"/>
          <w:sz w:val="8"/>
          <w:szCs w:val="8"/>
        </w:rPr>
        <w:t xml:space="preserve">. </w:t>
      </w:r>
      <w:r w:rsidRPr="009E7DDC">
        <w:rPr>
          <w:rFonts w:eastAsia="Times New Roman" w:cs="Times New Roman"/>
          <w:color w:val="000000"/>
          <w:u w:val="single"/>
        </w:rPr>
        <w:t xml:space="preserve">The documents, first reported on by the New York Times Saturday, reveal the extent of Washington's discussions about using nuclear weapons </w:t>
      </w:r>
      <w:r w:rsidRPr="009E7DDC">
        <w:rPr>
          <w:rFonts w:eastAsia="Times New Roman" w:cs="Times New Roman"/>
          <w:color w:val="000000"/>
          <w:u w:val="single"/>
          <w:shd w:val="clear" w:color="auto" w:fill="00FF00"/>
        </w:rPr>
        <w:t>to deter a Chinese invasion of Taiwan</w:t>
      </w:r>
      <w:r w:rsidRPr="009E7DDC">
        <w:rPr>
          <w:rFonts w:eastAsia="Times New Roman" w:cs="Times New Roman"/>
          <w:color w:val="000000"/>
          <w:u w:val="single"/>
        </w:rPr>
        <w:t>, including the acceptance by some US military leaders of possible retaliatory nuclear strikes on US bases</w:t>
      </w:r>
      <w:r w:rsidRPr="009E7DDC">
        <w:rPr>
          <w:rFonts w:eastAsia="Times New Roman" w:cs="Times New Roman"/>
          <w:color w:val="000000"/>
          <w:sz w:val="8"/>
          <w:szCs w:val="8"/>
        </w:rPr>
        <w:t xml:space="preserve">. The new information was provided to the Times by Daniel Ellsberg, the whistleblower who in 1971 leaked the Pentagon Papers that detailed the US government's duplicity in its handling of the Vietnam War. "US first use of nuclear weapons should not be contemplated, prepared, or threatened anywhere, under any circumstances, including the defense of Taiwan," Ellsberg said in a post to his Twitter on Sunday. The Taiwan leak comes from previously classified sections of a 1966 report by think tank Rand Corporation on the 1958 Taiwan Straits crisis, written by M. H. Halperin for the Office of the then-Assistant Secretary of Defense. After the Communist Party took power in mainland China in 1949, following a brutal civil war, the Nationalist government fled to Taiwan. But Beijing viewed the island as part of its territory, and the two sides clashed intermittently over the following decades. The closest the US and China came to armed conflict was during the Taiwan Strait crisis in 1958, when the People's Republic of China fired artillery at Taipei's outlying islands. Washington worried the shelling could be a precursor to a full invasion. Soldiers stack artillery shells at the seaport on Quemoy Island in 1958 around the time of the Taiwan Strait crisis. Soldiers stack artillery shells at the seaport on Quemoy Island in 1958 around the time of the Taiwan Strait crisis. The shelling focused on the Quemoy and </w:t>
      </w:r>
      <w:proofErr w:type="gramStart"/>
      <w:r w:rsidRPr="009E7DDC">
        <w:rPr>
          <w:rFonts w:eastAsia="Times New Roman" w:cs="Times New Roman"/>
          <w:color w:val="000000"/>
          <w:sz w:val="8"/>
          <w:szCs w:val="8"/>
        </w:rPr>
        <w:t>Matsu island</w:t>
      </w:r>
      <w:proofErr w:type="gramEnd"/>
      <w:r w:rsidRPr="009E7DDC">
        <w:rPr>
          <w:rFonts w:eastAsia="Times New Roman" w:cs="Times New Roman"/>
          <w:color w:val="000000"/>
          <w:sz w:val="8"/>
          <w:szCs w:val="8"/>
        </w:rPr>
        <w:t xml:space="preserve"> groups, which lie between Taiwan and mainland China and are described by Rand Corporation as "the first line of defense" for Taipei. Although it is already public knowledge that the Eisenhower administration debated whether to use nuclear weapons to deter China from attacking Taiwan, the documents appear to reveal the extent of the planning for the first time. </w:t>
      </w:r>
      <w:r w:rsidRPr="009E7DDC">
        <w:rPr>
          <w:rFonts w:eastAsia="Times New Roman" w:cs="Times New Roman"/>
          <w:color w:val="000000"/>
          <w:u w:val="single"/>
        </w:rPr>
        <w:t xml:space="preserve">According to the leaked documents, some US Defense and State department officials were concerned the loss of the outlying islands in 1958 could lead to a full "Chinese Communist takeover of Taiwan." </w:t>
      </w:r>
      <w:r w:rsidRPr="009E7DDC">
        <w:rPr>
          <w:rFonts w:eastAsia="Times New Roman" w:cs="Times New Roman"/>
          <w:color w:val="000000"/>
          <w:u w:val="single"/>
          <w:shd w:val="clear" w:color="auto" w:fill="00FF00"/>
        </w:rPr>
        <w:t>In the event of an</w:t>
      </w:r>
      <w:r w:rsidRPr="009E7DDC">
        <w:rPr>
          <w:rFonts w:eastAsia="Times New Roman" w:cs="Times New Roman"/>
          <w:color w:val="000000"/>
          <w:u w:val="single"/>
        </w:rPr>
        <w:t xml:space="preserve"> air and sea </w:t>
      </w:r>
      <w:r w:rsidRPr="009E7DDC">
        <w:rPr>
          <w:rFonts w:eastAsia="Times New Roman" w:cs="Times New Roman"/>
          <w:color w:val="000000"/>
          <w:u w:val="single"/>
          <w:shd w:val="clear" w:color="auto" w:fill="00FF00"/>
        </w:rPr>
        <w:t xml:space="preserve">attack </w:t>
      </w:r>
      <w:r w:rsidRPr="009E7DDC">
        <w:rPr>
          <w:rFonts w:eastAsia="Times New Roman" w:cs="Times New Roman"/>
          <w:color w:val="000000"/>
          <w:u w:val="single"/>
        </w:rPr>
        <w:t xml:space="preserve">on the islands, US Air Force Gen. Nathan Twining said </w:t>
      </w:r>
      <w:r w:rsidRPr="009E7DDC">
        <w:rPr>
          <w:rFonts w:eastAsia="Times New Roman" w:cs="Times New Roman"/>
          <w:color w:val="000000"/>
          <w:u w:val="single"/>
          <w:shd w:val="clear" w:color="auto" w:fill="00FF00"/>
        </w:rPr>
        <w:t>the US would have to use nuc</w:t>
      </w:r>
      <w:r w:rsidRPr="009E7DDC">
        <w:rPr>
          <w:rFonts w:eastAsia="Times New Roman" w:cs="Times New Roman"/>
          <w:color w:val="000000"/>
          <w:u w:val="single"/>
        </w:rPr>
        <w:t>lear weapon</w:t>
      </w:r>
      <w:r w:rsidRPr="009E7DDC">
        <w:rPr>
          <w:rFonts w:eastAsia="Times New Roman" w:cs="Times New Roman"/>
          <w:color w:val="000000"/>
          <w:u w:val="single"/>
          <w:shd w:val="clear" w:color="auto" w:fill="00FF00"/>
        </w:rPr>
        <w:t xml:space="preserve">s against Chinese air force bases </w:t>
      </w:r>
      <w:r w:rsidRPr="009E7DDC">
        <w:rPr>
          <w:rFonts w:eastAsia="Times New Roman" w:cs="Times New Roman"/>
          <w:color w:val="000000"/>
          <w:u w:val="single"/>
        </w:rPr>
        <w:t xml:space="preserve">"to prevent a successful air interdiction campaign," </w:t>
      </w:r>
      <w:r w:rsidRPr="009E7DDC">
        <w:rPr>
          <w:rFonts w:eastAsia="Times New Roman" w:cs="Times New Roman"/>
          <w:color w:val="000000"/>
          <w:u w:val="single"/>
          <w:shd w:val="clear" w:color="auto" w:fill="00FF00"/>
        </w:rPr>
        <w:t xml:space="preserve">beginning with "low-yield </w:t>
      </w:r>
      <w:r w:rsidRPr="009E7DDC">
        <w:rPr>
          <w:rFonts w:eastAsia="Times New Roman" w:cs="Times New Roman"/>
          <w:color w:val="000000"/>
          <w:u w:val="single"/>
        </w:rPr>
        <w:t xml:space="preserve">ten to fifteen kiloton nuclear weapons." </w:t>
      </w:r>
      <w:r w:rsidRPr="009E7DDC">
        <w:rPr>
          <w:rFonts w:eastAsia="Times New Roman" w:cs="Times New Roman"/>
          <w:color w:val="000000"/>
          <w:u w:val="single"/>
          <w:shd w:val="clear" w:color="auto" w:fill="00FF00"/>
        </w:rPr>
        <w:t xml:space="preserve">If this didn't lead to a break </w:t>
      </w:r>
      <w:r w:rsidRPr="009E7DDC">
        <w:rPr>
          <w:rFonts w:eastAsia="Times New Roman" w:cs="Times New Roman"/>
          <w:color w:val="000000"/>
          <w:u w:val="single"/>
        </w:rPr>
        <w:t>in the assault from mainland China, "</w:t>
      </w:r>
      <w:r w:rsidRPr="009E7DDC">
        <w:rPr>
          <w:rFonts w:eastAsia="Times New Roman" w:cs="Times New Roman"/>
          <w:color w:val="000000"/>
          <w:u w:val="single"/>
          <w:shd w:val="clear" w:color="auto" w:fill="00FF00"/>
        </w:rPr>
        <w:t>the U</w:t>
      </w:r>
      <w:r w:rsidRPr="009E7DDC">
        <w:rPr>
          <w:rFonts w:eastAsia="Times New Roman" w:cs="Times New Roman"/>
          <w:color w:val="000000"/>
          <w:u w:val="single"/>
        </w:rPr>
        <w:t xml:space="preserve">nited </w:t>
      </w:r>
      <w:r w:rsidRPr="009E7DDC">
        <w:rPr>
          <w:rFonts w:eastAsia="Times New Roman" w:cs="Times New Roman"/>
          <w:color w:val="000000"/>
          <w:u w:val="single"/>
          <w:shd w:val="clear" w:color="auto" w:fill="00FF00"/>
        </w:rPr>
        <w:t>S</w:t>
      </w:r>
      <w:r w:rsidRPr="009E7DDC">
        <w:rPr>
          <w:rFonts w:eastAsia="Times New Roman" w:cs="Times New Roman"/>
          <w:color w:val="000000"/>
          <w:u w:val="single"/>
        </w:rPr>
        <w:t xml:space="preserve">tates ... </w:t>
      </w:r>
      <w:r w:rsidRPr="009E7DDC">
        <w:rPr>
          <w:rFonts w:eastAsia="Times New Roman" w:cs="Times New Roman"/>
          <w:color w:val="000000"/>
          <w:u w:val="single"/>
          <w:shd w:val="clear" w:color="auto" w:fill="00FF00"/>
        </w:rPr>
        <w:t xml:space="preserve">would </w:t>
      </w:r>
      <w:r w:rsidRPr="009E7DDC">
        <w:rPr>
          <w:rFonts w:eastAsia="Times New Roman" w:cs="Times New Roman"/>
          <w:color w:val="000000"/>
          <w:u w:val="single"/>
        </w:rPr>
        <w:t xml:space="preserve">have no alternative but to </w:t>
      </w:r>
      <w:r w:rsidRPr="009E7DDC">
        <w:rPr>
          <w:rFonts w:eastAsia="Times New Roman" w:cs="Times New Roman"/>
          <w:color w:val="000000"/>
          <w:u w:val="single"/>
          <w:shd w:val="clear" w:color="auto" w:fill="00FF00"/>
        </w:rPr>
        <w:t xml:space="preserve">conduct nuclear strikes deep into China </w:t>
      </w:r>
      <w:r w:rsidRPr="009E7DDC">
        <w:rPr>
          <w:rFonts w:eastAsia="Times New Roman" w:cs="Times New Roman"/>
          <w:color w:val="000000"/>
          <w:u w:val="single"/>
        </w:rPr>
        <w:t xml:space="preserve">as far north as Shanghai." According to the documents, the Chairman of </w:t>
      </w:r>
      <w:r w:rsidRPr="009E7DDC">
        <w:rPr>
          <w:rFonts w:eastAsia="Times New Roman" w:cs="Times New Roman"/>
          <w:color w:val="000000"/>
          <w:u w:val="single"/>
          <w:shd w:val="clear" w:color="auto" w:fill="00FF00"/>
        </w:rPr>
        <w:t xml:space="preserve">the Joint Chiefs acknowledged this would </w:t>
      </w:r>
      <w:r w:rsidRPr="009E7DDC">
        <w:rPr>
          <w:rFonts w:eastAsia="Times New Roman" w:cs="Times New Roman"/>
          <w:color w:val="000000"/>
          <w:u w:val="single"/>
        </w:rPr>
        <w:t>"</w:t>
      </w:r>
      <w:r w:rsidRPr="009E7DDC">
        <w:rPr>
          <w:rFonts w:eastAsia="Times New Roman" w:cs="Times New Roman"/>
          <w:color w:val="000000"/>
          <w:u w:val="single"/>
          <w:shd w:val="clear" w:color="auto" w:fill="00FF00"/>
        </w:rPr>
        <w:t xml:space="preserve">almost certainly" lead to nuclear retaliation against </w:t>
      </w:r>
      <w:r w:rsidRPr="009E7DDC">
        <w:rPr>
          <w:rFonts w:eastAsia="Times New Roman" w:cs="Times New Roman"/>
          <w:color w:val="000000"/>
          <w:u w:val="single"/>
        </w:rPr>
        <w:t xml:space="preserve">Taiwan and </w:t>
      </w:r>
      <w:r w:rsidRPr="009E7DDC">
        <w:rPr>
          <w:rFonts w:eastAsia="Times New Roman" w:cs="Times New Roman"/>
          <w:color w:val="000000"/>
          <w:u w:val="single"/>
          <w:shd w:val="clear" w:color="auto" w:fill="00FF00"/>
        </w:rPr>
        <w:t>the US</w:t>
      </w:r>
      <w:r w:rsidRPr="009E7DDC">
        <w:rPr>
          <w:rFonts w:eastAsia="Times New Roman" w:cs="Times New Roman"/>
          <w:color w:val="000000"/>
          <w:u w:val="single"/>
        </w:rPr>
        <w:t xml:space="preserve"> military base at Okinawa in Japan</w:t>
      </w:r>
      <w:r w:rsidRPr="009E7DDC">
        <w:rPr>
          <w:rFonts w:eastAsia="Times New Roman" w:cs="Times New Roman"/>
          <w:color w:val="000000"/>
          <w:sz w:val="8"/>
          <w:szCs w:val="8"/>
        </w:rPr>
        <w:t xml:space="preserve">. "But he stressed that if national policy is to defend the offshore </w:t>
      </w:r>
      <w:proofErr w:type="gramStart"/>
      <w:r w:rsidRPr="009E7DDC">
        <w:rPr>
          <w:rFonts w:eastAsia="Times New Roman" w:cs="Times New Roman"/>
          <w:color w:val="000000"/>
          <w:sz w:val="8"/>
          <w:szCs w:val="8"/>
        </w:rPr>
        <w:t>islands</w:t>
      </w:r>
      <w:proofErr w:type="gramEnd"/>
      <w:r w:rsidRPr="009E7DDC">
        <w:rPr>
          <w:rFonts w:eastAsia="Times New Roman" w:cs="Times New Roman"/>
          <w:color w:val="000000"/>
          <w:sz w:val="8"/>
          <w:szCs w:val="8"/>
        </w:rPr>
        <w:t xml:space="preserve"> then the consequences had to be accepted," the document said. Given China had yet to develop its own nuclear capabilities, any nuclear retaliation would have come from the Soviet Union, possibly sparking an even more devastating global conflict. The report said it isn't clear where the nuclear retaliation would have originated. The document said the US Joint Chiefs, and Twining in particular, saw the use of atomic weapons as "inevitable." In one section, Gen. Laurence S. </w:t>
      </w:r>
      <w:proofErr w:type="spellStart"/>
      <w:r w:rsidRPr="009E7DDC">
        <w:rPr>
          <w:rFonts w:eastAsia="Times New Roman" w:cs="Times New Roman"/>
          <w:color w:val="000000"/>
          <w:sz w:val="8"/>
          <w:szCs w:val="8"/>
        </w:rPr>
        <w:t>Kuter</w:t>
      </w:r>
      <w:proofErr w:type="spellEnd"/>
      <w:r w:rsidRPr="009E7DDC">
        <w:rPr>
          <w:rFonts w:eastAsia="Times New Roman" w:cs="Times New Roman"/>
          <w:color w:val="000000"/>
          <w:sz w:val="8"/>
          <w:szCs w:val="8"/>
        </w:rPr>
        <w:t>, the top Air Force commander for the Pacific, "flatly" states that any US air action against a Chinese attack on the outlying islands "had no chance of success unless atomic weapons were used from the outset." In the end, Eisenhower was hesitant to use nuclear weapons and pushed for the US troops to stick to conventional arms. Joshua Pollack, editor of the Nonproliferation Review, said on Twitter Sunday that the idea the US would have risked a nuclear exchange with the Soviet Union over islands with "no military value" was "jarring." "It's no surprise the White House said no," he said. A ceasefire was reached in the Taiwan Strait on October 6, 1958, although there have been ongoing tensions between Beijing and Taipei. In January 2019 speech, Chinese President Xi Jinping warned he would take "all means necessary" and not "renounce the use of force" to rejoin Taiwan to the Chinese mainland. Beijing claims full sovereignty over Taiwan, a democracy of almost 24 million people located off the southeastern coast of mainland China, even though the two sides have been governed separately for more than seven decades. With military tensions rising again between the US and China, whistleblower Ellsberg said in his interview with the Times that he had supplied the documents due to his concerns over the possibility of a new war over Taiwan. On Sunday, Ellsberg took to Twitter to call for both sides to exercise restraint. "Note to @JoeBiden: learn from this secret history, and don't repeat this insanity," he said.</w:t>
      </w:r>
    </w:p>
    <w:p w14:paraId="409F55C4" w14:textId="77777777" w:rsidR="00F246E1" w:rsidRPr="009E7DDC" w:rsidRDefault="00F246E1" w:rsidP="00F246E1">
      <w:pPr>
        <w:spacing w:before="40" w:after="0" w:line="240" w:lineRule="auto"/>
        <w:outlineLvl w:val="3"/>
        <w:rPr>
          <w:rFonts w:ascii="Times New Roman" w:eastAsia="Times New Roman" w:hAnsi="Times New Roman" w:cs="Times New Roman"/>
          <w:b/>
          <w:bCs/>
          <w:szCs w:val="24"/>
        </w:rPr>
      </w:pPr>
      <w:r w:rsidRPr="009E7DDC">
        <w:rPr>
          <w:rFonts w:eastAsia="Times New Roman" w:cs="Times New Roman"/>
          <w:b/>
          <w:bCs/>
          <w:color w:val="000000"/>
          <w:sz w:val="26"/>
          <w:szCs w:val="26"/>
        </w:rPr>
        <w:t>That escalates to total nuclear war</w:t>
      </w:r>
    </w:p>
    <w:p w14:paraId="3BAA2475"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b/>
          <w:bCs/>
          <w:color w:val="000000"/>
          <w:sz w:val="26"/>
          <w:szCs w:val="26"/>
        </w:rPr>
        <w:t>Ratner 19</w:t>
      </w:r>
    </w:p>
    <w:p w14:paraId="094577B2" w14:textId="77777777" w:rsidR="00F246E1" w:rsidRPr="009E7DDC" w:rsidRDefault="00F246E1" w:rsidP="00F246E1">
      <w:pPr>
        <w:spacing w:line="240" w:lineRule="auto"/>
        <w:rPr>
          <w:rFonts w:ascii="Times New Roman" w:eastAsia="Times New Roman" w:hAnsi="Times New Roman" w:cs="Times New Roman"/>
          <w:szCs w:val="24"/>
        </w:rPr>
      </w:pPr>
      <w:r w:rsidRPr="009E7DDC">
        <w:rPr>
          <w:rFonts w:eastAsia="Times New Roman" w:cs="Times New Roman"/>
          <w:color w:val="000000"/>
          <w:sz w:val="12"/>
          <w:szCs w:val="12"/>
        </w:rPr>
        <w:t xml:space="preserve">Sam Ratner, Analysis: Is a US-China nuclear conflict likely? The World December 12, 2019 · 12:15 PM EST Sam Ratner writes Inkstick Media's Critical State newsletter. He is also a contributing editor </w:t>
      </w:r>
      <w:proofErr w:type="spellStart"/>
      <w:r w:rsidRPr="009E7DDC">
        <w:rPr>
          <w:rFonts w:eastAsia="Times New Roman" w:cs="Times New Roman"/>
          <w:color w:val="000000"/>
          <w:sz w:val="12"/>
          <w:szCs w:val="12"/>
        </w:rPr>
        <w:t>Zitamar</w:t>
      </w:r>
      <w:proofErr w:type="spellEnd"/>
      <w:r w:rsidRPr="009E7DDC">
        <w:rPr>
          <w:rFonts w:eastAsia="Times New Roman" w:cs="Times New Roman"/>
          <w:color w:val="000000"/>
          <w:sz w:val="12"/>
          <w:szCs w:val="12"/>
        </w:rPr>
        <w:t xml:space="preserve"> News and graduate a of Columbia University's School of International and Public Affairs. Sam writes about civil wars, </w:t>
      </w:r>
      <w:proofErr w:type="spellStart"/>
      <w:r w:rsidRPr="009E7DDC">
        <w:rPr>
          <w:rFonts w:eastAsia="Times New Roman" w:cs="Times New Roman"/>
          <w:color w:val="000000"/>
          <w:sz w:val="12"/>
          <w:szCs w:val="12"/>
        </w:rPr>
        <w:t>statebuilding</w:t>
      </w:r>
      <w:proofErr w:type="spellEnd"/>
      <w:r w:rsidRPr="009E7DDC">
        <w:rPr>
          <w:rFonts w:eastAsia="Times New Roman" w:cs="Times New Roman"/>
          <w:color w:val="000000"/>
          <w:sz w:val="12"/>
          <w:szCs w:val="12"/>
        </w:rPr>
        <w:t xml:space="preserve">, southern Africa and progressive security policy. </w:t>
      </w:r>
      <w:hyperlink r:id="rId11" w:history="1">
        <w:r w:rsidRPr="009E7DDC">
          <w:rPr>
            <w:rStyle w:val="Hyperlink"/>
            <w:rFonts w:eastAsia="Times New Roman" w:cs="Times New Roman"/>
            <w:color w:val="000000"/>
            <w:sz w:val="12"/>
            <w:szCs w:val="12"/>
          </w:rPr>
          <w:t>https://www.pri.org/stories/2019-12-12/analysis-us-china-nuclear-conflict-likely</w:t>
        </w:r>
      </w:hyperlink>
      <w:r w:rsidRPr="009E7DDC">
        <w:rPr>
          <w:rFonts w:eastAsia="Times New Roman" w:cs="Times New Roman"/>
          <w:color w:val="000000"/>
          <w:sz w:val="12"/>
          <w:szCs w:val="12"/>
        </w:rPr>
        <w:t xml:space="preserve"> -CAT</w:t>
      </w:r>
    </w:p>
    <w:p w14:paraId="490D9D50" w14:textId="77777777" w:rsidR="00F246E1" w:rsidRPr="009E7DDC" w:rsidRDefault="00F246E1" w:rsidP="00F246E1">
      <w:pPr>
        <w:spacing w:line="240" w:lineRule="auto"/>
        <w:rPr>
          <w:rFonts w:eastAsia="Times New Roman" w:cs="Times New Roman"/>
          <w:color w:val="000000"/>
          <w:sz w:val="12"/>
          <w:szCs w:val="12"/>
        </w:rPr>
      </w:pPr>
      <w:r w:rsidRPr="009E7DDC">
        <w:rPr>
          <w:rFonts w:eastAsia="Times New Roman" w:cs="Times New Roman"/>
          <w:color w:val="000000"/>
          <w:sz w:val="12"/>
          <w:szCs w:val="12"/>
        </w:rPr>
        <w:t xml:space="preserve">Studying nuclear confrontations is a strange job. On one hand, it’s very difficult. Crises that could plausibly lead to nuclear weapons use are rare, which means there aren’t that many cases to study. When it comes to the nightmare scenario of two nuclear powers becoming embroiled in an escalatory spiral resulting in mutual, increasingly destructive nuclear strikes, the historical record is bare. The only time any country has launched a nuclear attack — the United States attacking Japan in 1945 — it did so with the impunity that came with knowing it was the only nuclear power on earth. It’s hard to draw conclusions about the likelihood of something that’s never happened. On the other hand, there are ways in which it’s quite straightforward. Control over how nuclear crises play out is shared by a very small group of people around the world. There are only a few countries that have nuclear weapons, and within those countries only a few </w:t>
      </w:r>
      <w:r w:rsidRPr="009E7DDC">
        <w:rPr>
          <w:rFonts w:eastAsia="Times New Roman" w:cs="Times New Roman"/>
          <w:color w:val="000000"/>
          <w:sz w:val="12"/>
          <w:szCs w:val="12"/>
        </w:rPr>
        <w:lastRenderedPageBreak/>
        <w:t xml:space="preserve">people with meaningful power over whether and how nuclear arsenals are deployed, which means it’s relatively easy to know who you’re actually studying. Not only that, but to the extent that those people desire stability in their relationships with nuclear decision makers in other countries, they have an interest in speaking publicly about their approach to potential nuclear crises. When people are eager to tell you about their decision-making processes, you can learn a lot. Related: As landmark nuclear treaty fades, its Cold War authors ask ‘What next?’ In an article published in the latest edition of International Security, political scientists Fiona Cunningham and M. Taylor </w:t>
      </w:r>
      <w:proofErr w:type="spellStart"/>
      <w:r w:rsidRPr="009E7DDC">
        <w:rPr>
          <w:rFonts w:eastAsia="Times New Roman" w:cs="Times New Roman"/>
          <w:color w:val="000000"/>
          <w:sz w:val="12"/>
          <w:szCs w:val="12"/>
        </w:rPr>
        <w:t>Fravel</w:t>
      </w:r>
      <w:proofErr w:type="spellEnd"/>
      <w:r w:rsidRPr="009E7DDC">
        <w:rPr>
          <w:rFonts w:eastAsia="Times New Roman" w:cs="Times New Roman"/>
          <w:color w:val="000000"/>
          <w:sz w:val="12"/>
          <w:szCs w:val="12"/>
        </w:rPr>
        <w:t xml:space="preserve"> dug into how the Chinese government thinks about potential nuclear confrontations. They spoke to 24 members of China’s nuclear strategy community and read a range of official and unofficial documents to understand how likely Chinese strategists think it is that a conventional war between China and the US will escalate into a nuclear war. </w:t>
      </w:r>
      <w:r w:rsidRPr="009E7DDC">
        <w:rPr>
          <w:rFonts w:eastAsia="Times New Roman" w:cs="Times New Roman"/>
          <w:color w:val="000000"/>
          <w:u w:val="single"/>
        </w:rPr>
        <w:t xml:space="preserve">The message from </w:t>
      </w:r>
      <w:r w:rsidRPr="009E7DDC">
        <w:rPr>
          <w:rFonts w:eastAsia="Times New Roman" w:cs="Times New Roman"/>
          <w:color w:val="000000"/>
          <w:u w:val="single"/>
          <w:shd w:val="clear" w:color="auto" w:fill="00FF00"/>
        </w:rPr>
        <w:t xml:space="preserve">Chinese </w:t>
      </w:r>
      <w:r w:rsidRPr="009E7DDC">
        <w:rPr>
          <w:rFonts w:eastAsia="Times New Roman" w:cs="Times New Roman"/>
          <w:color w:val="000000"/>
          <w:u w:val="single"/>
        </w:rPr>
        <w:t xml:space="preserve">experts was clear: They don’t think it’s very likely at all. Their </w:t>
      </w:r>
      <w:r w:rsidRPr="009E7DDC">
        <w:rPr>
          <w:rFonts w:eastAsia="Times New Roman" w:cs="Times New Roman"/>
          <w:color w:val="000000"/>
          <w:u w:val="single"/>
          <w:shd w:val="clear" w:color="auto" w:fill="00FF00"/>
        </w:rPr>
        <w:t xml:space="preserve">confidence comes from their belief that limited nuclear war is </w:t>
      </w:r>
      <w:r w:rsidRPr="009E7DDC">
        <w:rPr>
          <w:rFonts w:eastAsia="Times New Roman" w:cs="Times New Roman"/>
          <w:color w:val="000000"/>
          <w:u w:val="single"/>
        </w:rPr>
        <w:t xml:space="preserve">basically </w:t>
      </w:r>
      <w:r w:rsidRPr="009E7DDC">
        <w:rPr>
          <w:rFonts w:eastAsia="Times New Roman" w:cs="Times New Roman"/>
          <w:color w:val="000000"/>
          <w:u w:val="single"/>
          <w:shd w:val="clear" w:color="auto" w:fill="00FF00"/>
        </w:rPr>
        <w:t>impossible</w:t>
      </w:r>
      <w:r w:rsidRPr="009E7DDC">
        <w:rPr>
          <w:rFonts w:eastAsia="Times New Roman" w:cs="Times New Roman"/>
          <w:color w:val="000000"/>
          <w:u w:val="single"/>
        </w:rPr>
        <w:t xml:space="preserve">. </w:t>
      </w:r>
      <w:r w:rsidRPr="009E7DDC">
        <w:rPr>
          <w:rFonts w:eastAsia="Times New Roman" w:cs="Times New Roman"/>
          <w:color w:val="000000"/>
          <w:u w:val="single"/>
          <w:shd w:val="clear" w:color="auto" w:fill="00FF00"/>
        </w:rPr>
        <w:t>Once one country uses one nuc</w:t>
      </w:r>
      <w:r w:rsidRPr="009E7DDC">
        <w:rPr>
          <w:rFonts w:eastAsia="Times New Roman" w:cs="Times New Roman"/>
          <w:color w:val="000000"/>
          <w:u w:val="single"/>
        </w:rPr>
        <w:t xml:space="preserve">lear weapon, </w:t>
      </w:r>
      <w:r w:rsidRPr="009E7DDC">
        <w:rPr>
          <w:rFonts w:eastAsia="Times New Roman" w:cs="Times New Roman"/>
          <w:color w:val="000000"/>
          <w:u w:val="single"/>
          <w:shd w:val="clear" w:color="auto" w:fill="00FF00"/>
        </w:rPr>
        <w:t xml:space="preserve">no matter the circumstance, the </w:t>
      </w:r>
      <w:r w:rsidRPr="009E7DDC">
        <w:rPr>
          <w:rFonts w:eastAsia="Times New Roman" w:cs="Times New Roman"/>
          <w:color w:val="000000"/>
          <w:u w:val="single"/>
        </w:rPr>
        <w:t xml:space="preserve">mainline </w:t>
      </w:r>
      <w:r w:rsidRPr="009E7DDC">
        <w:rPr>
          <w:rFonts w:eastAsia="Times New Roman" w:cs="Times New Roman"/>
          <w:color w:val="000000"/>
          <w:u w:val="single"/>
          <w:shd w:val="clear" w:color="auto" w:fill="00FF00"/>
        </w:rPr>
        <w:t xml:space="preserve">Chinese view is that both countries will </w:t>
      </w:r>
      <w:r w:rsidRPr="009E7DDC">
        <w:rPr>
          <w:rFonts w:eastAsia="Times New Roman" w:cs="Times New Roman"/>
          <w:color w:val="000000"/>
          <w:u w:val="single"/>
        </w:rPr>
        <w:t xml:space="preserve">have strong incentives to </w:t>
      </w:r>
      <w:r w:rsidRPr="009E7DDC">
        <w:rPr>
          <w:rFonts w:eastAsia="Times New Roman" w:cs="Times New Roman"/>
          <w:color w:val="000000"/>
          <w:u w:val="single"/>
          <w:shd w:val="clear" w:color="auto" w:fill="00FF00"/>
        </w:rPr>
        <w:t>escalate quickly, to avoi</w:t>
      </w:r>
      <w:r w:rsidRPr="009E7DDC">
        <w:rPr>
          <w:rFonts w:eastAsia="Times New Roman" w:cs="Times New Roman"/>
          <w:color w:val="000000"/>
          <w:u w:val="single"/>
        </w:rPr>
        <w:t xml:space="preserve">d being caught in </w:t>
      </w:r>
      <w:r w:rsidRPr="009E7DDC">
        <w:rPr>
          <w:rFonts w:eastAsia="Times New Roman" w:cs="Times New Roman"/>
          <w:color w:val="000000"/>
          <w:u w:val="single"/>
          <w:shd w:val="clear" w:color="auto" w:fill="00FF00"/>
        </w:rPr>
        <w:t>a position where their strategic nuclear arsenals would be destroyed</w:t>
      </w:r>
      <w:r w:rsidRPr="009E7DDC">
        <w:rPr>
          <w:rFonts w:eastAsia="Times New Roman" w:cs="Times New Roman"/>
          <w:color w:val="000000"/>
          <w:u w:val="single"/>
        </w:rPr>
        <w:t xml:space="preserve">. </w:t>
      </w:r>
      <w:r w:rsidRPr="009E7DDC">
        <w:rPr>
          <w:rFonts w:eastAsia="Times New Roman" w:cs="Times New Roman"/>
          <w:color w:val="000000"/>
          <w:u w:val="single"/>
          <w:shd w:val="clear" w:color="auto" w:fill="00FF00"/>
        </w:rPr>
        <w:t xml:space="preserve">That </w:t>
      </w:r>
      <w:r w:rsidRPr="009E7DDC">
        <w:rPr>
          <w:rFonts w:eastAsia="Times New Roman" w:cs="Times New Roman"/>
          <w:color w:val="000000"/>
          <w:u w:val="single"/>
        </w:rPr>
        <w:t xml:space="preserve">quick escalation </w:t>
      </w:r>
      <w:r w:rsidRPr="009E7DDC">
        <w:rPr>
          <w:rFonts w:eastAsia="Times New Roman" w:cs="Times New Roman"/>
          <w:color w:val="000000"/>
          <w:u w:val="single"/>
          <w:shd w:val="clear" w:color="auto" w:fill="00FF00"/>
        </w:rPr>
        <w:t>would mean mass destruction on both sides</w:t>
      </w:r>
      <w:r w:rsidRPr="009E7DDC">
        <w:rPr>
          <w:rFonts w:eastAsia="Times New Roman" w:cs="Times New Roman"/>
          <w:color w:val="000000"/>
          <w:u w:val="single"/>
        </w:rPr>
        <w:t>, making any nuclear use unlikely. Buttressing that belief is a confidence in both China and America’s ability to manage escalation of conventional conflicts, to ensure they don’t produce a move to nuclear strikes</w:t>
      </w:r>
      <w:r w:rsidRPr="009E7DDC">
        <w:rPr>
          <w:rFonts w:eastAsia="Times New Roman" w:cs="Times New Roman"/>
          <w:color w:val="000000"/>
          <w:sz w:val="12"/>
          <w:szCs w:val="12"/>
        </w:rPr>
        <w:t xml:space="preserve">. Even in instances where nuclear powers have lost conventional wars, Chinese General Pan </w:t>
      </w:r>
      <w:proofErr w:type="spellStart"/>
      <w:r w:rsidRPr="009E7DDC">
        <w:rPr>
          <w:rFonts w:eastAsia="Times New Roman" w:cs="Times New Roman"/>
          <w:color w:val="000000"/>
          <w:sz w:val="12"/>
          <w:szCs w:val="12"/>
        </w:rPr>
        <w:t>Zhenqiang</w:t>
      </w:r>
      <w:proofErr w:type="spellEnd"/>
      <w:r w:rsidRPr="009E7DDC">
        <w:rPr>
          <w:rFonts w:eastAsia="Times New Roman" w:cs="Times New Roman"/>
          <w:color w:val="000000"/>
          <w:sz w:val="12"/>
          <w:szCs w:val="12"/>
        </w:rPr>
        <w:t xml:space="preserve"> wrote, “they still do not dare to use nuclear weapons to reverse a [losing] war situation.” If both sides believe that any nuclear escalation would be extremely dangerous, the mainline Chinese view is that both sides have every reason to seek </w:t>
      </w:r>
      <w:proofErr w:type="spellStart"/>
      <w:r w:rsidRPr="009E7DDC">
        <w:rPr>
          <w:rFonts w:eastAsia="Times New Roman" w:cs="Times New Roman"/>
          <w:color w:val="000000"/>
          <w:sz w:val="12"/>
          <w:szCs w:val="12"/>
        </w:rPr>
        <w:t>deescalation</w:t>
      </w:r>
      <w:proofErr w:type="spellEnd"/>
      <w:r w:rsidRPr="009E7DDC">
        <w:rPr>
          <w:rFonts w:eastAsia="Times New Roman" w:cs="Times New Roman"/>
          <w:color w:val="000000"/>
          <w:sz w:val="12"/>
          <w:szCs w:val="12"/>
        </w:rPr>
        <w:t xml:space="preserve"> in even the </w:t>
      </w:r>
      <w:proofErr w:type="gramStart"/>
      <w:r w:rsidRPr="009E7DDC">
        <w:rPr>
          <w:rFonts w:eastAsia="Times New Roman" w:cs="Times New Roman"/>
          <w:color w:val="000000"/>
          <w:sz w:val="12"/>
          <w:szCs w:val="12"/>
        </w:rPr>
        <w:t>most dire</w:t>
      </w:r>
      <w:proofErr w:type="gramEnd"/>
      <w:r w:rsidRPr="009E7DDC">
        <w:rPr>
          <w:rFonts w:eastAsia="Times New Roman" w:cs="Times New Roman"/>
          <w:color w:val="000000"/>
          <w:sz w:val="12"/>
          <w:szCs w:val="12"/>
        </w:rPr>
        <w:t xml:space="preserve"> conventional conflict situations. That all seems like good news for the future of US-China strategic competition. If the Chinese government isn’t concerned that the US is about to nuke China, then it probably won’t pursue the kinds of dangerous nuclear expansion policies that would protect China’s </w:t>
      </w:r>
      <w:proofErr w:type="gramStart"/>
      <w:r w:rsidRPr="009E7DDC">
        <w:rPr>
          <w:rFonts w:eastAsia="Times New Roman" w:cs="Times New Roman"/>
          <w:color w:val="000000"/>
          <w:sz w:val="12"/>
          <w:szCs w:val="12"/>
        </w:rPr>
        <w:t>second strike</w:t>
      </w:r>
      <w:proofErr w:type="gramEnd"/>
      <w:r w:rsidRPr="009E7DDC">
        <w:rPr>
          <w:rFonts w:eastAsia="Times New Roman" w:cs="Times New Roman"/>
          <w:color w:val="000000"/>
          <w:sz w:val="12"/>
          <w:szCs w:val="12"/>
        </w:rPr>
        <w:t xml:space="preserve"> capability from an American first strike. </w:t>
      </w:r>
      <w:r w:rsidRPr="009E7DDC">
        <w:rPr>
          <w:rFonts w:eastAsia="Times New Roman" w:cs="Times New Roman"/>
          <w:color w:val="000000"/>
          <w:u w:val="single"/>
        </w:rPr>
        <w:t xml:space="preserve">However, Cunningham and </w:t>
      </w:r>
      <w:proofErr w:type="spellStart"/>
      <w:r w:rsidRPr="009E7DDC">
        <w:rPr>
          <w:rFonts w:eastAsia="Times New Roman" w:cs="Times New Roman"/>
          <w:color w:val="000000"/>
          <w:u w:val="single"/>
        </w:rPr>
        <w:t>Fravel</w:t>
      </w:r>
      <w:proofErr w:type="spellEnd"/>
      <w:r w:rsidRPr="009E7DDC">
        <w:rPr>
          <w:rFonts w:eastAsia="Times New Roman" w:cs="Times New Roman"/>
          <w:color w:val="000000"/>
          <w:u w:val="single"/>
        </w:rPr>
        <w:t xml:space="preserve"> argue, the news isn’t all rosy. Though Chinese views reflect an instinct for safety in a potential nuclear crisis, many American policymakers don’t share those views. Instead, </w:t>
      </w:r>
      <w:r w:rsidRPr="009E7DDC">
        <w:rPr>
          <w:rFonts w:eastAsia="Times New Roman" w:cs="Times New Roman"/>
          <w:color w:val="000000"/>
          <w:u w:val="single"/>
          <w:shd w:val="clear" w:color="auto" w:fill="00FF00"/>
        </w:rPr>
        <w:t xml:space="preserve">American nuclear doctrine assumes that </w:t>
      </w:r>
      <w:r w:rsidRPr="009E7DDC">
        <w:rPr>
          <w:rFonts w:eastAsia="Times New Roman" w:cs="Times New Roman"/>
          <w:color w:val="000000"/>
          <w:u w:val="single"/>
        </w:rPr>
        <w:t>nuclear escalation can be controlled, and that smaller, “</w:t>
      </w:r>
      <w:r w:rsidRPr="009E7DDC">
        <w:rPr>
          <w:rFonts w:eastAsia="Times New Roman" w:cs="Times New Roman"/>
          <w:color w:val="000000"/>
          <w:u w:val="single"/>
          <w:shd w:val="clear" w:color="auto" w:fill="00FF00"/>
        </w:rPr>
        <w:t xml:space="preserve">tactical” nuclear strikes might </w:t>
      </w:r>
      <w:r w:rsidRPr="009E7DDC">
        <w:rPr>
          <w:rFonts w:eastAsia="Times New Roman" w:cs="Times New Roman"/>
          <w:b/>
          <w:bCs/>
          <w:color w:val="000000"/>
          <w:u w:val="single"/>
          <w:shd w:val="clear" w:color="auto" w:fill="00FF00"/>
        </w:rPr>
        <w:t>not</w:t>
      </w:r>
      <w:r w:rsidRPr="009E7DDC">
        <w:rPr>
          <w:rFonts w:eastAsia="Times New Roman" w:cs="Times New Roman"/>
          <w:color w:val="000000"/>
          <w:u w:val="single"/>
        </w:rPr>
        <w:t xml:space="preserve"> inherently </w:t>
      </w:r>
      <w:r w:rsidRPr="009E7DDC">
        <w:rPr>
          <w:rFonts w:eastAsia="Times New Roman" w:cs="Times New Roman"/>
          <w:color w:val="000000"/>
          <w:u w:val="single"/>
          <w:shd w:val="clear" w:color="auto" w:fill="00FF00"/>
        </w:rPr>
        <w:t xml:space="preserve">result in massive </w:t>
      </w:r>
      <w:r w:rsidRPr="009E7DDC">
        <w:rPr>
          <w:rFonts w:eastAsia="Times New Roman" w:cs="Times New Roman"/>
          <w:color w:val="000000"/>
          <w:u w:val="single"/>
        </w:rPr>
        <w:t xml:space="preserve">“strategic” </w:t>
      </w:r>
      <w:r w:rsidRPr="009E7DDC">
        <w:rPr>
          <w:rFonts w:eastAsia="Times New Roman" w:cs="Times New Roman"/>
          <w:color w:val="000000"/>
          <w:u w:val="single"/>
          <w:shd w:val="clear" w:color="auto" w:fill="00FF00"/>
        </w:rPr>
        <w:t>retaliation</w:t>
      </w:r>
      <w:r w:rsidRPr="009E7DDC">
        <w:rPr>
          <w:rFonts w:eastAsia="Times New Roman" w:cs="Times New Roman"/>
          <w:color w:val="000000"/>
          <w:u w:val="single"/>
        </w:rPr>
        <w:t xml:space="preserve">. </w:t>
      </w:r>
      <w:r w:rsidRPr="009E7DDC">
        <w:rPr>
          <w:rFonts w:eastAsia="Times New Roman" w:cs="Times New Roman"/>
          <w:b/>
          <w:bCs/>
          <w:color w:val="000000"/>
          <w:u w:val="single"/>
          <w:shd w:val="clear" w:color="auto" w:fill="00FF00"/>
        </w:rPr>
        <w:t>That asymmetry is dangerous</w:t>
      </w:r>
      <w:r w:rsidRPr="009E7DDC">
        <w:rPr>
          <w:rFonts w:eastAsia="Times New Roman" w:cs="Times New Roman"/>
          <w:color w:val="000000"/>
          <w:u w:val="single"/>
        </w:rPr>
        <w:t>. If the US launches a tactical nuclear strike under the belief that China will respond in kind, but China sees that strike as tantamount to all-out nuclear war</w:t>
      </w:r>
      <w:r w:rsidRPr="009E7DDC">
        <w:rPr>
          <w:rFonts w:eastAsia="Times New Roman" w:cs="Times New Roman"/>
          <w:b/>
          <w:bCs/>
          <w:color w:val="000000"/>
          <w:u w:val="single"/>
          <w:shd w:val="clear" w:color="auto" w:fill="00FF00"/>
        </w:rPr>
        <w:t>, American policymakers are going to spend the last moments before a massive nuclear conflagration looking extremely stupid</w:t>
      </w:r>
      <w:r w:rsidRPr="009E7DDC">
        <w:rPr>
          <w:rFonts w:eastAsia="Times New Roman" w:cs="Times New Roman"/>
          <w:color w:val="000000"/>
          <w:sz w:val="12"/>
          <w:szCs w:val="12"/>
        </w:rPr>
        <w:t>.</w:t>
      </w:r>
    </w:p>
    <w:p w14:paraId="07AC2DC9" w14:textId="77777777" w:rsidR="00F246E1" w:rsidRPr="009E7DDC" w:rsidRDefault="00F246E1" w:rsidP="00F246E1">
      <w:pPr>
        <w:pStyle w:val="Heading3"/>
      </w:pPr>
      <w:bookmarkStart w:id="3" w:name="_Hlk96106995"/>
      <w:r w:rsidRPr="009E7DDC">
        <w:lastRenderedPageBreak/>
        <w:t>AT: OST Bans Private Appropriation</w:t>
      </w:r>
    </w:p>
    <w:p w14:paraId="736521C0" w14:textId="77777777" w:rsidR="00F246E1" w:rsidRPr="009E7DDC" w:rsidRDefault="00F246E1" w:rsidP="00F246E1">
      <w:pPr>
        <w:pStyle w:val="Heading4"/>
      </w:pPr>
      <w:r w:rsidRPr="009E7DDC">
        <w:t>1] The OST doesn’t extend to private entities</w:t>
      </w:r>
    </w:p>
    <w:p w14:paraId="09CCC9A0" w14:textId="77777777" w:rsidR="00F246E1" w:rsidRPr="009E7DDC" w:rsidRDefault="00F246E1" w:rsidP="00F246E1">
      <w:pPr>
        <w:rPr>
          <w:sz w:val="16"/>
        </w:rPr>
      </w:pPr>
      <w:bookmarkStart w:id="4" w:name="_Hlk77276891"/>
      <w:proofErr w:type="spellStart"/>
      <w:r w:rsidRPr="009E7DDC">
        <w:rPr>
          <w:rStyle w:val="Style13ptBold"/>
        </w:rPr>
        <w:t>Gorove</w:t>
      </w:r>
      <w:proofErr w:type="spellEnd"/>
      <w:r w:rsidRPr="009E7DDC">
        <w:rPr>
          <w:rStyle w:val="Style13ptBold"/>
        </w:rPr>
        <w:t xml:space="preserve"> 69,</w:t>
      </w:r>
      <w:r w:rsidRPr="009E7DDC">
        <w:rPr>
          <w:sz w:val="16"/>
        </w:rPr>
        <w:t xml:space="preserve"> Stephan [Professor of space law and director of space studies and policy at the University of Mississippi]. “Interpreting Article II of the Outer Space Treaty”; 1969; </w:t>
      </w:r>
      <w:r w:rsidRPr="009E7DDC">
        <w:rPr>
          <w:i/>
          <w:iCs/>
          <w:sz w:val="16"/>
        </w:rPr>
        <w:t>Fordham Law Review</w:t>
      </w:r>
      <w:r w:rsidRPr="009E7DDC">
        <w:rPr>
          <w:sz w:val="16"/>
        </w:rPr>
        <w:t xml:space="preserve"> [https://ir.lawnet.fordham.edu/cgi/viewcontent.cgi?article=1966&amp;context=flr]</w:t>
      </w:r>
    </w:p>
    <w:p w14:paraId="105FB0CE" w14:textId="77777777" w:rsidR="00F246E1" w:rsidRPr="009E7DDC" w:rsidRDefault="00F246E1" w:rsidP="00F246E1">
      <w:pPr>
        <w:rPr>
          <w:sz w:val="16"/>
        </w:rPr>
      </w:pPr>
      <w:r w:rsidRPr="009E7DDC">
        <w:rPr>
          <w:sz w:val="16"/>
        </w:rPr>
        <w:t xml:space="preserve">Turning to the second question which involves the meaning of "national" appropriation, it has been suggested that only the United Nations acting on </w:t>
      </w:r>
      <w:r w:rsidRPr="00CB7FD8">
        <w:rPr>
          <w:rStyle w:val="StyleUnderline"/>
          <w:highlight w:val="yellow"/>
        </w:rPr>
        <w:t>behalf of the world</w:t>
      </w:r>
      <w:r w:rsidRPr="009E7DDC">
        <w:rPr>
          <w:sz w:val="16"/>
        </w:rPr>
        <w:t xml:space="preserve"> community as a whole, should be entitled to appropriate.3 While further developments in space law, by international custom or treaty, may eventually prohibit spatial appropriations by an individual or a chartered company or the European communities, </w:t>
      </w:r>
      <w:r w:rsidRPr="00CB7FD8">
        <w:rPr>
          <w:rStyle w:val="StyleUnderline"/>
          <w:highlight w:val="yellow"/>
        </w:rPr>
        <w:t>the Treaty</w:t>
      </w:r>
      <w:r w:rsidRPr="009E7DDC">
        <w:rPr>
          <w:rStyle w:val="StyleUnderline"/>
        </w:rPr>
        <w:t xml:space="preserve"> in its present form </w:t>
      </w:r>
      <w:r w:rsidRPr="00CB7FD8">
        <w:rPr>
          <w:rStyle w:val="StyleUnderline"/>
          <w:highlight w:val="yellow"/>
        </w:rPr>
        <w:t>appears to contain no prohibition regarding</w:t>
      </w:r>
      <w:r w:rsidRPr="009E7DDC">
        <w:rPr>
          <w:rStyle w:val="StyleUnderline"/>
        </w:rPr>
        <w:t xml:space="preserve"> individual </w:t>
      </w:r>
      <w:r w:rsidRPr="00CB7FD8">
        <w:rPr>
          <w:rStyle w:val="StyleUnderline"/>
          <w:highlight w:val="yellow"/>
        </w:rPr>
        <w:t>appropriation</w:t>
      </w:r>
      <w:r w:rsidRPr="009E7DDC">
        <w:rPr>
          <w:rStyle w:val="StyleUnderline"/>
        </w:rPr>
        <w:t xml:space="preserve"> or acquisition </w:t>
      </w:r>
      <w:r w:rsidRPr="00CB7FD8">
        <w:rPr>
          <w:rStyle w:val="StyleUnderline"/>
          <w:highlight w:val="yellow"/>
        </w:rPr>
        <w:t>by a private association</w:t>
      </w:r>
      <w:r w:rsidRPr="009E7DDC">
        <w:rPr>
          <w:rStyle w:val="StyleUnderline"/>
        </w:rPr>
        <w:t xml:space="preserve"> or an international organization, even if other than the United Nations</w:t>
      </w:r>
      <w:r w:rsidRPr="009E7DDC">
        <w:rPr>
          <w:sz w:val="16"/>
        </w:rPr>
        <w:t xml:space="preserve">. Thus, </w:t>
      </w:r>
      <w:r w:rsidRPr="009E7DDC">
        <w:rPr>
          <w:rStyle w:val="StyleUnderline"/>
        </w:rPr>
        <w:t xml:space="preserve">at present, </w:t>
      </w:r>
      <w:r w:rsidRPr="00CB7FD8">
        <w:rPr>
          <w:rStyle w:val="StyleUnderline"/>
          <w:highlight w:val="yellow"/>
        </w:rPr>
        <w:t>an individual</w:t>
      </w:r>
      <w:r w:rsidRPr="009E7DDC">
        <w:rPr>
          <w:rStyle w:val="StyleUnderline"/>
        </w:rPr>
        <w:t xml:space="preserve"> acting on his own behalf or on behalf of another individual or a private association or an international organization </w:t>
      </w:r>
      <w:r w:rsidRPr="00CB7FD8">
        <w:rPr>
          <w:rStyle w:val="StyleUnderline"/>
          <w:highlight w:val="yellow"/>
        </w:rPr>
        <w:t>could lawfully appropriate any part of outer space, including the moon and other celestial bodies.</w:t>
      </w:r>
      <w:r w:rsidRPr="009E7DDC">
        <w:rPr>
          <w:sz w:val="16"/>
        </w:rPr>
        <w:t xml:space="preserve"> Whether or not an ad hoc international organization could be created for the exclusive purpose of enabling it to appropriate.</w:t>
      </w:r>
    </w:p>
    <w:bookmarkEnd w:id="4"/>
    <w:p w14:paraId="420E92B9" w14:textId="77777777" w:rsidR="00F246E1" w:rsidRPr="009E7DDC" w:rsidRDefault="00F246E1" w:rsidP="00F246E1"/>
    <w:p w14:paraId="441F8C69" w14:textId="77777777" w:rsidR="00F246E1" w:rsidRPr="009E7DDC" w:rsidRDefault="00F246E1" w:rsidP="00F246E1">
      <w:pPr>
        <w:pStyle w:val="Heading4"/>
      </w:pPr>
      <w:r w:rsidRPr="009E7DDC">
        <w:t>2] The OST can be nullified</w:t>
      </w:r>
    </w:p>
    <w:p w14:paraId="095A83BF" w14:textId="77777777" w:rsidR="00F246E1" w:rsidRPr="009E7DDC" w:rsidRDefault="00F246E1" w:rsidP="00F246E1">
      <w:pPr>
        <w:rPr>
          <w:sz w:val="16"/>
        </w:rPr>
      </w:pPr>
      <w:bookmarkStart w:id="5" w:name="_Hlk77276850"/>
      <w:r w:rsidRPr="009E7DDC">
        <w:rPr>
          <w:rStyle w:val="Style13ptBold"/>
        </w:rPr>
        <w:t>Thomas 05</w:t>
      </w:r>
      <w:r w:rsidRPr="009E7DDC">
        <w:rPr>
          <w:sz w:val="16"/>
        </w:rPr>
        <w:t xml:space="preserve">, Jonathan [Brigham Young University]. “Privatization of Space Ventures: Proposing a Proven Regulatory Theory for Future </w:t>
      </w:r>
      <w:proofErr w:type="spellStart"/>
      <w:r w:rsidRPr="009E7DDC">
        <w:rPr>
          <w:sz w:val="16"/>
        </w:rPr>
        <w:t>Extraterrestral</w:t>
      </w:r>
      <w:proofErr w:type="spellEnd"/>
      <w:r w:rsidRPr="009E7DDC">
        <w:rPr>
          <w:sz w:val="16"/>
        </w:rPr>
        <w:t xml:space="preserve"> Appropriation”; August 16, 2005; </w:t>
      </w:r>
      <w:r w:rsidRPr="009E7DDC">
        <w:rPr>
          <w:i/>
          <w:iCs/>
          <w:sz w:val="16"/>
        </w:rPr>
        <w:t>Brigham Young University International Law &amp; Management Review</w:t>
      </w:r>
      <w:r w:rsidRPr="009E7DDC">
        <w:rPr>
          <w:sz w:val="16"/>
        </w:rPr>
        <w:t xml:space="preserve"> [https://digitalcommons.law.byu.edu/cgi/viewcontent.cgi?article=1006&amp;context=ilmr]</w:t>
      </w:r>
    </w:p>
    <w:p w14:paraId="707CE391" w14:textId="77777777" w:rsidR="00F246E1" w:rsidRPr="009E7DDC" w:rsidRDefault="00F246E1" w:rsidP="00F246E1">
      <w:pPr>
        <w:rPr>
          <w:sz w:val="16"/>
        </w:rPr>
      </w:pPr>
      <w:r w:rsidRPr="00CB7FD8">
        <w:rPr>
          <w:rStyle w:val="StyleUnderline"/>
          <w:highlight w:val="yellow"/>
        </w:rPr>
        <w:t>The Vienna Convention on the Law of Treaties</w:t>
      </w:r>
      <w:r w:rsidRPr="009E7DDC">
        <w:rPr>
          <w:rStyle w:val="StyleUnderline"/>
        </w:rPr>
        <w:t xml:space="preserve"> (1969) </w:t>
      </w:r>
      <w:r w:rsidRPr="00CB7FD8">
        <w:rPr>
          <w:rStyle w:val="StyleUnderline"/>
          <w:highlight w:val="yellow"/>
        </w:rPr>
        <w:t>recognizes that states should not be bound by a treaty when there has been a fundamental change in circumstances</w:t>
      </w:r>
      <w:r w:rsidRPr="009E7DDC">
        <w:rPr>
          <w:sz w:val="16"/>
        </w:rPr>
        <w:t xml:space="preserve">. xo </w:t>
      </w:r>
      <w:proofErr w:type="spellStart"/>
      <w:r w:rsidRPr="009E7DDC">
        <w:rPr>
          <w:sz w:val="16"/>
        </w:rPr>
        <w:t>Aliicle</w:t>
      </w:r>
      <w:proofErr w:type="spellEnd"/>
      <w:r w:rsidRPr="009E7DDC">
        <w:rPr>
          <w:sz w:val="16"/>
        </w:rPr>
        <w:t xml:space="preserve"> 62 of the Vienna Convention explains the appropriate circumstances for states to terminate or withdraw from a treaty: A fundamental change of circumstances which has </w:t>
      </w:r>
      <w:proofErr w:type="spellStart"/>
      <w:r w:rsidRPr="009E7DDC">
        <w:rPr>
          <w:sz w:val="16"/>
        </w:rPr>
        <w:t>occuned</w:t>
      </w:r>
      <w:proofErr w:type="spellEnd"/>
      <w:r w:rsidRPr="009E7DDC">
        <w:rPr>
          <w:sz w:val="16"/>
        </w:rPr>
        <w:t xml:space="preserve"> with regard to those existing at the time of the conclusion of a treaty, and which was not foreseen by the parties, may not be invoked as a ground for terminating or withdrawing from the treaty unless: (a) the existence of those circumstances constituted an essential basis of the consent of the parties to be bound by the treaty; and (b) the effect of the change is radically to transform the extent of the obligations still to be </w:t>
      </w:r>
      <w:proofErr w:type="spellStart"/>
      <w:r w:rsidRPr="009E7DDC">
        <w:rPr>
          <w:sz w:val="16"/>
        </w:rPr>
        <w:t>perfonTIed</w:t>
      </w:r>
      <w:proofErr w:type="spellEnd"/>
      <w:r w:rsidRPr="009E7DDC">
        <w:rPr>
          <w:sz w:val="16"/>
        </w:rPr>
        <w:t xml:space="preserve"> under the treaty. </w:t>
      </w:r>
      <w:r w:rsidRPr="00CB7FD8">
        <w:rPr>
          <w:rStyle w:val="StyleUnderline"/>
          <w:highlight w:val="yellow"/>
        </w:rPr>
        <w:t>States commonly regard this principle</w:t>
      </w:r>
      <w:r w:rsidRPr="009E7DDC">
        <w:rPr>
          <w:rStyle w:val="StyleUnderline"/>
        </w:rPr>
        <w:t xml:space="preserve"> contained in the Vienna Convention </w:t>
      </w:r>
      <w:r w:rsidRPr="00CB7FD8">
        <w:rPr>
          <w:rStyle w:val="StyleUnderline"/>
          <w:highlight w:val="yellow"/>
        </w:rPr>
        <w:t xml:space="preserve">as customary international </w:t>
      </w:r>
      <w:proofErr w:type="spellStart"/>
      <w:r w:rsidRPr="00CB7FD8">
        <w:rPr>
          <w:rStyle w:val="StyleUnderline"/>
          <w:highlight w:val="yellow"/>
        </w:rPr>
        <w:t>law</w:t>
      </w:r>
      <w:r w:rsidRPr="009E7DDC">
        <w:rPr>
          <w:sz w:val="16"/>
        </w:rPr>
        <w:t>.x</w:t>
      </w:r>
      <w:proofErr w:type="spellEnd"/>
    </w:p>
    <w:bookmarkEnd w:id="5"/>
    <w:p w14:paraId="02331FD3" w14:textId="190476EB" w:rsidR="00F246E1" w:rsidRDefault="00F246E1" w:rsidP="00F246E1"/>
    <w:p w14:paraId="5B52D642" w14:textId="48BF1ACC" w:rsidR="004C1674" w:rsidRPr="009E7DDC" w:rsidRDefault="004C1674" w:rsidP="004C1674">
      <w:pPr>
        <w:pStyle w:val="Heading4"/>
      </w:pPr>
      <w:r>
        <w:t>That takes out their argument about violating the OST justifying violation of international law</w:t>
      </w:r>
    </w:p>
    <w:bookmarkEnd w:id="3"/>
    <w:p w14:paraId="0FC250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508E"/>
    <w:rsid w:val="000139A3"/>
    <w:rsid w:val="00020A3C"/>
    <w:rsid w:val="000E5D5D"/>
    <w:rsid w:val="00100833"/>
    <w:rsid w:val="00104529"/>
    <w:rsid w:val="00105942"/>
    <w:rsid w:val="00107396"/>
    <w:rsid w:val="00144A4C"/>
    <w:rsid w:val="00176AB0"/>
    <w:rsid w:val="00177B7D"/>
    <w:rsid w:val="0018322D"/>
    <w:rsid w:val="001B5270"/>
    <w:rsid w:val="001B5776"/>
    <w:rsid w:val="001E527A"/>
    <w:rsid w:val="001F78CE"/>
    <w:rsid w:val="002449B1"/>
    <w:rsid w:val="00251FC7"/>
    <w:rsid w:val="002855A7"/>
    <w:rsid w:val="002B146A"/>
    <w:rsid w:val="002B5E17"/>
    <w:rsid w:val="00315690"/>
    <w:rsid w:val="00316B75"/>
    <w:rsid w:val="00325646"/>
    <w:rsid w:val="003460F2"/>
    <w:rsid w:val="0038158C"/>
    <w:rsid w:val="003902BA"/>
    <w:rsid w:val="003A09E2"/>
    <w:rsid w:val="00400792"/>
    <w:rsid w:val="00407037"/>
    <w:rsid w:val="004605D6"/>
    <w:rsid w:val="004C1674"/>
    <w:rsid w:val="004C60E8"/>
    <w:rsid w:val="004E3579"/>
    <w:rsid w:val="004E728B"/>
    <w:rsid w:val="004F39E0"/>
    <w:rsid w:val="00537BD5"/>
    <w:rsid w:val="0057268A"/>
    <w:rsid w:val="005D2912"/>
    <w:rsid w:val="005F50A6"/>
    <w:rsid w:val="006065BD"/>
    <w:rsid w:val="00645FA9"/>
    <w:rsid w:val="00647866"/>
    <w:rsid w:val="00665003"/>
    <w:rsid w:val="00670A04"/>
    <w:rsid w:val="006A2AD0"/>
    <w:rsid w:val="006C2375"/>
    <w:rsid w:val="006D4ECC"/>
    <w:rsid w:val="00712040"/>
    <w:rsid w:val="00722258"/>
    <w:rsid w:val="007243E5"/>
    <w:rsid w:val="00766EA0"/>
    <w:rsid w:val="00783507"/>
    <w:rsid w:val="0078508E"/>
    <w:rsid w:val="007A2226"/>
    <w:rsid w:val="007F5B66"/>
    <w:rsid w:val="00823A1C"/>
    <w:rsid w:val="00845B9D"/>
    <w:rsid w:val="00860984"/>
    <w:rsid w:val="0089501F"/>
    <w:rsid w:val="008B05C7"/>
    <w:rsid w:val="008B3ECB"/>
    <w:rsid w:val="008B4E85"/>
    <w:rsid w:val="008C1B2E"/>
    <w:rsid w:val="0091627E"/>
    <w:rsid w:val="009544EC"/>
    <w:rsid w:val="0097032B"/>
    <w:rsid w:val="009D2EAD"/>
    <w:rsid w:val="009D54B2"/>
    <w:rsid w:val="009E1922"/>
    <w:rsid w:val="009F7ED2"/>
    <w:rsid w:val="00A93661"/>
    <w:rsid w:val="00A95652"/>
    <w:rsid w:val="00AB39B0"/>
    <w:rsid w:val="00AC0AB8"/>
    <w:rsid w:val="00AD596F"/>
    <w:rsid w:val="00B1034A"/>
    <w:rsid w:val="00B33C6D"/>
    <w:rsid w:val="00B4095E"/>
    <w:rsid w:val="00B4508F"/>
    <w:rsid w:val="00B55AD5"/>
    <w:rsid w:val="00B6277A"/>
    <w:rsid w:val="00B8057C"/>
    <w:rsid w:val="00BD6238"/>
    <w:rsid w:val="00BF3C9F"/>
    <w:rsid w:val="00BF593B"/>
    <w:rsid w:val="00BF773A"/>
    <w:rsid w:val="00BF7E81"/>
    <w:rsid w:val="00C13773"/>
    <w:rsid w:val="00C17CC8"/>
    <w:rsid w:val="00C83417"/>
    <w:rsid w:val="00C9604F"/>
    <w:rsid w:val="00CA19AA"/>
    <w:rsid w:val="00CC5298"/>
    <w:rsid w:val="00CD736E"/>
    <w:rsid w:val="00CD798D"/>
    <w:rsid w:val="00CE161E"/>
    <w:rsid w:val="00CF59A8"/>
    <w:rsid w:val="00D025F7"/>
    <w:rsid w:val="00D325A9"/>
    <w:rsid w:val="00D36A8A"/>
    <w:rsid w:val="00D61409"/>
    <w:rsid w:val="00D6691E"/>
    <w:rsid w:val="00D71170"/>
    <w:rsid w:val="00DA1C92"/>
    <w:rsid w:val="00DA25D4"/>
    <w:rsid w:val="00DA6538"/>
    <w:rsid w:val="00DD1693"/>
    <w:rsid w:val="00E04116"/>
    <w:rsid w:val="00E15E75"/>
    <w:rsid w:val="00E5262C"/>
    <w:rsid w:val="00EC7DC4"/>
    <w:rsid w:val="00ED30CF"/>
    <w:rsid w:val="00EE7F11"/>
    <w:rsid w:val="00F176EF"/>
    <w:rsid w:val="00F246E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E1CC3"/>
  <w15:chartTrackingRefBased/>
  <w15:docId w15:val="{6627953A-3535-4A16-8499-90F05D99C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508E"/>
    <w:rPr>
      <w:rFonts w:ascii="Calibri" w:hAnsi="Calibri" w:cs="Calibri"/>
      <w:sz w:val="24"/>
    </w:rPr>
  </w:style>
  <w:style w:type="paragraph" w:styleId="Heading1">
    <w:name w:val="heading 1"/>
    <w:aliases w:val="Pocket"/>
    <w:basedOn w:val="Normal"/>
    <w:next w:val="Normal"/>
    <w:link w:val="Heading1Char"/>
    <w:qFormat/>
    <w:rsid w:val="007850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50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50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78508E"/>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7850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508E"/>
  </w:style>
  <w:style w:type="character" w:customStyle="1" w:styleId="Heading1Char">
    <w:name w:val="Heading 1 Char"/>
    <w:aliases w:val="Pocket Char"/>
    <w:basedOn w:val="DefaultParagraphFont"/>
    <w:link w:val="Heading1"/>
    <w:rsid w:val="007850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508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508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78508E"/>
    <w:rPr>
      <w:rFonts w:ascii="Calibri" w:eastAsiaTheme="majorEastAsia" w:hAnsi="Calibri" w:cstheme="majorBidi"/>
      <w:b/>
      <w:iCs/>
      <w:sz w:val="28"/>
    </w:rPr>
  </w:style>
  <w:style w:type="character" w:styleId="Emphasis">
    <w:name w:val="Emphasis"/>
    <w:basedOn w:val="DefaultParagraphFont"/>
    <w:uiPriority w:val="7"/>
    <w:qFormat/>
    <w:rsid w:val="0078508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508E"/>
    <w:rPr>
      <w:b/>
      <w:bCs/>
      <w:sz w:val="28"/>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78508E"/>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78508E"/>
    <w:rPr>
      <w:color w:val="auto"/>
      <w:u w:val="none"/>
    </w:rPr>
  </w:style>
  <w:style w:type="character" w:styleId="FollowedHyperlink">
    <w:name w:val="FollowedHyperlink"/>
    <w:basedOn w:val="DefaultParagraphFont"/>
    <w:uiPriority w:val="99"/>
    <w:semiHidden/>
    <w:unhideWhenUsed/>
    <w:rsid w:val="0078508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1/04/01/opinions/china-space-race-us-spacex-berger/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harpercollins.com/products/liftoff-eric-berger?variant=3212662020509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eon.co/essays/asteroid-mining-could-pay-for-space-exploration-and-adventure" TargetMode="External"/><Relationship Id="rId11" Type="http://schemas.openxmlformats.org/officeDocument/2006/relationships/hyperlink" Target="https://www.pri.org/stories/2019-12-12/analysis-us-china-nuclear-conflict-likely" TargetMode="External"/><Relationship Id="rId5" Type="http://schemas.openxmlformats.org/officeDocument/2006/relationships/webSettings" Target="webSettings.xml"/><Relationship Id="rId10" Type="http://schemas.openxmlformats.org/officeDocument/2006/relationships/hyperlink" Target="https://www.cnn.com/2021/05/24/china/us-china-taiwan-1958-nuclear-intl-hnk/index.html" TargetMode="External"/><Relationship Id="rId4" Type="http://schemas.openxmlformats.org/officeDocument/2006/relationships/settings" Target="settings.xml"/><Relationship Id="rId9" Type="http://schemas.openxmlformats.org/officeDocument/2006/relationships/hyperlink" Target="https://www.theatlantic.com/international/archive/2020/10/what-kind-superpower-will-china-be/6165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10</Pages>
  <Words>9434</Words>
  <Characters>53779</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Zhang</dc:creator>
  <cp:keywords>5.1.1</cp:keywords>
  <dc:description/>
  <cp:lastModifiedBy>Richard Zhang</cp:lastModifiedBy>
  <cp:revision>2</cp:revision>
  <dcterms:created xsi:type="dcterms:W3CDTF">2022-03-05T00:03:00Z</dcterms:created>
  <dcterms:modified xsi:type="dcterms:W3CDTF">2022-03-05T00:13:00Z</dcterms:modified>
</cp:coreProperties>
</file>