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673F4" w14:textId="047E686D" w:rsidR="00110F0C" w:rsidRDefault="00982DD6" w:rsidP="00110F0C">
      <w:pPr>
        <w:pStyle w:val="Heading3"/>
      </w:pPr>
      <w:r>
        <w:t>Adv – Lunar Heritage</w:t>
      </w:r>
    </w:p>
    <w:p w14:paraId="1B0B2305" w14:textId="7EC350D8" w:rsidR="00110F0C" w:rsidRDefault="00110F0C" w:rsidP="00110F0C">
      <w:pPr>
        <w:pStyle w:val="Heading4"/>
      </w:pPr>
      <w:r>
        <w:t xml:space="preserve">The Advantage is </w:t>
      </w:r>
      <w:r>
        <w:rPr>
          <w:u w:val="single"/>
        </w:rPr>
        <w:t>Lunar Heritage</w:t>
      </w:r>
      <w:r>
        <w:t>:</w:t>
      </w:r>
    </w:p>
    <w:p w14:paraId="26016874" w14:textId="28264DBF" w:rsidR="00982DD6" w:rsidRPr="00982DD6" w:rsidRDefault="00982DD6" w:rsidP="00982DD6">
      <w:pPr>
        <w:pStyle w:val="Heading4"/>
      </w:pPr>
      <w:r>
        <w:t>No protection of lunar heritage sites exists</w:t>
      </w:r>
    </w:p>
    <w:p w14:paraId="47CDF5F2" w14:textId="77777777" w:rsidR="00982DD6" w:rsidRDefault="00982DD6" w:rsidP="00982DD6">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4361172F" w14:textId="77777777" w:rsidR="00982DD6" w:rsidRDefault="00982DD6" w:rsidP="00982DD6">
      <w:pPr>
        <w:rPr>
          <w:rStyle w:val="Emphasis"/>
        </w:rPr>
      </w:pPr>
      <w:r w:rsidRPr="008532F8">
        <w:rPr>
          <w:rStyle w:val="StyleUnderline"/>
        </w:rPr>
        <w:t xml:space="preserve">The </w:t>
      </w:r>
      <w:r w:rsidRPr="00547C9B">
        <w:rPr>
          <w:rStyle w:val="Emphasis"/>
        </w:rPr>
        <w:t>issue of humanity’s</w:t>
      </w:r>
      <w:r w:rsidRPr="00AC61A7">
        <w:rPr>
          <w:rStyle w:val="Emphasis"/>
        </w:rPr>
        <w:t xml:space="preserve"> cultural </w:t>
      </w:r>
      <w:r w:rsidRPr="00982DD6">
        <w:rPr>
          <w:rStyle w:val="Emphasis"/>
          <w:highlight w:val="yellow"/>
        </w:rPr>
        <w:t xml:space="preserve">heritage in space </w:t>
      </w:r>
      <w:r w:rsidRPr="00547C9B">
        <w:rPr>
          <w:rStyle w:val="Emphasis"/>
          <w:bdr w:val="single" w:sz="18" w:space="0" w:color="auto"/>
        </w:rPr>
        <w:t>has arisen</w:t>
      </w:r>
      <w:r w:rsidRPr="00547C9B">
        <w:rPr>
          <w:rStyle w:val="StyleUnderline"/>
        </w:rPr>
        <w:t xml:space="preserve"> as</w:t>
      </w:r>
      <w:r w:rsidRPr="008532F8">
        <w:rPr>
          <w:rStyle w:val="StyleUnderline"/>
        </w:rPr>
        <w:t xml:space="preserve"> one of many unanswered questions in space law, with </w:t>
      </w:r>
      <w:r w:rsidRPr="00982DD6">
        <w:rPr>
          <w:rStyle w:val="Emphasis"/>
          <w:highlight w:val="yellow"/>
        </w:rPr>
        <w:t>no international agreements</w:t>
      </w:r>
      <w:r w:rsidRPr="00AC61A7">
        <w:rPr>
          <w:rStyle w:val="StyleUnderline"/>
        </w:rPr>
        <w:t xml:space="preserve"> </w:t>
      </w:r>
      <w:r w:rsidRPr="00AC61A7">
        <w:rPr>
          <w:rStyle w:val="Emphasis"/>
        </w:rPr>
        <w:t xml:space="preserve">specifically </w:t>
      </w:r>
      <w:r w:rsidRPr="00982DD6">
        <w:rPr>
          <w:rStyle w:val="Emphasis"/>
          <w:highlight w:val="yellow"/>
        </w:rPr>
        <w:t>addressing it.</w:t>
      </w:r>
      <w:r w:rsidRPr="00982DD6">
        <w:rPr>
          <w:sz w:val="16"/>
          <w:highlight w:val="yellow"/>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982DD6">
        <w:rPr>
          <w:rStyle w:val="Emphasis"/>
          <w:highlight w:val="yellow"/>
        </w:rPr>
        <w:t>NASA</w:t>
      </w:r>
      <w:r w:rsidRPr="00982DD6">
        <w:rPr>
          <w:rStyle w:val="StyleUnderline"/>
          <w:highlight w:val="yellow"/>
        </w:rPr>
        <w:t xml:space="preserve"> </w:t>
      </w:r>
      <w:r w:rsidRPr="008532F8">
        <w:rPr>
          <w:rStyle w:val="StyleUnderline"/>
        </w:rPr>
        <w:t xml:space="preserve">has </w:t>
      </w:r>
      <w:r w:rsidRPr="00547C9B">
        <w:rPr>
          <w:rStyle w:val="Emphasis"/>
        </w:rPr>
        <w:t>promulgated</w:t>
      </w:r>
      <w:r w:rsidRPr="00547C9B">
        <w:rPr>
          <w:rStyle w:val="StyleUnderline"/>
        </w:rPr>
        <w:t xml:space="preserve"> their </w:t>
      </w:r>
      <w:r w:rsidRPr="00547C9B">
        <w:rPr>
          <w:rStyle w:val="Emphasis"/>
        </w:rPr>
        <w:t>recommendations</w:t>
      </w:r>
      <w:r w:rsidRPr="00547C9B">
        <w:rPr>
          <w:rStyle w:val="StyleUnderline"/>
        </w:rPr>
        <w:t xml:space="preserve"> for spacefaring</w:t>
      </w:r>
      <w:r w:rsidRPr="008532F8">
        <w:rPr>
          <w:rStyle w:val="StyleUnderline"/>
        </w:rPr>
        <w:t xml:space="preserve"> entities with the goal of protecting the lunar artifacts left behind by the Apollo missions.8 These recommendations </w:t>
      </w:r>
      <w:r w:rsidRPr="00982DD6">
        <w:rPr>
          <w:rStyle w:val="Emphasis"/>
          <w:highlight w:val="yellow"/>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982DD6">
        <w:rPr>
          <w:rStyle w:val="Emphasis"/>
          <w:highlight w:val="yellow"/>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With the impending return to the Moon</w:t>
      </w:r>
      <w:r w:rsidRPr="00547C9B">
        <w:rPr>
          <w:rStyle w:val="StyleUnderline"/>
        </w:rPr>
        <w:t xml:space="preserve">, </w:t>
      </w:r>
      <w:r w:rsidRPr="00547C9B">
        <w:rPr>
          <w:rStyle w:val="Emphasis"/>
        </w:rPr>
        <w:t>it is likely</w:t>
      </w:r>
      <w:r w:rsidRPr="00547C9B">
        <w:rPr>
          <w:rStyle w:val="StyleUnderline"/>
        </w:rPr>
        <w:t xml:space="preserve"> that</w:t>
      </w:r>
      <w:r w:rsidRPr="008532F8">
        <w:rPr>
          <w:rStyle w:val="StyleUnderline"/>
        </w:rPr>
        <w:t xml:space="preserve"> </w:t>
      </w:r>
      <w:r w:rsidRPr="00AC61A7">
        <w:rPr>
          <w:rStyle w:val="Emphasis"/>
        </w:rPr>
        <w:t>individuals and</w:t>
      </w:r>
      <w:r w:rsidRPr="00AC61A7">
        <w:rPr>
          <w:rStyle w:val="StyleUnderline"/>
        </w:rPr>
        <w:t xml:space="preserve"> </w:t>
      </w:r>
      <w:r w:rsidRPr="00982DD6">
        <w:rPr>
          <w:rStyle w:val="Emphasis"/>
          <w:highlight w:val="yellow"/>
        </w:rPr>
        <w:t>corporations</w:t>
      </w:r>
      <w:r w:rsidRPr="00982DD6">
        <w:rPr>
          <w:rStyle w:val="StyleUnderline"/>
          <w:highlight w:val="yellow"/>
        </w:rPr>
        <w:t xml:space="preserve"> </w:t>
      </w:r>
      <w:r w:rsidRPr="00547C9B">
        <w:rPr>
          <w:rStyle w:val="Emphasis"/>
          <w:bdr w:val="single" w:sz="18" w:space="0" w:color="auto"/>
        </w:rPr>
        <w:t>will be</w:t>
      </w:r>
      <w:r w:rsidRPr="00982DD6">
        <w:rPr>
          <w:rStyle w:val="Emphasis"/>
          <w:highlight w:val="yellow"/>
          <w:bdr w:val="single" w:sz="18" w:space="0" w:color="auto"/>
        </w:rPr>
        <w:t xml:space="preserve"> looking to </w:t>
      </w:r>
      <w:r w:rsidRPr="00547C9B">
        <w:rPr>
          <w:rStyle w:val="Emphasis"/>
          <w:bdr w:val="single" w:sz="18" w:space="0" w:color="auto"/>
        </w:rPr>
        <w:t xml:space="preserve">turn a </w:t>
      </w:r>
      <w:r w:rsidRPr="00982DD6">
        <w:rPr>
          <w:rStyle w:val="Emphasis"/>
          <w:highlight w:val="yellow"/>
          <w:bdr w:val="single" w:sz="18" w:space="0" w:color="auto"/>
        </w:rPr>
        <w:t xml:space="preserve">profit from </w:t>
      </w:r>
      <w:r w:rsidRPr="00547C9B">
        <w:rPr>
          <w:rStyle w:val="Emphasis"/>
          <w:bdr w:val="single" w:sz="18" w:space="0" w:color="auto"/>
        </w:rPr>
        <w:t xml:space="preserve">space </w:t>
      </w:r>
      <w:r w:rsidRPr="00982DD6">
        <w:rPr>
          <w:rStyle w:val="Emphasis"/>
          <w:highlight w:val="yellow"/>
          <w:bdr w:val="single" w:sz="18" w:space="0" w:color="auto"/>
        </w:rPr>
        <w:t>heritage</w:t>
      </w:r>
      <w:r w:rsidRPr="008532F8">
        <w:rPr>
          <w:rStyle w:val="StyleUnderline"/>
        </w:rPr>
        <w:t xml:space="preserve">, without concern for the protection of such heritage. </w:t>
      </w:r>
      <w:r w:rsidRPr="00982DD6">
        <w:rPr>
          <w:rStyle w:val="Emphasis"/>
          <w:highlight w:val="yellow"/>
        </w:rPr>
        <w:t xml:space="preserve">Tourists </w:t>
      </w:r>
      <w:r w:rsidRPr="00AC61A7">
        <w:rPr>
          <w:rStyle w:val="Emphasis"/>
        </w:rPr>
        <w:t xml:space="preserve">may </w:t>
      </w:r>
      <w:r w:rsidRPr="00982DD6">
        <w:rPr>
          <w:rStyle w:val="Emphasis"/>
          <w:highlight w:val="yellow"/>
        </w:rPr>
        <w:t>disrupt sites</w:t>
      </w:r>
      <w:r w:rsidRPr="00982DD6">
        <w:rPr>
          <w:rStyle w:val="StyleUnderline"/>
          <w:highlight w:val="yellow"/>
        </w:rPr>
        <w:t xml:space="preserve"> </w:t>
      </w:r>
      <w:r w:rsidRPr="008532F8">
        <w:rPr>
          <w:rStyle w:val="StyleUnderline"/>
        </w:rPr>
        <w:t xml:space="preserve">with careless expeditions and </w:t>
      </w:r>
      <w:r w:rsidRPr="00982DD6">
        <w:rPr>
          <w:rStyle w:val="Emphasis"/>
          <w:highlight w:val="yellow"/>
        </w:rPr>
        <w:t xml:space="preserve">landing sites </w:t>
      </w:r>
      <w:r w:rsidRPr="00547C9B">
        <w:rPr>
          <w:rStyle w:val="Emphasis"/>
        </w:rPr>
        <w:t xml:space="preserve">may be </w:t>
      </w:r>
      <w:r w:rsidRPr="00982DD6">
        <w:rPr>
          <w:rStyle w:val="Emphasis"/>
          <w:highlight w:val="yellow"/>
        </w:rPr>
        <w:t xml:space="preserve">desecrated </w:t>
      </w:r>
      <w:r w:rsidRPr="00547C9B">
        <w:rPr>
          <w:rStyle w:val="Emphasis"/>
        </w:rPr>
        <w:t xml:space="preserve">so </w:t>
      </w:r>
      <w:r w:rsidRPr="00547C9B">
        <w:rPr>
          <w:rStyle w:val="Emphasis"/>
          <w:bdr w:val="single" w:sz="18" w:space="0" w:color="auto"/>
        </w:rPr>
        <w:t>that the</w:t>
      </w:r>
      <w:r w:rsidRPr="00982DD6">
        <w:rPr>
          <w:rStyle w:val="Emphasis"/>
          <w:highlight w:val="yellow"/>
          <w:bdr w:val="single" w:sz="18" w:space="0" w:color="auto"/>
        </w:rPr>
        <w:t xml:space="preserv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547C9B">
        <w:rPr>
          <w:rStyle w:val="Emphasis"/>
        </w:rPr>
        <w:t xml:space="preserve">While </w:t>
      </w:r>
      <w:r w:rsidRPr="00982DD6">
        <w:rPr>
          <w:rStyle w:val="Emphasis"/>
          <w:highlight w:val="yellow"/>
        </w:rPr>
        <w:t xml:space="preserve">national </w:t>
      </w:r>
      <w:r w:rsidRPr="00547C9B">
        <w:rPr>
          <w:rStyle w:val="Emphasis"/>
        </w:rPr>
        <w:t xml:space="preserve">heritage </w:t>
      </w:r>
      <w:r w:rsidRPr="00982DD6">
        <w:rPr>
          <w:rStyle w:val="Emphasis"/>
          <w:highlight w:val="yellow"/>
        </w:rPr>
        <w:t xml:space="preserve">legislation </w:t>
      </w:r>
      <w:r w:rsidRPr="00547C9B">
        <w:rPr>
          <w:rStyle w:val="Emphasis"/>
        </w:rPr>
        <w:t>can protect</w:t>
      </w:r>
      <w:r w:rsidRPr="00547C9B">
        <w:rPr>
          <w:rStyle w:val="StyleUnderline"/>
        </w:rPr>
        <w:t xml:space="preserve"> space artifacts </w:t>
      </w:r>
      <w:r w:rsidRPr="00547C9B">
        <w:rPr>
          <w:rStyle w:val="Emphasis"/>
        </w:rPr>
        <w:t>from citizens of their own countries</w:t>
      </w:r>
      <w:r w:rsidRPr="00547C9B">
        <w:rPr>
          <w:rStyle w:val="StyleUnderline"/>
        </w:rPr>
        <w:t>, there is</w:t>
      </w:r>
      <w:r w:rsidRPr="008532F8">
        <w:rPr>
          <w:rStyle w:val="StyleUnderline"/>
        </w:rPr>
        <w:t xml:space="preserve"> currently </w:t>
      </w:r>
      <w:r w:rsidRPr="00982DD6">
        <w:rPr>
          <w:rStyle w:val="Emphasis"/>
          <w:highlight w:val="yellow"/>
        </w:rPr>
        <w:t>no</w:t>
      </w:r>
      <w:r w:rsidRPr="00982DD6">
        <w:rPr>
          <w:rStyle w:val="StyleUnderline"/>
          <w:highlight w:val="yellow"/>
        </w:rPr>
        <w:t xml:space="preserve"> </w:t>
      </w:r>
      <w:r w:rsidRPr="008532F8">
        <w:rPr>
          <w:rStyle w:val="StyleUnderline"/>
        </w:rPr>
        <w:t xml:space="preserve">effective </w:t>
      </w:r>
      <w:r w:rsidRPr="00982DD6">
        <w:rPr>
          <w:rStyle w:val="Emphasis"/>
          <w:highlight w:val="yellow"/>
        </w:rPr>
        <w:t>means</w:t>
      </w:r>
      <w:r w:rsidRPr="00982DD6">
        <w:rPr>
          <w:rStyle w:val="StyleUnderline"/>
          <w:highlight w:val="yellow"/>
        </w:rPr>
        <w:t xml:space="preserve"> </w:t>
      </w:r>
      <w:r w:rsidRPr="008532F8">
        <w:rPr>
          <w:rStyle w:val="StyleUnderline"/>
        </w:rPr>
        <w:t xml:space="preserve">in the present space law regime by </w:t>
      </w:r>
      <w:r w:rsidRPr="00547C9B">
        <w:rPr>
          <w:rStyle w:val="Emphasis"/>
        </w:rPr>
        <w:t>which</w:t>
      </w:r>
      <w:r w:rsidRPr="00547C9B">
        <w:rPr>
          <w:rStyle w:val="StyleUnderline"/>
        </w:rPr>
        <w:t xml:space="preserve"> </w:t>
      </w:r>
      <w:r w:rsidRPr="008532F8">
        <w:rPr>
          <w:rStyle w:val="StyleUnderline"/>
        </w:rPr>
        <w:t xml:space="preserve">a </w:t>
      </w:r>
      <w:r w:rsidRPr="00982DD6">
        <w:rPr>
          <w:rStyle w:val="Emphasis"/>
          <w:highlight w:val="yellow"/>
        </w:rPr>
        <w:t xml:space="preserve">country can protect </w:t>
      </w:r>
      <w:r w:rsidRPr="00982DD6">
        <w:rPr>
          <w:rStyle w:val="Emphasis"/>
          <w:highlight w:val="yellow"/>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982DD6">
        <w:rPr>
          <w:rStyle w:val="Emphasis"/>
          <w:highlight w:val="yellow"/>
        </w:rPr>
        <w:t>solution</w:t>
      </w:r>
      <w:r w:rsidRPr="00982DD6">
        <w:rPr>
          <w:rStyle w:val="StyleUnderline"/>
          <w:highlight w:val="yellow"/>
        </w:rPr>
        <w:t xml:space="preserve"> </w:t>
      </w:r>
      <w:r w:rsidRPr="008532F8">
        <w:rPr>
          <w:rStyle w:val="StyleUnderline"/>
        </w:rPr>
        <w:t xml:space="preserve">is </w:t>
      </w:r>
      <w:r w:rsidRPr="00982DD6">
        <w:rPr>
          <w:rStyle w:val="Emphasis"/>
          <w:highlight w:val="yellow"/>
        </w:rPr>
        <w:t>needed to prevent</w:t>
      </w:r>
      <w:r w:rsidRPr="00982DD6">
        <w:rPr>
          <w:rStyle w:val="StyleUnderline"/>
          <w:highlight w:val="yellow"/>
        </w:rPr>
        <w:t xml:space="preserve"> </w:t>
      </w:r>
      <w:r w:rsidRPr="008532F8">
        <w:rPr>
          <w:rStyle w:val="StyleUnderline"/>
        </w:rPr>
        <w:t xml:space="preserve">the damage, destruction, loss, or </w:t>
      </w:r>
      <w:r w:rsidRPr="00547C9B">
        <w:rPr>
          <w:rStyle w:val="Emphasis"/>
          <w:bdr w:val="single" w:sz="18" w:space="0" w:color="auto"/>
        </w:rPr>
        <w:t xml:space="preserve">private </w:t>
      </w:r>
      <w:r w:rsidRPr="00982DD6">
        <w:rPr>
          <w:rStyle w:val="Emphasis"/>
          <w:highlight w:val="yellow"/>
          <w:bdr w:val="single" w:sz="18" w:space="0" w:color="auto"/>
        </w:rPr>
        <w:t xml:space="preserve">appropriation of </w:t>
      </w:r>
      <w:r w:rsidRPr="008532F8">
        <w:rPr>
          <w:rStyle w:val="StyleUnderline"/>
          <w:bdr w:val="single" w:sz="18" w:space="0" w:color="auto"/>
        </w:rPr>
        <w:t xml:space="preserve">our </w:t>
      </w:r>
      <w:r w:rsidRPr="00547C9B">
        <w:rPr>
          <w:rStyle w:val="Emphasis"/>
          <w:bdr w:val="single" w:sz="18" w:space="0" w:color="auto"/>
        </w:rPr>
        <w:t xml:space="preserve">cultural </w:t>
      </w:r>
      <w:r w:rsidRPr="00982DD6">
        <w:rPr>
          <w:rStyle w:val="Emphasis"/>
          <w:highlight w:val="yellow"/>
          <w:bdr w:val="single" w:sz="18" w:space="0" w:color="auto"/>
        </w:rPr>
        <w:t>heritage in space</w:t>
      </w:r>
      <w:r w:rsidRPr="00A818DB">
        <w:rPr>
          <w:rStyle w:val="Emphasis"/>
        </w:rPr>
        <w:t>.</w:t>
      </w:r>
    </w:p>
    <w:p w14:paraId="181DBC50" w14:textId="77777777" w:rsidR="00982DD6" w:rsidRPr="00982DD6" w:rsidRDefault="00982DD6" w:rsidP="00982DD6"/>
    <w:p w14:paraId="154B4651" w14:textId="77777777" w:rsidR="00110F0C" w:rsidRDefault="00110F0C" w:rsidP="00110F0C">
      <w:pPr>
        <w:pStyle w:val="Heading4"/>
      </w:pPr>
      <w:r>
        <w:t xml:space="preserve">Global Moon Rush by </w:t>
      </w:r>
      <w:r>
        <w:rPr>
          <w:u w:val="single"/>
        </w:rPr>
        <w:t>private actors</w:t>
      </w:r>
      <w:r>
        <w:t xml:space="preserve"> is </w:t>
      </w:r>
      <w:r>
        <w:rPr>
          <w:u w:val="single"/>
        </w:rPr>
        <w:t>coming now</w:t>
      </w:r>
      <w:r>
        <w:t>.</w:t>
      </w:r>
    </w:p>
    <w:p w14:paraId="03D5608E" w14:textId="77777777" w:rsidR="00110F0C" w:rsidRPr="00042143" w:rsidRDefault="00110F0C" w:rsidP="00110F0C">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2BE5D3DF" w14:textId="37BE67F3" w:rsidR="00110F0C" w:rsidRDefault="00110F0C" w:rsidP="00110F0C">
      <w:pPr>
        <w:rPr>
          <w:rStyle w:val="Emphasis"/>
          <w:bdr w:val="single" w:sz="18" w:space="0" w:color="auto"/>
        </w:rPr>
      </w:pPr>
      <w:r w:rsidRPr="00926B03">
        <w:rPr>
          <w:sz w:val="16"/>
        </w:rPr>
        <w:lastRenderedPageBreak/>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w:t>
      </w:r>
      <w:r w:rsidRPr="00547C9B">
        <w:rPr>
          <w:sz w:val="16"/>
        </w:rPr>
        <w:t xml:space="preserve">as a “bus stop to the moon and beyond”. His vision is for a “moon village”, but rather than a sprawl of domes, shops and a </w:t>
      </w:r>
      <w:proofErr w:type="spellStart"/>
      <w:r w:rsidRPr="00547C9B">
        <w:rPr>
          <w:sz w:val="16"/>
        </w:rPr>
        <w:t>cosy</w:t>
      </w:r>
      <w:proofErr w:type="spellEnd"/>
      <w:r w:rsidRPr="00547C9B">
        <w:rPr>
          <w:sz w:val="16"/>
        </w:rPr>
        <w:t xml:space="preserve"> pub, it is more an agreement between nations and industry to cooperate on lunar projects. </w:t>
      </w:r>
      <w:r w:rsidRPr="00547C9B">
        <w:rPr>
          <w:rStyle w:val="Emphasis"/>
        </w:rPr>
        <w:t>The private sector is eager</w:t>
      </w:r>
      <w:r w:rsidRPr="00547C9B">
        <w:rPr>
          <w:rStyle w:val="StyleUnderline"/>
        </w:rPr>
        <w:t xml:space="preserve"> </w:t>
      </w:r>
      <w:r w:rsidRPr="00547C9B">
        <w:rPr>
          <w:rStyle w:val="Emphasis"/>
          <w:bdr w:val="single" w:sz="18" w:space="0" w:color="auto"/>
        </w:rPr>
        <w:t>to be involved</w:t>
      </w:r>
      <w:r w:rsidRPr="00547C9B">
        <w:rPr>
          <w:rStyle w:val="StyleUnderline"/>
        </w:rPr>
        <w:t xml:space="preserve">. </w:t>
      </w:r>
      <w:r w:rsidRPr="00547C9B">
        <w:rPr>
          <w:rStyle w:val="Emphasis"/>
        </w:rPr>
        <w:t>Between now and 2024</w:t>
      </w:r>
      <w:r w:rsidRPr="00547C9B">
        <w:rPr>
          <w:rStyle w:val="StyleUnderline"/>
        </w:rPr>
        <w:t xml:space="preserve">, </w:t>
      </w:r>
      <w:r w:rsidRPr="00547C9B">
        <w:rPr>
          <w:rStyle w:val="Emphasis"/>
          <w:bdr w:val="single" w:sz="18" w:space="0" w:color="auto"/>
        </w:rPr>
        <w:t xml:space="preserve">at least </w:t>
      </w:r>
      <w:r w:rsidRPr="00982DD6">
        <w:rPr>
          <w:rStyle w:val="Emphasis"/>
          <w:highlight w:val="yellow"/>
          <w:bdr w:val="single" w:sz="18" w:space="0" w:color="auto"/>
        </w:rPr>
        <w:t>five companies aim to launch lunar landers</w:t>
      </w:r>
      <w:r w:rsidRPr="00926B03">
        <w:rPr>
          <w:sz w:val="16"/>
        </w:rPr>
        <w:t xml:space="preserve">. In May, </w:t>
      </w:r>
      <w:r w:rsidRPr="00982DD6">
        <w:rPr>
          <w:rStyle w:val="Emphasis"/>
          <w:highlight w:val="yellow"/>
        </w:rPr>
        <w:t>Nasa selected three companies to</w:t>
      </w:r>
      <w:r w:rsidRPr="006D6898">
        <w:rPr>
          <w:rStyle w:val="StyleUnderline"/>
        </w:rPr>
        <w:t xml:space="preserve"> design, build and </w:t>
      </w:r>
      <w:r w:rsidRPr="00982DD6">
        <w:rPr>
          <w:rStyle w:val="Emphasis"/>
          <w:highlight w:val="yellow"/>
        </w:rPr>
        <w:t>operate</w:t>
      </w:r>
      <w:r w:rsidRPr="00982DD6">
        <w:rPr>
          <w:rStyle w:val="StyleUnderline"/>
          <w:highlight w:val="yellow"/>
        </w:rPr>
        <w:t xml:space="preserve"> </w:t>
      </w:r>
      <w:r w:rsidRPr="00982DD6">
        <w:rPr>
          <w:rStyle w:val="Emphasis"/>
          <w:highlight w:val="yellow"/>
        </w:rPr>
        <w:t>spacecraft</w:t>
      </w:r>
      <w:r w:rsidRPr="006D6898">
        <w:rPr>
          <w:rStyle w:val="StyleUnderline"/>
        </w:rPr>
        <w:t xml:space="preserve"> that will ferry scientific experiments</w:t>
      </w:r>
      <w:r w:rsidRPr="00926B03">
        <w:rPr>
          <w:sz w:val="16"/>
        </w:rPr>
        <w:t xml:space="preserve"> and technology packages </w:t>
      </w:r>
      <w:r w:rsidRPr="00982DD6">
        <w:rPr>
          <w:rStyle w:val="Emphasis"/>
          <w:highlight w:val="yellow"/>
        </w:rPr>
        <w:t>to the moon.</w:t>
      </w:r>
      <w:r w:rsidRPr="00926B03">
        <w:rPr>
          <w:rStyle w:val="Emphasis"/>
        </w:rPr>
        <w:t xml:space="preserve"> </w:t>
      </w:r>
      <w:r w:rsidRPr="00A818DB">
        <w:rPr>
          <w:rStyle w:val="Emphasis"/>
        </w:rPr>
        <w:t>The</w:t>
      </w:r>
      <w:r w:rsidRPr="00A818DB">
        <w:rPr>
          <w:rStyle w:val="StyleUnderline"/>
        </w:rPr>
        <w:t xml:space="preserve"> </w:t>
      </w:r>
      <w:r w:rsidRPr="00547C9B">
        <w:rPr>
          <w:rStyle w:val="StyleUnderline"/>
        </w:rPr>
        <w:t xml:space="preserve">coming </w:t>
      </w:r>
      <w:r w:rsidRPr="00547C9B">
        <w:rPr>
          <w:rStyle w:val="Emphasis"/>
        </w:rPr>
        <w:t xml:space="preserve">flurry of activity </w:t>
      </w:r>
      <w:r w:rsidRPr="00A818DB">
        <w:rPr>
          <w:rStyle w:val="Emphasis"/>
          <w:bdr w:val="single" w:sz="18" w:space="0" w:color="auto"/>
        </w:rPr>
        <w:t xml:space="preserve">may </w:t>
      </w:r>
      <w:r w:rsidRPr="00982DD6">
        <w:rPr>
          <w:rStyle w:val="Emphasis"/>
          <w:highlight w:val="yellow"/>
          <w:bdr w:val="single" w:sz="18" w:space="0" w:color="auto"/>
        </w:rPr>
        <w:t>make protection</w:t>
      </w:r>
      <w:r w:rsidRPr="00982DD6">
        <w:rPr>
          <w:rStyle w:val="StyleUnderline"/>
          <w:highlight w:val="yellow"/>
          <w:bdr w:val="single" w:sz="18" w:space="0" w:color="auto"/>
        </w:rPr>
        <w:t xml:space="preserve"> </w:t>
      </w:r>
      <w:r w:rsidRPr="00982DD6">
        <w:rPr>
          <w:rStyle w:val="Emphasis"/>
          <w:highlight w:val="yellow"/>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s. However, that is the near future</w:t>
      </w:r>
      <w:r w:rsidRPr="00547C9B">
        <w:rPr>
          <w:sz w:val="16"/>
        </w:rPr>
        <w:t xml:space="preserve">. </w:t>
      </w:r>
      <w:r w:rsidRPr="00547C9B">
        <w:rPr>
          <w:rStyle w:val="Emphasis"/>
        </w:rPr>
        <w:t xml:space="preserve">We </w:t>
      </w:r>
      <w:r w:rsidRPr="00982DD6">
        <w:rPr>
          <w:rStyle w:val="Emphasis"/>
          <w:highlight w:val="yellow"/>
        </w:rPr>
        <w:t xml:space="preserve">have to be prepared for </w:t>
      </w:r>
      <w:r w:rsidRPr="00547C9B">
        <w:rPr>
          <w:rStyle w:val="Emphasis"/>
        </w:rPr>
        <w:t xml:space="preserve">the </w:t>
      </w:r>
      <w:r w:rsidRPr="00982DD6">
        <w:rPr>
          <w:rStyle w:val="Emphasis"/>
          <w:highlight w:val="yellow"/>
        </w:rPr>
        <w:t xml:space="preserve">company </w:t>
      </w:r>
      <w:r w:rsidRPr="00926B03">
        <w:rPr>
          <w:rStyle w:val="StyleUnderline"/>
        </w:rPr>
        <w:t xml:space="preserve">or nation </w:t>
      </w:r>
      <w:r w:rsidRPr="00547C9B">
        <w:rPr>
          <w:rStyle w:val="Emphasis"/>
        </w:rPr>
        <w:t>that doesn’t care</w:t>
      </w:r>
      <w:r w:rsidRPr="00547C9B">
        <w:rPr>
          <w:rStyle w:val="StyleUnderline"/>
        </w:rPr>
        <w:t xml:space="preserve">. </w:t>
      </w:r>
      <w:r w:rsidRPr="00547C9B">
        <w:rPr>
          <w:rStyle w:val="Emphasis"/>
        </w:rPr>
        <w:t>Or</w:t>
      </w:r>
      <w:r w:rsidRPr="00547C9B">
        <w:rPr>
          <w:u w:val="single"/>
        </w:rPr>
        <w:t xml:space="preserve"> </w:t>
      </w:r>
      <w:r w:rsidRPr="00926B03">
        <w:rPr>
          <w:u w:val="single"/>
        </w:rPr>
        <w:t xml:space="preserve">worse, </w:t>
      </w:r>
      <w:r w:rsidRPr="00547C9B">
        <w:rPr>
          <w:rStyle w:val="StyleUnderline"/>
        </w:rPr>
        <w:t xml:space="preserve">that </w:t>
      </w:r>
      <w:r w:rsidRPr="00982DD6">
        <w:rPr>
          <w:rStyle w:val="Emphasis"/>
          <w:highlight w:val="yellow"/>
        </w:rPr>
        <w:t>seeks to return to the moon</w:t>
      </w:r>
      <w:r w:rsidRPr="00926B03">
        <w:rPr>
          <w:rStyle w:val="StyleUnderline"/>
        </w:rPr>
        <w:t xml:space="preserve"> primarily </w:t>
      </w:r>
      <w:r w:rsidRPr="00982DD6">
        <w:rPr>
          <w:rStyle w:val="Emphasis"/>
          <w:highlight w:val="yellow"/>
        </w:rPr>
        <w:t xml:space="preserve">to pillage </w:t>
      </w:r>
      <w:r w:rsidRPr="00A818DB">
        <w:rPr>
          <w:rStyle w:val="Emphasis"/>
        </w:rPr>
        <w:t xml:space="preserve">for </w:t>
      </w:r>
      <w:r w:rsidRPr="00982DD6">
        <w:rPr>
          <w:rStyle w:val="Emphasis"/>
          <w:highlight w:val="yellow"/>
        </w:rPr>
        <w:t xml:space="preserve">artefacts </w:t>
      </w:r>
      <w:r w:rsidRPr="00547C9B">
        <w:rPr>
          <w:rStyle w:val="Emphasis"/>
        </w:rPr>
        <w:t>that will</w:t>
      </w:r>
      <w:r w:rsidRPr="00547C9B">
        <w:rPr>
          <w:rStyle w:val="StyleUnderline"/>
        </w:rPr>
        <w:t xml:space="preserve"> undoubtedly </w:t>
      </w:r>
      <w:r w:rsidRPr="00547C9B">
        <w:rPr>
          <w:rStyle w:val="Emphasis"/>
        </w:rPr>
        <w:t>sell for tremendous amounts of money</w:t>
      </w:r>
      <w:r w:rsidRPr="00547C9B">
        <w:rPr>
          <w:rStyle w:val="StyleUnderline"/>
        </w:rPr>
        <w:t xml:space="preserve"> here </w:t>
      </w:r>
      <w:r w:rsidRPr="00547C9B">
        <w:rPr>
          <w:rStyle w:val="Emphasis"/>
          <w:bdr w:val="single" w:sz="18" w:space="0" w:color="auto"/>
        </w:rPr>
        <w:t>on Earth.”</w:t>
      </w:r>
    </w:p>
    <w:p w14:paraId="1EA6A90D" w14:textId="77777777" w:rsidR="00982DD6" w:rsidRDefault="00982DD6" w:rsidP="00110F0C">
      <w:pPr>
        <w:rPr>
          <w:rStyle w:val="Emphasis"/>
          <w:bdr w:val="single" w:sz="18" w:space="0" w:color="auto"/>
        </w:rPr>
      </w:pPr>
    </w:p>
    <w:p w14:paraId="2AFDD2E7" w14:textId="77777777" w:rsidR="00110F0C" w:rsidRDefault="00110F0C" w:rsidP="00110F0C">
      <w:pPr>
        <w:pStyle w:val="Heading4"/>
      </w:pPr>
      <w:r>
        <w:t xml:space="preserve">Destroys </w:t>
      </w:r>
      <w:r w:rsidRPr="00D961AA">
        <w:rPr>
          <w:u w:val="single"/>
        </w:rPr>
        <w:t>scientifically rich</w:t>
      </w:r>
      <w:r>
        <w:t xml:space="preserve"> Tranquility base artifacts.</w:t>
      </w:r>
    </w:p>
    <w:p w14:paraId="6690A6EE" w14:textId="77777777" w:rsidR="00110F0C" w:rsidRPr="00380B2A" w:rsidRDefault="00110F0C" w:rsidP="00110F0C">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5660EF72" w14:textId="7AB00E0B" w:rsidR="00110F0C" w:rsidRDefault="00110F0C" w:rsidP="00110F0C">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982DD6">
        <w:rPr>
          <w:rStyle w:val="Emphasis"/>
          <w:highlight w:val="yellow"/>
        </w:rPr>
        <w:t>Flags</w:t>
      </w:r>
      <w:r w:rsidRPr="006D6898">
        <w:rPr>
          <w:rStyle w:val="StyleUnderline"/>
        </w:rPr>
        <w:t xml:space="preserve">, rovers, laser-reflecting </w:t>
      </w:r>
      <w:r w:rsidRPr="00982DD6">
        <w:rPr>
          <w:rStyle w:val="Emphasis"/>
          <w:highlight w:val="yellow"/>
        </w:rPr>
        <w:t>mirrors, footprint</w:t>
      </w:r>
      <w:r w:rsidRPr="00F857A5">
        <w:rPr>
          <w:sz w:val="14"/>
        </w:rPr>
        <w:t>—</w:t>
      </w:r>
      <w:r w:rsidRPr="00FE7D12">
        <w:rPr>
          <w:rStyle w:val="StyleUnderline"/>
        </w:rPr>
        <w:t xml:space="preserve">these are </w:t>
      </w:r>
      <w:r w:rsidRPr="00982DD6">
        <w:rPr>
          <w:rStyle w:val="StyleUnderline"/>
          <w:highlight w:val="yellow"/>
        </w:rPr>
        <w:t xml:space="preserve">just a </w:t>
      </w:r>
      <w:r w:rsidRPr="00982DD6">
        <w:rPr>
          <w:rStyle w:val="Emphasis"/>
          <w:highlight w:val="yellow"/>
        </w:rPr>
        <w:t>few of</w:t>
      </w:r>
      <w:r w:rsidRPr="006D6898">
        <w:rPr>
          <w:rStyle w:val="Emphasis"/>
        </w:rPr>
        <w:t xml:space="preserve"> the </w:t>
      </w:r>
      <w:r w:rsidRPr="00982DD6">
        <w:rPr>
          <w:rStyle w:val="Emphasis"/>
          <w:highlight w:val="yellow"/>
        </w:rPr>
        <w:t>dozens</w:t>
      </w:r>
      <w:r w:rsidRPr="00982DD6">
        <w:rPr>
          <w:rStyle w:val="StyleUnderline"/>
          <w:highlight w:val="yellow"/>
        </w:rPr>
        <w:t xml:space="preserve"> of </w:t>
      </w:r>
      <w:r w:rsidRPr="00982DD6">
        <w:rPr>
          <w:rStyle w:val="Emphasis"/>
          <w:highlight w:val="yellow"/>
        </w:rPr>
        <w:t>artifacts</w:t>
      </w:r>
      <w:r w:rsidRPr="00982DD6">
        <w:rPr>
          <w:rStyle w:val="StyleUnderline"/>
          <w:highlight w:val="yellow"/>
        </w:rPr>
        <w:t xml:space="preserve"> </w:t>
      </w:r>
      <w:r w:rsidRPr="006D6898">
        <w:rPr>
          <w:rStyle w:val="StyleUnderline"/>
        </w:rPr>
        <w:t xml:space="preserve">and features that </w:t>
      </w:r>
      <w:r w:rsidRPr="00547C9B">
        <w:rPr>
          <w:rStyle w:val="Emphasis"/>
          <w:bdr w:val="single" w:sz="18" w:space="0" w:color="auto"/>
        </w:rPr>
        <w:t xml:space="preserve">bear witness to our </w:t>
      </w:r>
      <w:r w:rsidRPr="00547C9B">
        <w:rPr>
          <w:rStyle w:val="Emphasis"/>
          <w:bdr w:val="single" w:sz="18" w:space="0" w:color="auto"/>
        </w:rPr>
        <w:lastRenderedPageBreak/>
        <w:t>exploration</w:t>
      </w:r>
      <w:r w:rsidRPr="00547C9B">
        <w:rPr>
          <w:rStyle w:val="StyleUnderline"/>
        </w:rPr>
        <w:t xml:space="preserve"> of the moon</w:t>
      </w:r>
      <w:r w:rsidRPr="00547C9B">
        <w:rPr>
          <w:sz w:val="14"/>
        </w:rPr>
        <w:t xml:space="preserve">. Archaeologists argue that </w:t>
      </w:r>
      <w:r w:rsidRPr="00547C9B">
        <w:rPr>
          <w:rStyle w:val="StyleUnderline"/>
        </w:rPr>
        <w:t>these objects are a record to trace the development of humans in space.</w:t>
      </w:r>
      <w:r w:rsidRPr="00547C9B">
        <w:rPr>
          <w:sz w:val="14"/>
        </w:rPr>
        <w:t xml:space="preserve"> “Surely, those </w:t>
      </w:r>
      <w:r w:rsidRPr="00547C9B">
        <w:rPr>
          <w:rStyle w:val="Emphasis"/>
        </w:rPr>
        <w:t>footprints</w:t>
      </w:r>
      <w:r w:rsidRPr="00547C9B">
        <w:rPr>
          <w:sz w:val="14"/>
        </w:rPr>
        <w:t xml:space="preserve"> are as important</w:t>
      </w:r>
      <w:r w:rsidRPr="00F857A5">
        <w:rPr>
          <w:sz w:val="14"/>
        </w:rPr>
        <w:t xml:space="preserve">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547C9B">
        <w:rPr>
          <w:rStyle w:val="Emphasis"/>
        </w:rPr>
        <w:t xml:space="preserve">at </w:t>
      </w:r>
      <w:r w:rsidRPr="00982DD6">
        <w:rPr>
          <w:rStyle w:val="Emphasis"/>
          <w:highlight w:val="yellow"/>
        </w:rPr>
        <w:t>Tranquility Base</w:t>
      </w:r>
      <w:r w:rsidRPr="00982DD6">
        <w:rPr>
          <w:sz w:val="14"/>
          <w:highlight w:val="yellow"/>
        </w:rPr>
        <w:t xml:space="preserve"> </w:t>
      </w:r>
      <w:r w:rsidRPr="00982DD6">
        <w:rPr>
          <w:rStyle w:val="StyleUnderline"/>
          <w:highlight w:val="yellow"/>
        </w:rPr>
        <w:t xml:space="preserve">could be swept away with a </w:t>
      </w:r>
      <w:r w:rsidRPr="00982DD6">
        <w:rPr>
          <w:rStyle w:val="Emphasis"/>
          <w:highlight w:val="yellow"/>
        </w:rPr>
        <w:t>casual brush</w:t>
      </w:r>
      <w:r w:rsidRPr="006D6898">
        <w:rPr>
          <w:rStyle w:val="StyleUnderline"/>
        </w:rPr>
        <w:t xml:space="preserve"> </w:t>
      </w:r>
      <w:r w:rsidRPr="00982DD6">
        <w:rPr>
          <w:rStyle w:val="Emphasis"/>
          <w:highlight w:val="yellow"/>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time, and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w:t>
      </w:r>
      <w:r w:rsidRPr="00547C9B">
        <w:rPr>
          <w:sz w:val="14"/>
        </w:rPr>
        <w:t xml:space="preserve">And </w:t>
      </w:r>
      <w:r w:rsidRPr="00547C9B">
        <w:rPr>
          <w:rStyle w:val="Emphasis"/>
        </w:rPr>
        <w:t>with</w:t>
      </w:r>
      <w:r w:rsidRPr="00547C9B">
        <w:rPr>
          <w:rStyle w:val="StyleUnderline"/>
        </w:rPr>
        <w:t xml:space="preserve"> Jeff </w:t>
      </w:r>
      <w:r w:rsidRPr="00547C9B">
        <w:rPr>
          <w:rStyle w:val="Emphasis"/>
        </w:rPr>
        <w:t>Bezos’ recent unveiling of</w:t>
      </w:r>
      <w:r w:rsidRPr="00547C9B">
        <w:rPr>
          <w:rStyle w:val="StyleUnderline"/>
        </w:rPr>
        <w:t xml:space="preserve"> a mock-up of the </w:t>
      </w:r>
      <w:r w:rsidRPr="00547C9B">
        <w:rPr>
          <w:rStyle w:val="Emphasis"/>
          <w:bdr w:val="single" w:sz="18" w:space="0" w:color="auto"/>
        </w:rPr>
        <w:t>lunar lander</w:t>
      </w:r>
      <w:r w:rsidRPr="00982DD6">
        <w:rPr>
          <w:rStyle w:val="Emphasis"/>
          <w:highlight w:val="yellow"/>
          <w:bdr w:val="single" w:sz="18" w:space="0" w:color="auto"/>
        </w:rPr>
        <w:t xml:space="preserve"> Blue Moon</w:t>
      </w:r>
      <w:r w:rsidRPr="00FE7D12">
        <w:rPr>
          <w:rStyle w:val="StyleUnderline"/>
        </w:rPr>
        <w:t xml:space="preserve">, it is </w:t>
      </w:r>
      <w:r w:rsidRPr="00982DD6">
        <w:rPr>
          <w:rStyle w:val="Emphasis"/>
          <w:highlight w:val="yellow"/>
        </w:rPr>
        <w:t>only a</w:t>
      </w:r>
      <w:r w:rsidRPr="00FE7D12">
        <w:rPr>
          <w:rStyle w:val="Emphasis"/>
        </w:rPr>
        <w:t xml:space="preserve"> </w:t>
      </w:r>
      <w:r w:rsidRPr="00982DD6">
        <w:rPr>
          <w:rStyle w:val="Emphasis"/>
          <w:highlight w:val="yellow"/>
        </w:rPr>
        <w:t xml:space="preserve">matter of time </w:t>
      </w:r>
      <w:r w:rsidRPr="00982DD6">
        <w:rPr>
          <w:rStyle w:val="Emphasis"/>
          <w:highlight w:val="yellow"/>
          <w:bdr w:val="single" w:sz="18" w:space="0" w:color="auto"/>
        </w:rPr>
        <w:t xml:space="preserve">before corporate </w:t>
      </w:r>
      <w:r w:rsidRPr="00547C9B">
        <w:rPr>
          <w:rStyle w:val="Emphasis"/>
          <w:bdr w:val="single" w:sz="18" w:space="0" w:color="auto"/>
        </w:rPr>
        <w:t>adventurers</w:t>
      </w:r>
      <w:r w:rsidRPr="00FE7D12">
        <w:rPr>
          <w:rStyle w:val="StyleUnderline"/>
          <w:bdr w:val="single" w:sz="18" w:space="0" w:color="auto"/>
        </w:rPr>
        <w:t xml:space="preserve"> </w:t>
      </w:r>
      <w:r w:rsidRPr="00982DD6">
        <w:rPr>
          <w:rStyle w:val="Emphasis"/>
          <w:highlight w:val="yellow"/>
          <w:bdr w:val="single" w:sz="18" w:space="0" w:color="auto"/>
        </w:rPr>
        <w:t xml:space="preserve">and </w:t>
      </w:r>
      <w:r w:rsidRPr="00547C9B">
        <w:rPr>
          <w:rStyle w:val="Emphasis"/>
          <w:bdr w:val="single" w:sz="18" w:space="0" w:color="auto"/>
        </w:rPr>
        <w:t xml:space="preserve">space </w:t>
      </w:r>
      <w:r w:rsidRPr="00982DD6">
        <w:rPr>
          <w:rStyle w:val="Emphasis"/>
          <w:highlight w:val="yellow"/>
          <w:bdr w:val="single" w:sz="18" w:space="0" w:color="auto"/>
        </w:rPr>
        <w:t>tourists</w:t>
      </w:r>
      <w:r w:rsidRPr="00982DD6">
        <w:rPr>
          <w:rStyle w:val="StyleUnderline"/>
          <w:highlight w:val="yellow"/>
          <w:bdr w:val="single" w:sz="18" w:space="0" w:color="auto"/>
        </w:rPr>
        <w:t xml:space="preserve"> </w:t>
      </w:r>
      <w:r w:rsidRPr="00982DD6">
        <w:rPr>
          <w:rStyle w:val="Emphasis"/>
          <w:highlight w:val="yellow"/>
          <w:bdr w:val="single" w:sz="18" w:space="0" w:color="auto"/>
        </w:rPr>
        <w:t>reach the moon</w:t>
      </w:r>
      <w:r w:rsidRPr="00982DD6">
        <w:rPr>
          <w:rStyle w:val="StyleUnderline"/>
          <w:highlight w:val="yellow"/>
        </w:rPr>
        <w:t>.</w:t>
      </w:r>
      <w:r>
        <w:rPr>
          <w:rStyle w:val="StyleUnderline"/>
        </w:rPr>
        <w:t xml:space="preserve"> </w:t>
      </w:r>
      <w:r w:rsidRPr="00FE7D12">
        <w:rPr>
          <w:rStyle w:val="StyleUnderline"/>
        </w:rPr>
        <w:t xml:space="preserve">Historians and archaeologists are keen </w:t>
      </w:r>
      <w:r w:rsidRPr="00982DD6">
        <w:rPr>
          <w:rStyle w:val="StyleUnderline"/>
          <w:highlight w:val="yellow"/>
        </w:rPr>
        <w:t xml:space="preserve">to </w:t>
      </w:r>
      <w:r w:rsidRPr="00982DD6">
        <w:rPr>
          <w:rStyle w:val="Emphasis"/>
          <w:highlight w:val="yellow"/>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4F17B049" w14:textId="77777777" w:rsidR="00982DD6" w:rsidRDefault="00982DD6" w:rsidP="00110F0C">
      <w:pPr>
        <w:rPr>
          <w:rStyle w:val="StyleUnderline"/>
        </w:rPr>
      </w:pPr>
    </w:p>
    <w:p w14:paraId="5FCED356" w14:textId="77777777" w:rsidR="00110F0C" w:rsidRDefault="00110F0C" w:rsidP="00110F0C">
      <w:pPr>
        <w:pStyle w:val="Heading4"/>
      </w:pPr>
      <w:r>
        <w:t xml:space="preserve">Private entities are a </w:t>
      </w:r>
      <w:r>
        <w:rPr>
          <w:u w:val="single"/>
        </w:rPr>
        <w:t>unique threat</w:t>
      </w:r>
      <w:r>
        <w:t>---universal rules key.</w:t>
      </w:r>
    </w:p>
    <w:p w14:paraId="1C8E6BCD" w14:textId="77777777" w:rsidR="00110F0C" w:rsidRPr="00BE44DC" w:rsidRDefault="00110F0C" w:rsidP="00110F0C">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w:t>
      </w:r>
      <w:r w:rsidRPr="00BE44DC">
        <w:rPr>
          <w:sz w:val="16"/>
          <w:szCs w:val="16"/>
        </w:rPr>
        <w:lastRenderedPageBreak/>
        <w:t>&amp;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1ECA5DFC" w14:textId="5AD2B6C3" w:rsidR="00110F0C" w:rsidRDefault="00110F0C" w:rsidP="00110F0C">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and </w:t>
      </w:r>
      <w:r w:rsidRPr="00982DD6">
        <w:rPr>
          <w:b/>
          <w:bCs/>
          <w:highlight w:val="yellow"/>
          <w:u w:val="single"/>
        </w:rPr>
        <w:t>private</w:t>
      </w:r>
      <w:r w:rsidRPr="0083402C">
        <w:rPr>
          <w:u w:val="single"/>
        </w:rPr>
        <w:t>-</w:t>
      </w:r>
      <w:r w:rsidRPr="0083402C">
        <w:rPr>
          <w:b/>
          <w:bCs/>
          <w:u w:val="single"/>
        </w:rPr>
        <w:t>sector</w:t>
      </w:r>
      <w:r w:rsidRPr="0083402C">
        <w:rPr>
          <w:u w:val="single"/>
        </w:rPr>
        <w:t xml:space="preserve"> </w:t>
      </w:r>
      <w:r w:rsidRPr="00982DD6">
        <w:rPr>
          <w:b/>
          <w:bCs/>
          <w:highlight w:val="yellow"/>
          <w:u w:val="single"/>
        </w:rPr>
        <w:t>plans</w:t>
      </w:r>
      <w:r w:rsidRPr="00982DD6">
        <w:rPr>
          <w:highlight w:val="yellow"/>
          <w:u w:val="single"/>
        </w:rPr>
        <w:t xml:space="preserve"> to</w:t>
      </w:r>
      <w:r w:rsidRPr="0083402C">
        <w:rPr>
          <w:u w:val="single"/>
        </w:rPr>
        <w:t xml:space="preserve"> explore and</w:t>
      </w:r>
      <w:r w:rsidRPr="00CB35C6">
        <w:rPr>
          <w:u w:val="single"/>
        </w:rPr>
        <w:t xml:space="preserve"> potentially </w:t>
      </w:r>
      <w:r w:rsidRPr="00982DD6">
        <w:rPr>
          <w:highlight w:val="yellow"/>
          <w:u w:val="single"/>
        </w:rPr>
        <w:t>use lunar resources</w:t>
      </w:r>
      <w:r w:rsidRPr="0083402C">
        <w:rPr>
          <w:u w:val="single"/>
        </w:rPr>
        <w:t xml:space="preserve"> for commercial activity </w:t>
      </w:r>
      <w:r w:rsidRPr="00982DD6">
        <w:rPr>
          <w:highlight w:val="yellow"/>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982DD6">
        <w:rPr>
          <w:highlight w:val="yellow"/>
          <w:u w:val="single"/>
        </w:rPr>
        <w:t>threats to</w:t>
      </w:r>
      <w:r w:rsidRPr="00CB35C6">
        <w:rPr>
          <w:u w:val="single"/>
        </w:rPr>
        <w:t xml:space="preserve"> the </w:t>
      </w:r>
      <w:r w:rsidRPr="00982DD6">
        <w:rPr>
          <w:highlight w:val="yellow"/>
          <w:u w:val="single"/>
        </w:rPr>
        <w:t>historic sites and</w:t>
      </w:r>
      <w:r w:rsidRPr="0083402C">
        <w:rPr>
          <w:u w:val="single"/>
        </w:rPr>
        <w:t xml:space="preserve"> scientific </w:t>
      </w:r>
      <w:r w:rsidRPr="00982DD6">
        <w:rPr>
          <w:highlight w:val="yellow"/>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982DD6">
        <w:rPr>
          <w:highlight w:val="yellow"/>
          <w:u w:val="single"/>
        </w:rPr>
        <w:t>OST</w:t>
      </w:r>
      <w:r w:rsidRPr="009F303A">
        <w:rPr>
          <w:sz w:val="16"/>
        </w:rPr>
        <w:t xml:space="preserve"> prohibits ownership of territory or its appropriation by any state party to the treaty, which includes the United States, Russia, and 126 other nations. It </w:t>
      </w:r>
      <w:r w:rsidRPr="00982DD6">
        <w:rPr>
          <w:highlight w:val="yellow"/>
          <w:u w:val="single"/>
        </w:rPr>
        <w:t>does not prohibit</w:t>
      </w:r>
      <w:r w:rsidRPr="009F303A">
        <w:rPr>
          <w:sz w:val="16"/>
        </w:rPr>
        <w:t xml:space="preserve"> the </w:t>
      </w:r>
      <w:r w:rsidRPr="00982DD6">
        <w:rPr>
          <w:highlight w:val="yellow"/>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982DD6">
        <w:rPr>
          <w:b/>
          <w:bCs/>
          <w:highlight w:val="yellow"/>
          <w:u w:val="single"/>
        </w:rPr>
        <w:t>Private</w:t>
      </w:r>
      <w:r w:rsidRPr="00982DD6">
        <w:rPr>
          <w:highlight w:val="yellow"/>
          <w:u w:val="single"/>
        </w:rPr>
        <w:t xml:space="preserve"> </w:t>
      </w:r>
      <w:r w:rsidRPr="00982DD6">
        <w:rPr>
          <w:b/>
          <w:bCs/>
          <w:highlight w:val="yellow"/>
          <w:u w:val="single"/>
        </w:rPr>
        <w:t>firms</w:t>
      </w:r>
      <w:r w:rsidRPr="009F303A">
        <w:rPr>
          <w:sz w:val="16"/>
        </w:rPr>
        <w:t xml:space="preserve"> are </w:t>
      </w:r>
      <w:r w:rsidRPr="001948F9">
        <w:rPr>
          <w:u w:val="single"/>
        </w:rPr>
        <w:t>contemplating</w:t>
      </w:r>
      <w:r w:rsidRPr="00E47DE8">
        <w:rPr>
          <w:u w:val="single"/>
        </w:rPr>
        <w:t xml:space="preserve"> </w:t>
      </w:r>
      <w:r w:rsidRPr="00A818DB">
        <w:rPr>
          <w:u w:val="single"/>
        </w:rPr>
        <w:t xml:space="preserve">robotic </w:t>
      </w:r>
      <w:r w:rsidRPr="00982DD6">
        <w:rPr>
          <w:b/>
          <w:bCs/>
          <w:highlight w:val="yellow"/>
          <w:u w:val="single"/>
        </w:rPr>
        <w:t>missions</w:t>
      </w:r>
      <w:r w:rsidRPr="00E47DE8">
        <w:rPr>
          <w:u w:val="single"/>
        </w:rPr>
        <w:t xml:space="preserve"> that could </w:t>
      </w:r>
      <w:r w:rsidRPr="001948F9">
        <w:rPr>
          <w:u w:val="single"/>
        </w:rPr>
        <w:t xml:space="preserve">land </w:t>
      </w:r>
      <w:r w:rsidRPr="00982DD6">
        <w:rPr>
          <w:highlight w:val="yellow"/>
          <w:u w:val="single"/>
        </w:rPr>
        <w:t>in</w:t>
      </w:r>
      <w:r w:rsidRPr="00E47DE8">
        <w:rPr>
          <w:u w:val="single"/>
        </w:rPr>
        <w:t xml:space="preserve"> the </w:t>
      </w:r>
      <w:r w:rsidRPr="001948F9">
        <w:rPr>
          <w:u w:val="single"/>
        </w:rPr>
        <w:t>vicinity of the</w:t>
      </w:r>
      <w:r w:rsidRPr="00E47DE8">
        <w:rPr>
          <w:u w:val="single"/>
        </w:rPr>
        <w:t xml:space="preserve"> </w:t>
      </w:r>
      <w:r w:rsidRPr="00982DD6">
        <w:rPr>
          <w:highlight w:val="yellow"/>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1948F9">
        <w:rPr>
          <w:b/>
          <w:bCs/>
          <w:u w:val="single"/>
        </w:rPr>
        <w:t>irreparably</w:t>
      </w:r>
      <w:r w:rsidRPr="001948F9">
        <w:rPr>
          <w:u w:val="single"/>
        </w:rPr>
        <w:t xml:space="preserve"> </w:t>
      </w:r>
      <w:r w:rsidRPr="00982DD6">
        <w:rPr>
          <w:b/>
          <w:bCs/>
          <w:highlight w:val="yellow"/>
          <w:u w:val="single"/>
        </w:rPr>
        <w:t>disturb</w:t>
      </w:r>
      <w:r w:rsidRPr="00E47DE8">
        <w:rPr>
          <w:u w:val="single"/>
        </w:rPr>
        <w:t xml:space="preserve"> the </w:t>
      </w:r>
      <w:r w:rsidRPr="00982DD6">
        <w:rPr>
          <w:b/>
          <w:bCs/>
          <w:highlight w:val="yellow"/>
          <w:u w:val="single"/>
        </w:rPr>
        <w:t>traces</w:t>
      </w:r>
      <w:r w:rsidRPr="00982DD6">
        <w:rPr>
          <w:highlight w:val="yellow"/>
          <w:u w:val="single"/>
        </w:rPr>
        <w:t xml:space="preserve"> </w:t>
      </w:r>
      <w:r w:rsidRPr="00982DD6">
        <w:rPr>
          <w:b/>
          <w:bCs/>
          <w:highlight w:val="yellow"/>
          <w:u w:val="single"/>
        </w:rPr>
        <w:t>of</w:t>
      </w:r>
      <w:r w:rsidRPr="001948F9">
        <w:rPr>
          <w:u w:val="single"/>
        </w:rPr>
        <w:t xml:space="preserve"> the first </w:t>
      </w:r>
      <w:r w:rsidRPr="001948F9">
        <w:rPr>
          <w:b/>
          <w:bCs/>
          <w:u w:val="single"/>
        </w:rPr>
        <w:t>human</w:t>
      </w:r>
      <w:r w:rsidRPr="001948F9">
        <w:rPr>
          <w:u w:val="single"/>
        </w:rPr>
        <w:t xml:space="preserve"> </w:t>
      </w:r>
      <w:r w:rsidRPr="00982DD6">
        <w:rPr>
          <w:b/>
          <w:bCs/>
          <w:highlight w:val="yellow"/>
          <w:u w:val="single"/>
        </w:rPr>
        <w:t>visits</w:t>
      </w:r>
      <w:r w:rsidRPr="00982DD6">
        <w:rPr>
          <w:highlight w:val="yellow"/>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w:t>
      </w:r>
      <w:r w:rsidRPr="001948F9">
        <w:rPr>
          <w:sz w:val="16"/>
        </w:rPr>
        <w:t xml:space="preserve">on the lunar surface: the </w:t>
      </w:r>
      <w:r w:rsidRPr="001948F9">
        <w:rPr>
          <w:u w:val="single"/>
        </w:rPr>
        <w:t>U</w:t>
      </w:r>
      <w:r w:rsidRPr="001948F9">
        <w:rPr>
          <w:sz w:val="16"/>
        </w:rPr>
        <w:t xml:space="preserve">nited </w:t>
      </w:r>
      <w:r w:rsidRPr="001948F9">
        <w:rPr>
          <w:u w:val="single"/>
        </w:rPr>
        <w:t>S</w:t>
      </w:r>
      <w:r w:rsidRPr="001948F9">
        <w:rPr>
          <w:sz w:val="16"/>
        </w:rPr>
        <w:t xml:space="preserve">tates and </w:t>
      </w:r>
      <w:r w:rsidRPr="001948F9">
        <w:rPr>
          <w:u w:val="single"/>
        </w:rPr>
        <w:t>Russia</w:t>
      </w:r>
      <w:r w:rsidRPr="001948F9">
        <w:rPr>
          <w:sz w:val="16"/>
        </w:rPr>
        <w:t xml:space="preserve">. </w:t>
      </w:r>
      <w:r w:rsidRPr="001948F9">
        <w:rPr>
          <w:u w:val="single"/>
        </w:rPr>
        <w:t>China</w:t>
      </w:r>
      <w:r w:rsidRPr="001948F9">
        <w:rPr>
          <w:sz w:val="16"/>
        </w:rPr>
        <w:t xml:space="preserve"> ha</w:t>
      </w:r>
      <w:r w:rsidRPr="009F303A">
        <w:rPr>
          <w:sz w:val="16"/>
        </w:rPr>
        <w:t xml:space="preserve">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F85230">
        <w:rPr>
          <w:u w:val="single"/>
        </w:rPr>
        <w:t xml:space="preserve">have </w:t>
      </w:r>
      <w:r w:rsidRPr="00982DD6">
        <w:rPr>
          <w:highlight w:val="yellow"/>
          <w:u w:val="single"/>
        </w:rPr>
        <w:t>much to gain</w:t>
      </w:r>
      <w:r w:rsidRPr="009F303A">
        <w:rPr>
          <w:sz w:val="16"/>
        </w:rPr>
        <w:t xml:space="preserve"> and </w:t>
      </w:r>
      <w:r w:rsidRPr="00E47DE8">
        <w:rPr>
          <w:u w:val="single"/>
        </w:rPr>
        <w:t xml:space="preserve">little or </w:t>
      </w:r>
      <w:r w:rsidRPr="00982DD6">
        <w:rPr>
          <w:b/>
          <w:bCs/>
          <w:highlight w:val="yellow"/>
          <w:u w:val="single"/>
        </w:rPr>
        <w:t>nothing</w:t>
      </w:r>
      <w:r w:rsidRPr="00982DD6">
        <w:rPr>
          <w:highlight w:val="yellow"/>
          <w:u w:val="single"/>
        </w:rPr>
        <w:t xml:space="preserve"> </w:t>
      </w:r>
      <w:r w:rsidRPr="00982DD6">
        <w:rPr>
          <w:b/>
          <w:bCs/>
          <w:highlight w:val="yellow"/>
          <w:u w:val="single"/>
        </w:rPr>
        <w:t>to</w:t>
      </w:r>
      <w:r w:rsidRPr="00982DD6">
        <w:rPr>
          <w:highlight w:val="yellow"/>
          <w:u w:val="single"/>
        </w:rPr>
        <w:t xml:space="preserve"> </w:t>
      </w:r>
      <w:r w:rsidRPr="00982DD6">
        <w:rPr>
          <w:b/>
          <w:bCs/>
          <w:highlight w:val="yellow"/>
          <w:u w:val="single"/>
        </w:rPr>
        <w:t>lose</w:t>
      </w:r>
      <w:r w:rsidRPr="00982DD6">
        <w:rPr>
          <w:highlight w:val="yellow"/>
          <w:u w:val="single"/>
        </w:rPr>
        <w:t xml:space="preserve"> </w:t>
      </w:r>
      <w:r w:rsidRPr="00982DD6">
        <w:rPr>
          <w:b/>
          <w:bCs/>
          <w:highlight w:val="yellow"/>
          <w:u w:val="single"/>
        </w:rPr>
        <w:t>from</w:t>
      </w:r>
      <w:r w:rsidRPr="00E47DE8">
        <w:rPr>
          <w:u w:val="single"/>
        </w:rPr>
        <w:t xml:space="preserve"> a </w:t>
      </w:r>
      <w:r w:rsidRPr="00F85230">
        <w:rPr>
          <w:b/>
          <w:bCs/>
          <w:u w:val="single"/>
        </w:rPr>
        <w:t>multinational</w:t>
      </w:r>
      <w:r w:rsidRPr="00F85230">
        <w:rPr>
          <w:u w:val="single"/>
        </w:rPr>
        <w:t xml:space="preserve"> </w:t>
      </w:r>
      <w:r w:rsidRPr="00982DD6">
        <w:rPr>
          <w:b/>
          <w:bCs/>
          <w:highlight w:val="yellow"/>
          <w:u w:val="single"/>
        </w:rPr>
        <w:t>agreement</w:t>
      </w:r>
      <w:r w:rsidRPr="00982DD6">
        <w:rPr>
          <w:sz w:val="16"/>
          <w:highlight w:val="yellow"/>
        </w:rPr>
        <w:t xml:space="preserve"> </w:t>
      </w:r>
      <w:r w:rsidRPr="00982DD6">
        <w:rPr>
          <w:highlight w:val="yellow"/>
          <w:u w:val="single"/>
        </w:rPr>
        <w:t>based on</w:t>
      </w:r>
      <w:r w:rsidRPr="00F85230">
        <w:rPr>
          <w:u w:val="single"/>
        </w:rPr>
        <w:t xml:space="preserve"> mutual respect and</w:t>
      </w:r>
      <w:r w:rsidRPr="00E47DE8">
        <w:rPr>
          <w:u w:val="single"/>
        </w:rPr>
        <w:t xml:space="preserve"> mutual </w:t>
      </w:r>
      <w:r w:rsidRPr="00982DD6">
        <w:rPr>
          <w:highlight w:val="yellow"/>
          <w:u w:val="single"/>
        </w:rPr>
        <w:t>protection of</w:t>
      </w:r>
      <w:r w:rsidRPr="00F85230">
        <w:rPr>
          <w:u w:val="single"/>
        </w:rPr>
        <w:t xml:space="preserve"> each other’s </w:t>
      </w:r>
      <w:r w:rsidRPr="00982DD6">
        <w:rPr>
          <w:highlight w:val="yellow"/>
          <w:u w:val="single"/>
        </w:rPr>
        <w:t>historical 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w:t>
      </w:r>
      <w:r w:rsidRPr="00420B02">
        <w:rPr>
          <w:u w:val="single"/>
        </w:rPr>
        <w:lastRenderedPageBreak/>
        <w:t xml:space="preserve">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w:t>
      </w:r>
      <w:r w:rsidRPr="00F315DA">
        <w:rPr>
          <w:u w:val="single"/>
        </w:rPr>
        <w:t>government</w:t>
      </w:r>
      <w:r w:rsidRPr="00F315DA">
        <w:rPr>
          <w:sz w:val="16"/>
        </w:rPr>
        <w:t xml:space="preserve">. </w:t>
      </w:r>
      <w:r w:rsidRPr="00F315DA">
        <w:rPr>
          <w:b/>
          <w:bCs/>
          <w:szCs w:val="32"/>
          <w:u w:val="single"/>
        </w:rPr>
        <w:t>Unilat</w:t>
      </w:r>
      <w:r w:rsidRPr="00F315DA">
        <w:rPr>
          <w:b/>
          <w:bCs/>
          <w:u w:val="single"/>
        </w:rPr>
        <w:t>eral</w:t>
      </w:r>
      <w:r w:rsidRPr="00F315DA">
        <w:rPr>
          <w:u w:val="single"/>
        </w:rPr>
        <w:t xml:space="preserve"> </w:t>
      </w:r>
      <w:r w:rsidRPr="00F315DA">
        <w:rPr>
          <w:b/>
          <w:bCs/>
          <w:u w:val="single"/>
        </w:rPr>
        <w:t>granting</w:t>
      </w:r>
      <w:r w:rsidRPr="00F315DA">
        <w:rPr>
          <w:u w:val="single"/>
        </w:rPr>
        <w:t xml:space="preserve"> </w:t>
      </w:r>
      <w:r w:rsidRPr="00F315DA">
        <w:rPr>
          <w:b/>
          <w:bCs/>
          <w:u w:val="single"/>
        </w:rPr>
        <w:t>of</w:t>
      </w:r>
      <w:r w:rsidRPr="00F315DA">
        <w:rPr>
          <w:u w:val="single"/>
        </w:rPr>
        <w:t xml:space="preserve"> lunar territorial </w:t>
      </w:r>
      <w:r w:rsidRPr="00F315DA">
        <w:rPr>
          <w:b/>
          <w:bCs/>
          <w:u w:val="single"/>
        </w:rPr>
        <w:t>rights</w:t>
      </w:r>
      <w:r w:rsidRPr="00F315DA">
        <w:rPr>
          <w:u w:val="single"/>
        </w:rPr>
        <w:t xml:space="preserve"> to private individuals and implicit sovereign protection of that territory </w:t>
      </w:r>
      <w:r w:rsidRPr="00F315DA">
        <w:rPr>
          <w:b/>
          <w:bCs/>
          <w:u w:val="single"/>
        </w:rPr>
        <w:t>violates</w:t>
      </w:r>
      <w:r w:rsidRPr="00F315DA">
        <w:rPr>
          <w:u w:val="single"/>
        </w:rPr>
        <w:t xml:space="preserve"> the </w:t>
      </w:r>
      <w:r w:rsidRPr="00F315DA">
        <w:rPr>
          <w:b/>
          <w:bCs/>
          <w:u w:val="single"/>
        </w:rPr>
        <w:t>OST</w:t>
      </w:r>
      <w:r w:rsidRPr="00F315DA">
        <w:rPr>
          <w:u w:val="single"/>
        </w:rPr>
        <w:t>.</w:t>
      </w:r>
      <w:r w:rsidRPr="00F315DA">
        <w:rPr>
          <w:sz w:val="16"/>
        </w:rPr>
        <w:t xml:space="preserve"> Finally, </w:t>
      </w:r>
      <w:r w:rsidRPr="00F315DA">
        <w:rPr>
          <w:u w:val="single"/>
        </w:rPr>
        <w:t>section 8</w:t>
      </w:r>
      <w:r w:rsidRPr="00F315DA">
        <w:rPr>
          <w:sz w:val="16"/>
        </w:rPr>
        <w:t xml:space="preserve"> of the bill </w:t>
      </w:r>
      <w:r w:rsidRPr="00F315DA">
        <w:rPr>
          <w:u w:val="single"/>
        </w:rPr>
        <w:t>requires</w:t>
      </w:r>
      <w:r w:rsidRPr="00F315DA">
        <w:rPr>
          <w:sz w:val="16"/>
        </w:rPr>
        <w:t xml:space="preserve"> the </w:t>
      </w:r>
      <w:r w:rsidRPr="00F315DA">
        <w:rPr>
          <w:u w:val="single"/>
        </w:rPr>
        <w:t>S</w:t>
      </w:r>
      <w:r w:rsidRPr="00F315DA">
        <w:rPr>
          <w:sz w:val="16"/>
        </w:rPr>
        <w:t xml:space="preserve">ecretary </w:t>
      </w:r>
      <w:r w:rsidRPr="00F315DA">
        <w:rPr>
          <w:u w:val="single"/>
        </w:rPr>
        <w:t>o</w:t>
      </w:r>
      <w:r w:rsidRPr="00F315DA">
        <w:rPr>
          <w:sz w:val="16"/>
        </w:rPr>
        <w:t xml:space="preserve">f the </w:t>
      </w:r>
      <w:r w:rsidRPr="00F315DA">
        <w:rPr>
          <w:u w:val="single"/>
        </w:rPr>
        <w:t>I</w:t>
      </w:r>
      <w:r w:rsidRPr="00F315DA">
        <w:rPr>
          <w:sz w:val="16"/>
        </w:rPr>
        <w:t xml:space="preserve">nterior </w:t>
      </w:r>
      <w:r w:rsidRPr="00F315DA">
        <w:rPr>
          <w:u w:val="single"/>
        </w:rPr>
        <w:t xml:space="preserve">to submit the Apollo 11 lunar landing site to </w:t>
      </w:r>
      <w:r w:rsidRPr="00F315DA">
        <w:rPr>
          <w:sz w:val="16"/>
        </w:rPr>
        <w:t xml:space="preserve">the United Nations Educational, </w:t>
      </w:r>
      <w:proofErr w:type="spellStart"/>
      <w:r w:rsidRPr="00F315DA">
        <w:rPr>
          <w:sz w:val="16"/>
        </w:rPr>
        <w:t>Scientifi</w:t>
      </w:r>
      <w:proofErr w:type="spellEnd"/>
      <w:r w:rsidRPr="00F315DA">
        <w:rPr>
          <w:sz w:val="16"/>
        </w:rPr>
        <w:t xml:space="preserve"> c, and Cultural Organization (</w:t>
      </w:r>
      <w:r w:rsidRPr="00F315DA">
        <w:rPr>
          <w:u w:val="single"/>
        </w:rPr>
        <w:t>UNESCO</w:t>
      </w:r>
      <w:r w:rsidRPr="00F315DA">
        <w:rPr>
          <w:sz w:val="16"/>
        </w:rPr>
        <w:t xml:space="preserve">) for designation as a World Heritage Site. </w:t>
      </w:r>
      <w:r w:rsidRPr="00F315DA">
        <w:rPr>
          <w:u w:val="single"/>
        </w:rPr>
        <w:t>This violates Article II of the OST</w:t>
      </w:r>
      <w:r w:rsidRPr="00F315D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F315DA">
        <w:rPr>
          <w:sz w:val="16"/>
        </w:rPr>
        <w:t>( 7</w:t>
      </w:r>
      <w:proofErr w:type="gramEnd"/>
      <w:r w:rsidRPr="00F315DA">
        <w:rPr>
          <w:sz w:val="16"/>
        </w:rPr>
        <w:t xml:space="preserve">). These designations are very limited, and although the convention has been </w:t>
      </w:r>
      <w:proofErr w:type="spellStart"/>
      <w:r w:rsidRPr="00F315DA">
        <w:rPr>
          <w:sz w:val="16"/>
        </w:rPr>
        <w:t>ratifi</w:t>
      </w:r>
      <w:proofErr w:type="spellEnd"/>
      <w:r w:rsidRPr="00F315DA">
        <w:rPr>
          <w:sz w:val="16"/>
        </w:rPr>
        <w:t xml:space="preserve"> ed by 43 nations, the United States, Russia, and China are not among them. Thus, any new treaty of this type </w:t>
      </w:r>
      <w:proofErr w:type="spellStart"/>
      <w:r w:rsidRPr="00F315DA">
        <w:rPr>
          <w:sz w:val="16"/>
        </w:rPr>
        <w:t>specifi</w:t>
      </w:r>
      <w:proofErr w:type="spellEnd"/>
      <w:r w:rsidRPr="00F315DA">
        <w:rPr>
          <w:sz w:val="16"/>
        </w:rPr>
        <w:t xml:space="preserve"> </w:t>
      </w:r>
      <w:proofErr w:type="spellStart"/>
      <w:r w:rsidRPr="00F315DA">
        <w:rPr>
          <w:sz w:val="16"/>
        </w:rPr>
        <w:t>cally</w:t>
      </w:r>
      <w:proofErr w:type="spellEnd"/>
      <w:r w:rsidRPr="00F315DA">
        <w:rPr>
          <w:sz w:val="16"/>
        </w:rPr>
        <w:t xml:space="preserve"> for outer space would have little chance of being </w:t>
      </w:r>
      <w:proofErr w:type="spellStart"/>
      <w:r w:rsidRPr="00F315DA">
        <w:rPr>
          <w:sz w:val="16"/>
        </w:rPr>
        <w:t>ratifi</w:t>
      </w:r>
      <w:proofErr w:type="spellEnd"/>
      <w:r w:rsidRPr="00F315DA">
        <w:rPr>
          <w:sz w:val="16"/>
        </w:rPr>
        <w:t xml:space="preserve"> ed by the major space-faring nations. </w:t>
      </w:r>
      <w:r w:rsidRPr="00F315DA">
        <w:rPr>
          <w:sz w:val="16"/>
          <w:szCs w:val="16"/>
        </w:rPr>
        <w:t xml:space="preserve">A Proposal to Protect Lunar Sites Although a new U.N. treaty for space artifacts of </w:t>
      </w:r>
      <w:proofErr w:type="spellStart"/>
      <w:r w:rsidRPr="00F315DA">
        <w:rPr>
          <w:sz w:val="16"/>
          <w:szCs w:val="16"/>
        </w:rPr>
        <w:t>signifi</w:t>
      </w:r>
      <w:proofErr w:type="spellEnd"/>
      <w:r w:rsidRPr="00F315DA">
        <w:rPr>
          <w:sz w:val="16"/>
          <w:szCs w:val="16"/>
        </w:rPr>
        <w:t xml:space="preserve"> </w:t>
      </w:r>
      <w:proofErr w:type="gramStart"/>
      <w:r w:rsidRPr="00F315DA">
        <w:rPr>
          <w:sz w:val="16"/>
          <w:szCs w:val="16"/>
        </w:rPr>
        <w:t>cant</w:t>
      </w:r>
      <w:proofErr w:type="gramEnd"/>
      <w:r w:rsidRPr="00F315D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F315DA">
        <w:rPr>
          <w:sz w:val="16"/>
          <w:szCs w:val="16"/>
        </w:rPr>
        <w:t>( 8</w:t>
      </w:r>
      <w:proofErr w:type="gramEnd"/>
      <w:r w:rsidRPr="00F315DA">
        <w:rPr>
          <w:sz w:val="16"/>
          <w:szCs w:val="16"/>
        </w:rPr>
        <w:t xml:space="preserve">). </w:t>
      </w:r>
      <w:r w:rsidRPr="00F315DA">
        <w:rPr>
          <w:sz w:val="16"/>
        </w:rPr>
        <w:t>Our suggested alternative is to create a bilateral agreement between the</w:t>
      </w:r>
      <w:r w:rsidRPr="009F303A">
        <w:rPr>
          <w:sz w:val="16"/>
        </w:rPr>
        <w:t xml:space="preserv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744C4F">
        <w:rPr>
          <w:b/>
          <w:bCs/>
          <w:u w:val="single"/>
        </w:rPr>
        <w:t>Any</w:t>
      </w:r>
      <w:r w:rsidRPr="00744C4F">
        <w:rPr>
          <w:u w:val="single"/>
        </w:rPr>
        <w:t xml:space="preserve"> </w:t>
      </w:r>
      <w:r w:rsidRPr="00982DD6">
        <w:rPr>
          <w:b/>
          <w:bCs/>
          <w:highlight w:val="yellow"/>
          <w:u w:val="single"/>
        </w:rPr>
        <w:t>nation</w:t>
      </w:r>
      <w:r w:rsidRPr="00982DD6">
        <w:rPr>
          <w:highlight w:val="yellow"/>
          <w:u w:val="single"/>
        </w:rPr>
        <w:t xml:space="preserve"> </w:t>
      </w:r>
      <w:r w:rsidRPr="00982DD6">
        <w:rPr>
          <w:b/>
          <w:bCs/>
          <w:highlight w:val="yellow"/>
          <w:u w:val="single"/>
        </w:rPr>
        <w:t>with</w:t>
      </w:r>
      <w:r w:rsidRPr="00982DD6">
        <w:rPr>
          <w:highlight w:val="yellow"/>
          <w:u w:val="single"/>
        </w:rPr>
        <w:t xml:space="preserve"> </w:t>
      </w:r>
      <w:r w:rsidRPr="00982DD6">
        <w:rPr>
          <w:b/>
          <w:bCs/>
          <w:highlight w:val="yellow"/>
          <w:u w:val="single"/>
        </w:rPr>
        <w:t>assets</w:t>
      </w:r>
      <w:r w:rsidRPr="00982DD6">
        <w:rPr>
          <w:highlight w:val="yellow"/>
          <w:u w:val="single"/>
        </w:rPr>
        <w:t xml:space="preserve"> on</w:t>
      </w:r>
      <w:r w:rsidRPr="009F303A">
        <w:rPr>
          <w:u w:val="single"/>
        </w:rPr>
        <w:t xml:space="preserve"> </w:t>
      </w:r>
      <w:r w:rsidRPr="006D0707">
        <w:rPr>
          <w:u w:val="single"/>
        </w:rPr>
        <w:t xml:space="preserve">the </w:t>
      </w:r>
      <w:r w:rsidRPr="00982DD6">
        <w:rPr>
          <w:highlight w:val="yellow"/>
          <w:u w:val="single"/>
        </w:rPr>
        <w:t>lunar surface</w:t>
      </w:r>
      <w:r w:rsidRPr="009F303A">
        <w:rPr>
          <w:u w:val="single"/>
        </w:rPr>
        <w:t xml:space="preserve"> will </w:t>
      </w:r>
      <w:r w:rsidRPr="00744C4F">
        <w:rPr>
          <w:b/>
          <w:bCs/>
          <w:u w:val="single"/>
        </w:rPr>
        <w:t>endeavor</w:t>
      </w:r>
      <w:r w:rsidRPr="00744C4F">
        <w:rPr>
          <w:u w:val="single"/>
        </w:rPr>
        <w:t xml:space="preserve"> </w:t>
      </w:r>
      <w:r w:rsidRPr="00744C4F">
        <w:rPr>
          <w:b/>
          <w:bCs/>
          <w:u w:val="single"/>
        </w:rPr>
        <w:t>to</w:t>
      </w:r>
      <w:r w:rsidRPr="00744C4F">
        <w:rPr>
          <w:u w:val="single"/>
        </w:rPr>
        <w:t xml:space="preserve"> </w:t>
      </w:r>
      <w:r w:rsidRPr="00982DD6">
        <w:rPr>
          <w:b/>
          <w:bCs/>
          <w:highlight w:val="yellow"/>
          <w:u w:val="single"/>
        </w:rPr>
        <w:t>protect</w:t>
      </w:r>
      <w:r w:rsidRPr="00982DD6">
        <w:rPr>
          <w:highlight w:val="yellow"/>
          <w:u w:val="single"/>
        </w:rPr>
        <w:t xml:space="preserve"> 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982DD6">
        <w:rPr>
          <w:highlight w:val="yellow"/>
          <w:u w:val="single"/>
        </w:rPr>
        <w:t>nations have</w:t>
      </w:r>
      <w:r w:rsidRPr="009F303A">
        <w:rPr>
          <w:u w:val="single"/>
        </w:rPr>
        <w:t xml:space="preserve"> a </w:t>
      </w:r>
      <w:r w:rsidRPr="00F315DA">
        <w:rPr>
          <w:b/>
          <w:bCs/>
          <w:u w:val="single"/>
        </w:rPr>
        <w:t>timely</w:t>
      </w:r>
      <w:r w:rsidRPr="00F315DA">
        <w:rPr>
          <w:u w:val="single"/>
        </w:rPr>
        <w:t xml:space="preserve">, </w:t>
      </w:r>
      <w:r w:rsidRPr="00F315DA">
        <w:rPr>
          <w:b/>
          <w:bCs/>
          <w:u w:val="single"/>
        </w:rPr>
        <w:t>current</w:t>
      </w:r>
      <w:r w:rsidRPr="009F303A">
        <w:rPr>
          <w:u w:val="single"/>
        </w:rPr>
        <w:t xml:space="preserve">, and </w:t>
      </w:r>
      <w:r w:rsidRPr="00982DD6">
        <w:rPr>
          <w:b/>
          <w:bCs/>
          <w:highlight w:val="yellow"/>
          <w:u w:val="single"/>
        </w:rPr>
        <w:t>common</w:t>
      </w:r>
      <w:r w:rsidRPr="00982DD6">
        <w:rPr>
          <w:highlight w:val="yellow"/>
          <w:u w:val="single"/>
        </w:rPr>
        <w:t xml:space="preserve"> </w:t>
      </w:r>
      <w:r w:rsidRPr="00982DD6">
        <w:rPr>
          <w:b/>
          <w:bCs/>
          <w:highlight w:val="yellow"/>
          <w:u w:val="single"/>
        </w:rPr>
        <w:t>interest</w:t>
      </w:r>
      <w:r w:rsidRPr="00982DD6">
        <w:rPr>
          <w:highlight w:val="yellow"/>
          <w:u w:val="single"/>
        </w:rPr>
        <w:t xml:space="preserve"> in</w:t>
      </w:r>
      <w:r w:rsidRPr="00F315DA">
        <w:rPr>
          <w:u w:val="single"/>
        </w:rPr>
        <w:t>corporating</w:t>
      </w:r>
      <w:r w:rsidRPr="009F303A">
        <w:rPr>
          <w:u w:val="single"/>
        </w:rPr>
        <w:t xml:space="preserve"> important </w:t>
      </w:r>
      <w:r w:rsidRPr="00750382">
        <w:rPr>
          <w:u w:val="single"/>
        </w:rPr>
        <w:t xml:space="preserve">implications for </w:t>
      </w:r>
      <w:r w:rsidRPr="00982DD6">
        <w:rPr>
          <w:highlight w:val="yellow"/>
          <w:u w:val="single"/>
        </w:rPr>
        <w:t>peaceful uses of</w:t>
      </w:r>
      <w:r w:rsidRPr="009F303A">
        <w:rPr>
          <w:u w:val="single"/>
        </w:rPr>
        <w:t xml:space="preserve"> outer </w:t>
      </w:r>
      <w:r w:rsidRPr="00982DD6">
        <w:rPr>
          <w:highlight w:val="yellow"/>
          <w:u w:val="single"/>
        </w:rPr>
        <w:t>space</w:t>
      </w:r>
      <w:r w:rsidRPr="00744C4F">
        <w:rPr>
          <w:u w:val="single"/>
        </w:rPr>
        <w:t xml:space="preserve">; </w:t>
      </w:r>
      <w:r w:rsidRPr="00744C4F">
        <w:rPr>
          <w:b/>
          <w:bCs/>
          <w:u w:val="single"/>
        </w:rPr>
        <w:t>scientific</w:t>
      </w:r>
      <w:r w:rsidRPr="00744C4F">
        <w:rPr>
          <w:u w:val="single"/>
        </w:rPr>
        <w:t xml:space="preserve"> </w:t>
      </w:r>
      <w:r w:rsidRPr="00744C4F">
        <w:rPr>
          <w:b/>
          <w:bCs/>
          <w:u w:val="single"/>
        </w:rPr>
        <w:t>research</w:t>
      </w:r>
      <w:r w:rsidRPr="00744C4F">
        <w:rPr>
          <w:u w:val="single"/>
        </w:rPr>
        <w:t xml:space="preserve"> and the advancement of </w:t>
      </w:r>
      <w:r w:rsidRPr="00744C4F">
        <w:rPr>
          <w:b/>
          <w:bCs/>
          <w:u w:val="single"/>
        </w:rPr>
        <w:t>knowledge</w:t>
      </w:r>
      <w:r w:rsidRPr="00744C4F">
        <w:rPr>
          <w:u w:val="single"/>
        </w:rPr>
        <w:t>;</w:t>
      </w:r>
      <w:r w:rsidRPr="009F303A">
        <w:rPr>
          <w:u w:val="single"/>
        </w:rPr>
        <w:t xml:space="preserve"> </w:t>
      </w:r>
      <w:r w:rsidRPr="00982DD6">
        <w:rPr>
          <w:highlight w:val="yellow"/>
          <w:u w:val="single"/>
        </w:rPr>
        <w:t xml:space="preserve">and </w:t>
      </w:r>
      <w:r w:rsidRPr="00744C4F">
        <w:rPr>
          <w:b/>
          <w:bCs/>
          <w:u w:val="single"/>
        </w:rPr>
        <w:t>cultural</w:t>
      </w:r>
      <w:r w:rsidRPr="00744C4F">
        <w:rPr>
          <w:u w:val="single"/>
        </w:rPr>
        <w:t xml:space="preserve"> </w:t>
      </w:r>
      <w:r w:rsidRPr="00744C4F">
        <w:rPr>
          <w:b/>
          <w:bCs/>
          <w:u w:val="single"/>
        </w:rPr>
        <w:t>and</w:t>
      </w:r>
      <w:r w:rsidRPr="00744C4F">
        <w:rPr>
          <w:u w:val="single"/>
        </w:rPr>
        <w:t xml:space="preserve"> </w:t>
      </w:r>
      <w:r w:rsidRPr="00982DD6">
        <w:rPr>
          <w:b/>
          <w:bCs/>
          <w:highlight w:val="yellow"/>
          <w:u w:val="single"/>
        </w:rPr>
        <w:t>heritage</w:t>
      </w:r>
      <w:r w:rsidRPr="00982DD6">
        <w:rPr>
          <w:highlight w:val="yellow"/>
          <w:u w:val="single"/>
        </w:rPr>
        <w:t xml:space="preserve"> </w:t>
      </w:r>
      <w:r w:rsidRPr="00982DD6">
        <w:rPr>
          <w:b/>
          <w:bCs/>
          <w:highlight w:val="yellow"/>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744C4F">
        <w:rPr>
          <w:rStyle w:val="Emphasis"/>
        </w:rPr>
        <w:t xml:space="preserve">An important </w:t>
      </w:r>
      <w:r w:rsidRPr="00982DD6">
        <w:rPr>
          <w:rStyle w:val="Emphasis"/>
          <w:highlight w:val="yellow"/>
        </w:rPr>
        <w:t xml:space="preserve">result </w:t>
      </w:r>
      <w:r w:rsidRPr="00744C4F">
        <w:rPr>
          <w:rStyle w:val="Emphasis"/>
        </w:rPr>
        <w:t>would</w:t>
      </w:r>
      <w:r w:rsidRPr="00744C4F">
        <w:rPr>
          <w:u w:val="single"/>
        </w:rPr>
        <w:t xml:space="preserve"> </w:t>
      </w:r>
      <w:r w:rsidRPr="00744C4F">
        <w:rPr>
          <w:rStyle w:val="Emphasis"/>
        </w:rPr>
        <w:t xml:space="preserve">be </w:t>
      </w:r>
      <w:r w:rsidRPr="00982DD6">
        <w:rPr>
          <w:rStyle w:val="Emphasis"/>
          <w:highlight w:val="yellow"/>
        </w:rPr>
        <w:t xml:space="preserve">to </w:t>
      </w:r>
      <w:r w:rsidRPr="00744C4F">
        <w:rPr>
          <w:rStyle w:val="Emphasis"/>
        </w:rPr>
        <w:t xml:space="preserve">develop a new level of </w:t>
      </w:r>
      <w:r w:rsidRPr="00982DD6">
        <w:rPr>
          <w:rStyle w:val="Emphasis"/>
          <w:highlight w:val="yellow"/>
        </w:rPr>
        <w:t>trust</w:t>
      </w:r>
      <w:r w:rsidRPr="00982DD6">
        <w:rPr>
          <w:highlight w:val="yellow"/>
          <w:u w:val="single"/>
        </w:rPr>
        <w:t xml:space="preserve"> </w:t>
      </w:r>
      <w:r w:rsidRPr="00420B02">
        <w:rPr>
          <w:u w:val="single"/>
        </w:rPr>
        <w:t xml:space="preserve">among nations </w:t>
      </w:r>
      <w:r w:rsidRPr="00982DD6">
        <w:rPr>
          <w:highlight w:val="yellow"/>
          <w:u w:val="single"/>
        </w:rPr>
        <w:t>that</w:t>
      </w:r>
      <w:r w:rsidRPr="00420B02">
        <w:rPr>
          <w:u w:val="single"/>
        </w:rPr>
        <w:t xml:space="preserve"> could </w:t>
      </w:r>
      <w:r w:rsidRPr="00744C4F">
        <w:rPr>
          <w:rStyle w:val="Emphasis"/>
        </w:rPr>
        <w:t xml:space="preserve">then </w:t>
      </w:r>
      <w:r w:rsidRPr="00982DD6">
        <w:rPr>
          <w:rStyle w:val="Emphasis"/>
          <w:highlight w:val="yellow"/>
        </w:rPr>
        <w:t>lead to more</w:t>
      </w:r>
      <w:r w:rsidRPr="00982DD6">
        <w:rPr>
          <w:highlight w:val="yellow"/>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744C4F">
        <w:rPr>
          <w:rStyle w:val="Emphasis"/>
        </w:rPr>
        <w:t xml:space="preserve">cooperative </w:t>
      </w:r>
      <w:r w:rsidRPr="00982DD6">
        <w:rPr>
          <w:rStyle w:val="Emphasis"/>
          <w:highlight w:val="yellow"/>
        </w:rPr>
        <w:lastRenderedPageBreak/>
        <w:t>agreements</w:t>
      </w:r>
      <w:r w:rsidRPr="00982DD6">
        <w:rPr>
          <w:highlight w:val="yellow"/>
          <w:u w:val="single"/>
        </w:rPr>
        <w:t xml:space="preserve"> </w:t>
      </w:r>
      <w:r w:rsidRPr="00982DD6">
        <w:rPr>
          <w:rStyle w:val="Emphasis"/>
          <w:highlight w:val="yellow"/>
        </w:rPr>
        <w:t>on</w:t>
      </w:r>
      <w:r w:rsidRPr="00982DD6">
        <w:rPr>
          <w:highlight w:val="yellow"/>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982DD6">
        <w:rPr>
          <w:rStyle w:val="Emphasis"/>
          <w:highlight w:val="yellow"/>
          <w:bdr w:val="single" w:sz="18" w:space="0" w:color="auto"/>
        </w:rPr>
        <w:t>the Moon</w:t>
      </w:r>
      <w:r w:rsidRPr="00982DD6">
        <w:rPr>
          <w:highlight w:val="yellow"/>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60BA334D" w14:textId="77777777" w:rsidR="00982DD6" w:rsidRPr="00420B02" w:rsidRDefault="00982DD6" w:rsidP="00110F0C">
      <w:pPr>
        <w:rPr>
          <w:u w:val="single"/>
        </w:rPr>
      </w:pPr>
    </w:p>
    <w:p w14:paraId="54843D19" w14:textId="77777777" w:rsidR="00110F0C" w:rsidRDefault="00110F0C" w:rsidP="00110F0C">
      <w:pPr>
        <w:pStyle w:val="Heading4"/>
      </w:pPr>
      <w:r>
        <w:t xml:space="preserve">Heritage Sites </w:t>
      </w:r>
      <w:r>
        <w:rPr>
          <w:u w:val="single"/>
        </w:rPr>
        <w:t>are critical</w:t>
      </w:r>
      <w:r>
        <w:t xml:space="preserve"> for </w:t>
      </w:r>
      <w:r>
        <w:rPr>
          <w:u w:val="single"/>
        </w:rPr>
        <w:t>science research</w:t>
      </w:r>
      <w:r>
        <w:t xml:space="preserve"> around Dust. </w:t>
      </w:r>
    </w:p>
    <w:p w14:paraId="7028DCE5" w14:textId="77777777" w:rsidR="00110F0C" w:rsidRPr="002C1327" w:rsidRDefault="00110F0C" w:rsidP="00110F0C">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6AAF1DD9" w14:textId="624EF05B" w:rsidR="00110F0C" w:rsidRDefault="00110F0C" w:rsidP="00110F0C">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982DD6">
        <w:rPr>
          <w:rStyle w:val="Emphasis"/>
          <w:highlight w:val="yellow"/>
        </w:rPr>
        <w:t>Apollo sites</w:t>
      </w:r>
      <w:r w:rsidRPr="00B51893">
        <w:rPr>
          <w:rStyle w:val="StyleUnderline"/>
        </w:rPr>
        <w:t xml:space="preserve"> </w:t>
      </w:r>
      <w:r w:rsidRPr="002C1327">
        <w:rPr>
          <w:rStyle w:val="StyleUnderline"/>
        </w:rPr>
        <w:t xml:space="preserve">remain scientifically active and all the landing sites </w:t>
      </w:r>
      <w:r w:rsidRPr="00982DD6">
        <w:rPr>
          <w:rStyle w:val="Emphasis"/>
          <w:highlight w:val="yellow"/>
        </w:rPr>
        <w:t>provide</w:t>
      </w:r>
      <w:r w:rsidRPr="00982DD6">
        <w:rPr>
          <w:rStyle w:val="StyleUnderline"/>
          <w:highlight w:val="yellow"/>
        </w:rPr>
        <w:t xml:space="preserve"> </w:t>
      </w:r>
      <w:r w:rsidRPr="002C1327">
        <w:rPr>
          <w:rStyle w:val="StyleUnderline"/>
        </w:rPr>
        <w:t xml:space="preserve">the </w:t>
      </w:r>
      <w:r w:rsidRPr="00982DD6">
        <w:rPr>
          <w:rStyle w:val="Emphasis"/>
          <w:highlight w:val="yellow"/>
        </w:rPr>
        <w:t>opportunity to learn about</w:t>
      </w:r>
      <w:r w:rsidRPr="00982DD6">
        <w:rPr>
          <w:rStyle w:val="StyleUnderline"/>
          <w:highlight w:val="yellow"/>
        </w:rPr>
        <w:t xml:space="preserve"> </w:t>
      </w:r>
      <w:r w:rsidRPr="002C1327">
        <w:rPr>
          <w:rStyle w:val="StyleUnderline"/>
        </w:rPr>
        <w:t xml:space="preserve">the </w:t>
      </w:r>
      <w:r w:rsidRPr="00547C9B">
        <w:rPr>
          <w:rStyle w:val="Emphasis"/>
        </w:rPr>
        <w:t>changes</w:t>
      </w:r>
      <w:r w:rsidRPr="00547C9B">
        <w:rPr>
          <w:rStyle w:val="StyleUnderline"/>
        </w:rPr>
        <w:t xml:space="preserve"> </w:t>
      </w:r>
      <w:r w:rsidRPr="00547C9B">
        <w:rPr>
          <w:rStyle w:val="Emphasis"/>
        </w:rPr>
        <w:t xml:space="preserve">associated </w:t>
      </w:r>
      <w:r w:rsidRPr="00982DD6">
        <w:rPr>
          <w:rStyle w:val="Emphasis"/>
          <w:highlight w:val="yellow"/>
          <w:bdr w:val="single" w:sz="18" w:space="0" w:color="auto"/>
        </w:rPr>
        <w:t xml:space="preserve">with long-term exposure of </w:t>
      </w:r>
      <w:r w:rsidRPr="00547C9B">
        <w:rPr>
          <w:rStyle w:val="Emphasis"/>
          <w:bdr w:val="single" w:sz="18" w:space="0" w:color="auto"/>
        </w:rPr>
        <w:t xml:space="preserve">human-created </w:t>
      </w:r>
      <w:r w:rsidRPr="00982DD6">
        <w:rPr>
          <w:rStyle w:val="Emphasis"/>
          <w:highlight w:val="yellow"/>
          <w:bdr w:val="single" w:sz="18" w:space="0" w:color="auto"/>
        </w:rPr>
        <w:t>systems</w:t>
      </w:r>
      <w:r w:rsidRPr="00982DD6">
        <w:rPr>
          <w:rStyle w:val="StyleUnderline"/>
          <w:highlight w:val="yellow"/>
        </w:rPr>
        <w:t xml:space="preserve"> </w:t>
      </w:r>
      <w:r w:rsidRPr="00982DD6">
        <w:rPr>
          <w:rStyle w:val="Emphasis"/>
          <w:highlight w:val="yellow"/>
        </w:rPr>
        <w:t>in</w:t>
      </w:r>
      <w:r w:rsidRPr="00982DD6">
        <w:rPr>
          <w:rStyle w:val="StyleUnderline"/>
          <w:highlight w:val="yellow"/>
        </w:rPr>
        <w:t xml:space="preserve"> </w:t>
      </w:r>
      <w:r w:rsidRPr="002C1327">
        <w:rPr>
          <w:rStyle w:val="StyleUnderline"/>
        </w:rPr>
        <w:t xml:space="preserve">the </w:t>
      </w:r>
      <w:r w:rsidRPr="008124B4">
        <w:rPr>
          <w:rStyle w:val="Emphasis"/>
        </w:rPr>
        <w:t xml:space="preserve">harsh </w:t>
      </w:r>
      <w:r w:rsidRPr="00982DD6">
        <w:rPr>
          <w:rStyle w:val="Emphasis"/>
          <w:highlight w:val="yellow"/>
        </w:rPr>
        <w:t>lunar environment</w:t>
      </w:r>
      <w:r w:rsidRPr="002C1327">
        <w:rPr>
          <w:rStyle w:val="StyleUnderline"/>
        </w:rPr>
        <w:t xml:space="preserve">. These sites offer </w:t>
      </w:r>
      <w:r w:rsidRPr="00547C9B">
        <w:rPr>
          <w:rStyle w:val="Emphasis"/>
        </w:rPr>
        <w:t>rich opportunities for</w:t>
      </w:r>
      <w:r w:rsidRPr="00547C9B">
        <w:rPr>
          <w:rStyle w:val="StyleUnderline"/>
        </w:rPr>
        <w:t xml:space="preserve"> </w:t>
      </w:r>
      <w:r w:rsidRPr="00547C9B">
        <w:rPr>
          <w:rStyle w:val="Emphasis"/>
          <w:bdr w:val="single" w:sz="18" w:space="0" w:color="auto"/>
        </w:rPr>
        <w:t>biological, physical, and material sciences.</w:t>
      </w:r>
      <w:r w:rsidRPr="00547C9B">
        <w:rPr>
          <w:sz w:val="16"/>
        </w:rPr>
        <w:t xml:space="preserve"> </w:t>
      </w:r>
      <w:r w:rsidRPr="00547C9B">
        <w:rPr>
          <w:rStyle w:val="StyleUnderline"/>
        </w:rPr>
        <w:t>Future visits to the</w:t>
      </w:r>
      <w:r w:rsidRPr="002C1327">
        <w:rPr>
          <w:rStyle w:val="StyleUnderline"/>
        </w:rPr>
        <w:t xml:space="preserve"> Moon’s surface offer </w:t>
      </w:r>
      <w:r w:rsidRPr="00982DD6">
        <w:rPr>
          <w:rStyle w:val="Emphasis"/>
          <w:highlight w:val="yellow"/>
        </w:rPr>
        <w:t>opportunities to study</w:t>
      </w:r>
      <w:r w:rsidRPr="00982DD6">
        <w:rPr>
          <w:rStyle w:val="StyleUnderline"/>
          <w:highlight w:val="yellow"/>
        </w:rPr>
        <w:t xml:space="preserve"> </w:t>
      </w:r>
      <w:r w:rsidRPr="00B51893">
        <w:rPr>
          <w:rStyle w:val="StyleUnderline"/>
        </w:rPr>
        <w:t xml:space="preserve">the </w:t>
      </w:r>
      <w:r w:rsidRPr="00B51893">
        <w:rPr>
          <w:rStyle w:val="Emphasis"/>
        </w:rPr>
        <w:t xml:space="preserve">effects of long-term </w:t>
      </w:r>
      <w:r w:rsidRPr="00982DD6">
        <w:rPr>
          <w:rStyle w:val="Emphasis"/>
          <w:highlight w:val="yellow"/>
        </w:rPr>
        <w:t>exposure</w:t>
      </w:r>
      <w:r w:rsidRPr="00982DD6">
        <w:rPr>
          <w:rStyle w:val="StyleUnderline"/>
          <w:highlight w:val="yellow"/>
        </w:rPr>
        <w:t xml:space="preserve"> </w:t>
      </w:r>
      <w:r w:rsidRPr="002C1327">
        <w:rPr>
          <w:rStyle w:val="StyleUnderline"/>
        </w:rPr>
        <w:t xml:space="preserve">to the lunar environment </w:t>
      </w:r>
      <w:r w:rsidRPr="00982DD6">
        <w:rPr>
          <w:rStyle w:val="Emphasis"/>
          <w:highlight w:val="yellow"/>
        </w:rPr>
        <w:t>on</w:t>
      </w:r>
      <w:r w:rsidRPr="00982DD6">
        <w:rPr>
          <w:rStyle w:val="StyleUnderline"/>
          <w:highlight w:val="yellow"/>
        </w:rPr>
        <w:t xml:space="preserve"> </w:t>
      </w:r>
      <w:r w:rsidRPr="00982DD6">
        <w:rPr>
          <w:rStyle w:val="Emphasis"/>
          <w:highlight w:val="yellow"/>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547C9B">
        <w:rPr>
          <w:rStyle w:val="Emphasis"/>
        </w:rPr>
        <w:t>food</w:t>
      </w:r>
      <w:r w:rsidRPr="00547C9B">
        <w:rPr>
          <w:rStyle w:val="StyleUnderline"/>
        </w:rPr>
        <w:t xml:space="preserve"> left behind, </w:t>
      </w:r>
      <w:r w:rsidRPr="00547C9B">
        <w:rPr>
          <w:rStyle w:val="Emphasis"/>
        </w:rPr>
        <w:t>paint</w:t>
      </w:r>
      <w:r w:rsidRPr="00547C9B">
        <w:rPr>
          <w:rStyle w:val="StyleUnderline"/>
        </w:rPr>
        <w:t xml:space="preserve">, </w:t>
      </w:r>
      <w:r w:rsidRPr="00547C9B">
        <w:rPr>
          <w:rStyle w:val="Emphasis"/>
        </w:rPr>
        <w:t>nylon</w:t>
      </w:r>
      <w:r w:rsidRPr="00547C9B">
        <w:rPr>
          <w:rStyle w:val="StyleUnderline"/>
        </w:rPr>
        <w:t xml:space="preserve">, </w:t>
      </w:r>
      <w:r w:rsidRPr="00547C9B">
        <w:rPr>
          <w:rStyle w:val="Emphasis"/>
        </w:rPr>
        <w:t>rubber</w:t>
      </w:r>
      <w:r w:rsidRPr="00547C9B">
        <w:rPr>
          <w:rStyle w:val="StyleUnderline"/>
        </w:rPr>
        <w:t xml:space="preserve">, </w:t>
      </w:r>
      <w:r w:rsidRPr="00547C9B">
        <w:rPr>
          <w:rStyle w:val="Emphasis"/>
        </w:rPr>
        <w:t>and metals</w:t>
      </w:r>
      <w:r w:rsidRPr="00982DD6">
        <w:rPr>
          <w:rStyle w:val="Emphasis"/>
          <w:highlight w:val="yellow"/>
        </w:rPr>
        <w:t>.</w:t>
      </w:r>
      <w:r w:rsidRPr="00982DD6">
        <w:rPr>
          <w:sz w:val="16"/>
          <w:highlight w:val="yellow"/>
        </w:rPr>
        <w:t xml:space="preserve"> </w:t>
      </w:r>
      <w:r w:rsidRPr="00547C9B">
        <w:rPr>
          <w:rStyle w:val="Emphasis"/>
        </w:rPr>
        <w:t>Currently</w:t>
      </w:r>
      <w:r w:rsidRPr="00300410">
        <w:rPr>
          <w:sz w:val="16"/>
        </w:rPr>
        <w:t xml:space="preserve">, </w:t>
      </w:r>
      <w:r w:rsidRPr="00982DD6">
        <w:rPr>
          <w:rStyle w:val="Emphasis"/>
          <w:highlight w:val="yellow"/>
        </w:rPr>
        <w:t>very little data exist that describe</w:t>
      </w:r>
      <w:r w:rsidRPr="00982DD6">
        <w:rPr>
          <w:rStyle w:val="StyleUnderline"/>
          <w:highlight w:val="yellow"/>
        </w:rPr>
        <w:t xml:space="preserve"> </w:t>
      </w:r>
      <w:r w:rsidRPr="00982DD6">
        <w:rPr>
          <w:rStyle w:val="Emphasis"/>
          <w:highlight w:val="yellow"/>
        </w:rPr>
        <w:t>what effect temperature extremes, lunar dust</w:t>
      </w:r>
      <w:r w:rsidRPr="002C1327">
        <w:rPr>
          <w:rStyle w:val="StyleUnderline"/>
        </w:rPr>
        <w:t xml:space="preserve">, </w:t>
      </w:r>
      <w:r w:rsidRPr="00982DD6">
        <w:rPr>
          <w:rStyle w:val="Emphasis"/>
          <w:highlight w:val="yellow"/>
        </w:rPr>
        <w:t>micrometeoroids</w:t>
      </w:r>
      <w:r w:rsidRPr="002C1327">
        <w:rPr>
          <w:rStyle w:val="StyleUnderline"/>
        </w:rPr>
        <w:t xml:space="preserve">, </w:t>
      </w:r>
      <w:r w:rsidRPr="00982DD6">
        <w:rPr>
          <w:rStyle w:val="Emphasis"/>
          <w:highlight w:val="yellow"/>
        </w:rPr>
        <w:t>solar radiation</w:t>
      </w:r>
      <w:r w:rsidRPr="002C1327">
        <w:rPr>
          <w:rStyle w:val="StyleUnderline"/>
        </w:rPr>
        <w:t xml:space="preserve">, etc. </w:t>
      </w:r>
      <w:r w:rsidRPr="00982DD6">
        <w:rPr>
          <w:rStyle w:val="Emphasis"/>
          <w:highlight w:val="yellow"/>
        </w:rPr>
        <w:t>have on</w:t>
      </w:r>
      <w:r w:rsidRPr="00982DD6">
        <w:rPr>
          <w:rStyle w:val="StyleUnderline"/>
          <w:highlight w:val="yellow"/>
        </w:rPr>
        <w:t xml:space="preserve"> </w:t>
      </w:r>
      <w:r w:rsidRPr="002C1327">
        <w:rPr>
          <w:rStyle w:val="StyleUnderline"/>
        </w:rPr>
        <w:t xml:space="preserve">such </w:t>
      </w:r>
      <w:r w:rsidRPr="00982DD6">
        <w:rPr>
          <w:rStyle w:val="Emphasis"/>
          <w:highlight w:val="yellow"/>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47C9B">
        <w:rPr>
          <w:rStyle w:val="Emphasis"/>
        </w:rPr>
        <w:t>How these artifacts</w:t>
      </w:r>
      <w:r w:rsidRPr="00547C9B">
        <w:rPr>
          <w:rStyle w:val="StyleUnderline"/>
        </w:rPr>
        <w:t xml:space="preserve"> and their constituent materials have </w:t>
      </w:r>
      <w:r w:rsidRPr="00547C9B">
        <w:rPr>
          <w:rStyle w:val="Emphasis"/>
        </w:rPr>
        <w:t>survived</w:t>
      </w:r>
      <w:r w:rsidRPr="00547C9B">
        <w:rPr>
          <w:rStyle w:val="StyleUnderline"/>
        </w:rPr>
        <w:t xml:space="preserve"> </w:t>
      </w:r>
      <w:r w:rsidRPr="00547C9B">
        <w:rPr>
          <w:rStyle w:val="Emphasis"/>
        </w:rPr>
        <w:t>and</w:t>
      </w:r>
      <w:r w:rsidRPr="00547C9B">
        <w:rPr>
          <w:rStyle w:val="StyleUnderline"/>
        </w:rPr>
        <w:t xml:space="preserve"> been </w:t>
      </w:r>
      <w:r w:rsidRPr="00547C9B">
        <w:rPr>
          <w:rStyle w:val="Emphasis"/>
        </w:rPr>
        <w:t>altered</w:t>
      </w:r>
      <w:r w:rsidRPr="00547C9B">
        <w:rPr>
          <w:rStyle w:val="StyleUnderline"/>
        </w:rPr>
        <w:t xml:space="preserve"> while on the lunar surface </w:t>
      </w:r>
      <w:r w:rsidRPr="00547C9B">
        <w:rPr>
          <w:rStyle w:val="Emphasis"/>
        </w:rPr>
        <w:t>is of great interest to</w:t>
      </w:r>
      <w:r w:rsidRPr="00547C9B">
        <w:rPr>
          <w:rStyle w:val="StyleUnderline"/>
        </w:rPr>
        <w:t xml:space="preserve"> </w:t>
      </w:r>
      <w:r w:rsidRPr="00547C9B">
        <w:rPr>
          <w:rStyle w:val="Emphasis"/>
          <w:bdr w:val="single" w:sz="18" w:space="0" w:color="auto"/>
        </w:rPr>
        <w:t>engineers and scientists</w:t>
      </w:r>
      <w:r w:rsidRPr="002C1327">
        <w:rPr>
          <w:rStyle w:val="StyleUnderline"/>
        </w:rPr>
        <w:t xml:space="preserve">. The Apollo artifacts and the impact sites have the potential to </w:t>
      </w:r>
      <w:r w:rsidRPr="00547C9B">
        <w:rPr>
          <w:rStyle w:val="Emphasis"/>
          <w:bdr w:val="single" w:sz="18" w:space="0" w:color="auto"/>
        </w:rPr>
        <w:t xml:space="preserve">provide </w:t>
      </w:r>
      <w:r w:rsidRPr="00982DD6">
        <w:rPr>
          <w:rStyle w:val="Emphasis"/>
          <w:highlight w:val="yellow"/>
          <w:bdr w:val="single" w:sz="18" w:space="0" w:color="auto"/>
        </w:rPr>
        <w:t>unprecedented</w:t>
      </w:r>
      <w:r w:rsidRPr="00982DD6">
        <w:rPr>
          <w:rStyle w:val="StyleUnderline"/>
          <w:highlight w:val="yellow"/>
        </w:rPr>
        <w:t xml:space="preserve"> </w:t>
      </w:r>
      <w:r w:rsidRPr="002C1327">
        <w:rPr>
          <w:rStyle w:val="StyleUnderline"/>
        </w:rPr>
        <w:t xml:space="preserve">data if lunar missions to gather and not corrupt the data are developed. These data will be </w:t>
      </w:r>
      <w:r w:rsidRPr="00982DD6">
        <w:rPr>
          <w:rStyle w:val="Emphasis"/>
          <w:highlight w:val="yellow"/>
        </w:rPr>
        <w:t>invaluable</w:t>
      </w:r>
      <w:r w:rsidRPr="00982DD6">
        <w:rPr>
          <w:rStyle w:val="StyleUnderline"/>
          <w:highlight w:val="yellow"/>
        </w:rPr>
        <w:t xml:space="preserve"> </w:t>
      </w:r>
      <w:r w:rsidRPr="00982DD6">
        <w:rPr>
          <w:rStyle w:val="Emphasis"/>
          <w:highlight w:val="yellow"/>
        </w:rPr>
        <w:t>for</w:t>
      </w:r>
      <w:r w:rsidRPr="00982DD6">
        <w:rPr>
          <w:rStyle w:val="StyleUnderline"/>
          <w:highlight w:val="yellow"/>
        </w:rPr>
        <w:t xml:space="preserve"> </w:t>
      </w:r>
      <w:r w:rsidRPr="00982DD6">
        <w:rPr>
          <w:rStyle w:val="Emphasis"/>
          <w:highlight w:val="yellow"/>
        </w:rPr>
        <w:t xml:space="preserve">helping </w:t>
      </w:r>
      <w:r w:rsidRPr="00547C9B">
        <w:rPr>
          <w:rStyle w:val="Emphasis"/>
        </w:rPr>
        <w:t xml:space="preserve">to </w:t>
      </w:r>
      <w:r w:rsidRPr="00982DD6">
        <w:rPr>
          <w:rStyle w:val="Emphasis"/>
          <w:highlight w:val="yellow"/>
        </w:rPr>
        <w:t>design</w:t>
      </w:r>
      <w:r w:rsidRPr="00982DD6">
        <w:rPr>
          <w:rStyle w:val="StyleUnderline"/>
          <w:highlight w:val="yellow"/>
        </w:rPr>
        <w:t xml:space="preserve"> </w:t>
      </w:r>
      <w:r w:rsidRPr="00982DD6">
        <w:rPr>
          <w:rStyle w:val="Emphasis"/>
          <w:highlight w:val="yellow"/>
        </w:rPr>
        <w:t>future</w:t>
      </w:r>
      <w:r w:rsidRPr="00547C9B">
        <w:rPr>
          <w:rStyle w:val="StyleUnderline"/>
        </w:rPr>
        <w:t xml:space="preserve"> </w:t>
      </w:r>
      <w:r w:rsidRPr="00547C9B">
        <w:rPr>
          <w:rStyle w:val="Emphasis"/>
        </w:rPr>
        <w:t xml:space="preserve">long-duration </w:t>
      </w:r>
      <w:r w:rsidRPr="00547C9B">
        <w:rPr>
          <w:rStyle w:val="StyleUnderline"/>
        </w:rPr>
        <w:t xml:space="preserve">systems for </w:t>
      </w:r>
      <w:r w:rsidRPr="00982DD6">
        <w:rPr>
          <w:rStyle w:val="Emphasis"/>
          <w:highlight w:val="yellow"/>
          <w:bdr w:val="single" w:sz="18" w:space="0" w:color="auto"/>
        </w:rPr>
        <w:t>operation on the</w:t>
      </w:r>
      <w:r w:rsidRPr="00547C9B">
        <w:rPr>
          <w:rStyle w:val="Emphasis"/>
          <w:bdr w:val="single" w:sz="18" w:space="0" w:color="auto"/>
        </w:rPr>
        <w:t xml:space="preserve"> </w:t>
      </w:r>
      <w:r w:rsidRPr="00982DD6">
        <w:rPr>
          <w:rStyle w:val="Emphasis"/>
          <w:highlight w:val="yellow"/>
          <w:bdr w:val="single" w:sz="18" w:space="0" w:color="auto"/>
        </w:rPr>
        <w:t>lunar surface</w:t>
      </w:r>
      <w:r w:rsidRPr="00547C9B">
        <w:rPr>
          <w:sz w:val="16"/>
        </w:rPr>
        <w:t>. NASA has</w:t>
      </w:r>
      <w:r w:rsidRPr="00300410">
        <w:rPr>
          <w:sz w:val="16"/>
        </w:rPr>
        <w:t xml:space="preserve">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w:t>
      </w:r>
      <w:r w:rsidRPr="00300410">
        <w:rPr>
          <w:sz w:val="16"/>
        </w:rPr>
        <w:lastRenderedPageBreak/>
        <w:t>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0967B5AB" w14:textId="77777777" w:rsidR="00982DD6" w:rsidRPr="00300410" w:rsidRDefault="00982DD6" w:rsidP="00110F0C">
      <w:pPr>
        <w:rPr>
          <w:sz w:val="16"/>
        </w:rPr>
      </w:pPr>
    </w:p>
    <w:p w14:paraId="5B18F3F5" w14:textId="77777777" w:rsidR="00110F0C" w:rsidRDefault="00110F0C" w:rsidP="00110F0C">
      <w:pPr>
        <w:pStyle w:val="Heading4"/>
      </w:pPr>
      <w:r>
        <w:t xml:space="preserve">Moon Dust Research key to </w:t>
      </w:r>
      <w:r>
        <w:rPr>
          <w:u w:val="single"/>
        </w:rPr>
        <w:t>Moon Basing</w:t>
      </w:r>
      <w:r>
        <w:t>.</w:t>
      </w:r>
    </w:p>
    <w:p w14:paraId="6753EDF2" w14:textId="77777777" w:rsidR="00110F0C" w:rsidRPr="00362E4C" w:rsidRDefault="00110F0C" w:rsidP="00110F0C">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19DC44FE" w14:textId="6AB11618" w:rsidR="00110F0C" w:rsidRDefault="00110F0C" w:rsidP="00110F0C">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547C9B">
        <w:rPr>
          <w:rStyle w:val="StyleUnderline"/>
        </w:rPr>
        <w:t xml:space="preserve">pieces left on the Moon have </w:t>
      </w:r>
      <w:r w:rsidRPr="00547C9B">
        <w:rPr>
          <w:rStyle w:val="Emphasis"/>
          <w:bdr w:val="single" w:sz="18" w:space="0" w:color="auto"/>
        </w:rPr>
        <w:t>enormous scientific significance</w:t>
      </w:r>
      <w:r w:rsidRPr="00AA1107">
        <w:rPr>
          <w:sz w:val="14"/>
        </w:rPr>
        <w:t xml:space="preserve">. Take </w:t>
      </w:r>
      <w:r w:rsidRPr="00982DD6">
        <w:rPr>
          <w:rStyle w:val="StyleUnderline"/>
          <w:highlight w:val="yellow"/>
        </w:rPr>
        <w:t>moon dust</w:t>
      </w:r>
      <w:r w:rsidRPr="00B51893">
        <w:rPr>
          <w:rStyle w:val="StyleUnderline"/>
        </w:rPr>
        <w:t xml:space="preserve">. It's a real </w:t>
      </w:r>
      <w:r w:rsidRPr="00547C9B">
        <w:rPr>
          <w:rStyle w:val="StyleUnderline"/>
        </w:rPr>
        <w:t>problem for moon-bound equipment</w:t>
      </w:r>
      <w:r w:rsidRPr="00AE2E56">
        <w:rPr>
          <w:rStyle w:val="StyleUnderline"/>
        </w:rPr>
        <w:t xml:space="preserve"> because it's </w:t>
      </w:r>
      <w:r w:rsidRPr="00982DD6">
        <w:rPr>
          <w:rStyle w:val="Emphasis"/>
          <w:highlight w:val="yellow"/>
        </w:rPr>
        <w:t>made o</w:t>
      </w:r>
      <w:r w:rsidRPr="00982DD6">
        <w:rPr>
          <w:rStyle w:val="StyleUnderline"/>
          <w:highlight w:val="yellow"/>
        </w:rPr>
        <w:t>f</w:t>
      </w:r>
      <w:r w:rsidRPr="00AE2E56">
        <w:rPr>
          <w:rStyle w:val="StyleUnderline"/>
        </w:rPr>
        <w:t xml:space="preserve"> fine,</w:t>
      </w:r>
      <w:r w:rsidRPr="00AA1107">
        <w:rPr>
          <w:sz w:val="14"/>
        </w:rPr>
        <w:t xml:space="preserve"> super sticky and highly </w:t>
      </w:r>
      <w:r w:rsidRPr="00982DD6">
        <w:rPr>
          <w:rStyle w:val="Emphasis"/>
          <w:highlight w:val="yellow"/>
        </w:rPr>
        <w:t>abrasive grains</w:t>
      </w:r>
      <w:r w:rsidRPr="00AE2E56">
        <w:rPr>
          <w:rStyle w:val="StyleUnderline"/>
        </w:rPr>
        <w:t xml:space="preserve">, </w:t>
      </w:r>
      <w:r w:rsidRPr="00B51893">
        <w:rPr>
          <w:rStyle w:val="Emphasis"/>
        </w:rPr>
        <w:t xml:space="preserve">which have a </w:t>
      </w:r>
      <w:r w:rsidRPr="00982DD6">
        <w:rPr>
          <w:rStyle w:val="Emphasis"/>
          <w:highlight w:val="yellow"/>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982DD6">
        <w:rPr>
          <w:rStyle w:val="Emphasis"/>
          <w:highlight w:val="yellow"/>
        </w:rPr>
        <w:t>footprints</w:t>
      </w:r>
      <w:r w:rsidRPr="00982DD6">
        <w:rPr>
          <w:rStyle w:val="StyleUnderline"/>
          <w:highlight w:val="yellow"/>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982DD6">
        <w:rPr>
          <w:rStyle w:val="Emphasis"/>
          <w:highlight w:val="yellow"/>
        </w:rPr>
        <w:t xml:space="preserve">gave us </w:t>
      </w:r>
      <w:r w:rsidRPr="00547C9B">
        <w:rPr>
          <w:rStyle w:val="Emphasis"/>
        </w:rPr>
        <w:t xml:space="preserve">valuable </w:t>
      </w:r>
      <w:r w:rsidRPr="00982DD6">
        <w:rPr>
          <w:rStyle w:val="Emphasis"/>
          <w:highlight w:val="yellow"/>
          <w:bdr w:val="single" w:sz="18" w:space="0" w:color="auto"/>
        </w:rPr>
        <w:t xml:space="preserve">information into </w:t>
      </w:r>
      <w:r w:rsidRPr="00547C9B">
        <w:rPr>
          <w:rStyle w:val="Emphasis"/>
          <w:bdr w:val="single" w:sz="18" w:space="0" w:color="auto"/>
        </w:rPr>
        <w:t xml:space="preserve">the properties of moon </w:t>
      </w:r>
      <w:r w:rsidRPr="00982DD6">
        <w:rPr>
          <w:rStyle w:val="Emphasis"/>
          <w:highlight w:val="yellow"/>
          <w:bdr w:val="single" w:sz="18" w:space="0" w:color="auto"/>
        </w:rPr>
        <w:t>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982DD6">
        <w:rPr>
          <w:rStyle w:val="StyleUnderline"/>
          <w:highlight w:val="yellow"/>
        </w:rPr>
        <w:t xml:space="preserve">data </w:t>
      </w:r>
      <w:r w:rsidRPr="00547C9B">
        <w:rPr>
          <w:rStyle w:val="StyleUnderline"/>
        </w:rPr>
        <w:t>like this</w:t>
      </w:r>
      <w:r w:rsidRPr="00AE2E56">
        <w:rPr>
          <w:rStyle w:val="StyleUnderline"/>
        </w:rPr>
        <w:t xml:space="preserve"> that </w:t>
      </w:r>
      <w:r w:rsidRPr="00547C9B">
        <w:rPr>
          <w:rStyle w:val="StyleUnderline"/>
        </w:rPr>
        <w:t xml:space="preserve">will </w:t>
      </w:r>
      <w:r w:rsidRPr="00982DD6">
        <w:rPr>
          <w:rStyle w:val="StyleUnderline"/>
          <w:highlight w:val="yellow"/>
        </w:rPr>
        <w:t>help</w:t>
      </w:r>
      <w:r w:rsidRPr="00547C9B">
        <w:rPr>
          <w:rStyle w:val="StyleUnderline"/>
        </w:rPr>
        <w:t xml:space="preserve"> </w:t>
      </w:r>
      <w:r w:rsidRPr="00547C9B">
        <w:rPr>
          <w:rStyle w:val="Emphasis"/>
          <w:bdr w:val="single" w:sz="18" w:space="0" w:color="auto"/>
        </w:rPr>
        <w:t xml:space="preserve">if we want </w:t>
      </w:r>
      <w:r w:rsidRPr="00982DD6">
        <w:rPr>
          <w:rStyle w:val="Emphasis"/>
          <w:highlight w:val="yellow"/>
          <w:bdr w:val="single" w:sz="18" w:space="0" w:color="auto"/>
        </w:rPr>
        <w:t>a long-term base on the Moon</w:t>
      </w:r>
      <w:r w:rsidRPr="00AA1107">
        <w:rPr>
          <w:sz w:val="14"/>
        </w:rPr>
        <w:t xml:space="preserve"> — </w:t>
      </w:r>
      <w:r w:rsidRPr="00547C9B">
        <w:rPr>
          <w:rStyle w:val="StyleUnderline"/>
        </w:rPr>
        <w:t xml:space="preserve">we </w:t>
      </w:r>
      <w:r w:rsidRPr="00982DD6">
        <w:rPr>
          <w:rStyle w:val="StyleUnderline"/>
          <w:highlight w:val="yellow"/>
        </w:rPr>
        <w:t xml:space="preserve">need to know how our gear </w:t>
      </w:r>
      <w:r w:rsidRPr="00982DD6">
        <w:rPr>
          <w:rStyle w:val="Emphasis"/>
          <w:highlight w:val="yellow"/>
        </w:rPr>
        <w:t>will stand up to lunar conditions</w:t>
      </w:r>
      <w:r w:rsidRPr="00AA1107">
        <w:rPr>
          <w:sz w:val="14"/>
        </w:rPr>
        <w:t xml:space="preserve">. Apart from the sticky, gritty dust, the lunar surface is also peppered with </w:t>
      </w:r>
      <w:r w:rsidRPr="00547C9B">
        <w:rPr>
          <w:rStyle w:val="Emphasis"/>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547C9B">
        <w:rPr>
          <w:rStyle w:val="Emphasis"/>
        </w:rPr>
        <w:t>What</w:t>
      </w:r>
      <w:r w:rsidRPr="00547C9B">
        <w:rPr>
          <w:rStyle w:val="StyleUnderline"/>
        </w:rPr>
        <w:t xml:space="preserve"> has </w:t>
      </w:r>
      <w:r w:rsidRPr="00547C9B">
        <w:rPr>
          <w:rStyle w:val="Emphasis"/>
        </w:rPr>
        <w:t>happened to</w:t>
      </w:r>
      <w:r w:rsidRPr="00547C9B">
        <w:rPr>
          <w:rStyle w:val="StyleUnderline"/>
        </w:rPr>
        <w:t xml:space="preserve"> this </w:t>
      </w:r>
      <w:r w:rsidRPr="00547C9B">
        <w:rPr>
          <w:rStyle w:val="Emphasis"/>
        </w:rPr>
        <w:t>material</w:t>
      </w:r>
      <w:r w:rsidRPr="00547C9B">
        <w:rPr>
          <w:rStyle w:val="StyleUnderline"/>
        </w:rPr>
        <w:t xml:space="preserve"> in 50 years of sitting on the lunar surface?</w:t>
      </w:r>
      <w:r w:rsidRPr="00547C9B">
        <w:rPr>
          <w:sz w:val="14"/>
        </w:rPr>
        <w:t xml:space="preserve"> "</w:t>
      </w:r>
      <w:r w:rsidRPr="00547C9B">
        <w:rPr>
          <w:rStyle w:val="StyleUnderline"/>
        </w:rPr>
        <w:t>This is going to</w:t>
      </w:r>
      <w:r w:rsidRPr="00547C9B">
        <w:rPr>
          <w:sz w:val="14"/>
        </w:rPr>
        <w:t xml:space="preserve"> be </w:t>
      </w:r>
      <w:r w:rsidRPr="00547C9B">
        <w:rPr>
          <w:rStyle w:val="StyleUnderline"/>
        </w:rPr>
        <w:t>really</w:t>
      </w:r>
      <w:r w:rsidRPr="00547C9B">
        <w:rPr>
          <w:sz w:val="14"/>
        </w:rPr>
        <w:t xml:space="preserve"> interesting scientific information because it </w:t>
      </w:r>
      <w:r w:rsidRPr="00547C9B">
        <w:rPr>
          <w:rStyle w:val="Emphasis"/>
        </w:rPr>
        <w:t>will help planning</w:t>
      </w:r>
      <w:r w:rsidRPr="00547C9B">
        <w:rPr>
          <w:rStyle w:val="StyleUnderline"/>
        </w:rPr>
        <w:t xml:space="preserve"> </w:t>
      </w:r>
      <w:r w:rsidRPr="00547C9B">
        <w:rPr>
          <w:rStyle w:val="Emphasis"/>
          <w:bdr w:val="single" w:sz="18" w:space="0" w:color="auto"/>
        </w:rPr>
        <w:t>for future missions</w:t>
      </w:r>
      <w:r w:rsidRPr="00547C9B">
        <w:rPr>
          <w:rStyle w:val="StyleUnderline"/>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26A980AB" w14:textId="77777777" w:rsidR="00982DD6" w:rsidRPr="00322476" w:rsidRDefault="00982DD6" w:rsidP="00110F0C">
      <w:pPr>
        <w:rPr>
          <w:sz w:val="14"/>
        </w:rPr>
      </w:pPr>
    </w:p>
    <w:p w14:paraId="324F8337" w14:textId="77777777" w:rsidR="00110F0C" w:rsidRPr="00800925" w:rsidRDefault="00110F0C" w:rsidP="00110F0C">
      <w:pPr>
        <w:pStyle w:val="Heading4"/>
      </w:pPr>
      <w:r>
        <w:t xml:space="preserve">Scenario 1 – </w:t>
      </w:r>
      <w:r w:rsidRPr="00800925">
        <w:rPr>
          <w:u w:val="single"/>
        </w:rPr>
        <w:t>Warming</w:t>
      </w:r>
      <w:r>
        <w:t>:</w:t>
      </w:r>
    </w:p>
    <w:p w14:paraId="2F699EA3" w14:textId="77777777" w:rsidR="00110F0C" w:rsidRDefault="00110F0C" w:rsidP="00110F0C">
      <w:pPr>
        <w:pStyle w:val="Heading4"/>
      </w:pPr>
      <w:r>
        <w:t>Lunar observatory solves warming adaptation.</w:t>
      </w:r>
    </w:p>
    <w:p w14:paraId="01F79BE6" w14:textId="77777777" w:rsidR="00110F0C" w:rsidRPr="007B6F50" w:rsidRDefault="00110F0C" w:rsidP="00110F0C">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13248160" w14:textId="4FB9F3D1" w:rsidR="00110F0C" w:rsidRDefault="00110F0C" w:rsidP="00110F0C">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lastRenderedPageBreak/>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easier to predict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C-band and X-band, respectively. In order to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982DD6">
        <w:rPr>
          <w:b/>
          <w:bCs/>
          <w:highlight w:val="yellow"/>
          <w:u w:val="single"/>
        </w:rPr>
        <w:t>climate</w:t>
      </w:r>
      <w:r w:rsidRPr="00982DD6">
        <w:rPr>
          <w:highlight w:val="yellow"/>
          <w:u w:val="single"/>
        </w:rPr>
        <w:t xml:space="preserve"> </w:t>
      </w:r>
      <w:r w:rsidRPr="00982DD6">
        <w:rPr>
          <w:b/>
          <w:bCs/>
          <w:highlight w:val="yellow"/>
          <w:u w:val="single"/>
        </w:rPr>
        <w:t>change</w:t>
      </w:r>
      <w:r w:rsidRPr="00982DD6">
        <w:rPr>
          <w:highlight w:val="yellow"/>
          <w:u w:val="single"/>
        </w:rPr>
        <w:t xml:space="preserve"> </w:t>
      </w:r>
      <w:r w:rsidRPr="00982DD6">
        <w:rPr>
          <w:b/>
          <w:bCs/>
          <w:highlight w:val="yellow"/>
          <w:u w:val="single"/>
        </w:rPr>
        <w:t>depends</w:t>
      </w:r>
      <w:r w:rsidRPr="00982DD6">
        <w:rPr>
          <w:highlight w:val="yellow"/>
          <w:u w:val="single"/>
        </w:rPr>
        <w:t xml:space="preserve"> </w:t>
      </w:r>
      <w:r w:rsidRPr="00982DD6">
        <w:rPr>
          <w:b/>
          <w:bCs/>
          <w:highlight w:val="yellow"/>
          <w:u w:val="single"/>
        </w:rPr>
        <w:t>on</w:t>
      </w:r>
      <w:r w:rsidRPr="00982DD6">
        <w:rPr>
          <w:highlight w:val="yellow"/>
          <w:u w:val="single"/>
        </w:rPr>
        <w:t xml:space="preserve"> </w:t>
      </w:r>
      <w:r w:rsidRPr="00AE4082">
        <w:rPr>
          <w:u w:val="single"/>
        </w:rPr>
        <w:t xml:space="preserve">Earth’s </w:t>
      </w:r>
      <w:r w:rsidRPr="00982DD6">
        <w:rPr>
          <w:b/>
          <w:bCs/>
          <w:highlight w:val="yellow"/>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982DD6">
        <w:rPr>
          <w:b/>
          <w:bCs/>
          <w:highlight w:val="yellow"/>
          <w:u w:val="single"/>
        </w:rPr>
        <w:t>Observation</w:t>
      </w:r>
      <w:r w:rsidRPr="00982DD6">
        <w:rPr>
          <w:highlight w:val="yellow"/>
          <w:u w:val="single"/>
        </w:rPr>
        <w:t xml:space="preserve"> </w:t>
      </w:r>
      <w:r w:rsidRPr="00982DD6">
        <w:rPr>
          <w:b/>
          <w:bCs/>
          <w:highlight w:val="yellow"/>
          <w:u w:val="single"/>
        </w:rPr>
        <w:t>of</w:t>
      </w:r>
      <w:r w:rsidRPr="006134B3">
        <w:rPr>
          <w:u w:val="single"/>
        </w:rPr>
        <w:t xml:space="preserve"> both the </w:t>
      </w:r>
      <w:r w:rsidRPr="00982DD6">
        <w:rPr>
          <w:highlight w:val="yellow"/>
          <w:u w:val="single"/>
        </w:rPr>
        <w:t>solar</w:t>
      </w:r>
      <w:r w:rsidRPr="002E46C9">
        <w:rPr>
          <w:u w:val="single"/>
        </w:rPr>
        <w:t xml:space="preserve"> </w:t>
      </w:r>
      <w:r w:rsidRPr="00982DD6">
        <w:rPr>
          <w:b/>
          <w:bCs/>
          <w:highlight w:val="yellow"/>
          <w:u w:val="single"/>
        </w:rPr>
        <w:t>radiation</w:t>
      </w:r>
      <w:r w:rsidRPr="00982DD6">
        <w:rPr>
          <w:highlight w:val="yellow"/>
          <w:u w:val="single"/>
        </w:rPr>
        <w:t xml:space="preserve"> </w:t>
      </w:r>
      <w:r w:rsidRPr="00982DD6">
        <w:rPr>
          <w:b/>
          <w:bCs/>
          <w:highlight w:val="yellow"/>
          <w:u w:val="single"/>
        </w:rPr>
        <w:t>and</w:t>
      </w:r>
      <w:r w:rsidRPr="00982DD6">
        <w:rPr>
          <w:highlight w:val="yellow"/>
          <w:u w:val="single"/>
        </w:rPr>
        <w:t xml:space="preserve"> </w:t>
      </w:r>
      <w:r w:rsidRPr="002E46C9">
        <w:rPr>
          <w:u w:val="single"/>
        </w:rPr>
        <w:t xml:space="preserve">Earth’s </w:t>
      </w:r>
      <w:r w:rsidRPr="00982DD6">
        <w:rPr>
          <w:b/>
          <w:bCs/>
          <w:highlight w:val="yellow"/>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982DD6">
        <w:rPr>
          <w:highlight w:val="yellow"/>
          <w:u w:val="single"/>
        </w:rPr>
        <w:t xml:space="preserve">will </w:t>
      </w:r>
      <w:r w:rsidRPr="00982DD6">
        <w:rPr>
          <w:b/>
          <w:bCs/>
          <w:highlight w:val="yellow"/>
          <w:u w:val="single"/>
        </w:rPr>
        <w:t>depend</w:t>
      </w:r>
      <w:r w:rsidRPr="00982DD6">
        <w:rPr>
          <w:highlight w:val="yellow"/>
          <w:u w:val="single"/>
        </w:rPr>
        <w:t xml:space="preserve"> </w:t>
      </w:r>
      <w:r w:rsidRPr="00982DD6">
        <w:rPr>
          <w:b/>
          <w:bCs/>
          <w:highlight w:val="yellow"/>
          <w:u w:val="single"/>
        </w:rPr>
        <w:t>on</w:t>
      </w:r>
      <w:r w:rsidRPr="00982DD6">
        <w:rPr>
          <w:highlight w:val="yellow"/>
          <w:u w:val="single"/>
        </w:rPr>
        <w:t xml:space="preserve"> </w:t>
      </w:r>
      <w:r w:rsidRPr="00610318">
        <w:rPr>
          <w:b/>
          <w:bCs/>
          <w:u w:val="single"/>
        </w:rPr>
        <w:t>accurate</w:t>
      </w:r>
      <w:r w:rsidRPr="00610318">
        <w:rPr>
          <w:u w:val="single"/>
        </w:rPr>
        <w:t xml:space="preserve"> </w:t>
      </w:r>
      <w:r w:rsidRPr="00982DD6">
        <w:rPr>
          <w:b/>
          <w:bCs/>
          <w:highlight w:val="yellow"/>
          <w:u w:val="single"/>
        </w:rPr>
        <w:t>measurement</w:t>
      </w:r>
      <w:r w:rsidRPr="00982DD6">
        <w:rPr>
          <w:highlight w:val="yellow"/>
          <w:u w:val="single"/>
        </w:rPr>
        <w:t xml:space="preserve"> </w:t>
      </w:r>
      <w:r w:rsidRPr="00982DD6">
        <w:rPr>
          <w:rStyle w:val="Emphasis"/>
          <w:highlight w:val="yellow"/>
          <w:bdr w:val="single" w:sz="18" w:space="0" w:color="auto"/>
        </w:rPr>
        <w:t>with space 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982DD6">
        <w:rPr>
          <w:highlight w:val="yellow"/>
          <w:u w:val="single"/>
        </w:rPr>
        <w:t>reflected</w:t>
      </w:r>
      <w:r w:rsidRPr="006134B3">
        <w:rPr>
          <w:u w:val="single"/>
        </w:rPr>
        <w:t xml:space="preserve"> shortwave </w:t>
      </w:r>
      <w:r w:rsidRPr="00982DD6">
        <w:rPr>
          <w:b/>
          <w:bCs/>
          <w:highlight w:val="yellow"/>
          <w:u w:val="single"/>
        </w:rPr>
        <w:t>radiation</w:t>
      </w:r>
      <w:r w:rsidRPr="006134B3">
        <w:rPr>
          <w:u w:val="single"/>
        </w:rPr>
        <w:t xml:space="preserve"> is </w:t>
      </w:r>
      <w:r w:rsidRPr="00610318">
        <w:rPr>
          <w:b/>
          <w:bCs/>
          <w:u w:val="single"/>
        </w:rPr>
        <w:t>highly</w:t>
      </w:r>
      <w:r w:rsidRPr="00610318">
        <w:rPr>
          <w:u w:val="single"/>
        </w:rPr>
        <w:t xml:space="preserve"> </w:t>
      </w:r>
      <w:r w:rsidRPr="00982DD6">
        <w:rPr>
          <w:b/>
          <w:bCs/>
          <w:highlight w:val="yellow"/>
          <w:u w:val="single"/>
        </w:rPr>
        <w:t>affected</w:t>
      </w:r>
      <w:r w:rsidRPr="00982DD6">
        <w:rPr>
          <w:highlight w:val="yellow"/>
          <w:u w:val="single"/>
        </w:rPr>
        <w:t xml:space="preserve"> </w:t>
      </w:r>
      <w:r w:rsidRPr="00982DD6">
        <w:rPr>
          <w:b/>
          <w:bCs/>
          <w:highlight w:val="yellow"/>
          <w:u w:val="single"/>
        </w:rPr>
        <w:t>by</w:t>
      </w:r>
      <w:r w:rsidRPr="00982DD6">
        <w:rPr>
          <w:highlight w:val="yellow"/>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982DD6">
        <w:rPr>
          <w:b/>
          <w:bCs/>
          <w:highlight w:val="yellow"/>
          <w:u w:val="single"/>
        </w:rPr>
        <w:t>atmospher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982DD6">
        <w:rPr>
          <w:b/>
          <w:bCs/>
          <w:highlight w:val="yellow"/>
          <w:u w:val="single"/>
        </w:rPr>
        <w:t>Lack</w:t>
      </w:r>
      <w:r w:rsidRPr="00982DD6">
        <w:rPr>
          <w:highlight w:val="yellow"/>
          <w:u w:val="single"/>
        </w:rPr>
        <w:t xml:space="preserve"> </w:t>
      </w:r>
      <w:r w:rsidRPr="00982DD6">
        <w:rPr>
          <w:b/>
          <w:bCs/>
          <w:highlight w:val="yellow"/>
          <w:u w:val="single"/>
        </w:rPr>
        <w:t>of</w:t>
      </w:r>
      <w:r w:rsidRPr="00982DD6">
        <w:rPr>
          <w:highlight w:val="yellow"/>
          <w:u w:val="single"/>
        </w:rPr>
        <w:t xml:space="preserve"> </w:t>
      </w:r>
      <w:r w:rsidRPr="00982DD6">
        <w:rPr>
          <w:b/>
          <w:bCs/>
          <w:highlight w:val="yellow"/>
          <w:u w:val="single"/>
        </w:rPr>
        <w:t>sampling</w:t>
      </w:r>
      <w:r w:rsidRPr="00982DD6">
        <w:rPr>
          <w:highlight w:val="yellow"/>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982DD6">
        <w:rPr>
          <w:b/>
          <w:bCs/>
          <w:highlight w:val="yellow"/>
          <w:u w:val="single"/>
        </w:rPr>
        <w:t>lunar</w:t>
      </w:r>
      <w:r w:rsidRPr="00982DD6">
        <w:rPr>
          <w:highlight w:val="yellow"/>
          <w:u w:val="single"/>
        </w:rPr>
        <w:t xml:space="preserve"> </w:t>
      </w:r>
      <w:r w:rsidRPr="00982DD6">
        <w:rPr>
          <w:b/>
          <w:bCs/>
          <w:highlight w:val="yellow"/>
          <w:u w:val="single"/>
        </w:rPr>
        <w:t>observatory</w:t>
      </w:r>
      <w:r w:rsidRPr="00982DD6">
        <w:rPr>
          <w:sz w:val="14"/>
          <w:highlight w:val="yellow"/>
        </w:rPr>
        <w:t xml:space="preserve"> </w:t>
      </w:r>
      <w:r w:rsidRPr="00982DD6">
        <w:rPr>
          <w:b/>
          <w:bCs/>
          <w:highlight w:val="yellow"/>
          <w:u w:val="single"/>
        </w:rPr>
        <w:t>provides</w:t>
      </w:r>
      <w:r w:rsidRPr="00982DD6">
        <w:rPr>
          <w:highlight w:val="yellow"/>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982DD6">
        <w:rPr>
          <w:b/>
          <w:bCs/>
          <w:highlight w:val="yellow"/>
          <w:u w:val="single"/>
        </w:rPr>
        <w:t>observation</w:t>
      </w:r>
      <w:r w:rsidRPr="00982DD6">
        <w:rPr>
          <w:highlight w:val="yellow"/>
          <w:u w:val="single"/>
        </w:rPr>
        <w:t xml:space="preserve"> </w:t>
      </w:r>
      <w:r w:rsidRPr="00982DD6">
        <w:rPr>
          <w:b/>
          <w:bCs/>
          <w:highlight w:val="yellow"/>
          <w:u w:val="single"/>
        </w:rPr>
        <w:t>with</w:t>
      </w:r>
      <w:r w:rsidRPr="00982DD6">
        <w:rPr>
          <w:highlight w:val="yellow"/>
          <w:u w:val="single"/>
        </w:rPr>
        <w:t xml:space="preserve"> </w:t>
      </w:r>
      <w:r w:rsidRPr="00610318">
        <w:rPr>
          <w:u w:val="single"/>
        </w:rPr>
        <w:t xml:space="preserve">continuously </w:t>
      </w:r>
      <w:r w:rsidRPr="00982DD6">
        <w:rPr>
          <w:b/>
          <w:bCs/>
          <w:highlight w:val="yellow"/>
          <w:u w:val="single"/>
        </w:rPr>
        <w:t>changing</w:t>
      </w:r>
      <w:r w:rsidRPr="00982DD6">
        <w:rPr>
          <w:highlight w:val="yellow"/>
          <w:u w:val="single"/>
        </w:rPr>
        <w:t xml:space="preserve"> </w:t>
      </w:r>
      <w:r w:rsidRPr="00982DD6">
        <w:rPr>
          <w:b/>
          <w:bCs/>
          <w:highlight w:val="yellow"/>
          <w:u w:val="single"/>
        </w:rPr>
        <w:t>angles</w:t>
      </w:r>
      <w:r w:rsidRPr="00982DD6">
        <w:rPr>
          <w:sz w:val="14"/>
          <w:highlight w:val="yellow"/>
        </w:rPr>
        <w:t xml:space="preserve">, </w:t>
      </w:r>
      <w:r w:rsidRPr="00610318">
        <w:rPr>
          <w:u w:val="single"/>
        </w:rPr>
        <w:t xml:space="preserve">enabling </w:t>
      </w:r>
      <w:r w:rsidRPr="00FD54C2">
        <w:rPr>
          <w:u w:val="single"/>
        </w:rPr>
        <w:t>it</w:t>
      </w:r>
      <w:r w:rsidRPr="00397345">
        <w:rPr>
          <w:u w:val="single"/>
        </w:rPr>
        <w:t xml:space="preserve"> </w:t>
      </w:r>
      <w:r w:rsidRPr="00982DD6">
        <w:rPr>
          <w:highlight w:val="yellow"/>
          <w:u w:val="single"/>
        </w:rPr>
        <w:t>to</w:t>
      </w:r>
      <w:r w:rsidRPr="00397345">
        <w:rPr>
          <w:u w:val="single"/>
        </w:rPr>
        <w:t xml:space="preserve"> </w:t>
      </w:r>
      <w:r w:rsidRPr="00982DD6">
        <w:rPr>
          <w:highlight w:val="yellow"/>
          <w:u w:val="single"/>
        </w:rPr>
        <w:t>calibrate</w:t>
      </w:r>
      <w:r w:rsidRPr="00397345">
        <w:rPr>
          <w:u w:val="single"/>
        </w:rPr>
        <w:t xml:space="preserve"> the </w:t>
      </w:r>
      <w:r w:rsidRPr="00982DD6">
        <w:rPr>
          <w:b/>
          <w:bCs/>
          <w:highlight w:val="yellow"/>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982DD6">
        <w:rPr>
          <w:highlight w:val="yellow"/>
          <w:u w:val="single"/>
        </w:rPr>
        <w:t>provide</w:t>
      </w:r>
      <w:r w:rsidRPr="00397345">
        <w:rPr>
          <w:u w:val="single"/>
        </w:rPr>
        <w:t xml:space="preserve"> a </w:t>
      </w:r>
      <w:r w:rsidRPr="00610318">
        <w:rPr>
          <w:b/>
          <w:bCs/>
          <w:u w:val="single"/>
        </w:rPr>
        <w:t>very</w:t>
      </w:r>
      <w:r w:rsidRPr="00610318">
        <w:rPr>
          <w:u w:val="single"/>
        </w:rPr>
        <w:t xml:space="preserve"> </w:t>
      </w:r>
      <w:r w:rsidRPr="00982DD6">
        <w:rPr>
          <w:b/>
          <w:bCs/>
          <w:highlight w:val="yellow"/>
          <w:u w:val="single"/>
        </w:rPr>
        <w:t>long</w:t>
      </w:r>
      <w:r w:rsidRPr="00982DD6">
        <w:rPr>
          <w:highlight w:val="yellow"/>
          <w:u w:val="single"/>
        </w:rPr>
        <w:t>-</w:t>
      </w:r>
      <w:r w:rsidRPr="00982DD6">
        <w:rPr>
          <w:b/>
          <w:bCs/>
          <w:highlight w:val="yellow"/>
          <w:u w:val="single"/>
        </w:rPr>
        <w:t>term</w:t>
      </w:r>
      <w:r w:rsidRPr="00982DD6">
        <w:rPr>
          <w:highlight w:val="yellow"/>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610318">
        <w:rPr>
          <w:u w:val="single"/>
        </w:rPr>
        <w:t xml:space="preserve">diversity of the </w:t>
      </w:r>
      <w:r w:rsidRPr="00610318">
        <w:rPr>
          <w:b/>
          <w:bCs/>
          <w:u w:val="single"/>
        </w:rPr>
        <w:t>surface</w:t>
      </w:r>
      <w:r w:rsidRPr="00610318">
        <w:rPr>
          <w:u w:val="single"/>
        </w:rPr>
        <w:t>-</w:t>
      </w:r>
      <w:proofErr w:type="spellStart"/>
      <w:r w:rsidRPr="00610318">
        <w:rPr>
          <w:b/>
          <w:bCs/>
          <w:u w:val="single"/>
        </w:rPr>
        <w:t>weatherphase</w:t>
      </w:r>
      <w:proofErr w:type="spellEnd"/>
      <w:r w:rsidRPr="00397345">
        <w:rPr>
          <w:u w:val="single"/>
        </w:rPr>
        <w:t xml:space="preserve"> combination is </w:t>
      </w:r>
      <w:r w:rsidRPr="00610318">
        <w:rPr>
          <w:u w:val="single"/>
        </w:rPr>
        <w:t xml:space="preserve">beneficial to </w:t>
      </w:r>
      <w:r w:rsidRPr="00982DD6">
        <w:rPr>
          <w:highlight w:val="yellow"/>
          <w:u w:val="single"/>
        </w:rPr>
        <w:t>improving</w:t>
      </w:r>
      <w:r w:rsidRPr="006F05AA">
        <w:rPr>
          <w:sz w:val="14"/>
        </w:rPr>
        <w:t xml:space="preserve"> the </w:t>
      </w:r>
      <w:r w:rsidRPr="00982DD6">
        <w:rPr>
          <w:rStyle w:val="Emphasis"/>
          <w:highlight w:val="yellow"/>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982DD6">
        <w:rPr>
          <w:highlight w:val="yellow"/>
          <w:u w:val="single"/>
        </w:rPr>
        <w:t>Moon-based data</w:t>
      </w:r>
      <w:r w:rsidRPr="00982DD6">
        <w:rPr>
          <w:sz w:val="14"/>
          <w:highlight w:val="yellow"/>
        </w:rPr>
        <w:t xml:space="preserve"> </w:t>
      </w:r>
      <w:r w:rsidRPr="00D70CAC">
        <w:rPr>
          <w:u w:val="single"/>
        </w:rPr>
        <w:t>will</w:t>
      </w:r>
      <w:r w:rsidRPr="006F05AA">
        <w:rPr>
          <w:sz w:val="14"/>
        </w:rPr>
        <w:t xml:space="preserve"> also </w:t>
      </w:r>
      <w:r w:rsidRPr="00982DD6">
        <w:rPr>
          <w:highlight w:val="yellow"/>
          <w:u w:val="single"/>
        </w:rPr>
        <w:t>provide</w:t>
      </w:r>
      <w:r w:rsidRPr="00397345">
        <w:rPr>
          <w:u w:val="single"/>
        </w:rPr>
        <w:t xml:space="preserve"> a </w:t>
      </w:r>
      <w:r w:rsidRPr="00D70CAC">
        <w:rPr>
          <w:u w:val="single"/>
        </w:rPr>
        <w:t xml:space="preserve">direct </w:t>
      </w:r>
      <w:r w:rsidRPr="00982DD6">
        <w:rPr>
          <w:highlight w:val="yellow"/>
          <w:u w:val="single"/>
        </w:rPr>
        <w:t>connection between</w:t>
      </w:r>
      <w:r w:rsidRPr="00397345">
        <w:rPr>
          <w:u w:val="single"/>
        </w:rPr>
        <w:t xml:space="preserve"> the </w:t>
      </w:r>
      <w:r w:rsidRPr="00982DD6">
        <w:rPr>
          <w:highlight w:val="yellow"/>
          <w:u w:val="single"/>
        </w:rPr>
        <w:t xml:space="preserve">data from space </w:t>
      </w:r>
      <w:r w:rsidRPr="00D70CAC">
        <w:rPr>
          <w:u w:val="single"/>
        </w:rPr>
        <w:t>technology</w:t>
      </w:r>
      <w:r w:rsidRPr="00397345">
        <w:rPr>
          <w:u w:val="single"/>
        </w:rPr>
        <w:t xml:space="preserve"> </w:t>
      </w:r>
      <w:r w:rsidRPr="00982DD6">
        <w:rPr>
          <w:highlight w:val="yellow"/>
          <w:u w:val="single"/>
        </w:rPr>
        <w:t>and</w:t>
      </w:r>
      <w:r w:rsidRPr="00397345">
        <w:rPr>
          <w:u w:val="single"/>
        </w:rPr>
        <w:t xml:space="preserve"> the data from </w:t>
      </w:r>
      <w:r w:rsidRPr="00982DD6">
        <w:rPr>
          <w:highlight w:val="yellow"/>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982DD6">
        <w:rPr>
          <w:rStyle w:val="Emphasis"/>
          <w:highlight w:val="yellow"/>
        </w:rPr>
        <w:t>span</w:t>
      </w:r>
      <w:r w:rsidRPr="00397345">
        <w:rPr>
          <w:u w:val="single"/>
        </w:rPr>
        <w:t xml:space="preserve"> almost </w:t>
      </w:r>
      <w:r w:rsidRPr="00982DD6">
        <w:rPr>
          <w:highlight w:val="yellow"/>
          <w:u w:val="single"/>
        </w:rPr>
        <w:t xml:space="preserve">one </w:t>
      </w:r>
      <w:r w:rsidRPr="00982DD6">
        <w:rPr>
          <w:rStyle w:val="Emphasis"/>
          <w:highlight w:val="yellow"/>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w:t>
      </w:r>
      <w:r w:rsidRPr="006F05AA">
        <w:rPr>
          <w:sz w:val="14"/>
          <w:szCs w:val="16"/>
        </w:rPr>
        <w:lastRenderedPageBreak/>
        <w:t xml:space="preserve">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982DD6">
        <w:rPr>
          <w:highlight w:val="yellow"/>
          <w:u w:val="single"/>
        </w:rPr>
        <w:t>Moon-based optical camera</w:t>
      </w:r>
      <w:r w:rsidRPr="006F05AA">
        <w:rPr>
          <w:sz w:val="14"/>
        </w:rPr>
        <w:t xml:space="preserve"> </w:t>
      </w:r>
      <w:r w:rsidRPr="00397345">
        <w:rPr>
          <w:u w:val="single"/>
        </w:rPr>
        <w:t xml:space="preserve">can </w:t>
      </w:r>
      <w:r w:rsidRPr="00982DD6">
        <w:rPr>
          <w:highlight w:val="yellow"/>
          <w:u w:val="single"/>
        </w:rPr>
        <w:t xml:space="preserve">image global </w:t>
      </w:r>
      <w:r w:rsidRPr="00982DD6">
        <w:rPr>
          <w:b/>
          <w:bCs/>
          <w:highlight w:val="yellow"/>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r w:rsidRPr="003155A7">
        <w:rPr>
          <w:u w:val="single"/>
        </w:rPr>
        <w:t>SAR</w:t>
      </w:r>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before, and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982DD6">
        <w:rPr>
          <w:highlight w:val="yellow"/>
          <w:u w:val="single"/>
        </w:rPr>
        <w:t>evaluate</w:t>
      </w:r>
      <w:r w:rsidRPr="00397345">
        <w:rPr>
          <w:u w:val="single"/>
        </w:rPr>
        <w:t xml:space="preserve"> the </w:t>
      </w:r>
      <w:r w:rsidRPr="00982DD6">
        <w:rPr>
          <w:highlight w:val="yellow"/>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982DD6">
        <w:rPr>
          <w:b/>
          <w:bCs/>
          <w:highlight w:val="yellow"/>
          <w:u w:val="single"/>
        </w:rPr>
        <w:t>determine</w:t>
      </w:r>
      <w:r w:rsidRPr="00397345">
        <w:rPr>
          <w:u w:val="single"/>
        </w:rPr>
        <w:t xml:space="preserve"> the </w:t>
      </w:r>
      <w:r w:rsidRPr="00982DD6">
        <w:rPr>
          <w:b/>
          <w:bCs/>
          <w:highlight w:val="yellow"/>
          <w:u w:val="single"/>
        </w:rPr>
        <w:t>composition</w:t>
      </w:r>
      <w:r w:rsidRPr="00397345">
        <w:rPr>
          <w:u w:val="single"/>
        </w:rPr>
        <w:t xml:space="preserve"> in terms </w:t>
      </w:r>
      <w:r w:rsidRPr="00982DD6">
        <w:rPr>
          <w:b/>
          <w:bCs/>
          <w:highlight w:val="yellow"/>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982DD6">
        <w:rPr>
          <w:b/>
          <w:bCs/>
          <w:highlight w:val="yellow"/>
          <w:u w:val="single"/>
        </w:rPr>
        <w:t>gas</w:t>
      </w:r>
      <w:r w:rsidRPr="00397345">
        <w:rPr>
          <w:u w:val="single"/>
        </w:rPr>
        <w:t xml:space="preserve"> and aerosols </w:t>
      </w:r>
      <w:r w:rsidRPr="006F05AA">
        <w:rPr>
          <w:sz w:val="14"/>
        </w:rPr>
        <w:t xml:space="preserve">(Hamill 2016), and </w:t>
      </w:r>
      <w:r w:rsidRPr="00982DD6">
        <w:rPr>
          <w:highlight w:val="yellow"/>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982DD6">
        <w:rPr>
          <w:highlight w:val="yellow"/>
          <w:u w:val="single"/>
        </w:rPr>
        <w:t>phases</w:t>
      </w:r>
      <w:r w:rsidRPr="00397345">
        <w:rPr>
          <w:u w:val="single"/>
        </w:rPr>
        <w:t xml:space="preserve"> </w:t>
      </w:r>
      <w:r w:rsidRPr="00982DD6">
        <w:rPr>
          <w:highlight w:val="yellow"/>
          <w:u w:val="single"/>
        </w:rPr>
        <w:t xml:space="preserve">and </w:t>
      </w:r>
      <w:r w:rsidRPr="00CA39AF">
        <w:rPr>
          <w:b/>
          <w:bCs/>
          <w:u w:val="single"/>
        </w:rPr>
        <w:t>cloudiness</w:t>
      </w:r>
      <w:r w:rsidRPr="00CA39AF">
        <w:rPr>
          <w:u w:val="single"/>
        </w:rPr>
        <w:t xml:space="preserve"> or </w:t>
      </w:r>
      <w:r w:rsidRPr="00982DD6">
        <w:rPr>
          <w:b/>
          <w:bCs/>
          <w:highlight w:val="yellow"/>
          <w:u w:val="single"/>
        </w:rPr>
        <w:t>precipitation</w:t>
      </w:r>
      <w:r w:rsidRPr="006F05AA">
        <w:rPr>
          <w:sz w:val="14"/>
        </w:rPr>
        <w:t xml:space="preserve">. Particularly, the </w:t>
      </w:r>
      <w:r w:rsidRPr="00982DD6">
        <w:rPr>
          <w:highlight w:val="yellow"/>
          <w:u w:val="single"/>
        </w:rPr>
        <w:t>Moon</w:t>
      </w:r>
      <w:r w:rsidRPr="00397345">
        <w:rPr>
          <w:u w:val="single"/>
        </w:rPr>
        <w:t xml:space="preserve"> offers a </w:t>
      </w:r>
      <w:r w:rsidRPr="00982DD6">
        <w:rPr>
          <w:highlight w:val="yellow"/>
          <w:u w:val="single"/>
        </w:rPr>
        <w:t xml:space="preserve">good place for </w:t>
      </w:r>
      <w:r w:rsidRPr="00982DD6">
        <w:rPr>
          <w:b/>
          <w:bCs/>
          <w:highlight w:val="yellow"/>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 and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baseline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2BCB6EA5" w14:textId="77777777" w:rsidR="00982DD6" w:rsidRDefault="00982DD6" w:rsidP="00110F0C">
      <w:pPr>
        <w:rPr>
          <w:sz w:val="14"/>
        </w:rPr>
      </w:pPr>
    </w:p>
    <w:p w14:paraId="7A8409E7" w14:textId="77777777" w:rsidR="00110F0C" w:rsidRPr="00746A1E" w:rsidRDefault="00110F0C" w:rsidP="00110F0C">
      <w:pPr>
        <w:pStyle w:val="Heading4"/>
      </w:pPr>
      <w:r>
        <w:t xml:space="preserve">Moon Base is the </w:t>
      </w:r>
      <w:r>
        <w:rPr>
          <w:u w:val="single"/>
        </w:rPr>
        <w:t>only option</w:t>
      </w:r>
      <w:r>
        <w:t xml:space="preserve"> </w:t>
      </w:r>
    </w:p>
    <w:p w14:paraId="367CE572" w14:textId="77777777" w:rsidR="00110F0C" w:rsidRPr="007B6F50" w:rsidRDefault="00110F0C" w:rsidP="00110F0C">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w:t>
      </w:r>
      <w:r w:rsidRPr="00FD54C2">
        <w:rPr>
          <w:sz w:val="20"/>
          <w:szCs w:val="20"/>
        </w:rPr>
        <w:lastRenderedPageBreak/>
        <w:t xml:space="preserve">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
    <w:p w14:paraId="707B0A12" w14:textId="77777777" w:rsidR="00110F0C" w:rsidRPr="00FE6C2C" w:rsidRDefault="00110F0C" w:rsidP="00110F0C">
      <w:pPr>
        <w:rPr>
          <w:sz w:val="16"/>
        </w:rPr>
      </w:pPr>
      <w:r w:rsidRPr="000D5E18">
        <w:rPr>
          <w:rStyle w:val="StyleUnderline"/>
        </w:rPr>
        <w:t xml:space="preserve">There are several characteristics of </w:t>
      </w:r>
      <w:r w:rsidRPr="00982DD6">
        <w:rPr>
          <w:rStyle w:val="StyleUnderline"/>
          <w:highlight w:val="yellow"/>
        </w:rPr>
        <w:t xml:space="preserve">Moon-based </w:t>
      </w:r>
      <w:r w:rsidRPr="00CC5A7F">
        <w:rPr>
          <w:rStyle w:val="StyleUnderline"/>
        </w:rPr>
        <w:t xml:space="preserve">Earth </w:t>
      </w:r>
      <w:r w:rsidRPr="00982DD6">
        <w:rPr>
          <w:rStyle w:val="StyleUnderline"/>
          <w:highlight w:val="yellow"/>
        </w:rPr>
        <w:t>observation</w:t>
      </w:r>
      <w:r w:rsidRPr="000D5E18">
        <w:rPr>
          <w:rStyle w:val="StyleUnderline"/>
        </w:rPr>
        <w:t xml:space="preserve"> as listed below. (1) </w:t>
      </w:r>
      <w:r w:rsidRPr="00982DD6">
        <w:rPr>
          <w:rStyle w:val="Emphasis"/>
          <w:highlight w:val="yellow"/>
        </w:rPr>
        <w:t>Longevity</w:t>
      </w:r>
      <w:r w:rsidRPr="00982DD6">
        <w:rPr>
          <w:rStyle w:val="StyleUnderline"/>
          <w:highlight w:val="yellow"/>
        </w:rPr>
        <w:t xml:space="preserve"> </w:t>
      </w:r>
      <w:r w:rsidRPr="000D5E18">
        <w:rPr>
          <w:rStyle w:val="StyleUnderline"/>
        </w:rPr>
        <w:t xml:space="preserve">The </w:t>
      </w:r>
      <w:r w:rsidRPr="00982DD6">
        <w:rPr>
          <w:rStyle w:val="Emphasis"/>
          <w:highlight w:val="yellow"/>
        </w:rPr>
        <w:t>life cycle of</w:t>
      </w:r>
      <w:r w:rsidRPr="00982DD6">
        <w:rPr>
          <w:rStyle w:val="StyleUnderline"/>
          <w:highlight w:val="yellow"/>
        </w:rPr>
        <w:t xml:space="preserve"> </w:t>
      </w:r>
      <w:r w:rsidRPr="00CC5A7F">
        <w:rPr>
          <w:rStyle w:val="Emphasis"/>
        </w:rPr>
        <w:t xml:space="preserve">artificial </w:t>
      </w:r>
      <w:r w:rsidRPr="00982DD6">
        <w:rPr>
          <w:rStyle w:val="Emphasis"/>
          <w:highlight w:val="yellow"/>
        </w:rPr>
        <w:t>satellites</w:t>
      </w:r>
      <w:r w:rsidRPr="00982DD6">
        <w:rPr>
          <w:rStyle w:val="StyleUnderline"/>
          <w:highlight w:val="yellow"/>
        </w:rPr>
        <w:t xml:space="preserve"> </w:t>
      </w:r>
      <w:r w:rsidRPr="00982DD6">
        <w:rPr>
          <w:rStyle w:val="Emphasis"/>
          <w:highlight w:val="yellow"/>
        </w:rPr>
        <w:t>is</w:t>
      </w:r>
      <w:r w:rsidRPr="00982DD6">
        <w:rPr>
          <w:rStyle w:val="StyleUnderline"/>
          <w:highlight w:val="yellow"/>
        </w:rPr>
        <w:t xml:space="preserve"> </w:t>
      </w:r>
      <w:r w:rsidRPr="000D5E18">
        <w:rPr>
          <w:rStyle w:val="StyleUnderline"/>
        </w:rPr>
        <w:t xml:space="preserve">generally </w:t>
      </w:r>
      <w:r w:rsidRPr="00CC5A7F">
        <w:rPr>
          <w:rStyle w:val="Emphasis"/>
        </w:rPr>
        <w:t xml:space="preserve">several </w:t>
      </w:r>
      <w:r w:rsidRPr="00982DD6">
        <w:rPr>
          <w:rStyle w:val="Emphasis"/>
          <w:highlight w:val="yellow"/>
        </w:rPr>
        <w:t>years,</w:t>
      </w:r>
      <w:r w:rsidRPr="00982DD6">
        <w:rPr>
          <w:rStyle w:val="StyleUnderline"/>
          <w:highlight w:val="yellow"/>
        </w:rPr>
        <w:t xml:space="preserve"> while the Moon has already existed</w:t>
      </w:r>
      <w:r w:rsidRPr="000D5E18">
        <w:rPr>
          <w:rStyle w:val="StyleUnderline"/>
        </w:rPr>
        <w:t xml:space="preserve"> for billions of years, and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982DD6">
        <w:rPr>
          <w:rStyle w:val="StyleUnderline"/>
          <w:highlight w:val="yellow"/>
        </w:rPr>
        <w:t>useful for long-term</w:t>
      </w:r>
      <w:r w:rsidRPr="000D5E18">
        <w:rPr>
          <w:rStyle w:val="StyleUnderline"/>
        </w:rPr>
        <w:t xml:space="preserve"> time series analysis in </w:t>
      </w:r>
      <w:r w:rsidRPr="00982DD6">
        <w:rPr>
          <w:rStyle w:val="StyleUnderline"/>
          <w:highlight w:val="yellow"/>
        </w:rPr>
        <w:t>climate change research.</w:t>
      </w:r>
      <w:r w:rsidRPr="00F679F6">
        <w:rPr>
          <w:sz w:val="16"/>
        </w:rPr>
        <w:t xml:space="preserve"> Furthermore, the lunar platform can also provide time series data to calibrate the remote sensing data from other platforms. (2) </w:t>
      </w:r>
      <w:r w:rsidRPr="00982DD6">
        <w:rPr>
          <w:rStyle w:val="Emphasis"/>
          <w:highlight w:val="yellow"/>
        </w:rPr>
        <w:t>Integrity</w:t>
      </w:r>
      <w:r w:rsidRPr="00982DD6">
        <w:rPr>
          <w:sz w:val="16"/>
          <w:highlight w:val="yellow"/>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982DD6">
        <w:rPr>
          <w:rStyle w:val="StyleUnderline"/>
          <w:highlight w:val="yellow"/>
        </w:rPr>
        <w:t>Moon</w:t>
      </w:r>
      <w:r w:rsidRPr="000D5E18">
        <w:rPr>
          <w:rStyle w:val="StyleUnderline"/>
        </w:rPr>
        <w:t xml:space="preserve"> to </w:t>
      </w:r>
      <w:r w:rsidRPr="00982DD6">
        <w:rPr>
          <w:rStyle w:val="StyleUnderline"/>
          <w:highlight w:val="yellow"/>
        </w:rPr>
        <w:t>view</w:t>
      </w:r>
      <w:r w:rsidRPr="000D5E18">
        <w:rPr>
          <w:rStyle w:val="StyleUnderline"/>
        </w:rPr>
        <w:t xml:space="preserve"> the whole </w:t>
      </w:r>
      <w:r w:rsidRPr="00982DD6">
        <w:rPr>
          <w:rStyle w:val="StyleUnderline"/>
          <w:highlight w:val="yellow"/>
        </w:rPr>
        <w:t>Earth</w:t>
      </w:r>
      <w:r w:rsidRPr="000D5E18">
        <w:rPr>
          <w:rStyle w:val="StyleUnderline"/>
        </w:rPr>
        <w:t xml:space="preserve"> disk </w:t>
      </w:r>
      <w:r w:rsidRPr="00982DD6">
        <w:rPr>
          <w:rStyle w:val="StyleUnderline"/>
          <w:highlight w:val="yellow"/>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w:t>
      </w:r>
      <w:proofErr w:type="gramStart"/>
      <w:r w:rsidRPr="00F679F6">
        <w:rPr>
          <w:sz w:val="16"/>
        </w:rPr>
        <w:t>so</w:t>
      </w:r>
      <w:proofErr w:type="gramEnd"/>
      <w:r w:rsidRPr="00F679F6">
        <w:rPr>
          <w:sz w:val="16"/>
        </w:rPr>
        <w:t xml:space="preserve"> the quantity and degree of moonquake activities are much less than earthquakes (</w:t>
      </w:r>
      <w:proofErr w:type="spellStart"/>
      <w:r w:rsidRPr="00F679F6">
        <w:rPr>
          <w:sz w:val="16"/>
        </w:rPr>
        <w:t>Jaumann</w:t>
      </w:r>
      <w:proofErr w:type="spellEnd"/>
      <w:r w:rsidRPr="00F679F6">
        <w:rPr>
          <w:sz w:val="16"/>
        </w:rPr>
        <w:t xml:space="preserve"> et al. 2012). </w:t>
      </w:r>
      <w:r w:rsidRPr="000D5E18">
        <w:rPr>
          <w:rStyle w:val="Emphasis"/>
        </w:rPr>
        <w:t xml:space="preserve">Compared to satellite platforms, the Moon has </w:t>
      </w:r>
      <w:r w:rsidRPr="000975E7">
        <w:rPr>
          <w:rStyle w:val="Emphasis"/>
        </w:rPr>
        <w:t xml:space="preserve">vast </w:t>
      </w:r>
      <w:r w:rsidRPr="00982DD6">
        <w:rPr>
          <w:rStyle w:val="Emphasis"/>
          <w:highlight w:val="yellow"/>
        </w:rPr>
        <w:t>space</w:t>
      </w:r>
      <w:r w:rsidRPr="00037356">
        <w:rPr>
          <w:rStyle w:val="Emphasis"/>
        </w:rPr>
        <w:t>s</w:t>
      </w:r>
      <w:r w:rsidRPr="000D5E18">
        <w:rPr>
          <w:rStyle w:val="Emphasis"/>
        </w:rPr>
        <w:t xml:space="preserve"> on which </w:t>
      </w:r>
      <w:r w:rsidRPr="00982DD6">
        <w:rPr>
          <w:rStyle w:val="Emphasis"/>
          <w:highlight w:val="yellow"/>
        </w:rPr>
        <w:t xml:space="preserve">to install </w:t>
      </w:r>
      <w:r w:rsidRPr="00037356">
        <w:rPr>
          <w:rStyle w:val="Emphasis"/>
          <w:bdr w:val="single" w:sz="18" w:space="0" w:color="auto"/>
        </w:rPr>
        <w:t xml:space="preserve">a set of </w:t>
      </w:r>
      <w:r w:rsidRPr="00982DD6">
        <w:rPr>
          <w:rStyle w:val="Emphasis"/>
          <w:highlight w:val="yellow"/>
          <w:bdr w:val="single" w:sz="18" w:space="0" w:color="auto"/>
        </w:rPr>
        <w:t xml:space="preserve">sensors to form a </w:t>
      </w:r>
      <w:r w:rsidRPr="00037356">
        <w:rPr>
          <w:rStyle w:val="Emphasis"/>
          <w:bdr w:val="single" w:sz="18" w:space="0" w:color="auto"/>
        </w:rPr>
        <w:t xml:space="preserve">long, stable </w:t>
      </w:r>
      <w:r w:rsidRPr="00982DD6">
        <w:rPr>
          <w:rStyle w:val="Emphasis"/>
          <w:highlight w:val="yellow"/>
          <w:bdr w:val="single" w:sz="18" w:space="0" w:color="auto"/>
        </w:rPr>
        <w:t xml:space="preserve">baseline of </w:t>
      </w:r>
      <w:r w:rsidRPr="00037356">
        <w:rPr>
          <w:rStyle w:val="Emphasis"/>
          <w:bdr w:val="single" w:sz="18" w:space="0" w:color="auto"/>
        </w:rPr>
        <w:t xml:space="preserve">large </w:t>
      </w:r>
      <w:r w:rsidRPr="00982DD6">
        <w:rPr>
          <w:rStyle w:val="Emphasis"/>
          <w:highlight w:val="yellow"/>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982DD6">
        <w:rPr>
          <w:rStyle w:val="StyleUnderline"/>
          <w:highlight w:val="yellow"/>
        </w:rPr>
        <w:t>moves stably</w:t>
      </w:r>
      <w:r w:rsidRPr="000D5E18">
        <w:rPr>
          <w:rStyle w:val="StyleUnderline"/>
        </w:rPr>
        <w:t xml:space="preserve">, which </w:t>
      </w:r>
      <w:r w:rsidRPr="00982DD6">
        <w:rPr>
          <w:rStyle w:val="StyleUnderline"/>
          <w:highlight w:val="yellow"/>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thunderstorm and </w:t>
      </w:r>
      <w:r w:rsidRPr="00982DD6">
        <w:rPr>
          <w:rStyle w:val="StyleUnderline"/>
          <w:highlight w:val="yellow"/>
        </w:rPr>
        <w:t>surface temperature</w:t>
      </w:r>
      <w:r w:rsidRPr="000D5E18">
        <w:rPr>
          <w:rStyle w:val="StyleUnderline"/>
        </w:rPr>
        <w:t xml:space="preserve"> (Balling</w:t>
      </w:r>
      <w:r w:rsidRPr="00F679F6">
        <w:rPr>
          <w:sz w:val="16"/>
        </w:rPr>
        <w:t xml:space="preserve"> and </w:t>
      </w:r>
      <w:proofErr w:type="spellStart"/>
      <w:r w:rsidRPr="00F679F6">
        <w:rPr>
          <w:sz w:val="16"/>
        </w:rPr>
        <w:t>Cerveny</w:t>
      </w:r>
      <w:proofErr w:type="spellEnd"/>
      <w:r w:rsidRPr="00F679F6">
        <w:rPr>
          <w:sz w:val="16"/>
        </w:rPr>
        <w:t xml:space="preserve">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982DD6">
        <w:rPr>
          <w:rStyle w:val="StyleUnderline"/>
          <w:highlight w:val="yellow"/>
        </w:rPr>
        <w:t>Moon-based sensor</w:t>
      </w:r>
      <w:r w:rsidRPr="000D5E18">
        <w:rPr>
          <w:rStyle w:val="StyleUnderline"/>
        </w:rPr>
        <w:t xml:space="preserve"> can </w:t>
      </w:r>
      <w:r w:rsidRPr="00E43478">
        <w:rPr>
          <w:rStyle w:val="StyleUnderline"/>
        </w:rPr>
        <w:t xml:space="preserve">dynamically </w:t>
      </w:r>
      <w:r w:rsidRPr="00982DD6">
        <w:rPr>
          <w:rStyle w:val="StyleUnderline"/>
          <w:highlight w:val="yellow"/>
        </w:rPr>
        <w:t>trace</w:t>
      </w:r>
      <w:r w:rsidRPr="000D5E18">
        <w:rPr>
          <w:rStyle w:val="StyleUnderline"/>
        </w:rPr>
        <w:t xml:space="preserve"> the whole process covering their </w:t>
      </w:r>
      <w:r w:rsidRPr="00982DD6">
        <w:rPr>
          <w:rStyle w:val="Emphasis"/>
          <w:highlight w:val="yellow"/>
        </w:rPr>
        <w:t>occurrence, development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982DD6">
        <w:rPr>
          <w:rStyle w:val="StyleUnderline"/>
          <w:highlight w:val="yellow"/>
        </w:rPr>
        <w:t xml:space="preserve">detection </w:t>
      </w:r>
      <w:r w:rsidRPr="00E43478">
        <w:rPr>
          <w:rStyle w:val="StyleUnderline"/>
        </w:rPr>
        <w:t xml:space="preserve">range </w:t>
      </w:r>
      <w:r w:rsidRPr="00982DD6">
        <w:rPr>
          <w:rStyle w:val="StyleUnderline"/>
          <w:highlight w:val="yellow"/>
        </w:rPr>
        <w:t>of Moon</w:t>
      </w:r>
      <w:r w:rsidRPr="00E43478">
        <w:rPr>
          <w:rStyle w:val="StyleUnderline"/>
        </w:rPr>
        <w:t xml:space="preserve">-based optical </w:t>
      </w:r>
      <w:r w:rsidRPr="00982DD6">
        <w:rPr>
          <w:rStyle w:val="Emphasis"/>
          <w:highlight w:val="yellow"/>
        </w:rPr>
        <w:t xml:space="preserve">sensors is </w:t>
      </w:r>
      <w:r w:rsidRPr="00E43478">
        <w:rPr>
          <w:rStyle w:val="Emphasis"/>
        </w:rPr>
        <w:t xml:space="preserve">much </w:t>
      </w:r>
      <w:r w:rsidRPr="00982DD6">
        <w:rPr>
          <w:rStyle w:val="Emphasis"/>
          <w:highlight w:val="yellow"/>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F679F6">
        <w:rPr>
          <w:sz w:val="16"/>
        </w:rPr>
        <w:t>kilometres</w:t>
      </w:r>
      <w:proofErr w:type="spellEnd"/>
      <w:r w:rsidRPr="00F679F6">
        <w:rPr>
          <w:sz w:val="16"/>
        </w:rPr>
        <w:t xml:space="preserve"> in the near-infrared and thermal infrared bands, which satisfies the needs of climatologic models and global mapping for oceans, clouds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F679F6">
        <w:rPr>
          <w:sz w:val="16"/>
        </w:rPr>
        <w:t>Pr</w:t>
      </w:r>
      <w:proofErr w:type="spellEnd"/>
      <w:r w:rsidRPr="00F679F6">
        <w:rPr>
          <w:sz w:val="16"/>
        </w:rPr>
        <w:t xml:space="preserve"> = PtrD2 r 4R</w:t>
      </w:r>
      <w:proofErr w:type="gramStart"/>
      <w:r w:rsidRPr="00F679F6">
        <w:rPr>
          <w:sz w:val="16"/>
        </w:rPr>
        <w:t>2 ,</w:t>
      </w:r>
      <w:proofErr w:type="gramEnd"/>
      <w:r w:rsidRPr="00F679F6">
        <w:rPr>
          <w:sz w:val="16"/>
        </w:rPr>
        <w:t xml:space="preserve"> (2) where the received power and transmitted power is </w:t>
      </w:r>
      <w:proofErr w:type="spellStart"/>
      <w:r w:rsidRPr="00F679F6">
        <w:rPr>
          <w:sz w:val="16"/>
        </w:rPr>
        <w:t>Pr</w:t>
      </w:r>
      <w:proofErr w:type="spellEnd"/>
      <w:r w:rsidRPr="00F679F6">
        <w:rPr>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waveform, and will lead to a difficulty to determine the exact echo position of the target in measuring the altitude of sea surface and the thickness of vegetation.</w:t>
      </w:r>
    </w:p>
    <w:p w14:paraId="3B3E5591" w14:textId="77777777" w:rsidR="00110F0C" w:rsidRDefault="00110F0C" w:rsidP="00110F0C">
      <w:pPr>
        <w:pStyle w:val="Heading4"/>
      </w:pPr>
      <w:r>
        <w:lastRenderedPageBreak/>
        <w:t xml:space="preserve">Adaptation </w:t>
      </w:r>
      <w:r>
        <w:rPr>
          <w:u w:val="single"/>
        </w:rPr>
        <w:t>solves</w:t>
      </w:r>
      <w:r>
        <w:t xml:space="preserve"> Climate Change’s worst effects – it’s the </w:t>
      </w:r>
      <w:r>
        <w:rPr>
          <w:u w:val="single"/>
        </w:rPr>
        <w:t>Silver Bullet</w:t>
      </w:r>
      <w:r>
        <w:t>.</w:t>
      </w:r>
    </w:p>
    <w:p w14:paraId="61656D6C" w14:textId="77777777" w:rsidR="00110F0C" w:rsidRPr="00A72CF3" w:rsidRDefault="00110F0C" w:rsidP="00110F0C">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9"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0B23A899" w14:textId="366081FD" w:rsidR="00110F0C" w:rsidRDefault="00110F0C" w:rsidP="00110F0C">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982DD6">
        <w:rPr>
          <w:rStyle w:val="Emphasis"/>
          <w:highlight w:val="yellow"/>
        </w:rPr>
        <w:t>we are not likely to meet</w:t>
      </w:r>
      <w:r w:rsidRPr="00982DD6">
        <w:rPr>
          <w:rStyle w:val="StyleUnderline"/>
          <w:highlight w:val="yellow"/>
        </w:rPr>
        <w:t xml:space="preserve"> </w:t>
      </w:r>
      <w:r w:rsidRPr="00982DD6">
        <w:rPr>
          <w:rStyle w:val="Emphasis"/>
          <w:highlight w:val="yellow"/>
          <w:bdr w:val="single" w:sz="18" w:space="0" w:color="auto"/>
        </w:rPr>
        <w:t>emission-reduction goals</w:t>
      </w:r>
      <w:r w:rsidRPr="00982DD6">
        <w:rPr>
          <w:rStyle w:val="StyleUnderline"/>
          <w:highlight w:val="yellow"/>
        </w:rPr>
        <w:t xml:space="preserve"> </w:t>
      </w:r>
      <w:r w:rsidRPr="00732E55">
        <w:rPr>
          <w:rStyle w:val="StyleUnderline"/>
        </w:rPr>
        <w:t>such as those of the Paris agreement</w:t>
      </w:r>
      <w:r w:rsidRPr="00732E55">
        <w:rPr>
          <w:sz w:val="16"/>
        </w:rPr>
        <w:t xml:space="preserve">. This is complemented by the fact that </w:t>
      </w:r>
      <w:r w:rsidRPr="00982DD6">
        <w:rPr>
          <w:rStyle w:val="Emphasis"/>
          <w:highlight w:val="yellow"/>
        </w:rPr>
        <w:t>we live in a rapidly changing climate</w:t>
      </w:r>
      <w:r w:rsidRPr="00732E55">
        <w:rPr>
          <w:sz w:val="16"/>
        </w:rPr>
        <w:t xml:space="preserve">, </w:t>
      </w:r>
      <w:r w:rsidRPr="00982DD6">
        <w:rPr>
          <w:rStyle w:val="Emphasis"/>
          <w:highlight w:val="yellow"/>
        </w:rPr>
        <w:t>rapid change will continue</w:t>
      </w:r>
      <w:r w:rsidRPr="00732E55">
        <w:rPr>
          <w:sz w:val="16"/>
        </w:rPr>
        <w:t xml:space="preserve">, </w:t>
      </w:r>
      <w:r w:rsidRPr="00732E55">
        <w:rPr>
          <w:rStyle w:val="StyleUnderline"/>
        </w:rPr>
        <w:t>and</w:t>
      </w:r>
      <w:r w:rsidRPr="00732E55">
        <w:rPr>
          <w:sz w:val="16"/>
        </w:rPr>
        <w:t xml:space="preserve"> </w:t>
      </w:r>
      <w:r w:rsidRPr="00982DD6">
        <w:rPr>
          <w:rStyle w:val="Emphasis"/>
          <w:highlight w:val="yellow"/>
        </w:rPr>
        <w:t>we are not going back</w:t>
      </w:r>
      <w:r w:rsidRPr="00982DD6">
        <w:rPr>
          <w:sz w:val="16"/>
          <w:highlight w:val="yellow"/>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982DD6">
        <w:rPr>
          <w:rStyle w:val="Emphasis"/>
          <w:highlight w:val="yellow"/>
        </w:rPr>
        <w:t>steps</w:t>
      </w:r>
      <w:r w:rsidRPr="00982DD6">
        <w:rPr>
          <w:sz w:val="16"/>
          <w:highlight w:val="yellow"/>
        </w:rPr>
        <w:t xml:space="preserve"> </w:t>
      </w:r>
      <w:r w:rsidRPr="00732E55">
        <w:rPr>
          <w:sz w:val="16"/>
        </w:rPr>
        <w:t xml:space="preserve">at the scales that are </w:t>
      </w:r>
      <w:r w:rsidRPr="00982DD6">
        <w:rPr>
          <w:rStyle w:val="Emphasis"/>
          <w:highlight w:val="yellow"/>
        </w:rPr>
        <w:t>required for effective intervention</w:t>
      </w:r>
      <w:r w:rsidRPr="00732E55">
        <w:rPr>
          <w:sz w:val="16"/>
        </w:rPr>
        <w:t xml:space="preserve">. Mitigation is one response, but </w:t>
      </w:r>
      <w:r w:rsidRPr="00982DD6">
        <w:rPr>
          <w:rStyle w:val="Emphasis"/>
          <w:highlight w:val="yellow"/>
          <w:bdr w:val="single" w:sz="18" w:space="0" w:color="auto"/>
        </w:rPr>
        <w:t>adaptation</w:t>
      </w:r>
      <w:r w:rsidRPr="00982DD6">
        <w:rPr>
          <w:sz w:val="16"/>
          <w:highlight w:val="yellow"/>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982DD6">
        <w:rPr>
          <w:rStyle w:val="Emphasis"/>
          <w:highlight w:val="yellow"/>
        </w:rPr>
        <w:t>responding to the effects</w:t>
      </w:r>
      <w:r w:rsidRPr="00982DD6">
        <w:rPr>
          <w:sz w:val="16"/>
          <w:highlight w:val="yellow"/>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982DD6">
        <w:rPr>
          <w:rStyle w:val="Emphasis"/>
          <w:highlight w:val="yellow"/>
        </w:rPr>
        <w:t>adaptation is</w:t>
      </w:r>
      <w:r w:rsidRPr="00982DD6">
        <w:rPr>
          <w:sz w:val="16"/>
          <w:highlight w:val="yellow"/>
        </w:rPr>
        <w:t xml:space="preserve"> </w:t>
      </w:r>
      <w:r w:rsidRPr="00732E55">
        <w:rPr>
          <w:rStyle w:val="StyleUnderline"/>
        </w:rPr>
        <w:t>relatively</w:t>
      </w:r>
      <w:r w:rsidRPr="00732E55">
        <w:rPr>
          <w:sz w:val="16"/>
        </w:rPr>
        <w:t xml:space="preserve"> </w:t>
      </w:r>
      <w:r w:rsidRPr="00982DD6">
        <w:rPr>
          <w:rStyle w:val="Emphasis"/>
          <w:highlight w:val="yellow"/>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Although adaptation can be carried out by individuals, it is better and certainly more equitable to plan on the larger scales of a community, a city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982DD6">
        <w:rPr>
          <w:rStyle w:val="Emphasis"/>
          <w:highlight w:val="yellow"/>
        </w:rPr>
        <w:t>When a region</w:t>
      </w:r>
      <w:r w:rsidRPr="00982DD6">
        <w:rPr>
          <w:sz w:val="16"/>
          <w:highlight w:val="yellow"/>
        </w:rPr>
        <w:t xml:space="preserve"> </w:t>
      </w:r>
      <w:r w:rsidRPr="00982DD6">
        <w:rPr>
          <w:rStyle w:val="Emphasis"/>
          <w:highlight w:val="yellow"/>
        </w:rPr>
        <w:t>successfully implements adaptation</w:t>
      </w:r>
      <w:r w:rsidRPr="00982DD6">
        <w:rPr>
          <w:sz w:val="16"/>
          <w:highlight w:val="yellow"/>
        </w:rPr>
        <w:t xml:space="preserve"> </w:t>
      </w:r>
      <w:r w:rsidRPr="00732E55">
        <w:rPr>
          <w:rStyle w:val="StyleUnderline"/>
        </w:rPr>
        <w:t>plans,</w:t>
      </w:r>
      <w:r w:rsidRPr="00732E55">
        <w:rPr>
          <w:sz w:val="16"/>
        </w:rPr>
        <w:t xml:space="preserve"> </w:t>
      </w:r>
      <w:r w:rsidRPr="00982DD6">
        <w:rPr>
          <w:rStyle w:val="Emphasis"/>
          <w:highlight w:val="yellow"/>
        </w:rPr>
        <w:t>communities are likely to have wins</w:t>
      </w:r>
      <w:r w:rsidRPr="00982DD6">
        <w:rPr>
          <w:sz w:val="16"/>
          <w:highlight w:val="yellow"/>
        </w:rPr>
        <w:t xml:space="preserve"> </w:t>
      </w:r>
      <w:r w:rsidRPr="00982DD6">
        <w:rPr>
          <w:rStyle w:val="Emphasis"/>
          <w:highlight w:val="yellow"/>
        </w:rPr>
        <w:t xml:space="preserve">when the next storm </w:t>
      </w:r>
      <w:r w:rsidRPr="00982DD6">
        <w:rPr>
          <w:rStyle w:val="Emphasis"/>
          <w:highlight w:val="yellow"/>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982DD6">
        <w:rPr>
          <w:rStyle w:val="Emphasis"/>
          <w:highlight w:val="yellow"/>
        </w:rPr>
        <w:t>cope with</w:t>
      </w:r>
      <w:r w:rsidRPr="00982DD6">
        <w:rPr>
          <w:sz w:val="16"/>
          <w:highlight w:val="yellow"/>
        </w:rPr>
        <w:t xml:space="preserve"> </w:t>
      </w:r>
      <w:r w:rsidRPr="00732E55">
        <w:rPr>
          <w:rStyle w:val="StyleUnderline"/>
        </w:rPr>
        <w:t>global</w:t>
      </w:r>
      <w:r w:rsidRPr="00732E55">
        <w:rPr>
          <w:sz w:val="16"/>
        </w:rPr>
        <w:t xml:space="preserve"> </w:t>
      </w:r>
      <w:r w:rsidRPr="00982DD6">
        <w:rPr>
          <w:rStyle w:val="Emphasis"/>
          <w:highlight w:val="yellow"/>
        </w:rPr>
        <w:t>warming</w:t>
      </w:r>
      <w:r w:rsidRPr="00982DD6">
        <w:rPr>
          <w:sz w:val="16"/>
          <w:highlight w:val="yellow"/>
        </w:rPr>
        <w:t xml:space="preserve"> </w:t>
      </w:r>
      <w:r w:rsidRPr="00982DD6">
        <w:rPr>
          <w:rStyle w:val="Emphasis"/>
          <w:highlight w:val="yellow"/>
        </w:rPr>
        <w:t>and</w:t>
      </w:r>
      <w:r w:rsidRPr="00982DD6">
        <w:rPr>
          <w:sz w:val="16"/>
          <w:highlight w:val="yellow"/>
        </w:rPr>
        <w:t xml:space="preserve"> </w:t>
      </w:r>
      <w:r w:rsidRPr="00982DD6">
        <w:rPr>
          <w:rStyle w:val="Emphasis"/>
          <w:highlight w:val="yellow"/>
        </w:rPr>
        <w:t>realize</w:t>
      </w:r>
      <w:r w:rsidRPr="00982DD6">
        <w:rPr>
          <w:sz w:val="16"/>
          <w:highlight w:val="yellow"/>
        </w:rPr>
        <w:t xml:space="preserve"> </w:t>
      </w:r>
      <w:r w:rsidRPr="00732E55">
        <w:rPr>
          <w:sz w:val="16"/>
        </w:rPr>
        <w:t xml:space="preserve">some </w:t>
      </w:r>
      <w:r w:rsidRPr="00982DD6">
        <w:rPr>
          <w:rStyle w:val="Emphasis"/>
          <w:highlight w:val="yellow"/>
        </w:rPr>
        <w:t>ability to take control of</w:t>
      </w:r>
      <w:r w:rsidRPr="00982DD6">
        <w:rPr>
          <w:sz w:val="16"/>
          <w:highlight w:val="yellow"/>
        </w:rPr>
        <w:t xml:space="preserve"> </w:t>
      </w:r>
      <w:r w:rsidRPr="00732E55">
        <w:rPr>
          <w:rStyle w:val="StyleUnderline"/>
        </w:rPr>
        <w:t>what has been often stated as</w:t>
      </w:r>
      <w:r w:rsidRPr="00732E55">
        <w:rPr>
          <w:sz w:val="16"/>
        </w:rPr>
        <w:t xml:space="preserve"> </w:t>
      </w:r>
      <w:r w:rsidRPr="00982DD6">
        <w:rPr>
          <w:rStyle w:val="Emphasis"/>
          <w:highlight w:val="yellow"/>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w:t>
      </w:r>
      <w:r w:rsidRPr="00732E55">
        <w:rPr>
          <w:sz w:val="16"/>
        </w:rPr>
        <w:lastRenderedPageBreak/>
        <w:t xml:space="preserve">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982DD6">
        <w:rPr>
          <w:rStyle w:val="Emphasis"/>
          <w:highlight w:val="yellow"/>
        </w:rPr>
        <w:t>adaptation</w:t>
      </w:r>
      <w:r w:rsidRPr="00982DD6">
        <w:rPr>
          <w:rStyle w:val="StyleUnderline"/>
          <w:highlight w:val="yellow"/>
        </w:rPr>
        <w:t xml:space="preserve"> </w:t>
      </w:r>
      <w:r w:rsidRPr="00982DD6">
        <w:rPr>
          <w:rStyle w:val="Emphasis"/>
          <w:highlight w:val="yellow"/>
        </w:rPr>
        <w:t>as a way of</w:t>
      </w:r>
      <w:r w:rsidRPr="00982DD6">
        <w:rPr>
          <w:rStyle w:val="StyleUnderline"/>
          <w:highlight w:val="yellow"/>
        </w:rPr>
        <w:t xml:space="preserve"> </w:t>
      </w:r>
      <w:r w:rsidRPr="00982DD6">
        <w:rPr>
          <w:rStyle w:val="Emphasis"/>
          <w:highlight w:val="yellow"/>
        </w:rPr>
        <w:t>sustaining</w:t>
      </w:r>
      <w:r w:rsidRPr="00982DD6">
        <w:rPr>
          <w:rStyle w:val="StyleUnderline"/>
          <w:highlight w:val="yellow"/>
        </w:rPr>
        <w:t xml:space="preserve"> </w:t>
      </w:r>
      <w:r w:rsidRPr="00732E55">
        <w:rPr>
          <w:rStyle w:val="StyleUnderline"/>
        </w:rPr>
        <w:t xml:space="preserve">their </w:t>
      </w:r>
      <w:r w:rsidRPr="00982DD6">
        <w:rPr>
          <w:rStyle w:val="Emphasis"/>
          <w:highlight w:val="yellow"/>
        </w:rPr>
        <w:t>well-being</w:t>
      </w:r>
      <w:r w:rsidRPr="00982DD6">
        <w:rPr>
          <w:rStyle w:val="StyleUnderline"/>
          <w:highlight w:val="yellow"/>
        </w:rPr>
        <w:t xml:space="preserve"> </w:t>
      </w:r>
      <w:r w:rsidRPr="00732E55">
        <w:rPr>
          <w:rStyle w:val="StyleUnderline"/>
        </w:rPr>
        <w:t xml:space="preserve">in the face of rapidly changing weather, then it is a step of moving past the narrative that we must, between now and 2030, solve an existential threat to </w:t>
      </w:r>
      <w:r w:rsidRPr="00982DD6">
        <w:rPr>
          <w:rStyle w:val="Emphasis"/>
          <w:highlight w:val="yellow"/>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982DD6">
        <w:rPr>
          <w:rStyle w:val="Emphasis"/>
          <w:highlight w:val="yellow"/>
          <w:bdr w:val="single" w:sz="18" w:space="0" w:color="auto"/>
        </w:rPr>
        <w:t>the need for mitigation</w:t>
      </w:r>
      <w:r w:rsidRPr="00982DD6">
        <w:rPr>
          <w:rStyle w:val="StyleUnderline"/>
          <w:highlight w:val="yellow"/>
        </w:rPr>
        <w:t xml:space="preserve"> </w:t>
      </w:r>
      <w:r w:rsidRPr="00732E55">
        <w:rPr>
          <w:rStyle w:val="StyleUnderline"/>
        </w:rPr>
        <w:t>more real and urgent.</w:t>
      </w:r>
    </w:p>
    <w:p w14:paraId="2F679CC8" w14:textId="77777777" w:rsidR="00982DD6" w:rsidRPr="00732E55" w:rsidRDefault="00982DD6" w:rsidP="00110F0C">
      <w:pPr>
        <w:rPr>
          <w:rStyle w:val="StyleUnderline"/>
        </w:rPr>
      </w:pPr>
    </w:p>
    <w:p w14:paraId="72079952" w14:textId="77777777" w:rsidR="00110F0C" w:rsidRDefault="00110F0C" w:rsidP="00110F0C">
      <w:pPr>
        <w:pStyle w:val="Heading4"/>
        <w:rPr>
          <w:rFonts w:cs="Times New Roman"/>
        </w:rPr>
      </w:pPr>
      <w:r>
        <w:rPr>
          <w:rFonts w:cs="Times New Roman"/>
        </w:rPr>
        <w:t>Warming causes Extinction</w:t>
      </w:r>
    </w:p>
    <w:p w14:paraId="2891D148" w14:textId="77777777" w:rsidR="00110F0C" w:rsidRPr="00601C82" w:rsidRDefault="00110F0C" w:rsidP="00110F0C">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7D167F9C" w14:textId="34F65E47" w:rsidR="00110F0C" w:rsidRDefault="00110F0C" w:rsidP="00110F0C">
      <w:pPr>
        <w:rPr>
          <w:u w:val="single"/>
        </w:rPr>
      </w:pPr>
      <w:r w:rsidRPr="00DA11B9">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A11B9">
        <w:rPr>
          <w:u w:val="single"/>
        </w:rPr>
        <w:t>However, the three remaining boundaries (</w:t>
      </w:r>
      <w:r w:rsidRPr="00982DD6">
        <w:rPr>
          <w:b/>
          <w:highlight w:val="yellow"/>
          <w:u w:val="single"/>
        </w:rPr>
        <w:t>climate</w:t>
      </w:r>
      <w:r w:rsidRPr="00DA11B9">
        <w:rPr>
          <w:b/>
          <w:u w:val="single"/>
        </w:rPr>
        <w:t xml:space="preserve"> </w:t>
      </w:r>
      <w:r w:rsidRPr="00982DD6">
        <w:rPr>
          <w:b/>
          <w:highlight w:val="yellow"/>
          <w:u w:val="single"/>
        </w:rPr>
        <w:t>change</w:t>
      </w:r>
      <w:r w:rsidRPr="00DA11B9">
        <w:rPr>
          <w:u w:val="single"/>
        </w:rPr>
        <w:t xml:space="preserve">, global </w:t>
      </w:r>
      <w:r w:rsidRPr="00982DD6">
        <w:rPr>
          <w:b/>
          <w:highlight w:val="yellow"/>
          <w:u w:val="single"/>
        </w:rPr>
        <w:t>freshwater</w:t>
      </w:r>
      <w:r w:rsidRPr="00982DD6">
        <w:rPr>
          <w:highlight w:val="yellow"/>
          <w:u w:val="single"/>
        </w:rPr>
        <w:t xml:space="preserve"> </w:t>
      </w:r>
      <w:r w:rsidRPr="00DA11B9">
        <w:rPr>
          <w:u w:val="single"/>
        </w:rPr>
        <w:t xml:space="preserve">cycle, </w:t>
      </w:r>
      <w:r w:rsidRPr="00982DD6">
        <w:rPr>
          <w:b/>
          <w:highlight w:val="yellow"/>
          <w:u w:val="single"/>
        </w:rPr>
        <w:t>and</w:t>
      </w:r>
      <w:r w:rsidRPr="00DA11B9">
        <w:rPr>
          <w:u w:val="single"/>
        </w:rPr>
        <w:t xml:space="preserve"> ocean </w:t>
      </w:r>
      <w:r w:rsidRPr="00982DD6">
        <w:rPr>
          <w:b/>
          <w:highlight w:val="yellow"/>
          <w:u w:val="single"/>
        </w:rPr>
        <w:t>acidification</w:t>
      </w:r>
      <w:r w:rsidRPr="00DA11B9">
        <w:rPr>
          <w:u w:val="single"/>
        </w:rPr>
        <w:t xml:space="preserve">) do </w:t>
      </w:r>
      <w:r w:rsidRPr="00982DD6">
        <w:rPr>
          <w:b/>
          <w:highlight w:val="yellow"/>
          <w:u w:val="single"/>
          <w:bdr w:val="single" w:sz="4" w:space="0" w:color="auto"/>
        </w:rPr>
        <w:t>pose existential risks</w:t>
      </w:r>
      <w:r w:rsidRPr="00DA11B9">
        <w:rPr>
          <w:u w:val="single"/>
        </w:rPr>
        <w:t xml:space="preserve">. </w:t>
      </w:r>
      <w:r w:rsidRPr="00982DD6">
        <w:rPr>
          <w:highlight w:val="yellow"/>
          <w:u w:val="single"/>
        </w:rPr>
        <w:t>This is</w:t>
      </w:r>
      <w:r w:rsidRPr="00DA11B9">
        <w:rPr>
          <w:u w:val="single"/>
        </w:rPr>
        <w:t xml:space="preserve"> </w:t>
      </w:r>
      <w:r w:rsidRPr="00982DD6">
        <w:rPr>
          <w:b/>
          <w:highlight w:val="yellow"/>
          <w:u w:val="single"/>
        </w:rPr>
        <w:t>because of</w:t>
      </w:r>
      <w:r w:rsidRPr="00DA11B9">
        <w:rPr>
          <w:u w:val="single"/>
        </w:rPr>
        <w:t xml:space="preserve"> intrinsic </w:t>
      </w:r>
      <w:r w:rsidRPr="00982DD6">
        <w:rPr>
          <w:b/>
          <w:highlight w:val="yellow"/>
          <w:u w:val="single"/>
        </w:rPr>
        <w:t>positive feedback loops</w:t>
      </w:r>
      <w:r w:rsidRPr="00DA11B9">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982DD6">
        <w:rPr>
          <w:b/>
          <w:highlight w:val="yellow"/>
          <w:u w:val="single"/>
        </w:rPr>
        <w:t>directly connected to</w:t>
      </w:r>
      <w:r w:rsidRPr="00DA11B9">
        <w:rPr>
          <w:b/>
          <w:u w:val="single"/>
        </w:rPr>
        <w:t xml:space="preserve"> </w:t>
      </w:r>
      <w:r w:rsidRPr="00DA11B9">
        <w:rPr>
          <w:u w:val="single"/>
        </w:rPr>
        <w:t xml:space="preserve">the provision of </w:t>
      </w:r>
      <w:r w:rsidRPr="00982DD6">
        <w:rPr>
          <w:b/>
          <w:highlight w:val="yellow"/>
          <w:u w:val="single"/>
        </w:rPr>
        <w:t>food and water</w:t>
      </w:r>
      <w:r w:rsidRPr="00DA11B9">
        <w:rPr>
          <w:u w:val="single"/>
        </w:rPr>
        <w:t xml:space="preserve">, and </w:t>
      </w:r>
      <w:r w:rsidRPr="00982DD6">
        <w:rPr>
          <w:b/>
          <w:highlight w:val="yellow"/>
          <w:u w:val="single"/>
        </w:rPr>
        <w:t>shortages</w:t>
      </w:r>
      <w:r w:rsidRPr="00DA11B9">
        <w:rPr>
          <w:u w:val="single"/>
        </w:rPr>
        <w:t xml:space="preserve"> of food and water can </w:t>
      </w:r>
      <w:r w:rsidRPr="00982DD6">
        <w:rPr>
          <w:b/>
          <w:highlight w:val="yellow"/>
          <w:u w:val="single"/>
        </w:rPr>
        <w:t>create conflict</w:t>
      </w:r>
      <w:r w:rsidRPr="00DA11B9">
        <w:rPr>
          <w:u w:val="single"/>
        </w:rPr>
        <w:t xml:space="preserve"> and social unrest. </w:t>
      </w:r>
      <w:r w:rsidRPr="00DA11B9">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A11B9">
        <w:rPr>
          <w:u w:val="single"/>
        </w:rPr>
        <w:t>Climate change intersects with freshwater resources because it is expected to exacerbate drought and water scarcity, as well as flooding</w:t>
      </w:r>
      <w:r w:rsidRPr="00DA11B9">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982DD6">
        <w:rPr>
          <w:b/>
          <w:highlight w:val="yellow"/>
          <w:u w:val="single"/>
        </w:rPr>
        <w:t>Ample clean water</w:t>
      </w:r>
      <w:r w:rsidRPr="00DA11B9">
        <w:rPr>
          <w:u w:val="single"/>
        </w:rPr>
        <w:t xml:space="preserve"> is not a luxury—it </w:t>
      </w:r>
      <w:r w:rsidRPr="00982DD6">
        <w:rPr>
          <w:b/>
          <w:highlight w:val="yellow"/>
          <w:u w:val="single"/>
        </w:rPr>
        <w:t>is essential for human survival</w:t>
      </w:r>
      <w:r w:rsidRPr="00DA11B9">
        <w:rPr>
          <w:u w:val="single"/>
        </w:rPr>
        <w:t>. Consequently, cities, regions and nations that lack clean freshwater are vulnerable to social disruption and disease</w:t>
      </w:r>
      <w:r w:rsidRPr="00DA11B9">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w:t>
      </w:r>
      <w:r w:rsidRPr="00DA11B9">
        <w:rPr>
          <w:sz w:val="16"/>
        </w:rPr>
        <w:lastRenderedPageBreak/>
        <w:t>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DA11B9">
        <w:rPr>
          <w:sz w:val="16"/>
        </w:rPr>
        <w:t>Diffenbaugh</w:t>
      </w:r>
      <w:proofErr w:type="spellEnd"/>
      <w:r w:rsidRPr="00DA11B9">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w:t>
      </w:r>
      <w:r w:rsidRPr="002024CA">
        <w:rPr>
          <w:sz w:val="16"/>
        </w:rPr>
        <w:t xml:space="preserve">has profound implications for the measures New York City should take to protect its infrastructure and its population, yet because of the stochastic nature of such events, this shift in flood frequency is an elevated risk that will go unnoticed by most people. 4. </w:t>
      </w:r>
      <w:r w:rsidRPr="002024CA">
        <w:rPr>
          <w:u w:val="single"/>
        </w:rPr>
        <w:t xml:space="preserve">The combination of positive feedback loops and societal inertia is fertile ground for global environmental catastrophes </w:t>
      </w:r>
      <w:r w:rsidRPr="002024CA">
        <w:rPr>
          <w:b/>
          <w:u w:val="single"/>
        </w:rPr>
        <w:t>Humans</w:t>
      </w:r>
      <w:r w:rsidRPr="002024CA">
        <w:rPr>
          <w:u w:val="single"/>
        </w:rPr>
        <w:t xml:space="preserve"> are remarkably ingenious, and </w:t>
      </w:r>
      <w:r w:rsidRPr="002024CA">
        <w:rPr>
          <w:b/>
          <w:u w:val="single"/>
        </w:rPr>
        <w:t>have adapted</w:t>
      </w:r>
      <w:r w:rsidRPr="002024CA">
        <w:rPr>
          <w:u w:val="single"/>
        </w:rPr>
        <w:t xml:space="preserve"> to crises </w:t>
      </w:r>
      <w:r w:rsidRPr="002024CA">
        <w:rPr>
          <w:b/>
          <w:u w:val="single"/>
        </w:rPr>
        <w:t>throughout</w:t>
      </w:r>
      <w:r w:rsidRPr="002024CA">
        <w:rPr>
          <w:u w:val="single"/>
        </w:rPr>
        <w:t xml:space="preserve"> their </w:t>
      </w:r>
      <w:r w:rsidRPr="002024CA">
        <w:rPr>
          <w:b/>
          <w:u w:val="single"/>
        </w:rPr>
        <w:t>history</w:t>
      </w:r>
      <w:r w:rsidRPr="002024CA">
        <w:rPr>
          <w:u w:val="single"/>
        </w:rPr>
        <w:t>. Our doom has been repeatedly predicted, only to be averted by innovation</w:t>
      </w:r>
      <w:r w:rsidRPr="00DA11B9">
        <w:rPr>
          <w:u w:val="single"/>
        </w:rPr>
        <w:t xml:space="preserve"> (Ridley, 2011). </w:t>
      </w:r>
      <w:r w:rsidRPr="00982DD6">
        <w:rPr>
          <w:b/>
          <w:highlight w:val="yellow"/>
          <w:u w:val="single"/>
        </w:rPr>
        <w:t>However</w:t>
      </w:r>
      <w:r w:rsidRPr="00DA11B9">
        <w:rPr>
          <w:u w:val="single"/>
        </w:rPr>
        <w:t xml:space="preserve">, the many </w:t>
      </w:r>
      <w:r w:rsidRPr="00982DD6">
        <w:rPr>
          <w:b/>
          <w:highlight w:val="yellow"/>
          <w:u w:val="single"/>
        </w:rPr>
        <w:t>stories</w:t>
      </w:r>
      <w:r w:rsidRPr="00982DD6">
        <w:rPr>
          <w:highlight w:val="yellow"/>
          <w:u w:val="single"/>
        </w:rPr>
        <w:t xml:space="preserve"> </w:t>
      </w:r>
      <w:r w:rsidRPr="00982DD6">
        <w:rPr>
          <w:b/>
          <w:highlight w:val="yellow"/>
          <w:u w:val="single"/>
        </w:rPr>
        <w:t>of</w:t>
      </w:r>
      <w:r w:rsidRPr="00DA11B9">
        <w:rPr>
          <w:u w:val="single"/>
        </w:rPr>
        <w:t xml:space="preserve"> human ingenuity </w:t>
      </w:r>
      <w:r w:rsidRPr="00982DD6">
        <w:rPr>
          <w:b/>
          <w:highlight w:val="yellow"/>
          <w:u w:val="single"/>
        </w:rPr>
        <w:t>successfully</w:t>
      </w:r>
      <w:r w:rsidRPr="00982DD6">
        <w:rPr>
          <w:highlight w:val="yellow"/>
          <w:u w:val="single"/>
        </w:rPr>
        <w:t xml:space="preserve"> </w:t>
      </w:r>
      <w:r w:rsidRPr="00982DD6">
        <w:rPr>
          <w:b/>
          <w:highlight w:val="yellow"/>
          <w:u w:val="single"/>
        </w:rPr>
        <w:t>addressing</w:t>
      </w:r>
      <w:r w:rsidRPr="00982DD6">
        <w:rPr>
          <w:highlight w:val="yellow"/>
          <w:u w:val="single"/>
        </w:rPr>
        <w:t xml:space="preserve"> </w:t>
      </w:r>
      <w:r w:rsidRPr="00982DD6">
        <w:rPr>
          <w:b/>
          <w:highlight w:val="yellow"/>
          <w:u w:val="single"/>
        </w:rPr>
        <w:t>existential risks</w:t>
      </w:r>
      <w:r w:rsidRPr="00DA11B9">
        <w:rPr>
          <w:u w:val="single"/>
        </w:rPr>
        <w:t xml:space="preserve"> such as global famine or extreme air pollution </w:t>
      </w:r>
      <w:r w:rsidRPr="00982DD6">
        <w:rPr>
          <w:b/>
          <w:highlight w:val="yellow"/>
          <w:u w:val="single"/>
        </w:rPr>
        <w:t>represent</w:t>
      </w:r>
      <w:r w:rsidRPr="00DA11B9">
        <w:rPr>
          <w:u w:val="single"/>
        </w:rPr>
        <w:t xml:space="preserve"> environmental </w:t>
      </w:r>
      <w:r w:rsidRPr="00982DD6">
        <w:rPr>
          <w:highlight w:val="yellow"/>
          <w:u w:val="single"/>
        </w:rPr>
        <w:t>c</w:t>
      </w:r>
      <w:r w:rsidRPr="00982DD6">
        <w:rPr>
          <w:b/>
          <w:highlight w:val="yellow"/>
          <w:u w:val="single"/>
        </w:rPr>
        <w:t>hallenges that are</w:t>
      </w:r>
      <w:r w:rsidRPr="00982DD6">
        <w:rPr>
          <w:highlight w:val="yellow"/>
          <w:u w:val="single"/>
        </w:rPr>
        <w:t xml:space="preserve"> </w:t>
      </w:r>
      <w:r w:rsidRPr="00DA11B9">
        <w:rPr>
          <w:u w:val="single"/>
        </w:rPr>
        <w:t xml:space="preserve">largely </w:t>
      </w:r>
      <w:r w:rsidRPr="00982DD6">
        <w:rPr>
          <w:b/>
          <w:highlight w:val="yellow"/>
          <w:u w:val="single"/>
        </w:rPr>
        <w:t>linear</w:t>
      </w:r>
      <w:r w:rsidRPr="00982DD6">
        <w:rPr>
          <w:highlight w:val="yellow"/>
          <w:u w:val="single"/>
        </w:rPr>
        <w:t xml:space="preserve">, </w:t>
      </w:r>
      <w:r w:rsidRPr="00DA11B9">
        <w:rPr>
          <w:u w:val="single"/>
        </w:rPr>
        <w:t xml:space="preserve">have immediate consequences, </w:t>
      </w:r>
      <w:r w:rsidRPr="00982DD6">
        <w:rPr>
          <w:b/>
          <w:highlight w:val="yellow"/>
          <w:u w:val="single"/>
        </w:rPr>
        <w:t>and operate without positive feedbacks</w:t>
      </w:r>
      <w:r w:rsidRPr="00DA11B9">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A11B9">
        <w:rPr>
          <w:sz w:val="16"/>
        </w:rPr>
        <w:t xml:space="preserve"> In </w:t>
      </w:r>
      <w:proofErr w:type="gramStart"/>
      <w:r w:rsidRPr="00DA11B9">
        <w:rPr>
          <w:sz w:val="16"/>
        </w:rPr>
        <w:t>fact</w:t>
      </w:r>
      <w:proofErr w:type="gramEnd"/>
      <w:r w:rsidRPr="00DA11B9">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A11B9">
        <w:rPr>
          <w:sz w:val="16"/>
        </w:rPr>
        <w:t>a negative feedback of society</w:t>
      </w:r>
      <w:proofErr w:type="gramEnd"/>
      <w:r w:rsidRPr="00DA11B9">
        <w:rPr>
          <w:sz w:val="16"/>
        </w:rPr>
        <w:t xml:space="preserve"> seeking to reduce the harm. In contrast, today’s great environmental crisis of climate change may cause some harm but there are generally </w:t>
      </w:r>
      <w:proofErr w:type="gramStart"/>
      <w:r w:rsidRPr="00DA11B9">
        <w:rPr>
          <w:sz w:val="16"/>
        </w:rPr>
        <w:t>long time</w:t>
      </w:r>
      <w:proofErr w:type="gramEnd"/>
      <w:r w:rsidRPr="00DA11B9">
        <w:rPr>
          <w:sz w:val="16"/>
        </w:rPr>
        <w:t xml:space="preserve"> delays between rising CO2 concentrations and damage to humans. The consequence of these delays </w:t>
      </w:r>
      <w:proofErr w:type="gramStart"/>
      <w:r w:rsidRPr="00DA11B9">
        <w:rPr>
          <w:sz w:val="16"/>
        </w:rPr>
        <w:t>are</w:t>
      </w:r>
      <w:proofErr w:type="gramEnd"/>
      <w:r w:rsidRPr="00DA11B9">
        <w:rPr>
          <w:sz w:val="16"/>
        </w:rPr>
        <w:t xml:space="preserve"> an absence of urgency; thus although 70% of Americans believe global warming is happening, only 40% think it will harm them (http://climatecommunication.yale.edu/visualizations-data/ycom-us-2016</w:t>
      </w:r>
      <w:r w:rsidRPr="00DA11B9">
        <w:rPr>
          <w:u w:val="single"/>
        </w:rPr>
        <w:t xml:space="preserve">/). Secondly, unlike past environmental challenges, </w:t>
      </w:r>
      <w:r w:rsidRPr="00DA11B9">
        <w:rPr>
          <w:b/>
          <w:bCs/>
          <w:u w:val="single"/>
        </w:rPr>
        <w:t>the Earth’s climate system is rife with positive feedback loops</w:t>
      </w:r>
      <w:r w:rsidRPr="00DA11B9">
        <w:rPr>
          <w:u w:val="single"/>
        </w:rPr>
        <w:t xml:space="preserve">. In particular, as CO2 increases and the climate warms, that </w:t>
      </w:r>
      <w:r w:rsidRPr="00DA11B9">
        <w:rPr>
          <w:b/>
          <w:bCs/>
          <w:u w:val="single"/>
        </w:rPr>
        <w:t>very warming can cause more CO2 release</w:t>
      </w:r>
      <w:r w:rsidRPr="00DA11B9">
        <w:rPr>
          <w:u w:val="single"/>
        </w:rPr>
        <w:t xml:space="preserve"> which further increases global warming, and then more CO2, and so on.</w:t>
      </w:r>
      <w:r w:rsidRPr="00DA11B9">
        <w:rPr>
          <w:sz w:val="16"/>
        </w:rPr>
        <w:t xml:space="preserve"> Table 2 summarizes the best documented positive feedback loops for the Earth’s climate system. These feedbacks can be neatly categorized into carbon cycle, biogeochemical, </w:t>
      </w:r>
      <w:proofErr w:type="spellStart"/>
      <w:r w:rsidRPr="00DA11B9">
        <w:rPr>
          <w:sz w:val="16"/>
        </w:rPr>
        <w:t>biogeophysical</w:t>
      </w:r>
      <w:proofErr w:type="spellEnd"/>
      <w:r w:rsidRPr="00DA11B9">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A11B9">
        <w:rPr>
          <w:sz w:val="16"/>
        </w:rPr>
        <w:t>Totterdell</w:t>
      </w:r>
      <w:proofErr w:type="spellEnd"/>
      <w:r w:rsidRPr="00DA11B9">
        <w:rPr>
          <w:sz w:val="16"/>
        </w:rPr>
        <w:t xml:space="preserve">, 2000; </w:t>
      </w:r>
      <w:proofErr w:type="spellStart"/>
      <w:r w:rsidRPr="00DA11B9">
        <w:rPr>
          <w:sz w:val="16"/>
        </w:rPr>
        <w:t>Hajima</w:t>
      </w:r>
      <w:proofErr w:type="spellEnd"/>
      <w:r w:rsidRPr="00DA11B9">
        <w:rPr>
          <w:sz w:val="16"/>
        </w:rPr>
        <w:t xml:space="preserve">, </w:t>
      </w:r>
      <w:proofErr w:type="spellStart"/>
      <w:r w:rsidRPr="00DA11B9">
        <w:rPr>
          <w:sz w:val="16"/>
        </w:rPr>
        <w:t>Tachiiri</w:t>
      </w:r>
      <w:proofErr w:type="spellEnd"/>
      <w:r w:rsidRPr="00DA11B9">
        <w:rPr>
          <w:sz w:val="16"/>
        </w:rPr>
        <w:t xml:space="preserve">, Ito, &amp; </w:t>
      </w:r>
      <w:proofErr w:type="spellStart"/>
      <w:r w:rsidRPr="00DA11B9">
        <w:rPr>
          <w:sz w:val="16"/>
        </w:rPr>
        <w:t>Kawamiya</w:t>
      </w:r>
      <w:proofErr w:type="spellEnd"/>
      <w:r w:rsidRPr="00DA11B9">
        <w:rPr>
          <w:sz w:val="16"/>
        </w:rPr>
        <w:t xml:space="preserve">, 2014; </w:t>
      </w:r>
      <w:proofErr w:type="spellStart"/>
      <w:r w:rsidRPr="00DA11B9">
        <w:rPr>
          <w:sz w:val="16"/>
        </w:rPr>
        <w:t>Knutti</w:t>
      </w:r>
      <w:proofErr w:type="spellEnd"/>
      <w:r w:rsidRPr="00DA11B9">
        <w:rPr>
          <w:sz w:val="16"/>
        </w:rPr>
        <w:t xml:space="preserve"> &amp; </w:t>
      </w:r>
      <w:proofErr w:type="spellStart"/>
      <w:r w:rsidRPr="00DA11B9">
        <w:rPr>
          <w:sz w:val="16"/>
        </w:rPr>
        <w:t>Rugenstein</w:t>
      </w:r>
      <w:proofErr w:type="spellEnd"/>
      <w:r w:rsidRPr="00DA11B9">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A11B9">
        <w:rPr>
          <w:sz w:val="16"/>
        </w:rPr>
        <w:t>Friedlingstein</w:t>
      </w:r>
      <w:proofErr w:type="spellEnd"/>
      <w:r w:rsidRPr="00DA11B9">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A11B9">
        <w:rPr>
          <w:sz w:val="16"/>
        </w:rPr>
        <w:t>biogeophysical</w:t>
      </w:r>
      <w:proofErr w:type="spellEnd"/>
      <w:r w:rsidRPr="00DA11B9">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A11B9">
        <w:rPr>
          <w:sz w:val="16"/>
        </w:rPr>
        <w:t>Chamey</w:t>
      </w:r>
      <w:proofErr w:type="spellEnd"/>
      <w:r w:rsidRPr="00DA11B9">
        <w:rPr>
          <w:sz w:val="16"/>
        </w:rPr>
        <w:t>, Stone, &amp; Quirk, 1975). To top it off, overgrazing depletes the soil, leading to augmented vegetation loss (</w:t>
      </w:r>
      <w:proofErr w:type="spellStart"/>
      <w:r w:rsidRPr="00DA11B9">
        <w:rPr>
          <w:sz w:val="16"/>
        </w:rPr>
        <w:t>Anderies</w:t>
      </w:r>
      <w:proofErr w:type="spellEnd"/>
      <w:r w:rsidRPr="00DA11B9">
        <w:rPr>
          <w:sz w:val="16"/>
        </w:rPr>
        <w:t xml:space="preserve">, Janssen, &amp; Walker, 2002). Climate change often also increases the risk of forest fires, as a result of higher temperatures and persistent drought conditions. The expectation is that </w:t>
      </w:r>
      <w:r w:rsidRPr="00982DD6">
        <w:rPr>
          <w:b/>
          <w:highlight w:val="yellow"/>
          <w:u w:val="single"/>
        </w:rPr>
        <w:t>forest fires will become more</w:t>
      </w:r>
      <w:r w:rsidRPr="00DA11B9">
        <w:rPr>
          <w:b/>
          <w:u w:val="single"/>
        </w:rPr>
        <w:t xml:space="preserve"> </w:t>
      </w:r>
      <w:r w:rsidRPr="00982DD6">
        <w:rPr>
          <w:b/>
          <w:highlight w:val="yellow"/>
          <w:u w:val="single"/>
        </w:rPr>
        <w:t>frequent</w:t>
      </w:r>
      <w:r w:rsidRPr="00DA11B9">
        <w:rPr>
          <w:sz w:val="16"/>
        </w:rPr>
        <w:t xml:space="preserve"> and severe with climate warming and drought (</w:t>
      </w:r>
      <w:proofErr w:type="spellStart"/>
      <w:r w:rsidRPr="00DA11B9">
        <w:rPr>
          <w:sz w:val="16"/>
        </w:rPr>
        <w:t>Scholze</w:t>
      </w:r>
      <w:proofErr w:type="spellEnd"/>
      <w:r w:rsidRPr="00DA11B9">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DA11B9">
        <w:rPr>
          <w:sz w:val="16"/>
        </w:rPr>
        <w:t>Jin</w:t>
      </w:r>
      <w:proofErr w:type="spellEnd"/>
      <w:r w:rsidRPr="00DA11B9">
        <w:rPr>
          <w:sz w:val="16"/>
        </w:rPr>
        <w:t xml:space="preserve"> et al., 2015), was realized in December 2017, with the largest fire in the history of California (the “Thomas fire” that burned 282,000 acres, https://www.vox.com/2017/12/27/16822180/thomas-fire-california-largest-wildfire). </w:t>
      </w:r>
      <w:r w:rsidRPr="00DA11B9">
        <w:rPr>
          <w:u w:val="single"/>
        </w:rPr>
        <w:t xml:space="preserve">This </w:t>
      </w:r>
      <w:r w:rsidRPr="00982DD6">
        <w:rPr>
          <w:b/>
          <w:highlight w:val="yellow"/>
          <w:u w:val="single"/>
        </w:rPr>
        <w:t>catastrophic fire</w:t>
      </w:r>
      <w:r w:rsidRPr="00DA11B9">
        <w:rPr>
          <w:u w:val="single"/>
        </w:rPr>
        <w:t xml:space="preserve"> embodies the sorts of positive feedbacks and interacting factors that </w:t>
      </w:r>
      <w:r w:rsidRPr="00982DD6">
        <w:rPr>
          <w:b/>
          <w:highlight w:val="yellow"/>
          <w:u w:val="single"/>
        </w:rPr>
        <w:t>could catch humanity off-guard and produce a</w:t>
      </w:r>
      <w:r w:rsidRPr="00982DD6">
        <w:rPr>
          <w:highlight w:val="yellow"/>
          <w:u w:val="single"/>
        </w:rPr>
        <w:t xml:space="preserve"> </w:t>
      </w:r>
      <w:r w:rsidRPr="00DA11B9">
        <w:rPr>
          <w:u w:val="single"/>
        </w:rPr>
        <w:t xml:space="preserve">true </w:t>
      </w:r>
      <w:r w:rsidRPr="00982DD6">
        <w:rPr>
          <w:b/>
          <w:highlight w:val="yellow"/>
          <w:u w:val="single"/>
        </w:rPr>
        <w:t>apocalyptic event.</w:t>
      </w:r>
      <w:r w:rsidRPr="00982DD6">
        <w:rPr>
          <w:highlight w:val="yellow"/>
          <w:u w:val="single"/>
        </w:rPr>
        <w:t xml:space="preserve"> </w:t>
      </w:r>
      <w:r w:rsidRPr="00DA11B9">
        <w:rPr>
          <w:u w:val="single"/>
        </w:rPr>
        <w:t>Record-breaking rains produced an extraordinary flush of new vegetation, that then dried out as record heat waves and dry conditions took hold, coupled with stronger than normal winds, and ignition.</w:t>
      </w:r>
      <w:r w:rsidRPr="00DA11B9">
        <w:rPr>
          <w:sz w:val="16"/>
        </w:rPr>
        <w:t xml:space="preserve"> </w:t>
      </w:r>
      <w:proofErr w:type="gramStart"/>
      <w:r w:rsidRPr="00DA11B9">
        <w:rPr>
          <w:sz w:val="16"/>
        </w:rPr>
        <w:t>Of course</w:t>
      </w:r>
      <w:proofErr w:type="gramEnd"/>
      <w:r w:rsidRPr="00DA11B9">
        <w:rPr>
          <w:sz w:val="16"/>
        </w:rPr>
        <w:t xml:space="preserve"> the record-fire released CO2 into the atmosphere, thereby </w:t>
      </w:r>
      <w:r w:rsidRPr="00DA11B9">
        <w:rPr>
          <w:sz w:val="16"/>
        </w:rPr>
        <w:lastRenderedPageBreak/>
        <w:t xml:space="preserve">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A11B9">
        <w:rPr>
          <w:sz w:val="16"/>
        </w:rPr>
        <w:t>Wetherald</w:t>
      </w:r>
      <w:proofErr w:type="spellEnd"/>
      <w:r w:rsidRPr="00DA11B9">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A11B9">
        <w:rPr>
          <w:sz w:val="16"/>
        </w:rPr>
        <w:t>Lashof</w:t>
      </w:r>
      <w:proofErr w:type="spellEnd"/>
      <w:r w:rsidRPr="00DA11B9">
        <w:rPr>
          <w:sz w:val="16"/>
        </w:rPr>
        <w:t xml:space="preserve">, DeAngelo, </w:t>
      </w:r>
      <w:proofErr w:type="spellStart"/>
      <w:r w:rsidRPr="00DA11B9">
        <w:rPr>
          <w:sz w:val="16"/>
        </w:rPr>
        <w:t>Saleska</w:t>
      </w:r>
      <w:proofErr w:type="spellEnd"/>
      <w:r w:rsidRPr="00DA11B9">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A11B9">
        <w:rPr>
          <w:sz w:val="16"/>
        </w:rPr>
        <w:t>Burgman</w:t>
      </w:r>
      <w:proofErr w:type="spellEnd"/>
      <w:r w:rsidRPr="00DA11B9">
        <w:rPr>
          <w:sz w:val="16"/>
        </w:rPr>
        <w:t xml:space="preserve">, &amp; Norris, 2009). </w:t>
      </w:r>
      <w:r w:rsidRPr="00DA11B9">
        <w:rPr>
          <w:u w:val="single"/>
        </w:rPr>
        <w:t xml:space="preserve">The key lesson from the long list of potentially positive feedbacks and their interactions is that </w:t>
      </w:r>
      <w:r w:rsidRPr="00982DD6">
        <w:rPr>
          <w:b/>
          <w:highlight w:val="yellow"/>
          <w:u w:val="single"/>
        </w:rPr>
        <w:t>runaway climate change,</w:t>
      </w:r>
      <w:r w:rsidRPr="00DA11B9">
        <w:rPr>
          <w:u w:val="single"/>
        </w:rPr>
        <w:t xml:space="preserve"> and runaway perturbations have to be taken as a serious possibility</w:t>
      </w:r>
      <w:r w:rsidRPr="00DA11B9">
        <w:rPr>
          <w:sz w:val="16"/>
        </w:rPr>
        <w:t>. Table 2 is just a snapshot of the type of feedbacks that have been identified (see Supplementary material for a more thorough explanation of positive feedback loops).</w:t>
      </w:r>
      <w:r w:rsidRPr="00DA11B9">
        <w:rPr>
          <w:u w:val="single"/>
        </w:rPr>
        <w:t xml:space="preserve"> However, this list is not exhaustive and the possibility of undiscovered positive feedbacks </w:t>
      </w:r>
      <w:r w:rsidRPr="00982DD6">
        <w:rPr>
          <w:b/>
          <w:highlight w:val="yellow"/>
          <w:u w:val="single"/>
        </w:rPr>
        <w:t>portends</w:t>
      </w:r>
      <w:r w:rsidRPr="00DA11B9">
        <w:rPr>
          <w:u w:val="single"/>
        </w:rPr>
        <w:t xml:space="preserve"> even greater </w:t>
      </w:r>
      <w:r w:rsidRPr="00982DD6">
        <w:rPr>
          <w:b/>
          <w:highlight w:val="yellow"/>
          <w:u w:val="single"/>
        </w:rPr>
        <w:t>existential risks</w:t>
      </w:r>
      <w:r w:rsidRPr="00DA11B9">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6A8B976B" w14:textId="77777777" w:rsidR="00982DD6" w:rsidRPr="00DA11B9" w:rsidRDefault="00982DD6" w:rsidP="00110F0C">
      <w:pPr>
        <w:rPr>
          <w:u w:val="single"/>
        </w:rPr>
      </w:pPr>
    </w:p>
    <w:p w14:paraId="632A764F" w14:textId="77777777" w:rsidR="00110F0C" w:rsidRDefault="00110F0C" w:rsidP="00110F0C">
      <w:pPr>
        <w:pStyle w:val="Heading4"/>
      </w:pPr>
      <w:r>
        <w:t xml:space="preserve">Scenario 2 – </w:t>
      </w:r>
      <w:r>
        <w:rPr>
          <w:u w:val="single"/>
        </w:rPr>
        <w:t>Neutrinos</w:t>
      </w:r>
      <w:r>
        <w:t>:</w:t>
      </w:r>
    </w:p>
    <w:p w14:paraId="6F09B19A" w14:textId="77777777" w:rsidR="00110F0C" w:rsidRDefault="00110F0C" w:rsidP="00110F0C">
      <w:pPr>
        <w:pStyle w:val="Heading4"/>
      </w:pPr>
      <w:r>
        <w:t xml:space="preserve">Earth’s Atmosphere </w:t>
      </w:r>
      <w:r>
        <w:rPr>
          <w:u w:val="single"/>
        </w:rPr>
        <w:t>limits</w:t>
      </w:r>
      <w:r>
        <w:t xml:space="preserve"> Neutrino Research – only a Moon base </w:t>
      </w:r>
      <w:r>
        <w:rPr>
          <w:u w:val="single"/>
        </w:rPr>
        <w:t>solves</w:t>
      </w:r>
      <w:r>
        <w:t>.</w:t>
      </w:r>
    </w:p>
    <w:p w14:paraId="61EF5947" w14:textId="77777777" w:rsidR="00110F0C" w:rsidRPr="006A60D6" w:rsidRDefault="00110F0C" w:rsidP="00110F0C">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3640EE35" w14:textId="77777777" w:rsidR="00110F0C" w:rsidRPr="00AA4515" w:rsidRDefault="00110F0C" w:rsidP="00110F0C">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982DD6">
        <w:rPr>
          <w:rStyle w:val="Emphasis"/>
          <w:highlight w:val="yellow"/>
        </w:rPr>
        <w:t>requirements for telescope sites</w:t>
      </w:r>
      <w:r w:rsidRPr="00982DD6">
        <w:rPr>
          <w:rStyle w:val="StyleUnderline"/>
          <w:highlight w:val="yellow"/>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982DD6">
        <w:rPr>
          <w:rStyle w:val="Emphasis"/>
          <w:highlight w:val="yellow"/>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982DD6">
        <w:rPr>
          <w:rStyle w:val="Emphasis"/>
          <w:highlight w:val="yellow"/>
        </w:rPr>
        <w:t>Detrimental effects of</w:t>
      </w:r>
      <w:r w:rsidRPr="00982DD6">
        <w:rPr>
          <w:highlight w:val="yellow"/>
          <w:u w:val="single"/>
        </w:rPr>
        <w:t xml:space="preserve"> </w:t>
      </w:r>
      <w:r w:rsidRPr="00004BE9">
        <w:rPr>
          <w:u w:val="single"/>
        </w:rPr>
        <w:t xml:space="preserve">the </w:t>
      </w:r>
      <w:r w:rsidRPr="00982DD6">
        <w:rPr>
          <w:rStyle w:val="Emphasis"/>
          <w:highlight w:val="yellow"/>
        </w:rPr>
        <w:t xml:space="preserve">atmosphere </w:t>
      </w:r>
      <w:r w:rsidRPr="00412A19">
        <w:rPr>
          <w:rStyle w:val="Emphasis"/>
        </w:rPr>
        <w:t>include</w:t>
      </w:r>
      <w:r w:rsidRPr="00412A19">
        <w:rPr>
          <w:u w:val="single"/>
        </w:rPr>
        <w:t xml:space="preserve">: • temporary effects such as </w:t>
      </w:r>
      <w:r w:rsidRPr="00412A19">
        <w:rPr>
          <w:rStyle w:val="Emphasis"/>
        </w:rPr>
        <w:t xml:space="preserve">clouds and water </w:t>
      </w:r>
      <w:proofErr w:type="spellStart"/>
      <w:r w:rsidRPr="00412A19">
        <w:rPr>
          <w:rStyle w:val="Emphasis"/>
        </w:rPr>
        <w:t>vapour</w:t>
      </w:r>
      <w:proofErr w:type="spellEnd"/>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982DD6">
        <w:rPr>
          <w:rStyle w:val="Emphasis"/>
          <w:highlight w:val="yellow"/>
        </w:rPr>
        <w:t>disturb</w:t>
      </w:r>
      <w:r w:rsidRPr="00982DD6">
        <w:rPr>
          <w:highlight w:val="yellow"/>
          <w:u w:val="single"/>
        </w:rPr>
        <w:t xml:space="preserve"> </w:t>
      </w:r>
      <w:r w:rsidRPr="00004BE9">
        <w:rPr>
          <w:u w:val="single"/>
        </w:rPr>
        <w:t xml:space="preserve">optical or </w:t>
      </w:r>
      <w:r w:rsidRPr="00982DD6">
        <w:rPr>
          <w:rStyle w:val="Emphasis"/>
          <w:highlight w:val="yellow"/>
          <w:bdr w:val="single" w:sz="18" w:space="0" w:color="auto"/>
        </w:rPr>
        <w:lastRenderedPageBreak/>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982DD6">
        <w:rPr>
          <w:rStyle w:val="Emphasis"/>
          <w:highlight w:val="yellow"/>
        </w:rPr>
        <w:t>distorts</w:t>
      </w:r>
      <w:r w:rsidRPr="00982DD6">
        <w:rPr>
          <w:highlight w:val="yellow"/>
          <w:u w:val="single"/>
        </w:rPr>
        <w:t xml:space="preserve"> </w:t>
      </w:r>
      <w:r w:rsidRPr="00982DD6">
        <w:rPr>
          <w:rStyle w:val="Emphasis"/>
          <w:highlight w:val="yellow"/>
        </w:rPr>
        <w:t xml:space="preserve">radio </w:t>
      </w:r>
      <w:r w:rsidRPr="00412A19">
        <w:rPr>
          <w:rStyle w:val="Emphasis"/>
        </w:rPr>
        <w:t xml:space="preserve">or </w:t>
      </w:r>
      <w:r w:rsidRPr="00982DD6">
        <w:rPr>
          <w:rStyle w:val="Emphasis"/>
          <w:highlight w:val="yellow"/>
        </w:rPr>
        <w:t xml:space="preserve">optical wave </w:t>
      </w:r>
      <w:r w:rsidRPr="00412A19">
        <w:rPr>
          <w:rStyle w:val="Emphasis"/>
        </w:rPr>
        <w:t>fronts</w:t>
      </w:r>
      <w:r w:rsidRPr="00004BE9">
        <w:rPr>
          <w:u w:val="single"/>
        </w:rPr>
        <w:t xml:space="preserve">, thereby </w:t>
      </w:r>
      <w:r w:rsidRPr="00982DD6">
        <w:rPr>
          <w:rStyle w:val="Emphasis"/>
          <w:highlight w:val="yellow"/>
        </w:rPr>
        <w:t>severely degrading</w:t>
      </w:r>
      <w:r w:rsidRPr="00982DD6">
        <w:rPr>
          <w:highlight w:val="yellow"/>
          <w:u w:val="single"/>
        </w:rPr>
        <w:t xml:space="preserve"> </w:t>
      </w:r>
      <w:r w:rsidRPr="00004BE9">
        <w:rPr>
          <w:u w:val="single"/>
        </w:rPr>
        <w:t xml:space="preserve">the image </w:t>
      </w:r>
      <w:r w:rsidRPr="00982DD6">
        <w:rPr>
          <w:rStyle w:val="Emphasis"/>
          <w:highlight w:val="yellow"/>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w:t>
      </w:r>
      <w:proofErr w:type="spellStart"/>
      <w:r w:rsidRPr="00AA4515">
        <w:rPr>
          <w:sz w:val="16"/>
        </w:rPr>
        <w:t>IceCube</w:t>
      </w:r>
      <w:proofErr w:type="spellEnd"/>
      <w:r w:rsidRPr="00AA4515">
        <w:rPr>
          <w:sz w:val="16"/>
        </w:rPr>
        <w:t xml:space="preserve"> detector. </w:t>
      </w:r>
      <w:proofErr w:type="spellStart"/>
      <w:r w:rsidRPr="00982DD6">
        <w:rPr>
          <w:rStyle w:val="Emphasis"/>
          <w:highlight w:val="yellow"/>
        </w:rPr>
        <w:t>IceCube</w:t>
      </w:r>
      <w:proofErr w:type="spellEnd"/>
      <w:r w:rsidRPr="00412A19">
        <w:rPr>
          <w:rStyle w:val="Emphasis"/>
        </w:rPr>
        <w:t xml:space="preserve"> is the</w:t>
      </w:r>
      <w:r w:rsidRPr="00412A19">
        <w:rPr>
          <w:sz w:val="16"/>
        </w:rPr>
        <w:t xml:space="preserve"> world’s </w:t>
      </w:r>
      <w:r w:rsidRPr="00982DD6">
        <w:rPr>
          <w:rStyle w:val="Emphasis"/>
          <w:highlight w:val="yellow"/>
        </w:rPr>
        <w:t>largest</w:t>
      </w:r>
      <w:r w:rsidRPr="00412A19">
        <w:rPr>
          <w:rStyle w:val="Emphasis"/>
        </w:rPr>
        <w:t xml:space="preserve"> </w:t>
      </w:r>
      <w:r w:rsidRPr="00982DD6">
        <w:rPr>
          <w:rStyle w:val="Emphasis"/>
          <w:highlight w:val="yellow"/>
        </w:rPr>
        <w:t>neutrino</w:t>
      </w:r>
      <w:r w:rsidRPr="00412A19">
        <w:rPr>
          <w:rStyle w:val="Emphasis"/>
        </w:rPr>
        <w:t xml:space="preserve"> </w:t>
      </w:r>
      <w:r w:rsidRPr="00982DD6">
        <w:rPr>
          <w:rStyle w:val="Emphasis"/>
          <w:highlight w:val="yellow"/>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982DD6">
        <w:rPr>
          <w:rStyle w:val="Emphasis"/>
          <w:highlight w:val="yellow"/>
          <w:bdr w:val="single" w:sz="18" w:space="0" w:color="auto"/>
        </w:rPr>
        <w:t xml:space="preserve">Moon </w:t>
      </w:r>
      <w:r w:rsidRPr="00412A19">
        <w:rPr>
          <w:rStyle w:val="Emphasis"/>
          <w:bdr w:val="single" w:sz="18" w:space="0" w:color="auto"/>
        </w:rPr>
        <w:t xml:space="preserve">would be a logical </w:t>
      </w:r>
      <w:r w:rsidRPr="00982DD6">
        <w:rPr>
          <w:rStyle w:val="Emphasis"/>
          <w:highlight w:val="yellow"/>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982DD6">
        <w:rPr>
          <w:rStyle w:val="Emphasis"/>
          <w:highlight w:val="yellow"/>
          <w:bdr w:val="single" w:sz="18" w:space="0" w:color="auto"/>
        </w:rPr>
        <w:t xml:space="preserve">requires </w:t>
      </w:r>
      <w:r w:rsidRPr="00412A19">
        <w:rPr>
          <w:rStyle w:val="Emphasis"/>
          <w:bdr w:val="single" w:sz="18" w:space="0" w:color="auto"/>
        </w:rPr>
        <w:t xml:space="preserve">a </w:t>
      </w:r>
      <w:r w:rsidRPr="00982DD6">
        <w:rPr>
          <w:rStyle w:val="Emphasis"/>
          <w:highlight w:val="yellow"/>
          <w:bdr w:val="single" w:sz="18" w:space="0" w:color="auto"/>
        </w:rPr>
        <w:t>developed infrastructure</w:t>
      </w:r>
      <w:r w:rsidRPr="00982DD6">
        <w:rPr>
          <w:highlight w:val="yellow"/>
          <w:u w:val="single"/>
        </w:rPr>
        <w:t xml:space="preserve"> </w:t>
      </w:r>
      <w:r w:rsidRPr="00320BF9">
        <w:rPr>
          <w:u w:val="single"/>
        </w:rPr>
        <w:t xml:space="preserve">– something that would likely become available only in conjunction with human exploration of the Moon. Even then one has to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982DD6">
        <w:rPr>
          <w:rStyle w:val="Emphasis"/>
          <w:highlight w:val="yellow"/>
        </w:rPr>
        <w:t>ISS</w:t>
      </w:r>
      <w:r w:rsidRPr="00320BF9">
        <w:rPr>
          <w:u w:val="single"/>
        </w:rPr>
        <w:t xml:space="preserve">), while having a well-developed infrastructure available, </w:t>
      </w:r>
      <w:r w:rsidRPr="00412A19">
        <w:rPr>
          <w:rStyle w:val="Emphasis"/>
        </w:rPr>
        <w:t xml:space="preserve">is </w:t>
      </w:r>
      <w:r w:rsidRPr="00982DD6">
        <w:rPr>
          <w:rStyle w:val="Emphasis"/>
          <w:highlight w:val="yellow"/>
        </w:rPr>
        <w:t xml:space="preserve">not </w:t>
      </w:r>
      <w:r w:rsidRPr="00412A19">
        <w:rPr>
          <w:rStyle w:val="Emphasis"/>
        </w:rPr>
        <w:t xml:space="preserve">used </w:t>
      </w:r>
      <w:r w:rsidRPr="00982DD6">
        <w:rPr>
          <w:rStyle w:val="Emphasis"/>
          <w:highlight w:val="yellow"/>
        </w:rPr>
        <w:t>for telescopes</w:t>
      </w:r>
      <w:r w:rsidRPr="00320BF9">
        <w:rPr>
          <w:u w:val="single"/>
        </w:rPr>
        <w:t xml:space="preserve">; its </w:t>
      </w:r>
      <w:r w:rsidRPr="00982DD6">
        <w:rPr>
          <w:rStyle w:val="Emphasis"/>
          <w:highlight w:val="yellow"/>
        </w:rPr>
        <w:t>small</w:t>
      </w:r>
      <w:r w:rsidRPr="00320BF9">
        <w:rPr>
          <w:u w:val="single"/>
        </w:rPr>
        <w:t xml:space="preserve">, relatively </w:t>
      </w:r>
      <w:r w:rsidRPr="00982DD6">
        <w:rPr>
          <w:rStyle w:val="Emphasis"/>
          <w:highlight w:val="yellow"/>
        </w:rPr>
        <w:t>unstable</w:t>
      </w:r>
      <w:r w:rsidRPr="00982DD6">
        <w:rPr>
          <w:highlight w:val="yellow"/>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982DD6">
        <w:rPr>
          <w:rStyle w:val="Emphasis"/>
          <w:highlight w:val="yellow"/>
        </w:rPr>
        <w:t>wide</w:t>
      </w:r>
      <w:r w:rsidRPr="00412A19">
        <w:rPr>
          <w:rStyle w:val="Emphasis"/>
        </w:rPr>
        <w:t xml:space="preserve"> </w:t>
      </w:r>
      <w:r w:rsidRPr="00982DD6">
        <w:rPr>
          <w:rStyle w:val="Emphasis"/>
          <w:highlight w:val="yellow"/>
        </w:rPr>
        <w:t xml:space="preserve">consensus </w:t>
      </w:r>
      <w:r w:rsidRPr="00412A19">
        <w:rPr>
          <w:rStyle w:val="Emphasis"/>
        </w:rPr>
        <w:t>that</w:t>
      </w:r>
      <w:r w:rsidRPr="00AA4515">
        <w:rPr>
          <w:sz w:val="16"/>
        </w:rPr>
        <w:t xml:space="preserve"> a </w:t>
      </w:r>
      <w:r w:rsidRPr="00412A19">
        <w:rPr>
          <w:rStyle w:val="Emphasis"/>
        </w:rPr>
        <w:t xml:space="preserve">low-frequency </w:t>
      </w:r>
      <w:r w:rsidRPr="00982DD6">
        <w:rPr>
          <w:rStyle w:val="Emphasis"/>
          <w:highlight w:val="yellow"/>
        </w:rPr>
        <w:t>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982DD6">
        <w:rPr>
          <w:rStyle w:val="Emphasis"/>
          <w:highlight w:val="yellow"/>
          <w:bdr w:val="single" w:sz="18" w:space="0" w:color="auto"/>
        </w:rPr>
        <w:t>highest priority</w:t>
      </w:r>
      <w:r w:rsidRPr="00AA4515">
        <w:rPr>
          <w:sz w:val="16"/>
        </w:rPr>
        <w:t xml:space="preserve"> (e.g., Jester and </w:t>
      </w:r>
      <w:proofErr w:type="spellStart"/>
      <w:r w:rsidRPr="00AA4515">
        <w:rPr>
          <w:sz w:val="16"/>
        </w:rPr>
        <w:t>Falcke</w:t>
      </w:r>
      <w:proofErr w:type="spellEnd"/>
      <w:r w:rsidRPr="00AA4515">
        <w:rPr>
          <w:sz w:val="16"/>
        </w:rPr>
        <w:t xml:space="preserve">, 2009; Burns et al., 2009). Radio waves at these frequencies are seriously distorted by the </w:t>
      </w:r>
      <w:r w:rsidRPr="00412A19">
        <w:rPr>
          <w:rStyle w:val="Emphasis"/>
        </w:rPr>
        <w:t xml:space="preserve">Earth’s </w:t>
      </w:r>
      <w:r w:rsidRPr="00982DD6">
        <w:rPr>
          <w:rStyle w:val="Emphasis"/>
          <w:highlight w:val="yellow"/>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982DD6">
        <w:rPr>
          <w:rStyle w:val="Emphasis"/>
          <w:highlight w:val="yellow"/>
        </w:rPr>
        <w:t>absorbed</w:t>
      </w:r>
      <w:r w:rsidRPr="00AA4515">
        <w:rPr>
          <w:sz w:val="16"/>
        </w:rPr>
        <w:t xml:space="preserve"> </w:t>
      </w:r>
      <w:r w:rsidRPr="00AA4515">
        <w:rPr>
          <w:rStyle w:val="StyleUnderline"/>
        </w:rPr>
        <w:t>or reflected at</w:t>
      </w:r>
      <w:r w:rsidRPr="00AA4515">
        <w:rPr>
          <w:sz w:val="16"/>
        </w:rPr>
        <w:t xml:space="preserve"> </w:t>
      </w:r>
      <w:r w:rsidRPr="00982DD6">
        <w:rPr>
          <w:rStyle w:val="Emphasis"/>
          <w:highlight w:val="yellow"/>
        </w:rPr>
        <w:t>frequencies</w:t>
      </w:r>
      <w:r w:rsidRPr="00AA4515">
        <w:rPr>
          <w:sz w:val="16"/>
        </w:rPr>
        <w:t xml:space="preserve"> </w:t>
      </w:r>
      <w:r w:rsidRPr="00982DD6">
        <w:rPr>
          <w:rStyle w:val="Emphasis"/>
          <w:highlight w:val="yellow"/>
          <w:bdr w:val="single" w:sz="18" w:space="0" w:color="auto"/>
        </w:rPr>
        <w:t xml:space="preserve">below </w:t>
      </w:r>
      <w:r w:rsidRPr="00412A19">
        <w:rPr>
          <w:rStyle w:val="Emphasis"/>
          <w:bdr w:val="single" w:sz="18" w:space="0" w:color="auto"/>
        </w:rPr>
        <w:t>10-</w:t>
      </w:r>
      <w:r w:rsidRPr="00982DD6">
        <w:rPr>
          <w:rStyle w:val="Emphasis"/>
          <w:highlight w:val="yellow"/>
          <w:bdr w:val="single" w:sz="18" w:space="0" w:color="auto"/>
        </w:rPr>
        <w:t xml:space="preserve">30 </w:t>
      </w:r>
      <w:proofErr w:type="spellStart"/>
      <w:r w:rsidRPr="00982DD6">
        <w:rPr>
          <w:rStyle w:val="Emphasis"/>
          <w:highlight w:val="yellow"/>
          <w:bdr w:val="single" w:sz="18" w:space="0" w:color="auto"/>
        </w:rPr>
        <w:t>MHz</w:t>
      </w:r>
      <w:r w:rsidRPr="00AA4515">
        <w:rPr>
          <w:sz w:val="16"/>
        </w:rPr>
        <w:t>.</w:t>
      </w:r>
      <w:proofErr w:type="spellEnd"/>
      <w:r w:rsidRPr="00AA4515">
        <w:rPr>
          <w:sz w:val="16"/>
        </w:rPr>
        <w:t xml:space="preserve"> H</w:t>
      </w:r>
      <w:r w:rsidRPr="00AA4515">
        <w:rPr>
          <w:rStyle w:val="StyleUnderline"/>
        </w:rPr>
        <w:t xml:space="preserve">ence, the low-frequency universe is the last uncharted part of the electromagnetic spectrum, and a </w:t>
      </w:r>
      <w:r w:rsidRPr="00982DD6">
        <w:rPr>
          <w:rStyle w:val="Emphasis"/>
          <w:highlight w:val="yellow"/>
          <w:bdr w:val="single" w:sz="18" w:space="0" w:color="auto"/>
        </w:rPr>
        <w:t>lunar</w:t>
      </w:r>
      <w:r w:rsidRPr="00412A19">
        <w:rPr>
          <w:rStyle w:val="Emphasis"/>
          <w:bdr w:val="single" w:sz="18" w:space="0" w:color="auto"/>
        </w:rPr>
        <w:t xml:space="preserve"> infrastructure </w:t>
      </w:r>
      <w:r w:rsidRPr="00982DD6">
        <w:rPr>
          <w:rStyle w:val="Emphasis"/>
          <w:highlight w:val="yellow"/>
          <w:bdr w:val="single" w:sz="18" w:space="0" w:color="auto"/>
        </w:rPr>
        <w:t xml:space="preserve">would </w:t>
      </w:r>
      <w:r w:rsidRPr="00412A19">
        <w:rPr>
          <w:rStyle w:val="Emphasis"/>
          <w:bdr w:val="single" w:sz="18" w:space="0" w:color="auto"/>
        </w:rPr>
        <w:t xml:space="preserve">greatly </w:t>
      </w:r>
      <w:r w:rsidRPr="00982DD6">
        <w:rPr>
          <w:rStyle w:val="Emphasis"/>
          <w:highlight w:val="yellow"/>
          <w:bdr w:val="single" w:sz="18" w:space="0" w:color="auto"/>
        </w:rPr>
        <w:t xml:space="preserve">benefit </w:t>
      </w:r>
      <w:r w:rsidRPr="00412A19">
        <w:rPr>
          <w:rStyle w:val="Emphasis"/>
          <w:bdr w:val="single" w:sz="18" w:space="0" w:color="auto"/>
        </w:rPr>
        <w:t xml:space="preserve">its </w:t>
      </w:r>
      <w:r w:rsidRPr="00982DD6">
        <w:rPr>
          <w:rStyle w:val="Emphasis"/>
          <w:highlight w:val="yellow"/>
          <w:bdr w:val="single" w:sz="18" w:space="0" w:color="auto"/>
        </w:rPr>
        <w:t>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73FF32EE" w14:textId="77777777" w:rsidR="00110F0C" w:rsidRDefault="00110F0C" w:rsidP="00110F0C">
      <w:pPr>
        <w:pStyle w:val="Heading4"/>
      </w:pPr>
      <w:r>
        <w:lastRenderedPageBreak/>
        <w:t xml:space="preserve">The Moon is </w:t>
      </w:r>
      <w:r>
        <w:rPr>
          <w:u w:val="single"/>
        </w:rPr>
        <w:t>key</w:t>
      </w:r>
      <w:r>
        <w:t xml:space="preserve"> for Neutrino Research – would be involved in </w:t>
      </w:r>
      <w:r>
        <w:rPr>
          <w:u w:val="single"/>
        </w:rPr>
        <w:t>any</w:t>
      </w:r>
      <w:r>
        <w:t xml:space="preserve"> return to the Moon. </w:t>
      </w:r>
    </w:p>
    <w:p w14:paraId="2051BFD6" w14:textId="77777777" w:rsidR="00110F0C" w:rsidRPr="00DB6AEB" w:rsidRDefault="00110F0C" w:rsidP="00110F0C">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7B393374" w14:textId="77777777" w:rsidR="00110F0C" w:rsidRPr="001E4C04" w:rsidRDefault="00110F0C" w:rsidP="00110F0C">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982DD6">
        <w:rPr>
          <w:rStyle w:val="Emphasis"/>
          <w:highlight w:val="yellow"/>
        </w:rPr>
        <w:t>the</w:t>
      </w:r>
      <w:r w:rsidRPr="00982DD6">
        <w:rPr>
          <w:rStyle w:val="StyleUnderline"/>
          <w:highlight w:val="yellow"/>
        </w:rPr>
        <w:t xml:space="preserve"> </w:t>
      </w:r>
      <w:r w:rsidRPr="00216297">
        <w:rPr>
          <w:rStyle w:val="StyleUnderline"/>
        </w:rPr>
        <w:t xml:space="preserve">ultimate </w:t>
      </w:r>
      <w:r w:rsidRPr="00982DD6">
        <w:rPr>
          <w:rStyle w:val="Emphasis"/>
          <w:highlight w:val="yellow"/>
        </w:rPr>
        <w:t>future of neutrino astronomy</w:t>
      </w:r>
      <w:r w:rsidRPr="00982DD6">
        <w:rPr>
          <w:rStyle w:val="StyleUnderline"/>
          <w:highlight w:val="yellow"/>
        </w:rPr>
        <w:t xml:space="preserve"> </w:t>
      </w:r>
      <w:r w:rsidRPr="00216297">
        <w:rPr>
          <w:rStyle w:val="StyleUnderline"/>
        </w:rPr>
        <w:t xml:space="preserve">in the 21st Century </w:t>
      </w:r>
      <w:r w:rsidRPr="00982DD6">
        <w:rPr>
          <w:rStyle w:val="Emphasis"/>
          <w:highlight w:val="yellow"/>
        </w:rPr>
        <w:t>may</w:t>
      </w:r>
      <w:r w:rsidRPr="00982DD6">
        <w:rPr>
          <w:rStyle w:val="StyleUnderline"/>
          <w:highlight w:val="yellow"/>
        </w:rPr>
        <w:t xml:space="preserve"> </w:t>
      </w:r>
      <w:r w:rsidRPr="00982DD6">
        <w:rPr>
          <w:rStyle w:val="Emphasis"/>
          <w:highlight w:val="yellow"/>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982DD6">
        <w:rPr>
          <w:rStyle w:val="Emphasis"/>
          <w:highlight w:val="yellow"/>
        </w:rPr>
        <w:t>significant issues in particle physics</w:t>
      </w:r>
      <w:r w:rsidRPr="00216297">
        <w:rPr>
          <w:rStyle w:val="StyleUnderline"/>
        </w:rPr>
        <w:t xml:space="preserve">, such as searches for proton decay and measurement of the neutron's electric dipole moment, </w:t>
      </w:r>
      <w:r w:rsidRPr="00982DD6">
        <w:rPr>
          <w:rStyle w:val="Emphasis"/>
          <w:highlight w:val="yellow"/>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982DD6">
        <w:rPr>
          <w:rStyle w:val="Emphasis"/>
          <w:highlight w:val="yellow"/>
        </w:rPr>
        <w:t>Earth's stratosphere</w:t>
      </w:r>
      <w:r w:rsidRPr="00982DD6">
        <w:rPr>
          <w:rStyle w:val="StyleUnderline"/>
          <w:highlight w:val="yellow"/>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982DD6">
        <w:rPr>
          <w:rStyle w:val="Emphasis"/>
          <w:highlight w:val="yellow"/>
        </w:rPr>
        <w:t>proposal for a neutrino detector at a lunar base</w:t>
      </w:r>
      <w:r w:rsidRPr="00216297">
        <w:rPr>
          <w:rStyle w:val="StyleUnderline"/>
        </w:rPr>
        <w:t xml:space="preserve">, then, </w:t>
      </w:r>
      <w:r w:rsidRPr="00982DD6">
        <w:rPr>
          <w:rStyle w:val="Emphasis"/>
          <w:highlight w:val="yellow"/>
        </w:rPr>
        <w:t>represents</w:t>
      </w:r>
      <w:r w:rsidRPr="00982DD6">
        <w:rPr>
          <w:rStyle w:val="StyleUnderline"/>
          <w:highlight w:val="yellow"/>
        </w:rPr>
        <w:t xml:space="preserve"> </w:t>
      </w:r>
      <w:r w:rsidRPr="00216297">
        <w:rPr>
          <w:rStyle w:val="StyleUnderline"/>
        </w:rPr>
        <w:t xml:space="preserve">an important </w:t>
      </w:r>
      <w:r w:rsidRPr="00982DD6">
        <w:rPr>
          <w:rStyle w:val="Emphasis"/>
          <w:highlight w:val="yellow"/>
        </w:rPr>
        <w:t>shift in emphasis towards</w:t>
      </w:r>
      <w:r w:rsidRPr="00982DD6">
        <w:rPr>
          <w:rStyle w:val="StyleUnderline"/>
          <w:highlight w:val="yellow"/>
        </w:rPr>
        <w:t xml:space="preserve"> </w:t>
      </w:r>
      <w:r w:rsidRPr="00216297">
        <w:rPr>
          <w:rStyle w:val="StyleUnderline"/>
        </w:rPr>
        <w:t xml:space="preserve">fundamental </w:t>
      </w:r>
      <w:r w:rsidRPr="00982DD6">
        <w:rPr>
          <w:rStyle w:val="Emphasis"/>
          <w:highlight w:val="yellow"/>
        </w:rPr>
        <w:t>physics research in space</w:t>
      </w:r>
      <w:r w:rsidRPr="00216297">
        <w:rPr>
          <w:rStyle w:val="StyleUnderline"/>
        </w:rPr>
        <w:t xml:space="preserve">, </w:t>
      </w:r>
      <w:r w:rsidRPr="00982DD6">
        <w:rPr>
          <w:rStyle w:val="Emphasis"/>
          <w:highlight w:val="yellow"/>
          <w:bdr w:val="single" w:sz="18" w:space="0" w:color="auto"/>
        </w:rPr>
        <w:t>as a part of NASA's initiative</w:t>
      </w:r>
      <w:r w:rsidRPr="00982DD6">
        <w:rPr>
          <w:rStyle w:val="StyleUnderline"/>
          <w:highlight w:val="yellow"/>
        </w:rPr>
        <w:t xml:space="preserve"> </w:t>
      </w:r>
      <w:r w:rsidRPr="00982DD6">
        <w:rPr>
          <w:rStyle w:val="Emphasis"/>
          <w:highlight w:val="yellow"/>
        </w:rPr>
        <w:t>to re-establish</w:t>
      </w:r>
      <w:r w:rsidRPr="00982DD6">
        <w:rPr>
          <w:rStyle w:val="StyleUnderline"/>
          <w:highlight w:val="yellow"/>
        </w:rPr>
        <w:t xml:space="preserve"> </w:t>
      </w:r>
      <w:r w:rsidRPr="00982DD6">
        <w:rPr>
          <w:rStyle w:val="Emphasis"/>
          <w:highlight w:val="yellow"/>
          <w:bdr w:val="single" w:sz="18" w:space="0" w:color="auto"/>
        </w:rPr>
        <w:t>a permanent presence on the Moon.</w:t>
      </w:r>
      <w:r w:rsidRPr="00982DD6">
        <w:rPr>
          <w:sz w:val="16"/>
          <w:highlight w:val="yellow"/>
        </w:rPr>
        <w:t xml:space="preserve"> </w:t>
      </w:r>
      <w:r w:rsidRPr="001E4C04">
        <w:rPr>
          <w:sz w:val="16"/>
        </w:rPr>
        <w:t xml:space="preserve">Such a </w:t>
      </w:r>
      <w:r w:rsidRPr="00216297">
        <w:rPr>
          <w:rStyle w:val="StyleUnderline"/>
        </w:rPr>
        <w:t xml:space="preserve">detector would </w:t>
      </w:r>
      <w:r w:rsidRPr="00982DD6">
        <w:rPr>
          <w:rStyle w:val="Emphasis"/>
          <w:highlight w:val="yellow"/>
        </w:rPr>
        <w:t>bolster</w:t>
      </w:r>
      <w:r w:rsidRPr="00982DD6">
        <w:rPr>
          <w:rStyle w:val="StyleUnderline"/>
          <w:highlight w:val="yellow"/>
        </w:rPr>
        <w:t xml:space="preserve"> </w:t>
      </w:r>
      <w:r w:rsidRPr="00216297">
        <w:rPr>
          <w:rStyle w:val="StyleUnderline"/>
        </w:rPr>
        <w:t xml:space="preserve">not only the </w:t>
      </w:r>
      <w:r w:rsidRPr="00982DD6">
        <w:rPr>
          <w:rStyle w:val="Emphasis"/>
          <w:highlight w:val="yellow"/>
        </w:rPr>
        <w:t>science</w:t>
      </w:r>
      <w:r w:rsidRPr="00982DD6">
        <w:rPr>
          <w:rStyle w:val="StyleUnderline"/>
          <w:highlight w:val="yellow"/>
        </w:rPr>
        <w:t xml:space="preserve"> </w:t>
      </w:r>
      <w:r w:rsidRPr="00982DD6">
        <w:rPr>
          <w:rStyle w:val="Emphasis"/>
          <w:highlight w:val="yellow"/>
        </w:rPr>
        <w:t>of neutrino</w:t>
      </w:r>
      <w:r w:rsidRPr="00982DD6">
        <w:rPr>
          <w:rStyle w:val="StyleUnderline"/>
          <w:highlight w:val="yellow"/>
        </w:rPr>
        <w:t xml:space="preserve"> </w:t>
      </w:r>
      <w:r w:rsidRPr="00216297">
        <w:rPr>
          <w:rStyle w:val="StyleUnderline"/>
        </w:rPr>
        <w:t xml:space="preserve">astronomy and its role in basic astrophysics as a neutrino telescope, but would also enhance our fundamental understanding of the </w:t>
      </w:r>
      <w:r w:rsidRPr="00982DD6">
        <w:rPr>
          <w:rStyle w:val="Emphasis"/>
          <w:highlight w:val="yellow"/>
        </w:rPr>
        <w:t>physics</w:t>
      </w:r>
      <w:r w:rsidRPr="00982DD6">
        <w:rPr>
          <w:rStyle w:val="StyleUnderline"/>
          <w:highlight w:val="yellow"/>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982DD6">
        <w:rPr>
          <w:rStyle w:val="Emphasis"/>
          <w:highlight w:val="yellow"/>
        </w:rPr>
        <w:t>scientific experiment candidates for a lunar outpost</w:t>
      </w:r>
      <w:r w:rsidRPr="00216297">
        <w:rPr>
          <w:rStyle w:val="Emphasis"/>
        </w:rPr>
        <w:t xml:space="preserve">, in fact, </w:t>
      </w:r>
      <w:r w:rsidRPr="00982DD6">
        <w:rPr>
          <w:rStyle w:val="Emphasis"/>
          <w:highlight w:val="yellow"/>
        </w:rPr>
        <w:t xml:space="preserve">includes </w:t>
      </w:r>
      <w:r w:rsidRPr="00216297">
        <w:rPr>
          <w:rStyle w:val="Emphasis"/>
        </w:rPr>
        <w:t xml:space="preserve">a </w:t>
      </w:r>
      <w:r w:rsidRPr="00982DD6">
        <w:rPr>
          <w:rStyle w:val="Emphasis"/>
          <w:highlight w:val="yellow"/>
          <w:bdr w:val="single" w:sz="18" w:space="0" w:color="auto"/>
        </w:rPr>
        <w:t>lunar neutrino telescope</w:t>
      </w:r>
      <w:r w:rsidRPr="00982DD6">
        <w:rPr>
          <w:rStyle w:val="Emphasis"/>
          <w:highlight w:val="yellow"/>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982DD6">
        <w:rPr>
          <w:rStyle w:val="Emphasis"/>
          <w:highlight w:val="yellow"/>
        </w:rPr>
        <w:t>Moon</w:t>
      </w:r>
      <w:r w:rsidRPr="00216297">
        <w:rPr>
          <w:rStyle w:val="StyleUnderline"/>
        </w:rPr>
        <w:t xml:space="preserve">, on the other hand, clearly </w:t>
      </w:r>
      <w:r w:rsidRPr="00982DD6">
        <w:rPr>
          <w:rStyle w:val="Emphasis"/>
          <w:highlight w:val="yellow"/>
        </w:rPr>
        <w:t>has advantages</w:t>
      </w:r>
      <w:r w:rsidRPr="00982DD6">
        <w:rPr>
          <w:rStyle w:val="StyleUnderline"/>
          <w:highlight w:val="yellow"/>
        </w:rPr>
        <w:t xml:space="preserve"> </w:t>
      </w:r>
      <w:r w:rsidRPr="00216297">
        <w:rPr>
          <w:rStyle w:val="StyleUnderline"/>
        </w:rPr>
        <w:t xml:space="preserve">illustrated in Figure 1 due to the </w:t>
      </w:r>
      <w:r w:rsidRPr="00982DD6">
        <w:rPr>
          <w:rStyle w:val="Emphasis"/>
          <w:highlight w:val="yellow"/>
        </w:rPr>
        <w:t>lack of</w:t>
      </w:r>
      <w:r w:rsidRPr="00216297">
        <w:rPr>
          <w:rStyle w:val="StyleUnderline"/>
        </w:rPr>
        <w:t xml:space="preserve"> in situ </w:t>
      </w:r>
      <w:r w:rsidRPr="00982DD6">
        <w:rPr>
          <w:rStyle w:val="Emphasis"/>
          <w:highlight w:val="yellow"/>
        </w:rPr>
        <w:t>atmospheric neutrinos</w:t>
      </w:r>
      <w:r w:rsidRPr="00982DD6">
        <w:rPr>
          <w:rStyle w:val="StyleUnderline"/>
          <w:highlight w:val="yellow"/>
        </w:rPr>
        <w:t xml:space="preserve"> </w:t>
      </w:r>
      <w:r w:rsidRPr="00216297">
        <w:rPr>
          <w:rStyle w:val="StyleUnderline"/>
        </w:rPr>
        <w:t xml:space="preserve">[6,9] and the </w:t>
      </w:r>
      <w:r w:rsidRPr="00982DD6">
        <w:rPr>
          <w:rStyle w:val="Emphasis"/>
          <w:highlight w:val="yellow"/>
        </w:rPr>
        <w:t>absence of nuclear reactor antineutrino</w:t>
      </w:r>
      <w:r w:rsidRPr="00982DD6">
        <w:rPr>
          <w:rStyle w:val="StyleUnderline"/>
          <w:highlight w:val="yellow"/>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5C77EA9E" w14:textId="77777777" w:rsidR="00110F0C" w:rsidRPr="00F06024" w:rsidRDefault="00110F0C" w:rsidP="00110F0C">
      <w:pPr>
        <w:pStyle w:val="Heading4"/>
      </w:pPr>
      <w:r>
        <w:lastRenderedPageBreak/>
        <w:t xml:space="preserve">Neutrino Research key to Nuclear Detection that </w:t>
      </w:r>
      <w:r>
        <w:rPr>
          <w:u w:val="single"/>
        </w:rPr>
        <w:t>deters</w:t>
      </w:r>
      <w:r>
        <w:t xml:space="preserve"> Proliferation – key to </w:t>
      </w:r>
      <w:r>
        <w:rPr>
          <w:u w:val="single"/>
        </w:rPr>
        <w:t>determine</w:t>
      </w:r>
      <w:r>
        <w:t xml:space="preserve"> military usages.  </w:t>
      </w:r>
    </w:p>
    <w:p w14:paraId="7F708470" w14:textId="77777777" w:rsidR="00110F0C" w:rsidRPr="00D06C87" w:rsidRDefault="00110F0C" w:rsidP="00110F0C">
      <w:r w:rsidRPr="00F06024">
        <w:rPr>
          <w:rStyle w:val="Style13ptBold"/>
        </w:rPr>
        <w:t>Lee 20</w:t>
      </w:r>
      <w:r>
        <w:t xml:space="preserve"> Thomas Lee </w:t>
      </w:r>
      <w:r w:rsidRPr="00F06024">
        <w:t>"Can tiny, invisible particles help stop the spread of nuclear weapons?"</w:t>
      </w:r>
      <w:r>
        <w:t xml:space="preserve"> </w:t>
      </w:r>
      <w:hyperlink r:id="rId10"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1A95C31D" w14:textId="083CC49B" w:rsidR="00110F0C" w:rsidRDefault="00110F0C" w:rsidP="00110F0C">
      <w:pPr>
        <w:rPr>
          <w:rStyle w:val="StyleUnderline"/>
        </w:rPr>
      </w:pPr>
      <w:r w:rsidRPr="00055F1F">
        <w:rPr>
          <w:sz w:val="16"/>
        </w:rPr>
        <w:t xml:space="preserve">The </w:t>
      </w:r>
      <w:r w:rsidRPr="00982DD6">
        <w:rPr>
          <w:rStyle w:val="Emphasis"/>
          <w:highlight w:val="yellow"/>
        </w:rPr>
        <w:t xml:space="preserve">key to preventing </w:t>
      </w:r>
      <w:r w:rsidRPr="00AC1DAA">
        <w:rPr>
          <w:rStyle w:val="Emphasis"/>
        </w:rPr>
        <w:t xml:space="preserve">nuclear </w:t>
      </w:r>
      <w:r w:rsidRPr="00982DD6">
        <w:rPr>
          <w:rStyle w:val="Emphasis"/>
          <w:highlight w:val="yellow"/>
        </w:rPr>
        <w:t>prolif</w:t>
      </w:r>
      <w:r w:rsidRPr="00AC1DAA">
        <w:rPr>
          <w:rStyle w:val="Emphasis"/>
        </w:rPr>
        <w:t>eration</w:t>
      </w:r>
      <w:r w:rsidRPr="00AC1DAA">
        <w:rPr>
          <w:sz w:val="16"/>
        </w:rPr>
        <w:t xml:space="preserve"> </w:t>
      </w:r>
      <w:r w:rsidRPr="00AC1DAA">
        <w:rPr>
          <w:rStyle w:val="Emphasis"/>
        </w:rPr>
        <w:t xml:space="preserve">may </w:t>
      </w:r>
      <w:r w:rsidRPr="00982DD6">
        <w:rPr>
          <w:rStyle w:val="Emphasis"/>
          <w:highlight w:val="yellow"/>
        </w:rPr>
        <w:t>depend on</w:t>
      </w:r>
      <w:r w:rsidRPr="00982DD6">
        <w:rPr>
          <w:sz w:val="16"/>
          <w:highlight w:val="yellow"/>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982DD6">
        <w:rPr>
          <w:rStyle w:val="Emphasis"/>
          <w:highlight w:val="yellow"/>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982DD6">
        <w:rPr>
          <w:rStyle w:val="Emphasis"/>
          <w:highlight w:val="yellow"/>
        </w:rPr>
        <w:t>tech</w:t>
      </w:r>
      <w:r w:rsidRPr="00AC1DAA">
        <w:rPr>
          <w:rStyle w:val="Emphasis"/>
        </w:rPr>
        <w:t>nology</w:t>
      </w:r>
      <w:r w:rsidRPr="00982DD6">
        <w:rPr>
          <w:rStyle w:val="Emphasis"/>
          <w:highlight w:val="yellow"/>
        </w:rPr>
        <w:t xml:space="preserve"> that</w:t>
      </w:r>
      <w:r w:rsidRPr="00982DD6">
        <w:rPr>
          <w:rStyle w:val="StyleUnderline"/>
          <w:highlight w:val="yellow"/>
        </w:rPr>
        <w:t xml:space="preserve"> </w:t>
      </w:r>
      <w:r w:rsidRPr="001E4C04">
        <w:rPr>
          <w:rStyle w:val="StyleUnderline"/>
        </w:rPr>
        <w:t xml:space="preserve">can </w:t>
      </w:r>
      <w:r w:rsidRPr="00982DD6">
        <w:rPr>
          <w:rStyle w:val="Emphasis"/>
          <w:highlight w:val="yellow"/>
        </w:rPr>
        <w:t>spot</w:t>
      </w:r>
      <w:r w:rsidRPr="00982DD6">
        <w:rPr>
          <w:rStyle w:val="StyleUnderline"/>
          <w:highlight w:val="yellow"/>
        </w:rPr>
        <w:t xml:space="preserve"> </w:t>
      </w:r>
      <w:r w:rsidRPr="001E4C04">
        <w:rPr>
          <w:rStyle w:val="StyleUnderline"/>
        </w:rPr>
        <w:t xml:space="preserve">those elusive </w:t>
      </w:r>
      <w:r w:rsidRPr="00982DD6">
        <w:rPr>
          <w:rStyle w:val="Emphasis"/>
          <w:highlight w:val="yellow"/>
        </w:rPr>
        <w:t>subatomic particles</w:t>
      </w:r>
      <w:r w:rsidRPr="00982DD6">
        <w:rPr>
          <w:rStyle w:val="StyleUnderline"/>
          <w:highlight w:val="yellow"/>
        </w:rPr>
        <w:t xml:space="preserve"> </w:t>
      </w:r>
      <w:r w:rsidRPr="00982DD6">
        <w:rPr>
          <w:rStyle w:val="Emphasis"/>
          <w:highlight w:val="yellow"/>
        </w:rPr>
        <w:t>and</w:t>
      </w:r>
      <w:r w:rsidRPr="001E4C04">
        <w:rPr>
          <w:rStyle w:val="StyleUnderline"/>
        </w:rPr>
        <w:t xml:space="preserve">, in doing so, </w:t>
      </w:r>
      <w:r w:rsidRPr="00982DD6">
        <w:rPr>
          <w:rStyle w:val="Emphasis"/>
          <w:highlight w:val="yellow"/>
        </w:rPr>
        <w:t>alert</w:t>
      </w:r>
      <w:r w:rsidRPr="00982DD6">
        <w:rPr>
          <w:rStyle w:val="StyleUnderline"/>
          <w:highlight w:val="yellow"/>
        </w:rPr>
        <w:t xml:space="preserve"> </w:t>
      </w:r>
      <w:r w:rsidRPr="001E4C04">
        <w:rPr>
          <w:rStyle w:val="StyleUnderline"/>
        </w:rPr>
        <w:t xml:space="preserve">international </w:t>
      </w:r>
      <w:r w:rsidRPr="00982DD6">
        <w:rPr>
          <w:rStyle w:val="Emphasis"/>
          <w:highlight w:val="yellow"/>
        </w:rPr>
        <w:t>authorities to</w:t>
      </w:r>
      <w:r w:rsidRPr="00982DD6">
        <w:rPr>
          <w:rStyle w:val="StyleUnderline"/>
          <w:highlight w:val="yellow"/>
        </w:rPr>
        <w:t xml:space="preserve"> </w:t>
      </w:r>
      <w:r w:rsidRPr="001E4C04">
        <w:rPr>
          <w:rStyle w:val="StyleUnderline"/>
        </w:rPr>
        <w:t xml:space="preserve">the </w:t>
      </w:r>
      <w:r w:rsidRPr="00982DD6">
        <w:rPr>
          <w:rStyle w:val="Emphasis"/>
          <w:highlight w:val="yellow"/>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982DD6">
        <w:rPr>
          <w:rStyle w:val="Emphasis"/>
          <w:highlight w:val="yellow"/>
        </w:rPr>
        <w:t>monitor</w:t>
      </w:r>
      <w:r w:rsidRPr="00982DD6">
        <w:rPr>
          <w:rStyle w:val="StyleUnderline"/>
          <w:highlight w:val="yellow"/>
        </w:rPr>
        <w:t xml:space="preserve"> </w:t>
      </w:r>
      <w:r w:rsidRPr="001E4C04">
        <w:rPr>
          <w:rStyle w:val="StyleUnderline"/>
        </w:rPr>
        <w:t xml:space="preserve">the </w:t>
      </w:r>
      <w:r w:rsidRPr="00982DD6">
        <w:rPr>
          <w:rStyle w:val="Emphasis"/>
          <w:highlight w:val="yellow"/>
        </w:rPr>
        <w:t>plutonium</w:t>
      </w:r>
      <w:r w:rsidRPr="00982DD6">
        <w:rPr>
          <w:rStyle w:val="StyleUnderline"/>
          <w:highlight w:val="yellow"/>
        </w:rPr>
        <w:t xml:space="preserve"> </w:t>
      </w:r>
      <w:r w:rsidRPr="00982DD6">
        <w:rPr>
          <w:rStyle w:val="Emphasis"/>
          <w:highlight w:val="yellow"/>
        </w:rPr>
        <w:t>content</w:t>
      </w:r>
      <w:r w:rsidRPr="00982DD6">
        <w:rPr>
          <w:rStyle w:val="StyleUnderline"/>
          <w:highlight w:val="yellow"/>
        </w:rPr>
        <w:t xml:space="preserve"> </w:t>
      </w:r>
      <w:r w:rsidRPr="001E4C04">
        <w:rPr>
          <w:rStyle w:val="StyleUnderline"/>
        </w:rPr>
        <w:t xml:space="preserve">in a nuclear reactor </w:t>
      </w:r>
      <w:r w:rsidRPr="00982DD6">
        <w:rPr>
          <w:rStyle w:val="Emphasis"/>
          <w:highlight w:val="yellow"/>
          <w:bdr w:val="single" w:sz="18" w:space="0" w:color="auto"/>
        </w:rPr>
        <w:t>in real time</w:t>
      </w:r>
      <w:r w:rsidRPr="00982DD6">
        <w:rPr>
          <w:rStyle w:val="StyleUnderline"/>
          <w:highlight w:val="yellow"/>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Michigan and John Mattingly from North Carolina State University</w:t>
      </w:r>
      <w:r w:rsidRPr="001E4C04">
        <w:rPr>
          <w:rStyle w:val="StyleUnderline"/>
        </w:rPr>
        <w:t xml:space="preserve">. The study ultimately concludes that </w:t>
      </w:r>
      <w:r w:rsidRPr="00982DD6">
        <w:rPr>
          <w:rStyle w:val="Emphasis"/>
          <w:highlight w:val="yellow"/>
        </w:rPr>
        <w:t>such tech</w:t>
      </w:r>
      <w:r w:rsidRPr="00AC1DAA">
        <w:rPr>
          <w:rStyle w:val="Emphasis"/>
        </w:rPr>
        <w:t xml:space="preserve">nology </w:t>
      </w:r>
      <w:r w:rsidRPr="00982DD6">
        <w:rPr>
          <w:rStyle w:val="Emphasis"/>
          <w:highlight w:val="yellow"/>
        </w:rPr>
        <w:t>deployed</w:t>
      </w:r>
      <w:r w:rsidRPr="00982DD6">
        <w:rPr>
          <w:rStyle w:val="StyleUnderline"/>
          <w:highlight w:val="yellow"/>
        </w:rPr>
        <w:t xml:space="preserve"> </w:t>
      </w:r>
      <w:r w:rsidRPr="001E4C04">
        <w:rPr>
          <w:rStyle w:val="StyleUnderline"/>
        </w:rPr>
        <w:t xml:space="preserve">outside nuclear reactors </w:t>
      </w:r>
      <w:r w:rsidRPr="00982DD6">
        <w:rPr>
          <w:rStyle w:val="Emphasis"/>
          <w:highlight w:val="yellow"/>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982DD6">
        <w:rPr>
          <w:rStyle w:val="Emphasis"/>
          <w:highlight w:val="yellow"/>
        </w:rPr>
        <w:t>ensur</w:t>
      </w:r>
      <w:r w:rsidRPr="00AC1DAA">
        <w:rPr>
          <w:rStyle w:val="Emphasis"/>
        </w:rPr>
        <w:t>ing</w:t>
      </w:r>
      <w:r w:rsidRPr="00AC1DAA">
        <w:rPr>
          <w:rStyle w:val="StyleUnderline"/>
        </w:rPr>
        <w:t xml:space="preserve"> t</w:t>
      </w:r>
      <w:r w:rsidRPr="001E4C04">
        <w:rPr>
          <w:rStyle w:val="StyleUnderline"/>
        </w:rPr>
        <w:t xml:space="preserve">hat </w:t>
      </w:r>
      <w:r w:rsidRPr="00982DD6">
        <w:rPr>
          <w:rStyle w:val="Emphasis"/>
          <w:highlight w:val="yellow"/>
        </w:rPr>
        <w:t>countries</w:t>
      </w:r>
      <w:r w:rsidRPr="00982DD6">
        <w:rPr>
          <w:rStyle w:val="StyleUnderline"/>
          <w:highlight w:val="yellow"/>
        </w:rPr>
        <w:t xml:space="preserve"> </w:t>
      </w:r>
      <w:r w:rsidRPr="00982DD6">
        <w:rPr>
          <w:rStyle w:val="Emphasis"/>
          <w:highlight w:val="yellow"/>
        </w:rPr>
        <w:t xml:space="preserve">are not </w:t>
      </w:r>
      <w:r w:rsidRPr="00982DD6">
        <w:rPr>
          <w:rStyle w:val="Emphasis"/>
          <w:highlight w:val="yellow"/>
          <w:bdr w:val="single" w:sz="18" w:space="0" w:color="auto"/>
        </w:rPr>
        <w:t>making weapons-related material</w:t>
      </w:r>
      <w:r w:rsidRPr="00982DD6">
        <w:rPr>
          <w:rStyle w:val="StyleUnderline"/>
          <w:highlight w:val="yellow"/>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mass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 xml:space="preserve">wrote a </w:t>
      </w:r>
      <w:r w:rsidRPr="001E4C04">
        <w:rPr>
          <w:rStyle w:val="StyleUnderline"/>
        </w:rPr>
        <w:lastRenderedPageBreak/>
        <w:t>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982DD6">
        <w:rPr>
          <w:rStyle w:val="Emphasis"/>
          <w:highlight w:val="yellow"/>
        </w:rPr>
        <w:t>finding neutrinos</w:t>
      </w:r>
      <w:r w:rsidRPr="00982DD6">
        <w:rPr>
          <w:rStyle w:val="StyleUnderline"/>
          <w:highlight w:val="yellow"/>
        </w:rPr>
        <w:t xml:space="preserve"> </w:t>
      </w:r>
      <w:r w:rsidRPr="001E4C04">
        <w:rPr>
          <w:rStyle w:val="StyleUnderline"/>
        </w:rPr>
        <w:t xml:space="preserve">in water </w:t>
      </w:r>
      <w:r w:rsidRPr="00982DD6">
        <w:rPr>
          <w:rStyle w:val="Emphasis"/>
          <w:highlight w:val="yellow"/>
          <w:bdr w:val="single" w:sz="18" w:space="0" w:color="auto"/>
        </w:rPr>
        <w:t xml:space="preserve">is still </w:t>
      </w:r>
      <w:r w:rsidRPr="00AC1DAA">
        <w:rPr>
          <w:rStyle w:val="Emphasis"/>
          <w:bdr w:val="single" w:sz="18" w:space="0" w:color="auto"/>
        </w:rPr>
        <w:t xml:space="preserve">pretty </w:t>
      </w:r>
      <w:r w:rsidRPr="00982DD6">
        <w:rPr>
          <w:rStyle w:val="Emphasis"/>
          <w:highlight w:val="yellow"/>
          <w:bdr w:val="single" w:sz="18" w:space="0" w:color="auto"/>
        </w:rPr>
        <w:t>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982DD6">
        <w:rPr>
          <w:rStyle w:val="Emphasis"/>
          <w:highlight w:val="yellow"/>
        </w:rPr>
        <w:t>line between civilian and military use of nuc</w:t>
      </w:r>
      <w:r w:rsidRPr="00AC1DAA">
        <w:rPr>
          <w:rStyle w:val="Emphasis"/>
        </w:rPr>
        <w:t xml:space="preserve">lear energy </w:t>
      </w:r>
      <w:r w:rsidRPr="00982DD6">
        <w:rPr>
          <w:rStyle w:val="Emphasis"/>
          <w:highlight w:val="yellow"/>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982DD6">
        <w:rPr>
          <w:rStyle w:val="Emphasis"/>
          <w:highlight w:val="yellow"/>
        </w:rPr>
        <w:t>dual-use</w:t>
      </w:r>
      <w:r w:rsidRPr="00B26A19">
        <w:rPr>
          <w:rStyle w:val="StyleUnderline"/>
        </w:rPr>
        <w:t xml:space="preserve">” capabilities of nuclear reactors </w:t>
      </w:r>
      <w:r w:rsidRPr="00982DD6">
        <w:rPr>
          <w:rStyle w:val="Emphasis"/>
          <w:highlight w:val="yellow"/>
        </w:rPr>
        <w:t>presents a</w:t>
      </w:r>
      <w:r w:rsidRPr="00982DD6">
        <w:rPr>
          <w:rStyle w:val="StyleUnderline"/>
          <w:highlight w:val="yellow"/>
        </w:rPr>
        <w:t xml:space="preserve"> </w:t>
      </w:r>
      <w:r w:rsidRPr="00B26A19">
        <w:rPr>
          <w:rStyle w:val="StyleUnderline"/>
        </w:rPr>
        <w:t xml:space="preserve">significant </w:t>
      </w:r>
      <w:r w:rsidRPr="00982DD6">
        <w:rPr>
          <w:rStyle w:val="Emphasis"/>
          <w:highlight w:val="yellow"/>
        </w:rPr>
        <w:t>challenge</w:t>
      </w:r>
      <w:r w:rsidRPr="00982DD6">
        <w:rPr>
          <w:rStyle w:val="StyleUnderline"/>
          <w:highlight w:val="yellow"/>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982DD6">
        <w:rPr>
          <w:rStyle w:val="Emphasis"/>
          <w:highlight w:val="yellow"/>
        </w:rPr>
        <w:t>neutrino</w:t>
      </w:r>
      <w:r w:rsidRPr="00982DD6">
        <w:rPr>
          <w:rStyle w:val="StyleUnderline"/>
          <w:highlight w:val="yellow"/>
        </w:rPr>
        <w:t xml:space="preserve"> </w:t>
      </w:r>
      <w:r w:rsidRPr="00982DD6">
        <w:rPr>
          <w:rStyle w:val="Emphasis"/>
          <w:highlight w:val="yellow"/>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982DD6">
        <w:rPr>
          <w:rStyle w:val="Emphasis"/>
          <w:highlight w:val="yellow"/>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982DD6">
        <w:rPr>
          <w:rStyle w:val="Emphasis"/>
          <w:highlight w:val="yellow"/>
        </w:rPr>
        <w:t xml:space="preserve">Optimizing </w:t>
      </w:r>
      <w:r w:rsidRPr="008006B3">
        <w:rPr>
          <w:rStyle w:val="Emphasis"/>
        </w:rPr>
        <w:t xml:space="preserve">reactor </w:t>
      </w:r>
      <w:r w:rsidRPr="00982DD6">
        <w:rPr>
          <w:rStyle w:val="Emphasis"/>
          <w:highlight w:val="yellow"/>
        </w:rPr>
        <w:t>power levels to produce plutonium</w:t>
      </w:r>
      <w:r w:rsidRPr="00B26A19">
        <w:rPr>
          <w:rStyle w:val="StyleUnderline"/>
        </w:rPr>
        <w:t xml:space="preserve">, </w:t>
      </w:r>
      <w:r w:rsidRPr="00982DD6">
        <w:rPr>
          <w:rStyle w:val="Emphasis"/>
          <w:highlight w:val="yellow"/>
        </w:rPr>
        <w:t xml:space="preserve">a </w:t>
      </w:r>
      <w:r w:rsidRPr="008006B3">
        <w:rPr>
          <w:rStyle w:val="Emphasis"/>
        </w:rPr>
        <w:t xml:space="preserve">telltale </w:t>
      </w:r>
      <w:r w:rsidRPr="00982DD6">
        <w:rPr>
          <w:rStyle w:val="Emphasis"/>
          <w:highlight w:val="yellow"/>
        </w:rPr>
        <w:t>sign</w:t>
      </w:r>
      <w:r w:rsidRPr="00982DD6">
        <w:rPr>
          <w:rStyle w:val="StyleUnderline"/>
          <w:highlight w:val="yellow"/>
        </w:rPr>
        <w:t xml:space="preserve"> </w:t>
      </w:r>
      <w:r w:rsidRPr="00B26A19">
        <w:rPr>
          <w:rStyle w:val="StyleUnderline"/>
        </w:rPr>
        <w:t xml:space="preserve">that </w:t>
      </w:r>
      <w:r w:rsidRPr="008006B3">
        <w:rPr>
          <w:rStyle w:val="Emphasis"/>
        </w:rPr>
        <w:t xml:space="preserve">a country is trying </w:t>
      </w:r>
      <w:r w:rsidRPr="00982DD6">
        <w:rPr>
          <w:rStyle w:val="Emphasis"/>
          <w:highlight w:val="yellow"/>
        </w:rPr>
        <w:t>to build a bomb</w:t>
      </w:r>
      <w:r w:rsidRPr="00B26A19">
        <w:rPr>
          <w:rStyle w:val="StyleUnderline"/>
        </w:rPr>
        <w:t xml:space="preserve">, </w:t>
      </w:r>
      <w:r w:rsidRPr="00982DD6">
        <w:rPr>
          <w:rStyle w:val="Emphasis"/>
          <w:highlight w:val="yellow"/>
          <w:bdr w:val="single" w:sz="18" w:space="0" w:color="auto"/>
        </w:rPr>
        <w:t xml:space="preserve">will change the </w:t>
      </w:r>
      <w:r w:rsidRPr="008006B3">
        <w:rPr>
          <w:rStyle w:val="Emphasis"/>
          <w:bdr w:val="single" w:sz="18" w:space="0" w:color="auto"/>
        </w:rPr>
        <w:t xml:space="preserve">rate and energy </w:t>
      </w:r>
      <w:r w:rsidRPr="00982DD6">
        <w:rPr>
          <w:rStyle w:val="Emphasis"/>
          <w:highlight w:val="yellow"/>
          <w:bdr w:val="single" w:sz="18" w:space="0" w:color="auto"/>
        </w:rPr>
        <w:t>spectrum</w:t>
      </w:r>
      <w:r w:rsidRPr="00982DD6">
        <w:rPr>
          <w:rStyle w:val="StyleUnderline"/>
          <w:highlight w:val="yellow"/>
        </w:rPr>
        <w:t xml:space="preserve"> </w:t>
      </w:r>
      <w:r w:rsidRPr="00982DD6">
        <w:rPr>
          <w:rStyle w:val="Emphasis"/>
          <w:highlight w:val="yellow"/>
        </w:rPr>
        <w:t xml:space="preserve">of </w:t>
      </w:r>
      <w:r w:rsidRPr="008006B3">
        <w:rPr>
          <w:rStyle w:val="Emphasis"/>
        </w:rPr>
        <w:t>anti</w:t>
      </w:r>
      <w:r w:rsidRPr="00982DD6">
        <w:rPr>
          <w:rStyle w:val="Emphasis"/>
          <w:highlight w:val="yellow"/>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982DD6">
        <w:rPr>
          <w:rStyle w:val="Emphasis"/>
          <w:highlight w:val="yellow"/>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w:t>
      </w:r>
      <w:r w:rsidRPr="00B26A19">
        <w:rPr>
          <w:rStyle w:val="Emphasis"/>
        </w:rPr>
        <w:lastRenderedPageBreak/>
        <w:t>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982DD6">
        <w:rPr>
          <w:rStyle w:val="Emphasis"/>
          <w:highlight w:val="yellow"/>
        </w:rPr>
        <w:t>in the future</w:t>
      </w:r>
      <w:r w:rsidRPr="00055F1F">
        <w:rPr>
          <w:sz w:val="16"/>
        </w:rPr>
        <w:t xml:space="preserve">, </w:t>
      </w:r>
      <w:r w:rsidRPr="00B26A19">
        <w:rPr>
          <w:rStyle w:val="StyleUnderline"/>
        </w:rPr>
        <w:t xml:space="preserve">could such </w:t>
      </w:r>
      <w:r w:rsidRPr="00982DD6">
        <w:rPr>
          <w:rStyle w:val="Emphasis"/>
          <w:highlight w:val="yellow"/>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982DD6">
        <w:rPr>
          <w:rStyle w:val="Emphasis"/>
          <w:highlight w:val="yellow"/>
          <w:bdr w:val="single" w:sz="18" w:space="0" w:color="auto"/>
        </w:rPr>
        <w:t>spot</w:t>
      </w:r>
      <w:r w:rsidRPr="00982DD6">
        <w:rPr>
          <w:rStyle w:val="StyleUnderline"/>
          <w:highlight w:val="yellow"/>
          <w:bdr w:val="single" w:sz="18" w:space="0" w:color="auto"/>
        </w:rPr>
        <w:t xml:space="preserve"> </w:t>
      </w:r>
      <w:r w:rsidRPr="00982DD6">
        <w:rPr>
          <w:rStyle w:val="Emphasis"/>
          <w:highlight w:val="yellow"/>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982DD6">
        <w:rPr>
          <w:rStyle w:val="Emphasis"/>
          <w:highlight w:val="yellow"/>
          <w:bdr w:val="single" w:sz="18" w:space="0" w:color="auto"/>
        </w:rPr>
        <w:t>across borders</w:t>
      </w:r>
      <w:r w:rsidRPr="00982DD6">
        <w:rPr>
          <w:rStyle w:val="Emphasis"/>
          <w:highlight w:val="yellow"/>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982DD6">
        <w:rPr>
          <w:rStyle w:val="Emphasis"/>
          <w:highlight w:val="yellow"/>
        </w:rPr>
        <w:t>study</w:t>
      </w:r>
      <w:r w:rsidRPr="00982DD6">
        <w:rPr>
          <w:rStyle w:val="StyleUnderline"/>
          <w:highlight w:val="yellow"/>
        </w:rPr>
        <w:t xml:space="preserve"> </w:t>
      </w:r>
      <w:r w:rsidRPr="00B26A19">
        <w:rPr>
          <w:rStyle w:val="StyleUnderline"/>
        </w:rPr>
        <w:t xml:space="preserve">of a range of possible </w:t>
      </w:r>
      <w:r w:rsidRPr="00982DD6">
        <w:rPr>
          <w:rStyle w:val="Emphasis"/>
          <w:highlight w:val="yellow"/>
        </w:rPr>
        <w:t>enhancements</w:t>
      </w:r>
      <w:r w:rsidRPr="00982DD6">
        <w:rPr>
          <w:rStyle w:val="StyleUnderline"/>
          <w:highlight w:val="yellow"/>
        </w:rPr>
        <w:t xml:space="preserve"> </w:t>
      </w:r>
      <w:r w:rsidRPr="00B26A19">
        <w:rPr>
          <w:rStyle w:val="StyleUnderline"/>
        </w:rPr>
        <w:t xml:space="preserve">to improve standoff and overall sensitivity. And in any case, </w:t>
      </w:r>
      <w:r w:rsidRPr="008006B3">
        <w:rPr>
          <w:rStyle w:val="Emphasis"/>
        </w:rPr>
        <w:t xml:space="preserve">the mere </w:t>
      </w:r>
      <w:r w:rsidRPr="00982DD6">
        <w:rPr>
          <w:rStyle w:val="Emphasis"/>
          <w:highlight w:val="yellow"/>
        </w:rPr>
        <w:t xml:space="preserve">knowledge that such </w:t>
      </w:r>
      <w:r w:rsidRPr="00982DD6">
        <w:rPr>
          <w:rStyle w:val="Emphasis"/>
          <w:highlight w:val="yellow"/>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982DD6">
        <w:rPr>
          <w:rStyle w:val="Emphasis"/>
          <w:highlight w:val="yellow"/>
        </w:rPr>
        <w:t xml:space="preserve">could prove to be </w:t>
      </w:r>
      <w:r w:rsidRPr="00982DD6">
        <w:rPr>
          <w:rStyle w:val="Emphasis"/>
          <w:highlight w:val="yellow"/>
          <w:bdr w:val="single" w:sz="18" w:space="0" w:color="auto"/>
        </w:rPr>
        <w:t xml:space="preserve">a powerful deterrent to </w:t>
      </w:r>
      <w:r w:rsidRPr="008006B3">
        <w:rPr>
          <w:rStyle w:val="Emphasis"/>
          <w:bdr w:val="single" w:sz="18" w:space="0" w:color="auto"/>
        </w:rPr>
        <w:t xml:space="preserve">nuclear </w:t>
      </w:r>
      <w:r w:rsidRPr="00982DD6">
        <w:rPr>
          <w:rStyle w:val="Emphasis"/>
          <w:highlight w:val="yellow"/>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
    <w:p w14:paraId="1E4F34E5" w14:textId="77777777" w:rsidR="00982DD6" w:rsidRPr="00055F1F" w:rsidRDefault="00982DD6" w:rsidP="00110F0C">
      <w:pPr>
        <w:rPr>
          <w:sz w:val="16"/>
        </w:rPr>
      </w:pPr>
    </w:p>
    <w:p w14:paraId="7E6ADDEA" w14:textId="77777777" w:rsidR="00110F0C" w:rsidRPr="00216297" w:rsidRDefault="00110F0C" w:rsidP="00110F0C">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64D0448E" w14:textId="77777777" w:rsidR="00110F0C" w:rsidRPr="00FE2CDD" w:rsidRDefault="00110F0C" w:rsidP="00110F0C">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 w:val="26"/>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24E2E0D1" w14:textId="5FACECB6" w:rsidR="00110F0C" w:rsidRDefault="00110F0C" w:rsidP="00110F0C">
      <w:pPr>
        <w:spacing w:line="240" w:lineRule="auto"/>
        <w:rPr>
          <w:rStyle w:val="StyleUnderline"/>
        </w:rPr>
      </w:pPr>
      <w:r w:rsidRPr="00982DD6">
        <w:rPr>
          <w:rStyle w:val="StyleUnderline"/>
          <w:highlight w:val="yellow"/>
        </w:rPr>
        <w:t>The spread of nuc</w:t>
      </w:r>
      <w:r w:rsidRPr="00C8793D">
        <w:rPr>
          <w:rStyle w:val="StyleUnderline"/>
        </w:rPr>
        <w:t>lear weapon</w:t>
      </w:r>
      <w:r w:rsidRPr="00982DD6">
        <w:rPr>
          <w:rStyle w:val="StyleUnderline"/>
          <w:highlight w:val="yellow"/>
        </w:rPr>
        <w:t>s poses</w:t>
      </w:r>
      <w:r w:rsidRPr="00C8793D">
        <w:rPr>
          <w:rStyle w:val="StyleUnderline"/>
        </w:rPr>
        <w:t xml:space="preserve"> at least six </w:t>
      </w:r>
      <w:r w:rsidRPr="00982DD6">
        <w:rPr>
          <w:rStyle w:val="Emphasis"/>
          <w:highlight w:val="yellow"/>
        </w:rPr>
        <w:t>severe threats</w:t>
      </w:r>
      <w:r w:rsidRPr="00982DD6">
        <w:rPr>
          <w:rStyle w:val="StyleUnderline"/>
          <w:highlight w:val="yellow"/>
        </w:rPr>
        <w:t xml:space="preserve"> to international</w:t>
      </w:r>
      <w:r w:rsidRPr="00C8793D">
        <w:rPr>
          <w:rStyle w:val="StyleUnderline"/>
        </w:rPr>
        <w:t xml:space="preserve"> peace and </w:t>
      </w:r>
      <w:r w:rsidRPr="00982DD6">
        <w:rPr>
          <w:rStyle w:val="StyleUnderline"/>
          <w:highlight w:val="yellow"/>
        </w:rPr>
        <w:t>security including</w:t>
      </w:r>
      <w:r w:rsidRPr="00C8793D">
        <w:rPr>
          <w:rStyle w:val="StyleUnderline"/>
        </w:rPr>
        <w:t xml:space="preserve">: </w:t>
      </w:r>
      <w:r w:rsidRPr="00982DD6">
        <w:rPr>
          <w:rStyle w:val="Emphasis"/>
          <w:highlight w:val="yellow"/>
        </w:rPr>
        <w:t>nuc</w:t>
      </w:r>
      <w:r w:rsidRPr="00C8793D">
        <w:rPr>
          <w:rStyle w:val="Emphasis"/>
        </w:rPr>
        <w:t xml:space="preserve">lear </w:t>
      </w:r>
      <w:r w:rsidRPr="00982DD6">
        <w:rPr>
          <w:rStyle w:val="Emphasis"/>
          <w:highlight w:val="yellow"/>
        </w:rPr>
        <w:t>war</w:t>
      </w:r>
      <w:r w:rsidRPr="00C8793D">
        <w:rPr>
          <w:rStyle w:val="StyleUnderline"/>
        </w:rPr>
        <w:t xml:space="preserve">, </w:t>
      </w:r>
      <w:r w:rsidRPr="00C8793D">
        <w:rPr>
          <w:rStyle w:val="Emphasis"/>
        </w:rPr>
        <w:t>nuclear terrorism</w:t>
      </w:r>
      <w:r w:rsidRPr="00C8793D">
        <w:rPr>
          <w:rStyle w:val="StyleUnderline"/>
        </w:rPr>
        <w:t xml:space="preserve">, </w:t>
      </w:r>
      <w:r w:rsidRPr="00982DD6">
        <w:rPr>
          <w:rStyle w:val="StyleUnderline"/>
          <w:highlight w:val="yellow"/>
        </w:rPr>
        <w:t>global</w:t>
      </w:r>
      <w:r w:rsidRPr="00C8793D">
        <w:rPr>
          <w:rStyle w:val="StyleUnderline"/>
        </w:rPr>
        <w:t xml:space="preserve"> and</w:t>
      </w:r>
      <w:r w:rsidRPr="00C8793D">
        <w:rPr>
          <w:sz w:val="16"/>
        </w:rPr>
        <w:t xml:space="preserve"> </w:t>
      </w:r>
      <w:r w:rsidRPr="00C8793D">
        <w:rPr>
          <w:rStyle w:val="StyleUnderline"/>
        </w:rPr>
        <w:t xml:space="preserve">regional </w:t>
      </w:r>
      <w:r w:rsidRPr="00982DD6">
        <w:rPr>
          <w:rStyle w:val="StyleUnderline"/>
          <w:highlight w:val="yellow"/>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982DD6">
        <w:rPr>
          <w:rStyle w:val="StyleUnderline"/>
          <w:highlight w:val="yellow"/>
        </w:rPr>
        <w:t>Before</w:t>
      </w:r>
      <w:r w:rsidRPr="00C8793D">
        <w:rPr>
          <w:rStyle w:val="StyleUnderline"/>
        </w:rPr>
        <w:t xml:space="preserve"> reaching a state of </w:t>
      </w:r>
      <w:r w:rsidRPr="00982DD6">
        <w:rPr>
          <w:rStyle w:val="Emphasis"/>
          <w:highlight w:val="yellow"/>
        </w:rPr>
        <w:t>MAD</w:t>
      </w:r>
      <w:r w:rsidRPr="00C8793D">
        <w:rPr>
          <w:sz w:val="16"/>
        </w:rPr>
        <w:t xml:space="preserve">, </w:t>
      </w:r>
      <w:r w:rsidRPr="00982DD6">
        <w:rPr>
          <w:rStyle w:val="StyleUnderline"/>
          <w:highlight w:val="yellow"/>
        </w:rPr>
        <w:t>new</w:t>
      </w:r>
      <w:r w:rsidRPr="00C8793D">
        <w:rPr>
          <w:rStyle w:val="StyleUnderline"/>
        </w:rPr>
        <w:t xml:space="preserve"> nuclear </w:t>
      </w:r>
      <w:r w:rsidRPr="00982DD6">
        <w:rPr>
          <w:rStyle w:val="StyleUnderline"/>
          <w:highlight w:val="yellow"/>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982DD6">
        <w:rPr>
          <w:rStyle w:val="StyleUnderline"/>
          <w:highlight w:val="yellow"/>
        </w:rPr>
        <w:t xml:space="preserve"> </w:t>
      </w:r>
      <w:r w:rsidRPr="00982DD6">
        <w:rPr>
          <w:rStyle w:val="Emphasis"/>
          <w:highlight w:val="yellow"/>
        </w:rPr>
        <w:t>lack</w:t>
      </w:r>
      <w:r w:rsidRPr="00C8793D">
        <w:rPr>
          <w:rStyle w:val="StyleUnderline"/>
        </w:rPr>
        <w:t xml:space="preserve"> a </w:t>
      </w:r>
      <w:r w:rsidRPr="00982DD6">
        <w:rPr>
          <w:rStyle w:val="StyleUnderline"/>
          <w:highlight w:val="yellow"/>
        </w:rPr>
        <w:t>secure-</w:t>
      </w:r>
      <w:r w:rsidRPr="00982DD6">
        <w:rPr>
          <w:rStyle w:val="Emphasis"/>
          <w:highlight w:val="yellow"/>
        </w:rPr>
        <w:t>second strike</w:t>
      </w:r>
      <w:r w:rsidRPr="00982DD6">
        <w:rPr>
          <w:rStyle w:val="StyleUnderline"/>
          <w:highlight w:val="yellow"/>
        </w:rPr>
        <w:t xml:space="preserve"> capability</w:t>
      </w:r>
      <w:r w:rsidRPr="00C8793D">
        <w:rPr>
          <w:sz w:val="16"/>
        </w:rPr>
        <w:t xml:space="preserve">. In this context, </w:t>
      </w:r>
      <w:r w:rsidRPr="00C8793D">
        <w:rPr>
          <w:rStyle w:val="StyleUnderline"/>
        </w:rPr>
        <w:t xml:space="preserve">one or both states might believe that </w:t>
      </w:r>
      <w:r w:rsidRPr="00982DD6">
        <w:rPr>
          <w:rStyle w:val="StyleUnderline"/>
          <w:highlight w:val="yellow"/>
        </w:rPr>
        <w:t xml:space="preserve">it has an </w:t>
      </w:r>
      <w:r w:rsidRPr="00982DD6">
        <w:rPr>
          <w:rStyle w:val="Emphasis"/>
          <w:highlight w:val="yellow"/>
        </w:rPr>
        <w:t>incentive</w:t>
      </w:r>
      <w:r w:rsidRPr="00982DD6">
        <w:rPr>
          <w:rStyle w:val="StyleUnderline"/>
          <w:highlight w:val="yellow"/>
        </w:rPr>
        <w:t xml:space="preserve"> to </w:t>
      </w:r>
      <w:r w:rsidRPr="00982DD6">
        <w:rPr>
          <w:rStyle w:val="Emphasis"/>
          <w:highlight w:val="yellow"/>
        </w:rPr>
        <w:t>use</w:t>
      </w:r>
      <w:r w:rsidRPr="00C8793D">
        <w:rPr>
          <w:rStyle w:val="StyleUnderline"/>
        </w:rPr>
        <w:t xml:space="preserve"> nuclear weapons </w:t>
      </w:r>
      <w:r w:rsidRPr="00982DD6">
        <w:rPr>
          <w:rStyle w:val="Emphasis"/>
          <w:highlight w:val="yellow"/>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w:t>
      </w:r>
      <w:r w:rsidRPr="00C8793D">
        <w:rPr>
          <w:sz w:val="16"/>
        </w:rPr>
        <w:lastRenderedPageBreak/>
        <w:t xml:space="preserve">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C8793D">
        <w:rPr>
          <w:sz w:val="16"/>
        </w:rPr>
        <w:t>Nuclear weapons</w:t>
      </w:r>
      <w:proofErr w:type="gramEnd"/>
      <w:r w:rsidRPr="00C8793D">
        <w:rPr>
          <w:sz w:val="16"/>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in an attempt </w:t>
      </w:r>
      <w:r w:rsidRPr="00C8793D">
        <w:rPr>
          <w:rStyle w:val="Emphasis"/>
        </w:rPr>
        <w:t>to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982DD6">
        <w:rPr>
          <w:rStyle w:val="Emphasis"/>
          <w:highlight w:val="yellow"/>
        </w:rPr>
        <w:t xml:space="preserve">a future crisis could result in a </w:t>
      </w:r>
      <w:r w:rsidRPr="00C8793D">
        <w:rPr>
          <w:rStyle w:val="Emphasis"/>
        </w:rPr>
        <w:t xml:space="preserve">devastating </w:t>
      </w:r>
      <w:r w:rsidRPr="00982DD6">
        <w:rPr>
          <w:rStyle w:val="Emphasis"/>
          <w:highlight w:val="yellow"/>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 xml:space="preserve">Laden declared it a ‘religious duty’ for Al- </w:t>
      </w:r>
      <w:proofErr w:type="spellStart"/>
      <w:r w:rsidRPr="00C8793D">
        <w:rPr>
          <w:rStyle w:val="StyleUnderline"/>
        </w:rPr>
        <w:t>Qa’eda</w:t>
      </w:r>
      <w:proofErr w:type="spellEnd"/>
      <w:r w:rsidRPr="00C8793D">
        <w:rPr>
          <w:rStyle w:val="StyleUnderline"/>
        </w:rPr>
        <w:t xml:space="preserve">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982DD6">
        <w:rPr>
          <w:rStyle w:val="Emphasis"/>
          <w:highlight w:val="yellow"/>
        </w:rPr>
        <w:t>as nuclear weapons spread</w:t>
      </w:r>
      <w:r w:rsidRPr="00C8793D">
        <w:rPr>
          <w:rStyle w:val="StyleUnderline"/>
        </w:rPr>
        <w:t xml:space="preserve">, the </w:t>
      </w:r>
      <w:r w:rsidRPr="00982DD6">
        <w:rPr>
          <w:rStyle w:val="Emphasis"/>
          <w:highlight w:val="yellow"/>
        </w:rPr>
        <w:t>possibility</w:t>
      </w:r>
      <w:r w:rsidRPr="00982DD6">
        <w:rPr>
          <w:rStyle w:val="StyleUnderline"/>
          <w:highlight w:val="yellow"/>
        </w:rPr>
        <w:t xml:space="preserve"> </w:t>
      </w:r>
      <w:r w:rsidRPr="00C8793D">
        <w:rPr>
          <w:rStyle w:val="StyleUnderline"/>
        </w:rPr>
        <w:t xml:space="preserve">that </w:t>
      </w:r>
      <w:r w:rsidRPr="00982DD6">
        <w:rPr>
          <w:rStyle w:val="Emphasis"/>
          <w:highlight w:val="yellow"/>
        </w:rPr>
        <w:t>they</w:t>
      </w:r>
      <w:r w:rsidRPr="00982DD6">
        <w:rPr>
          <w:rStyle w:val="StyleUnderline"/>
          <w:highlight w:val="yellow"/>
        </w:rPr>
        <w:t xml:space="preserve"> </w:t>
      </w:r>
      <w:r w:rsidRPr="00C8793D">
        <w:rPr>
          <w:rStyle w:val="StyleUnderline"/>
        </w:rPr>
        <w:t xml:space="preserve">will </w:t>
      </w:r>
      <w:r w:rsidRPr="00C8793D">
        <w:rPr>
          <w:rStyle w:val="Emphasis"/>
        </w:rPr>
        <w:t xml:space="preserve">eventually </w:t>
      </w:r>
      <w:r w:rsidRPr="00982DD6">
        <w:rPr>
          <w:rStyle w:val="Emphasis"/>
          <w:highlight w:val="yellow"/>
          <w:bdr w:val="single" w:sz="18" w:space="0" w:color="auto"/>
        </w:rPr>
        <w:t>fall into terrorist hands increases</w:t>
      </w:r>
      <w:r w:rsidRPr="00C8793D">
        <w:rPr>
          <w:sz w:val="16"/>
        </w:rPr>
        <w:t xml:space="preserve">. </w:t>
      </w:r>
      <w:r w:rsidRPr="00C8793D">
        <w:rPr>
          <w:rStyle w:val="StyleUnderline"/>
        </w:rPr>
        <w:t xml:space="preserve">States could </w:t>
      </w:r>
      <w:r w:rsidRPr="00982DD6">
        <w:rPr>
          <w:rStyle w:val="Emphasis"/>
          <w:highlight w:val="yellow"/>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allowing terrorist groups or corrupt or ideologically-motivated insiders to transfer dangerous material to terrorists.</w:t>
      </w:r>
      <w:r w:rsidRPr="00C8793D">
        <w:rPr>
          <w:sz w:val="16"/>
        </w:rPr>
        <w:t xml:space="preserve"> There is evidence, for example, that representatives from Pakistan’s atomic energy establishment met with Al-</w:t>
      </w:r>
      <w:proofErr w:type="spellStart"/>
      <w:r w:rsidRPr="00C8793D">
        <w:rPr>
          <w:sz w:val="16"/>
        </w:rPr>
        <w:t>Qa’eda</w:t>
      </w:r>
      <w:proofErr w:type="spellEnd"/>
      <w:r w:rsidRPr="00C8793D">
        <w:rPr>
          <w:sz w:val="16"/>
        </w:rPr>
        <w:t xml:space="preserve">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982DD6">
        <w:rPr>
          <w:rStyle w:val="Emphasis"/>
          <w:highlight w:val="yellow"/>
        </w:rPr>
        <w:t>loose nukes</w:t>
      </w:r>
      <w:r w:rsidRPr="00982DD6">
        <w:rPr>
          <w:rStyle w:val="StyleUnderline"/>
          <w:highlight w:val="yellow"/>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982DD6">
        <w:rPr>
          <w:rStyle w:val="Emphasis"/>
          <w:highlight w:val="yellow"/>
        </w:rPr>
        <w:t>Historically</w:t>
      </w:r>
      <w:r w:rsidRPr="00C8793D">
        <w:rPr>
          <w:sz w:val="16"/>
        </w:rPr>
        <w:t xml:space="preserve">, we have seen that </w:t>
      </w:r>
      <w:r w:rsidRPr="00C8793D">
        <w:rPr>
          <w:rStyle w:val="StyleUnderline"/>
        </w:rPr>
        <w:t xml:space="preserve">the </w:t>
      </w:r>
      <w:r w:rsidRPr="00982DD6">
        <w:rPr>
          <w:rStyle w:val="Emphasis"/>
          <w:highlight w:val="yellow"/>
        </w:rPr>
        <w:t>spread</w:t>
      </w:r>
      <w:r w:rsidRPr="00C8793D">
        <w:rPr>
          <w:rStyle w:val="Emphasis"/>
        </w:rPr>
        <w:t xml:space="preserve"> </w:t>
      </w:r>
      <w:r w:rsidRPr="00982DD6">
        <w:rPr>
          <w:rStyle w:val="Emphasis"/>
          <w:highlight w:val="yellow"/>
        </w:rPr>
        <w:t>of nuclear weapons</w:t>
      </w:r>
      <w:r w:rsidRPr="00982DD6">
        <w:rPr>
          <w:rStyle w:val="StyleUnderline"/>
          <w:highlight w:val="yellow"/>
        </w:rPr>
        <w:t xml:space="preserve"> </w:t>
      </w:r>
      <w:r w:rsidRPr="00C8793D">
        <w:rPr>
          <w:rStyle w:val="StyleUnderline"/>
        </w:rPr>
        <w:t xml:space="preserve">has </w:t>
      </w:r>
      <w:r w:rsidRPr="00C8793D">
        <w:rPr>
          <w:rStyle w:val="StyleUnderline"/>
        </w:rPr>
        <w:lastRenderedPageBreak/>
        <w:t xml:space="preserve">emboldened their possessors and </w:t>
      </w:r>
      <w:r w:rsidRPr="00982DD6">
        <w:rPr>
          <w:rStyle w:val="StyleUnderline"/>
          <w:highlight w:val="yellow"/>
        </w:rPr>
        <w:t xml:space="preserve">contributed to </w:t>
      </w:r>
      <w:r w:rsidRPr="00982DD6">
        <w:rPr>
          <w:rStyle w:val="Emphasis"/>
          <w:highlight w:val="yellow"/>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982DD6">
        <w:rPr>
          <w:rStyle w:val="StyleUnderline"/>
          <w:highlight w:val="yellow"/>
        </w:rPr>
        <w:t xml:space="preserve">aggressiveness is more </w:t>
      </w:r>
      <w:r w:rsidRPr="00982DD6">
        <w:rPr>
          <w:rStyle w:val="Emphasis"/>
          <w:highlight w:val="yellow"/>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 xml:space="preserve">nuclear-armed Iran would likely </w:t>
      </w:r>
      <w:proofErr w:type="gramStart"/>
      <w:r w:rsidRPr="00C8793D">
        <w:rPr>
          <w:rStyle w:val="StyleUnderline"/>
        </w:rPr>
        <w:t>step up</w:t>
      </w:r>
      <w:proofErr w:type="gramEnd"/>
      <w:r w:rsidRPr="00C8793D">
        <w:rPr>
          <w:rStyle w:val="StyleUnderline"/>
        </w:rPr>
        <w:t xml:space="preserve">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982DD6">
        <w:rPr>
          <w:rStyle w:val="Emphasis"/>
          <w:highlight w:val="yellow"/>
        </w:rPr>
        <w:t>crises</w:t>
      </w:r>
      <w:r w:rsidRPr="00982DD6">
        <w:rPr>
          <w:rStyle w:val="StyleUnderline"/>
          <w:highlight w:val="yellow"/>
        </w:rPr>
        <w:t xml:space="preserve"> could result in a </w:t>
      </w:r>
      <w:r w:rsidRPr="00982DD6">
        <w:rPr>
          <w:rStyle w:val="Emphasis"/>
          <w:highlight w:val="yellow"/>
        </w:rPr>
        <w:t>catastrophic nuclear exchange</w:t>
      </w:r>
      <w:r w:rsidRPr="00C8793D">
        <w:rPr>
          <w:rStyle w:val="StyleUnderline"/>
        </w:rPr>
        <w:t>.</w:t>
      </w:r>
    </w:p>
    <w:p w14:paraId="0801F2D0" w14:textId="77777777" w:rsidR="00982DD6" w:rsidRPr="00C8793D" w:rsidRDefault="00982DD6" w:rsidP="00110F0C">
      <w:pPr>
        <w:spacing w:line="240" w:lineRule="auto"/>
        <w:rPr>
          <w:rStyle w:val="StyleUnderline"/>
        </w:rPr>
      </w:pPr>
    </w:p>
    <w:p w14:paraId="2ED7749D" w14:textId="77777777" w:rsidR="00110F0C" w:rsidRPr="00635356" w:rsidRDefault="00110F0C" w:rsidP="00110F0C">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1AA177D7" w14:textId="77777777" w:rsidR="00110F0C" w:rsidRPr="001E0213" w:rsidRDefault="00110F0C" w:rsidP="00110F0C">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1"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2"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w:t>
      </w:r>
      <w:proofErr w:type="spellStart"/>
      <w:r w:rsidRPr="001E0213">
        <w:rPr>
          <w:sz w:val="18"/>
          <w:szCs w:val="18"/>
        </w:rPr>
        <w:t>Ratical</w:t>
      </w:r>
      <w:proofErr w:type="spellEnd"/>
      <w:r w:rsidRPr="001E0213">
        <w:rPr>
          <w:sz w:val="18"/>
          <w:szCs w:val="18"/>
        </w:rPr>
        <w:t xml:space="preserve">. March 2015. </w:t>
      </w:r>
      <w:hyperlink r:id="rId13"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3F7F2D8D" w14:textId="77777777" w:rsidR="00110F0C" w:rsidRPr="001E0213" w:rsidRDefault="00110F0C" w:rsidP="00110F0C">
      <w:pPr>
        <w:rPr>
          <w:u w:val="single"/>
        </w:rPr>
      </w:pPr>
      <w:bookmarkStart w:id="0" w:name="slide2"/>
      <w:bookmarkEnd w:id="0"/>
      <w:r w:rsidRPr="001E0213">
        <w:rPr>
          <w:sz w:val="16"/>
        </w:rPr>
        <w:t xml:space="preserve">A </w:t>
      </w:r>
      <w:r w:rsidRPr="00982DD6">
        <w:rPr>
          <w:highlight w:val="yellow"/>
          <w:u w:val="single"/>
        </w:rPr>
        <w:t>war</w:t>
      </w:r>
      <w:r w:rsidRPr="001E0213">
        <w:rPr>
          <w:u w:val="single"/>
        </w:rPr>
        <w:t xml:space="preserve"> fought </w:t>
      </w:r>
      <w:r w:rsidRPr="00982DD6">
        <w:rPr>
          <w:highlight w:val="yellow"/>
          <w:u w:val="single"/>
        </w:rPr>
        <w:t>with</w:t>
      </w:r>
      <w:r w:rsidRPr="001E0213">
        <w:rPr>
          <w:u w:val="single"/>
        </w:rPr>
        <w:t xml:space="preserve"> 21st century strategic </w:t>
      </w:r>
      <w:r w:rsidRPr="00982DD6">
        <w:rPr>
          <w:highlight w:val="yellow"/>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82DD6">
        <w:rPr>
          <w:rStyle w:val="Emphasis"/>
          <w:highlight w:val="yellow"/>
        </w:rPr>
        <w:t>mass extinction event</w:t>
      </w:r>
      <w:r w:rsidRPr="00D969BB">
        <w:rPr>
          <w:u w:val="single"/>
        </w:rPr>
        <w:t xml:space="preserve"> that </w:t>
      </w:r>
      <w:hyperlink r:id="rId14"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82DD6">
        <w:rPr>
          <w:highlight w:val="yellow"/>
          <w:u w:val="single"/>
        </w:rPr>
        <w:t>of</w:t>
      </w:r>
      <w:r w:rsidRPr="00D969BB">
        <w:rPr>
          <w:u w:val="single"/>
        </w:rPr>
        <w:t xml:space="preserve"> </w:t>
      </w:r>
      <w:r w:rsidRPr="00D969BB">
        <w:rPr>
          <w:rStyle w:val="Emphasis"/>
        </w:rPr>
        <w:t xml:space="preserve">utter </w:t>
      </w:r>
      <w:r w:rsidRPr="00982DD6">
        <w:rPr>
          <w:rStyle w:val="Emphasis"/>
          <w:highlight w:val="yellow"/>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5" w:history="1">
        <w:r w:rsidRPr="00D969BB">
          <w:rPr>
            <w:u w:val="single"/>
          </w:rPr>
          <w:t xml:space="preserve">a post-war environment in which for many years </w:t>
        </w:r>
        <w:r w:rsidRPr="00D969BB">
          <w:rPr>
            <w:rStyle w:val="StyleUnderline"/>
          </w:rPr>
          <w:t xml:space="preserve">it would be </w:t>
        </w:r>
        <w:r w:rsidRPr="00982DD6">
          <w:rPr>
            <w:rStyle w:val="Emphasis"/>
            <w:highlight w:val="yellow"/>
          </w:rPr>
          <w:t>too cold and dark to</w:t>
        </w:r>
        <w:r w:rsidRPr="00D969BB">
          <w:rPr>
            <w:rStyle w:val="Emphasis"/>
          </w:rPr>
          <w:t xml:space="preserve"> even </w:t>
        </w:r>
        <w:r w:rsidRPr="00982DD6">
          <w:rPr>
            <w:rStyle w:val="Emphasis"/>
            <w:highlight w:val="yellow"/>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82DD6">
        <w:rPr>
          <w:rStyle w:val="Emphasis"/>
          <w:highlight w:val="yellow"/>
        </w:rPr>
        <w:t>complex life</w:t>
      </w:r>
      <w:r w:rsidRPr="00D969BB">
        <w:rPr>
          <w:u w:val="single"/>
        </w:rPr>
        <w:t xml:space="preserve"> would likely </w:t>
      </w:r>
      <w:r w:rsidRPr="00982DD6">
        <w:rPr>
          <w:rStyle w:val="Emphasis"/>
          <w:highlight w:val="yellow"/>
        </w:rPr>
        <w:t>vanish</w:t>
      </w:r>
      <w:r w:rsidRPr="00982DD6">
        <w:rPr>
          <w:highlight w:val="yellow"/>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982DD6">
        <w:rPr>
          <w:rStyle w:val="Emphasis"/>
          <w:highlight w:val="yellow"/>
        </w:rPr>
        <w:t>fallout</w:t>
      </w:r>
      <w:r w:rsidRPr="00D969BB">
        <w:rPr>
          <w:u w:val="single"/>
        </w:rPr>
        <w:t xml:space="preserve">, produced not only by nuclear bombs, but also by the destruction of nuclear power plants and their spent fuel pools, would </w:t>
      </w:r>
      <w:r w:rsidRPr="00982DD6">
        <w:rPr>
          <w:rStyle w:val="Emphasis"/>
          <w:highlight w:val="yellow"/>
        </w:rPr>
        <w:t>poison</w:t>
      </w:r>
      <w:r w:rsidRPr="00982DD6">
        <w:rPr>
          <w:highlight w:val="yellow"/>
          <w:u w:val="single"/>
        </w:rPr>
        <w:t xml:space="preserve"> the biosphere</w:t>
      </w:r>
      <w:r w:rsidRPr="00D969BB">
        <w:rPr>
          <w:u w:val="single"/>
        </w:rPr>
        <w:t xml:space="preserve">. Millions of tons of </w:t>
      </w:r>
      <w:r w:rsidRPr="00982DD6">
        <w:rPr>
          <w:highlight w:val="yellow"/>
          <w:u w:val="single"/>
        </w:rPr>
        <w:t>smoke</w:t>
      </w:r>
      <w:r w:rsidRPr="00D969BB">
        <w:rPr>
          <w:u w:val="single"/>
        </w:rPr>
        <w:t xml:space="preserve"> would act to </w:t>
      </w:r>
      <w:hyperlink r:id="rId16" w:history="1">
        <w:r w:rsidRPr="00982DD6">
          <w:rPr>
            <w:highlight w:val="yellow"/>
            <w:u w:val="single"/>
          </w:rPr>
          <w:t>destroy</w:t>
        </w:r>
        <w:r w:rsidRPr="00D969BB">
          <w:rPr>
            <w:u w:val="single"/>
          </w:rPr>
          <w:t xml:space="preserve"> Earth’s protective </w:t>
        </w:r>
        <w:r w:rsidRPr="00982DD6">
          <w:rPr>
            <w:highlight w:val="yellow"/>
            <w:u w:val="single"/>
          </w:rPr>
          <w:t>ozone layer</w:t>
        </w:r>
      </w:hyperlink>
      <w:r w:rsidRPr="00D969BB">
        <w:rPr>
          <w:u w:val="single"/>
        </w:rPr>
        <w:t xml:space="preserve"> and </w:t>
      </w:r>
      <w:r w:rsidRPr="00982DD6">
        <w:rPr>
          <w:rStyle w:val="Emphasis"/>
          <w:highlight w:val="yellow"/>
        </w:rPr>
        <w:t>block</w:t>
      </w:r>
      <w:r w:rsidRPr="00D969BB">
        <w:rPr>
          <w:rStyle w:val="Emphasis"/>
        </w:rPr>
        <w:t xml:space="preserve"> most </w:t>
      </w:r>
      <w:r w:rsidRPr="00982DD6">
        <w:rPr>
          <w:rStyle w:val="Emphasis"/>
          <w:highlight w:val="yellow"/>
        </w:rPr>
        <w:t>sunlight</w:t>
      </w:r>
      <w:r w:rsidRPr="00D969BB">
        <w:rPr>
          <w:rStyle w:val="Emphasis"/>
        </w:rPr>
        <w:t xml:space="preserve"> from reaching Earth’s surface, </w:t>
      </w:r>
      <w:r w:rsidRPr="00982DD6">
        <w:rPr>
          <w:rStyle w:val="Emphasis"/>
          <w:highlight w:val="yellow"/>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82DD6">
        <w:rPr>
          <w:highlight w:val="yellow"/>
          <w:u w:val="single"/>
        </w:rPr>
        <w:t>any nuclear war</w:t>
      </w:r>
      <w:r w:rsidRPr="001E0213">
        <w:rPr>
          <w:sz w:val="16"/>
        </w:rPr>
        <w:t xml:space="preserve">, fought with even a fraction of the operational and deployed nuclear arsenals, </w:t>
      </w:r>
      <w:r w:rsidRPr="001E0213">
        <w:rPr>
          <w:u w:val="single"/>
        </w:rPr>
        <w:t xml:space="preserve">will </w:t>
      </w:r>
      <w:r w:rsidRPr="00982DD6">
        <w:rPr>
          <w:highlight w:val="yellow"/>
          <w:u w:val="single"/>
        </w:rPr>
        <w:t>leave the Earth</w:t>
      </w:r>
      <w:r w:rsidRPr="001E0213">
        <w:rPr>
          <w:u w:val="single"/>
        </w:rPr>
        <w:t xml:space="preserve"> </w:t>
      </w:r>
      <w:r w:rsidRPr="001E0213">
        <w:rPr>
          <w:rStyle w:val="Emphasis"/>
        </w:rPr>
        <w:t xml:space="preserve">essentially </w:t>
      </w:r>
      <w:r w:rsidRPr="00982DD6">
        <w:rPr>
          <w:rStyle w:val="Emphasis"/>
          <w:highlight w:val="yellow"/>
        </w:rPr>
        <w:t>uninhabitable</w:t>
      </w:r>
      <w:r w:rsidRPr="001E0213">
        <w:rPr>
          <w:u w:val="single"/>
        </w:rPr>
        <w:t>.</w:t>
      </w:r>
    </w:p>
    <w:p w14:paraId="74B06AD9" w14:textId="4DCCD03B" w:rsidR="00F4208A" w:rsidRDefault="00F4208A" w:rsidP="00F4208A">
      <w:pPr>
        <w:pStyle w:val="Heading3"/>
      </w:pPr>
      <w:r>
        <w:lastRenderedPageBreak/>
        <w:t>Framing</w:t>
      </w:r>
    </w:p>
    <w:p w14:paraId="4B1CA44E" w14:textId="77777777" w:rsidR="00982DD6" w:rsidRPr="009E7DDC" w:rsidRDefault="00982DD6" w:rsidP="00982DD6">
      <w:pPr>
        <w:pStyle w:val="Heading4"/>
      </w:pPr>
      <w:r w:rsidRPr="009E7DDC">
        <w:t>The standard is maximizing expected wellbeing.</w:t>
      </w:r>
    </w:p>
    <w:p w14:paraId="24D81170" w14:textId="77777777" w:rsidR="00982DD6" w:rsidRPr="009E7DDC" w:rsidRDefault="00982DD6" w:rsidP="00982DD6">
      <w:pPr>
        <w:pStyle w:val="Heading4"/>
      </w:pPr>
      <w:r w:rsidRPr="009E7DDC">
        <w:t>1] Pleasure and pain are the only intrinsic values and all other values boil down to them</w:t>
      </w:r>
    </w:p>
    <w:p w14:paraId="1021CC02" w14:textId="77777777" w:rsidR="00982DD6" w:rsidRPr="009E7DDC" w:rsidRDefault="00982DD6" w:rsidP="00982DD6">
      <w:pPr>
        <w:rPr>
          <w:sz w:val="16"/>
          <w:szCs w:val="16"/>
        </w:rPr>
      </w:pPr>
      <w:r w:rsidRPr="009E7DDC">
        <w:rPr>
          <w:rStyle w:val="Style13ptBold"/>
        </w:rPr>
        <w:t>Moen 16</w:t>
      </w:r>
      <w:r w:rsidRPr="009E7DDC">
        <w:rPr>
          <w:sz w:val="16"/>
          <w:szCs w:val="16"/>
        </w:rPr>
        <w:t xml:space="preserve">, Ole Martin [PhD, Research Fellow in Philosophy at University of Oslo]. “An Argument for Hedonism”; June, 2016; </w:t>
      </w:r>
      <w:r w:rsidRPr="009E7DDC">
        <w:rPr>
          <w:i/>
          <w:iCs/>
          <w:sz w:val="16"/>
          <w:szCs w:val="16"/>
        </w:rPr>
        <w:t>Journal of Value Inquiry</w:t>
      </w:r>
      <w:r w:rsidRPr="009E7DDC">
        <w:rPr>
          <w:sz w:val="16"/>
          <w:szCs w:val="16"/>
        </w:rPr>
        <w:t xml:space="preserve"> [https://link.springer.com/article/10.1007/s10790-015-9506-9]</w:t>
      </w:r>
    </w:p>
    <w:p w14:paraId="7B9C25CA" w14:textId="77777777" w:rsidR="00982DD6" w:rsidRPr="009E7DDC" w:rsidRDefault="00982DD6" w:rsidP="00982DD6">
      <w:pPr>
        <w:rPr>
          <w:sz w:val="16"/>
        </w:rPr>
      </w:pPr>
      <w:r w:rsidRPr="009E7DDC">
        <w:rPr>
          <w:sz w:val="16"/>
        </w:rPr>
        <w:t xml:space="preserve">Let us start by observing, empirically, that a widely shared judgment about intrinsic value and disvalue is that </w:t>
      </w:r>
      <w:r w:rsidRPr="00982DD6">
        <w:rPr>
          <w:rStyle w:val="StyleUnderline"/>
          <w:highlight w:val="yellow"/>
        </w:rPr>
        <w:t xml:space="preserve">pleasure is intrinsically valuable and pain is intrinsically </w:t>
      </w:r>
      <w:proofErr w:type="spellStart"/>
      <w:r w:rsidRPr="00982DD6">
        <w:rPr>
          <w:rStyle w:val="StyleUnderline"/>
          <w:highlight w:val="yellow"/>
        </w:rPr>
        <w:t>disvaluable</w:t>
      </w:r>
      <w:proofErr w:type="spellEnd"/>
      <w:r w:rsidRPr="009E7DDC">
        <w:rPr>
          <w:sz w:val="16"/>
        </w:rPr>
        <w:t xml:space="preserve">. On virtually any proposed list of intrinsic values and disvalues (we will look at some of them below), </w:t>
      </w:r>
      <w:r w:rsidRPr="009E7DDC">
        <w:rPr>
          <w:rStyle w:val="StyleUnderline"/>
        </w:rPr>
        <w:t>pleasure is included among the intrinsic values and pain among the intrinsic disvalues. This inclusion makes intuitive sense</w:t>
      </w:r>
      <w:r w:rsidRPr="009E7DDC">
        <w:rPr>
          <w:sz w:val="16"/>
        </w:rPr>
        <w:t xml:space="preserve">, moreover, for </w:t>
      </w:r>
      <w:r w:rsidRPr="00982DD6">
        <w:rPr>
          <w:rStyle w:val="StyleUnderline"/>
          <w:highlight w:val="yellow"/>
        </w:rPr>
        <w:t>there is something undeniably good about</w:t>
      </w:r>
      <w:r w:rsidRPr="009E7DDC">
        <w:rPr>
          <w:rStyle w:val="StyleUnderline"/>
        </w:rPr>
        <w:t xml:space="preserve"> the way </w:t>
      </w:r>
      <w:r w:rsidRPr="00982DD6">
        <w:rPr>
          <w:rStyle w:val="StyleUnderline"/>
          <w:highlight w:val="yellow"/>
        </w:rPr>
        <w:t>pleasure</w:t>
      </w:r>
      <w:r w:rsidRPr="009E7DDC">
        <w:rPr>
          <w:rStyle w:val="StyleUnderline"/>
        </w:rPr>
        <w:t xml:space="preserve"> feels </w:t>
      </w:r>
      <w:r w:rsidRPr="00982DD6">
        <w:rPr>
          <w:rStyle w:val="StyleUnderline"/>
          <w:highlight w:val="yellow"/>
        </w:rPr>
        <w:t>and</w:t>
      </w:r>
      <w:r w:rsidRPr="009E7DDC">
        <w:rPr>
          <w:rStyle w:val="StyleUnderline"/>
        </w:rPr>
        <w:t xml:space="preserve"> something </w:t>
      </w:r>
      <w:r w:rsidRPr="00982DD6">
        <w:rPr>
          <w:rStyle w:val="StyleUnderline"/>
          <w:highlight w:val="yellow"/>
        </w:rPr>
        <w:t>undeniably bad about</w:t>
      </w:r>
      <w:r w:rsidRPr="009E7DDC">
        <w:rPr>
          <w:rStyle w:val="StyleUnderline"/>
        </w:rPr>
        <w:t xml:space="preserve"> the way </w:t>
      </w:r>
      <w:r w:rsidRPr="00982DD6">
        <w:rPr>
          <w:rStyle w:val="StyleUnderline"/>
          <w:highlight w:val="yellow"/>
        </w:rPr>
        <w:t>pain</w:t>
      </w:r>
      <w:r w:rsidRPr="009E7DDC">
        <w:rPr>
          <w:rStyle w:val="StyleUnderline"/>
        </w:rPr>
        <w:t xml:space="preserve"> feels</w:t>
      </w:r>
      <w:r w:rsidRPr="009E7DDC">
        <w:rPr>
          <w:sz w:val="16"/>
        </w:rPr>
        <w:t>, and neither the goodness of pleasure nor the badness of pain seems to be exhausted by the further effects that these experiences might have. “Pleasure” and “pain” are here understood inclusively,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 3 As Aristotle observes: “</w:t>
      </w:r>
      <w:r w:rsidRPr="00982DD6">
        <w:rPr>
          <w:rStyle w:val="StyleUnderline"/>
          <w:highlight w:val="yellow"/>
        </w:rPr>
        <w:t>We never ask</w:t>
      </w:r>
      <w:r w:rsidRPr="009E7DDC">
        <w:rPr>
          <w:rStyle w:val="StyleUnderline"/>
        </w:rPr>
        <w:t xml:space="preserve"> [a man] </w:t>
      </w:r>
      <w:r w:rsidRPr="00982DD6">
        <w:rPr>
          <w:rStyle w:val="StyleUnderline"/>
          <w:highlight w:val="yellow"/>
        </w:rPr>
        <w:t>what</w:t>
      </w:r>
      <w:r w:rsidRPr="009E7DDC">
        <w:rPr>
          <w:rStyle w:val="StyleUnderline"/>
        </w:rPr>
        <w:t xml:space="preserve"> his </w:t>
      </w:r>
      <w:r w:rsidRPr="00982DD6">
        <w:rPr>
          <w:rStyle w:val="StyleUnderline"/>
          <w:highlight w:val="yellow"/>
        </w:rPr>
        <w:t>end is in being pleased, because we assume</w:t>
      </w:r>
      <w:r w:rsidRPr="009E7DDC">
        <w:rPr>
          <w:rStyle w:val="StyleUnderline"/>
        </w:rPr>
        <w:t xml:space="preserve"> that </w:t>
      </w:r>
      <w:r w:rsidRPr="00982DD6">
        <w:rPr>
          <w:rStyle w:val="StyleUnderline"/>
          <w:highlight w:val="yellow"/>
        </w:rPr>
        <w:t>pleasure is choice worthy in itself</w:t>
      </w:r>
      <w:r w:rsidRPr="009E7DDC">
        <w:rPr>
          <w:sz w:val="16"/>
        </w:rPr>
        <w:t xml:space="preserve">.”4 Presumably, a similar story can be told in the case of pains, for </w:t>
      </w:r>
      <w:r w:rsidRPr="009E7DDC">
        <w:rPr>
          <w:rStyle w:val="StyleUnderline"/>
        </w:rPr>
        <w:t xml:space="preserve">if someone says “This is painful!” we never respond by asking: “And why is that a problem?” We take for granted that </w:t>
      </w:r>
      <w:r w:rsidRPr="00982DD6">
        <w:rPr>
          <w:rStyle w:val="StyleUnderline"/>
          <w:highlight w:val="yellow"/>
        </w:rPr>
        <w:t>if something is painful, we have a sufficient explanation of why it is bad</w:t>
      </w:r>
      <w:r w:rsidRPr="009E7DDC">
        <w:rPr>
          <w:rStyle w:val="StyleUnderline"/>
        </w:rPr>
        <w:t>.</w:t>
      </w:r>
      <w:r w:rsidRPr="009E7DDC">
        <w:rPr>
          <w:sz w:val="16"/>
        </w:rPr>
        <w:t xml:space="preserve"> If we are onto something in our everyday reasoning about values, it seems that </w:t>
      </w:r>
      <w:r w:rsidRPr="00982DD6">
        <w:rPr>
          <w:rStyle w:val="StyleUnderline"/>
          <w:highlight w:val="yellow"/>
        </w:rPr>
        <w:t>pleasure and pain are both places where we reach the end of the line in matters of value</w:t>
      </w:r>
    </w:p>
    <w:p w14:paraId="3062B803" w14:textId="77777777" w:rsidR="00982DD6" w:rsidRPr="009E7DDC" w:rsidRDefault="00982DD6" w:rsidP="00982DD6"/>
    <w:p w14:paraId="563A07DB" w14:textId="77777777" w:rsidR="00982DD6" w:rsidRPr="009E7DDC" w:rsidRDefault="00982DD6" w:rsidP="00982DD6">
      <w:pPr>
        <w:pStyle w:val="Heading4"/>
      </w:pPr>
      <w:r w:rsidRPr="009E7DDC">
        <w:t>2] Governments must deal with differing moral theories by maximizing well being</w:t>
      </w:r>
    </w:p>
    <w:p w14:paraId="0B4C4251" w14:textId="77777777" w:rsidR="00982DD6" w:rsidRPr="009E7DDC" w:rsidRDefault="00982DD6" w:rsidP="00982DD6">
      <w:pPr>
        <w:rPr>
          <w:sz w:val="16"/>
          <w:szCs w:val="16"/>
        </w:rPr>
      </w:pPr>
      <w:proofErr w:type="spellStart"/>
      <w:r w:rsidRPr="009E7DDC">
        <w:rPr>
          <w:rStyle w:val="Style13ptBold"/>
        </w:rPr>
        <w:t>Woller</w:t>
      </w:r>
      <w:proofErr w:type="spellEnd"/>
      <w:r w:rsidRPr="009E7DDC">
        <w:rPr>
          <w:rStyle w:val="Style13ptBold"/>
        </w:rPr>
        <w:t xml:space="preserve"> 97</w:t>
      </w:r>
      <w:r w:rsidRPr="009E7DDC">
        <w:rPr>
          <w:sz w:val="16"/>
          <w:szCs w:val="16"/>
        </w:rPr>
        <w:t xml:space="preserve">, Gary [BYU Professor]. “An Overview by Gary </w:t>
      </w:r>
      <w:proofErr w:type="spellStart"/>
      <w:r w:rsidRPr="009E7DDC">
        <w:rPr>
          <w:sz w:val="16"/>
          <w:szCs w:val="16"/>
        </w:rPr>
        <w:t>Woller</w:t>
      </w:r>
      <w:proofErr w:type="spellEnd"/>
      <w:r w:rsidRPr="009E7DDC">
        <w:rPr>
          <w:sz w:val="16"/>
          <w:szCs w:val="16"/>
        </w:rPr>
        <w:t xml:space="preserve">”; June, 1997; </w:t>
      </w:r>
      <w:r w:rsidRPr="009E7DDC">
        <w:rPr>
          <w:i/>
          <w:iCs/>
          <w:sz w:val="16"/>
          <w:szCs w:val="16"/>
        </w:rPr>
        <w:t>A Forum on the Role of Environmental Ethics</w:t>
      </w:r>
    </w:p>
    <w:p w14:paraId="0798C42B" w14:textId="77777777" w:rsidR="00982DD6" w:rsidRPr="009E7DDC" w:rsidRDefault="00982DD6" w:rsidP="00982DD6">
      <w:pPr>
        <w:pStyle w:val="NormalWeb"/>
        <w:spacing w:before="0" w:beforeAutospacing="0" w:after="160" w:afterAutospacing="0"/>
      </w:pPr>
      <w:r w:rsidRPr="009E7DDC">
        <w:rPr>
          <w:rFonts w:asciiTheme="minorHAnsi" w:hAnsiTheme="minorHAnsi" w:cstheme="minorHAnsi"/>
          <w:color w:val="000000"/>
          <w:sz w:val="16"/>
          <w:szCs w:val="16"/>
        </w:rPr>
        <w:t xml:space="preserve">Moreover, virtually all public policies entail some redistribution of economic or political resources, such that one group's gains must come at another group's ex- </w:t>
      </w:r>
      <w:proofErr w:type="spellStart"/>
      <w:r w:rsidRPr="009E7DDC">
        <w:rPr>
          <w:rFonts w:asciiTheme="minorHAnsi" w:hAnsiTheme="minorHAnsi" w:cstheme="minorHAnsi"/>
          <w:color w:val="000000"/>
          <w:sz w:val="16"/>
          <w:szCs w:val="16"/>
        </w:rPr>
        <w:t>pense</w:t>
      </w:r>
      <w:proofErr w:type="spellEnd"/>
      <w:r w:rsidRPr="009E7DDC">
        <w:rPr>
          <w:rFonts w:asciiTheme="minorHAnsi" w:hAnsiTheme="minorHAnsi" w:cstheme="minorHAnsi"/>
          <w:color w:val="000000"/>
          <w:sz w:val="16"/>
          <w:szCs w:val="16"/>
        </w:rPr>
        <w:t>. Consequently, public policies in a democracy must be justified to the public, and especially to those who pay the costs of those policies. Such justification cannot simply be assumed a priori by invoking some higher-order moral principle</w:t>
      </w:r>
      <w:r w:rsidRPr="00982DD6">
        <w:rPr>
          <w:rFonts w:asciiTheme="minorHAnsi" w:hAnsiTheme="minorHAnsi" w:cstheme="minorHAnsi"/>
          <w:color w:val="000000"/>
          <w:sz w:val="16"/>
          <w:szCs w:val="16"/>
          <w:highlight w:val="yellow"/>
        </w:rPr>
        <w:t>.</w:t>
      </w:r>
      <w:r w:rsidRPr="00982DD6">
        <w:rPr>
          <w:rFonts w:ascii="Calibri" w:hAnsi="Calibri" w:cs="Calibri"/>
          <w:color w:val="000000"/>
          <w:highlight w:val="yellow"/>
          <w:shd w:val="clear" w:color="auto" w:fill="00FFFF"/>
        </w:rPr>
        <w:t xml:space="preserve"> </w:t>
      </w:r>
      <w:r w:rsidRPr="00982DD6">
        <w:rPr>
          <w:rFonts w:ascii="Calibri" w:hAnsi="Calibri" w:cs="Calibri"/>
          <w:color w:val="000000"/>
          <w:highlight w:val="yellow"/>
          <w:u w:val="single"/>
          <w:shd w:val="clear" w:color="auto" w:fill="00FFFF"/>
        </w:rPr>
        <w:t>Appeals to</w:t>
      </w:r>
      <w:r w:rsidRPr="009E7DDC">
        <w:rPr>
          <w:rFonts w:asciiTheme="minorHAnsi" w:hAnsiTheme="minorHAnsi" w:cstheme="minorHAnsi"/>
          <w:color w:val="000000"/>
          <w:sz w:val="16"/>
          <w:szCs w:val="16"/>
        </w:rPr>
        <w:t xml:space="preserve"> a priori </w:t>
      </w:r>
      <w:r w:rsidRPr="00982DD6">
        <w:rPr>
          <w:rFonts w:ascii="Calibri" w:hAnsi="Calibri" w:cs="Calibri"/>
          <w:color w:val="000000"/>
          <w:highlight w:val="yellow"/>
          <w:u w:val="single"/>
          <w:shd w:val="clear" w:color="auto" w:fill="00FFFF"/>
        </w:rPr>
        <w:t>moral</w:t>
      </w:r>
      <w:r w:rsidRPr="00982DD6">
        <w:rPr>
          <w:rFonts w:ascii="Calibri" w:hAnsi="Calibri" w:cs="Calibri"/>
          <w:color w:val="000000"/>
          <w:highlight w:val="yellow"/>
          <w:shd w:val="clear" w:color="auto" w:fill="00FFFF"/>
        </w:rPr>
        <w:t xml:space="preserve"> </w:t>
      </w:r>
      <w:r w:rsidRPr="00982DD6">
        <w:rPr>
          <w:rFonts w:ascii="Calibri" w:hAnsi="Calibri" w:cs="Calibri"/>
          <w:color w:val="000000"/>
          <w:highlight w:val="yellow"/>
          <w:u w:val="single"/>
          <w:shd w:val="clear" w:color="auto" w:fill="00FFFF"/>
        </w:rPr>
        <w:t>principles,</w:t>
      </w:r>
      <w:r w:rsidRPr="009E7DDC">
        <w:rPr>
          <w:rFonts w:asciiTheme="minorHAnsi" w:hAnsiTheme="minorHAnsi" w:cstheme="minorHAnsi"/>
          <w:color w:val="000000"/>
          <w:sz w:val="16"/>
          <w:szCs w:val="16"/>
        </w:rPr>
        <w:t xml:space="preserve"> such as environmental preservation, also often</w:t>
      </w:r>
      <w:r w:rsidRPr="00982DD6">
        <w:rPr>
          <w:rFonts w:ascii="Calibri" w:hAnsi="Calibri" w:cs="Calibri"/>
          <w:color w:val="000000"/>
          <w:highlight w:val="yellow"/>
          <w:u w:val="single"/>
          <w:shd w:val="clear" w:color="auto" w:fill="00FFFF"/>
        </w:rPr>
        <w:t xml:space="preserve"> fail to acknowledge that public policies </w:t>
      </w:r>
      <w:r w:rsidRPr="009E7DDC">
        <w:rPr>
          <w:rFonts w:ascii="Calibri" w:hAnsi="Calibri" w:cs="Calibri"/>
          <w:color w:val="000000"/>
          <w:sz w:val="16"/>
          <w:szCs w:val="16"/>
        </w:rPr>
        <w:t>i</w:t>
      </w:r>
      <w:r w:rsidRPr="009E7DDC">
        <w:rPr>
          <w:rFonts w:asciiTheme="minorHAnsi" w:hAnsiTheme="minorHAnsi" w:cstheme="minorHAnsi"/>
          <w:color w:val="000000"/>
          <w:sz w:val="16"/>
          <w:szCs w:val="16"/>
        </w:rPr>
        <w:t xml:space="preserve">nevitably </w:t>
      </w:r>
      <w:r w:rsidRPr="00982DD6">
        <w:rPr>
          <w:rFonts w:ascii="Calibri" w:hAnsi="Calibri" w:cs="Calibri"/>
          <w:color w:val="000000"/>
          <w:highlight w:val="yellow"/>
          <w:u w:val="single"/>
          <w:shd w:val="clear" w:color="auto" w:fill="00FFFF"/>
        </w:rPr>
        <w:t xml:space="preserve">entail trade-offs </w:t>
      </w:r>
      <w:r w:rsidRPr="009E7DDC">
        <w:rPr>
          <w:rFonts w:asciiTheme="minorHAnsi" w:hAnsiTheme="minorHAnsi" w:cstheme="minorHAnsi"/>
          <w:color w:val="000000"/>
          <w:sz w:val="16"/>
          <w:szCs w:val="16"/>
        </w:rPr>
        <w:t xml:space="preserve">among competing values. </w:t>
      </w:r>
      <w:proofErr w:type="gramStart"/>
      <w:r w:rsidRPr="009E7DDC">
        <w:rPr>
          <w:rFonts w:asciiTheme="minorHAnsi" w:hAnsiTheme="minorHAnsi" w:cstheme="minorHAnsi"/>
          <w:color w:val="000000"/>
          <w:sz w:val="16"/>
          <w:szCs w:val="16"/>
        </w:rPr>
        <w:t>Thus</w:t>
      </w:r>
      <w:proofErr w:type="gramEnd"/>
      <w:r w:rsidRPr="009E7DDC">
        <w:rPr>
          <w:rFonts w:asciiTheme="minorHAnsi" w:hAnsiTheme="minorHAnsi" w:cstheme="minorHAnsi"/>
          <w:color w:val="000000"/>
          <w:sz w:val="16"/>
          <w:szCs w:val="16"/>
        </w:rPr>
        <w:t xml:space="preserve"> since policymakers cannot justify inherent value conflicts to the public in any philosophical sense, and</w:t>
      </w:r>
      <w:r w:rsidRPr="00982DD6">
        <w:rPr>
          <w:rFonts w:ascii="Calibri" w:hAnsi="Calibri" w:cs="Calibri"/>
          <w:color w:val="000000"/>
          <w:highlight w:val="yellow"/>
          <w:u w:val="single"/>
          <w:shd w:val="clear" w:color="auto" w:fill="00FFFF"/>
        </w:rPr>
        <w:t xml:space="preserve"> since public policies</w:t>
      </w:r>
      <w:r w:rsidRPr="009E7DDC">
        <w:rPr>
          <w:rFonts w:asciiTheme="minorHAnsi" w:hAnsiTheme="minorHAnsi" w:cstheme="minorHAnsi"/>
          <w:color w:val="000000"/>
          <w:sz w:val="16"/>
          <w:szCs w:val="16"/>
        </w:rPr>
        <w:t xml:space="preserve"> inherently</w:t>
      </w:r>
      <w:r w:rsidRPr="00982DD6">
        <w:rPr>
          <w:rFonts w:ascii="Calibri" w:hAnsi="Calibri" w:cs="Calibri"/>
          <w:color w:val="000000"/>
          <w:highlight w:val="yellow"/>
          <w:u w:val="single"/>
          <w:shd w:val="clear" w:color="auto" w:fill="00FFFF"/>
        </w:rPr>
        <w:t xml:space="preserve"> imply winners and losers, the policymakers' duty [is] </w:t>
      </w:r>
      <w:r w:rsidRPr="009E7DDC">
        <w:rPr>
          <w:rFonts w:asciiTheme="minorHAnsi" w:hAnsiTheme="minorHAnsi" w:cstheme="minorHAnsi"/>
          <w:color w:val="000000"/>
          <w:sz w:val="16"/>
          <w:szCs w:val="16"/>
        </w:rPr>
        <w:t>to the public interest requires them</w:t>
      </w:r>
      <w:r w:rsidRPr="00982DD6">
        <w:rPr>
          <w:rFonts w:ascii="Calibri" w:hAnsi="Calibri" w:cs="Calibri"/>
          <w:color w:val="000000"/>
          <w:highlight w:val="yellow"/>
          <w:u w:val="single"/>
          <w:shd w:val="clear" w:color="auto" w:fill="00FFFF"/>
        </w:rPr>
        <w:t xml:space="preserve"> to demonstrate that </w:t>
      </w:r>
      <w:r w:rsidRPr="009E7DDC">
        <w:rPr>
          <w:rFonts w:asciiTheme="minorHAnsi" w:hAnsiTheme="minorHAnsi" w:cstheme="minorHAnsi"/>
          <w:color w:val="000000"/>
          <w:sz w:val="16"/>
          <w:szCs w:val="16"/>
        </w:rPr>
        <w:t xml:space="preserve">the redistributive effects and value trade-offs implied by </w:t>
      </w:r>
      <w:r w:rsidRPr="00982DD6">
        <w:rPr>
          <w:rFonts w:ascii="Calibri" w:hAnsi="Calibri" w:cs="Calibri"/>
          <w:color w:val="000000"/>
          <w:highlight w:val="yellow"/>
          <w:u w:val="single"/>
          <w:shd w:val="clear" w:color="auto" w:fill="00FFFF"/>
        </w:rPr>
        <w:t xml:space="preserve">their polices are </w:t>
      </w:r>
      <w:r w:rsidRPr="009E7DDC">
        <w:rPr>
          <w:rFonts w:asciiTheme="minorHAnsi" w:hAnsiTheme="minorHAnsi" w:cstheme="minorHAnsi"/>
          <w:color w:val="000000"/>
          <w:sz w:val="16"/>
          <w:szCs w:val="16"/>
        </w:rPr>
        <w:t xml:space="preserve">somehow </w:t>
      </w:r>
      <w:r w:rsidRPr="00982DD6">
        <w:rPr>
          <w:rFonts w:ascii="Calibri" w:hAnsi="Calibri" w:cs="Calibri"/>
          <w:color w:val="000000"/>
          <w:highlight w:val="yellow"/>
          <w:u w:val="single"/>
          <w:shd w:val="clear" w:color="auto" w:fill="00FFFF"/>
        </w:rPr>
        <w:t>to the overall advantage of society</w:t>
      </w:r>
      <w:r w:rsidRPr="009E7DDC">
        <w:rPr>
          <w:rFonts w:ascii="Calibri" w:hAnsi="Calibri" w:cs="Calibri"/>
          <w:color w:val="000000"/>
          <w:u w:val="single"/>
        </w:rPr>
        <w:t>.</w:t>
      </w:r>
      <w:r w:rsidRPr="009E7DDC">
        <w:rPr>
          <w:rFonts w:asciiTheme="minorHAnsi" w:hAnsiTheme="minorHAnsi" w:cstheme="minorHAnsi"/>
          <w:color w:val="000000"/>
          <w:sz w:val="16"/>
          <w:szCs w:val="16"/>
        </w:rPr>
        <w:t xml:space="preserve"> At the same time, deontologically based ethical systems have severe practical limitations as a basis for public policy. At best, </w:t>
      </w:r>
      <w:r w:rsidRPr="009E7DDC">
        <w:rPr>
          <w:rFonts w:ascii="Calibri" w:hAnsi="Calibri" w:cs="Calibri"/>
          <w:color w:val="000000"/>
          <w:u w:val="single"/>
        </w:rPr>
        <w:t>a priori m oral principles</w:t>
      </w:r>
      <w:r w:rsidRPr="009E7DDC">
        <w:rPr>
          <w:rFonts w:asciiTheme="minorHAnsi" w:hAnsiTheme="minorHAnsi" w:cstheme="minorHAnsi"/>
          <w:color w:val="000000"/>
          <w:sz w:val="16"/>
          <w:szCs w:val="16"/>
        </w:rPr>
        <w:t xml:space="preserve"> provide only general guidance to ethical dilemmas in public affairs and </w:t>
      </w:r>
      <w:r w:rsidRPr="009E7DDC">
        <w:rPr>
          <w:rFonts w:ascii="Calibri" w:hAnsi="Calibri" w:cs="Calibri"/>
          <w:color w:val="000000"/>
          <w:u w:val="single"/>
        </w:rPr>
        <w:t>do not</w:t>
      </w:r>
      <w:r w:rsidRPr="009E7DDC">
        <w:rPr>
          <w:rFonts w:asciiTheme="minorHAnsi" w:hAnsiTheme="minorHAnsi" w:cstheme="minorHAnsi"/>
          <w:color w:val="000000"/>
          <w:sz w:val="16"/>
          <w:szCs w:val="16"/>
        </w:rPr>
        <w:t xml:space="preserve"> themselves </w:t>
      </w:r>
      <w:r w:rsidRPr="009E7DDC">
        <w:rPr>
          <w:rFonts w:ascii="Calibri" w:hAnsi="Calibri" w:cs="Calibri"/>
          <w:color w:val="000000"/>
          <w:u w:val="single"/>
        </w:rPr>
        <w:t>suggest appropriate</w:t>
      </w:r>
      <w:r w:rsidRPr="009E7DDC">
        <w:rPr>
          <w:rFonts w:asciiTheme="minorHAnsi" w:hAnsiTheme="minorHAnsi" w:cstheme="minorHAnsi"/>
          <w:color w:val="000000"/>
          <w:sz w:val="16"/>
          <w:szCs w:val="16"/>
        </w:rPr>
        <w:t xml:space="preserve"> public </w:t>
      </w:r>
      <w:r w:rsidRPr="009E7DDC">
        <w:rPr>
          <w:rFonts w:ascii="Calibri" w:hAnsi="Calibri" w:cs="Calibri"/>
          <w:color w:val="000000"/>
          <w:u w:val="single"/>
        </w:rPr>
        <w:t>policies</w:t>
      </w:r>
      <w:r w:rsidRPr="009E7DDC">
        <w:rPr>
          <w:rFonts w:asciiTheme="minorHAnsi" w:hAnsiTheme="minorHAnsi" w:cstheme="minorHAnsi"/>
          <w:color w:val="000000"/>
          <w:sz w:val="16"/>
          <w:szCs w:val="16"/>
        </w:rPr>
        <w:t xml:space="preserve">, </w:t>
      </w:r>
      <w:r w:rsidRPr="009E7DDC">
        <w:rPr>
          <w:rFonts w:ascii="Calibri" w:hAnsi="Calibri" w:cs="Calibri"/>
          <w:color w:val="000000"/>
          <w:u w:val="single"/>
        </w:rPr>
        <w:t>and</w:t>
      </w:r>
      <w:r w:rsidRPr="009E7DDC">
        <w:rPr>
          <w:rFonts w:asciiTheme="minorHAnsi" w:hAnsiTheme="minorHAnsi" w:cstheme="minorHAnsi"/>
          <w:color w:val="000000"/>
          <w:sz w:val="16"/>
          <w:szCs w:val="16"/>
        </w:rPr>
        <w:t xml:space="preserve"> at worst, they </w:t>
      </w:r>
      <w:r w:rsidRPr="009E7DDC">
        <w:rPr>
          <w:rFonts w:ascii="Calibri" w:hAnsi="Calibri" w:cs="Calibri"/>
          <w:color w:val="000000"/>
          <w:u w:val="single"/>
        </w:rPr>
        <w:t xml:space="preserve">create a </w:t>
      </w:r>
      <w:r w:rsidRPr="009E7DDC">
        <w:rPr>
          <w:rFonts w:ascii="Calibri" w:hAnsi="Calibri" w:cs="Calibri"/>
          <w:color w:val="000000"/>
          <w:u w:val="single"/>
        </w:rPr>
        <w:lastRenderedPageBreak/>
        <w:t>regimen of regulatory unreasonableness while failing to</w:t>
      </w:r>
      <w:r w:rsidRPr="009E7DDC">
        <w:rPr>
          <w:rFonts w:asciiTheme="minorHAnsi" w:hAnsiTheme="minorHAnsi" w:cstheme="minorHAnsi"/>
          <w:color w:val="000000"/>
          <w:sz w:val="16"/>
          <w:szCs w:val="16"/>
        </w:rPr>
        <w:t xml:space="preserve"> adequately </w:t>
      </w:r>
      <w:r w:rsidRPr="009E7DDC">
        <w:rPr>
          <w:rFonts w:ascii="Calibri" w:hAnsi="Calibri" w:cs="Calibri"/>
          <w:color w:val="000000"/>
          <w:u w:val="single"/>
        </w:rPr>
        <w:t>address the problem</w:t>
      </w:r>
      <w:r w:rsidRPr="009E7DDC">
        <w:rPr>
          <w:rFonts w:asciiTheme="minorHAnsi" w:hAnsiTheme="minorHAnsi" w:cstheme="minorHAnsi"/>
          <w:color w:val="000000"/>
          <w:sz w:val="16"/>
          <w:szCs w:val="16"/>
        </w:rPr>
        <w:t xml:space="preserve"> or actually making it worse. For example, a moral obligation to preserve the environment by no means implies the best way, or any way for that matter, to do so, just as there is no a priori reason to believe that any policy that claims to preserve the environment will actually do so. Any number of policies might work, and others, although seemingly consistent with the moral principle, will fail utterly. That deontological principles are an inadequate basis for environmental policy is evident in the rather significant irony that most forms of deontologically based environmental laws and regulations tend to be implemented in a very utilitarian manner by street-level enforcement officials. Moreover, ignoring the relevant costs and benefits of environmental policy and their attendant incentive structures can, as alluded to above, actually work at cross purposes to environmental preservation. (There exists an extensive literature on this aspect of regulatory enforcement and the </w:t>
      </w:r>
      <w:proofErr w:type="gramStart"/>
      <w:r w:rsidRPr="009E7DDC">
        <w:rPr>
          <w:rFonts w:asciiTheme="minorHAnsi" w:hAnsiTheme="minorHAnsi" w:cstheme="minorHAnsi"/>
          <w:color w:val="000000"/>
          <w:sz w:val="16"/>
          <w:szCs w:val="16"/>
        </w:rPr>
        <w:t>often perverse</w:t>
      </w:r>
      <w:proofErr w:type="gramEnd"/>
      <w:r w:rsidRPr="009E7DDC">
        <w:rPr>
          <w:rFonts w:asciiTheme="minorHAnsi" w:hAnsiTheme="minorHAnsi" w:cstheme="minorHAnsi"/>
          <w:color w:val="000000"/>
          <w:sz w:val="16"/>
          <w:szCs w:val="16"/>
        </w:rPr>
        <w:t xml:space="preserve"> outcomes of regulatory policy. See, for example, Ackerman, 1981; </w:t>
      </w:r>
      <w:proofErr w:type="spellStart"/>
      <w:r w:rsidRPr="009E7DDC">
        <w:rPr>
          <w:rFonts w:asciiTheme="minorHAnsi" w:hAnsiTheme="minorHAnsi" w:cstheme="minorHAnsi"/>
          <w:color w:val="000000"/>
          <w:sz w:val="16"/>
          <w:szCs w:val="16"/>
        </w:rPr>
        <w:t>Bartrip</w:t>
      </w:r>
      <w:proofErr w:type="spellEnd"/>
      <w:r w:rsidRPr="009E7DDC">
        <w:rPr>
          <w:rFonts w:asciiTheme="minorHAnsi" w:hAnsiTheme="minorHAnsi" w:cstheme="minorHAnsi"/>
          <w:color w:val="000000"/>
          <w:sz w:val="16"/>
          <w:szCs w:val="16"/>
        </w:rPr>
        <w:t xml:space="preserve"> and Fenn, 1983; Hawkins, 1983, 1984; Hawkins and Thomas, 1984.) Even the most die-hard preservationist/deontologist would, I believe, be troubled by this outcome. The above points are perhaps best expressed by Richard </w:t>
      </w:r>
      <w:proofErr w:type="spellStart"/>
      <w:r w:rsidRPr="009E7DDC">
        <w:rPr>
          <w:rFonts w:asciiTheme="minorHAnsi" w:hAnsiTheme="minorHAnsi" w:cstheme="minorHAnsi"/>
          <w:color w:val="000000"/>
          <w:sz w:val="16"/>
          <w:szCs w:val="16"/>
        </w:rPr>
        <w:t>Flathman</w:t>
      </w:r>
      <w:proofErr w:type="spellEnd"/>
      <w:r w:rsidRPr="009E7DDC">
        <w:rPr>
          <w:rFonts w:asciiTheme="minorHAnsi" w:hAnsiTheme="minorHAnsi" w:cstheme="minorHAnsi"/>
          <w:color w:val="000000"/>
          <w:sz w:val="16"/>
          <w:szCs w:val="16"/>
        </w:rPr>
        <w:t xml:space="preserve">, </w:t>
      </w:r>
      <w:proofErr w:type="gramStart"/>
      <w:r w:rsidRPr="009E7DDC">
        <w:rPr>
          <w:rFonts w:asciiTheme="minorHAnsi" w:hAnsiTheme="minorHAnsi" w:cstheme="minorHAnsi"/>
          <w:color w:val="000000"/>
          <w:sz w:val="16"/>
          <w:szCs w:val="16"/>
        </w:rPr>
        <w:t>The</w:t>
      </w:r>
      <w:proofErr w:type="gramEnd"/>
      <w:r w:rsidRPr="009E7DDC">
        <w:rPr>
          <w:rFonts w:asciiTheme="minorHAnsi" w:hAnsiTheme="minorHAnsi" w:cstheme="minorHAnsi"/>
          <w:color w:val="000000"/>
          <w:sz w:val="16"/>
          <w:szCs w:val="16"/>
        </w:rPr>
        <w:t xml:space="preserv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 It is seldom the case that only one policy will meet the criteria of the public interest (1958, p. 12). It therefore follows that in a democracy, </w:t>
      </w:r>
      <w:r w:rsidRPr="00982DD6">
        <w:rPr>
          <w:rFonts w:ascii="Calibri" w:hAnsi="Calibri" w:cs="Calibri"/>
          <w:color w:val="000000"/>
          <w:highlight w:val="yellow"/>
          <w:u w:val="single"/>
          <w:shd w:val="clear" w:color="auto" w:fill="00FFFF"/>
        </w:rPr>
        <w:t>policymakers have an ethical duty to establish a plausible link between policy alternatives and the problems they address,</w:t>
      </w:r>
      <w:r w:rsidRPr="009E7DDC">
        <w:rPr>
          <w:rFonts w:asciiTheme="minorHAnsi" w:hAnsiTheme="minorHAnsi" w:cstheme="minorHAnsi"/>
          <w:color w:val="000000"/>
          <w:sz w:val="16"/>
          <w:szCs w:val="16"/>
        </w:rPr>
        <w:t xml:space="preserve"> and the public must be reasonably assured that a policy will actually do something about an existing problem; this requires the means-end language and methodology of utilitarian ethics. Good intentions, lofty rhetoric, and moral piety are an insufficient though perhaps at times a necessary, basis for public policy in a democracy.</w:t>
      </w:r>
    </w:p>
    <w:p w14:paraId="0AAA5594" w14:textId="77777777" w:rsidR="00982DD6" w:rsidRPr="009E7DDC" w:rsidRDefault="00982DD6" w:rsidP="00982DD6"/>
    <w:p w14:paraId="43A1CBD5" w14:textId="77777777" w:rsidR="00982DD6" w:rsidRPr="009E7DDC" w:rsidRDefault="00982DD6" w:rsidP="00982DD6">
      <w:pPr>
        <w:pStyle w:val="Heading4"/>
      </w:pPr>
      <w:r w:rsidRPr="009E7DDC">
        <w:t>3] Util is a lexical prerequisite to other theories. Threats to bodily harm preclude decision making, preventing actors from utilizing other theories. Thus, util comes first.</w:t>
      </w:r>
    </w:p>
    <w:p w14:paraId="311585A5" w14:textId="77777777" w:rsidR="00982DD6" w:rsidRPr="009E7DDC" w:rsidRDefault="00982DD6" w:rsidP="00982DD6"/>
    <w:p w14:paraId="21B4C790" w14:textId="77777777" w:rsidR="00982DD6" w:rsidRDefault="00982DD6" w:rsidP="00982DD6">
      <w:pPr>
        <w:pStyle w:val="Heading4"/>
      </w:pPr>
      <w:r w:rsidRPr="009E7DDC">
        <w:t>4] Util is key to justice since it gives an equal weight to all. Other theories only favor those directly harmed.</w:t>
      </w:r>
    </w:p>
    <w:p w14:paraId="7C1171B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F4208A"/>
    <w:rsid w:val="00010737"/>
    <w:rsid w:val="000139A3"/>
    <w:rsid w:val="0002181F"/>
    <w:rsid w:val="00100833"/>
    <w:rsid w:val="00104529"/>
    <w:rsid w:val="00105942"/>
    <w:rsid w:val="00107396"/>
    <w:rsid w:val="00110F0C"/>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92E69"/>
    <w:rsid w:val="006A2AD0"/>
    <w:rsid w:val="006C2375"/>
    <w:rsid w:val="006D4ECC"/>
    <w:rsid w:val="00722258"/>
    <w:rsid w:val="007243E5"/>
    <w:rsid w:val="00766EA0"/>
    <w:rsid w:val="007A2226"/>
    <w:rsid w:val="007F5B66"/>
    <w:rsid w:val="00823A1C"/>
    <w:rsid w:val="00845B9D"/>
    <w:rsid w:val="00860984"/>
    <w:rsid w:val="00875697"/>
    <w:rsid w:val="008B3ECB"/>
    <w:rsid w:val="008B4E85"/>
    <w:rsid w:val="008C1B2E"/>
    <w:rsid w:val="0091627E"/>
    <w:rsid w:val="0097032B"/>
    <w:rsid w:val="00982DD6"/>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208A"/>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A5D07"/>
  <w15:chartTrackingRefBased/>
  <w15:docId w15:val="{C215DB26-7B1B-457B-AA65-FBC8F554F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82DD6"/>
    <w:rPr>
      <w:rFonts w:ascii="Calibri" w:hAnsi="Calibri" w:cs="Calibri"/>
      <w:sz w:val="24"/>
    </w:rPr>
  </w:style>
  <w:style w:type="paragraph" w:styleId="Heading1">
    <w:name w:val="heading 1"/>
    <w:aliases w:val="Pocket"/>
    <w:basedOn w:val="Normal"/>
    <w:next w:val="Normal"/>
    <w:link w:val="Heading1Char"/>
    <w:qFormat/>
    <w:rsid w:val="00982D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82DD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82DD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9"/>
    <w:unhideWhenUsed/>
    <w:qFormat/>
    <w:rsid w:val="00982DD6"/>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982D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2DD6"/>
  </w:style>
  <w:style w:type="character" w:customStyle="1" w:styleId="Heading1Char">
    <w:name w:val="Heading 1 Char"/>
    <w:aliases w:val="Pocket Char"/>
    <w:basedOn w:val="DefaultParagraphFont"/>
    <w:link w:val="Heading1"/>
    <w:rsid w:val="00982DD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82DD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82DD6"/>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982DD6"/>
    <w:rPr>
      <w:rFonts w:ascii="Calibri" w:eastAsiaTheme="majorEastAsia" w:hAnsi="Calibri" w:cstheme="majorBidi"/>
      <w:b/>
      <w:iCs/>
      <w:sz w:val="28"/>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982DD6"/>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982DD6"/>
    <w:rPr>
      <w:b/>
      <w:bCs/>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6"/>
    <w:qFormat/>
    <w:rsid w:val="00982DD6"/>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982DD6"/>
    <w:rPr>
      <w:color w:val="auto"/>
      <w:u w:val="none"/>
    </w:rPr>
  </w:style>
  <w:style w:type="character" w:styleId="FollowedHyperlink">
    <w:name w:val="FollowedHyperlink"/>
    <w:basedOn w:val="DefaultParagraphFont"/>
    <w:uiPriority w:val="99"/>
    <w:semiHidden/>
    <w:unhideWhenUsed/>
    <w:rsid w:val="00982DD6"/>
    <w:rPr>
      <w:color w:val="auto"/>
      <w:u w:val="none"/>
    </w:rPr>
  </w:style>
  <w:style w:type="paragraph" w:customStyle="1" w:styleId="Emphasis1">
    <w:name w:val="Emphasis1"/>
    <w:basedOn w:val="Normal"/>
    <w:link w:val="Emphasis"/>
    <w:autoRedefine/>
    <w:uiPriority w:val="7"/>
    <w:qFormat/>
    <w:rsid w:val="00F4208A"/>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F4208A"/>
    <w:rPr>
      <w:color w:val="605E5C"/>
      <w:shd w:val="clear" w:color="auto" w:fill="E1DFDD"/>
    </w:rPr>
  </w:style>
  <w:style w:type="paragraph" w:customStyle="1" w:styleId="textbold">
    <w:name w:val="text bold"/>
    <w:basedOn w:val="Normal"/>
    <w:autoRedefine/>
    <w:uiPriority w:val="7"/>
    <w:qFormat/>
    <w:rsid w:val="00F4208A"/>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F4208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F4208A"/>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F4208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F4208A"/>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4208A"/>
    <w:rPr>
      <w:rFonts w:ascii="Lucida Grande" w:hAnsi="Lucida Grande" w:cs="Lucida Grande"/>
      <w:sz w:val="24"/>
    </w:rPr>
  </w:style>
  <w:style w:type="paragraph" w:styleId="Title">
    <w:name w:val="Title"/>
    <w:aliases w:val="Cites and Cards,UNDERLINE,Bold Underlined,title,Block Heading,Read This"/>
    <w:basedOn w:val="Normal"/>
    <w:link w:val="TitleChar"/>
    <w:uiPriority w:val="1"/>
    <w:qFormat/>
    <w:rsid w:val="00F4208A"/>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F4208A"/>
    <w:rPr>
      <w:rFonts w:ascii="Calibri" w:hAnsi="Calibri" w:cs="Calibri"/>
      <w:sz w:val="24"/>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F4208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F4208A"/>
    <w:pPr>
      <w:widowControl w:val="0"/>
      <w:suppressAutoHyphens/>
      <w:spacing w:after="200" w:line="256" w:lineRule="auto"/>
      <w:contextualSpacing/>
    </w:pPr>
    <w:rPr>
      <w:rFonts w:asciiTheme="minorHAnsi" w:hAnsiTheme="minorHAnsi"/>
      <w:u w:val="single"/>
    </w:rPr>
  </w:style>
  <w:style w:type="paragraph" w:styleId="NormalWeb">
    <w:name w:val="Normal (Web)"/>
    <w:basedOn w:val="Normal"/>
    <w:uiPriority w:val="99"/>
    <w:unhideWhenUsed/>
    <w:rsid w:val="00982DD6"/>
    <w:pPr>
      <w:spacing w:before="100" w:beforeAutospacing="1" w:after="100" w:afterAutospacing="1" w:line="240" w:lineRule="auto"/>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ratical.org/radiation/NuclearExtinction/StevenStarr022815.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www.nucleardarkness.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2.ucar.edu/atmosnews/just-published/3995/nuclear-war-and-ultraviolet-radiation" TargetMode="Externa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www.psr.org/" TargetMode="External"/><Relationship Id="rId5" Type="http://schemas.openxmlformats.org/officeDocument/2006/relationships/webSettings" Target="webSettings.xml"/><Relationship Id="rId15" Type="http://schemas.openxmlformats.org/officeDocument/2006/relationships/hyperlink" Target="http://climate.envsci.rutgers.edu/pdf/RobockToonSAD.pdf" TargetMode="External"/><Relationship Id="rId10" Type="http://schemas.openxmlformats.org/officeDocument/2006/relationships/hyperlink" Target="https://engineering.berkeley.edu/news/2020/03/can-tiny-invisible-particles-help-stop-the-spread-of-nuclear-weapons/" TargetMode="External"/><Relationship Id="rId4" Type="http://schemas.openxmlformats.org/officeDocument/2006/relationships/settings" Target="settings.xml"/><Relationship Id="rId9" Type="http://schemas.openxmlformats.org/officeDocument/2006/relationships/hyperlink" Target="https://archive.is/VKac8" TargetMode="External"/><Relationship Id="rId14" Type="http://schemas.openxmlformats.org/officeDocument/2006/relationships/hyperlink" Target="https://ratical.org/radiation/NuclearExtinction/StarrNuclearWinterOct0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ch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23</Pages>
  <Words>16489</Words>
  <Characters>93988</Characters>
  <Application>Microsoft Office Word</Application>
  <DocSecurity>0</DocSecurity>
  <Lines>783</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Richard Zhang</cp:lastModifiedBy>
  <cp:revision>3</cp:revision>
  <dcterms:created xsi:type="dcterms:W3CDTF">2022-01-29T23:23:00Z</dcterms:created>
  <dcterms:modified xsi:type="dcterms:W3CDTF">2022-02-20T00:21:00Z</dcterms:modified>
</cp:coreProperties>
</file>