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2B6C" w14:textId="7A12567A" w:rsidR="00E42E4C" w:rsidRDefault="006774DF" w:rsidP="006774DF">
      <w:pPr>
        <w:pStyle w:val="Heading1"/>
      </w:pPr>
      <w:r>
        <w:t>1NC R4</w:t>
      </w:r>
    </w:p>
    <w:p w14:paraId="2C8C7B6F" w14:textId="6F84E4EF" w:rsidR="0085099A" w:rsidRDefault="0085099A" w:rsidP="0085099A">
      <w:pPr>
        <w:pStyle w:val="Heading2"/>
      </w:pPr>
      <w:r>
        <w:lastRenderedPageBreak/>
        <w:t>1</w:t>
      </w:r>
    </w:p>
    <w:p w14:paraId="788428D0" w14:textId="646C405A" w:rsidR="00A57010" w:rsidRDefault="00A57010" w:rsidP="00A57010">
      <w:pPr>
        <w:pStyle w:val="Heading3"/>
      </w:pPr>
      <w:r>
        <w:lastRenderedPageBreak/>
        <w:t>1NC – K</w:t>
      </w:r>
    </w:p>
    <w:p w14:paraId="6588DFD4" w14:textId="0D27E402" w:rsidR="00A57010" w:rsidRPr="00183954" w:rsidRDefault="00A57010" w:rsidP="00A57010">
      <w:pPr>
        <w:pStyle w:val="Heading4"/>
      </w:pPr>
      <w:r w:rsidRPr="00183954">
        <w:t xml:space="preserve">All capitalism is racial capitalism – racial capitalism uses the bodies of post-colonial subjects to prop up a new corporate empire of extraction. The flow of capital and information through Western notions of IP rights enables accumulation by dispossession from the Global South. The aff’s modification of </w:t>
      </w:r>
      <w:r w:rsidR="0000171F">
        <w:t>the IP system</w:t>
      </w:r>
      <w:r w:rsidRPr="00183954">
        <w:t xml:space="preserve"> merely enables disciplinary control by sanitizing the West’s imperial control over the knowledge economy. Racial and colonial logics undergird the IP system – piecemeal reforms like </w:t>
      </w:r>
      <w:r w:rsidR="00202FBE">
        <w:t>the aff</w:t>
      </w:r>
      <w:r w:rsidRPr="00183954">
        <w:t xml:space="preserve"> only serve to erase Western culpability in stealing Indigenous knowledge and unethical clinical trials.</w:t>
      </w:r>
    </w:p>
    <w:p w14:paraId="4EFFC06D" w14:textId="77777777" w:rsidR="00A57010" w:rsidRPr="00731669" w:rsidRDefault="00A57010" w:rsidP="00A57010">
      <w:pPr>
        <w:rPr>
          <w:sz w:val="16"/>
          <w:szCs w:val="16"/>
        </w:rPr>
      </w:pPr>
      <w:r w:rsidRPr="00183954">
        <w:rPr>
          <w:rStyle w:val="Style13ptBold"/>
        </w:rPr>
        <w:t>Chaurey ‘19</w:t>
      </w:r>
      <w:r w:rsidRPr="00731669">
        <w:rPr>
          <w:sz w:val="16"/>
          <w:szCs w:val="16"/>
        </w:rPr>
        <w:t xml:space="preserve"> [Keeyaa Chaurey; Master’s Degree from The London School of Economics and Political Science (in Human Rights, Healthcare and Capitalism); January 2019; “Pirates and Property: The Moralities of Branded and Generic Medicines”; http://eprints.lse.ac.uk/102949/1/Keeyaa_pirates_and_property_submitted.pdf; Accessed 08-28-2021] AK</w:t>
      </w:r>
    </w:p>
    <w:p w14:paraId="4485EB77" w14:textId="77777777" w:rsidR="00A57010" w:rsidRPr="00731669" w:rsidRDefault="00A57010" w:rsidP="00A57010">
      <w:pPr>
        <w:rPr>
          <w:sz w:val="16"/>
          <w:szCs w:val="16"/>
        </w:rPr>
      </w:pPr>
      <w:r w:rsidRPr="00731669">
        <w:rPr>
          <w:sz w:val="16"/>
          <w:szCs w:val="16"/>
        </w:rPr>
        <w:t>Behaviours of Accumulation and Extraction</w:t>
      </w:r>
    </w:p>
    <w:p w14:paraId="60A71436" w14:textId="77777777" w:rsidR="00A57010" w:rsidRPr="00731669" w:rsidRDefault="00A57010" w:rsidP="00A57010">
      <w:pPr>
        <w:rPr>
          <w:sz w:val="16"/>
        </w:rPr>
      </w:pPr>
      <w:r w:rsidRPr="00731669">
        <w:rPr>
          <w:sz w:val="16"/>
        </w:rPr>
        <w:t xml:space="preserve">Primitive accumulation’s seizing of land for property has become more abstract during accumulation as dispossession. Here, </w:t>
      </w:r>
      <w:r w:rsidRPr="00731669">
        <w:rPr>
          <w:rStyle w:val="StyleUnderline"/>
        </w:rPr>
        <w:t xml:space="preserve">the accumulation of </w:t>
      </w:r>
      <w:r w:rsidRPr="00731669">
        <w:rPr>
          <w:rStyle w:val="StyleUnderline"/>
          <w:highlight w:val="green"/>
        </w:rPr>
        <w:t>i</w:t>
      </w:r>
      <w:r w:rsidRPr="00731669">
        <w:rPr>
          <w:sz w:val="16"/>
        </w:rPr>
        <w:t xml:space="preserve">ntellectual </w:t>
      </w:r>
      <w:r w:rsidRPr="00731669">
        <w:rPr>
          <w:rStyle w:val="StyleUnderline"/>
          <w:highlight w:val="green"/>
        </w:rPr>
        <w:t>p</w:t>
      </w:r>
      <w:r w:rsidRPr="00731669">
        <w:rPr>
          <w:sz w:val="16"/>
        </w:rPr>
        <w:t xml:space="preserve">roperty </w:t>
      </w:r>
      <w:r w:rsidRPr="00731669">
        <w:rPr>
          <w:rStyle w:val="StyleUnderline"/>
          <w:highlight w:val="green"/>
        </w:rPr>
        <w:t>is</w:t>
      </w:r>
      <w:r w:rsidRPr="00731669">
        <w:rPr>
          <w:sz w:val="16"/>
        </w:rPr>
        <w:t xml:space="preserve"> simply </w:t>
      </w:r>
      <w:r w:rsidRPr="00731669">
        <w:rPr>
          <w:rStyle w:val="StyleUnderline"/>
          <w:highlight w:val="green"/>
        </w:rPr>
        <w:t>one aspect of</w:t>
      </w:r>
      <w:r w:rsidRPr="00731669">
        <w:rPr>
          <w:rStyle w:val="StyleUnderline"/>
        </w:rPr>
        <w:t xml:space="preserve"> a larger project of </w:t>
      </w:r>
      <w:r w:rsidRPr="00731669">
        <w:rPr>
          <w:rStyle w:val="StyleUnderline"/>
          <w:highlight w:val="green"/>
        </w:rPr>
        <w:t>neoliberalisation</w:t>
      </w:r>
      <w:r w:rsidRPr="00731669">
        <w:rPr>
          <w:sz w:val="16"/>
        </w:rPr>
        <w:t xml:space="preserve">. In this section I will outline the </w:t>
      </w:r>
      <w:r w:rsidRPr="00731669">
        <w:rPr>
          <w:rStyle w:val="StyleUnderline"/>
        </w:rPr>
        <w:t xml:space="preserve">behaviours of </w:t>
      </w:r>
      <w:r w:rsidRPr="00731669">
        <w:rPr>
          <w:rStyle w:val="StyleUnderline"/>
          <w:highlight w:val="green"/>
        </w:rPr>
        <w:t>accumulation and expansion</w:t>
      </w:r>
      <w:r w:rsidRPr="00731669">
        <w:rPr>
          <w:sz w:val="16"/>
        </w:rPr>
        <w:t xml:space="preserve"> that are </w:t>
      </w:r>
      <w:r w:rsidRPr="00731669">
        <w:rPr>
          <w:rStyle w:val="StyleUnderline"/>
        </w:rPr>
        <w:t>evident in the globalisation of the intellectual property regime</w:t>
      </w:r>
      <w:r w:rsidRPr="00731669">
        <w:rPr>
          <w:sz w:val="16"/>
        </w:rPr>
        <w:t xml:space="preserve">. I have already argued that these behaviours </w:t>
      </w:r>
      <w:r w:rsidRPr="00731669">
        <w:rPr>
          <w:rStyle w:val="StyleUnderline"/>
          <w:highlight w:val="green"/>
        </w:rPr>
        <w:t>are self-justified</w:t>
      </w:r>
      <w:r w:rsidRPr="00731669">
        <w:rPr>
          <w:rStyle w:val="StyleUnderline"/>
        </w:rPr>
        <w:t xml:space="preserve"> as working against ‘piracy’</w:t>
      </w:r>
      <w:r w:rsidRPr="00731669">
        <w:rPr>
          <w:sz w:val="16"/>
        </w:rPr>
        <w:t xml:space="preserve">. The </w:t>
      </w:r>
      <w:r w:rsidRPr="00731669">
        <w:rPr>
          <w:rStyle w:val="Emphasis"/>
          <w:highlight w:val="green"/>
        </w:rPr>
        <w:t>rhetoric</w:t>
      </w:r>
      <w:r w:rsidRPr="00731669">
        <w:rPr>
          <w:rStyle w:val="Emphasis"/>
        </w:rPr>
        <w:t xml:space="preserve"> of ‘piracy’ </w:t>
      </w:r>
      <w:r w:rsidRPr="00731669">
        <w:rPr>
          <w:rStyle w:val="Emphasis"/>
          <w:highlight w:val="green"/>
        </w:rPr>
        <w:t>makes expansion a moral imperative and</w:t>
      </w:r>
      <w:r w:rsidRPr="00731669">
        <w:rPr>
          <w:rStyle w:val="Emphasis"/>
        </w:rPr>
        <w:t xml:space="preserve"> the processes of making this imperative come to life </w:t>
      </w:r>
      <w:r w:rsidRPr="00731669">
        <w:rPr>
          <w:rStyle w:val="Emphasis"/>
          <w:highlight w:val="green"/>
        </w:rPr>
        <w:t>connect back to racial capitalism</w:t>
      </w:r>
      <w:r w:rsidRPr="00731669">
        <w:rPr>
          <w:sz w:val="16"/>
        </w:rPr>
        <w:t>. This will be explored in the following section.</w:t>
      </w:r>
    </w:p>
    <w:p w14:paraId="04BF4F9C" w14:textId="77777777" w:rsidR="00A57010" w:rsidRPr="00731669" w:rsidRDefault="00A57010" w:rsidP="00A57010">
      <w:pPr>
        <w:rPr>
          <w:sz w:val="16"/>
        </w:rPr>
      </w:pPr>
      <w:r w:rsidRPr="00731669">
        <w:rPr>
          <w:rStyle w:val="StyleUnderline"/>
        </w:rPr>
        <w:t>TRIPS</w:t>
      </w:r>
      <w:r w:rsidRPr="00731669">
        <w:rPr>
          <w:sz w:val="16"/>
        </w:rPr>
        <w:t xml:space="preserve"> as an agreement </w:t>
      </w:r>
      <w:r w:rsidRPr="00731669">
        <w:rPr>
          <w:rStyle w:val="StyleUnderline"/>
        </w:rPr>
        <w:t>is about more than patents</w:t>
      </w:r>
      <w:r w:rsidRPr="00731669">
        <w:rPr>
          <w:sz w:val="16"/>
        </w:rPr>
        <w:t xml:space="preserve">: it sets minimum standards in copyright, trade marks, geographical indications, industrial designs, and lay-out designs of integrated circuits. </w:t>
      </w:r>
      <w:r w:rsidRPr="00731669">
        <w:rPr>
          <w:rStyle w:val="StyleUnderline"/>
        </w:rPr>
        <w:t>It was the first stage in ensuring that the morality of expansion reproduces globally as the i</w:t>
      </w:r>
      <w:r w:rsidRPr="00731669">
        <w:rPr>
          <w:sz w:val="16"/>
        </w:rPr>
        <w:t xml:space="preserve">ntellectual </w:t>
      </w:r>
      <w:r w:rsidRPr="00731669">
        <w:rPr>
          <w:rStyle w:val="StyleUnderline"/>
        </w:rPr>
        <w:t>p</w:t>
      </w:r>
      <w:r w:rsidRPr="00731669">
        <w:rPr>
          <w:sz w:val="16"/>
        </w:rPr>
        <w:t xml:space="preserve">roperty </w:t>
      </w:r>
      <w:r w:rsidRPr="00731669">
        <w:rPr>
          <w:rStyle w:val="StyleUnderline"/>
        </w:rPr>
        <w:t>standards in TRIPS obligate all members of the WTO</w:t>
      </w:r>
      <w:r w:rsidRPr="00731669">
        <w:rPr>
          <w:sz w:val="16"/>
        </w:rPr>
        <w:t xml:space="preserve"> (Drahos and Braithwaite 2002, 10). For Big Pharma, </w:t>
      </w:r>
      <w:r w:rsidRPr="00731669">
        <w:rPr>
          <w:rStyle w:val="StyleUnderline"/>
        </w:rPr>
        <w:t>TRIPS</w:t>
      </w:r>
      <w:r w:rsidRPr="00731669">
        <w:rPr>
          <w:sz w:val="16"/>
        </w:rPr>
        <w:t xml:space="preserve"> will ensure the enclosure of biotechnology through patents and trade secret law. It also </w:t>
      </w:r>
      <w:r w:rsidRPr="00731669">
        <w:rPr>
          <w:rStyle w:val="StyleUnderline"/>
        </w:rPr>
        <w:t>functions as an important vehicle for accumulation by dispossession through the forcing open of world markets</w:t>
      </w:r>
      <w:r w:rsidRPr="00731669">
        <w:rPr>
          <w:sz w:val="16"/>
        </w:rPr>
        <w:t xml:space="preserve">, exactly like India: a country labelled as a notorious ‘pirate’ for making generics a fundamental part of their national pharmaceutical industry. Indeed, </w:t>
      </w:r>
      <w:r w:rsidRPr="00731669">
        <w:rPr>
          <w:rStyle w:val="StyleUnderline"/>
          <w:highlight w:val="green"/>
        </w:rPr>
        <w:t>as a combination of a market-opener and a globalisation of the morality of accumulation, TRIPS can be</w:t>
      </w:r>
      <w:r w:rsidRPr="00731669">
        <w:rPr>
          <w:rStyle w:val="StyleUnderline"/>
        </w:rPr>
        <w:t xml:space="preserve"> seen as </w:t>
      </w:r>
      <w:r w:rsidRPr="00731669">
        <w:rPr>
          <w:rStyle w:val="StyleUnderline"/>
          <w:highlight w:val="green"/>
        </w:rPr>
        <w:t>a cog in</w:t>
      </w:r>
      <w:r w:rsidRPr="00731669">
        <w:rPr>
          <w:rStyle w:val="StyleUnderline"/>
        </w:rPr>
        <w:t xml:space="preserve"> the engine wheels of “</w:t>
      </w:r>
      <w:r w:rsidRPr="00731669">
        <w:rPr>
          <w:rStyle w:val="StyleUnderline"/>
          <w:highlight w:val="green"/>
        </w:rPr>
        <w:t>the motor of accumulation</w:t>
      </w:r>
      <w:r w:rsidRPr="00731669">
        <w:rPr>
          <w:rStyle w:val="StyleUnderline"/>
        </w:rPr>
        <w:t>”</w:t>
      </w:r>
      <w:r w:rsidRPr="00731669">
        <w:rPr>
          <w:sz w:val="16"/>
        </w:rPr>
        <w:t xml:space="preserve"> (Harvey 2003, 182).</w:t>
      </w:r>
    </w:p>
    <w:p w14:paraId="3A5DCE0B" w14:textId="77777777" w:rsidR="00A57010" w:rsidRPr="00731669" w:rsidRDefault="00A57010" w:rsidP="00A57010">
      <w:pPr>
        <w:rPr>
          <w:sz w:val="16"/>
        </w:rPr>
      </w:pPr>
      <w:r w:rsidRPr="00731669">
        <w:rPr>
          <w:sz w:val="16"/>
        </w:rPr>
        <w:t xml:space="preserve">TRIPS has been effective since 1995 and was negotiated during the Uruguay Round of the General Agreement on Tariffs and Trade (GATT). Those missing from the important negotiation meetings and tables are easily identifiable: </w:t>
      </w:r>
      <w:r w:rsidRPr="00731669">
        <w:rPr>
          <w:rStyle w:val="StyleUnderline"/>
          <w:highlight w:val="green"/>
        </w:rPr>
        <w:t>African, Asian, South American countries were repeatedly denied entry into spheres</w:t>
      </w:r>
      <w:r w:rsidRPr="00731669">
        <w:rPr>
          <w:rStyle w:val="StyleUnderline"/>
        </w:rPr>
        <w:t xml:space="preserve"> in which they might have the power </w:t>
      </w:r>
      <w:r w:rsidRPr="00731669">
        <w:rPr>
          <w:rStyle w:val="StyleUnderline"/>
          <w:highlight w:val="green"/>
        </w:rPr>
        <w:t>to</w:t>
      </w:r>
      <w:r w:rsidRPr="00731669">
        <w:rPr>
          <w:rStyle w:val="StyleUnderline"/>
        </w:rPr>
        <w:t xml:space="preserve"> object and </w:t>
      </w:r>
      <w:r w:rsidRPr="00731669">
        <w:rPr>
          <w:rStyle w:val="StyleUnderline"/>
          <w:highlight w:val="green"/>
        </w:rPr>
        <w:t>derail TRIPS</w:t>
      </w:r>
      <w:r w:rsidRPr="00731669">
        <w:rPr>
          <w:rStyle w:val="StyleUnderline"/>
        </w:rPr>
        <w:t xml:space="preserve">. Alongside this came </w:t>
      </w:r>
      <w:r w:rsidRPr="00731669">
        <w:rPr>
          <w:rStyle w:val="StyleUnderline"/>
          <w:highlight w:val="green"/>
        </w:rPr>
        <w:t>a system of coercion and blindsiding</w:t>
      </w:r>
      <w:r w:rsidRPr="00731669">
        <w:rPr>
          <w:rStyle w:val="StyleUnderline"/>
        </w:rPr>
        <w:t xml:space="preserve"> in which </w:t>
      </w:r>
      <w:r w:rsidRPr="00731669">
        <w:rPr>
          <w:rStyle w:val="StyleUnderline"/>
          <w:highlight w:val="green"/>
        </w:rPr>
        <w:t>Third World countries were threatened through</w:t>
      </w:r>
      <w:r w:rsidRPr="00731669">
        <w:rPr>
          <w:rStyle w:val="StyleUnderline"/>
        </w:rPr>
        <w:t xml:space="preserve"> trade </w:t>
      </w:r>
      <w:r w:rsidRPr="00731669">
        <w:rPr>
          <w:rStyle w:val="StyleUnderline"/>
          <w:highlight w:val="green"/>
        </w:rPr>
        <w:t>sanctions</w:t>
      </w:r>
      <w:r w:rsidRPr="00731669">
        <w:rPr>
          <w:rStyle w:val="StyleUnderline"/>
        </w:rPr>
        <w:t xml:space="preserve">, and were also </w:t>
      </w:r>
      <w:r w:rsidRPr="00731669">
        <w:rPr>
          <w:rStyle w:val="StyleUnderline"/>
          <w:highlight w:val="green"/>
        </w:rPr>
        <w:t>unprepared for the level of capital</w:t>
      </w:r>
      <w:r w:rsidRPr="00731669">
        <w:rPr>
          <w:rStyle w:val="StyleUnderline"/>
        </w:rPr>
        <w:t xml:space="preserve"> that had been </w:t>
      </w:r>
      <w:r w:rsidRPr="00731669">
        <w:rPr>
          <w:rStyle w:val="StyleUnderline"/>
          <w:highlight w:val="green"/>
        </w:rPr>
        <w:t>sunk into i</w:t>
      </w:r>
      <w:r w:rsidRPr="00731669">
        <w:rPr>
          <w:sz w:val="16"/>
        </w:rPr>
        <w:t xml:space="preserve">ntellectual </w:t>
      </w:r>
      <w:r w:rsidRPr="00731669">
        <w:rPr>
          <w:rStyle w:val="StyleUnderline"/>
          <w:highlight w:val="green"/>
        </w:rPr>
        <w:t>p</w:t>
      </w:r>
      <w:r w:rsidRPr="00731669">
        <w:rPr>
          <w:sz w:val="16"/>
        </w:rPr>
        <w:t xml:space="preserve">roperty </w:t>
      </w:r>
      <w:r w:rsidRPr="00731669">
        <w:rPr>
          <w:rStyle w:val="StyleUnderline"/>
        </w:rPr>
        <w:t xml:space="preserve">lawyers and </w:t>
      </w:r>
      <w:r w:rsidRPr="00731669">
        <w:rPr>
          <w:rStyle w:val="StyleUnderline"/>
          <w:highlight w:val="green"/>
        </w:rPr>
        <w:t>infrastructure</w:t>
      </w:r>
      <w:r w:rsidRPr="00731669">
        <w:rPr>
          <w:sz w:val="16"/>
        </w:rPr>
        <w:t xml:space="preserve">. India was the last stand against TRIPS. When finally having to sign during the Final Act of Marrakesh in April 1994, a number of Indian parliamentarians and members of the judiciary delivered rousing speeches about the recolonisation of India (Drahos and Braithwaite 2002, 146). However, the Indian pharmaceutical industry, along with </w:t>
      </w:r>
      <w:r w:rsidRPr="00731669">
        <w:rPr>
          <w:rStyle w:val="StyleUnderline"/>
        </w:rPr>
        <w:t>every</w:t>
      </w:r>
      <w:r w:rsidRPr="00731669">
        <w:rPr>
          <w:sz w:val="16"/>
        </w:rPr>
        <w:t xml:space="preserve"> other </w:t>
      </w:r>
      <w:r w:rsidRPr="00731669">
        <w:rPr>
          <w:rStyle w:val="StyleUnderline"/>
        </w:rPr>
        <w:t>member of the WTO was now forced to play by i</w:t>
      </w:r>
      <w:r w:rsidRPr="00731669">
        <w:rPr>
          <w:sz w:val="16"/>
        </w:rPr>
        <w:t xml:space="preserve">ntellectual </w:t>
      </w:r>
      <w:r w:rsidRPr="00731669">
        <w:rPr>
          <w:rStyle w:val="StyleUnderline"/>
        </w:rPr>
        <w:t>p</w:t>
      </w:r>
      <w:r w:rsidRPr="00731669">
        <w:rPr>
          <w:sz w:val="16"/>
        </w:rPr>
        <w:t xml:space="preserve">roperty </w:t>
      </w:r>
      <w:r w:rsidRPr="00731669">
        <w:rPr>
          <w:rStyle w:val="StyleUnderline"/>
        </w:rPr>
        <w:t>rules set in Washington and New York</w:t>
      </w:r>
      <w:r w:rsidRPr="00731669">
        <w:rPr>
          <w:sz w:val="16"/>
        </w:rPr>
        <w:t xml:space="preserve"> (Drahos and Braithwaite 2002). In the aptly named TRIPS Was Never Enough, Sell says, “Despite the fact that a TRIPS advocate triumphantly exclaimed, “we got 95% of what we wanted,” that 5% has always mattered, and 95% was never enough. </w:t>
      </w:r>
      <w:r w:rsidRPr="00731669">
        <w:rPr>
          <w:rStyle w:val="StyleUnderline"/>
        </w:rPr>
        <w:t xml:space="preserve">While many </w:t>
      </w:r>
      <w:r w:rsidRPr="00731669">
        <w:rPr>
          <w:rStyle w:val="StyleUnderline"/>
        </w:rPr>
        <w:lastRenderedPageBreak/>
        <w:t>countries believed that they were negotiating a ceiling on intellectual property rules, they quickly discovered they actually had negotiated only a floor</w:t>
      </w:r>
      <w:r w:rsidRPr="00731669">
        <w:rPr>
          <w:sz w:val="16"/>
        </w:rPr>
        <w:t xml:space="preserve">.” (Sell 2011, 448). </w:t>
      </w:r>
      <w:r w:rsidRPr="00731669">
        <w:rPr>
          <w:rStyle w:val="StyleUnderline"/>
        </w:rPr>
        <w:t>After TRIPS came TRIPS-plus, U.S.-plus, and ACTA-plus, making TRIPS look like a walk in the park in comparison to the stringency that these initiatives have brought</w:t>
      </w:r>
      <w:r w:rsidRPr="00731669">
        <w:rPr>
          <w:sz w:val="16"/>
        </w:rPr>
        <w:t xml:space="preserve"> (Sell 2011, 448). TRIPS-plus in particular targets the import of generic medicines and </w:t>
      </w:r>
      <w:r w:rsidRPr="00731669">
        <w:rPr>
          <w:rStyle w:val="StyleUnderline"/>
        </w:rPr>
        <w:t>the logics of expansion and accumulation present themselves again</w:t>
      </w:r>
      <w:r w:rsidRPr="00731669">
        <w:rPr>
          <w:sz w:val="16"/>
        </w:rPr>
        <w:t>.</w:t>
      </w:r>
    </w:p>
    <w:p w14:paraId="3BB64294" w14:textId="77777777" w:rsidR="00A57010" w:rsidRPr="00731669" w:rsidRDefault="00A57010" w:rsidP="00A57010">
      <w:pPr>
        <w:rPr>
          <w:sz w:val="16"/>
        </w:rPr>
      </w:pPr>
      <w:r w:rsidRPr="00731669">
        <w:rPr>
          <w:rStyle w:val="Emphasis"/>
        </w:rPr>
        <w:t xml:space="preserve">A </w:t>
      </w:r>
      <w:r w:rsidRPr="00731669">
        <w:rPr>
          <w:rStyle w:val="Emphasis"/>
          <w:highlight w:val="green"/>
        </w:rPr>
        <w:t>crucial aspect of</w:t>
      </w:r>
      <w:r w:rsidRPr="00731669">
        <w:rPr>
          <w:rStyle w:val="Emphasis"/>
        </w:rPr>
        <w:t xml:space="preserve"> primitive accumulation, </w:t>
      </w:r>
      <w:r w:rsidRPr="00731669">
        <w:rPr>
          <w:rStyle w:val="Emphasis"/>
          <w:highlight w:val="green"/>
        </w:rPr>
        <w:t>accumulation by dispossession, and racial capitalism is extraction</w:t>
      </w:r>
      <w:r w:rsidRPr="00731669">
        <w:rPr>
          <w:rStyle w:val="StyleUnderline"/>
        </w:rPr>
        <w:t>. Within the context of pharmaceutical i</w:t>
      </w:r>
      <w:r w:rsidRPr="00731669">
        <w:rPr>
          <w:sz w:val="16"/>
        </w:rPr>
        <w:t xml:space="preserve">ntellectual </w:t>
      </w:r>
      <w:r w:rsidRPr="00731669">
        <w:rPr>
          <w:rStyle w:val="StyleUnderline"/>
        </w:rPr>
        <w:t>p</w:t>
      </w:r>
      <w:r w:rsidRPr="00731669">
        <w:rPr>
          <w:sz w:val="16"/>
        </w:rPr>
        <w:t xml:space="preserve">roperty </w:t>
      </w:r>
      <w:r w:rsidRPr="00731669">
        <w:rPr>
          <w:rStyle w:val="StyleUnderline"/>
        </w:rPr>
        <w:t>practice</w:t>
      </w:r>
      <w:r w:rsidRPr="00731669">
        <w:rPr>
          <w:sz w:val="16"/>
        </w:rPr>
        <w:t xml:space="preserve"> and TRIPS, </w:t>
      </w:r>
      <w:r w:rsidRPr="00731669">
        <w:rPr>
          <w:rStyle w:val="StyleUnderline"/>
        </w:rPr>
        <w:t>three important kinds of extraction take place: the forcing open of markets through the obligation of building i</w:t>
      </w:r>
      <w:r w:rsidRPr="00731669">
        <w:rPr>
          <w:sz w:val="16"/>
        </w:rPr>
        <w:t xml:space="preserve">ntellectual </w:t>
      </w:r>
      <w:r w:rsidRPr="00731669">
        <w:rPr>
          <w:rStyle w:val="StyleUnderline"/>
        </w:rPr>
        <w:t>p</w:t>
      </w:r>
      <w:r w:rsidRPr="00731669">
        <w:rPr>
          <w:sz w:val="16"/>
        </w:rPr>
        <w:t xml:space="preserve">roperty </w:t>
      </w:r>
      <w:r w:rsidRPr="00731669">
        <w:rPr>
          <w:rStyle w:val="StyleUnderline"/>
        </w:rPr>
        <w:t>infrastructure</w:t>
      </w:r>
      <w:r w:rsidRPr="00731669">
        <w:rPr>
          <w:sz w:val="16"/>
        </w:rPr>
        <w:t xml:space="preserve"> (Drahos and Braithwaite 2002); the </w:t>
      </w:r>
      <w:r w:rsidRPr="00731669">
        <w:rPr>
          <w:rStyle w:val="StyleUnderline"/>
        </w:rPr>
        <w:t>theft from the collective knowledge of indigenous peoples</w:t>
      </w:r>
      <w:r w:rsidRPr="00731669">
        <w:rPr>
          <w:sz w:val="16"/>
        </w:rPr>
        <w:t xml:space="preserve"> (Olufunmilayo 2006; Drahos and Braithwaite 2002); </w:t>
      </w:r>
      <w:r w:rsidRPr="00731669">
        <w:rPr>
          <w:rStyle w:val="StyleUnderline"/>
        </w:rPr>
        <w:t>and the outsourcing of clinical trials to the Third World while producing drugs for a Western market</w:t>
      </w:r>
      <w:r w:rsidRPr="00731669">
        <w:rPr>
          <w:sz w:val="16"/>
        </w:rPr>
        <w:t xml:space="preserve"> (Drahos and Braithwaite 2002; Fassin 2007; Lurie and Wolfe 1997; Angell 1997).</w:t>
      </w:r>
    </w:p>
    <w:p w14:paraId="5A2505A6" w14:textId="77777777" w:rsidR="00A57010" w:rsidRPr="00731669" w:rsidRDefault="00A57010" w:rsidP="00A57010">
      <w:pPr>
        <w:rPr>
          <w:sz w:val="16"/>
          <w:szCs w:val="16"/>
        </w:rPr>
      </w:pPr>
      <w:r w:rsidRPr="00731669">
        <w:rPr>
          <w:sz w:val="16"/>
          <w:szCs w:val="16"/>
        </w:rPr>
        <w:t>Minds and Bodies for Extraction</w:t>
      </w:r>
    </w:p>
    <w:p w14:paraId="5956A1FF" w14:textId="77777777" w:rsidR="00A57010" w:rsidRPr="00731669" w:rsidRDefault="00A57010" w:rsidP="00A57010">
      <w:pPr>
        <w:rPr>
          <w:sz w:val="16"/>
        </w:rPr>
      </w:pPr>
      <w:r w:rsidRPr="00731669">
        <w:rPr>
          <w:rStyle w:val="StyleUnderline"/>
        </w:rPr>
        <w:t>In the world of i</w:t>
      </w:r>
      <w:r w:rsidRPr="00731669">
        <w:rPr>
          <w:sz w:val="16"/>
        </w:rPr>
        <w:t xml:space="preserve">ntellectual </w:t>
      </w:r>
      <w:r w:rsidRPr="00731669">
        <w:rPr>
          <w:rStyle w:val="StyleUnderline"/>
        </w:rPr>
        <w:t>p</w:t>
      </w:r>
      <w:r w:rsidRPr="00731669">
        <w:rPr>
          <w:sz w:val="16"/>
        </w:rPr>
        <w:t xml:space="preserve">roperty, </w:t>
      </w:r>
      <w:r w:rsidRPr="00731669">
        <w:rPr>
          <w:rStyle w:val="StyleUnderline"/>
          <w:highlight w:val="green"/>
        </w:rPr>
        <w:t>those who hold the webs of patents</w:t>
      </w:r>
      <w:r w:rsidRPr="00731669">
        <w:rPr>
          <w:sz w:val="16"/>
        </w:rPr>
        <w:t xml:space="preserve">, patent lawyers, </w:t>
      </w:r>
      <w:r w:rsidRPr="00731669">
        <w:rPr>
          <w:rStyle w:val="StyleUnderline"/>
          <w:highlight w:val="green"/>
        </w:rPr>
        <w:t>and the capital</w:t>
      </w:r>
      <w:r w:rsidRPr="00731669">
        <w:rPr>
          <w:rStyle w:val="StyleUnderline"/>
        </w:rPr>
        <w:t xml:space="preserve"> to keep it all spinning, </w:t>
      </w:r>
      <w:r w:rsidRPr="00731669">
        <w:rPr>
          <w:rStyle w:val="StyleUnderline"/>
          <w:highlight w:val="green"/>
        </w:rPr>
        <w:t>are lords of the knowledge economy</w:t>
      </w:r>
      <w:r w:rsidRPr="00731669">
        <w:rPr>
          <w:rStyle w:val="StyleUnderline"/>
        </w:rPr>
        <w:t xml:space="preserve"> and thus, knowledge exporters</w:t>
      </w:r>
      <w:r w:rsidRPr="00731669">
        <w:rPr>
          <w:sz w:val="16"/>
        </w:rPr>
        <w:t xml:space="preserve">. Those who are knowledge poor, like South Africa and other Third World countries, are also knowledge importers (Drahos and Braithwaite 2002). </w:t>
      </w:r>
      <w:r w:rsidRPr="00731669">
        <w:rPr>
          <w:rStyle w:val="Emphasis"/>
          <w:highlight w:val="green"/>
        </w:rPr>
        <w:t>TRIPS ensures that not only will knowledge poor countries have to standardise themselves to Western i</w:t>
      </w:r>
      <w:r w:rsidRPr="00731669">
        <w:rPr>
          <w:sz w:val="16"/>
        </w:rPr>
        <w:t xml:space="preserve">ntellectual </w:t>
      </w:r>
      <w:r w:rsidRPr="00731669">
        <w:rPr>
          <w:rStyle w:val="Emphasis"/>
          <w:highlight w:val="green"/>
        </w:rPr>
        <w:t>p</w:t>
      </w:r>
      <w:r w:rsidRPr="00731669">
        <w:rPr>
          <w:sz w:val="16"/>
        </w:rPr>
        <w:t xml:space="preserve">roperty </w:t>
      </w:r>
      <w:r w:rsidRPr="00731669">
        <w:rPr>
          <w:rStyle w:val="Emphasis"/>
          <w:highlight w:val="green"/>
        </w:rPr>
        <w:t>rights</w:t>
      </w:r>
      <w:r w:rsidRPr="00731669">
        <w:rPr>
          <w:rStyle w:val="Emphasis"/>
        </w:rPr>
        <w:t xml:space="preserve">, but </w:t>
      </w:r>
      <w:r w:rsidRPr="00731669">
        <w:rPr>
          <w:rStyle w:val="Emphasis"/>
          <w:highlight w:val="green"/>
        </w:rPr>
        <w:t>they will have to pay dearly</w:t>
      </w:r>
      <w:r w:rsidRPr="00731669">
        <w:rPr>
          <w:rStyle w:val="Emphasis"/>
        </w:rPr>
        <w:t xml:space="preserve"> for the privilege</w:t>
      </w:r>
      <w:r w:rsidRPr="00731669">
        <w:rPr>
          <w:sz w:val="16"/>
        </w:rPr>
        <w:t xml:space="preserve">. The message of the discourse around piracy has been that governments of other countries are stealing from the minds of U.S. inventors by not following patent protection. This narrative is connected with larger processes of the world order. In the 1950s, pharmaceutical corporations, particularly Pfizer International, made sweeping overseas sales figures. Due to recently independent post-colonial nations trying to rebuild themselves politically and economically, national pharmaceutical industries were nascent or non-existent. Drugs had to be imported and Pfizer profited. Countries like India and China were at first long-term prospects of profit. As their national pharmaceutical industries grew, they quickly became dangers to an established global system of branded medicine, one rooted in colonialism and imperialism (Drahos and Braithwaite 2002). </w:t>
      </w:r>
      <w:r w:rsidRPr="00731669">
        <w:rPr>
          <w:rStyle w:val="StyleUnderline"/>
        </w:rPr>
        <w:t xml:space="preserve">The </w:t>
      </w:r>
      <w:r w:rsidRPr="00731669">
        <w:rPr>
          <w:rStyle w:val="StyleUnderline"/>
          <w:highlight w:val="green"/>
        </w:rPr>
        <w:t>avid extension and proliferation of the i</w:t>
      </w:r>
      <w:r w:rsidRPr="00731669">
        <w:rPr>
          <w:sz w:val="16"/>
        </w:rPr>
        <w:t xml:space="preserve">ntellectual </w:t>
      </w:r>
      <w:r w:rsidRPr="00731669">
        <w:rPr>
          <w:rStyle w:val="StyleUnderline"/>
          <w:highlight w:val="green"/>
        </w:rPr>
        <w:t>p</w:t>
      </w:r>
      <w:r w:rsidRPr="00731669">
        <w:rPr>
          <w:sz w:val="16"/>
        </w:rPr>
        <w:t xml:space="preserve">roperty </w:t>
      </w:r>
      <w:r w:rsidRPr="00731669">
        <w:rPr>
          <w:rStyle w:val="StyleUnderline"/>
          <w:highlight w:val="green"/>
        </w:rPr>
        <w:t>regime</w:t>
      </w:r>
      <w:r w:rsidRPr="00731669">
        <w:rPr>
          <w:sz w:val="16"/>
        </w:rPr>
        <w:t xml:space="preserve">, particularly </w:t>
      </w:r>
      <w:r w:rsidRPr="00731669">
        <w:rPr>
          <w:rStyle w:val="StyleUnderline"/>
          <w:highlight w:val="green"/>
        </w:rPr>
        <w:t>in</w:t>
      </w:r>
      <w:r w:rsidRPr="00731669">
        <w:rPr>
          <w:rStyle w:val="StyleUnderline"/>
        </w:rPr>
        <w:t xml:space="preserve"> regards to </w:t>
      </w:r>
      <w:r w:rsidRPr="00731669">
        <w:rPr>
          <w:rStyle w:val="StyleUnderline"/>
          <w:highlight w:val="green"/>
        </w:rPr>
        <w:t>pharmaceuticals, can</w:t>
      </w:r>
      <w:r w:rsidRPr="00731669">
        <w:rPr>
          <w:sz w:val="16"/>
        </w:rPr>
        <w:t xml:space="preserve"> thus </w:t>
      </w:r>
      <w:r w:rsidRPr="00731669">
        <w:rPr>
          <w:rStyle w:val="StyleUnderline"/>
          <w:highlight w:val="green"/>
        </w:rPr>
        <w:t>be</w:t>
      </w:r>
      <w:r w:rsidRPr="00731669">
        <w:rPr>
          <w:rStyle w:val="StyleUnderline"/>
        </w:rPr>
        <w:t xml:space="preserve"> seen as </w:t>
      </w:r>
      <w:r w:rsidRPr="00731669">
        <w:rPr>
          <w:rStyle w:val="StyleUnderline"/>
          <w:highlight w:val="green"/>
        </w:rPr>
        <w:t>a legal disciplinary mechanism</w:t>
      </w:r>
      <w:r w:rsidRPr="00731669">
        <w:rPr>
          <w:rStyle w:val="StyleUnderline"/>
        </w:rPr>
        <w:t xml:space="preserve"> for those countries daring to circumvent Big Pharma. By pouring resources into an infrastructure to support i</w:t>
      </w:r>
      <w:r w:rsidRPr="00731669">
        <w:rPr>
          <w:sz w:val="16"/>
        </w:rPr>
        <w:t xml:space="preserve">ntellectual </w:t>
      </w:r>
      <w:r w:rsidRPr="00731669">
        <w:rPr>
          <w:rStyle w:val="StyleUnderline"/>
        </w:rPr>
        <w:t>p</w:t>
      </w:r>
      <w:r w:rsidRPr="00731669">
        <w:rPr>
          <w:sz w:val="16"/>
        </w:rPr>
        <w:t xml:space="preserve">roperty </w:t>
      </w:r>
      <w:r w:rsidRPr="00731669">
        <w:rPr>
          <w:rStyle w:val="StyleUnderline"/>
        </w:rPr>
        <w:t>rights</w:t>
      </w:r>
      <w:r w:rsidRPr="00731669">
        <w:rPr>
          <w:sz w:val="16"/>
        </w:rPr>
        <w:t xml:space="preserve">, (Drahos and Braithwaite 2002) </w:t>
      </w:r>
      <w:r w:rsidRPr="00731669">
        <w:rPr>
          <w:rStyle w:val="StyleUnderline"/>
          <w:highlight w:val="green"/>
        </w:rPr>
        <w:t>lower income countries</w:t>
      </w:r>
      <w:r w:rsidRPr="00731669">
        <w:rPr>
          <w:rStyle w:val="StyleUnderline"/>
        </w:rPr>
        <w:t xml:space="preserve"> </w:t>
      </w:r>
      <w:r w:rsidRPr="00731669">
        <w:rPr>
          <w:sz w:val="16"/>
        </w:rPr>
        <w:t xml:space="preserve">(primarily post-colonies) </w:t>
      </w:r>
      <w:r w:rsidRPr="00731669">
        <w:rPr>
          <w:rStyle w:val="StyleUnderline"/>
          <w:highlight w:val="green"/>
        </w:rPr>
        <w:t>are</w:t>
      </w:r>
      <w:r w:rsidRPr="00731669">
        <w:rPr>
          <w:rStyle w:val="StyleUnderline"/>
        </w:rPr>
        <w:t xml:space="preserve"> being </w:t>
      </w:r>
      <w:r w:rsidRPr="00731669">
        <w:rPr>
          <w:rStyle w:val="StyleUnderline"/>
          <w:highlight w:val="green"/>
        </w:rPr>
        <w:t>pulled away from investing in basic</w:t>
      </w:r>
      <w:r w:rsidRPr="00731669">
        <w:rPr>
          <w:rStyle w:val="StyleUnderline"/>
        </w:rPr>
        <w:t xml:space="preserve"> human rights </w:t>
      </w:r>
      <w:r w:rsidRPr="00731669">
        <w:rPr>
          <w:rStyle w:val="StyleUnderline"/>
          <w:highlight w:val="green"/>
        </w:rPr>
        <w:t>needs, such as</w:t>
      </w:r>
      <w:r w:rsidRPr="00731669">
        <w:rPr>
          <w:rStyle w:val="StyleUnderline"/>
        </w:rPr>
        <w:t xml:space="preserve"> access to </w:t>
      </w:r>
      <w:r w:rsidRPr="00731669">
        <w:rPr>
          <w:rStyle w:val="StyleUnderline"/>
          <w:highlight w:val="green"/>
        </w:rPr>
        <w:t>medicines</w:t>
      </w:r>
      <w:r w:rsidRPr="00731669">
        <w:rPr>
          <w:sz w:val="16"/>
        </w:rPr>
        <w:t xml:space="preserve">. Here </w:t>
      </w:r>
      <w:r w:rsidRPr="00731669">
        <w:rPr>
          <w:rStyle w:val="StyleUnderline"/>
        </w:rPr>
        <w:t xml:space="preserve">we see </w:t>
      </w:r>
      <w:r w:rsidRPr="00731669">
        <w:rPr>
          <w:sz w:val="16"/>
        </w:rPr>
        <w:t xml:space="preserve">Harvey’s </w:t>
      </w:r>
      <w:r w:rsidRPr="00731669">
        <w:rPr>
          <w:rStyle w:val="StyleUnderline"/>
        </w:rPr>
        <w:t>accumulation by dispossession clearly</w:t>
      </w:r>
      <w:r w:rsidRPr="00731669">
        <w:rPr>
          <w:sz w:val="16"/>
        </w:rPr>
        <w:t>.</w:t>
      </w:r>
    </w:p>
    <w:p w14:paraId="6B9194AB" w14:textId="77777777" w:rsidR="00A57010" w:rsidRPr="00731669" w:rsidRDefault="00A57010" w:rsidP="00A57010">
      <w:pPr>
        <w:rPr>
          <w:sz w:val="16"/>
        </w:rPr>
      </w:pPr>
      <w:r w:rsidRPr="00731669">
        <w:rPr>
          <w:sz w:val="16"/>
        </w:rPr>
        <w:t xml:space="preserve">Though Harvey is less particular about the racial aspect of the extraction, Alexander, Legassick and Hemson, Tutu, and even Mbeki make very clear that </w:t>
      </w:r>
      <w:r w:rsidRPr="00731669">
        <w:rPr>
          <w:rStyle w:val="StyleUnderline"/>
          <w:highlight w:val="green"/>
        </w:rPr>
        <w:t>there is a power imbalance between extractors and those extracted from</w:t>
      </w:r>
      <w:r w:rsidRPr="00731669">
        <w:rPr>
          <w:sz w:val="16"/>
        </w:rPr>
        <w:t xml:space="preserve">. Drahos and Braithwaite (2002) point to the ways in which </w:t>
      </w:r>
      <w:r w:rsidRPr="00CC6F11">
        <w:rPr>
          <w:rStyle w:val="StyleUnderline"/>
        </w:rPr>
        <w:t>racist narratives of the ‘East’ were mobilised for</w:t>
      </w:r>
      <w:r w:rsidRPr="00731669">
        <w:rPr>
          <w:rStyle w:val="StyleUnderline"/>
        </w:rPr>
        <w:t xml:space="preserve"> the movement of the U.S. government to put in place </w:t>
      </w:r>
      <w:r w:rsidRPr="00CC6F11">
        <w:rPr>
          <w:rStyle w:val="StyleUnderline"/>
        </w:rPr>
        <w:t>sanctions against Asian countries who did not</w:t>
      </w:r>
      <w:r w:rsidRPr="00731669">
        <w:rPr>
          <w:rStyle w:val="StyleUnderline"/>
        </w:rPr>
        <w:t xml:space="preserve"> yet </w:t>
      </w:r>
      <w:r w:rsidRPr="00CC6F11">
        <w:rPr>
          <w:rStyle w:val="StyleUnderline"/>
        </w:rPr>
        <w:t>follow patent protection laws</w:t>
      </w:r>
      <w:r w:rsidRPr="00731669">
        <w:rPr>
          <w:rStyle w:val="StyleUnderline"/>
        </w:rPr>
        <w:t xml:space="preserve"> in the 1980s and 1990s, forcing them to behave</w:t>
      </w:r>
      <w:r w:rsidRPr="00731669">
        <w:rPr>
          <w:sz w:val="16"/>
        </w:rPr>
        <w:t xml:space="preserve">. Indeed, </w:t>
      </w:r>
      <w:r w:rsidRPr="00731669">
        <w:rPr>
          <w:rStyle w:val="StyleUnderline"/>
        </w:rPr>
        <w:t xml:space="preserve">this example of </w:t>
      </w:r>
      <w:r w:rsidRPr="00731669">
        <w:rPr>
          <w:rStyle w:val="StyleUnderline"/>
          <w:highlight w:val="green"/>
        </w:rPr>
        <w:t>a racial and imperial attitude</w:t>
      </w:r>
      <w:r w:rsidRPr="00731669">
        <w:rPr>
          <w:rStyle w:val="StyleUnderline"/>
        </w:rPr>
        <w:t xml:space="preserve"> seems to </w:t>
      </w:r>
      <w:r w:rsidRPr="00731669">
        <w:rPr>
          <w:rStyle w:val="StyleUnderline"/>
          <w:highlight w:val="green"/>
        </w:rPr>
        <w:t>form a</w:t>
      </w:r>
      <w:r w:rsidRPr="00731669">
        <w:rPr>
          <w:rStyle w:val="StyleUnderline"/>
        </w:rPr>
        <w:t xml:space="preserve"> stubborn </w:t>
      </w:r>
      <w:r w:rsidRPr="00731669">
        <w:rPr>
          <w:rStyle w:val="StyleUnderline"/>
          <w:highlight w:val="green"/>
        </w:rPr>
        <w:t>undercurrent</w:t>
      </w:r>
      <w:r w:rsidRPr="00731669">
        <w:rPr>
          <w:rStyle w:val="StyleUnderline"/>
        </w:rPr>
        <w:t xml:space="preserve"> not just </w:t>
      </w:r>
      <w:r w:rsidRPr="00731669">
        <w:rPr>
          <w:rStyle w:val="StyleUnderline"/>
          <w:highlight w:val="green"/>
        </w:rPr>
        <w:t>through TRIPS</w:t>
      </w:r>
      <w:r w:rsidRPr="00731669">
        <w:rPr>
          <w:rStyle w:val="StyleUnderline"/>
        </w:rPr>
        <w:t xml:space="preserve"> but through Big Pharma’s more specific practices in the Third World</w:t>
      </w:r>
      <w:r w:rsidRPr="00731669">
        <w:rPr>
          <w:sz w:val="16"/>
        </w:rPr>
        <w:t xml:space="preserve">. For example, </w:t>
      </w:r>
      <w:r w:rsidRPr="00731669">
        <w:rPr>
          <w:rStyle w:val="StyleUnderline"/>
          <w:highlight w:val="green"/>
        </w:rPr>
        <w:t>Western i</w:t>
      </w:r>
      <w:r w:rsidRPr="00731669">
        <w:rPr>
          <w:sz w:val="16"/>
        </w:rPr>
        <w:t xml:space="preserve">ntellectual </w:t>
      </w:r>
      <w:r w:rsidRPr="00731669">
        <w:rPr>
          <w:rStyle w:val="StyleUnderline"/>
          <w:highlight w:val="green"/>
        </w:rPr>
        <w:t>p</w:t>
      </w:r>
      <w:r w:rsidRPr="00731669">
        <w:rPr>
          <w:sz w:val="16"/>
        </w:rPr>
        <w:t xml:space="preserve">roperty </w:t>
      </w:r>
      <w:r w:rsidRPr="00731669">
        <w:rPr>
          <w:rStyle w:val="StyleUnderline"/>
          <w:highlight w:val="green"/>
        </w:rPr>
        <w:t>rights did not recognise</w:t>
      </w:r>
      <w:r w:rsidRPr="00731669">
        <w:rPr>
          <w:rStyle w:val="StyleUnderline"/>
        </w:rPr>
        <w:t xml:space="preserve"> the rights of </w:t>
      </w:r>
      <w:r w:rsidRPr="00731669">
        <w:rPr>
          <w:rStyle w:val="StyleUnderline"/>
          <w:highlight w:val="green"/>
        </w:rPr>
        <w:t>indigenous peoples</w:t>
      </w:r>
      <w:r w:rsidRPr="00731669">
        <w:rPr>
          <w:sz w:val="16"/>
        </w:rPr>
        <w:t xml:space="preserve">. By the time evidence proved individual </w:t>
      </w:r>
      <w:r w:rsidRPr="00731669">
        <w:rPr>
          <w:rStyle w:val="StyleUnderline"/>
          <w:highlight w:val="green"/>
        </w:rPr>
        <w:t>pharmaceutical corporations were stealing indigenous</w:t>
      </w:r>
      <w:r w:rsidRPr="00731669">
        <w:rPr>
          <w:rStyle w:val="StyleUnderline"/>
        </w:rPr>
        <w:t xml:space="preserve"> peoples’ </w:t>
      </w:r>
      <w:r w:rsidRPr="00731669">
        <w:rPr>
          <w:rStyle w:val="StyleUnderline"/>
          <w:highlight w:val="green"/>
        </w:rPr>
        <w:t>collective knowledge</w:t>
      </w:r>
      <w:r w:rsidRPr="00731669">
        <w:rPr>
          <w:rStyle w:val="StyleUnderline"/>
        </w:rPr>
        <w:t>, TRIPS had been set into stone</w:t>
      </w:r>
      <w:r w:rsidRPr="00731669">
        <w:rPr>
          <w:sz w:val="16"/>
        </w:rPr>
        <w:t xml:space="preserve"> (Drahos and Braithwaite 2002, 71). </w:t>
      </w:r>
      <w:r w:rsidRPr="00731669">
        <w:rPr>
          <w:rStyle w:val="StyleUnderline"/>
          <w:highlight w:val="green"/>
        </w:rPr>
        <w:t>Unethical clinical trials</w:t>
      </w:r>
      <w:r w:rsidRPr="00731669">
        <w:rPr>
          <w:rStyle w:val="StyleUnderline"/>
        </w:rPr>
        <w:t xml:space="preserve"> are another striking example</w:t>
      </w:r>
      <w:r w:rsidRPr="00731669">
        <w:rPr>
          <w:sz w:val="16"/>
        </w:rPr>
        <w:t xml:space="preserve">. Lurie and Wolfe (1997) describe the deaths of </w:t>
      </w:r>
      <w:r w:rsidRPr="00731669">
        <w:rPr>
          <w:rStyle w:val="StyleUnderline"/>
        </w:rPr>
        <w:t>hundreds of infants in the Third World</w:t>
      </w:r>
      <w:r w:rsidRPr="00731669">
        <w:rPr>
          <w:sz w:val="16"/>
        </w:rPr>
        <w:t xml:space="preserve"> who </w:t>
      </w:r>
      <w:r w:rsidRPr="00731669">
        <w:rPr>
          <w:rStyle w:val="StyleUnderline"/>
        </w:rPr>
        <w:t>were needlessly unethically infected in trials of interventions to reduce perinatal transmission of HIV</w:t>
      </w:r>
      <w:r w:rsidRPr="00731669">
        <w:rPr>
          <w:sz w:val="16"/>
        </w:rPr>
        <w:t xml:space="preserve">. Even </w:t>
      </w:r>
      <w:r w:rsidRPr="00731669">
        <w:rPr>
          <w:rStyle w:val="StyleUnderline"/>
        </w:rPr>
        <w:t xml:space="preserve">trials </w:t>
      </w:r>
      <w:r w:rsidRPr="00731669">
        <w:rPr>
          <w:sz w:val="16"/>
        </w:rPr>
        <w:t xml:space="preserve">that are ‘ethical’, however, </w:t>
      </w:r>
      <w:r w:rsidRPr="00731669">
        <w:rPr>
          <w:rStyle w:val="StyleUnderline"/>
          <w:highlight w:val="green"/>
        </w:rPr>
        <w:t>are</w:t>
      </w:r>
      <w:r w:rsidRPr="00731669">
        <w:rPr>
          <w:rStyle w:val="StyleUnderline"/>
        </w:rPr>
        <w:t xml:space="preserve"> often </w:t>
      </w:r>
      <w:r w:rsidRPr="00731669">
        <w:rPr>
          <w:rStyle w:val="StyleUnderline"/>
          <w:highlight w:val="green"/>
        </w:rPr>
        <w:t>conducted within vulnerable populations in Third World countries</w:t>
      </w:r>
      <w:r w:rsidRPr="00731669">
        <w:rPr>
          <w:rStyle w:val="StyleUnderline"/>
        </w:rPr>
        <w:t xml:space="preserve">, creating </w:t>
      </w:r>
      <w:r w:rsidRPr="00731669">
        <w:rPr>
          <w:rStyle w:val="StyleUnderline"/>
          <w:highlight w:val="green"/>
        </w:rPr>
        <w:t xml:space="preserve">a cheap clinical trial pool for pharmaceutical </w:t>
      </w:r>
      <w:r w:rsidRPr="00731669">
        <w:rPr>
          <w:rStyle w:val="StyleUnderline"/>
          <w:highlight w:val="green"/>
        </w:rPr>
        <w:lastRenderedPageBreak/>
        <w:t>corporations</w:t>
      </w:r>
      <w:r w:rsidRPr="00731669">
        <w:rPr>
          <w:rStyle w:val="StyleUnderline"/>
        </w:rPr>
        <w:t xml:space="preserve"> to test drugs on</w:t>
      </w:r>
      <w:r w:rsidRPr="00731669">
        <w:rPr>
          <w:sz w:val="16"/>
        </w:rPr>
        <w:t xml:space="preserve"> (Fassin 2007; Lurie and Wolfe 1997; Angell 1997). Informant C, a doctor, tells me they feel that there have been so many conspiracy theories about the HIV/AIDS crisis in South Africa that they feel almost reluctant saying what they think out loud. Yet when I ask about their opinion of Big Pharma’s role in Africa, they tell me with a sigh:</w:t>
      </w:r>
    </w:p>
    <w:p w14:paraId="4B014694" w14:textId="77777777" w:rsidR="00A57010" w:rsidRPr="00731669" w:rsidRDefault="00A57010" w:rsidP="00A57010">
      <w:pPr>
        <w:ind w:left="720"/>
        <w:rPr>
          <w:sz w:val="16"/>
        </w:rPr>
      </w:pPr>
      <w:r w:rsidRPr="00731669">
        <w:rPr>
          <w:sz w:val="16"/>
        </w:rPr>
        <w:t xml:space="preserve">South Africa and </w:t>
      </w:r>
      <w:r w:rsidRPr="00731669">
        <w:rPr>
          <w:rStyle w:val="StyleUnderline"/>
        </w:rPr>
        <w:t>Africa is like</w:t>
      </w:r>
      <w:r w:rsidRPr="00731669">
        <w:rPr>
          <w:sz w:val="16"/>
        </w:rPr>
        <w:t xml:space="preserve">, what’s the word? </w:t>
      </w:r>
      <w:r w:rsidRPr="00731669">
        <w:rPr>
          <w:rStyle w:val="StyleUnderline"/>
        </w:rPr>
        <w:t>a testing ground</w:t>
      </w:r>
      <w:r w:rsidRPr="00731669">
        <w:rPr>
          <w:sz w:val="16"/>
        </w:rPr>
        <w:t>. I hate saying that but I sometimes do feel. I hate saying that because it’s putting the conspiracy theories, the cynicism into something. I guess, that it’s my feeling: it’s subjective rather than objective. When I say conspiracy theory, I mean it’s something that you don’t want to believe is happening but you know that there is probably truth in it.</w:t>
      </w:r>
    </w:p>
    <w:p w14:paraId="0AFD6952" w14:textId="77777777" w:rsidR="00A57010" w:rsidRDefault="00A57010" w:rsidP="00A57010">
      <w:pPr>
        <w:rPr>
          <w:sz w:val="16"/>
        </w:rPr>
      </w:pPr>
      <w:r w:rsidRPr="00731669">
        <w:rPr>
          <w:sz w:val="16"/>
        </w:rPr>
        <w:t xml:space="preserve">Their hesitation comes with high stakes: the only reason their partner is able to get treatment for skin cancer is due to access to a clinical trial. Otherwise, the treatment costs R95, 000 every three weeks for two years. “They are doing some good work out there,” they tell me. </w:t>
      </w:r>
      <w:r w:rsidRPr="00731669">
        <w:rPr>
          <w:rStyle w:val="StyleUnderline"/>
          <w:highlight w:val="green"/>
        </w:rPr>
        <w:t>Big Pharma’s moral location</w:t>
      </w:r>
      <w:r w:rsidRPr="00731669">
        <w:rPr>
          <w:rStyle w:val="StyleUnderline"/>
        </w:rPr>
        <w:t xml:space="preserve"> in South Africa </w:t>
      </w:r>
      <w:r w:rsidRPr="00731669">
        <w:rPr>
          <w:rStyle w:val="StyleUnderline"/>
          <w:highlight w:val="green"/>
        </w:rPr>
        <w:t>is nebulous</w:t>
      </w:r>
      <w:r w:rsidRPr="00731669">
        <w:rPr>
          <w:rStyle w:val="StyleUnderline"/>
        </w:rPr>
        <w:t xml:space="preserve"> and uneven, </w:t>
      </w:r>
      <w:r w:rsidRPr="00731669">
        <w:rPr>
          <w:rStyle w:val="StyleUnderline"/>
          <w:highlight w:val="green"/>
        </w:rPr>
        <w:t>as is the ‘global apartheid’ of neoliberalism</w:t>
      </w:r>
      <w:r w:rsidRPr="00731669">
        <w:rPr>
          <w:sz w:val="16"/>
        </w:rPr>
        <w:t xml:space="preserve">. Indeed, </w:t>
      </w:r>
      <w:r w:rsidRPr="00731669">
        <w:rPr>
          <w:rStyle w:val="Emphasis"/>
          <w:highlight w:val="green"/>
        </w:rPr>
        <w:t>their practices follow the</w:t>
      </w:r>
      <w:r w:rsidRPr="00731669">
        <w:rPr>
          <w:rStyle w:val="Emphasis"/>
        </w:rPr>
        <w:t xml:space="preserve"> same </w:t>
      </w:r>
      <w:r w:rsidRPr="00731669">
        <w:rPr>
          <w:rStyle w:val="Emphasis"/>
          <w:highlight w:val="green"/>
        </w:rPr>
        <w:t>logic of racial capitalism</w:t>
      </w:r>
      <w:r w:rsidRPr="00731669">
        <w:rPr>
          <w:rStyle w:val="Emphasis"/>
        </w:rPr>
        <w:t xml:space="preserve">: the </w:t>
      </w:r>
      <w:r w:rsidRPr="00731669">
        <w:rPr>
          <w:rStyle w:val="Emphasis"/>
          <w:highlight w:val="green"/>
        </w:rPr>
        <w:t>bodies of colonial subjects that propped up the Empire have become the bodies of post-colonial subjects who prop up a much more diffuse, abstract corporate Empire</w:t>
      </w:r>
      <w:r w:rsidRPr="00731669">
        <w:rPr>
          <w:sz w:val="16"/>
        </w:rPr>
        <w:t>. The lines between conspiracy and controversy are just as thin across the world as they are in South Africa.</w:t>
      </w:r>
    </w:p>
    <w:p w14:paraId="27EDB6C1" w14:textId="795DBA67" w:rsidR="00A57010" w:rsidRDefault="00A57010" w:rsidP="00A57010"/>
    <w:p w14:paraId="7037FE5E" w14:textId="338AB19A" w:rsidR="00DE5D67" w:rsidRDefault="00DE5D67" w:rsidP="00DE5D67">
      <w:pPr>
        <w:pStyle w:val="Heading4"/>
      </w:pPr>
      <w:r>
        <w:t xml:space="preserve">The 1AC’s fetishism of the public domain, demonstrated </w:t>
      </w:r>
      <w:r w:rsidR="002F1253">
        <w:t>by</w:t>
      </w:r>
      <w:r>
        <w:t xml:space="preserve"> </w:t>
      </w:r>
      <w:r w:rsidR="002F1253">
        <w:t>their embrace of generic medicine</w:t>
      </w:r>
      <w:r>
        <w:t>, is a form of neocolonial domination that papers over inequalities and information feudalism. The public domain is a structure of white supremacy that erases the 1AC’s complicity.</w:t>
      </w:r>
    </w:p>
    <w:p w14:paraId="2F265216" w14:textId="77777777" w:rsidR="00DE5D67" w:rsidRDefault="00DE5D67" w:rsidP="00DE5D67">
      <w:pPr>
        <w:rPr>
          <w:sz w:val="16"/>
          <w:szCs w:val="16"/>
        </w:rPr>
      </w:pPr>
      <w:r w:rsidRPr="00945BCD">
        <w:rPr>
          <w:rStyle w:val="Style13ptBold"/>
        </w:rPr>
        <w:t>Vats and Keller ‘18</w:t>
      </w:r>
      <w:r>
        <w:rPr>
          <w:sz w:val="16"/>
          <w:szCs w:val="16"/>
        </w:rPr>
        <w:t xml:space="preserve"> </w:t>
      </w:r>
      <w:r w:rsidRPr="00277E59">
        <w:rPr>
          <w:sz w:val="16"/>
          <w:szCs w:val="16"/>
        </w:rPr>
        <w:t>[Anjali Vats; Assistant Professor of Communication and African and African Diaspora Studies at Boston College and Assistant Professor of Law at Boston College Law School; Deirdré A. Keller; Professor of Law at Ohio Northern University, Claude W. Pettit College of Law; 2018; “Critical Race IP”; Cardozo Arts &amp; Ent. LJ; https://www.cardozoaelj.com/wp-content/uploads/2018/10/VATS-KELLER-ARTICLE.pdf; Accessed 08-29-2021] AK</w:t>
      </w:r>
    </w:p>
    <w:p w14:paraId="6C27EC3B" w14:textId="77777777" w:rsidR="00DE5D67" w:rsidRPr="00524A7A" w:rsidRDefault="00DE5D67" w:rsidP="00DE5D67">
      <w:pPr>
        <w:rPr>
          <w:sz w:val="16"/>
          <w:szCs w:val="16"/>
        </w:rPr>
      </w:pPr>
      <w:r w:rsidRPr="00524A7A">
        <w:rPr>
          <w:sz w:val="16"/>
          <w:szCs w:val="16"/>
        </w:rPr>
        <w:t>3. The Public Domain</w:t>
      </w:r>
    </w:p>
    <w:p w14:paraId="529E9642" w14:textId="77777777" w:rsidR="00DE5D67" w:rsidRPr="002D79FF" w:rsidRDefault="00DE5D67" w:rsidP="00DE5D67">
      <w:pPr>
        <w:rPr>
          <w:sz w:val="16"/>
        </w:rPr>
      </w:pPr>
      <w:r w:rsidRPr="002D79FF">
        <w:rPr>
          <w:sz w:val="16"/>
        </w:rPr>
        <w:t xml:space="preserve">Critical Race IP scholarship, like intellectual property scholarship generally, is concerned with the public domain. However, unlike their law and economics counterparts, </w:t>
      </w:r>
      <w:r w:rsidRPr="00BD5467">
        <w:rPr>
          <w:rStyle w:val="StyleUnderline"/>
          <w:highlight w:val="green"/>
        </w:rPr>
        <w:t>Race IP Crits are concerned with the racial</w:t>
      </w:r>
      <w:r w:rsidRPr="00282564">
        <w:rPr>
          <w:rStyle w:val="StyleUnderline"/>
        </w:rPr>
        <w:t xml:space="preserve"> and social justice </w:t>
      </w:r>
      <w:r w:rsidRPr="00BD5467">
        <w:rPr>
          <w:rStyle w:val="StyleUnderline"/>
          <w:highlight w:val="green"/>
        </w:rPr>
        <w:t>dimensions of the</w:t>
      </w:r>
      <w:r w:rsidRPr="00282564">
        <w:rPr>
          <w:rStyle w:val="StyleUnderline"/>
        </w:rPr>
        <w:t xml:space="preserve"> management of </w:t>
      </w:r>
      <w:r w:rsidRPr="00BD5467">
        <w:rPr>
          <w:rStyle w:val="StyleUnderline"/>
          <w:highlight w:val="green"/>
        </w:rPr>
        <w:t>the public domain</w:t>
      </w:r>
      <w:r w:rsidRPr="00282564">
        <w:rPr>
          <w:rStyle w:val="StyleUnderline"/>
        </w:rPr>
        <w:t xml:space="preserve">, especially in ways </w:t>
      </w:r>
      <w:r w:rsidRPr="00BD5467">
        <w:rPr>
          <w:rStyle w:val="StyleUnderline"/>
          <w:highlight w:val="green"/>
        </w:rPr>
        <w:t>that refuse to recognize</w:t>
      </w:r>
      <w:r w:rsidRPr="00282564">
        <w:rPr>
          <w:rStyle w:val="StyleUnderline"/>
        </w:rPr>
        <w:t xml:space="preserve"> property </w:t>
      </w:r>
      <w:r w:rsidRPr="00BD5467">
        <w:rPr>
          <w:rStyle w:val="StyleUnderline"/>
          <w:highlight w:val="green"/>
        </w:rPr>
        <w:t>rights in existing traditional knowledge and hinder access to knowledge</w:t>
      </w:r>
      <w:r w:rsidRPr="00627132">
        <w:rPr>
          <w:sz w:val="16"/>
          <w:szCs w:val="16"/>
        </w:rPr>
        <w:t>. Recent cases such as Eldred v. Ashcroft206 and Golan v. Holder207 have extended the term and scope of intellectual property rights, posing considerable problems for marginalized groups, particularly with respe</w:t>
      </w:r>
      <w:r w:rsidRPr="002D79FF">
        <w:rPr>
          <w:sz w:val="16"/>
        </w:rPr>
        <w:t xml:space="preserve">ct to A2K. Unsurprisingly, as </w:t>
      </w:r>
      <w:r w:rsidRPr="000E586C">
        <w:rPr>
          <w:rStyle w:val="StyleUnderline"/>
          <w:highlight w:val="green"/>
        </w:rPr>
        <w:t>per</w:t>
      </w:r>
      <w:r w:rsidRPr="002D79FF">
        <w:rPr>
          <w:sz w:val="16"/>
        </w:rPr>
        <w:t xml:space="preserve"> claims of </w:t>
      </w:r>
      <w:r w:rsidRPr="000E586C">
        <w:rPr>
          <w:rStyle w:val="StyleUnderline"/>
          <w:highlight w:val="green"/>
        </w:rPr>
        <w:t>the rise of information feudalism</w:t>
      </w:r>
      <w:r w:rsidRPr="000E586C">
        <w:rPr>
          <w:sz w:val="16"/>
          <w:highlight w:val="green"/>
        </w:rPr>
        <w:t>,</w:t>
      </w:r>
      <w:r w:rsidRPr="002D79FF">
        <w:rPr>
          <w:sz w:val="16"/>
        </w:rPr>
        <w:t xml:space="preserve"> such </w:t>
      </w:r>
      <w:r w:rsidRPr="000E586C">
        <w:rPr>
          <w:rStyle w:val="StyleUnderline"/>
          <w:highlight w:val="green"/>
        </w:rPr>
        <w:t>transfers of information</w:t>
      </w:r>
      <w:r w:rsidRPr="002D79FF">
        <w:rPr>
          <w:sz w:val="16"/>
        </w:rPr>
        <w:t xml:space="preserve"> often </w:t>
      </w:r>
      <w:r w:rsidRPr="000E586C">
        <w:rPr>
          <w:rStyle w:val="StyleUnderline"/>
          <w:highlight w:val="green"/>
        </w:rPr>
        <w:t>unfold along (neo)colonial axes, with the developing world paying the price</w:t>
      </w:r>
      <w:r w:rsidRPr="007E3B63">
        <w:rPr>
          <w:rStyle w:val="StyleUnderline"/>
        </w:rPr>
        <w:t xml:space="preserve"> for the privatization and</w:t>
      </w:r>
      <w:r w:rsidRPr="002D79FF">
        <w:rPr>
          <w:sz w:val="16"/>
        </w:rPr>
        <w:t xml:space="preserve"> increasing scope of copyright, </w:t>
      </w:r>
      <w:r w:rsidRPr="007E3B63">
        <w:rPr>
          <w:rStyle w:val="StyleUnderline"/>
        </w:rPr>
        <w:t>patent</w:t>
      </w:r>
      <w:r w:rsidRPr="002D79FF">
        <w:rPr>
          <w:sz w:val="16"/>
        </w:rPr>
        <w:t xml:space="preserve">, and trademark </w:t>
      </w:r>
      <w:r w:rsidRPr="007E3B63">
        <w:rPr>
          <w:rStyle w:val="StyleUnderline"/>
        </w:rPr>
        <w:t>law</w:t>
      </w:r>
      <w:r w:rsidRPr="002D79FF">
        <w:rPr>
          <w:sz w:val="16"/>
        </w:rPr>
        <w:t xml:space="preserve">.208 Intellectual property maximalism in copyright and patent results in a “shrinking” public domain by restricting access to knowledge along distinctly racial lines.209 James Boyle210 and Michael Brown211 offer in- depth accounts of this process, while </w:t>
      </w:r>
      <w:r w:rsidRPr="00DA08D2">
        <w:rPr>
          <w:rStyle w:val="StyleUnderline"/>
        </w:rPr>
        <w:t xml:space="preserve">Sunder and Chander highlight the need to </w:t>
      </w:r>
      <w:r w:rsidRPr="000E586C">
        <w:rPr>
          <w:rStyle w:val="StyleUnderline"/>
          <w:highlight w:val="green"/>
        </w:rPr>
        <w:t>read the public domain as not simply the opposite of i</w:t>
      </w:r>
      <w:r w:rsidRPr="00DA08D2">
        <w:rPr>
          <w:rStyle w:val="StyleUnderline"/>
        </w:rPr>
        <w:t xml:space="preserve">ntellectual </w:t>
      </w:r>
      <w:r w:rsidRPr="000E586C">
        <w:rPr>
          <w:rStyle w:val="StyleUnderline"/>
          <w:highlight w:val="green"/>
        </w:rPr>
        <w:t>p</w:t>
      </w:r>
      <w:r w:rsidRPr="00DA08D2">
        <w:rPr>
          <w:rStyle w:val="StyleUnderline"/>
        </w:rPr>
        <w:t xml:space="preserve">roperty </w:t>
      </w:r>
      <w:r w:rsidRPr="000E586C">
        <w:rPr>
          <w:rStyle w:val="StyleUnderline"/>
          <w:highlight w:val="green"/>
        </w:rPr>
        <w:t>but also as a space for (neo)colonial ownership claims to traditional knowledge</w:t>
      </w:r>
      <w:r w:rsidRPr="002D79FF">
        <w:rPr>
          <w:sz w:val="16"/>
        </w:rPr>
        <w:t xml:space="preserve">.212 </w:t>
      </w:r>
      <w:r w:rsidRPr="00356DE7">
        <w:rPr>
          <w:rStyle w:val="Emphasis"/>
        </w:rPr>
        <w:t>“</w:t>
      </w:r>
      <w:r w:rsidRPr="000E586C">
        <w:rPr>
          <w:rStyle w:val="Emphasis"/>
          <w:highlight w:val="green"/>
        </w:rPr>
        <w:t>The romance of the public domain” refers to the fetishistic desire to embrace the public domain</w:t>
      </w:r>
      <w:r w:rsidRPr="00356DE7">
        <w:rPr>
          <w:rStyle w:val="Emphasis"/>
        </w:rPr>
        <w:t xml:space="preserve"> as an alternative to intellectual property maximalism </w:t>
      </w:r>
      <w:r w:rsidRPr="000E586C">
        <w:rPr>
          <w:rStyle w:val="Emphasis"/>
          <w:highlight w:val="green"/>
        </w:rPr>
        <w:t>without adequate consideration of</w:t>
      </w:r>
      <w:r w:rsidRPr="00356DE7">
        <w:rPr>
          <w:rStyle w:val="Emphasis"/>
        </w:rPr>
        <w:t xml:space="preserve"> its </w:t>
      </w:r>
      <w:r w:rsidRPr="000E586C">
        <w:rPr>
          <w:rStyle w:val="Emphasis"/>
          <w:highlight w:val="green"/>
        </w:rPr>
        <w:t>underlying inequalities</w:t>
      </w:r>
      <w:r w:rsidRPr="002D79FF">
        <w:rPr>
          <w:sz w:val="16"/>
        </w:rPr>
        <w:t>.213 Meanwhile, as the expansion of trademark law threatened and threatens to make the brand all-powerful, both as a legal and cultural form, it too erodes equal access to the public domain, particularly for those who were racially stereotyped. Jane Gaines and Rosemary Coombe trace this process, demonstrating the increasing value and significance of ownership of the brand as well as resistance to that ownership, particularly when racial symbols are invoked.214</w:t>
      </w:r>
    </w:p>
    <w:p w14:paraId="28F74183" w14:textId="77777777" w:rsidR="00DE5D67" w:rsidRPr="002264FA" w:rsidRDefault="00DE5D67" w:rsidP="00DE5D67">
      <w:pPr>
        <w:rPr>
          <w:sz w:val="16"/>
        </w:rPr>
      </w:pPr>
      <w:r w:rsidRPr="00143AC4">
        <w:rPr>
          <w:rStyle w:val="StyleUnderline"/>
        </w:rPr>
        <w:t xml:space="preserve">As information feudalism has grown more intense in the 2000s, </w:t>
      </w:r>
      <w:r w:rsidRPr="000E586C">
        <w:rPr>
          <w:rStyle w:val="StyleUnderline"/>
          <w:highlight w:val="green"/>
        </w:rPr>
        <w:t>calls for equal access have become more commonplace</w:t>
      </w:r>
      <w:r w:rsidRPr="002264FA">
        <w:rPr>
          <w:sz w:val="16"/>
        </w:rPr>
        <w:t xml:space="preserve">. Chon, for instance, argues for wide access to educational materials,215 one which was </w:t>
      </w:r>
      <w:r w:rsidRPr="002264FA">
        <w:rPr>
          <w:sz w:val="16"/>
        </w:rPr>
        <w:lastRenderedPageBreak/>
        <w:t xml:space="preserve">borne out in the Delhi University copyright case in which the Indian Supreme Court determined that the policy interest in access to knowledge outweighed the monopoly afforded to publishers.216 In contexts such as access to copyrighted materials or access to pharmaceuticals, </w:t>
      </w:r>
      <w:r w:rsidRPr="000E586C">
        <w:rPr>
          <w:rStyle w:val="Emphasis"/>
          <w:highlight w:val="green"/>
        </w:rPr>
        <w:t>the public domain is not a universal concept but one that must be situationally redefined to account for</w:t>
      </w:r>
      <w:r w:rsidRPr="001F0AA4">
        <w:rPr>
          <w:rStyle w:val="Emphasis"/>
        </w:rPr>
        <w:t xml:space="preserve"> the states of </w:t>
      </w:r>
      <w:r w:rsidRPr="000E586C">
        <w:rPr>
          <w:rStyle w:val="Emphasis"/>
          <w:highlight w:val="green"/>
        </w:rPr>
        <w:t>development and growth trajectories of</w:t>
      </w:r>
      <w:r w:rsidRPr="001F0AA4">
        <w:rPr>
          <w:rStyle w:val="Emphasis"/>
        </w:rPr>
        <w:t xml:space="preserve"> nations in </w:t>
      </w:r>
      <w:r w:rsidRPr="000E586C">
        <w:rPr>
          <w:rStyle w:val="Emphasis"/>
          <w:highlight w:val="green"/>
        </w:rPr>
        <w:t>the Global South</w:t>
      </w:r>
      <w:r w:rsidRPr="002264FA">
        <w:rPr>
          <w:sz w:val="16"/>
        </w:rPr>
        <w:t xml:space="preserve">.217 While we take up some of these examples in the sections that follow, we observe generally that </w:t>
      </w:r>
      <w:r w:rsidRPr="000E586C">
        <w:rPr>
          <w:rStyle w:val="Emphasis"/>
          <w:highlight w:val="green"/>
        </w:rPr>
        <w:t>the public domain is not an unqualified good</w:t>
      </w:r>
      <w:r w:rsidRPr="00B00328">
        <w:rPr>
          <w:rStyle w:val="Emphasis"/>
        </w:rPr>
        <w:t xml:space="preserve">, nor is its designation as the opposite of property without complications. </w:t>
      </w:r>
      <w:r w:rsidRPr="000E586C">
        <w:rPr>
          <w:rStyle w:val="Emphasis"/>
          <w:highlight w:val="green"/>
        </w:rPr>
        <w:t>It is</w:t>
      </w:r>
      <w:r w:rsidRPr="00B00328">
        <w:rPr>
          <w:rStyle w:val="Emphasis"/>
        </w:rPr>
        <w:t xml:space="preserve"> instead </w:t>
      </w:r>
      <w:r w:rsidRPr="000E586C">
        <w:rPr>
          <w:rStyle w:val="Emphasis"/>
          <w:highlight w:val="green"/>
        </w:rPr>
        <w:t>a social construction which</w:t>
      </w:r>
      <w:r w:rsidRPr="002264FA">
        <w:rPr>
          <w:sz w:val="16"/>
        </w:rPr>
        <w:t xml:space="preserve"> often </w:t>
      </w:r>
      <w:r w:rsidRPr="000E586C">
        <w:rPr>
          <w:rStyle w:val="Emphasis"/>
          <w:highlight w:val="green"/>
        </w:rPr>
        <w:t>erases i</w:t>
      </w:r>
      <w:r w:rsidRPr="002264FA">
        <w:rPr>
          <w:sz w:val="16"/>
        </w:rPr>
        <w:t xml:space="preserve">ntellectual </w:t>
      </w:r>
      <w:r w:rsidRPr="000E586C">
        <w:rPr>
          <w:rStyle w:val="Emphasis"/>
          <w:highlight w:val="green"/>
        </w:rPr>
        <w:t>p</w:t>
      </w:r>
      <w:r w:rsidRPr="002264FA">
        <w:rPr>
          <w:sz w:val="16"/>
        </w:rPr>
        <w:t xml:space="preserve">roperty </w:t>
      </w:r>
      <w:r w:rsidRPr="000E586C">
        <w:rPr>
          <w:rStyle w:val="Emphasis"/>
          <w:highlight w:val="green"/>
        </w:rPr>
        <w:t>law’s protection of white supremacy</w:t>
      </w:r>
      <w:r w:rsidRPr="00B00328">
        <w:rPr>
          <w:rStyle w:val="Emphasis"/>
        </w:rPr>
        <w:t xml:space="preserve"> and denies A2K to the world’s most vulnerable populations</w:t>
      </w:r>
      <w:r w:rsidRPr="002264FA">
        <w:rPr>
          <w:sz w:val="16"/>
        </w:rPr>
        <w:t>. The regulation of the public domain and the scope of its contents, therefore, remain important questions for scholars of race and intellectual property.</w:t>
      </w:r>
    </w:p>
    <w:p w14:paraId="1BC50405" w14:textId="7D9D2B5E" w:rsidR="00DE5D67" w:rsidRDefault="00DE5D67" w:rsidP="00A57010"/>
    <w:p w14:paraId="364FBB8C" w14:textId="77777777" w:rsidR="00DE5D67" w:rsidRDefault="00DE5D67" w:rsidP="00DE5D67">
      <w:pPr>
        <w:keepNext/>
        <w:keepLines/>
        <w:spacing w:before="40" w:after="0"/>
        <w:outlineLvl w:val="3"/>
        <w:rPr>
          <w:rFonts w:eastAsiaTheme="majorEastAsia" w:cs="Times New Roman"/>
          <w:b/>
          <w:iCs/>
          <w:sz w:val="26"/>
          <w:szCs w:val="26"/>
        </w:rPr>
      </w:pPr>
      <w:r>
        <w:rPr>
          <w:rFonts w:eastAsiaTheme="majorEastAsia" w:cs="Times New Roman"/>
          <w:b/>
          <w:iCs/>
          <w:sz w:val="26"/>
          <w:szCs w:val="26"/>
        </w:rPr>
        <w:t>Neoliberal capitalism will produce extinction – the system reproduces crises that depoliticize the left, undermine futural thought, and postpone its demise – the impacts are environmental collapse, endless war, and the rise of fascism</w:t>
      </w:r>
    </w:p>
    <w:p w14:paraId="2BDAAA73" w14:textId="77777777" w:rsidR="00DE5D67" w:rsidRDefault="00DE5D67" w:rsidP="00DE5D67">
      <w:r w:rsidRPr="0069487E">
        <w:rPr>
          <w:rStyle w:val="Style13ptBold"/>
        </w:rPr>
        <w:t xml:space="preserve">Shaviro </w:t>
      </w:r>
      <w:r>
        <w:rPr>
          <w:rStyle w:val="Style13ptBold"/>
        </w:rPr>
        <w:t>‘</w:t>
      </w:r>
      <w:r w:rsidRPr="0069487E">
        <w:rPr>
          <w:rStyle w:val="Style13ptBold"/>
        </w:rPr>
        <w:t>15</w:t>
      </w:r>
      <w:r>
        <w:t xml:space="preserve"> </w:t>
      </w:r>
      <w:r>
        <w:rPr>
          <w:sz w:val="16"/>
        </w:rPr>
        <w:t xml:space="preserve">(Steven Shaviro is an American academic, philosopher and cultural critic whose areas of interest include film theory, time, science fiction, panpsychism, capitalism, affect and subjectivity. He earned a PhD from Yale in 1981. “No Speed Limit: Three Essays on Accelerationism” </w:t>
      </w:r>
      <w:hyperlink r:id="rId9" w:history="1">
        <w:r>
          <w:rPr>
            <w:sz w:val="16"/>
          </w:rPr>
          <w:t>https://track5.mixtape.moe/qdkkdt.pdf</w:t>
        </w:r>
      </w:hyperlink>
      <w:r>
        <w:rPr>
          <w:sz w:val="16"/>
        </w:rPr>
        <w:t xml:space="preserve"> rvs)</w:t>
      </w:r>
      <w:r>
        <w:rPr>
          <w:rFonts w:ascii="Arial" w:hAnsi="Arial" w:cs="Arial"/>
          <w:color w:val="222222"/>
          <w:sz w:val="14"/>
          <w:szCs w:val="20"/>
          <w:shd w:val="clear" w:color="auto" w:fill="FFFFFF"/>
        </w:rPr>
        <w:t xml:space="preserve"> </w:t>
      </w:r>
    </w:p>
    <w:p w14:paraId="7EC9C747" w14:textId="77777777" w:rsidR="00DE5D67" w:rsidRDefault="00DE5D67" w:rsidP="00DE5D67">
      <w:pPr>
        <w:tabs>
          <w:tab w:val="left" w:pos="1950"/>
        </w:tabs>
        <w:rPr>
          <w:u w:val="single"/>
        </w:rPr>
      </w:pPr>
      <w:r>
        <w:rPr>
          <w:sz w:val="16"/>
        </w:rPr>
        <w:t xml:space="preserve">The problem may be summarized as follows. </w:t>
      </w:r>
      <w:r>
        <w:rPr>
          <w:u w:val="single"/>
        </w:rPr>
        <w:t xml:space="preserve">Capitalism has indeed created the conditions for general prosperity and therefore for its own supersession. But it has also blocked, and continues to block, any hope of realizing this transformation. </w:t>
      </w:r>
      <w:r w:rsidRPr="00983B0C">
        <w:rPr>
          <w:highlight w:val="green"/>
          <w:u w:val="single"/>
        </w:rPr>
        <w:t>We cannot</w:t>
      </w:r>
      <w:r>
        <w:rPr>
          <w:u w:val="single"/>
        </w:rPr>
        <w:t xml:space="preserve"> wait for capitalism to transform on its own, but we also cannot </w:t>
      </w:r>
      <w:r w:rsidRPr="00983B0C">
        <w:rPr>
          <w:highlight w:val="green"/>
          <w:u w:val="single"/>
        </w:rPr>
        <w:t>hope to progress by appealing to some radical Outside</w:t>
      </w:r>
      <w:r>
        <w:rPr>
          <w:u w:val="single"/>
        </w:rPr>
        <w:t xml:space="preserve"> or by fashioning ourselves as militants faithful to some “event” that</w:t>
      </w:r>
      <w:r>
        <w:rPr>
          <w:sz w:val="16"/>
        </w:rPr>
        <w:t xml:space="preserve"> (as Badiou has it) </w:t>
      </w:r>
      <w:r>
        <w:rPr>
          <w:u w:val="single"/>
        </w:rPr>
        <w:t>would mark a radical and complete break with the given “situation” of capitalism.</w:t>
      </w:r>
      <w:r>
        <w:rPr>
          <w:sz w:val="16"/>
        </w:rPr>
        <w:t xml:space="preserve"> Accelerationism rather demands a movement against and outside capitalism—but on the basis of tendencies and technologies that are intrinsic to capitalism. </w:t>
      </w:r>
      <w:r>
        <w:rPr>
          <w:u w:val="single"/>
        </w:rPr>
        <w:t xml:space="preserve">Audre Lord famously argued that “the master’s tools will never dismantle the master’s house.” But </w:t>
      </w:r>
      <w:r w:rsidRPr="00983B0C">
        <w:rPr>
          <w:highlight w:val="green"/>
          <w:u w:val="single"/>
        </w:rPr>
        <w:t>what if the master’s tools are the only ones available?</w:t>
      </w:r>
      <w:r>
        <w:rPr>
          <w:sz w:val="16"/>
        </w:rPr>
        <w:t xml:space="preserve"> Accelerationism grapples with this dilemma. What is the appeal of </w:t>
      </w:r>
      <w:r>
        <w:rPr>
          <w:u w:val="single"/>
        </w:rPr>
        <w:t>accelerationism</w:t>
      </w:r>
      <w:r>
        <w:rPr>
          <w:sz w:val="16"/>
        </w:rPr>
        <w:t xml:space="preserve"> today? It </w:t>
      </w:r>
      <w:r>
        <w:rPr>
          <w:u w:val="single"/>
        </w:rPr>
        <w:t>can be understood as a response to the particular social and political situation in which we currently seem to be trapped: that of a long-term, slow-motion catastrophe</w:t>
      </w:r>
      <w:r>
        <w:rPr>
          <w:b/>
          <w:iCs/>
          <w:u w:val="single"/>
        </w:rPr>
        <w:t xml:space="preserve">. </w:t>
      </w:r>
      <w:r w:rsidRPr="00983B0C">
        <w:rPr>
          <w:b/>
          <w:iCs/>
          <w:highlight w:val="green"/>
          <w:u w:val="single"/>
        </w:rPr>
        <w:t>Global warming, and environmental pollution</w:t>
      </w:r>
      <w:r>
        <w:rPr>
          <w:b/>
          <w:iCs/>
          <w:u w:val="single"/>
        </w:rPr>
        <w:t xml:space="preserve"> and degradation, </w:t>
      </w:r>
      <w:r w:rsidRPr="00983B0C">
        <w:rPr>
          <w:b/>
          <w:iCs/>
          <w:highlight w:val="green"/>
          <w:u w:val="single"/>
        </w:rPr>
        <w:t>threaten to undermine our</w:t>
      </w:r>
      <w:r>
        <w:rPr>
          <w:b/>
          <w:iCs/>
          <w:u w:val="single"/>
        </w:rPr>
        <w:t xml:space="preserve"> whole </w:t>
      </w:r>
      <w:r w:rsidRPr="00983B0C">
        <w:rPr>
          <w:b/>
          <w:iCs/>
          <w:highlight w:val="green"/>
          <w:u w:val="single"/>
        </w:rPr>
        <w:t>mode of life.</w:t>
      </w:r>
      <w:r w:rsidRPr="00983B0C">
        <w:rPr>
          <w:sz w:val="16"/>
          <w:highlight w:val="green"/>
        </w:rPr>
        <w:t xml:space="preserve"> </w:t>
      </w:r>
      <w:r w:rsidRPr="00983B0C">
        <w:rPr>
          <w:highlight w:val="green"/>
          <w:u w:val="single"/>
        </w:rPr>
        <w:t>And this mode of life is</w:t>
      </w:r>
      <w:r>
        <w:rPr>
          <w:u w:val="single"/>
        </w:rPr>
        <w:t xml:space="preserve"> itself increasingly stressful and </w:t>
      </w:r>
      <w:r w:rsidRPr="00983B0C">
        <w:rPr>
          <w:highlight w:val="green"/>
          <w:u w:val="single"/>
        </w:rPr>
        <w:t>precarious</w:t>
      </w:r>
      <w:r>
        <w:rPr>
          <w:u w:val="single"/>
        </w:rPr>
        <w:t>, due to the depredations of neoliberal capitalism.</w:t>
      </w:r>
      <w:r>
        <w:rPr>
          <w:sz w:val="16"/>
        </w:rPr>
        <w:t xml:space="preserve"> As Fredric Jameson puts it, </w:t>
      </w:r>
      <w:r w:rsidRPr="00983B0C">
        <w:rPr>
          <w:highlight w:val="green"/>
          <w:u w:val="single"/>
        </w:rPr>
        <w:t xml:space="preserve">the world today is characterized by </w:t>
      </w:r>
      <w:r>
        <w:rPr>
          <w:u w:val="single"/>
        </w:rPr>
        <w:t xml:space="preserve">“heightened </w:t>
      </w:r>
      <w:r w:rsidRPr="00983B0C">
        <w:rPr>
          <w:highlight w:val="green"/>
          <w:u w:val="single"/>
        </w:rPr>
        <w:t>polarization</w:t>
      </w:r>
      <w:r>
        <w:rPr>
          <w:u w:val="single"/>
        </w:rPr>
        <w:t xml:space="preserve">, increasing </w:t>
      </w:r>
      <w:r w:rsidRPr="00983B0C">
        <w:rPr>
          <w:highlight w:val="green"/>
          <w:u w:val="single"/>
        </w:rPr>
        <w:t>unemployment, [and] the</w:t>
      </w:r>
      <w:r>
        <w:rPr>
          <w:u w:val="single"/>
        </w:rPr>
        <w:t xml:space="preserve"> ever more desperate </w:t>
      </w:r>
      <w:r w:rsidRPr="00983B0C">
        <w:rPr>
          <w:highlight w:val="green"/>
          <w:u w:val="single"/>
        </w:rPr>
        <w:t>search for new</w:t>
      </w:r>
      <w:r>
        <w:rPr>
          <w:u w:val="single"/>
        </w:rPr>
        <w:t xml:space="preserve"> investments and new </w:t>
      </w:r>
      <w:r w:rsidRPr="00983B0C">
        <w:rPr>
          <w:highlight w:val="green"/>
          <w:u w:val="single"/>
        </w:rPr>
        <w:t>markets.</w:t>
      </w:r>
      <w:r>
        <w:rPr>
          <w:u w:val="singl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983B0C">
        <w:rPr>
          <w:highlight w:val="green"/>
          <w:u w:val="single"/>
        </w:rPr>
        <w:t>Capital accumulation proceed</w:t>
      </w:r>
      <w:r>
        <w:rPr>
          <w:u w:val="single"/>
        </w:rPr>
        <w:t xml:space="preserve">s not only </w:t>
      </w:r>
      <w:r w:rsidRPr="00983B0C">
        <w:rPr>
          <w:highlight w:val="green"/>
          <w:u w:val="single"/>
        </w:rPr>
        <w:t>by</w:t>
      </w:r>
      <w:r>
        <w:rPr>
          <w:u w:val="single"/>
        </w:rPr>
        <w:t xml:space="preserve"> direct </w:t>
      </w:r>
      <w:r w:rsidRPr="00983B0C">
        <w:rPr>
          <w:highlight w:val="green"/>
          <w:u w:val="single"/>
        </w:rPr>
        <w:t>exploitation</w:t>
      </w:r>
      <w:r>
        <w:rPr>
          <w:u w:val="single"/>
        </w:rPr>
        <w:t xml:space="preserve"> but also by rent-seeking, by debt collection, </w:t>
      </w:r>
      <w:r w:rsidRPr="00983B0C">
        <w:rPr>
          <w:highlight w:val="green"/>
          <w:u w:val="single"/>
        </w:rPr>
        <w:t>and</w:t>
      </w:r>
      <w:r>
        <w:rPr>
          <w:u w:val="single"/>
        </w:rPr>
        <w:t xml:space="preserve"> by outright </w:t>
      </w:r>
      <w:r w:rsidRPr="00983B0C">
        <w:rPr>
          <w:highlight w:val="green"/>
          <w:u w:val="single"/>
        </w:rPr>
        <w:t>expropriation</w:t>
      </w:r>
      <w:r>
        <w:rPr>
          <w:sz w:val="16"/>
        </w:rPr>
        <w:t xml:space="preserve"> (“primitive accumulation”). 4. </w:t>
      </w:r>
      <w:r w:rsidRPr="00983B0C">
        <w:rPr>
          <w:highlight w:val="green"/>
          <w:u w:val="single"/>
        </w:rPr>
        <w:t>The subjection of all aspects of life to</w:t>
      </w:r>
      <w:r>
        <w:rPr>
          <w:u w:val="single"/>
        </w:rPr>
        <w:t xml:space="preserve"> </w:t>
      </w:r>
      <w:r w:rsidRPr="00983B0C">
        <w:rPr>
          <w:highlight w:val="green"/>
          <w:u w:val="single"/>
        </w:rPr>
        <w:t>the</w:t>
      </w:r>
      <w:r>
        <w:rPr>
          <w:u w:val="single"/>
        </w:rPr>
        <w:t xml:space="preserve"> so-called </w:t>
      </w:r>
      <w:r w:rsidRPr="00983B0C">
        <w:rPr>
          <w:highlight w:val="green"/>
          <w:u w:val="single"/>
        </w:rPr>
        <w:t>discipline of the market.</w:t>
      </w:r>
      <w:r>
        <w:rPr>
          <w:u w:val="single"/>
        </w:rPr>
        <w:t xml:space="preserve"> This is equivalent</w:t>
      </w:r>
      <w:r>
        <w:rPr>
          <w:sz w:val="16"/>
        </w:rPr>
        <w:t>, in more traditional Marxist terms</w:t>
      </w:r>
      <w:r>
        <w:rPr>
          <w:u w:val="single"/>
        </w:rPr>
        <w:t>, to the “real subsumption” by capital of all aspects of life: leisure as well as labor.</w:t>
      </w:r>
      <w:r>
        <w:rPr>
          <w:sz w:val="16"/>
        </w:rPr>
        <w:t xml:space="preserve"> Even our sleep is now organized in accordance with the imperatives of production and capital accumulation. 5. The redefinition of human beings as private </w:t>
      </w:r>
      <w:r>
        <w:rPr>
          <w:sz w:val="16"/>
        </w:rPr>
        <w:lastRenderedPageBreak/>
        <w:t xml:space="preserve">owners of their own “human capital.” </w:t>
      </w:r>
      <w:r>
        <w:rPr>
          <w:u w:val="single"/>
        </w:rPr>
        <w:t>Each person is thereby</w:t>
      </w:r>
      <w:r>
        <w:rPr>
          <w:sz w:val="16"/>
        </w:rPr>
        <w:t xml:space="preserve">, as Michel Foucault puts it, </w:t>
      </w:r>
      <w:r>
        <w:rPr>
          <w:u w:val="single"/>
        </w:rPr>
        <w:t>forced to become “an entrepreneur of himself.”</w:t>
      </w:r>
      <w:r>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Pr>
          <w:u w:val="single"/>
        </w:rPr>
        <w:t xml:space="preserve">Precarity is the fundamental condition of our lives. All of </w:t>
      </w:r>
      <w:r w:rsidRPr="00983B0C">
        <w:rPr>
          <w:highlight w:val="green"/>
          <w:u w:val="single"/>
        </w:rPr>
        <w:t>these processes work on a global scale</w:t>
      </w:r>
      <w:r>
        <w:rPr>
          <w:u w:val="single"/>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r>
        <w:rPr>
          <w:u w:val="single"/>
        </w:rPr>
        <w:t xml:space="preserve">hyperobjects. </w:t>
      </w:r>
      <w:r>
        <w:rPr>
          <w:sz w:val="16"/>
        </w:rPr>
        <w:t xml:space="preserve">They are phenomena that actually exist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w:t>
      </w:r>
      <w:r>
        <w:rPr>
          <w:u w:val="single"/>
        </w:rPr>
        <w:t>The chains of causality are far too complicated and intermeshed for us to follow.</w:t>
      </w:r>
      <w:r>
        <w:rPr>
          <w:sz w:val="16"/>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Pr>
          <w:u w:val="single"/>
        </w:rPr>
        <w:t xml:space="preserve">Subject to these conditions, </w:t>
      </w:r>
      <w:r w:rsidRPr="00983B0C">
        <w:rPr>
          <w:highlight w:val="green"/>
          <w:u w:val="single"/>
        </w:rPr>
        <w:t>we live under relentless environmental and financial assault</w:t>
      </w:r>
      <w:r>
        <w:rPr>
          <w:u w:val="single"/>
        </w:rPr>
        <w:t>.</w:t>
      </w:r>
      <w:r>
        <w:rPr>
          <w:sz w:val="16"/>
        </w:rPr>
        <w:t xml:space="preserve"> We continually find ourselves in what might well be called a state of crisis. However, this involves a paradox. </w:t>
      </w:r>
      <w:r>
        <w:rPr>
          <w:u w:val="single"/>
        </w:rPr>
        <w:t>A crisis—whether economic, ecological, or political—is a turning point, a sudden rupture, a sharp and immediate moment of reckoning.</w:t>
      </w:r>
      <w:r>
        <w:rPr>
          <w:sz w:val="16"/>
        </w:rPr>
        <w:t xml:space="preserve"> But for us today, </w:t>
      </w:r>
      <w:r w:rsidRPr="00983B0C">
        <w:rPr>
          <w:highlight w:val="green"/>
          <w:u w:val="single"/>
        </w:rPr>
        <w:t>crisis has become</w:t>
      </w:r>
      <w:r>
        <w:rPr>
          <w:u w:val="single"/>
        </w:rPr>
        <w:t xml:space="preserve"> a </w:t>
      </w:r>
      <w:r w:rsidRPr="00983B0C">
        <w:rPr>
          <w:highlight w:val="green"/>
          <w:u w:val="single"/>
        </w:rPr>
        <w:t>chronic</w:t>
      </w:r>
      <w:r>
        <w:rPr>
          <w:u w:val="single"/>
        </w:rPr>
        <w:t xml:space="preserve"> and seemingly permanent condition. </w:t>
      </w:r>
      <w:r w:rsidRPr="00983B0C">
        <w:rPr>
          <w:highlight w:val="green"/>
          <w:u w:val="single"/>
        </w:rPr>
        <w:t>We live</w:t>
      </w:r>
      <w:r>
        <w:rPr>
          <w:u w:val="single"/>
        </w:rPr>
        <w:t xml:space="preserve">, oxymoronically, </w:t>
      </w:r>
      <w:r w:rsidRPr="00983B0C">
        <w:rPr>
          <w:highlight w:val="green"/>
          <w:u w:val="single"/>
        </w:rPr>
        <w:t>in a state of perpetual</w:t>
      </w:r>
      <w:r>
        <w:rPr>
          <w:u w:val="single"/>
        </w:rPr>
        <w:t xml:space="preserve">, but never resolved, convulsion and </w:t>
      </w:r>
      <w:r w:rsidRPr="00983B0C">
        <w:rPr>
          <w:highlight w:val="green"/>
          <w:u w:val="single"/>
        </w:rPr>
        <w:t>contradiction. Crises</w:t>
      </w:r>
      <w:r>
        <w:rPr>
          <w:u w:val="single"/>
        </w:rPr>
        <w:t xml:space="preserve"> never come to a culmination; instead, they </w:t>
      </w:r>
      <w:r w:rsidRPr="00983B0C">
        <w:rPr>
          <w:highlight w:val="green"/>
          <w:u w:val="single"/>
        </w:rPr>
        <w:t>are</w:t>
      </w:r>
      <w:r>
        <w:rPr>
          <w:u w:val="single"/>
        </w:rPr>
        <w:t xml:space="preserve"> endlessly and indefinitely </w:t>
      </w:r>
      <w:r w:rsidRPr="00983B0C">
        <w:rPr>
          <w:highlight w:val="green"/>
          <w:u w:val="single"/>
        </w:rPr>
        <w:t>deferred.</w:t>
      </w:r>
      <w:r>
        <w:rPr>
          <w:sz w:val="16"/>
        </w:rPr>
        <w:t xml:space="preserve"> For instance, </w:t>
      </w:r>
      <w:r w:rsidRPr="00983B0C">
        <w:rPr>
          <w:highlight w:val="green"/>
          <w:u w:val="single"/>
        </w:rPr>
        <w:t xml:space="preserve">after </w:t>
      </w:r>
      <w:r>
        <w:rPr>
          <w:u w:val="single"/>
        </w:rPr>
        <w:t xml:space="preserve">the economic collapse of </w:t>
      </w:r>
      <w:r w:rsidRPr="00983B0C">
        <w:rPr>
          <w:highlight w:val="green"/>
          <w:u w:val="single"/>
        </w:rPr>
        <w:t>2008, the big banks were bailed out</w:t>
      </w:r>
      <w:r>
        <w:rPr>
          <w:u w:val="single"/>
        </w:rPr>
        <w:t xml:space="preserve"> by the United States government. </w:t>
      </w:r>
      <w:r w:rsidRPr="00983B0C">
        <w:rPr>
          <w:highlight w:val="green"/>
          <w:u w:val="single"/>
        </w:rPr>
        <w:t>This allowed them to resume the</w:t>
      </w:r>
      <w:r>
        <w:rPr>
          <w:u w:val="single"/>
        </w:rPr>
        <w:t xml:space="preserve"> very </w:t>
      </w:r>
      <w:r w:rsidRPr="00983B0C">
        <w:rPr>
          <w:highlight w:val="green"/>
          <w:u w:val="single"/>
        </w:rPr>
        <w:t>practices</w:t>
      </w:r>
      <w:r>
        <w:rPr>
          <w:sz w:val="16"/>
        </w:rPr>
        <w:t>—the creation of arcane financial instruments, in order to enable relentless rent-seeking—</w:t>
      </w:r>
      <w:r w:rsidRPr="00983B0C">
        <w:rPr>
          <w:b/>
          <w:iCs/>
          <w:highlight w:val="green"/>
          <w:u w:val="single"/>
        </w:rPr>
        <w:t xml:space="preserve">that led to the breakdown </w:t>
      </w:r>
      <w:r>
        <w:rPr>
          <w:b/>
          <w:iCs/>
          <w:u w:val="single"/>
        </w:rPr>
        <w:t xml:space="preserve">of the economic system </w:t>
      </w:r>
      <w:r w:rsidRPr="00983B0C">
        <w:rPr>
          <w:b/>
          <w:iCs/>
          <w:highlight w:val="green"/>
          <w:u w:val="single"/>
        </w:rPr>
        <w:t>in the first place</w:t>
      </w:r>
      <w:r>
        <w:rPr>
          <w:b/>
          <w:iCs/>
          <w:u w:val="single"/>
        </w:rPr>
        <w:t>.</w:t>
      </w:r>
      <w:r>
        <w:rPr>
          <w:sz w:val="16"/>
        </w:rPr>
        <w:t xml:space="preserve"> </w:t>
      </w:r>
      <w:r>
        <w:rPr>
          <w:u w:val="single"/>
        </w:rPr>
        <w:t xml:space="preserve">The functioning of the system is restored, but only in such a way </w:t>
      </w:r>
      <w:r w:rsidRPr="00983B0C">
        <w:rPr>
          <w:highlight w:val="green"/>
          <w:u w:val="single"/>
        </w:rPr>
        <w:t xml:space="preserve">as to guarantee the renewal of the </w:t>
      </w:r>
      <w:r>
        <w:rPr>
          <w:u w:val="single"/>
        </w:rPr>
        <w:t xml:space="preserve">same </w:t>
      </w:r>
      <w:r w:rsidRPr="00983B0C">
        <w:rPr>
          <w:highlight w:val="green"/>
          <w:u w:val="single"/>
        </w:rPr>
        <w:t>crisis, on a greater scale, further down the road.</w:t>
      </w:r>
      <w:r>
        <w:rPr>
          <w:sz w:val="16"/>
        </w:rPr>
        <w:t xml:space="preserve"> Marx rightly noted that crises are endemic to capitalism. But far from threatening the system as Marx hoped, today </w:t>
      </w:r>
      <w:r w:rsidRPr="00983B0C">
        <w:rPr>
          <w:highlight w:val="green"/>
          <w:u w:val="single"/>
        </w:rPr>
        <w:t>these crises</w:t>
      </w:r>
      <w:r>
        <w:rPr>
          <w:u w:val="single"/>
        </w:rPr>
        <w:t xml:space="preserve"> actually </w:t>
      </w:r>
      <w:r w:rsidRPr="00983B0C">
        <w:rPr>
          <w:highlight w:val="green"/>
          <w:u w:val="single"/>
        </w:rPr>
        <w:t>help it to renew</w:t>
      </w:r>
      <w:r>
        <w:rPr>
          <w:u w:val="single"/>
        </w:rPr>
        <w:t xml:space="preserve"> itself.</w:t>
      </w:r>
      <w:r>
        <w:rPr>
          <w:sz w:val="16"/>
        </w:rPr>
        <w:t xml:space="preserve"> As David Harvey puts it, </w:t>
      </w:r>
      <w:r>
        <w:rPr>
          <w:u w:val="single"/>
        </w:rPr>
        <w:t>it is precisely “</w:t>
      </w:r>
      <w:r w:rsidRPr="00983B0C">
        <w:rPr>
          <w:highlight w:val="green"/>
          <w:u w:val="single"/>
        </w:rPr>
        <w:t xml:space="preserve">through </w:t>
      </w:r>
      <w:r>
        <w:rPr>
          <w:u w:val="single"/>
        </w:rPr>
        <w:t xml:space="preserve">the destruction of the achievements of preceding eras by way of </w:t>
      </w:r>
      <w:r w:rsidRPr="00983B0C">
        <w:rPr>
          <w:highlight w:val="green"/>
          <w:u w:val="single"/>
        </w:rPr>
        <w:t>war</w:t>
      </w:r>
      <w:r>
        <w:rPr>
          <w:u w:val="single"/>
        </w:rPr>
        <w:t xml:space="preserve">, the devaluation of assets, the degradation of productive capacity, </w:t>
      </w:r>
      <w:r w:rsidRPr="00983B0C">
        <w:rPr>
          <w:highlight w:val="green"/>
          <w:u w:val="single"/>
        </w:rPr>
        <w:t>abandonment and</w:t>
      </w:r>
      <w:r>
        <w:rPr>
          <w:u w:val="single"/>
        </w:rPr>
        <w:t xml:space="preserve"> other forms of ‘</w:t>
      </w:r>
      <w:r w:rsidRPr="00983B0C">
        <w:rPr>
          <w:highlight w:val="green"/>
          <w:u w:val="single"/>
        </w:rPr>
        <w:t>creative destruction’</w:t>
      </w:r>
      <w:r>
        <w:rPr>
          <w:u w:val="single"/>
        </w:rPr>
        <w:t xml:space="preserve">” that </w:t>
      </w:r>
      <w:r w:rsidRPr="00983B0C">
        <w:rPr>
          <w:highlight w:val="green"/>
          <w:u w:val="single"/>
        </w:rPr>
        <w:t>capitalism creates</w:t>
      </w:r>
      <w:r>
        <w:rPr>
          <w:u w:val="single"/>
        </w:rPr>
        <w:t xml:space="preserve"> “a new basis for profit-making and </w:t>
      </w:r>
      <w:r w:rsidRPr="00983B0C">
        <w:rPr>
          <w:highlight w:val="green"/>
          <w:u w:val="single"/>
        </w:rPr>
        <w:t>surplus absorption</w:t>
      </w:r>
      <w:r>
        <w:rPr>
          <w:u w:val="single"/>
        </w:rPr>
        <w:t>.”</w:t>
      </w:r>
      <w:r>
        <w:rPr>
          <w:sz w:val="16"/>
        </w:rPr>
        <w:t xml:space="preserve"> What lurks behind this analysis is the frustrating sense of an impasse. Among its other accomplishments, </w:t>
      </w:r>
      <w:r>
        <w:rPr>
          <w:u w:val="single"/>
        </w:rPr>
        <w:t xml:space="preserve">neoliberal capitalism has also robbed us of the future. For it turns everything into an eternal present. </w:t>
      </w:r>
      <w:r>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Pr>
          <w:u w:val="single"/>
        </w:rPr>
        <w:t>Our society seems to function</w:t>
      </w:r>
      <w:r>
        <w:rPr>
          <w:sz w:val="16"/>
        </w:rPr>
        <w:t xml:space="preserve">, as Ernst Bloch once put it, </w:t>
      </w:r>
      <w:r>
        <w:rPr>
          <w:u w:val="single"/>
        </w:rPr>
        <w:t xml:space="preserve">in a state of “sheer aimless infinity and incessant changeability; where everything ought to be constantly new, everything remains just as it was.” This is because, in our current state of affairs, </w:t>
      </w:r>
      <w:r w:rsidRPr="00983B0C">
        <w:rPr>
          <w:highlight w:val="green"/>
          <w:u w:val="single"/>
        </w:rPr>
        <w:t>the future exists only</w:t>
      </w:r>
      <w:r>
        <w:rPr>
          <w:u w:val="single"/>
        </w:rPr>
        <w:t xml:space="preserve"> in order </w:t>
      </w:r>
      <w:r w:rsidRPr="00983B0C">
        <w:rPr>
          <w:highlight w:val="green"/>
          <w:u w:val="single"/>
        </w:rPr>
        <w:t>to be colonized</w:t>
      </w:r>
      <w:r>
        <w:rPr>
          <w:u w:val="single"/>
        </w:rPr>
        <w:t xml:space="preserve"> and made into an investment opportunity.</w:t>
      </w:r>
      <w:r>
        <w:rPr>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Meillassoux’s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ignored. </w:t>
      </w:r>
      <w:r>
        <w:rPr>
          <w:u w:val="single"/>
        </w:rPr>
        <w:t xml:space="preserve">The Black-Scholes Formula and the Efficient Market Hypothesis both conceive the future </w:t>
      </w:r>
      <w:r>
        <w:rPr>
          <w:u w:val="single"/>
        </w:rPr>
        <w:lastRenderedPageBreak/>
        <w:t>entirely in probabilistic terms.</w:t>
      </w:r>
      <w:r>
        <w:rPr>
          <w:sz w:val="16"/>
        </w:rPr>
        <w:t xml:space="preserve"> In these theories, as in the actual financial trading that is guided by them (or at least rationalized by them), </w:t>
      </w:r>
      <w:r>
        <w:rPr>
          <w:u w:val="single"/>
        </w:rPr>
        <w:t xml:space="preserve">the genuine unknowability of the future is transformed into a matter of 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983B0C">
        <w:rPr>
          <w:highlight w:val="green"/>
          <w:u w:val="single"/>
        </w:rPr>
        <w:t>The “market</w:t>
      </w:r>
      <w:r>
        <w:rPr>
          <w:u w:val="single"/>
        </w:rPr>
        <w:t>”—</w:t>
      </w:r>
      <w:r>
        <w:rPr>
          <w:sz w:val="16"/>
        </w:rPr>
        <w:t xml:space="preserve">nearly deified in neoliberal doctrine—thus works preemptively, as a global practice of what Richard Grusin calls premediation. It </w:t>
      </w:r>
      <w:r w:rsidRPr="00983B0C">
        <w:rPr>
          <w:highlight w:val="green"/>
          <w:u w:val="single"/>
        </w:rPr>
        <w:t>seeks to deplete the future in advance. Its</w:t>
      </w:r>
      <w:r>
        <w:rPr>
          <w:u w:val="single"/>
        </w:rPr>
        <w:t xml:space="preserve"> relentless </w:t>
      </w:r>
      <w:r w:rsidRPr="00983B0C">
        <w:rPr>
          <w:highlight w:val="green"/>
          <w:u w:val="single"/>
        </w:rPr>
        <w:t>functioning makes it nearly impossible</w:t>
      </w:r>
      <w:r>
        <w:rPr>
          <w:u w:val="single"/>
        </w:rPr>
        <w:t xml:space="preserve"> for us </w:t>
      </w:r>
      <w:r w:rsidRPr="00983B0C">
        <w:rPr>
          <w:highlight w:val="green"/>
          <w:u w:val="single"/>
        </w:rPr>
        <w:t>to conceive of any</w:t>
      </w:r>
      <w:r>
        <w:rPr>
          <w:u w:val="single"/>
        </w:rPr>
        <w:t xml:space="preserve"> </w:t>
      </w:r>
      <w:r w:rsidRPr="00983B0C">
        <w:rPr>
          <w:highlight w:val="green"/>
          <w:u w:val="single"/>
        </w:rPr>
        <w:t>alternative</w:t>
      </w:r>
      <w:r>
        <w:rPr>
          <w:u w:val="single"/>
        </w:rPr>
        <w:t xml:space="preserve"> to the global capitalist world order. Such is the condition that Mark Fisher calls capitalist realism.</w:t>
      </w:r>
      <w:r>
        <w:rPr>
          <w:sz w:val="16"/>
        </w:rPr>
        <w:t xml:space="preserve"> As Fisher puts it, channeling both Jameson and Žižek, </w:t>
      </w:r>
      <w:r>
        <w:rPr>
          <w:u w:val="single"/>
        </w:rPr>
        <w:t>“it’s easier to imagine the end of the world than the end of capitalism.”</w:t>
      </w:r>
    </w:p>
    <w:p w14:paraId="1195AE63" w14:textId="46A68266" w:rsidR="00DE5D67" w:rsidRDefault="00DE5D67" w:rsidP="00A57010"/>
    <w:p w14:paraId="06B0A8CA" w14:textId="77777777" w:rsidR="00DE5D67" w:rsidRPr="00667B5F" w:rsidRDefault="00DE5D67" w:rsidP="00DE5D67">
      <w:pPr>
        <w:pStyle w:val="Heading4"/>
      </w:pPr>
      <w:r w:rsidRPr="00667B5F">
        <w:t>The alt</w:t>
      </w:r>
      <w:r>
        <w:t>ernative</w:t>
      </w:r>
      <w:r w:rsidRPr="00667B5F">
        <w:t xml:space="preserve"> is Black Marxism. Their opposition to </w:t>
      </w:r>
      <w:r>
        <w:t>IP protections</w:t>
      </w:r>
      <w:r w:rsidRPr="00667B5F">
        <w:t xml:space="preserve"> fails because it starts at the wrong place. This radical Black tradition disrupts the terms of ownership and turns Marxism inside out. </w:t>
      </w:r>
      <w:r>
        <w:t>The</w:t>
      </w:r>
      <w:r w:rsidRPr="00667B5F">
        <w:t xml:space="preserve"> alt generates Black kinship and social life outside of the university</w:t>
      </w:r>
      <w:r>
        <w:t>, rebuilding the IP system from the ground up to solve the aff.</w:t>
      </w:r>
    </w:p>
    <w:p w14:paraId="4247FE9C" w14:textId="77777777" w:rsidR="00DE5D67" w:rsidRPr="004C6E7B" w:rsidRDefault="00DE5D67" w:rsidP="00DE5D67">
      <w:pPr>
        <w:rPr>
          <w:sz w:val="16"/>
          <w:szCs w:val="16"/>
        </w:rPr>
      </w:pPr>
      <w:r w:rsidRPr="009968DE">
        <w:rPr>
          <w:rStyle w:val="Style13ptBold"/>
        </w:rPr>
        <w:t xml:space="preserve">Moten </w:t>
      </w:r>
      <w:r>
        <w:rPr>
          <w:rStyle w:val="Style13ptBold"/>
        </w:rPr>
        <w:t>‘</w:t>
      </w:r>
      <w:r w:rsidRPr="009968DE">
        <w:rPr>
          <w:rStyle w:val="Style13ptBold"/>
        </w:rPr>
        <w:t xml:space="preserve">13 </w:t>
      </w:r>
      <w:r w:rsidRPr="004C6E7B">
        <w:rPr>
          <w:sz w:val="16"/>
          <w:szCs w:val="16"/>
        </w:rPr>
        <w:t xml:space="preserve">(Fred Moten, Moten is professor of performance studies at New York University and has taught previously at University of California, Riverside, Duke University, Brown University, and the University of Iowa, 3 July 2013, “The Subprime and the beautiful”, African Identities Volume 11, 2013 - Issue 2, </w:t>
      </w:r>
      <w:hyperlink r:id="rId10" w:history="1">
        <w:r w:rsidRPr="004C6E7B">
          <w:rPr>
            <w:rStyle w:val="Hyperlink"/>
            <w:sz w:val="16"/>
            <w:szCs w:val="16"/>
          </w:rPr>
          <w:t>https://www.tandfonline.com/doi/abs/10.1080/14725843.2013.797289</w:t>
        </w:r>
      </w:hyperlink>
      <w:r w:rsidRPr="004C6E7B">
        <w:rPr>
          <w:sz w:val="16"/>
          <w:szCs w:val="16"/>
        </w:rPr>
        <w:t>) \\EGott</w:t>
      </w:r>
    </w:p>
    <w:p w14:paraId="7CE56069" w14:textId="7B6B5918" w:rsidR="00DE5D67" w:rsidRPr="001C1032" w:rsidRDefault="00DE5D67" w:rsidP="00A57010">
      <w:pPr>
        <w:rPr>
          <w:sz w:val="12"/>
          <w:szCs w:val="12"/>
        </w:rPr>
      </w:pPr>
      <w:r w:rsidRPr="009968DE">
        <w:rPr>
          <w:sz w:val="16"/>
        </w:rPr>
        <w:t xml:space="preserve">In a recent review of Fredric Jameson’s Valences of the Dialectic, Kunkel (2010) writes: It’s tempting to propose a period ...stretching from about 1983 (when Thatcher, having won a war, and Reagan, having survived a recession, consolidated their popularity) to 2008 (when the neoliberal programme launched by Reagan and Thatcher was set back by the worst economic crisis since the Depression). During this period of neoliberal ascendancy – an era of deregulation, financialization, industrial decline, demoralization of the working class, the collapse of Communism and so on – it often seemed easier to spot the contradictions of Marxism than the more famous contradictions of capitalism ... (p. 12) The year that marks the beginning of the period Kunkel proposes – which is characterized by ‘the peculiar condition of an economic theory that had turned out to flourish above all as a mode of cultural analysis, a mass movement that had become the province of an academic “elite,” and an intellectual tradition that had arrived at some sort of culmination right at the point of apparent extinction’ – is also the year of the publication of Cedric Robinson’s Black Marxism: The Making of the Black Radical Tradition, a book that could be said to have announced the impasse Kunkel describes precisely in its fugitive refusal of it (Kunkel 2010, p. 12; Robinson 2000). </w:t>
      </w:r>
      <w:r w:rsidRPr="009968DE">
        <w:rPr>
          <w:rStyle w:val="StyleUnderline"/>
        </w:rPr>
        <w:t xml:space="preserve">If the culmination of </w:t>
      </w:r>
      <w:r w:rsidRPr="009968DE">
        <w:rPr>
          <w:rStyle w:val="StyleUnderline"/>
          <w:highlight w:val="green"/>
        </w:rPr>
        <w:t xml:space="preserve">the </w:t>
      </w:r>
      <w:r w:rsidRPr="009968DE">
        <w:rPr>
          <w:rStyle w:val="StyleUnderline"/>
          <w:bCs/>
          <w:highlight w:val="green"/>
        </w:rPr>
        <w:t>Marxian intellectual tradition</w:t>
      </w:r>
      <w:r w:rsidRPr="009968DE">
        <w:rPr>
          <w:sz w:val="16"/>
        </w:rPr>
        <w:t xml:space="preserve"> coincides with the moment in which Jameson </w:t>
      </w:r>
      <w:r w:rsidRPr="009968DE">
        <w:rPr>
          <w:rStyle w:val="StyleUnderline"/>
          <w:highlight w:val="green"/>
        </w:rPr>
        <w:t>begins</w:t>
      </w:r>
      <w:r w:rsidRPr="009968DE">
        <w:rPr>
          <w:sz w:val="16"/>
        </w:rPr>
        <w:t xml:space="preserve"> magisterially </w:t>
      </w:r>
      <w:r w:rsidRPr="009968DE">
        <w:rPr>
          <w:rStyle w:val="StyleUnderline"/>
          <w:highlight w:val="green"/>
        </w:rPr>
        <w:t>to gather</w:t>
      </w:r>
      <w:r w:rsidRPr="009968DE">
        <w:rPr>
          <w:rStyle w:val="StyleUnderline"/>
        </w:rPr>
        <w:t xml:space="preserve"> and </w:t>
      </w:r>
      <w:r w:rsidRPr="009968DE">
        <w:rPr>
          <w:rStyle w:val="StyleUnderline"/>
          <w:bCs/>
        </w:rPr>
        <w:t>direct</w:t>
      </w:r>
      <w:r w:rsidRPr="009968DE">
        <w:rPr>
          <w:rStyle w:val="StyleUnderline"/>
        </w:rPr>
        <w:t xml:space="preserve"> all of </w:t>
      </w:r>
      <w:r w:rsidRPr="009968DE">
        <w:rPr>
          <w:rStyle w:val="StyleUnderline"/>
          <w:highlight w:val="green"/>
        </w:rPr>
        <w:t>its resources</w:t>
      </w:r>
      <w:r w:rsidRPr="009968DE">
        <w:rPr>
          <w:rStyle w:val="StyleUnderline"/>
        </w:rPr>
        <w:t xml:space="preserve"> toward the description and </w:t>
      </w:r>
      <w:r w:rsidRPr="009968DE">
        <w:rPr>
          <w:rStyle w:val="StyleUnderline"/>
          <w:bCs/>
        </w:rPr>
        <w:t>theorization</w:t>
      </w:r>
      <w:r w:rsidRPr="009968DE">
        <w:rPr>
          <w:rStyle w:val="StyleUnderline"/>
        </w:rPr>
        <w:t xml:space="preserve"> of what most clear-eyed folks agree is the </w:t>
      </w:r>
      <w:r w:rsidRPr="009968DE">
        <w:rPr>
          <w:rStyle w:val="StyleUnderline"/>
          <w:bCs/>
        </w:rPr>
        <w:t>deflated, defeated spirit</w:t>
      </w:r>
      <w:r w:rsidRPr="009968DE">
        <w:rPr>
          <w:rStyle w:val="StyleUnderline"/>
        </w:rPr>
        <w:t xml:space="preserve"> of the present age, </w:t>
      </w:r>
      <w:r w:rsidRPr="009968DE">
        <w:rPr>
          <w:rStyle w:val="StyleUnderline"/>
          <w:highlight w:val="green"/>
        </w:rPr>
        <w:t xml:space="preserve">Robinson’s project has been to </w:t>
      </w:r>
      <w:r w:rsidRPr="009968DE">
        <w:rPr>
          <w:rStyle w:val="StyleUnderline"/>
          <w:bCs/>
          <w:highlight w:val="green"/>
        </w:rPr>
        <w:t>alert us</w:t>
      </w:r>
      <w:r w:rsidRPr="009968DE">
        <w:rPr>
          <w:rStyle w:val="StyleUnderline"/>
          <w:highlight w:val="green"/>
        </w:rPr>
        <w:t xml:space="preserve"> to the </w:t>
      </w:r>
      <w:r w:rsidRPr="009968DE">
        <w:rPr>
          <w:rStyle w:val="StyleUnderline"/>
          <w:bCs/>
          <w:highlight w:val="green"/>
        </w:rPr>
        <w:t>radical resources</w:t>
      </w:r>
      <w:r w:rsidRPr="009968DE">
        <w:rPr>
          <w:rStyle w:val="StyleUnderline"/>
          <w:highlight w:val="green"/>
        </w:rPr>
        <w:t xml:space="preserve"> that lie </w:t>
      </w:r>
      <w:r w:rsidRPr="009968DE">
        <w:rPr>
          <w:rStyle w:val="StyleUnderline"/>
          <w:bCs/>
          <w:highlight w:val="green"/>
        </w:rPr>
        <w:t>before</w:t>
      </w:r>
      <w:r w:rsidRPr="009968DE">
        <w:rPr>
          <w:rStyle w:val="StyleUnderline"/>
          <w:highlight w:val="green"/>
        </w:rPr>
        <w:t xml:space="preserve"> that tradition</w:t>
      </w:r>
      <w:r w:rsidRPr="009968DE">
        <w:rPr>
          <w:rStyle w:val="StyleUnderline"/>
        </w:rPr>
        <w:t xml:space="preserve">, where </w:t>
      </w:r>
      <w:r w:rsidRPr="009968DE">
        <w:rPr>
          <w:rStyle w:val="StyleUnderline"/>
          <w:highlight w:val="green"/>
        </w:rPr>
        <w:t>‘before’ indicates</w:t>
      </w:r>
      <w:r w:rsidRPr="009968DE">
        <w:rPr>
          <w:rStyle w:val="StyleUnderline"/>
        </w:rPr>
        <w:t xml:space="preserve"> both </w:t>
      </w:r>
      <w:r w:rsidRPr="009968DE">
        <w:rPr>
          <w:rStyle w:val="StyleUnderline"/>
          <w:bCs/>
          <w:highlight w:val="green"/>
        </w:rPr>
        <w:t>what precedes</w:t>
      </w:r>
      <w:r w:rsidRPr="009968DE">
        <w:rPr>
          <w:rStyle w:val="StyleUnderline"/>
          <w:highlight w:val="green"/>
        </w:rPr>
        <w:t xml:space="preserve"> and </w:t>
      </w:r>
      <w:r w:rsidRPr="009968DE">
        <w:rPr>
          <w:rStyle w:val="StyleUnderline"/>
          <w:bCs/>
          <w:highlight w:val="green"/>
        </w:rPr>
        <w:t>what awaits</w:t>
      </w:r>
      <w:r w:rsidRPr="009968DE">
        <w:rPr>
          <w:rStyle w:val="StyleUnderline"/>
        </w:rPr>
        <w:t xml:space="preserve">, animating our times with </w:t>
      </w:r>
      <w:r w:rsidRPr="009968DE">
        <w:rPr>
          <w:rStyle w:val="StyleUnderline"/>
          <w:bCs/>
        </w:rPr>
        <w:t>fierce urgency.</w:t>
      </w:r>
      <w:r w:rsidRPr="009968DE">
        <w:rPr>
          <w:rStyle w:val="StyleUnderline"/>
        </w:rPr>
        <w:t xml:space="preserve"> One of the fundamental contradictions of </w:t>
      </w:r>
      <w:r w:rsidRPr="009968DE">
        <w:rPr>
          <w:rStyle w:val="StyleUnderline"/>
          <w:bCs/>
          <w:highlight w:val="green"/>
        </w:rPr>
        <w:t>capitalism</w:t>
      </w:r>
      <w:r w:rsidRPr="009968DE">
        <w:rPr>
          <w:rStyle w:val="StyleUnderline"/>
        </w:rPr>
        <w:t xml:space="preserve"> is that it </w:t>
      </w:r>
      <w:r w:rsidRPr="009968DE">
        <w:rPr>
          <w:rStyle w:val="StyleUnderline"/>
          <w:bCs/>
          <w:highlight w:val="green"/>
        </w:rPr>
        <w:t>establishes</w:t>
      </w:r>
      <w:r w:rsidRPr="009968DE">
        <w:rPr>
          <w:rStyle w:val="StyleUnderline"/>
          <w:highlight w:val="green"/>
        </w:rPr>
        <w:t xml:space="preserve"> conditions for its own </w:t>
      </w:r>
      <w:r w:rsidRPr="009968DE">
        <w:rPr>
          <w:rStyle w:val="StyleUnderline"/>
          <w:bCs/>
          <w:highlight w:val="green"/>
        </w:rPr>
        <w:t>critique</w:t>
      </w:r>
      <w:r w:rsidRPr="009968DE">
        <w:rPr>
          <w:rStyle w:val="StyleUnderline"/>
        </w:rPr>
        <w:t xml:space="preserve"> </w:t>
      </w:r>
      <w:r w:rsidRPr="009968DE">
        <w:rPr>
          <w:sz w:val="16"/>
        </w:rPr>
        <w:t xml:space="preserve">(which anticipates a collapse whose increasing imminence increasingly seems to take the form of endless deferral); </w:t>
      </w:r>
      <w:r w:rsidRPr="009968DE">
        <w:rPr>
          <w:rStyle w:val="StyleUnderline"/>
        </w:rPr>
        <w:t xml:space="preserve">that </w:t>
      </w:r>
      <w:r w:rsidRPr="009968DE">
        <w:rPr>
          <w:rStyle w:val="StyleUnderline"/>
          <w:highlight w:val="green"/>
        </w:rPr>
        <w:t>those</w:t>
      </w:r>
      <w:r w:rsidRPr="009968DE">
        <w:rPr>
          <w:rStyle w:val="StyleUnderline"/>
        </w:rPr>
        <w:t xml:space="preserve"> </w:t>
      </w:r>
      <w:r w:rsidRPr="009968DE">
        <w:rPr>
          <w:rStyle w:val="StyleUnderline"/>
          <w:bCs/>
        </w:rPr>
        <w:t xml:space="preserve">very </w:t>
      </w:r>
      <w:r w:rsidRPr="009968DE">
        <w:rPr>
          <w:rStyle w:val="StyleUnderline"/>
          <w:bCs/>
          <w:highlight w:val="green"/>
        </w:rPr>
        <w:t>conditions</w:t>
      </w:r>
      <w:r w:rsidRPr="009968DE">
        <w:rPr>
          <w:rStyle w:val="StyleUnderline"/>
        </w:rPr>
        <w:t xml:space="preserve"> seem to </w:t>
      </w:r>
      <w:r w:rsidRPr="009968DE">
        <w:rPr>
          <w:rStyle w:val="StyleUnderline"/>
          <w:highlight w:val="green"/>
        </w:rPr>
        <w:t xml:space="preserve">render that </w:t>
      </w:r>
      <w:r w:rsidRPr="009968DE">
        <w:rPr>
          <w:rStyle w:val="StyleUnderline"/>
          <w:bCs/>
          <w:highlight w:val="green"/>
        </w:rPr>
        <w:t>critique incomplete</w:t>
      </w:r>
      <w:r w:rsidRPr="009968DE">
        <w:rPr>
          <w:rStyle w:val="StyleUnderline"/>
        </w:rPr>
        <w:t xml:space="preserve"> insofar </w:t>
      </w:r>
      <w:r w:rsidRPr="009968DE">
        <w:rPr>
          <w:rStyle w:val="StyleUnderline"/>
          <w:highlight w:val="green"/>
        </w:rPr>
        <w:t xml:space="preserve">as it will have always </w:t>
      </w:r>
      <w:r w:rsidRPr="009968DE">
        <w:rPr>
          <w:rStyle w:val="StyleUnderline"/>
          <w:bCs/>
          <w:highlight w:val="green"/>
        </w:rPr>
        <w:t xml:space="preserve">failed </w:t>
      </w:r>
      <w:r w:rsidRPr="00A77D72">
        <w:rPr>
          <w:rStyle w:val="StyleUnderline"/>
          <w:bCs/>
          <w:highlight w:val="green"/>
        </w:rPr>
        <w:t>to consider</w:t>
      </w:r>
      <w:r w:rsidRPr="00A77D72">
        <w:rPr>
          <w:rStyle w:val="StyleUnderline"/>
          <w:highlight w:val="green"/>
        </w:rPr>
        <w:t xml:space="preserve"> </w:t>
      </w:r>
      <w:r w:rsidRPr="009968DE">
        <w:rPr>
          <w:rStyle w:val="StyleUnderline"/>
          <w:highlight w:val="green"/>
        </w:rPr>
        <w:t xml:space="preserve">capitalism’s </w:t>
      </w:r>
      <w:r w:rsidRPr="009968DE">
        <w:rPr>
          <w:rStyle w:val="StyleUnderline"/>
          <w:bCs/>
          <w:highlight w:val="green"/>
        </w:rPr>
        <w:t>racial determination</w:t>
      </w:r>
      <w:r w:rsidRPr="009968DE">
        <w:rPr>
          <w:rStyle w:val="StyleUnderline"/>
        </w:rPr>
        <w:t xml:space="preserve"> is</w:t>
      </w:r>
      <w:r w:rsidRPr="009968DE">
        <w:rPr>
          <w:sz w:val="16"/>
        </w:rPr>
        <w:t xml:space="preserve">, in turn, </w:t>
      </w:r>
      <w:r w:rsidRPr="009968DE">
        <w:rPr>
          <w:rStyle w:val="StyleUnderline"/>
        </w:rPr>
        <w:t xml:space="preserve">a contradiction </w:t>
      </w:r>
      <w:r w:rsidRPr="009968DE">
        <w:rPr>
          <w:rStyle w:val="StyleUnderline"/>
          <w:bCs/>
        </w:rPr>
        <w:t>fundamental to Marxism</w:t>
      </w:r>
      <w:r w:rsidRPr="009968DE">
        <w:rPr>
          <w:rStyle w:val="StyleUnderline"/>
        </w:rPr>
        <w:t xml:space="preserve">. While </w:t>
      </w:r>
      <w:r w:rsidRPr="009968DE">
        <w:rPr>
          <w:rStyle w:val="StyleUnderline"/>
          <w:bCs/>
          <w:highlight w:val="green"/>
        </w:rPr>
        <w:t>Black Marxism</w:t>
      </w:r>
      <w:r w:rsidRPr="009968DE">
        <w:rPr>
          <w:rStyle w:val="StyleUnderline"/>
        </w:rPr>
        <w:t xml:space="preserve"> emphatically </w:t>
      </w:r>
      <w:r w:rsidRPr="00A77D72">
        <w:rPr>
          <w:rStyle w:val="StyleUnderline"/>
          <w:bCs/>
          <w:highlight w:val="green"/>
        </w:rPr>
        <w:t>exposes</w:t>
      </w:r>
      <w:r w:rsidRPr="00A77D72">
        <w:rPr>
          <w:rStyle w:val="StyleUnderline"/>
          <w:highlight w:val="green"/>
        </w:rPr>
        <w:t xml:space="preserve"> these contradictions</w:t>
      </w:r>
      <w:r w:rsidRPr="009968DE">
        <w:rPr>
          <w:rStyle w:val="StyleUnderline"/>
        </w:rPr>
        <w:t xml:space="preserve">, </w:t>
      </w:r>
      <w:r w:rsidRPr="009968DE">
        <w:rPr>
          <w:sz w:val="16"/>
          <w:szCs w:val="16"/>
        </w:rPr>
        <w:t>it is not reducible to such exposure. Rather, in elucidating an already given investigation of the specificities of</w:t>
      </w:r>
      <w:r w:rsidRPr="009968DE">
        <w:rPr>
          <w:rStyle w:val="StyleUnderline"/>
        </w:rPr>
        <w:t xml:space="preserve"> </w:t>
      </w:r>
      <w:r w:rsidRPr="009968DE">
        <w:rPr>
          <w:rStyle w:val="StyleUnderline"/>
          <w:bCs/>
          <w:highlight w:val="green"/>
        </w:rPr>
        <w:t>Marxism’s founding</w:t>
      </w:r>
      <w:r w:rsidRPr="009968DE">
        <w:rPr>
          <w:rStyle w:val="StyleUnderline"/>
        </w:rPr>
        <w:t xml:space="preserve">, antifoundational embarrassment, which </w:t>
      </w:r>
      <w:r w:rsidRPr="009968DE">
        <w:rPr>
          <w:rStyle w:val="StyleUnderline"/>
          <w:highlight w:val="green"/>
        </w:rPr>
        <w:t>bears the</w:t>
      </w:r>
      <w:r w:rsidRPr="009968DE">
        <w:rPr>
          <w:rStyle w:val="StyleUnderline"/>
        </w:rPr>
        <w:t xml:space="preserve"> massive </w:t>
      </w:r>
      <w:r w:rsidRPr="009968DE">
        <w:rPr>
          <w:rStyle w:val="StyleUnderline"/>
          <w:bCs/>
        </w:rPr>
        <w:t xml:space="preserve">internal </w:t>
      </w:r>
      <w:r w:rsidRPr="009968DE">
        <w:rPr>
          <w:rStyle w:val="StyleUnderline"/>
          <w:bCs/>
          <w:highlight w:val="green"/>
        </w:rPr>
        <w:t>threat</w:t>
      </w:r>
      <w:r w:rsidRPr="009968DE">
        <w:rPr>
          <w:rStyle w:val="StyleUnderline"/>
          <w:highlight w:val="green"/>
        </w:rPr>
        <w:t xml:space="preserve"> of </w:t>
      </w:r>
      <w:r w:rsidRPr="009968DE">
        <w:rPr>
          <w:rStyle w:val="StyleUnderline"/>
          <w:bCs/>
          <w:highlight w:val="green"/>
        </w:rPr>
        <w:t>critique</w:t>
      </w:r>
      <w:r w:rsidRPr="009968DE">
        <w:rPr>
          <w:rStyle w:val="StyleUnderline"/>
          <w:highlight w:val="green"/>
        </w:rPr>
        <w:t xml:space="preserve"> becoming an </w:t>
      </w:r>
      <w:r w:rsidRPr="009968DE">
        <w:rPr>
          <w:rStyle w:val="StyleUnderline"/>
          <w:bCs/>
          <w:highlight w:val="green"/>
        </w:rPr>
        <w:t>end in itself</w:t>
      </w:r>
      <w:r w:rsidRPr="009968DE">
        <w:rPr>
          <w:rStyle w:val="StyleUnderline"/>
        </w:rPr>
        <w:t xml:space="preserve"> while operating in the </w:t>
      </w:r>
      <w:r w:rsidRPr="009968DE">
        <w:rPr>
          <w:rStyle w:val="StyleUnderline"/>
          <w:bCs/>
        </w:rPr>
        <w:lastRenderedPageBreak/>
        <w:t>service of the renovation</w:t>
      </w:r>
      <w:r w:rsidRPr="009968DE">
        <w:rPr>
          <w:rStyle w:val="StyleUnderline"/>
        </w:rPr>
        <w:t xml:space="preserve">, </w:t>
      </w:r>
      <w:r w:rsidRPr="009968DE">
        <w:rPr>
          <w:rStyle w:val="StyleUnderline"/>
          <w:highlight w:val="green"/>
        </w:rPr>
        <w:t>rather than</w:t>
      </w:r>
      <w:r w:rsidRPr="009968DE">
        <w:rPr>
          <w:rStyle w:val="StyleUnderline"/>
        </w:rPr>
        <w:t xml:space="preserve"> the </w:t>
      </w:r>
      <w:r w:rsidRPr="009968DE">
        <w:rPr>
          <w:rStyle w:val="StyleUnderline"/>
          <w:highlight w:val="green"/>
        </w:rPr>
        <w:t>overturning</w:t>
      </w:r>
      <w:r w:rsidRPr="009968DE">
        <w:rPr>
          <w:rStyle w:val="StyleUnderline"/>
        </w:rPr>
        <w:t xml:space="preserve">, of already </w:t>
      </w:r>
      <w:r w:rsidRPr="009968DE">
        <w:rPr>
          <w:rStyle w:val="StyleUnderline"/>
          <w:bCs/>
          <w:highlight w:val="green"/>
        </w:rPr>
        <w:t>existing social</w:t>
      </w:r>
      <w:r w:rsidRPr="009968DE">
        <w:rPr>
          <w:rStyle w:val="StyleUnderline"/>
        </w:rPr>
        <w:t xml:space="preserve"> and intellectual </w:t>
      </w:r>
      <w:r w:rsidRPr="009968DE">
        <w:rPr>
          <w:rStyle w:val="StyleUnderline"/>
          <w:bCs/>
          <w:highlight w:val="green"/>
        </w:rPr>
        <w:t>structures</w:t>
      </w:r>
      <w:r w:rsidRPr="009968DE">
        <w:rPr>
          <w:rStyle w:val="StyleUnderline"/>
          <w:highlight w:val="green"/>
        </w:rPr>
        <w:t xml:space="preserve">, Robinson understands the </w:t>
      </w:r>
      <w:r w:rsidRPr="009968DE">
        <w:rPr>
          <w:rStyle w:val="StyleUnderline"/>
          <w:bCs/>
          <w:highlight w:val="green"/>
        </w:rPr>
        <w:t>Marxian tradition</w:t>
      </w:r>
      <w:r w:rsidRPr="009968DE">
        <w:rPr>
          <w:rStyle w:val="StyleUnderline"/>
          <w:highlight w:val="green"/>
        </w:rPr>
        <w:t xml:space="preserve"> as </w:t>
      </w:r>
      <w:r w:rsidRPr="009968DE">
        <w:rPr>
          <w:rStyle w:val="StyleUnderline"/>
          <w:bCs/>
          <w:highlight w:val="green"/>
        </w:rPr>
        <w:t>part</w:t>
      </w:r>
      <w:r w:rsidRPr="009968DE">
        <w:rPr>
          <w:rStyle w:val="StyleUnderline"/>
          <w:highlight w:val="green"/>
        </w:rPr>
        <w:t xml:space="preserve"> of</w:t>
      </w:r>
      <w:r w:rsidRPr="009968DE">
        <w:rPr>
          <w:rStyle w:val="StyleUnderline"/>
        </w:rPr>
        <w:t xml:space="preserve"> the ongoing history of </w:t>
      </w:r>
      <w:r w:rsidRPr="009968DE">
        <w:rPr>
          <w:rStyle w:val="StyleUnderline"/>
          <w:bCs/>
          <w:highlight w:val="green"/>
        </w:rPr>
        <w:t>racial</w:t>
      </w:r>
      <w:r w:rsidRPr="009968DE">
        <w:rPr>
          <w:rStyle w:val="StyleUnderline"/>
          <w:highlight w:val="green"/>
        </w:rPr>
        <w:t xml:space="preserve"> </w:t>
      </w:r>
      <w:r w:rsidRPr="009968DE">
        <w:rPr>
          <w:rStyle w:val="StyleUnderline"/>
          <w:bCs/>
          <w:highlight w:val="green"/>
        </w:rPr>
        <w:t>capitalism</w:t>
      </w:r>
      <w:r w:rsidRPr="009968DE">
        <w:rPr>
          <w:rStyle w:val="StyleUnderline"/>
          <w:highlight w:val="green"/>
        </w:rPr>
        <w:t>.</w:t>
      </w:r>
      <w:r w:rsidRPr="009968DE">
        <w:rPr>
          <w:sz w:val="16"/>
        </w:rPr>
        <w:t xml:space="preserve"> </w:t>
      </w:r>
      <w:r w:rsidRPr="009968DE">
        <w:rPr>
          <w:rStyle w:val="StyleUnderline"/>
        </w:rPr>
        <w:t xml:space="preserve">This is not </w:t>
      </w:r>
      <w:r w:rsidRPr="009968DE">
        <w:rPr>
          <w:rStyle w:val="StyleUnderline"/>
          <w:bCs/>
        </w:rPr>
        <w:t>dismissal</w:t>
      </w:r>
      <w:r w:rsidRPr="009968DE">
        <w:rPr>
          <w:sz w:val="16"/>
        </w:rPr>
        <w:t xml:space="preserve">; indeed, </w:t>
      </w:r>
      <w:r w:rsidRPr="009968DE">
        <w:rPr>
          <w:rStyle w:val="StyleUnderline"/>
        </w:rPr>
        <w:t xml:space="preserve">it echoes the </w:t>
      </w:r>
      <w:r w:rsidRPr="009968DE">
        <w:rPr>
          <w:rStyle w:val="StyleUnderline"/>
          <w:bCs/>
        </w:rPr>
        <w:t>deepest and richest sounds</w:t>
      </w:r>
      <w:r w:rsidRPr="009968DE">
        <w:rPr>
          <w:rStyle w:val="StyleUnderline"/>
        </w:rPr>
        <w:t xml:space="preserve"> of Marx’s own </w:t>
      </w:r>
      <w:r w:rsidRPr="009968DE">
        <w:rPr>
          <w:rStyle w:val="StyleUnderline"/>
          <w:bCs/>
        </w:rPr>
        <w:t>blackness</w:t>
      </w:r>
      <w:r w:rsidRPr="009968DE">
        <w:rPr>
          <w:rStyle w:val="StyleUnderline"/>
        </w:rPr>
        <w:t>.</w:t>
      </w:r>
      <w:r w:rsidRPr="009968DE">
        <w:rPr>
          <w:sz w:val="16"/>
        </w:rPr>
        <w:t xml:space="preserve"> It does, however, sanction the question in which I am interested today: what made Robinson’s critique – and, more importantly, that which, in Robinson’s work (and in Marx’s), exceeds critique – possible? The answer, or at least the possibility for a more precise rendering of the question, is also to be found in Black Marxism, in which critique is interrupted by its own eruptive condition of possibility roughly at the book’s rich, dense, but simultaneously, open and capacious center, a chapter called ‘The Nature of the Black Radical Tradition’. </w:t>
      </w:r>
      <w:r w:rsidRPr="009968DE">
        <w:rPr>
          <w:rStyle w:val="StyleUnderline"/>
        </w:rPr>
        <w:t xml:space="preserve">Robinson’s </w:t>
      </w:r>
      <w:r w:rsidRPr="009968DE">
        <w:rPr>
          <w:rStyle w:val="StyleUnderline"/>
          <w:bCs/>
        </w:rPr>
        <w:t>critical discovery</w:t>
      </w:r>
      <w:r w:rsidRPr="009968DE">
        <w:rPr>
          <w:rStyle w:val="StyleUnderline"/>
        </w:rPr>
        <w:t xml:space="preserve"> of </w:t>
      </w:r>
      <w:r w:rsidRPr="009968DE">
        <w:rPr>
          <w:rStyle w:val="StyleUnderline"/>
          <w:bCs/>
        </w:rPr>
        <w:t>racial capitalism</w:t>
      </w:r>
      <w:r w:rsidRPr="009968DE">
        <w:rPr>
          <w:rStyle w:val="StyleUnderline"/>
        </w:rPr>
        <w:t xml:space="preserve"> depends upon</w:t>
      </w:r>
      <w:r w:rsidRPr="009968DE">
        <w:rPr>
          <w:sz w:val="16"/>
        </w:rPr>
        <w:t xml:space="preserve"> and extends the preservation of what he calls </w:t>
      </w:r>
      <w:r w:rsidRPr="009968DE">
        <w:rPr>
          <w:rStyle w:val="StyleUnderline"/>
        </w:rPr>
        <w:t>‘</w:t>
      </w:r>
      <w:r w:rsidRPr="009968DE">
        <w:rPr>
          <w:rStyle w:val="StyleUnderline"/>
          <w:bCs/>
        </w:rPr>
        <w:t>the ontological totality’</w:t>
      </w:r>
      <w:r w:rsidRPr="009968DE">
        <w:rPr>
          <w:rStyle w:val="StyleUnderline"/>
        </w:rPr>
        <w:t>.</w:t>
      </w:r>
      <w:r w:rsidRPr="009968DE">
        <w:rPr>
          <w:sz w:val="16"/>
        </w:rPr>
        <w:t xml:space="preserve"> In describing this integrated totality’s character, Robinson notes how preservation impossibly proceeds within the confines of ‘a metaphysical system that had never allowed for property in either the physical, philosophical, temporal, legal, social or psychic senses’. </w:t>
      </w:r>
      <w:r w:rsidRPr="009968DE">
        <w:rPr>
          <w:rStyle w:val="StyleUnderline"/>
        </w:rPr>
        <w:t xml:space="preserve">It’s </w:t>
      </w:r>
      <w:r w:rsidRPr="009968DE">
        <w:rPr>
          <w:rStyle w:val="StyleUnderline"/>
          <w:bCs/>
        </w:rPr>
        <w:t>motive force</w:t>
      </w:r>
      <w:r w:rsidRPr="009968DE">
        <w:rPr>
          <w:rStyle w:val="StyleUnderline"/>
        </w:rPr>
        <w:t xml:space="preserve"> is ‘the </w:t>
      </w:r>
      <w:r w:rsidRPr="009968DE">
        <w:rPr>
          <w:rStyle w:val="StyleUnderline"/>
          <w:bCs/>
        </w:rPr>
        <w:t>renunciation</w:t>
      </w:r>
      <w:r w:rsidRPr="009968DE">
        <w:rPr>
          <w:rStyle w:val="StyleUnderline"/>
        </w:rPr>
        <w:t xml:space="preserve"> of actual </w:t>
      </w:r>
      <w:r w:rsidRPr="009968DE">
        <w:rPr>
          <w:rStyle w:val="StyleUnderline"/>
          <w:bCs/>
        </w:rPr>
        <w:t>being</w:t>
      </w:r>
      <w:r w:rsidRPr="009968DE">
        <w:rPr>
          <w:rStyle w:val="StyleUnderline"/>
        </w:rPr>
        <w:t xml:space="preserve"> for historical being’, out of which emerges a ‘</w:t>
      </w:r>
      <w:r w:rsidRPr="009968DE">
        <w:rPr>
          <w:rStyle w:val="StyleUnderline"/>
          <w:bCs/>
        </w:rPr>
        <w:t>revolutionary consciousness’</w:t>
      </w:r>
      <w:r w:rsidRPr="009968DE">
        <w:rPr>
          <w:rStyle w:val="StyleUnderline"/>
        </w:rPr>
        <w:t xml:space="preserve"> that is structured by but underived from ‘the </w:t>
      </w:r>
      <w:r w:rsidRPr="009968DE">
        <w:rPr>
          <w:rStyle w:val="StyleUnderline"/>
          <w:bCs/>
        </w:rPr>
        <w:t>social formations</w:t>
      </w:r>
      <w:r w:rsidRPr="009968DE">
        <w:rPr>
          <w:rStyle w:val="StyleUnderline"/>
        </w:rPr>
        <w:t xml:space="preserve"> of </w:t>
      </w:r>
      <w:r w:rsidRPr="009968DE">
        <w:rPr>
          <w:rStyle w:val="StyleUnderline"/>
          <w:bCs/>
        </w:rPr>
        <w:t>capitalist slavery</w:t>
      </w:r>
      <w:r w:rsidRPr="009968DE">
        <w:rPr>
          <w:rStyle w:val="StyleUnderline"/>
        </w:rPr>
        <w:t xml:space="preserve">, or the relations of </w:t>
      </w:r>
      <w:r w:rsidRPr="009968DE">
        <w:rPr>
          <w:rStyle w:val="StyleUnderline"/>
          <w:bCs/>
        </w:rPr>
        <w:t>production of colonialism’</w:t>
      </w:r>
      <w:r w:rsidRPr="009968DE">
        <w:rPr>
          <w:sz w:val="16"/>
        </w:rPr>
        <w:t xml:space="preserve"> (Robinson 2000, pp. 243–244, 246). It is not just that absolutist formulations of a kind of being-fabricated are here understood themselves to be fabrications; it is also that </w:t>
      </w:r>
      <w:r w:rsidRPr="009968DE">
        <w:rPr>
          <w:rStyle w:val="StyleUnderline"/>
          <w:bCs/>
          <w:highlight w:val="green"/>
        </w:rPr>
        <w:t>renunciation</w:t>
      </w:r>
      <w:r w:rsidRPr="009968DE">
        <w:rPr>
          <w:rStyle w:val="StyleUnderline"/>
          <w:highlight w:val="green"/>
        </w:rPr>
        <w:t xml:space="preserve"> will</w:t>
      </w:r>
      <w:r w:rsidRPr="009968DE">
        <w:rPr>
          <w:rStyle w:val="StyleUnderline"/>
        </w:rPr>
        <w:t xml:space="preserve"> have ultimately </w:t>
      </w:r>
      <w:r w:rsidRPr="009968DE">
        <w:rPr>
          <w:rStyle w:val="StyleUnderline"/>
          <w:highlight w:val="green"/>
        </w:rPr>
        <w:t xml:space="preserve">only become </w:t>
      </w:r>
      <w:r w:rsidRPr="009968DE">
        <w:rPr>
          <w:rStyle w:val="StyleUnderline"/>
          <w:bCs/>
          <w:highlight w:val="green"/>
        </w:rPr>
        <w:t>intelligible</w:t>
      </w:r>
      <w:r w:rsidRPr="009968DE">
        <w:rPr>
          <w:rStyle w:val="StyleUnderline"/>
          <w:highlight w:val="green"/>
        </w:rPr>
        <w:t xml:space="preserve"> as</w:t>
      </w:r>
      <w:r w:rsidRPr="009968DE">
        <w:rPr>
          <w:rStyle w:val="StyleUnderline"/>
        </w:rPr>
        <w:t xml:space="preserve"> a </w:t>
      </w:r>
      <w:r w:rsidRPr="009968DE">
        <w:rPr>
          <w:rStyle w:val="StyleUnderline"/>
          <w:bCs/>
        </w:rPr>
        <w:t xml:space="preserve">general </w:t>
      </w:r>
      <w:r w:rsidRPr="009968DE">
        <w:rPr>
          <w:rStyle w:val="StyleUnderline"/>
          <w:bCs/>
          <w:highlight w:val="green"/>
        </w:rPr>
        <w:t>disruption</w:t>
      </w:r>
      <w:r w:rsidRPr="009968DE">
        <w:rPr>
          <w:rStyle w:val="StyleUnderline"/>
          <w:highlight w:val="green"/>
        </w:rPr>
        <w:t xml:space="preserve"> of ownership</w:t>
      </w:r>
      <w:r w:rsidRPr="009968DE">
        <w:rPr>
          <w:rStyle w:val="StyleUnderline"/>
        </w:rPr>
        <w:t xml:space="preserve"> and of the proper </w:t>
      </w:r>
      <w:r w:rsidRPr="009968DE">
        <w:rPr>
          <w:rStyle w:val="StyleUnderline"/>
          <w:highlight w:val="green"/>
        </w:rPr>
        <w:t xml:space="preserve">when the </w:t>
      </w:r>
      <w:r w:rsidRPr="009968DE">
        <w:rPr>
          <w:rStyle w:val="StyleUnderline"/>
          <w:bCs/>
          <w:highlight w:val="green"/>
        </w:rPr>
        <w:t>ontological totality</w:t>
      </w:r>
      <w:r w:rsidRPr="009968DE">
        <w:rPr>
          <w:rStyle w:val="StyleUnderline"/>
          <w:highlight w:val="green"/>
        </w:rPr>
        <w:t xml:space="preserve"> that </w:t>
      </w:r>
      <w:r w:rsidRPr="009968DE">
        <w:rPr>
          <w:rStyle w:val="StyleUnderline"/>
          <w:bCs/>
          <w:highlight w:val="green"/>
        </w:rPr>
        <w:t>black people</w:t>
      </w:r>
      <w:r w:rsidRPr="009968DE">
        <w:rPr>
          <w:rStyle w:val="StyleUnderline"/>
          <w:highlight w:val="green"/>
        </w:rPr>
        <w:t xml:space="preserve"> claim</w:t>
      </w:r>
      <w:r w:rsidRPr="009968DE">
        <w:rPr>
          <w:rStyle w:val="StyleUnderline"/>
        </w:rPr>
        <w:t xml:space="preserve"> and preserve </w:t>
      </w:r>
      <w:r w:rsidRPr="009968DE">
        <w:rPr>
          <w:rStyle w:val="StyleUnderline"/>
          <w:highlight w:val="green"/>
        </w:rPr>
        <w:t xml:space="preserve">is </w:t>
      </w:r>
      <w:r w:rsidRPr="009968DE">
        <w:rPr>
          <w:rStyle w:val="StyleUnderline"/>
          <w:bCs/>
          <w:highlight w:val="green"/>
        </w:rPr>
        <w:t>understood</w:t>
      </w:r>
      <w:r w:rsidRPr="009968DE">
        <w:rPr>
          <w:rStyle w:val="StyleUnderline"/>
        </w:rPr>
        <w:t xml:space="preserve"> to be given only in this more general </w:t>
      </w:r>
      <w:r w:rsidRPr="009968DE">
        <w:rPr>
          <w:rStyle w:val="StyleUnderline"/>
          <w:bCs/>
        </w:rPr>
        <w:t>giving</w:t>
      </w:r>
      <w:r w:rsidRPr="009968DE">
        <w:rPr>
          <w:sz w:val="16"/>
        </w:rPr>
        <w:t xml:space="preserve">. </w:t>
      </w:r>
      <w:r w:rsidRPr="009968DE">
        <w:rPr>
          <w:rStyle w:val="StyleUnderline"/>
          <w:highlight w:val="green"/>
        </w:rPr>
        <w:t>The</w:t>
      </w:r>
      <w:r w:rsidRPr="009968DE">
        <w:rPr>
          <w:rStyle w:val="StyleUnderline"/>
        </w:rPr>
        <w:t xml:space="preserve"> emergence and </w:t>
      </w:r>
      <w:r w:rsidRPr="009968DE">
        <w:rPr>
          <w:rStyle w:val="StyleUnderline"/>
          <w:bCs/>
          <w:highlight w:val="green"/>
        </w:rPr>
        <w:t>preservation of blackness</w:t>
      </w:r>
      <w:r w:rsidRPr="009968DE">
        <w:rPr>
          <w:rStyle w:val="StyleUnderline"/>
        </w:rPr>
        <w:t xml:space="preserve">, as the </w:t>
      </w:r>
      <w:r w:rsidRPr="009968DE">
        <w:rPr>
          <w:rStyle w:val="StyleUnderline"/>
          <w:bCs/>
        </w:rPr>
        <w:t>ontological totality</w:t>
      </w:r>
      <w:r w:rsidRPr="009968DE">
        <w:rPr>
          <w:rStyle w:val="StyleUnderline"/>
        </w:rPr>
        <w:t xml:space="preserve">, </w:t>
      </w:r>
      <w:r w:rsidRPr="00A77D72">
        <w:rPr>
          <w:rStyle w:val="StyleUnderline"/>
          <w:highlight w:val="green"/>
        </w:rPr>
        <w:t xml:space="preserve">the </w:t>
      </w:r>
      <w:r w:rsidRPr="00A77D72">
        <w:rPr>
          <w:rStyle w:val="StyleUnderline"/>
          <w:bCs/>
          <w:highlight w:val="green"/>
        </w:rPr>
        <w:t>revolutionary consciousness</w:t>
      </w:r>
      <w:r w:rsidRPr="00A77D72">
        <w:rPr>
          <w:rStyle w:val="StyleUnderline"/>
          <w:highlight w:val="green"/>
        </w:rPr>
        <w:t xml:space="preserve"> that black people hold and pass, is possible </w:t>
      </w:r>
      <w:r w:rsidRPr="009968DE">
        <w:rPr>
          <w:rStyle w:val="StyleUnderline"/>
          <w:highlight w:val="green"/>
        </w:rPr>
        <w:t>only by</w:t>
      </w:r>
      <w:r w:rsidRPr="009968DE">
        <w:rPr>
          <w:rStyle w:val="StyleUnderline"/>
        </w:rPr>
        <w:t xml:space="preserve"> way of </w:t>
      </w:r>
      <w:r w:rsidRPr="00900FDF">
        <w:rPr>
          <w:rStyle w:val="StyleUnderline"/>
        </w:rPr>
        <w:t xml:space="preserve">the </w:t>
      </w:r>
      <w:r w:rsidRPr="00900FDF">
        <w:rPr>
          <w:rStyle w:val="StyleUnderline"/>
          <w:bCs/>
        </w:rPr>
        <w:t>renunciation</w:t>
      </w:r>
      <w:r w:rsidRPr="00900FDF">
        <w:rPr>
          <w:rStyle w:val="StyleUnderline"/>
        </w:rPr>
        <w:t xml:space="preserve"> of actual being</w:t>
      </w:r>
      <w:r w:rsidRPr="009968DE">
        <w:rPr>
          <w:sz w:val="16"/>
        </w:rPr>
        <w:t xml:space="preserve"> and the ongoing conferral of historical being – </w:t>
      </w:r>
      <w:r w:rsidRPr="009968DE">
        <w:rPr>
          <w:sz w:val="16"/>
          <w:szCs w:val="16"/>
        </w:rPr>
        <w:t>the gift of historicity as claimed, performed dispossession. Blackness, which is to say, black radicalism, is not the property of black people. All that we have (and are) is what we hold in our outstretched hands. This open collective being is blackness – (racial) difference mobilized against the racist determination it calls into existence in every moment of the ongoing endangerment of ‘actual being’,</w:t>
      </w:r>
      <w:r w:rsidRPr="009968DE">
        <w:rPr>
          <w:sz w:val="16"/>
        </w:rPr>
        <w:t xml:space="preserve"> of subjects who are supposed to know and own. </w:t>
      </w:r>
      <w:r w:rsidRPr="00A77D72">
        <w:rPr>
          <w:rStyle w:val="StyleUnderline"/>
        </w:rPr>
        <w:t xml:space="preserve">It makes a </w:t>
      </w:r>
      <w:r w:rsidRPr="00A77D72">
        <w:rPr>
          <w:rStyle w:val="StyleUnderline"/>
          <w:bCs/>
        </w:rPr>
        <w:t>claim</w:t>
      </w:r>
      <w:r w:rsidRPr="00A77D72">
        <w:rPr>
          <w:rStyle w:val="StyleUnderline"/>
        </w:rPr>
        <w:t xml:space="preserve"> upon us</w:t>
      </w:r>
      <w:r w:rsidRPr="009968DE">
        <w:rPr>
          <w:sz w:val="16"/>
        </w:rPr>
        <w:t xml:space="preserve"> even as it is that upon which we all can make a claim, precisely because it – and its origins – are not originary. </w:t>
      </w:r>
      <w:r w:rsidRPr="009968DE">
        <w:rPr>
          <w:rStyle w:val="StyleUnderline"/>
        </w:rPr>
        <w:t>That claim,</w:t>
      </w:r>
      <w:r w:rsidRPr="009968DE">
        <w:rPr>
          <w:sz w:val="16"/>
        </w:rPr>
        <w:t xml:space="preserve"> which is not just one among others because it is always one þ more among others, however much it is </w:t>
      </w:r>
      <w:r w:rsidRPr="009968DE">
        <w:rPr>
          <w:rStyle w:val="StyleUnderline"/>
        </w:rPr>
        <w:t xml:space="preserve">made under the most </w:t>
      </w:r>
      <w:r w:rsidRPr="009968DE">
        <w:rPr>
          <w:rStyle w:val="StyleUnderline"/>
          <w:bCs/>
        </w:rPr>
        <w:t>extreme</w:t>
      </w:r>
      <w:r w:rsidRPr="009968DE">
        <w:rPr>
          <w:rStyle w:val="StyleUnderline"/>
        </w:rPr>
        <w:t xml:space="preserve"> </w:t>
      </w:r>
      <w:r w:rsidRPr="009968DE">
        <w:rPr>
          <w:rStyle w:val="StyleUnderline"/>
          <w:bCs/>
        </w:rPr>
        <w:t>modes</w:t>
      </w:r>
      <w:r w:rsidRPr="009968DE">
        <w:rPr>
          <w:rStyle w:val="StyleUnderline"/>
        </w:rPr>
        <w:t xml:space="preserve"> of duress, in an enabling </w:t>
      </w:r>
      <w:r w:rsidRPr="009968DE">
        <w:rPr>
          <w:rStyle w:val="StyleUnderline"/>
          <w:bCs/>
        </w:rPr>
        <w:t>exhaustion</w:t>
      </w:r>
      <w:r w:rsidRPr="009968DE">
        <w:rPr>
          <w:rStyle w:val="StyleUnderline"/>
        </w:rPr>
        <w:t xml:space="preserve"> that is</w:t>
      </w:r>
      <w:r w:rsidRPr="009968DE">
        <w:rPr>
          <w:sz w:val="16"/>
        </w:rPr>
        <w:t xml:space="preserve">, in Stanley Cavell’s word, </w:t>
      </w:r>
      <w:r w:rsidRPr="009968DE">
        <w:rPr>
          <w:rStyle w:val="StyleUnderline"/>
          <w:bCs/>
        </w:rPr>
        <w:t>unowned</w:t>
      </w:r>
      <w:r w:rsidRPr="009968DE">
        <w:rPr>
          <w:rStyle w:val="StyleUnderline"/>
        </w:rPr>
        <w:t>, takes the form</w:t>
      </w:r>
      <w:r w:rsidRPr="009968DE">
        <w:rPr>
          <w:sz w:val="16"/>
        </w:rPr>
        <w:t xml:space="preserve">, in Edouard Glissant’s word, </w:t>
      </w:r>
      <w:r w:rsidRPr="009968DE">
        <w:rPr>
          <w:rStyle w:val="StyleUnderline"/>
        </w:rPr>
        <w:t xml:space="preserve">of </w:t>
      </w:r>
      <w:r w:rsidRPr="009968DE">
        <w:rPr>
          <w:rStyle w:val="StyleUnderline"/>
          <w:bCs/>
        </w:rPr>
        <w:t>consent</w:t>
      </w:r>
      <w:r w:rsidRPr="009968DE">
        <w:rPr>
          <w:sz w:val="16"/>
        </w:rPr>
        <w:t xml:space="preserve"> (Cavell 1995, p. 101; Glissant &amp; Diawara, 2011, p. 5). ‘</w:t>
      </w:r>
      <w:r w:rsidRPr="00A77D72">
        <w:rPr>
          <w:rStyle w:val="StyleUnderline"/>
          <w:bCs/>
        </w:rPr>
        <w:t>To consent not to be a single being’</w:t>
      </w:r>
      <w:r w:rsidRPr="00A77D72">
        <w:rPr>
          <w:rStyle w:val="StyleUnderline"/>
        </w:rPr>
        <w:t>, which is the</w:t>
      </w:r>
      <w:r w:rsidRPr="009968DE">
        <w:rPr>
          <w:rStyle w:val="StyleUnderline"/>
        </w:rPr>
        <w:t xml:space="preserve"> anoriginal, </w:t>
      </w:r>
      <w:r w:rsidRPr="00A77D72">
        <w:rPr>
          <w:rStyle w:val="StyleUnderline"/>
          <w:bCs/>
        </w:rPr>
        <w:t>anoriginary constitution</w:t>
      </w:r>
      <w:r w:rsidRPr="00A77D72">
        <w:rPr>
          <w:rStyle w:val="StyleUnderline"/>
        </w:rPr>
        <w:t xml:space="preserve"> of blackness as </w:t>
      </w:r>
      <w:r w:rsidRPr="00A77D72">
        <w:rPr>
          <w:rStyle w:val="StyleUnderline"/>
          <w:bCs/>
        </w:rPr>
        <w:t>radical force</w:t>
      </w:r>
      <w:r w:rsidRPr="00A77D72">
        <w:rPr>
          <w:rStyle w:val="StyleUnderline"/>
        </w:rPr>
        <w:t xml:space="preserve"> – as</w:t>
      </w:r>
      <w:r w:rsidRPr="009968DE">
        <w:rPr>
          <w:rStyle w:val="StyleUnderline"/>
        </w:rPr>
        <w:t xml:space="preserve"> historical, </w:t>
      </w:r>
      <w:r w:rsidRPr="00A77D72">
        <w:rPr>
          <w:rStyle w:val="StyleUnderline"/>
          <w:bCs/>
        </w:rPr>
        <w:t>paraontological totality</w:t>
      </w:r>
      <w:r w:rsidRPr="009968DE">
        <w:rPr>
          <w:rStyle w:val="StyleUnderline"/>
        </w:rPr>
        <w:t xml:space="preserve"> – is,</w:t>
      </w:r>
      <w:r w:rsidRPr="009968DE">
        <w:rPr>
          <w:sz w:val="16"/>
        </w:rPr>
        <w:t xml:space="preserve"> for Robinson, </w:t>
      </w:r>
      <w:r w:rsidRPr="009968DE">
        <w:rPr>
          <w:rStyle w:val="StyleUnderline"/>
          <w:highlight w:val="green"/>
        </w:rPr>
        <w:t>the</w:t>
      </w:r>
      <w:r w:rsidRPr="009968DE">
        <w:rPr>
          <w:rStyle w:val="StyleUnderline"/>
        </w:rPr>
        <w:t xml:space="preserve"> existential and </w:t>
      </w:r>
      <w:r w:rsidRPr="009968DE">
        <w:rPr>
          <w:rStyle w:val="StyleUnderline"/>
          <w:bCs/>
          <w:highlight w:val="green"/>
        </w:rPr>
        <w:t>logical necessity</w:t>
      </w:r>
      <w:r w:rsidRPr="009968DE">
        <w:rPr>
          <w:rStyle w:val="StyleUnderline"/>
          <w:highlight w:val="green"/>
        </w:rPr>
        <w:t xml:space="preserve"> that turns</w:t>
      </w:r>
      <w:r w:rsidRPr="009968DE">
        <w:rPr>
          <w:sz w:val="16"/>
        </w:rPr>
        <w:t xml:space="preserve"> the history of racial capitalism, which is also to say </w:t>
      </w:r>
      <w:r w:rsidRPr="009968DE">
        <w:rPr>
          <w:rStyle w:val="StyleUnderline"/>
          <w:highlight w:val="green"/>
        </w:rPr>
        <w:t xml:space="preserve">the </w:t>
      </w:r>
      <w:r w:rsidRPr="00A77D72">
        <w:rPr>
          <w:rStyle w:val="StyleUnderline"/>
          <w:bCs/>
          <w:highlight w:val="green"/>
        </w:rPr>
        <w:t>Marxist</w:t>
      </w:r>
      <w:r w:rsidRPr="00A77D72">
        <w:rPr>
          <w:rStyle w:val="StyleUnderline"/>
          <w:highlight w:val="green"/>
        </w:rPr>
        <w:t xml:space="preserve"> tradition</w:t>
      </w:r>
      <w:r w:rsidRPr="009968DE">
        <w:rPr>
          <w:rStyle w:val="StyleUnderline"/>
          <w:highlight w:val="green"/>
        </w:rPr>
        <w:t xml:space="preserve">, </w:t>
      </w:r>
      <w:r w:rsidRPr="009968DE">
        <w:rPr>
          <w:rStyle w:val="StyleUnderline"/>
          <w:bCs/>
          <w:highlight w:val="green"/>
        </w:rPr>
        <w:t>inside out</w:t>
      </w:r>
      <w:r w:rsidRPr="009968DE">
        <w:rPr>
          <w:rStyle w:val="StyleUnderline"/>
          <w:highlight w:val="green"/>
        </w:rPr>
        <w:t>.</w:t>
      </w:r>
      <w:r w:rsidRPr="009968DE">
        <w:rPr>
          <w:sz w:val="16"/>
        </w:rPr>
        <w:t xml:space="preserve"> </w:t>
      </w:r>
      <w:r w:rsidRPr="009968DE">
        <w:rPr>
          <w:rStyle w:val="StyleUnderline"/>
        </w:rPr>
        <w:t xml:space="preserve">What cannot be </w:t>
      </w:r>
      <w:r w:rsidRPr="009968DE">
        <w:rPr>
          <w:rStyle w:val="StyleUnderline"/>
          <w:bCs/>
        </w:rPr>
        <w:t>understood</w:t>
      </w:r>
      <w:r w:rsidRPr="009968DE">
        <w:rPr>
          <w:rStyle w:val="StyleUnderline"/>
        </w:rPr>
        <w:t xml:space="preserve"> within, or as a function of, the </w:t>
      </w:r>
      <w:r w:rsidRPr="009968DE">
        <w:rPr>
          <w:rStyle w:val="StyleUnderline"/>
          <w:bCs/>
        </w:rPr>
        <w:t>deprivation</w:t>
      </w:r>
      <w:r w:rsidRPr="009968DE">
        <w:rPr>
          <w:sz w:val="16"/>
        </w:rPr>
        <w:t xml:space="preserve"> that is the context of its genesis, </w:t>
      </w:r>
      <w:r w:rsidRPr="009968DE">
        <w:rPr>
          <w:rStyle w:val="StyleUnderline"/>
        </w:rPr>
        <w:t xml:space="preserve">can only be understood as the </w:t>
      </w:r>
      <w:r w:rsidRPr="009968DE">
        <w:rPr>
          <w:rStyle w:val="StyleUnderline"/>
          <w:bCs/>
        </w:rPr>
        <w:t>ongoing</w:t>
      </w:r>
      <w:r w:rsidRPr="009968DE">
        <w:rPr>
          <w:rStyle w:val="StyleUnderline"/>
        </w:rPr>
        <w:t xml:space="preserve"> </w:t>
      </w:r>
      <w:r w:rsidRPr="009968DE">
        <w:rPr>
          <w:rStyle w:val="StyleUnderline"/>
          <w:bCs/>
        </w:rPr>
        <w:t>present</w:t>
      </w:r>
      <w:r w:rsidRPr="009968DE">
        <w:rPr>
          <w:rStyle w:val="StyleUnderline"/>
        </w:rPr>
        <w:t xml:space="preserve"> of a </w:t>
      </w:r>
      <w:r w:rsidRPr="009968DE">
        <w:rPr>
          <w:rStyle w:val="StyleUnderline"/>
          <w:bCs/>
        </w:rPr>
        <w:t>common refusal</w:t>
      </w:r>
      <w:r w:rsidRPr="009968DE">
        <w:rPr>
          <w:rStyle w:val="StyleUnderline"/>
        </w:rPr>
        <w:t>.</w:t>
      </w:r>
      <w:r w:rsidRPr="009968DE">
        <w:rPr>
          <w:sz w:val="16"/>
        </w:rPr>
        <w:t xml:space="preserve">1 </w:t>
      </w:r>
      <w:r w:rsidRPr="009968DE">
        <w:rPr>
          <w:rStyle w:val="StyleUnderline"/>
          <w:highlight w:val="green"/>
        </w:rPr>
        <w:t>This</w:t>
      </w:r>
      <w:r w:rsidRPr="009968DE">
        <w:rPr>
          <w:rStyle w:val="StyleUnderline"/>
        </w:rPr>
        <w:t xml:space="preserve"> </w:t>
      </w:r>
      <w:r w:rsidRPr="009968DE">
        <w:rPr>
          <w:rStyle w:val="StyleUnderline"/>
          <w:bCs/>
        </w:rPr>
        <w:t>oldnew</w:t>
      </w:r>
      <w:r w:rsidRPr="009968DE">
        <w:rPr>
          <w:rStyle w:val="StyleUnderline"/>
        </w:rPr>
        <w:t xml:space="preserve"> kind of </w:t>
      </w:r>
      <w:r w:rsidRPr="009968DE">
        <w:rPr>
          <w:rStyle w:val="StyleUnderline"/>
          <w:bCs/>
          <w:highlight w:val="green"/>
        </w:rPr>
        <w:t>transcendental aesthetic</w:t>
      </w:r>
      <w:r w:rsidRPr="009968DE">
        <w:rPr>
          <w:rStyle w:val="StyleUnderline"/>
        </w:rPr>
        <w:t xml:space="preserve">, off and out in its </w:t>
      </w:r>
      <w:r w:rsidRPr="009968DE">
        <w:rPr>
          <w:rStyle w:val="StyleUnderline"/>
          <w:bCs/>
        </w:rPr>
        <w:t>immanence</w:t>
      </w:r>
      <w:r w:rsidRPr="009968DE">
        <w:rPr>
          <w:rStyle w:val="StyleUnderline"/>
        </w:rPr>
        <w:t xml:space="preserve"> as the </w:t>
      </w:r>
      <w:r w:rsidRPr="009968DE">
        <w:rPr>
          <w:rStyle w:val="StyleUnderline"/>
          <w:bCs/>
        </w:rPr>
        <w:t>scientific productivity</w:t>
      </w:r>
      <w:r w:rsidRPr="009968DE">
        <w:rPr>
          <w:rStyle w:val="StyleUnderline"/>
        </w:rPr>
        <w:t xml:space="preserve"> of such immanence projects, </w:t>
      </w:r>
      <w:r w:rsidRPr="009968DE">
        <w:rPr>
          <w:rStyle w:val="StyleUnderline"/>
          <w:highlight w:val="green"/>
        </w:rPr>
        <w:t xml:space="preserve">is the </w:t>
      </w:r>
      <w:r w:rsidRPr="009968DE">
        <w:rPr>
          <w:rStyle w:val="StyleUnderline"/>
          <w:bCs/>
          <w:highlight w:val="green"/>
        </w:rPr>
        <w:t>unowned</w:t>
      </w:r>
      <w:r w:rsidRPr="009968DE">
        <w:rPr>
          <w:rStyle w:val="StyleUnderline"/>
        </w:rPr>
        <w:t xml:space="preserve">, differential, </w:t>
      </w:r>
      <w:r w:rsidRPr="009968DE">
        <w:rPr>
          <w:rStyle w:val="StyleUnderline"/>
          <w:highlight w:val="green"/>
        </w:rPr>
        <w:t xml:space="preserve">and </w:t>
      </w:r>
      <w:r w:rsidRPr="009968DE">
        <w:rPr>
          <w:rStyle w:val="StyleUnderline"/>
          <w:bCs/>
          <w:highlight w:val="green"/>
        </w:rPr>
        <w:t>differentiated</w:t>
      </w:r>
      <w:r w:rsidRPr="009968DE">
        <w:rPr>
          <w:rStyle w:val="StyleUnderline"/>
          <w:bCs/>
        </w:rPr>
        <w:t xml:space="preserve"> thing</w:t>
      </w:r>
      <w:r w:rsidRPr="009968DE">
        <w:rPr>
          <w:rStyle w:val="StyleUnderline"/>
        </w:rPr>
        <w:t xml:space="preserve"> itself </w:t>
      </w:r>
      <w:r w:rsidRPr="009968DE">
        <w:rPr>
          <w:rStyle w:val="StyleUnderline"/>
          <w:highlight w:val="green"/>
        </w:rPr>
        <w:t xml:space="preserve">that we </w:t>
      </w:r>
      <w:r w:rsidRPr="009968DE">
        <w:rPr>
          <w:rStyle w:val="StyleUnderline"/>
          <w:bCs/>
          <w:highlight w:val="green"/>
        </w:rPr>
        <w:t xml:space="preserve">hold </w:t>
      </w:r>
      <w:r w:rsidRPr="00A77D72">
        <w:rPr>
          <w:rStyle w:val="StyleUnderline"/>
          <w:bCs/>
          <w:highlight w:val="green"/>
        </w:rPr>
        <w:t>out to one another</w:t>
      </w:r>
      <w:r w:rsidRPr="009968DE">
        <w:rPr>
          <w:rStyle w:val="StyleUnderline"/>
        </w:rPr>
        <w:t xml:space="preserve">, in the bottom, under our skin, </w:t>
      </w:r>
      <w:r w:rsidRPr="009968DE">
        <w:rPr>
          <w:rStyle w:val="StyleUnderline"/>
          <w:highlight w:val="green"/>
        </w:rPr>
        <w:t>for</w:t>
      </w:r>
      <w:r w:rsidRPr="009968DE">
        <w:rPr>
          <w:rStyle w:val="StyleUnderline"/>
        </w:rPr>
        <w:t xml:space="preserve"> the </w:t>
      </w:r>
      <w:r w:rsidRPr="009968DE">
        <w:rPr>
          <w:rStyle w:val="StyleUnderline"/>
          <w:bCs/>
          <w:highlight w:val="green"/>
        </w:rPr>
        <w:t>general kin</w:t>
      </w:r>
      <w:r w:rsidRPr="009968DE">
        <w:rPr>
          <w:rStyle w:val="StyleUnderline"/>
        </w:rPr>
        <w:t xml:space="preserve">, at the </w:t>
      </w:r>
      <w:r w:rsidRPr="009968DE">
        <w:rPr>
          <w:rStyle w:val="StyleUnderline"/>
          <w:bCs/>
        </w:rPr>
        <w:t xml:space="preserve">rendezvous of victory. </w:t>
      </w:r>
      <w:r w:rsidRPr="009968DE">
        <w:rPr>
          <w:sz w:val="16"/>
        </w:rPr>
        <w:t xml:space="preserve">To say that we have something (only insofar as we relinquish it) is to say that we come from somewhere (only insofar as we leave that place behind). Genesis is dispersion; </w:t>
      </w:r>
      <w:r w:rsidRPr="009968DE">
        <w:rPr>
          <w:rStyle w:val="StyleUnderline"/>
          <w:highlight w:val="green"/>
        </w:rPr>
        <w:t xml:space="preserve">somewhere is </w:t>
      </w:r>
      <w:r w:rsidRPr="009968DE">
        <w:rPr>
          <w:rStyle w:val="StyleUnderline"/>
          <w:bCs/>
          <w:highlight w:val="green"/>
        </w:rPr>
        <w:t>everywhere and nowhere</w:t>
      </w:r>
      <w:r w:rsidRPr="009968DE">
        <w:rPr>
          <w:rStyle w:val="StyleUnderline"/>
          <w:highlight w:val="green"/>
        </w:rPr>
        <w:t xml:space="preserve"> as the </w:t>
      </w:r>
      <w:r w:rsidRPr="009968DE">
        <w:rPr>
          <w:rStyle w:val="StyleUnderline"/>
          <w:bCs/>
          <w:highlight w:val="green"/>
        </w:rPr>
        <w:t>radical dislocation</w:t>
      </w:r>
      <w:r w:rsidRPr="009968DE">
        <w:rPr>
          <w:rStyle w:val="StyleUnderline"/>
          <w:highlight w:val="green"/>
        </w:rPr>
        <w:t xml:space="preserve"> we enact</w:t>
      </w:r>
      <w:r w:rsidRPr="009968DE">
        <w:rPr>
          <w:rStyle w:val="StyleUnderline"/>
        </w:rPr>
        <w:t xml:space="preserve">, where we stay and keep on going, </w:t>
      </w:r>
      <w:r w:rsidRPr="009968DE">
        <w:rPr>
          <w:rStyle w:val="StyleUnderline"/>
          <w:bCs/>
        </w:rPr>
        <w:t>before the beginning</w:t>
      </w:r>
      <w:r w:rsidRPr="009968DE">
        <w:rPr>
          <w:rStyle w:val="StyleUnderline"/>
        </w:rPr>
        <w:t xml:space="preserve">, </w:t>
      </w:r>
      <w:r w:rsidRPr="009968DE">
        <w:rPr>
          <w:rStyle w:val="StyleUnderline"/>
          <w:highlight w:val="green"/>
        </w:rPr>
        <w:t>before every beginning</w:t>
      </w:r>
      <w:r w:rsidRPr="009968DE">
        <w:rPr>
          <w:rStyle w:val="StyleUnderline"/>
        </w:rPr>
        <w:t xml:space="preserve">, and </w:t>
      </w:r>
      <w:r w:rsidRPr="009968DE">
        <w:rPr>
          <w:rStyle w:val="StyleUnderline"/>
          <w:bCs/>
        </w:rPr>
        <w:t>all belonging</w:t>
      </w:r>
      <w:r w:rsidRPr="009968DE">
        <w:rPr>
          <w:rStyle w:val="StyleUnderline"/>
        </w:rPr>
        <w:t xml:space="preserve">, </w:t>
      </w:r>
      <w:r w:rsidRPr="009968DE">
        <w:rPr>
          <w:rStyle w:val="StyleUnderline"/>
          <w:highlight w:val="green"/>
        </w:rPr>
        <w:t>in</w:t>
      </w:r>
      <w:r w:rsidRPr="009968DE">
        <w:rPr>
          <w:rStyle w:val="StyleUnderline"/>
        </w:rPr>
        <w:t xml:space="preserve"> </w:t>
      </w:r>
      <w:r w:rsidRPr="009968DE">
        <w:rPr>
          <w:rStyle w:val="StyleUnderline"/>
          <w:bCs/>
          <w:highlight w:val="green"/>
        </w:rPr>
        <w:t>undercommon variance</w:t>
      </w:r>
      <w:r w:rsidRPr="009968DE">
        <w:rPr>
          <w:rStyle w:val="StyleUnderline"/>
        </w:rPr>
        <w:t xml:space="preserve">, in arrivance and </w:t>
      </w:r>
      <w:r w:rsidRPr="009968DE">
        <w:rPr>
          <w:rStyle w:val="StyleUnderline"/>
          <w:bCs/>
        </w:rPr>
        <w:t>propulsion</w:t>
      </w:r>
      <w:r w:rsidRPr="009968DE">
        <w:rPr>
          <w:rStyle w:val="StyleUnderline"/>
        </w:rPr>
        <w:t xml:space="preserve">, in the flexed load of an </w:t>
      </w:r>
      <w:r w:rsidRPr="009968DE">
        <w:rPr>
          <w:rStyle w:val="StyleUnderline"/>
          <w:bCs/>
        </w:rPr>
        <w:t>evangelical bridge</w:t>
      </w:r>
      <w:r w:rsidRPr="009968DE">
        <w:rPr>
          <w:rStyle w:val="StyleUnderline"/>
        </w:rPr>
        <w:t>, passed on this surrepetitious vamp, here</w:t>
      </w:r>
      <w:r w:rsidRPr="009968DE">
        <w:rPr>
          <w:sz w:val="16"/>
          <w:szCs w:val="16"/>
        </w:rPr>
        <w:t>. If you need some, come on, get some. We come from nothing, which is something misunderstood.</w:t>
      </w:r>
      <w:r w:rsidRPr="009968DE">
        <w:rPr>
          <w:sz w:val="16"/>
        </w:rPr>
        <w:t xml:space="preserve"> It’s not that blackness is not statelessness; it’s just that statelessness is an open set of social lives whose animaterialized exhaustion remains as irreducible chance. </w:t>
      </w:r>
      <w:r w:rsidRPr="009968DE">
        <w:rPr>
          <w:rStyle w:val="StyleUnderline"/>
          <w:highlight w:val="green"/>
        </w:rPr>
        <w:t>Statelessness is our</w:t>
      </w:r>
      <w:r w:rsidRPr="009968DE">
        <w:rPr>
          <w:rStyle w:val="StyleUnderline"/>
        </w:rPr>
        <w:t xml:space="preserve"> terribly </w:t>
      </w:r>
      <w:r w:rsidRPr="009968DE">
        <w:rPr>
          <w:rStyle w:val="StyleUnderline"/>
          <w:bCs/>
          <w:highlight w:val="green"/>
        </w:rPr>
        <w:t>beautiful</w:t>
      </w:r>
      <w:r w:rsidRPr="009968DE">
        <w:rPr>
          <w:rStyle w:val="StyleUnderline"/>
          <w:bCs/>
        </w:rPr>
        <w:t xml:space="preserve"> open </w:t>
      </w:r>
      <w:r w:rsidRPr="009968DE">
        <w:rPr>
          <w:rStyle w:val="StyleUnderline"/>
          <w:bCs/>
          <w:highlight w:val="green"/>
        </w:rPr>
        <w:t>secret</w:t>
      </w:r>
      <w:r w:rsidRPr="009968DE">
        <w:rPr>
          <w:rStyle w:val="StyleUnderline"/>
        </w:rPr>
        <w:t>, the unnatural habitat</w:t>
      </w:r>
      <w:r w:rsidRPr="009968DE">
        <w:rPr>
          <w:sz w:val="16"/>
        </w:rPr>
        <w:t xml:space="preserve">, and habitus of analytic engines with synthetic capacities. </w:t>
      </w:r>
      <w:r w:rsidRPr="009968DE">
        <w:rPr>
          <w:rStyle w:val="StyleUnderline"/>
        </w:rPr>
        <w:t xml:space="preserve">Preservation is </w:t>
      </w:r>
      <w:r w:rsidRPr="009968DE">
        <w:rPr>
          <w:rStyle w:val="StyleUnderline"/>
          <w:bCs/>
        </w:rPr>
        <w:t>conditional branching</w:t>
      </w:r>
      <w:r w:rsidRPr="009968DE">
        <w:rPr>
          <w:rStyle w:val="StyleUnderline"/>
        </w:rPr>
        <w:t xml:space="preserve">, undone computation </w:t>
      </w:r>
      <w:r w:rsidRPr="009968DE">
        <w:rPr>
          <w:sz w:val="16"/>
        </w:rPr>
        <w:t xml:space="preserve">(tuned, forked, tongued), </w:t>
      </w:r>
      <w:r w:rsidRPr="009968DE">
        <w:rPr>
          <w:rStyle w:val="StyleUnderline"/>
          <w:bCs/>
        </w:rPr>
        <w:t>improvisation</w:t>
      </w:r>
      <w:r w:rsidRPr="009968DE">
        <w:rPr>
          <w:rStyle w:val="StyleUnderline"/>
        </w:rPr>
        <w:t xml:space="preserve"> and, what it forges, digital </w:t>
      </w:r>
      <w:r w:rsidRPr="009968DE">
        <w:rPr>
          <w:rStyle w:val="StyleUnderline"/>
          <w:bCs/>
        </w:rPr>
        <w:t>speculation beyond</w:t>
      </w:r>
      <w:r w:rsidRPr="009968DE">
        <w:rPr>
          <w:rStyle w:val="StyleUnderline"/>
        </w:rPr>
        <w:t xml:space="preserve"> the </w:t>
      </w:r>
      <w:r w:rsidRPr="009968DE">
        <w:rPr>
          <w:rStyle w:val="StyleUnderline"/>
          <w:bCs/>
        </w:rPr>
        <w:t>analogical</w:t>
      </w:r>
      <w:r w:rsidRPr="009968DE">
        <w:rPr>
          <w:sz w:val="16"/>
        </w:rPr>
        <w:t xml:space="preserve"> or representational or calculative reserve. Critique – for example, the deciphering of the fundamental discursive structures that (de)form Western civilization – is part of its repertoire but it must always be kept in mind </w:t>
      </w:r>
      <w:r w:rsidRPr="009968DE">
        <w:rPr>
          <w:sz w:val="16"/>
        </w:rPr>
        <w:lastRenderedPageBreak/>
        <w:t xml:space="preserve">that cryptanalytic assertion has a cryptographic condition of possibility. </w:t>
      </w:r>
      <w:r w:rsidRPr="009968DE">
        <w:rPr>
          <w:rStyle w:val="StyleUnderline"/>
        </w:rPr>
        <w:t>Robinson’s movement</w:t>
      </w:r>
      <w:r w:rsidRPr="009968DE">
        <w:rPr>
          <w:sz w:val="16"/>
        </w:rPr>
        <w:t xml:space="preserve"> within and elucidation of the open secret </w:t>
      </w:r>
      <w:r w:rsidRPr="009968DE">
        <w:rPr>
          <w:rStyle w:val="StyleUnderline"/>
        </w:rPr>
        <w:t xml:space="preserve">has been a kind of </w:t>
      </w:r>
      <w:r w:rsidRPr="009968DE">
        <w:rPr>
          <w:rStyle w:val="StyleUnderline"/>
          <w:bCs/>
        </w:rPr>
        <w:t>open secret</w:t>
      </w:r>
      <w:r w:rsidRPr="009968DE">
        <w:rPr>
          <w:rStyle w:val="StyleUnderline"/>
        </w:rPr>
        <w:t xml:space="preserve"> all its own.</w:t>
      </w:r>
      <w:r w:rsidRPr="009968DE">
        <w:rPr>
          <w:sz w:val="16"/>
        </w:rPr>
        <w:t xml:space="preserve"> For a long time, before its republication in 2000, </w:t>
      </w:r>
      <w:r w:rsidRPr="009968DE">
        <w:rPr>
          <w:rStyle w:val="StyleUnderline"/>
          <w:highlight w:val="green"/>
        </w:rPr>
        <w:t xml:space="preserve">Black Marxism </w:t>
      </w:r>
      <w:r w:rsidRPr="009968DE">
        <w:rPr>
          <w:rStyle w:val="StyleUnderline"/>
          <w:bCs/>
          <w:highlight w:val="green"/>
        </w:rPr>
        <w:t>circulated underground</w:t>
      </w:r>
      <w:r w:rsidRPr="009968DE">
        <w:rPr>
          <w:rStyle w:val="StyleUnderline"/>
          <w:highlight w:val="green"/>
        </w:rPr>
        <w:t xml:space="preserve">, as a recurrent </w:t>
      </w:r>
      <w:r w:rsidRPr="009968DE">
        <w:rPr>
          <w:rStyle w:val="StyleUnderline"/>
          <w:bCs/>
          <w:highlight w:val="green"/>
        </w:rPr>
        <w:t>seismic event</w:t>
      </w:r>
      <w:r w:rsidRPr="009968DE">
        <w:rPr>
          <w:rStyle w:val="StyleUnderline"/>
          <w:highlight w:val="green"/>
        </w:rPr>
        <w:t xml:space="preserve"> on the edge</w:t>
      </w:r>
      <w:r w:rsidRPr="009968DE">
        <w:rPr>
          <w:rStyle w:val="StyleUnderline"/>
        </w:rPr>
        <w:t xml:space="preserve"> or over the </w:t>
      </w:r>
      <w:r w:rsidRPr="009968DE">
        <w:rPr>
          <w:rStyle w:val="StyleUnderline"/>
          <w:bCs/>
        </w:rPr>
        <w:t xml:space="preserve">edge </w:t>
      </w:r>
      <w:r w:rsidRPr="009968DE">
        <w:rPr>
          <w:rStyle w:val="StyleUnderline"/>
          <w:bCs/>
          <w:highlight w:val="green"/>
        </w:rPr>
        <w:t>of the university</w:t>
      </w:r>
      <w:r w:rsidRPr="009968DE">
        <w:rPr>
          <w:rStyle w:val="StyleUnderline"/>
        </w:rPr>
        <w:t xml:space="preserve">, </w:t>
      </w:r>
      <w:r w:rsidRPr="009968DE">
        <w:rPr>
          <w:sz w:val="16"/>
          <w:szCs w:val="16"/>
        </w:rPr>
        <w:t>for those of us who valorized being on or over that edge even if we had been relegated to it. There, at least, we could get together and talk about the bomb that had gone off in our heads. Otherwise we carried around its out, dispersive potenza as contraband, buried under the goods that legitimate parties to exchange can value, until we could get it to the black market, where (the) license has no weight, and hand it around out of a suitcase or over a kitchen table or from behind a makeshift counter. Like Pryor (1994) said: ‘I got some shit, too ... you respect my shit and I’ll respect yours’. Maybe there is some shit in the back of our cars that we don’t even know about. Certainly, this smuggled cargo would be cause for optimism, even against the grain of our constant, clear-eyed vigilance, even against the general interdiction – the intellectual state of emergency – enforced when we emphysemically authorize ourselves to speak of the spirit of the age. That spirit marks the scene in which the etiolation of black studies in the name of critique is carried out by way of our serial flirtation with forgetting our own animation</w:t>
      </w:r>
      <w:r w:rsidRPr="009968DE">
        <w:rPr>
          <w:sz w:val="16"/>
        </w:rPr>
        <w:t xml:space="preserve">, the collective being that is more precisely understood as being-in-collection insofar as the latter term denotes a debt that is not only incalculable but also subprime. </w:t>
      </w:r>
      <w:r w:rsidRPr="009968DE">
        <w:rPr>
          <w:sz w:val="12"/>
          <w:szCs w:val="12"/>
        </w:rPr>
        <w:t>Therefore, by way of the brilliant black light in Frank B. Wilderson’s Afro-pessimistic sound – which materializes, in an investigation of black being, the most rigorous instance of this fatal but necessary proximity to oblivion – I’d like to consider what it is (again and again) to lose a home. This is Wilderson (2007): Slavery is the great leveler of the black subject’s positionality. The black American subject does not generate historical categories of entitlement, sovereignty, and immigration for the record. We are ‘off the map’ with respect to the cartography that charts civil society’s semiotics; we have a past but not a heritage. To the data-generating demands of the Historical Axis, we present a virtual blank, much like that which the Khosian presented to the Anthropological Axis. This places us in a structurally impossible position, one that is outside the articulations of hegemony. However, it also places hegemony in a structurally impossible position because – and this is key – our presence works back on the grammar of hegemony and threatens it with incoherence. If every subject – even the most massacred among them, Indians – is required to have analogs within the nation’s structuring narrative, and the experience of one subject on whom the nation’s order of wealth was built is without analog, then that subject’s presence destabilizes all other analogs (p. 31).</w:t>
      </w:r>
    </w:p>
    <w:p w14:paraId="2C9E981A" w14:textId="7C078A64" w:rsidR="0085099A" w:rsidRDefault="0085099A" w:rsidP="0085099A"/>
    <w:p w14:paraId="017EBBD1" w14:textId="77777777" w:rsidR="00B6137E" w:rsidRDefault="00B6137E" w:rsidP="00B6137E">
      <w:pPr>
        <w:pStyle w:val="Heading4"/>
      </w:pPr>
      <w:r>
        <w:t>The ROJ is to engage in a project of mapping property. Both property and rhetorical spaces like debate perpetuate IP as whiteness, sustaining racial capitalism and reinforcing an exclusionary praxis. Only the K engages in strategies to fight racial capitalism inside and outside debate.</w:t>
      </w:r>
    </w:p>
    <w:p w14:paraId="75F7F2D3" w14:textId="77777777" w:rsidR="00B6137E" w:rsidRPr="00A70FEE" w:rsidRDefault="00B6137E" w:rsidP="00B6137E">
      <w:pPr>
        <w:rPr>
          <w:sz w:val="16"/>
          <w:szCs w:val="16"/>
        </w:rPr>
      </w:pPr>
      <w:r w:rsidRPr="003B379F">
        <w:rPr>
          <w:rStyle w:val="Style13ptBold"/>
        </w:rPr>
        <w:t>Vats ‘19</w:t>
      </w:r>
      <w:r>
        <w:rPr>
          <w:sz w:val="16"/>
          <w:szCs w:val="16"/>
        </w:rPr>
        <w:t xml:space="preserve"> </w:t>
      </w:r>
      <w:r w:rsidRPr="00A26B81">
        <w:rPr>
          <w:sz w:val="16"/>
          <w:szCs w:val="16"/>
        </w:rPr>
        <w:t>[Anjali Vats, JD, PhD; Associate Professor of Law at the University of Pittsburgh School of Law with a secondary appointment in the Communication Department at the University of Pittsburgh; 10-02-2019; “Mapping property”; Quarterly Journal of Speech, Vol. 105, No. 4, 508–526; DOI: 10.1080/00335630.2019.1666347; Accessed 08-29-2021] AK</w:t>
      </w:r>
    </w:p>
    <w:p w14:paraId="442B87CF" w14:textId="77777777" w:rsidR="00B6137E" w:rsidRPr="00791B1D" w:rsidRDefault="00B6137E" w:rsidP="00B6137E">
      <w:pPr>
        <w:rPr>
          <w:sz w:val="16"/>
          <w:szCs w:val="16"/>
        </w:rPr>
      </w:pPr>
      <w:r w:rsidRPr="00791B1D">
        <w:rPr>
          <w:sz w:val="16"/>
          <w:szCs w:val="16"/>
        </w:rPr>
        <w:t>Rhetorically mapping property</w:t>
      </w:r>
    </w:p>
    <w:p w14:paraId="5505D8A7" w14:textId="77777777" w:rsidR="00B6137E" w:rsidRPr="00EA6DDE" w:rsidRDefault="00B6137E" w:rsidP="00B6137E">
      <w:pPr>
        <w:rPr>
          <w:sz w:val="16"/>
        </w:rPr>
      </w:pPr>
      <w:r w:rsidRPr="00EA6DDE">
        <w:rPr>
          <w:sz w:val="16"/>
        </w:rPr>
        <w:t xml:space="preserve">The insights that the books that I have discussed here provide are important ones for thinking about future directions for rhetoric and rhetorical studies. For a field at a crossroads in terms of its investments in subjects and methods, </w:t>
      </w:r>
      <w:r w:rsidRPr="00CD1B34">
        <w:rPr>
          <w:rStyle w:val="StyleUnderline"/>
        </w:rPr>
        <w:t xml:space="preserve">the rich </w:t>
      </w:r>
      <w:r w:rsidRPr="00EC6DA3">
        <w:rPr>
          <w:rStyle w:val="StyleUnderline"/>
          <w:highlight w:val="green"/>
        </w:rPr>
        <w:t>possibilities for studying (i</w:t>
      </w:r>
      <w:r w:rsidRPr="00CD1B34">
        <w:rPr>
          <w:rStyle w:val="StyleUnderline"/>
        </w:rPr>
        <w:t xml:space="preserve">ntellectual) property, </w:t>
      </w:r>
      <w:r w:rsidRPr="00EC6DA3">
        <w:rPr>
          <w:rStyle w:val="StyleUnderline"/>
          <w:highlight w:val="green"/>
        </w:rPr>
        <w:t>p</w:t>
      </w:r>
      <w:r w:rsidRPr="00CD1B34">
        <w:rPr>
          <w:rStyle w:val="StyleUnderline"/>
        </w:rPr>
        <w:t xml:space="preserve">articularly </w:t>
      </w:r>
      <w:r w:rsidRPr="00EC6DA3">
        <w:rPr>
          <w:rStyle w:val="StyleUnderline"/>
          <w:highlight w:val="green"/>
        </w:rPr>
        <w:t>by way of</w:t>
      </w:r>
      <w:r w:rsidRPr="00CD1B34">
        <w:rPr>
          <w:rStyle w:val="StyleUnderline"/>
        </w:rPr>
        <w:t xml:space="preserve"> the </w:t>
      </w:r>
      <w:r w:rsidRPr="00EC6DA3">
        <w:rPr>
          <w:rStyle w:val="StyleUnderline"/>
          <w:highlight w:val="green"/>
        </w:rPr>
        <w:t>rhetorical strategies</w:t>
      </w:r>
      <w:r w:rsidRPr="00CD1B34">
        <w:rPr>
          <w:rStyle w:val="StyleUnderline"/>
        </w:rPr>
        <w:t xml:space="preserve">, cultural practices, and institutional structures that </w:t>
      </w:r>
      <w:r w:rsidRPr="00EC6DA3">
        <w:rPr>
          <w:rStyle w:val="StyleUnderline"/>
          <w:highlight w:val="green"/>
        </w:rPr>
        <w:t>ensure its continued existence as a tool for normalizing</w:t>
      </w:r>
      <w:r w:rsidRPr="00CD1B34">
        <w:rPr>
          <w:rStyle w:val="StyleUnderline"/>
        </w:rPr>
        <w:t xml:space="preserve"> racial orders and </w:t>
      </w:r>
      <w:r w:rsidRPr="00EC6DA3">
        <w:rPr>
          <w:rStyle w:val="StyleUnderline"/>
          <w:highlight w:val="green"/>
        </w:rPr>
        <w:t>racial capitalism</w:t>
      </w:r>
      <w:r w:rsidRPr="00CD1B34">
        <w:rPr>
          <w:rStyle w:val="StyleUnderline"/>
        </w:rPr>
        <w:t xml:space="preserve">, can offer direction for </w:t>
      </w:r>
      <w:r w:rsidRPr="001E192F">
        <w:rPr>
          <w:rStyle w:val="StyleUnderline"/>
        </w:rPr>
        <w:t>scholars</w:t>
      </w:r>
      <w:r w:rsidRPr="00EA6DDE">
        <w:rPr>
          <w:sz w:val="16"/>
        </w:rPr>
        <w:t xml:space="preserve">. Property implicitly structures the all too familiar “available means of persuasion,” in Aristotle’s words, in which individuals exist, often without notice. Returning to the notion of </w:t>
      </w:r>
      <w:r w:rsidRPr="00EC6DA3">
        <w:rPr>
          <w:rStyle w:val="StyleUnderline"/>
          <w:highlight w:val="green"/>
        </w:rPr>
        <w:t>mapping property</w:t>
      </w:r>
      <w:r w:rsidRPr="00EA6DDE">
        <w:rPr>
          <w:sz w:val="16"/>
        </w:rPr>
        <w:t xml:space="preserve">, then, </w:t>
      </w:r>
      <w:r w:rsidRPr="00EC6DA3">
        <w:rPr>
          <w:rStyle w:val="StyleUnderline"/>
          <w:highlight w:val="green"/>
        </w:rPr>
        <w:t>can aid rhetorical scholars</w:t>
      </w:r>
      <w:r w:rsidRPr="001F40A7">
        <w:rPr>
          <w:rStyle w:val="StyleUnderline"/>
        </w:rPr>
        <w:t xml:space="preserve"> in thinking about how the field can contribute to studies of (intellectual) property</w:t>
      </w:r>
      <w:r w:rsidRPr="00EA6DDE">
        <w:rPr>
          <w:sz w:val="16"/>
        </w:rPr>
        <w:t xml:space="preserve">, whether by breaking ground around new objects of study or deepening existing analyses around topics such as the ones that I have described. The property turn in the humanities, however, makes it clear that </w:t>
      </w:r>
      <w:r w:rsidRPr="00EC6DA3">
        <w:rPr>
          <w:rStyle w:val="StyleUnderline"/>
        </w:rPr>
        <w:t>studying</w:t>
      </w:r>
      <w:r w:rsidRPr="00EA6DDE">
        <w:rPr>
          <w:sz w:val="16"/>
        </w:rPr>
        <w:t xml:space="preserve"> persuasion </w:t>
      </w:r>
      <w:r w:rsidRPr="00EC6DA3">
        <w:rPr>
          <w:rStyle w:val="StyleUnderline"/>
        </w:rPr>
        <w:t>without</w:t>
      </w:r>
      <w:r w:rsidRPr="00EA6DDE">
        <w:rPr>
          <w:rStyle w:val="StyleUnderline"/>
        </w:rPr>
        <w:t xml:space="preserve"> an </w:t>
      </w:r>
      <w:r w:rsidRPr="00EC6DA3">
        <w:rPr>
          <w:rStyle w:val="StyleUnderline"/>
        </w:rPr>
        <w:t>understanding</w:t>
      </w:r>
      <w:r w:rsidRPr="00EA6DDE">
        <w:rPr>
          <w:rStyle w:val="StyleUnderline"/>
        </w:rPr>
        <w:t xml:space="preserve"> of </w:t>
      </w:r>
      <w:r w:rsidRPr="00EC6DA3">
        <w:rPr>
          <w:rStyle w:val="StyleUnderline"/>
        </w:rPr>
        <w:t>property as</w:t>
      </w:r>
      <w:r w:rsidRPr="00EA6DDE">
        <w:rPr>
          <w:rStyle w:val="StyleUnderline"/>
        </w:rPr>
        <w:t xml:space="preserve"> a set of </w:t>
      </w:r>
      <w:r w:rsidRPr="00EC6DA3">
        <w:rPr>
          <w:rStyle w:val="StyleUnderline"/>
        </w:rPr>
        <w:t>rules for subject-subject relationalities that materially constrain rhetorical situations is ill-advised</w:t>
      </w:r>
      <w:r w:rsidRPr="00EA6DDE">
        <w:rPr>
          <w:rStyle w:val="StyleUnderline"/>
        </w:rPr>
        <w:t>.</w:t>
      </w:r>
      <w:r w:rsidRPr="00EA6DDE">
        <w:rPr>
          <w:sz w:val="16"/>
        </w:rPr>
        <w:t xml:space="preserve"> </w:t>
      </w:r>
      <w:r w:rsidRPr="00EC6DA3">
        <w:rPr>
          <w:rStyle w:val="Emphasis"/>
          <w:highlight w:val="green"/>
        </w:rPr>
        <w:t>Property provides nuanced explanations for material realities that other theories may not</w:t>
      </w:r>
      <w:r w:rsidRPr="00EA6DDE">
        <w:rPr>
          <w:sz w:val="16"/>
        </w:rPr>
        <w:t>.</w:t>
      </w:r>
    </w:p>
    <w:p w14:paraId="22502D6D" w14:textId="77777777" w:rsidR="006A019F" w:rsidRDefault="00B6137E" w:rsidP="00B6137E">
      <w:pPr>
        <w:rPr>
          <w:sz w:val="16"/>
        </w:rPr>
      </w:pPr>
      <w:r w:rsidRPr="00E32638">
        <w:rPr>
          <w:sz w:val="16"/>
        </w:rPr>
        <w:t xml:space="preserve">Bhandar, Karuka, Sunder Rajan, and Eng and Han highlight multiple, multimodal strategies through which </w:t>
      </w:r>
      <w:r w:rsidRPr="00EF3F9E">
        <w:rPr>
          <w:rStyle w:val="StyleUnderline"/>
          <w:highlight w:val="green"/>
        </w:rPr>
        <w:t>property is incorporated, constructed, and decolonized</w:t>
      </w:r>
      <w:r w:rsidRPr="00E32638">
        <w:rPr>
          <w:sz w:val="16"/>
        </w:rPr>
        <w:t xml:space="preserve">. They show that </w:t>
      </w:r>
      <w:r w:rsidRPr="00EF3F9E">
        <w:rPr>
          <w:rStyle w:val="StyleUnderline"/>
          <w:highlight w:val="green"/>
        </w:rPr>
        <w:t>discursive and material choices are pivotal</w:t>
      </w:r>
      <w:r w:rsidRPr="002E4C07">
        <w:rPr>
          <w:rStyle w:val="StyleUnderline"/>
        </w:rPr>
        <w:t xml:space="preserve"> in the outcome in property cases</w:t>
      </w:r>
      <w:r w:rsidRPr="00E32638">
        <w:rPr>
          <w:sz w:val="16"/>
        </w:rPr>
        <w:t>. In their canonical essay on the separate but equal doctrine, Marouf Hasian, Celeste Condit, and John Lucaites argue that law is dependent on rhetorical culture. They write that: “</w:t>
      </w:r>
      <w:r w:rsidRPr="00852917">
        <w:rPr>
          <w:rStyle w:val="StyleUnderline"/>
        </w:rPr>
        <w:t>A rhetorical culture is</w:t>
      </w:r>
      <w:r w:rsidRPr="00E32638">
        <w:rPr>
          <w:sz w:val="16"/>
        </w:rPr>
        <w:t xml:space="preserve"> ... </w:t>
      </w:r>
      <w:r w:rsidRPr="00EF3F9E">
        <w:rPr>
          <w:rStyle w:val="StyleUnderline"/>
          <w:highlight w:val="green"/>
        </w:rPr>
        <w:t>power-in-action</w:t>
      </w:r>
      <w:r w:rsidRPr="00E32638">
        <w:rPr>
          <w:sz w:val="16"/>
        </w:rPr>
        <w:t xml:space="preserve">, and </w:t>
      </w:r>
      <w:r w:rsidRPr="00852917">
        <w:rPr>
          <w:rStyle w:val="StyleUnderline"/>
        </w:rPr>
        <w:t>the meaning of the law necessarily derives from the forms available in rhetorical culture</w:t>
      </w:r>
      <w:r w:rsidRPr="00E32638">
        <w:rPr>
          <w:sz w:val="16"/>
        </w:rPr>
        <w:t xml:space="preserve">.”20 </w:t>
      </w:r>
      <w:r w:rsidRPr="00AB7B5F">
        <w:rPr>
          <w:rStyle w:val="StyleUnderline"/>
        </w:rPr>
        <w:t xml:space="preserve">The books </w:t>
      </w:r>
      <w:r w:rsidRPr="00E32638">
        <w:rPr>
          <w:sz w:val="16"/>
        </w:rPr>
        <w:t xml:space="preserve">I have reviewed certainly </w:t>
      </w:r>
      <w:r w:rsidRPr="00AB7B5F">
        <w:rPr>
          <w:rStyle w:val="StyleUnderline"/>
        </w:rPr>
        <w:t xml:space="preserve">showcase the complex relationships between </w:t>
      </w:r>
      <w:r w:rsidRPr="00AB7B5F">
        <w:rPr>
          <w:rStyle w:val="StyleUnderline"/>
        </w:rPr>
        <w:lastRenderedPageBreak/>
        <w:t>law and rhetorical culture</w:t>
      </w:r>
      <w:r w:rsidRPr="00E32638">
        <w:rPr>
          <w:sz w:val="16"/>
        </w:rPr>
        <w:t xml:space="preserve">. However, they also demonstrate that </w:t>
      </w:r>
      <w:r w:rsidRPr="00EF3F9E">
        <w:rPr>
          <w:rStyle w:val="StyleUnderline"/>
          <w:highlight w:val="green"/>
        </w:rPr>
        <w:t>studying rhetorical culture is impossible without sustained attention to political economy, institutional structures, and interpersonal dynamics</w:t>
      </w:r>
      <w:r w:rsidRPr="00E32638">
        <w:rPr>
          <w:sz w:val="16"/>
        </w:rPr>
        <w:t>,</w:t>
      </w:r>
    </w:p>
    <w:p w14:paraId="7A37F7E6" w14:textId="77777777" w:rsidR="006A019F" w:rsidRDefault="006A019F" w:rsidP="00B6137E">
      <w:pPr>
        <w:rPr>
          <w:sz w:val="16"/>
        </w:rPr>
      </w:pPr>
    </w:p>
    <w:p w14:paraId="1444B1EC" w14:textId="77777777" w:rsidR="006A019F" w:rsidRDefault="006A019F" w:rsidP="00B6137E">
      <w:pPr>
        <w:rPr>
          <w:sz w:val="16"/>
        </w:rPr>
      </w:pPr>
    </w:p>
    <w:p w14:paraId="4CA1BB51" w14:textId="77777777" w:rsidR="006A019F" w:rsidRDefault="006A019F" w:rsidP="00B6137E">
      <w:pPr>
        <w:rPr>
          <w:sz w:val="16"/>
        </w:rPr>
      </w:pPr>
    </w:p>
    <w:p w14:paraId="5C55714F" w14:textId="2A6A573E" w:rsidR="00B6137E" w:rsidRPr="00E32638" w:rsidRDefault="00B6137E" w:rsidP="00B6137E">
      <w:pPr>
        <w:rPr>
          <w:sz w:val="16"/>
        </w:rPr>
      </w:pPr>
      <w:r w:rsidRPr="00E32638">
        <w:rPr>
          <w:sz w:val="16"/>
        </w:rPr>
        <w:t xml:space="preserve"> among other issues. Rhetoric without materiality simply misses the ways that </w:t>
      </w:r>
      <w:r w:rsidRPr="00E32638">
        <w:rPr>
          <w:rStyle w:val="Emphasis"/>
        </w:rPr>
        <w:t>property and power exist in multiple forms, including deeds, railroads, prescription drugs, and therapeutic exchanges, among others</w:t>
      </w:r>
      <w:r w:rsidRPr="00E32638">
        <w:rPr>
          <w:sz w:val="16"/>
        </w:rPr>
        <w:t>.</w:t>
      </w:r>
    </w:p>
    <w:p w14:paraId="54E8BA17" w14:textId="77777777" w:rsidR="00B6137E" w:rsidRPr="00B91559" w:rsidRDefault="00B6137E" w:rsidP="00B6137E">
      <w:pPr>
        <w:rPr>
          <w:sz w:val="16"/>
          <w:szCs w:val="16"/>
        </w:rPr>
      </w:pPr>
      <w:r w:rsidRPr="00B91559">
        <w:rPr>
          <w:sz w:val="16"/>
          <w:szCs w:val="16"/>
        </w:rPr>
        <w:t>There is perhaps no more immediate example in the discipline of rhetoric through which to demonstrate the ubiquity and urgency of (intellectual) property problems than the controversy that erupted in the summer of 2019, when Dr. Martin Medhurst decided to pen an editorial for publication in Rhetoric &amp; Public Affairs on the topic of the long-brewing controversy over the process for selecting the Distinguished Scholars of the National Communication Association. In less than a week, over 1,500 scholars mobilized to express their outrage at Dr. Medhurst’s sentiments – and those in a letter signed by nearly all the living Distinguished Scholars as well. Without belaboring the details or histories of the event, I want to very briefly note some of the ways that property, rhetorical and otherwise, came to the fore, particularly in forms that the authors here would presumably highlight as examples of property’s exclusions.</w:t>
      </w:r>
    </w:p>
    <w:p w14:paraId="7F37EEC0" w14:textId="77777777" w:rsidR="00B6137E" w:rsidRPr="00F201BB" w:rsidRDefault="00B6137E" w:rsidP="00B6137E">
      <w:pPr>
        <w:rPr>
          <w:sz w:val="16"/>
        </w:rPr>
      </w:pPr>
      <w:r w:rsidRPr="00F201BB">
        <w:rPr>
          <w:sz w:val="16"/>
        </w:rPr>
        <w:t xml:space="preserve">For instance, </w:t>
      </w:r>
      <w:r w:rsidRPr="00F357F0">
        <w:rPr>
          <w:rStyle w:val="StyleUnderline"/>
        </w:rPr>
        <w:t>editorships, awards, and other markers of disciplinary prowess confer status property on particular individuals for “improving” the discipline</w:t>
      </w:r>
      <w:r w:rsidRPr="00F201BB">
        <w:rPr>
          <w:sz w:val="16"/>
        </w:rPr>
        <w:t xml:space="preserve">. As in the examples that Bhandar highlights, that </w:t>
      </w:r>
      <w:r w:rsidRPr="00491447">
        <w:rPr>
          <w:rStyle w:val="StyleUnderline"/>
        </w:rPr>
        <w:t xml:space="preserve">status </w:t>
      </w:r>
      <w:r w:rsidRPr="00EF3F9E">
        <w:rPr>
          <w:rStyle w:val="StyleUnderline"/>
          <w:highlight w:val="green"/>
        </w:rPr>
        <w:t>property is deeply intertwined with</w:t>
      </w:r>
      <w:r w:rsidRPr="00491447">
        <w:rPr>
          <w:rStyle w:val="StyleUnderline"/>
        </w:rPr>
        <w:t xml:space="preserve"> narrow, Euro-American conceptions of</w:t>
      </w:r>
      <w:r w:rsidRPr="00F201BB">
        <w:rPr>
          <w:sz w:val="16"/>
        </w:rPr>
        <w:t xml:space="preserve"> (</w:t>
      </w:r>
      <w:r w:rsidRPr="00EF3F9E">
        <w:rPr>
          <w:rStyle w:val="StyleUnderline"/>
          <w:highlight w:val="green"/>
        </w:rPr>
        <w:t>white</w:t>
      </w:r>
      <w:r w:rsidRPr="00F201BB">
        <w:rPr>
          <w:sz w:val="16"/>
        </w:rPr>
        <w:t xml:space="preserve">) romantic </w:t>
      </w:r>
      <w:r w:rsidRPr="00EF3F9E">
        <w:rPr>
          <w:rStyle w:val="StyleUnderline"/>
          <w:highlight w:val="green"/>
        </w:rPr>
        <w:t>scholarship</w:t>
      </w:r>
      <w:r w:rsidRPr="00F201BB">
        <w:rPr>
          <w:sz w:val="16"/>
        </w:rPr>
        <w:t xml:space="preserve">, which I have written about at length elsewhere. Further, </w:t>
      </w:r>
      <w:r w:rsidRPr="007F49BD">
        <w:rPr>
          <w:rStyle w:val="Emphasis"/>
        </w:rPr>
        <w:t xml:space="preserve">the infrastructures of the discipline are </w:t>
      </w:r>
      <w:r w:rsidRPr="00EF3F9E">
        <w:rPr>
          <w:rStyle w:val="Emphasis"/>
          <w:highlight w:val="green"/>
        </w:rPr>
        <w:t>built to reinforce whiteness as (i</w:t>
      </w:r>
      <w:r w:rsidRPr="007F49BD">
        <w:rPr>
          <w:rStyle w:val="Emphasis"/>
        </w:rPr>
        <w:t xml:space="preserve">ntellectual) </w:t>
      </w:r>
      <w:r w:rsidRPr="00EF3F9E">
        <w:rPr>
          <w:rStyle w:val="Emphasis"/>
          <w:highlight w:val="green"/>
        </w:rPr>
        <w:t>p</w:t>
      </w:r>
      <w:r w:rsidRPr="00EF3F9E">
        <w:rPr>
          <w:rStyle w:val="Emphasis"/>
        </w:rPr>
        <w:t>r</w:t>
      </w:r>
      <w:r w:rsidRPr="007F49BD">
        <w:rPr>
          <w:rStyle w:val="Emphasis"/>
        </w:rPr>
        <w:t>operty</w:t>
      </w:r>
      <w:r w:rsidRPr="00F201BB">
        <w:rPr>
          <w:sz w:val="16"/>
        </w:rPr>
        <w:t xml:space="preserve">. Karuka’s argument is, fundamentally, one about the manner in which </w:t>
      </w:r>
      <w:r w:rsidRPr="00EF3F9E">
        <w:rPr>
          <w:rStyle w:val="Emphasis"/>
          <w:highlight w:val="green"/>
        </w:rPr>
        <w:t>material infrastructures</w:t>
      </w:r>
      <w:r w:rsidRPr="00657328">
        <w:rPr>
          <w:rStyle w:val="Emphasis"/>
        </w:rPr>
        <w:t xml:space="preserve"> have </w:t>
      </w:r>
      <w:r w:rsidRPr="00EF3F9E">
        <w:rPr>
          <w:rStyle w:val="Emphasis"/>
          <w:highlight w:val="green"/>
        </w:rPr>
        <w:t>operated through racialized labor to entrench white racial power</w:t>
      </w:r>
      <w:r w:rsidRPr="00657328">
        <w:rPr>
          <w:rStyle w:val="Emphasis"/>
        </w:rPr>
        <w:t>, even through hegemonic struggle</w:t>
      </w:r>
      <w:r w:rsidRPr="00F201BB">
        <w:rPr>
          <w:sz w:val="16"/>
        </w:rPr>
        <w:t>. In the discipline of rhetoric, graduate programs are the metaphorical infrastructure through which (</w:t>
      </w:r>
      <w:r w:rsidRPr="00EF3F9E">
        <w:rPr>
          <w:rStyle w:val="StyleUnderline"/>
          <w:highlight w:val="green"/>
        </w:rPr>
        <w:t>racial) capitalism</w:t>
      </w:r>
      <w:r w:rsidRPr="00157581">
        <w:rPr>
          <w:rStyle w:val="StyleUnderline"/>
        </w:rPr>
        <w:t xml:space="preserve"> operates to </w:t>
      </w:r>
      <w:r w:rsidRPr="00EF3F9E">
        <w:rPr>
          <w:rStyle w:val="StyleUnderline"/>
          <w:highlight w:val="green"/>
        </w:rPr>
        <w:t>destroy healthy modes of relationship</w:t>
      </w:r>
      <w:r w:rsidRPr="00EF3F9E">
        <w:rPr>
          <w:sz w:val="16"/>
        </w:rPr>
        <w:t>,</w:t>
      </w:r>
      <w:r w:rsidRPr="00F201BB">
        <w:rPr>
          <w:sz w:val="16"/>
        </w:rPr>
        <w:t xml:space="preserve"> all too often </w:t>
      </w:r>
      <w:r w:rsidRPr="00EF3F9E">
        <w:rPr>
          <w:rStyle w:val="StyleUnderline"/>
          <w:highlight w:val="green"/>
        </w:rPr>
        <w:t>replacing them with competitive</w:t>
      </w:r>
      <w:r w:rsidRPr="00157581">
        <w:rPr>
          <w:rStyle w:val="StyleUnderline"/>
        </w:rPr>
        <w:t xml:space="preserve">, patronage-based </w:t>
      </w:r>
      <w:r w:rsidRPr="00EF3F9E">
        <w:rPr>
          <w:rStyle w:val="StyleUnderline"/>
          <w:highlight w:val="green"/>
        </w:rPr>
        <w:t>ones</w:t>
      </w:r>
      <w:r w:rsidRPr="00F201BB">
        <w:rPr>
          <w:sz w:val="16"/>
        </w:rPr>
        <w:t xml:space="preserve">. Additionally, the field is a site for the management of multiple, competing understandings of (rhetorical) knowledge. Sunder Rajan highlights how </w:t>
      </w:r>
      <w:r w:rsidRPr="00081052">
        <w:rPr>
          <w:rStyle w:val="StyleUnderline"/>
        </w:rPr>
        <w:t>cultures, nations, and institutions conceptualize value differently</w:t>
      </w:r>
      <w:r w:rsidRPr="00F201BB">
        <w:rPr>
          <w:sz w:val="16"/>
        </w:rPr>
        <w:t xml:space="preserve">, in his case </w:t>
      </w:r>
      <w:r w:rsidRPr="00081052">
        <w:rPr>
          <w:rStyle w:val="StyleUnderline"/>
        </w:rPr>
        <w:t>in the context of human health</w:t>
      </w:r>
      <w:r w:rsidRPr="00F201BB">
        <w:rPr>
          <w:sz w:val="16"/>
        </w:rPr>
        <w:t xml:space="preserve">. The emergence of the methodological distinction between close reading and critical rhetoric showcases how such </w:t>
      </w:r>
      <w:r w:rsidRPr="00825530">
        <w:rPr>
          <w:rStyle w:val="StyleUnderline"/>
        </w:rPr>
        <w:t>disparate values emerge in spaces that are purportedly attempting to achieve the same ends</w:t>
      </w:r>
      <w:r w:rsidRPr="00F201BB">
        <w:rPr>
          <w:sz w:val="16"/>
        </w:rPr>
        <w:t xml:space="preserve">. Finally, </w:t>
      </w:r>
      <w:r w:rsidRPr="005D5E6A">
        <w:rPr>
          <w:rStyle w:val="StyleUnderline"/>
        </w:rPr>
        <w:t xml:space="preserve">the </w:t>
      </w:r>
      <w:r w:rsidRPr="00EF3F9E">
        <w:rPr>
          <w:rStyle w:val="StyleUnderline"/>
          <w:highlight w:val="green"/>
        </w:rPr>
        <w:t>underdevelopment of critical race studies within rhetoric highlights the exclusionary praxis of the field</w:t>
      </w:r>
      <w:r w:rsidRPr="00F201BB">
        <w:rPr>
          <w:sz w:val="16"/>
        </w:rPr>
        <w:t xml:space="preserve">. If #CommunicationSoWhite and #RhetoricSoWhite have demonstrated anything, it is that </w:t>
      </w:r>
      <w:r w:rsidRPr="00B65F6B">
        <w:rPr>
          <w:rStyle w:val="StyleUnderline"/>
        </w:rPr>
        <w:t>the disciplines of communication and rhetoric have</w:t>
      </w:r>
      <w:r w:rsidRPr="00F201BB">
        <w:rPr>
          <w:sz w:val="16"/>
        </w:rPr>
        <w:t xml:space="preserve">, as of yet, </w:t>
      </w:r>
      <w:r w:rsidRPr="00B65F6B">
        <w:rPr>
          <w:rStyle w:val="StyleUnderline"/>
        </w:rPr>
        <w:t>not enacted the theory and praxis that can achieve stated goals of diversity, equity, and inclusion</w:t>
      </w:r>
      <w:r w:rsidRPr="00F201BB">
        <w:rPr>
          <w:sz w:val="16"/>
        </w:rPr>
        <w:t>.21 More intersectional work remains to be done around race and property.</w:t>
      </w:r>
    </w:p>
    <w:p w14:paraId="1FCF3942" w14:textId="77777777" w:rsidR="00B6137E" w:rsidRPr="00F94B07" w:rsidRDefault="00B6137E" w:rsidP="00B6137E">
      <w:pPr>
        <w:rPr>
          <w:sz w:val="16"/>
        </w:rPr>
      </w:pPr>
      <w:r w:rsidRPr="00B60961">
        <w:rPr>
          <w:sz w:val="16"/>
        </w:rPr>
        <w:t xml:space="preserve">Indeed, CRT-Net and the Facebook Group “Communication Scholars for Transformation” have demonstrated that many </w:t>
      </w:r>
      <w:r w:rsidRPr="00E1235A">
        <w:rPr>
          <w:rStyle w:val="StyleUnderline"/>
        </w:rPr>
        <w:t>white scholars have not hesitated to invoke the “cultural logics of white racial grievance”</w:t>
      </w:r>
      <w:r w:rsidRPr="00B60961">
        <w:rPr>
          <w:sz w:val="16"/>
        </w:rPr>
        <w:t xml:space="preserve">22 in order </w:t>
      </w:r>
      <w:r w:rsidRPr="00E1235A">
        <w:rPr>
          <w:rStyle w:val="StyleUnderline"/>
        </w:rPr>
        <w:t>to protect whiteness as (intellectual) property</w:t>
      </w:r>
      <w:r w:rsidRPr="00B60961">
        <w:rPr>
          <w:sz w:val="16"/>
        </w:rPr>
        <w:t xml:space="preserve">. As </w:t>
      </w:r>
      <w:r w:rsidRPr="00EF3F9E">
        <w:rPr>
          <w:rStyle w:val="StyleUnderline"/>
          <w:highlight w:val="green"/>
        </w:rPr>
        <w:t>scholars</w:t>
      </w:r>
      <w:r w:rsidRPr="003771F0">
        <w:rPr>
          <w:rStyle w:val="StyleUnderline"/>
        </w:rPr>
        <w:t xml:space="preserve"> </w:t>
      </w:r>
      <w:r w:rsidRPr="00B60961">
        <w:rPr>
          <w:sz w:val="16"/>
        </w:rPr>
        <w:t xml:space="preserve">in rhetoric take up questions of (intellectual) property in this kairotic moment, they </w:t>
      </w:r>
      <w:r w:rsidRPr="00EF3F9E">
        <w:rPr>
          <w:rStyle w:val="StyleUnderline"/>
          <w:highlight w:val="green"/>
        </w:rPr>
        <w:t>would be well served to</w:t>
      </w:r>
      <w:r w:rsidRPr="003771F0">
        <w:rPr>
          <w:rStyle w:val="StyleUnderline"/>
        </w:rPr>
        <w:t xml:space="preserve"> begin by </w:t>
      </w:r>
      <w:r w:rsidRPr="00EF3F9E">
        <w:rPr>
          <w:rStyle w:val="StyleUnderline"/>
          <w:highlight w:val="green"/>
        </w:rPr>
        <w:t>interrogat</w:t>
      </w:r>
      <w:r w:rsidRPr="003771F0">
        <w:rPr>
          <w:rStyle w:val="StyleUnderline"/>
        </w:rPr>
        <w:t xml:space="preserve">ing the </w:t>
      </w:r>
      <w:r w:rsidRPr="00EF3F9E">
        <w:rPr>
          <w:rStyle w:val="StyleUnderline"/>
          <w:highlight w:val="green"/>
        </w:rPr>
        <w:t>spaces closest to them</w:t>
      </w:r>
      <w:r w:rsidRPr="00B60961">
        <w:rPr>
          <w:sz w:val="16"/>
        </w:rPr>
        <w:t xml:space="preserve">. Rhetoric itself is built on the edifices of the regimes that scholars such as Bhandar, Karuka, Sunder Rajan, Eng and Han describe. </w:t>
      </w:r>
      <w:r w:rsidRPr="00406AC7">
        <w:rPr>
          <w:rStyle w:val="StyleUnderline"/>
        </w:rPr>
        <w:t xml:space="preserve">As with whiteness, </w:t>
      </w:r>
      <w:r w:rsidRPr="00EF3F9E">
        <w:rPr>
          <w:rStyle w:val="StyleUnderline"/>
          <w:highlight w:val="green"/>
        </w:rPr>
        <w:t>the machinations of property frequently goes unnoticed, at considerable cost</w:t>
      </w:r>
      <w:r w:rsidRPr="00406AC7">
        <w:rPr>
          <w:rStyle w:val="StyleUnderline"/>
        </w:rPr>
        <w:t xml:space="preserve"> to those who do not benefit from them</w:t>
      </w:r>
      <w:r w:rsidRPr="00B60961">
        <w:rPr>
          <w:sz w:val="16"/>
        </w:rPr>
        <w:t xml:space="preserve">.23 </w:t>
      </w:r>
      <w:r w:rsidRPr="00EF3F9E">
        <w:rPr>
          <w:rStyle w:val="Emphasis"/>
          <w:highlight w:val="green"/>
        </w:rPr>
        <w:t>Whiteness as (i</w:t>
      </w:r>
      <w:r w:rsidRPr="008A70EA">
        <w:rPr>
          <w:rStyle w:val="Emphasis"/>
        </w:rPr>
        <w:t xml:space="preserve">ntellectual) </w:t>
      </w:r>
      <w:r w:rsidRPr="00EF3F9E">
        <w:rPr>
          <w:rStyle w:val="Emphasis"/>
          <w:highlight w:val="green"/>
        </w:rPr>
        <w:t>p</w:t>
      </w:r>
      <w:r w:rsidRPr="008A70EA">
        <w:rPr>
          <w:rStyle w:val="Emphasis"/>
        </w:rPr>
        <w:t xml:space="preserve">roperty </w:t>
      </w:r>
      <w:r w:rsidRPr="00EF3F9E">
        <w:rPr>
          <w:rStyle w:val="Emphasis"/>
          <w:highlight w:val="green"/>
        </w:rPr>
        <w:t>has been normalized</w:t>
      </w:r>
      <w:r w:rsidRPr="008A70EA">
        <w:rPr>
          <w:rStyle w:val="Emphasis"/>
        </w:rPr>
        <w:t xml:space="preserve"> for far too long </w:t>
      </w:r>
      <w:r w:rsidRPr="00EF3F9E">
        <w:rPr>
          <w:rStyle w:val="Emphasis"/>
          <w:highlight w:val="green"/>
        </w:rPr>
        <w:t xml:space="preserve">in communication and </w:t>
      </w:r>
      <w:r w:rsidRPr="00696355">
        <w:rPr>
          <w:rStyle w:val="Emphasis"/>
          <w:highlight w:val="green"/>
        </w:rPr>
        <w:t>rhetoric</w:t>
      </w:r>
      <w:r w:rsidRPr="00696355">
        <w:rPr>
          <w:rStyle w:val="StyleUnderline"/>
          <w:highlight w:val="green"/>
        </w:rPr>
        <w:t>. Turning inward</w:t>
      </w:r>
      <w:r w:rsidRPr="00EF3F9E">
        <w:rPr>
          <w:rStyle w:val="StyleUnderline"/>
        </w:rPr>
        <w:t xml:space="preserve"> to consider how rhetoric</w:t>
      </w:r>
      <w:r w:rsidRPr="00B60961">
        <w:rPr>
          <w:sz w:val="16"/>
        </w:rPr>
        <w:t xml:space="preserve">, specifically, </w:t>
      </w:r>
      <w:r w:rsidRPr="00B60961">
        <w:rPr>
          <w:rStyle w:val="StyleUnderline"/>
        </w:rPr>
        <w:t xml:space="preserve">is mired in problems of (intellectual) property </w:t>
      </w:r>
      <w:r w:rsidRPr="00696355">
        <w:rPr>
          <w:rStyle w:val="StyleUnderline"/>
        </w:rPr>
        <w:t>will</w:t>
      </w:r>
      <w:r w:rsidRPr="00B60961">
        <w:rPr>
          <w:rStyle w:val="StyleUnderline"/>
        </w:rPr>
        <w:t xml:space="preserve"> not only </w:t>
      </w:r>
      <w:r w:rsidRPr="00696355">
        <w:rPr>
          <w:rStyle w:val="StyleUnderline"/>
          <w:highlight w:val="green"/>
        </w:rPr>
        <w:t>aid</w:t>
      </w:r>
      <w:r w:rsidRPr="00696355">
        <w:rPr>
          <w:rStyle w:val="StyleUnderline"/>
        </w:rPr>
        <w:t xml:space="preserve"> the field in </w:t>
      </w:r>
      <w:r w:rsidRPr="00696355">
        <w:rPr>
          <w:rStyle w:val="StyleUnderline"/>
        </w:rPr>
        <w:lastRenderedPageBreak/>
        <w:t>becoming more just</w:t>
      </w:r>
      <w:r w:rsidRPr="00B60961">
        <w:rPr>
          <w:rStyle w:val="StyleUnderline"/>
        </w:rPr>
        <w:t xml:space="preserve"> but also </w:t>
      </w:r>
      <w:r w:rsidRPr="00696355">
        <w:rPr>
          <w:rStyle w:val="StyleUnderline"/>
          <w:highlight w:val="green"/>
        </w:rPr>
        <w:t>in thinking</w:t>
      </w:r>
      <w:r w:rsidRPr="00B60961">
        <w:rPr>
          <w:rStyle w:val="StyleUnderline"/>
        </w:rPr>
        <w:t xml:space="preserve"> with more depth </w:t>
      </w:r>
      <w:r w:rsidRPr="00696355">
        <w:rPr>
          <w:rStyle w:val="StyleUnderline"/>
          <w:highlight w:val="green"/>
        </w:rPr>
        <w:t>about problems of property in the world</w:t>
      </w:r>
      <w:r w:rsidRPr="00B60961">
        <w:rPr>
          <w:sz w:val="16"/>
        </w:rPr>
        <w:t>.</w:t>
      </w:r>
    </w:p>
    <w:p w14:paraId="275B97DE" w14:textId="77777777" w:rsidR="0085099A" w:rsidRPr="0085099A" w:rsidRDefault="0085099A" w:rsidP="0085099A"/>
    <w:p w14:paraId="6ED51046" w14:textId="23FE32EF" w:rsidR="0085099A" w:rsidRDefault="0085099A" w:rsidP="0085099A">
      <w:pPr>
        <w:pStyle w:val="Heading2"/>
      </w:pPr>
      <w:r>
        <w:lastRenderedPageBreak/>
        <w:t>Case</w:t>
      </w:r>
    </w:p>
    <w:p w14:paraId="23E2115B" w14:textId="33FBD1AF" w:rsidR="006A535F" w:rsidRDefault="006A535F" w:rsidP="00D85A03">
      <w:pPr>
        <w:pStyle w:val="Heading3"/>
      </w:pPr>
      <w:r>
        <w:lastRenderedPageBreak/>
        <w:t>Solvency</w:t>
      </w:r>
    </w:p>
    <w:p w14:paraId="6EA32E7D" w14:textId="77777777" w:rsidR="006A535F" w:rsidRPr="00613DCC" w:rsidRDefault="006A535F" w:rsidP="006A535F">
      <w:pPr>
        <w:pStyle w:val="Heading4"/>
        <w:rPr>
          <w:rFonts w:cs="Calibri"/>
        </w:rPr>
      </w:pPr>
      <w:r w:rsidRPr="00613DCC">
        <w:rPr>
          <w:rFonts w:cs="Calibri"/>
        </w:rPr>
        <w:t xml:space="preserve">TRIPs waiver </w:t>
      </w:r>
      <w:r w:rsidRPr="00613DCC">
        <w:rPr>
          <w:rFonts w:cs="Calibri"/>
          <w:u w:val="single"/>
        </w:rPr>
        <w:t>doesn’t solve</w:t>
      </w:r>
      <w:r w:rsidRPr="00613DCC">
        <w:rPr>
          <w:rFonts w:cs="Calibri"/>
        </w:rPr>
        <w:t xml:space="preserve">- it doesn’t </w:t>
      </w:r>
      <w:r w:rsidRPr="00613DCC">
        <w:rPr>
          <w:rFonts w:cs="Calibri"/>
          <w:u w:val="single"/>
        </w:rPr>
        <w:t>obligate</w:t>
      </w:r>
      <w:r w:rsidRPr="00613DCC">
        <w:rPr>
          <w:rFonts w:cs="Calibri"/>
        </w:rPr>
        <w:t xml:space="preserve"> countries to do anything, just makes it </w:t>
      </w:r>
      <w:r w:rsidRPr="00613DCC">
        <w:rPr>
          <w:rFonts w:cs="Calibri"/>
          <w:u w:val="single"/>
        </w:rPr>
        <w:t>legal</w:t>
      </w:r>
      <w:r w:rsidRPr="00613DCC">
        <w:rPr>
          <w:rFonts w:cs="Calibri"/>
        </w:rPr>
        <w:t>.</w:t>
      </w:r>
    </w:p>
    <w:p w14:paraId="053B554B" w14:textId="77777777" w:rsidR="006A535F" w:rsidRPr="00613DCC" w:rsidRDefault="006A535F" w:rsidP="006A535F">
      <w:r w:rsidRPr="00613DCC">
        <w:rPr>
          <w:rStyle w:val="Style13ptBold"/>
        </w:rPr>
        <w:t>Mercurio 21</w:t>
      </w:r>
      <w:r w:rsidRPr="00613DCC">
        <w:t xml:space="preserve"> [Bryan; Professor of Law, The Chinese University of Hong Kong; "The IP Waiver for COVID-19: Bad Policy, Bad Precedent," 2021; 1-6. International Review of Intellectual Property and Competition Law.] Justin</w:t>
      </w:r>
    </w:p>
    <w:p w14:paraId="5043D6AB" w14:textId="77777777" w:rsidR="006A535F" w:rsidRPr="00613DCC" w:rsidRDefault="006A535F" w:rsidP="006A535F">
      <w:r w:rsidRPr="00613DCC">
        <w:t xml:space="preserve">It is not only the length of time which is an issue but also </w:t>
      </w:r>
      <w:r w:rsidRPr="00613DCC">
        <w:rPr>
          <w:u w:val="single"/>
        </w:rPr>
        <w:t xml:space="preserve">the </w:t>
      </w:r>
      <w:r w:rsidRPr="00613DCC">
        <w:rPr>
          <w:rStyle w:val="Emphasis"/>
        </w:rPr>
        <w:t xml:space="preserve">ultimate impact of the </w:t>
      </w:r>
      <w:r w:rsidRPr="00613DCC">
        <w:rPr>
          <w:rStyle w:val="Emphasis"/>
          <w:highlight w:val="cyan"/>
        </w:rPr>
        <w:t>waiver</w:t>
      </w:r>
      <w:r w:rsidRPr="00613DCC">
        <w:rPr>
          <w:rStyle w:val="Emphasis"/>
        </w:rPr>
        <w:t xml:space="preserve">. A waiver simply </w:t>
      </w:r>
      <w:r w:rsidRPr="00613DCC">
        <w:rPr>
          <w:rStyle w:val="Emphasis"/>
          <w:highlight w:val="cyan"/>
        </w:rPr>
        <w:t>means</w:t>
      </w:r>
      <w:r w:rsidRPr="00613DCC">
        <w:rPr>
          <w:rStyle w:val="Emphasis"/>
        </w:rPr>
        <w:t xml:space="preserve"> that a </w:t>
      </w:r>
      <w:r w:rsidRPr="00613DCC">
        <w:rPr>
          <w:rStyle w:val="Emphasis"/>
          <w:highlight w:val="cyan"/>
        </w:rPr>
        <w:t>WTO Member would not be in violation</w:t>
      </w:r>
      <w:r w:rsidRPr="00613DCC">
        <w:rPr>
          <w:rStyle w:val="Emphasis"/>
        </w:rPr>
        <w:t xml:space="preserve"> of its WTO obligations if it does not protect and enforce the COVID-19-related IPRs for the duration of the waiver</w:t>
      </w:r>
      <w:r w:rsidRPr="00613DCC">
        <w:rPr>
          <w:u w:val="single"/>
        </w:rPr>
        <w:t xml:space="preserve">. </w:t>
      </w:r>
      <w:r w:rsidRPr="00613DCC">
        <w:rPr>
          <w:highlight w:val="cyan"/>
          <w:u w:val="single"/>
        </w:rPr>
        <w:t>The waiver would</w:t>
      </w:r>
      <w:r w:rsidRPr="00613DCC">
        <w:rPr>
          <w:u w:val="single"/>
        </w:rPr>
        <w:t xml:space="preserve"> thus allow Members to deviate from their international obligations but </w:t>
      </w:r>
      <w:r w:rsidRPr="00613DCC">
        <w:rPr>
          <w:highlight w:val="cyan"/>
          <w:u w:val="single"/>
        </w:rPr>
        <w:t xml:space="preserve">not obligate Members to </w:t>
      </w:r>
      <w:r w:rsidRPr="00613DCC">
        <w:rPr>
          <w:rStyle w:val="Emphasis"/>
          <w:highlight w:val="cyan"/>
        </w:rPr>
        <w:t>suspend protection</w:t>
      </w:r>
      <w:r w:rsidRPr="00613DCC">
        <w:t xml:space="preserve"> and enforcement of the IPRs. </w:t>
      </w:r>
      <w:r w:rsidRPr="00613DCC">
        <w:rPr>
          <w:u w:val="single"/>
        </w:rPr>
        <w:t xml:space="preserve">Members like the </w:t>
      </w:r>
      <w:r w:rsidRPr="00613DCC">
        <w:rPr>
          <w:highlight w:val="cyan"/>
          <w:u w:val="single"/>
        </w:rPr>
        <w:t>US</w:t>
      </w:r>
      <w:r w:rsidRPr="00613DCC">
        <w:rPr>
          <w:u w:val="single"/>
        </w:rPr>
        <w:t xml:space="preserve"> who support the waiver </w:t>
      </w:r>
      <w:r w:rsidRPr="00613DCC">
        <w:rPr>
          <w:highlight w:val="cyan"/>
          <w:u w:val="single"/>
        </w:rPr>
        <w:t>may not implement</w:t>
      </w:r>
      <w:r w:rsidRPr="00613DCC">
        <w:rPr>
          <w:u w:val="single"/>
        </w:rPr>
        <w:t xml:space="preserve"> the necessary domestic </w:t>
      </w:r>
      <w:r w:rsidRPr="00613DCC">
        <w:rPr>
          <w:highlight w:val="cyan"/>
          <w:u w:val="single"/>
        </w:rPr>
        <w:t>legislation to waive IPRs</w:t>
      </w:r>
      <w:r w:rsidRPr="00613DCC">
        <w:rPr>
          <w:u w:val="single"/>
        </w:rPr>
        <w:t xml:space="preserve"> within the jurisdiction</w:t>
      </w:r>
      <w:r w:rsidRPr="00613DCC">
        <w:t>. It is questionable whether the US could even legally implement the waiver given that IPRs are a matter of constitutional law.17</w:t>
      </w:r>
    </w:p>
    <w:p w14:paraId="5EA803B5" w14:textId="7EC55D6D" w:rsidR="006A535F" w:rsidRDefault="006A535F" w:rsidP="006A535F"/>
    <w:p w14:paraId="71162FF5" w14:textId="77777777" w:rsidR="0080122B" w:rsidRPr="00550EB1" w:rsidRDefault="0080122B" w:rsidP="0080122B">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7B3AC88E" w14:textId="77777777" w:rsidR="0080122B" w:rsidRPr="00550EB1" w:rsidRDefault="0080122B" w:rsidP="0080122B">
      <w:r w:rsidRPr="00550EB1">
        <w:rPr>
          <w:rStyle w:val="Style13ptBold"/>
        </w:rPr>
        <w:t>Lamp 19</w:t>
      </w:r>
      <w:r w:rsidRPr="00550EB1">
        <w:t xml:space="preserve"> [Nicholas; Assistant Professor of Law at Queen’s University; “What Just Happened at the WTO? Everything You Need to Know, Brink News,” 12/16/19; </w:t>
      </w:r>
      <w:hyperlink r:id="rId11" w:history="1">
        <w:r w:rsidRPr="00550EB1">
          <w:rPr>
            <w:rStyle w:val="Hyperlink"/>
          </w:rPr>
          <w:t>https://www.brinknews.com/what-just-happened-at-the-wto-everything-you-need-to-know/</w:t>
        </w:r>
      </w:hyperlink>
      <w:r w:rsidRPr="00550EB1">
        <w:t>] Justin</w:t>
      </w:r>
    </w:p>
    <w:p w14:paraId="192CE7D9" w14:textId="77777777" w:rsidR="0080122B" w:rsidRPr="00550EB1" w:rsidRDefault="0080122B" w:rsidP="0080122B">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6AC737D6" w14:textId="77777777" w:rsidR="0080122B" w:rsidRPr="00550EB1" w:rsidRDefault="0080122B" w:rsidP="0080122B">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77B5FBEF" w14:textId="77777777" w:rsidR="0080122B" w:rsidRPr="00550EB1" w:rsidRDefault="0080122B" w:rsidP="0080122B">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749E1EF2" w14:textId="77777777" w:rsidR="0080122B" w:rsidRPr="006A535F" w:rsidRDefault="0080122B" w:rsidP="006A535F"/>
    <w:p w14:paraId="2F5EB435" w14:textId="65205176" w:rsidR="00D85A03" w:rsidRDefault="00D85A03" w:rsidP="00D85A03">
      <w:pPr>
        <w:pStyle w:val="Heading3"/>
      </w:pPr>
      <w:r>
        <w:lastRenderedPageBreak/>
        <w:t>C1</w:t>
      </w:r>
    </w:p>
    <w:p w14:paraId="2C834B91" w14:textId="77777777" w:rsidR="00005770" w:rsidRPr="00CD02B6" w:rsidRDefault="00005770" w:rsidP="00005770">
      <w:pPr>
        <w:pStyle w:val="Heading4"/>
      </w:pPr>
      <w:r w:rsidRPr="00CD02B6">
        <w:t xml:space="preserve">Evergreening is a </w:t>
      </w:r>
      <w:r w:rsidRPr="00CD02B6">
        <w:rPr>
          <w:u w:val="single"/>
        </w:rPr>
        <w:t>myth</w:t>
      </w:r>
      <w:r w:rsidRPr="00CD02B6">
        <w:t xml:space="preserve"> – this card </w:t>
      </w:r>
      <w:r w:rsidRPr="00CD02B6">
        <w:rPr>
          <w:u w:val="single"/>
        </w:rPr>
        <w:t>ends the debate</w:t>
      </w:r>
      <w:r w:rsidRPr="00CD02B6">
        <w:t>.</w:t>
      </w:r>
    </w:p>
    <w:p w14:paraId="43F6CA86" w14:textId="77777777" w:rsidR="00005770" w:rsidRPr="00CD02B6" w:rsidRDefault="00005770" w:rsidP="00005770">
      <w:r w:rsidRPr="00CD02B6">
        <w:rPr>
          <w:rStyle w:val="Style13ptBold"/>
        </w:rPr>
        <w:t>Lietzan 20</w:t>
      </w:r>
      <w:r w:rsidRPr="00CD02B6">
        <w:t xml:space="preserve"> [Erika; Professor of Law, University of Missouri School of Law</w:t>
      </w:r>
      <w:r>
        <w:t xml:space="preserve">, </w:t>
      </w:r>
      <w:r w:rsidRPr="008C760D">
        <w:t>Research interests</w:t>
      </w:r>
      <w:r>
        <w:t xml:space="preserve"> in</w:t>
      </w:r>
      <w:r w:rsidRPr="008C760D">
        <w:t xml:space="preserve"> Pharmaceutical Regulation, Device Regulation, Intellectual Property</w:t>
      </w:r>
      <w:r w:rsidRPr="00CD02B6">
        <w:t>; “</w:t>
      </w:r>
      <w:r w:rsidRPr="008C760D">
        <w:rPr>
          <w:rStyle w:val="Emphasis"/>
        </w:rPr>
        <w:t xml:space="preserve">The </w:t>
      </w:r>
      <w:r w:rsidRPr="00EA3700">
        <w:rPr>
          <w:rStyle w:val="Emphasis"/>
          <w:highlight w:val="green"/>
        </w:rPr>
        <w:t>Evergreening Myth</w:t>
      </w:r>
      <w:r>
        <w:rPr>
          <w:rStyle w:val="Emphasis"/>
        </w:rPr>
        <w:t xml:space="preserve"> </w:t>
      </w:r>
      <w:r w:rsidRPr="00BC6569">
        <w:rPr>
          <w:rStyle w:val="Emphasis"/>
        </w:rPr>
        <w:t xml:space="preserve">Claims that drug innovators extend their patents </w:t>
      </w:r>
      <w:r w:rsidRPr="00EA3700">
        <w:rPr>
          <w:rStyle w:val="Emphasis"/>
          <w:highlight w:val="green"/>
        </w:rPr>
        <w:t>obscure</w:t>
      </w:r>
      <w:r w:rsidRPr="00BC6569">
        <w:rPr>
          <w:rStyle w:val="Emphasis"/>
        </w:rPr>
        <w:t xml:space="preserve"> a </w:t>
      </w:r>
      <w:r w:rsidRPr="00EA3700">
        <w:rPr>
          <w:rStyle w:val="Emphasis"/>
          <w:highlight w:val="green"/>
        </w:rPr>
        <w:t>radical</w:t>
      </w:r>
      <w:r w:rsidRPr="00BC6569">
        <w:rPr>
          <w:rStyle w:val="Emphasis"/>
        </w:rPr>
        <w:t xml:space="preserve"> policy‐​making </w:t>
      </w:r>
      <w:r w:rsidRPr="00EA3700">
        <w:rPr>
          <w:rStyle w:val="Emphasis"/>
          <w:highlight w:val="green"/>
        </w:rPr>
        <w:t>goal</w:t>
      </w:r>
      <w:r w:rsidRPr="00BC6569">
        <w:rPr>
          <w:rStyle w:val="Emphasis"/>
        </w:rPr>
        <w:t>.</w:t>
      </w:r>
      <w:r>
        <w:t xml:space="preserve">,” Cato Institute; Fall 2020; </w:t>
      </w:r>
      <w:hyperlink r:id="rId12" w:history="1">
        <w:r w:rsidRPr="007272F2">
          <w:rPr>
            <w:rStyle w:val="Hyperlink"/>
          </w:rPr>
          <w:t>https://www.cato.org/regulation/fall-2020/evergreening-myth</w:t>
        </w:r>
      </w:hyperlink>
      <w:r>
        <w:t>/] Justin</w:t>
      </w:r>
    </w:p>
    <w:p w14:paraId="6DC45024" w14:textId="77777777" w:rsidR="00005770" w:rsidRPr="008C760D" w:rsidRDefault="00005770" w:rsidP="00005770">
      <w:pPr>
        <w:rPr>
          <w:sz w:val="16"/>
        </w:rPr>
      </w:pPr>
      <w:r w:rsidRPr="008C760D">
        <w:rPr>
          <w:sz w:val="16"/>
        </w:rPr>
        <w:t>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w:t>
      </w:r>
    </w:p>
    <w:p w14:paraId="1F4370A3" w14:textId="77777777" w:rsidR="00005770" w:rsidRPr="008C760D" w:rsidRDefault="00005770" w:rsidP="00005770">
      <w:pPr>
        <w:rPr>
          <w:rStyle w:val="Emphasis"/>
        </w:rPr>
      </w:pPr>
      <w:r w:rsidRPr="008C760D">
        <w:rPr>
          <w:sz w:val="16"/>
        </w:rPr>
        <w:t xml:space="preserve">The term “evergreening” is a metaphor, meant to remind audiences of evergreen trees, which have green foliage year‐​round.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EA3700">
        <w:rPr>
          <w:highlight w:val="green"/>
          <w:u w:val="single"/>
        </w:rPr>
        <w:t>proponents are</w:t>
      </w:r>
      <w:r w:rsidRPr="008C760D">
        <w:rPr>
          <w:u w:val="single"/>
        </w:rPr>
        <w:t xml:space="preserve"> </w:t>
      </w:r>
      <w:r w:rsidRPr="008C760D">
        <w:rPr>
          <w:rStyle w:val="Emphasis"/>
        </w:rPr>
        <w:t xml:space="preserve">frustratingly </w:t>
      </w:r>
      <w:r w:rsidRPr="00EA3700">
        <w:rPr>
          <w:rStyle w:val="Emphasis"/>
          <w:highlight w:val="green"/>
        </w:rPr>
        <w:t>inconsistent and unclear</w:t>
      </w:r>
      <w:r w:rsidRPr="008C760D">
        <w:rPr>
          <w:u w:val="single"/>
        </w:rPr>
        <w:t xml:space="preserve"> about </w:t>
      </w:r>
      <w:r w:rsidRPr="008C760D">
        <w:rPr>
          <w:rStyle w:val="Emphasis"/>
        </w:rPr>
        <w:t>what, exactly, has been “extended”</w:t>
      </w:r>
      <w:r w:rsidRPr="008C760D">
        <w:rPr>
          <w:u w:val="single"/>
        </w:rPr>
        <w:t xml:space="preserve"> in these situations.</w:t>
      </w:r>
      <w:r w:rsidRPr="008C760D">
        <w:rPr>
          <w:sz w:val="16"/>
        </w:rPr>
        <w:t xml:space="preserve"> A close look at the regulatory landscape in which continuing pharmaceutical innovation occurs shows that arguments for reform are </w:t>
      </w:r>
      <w:r w:rsidRPr="008C760D">
        <w:rPr>
          <w:u w:val="single"/>
        </w:rPr>
        <w:t xml:space="preserve">grounded in </w:t>
      </w:r>
      <w:r w:rsidRPr="008C760D">
        <w:rPr>
          <w:rStyle w:val="Emphasis"/>
          <w:rFonts w:eastAsiaTheme="majorEastAsia" w:cstheme="majorBidi"/>
          <w:iCs w:val="0"/>
        </w:rPr>
        <w:t>myths</w:t>
      </w:r>
      <w:r w:rsidRPr="008C760D">
        <w:rPr>
          <w:sz w:val="16"/>
        </w:rPr>
        <w:t xml:space="preserve">, such as the myth that pharmaceutical </w:t>
      </w:r>
      <w:r w:rsidRPr="008C760D">
        <w:rPr>
          <w:u w:val="single"/>
        </w:rPr>
        <w:t>companies continuing to innovate somehow “</w:t>
      </w:r>
      <w:r w:rsidRPr="008C760D">
        <w:rPr>
          <w:rStyle w:val="Emphasis"/>
        </w:rPr>
        <w:t>extend” their patents.</w:t>
      </w:r>
    </w:p>
    <w:p w14:paraId="7944E4EB" w14:textId="77777777" w:rsidR="00005770" w:rsidRPr="008C760D" w:rsidRDefault="00005770" w:rsidP="00005770">
      <w:pPr>
        <w:rPr>
          <w:sz w:val="8"/>
        </w:rPr>
      </w:pPr>
      <w:r w:rsidRPr="008C760D">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In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out‐​of‐​pocket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8C760D">
        <w:rPr>
          <w:u w:val="single"/>
        </w:rPr>
        <w:t xml:space="preserve">these people use the label when an innovator introduces a </w:t>
      </w:r>
      <w:r w:rsidRPr="008C760D">
        <w:rPr>
          <w:rStyle w:val="Emphasis"/>
        </w:rPr>
        <w:t>newer version of its own product</w:t>
      </w:r>
      <w:r w:rsidRPr="008C760D">
        <w:rPr>
          <w:sz w:val="8"/>
        </w:rPr>
        <w:t xml:space="preserve"> that is already on the market. </w:t>
      </w:r>
      <w:r w:rsidRPr="008C760D">
        <w:rPr>
          <w:u w:val="single"/>
        </w:rPr>
        <w:t xml:space="preserve">These newer products tend to be </w:t>
      </w:r>
      <w:r w:rsidRPr="008C760D">
        <w:rPr>
          <w:rStyle w:val="Emphasis"/>
        </w:rPr>
        <w:t>sold under brand names</w:t>
      </w:r>
      <w:r w:rsidRPr="008C760D">
        <w:rPr>
          <w:u w:val="single"/>
        </w:rPr>
        <w:t xml:space="preserve"> and </w:t>
      </w:r>
      <w:r w:rsidRPr="008C760D">
        <w:rPr>
          <w:rStyle w:val="Emphasis"/>
        </w:rPr>
        <w:t>protected by their own patents</w:t>
      </w:r>
      <w:r w:rsidRPr="008C760D">
        <w:rPr>
          <w:sz w:val="8"/>
        </w:rPr>
        <w:t xml:space="preserve"> and statutory data exclusivity. Sometimes the </w:t>
      </w:r>
      <w:r w:rsidRPr="008C760D">
        <w:rPr>
          <w:u w:val="single"/>
        </w:rPr>
        <w:t>innovator also stops selling its older product. If purchasers shift to the innovator’s newer product</w:t>
      </w:r>
      <w:r w:rsidRPr="008C760D">
        <w:rPr>
          <w:sz w:val="8"/>
        </w:rPr>
        <w:t xml:space="preserve"> rather than purchasing cheap copies of the innovator’s older product, </w:t>
      </w:r>
      <w:r w:rsidRPr="008C760D">
        <w:rPr>
          <w:u w:val="single"/>
        </w:rPr>
        <w:t>some say the innovator has engaged in evergreening.</w:t>
      </w:r>
      <w:r>
        <w:rPr>
          <w:u w:val="single"/>
        </w:rPr>
        <w:t xml:space="preserve"> </w:t>
      </w:r>
      <w:r w:rsidRPr="008C760D">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give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8C760D">
        <w:rPr>
          <w:u w:val="single"/>
        </w:rPr>
        <w:t xml:space="preserve">Federal law states that every “new drug” requires an </w:t>
      </w:r>
      <w:r w:rsidRPr="008C760D">
        <w:rPr>
          <w:rStyle w:val="Emphasis"/>
        </w:rPr>
        <w:t>approved application</w:t>
      </w:r>
      <w:r w:rsidRPr="008C760D">
        <w:rPr>
          <w:sz w:val="8"/>
        </w:rPr>
        <w:t xml:space="preserve">. But at the FDA the term “drug” has more than one meaning. It includes a medicine’s active ingredient, to be sure. But it also includes drug products. </w:t>
      </w:r>
      <w:r w:rsidRPr="008C760D">
        <w:rPr>
          <w:u w:val="single"/>
        </w:rPr>
        <w:t>A drug product is a medicine in its finished form, meaning the form that will be sold in the market and administered to patients. And the FDA approves a particular product described in a particular application</w:t>
      </w:r>
      <w:r w:rsidRPr="008C760D">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8C760D">
        <w:rPr>
          <w:u w:val="single"/>
        </w:rPr>
        <w:t xml:space="preserve">Federal law allows a patent to issue for any new, </w:t>
      </w:r>
      <w:r w:rsidRPr="008C760D">
        <w:rPr>
          <w:rStyle w:val="Emphasis"/>
        </w:rPr>
        <w:t>useful, non‐​obvious invention</w:t>
      </w:r>
      <w:r w:rsidRPr="008C760D">
        <w:rPr>
          <w:u w:val="single"/>
        </w:rPr>
        <w:t xml:space="preserve">, including a </w:t>
      </w:r>
      <w:r w:rsidRPr="008C760D">
        <w:rPr>
          <w:rStyle w:val="Emphasis"/>
        </w:rPr>
        <w:t>process</w:t>
      </w:r>
      <w:r w:rsidRPr="008C760D">
        <w:rPr>
          <w:u w:val="single"/>
        </w:rPr>
        <w:t xml:space="preserve">, a </w:t>
      </w:r>
      <w:r w:rsidRPr="008C760D">
        <w:rPr>
          <w:rStyle w:val="Emphasis"/>
        </w:rPr>
        <w:t>composition</w:t>
      </w:r>
      <w:r w:rsidRPr="008C760D">
        <w:rPr>
          <w:u w:val="single"/>
        </w:rPr>
        <w:t xml:space="preserve"> of </w:t>
      </w:r>
      <w:r w:rsidRPr="008C760D">
        <w:rPr>
          <w:rStyle w:val="Emphasis"/>
        </w:rPr>
        <w:t>matter</w:t>
      </w:r>
      <w:r w:rsidRPr="008C760D">
        <w:rPr>
          <w:u w:val="single"/>
        </w:rPr>
        <w:t xml:space="preserve">, and an </w:t>
      </w:r>
      <w:r w:rsidRPr="008C760D">
        <w:rPr>
          <w:rStyle w:val="Emphasis"/>
        </w:rPr>
        <w:t>improvement</w:t>
      </w:r>
      <w:r w:rsidRPr="008C760D">
        <w:rPr>
          <w:u w:val="single"/>
        </w:rPr>
        <w:t xml:space="preserve"> to an </w:t>
      </w:r>
      <w:r w:rsidRPr="008C760D">
        <w:rPr>
          <w:rStyle w:val="Emphasis"/>
        </w:rPr>
        <w:t>existing</w:t>
      </w:r>
      <w:r w:rsidRPr="008C760D">
        <w:rPr>
          <w:u w:val="single"/>
        </w:rPr>
        <w:t xml:space="preserve"> </w:t>
      </w:r>
      <w:r w:rsidRPr="008C760D">
        <w:rPr>
          <w:rStyle w:val="Emphasis"/>
        </w:rPr>
        <w:t>process</w:t>
      </w:r>
      <w:r w:rsidRPr="008C760D">
        <w:rPr>
          <w:u w:val="single"/>
        </w:rPr>
        <w:t xml:space="preserve"> or </w:t>
      </w:r>
      <w:r w:rsidRPr="008C760D">
        <w:rPr>
          <w:rStyle w:val="Emphasis"/>
        </w:rPr>
        <w:t>composition</w:t>
      </w:r>
      <w:r w:rsidRPr="008C760D">
        <w:rPr>
          <w:u w:val="single"/>
        </w:rPr>
        <w:t xml:space="preserve"> of matter</w:t>
      </w:r>
      <w:r w:rsidRPr="008C760D">
        <w:rPr>
          <w:sz w:val="8"/>
        </w:rPr>
        <w:t xml:space="preserve">. The patent usually </w:t>
      </w:r>
      <w:r w:rsidRPr="008C760D">
        <w:rPr>
          <w:u w:val="single"/>
        </w:rPr>
        <w:t>expires 20 years after its application date</w:t>
      </w:r>
      <w:r w:rsidRPr="008C760D">
        <w:rPr>
          <w:sz w:val="8"/>
        </w:rPr>
        <w:t xml:space="preserve">. For any particular drug product approved by the FDA, </w:t>
      </w:r>
      <w:r w:rsidRPr="008C760D">
        <w:rPr>
          <w:u w:val="single"/>
        </w:rPr>
        <w:t>the innovator might own patents on various types of inventions</w:t>
      </w:r>
      <w:r w:rsidRPr="008C760D">
        <w:rPr>
          <w:sz w:val="8"/>
        </w:rPr>
        <w:t>.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w:t>
      </w:r>
    </w:p>
    <w:p w14:paraId="630F050E" w14:textId="77777777" w:rsidR="00005770" w:rsidRPr="008C760D" w:rsidRDefault="00005770" w:rsidP="00005770">
      <w:pPr>
        <w:rPr>
          <w:sz w:val="16"/>
        </w:rPr>
      </w:pPr>
      <w:r w:rsidRPr="008C760D">
        <w:rPr>
          <w:sz w:val="16"/>
        </w:rPr>
        <w:lastRenderedPageBreak/>
        <w:t xml:space="preserve">Myth of evergreening patents / </w:t>
      </w:r>
      <w:r w:rsidRPr="008C760D">
        <w:rPr>
          <w:u w:val="single"/>
        </w:rPr>
        <w:t xml:space="preserve">The first </w:t>
      </w:r>
      <w:r w:rsidRPr="00EA3700">
        <w:rPr>
          <w:rStyle w:val="Heading3Char"/>
          <w:sz w:val="22"/>
          <w:szCs w:val="22"/>
          <w:highlight w:val="green"/>
        </w:rPr>
        <w:t>myth</w:t>
      </w:r>
      <w:r w:rsidRPr="00EA3700">
        <w:rPr>
          <w:highlight w:val="green"/>
          <w:u w:val="single"/>
        </w:rPr>
        <w:t xml:space="preserve"> </w:t>
      </w:r>
      <w:r w:rsidRPr="008C760D">
        <w:rPr>
          <w:u w:val="single"/>
        </w:rPr>
        <w:t xml:space="preserve">is that </w:t>
      </w:r>
      <w:r w:rsidRPr="00EA3700">
        <w:rPr>
          <w:highlight w:val="green"/>
          <w:u w:val="single"/>
        </w:rPr>
        <w:t xml:space="preserve">innovators </w:t>
      </w:r>
      <w:r w:rsidRPr="00EA3700">
        <w:rPr>
          <w:rStyle w:val="Emphasis"/>
          <w:highlight w:val="green"/>
        </w:rPr>
        <w:t>extend</w:t>
      </w:r>
      <w:r w:rsidRPr="008C760D">
        <w:rPr>
          <w:rStyle w:val="Emphasis"/>
        </w:rPr>
        <w:t xml:space="preserve"> their </w:t>
      </w:r>
      <w:r w:rsidRPr="00EA3700">
        <w:rPr>
          <w:rStyle w:val="Emphasis"/>
          <w:highlight w:val="green"/>
        </w:rPr>
        <w:t>patents</w:t>
      </w:r>
      <w:r w:rsidRPr="00EA3700">
        <w:rPr>
          <w:highlight w:val="green"/>
          <w:u w:val="single"/>
        </w:rPr>
        <w:t xml:space="preserve">. This is </w:t>
      </w:r>
      <w:r w:rsidRPr="008C760D">
        <w:rPr>
          <w:rStyle w:val="Emphasis"/>
          <w:rFonts w:eastAsiaTheme="majorEastAsia" w:cstheme="majorBidi"/>
          <w:iCs w:val="0"/>
        </w:rPr>
        <w:t xml:space="preserve">legally </w:t>
      </w:r>
      <w:r w:rsidRPr="00EA3700">
        <w:rPr>
          <w:rStyle w:val="Emphasis"/>
          <w:rFonts w:eastAsiaTheme="majorEastAsia" w:cstheme="majorBidi"/>
          <w:iCs w:val="0"/>
          <w:highlight w:val="green"/>
        </w:rPr>
        <w:t>impossible</w:t>
      </w:r>
      <w:r w:rsidRPr="008C760D">
        <w:rPr>
          <w:sz w:val="16"/>
        </w:rPr>
        <w:t xml:space="preserve">. In the United States, </w:t>
      </w:r>
      <w:r w:rsidRPr="008C760D">
        <w:rPr>
          <w:u w:val="single"/>
        </w:rPr>
        <w:t>a patent expires 20 years</w:t>
      </w:r>
      <w:r w:rsidRPr="008C760D">
        <w:rPr>
          <w:sz w:val="16"/>
        </w:rPr>
        <w:t xml:space="preserve"> after its application date.</w:t>
      </w:r>
    </w:p>
    <w:p w14:paraId="5241C353" w14:textId="77777777" w:rsidR="00005770" w:rsidRPr="008C760D" w:rsidRDefault="00005770" w:rsidP="00005770">
      <w:pPr>
        <w:rPr>
          <w:rStyle w:val="Emphasis"/>
        </w:rPr>
      </w:pPr>
      <w:r w:rsidRPr="008C760D">
        <w:rPr>
          <w:u w:val="single"/>
        </w:rPr>
        <w:t>There are only two ways a patent’s expiration date can shift</w:t>
      </w:r>
      <w:r w:rsidRPr="008C760D">
        <w:rPr>
          <w:sz w:val="16"/>
        </w:rPr>
        <w:t xml:space="preserve"> later in time: (1) When it issues a patent, the U.S. Patent and Trademark Office (PTO) adjusts the expiry date later to compensate for routine delays at the PTO. And (2), </w:t>
      </w:r>
      <w:r w:rsidRPr="00EA3700">
        <w:rPr>
          <w:highlight w:val="green"/>
          <w:u w:val="single"/>
        </w:rPr>
        <w:t>if</w:t>
      </w:r>
      <w:r w:rsidRPr="008C760D">
        <w:rPr>
          <w:u w:val="single"/>
        </w:rPr>
        <w:t xml:space="preserve"> the marketing </w:t>
      </w:r>
      <w:r w:rsidRPr="00EA3700">
        <w:rPr>
          <w:highlight w:val="green"/>
          <w:u w:val="single"/>
        </w:rPr>
        <w:t>application proposed</w:t>
      </w:r>
      <w:r w:rsidRPr="008C760D">
        <w:rPr>
          <w:u w:val="single"/>
        </w:rPr>
        <w:t xml:space="preserve"> a new</w:t>
      </w:r>
      <w:r w:rsidRPr="008C760D">
        <w:rPr>
          <w:sz w:val="16"/>
        </w:rPr>
        <w:t xml:space="preserve"> active </w:t>
      </w:r>
      <w:r w:rsidRPr="00EA3700">
        <w:rPr>
          <w:highlight w:val="green"/>
          <w:u w:val="single"/>
        </w:rPr>
        <w:t>ingredient, then</w:t>
      </w:r>
      <w:r w:rsidRPr="008C760D">
        <w:rPr>
          <w:u w:val="single"/>
        </w:rPr>
        <w:t xml:space="preserve"> if the company asks the PTO for a </w:t>
      </w:r>
      <w:r w:rsidRPr="00EA3700">
        <w:rPr>
          <w:rStyle w:val="Emphasis"/>
          <w:highlight w:val="green"/>
        </w:rPr>
        <w:t>patent</w:t>
      </w:r>
      <w:r w:rsidRPr="008C760D">
        <w:rPr>
          <w:rStyle w:val="Emphasis"/>
        </w:rPr>
        <w:t xml:space="preserve"> term </w:t>
      </w:r>
      <w:r w:rsidRPr="00EA3700">
        <w:rPr>
          <w:rStyle w:val="Emphasis"/>
          <w:highlight w:val="green"/>
        </w:rPr>
        <w:t>extension</w:t>
      </w:r>
      <w:r w:rsidRPr="008C760D">
        <w:rPr>
          <w:sz w:val="16"/>
        </w:rPr>
        <w:t xml:space="preserve"> within 60 days of FDA approval, the PTO will use a statutory formula to extend one patent claiming the product to compensate partially for the lapse of patent life during premarket testing and regulatory review. </w:t>
      </w:r>
      <w:r w:rsidRPr="008C760D">
        <w:rPr>
          <w:u w:val="single"/>
        </w:rPr>
        <w:t>There is no other mechanism</w:t>
      </w:r>
      <w:r w:rsidRPr="008C760D">
        <w:rPr>
          <w:sz w:val="16"/>
        </w:rPr>
        <w:t xml:space="preserve"> by which a patent might be extended. In particular, </w:t>
      </w:r>
      <w:r w:rsidRPr="00E95294">
        <w:rPr>
          <w:u w:val="single"/>
        </w:rPr>
        <w:t>a patent on one invention</w:t>
      </w:r>
      <w:r w:rsidRPr="00E95294">
        <w:rPr>
          <w:sz w:val="16"/>
        </w:rPr>
        <w:t xml:space="preserve"> — no matter</w:t>
      </w:r>
      <w:r w:rsidRPr="008C760D">
        <w:rPr>
          <w:sz w:val="16"/>
        </w:rPr>
        <w:t xml:space="preserve"> when it expires — </w:t>
      </w:r>
      <w:r w:rsidRPr="00EA3700">
        <w:rPr>
          <w:highlight w:val="green"/>
          <w:u w:val="single"/>
        </w:rPr>
        <w:t xml:space="preserve">does </w:t>
      </w:r>
      <w:r w:rsidRPr="00EA3700">
        <w:rPr>
          <w:rStyle w:val="Emphasis"/>
          <w:highlight w:val="green"/>
        </w:rPr>
        <w:t>not extend</w:t>
      </w:r>
      <w:r w:rsidRPr="008C760D">
        <w:rPr>
          <w:rStyle w:val="Emphasis"/>
        </w:rPr>
        <w:t xml:space="preserve"> the patent </w:t>
      </w:r>
      <w:r w:rsidRPr="00EA3700">
        <w:rPr>
          <w:rStyle w:val="Emphasis"/>
          <w:highlight w:val="green"/>
        </w:rPr>
        <w:t>on another</w:t>
      </w:r>
      <w:r w:rsidRPr="008C760D">
        <w:rPr>
          <w:rStyle w:val="Emphasis"/>
        </w:rPr>
        <w:t xml:space="preserve"> invention.</w:t>
      </w:r>
    </w:p>
    <w:p w14:paraId="3FEF2DCE" w14:textId="77777777" w:rsidR="00005770" w:rsidRPr="008C760D" w:rsidRDefault="00005770" w:rsidP="00005770">
      <w:pPr>
        <w:rPr>
          <w:sz w:val="16"/>
        </w:rPr>
      </w:pPr>
      <w:r w:rsidRPr="00EA3700">
        <w:rPr>
          <w:highlight w:val="green"/>
          <w:u w:val="single"/>
        </w:rPr>
        <w:t>Myth</w:t>
      </w:r>
      <w:r w:rsidRPr="008C760D">
        <w:rPr>
          <w:u w:val="single"/>
        </w:rPr>
        <w:t xml:space="preserve"> of </w:t>
      </w:r>
      <w:r w:rsidRPr="00EA3700">
        <w:rPr>
          <w:rStyle w:val="Emphasis"/>
          <w:highlight w:val="green"/>
        </w:rPr>
        <w:t>blocked competitors</w:t>
      </w:r>
      <w:r w:rsidRPr="008C760D">
        <w:rPr>
          <w:sz w:val="16"/>
        </w:rPr>
        <w:t xml:space="preserve"> / The second myth is that when an innovator holds patents that expire after its active ingredient patent, or when it introduces newer products to market, it can prevent its competitors from bringing their copies to market. Instead, </w:t>
      </w:r>
      <w:r w:rsidRPr="008C760D">
        <w:rPr>
          <w:u w:val="single"/>
        </w:rPr>
        <w:t>once the initial patent and</w:t>
      </w:r>
      <w:r w:rsidRPr="008C760D">
        <w:rPr>
          <w:sz w:val="16"/>
        </w:rPr>
        <w:t xml:space="preserve"> (if applicable) statutory </w:t>
      </w:r>
      <w:r w:rsidRPr="008C760D">
        <w:rPr>
          <w:u w:val="single"/>
        </w:rPr>
        <w:t xml:space="preserve">exclusivity on the innovator’s active ingredient have expired, its </w:t>
      </w:r>
      <w:r w:rsidRPr="00EA3700">
        <w:rPr>
          <w:rStyle w:val="Emphasis"/>
          <w:highlight w:val="green"/>
        </w:rPr>
        <w:t>competitors have</w:t>
      </w:r>
      <w:r w:rsidRPr="008C760D">
        <w:rPr>
          <w:rStyle w:val="Emphasis"/>
        </w:rPr>
        <w:t xml:space="preserve"> substantial </w:t>
      </w:r>
      <w:r w:rsidRPr="00EA3700">
        <w:rPr>
          <w:rStyle w:val="Emphasis"/>
          <w:highlight w:val="green"/>
        </w:rPr>
        <w:t>freedom</w:t>
      </w:r>
      <w:r w:rsidRPr="008C760D">
        <w:rPr>
          <w:rStyle w:val="Emphasis"/>
        </w:rPr>
        <w:t xml:space="preserve"> to operate</w:t>
      </w:r>
      <w:r w:rsidRPr="008C760D">
        <w:rPr>
          <w:sz w:val="16"/>
        </w:rPr>
        <w:t>. This freedom reflects two facts that are often overlooked.</w:t>
      </w:r>
    </w:p>
    <w:p w14:paraId="55BD0BD4" w14:textId="77777777" w:rsidR="00005770" w:rsidRPr="008C760D" w:rsidRDefault="00005770" w:rsidP="00005770">
      <w:pPr>
        <w:rPr>
          <w:sz w:val="16"/>
        </w:rPr>
      </w:pPr>
      <w:r w:rsidRPr="008C760D">
        <w:rPr>
          <w:sz w:val="16"/>
        </w:rPr>
        <w:t xml:space="preserve">First, </w:t>
      </w:r>
      <w:r w:rsidRPr="008C760D">
        <w:rPr>
          <w:u w:val="single"/>
        </w:rPr>
        <w:t xml:space="preserve">the </w:t>
      </w:r>
      <w:r w:rsidRPr="00E95294">
        <w:rPr>
          <w:u w:val="single"/>
        </w:rPr>
        <w:t xml:space="preserve">innovator’s competitor does not have to </w:t>
      </w:r>
      <w:r w:rsidRPr="00E95294">
        <w:rPr>
          <w:rStyle w:val="Emphasis"/>
        </w:rPr>
        <w:t>propose an exact copy</w:t>
      </w:r>
      <w:r w:rsidRPr="00E95294">
        <w:rPr>
          <w:u w:val="single"/>
        </w:rPr>
        <w:t>. Federal law permits the competitor</w:t>
      </w:r>
      <w:r w:rsidRPr="008C760D">
        <w:rPr>
          <w:u w:val="single"/>
        </w:rPr>
        <w:t xml:space="preserve"> to </w:t>
      </w:r>
      <w:r w:rsidRPr="00EA3700">
        <w:rPr>
          <w:highlight w:val="green"/>
          <w:u w:val="single"/>
        </w:rPr>
        <w:t>rely on</w:t>
      </w:r>
      <w:r w:rsidRPr="008C760D">
        <w:rPr>
          <w:u w:val="single"/>
        </w:rPr>
        <w:t xml:space="preserve"> the </w:t>
      </w:r>
      <w:r w:rsidRPr="008C760D">
        <w:rPr>
          <w:rStyle w:val="Emphasis"/>
        </w:rPr>
        <w:t xml:space="preserve">innovator’s </w:t>
      </w:r>
      <w:r w:rsidRPr="00EA3700">
        <w:rPr>
          <w:rStyle w:val="Emphasis"/>
          <w:highlight w:val="green"/>
        </w:rPr>
        <w:t>research</w:t>
      </w:r>
      <w:r w:rsidRPr="008C760D">
        <w:rPr>
          <w:rStyle w:val="Emphasis"/>
        </w:rPr>
        <w:t xml:space="preserve"> but </w:t>
      </w:r>
      <w:r w:rsidRPr="00EA3700">
        <w:rPr>
          <w:rStyle w:val="Emphasis"/>
          <w:highlight w:val="green"/>
        </w:rPr>
        <w:t>propose competing products</w:t>
      </w:r>
      <w:r w:rsidRPr="008C760D">
        <w:rPr>
          <w:sz w:val="16"/>
        </w:rPr>
        <w:t xml:space="preserve">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w:t>
      </w:r>
    </w:p>
    <w:p w14:paraId="507BB59B" w14:textId="77777777" w:rsidR="00005770" w:rsidRPr="008C760D" w:rsidRDefault="00005770" w:rsidP="00005770">
      <w:pPr>
        <w:rPr>
          <w:sz w:val="16"/>
        </w:rPr>
      </w:pPr>
      <w:r w:rsidRPr="008C760D">
        <w:rPr>
          <w:u w:val="single"/>
        </w:rPr>
        <w:t xml:space="preserve">If a competitor wants to offer a </w:t>
      </w:r>
      <w:r w:rsidRPr="00EA3700">
        <w:rPr>
          <w:highlight w:val="green"/>
          <w:u w:val="single"/>
        </w:rPr>
        <w:t>different</w:t>
      </w:r>
      <w:r w:rsidRPr="008C760D">
        <w:rPr>
          <w:u w:val="single"/>
        </w:rPr>
        <w:t xml:space="preserve"> </w:t>
      </w:r>
      <w:r w:rsidRPr="008C760D">
        <w:rPr>
          <w:rStyle w:val="Emphasis"/>
        </w:rPr>
        <w:t xml:space="preserve">route of </w:t>
      </w:r>
      <w:r w:rsidRPr="00EA3700">
        <w:rPr>
          <w:rStyle w:val="Emphasis"/>
          <w:highlight w:val="green"/>
        </w:rPr>
        <w:t>administration</w:t>
      </w:r>
      <w:r w:rsidRPr="008C760D">
        <w:rPr>
          <w:rStyle w:val="Emphasis"/>
        </w:rPr>
        <w:t xml:space="preserve">, </w:t>
      </w:r>
      <w:r w:rsidRPr="00EA3700">
        <w:rPr>
          <w:rStyle w:val="Emphasis"/>
          <w:highlight w:val="green"/>
        </w:rPr>
        <w:t>dosage</w:t>
      </w:r>
      <w:r w:rsidRPr="008C760D">
        <w:rPr>
          <w:rStyle w:val="Emphasis"/>
        </w:rPr>
        <w:t xml:space="preserve"> form, </w:t>
      </w:r>
      <w:r w:rsidRPr="00EA3700">
        <w:rPr>
          <w:rStyle w:val="Emphasis"/>
          <w:highlight w:val="green"/>
        </w:rPr>
        <w:t>or strength</w:t>
      </w:r>
      <w:r w:rsidRPr="008C760D">
        <w:rPr>
          <w:sz w:val="16"/>
        </w:rPr>
        <w:t xml:space="preserve"> — for instance, to avoid infringing a patent — </w:t>
      </w:r>
      <w:r w:rsidRPr="008C760D">
        <w:rPr>
          <w:u w:val="single"/>
        </w:rPr>
        <w:t xml:space="preserve">it may still be able to </w:t>
      </w:r>
      <w:r w:rsidRPr="00EA3700">
        <w:rPr>
          <w:highlight w:val="green"/>
          <w:u w:val="single"/>
        </w:rPr>
        <w:t>use</w:t>
      </w:r>
      <w:r w:rsidRPr="008C760D">
        <w:rPr>
          <w:u w:val="single"/>
        </w:rPr>
        <w:t xml:space="preserve"> the </w:t>
      </w:r>
      <w:r w:rsidRPr="00EA3700">
        <w:rPr>
          <w:rStyle w:val="Emphasis"/>
          <w:highlight w:val="green"/>
        </w:rPr>
        <w:t>generic drug</w:t>
      </w:r>
      <w:r w:rsidRPr="008C760D">
        <w:rPr>
          <w:rStyle w:val="Emphasis"/>
        </w:rPr>
        <w:t xml:space="preserve"> approval pathway</w:t>
      </w:r>
      <w:r w:rsidRPr="008C760D">
        <w:rPr>
          <w:sz w:val="16"/>
        </w:rPr>
        <w:t>.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w:t>
      </w:r>
    </w:p>
    <w:p w14:paraId="34F2E33C" w14:textId="77777777" w:rsidR="00005770" w:rsidRPr="008C760D" w:rsidRDefault="00005770" w:rsidP="00005770">
      <w:pPr>
        <w:rPr>
          <w:sz w:val="16"/>
        </w:rPr>
      </w:pPr>
      <w:r w:rsidRPr="008C760D">
        <w:rPr>
          <w:u w:val="single"/>
        </w:rPr>
        <w:t xml:space="preserve">Second, an abbreviated application cites a </w:t>
      </w:r>
      <w:r w:rsidRPr="008C760D">
        <w:rPr>
          <w:rStyle w:val="Emphasis"/>
        </w:rPr>
        <w:t>specific innovative product</w:t>
      </w:r>
      <w:r w:rsidRPr="008C760D">
        <w:rPr>
          <w:u w:val="single"/>
        </w:rPr>
        <w:t>, not the active ingredient</w:t>
      </w:r>
      <w:r w:rsidRPr="008C760D">
        <w:rPr>
          <w:sz w:val="16"/>
        </w:rPr>
        <w:t xml:space="preserve"> or brand writ large. </w:t>
      </w:r>
      <w:r w:rsidRPr="008C760D">
        <w:rPr>
          <w:u w:val="single"/>
        </w:rPr>
        <w:t>The competitor selects one innovative product as the reference product</w:t>
      </w:r>
      <w:r w:rsidRPr="008C760D">
        <w:rPr>
          <w:sz w:val="16"/>
        </w:rPr>
        <w:t xml:space="preserve"> on which it relies — for instance, one of the 12 products in the hypothetical above. </w:t>
      </w:r>
      <w:r w:rsidRPr="008C760D">
        <w:rPr>
          <w:u w:val="single"/>
        </w:rPr>
        <w:t xml:space="preserve">Its </w:t>
      </w:r>
      <w:r w:rsidRPr="00EA3700">
        <w:rPr>
          <w:highlight w:val="green"/>
          <w:u w:val="single"/>
        </w:rPr>
        <w:t>regulatory burden</w:t>
      </w:r>
      <w:r w:rsidRPr="008C760D">
        <w:rPr>
          <w:u w:val="single"/>
        </w:rPr>
        <w:t xml:space="preserve"> is </w:t>
      </w:r>
      <w:r w:rsidRPr="00EA3700">
        <w:rPr>
          <w:highlight w:val="green"/>
          <w:u w:val="single"/>
        </w:rPr>
        <w:t>tied to</w:t>
      </w:r>
      <w:r w:rsidRPr="008C760D">
        <w:rPr>
          <w:u w:val="single"/>
        </w:rPr>
        <w:t xml:space="preserve"> that </w:t>
      </w:r>
      <w:r w:rsidRPr="00EA3700">
        <w:rPr>
          <w:rStyle w:val="Emphasis"/>
          <w:highlight w:val="green"/>
        </w:rPr>
        <w:t>specific</w:t>
      </w:r>
      <w:r w:rsidRPr="00EA3700">
        <w:rPr>
          <w:highlight w:val="green"/>
          <w:u w:val="single"/>
        </w:rPr>
        <w:t xml:space="preserve"> </w:t>
      </w:r>
      <w:r w:rsidRPr="00EA3700">
        <w:rPr>
          <w:rStyle w:val="Emphasis"/>
          <w:highlight w:val="green"/>
        </w:rPr>
        <w:t>product</w:t>
      </w:r>
      <w:r w:rsidRPr="008C760D">
        <w:rPr>
          <w:rStyle w:val="Emphasis"/>
        </w:rPr>
        <w:t xml:space="preserve"> alone</w:t>
      </w:r>
      <w:r w:rsidRPr="008C760D">
        <w:rPr>
          <w:u w:val="single"/>
        </w:rPr>
        <w:t>. The requirement to show sameness and bioequivalence</w:t>
      </w:r>
      <w:r w:rsidRPr="008C760D">
        <w:rPr>
          <w:sz w:val="16"/>
        </w:rPr>
        <w:t xml:space="preserve"> (for an ANDA) and, critically, the obligation to contend with patents and wait for statutory exclusivity to expire </w:t>
      </w:r>
      <w:r w:rsidRPr="008C760D">
        <w:rPr>
          <w:u w:val="single"/>
        </w:rPr>
        <w:t>are linked to the one specific product, alone</w:t>
      </w:r>
      <w:r w:rsidRPr="008C760D">
        <w:rPr>
          <w:sz w:val="16"/>
        </w:rPr>
        <w:t>. (In rare circumstances, when filing a hybrid application, a competitor might cite two innovative products, but the same point applies.)</w:t>
      </w:r>
    </w:p>
    <w:p w14:paraId="65044C29" w14:textId="77777777" w:rsidR="00005770" w:rsidRPr="008C760D" w:rsidRDefault="00005770" w:rsidP="00005770">
      <w:pPr>
        <w:rPr>
          <w:sz w:val="16"/>
        </w:rPr>
      </w:pPr>
      <w:r w:rsidRPr="008C760D">
        <w:rPr>
          <w:sz w:val="16"/>
        </w:rPr>
        <w:t xml:space="preserve">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w:t>
      </w:r>
      <w:r w:rsidRPr="008C760D">
        <w:rPr>
          <w:sz w:val="16"/>
        </w:rPr>
        <w:lastRenderedPageBreak/>
        <w:t>application is stayed only once. At the end of the 30 months, the FDA must approve the abbreviated application if the approval standard is met, even if there is ongoing patent litigation.</w:t>
      </w:r>
    </w:p>
    <w:p w14:paraId="70EAB927" w14:textId="77777777" w:rsidR="00005770" w:rsidRPr="008C760D" w:rsidRDefault="00005770" w:rsidP="00005770">
      <w:pPr>
        <w:rPr>
          <w:sz w:val="16"/>
        </w:rPr>
      </w:pPr>
      <w:r w:rsidRPr="008C760D">
        <w:rPr>
          <w:u w:val="single"/>
        </w:rPr>
        <w:t>Although a competitor using the abbreviated application pathway must contend with the innovator’s patents</w:t>
      </w:r>
      <w:r w:rsidRPr="008C760D">
        <w:rPr>
          <w:sz w:val="16"/>
        </w:rPr>
        <w:t xml:space="preserve"> and approval of its product may be delayed because of those patents, </w:t>
      </w:r>
      <w:r w:rsidRPr="008C760D">
        <w:rPr>
          <w:u w:val="single"/>
        </w:rPr>
        <w:t xml:space="preserve">this is </w:t>
      </w:r>
      <w:r w:rsidRPr="00EA3700">
        <w:rPr>
          <w:highlight w:val="green"/>
          <w:u w:val="single"/>
        </w:rPr>
        <w:t xml:space="preserve">true of </w:t>
      </w:r>
      <w:r w:rsidRPr="00EA3700">
        <w:rPr>
          <w:rStyle w:val="Emphasis"/>
          <w:highlight w:val="green"/>
        </w:rPr>
        <w:t>only</w:t>
      </w:r>
      <w:r w:rsidRPr="008C760D">
        <w:rPr>
          <w:rStyle w:val="Emphasis"/>
        </w:rPr>
        <w:t xml:space="preserve"> the </w:t>
      </w:r>
      <w:r w:rsidRPr="00EA3700">
        <w:rPr>
          <w:rStyle w:val="Emphasis"/>
          <w:highlight w:val="green"/>
        </w:rPr>
        <w:t>patents</w:t>
      </w:r>
      <w:r w:rsidRPr="008C760D">
        <w:rPr>
          <w:rStyle w:val="Emphasis"/>
        </w:rPr>
        <w:t xml:space="preserve"> associated </w:t>
      </w:r>
      <w:r w:rsidRPr="00EA3700">
        <w:rPr>
          <w:rStyle w:val="Emphasis"/>
          <w:highlight w:val="green"/>
        </w:rPr>
        <w:t>with</w:t>
      </w:r>
      <w:r w:rsidRPr="008C760D">
        <w:rPr>
          <w:rStyle w:val="Emphasis"/>
        </w:rPr>
        <w:t xml:space="preserve"> the </w:t>
      </w:r>
      <w:r w:rsidRPr="00EA3700">
        <w:rPr>
          <w:rStyle w:val="Emphasis"/>
          <w:highlight w:val="green"/>
        </w:rPr>
        <w:t>specific product</w:t>
      </w:r>
      <w:r w:rsidRPr="008C760D">
        <w:rPr>
          <w:rStyle w:val="Emphasis"/>
        </w:rPr>
        <w:t xml:space="preserve"> that it references</w:t>
      </w:r>
      <w:r w:rsidRPr="008C760D">
        <w:rPr>
          <w:u w:val="single"/>
        </w:rPr>
        <w:t xml:space="preserve">. The competitor does </w:t>
      </w:r>
      <w:r w:rsidRPr="00EA3700">
        <w:rPr>
          <w:highlight w:val="green"/>
          <w:u w:val="single"/>
        </w:rPr>
        <w:t>not</w:t>
      </w:r>
      <w:r w:rsidRPr="008C760D">
        <w:rPr>
          <w:u w:val="single"/>
        </w:rPr>
        <w:t xml:space="preserve"> have to contend with </w:t>
      </w:r>
      <w:r w:rsidRPr="008C760D">
        <w:rPr>
          <w:rStyle w:val="Emphasis"/>
        </w:rPr>
        <w:t xml:space="preserve">patents associated with </w:t>
      </w:r>
      <w:r w:rsidRPr="00EA3700">
        <w:rPr>
          <w:rStyle w:val="Emphasis"/>
          <w:highlight w:val="green"/>
        </w:rPr>
        <w:t>other products that</w:t>
      </w:r>
      <w:r w:rsidRPr="008C760D">
        <w:rPr>
          <w:rStyle w:val="Emphasis"/>
        </w:rPr>
        <w:t xml:space="preserve"> happen to </w:t>
      </w:r>
      <w:r w:rsidRPr="00EA3700">
        <w:rPr>
          <w:rStyle w:val="Emphasis"/>
          <w:highlight w:val="green"/>
        </w:rPr>
        <w:t>contain</w:t>
      </w:r>
      <w:r w:rsidRPr="008C760D">
        <w:rPr>
          <w:rStyle w:val="Emphasis"/>
        </w:rPr>
        <w:t xml:space="preserve"> the </w:t>
      </w:r>
      <w:r w:rsidRPr="00EA3700">
        <w:rPr>
          <w:rStyle w:val="Emphasis"/>
          <w:highlight w:val="green"/>
        </w:rPr>
        <w:t>same</w:t>
      </w:r>
      <w:r w:rsidRPr="008C760D">
        <w:rPr>
          <w:rStyle w:val="Emphasis"/>
        </w:rPr>
        <w:t xml:space="preserve"> active </w:t>
      </w:r>
      <w:r w:rsidRPr="00EA3700">
        <w:rPr>
          <w:rStyle w:val="Emphasis"/>
          <w:highlight w:val="green"/>
        </w:rPr>
        <w:t>ingredient</w:t>
      </w:r>
      <w:r w:rsidRPr="008C760D">
        <w:rPr>
          <w:sz w:val="16"/>
        </w:rPr>
        <w:t xml:space="preserve"> or bear the same brand name. Similarly, </w:t>
      </w:r>
      <w:r w:rsidRPr="008C760D">
        <w:rPr>
          <w:u w:val="single"/>
        </w:rPr>
        <w:t>the competing applicant grapples with only the statutory exclusivity associated with the product it references</w:t>
      </w:r>
      <w:r w:rsidRPr="008C760D">
        <w:rPr>
          <w:sz w:val="16"/>
        </w:rPr>
        <w:t>.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w:t>
      </w:r>
    </w:p>
    <w:p w14:paraId="77CDFB76" w14:textId="77777777" w:rsidR="00005770" w:rsidRPr="008C760D" w:rsidRDefault="00005770" w:rsidP="00005770">
      <w:pPr>
        <w:rPr>
          <w:rStyle w:val="Emphasis"/>
        </w:rPr>
      </w:pPr>
      <w:r w:rsidRPr="008C760D">
        <w:rPr>
          <w:u w:val="single"/>
        </w:rPr>
        <w:t xml:space="preserve">This </w:t>
      </w:r>
      <w:r w:rsidRPr="00EA3700">
        <w:rPr>
          <w:rStyle w:val="Emphasis"/>
          <w:highlight w:val="green"/>
        </w:rPr>
        <w:t>debunks the myth</w:t>
      </w:r>
      <w:r w:rsidRPr="008C760D">
        <w:rPr>
          <w:rStyle w:val="Emphasis"/>
        </w:rPr>
        <w:t xml:space="preserve"> that an innovator with later‐​expiring patents and an innovator that introduces newer products</w:t>
      </w:r>
      <w:r w:rsidRPr="008C760D">
        <w:rPr>
          <w:u w:val="single"/>
        </w:rPr>
        <w:t xml:space="preserve"> can </w:t>
      </w:r>
      <w:r w:rsidRPr="008C760D">
        <w:rPr>
          <w:rStyle w:val="Emphasis"/>
        </w:rPr>
        <w:t>prevent</w:t>
      </w:r>
      <w:r w:rsidRPr="008C760D">
        <w:rPr>
          <w:u w:val="single"/>
        </w:rPr>
        <w:t xml:space="preserve"> its competitors from bringing copies to market</w:t>
      </w:r>
      <w:r w:rsidRPr="008C760D">
        <w:rPr>
          <w:sz w:val="16"/>
        </w:rPr>
        <w:t xml:space="preserve">. Instead, competitors have several options. For instance, </w:t>
      </w:r>
      <w:r w:rsidRPr="008C760D">
        <w:rPr>
          <w:u w:val="single"/>
        </w:rPr>
        <w:t>empirical studies show that competitors file abbreviated applications as early as the law permits them to do so, arguing that the innovator’s patents are invalid or, if applicable, not infringed by the new drug</w:t>
      </w:r>
      <w:r w:rsidRPr="008C760D">
        <w:rPr>
          <w:sz w:val="16"/>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8C760D">
        <w:rPr>
          <w:u w:val="single"/>
        </w:rPr>
        <w:t xml:space="preserve">it could </w:t>
      </w:r>
      <w:r w:rsidRPr="008C760D">
        <w:rPr>
          <w:rStyle w:val="Emphasis"/>
        </w:rPr>
        <w:t>seek a license</w:t>
      </w:r>
      <w:r w:rsidRPr="008C760D">
        <w:rPr>
          <w:sz w:val="16"/>
        </w:rPr>
        <w:t xml:space="preserve">. Settlements of patent litigation between innovators and competitors seeking to market generic copies usually include a license allowing the competitor to bring its product to market earlier than the date of patent expiry. </w:t>
      </w:r>
      <w:r w:rsidRPr="008C760D">
        <w:rPr>
          <w:u w:val="single"/>
        </w:rPr>
        <w:t xml:space="preserve">There are also </w:t>
      </w:r>
      <w:r w:rsidRPr="00EA3700">
        <w:rPr>
          <w:rStyle w:val="Emphasis"/>
          <w:highlight w:val="green"/>
        </w:rPr>
        <w:t>other options</w:t>
      </w:r>
      <w:r w:rsidRPr="008C760D">
        <w:rPr>
          <w:rStyle w:val="Emphasis"/>
        </w:rPr>
        <w:t>.</w:t>
      </w:r>
    </w:p>
    <w:p w14:paraId="3434C618" w14:textId="77777777" w:rsidR="00005770" w:rsidRPr="008C760D" w:rsidRDefault="00005770" w:rsidP="00005770">
      <w:pPr>
        <w:rPr>
          <w:sz w:val="16"/>
        </w:rPr>
      </w:pPr>
      <w:r w:rsidRPr="008C760D">
        <w:rPr>
          <w:u w:val="single"/>
        </w:rPr>
        <w:t>Once the patent on the active ingredient expires, a competitor can use the ingredient in its own product and file an abbreviated application</w:t>
      </w:r>
      <w:r w:rsidRPr="008C760D">
        <w:rPr>
          <w:sz w:val="16"/>
        </w:rPr>
        <w:t xml:space="preserve">, relying on the research performed and submitted by the innovator. Even in an ANDA, a true generic application, only the active ingredient must be the same. </w:t>
      </w:r>
      <w:r w:rsidRPr="008C760D">
        <w:rPr>
          <w:u w:val="single"/>
        </w:rPr>
        <w:t xml:space="preserve">A </w:t>
      </w:r>
      <w:r w:rsidRPr="00EA3700">
        <w:rPr>
          <w:rStyle w:val="Emphasis"/>
          <w:highlight w:val="green"/>
        </w:rPr>
        <w:t>competitor</w:t>
      </w:r>
      <w:r w:rsidRPr="008C760D">
        <w:rPr>
          <w:rStyle w:val="Emphasis"/>
        </w:rPr>
        <w:t xml:space="preserve"> may be able to </w:t>
      </w:r>
      <w:r w:rsidRPr="00EA3700">
        <w:rPr>
          <w:rStyle w:val="Emphasis"/>
          <w:highlight w:val="green"/>
        </w:rPr>
        <w:t>design around</w:t>
      </w:r>
      <w:r w:rsidRPr="008C760D">
        <w:rPr>
          <w:rStyle w:val="Emphasis"/>
        </w:rPr>
        <w:t xml:space="preserve"> patents claiming other aspects of the </w:t>
      </w:r>
      <w:r w:rsidRPr="00EA3700">
        <w:rPr>
          <w:rStyle w:val="Emphasis"/>
          <w:highlight w:val="green"/>
        </w:rPr>
        <w:t>innovator’s product</w:t>
      </w:r>
      <w:r w:rsidRPr="008C760D">
        <w:rPr>
          <w:sz w:val="16"/>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research and it would similarly assert non‐​infringement in its application. In either case, the innovator might not sue if the competitor clearly avoided its patents.</w:t>
      </w:r>
    </w:p>
    <w:p w14:paraId="67A053AB" w14:textId="77777777" w:rsidR="00005770" w:rsidRPr="008C760D" w:rsidRDefault="00005770" w:rsidP="00005770">
      <w:pPr>
        <w:rPr>
          <w:sz w:val="16"/>
        </w:rPr>
      </w:pPr>
      <w:r w:rsidRPr="008C760D">
        <w:rPr>
          <w:sz w:val="16"/>
        </w:rPr>
        <w:t>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name or the number of patents associated with the many finished products containing a particular active ingredient.</w:t>
      </w:r>
    </w:p>
    <w:p w14:paraId="0CB6B5DE" w14:textId="77777777" w:rsidR="00005770" w:rsidRPr="008C760D" w:rsidRDefault="00005770" w:rsidP="00005770">
      <w:pPr>
        <w:rPr>
          <w:sz w:val="16"/>
        </w:rPr>
      </w:pPr>
      <w:r w:rsidRPr="008C760D">
        <w:rPr>
          <w:sz w:val="16"/>
        </w:rPr>
        <w:t xml:space="preserve">Myth that automatic substitution is critical / </w:t>
      </w:r>
      <w:r w:rsidRPr="008C760D">
        <w:rPr>
          <w:u w:val="single"/>
        </w:rPr>
        <w:t xml:space="preserve">The final myth of evergreening is that </w:t>
      </w:r>
      <w:r w:rsidRPr="008C760D">
        <w:rPr>
          <w:rStyle w:val="Emphasis"/>
        </w:rPr>
        <w:t>continuing innovation</w:t>
      </w:r>
      <w:r w:rsidRPr="008C760D">
        <w:rPr>
          <w:sz w:val="16"/>
        </w:rPr>
        <w:t xml:space="preserve"> — especially when an innovator introduces a newer version of its product and stops selling its old version — precludes uptake of less expensive medicines by interfering with automatic pharmacy substitution under state pharmacy law. This myth reflects an assumption that competitors who file abbreviated applications depend on automatic pharmacy substitution — rather than the ordinary rough and tumble of a competitive marketplace — to obtain market share. The truth may be more complicated.</w:t>
      </w:r>
    </w:p>
    <w:p w14:paraId="586BCAF5" w14:textId="77777777" w:rsidR="00005770" w:rsidRPr="008C760D" w:rsidRDefault="00005770" w:rsidP="00005770">
      <w:pPr>
        <w:rPr>
          <w:u w:val="single"/>
        </w:rPr>
      </w:pPr>
      <w:r w:rsidRPr="008C760D">
        <w:rPr>
          <w:rStyle w:val="Emphasis"/>
        </w:rPr>
        <w:t>Automatic pharmacy substitution</w:t>
      </w:r>
      <w:r w:rsidRPr="008C760D">
        <w:rPr>
          <w:sz w:val="16"/>
        </w:rPr>
        <w:t xml:space="preserve"> arises through a combination of longstanding FDA practices and state pharmacy law. Once the agency has approved two products with the same active ingredient, it </w:t>
      </w:r>
      <w:r w:rsidRPr="008C760D">
        <w:rPr>
          <w:u w:val="single"/>
        </w:rPr>
        <w:t xml:space="preserve">assesses whether they are “therapeutically equivalent.” </w:t>
      </w:r>
      <w:r w:rsidRPr="00EA3700">
        <w:rPr>
          <w:highlight w:val="green"/>
          <w:u w:val="single"/>
        </w:rPr>
        <w:t>Designating two as</w:t>
      </w:r>
      <w:r w:rsidRPr="008C760D">
        <w:rPr>
          <w:u w:val="single"/>
        </w:rPr>
        <w:t xml:space="preserve"> therapeutically </w:t>
      </w:r>
      <w:r w:rsidRPr="00EA3700">
        <w:rPr>
          <w:rStyle w:val="Emphasis"/>
          <w:highlight w:val="green"/>
        </w:rPr>
        <w:t xml:space="preserve">equivalent means </w:t>
      </w:r>
      <w:r w:rsidRPr="008C760D">
        <w:rPr>
          <w:rStyle w:val="Emphasis"/>
        </w:rPr>
        <w:t>that they have the same clinical profile</w:t>
      </w:r>
      <w:r w:rsidRPr="008C760D">
        <w:rPr>
          <w:sz w:val="16"/>
        </w:rPr>
        <w:t xml:space="preserve"> and that they can be “substituted”: either can be dispensed instead of the other. </w:t>
      </w:r>
      <w:r w:rsidRPr="008C760D">
        <w:rPr>
          <w:u w:val="single"/>
        </w:rPr>
        <w:t xml:space="preserve">A true </w:t>
      </w:r>
      <w:r w:rsidRPr="008C760D">
        <w:rPr>
          <w:u w:val="single"/>
        </w:rPr>
        <w:lastRenderedPageBreak/>
        <w:t xml:space="preserve">generic drug, </w:t>
      </w:r>
      <w:r w:rsidRPr="00EA3700">
        <w:rPr>
          <w:highlight w:val="green"/>
          <w:u w:val="single"/>
        </w:rPr>
        <w:t xml:space="preserve">an </w:t>
      </w:r>
      <w:r w:rsidRPr="00EA3700">
        <w:rPr>
          <w:rStyle w:val="Emphasis"/>
          <w:highlight w:val="green"/>
        </w:rPr>
        <w:t>exact copy</w:t>
      </w:r>
      <w:r w:rsidRPr="008C760D">
        <w:rPr>
          <w:sz w:val="16"/>
        </w:rPr>
        <w:t xml:space="preserve"> of the innovator’s product approved based on an ANDA, </w:t>
      </w:r>
      <w:r w:rsidRPr="008C760D">
        <w:rPr>
          <w:u w:val="single"/>
        </w:rPr>
        <w:t>will be deemed therapeutically equivalent</w:t>
      </w:r>
      <w:r w:rsidRPr="008C760D">
        <w:rPr>
          <w:sz w:val="16"/>
        </w:rPr>
        <w:t xml:space="preserve">. Every state either permits or requires pharmacists to dispense a therapeutically equivalent generic drug when a doctor prescribes an innovator’s drug by its brand name, unless the doctor has said not to. </w:t>
      </w:r>
      <w:r w:rsidRPr="008C760D">
        <w:rPr>
          <w:u w:val="single"/>
        </w:rPr>
        <w:t xml:space="preserve">The </w:t>
      </w:r>
      <w:r w:rsidRPr="00EA3700">
        <w:rPr>
          <w:highlight w:val="green"/>
          <w:u w:val="single"/>
        </w:rPr>
        <w:t>notion</w:t>
      </w:r>
      <w:r w:rsidRPr="008C760D">
        <w:rPr>
          <w:u w:val="single"/>
        </w:rPr>
        <w:t xml:space="preserve"> advanced </w:t>
      </w:r>
      <w:r w:rsidRPr="00EA3700">
        <w:rPr>
          <w:highlight w:val="green"/>
          <w:u w:val="single"/>
        </w:rPr>
        <w:t xml:space="preserve">by </w:t>
      </w:r>
      <w:r w:rsidRPr="00EA3700">
        <w:rPr>
          <w:rStyle w:val="Emphasis"/>
          <w:highlight w:val="green"/>
        </w:rPr>
        <w:t>critics of</w:t>
      </w:r>
      <w:r w:rsidRPr="008C760D">
        <w:rPr>
          <w:rStyle w:val="Emphasis"/>
        </w:rPr>
        <w:t xml:space="preserve"> alleged </w:t>
      </w:r>
      <w:r w:rsidRPr="00EA3700">
        <w:rPr>
          <w:rStyle w:val="Emphasis"/>
          <w:highlight w:val="green"/>
        </w:rPr>
        <w:t>“evergreening” is</w:t>
      </w:r>
      <w:r w:rsidRPr="008C760D">
        <w:rPr>
          <w:rStyle w:val="Emphasis"/>
        </w:rPr>
        <w:t xml:space="preserve"> that once an innovator introduces a </w:t>
      </w:r>
      <w:r w:rsidRPr="00EA3700">
        <w:rPr>
          <w:rStyle w:val="Emphasis"/>
          <w:highlight w:val="green"/>
        </w:rPr>
        <w:t>newer version</w:t>
      </w:r>
      <w:r w:rsidRPr="008C760D">
        <w:rPr>
          <w:u w:val="single"/>
        </w:rPr>
        <w:t xml:space="preserve"> of its branded product, doctors will prescribe the newer version</w:t>
      </w:r>
      <w:r w:rsidRPr="008C760D">
        <w:rPr>
          <w:sz w:val="16"/>
        </w:rPr>
        <w:t xml:space="preserve">. And because the generic company instead copied the older version, </w:t>
      </w:r>
      <w:r w:rsidRPr="008C760D">
        <w:rPr>
          <w:u w:val="single"/>
        </w:rPr>
        <w:t>pharmacists will not — cannot under state law — substitute the generic product when the patient presents a prescription for the newer innovator product.</w:t>
      </w:r>
    </w:p>
    <w:p w14:paraId="3A55F385" w14:textId="77777777" w:rsidR="00005770" w:rsidRPr="008C760D" w:rsidRDefault="00005770" w:rsidP="00005770">
      <w:pPr>
        <w:rPr>
          <w:sz w:val="16"/>
        </w:rPr>
      </w:pPr>
      <w:r w:rsidRPr="008C760D">
        <w:rPr>
          <w:u w:val="single"/>
        </w:rPr>
        <w:t xml:space="preserve">The problem with this argument is that actual dispensing </w:t>
      </w:r>
      <w:r w:rsidRPr="00EA3700">
        <w:rPr>
          <w:highlight w:val="green"/>
          <w:u w:val="single"/>
        </w:rPr>
        <w:t>decisions</w:t>
      </w:r>
      <w:r w:rsidRPr="008C760D">
        <w:rPr>
          <w:u w:val="single"/>
        </w:rPr>
        <w:t xml:space="preserve"> probably </w:t>
      </w:r>
      <w:r w:rsidRPr="00EA3700">
        <w:rPr>
          <w:highlight w:val="green"/>
          <w:u w:val="single"/>
        </w:rPr>
        <w:t>reflect</w:t>
      </w:r>
      <w:r w:rsidRPr="008C760D">
        <w:rPr>
          <w:u w:val="single"/>
        </w:rPr>
        <w:t xml:space="preserve"> a more </w:t>
      </w:r>
      <w:r w:rsidRPr="00EA3700">
        <w:rPr>
          <w:rStyle w:val="Emphasis"/>
          <w:highlight w:val="green"/>
        </w:rPr>
        <w:t>complex interaction</w:t>
      </w:r>
      <w:r w:rsidRPr="008C760D">
        <w:rPr>
          <w:rStyle w:val="Emphasis"/>
        </w:rPr>
        <w:t xml:space="preserve"> of prescriber decisions</w:t>
      </w:r>
      <w:r w:rsidRPr="008C760D">
        <w:rPr>
          <w:u w:val="single"/>
        </w:rPr>
        <w:t xml:space="preserve">, </w:t>
      </w:r>
      <w:r w:rsidRPr="008C760D">
        <w:rPr>
          <w:rStyle w:val="Emphasis"/>
        </w:rPr>
        <w:t>payer preferences</w:t>
      </w:r>
      <w:r w:rsidRPr="008C760D">
        <w:rPr>
          <w:u w:val="single"/>
        </w:rPr>
        <w:t xml:space="preserve">, and </w:t>
      </w:r>
      <w:r w:rsidRPr="008C760D">
        <w:rPr>
          <w:rStyle w:val="Emphasis"/>
        </w:rPr>
        <w:t>state law</w:t>
      </w:r>
      <w:r w:rsidRPr="008C760D">
        <w:rPr>
          <w:sz w:val="16"/>
        </w:rPr>
        <w:t>. To begin with, a doctor may specify either branded drugs or generic drugs. A doctor could write the brand name, to be sure, but the doctor could also simply identify the active ingredient, which will usually lead the pharmacist to dispense one of the available generic drugs. In theory, the doctor could even identify a particular generic company’s drug containing a particular active ingredient. And while drugmakers rarely promote generic drugs to doctors and patients, nothing prevents them from doing so. They do promote their therapeutically equivalent generic drugs to pharmacies and payers, focusing on the lower prices they offer. And a company that filed a hybrid application for a product that differed from the innovator’s product might brand its product and promote the distinguishing features, or (depending on the reason it filed the hybrid application) position the product as a near‐​duplicate of the more expensive branded alternatives and promote it as such.</w:t>
      </w:r>
    </w:p>
    <w:p w14:paraId="0E6BF8FB" w14:textId="77777777" w:rsidR="00005770" w:rsidRPr="008C760D" w:rsidRDefault="00005770" w:rsidP="00005770">
      <w:pPr>
        <w:rPr>
          <w:sz w:val="16"/>
        </w:rPr>
      </w:pPr>
      <w:r w:rsidRPr="008C760D">
        <w:rPr>
          <w:sz w:val="16"/>
        </w:rPr>
        <w:t xml:space="preserve">In short, </w:t>
      </w:r>
      <w:r w:rsidRPr="008C760D">
        <w:rPr>
          <w:u w:val="single"/>
        </w:rPr>
        <w:t xml:space="preserve">an innovator’s newer </w:t>
      </w:r>
      <w:r w:rsidRPr="00EA3700">
        <w:rPr>
          <w:highlight w:val="green"/>
          <w:u w:val="single"/>
        </w:rPr>
        <w:t xml:space="preserve">product creates a </w:t>
      </w:r>
      <w:r w:rsidRPr="00EA3700">
        <w:rPr>
          <w:rStyle w:val="Emphasis"/>
          <w:highlight w:val="green"/>
        </w:rPr>
        <w:t>new choice</w:t>
      </w:r>
      <w:r w:rsidRPr="008C760D">
        <w:rPr>
          <w:rStyle w:val="Emphasis"/>
        </w:rPr>
        <w:t xml:space="preserve"> for doctors and payers</w:t>
      </w:r>
      <w:r w:rsidRPr="008C760D">
        <w:rPr>
          <w:sz w:val="16"/>
        </w:rPr>
        <w:t xml:space="preserve">. To be sure, if doctors select this product, </w:t>
      </w:r>
      <w:r w:rsidRPr="008C760D">
        <w:rPr>
          <w:u w:val="single"/>
        </w:rPr>
        <w:t>pharmacists will dispense it rather than generic copies of the innovator’s older product. Doctors might shift their prescribing to the newer product</w:t>
      </w:r>
      <w:r w:rsidRPr="008C760D">
        <w:rPr>
          <w:sz w:val="16"/>
        </w:rPr>
        <w:t xml:space="preserve"> for many reasons, including persuasive advertising and promotion — meaning they come to believe (based on advertising that, per FDA rules, must be truthful and not misleading) that there are benefits to the newer product. They might shift for other reasons, including experience treating patients with the two options. </w:t>
      </w:r>
      <w:r w:rsidRPr="008C760D">
        <w:rPr>
          <w:u w:val="single"/>
        </w:rPr>
        <w:t xml:space="preserve">But </w:t>
      </w:r>
      <w:r w:rsidRPr="00EA3700">
        <w:rPr>
          <w:highlight w:val="green"/>
          <w:u w:val="single"/>
        </w:rPr>
        <w:t>companies may</w:t>
      </w:r>
      <w:r w:rsidRPr="008C760D">
        <w:rPr>
          <w:u w:val="single"/>
        </w:rPr>
        <w:t xml:space="preserve"> </w:t>
      </w:r>
      <w:r w:rsidRPr="008C760D">
        <w:rPr>
          <w:rStyle w:val="Emphasis"/>
        </w:rPr>
        <w:t xml:space="preserve">advertise and </w:t>
      </w:r>
      <w:r w:rsidRPr="00EA3700">
        <w:rPr>
          <w:rStyle w:val="Emphasis"/>
          <w:highlight w:val="green"/>
        </w:rPr>
        <w:t>promote generic products</w:t>
      </w:r>
      <w:r w:rsidRPr="008C760D">
        <w:rPr>
          <w:rStyle w:val="Emphasis"/>
        </w:rPr>
        <w:t xml:space="preserve"> to doctors and patients as well</w:t>
      </w:r>
      <w:r w:rsidRPr="008C760D">
        <w:rPr>
          <w:sz w:val="16"/>
        </w:rPr>
        <w:t>, and based on this advertising (or for other reasons, such as experience with the older innovative product that the competitor copied) doctors might not select the innovator’s newer product. They might specify the innovator’s older product (which would lead to automatic substitution, even if the innovator no longer markets the product) or, again, a generic product itself.</w:t>
      </w:r>
    </w:p>
    <w:p w14:paraId="5F3B697B" w14:textId="77777777" w:rsidR="00005770" w:rsidRPr="008C760D" w:rsidRDefault="00005770" w:rsidP="00005770">
      <w:pPr>
        <w:rPr>
          <w:sz w:val="16"/>
        </w:rPr>
      </w:pPr>
      <w:r w:rsidRPr="008C760D">
        <w:rPr>
          <w:u w:val="single"/>
        </w:rPr>
        <w:t xml:space="preserve">Generic companies will be able to </w:t>
      </w:r>
      <w:r w:rsidRPr="00EA3700">
        <w:rPr>
          <w:highlight w:val="green"/>
          <w:u w:val="single"/>
        </w:rPr>
        <w:t>introduce copies of</w:t>
      </w:r>
      <w:r w:rsidRPr="008C760D">
        <w:rPr>
          <w:u w:val="single"/>
        </w:rPr>
        <w:t xml:space="preserve"> the </w:t>
      </w:r>
      <w:r w:rsidRPr="00EA3700">
        <w:rPr>
          <w:rStyle w:val="Emphasis"/>
          <w:highlight w:val="green"/>
        </w:rPr>
        <w:t>innovator’s</w:t>
      </w:r>
      <w:r w:rsidRPr="008C760D">
        <w:rPr>
          <w:rStyle w:val="Emphasis"/>
        </w:rPr>
        <w:t xml:space="preserve"> first </w:t>
      </w:r>
      <w:r w:rsidRPr="00EA3700">
        <w:rPr>
          <w:rStyle w:val="Emphasis"/>
          <w:highlight w:val="green"/>
        </w:rPr>
        <w:t>product</w:t>
      </w:r>
      <w:r w:rsidRPr="008C760D">
        <w:rPr>
          <w:sz w:val="16"/>
        </w:rPr>
        <w:t xml:space="preserve"> and they may or may not enjoy sales depending on the choices they make and the choices made by others in the market.</w:t>
      </w:r>
    </w:p>
    <w:p w14:paraId="054A8BA6" w14:textId="77777777" w:rsidR="00005770" w:rsidRPr="008C760D" w:rsidRDefault="00005770" w:rsidP="00005770">
      <w:pPr>
        <w:rPr>
          <w:sz w:val="16"/>
        </w:rPr>
      </w:pPr>
      <w:r w:rsidRPr="008C760D">
        <w:rPr>
          <w:sz w:val="16"/>
        </w:rPr>
        <w:t>The assumption that competing companies depend on automatic substitution for market share may be simplistic. Only a minority of states require substitution; most instead have permissive laws. In these states, if a generic product is therapeutically equivalent to the prescribed product and the payer requires its use, the permissive state pharmacy law makes it possible for a pharmacist to substitute, in accordance with the patient’s insurance, without consulting the physician. In these cases, the patient’s insurance drives the product selection. State law just makes it possible to comply with the insurance without contacting the doctor. If a payer perceives the innovator’s new product as less cost effective than available generic drugs containing the same active ingredient, it may decline to cover the product. A rational payer will adopt strategies that steer doctors and patients to less expensive products that are equally or adequately effective — not only those that are therapeutically equivalent, but also those that are not. In these cases, even if a doctor specifies a branded product, the patient’s insurance might prompt a conversation among the doctor, pharmacist, and patient, ultimately leading to modification of the prescription and dispensing of the cheaper copy of the innovator’s first‐​version product.</w:t>
      </w:r>
    </w:p>
    <w:p w14:paraId="17DC0B5E" w14:textId="77777777" w:rsidR="00005770" w:rsidRDefault="00005770" w:rsidP="00005770">
      <w:pPr>
        <w:rPr>
          <w:sz w:val="16"/>
        </w:rPr>
      </w:pPr>
      <w:r w:rsidRPr="008C760D">
        <w:rPr>
          <w:sz w:val="16"/>
        </w:rPr>
        <w:t>In short, when an innovator introduces a new product into the market, generic companies will be able to introduce copies of the innovator’s first product and they may or may not enjoy sales depending on the choices they make and the choices made by others in the market. In this scenario, products compete for the business of rational payers based on their comparative benefits and cost. Substitution may play almost no true role, and whether the innovator still markets its older branded product may be irrelevant.</w:t>
      </w:r>
    </w:p>
    <w:p w14:paraId="0CAC9149" w14:textId="22A0DE91" w:rsidR="00D85A03" w:rsidRDefault="00D85A03" w:rsidP="00D85A03"/>
    <w:p w14:paraId="240EA879" w14:textId="053AD698" w:rsidR="00957A07" w:rsidRDefault="00957A07" w:rsidP="00D85A03"/>
    <w:p w14:paraId="7081F465" w14:textId="1EECD266" w:rsidR="004B567C" w:rsidRPr="00FC3C03" w:rsidRDefault="004B567C" w:rsidP="004B567C">
      <w:pPr>
        <w:pStyle w:val="Heading4"/>
        <w:rPr>
          <w:lang w:eastAsia="ja-JP"/>
        </w:rPr>
      </w:pPr>
      <w:r>
        <w:rPr>
          <w:lang w:eastAsia="ja-JP"/>
        </w:rPr>
        <w:lastRenderedPageBreak/>
        <w:t xml:space="preserve">The aff takes too long – we read green. </w:t>
      </w:r>
    </w:p>
    <w:p w14:paraId="4489AEFE" w14:textId="0C2D57ED" w:rsidR="004B567C" w:rsidRPr="00FC3C03" w:rsidRDefault="00E5526B" w:rsidP="004B567C">
      <w:pPr>
        <w:rPr>
          <w:lang w:eastAsia="ja-JP"/>
        </w:rPr>
      </w:pPr>
      <w:r w:rsidRPr="00E5526B">
        <w:rPr>
          <w:rStyle w:val="Style13ptBold"/>
        </w:rPr>
        <w:t>1AC F</w:t>
      </w:r>
      <w:r w:rsidR="004B567C" w:rsidRPr="00E5526B">
        <w:rPr>
          <w:rStyle w:val="Style13ptBold"/>
        </w:rPr>
        <w:t>DA 21</w:t>
      </w:r>
      <w:r w:rsidR="004B567C" w:rsidRPr="00FC3C03">
        <w:rPr>
          <w:lang w:eastAsia="ja-JP"/>
        </w:rPr>
        <w:t xml:space="preserve"> </w:t>
      </w:r>
      <w:r w:rsidR="004B567C" w:rsidRPr="00FC3C03">
        <w:rPr>
          <w:sz w:val="16"/>
          <w:szCs w:val="16"/>
          <w:lang w:eastAsia="ja-JP"/>
        </w:rPr>
        <w:t>[https://www.fda.gov/drugs/news-events-human-drugs/generic-drug-approval-process]</w:t>
      </w:r>
    </w:p>
    <w:p w14:paraId="710B1A1E" w14:textId="77777777" w:rsidR="004B567C" w:rsidRPr="00AC28BA" w:rsidRDefault="004B567C" w:rsidP="004B567C">
      <w:pPr>
        <w:pStyle w:val="Heading4"/>
        <w:rPr>
          <w:rFonts w:eastAsiaTheme="minorHAnsi" w:cs="Calibri"/>
          <w:b w:val="0"/>
          <w:iCs/>
          <w:sz w:val="22"/>
          <w:szCs w:val="22"/>
          <w:lang w:eastAsia="ja-JP"/>
        </w:rPr>
      </w:pPr>
      <w:r w:rsidRPr="00AC28BA">
        <w:rPr>
          <w:rFonts w:eastAsiaTheme="minorHAnsi" w:cs="Calibri"/>
          <w:b w:val="0"/>
          <w:sz w:val="22"/>
          <w:szCs w:val="22"/>
          <w:lang w:eastAsia="ja-JP"/>
        </w:rPr>
        <w:t xml:space="preserve">It depends on the complexity of the drug product and the completeness of the application. </w:t>
      </w:r>
      <w:r w:rsidRPr="00AC28BA">
        <w:rPr>
          <w:rFonts w:eastAsiaTheme="minorHAnsi" w:cs="Calibri"/>
          <w:b w:val="0"/>
          <w:sz w:val="22"/>
          <w:szCs w:val="22"/>
          <w:highlight w:val="cyan"/>
          <w:lang w:eastAsia="ja-JP"/>
        </w:rPr>
        <w:t xml:space="preserve">Some </w:t>
      </w:r>
      <w:r w:rsidRPr="00AC28BA">
        <w:rPr>
          <w:rFonts w:eastAsiaTheme="minorHAnsi" w:cs="Calibri"/>
          <w:sz w:val="22"/>
          <w:szCs w:val="22"/>
          <w:highlight w:val="cyan"/>
          <w:u w:val="single"/>
          <w:lang w:eastAsia="ja-JP"/>
        </w:rPr>
        <w:t>generic versions of priority drugs</w:t>
      </w:r>
      <w:r w:rsidRPr="00AC28BA">
        <w:rPr>
          <w:rFonts w:eastAsiaTheme="minorHAnsi" w:cs="Calibri"/>
          <w:b w:val="0"/>
          <w:sz w:val="22"/>
          <w:szCs w:val="22"/>
          <w:lang w:eastAsia="ja-JP"/>
        </w:rPr>
        <w:t xml:space="preserve"> – drugs that CDER has determined to potentially provide a significant advance in medical </w:t>
      </w:r>
      <w:r w:rsidRPr="00AC28BA">
        <w:rPr>
          <w:rFonts w:eastAsiaTheme="minorHAnsi" w:cs="Calibri"/>
          <w:sz w:val="22"/>
          <w:szCs w:val="22"/>
          <w:u w:val="single"/>
          <w:lang w:eastAsia="ja-JP"/>
        </w:rPr>
        <w:t xml:space="preserve">care </w:t>
      </w:r>
      <w:r w:rsidRPr="00AC28BA">
        <w:rPr>
          <w:rFonts w:eastAsiaTheme="minorHAnsi" w:cs="Calibri"/>
          <w:sz w:val="22"/>
          <w:szCs w:val="22"/>
          <w:highlight w:val="cyan"/>
          <w:u w:val="single"/>
          <w:lang w:eastAsia="ja-JP"/>
        </w:rPr>
        <w:t>-- have been approved in six months or less.</w:t>
      </w:r>
      <w:r w:rsidRPr="00AC28BA">
        <w:rPr>
          <w:rFonts w:eastAsiaTheme="minorHAnsi" w:cs="Calibri"/>
          <w:b w:val="0"/>
          <w:sz w:val="22"/>
          <w:szCs w:val="22"/>
          <w:lang w:eastAsia="ja-JP"/>
        </w:rPr>
        <w:t xml:space="preserve"> Other times </w:t>
      </w:r>
      <w:r w:rsidRPr="00931A7E">
        <w:rPr>
          <w:rFonts w:eastAsiaTheme="minorHAnsi" w:cs="Calibri"/>
          <w:b w:val="0"/>
          <w:sz w:val="22"/>
          <w:szCs w:val="22"/>
          <w:highlight w:val="green"/>
          <w:lang w:eastAsia="ja-JP"/>
        </w:rPr>
        <w:t>it may take years before FDA</w:t>
      </w:r>
      <w:r w:rsidRPr="00AC28BA">
        <w:rPr>
          <w:rFonts w:eastAsiaTheme="minorHAnsi" w:cs="Calibri"/>
          <w:b w:val="0"/>
          <w:sz w:val="22"/>
          <w:szCs w:val="22"/>
          <w:lang w:eastAsia="ja-JP"/>
        </w:rPr>
        <w:t xml:space="preserve">’s scientific and medical team </w:t>
      </w:r>
      <w:r w:rsidRPr="00931A7E">
        <w:rPr>
          <w:rFonts w:eastAsiaTheme="minorHAnsi" w:cs="Calibri"/>
          <w:b w:val="0"/>
          <w:sz w:val="22"/>
          <w:szCs w:val="22"/>
          <w:highlight w:val="green"/>
          <w:lang w:eastAsia="ja-JP"/>
        </w:rPr>
        <w:t>is</w:t>
      </w:r>
      <w:r w:rsidRPr="00AC28BA">
        <w:rPr>
          <w:rFonts w:eastAsiaTheme="minorHAnsi" w:cs="Calibri"/>
          <w:b w:val="0"/>
          <w:sz w:val="22"/>
          <w:szCs w:val="22"/>
          <w:lang w:eastAsia="ja-JP"/>
        </w:rPr>
        <w:t xml:space="preserve"> 100 percent </w:t>
      </w:r>
      <w:r w:rsidRPr="00931A7E">
        <w:rPr>
          <w:rFonts w:eastAsiaTheme="minorHAnsi" w:cs="Calibri"/>
          <w:b w:val="0"/>
          <w:sz w:val="22"/>
          <w:szCs w:val="22"/>
          <w:highlight w:val="green"/>
          <w:lang w:eastAsia="ja-JP"/>
        </w:rPr>
        <w:t xml:space="preserve">confident in an approval decision. It often takes several rounds of communication between FDA and </w:t>
      </w:r>
      <w:r w:rsidRPr="00931A7E">
        <w:rPr>
          <w:rFonts w:eastAsiaTheme="minorHAnsi" w:cs="Calibri"/>
          <w:sz w:val="22"/>
          <w:szCs w:val="22"/>
          <w:highlight w:val="green"/>
          <w:u w:val="single"/>
          <w:lang w:eastAsia="ja-JP"/>
        </w:rPr>
        <w:t>the generic drug</w:t>
      </w:r>
      <w:r w:rsidRPr="00931A7E">
        <w:rPr>
          <w:rFonts w:eastAsiaTheme="minorHAnsi" w:cs="Calibri"/>
          <w:b w:val="0"/>
          <w:sz w:val="22"/>
          <w:szCs w:val="22"/>
          <w:highlight w:val="green"/>
          <w:lang w:eastAsia="ja-JP"/>
        </w:rPr>
        <w:t xml:space="preserve"> company</w:t>
      </w:r>
      <w:r w:rsidRPr="00AC28BA">
        <w:rPr>
          <w:rFonts w:eastAsiaTheme="minorHAnsi" w:cs="Calibri"/>
          <w:b w:val="0"/>
          <w:sz w:val="22"/>
          <w:szCs w:val="22"/>
          <w:lang w:eastAsia="ja-JP"/>
        </w:rPr>
        <w:t xml:space="preserve"> before the </w:t>
      </w:r>
      <w:r w:rsidRPr="00AC28BA">
        <w:rPr>
          <w:rFonts w:eastAsiaTheme="minorHAnsi" w:cs="Calibri"/>
          <w:sz w:val="22"/>
          <w:szCs w:val="22"/>
          <w:highlight w:val="cyan"/>
          <w:u w:val="single"/>
          <w:lang w:eastAsia="ja-JP"/>
        </w:rPr>
        <w:t>product is shown to be safe, effective, high quality</w:t>
      </w:r>
      <w:r w:rsidRPr="00AC28BA">
        <w:rPr>
          <w:rFonts w:eastAsiaTheme="minorHAnsi" w:cs="Calibri"/>
          <w:b w:val="0"/>
          <w:sz w:val="22"/>
          <w:szCs w:val="22"/>
          <w:highlight w:val="cyan"/>
          <w:lang w:eastAsia="ja-JP"/>
        </w:rPr>
        <w:t>, and substitutable for the brand name counterpart. Some generic drugs are never approved, because the company is unable to meet FDA’s rigorous standards for approval.</w:t>
      </w:r>
    </w:p>
    <w:p w14:paraId="3D4739D2" w14:textId="77777777" w:rsidR="004B567C" w:rsidRDefault="004B567C" w:rsidP="00D85A03"/>
    <w:p w14:paraId="5555B52E" w14:textId="745CCDD0" w:rsidR="00957A07" w:rsidRDefault="00957A07" w:rsidP="00957A07">
      <w:pPr>
        <w:pStyle w:val="Heading3"/>
      </w:pPr>
      <w:r>
        <w:lastRenderedPageBreak/>
        <w:t>C2</w:t>
      </w:r>
    </w:p>
    <w:p w14:paraId="58838AEB" w14:textId="77777777" w:rsidR="00957A07" w:rsidRDefault="00957A07" w:rsidP="00957A07">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49752C8B" w14:textId="77777777" w:rsidR="00957A07" w:rsidRPr="0018415E" w:rsidRDefault="00957A07" w:rsidP="00957A07">
      <w:r w:rsidRPr="00133370">
        <w:rPr>
          <w:rStyle w:val="Style13ptBold"/>
        </w:rPr>
        <w:t>White 19</w:t>
      </w:r>
      <w:r>
        <w:t xml:space="preserve"> [(C. Micheal, </w:t>
      </w:r>
      <w:r w:rsidRPr="00133370">
        <w:t>Professor and Head of the Department of Pharmacy Practice, University of Connecticut</w:t>
      </w:r>
      <w:r>
        <w:t>) “</w:t>
      </w:r>
      <w:r w:rsidRPr="0018415E">
        <w:t>Why your generic drugs may not be safe and the FDA may be too lax</w:t>
      </w:r>
      <w:r>
        <w:t xml:space="preserve">” The Conversation, 12/4/19. </w:t>
      </w:r>
      <w:hyperlink r:id="rId13" w:history="1">
        <w:r w:rsidRPr="0051543C">
          <w:rPr>
            <w:rStyle w:val="Hyperlink"/>
          </w:rPr>
          <w:t>https://theconversation.com/why-your-generic-drugs-may-not-be-safe-and-the-fda-may-be-too-lax-125529</w:t>
        </w:r>
      </w:hyperlink>
      <w:r>
        <w:t>] RR</w:t>
      </w:r>
    </w:p>
    <w:p w14:paraId="2F3A9BCD" w14:textId="77777777" w:rsidR="00957A07" w:rsidRDefault="00957A07" w:rsidP="00957A07">
      <w:r>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7677D000" w14:textId="77777777" w:rsidR="00957A07" w:rsidRDefault="00957A07" w:rsidP="00957A07">
      <w:r>
        <w:t>As a pharmacist, I know that the safety of prescription medications is vital. My research, recently published in the “Annals of Pharmacotherapy,” raises alarming concerns about our vulnerabilities.</w:t>
      </w:r>
    </w:p>
    <w:p w14:paraId="6D73899B" w14:textId="77777777" w:rsidR="00957A07" w:rsidRDefault="00957A07" w:rsidP="00957A07">
      <w:r>
        <w:t>Do experts have something to add to public debate?</w:t>
      </w:r>
    </w:p>
    <w:p w14:paraId="0472F806" w14:textId="77777777" w:rsidR="00957A07" w:rsidRDefault="00957A07" w:rsidP="00957A07">
      <w:r>
        <w:t>Where are your drugs being made?</w:t>
      </w:r>
    </w:p>
    <w:p w14:paraId="49A1A345" w14:textId="77777777" w:rsidR="00957A07" w:rsidRDefault="00957A07" w:rsidP="00957A07">
      <w:r>
        <w:t>A pharmacist at a drug plant outside Mumbai in 2012, shortly after a change in patent law allowed production of a generic cancer drug. Rafiq Mugbool/AP Photo</w:t>
      </w:r>
    </w:p>
    <w:p w14:paraId="59016488" w14:textId="77777777" w:rsidR="00957A07" w:rsidRDefault="00957A07" w:rsidP="00957A07">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ointments or injectable products.</w:t>
      </w:r>
    </w:p>
    <w:p w14:paraId="257AA6C6" w14:textId="77777777" w:rsidR="00957A07" w:rsidRDefault="00957A07" w:rsidP="00957A07">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6D5CCCF3" w14:textId="77777777" w:rsidR="00957A07" w:rsidRDefault="00957A07" w:rsidP="00957A07">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1C2F6A02" w14:textId="77777777" w:rsidR="00957A07" w:rsidRDefault="00957A07" w:rsidP="00957A07">
      <w:r>
        <w:t>Faking results</w:t>
      </w:r>
    </w:p>
    <w:p w14:paraId="62029F93" w14:textId="77777777" w:rsidR="00957A07" w:rsidRDefault="00957A07" w:rsidP="00957A07">
      <w:r>
        <w:t>The FDA informs manufacturing plants in other countries when it plans to inspect their plants. Andrew Harnik/AP Photo</w:t>
      </w:r>
    </w:p>
    <w:p w14:paraId="19B0A3DF" w14:textId="77777777" w:rsidR="00957A07" w:rsidRDefault="00957A07" w:rsidP="00957A07">
      <w:r>
        <w:t>As I detail in my paper, when announced foreign FDA inspections began to occur in earnest between 2010 and 2015, numerous manufacturing plants were subsequently barred from shipping drugs to the U.S. after the inspections uncovered shady activities or serious quality defects.</w:t>
      </w:r>
    </w:p>
    <w:p w14:paraId="288B50D8" w14:textId="77777777" w:rsidR="00957A07" w:rsidRDefault="00957A07" w:rsidP="00957A07">
      <w:r w:rsidRPr="00E771FF">
        <w:rPr>
          <w:rStyle w:val="StyleUnderline"/>
        </w:rPr>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w:t>
      </w:r>
      <w:r>
        <w:lastRenderedPageBreak/>
        <w:t xml:space="preserve">U.S. </w:t>
      </w:r>
      <w:r w:rsidRPr="00E771FF">
        <w:rPr>
          <w:rStyle w:val="StyleUnderline"/>
        </w:rPr>
        <w:t>and making intentionally false statements</w:t>
      </w:r>
      <w:r>
        <w:t>. The company had to withdraw 73 million pills from circulation, and the company paid a $500 million fine.</w:t>
      </w:r>
    </w:p>
    <w:p w14:paraId="03A9361B" w14:textId="77777777" w:rsidR="00957A07" w:rsidRDefault="00957A07" w:rsidP="00957A07">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r>
        <w:t xml:space="preserve"> from foreign manufacturers. Heparin is an anticoagulant used to prevent or treat blood clots in about 10 million hospitalized patients a year and is extracted from pig intestines.</w:t>
      </w:r>
    </w:p>
    <w:p w14:paraId="0D8D4FCD" w14:textId="77777777" w:rsidR="00957A07" w:rsidRDefault="00957A07" w:rsidP="00957A07">
      <w:r>
        <w:t>Some of the heparin was fraudulently replaced with chondroitin, a dietary supplement for joint aches, that had sulphur groups added to the molecule to make it look like heparin.</w:t>
      </w:r>
    </w:p>
    <w:p w14:paraId="013B2279" w14:textId="77777777" w:rsidR="00957A07" w:rsidRDefault="00957A07" w:rsidP="00957A07">
      <w:r>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54A63BDF" w14:textId="77777777" w:rsidR="00957A07" w:rsidRDefault="00957A07" w:rsidP="00957A07">
      <w:r w:rsidRPr="0018415E">
        <w:rPr>
          <w:rStyle w:val="StyleUnderline"/>
        </w:rPr>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blood-pressure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N-nitrosodimethylamine or N-nitrosodiethylamine.</w:t>
      </w:r>
    </w:p>
    <w:p w14:paraId="0853B188" w14:textId="77777777" w:rsidR="00957A07" w:rsidRDefault="00957A07" w:rsidP="00957A07">
      <w:r>
        <w:t>One of the major producers of these active ingredient powders used by multiple generic manufacturers was inspected in 2017. The FDA found that the company fraudulently omitted failing test results and replaced them with passing scores.</w:t>
      </w:r>
    </w:p>
    <w:p w14:paraId="0DCE7358" w14:textId="77777777" w:rsidR="00957A07" w:rsidRPr="00154E1B" w:rsidRDefault="00957A07" w:rsidP="00957A07">
      <w:pPr>
        <w:rPr>
          <w:b/>
          <w:u w:val="singl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27508ED0" w14:textId="54D82B2E" w:rsidR="00957A07" w:rsidRDefault="00957A07" w:rsidP="00957A07"/>
    <w:p w14:paraId="03FD7070" w14:textId="471EF8F6" w:rsidR="00957A07" w:rsidRDefault="00957A07" w:rsidP="00957A07">
      <w:pPr>
        <w:pStyle w:val="Heading3"/>
      </w:pPr>
      <w:r>
        <w:lastRenderedPageBreak/>
        <w:t>C3</w:t>
      </w:r>
    </w:p>
    <w:p w14:paraId="1C859599" w14:textId="77777777" w:rsidR="00957A07" w:rsidRPr="00613DCC" w:rsidRDefault="00957A07" w:rsidP="00957A07">
      <w:pPr>
        <w:keepNext/>
        <w:keepLines/>
        <w:spacing w:before="40" w:after="0"/>
        <w:outlineLvl w:val="3"/>
        <w:rPr>
          <w:rFonts w:eastAsia="SimSun"/>
          <w:b/>
          <w:iCs/>
          <w:sz w:val="26"/>
        </w:rPr>
      </w:pPr>
      <w:r w:rsidRPr="00613DCC">
        <w:rPr>
          <w:rFonts w:eastAsia="SimSun"/>
          <w:b/>
          <w:iCs/>
          <w:sz w:val="26"/>
        </w:rPr>
        <w:t xml:space="preserve">No solvency and reject "empirical" claims -- vaccines require complex infrastructure to manufacture, not just patents </w:t>
      </w:r>
    </w:p>
    <w:p w14:paraId="4BC8C727" w14:textId="77777777" w:rsidR="00957A07" w:rsidRPr="00613DCC" w:rsidRDefault="00957A07" w:rsidP="00957A07">
      <w:pPr>
        <w:rPr>
          <w:rFonts w:eastAsia="Calibri"/>
        </w:rPr>
      </w:pPr>
      <w:r w:rsidRPr="00613DCC">
        <w:rPr>
          <w:rFonts w:eastAsia="Calibri"/>
          <w:b/>
          <w:bCs/>
          <w:sz w:val="26"/>
        </w:rPr>
        <w:t>Hotez 5/10</w:t>
      </w:r>
      <w:r w:rsidRPr="00613DCC">
        <w:rPr>
          <w:rFonts w:eastAsia="Calibri"/>
        </w:rPr>
        <w:t xml:space="preserve"> </w:t>
      </w:r>
      <w:r w:rsidRPr="00613DCC">
        <w:rPr>
          <w:rFonts w:eastAsia="Calibri"/>
          <w:sz w:val="16"/>
          <w:szCs w:val="16"/>
        </w:rPr>
        <w:t>[Peter J. Hotez, Maria Elena Bottazzi, and Prashant Yadav. "Producing a Vaccine Requires More Than a Patent," Foreign Affairs, 5-10-2021, accessed 8-8-2021, https://www.foreignaffairs.com/articles/united-states/2021-05-10/producing-vaccine-requires-more-patent] HWIC</w:t>
      </w:r>
    </w:p>
    <w:p w14:paraId="3EEA3D39" w14:textId="77777777" w:rsidR="00117C46" w:rsidRDefault="00957A07" w:rsidP="00957A07">
      <w:pPr>
        <w:rPr>
          <w:rFonts w:eastAsia="Calibri"/>
          <w:u w:val="single"/>
        </w:rPr>
      </w:pPr>
      <w:r w:rsidRPr="00613DCC">
        <w:rPr>
          <w:rFonts w:eastAsia="Calibri"/>
          <w:sz w:val="16"/>
        </w:rPr>
        <w:t xml:space="preserve">On May 5, President Joe </w:t>
      </w:r>
      <w:r w:rsidRPr="00613DCC">
        <w:rPr>
          <w:rFonts w:eastAsia="Calibri"/>
          <w:u w:val="single"/>
        </w:rPr>
        <w:t>Biden announced</w:t>
      </w:r>
      <w:r w:rsidRPr="00613DCC">
        <w:rPr>
          <w:rFonts w:eastAsia="Calibri"/>
          <w:sz w:val="16"/>
        </w:rPr>
        <w:t xml:space="preserve"> that </w:t>
      </w:r>
      <w:r w:rsidRPr="00613DCC">
        <w:rPr>
          <w:rFonts w:eastAsia="Calibri"/>
          <w:u w:val="single"/>
        </w:rPr>
        <w:t>the U</w:t>
      </w:r>
      <w:r w:rsidRPr="00613DCC">
        <w:rPr>
          <w:rFonts w:eastAsia="Calibri"/>
          <w:sz w:val="16"/>
        </w:rPr>
        <w:t xml:space="preserve">nited </w:t>
      </w:r>
      <w:r w:rsidRPr="00613DCC">
        <w:rPr>
          <w:rFonts w:eastAsia="Calibri"/>
          <w:u w:val="single"/>
        </w:rPr>
        <w:t>S</w:t>
      </w:r>
      <w:r w:rsidRPr="00613DCC">
        <w:rPr>
          <w:rFonts w:eastAsia="Calibri"/>
          <w:sz w:val="16"/>
        </w:rPr>
        <w:t xml:space="preserve">tates </w:t>
      </w:r>
      <w:r w:rsidRPr="00613DCC">
        <w:rPr>
          <w:rFonts w:eastAsia="Calibri"/>
          <w:u w:val="single"/>
        </w:rPr>
        <w:t>would support an international bid to waive intellectual property rights to vaccines</w:t>
      </w:r>
      <w:r w:rsidRPr="00613DCC">
        <w:rPr>
          <w:rFonts w:eastAsia="Calibri"/>
          <w:sz w:val="16"/>
        </w:rPr>
        <w:t xml:space="preserve"> for the duration of the coronavirus pandemic, thereby </w:t>
      </w:r>
      <w:r w:rsidRPr="00613DCC">
        <w:rPr>
          <w:rFonts w:eastAsia="Calibri"/>
          <w:u w:val="single"/>
        </w:rPr>
        <w:t>ostensibly allowing other countries to ramp up production</w:t>
      </w:r>
      <w:r w:rsidRPr="00613DCC">
        <w:rPr>
          <w:rFonts w:eastAsia="Calibri"/>
          <w:sz w:val="16"/>
        </w:rPr>
        <w:t xml:space="preserve"> even of the sophisticated technology behind the Pfizer-BioNTech and Moderna vaccines against COVID-19. Many in the global health community and developing world welcomed the decision as a victory for greater equity in vaccine distribution, in which middle- and low-income countries are lagging far behind wealthy ones. But the </w:t>
      </w:r>
      <w:r w:rsidRPr="00613DCC">
        <w:rPr>
          <w:rFonts w:eastAsia="Calibri"/>
          <w:u w:val="single"/>
        </w:rPr>
        <w:t>jubilation may be premature</w:t>
      </w:r>
      <w:r w:rsidRPr="00613DCC">
        <w:rPr>
          <w:rFonts w:eastAsia="Calibri"/>
          <w:sz w:val="16"/>
        </w:rPr>
        <w:t xml:space="preserve">. </w:t>
      </w:r>
      <w:r w:rsidRPr="00613DCC">
        <w:rPr>
          <w:rFonts w:eastAsia="Calibri"/>
          <w:u w:val="single"/>
        </w:rPr>
        <w:t xml:space="preserve">The drive for </w:t>
      </w:r>
      <w:r w:rsidRPr="00613DCC">
        <w:rPr>
          <w:rFonts w:eastAsia="Calibri"/>
          <w:sz w:val="16"/>
        </w:rPr>
        <w:t xml:space="preserve">intellectual property </w:t>
      </w:r>
      <w:r w:rsidRPr="00613DCC">
        <w:rPr>
          <w:rFonts w:eastAsia="Calibri"/>
          <w:highlight w:val="green"/>
          <w:u w:val="single"/>
        </w:rPr>
        <w:t>waivers</w:t>
      </w:r>
      <w:r w:rsidRPr="00613DCC">
        <w:rPr>
          <w:rFonts w:eastAsia="Calibri"/>
          <w:u w:val="single"/>
        </w:rPr>
        <w:t xml:space="preserve"> originates in part from</w:t>
      </w:r>
      <w:r w:rsidRPr="00613DCC">
        <w:rPr>
          <w:rFonts w:eastAsia="Calibri"/>
          <w:sz w:val="16"/>
        </w:rPr>
        <w:t xml:space="preserve"> the world’s experience fighting </w:t>
      </w:r>
      <w:r w:rsidRPr="00613DCC">
        <w:rPr>
          <w:rFonts w:eastAsia="Calibri"/>
          <w:u w:val="single"/>
        </w:rPr>
        <w:t>the last war, against HIV/AIDS.</w:t>
      </w:r>
      <w:r w:rsidRPr="00613DCC">
        <w:rPr>
          <w:rFonts w:eastAsia="Calibri"/>
          <w:sz w:val="16"/>
        </w:rPr>
        <w:t xml:space="preserve"> Patent pools, intellectual property waivers, and other liberalizing mechanisms were urgent in assuring equity of access to lifesaving drugs during that epidemic. But </w:t>
      </w:r>
      <w:r w:rsidRPr="00613DCC">
        <w:rPr>
          <w:rFonts w:eastAsia="Calibri"/>
          <w:u w:val="single"/>
        </w:rPr>
        <w:t xml:space="preserve">these tools </w:t>
      </w:r>
      <w:r w:rsidRPr="00613DCC">
        <w:rPr>
          <w:rFonts w:eastAsia="Calibri"/>
          <w:highlight w:val="green"/>
          <w:u w:val="single"/>
        </w:rPr>
        <w:t>are better suited to medicines and other pharmaceuticals than to vaccines. Producing vaccines</w:t>
      </w:r>
      <w:r w:rsidRPr="00613DCC">
        <w:rPr>
          <w:rFonts w:eastAsia="Calibri"/>
          <w:sz w:val="16"/>
          <w:highlight w:val="green"/>
        </w:rPr>
        <w:t>—</w:t>
      </w:r>
      <w:r w:rsidRPr="00613DCC">
        <w:rPr>
          <w:rFonts w:eastAsia="Calibri"/>
          <w:sz w:val="16"/>
        </w:rPr>
        <w:t>particularly those as technologically complex as the messenger RNA (mRNA) inoculations against COVID-19—</w:t>
      </w:r>
      <w:r w:rsidRPr="00613DCC">
        <w:rPr>
          <w:rFonts w:eastAsia="Calibri"/>
          <w:highlight w:val="green"/>
          <w:u w:val="single"/>
        </w:rPr>
        <w:t>requires</w:t>
      </w:r>
      <w:r w:rsidRPr="00613DCC">
        <w:rPr>
          <w:rFonts w:eastAsia="Calibri"/>
          <w:u w:val="single"/>
        </w:rPr>
        <w:t xml:space="preserve"> not only patents but </w:t>
      </w:r>
      <w:r w:rsidRPr="00613DCC">
        <w:rPr>
          <w:rFonts w:eastAsia="Calibri"/>
          <w:highlight w:val="green"/>
          <w:u w:val="single"/>
        </w:rPr>
        <w:t>an entire infrastructure that cannot be transferred overnight</w:t>
      </w:r>
      <w:r w:rsidRPr="00613DCC">
        <w:rPr>
          <w:rFonts w:eastAsia="Calibri"/>
          <w:sz w:val="16"/>
          <w:highlight w:val="green"/>
        </w:rPr>
        <w:t>.</w:t>
      </w:r>
      <w:r w:rsidRPr="00613DCC">
        <w:rPr>
          <w:rFonts w:eastAsia="Calibri"/>
          <w:sz w:val="16"/>
        </w:rPr>
        <w:t xml:space="preserve"> The </w:t>
      </w:r>
      <w:r w:rsidRPr="00613DCC">
        <w:rPr>
          <w:rFonts w:eastAsia="Calibri"/>
          <w:u w:val="single"/>
        </w:rPr>
        <w:t>sharing of patents is</w:t>
      </w:r>
      <w:r w:rsidRPr="00613DCC">
        <w:rPr>
          <w:rFonts w:eastAsia="Calibri"/>
          <w:sz w:val="16"/>
        </w:rPr>
        <w:t xml:space="preserve"> an important and </w:t>
      </w:r>
      <w:r w:rsidRPr="00613DCC">
        <w:rPr>
          <w:rFonts w:eastAsia="Calibri"/>
          <w:u w:val="single"/>
        </w:rPr>
        <w:t>welcome development for the long term, but it may not even be the most pressing first step.</w:t>
      </w:r>
      <w:r w:rsidRPr="00613DCC">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Frontières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613DCC">
        <w:rPr>
          <w:rFonts w:eastAsia="Calibri"/>
          <w:u w:val="single"/>
        </w:rPr>
        <w:t>the global health initiative Unitaid helped create a Medicines Patent Pool, in which pharmaceutical companies from all over the world offered antiretroviral drug licenses</w:t>
      </w:r>
      <w:r w:rsidRPr="00613DCC">
        <w:rPr>
          <w:rFonts w:eastAsia="Calibri"/>
          <w:sz w:val="16"/>
        </w:rPr>
        <w:t xml:space="preserve">, thereby </w:t>
      </w:r>
      <w:r w:rsidRPr="00613DCC">
        <w:rPr>
          <w:rFonts w:eastAsia="Calibri"/>
          <w:u w:val="single"/>
        </w:rPr>
        <w:t>creating a path for developing generic versions so long as the patent holders received royalties</w:t>
      </w:r>
      <w:r w:rsidRPr="00613DCC">
        <w:rPr>
          <w:rFonts w:eastAsia="Calibri"/>
          <w:sz w:val="16"/>
        </w:rPr>
        <w:t>. The mechanism supplied voluntary licenses to new producers even while protecting the legal rights of the drugs’ original manufacturers</w:t>
      </w:r>
      <w:r w:rsidRPr="00613DCC">
        <w:rPr>
          <w:rFonts w:eastAsia="Calibri"/>
          <w:sz w:val="16"/>
          <w:highlight w:val="green"/>
        </w:rPr>
        <w:t xml:space="preserve">. </w:t>
      </w:r>
      <w:r w:rsidRPr="00613DCC">
        <w:rPr>
          <w:rFonts w:eastAsia="Calibri"/>
          <w:highlight w:val="green"/>
          <w:u w:val="single"/>
        </w:rPr>
        <w:t>Companies</w:t>
      </w:r>
      <w:r w:rsidRPr="00613DCC">
        <w:rPr>
          <w:rFonts w:eastAsia="Calibri"/>
          <w:u w:val="single"/>
        </w:rPr>
        <w:t xml:space="preserve"> such as Gilead</w:t>
      </w:r>
      <w:r w:rsidRPr="00613DCC">
        <w:rPr>
          <w:rFonts w:eastAsia="Calibri"/>
          <w:sz w:val="16"/>
        </w:rPr>
        <w:t xml:space="preserve">, for example, </w:t>
      </w:r>
      <w:r w:rsidRPr="00613DCC">
        <w:rPr>
          <w:rFonts w:eastAsia="Calibri"/>
          <w:highlight w:val="green"/>
          <w:u w:val="single"/>
        </w:rPr>
        <w:t>have supplied voluntary licenses</w:t>
      </w:r>
      <w:r w:rsidRPr="00613DCC">
        <w:rPr>
          <w:rFonts w:eastAsia="Calibri"/>
          <w:sz w:val="16"/>
        </w:rPr>
        <w:t xml:space="preserve"> for their antivirals directly to generic manufacturers, </w:t>
      </w:r>
      <w:r w:rsidRPr="00613DCC">
        <w:rPr>
          <w:rFonts w:eastAsia="Calibri"/>
          <w:highlight w:val="green"/>
          <w:u w:val="single"/>
        </w:rPr>
        <w:t>allowing for tiered pricing across countries. Barely any COVID-19 vaccines have been administered in</w:t>
      </w:r>
      <w:r w:rsidRPr="00613DCC">
        <w:rPr>
          <w:rFonts w:eastAsia="Calibri"/>
          <w:u w:val="single"/>
        </w:rPr>
        <w:t xml:space="preserve"> the African continent or in </w:t>
      </w:r>
      <w:r w:rsidRPr="00613DCC">
        <w:rPr>
          <w:rFonts w:eastAsia="Calibri"/>
          <w:highlight w:val="green"/>
          <w:u w:val="single"/>
        </w:rPr>
        <w:t>l</w:t>
      </w:r>
      <w:r w:rsidRPr="00613DCC">
        <w:rPr>
          <w:rFonts w:eastAsia="Calibri"/>
          <w:u w:val="single"/>
        </w:rPr>
        <w:t>ow- or middle-</w:t>
      </w:r>
      <w:r w:rsidRPr="00613DCC">
        <w:rPr>
          <w:rFonts w:eastAsia="Calibri"/>
          <w:highlight w:val="green"/>
          <w:u w:val="single"/>
        </w:rPr>
        <w:t>i</w:t>
      </w:r>
      <w:r w:rsidRPr="00613DCC">
        <w:rPr>
          <w:rFonts w:eastAsia="Calibri"/>
          <w:u w:val="single"/>
        </w:rPr>
        <w:t xml:space="preserve">ncome </w:t>
      </w:r>
      <w:r w:rsidRPr="00613DCC">
        <w:rPr>
          <w:rFonts w:eastAsia="Calibri"/>
          <w:highlight w:val="green"/>
          <w:u w:val="single"/>
        </w:rPr>
        <w:t>c</w:t>
      </w:r>
      <w:r w:rsidRPr="00613DCC">
        <w:rPr>
          <w:rFonts w:eastAsia="Calibri"/>
          <w:u w:val="single"/>
        </w:rPr>
        <w:t>ountrie</w:t>
      </w:r>
      <w:r w:rsidRPr="00613DCC">
        <w:rPr>
          <w:rFonts w:eastAsia="Calibri"/>
          <w:highlight w:val="green"/>
          <w:u w:val="single"/>
        </w:rPr>
        <w:t>s</w:t>
      </w:r>
      <w:r w:rsidRPr="00613DCC">
        <w:rPr>
          <w:rFonts w:eastAsia="Calibri"/>
          <w:sz w:val="16"/>
        </w:rPr>
        <w:t xml:space="preserve"> in Asia and Latin America. Global health professionals have understandably sought to ascertain whether a similar approach could help make the distribution of COVID-19 vaccines less lopsided. </w:t>
      </w:r>
      <w:r w:rsidRPr="00613DCC">
        <w:rPr>
          <w:rFonts w:eastAsia="Calibri"/>
          <w:u w:val="single"/>
        </w:rPr>
        <w:t>More than one billion vaccine doses have now been administered—but overwhelmingly to people living in just a few countries</w:t>
      </w:r>
      <w:r w:rsidRPr="00613DCC">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14" w:history="1">
        <w:r w:rsidRPr="00613DCC">
          <w:rPr>
            <w:rFonts w:eastAsia="Calibri"/>
            <w:sz w:val="16"/>
          </w:rPr>
          <w:t>administered</w:t>
        </w:r>
      </w:hyperlink>
      <w:r w:rsidRPr="00613DCC">
        <w:rPr>
          <w:rFonts w:eastAsia="Calibri"/>
          <w:sz w:val="16"/>
        </w:rPr>
        <w:t xml:space="preserve"> in the African continent or in low- or middle-income countries in Asia and Latin America. </w:t>
      </w:r>
      <w:r w:rsidRPr="00613DCC">
        <w:rPr>
          <w:rFonts w:eastAsia="Calibri"/>
          <w:u w:val="single"/>
        </w:rPr>
        <w:t>Global health advocates have responded to this inequity by seeking to apply the lessons they learned from antiretroviral drugs and demanding patent pools or other intellectual property waivers for COVID-19 vaccines</w:t>
      </w:r>
      <w:r w:rsidRPr="00613DCC">
        <w:rPr>
          <w:rFonts w:eastAsia="Calibri"/>
          <w:sz w:val="16"/>
        </w:rPr>
        <w:t xml:space="preserve">. In March 2021, Médecins Sans Frontières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613DCC">
        <w:rPr>
          <w:rFonts w:eastAsia="Calibri"/>
          <w:highlight w:val="green"/>
          <w:u w:val="single"/>
        </w:rPr>
        <w:t>The assumption</w:t>
      </w:r>
      <w:r w:rsidRPr="00613DCC">
        <w:rPr>
          <w:rFonts w:eastAsia="Calibri"/>
          <w:u w:val="single"/>
        </w:rPr>
        <w:t xml:space="preserve"> underlying such demands </w:t>
      </w:r>
      <w:r w:rsidRPr="00613DCC">
        <w:rPr>
          <w:rFonts w:eastAsia="Calibri"/>
          <w:highlight w:val="green"/>
          <w:u w:val="single"/>
        </w:rPr>
        <w:t>is that i</w:t>
      </w:r>
      <w:r w:rsidRPr="00613DCC">
        <w:rPr>
          <w:rFonts w:eastAsia="Calibri"/>
          <w:u w:val="single"/>
        </w:rPr>
        <w:t xml:space="preserve">ntellectual </w:t>
      </w:r>
      <w:r w:rsidRPr="00613DCC">
        <w:rPr>
          <w:rFonts w:eastAsia="Calibri"/>
          <w:highlight w:val="green"/>
          <w:u w:val="single"/>
        </w:rPr>
        <w:t>p</w:t>
      </w:r>
      <w:r w:rsidRPr="00613DCC">
        <w:rPr>
          <w:rFonts w:eastAsia="Calibri"/>
          <w:u w:val="single"/>
        </w:rPr>
        <w:t xml:space="preserve">roperty </w:t>
      </w:r>
    </w:p>
    <w:p w14:paraId="770B2185" w14:textId="77777777" w:rsidR="00117C46" w:rsidRDefault="00117C46" w:rsidP="00957A07">
      <w:pPr>
        <w:rPr>
          <w:rFonts w:eastAsia="Calibri"/>
          <w:u w:val="single"/>
        </w:rPr>
      </w:pPr>
    </w:p>
    <w:p w14:paraId="258E159F" w14:textId="77777777" w:rsidR="00117C46" w:rsidRDefault="00117C46" w:rsidP="00957A07">
      <w:pPr>
        <w:rPr>
          <w:rFonts w:eastAsia="Calibri"/>
          <w:u w:val="single"/>
        </w:rPr>
      </w:pPr>
    </w:p>
    <w:p w14:paraId="708D0253" w14:textId="0111DE69" w:rsidR="00957A07" w:rsidRPr="00613DCC" w:rsidRDefault="00957A07" w:rsidP="00957A07">
      <w:pPr>
        <w:rPr>
          <w:rFonts w:eastAsia="Calibri"/>
          <w:sz w:val="16"/>
        </w:rPr>
      </w:pPr>
      <w:r w:rsidRPr="00613DCC">
        <w:rPr>
          <w:rFonts w:eastAsia="Calibri"/>
          <w:u w:val="single"/>
        </w:rPr>
        <w:t>i</w:t>
      </w:r>
      <w:r w:rsidRPr="00613DCC">
        <w:rPr>
          <w:rFonts w:eastAsia="Calibri"/>
          <w:highlight w:val="green"/>
          <w:u w:val="single"/>
        </w:rPr>
        <w:t>s a crucial barrier blocking vaccine developers</w:t>
      </w:r>
      <w:r w:rsidRPr="00613DCC">
        <w:rPr>
          <w:rFonts w:eastAsia="Calibri"/>
          <w:u w:val="single"/>
        </w:rPr>
        <w:t>,</w:t>
      </w:r>
      <w:r w:rsidRPr="00613DCC">
        <w:rPr>
          <w:rFonts w:eastAsia="Calibri"/>
          <w:sz w:val="16"/>
        </w:rPr>
        <w:t xml:space="preserve"> especially in low- and middle-income countries, </w:t>
      </w:r>
      <w:r w:rsidRPr="00613DCC">
        <w:rPr>
          <w:rFonts w:eastAsia="Calibri"/>
          <w:u w:val="single"/>
        </w:rPr>
        <w:t>from producing COVID-19 vaccines to scale</w:t>
      </w:r>
      <w:r w:rsidRPr="00613DCC">
        <w:rPr>
          <w:rFonts w:eastAsia="Calibri"/>
          <w:sz w:val="16"/>
        </w:rPr>
        <w:t xml:space="preserve">—particularly the high-performing mRNA vaccines that Pfizer-BioNTech and Moderna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613DCC">
        <w:rPr>
          <w:rFonts w:eastAsia="Calibri"/>
          <w:highlight w:val="green"/>
          <w:u w:val="single"/>
        </w:rPr>
        <w:t>producing complicated biologics</w:t>
      </w:r>
      <w:r w:rsidRPr="00613DCC">
        <w:rPr>
          <w:rFonts w:eastAsia="Calibri"/>
          <w:u w:val="single"/>
        </w:rPr>
        <w:t xml:space="preserve">, especially innovative ones such as mRNA or adenovirus-vectored vaccines, </w:t>
      </w:r>
      <w:r w:rsidRPr="00613DCC">
        <w:rPr>
          <w:rFonts w:eastAsia="Calibri"/>
          <w:highlight w:val="green"/>
          <w:u w:val="single"/>
        </w:rPr>
        <w:t>is not</w:t>
      </w:r>
      <w:r w:rsidRPr="00613DCC">
        <w:rPr>
          <w:rFonts w:eastAsia="Calibri"/>
          <w:sz w:val="16"/>
        </w:rPr>
        <w:t xml:space="preserve"> solely </w:t>
      </w:r>
      <w:r w:rsidRPr="00613DCC">
        <w:rPr>
          <w:rFonts w:eastAsia="Calibri"/>
          <w:highlight w:val="green"/>
          <w:u w:val="single"/>
        </w:rPr>
        <w:t>a matter of patent access</w:t>
      </w:r>
      <w:r w:rsidRPr="00613DCC">
        <w:rPr>
          <w:rFonts w:eastAsia="Calibri"/>
          <w:u w:val="single"/>
        </w:rPr>
        <w:t>. Small-molecule antiviral drugs are</w:t>
      </w:r>
      <w:r w:rsidRPr="00613DCC">
        <w:rPr>
          <w:rFonts w:eastAsia="Calibri"/>
          <w:sz w:val="16"/>
        </w:rPr>
        <w:t xml:space="preserve"> comparatively </w:t>
      </w:r>
      <w:r w:rsidRPr="00613DCC">
        <w:rPr>
          <w:rFonts w:eastAsia="Calibri"/>
          <w:u w:val="single"/>
        </w:rPr>
        <w:t>straightforward: the</w:t>
      </w:r>
      <w:r w:rsidRPr="00613DCC">
        <w:rPr>
          <w:rFonts w:eastAsia="Calibri"/>
          <w:sz w:val="16"/>
        </w:rPr>
        <w:t xml:space="preserve"> multistep </w:t>
      </w:r>
      <w:r w:rsidRPr="00613DCC">
        <w:rPr>
          <w:rFonts w:eastAsia="Calibri"/>
          <w:u w:val="single"/>
        </w:rPr>
        <w:t>chemical processes</w:t>
      </w:r>
      <w:r w:rsidRPr="00613DCC">
        <w:rPr>
          <w:rFonts w:eastAsia="Calibri"/>
          <w:sz w:val="16"/>
        </w:rPr>
        <w:t xml:space="preserve"> through which they are synthesized </w:t>
      </w:r>
      <w:r w:rsidRPr="00613DCC">
        <w:rPr>
          <w:rFonts w:eastAsia="Calibri"/>
          <w:u w:val="single"/>
        </w:rPr>
        <w:t>are often fully detailed in published patents or scientific papers</w:t>
      </w:r>
      <w:r w:rsidRPr="00613DCC">
        <w:rPr>
          <w:rFonts w:eastAsia="Calibri"/>
          <w:sz w:val="16"/>
        </w:rPr>
        <w:t xml:space="preserve">. Chemists and formulation </w:t>
      </w:r>
      <w:r w:rsidRPr="00613DCC">
        <w:rPr>
          <w:rFonts w:eastAsia="Calibri"/>
          <w:u w:val="single"/>
        </w:rPr>
        <w:t>experts can</w:t>
      </w:r>
      <w:r w:rsidRPr="00613DCC">
        <w:rPr>
          <w:rFonts w:eastAsia="Calibri"/>
          <w:sz w:val="16"/>
        </w:rPr>
        <w:t xml:space="preserve"> often </w:t>
      </w:r>
      <w:r w:rsidRPr="00613DCC">
        <w:rPr>
          <w:rFonts w:eastAsia="Calibri"/>
          <w:u w:val="single"/>
        </w:rPr>
        <w:t xml:space="preserve">synthesize and scale up production just from knowing the drug structure. But </w:t>
      </w:r>
      <w:r w:rsidRPr="00613DCC">
        <w:rPr>
          <w:rFonts w:eastAsia="Calibri"/>
          <w:highlight w:val="green"/>
          <w:u w:val="single"/>
        </w:rPr>
        <w:t>vaccines</w:t>
      </w:r>
      <w:r w:rsidRPr="00613DCC">
        <w:rPr>
          <w:rFonts w:eastAsia="Calibri"/>
          <w:u w:val="single"/>
        </w:rPr>
        <w:t xml:space="preserve"> are different</w:t>
      </w:r>
      <w:r w:rsidRPr="00613DCC">
        <w:rPr>
          <w:rFonts w:eastAsia="Calibri"/>
          <w:sz w:val="16"/>
        </w:rPr>
        <w:t xml:space="preserve">. Producing and </w:t>
      </w:r>
      <w:r w:rsidRPr="00613DCC">
        <w:rPr>
          <w:rFonts w:eastAsia="Calibri"/>
          <w:u w:val="single"/>
        </w:rPr>
        <w:t>manufacturing lipid-encased mRNA molecules,</w:t>
      </w:r>
      <w:r w:rsidRPr="00613DCC">
        <w:rPr>
          <w:rFonts w:eastAsia="Calibri"/>
          <w:sz w:val="16"/>
        </w:rPr>
        <w:t xml:space="preserve"> recombinant adenoviruses, </w:t>
      </w:r>
      <w:r w:rsidRPr="00613DCC">
        <w:rPr>
          <w:rFonts w:eastAsia="Calibri"/>
          <w:u w:val="single"/>
        </w:rPr>
        <w:t>or even the proteins or whole inactivated viruses</w:t>
      </w:r>
      <w:r w:rsidRPr="00613DCC">
        <w:rPr>
          <w:rFonts w:eastAsia="Calibri"/>
          <w:sz w:val="16"/>
        </w:rPr>
        <w:t xml:space="preserve"> used in older-generation vaccines </w:t>
      </w:r>
      <w:r w:rsidRPr="00613DCC">
        <w:rPr>
          <w:rFonts w:eastAsia="Calibri"/>
          <w:u w:val="single"/>
        </w:rPr>
        <w:t>requires a far higher level of sophistication than is needed for producing small-molecule drugs</w:t>
      </w:r>
      <w:r w:rsidRPr="00613DCC">
        <w:rPr>
          <w:rFonts w:eastAsia="Calibri"/>
          <w:sz w:val="16"/>
        </w:rPr>
        <w:t xml:space="preserve">. Moreover, </w:t>
      </w:r>
      <w:r w:rsidRPr="00613DCC">
        <w:rPr>
          <w:rFonts w:eastAsia="Calibri"/>
          <w:highlight w:val="green"/>
          <w:u w:val="single"/>
        </w:rPr>
        <w:t>vaccine production must meet</w:t>
      </w:r>
      <w:r w:rsidRPr="00613DCC">
        <w:rPr>
          <w:rFonts w:eastAsia="Calibri"/>
          <w:u w:val="single"/>
        </w:rPr>
        <w:t xml:space="preserve"> stringent </w:t>
      </w:r>
      <w:r w:rsidRPr="00613DCC">
        <w:rPr>
          <w:rFonts w:eastAsia="Calibri"/>
          <w:highlight w:val="green"/>
          <w:u w:val="single"/>
        </w:rPr>
        <w:t>requirements</w:t>
      </w:r>
      <w:r w:rsidRPr="00613DCC">
        <w:rPr>
          <w:rFonts w:eastAsia="Calibri"/>
          <w:u w:val="single"/>
        </w:rPr>
        <w:t xml:space="preserve"> for quality control, quality assurance, and regulatory oversight.</w:t>
      </w:r>
      <w:r w:rsidRPr="00613DCC">
        <w:rPr>
          <w:rFonts w:eastAsia="Calibri"/>
          <w:sz w:val="16"/>
        </w:rPr>
        <w:t xml:space="preserve"> The </w:t>
      </w:r>
      <w:r w:rsidRPr="00613DCC">
        <w:rPr>
          <w:rFonts w:eastAsia="Calibri"/>
          <w:b/>
          <w:iCs/>
          <w:highlight w:val="green"/>
          <w:u w:val="single"/>
        </w:rPr>
        <w:t>effective transfer of such complex technology requires a receiving ecosystem that can take years, sometimes decades, to build</w:t>
      </w:r>
      <w:r w:rsidRPr="00613DCC">
        <w:rPr>
          <w:rFonts w:eastAsia="Calibri"/>
          <w:sz w:val="16"/>
        </w:rPr>
        <w:t xml:space="preserve">. </w:t>
      </w:r>
      <w:r w:rsidRPr="00613DCC">
        <w:rPr>
          <w:rFonts w:eastAsia="Calibri"/>
          <w:u w:val="single"/>
        </w:rPr>
        <w:t>Countries seeking to ramp up vaccine production will need to train</w:t>
      </w:r>
      <w:r w:rsidRPr="00613DCC">
        <w:rPr>
          <w:rFonts w:eastAsia="Calibri"/>
          <w:sz w:val="16"/>
        </w:rPr>
        <w:t xml:space="preserve"> staff </w:t>
      </w:r>
      <w:r w:rsidRPr="00613DCC">
        <w:rPr>
          <w:rFonts w:eastAsia="Calibri"/>
          <w:u w:val="single"/>
        </w:rPr>
        <w:t>scientists and technicians</w:t>
      </w:r>
      <w:r w:rsidRPr="00613DCC">
        <w:rPr>
          <w:rFonts w:eastAsia="Calibri"/>
          <w:sz w:val="16"/>
        </w:rPr>
        <w:t xml:space="preserve">. They will also need scientific </w:t>
      </w:r>
      <w:r w:rsidRPr="00613DCC">
        <w:rPr>
          <w:rFonts w:eastAsia="Calibri"/>
          <w:u w:val="single"/>
        </w:rPr>
        <w:t>administrators versed not only in basic research and development but also in detailed record keeping,</w:t>
      </w:r>
      <w:r w:rsidRPr="00613DCC">
        <w:rPr>
          <w:rFonts w:eastAsia="Calibri"/>
          <w:sz w:val="16"/>
        </w:rPr>
        <w:t xml:space="preserve"> including specific documentation practices such as batch production records. Moreover, they will need </w:t>
      </w:r>
      <w:r w:rsidRPr="00613DCC">
        <w:rPr>
          <w:rFonts w:eastAsia="Calibri"/>
          <w:u w:val="single"/>
        </w:rPr>
        <w:t>strong quality control systems and regulatory guardrails</w:t>
      </w:r>
      <w:r w:rsidRPr="00613DCC">
        <w:rPr>
          <w:rFonts w:eastAsia="Calibri"/>
          <w:sz w:val="16"/>
        </w:rPr>
        <w:t xml:space="preserve">. Building such an infrastructure requires intensive training and often considerable financial investment and risk. It also takes time—by some estimates, </w:t>
      </w:r>
      <w:r w:rsidRPr="00613DCC">
        <w:rPr>
          <w:rFonts w:eastAsia="Calibri"/>
          <w:u w:val="single"/>
        </w:rPr>
        <w:t>vaccine development requires at least 11 years, and even then the probability that such efforts will result in bringing a vaccine to market is less than ten percent</w:t>
      </w:r>
      <w:r w:rsidRPr="00613DCC">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613DCC">
        <w:rPr>
          <w:rFonts w:eastAsia="Calibri"/>
          <w:u w:val="single"/>
        </w:rPr>
        <w:t>manufacturers will require financing, access to very large amounts of raw materials and supplies</w:t>
      </w:r>
      <w:r w:rsidRPr="00613DCC">
        <w:rPr>
          <w:rFonts w:eastAsia="Calibri"/>
          <w:sz w:val="16"/>
        </w:rPr>
        <w:t xml:space="preserve"> (possibly </w:t>
      </w:r>
      <w:r w:rsidRPr="00613DCC">
        <w:rPr>
          <w:rFonts w:eastAsia="Calibri"/>
          <w:u w:val="single"/>
        </w:rPr>
        <w:t>including relaxation of export controls), and some technical expertise in manufacturing and quality control</w:t>
      </w:r>
      <w:r w:rsidRPr="00613DCC">
        <w:rPr>
          <w:rFonts w:eastAsia="Calibri"/>
          <w:sz w:val="16"/>
        </w:rPr>
        <w:t xml:space="preserve"> if they are to produce the existing vaccines against COVID-19. Vaccinating </w:t>
      </w:r>
      <w:r w:rsidRPr="00613DCC">
        <w:rPr>
          <w:rFonts w:eastAsia="Calibri"/>
          <w:u w:val="single"/>
        </w:rPr>
        <w:t>India alone will require almost two billion doses, and more than 12 billion doses will be required to vaccinate the world</w:t>
      </w:r>
      <w:r w:rsidRPr="00613DCC">
        <w:rPr>
          <w:rFonts w:eastAsia="Calibri"/>
          <w:sz w:val="16"/>
        </w:rPr>
        <w:t xml:space="preserve">. The emergence of </w:t>
      </w:r>
      <w:r w:rsidRPr="00613DCC">
        <w:rPr>
          <w:rFonts w:eastAsia="Calibri"/>
          <w:u w:val="single"/>
        </w:rPr>
        <w:t>new variants and the need for booster doses may increase demand even further.</w:t>
      </w:r>
      <w:r w:rsidRPr="00613DCC">
        <w:rPr>
          <w:rFonts w:eastAsia="Calibri"/>
          <w:sz w:val="16"/>
        </w:rPr>
        <w:t xml:space="preserve"> Whether mRNA vaccine technology can be scaled to produce billions of doses in 2021, or even by early 2022, remains entirely unknown, but the goal is worth pursuing. To this end, some kind of patent relaxation may be necessary, but far from sufficient. Would-be producers will need technical know-how, regulatory controls, and components that are currently in very short supply, such as nucleotides and lipids. </w:t>
      </w:r>
    </w:p>
    <w:p w14:paraId="0A41E1F1" w14:textId="77777777" w:rsidR="00957A07" w:rsidRPr="00957A07" w:rsidRDefault="00957A07" w:rsidP="00957A07"/>
    <w:sectPr w:rsidR="00957A07" w:rsidRPr="00957A0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4E216E"/>
    <w:multiLevelType w:val="hybridMultilevel"/>
    <w:tmpl w:val="815636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132D24"/>
    <w:multiLevelType w:val="hybridMultilevel"/>
    <w:tmpl w:val="F4E0E2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615523"/>
    <w:multiLevelType w:val="hybridMultilevel"/>
    <w:tmpl w:val="1F9E6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1E63C5"/>
    <w:multiLevelType w:val="hybridMultilevel"/>
    <w:tmpl w:val="767870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13D9D"/>
    <w:multiLevelType w:val="hybridMultilevel"/>
    <w:tmpl w:val="E32239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DA1771"/>
    <w:multiLevelType w:val="hybridMultilevel"/>
    <w:tmpl w:val="9BA0B6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0C28ED"/>
    <w:multiLevelType w:val="hybridMultilevel"/>
    <w:tmpl w:val="011861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2"/>
  </w:num>
  <w:num w:numId="14">
    <w:abstractNumId w:val="16"/>
  </w:num>
  <w:num w:numId="15">
    <w:abstractNumId w:val="13"/>
  </w:num>
  <w:num w:numId="16">
    <w:abstractNumId w:val="11"/>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5BCD"/>
    <w:rsid w:val="0000171F"/>
    <w:rsid w:val="000029E3"/>
    <w:rsid w:val="000029E8"/>
    <w:rsid w:val="00004225"/>
    <w:rsid w:val="00005770"/>
    <w:rsid w:val="000066CA"/>
    <w:rsid w:val="00007264"/>
    <w:rsid w:val="000076A9"/>
    <w:rsid w:val="00014FAD"/>
    <w:rsid w:val="00015D2A"/>
    <w:rsid w:val="0002490B"/>
    <w:rsid w:val="000259C5"/>
    <w:rsid w:val="00026465"/>
    <w:rsid w:val="00030204"/>
    <w:rsid w:val="000312A0"/>
    <w:rsid w:val="0003396C"/>
    <w:rsid w:val="00035337"/>
    <w:rsid w:val="00042FFE"/>
    <w:rsid w:val="0004657D"/>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B1EF6"/>
    <w:rsid w:val="000D26A6"/>
    <w:rsid w:val="000D2B90"/>
    <w:rsid w:val="000D6ED8"/>
    <w:rsid w:val="000D717B"/>
    <w:rsid w:val="000E5BCD"/>
    <w:rsid w:val="00100B28"/>
    <w:rsid w:val="00117316"/>
    <w:rsid w:val="00117C4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FCF"/>
    <w:rsid w:val="001B73E3"/>
    <w:rsid w:val="001C1032"/>
    <w:rsid w:val="001C316D"/>
    <w:rsid w:val="001D1A0D"/>
    <w:rsid w:val="001D36BF"/>
    <w:rsid w:val="001D44A1"/>
    <w:rsid w:val="001D4C28"/>
    <w:rsid w:val="001E0B1F"/>
    <w:rsid w:val="001E0C0F"/>
    <w:rsid w:val="001E1E0B"/>
    <w:rsid w:val="001F1173"/>
    <w:rsid w:val="002005A8"/>
    <w:rsid w:val="00202FBE"/>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253"/>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152"/>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74D"/>
    <w:rsid w:val="004348DC"/>
    <w:rsid w:val="00434921"/>
    <w:rsid w:val="00435C25"/>
    <w:rsid w:val="00442018"/>
    <w:rsid w:val="00446567"/>
    <w:rsid w:val="00447B10"/>
    <w:rsid w:val="00452EE4"/>
    <w:rsid w:val="00452F0B"/>
    <w:rsid w:val="004536D6"/>
    <w:rsid w:val="00457224"/>
    <w:rsid w:val="0047482C"/>
    <w:rsid w:val="00475436"/>
    <w:rsid w:val="0048047E"/>
    <w:rsid w:val="00482AF9"/>
    <w:rsid w:val="00496BB2"/>
    <w:rsid w:val="004B37B4"/>
    <w:rsid w:val="004B567C"/>
    <w:rsid w:val="004B72B4"/>
    <w:rsid w:val="004C0314"/>
    <w:rsid w:val="004C0D3D"/>
    <w:rsid w:val="004C213E"/>
    <w:rsid w:val="004C376C"/>
    <w:rsid w:val="004C657F"/>
    <w:rsid w:val="004D170C"/>
    <w:rsid w:val="004D17D8"/>
    <w:rsid w:val="004D4A4A"/>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475EE"/>
    <w:rsid w:val="006529B9"/>
    <w:rsid w:val="00654695"/>
    <w:rsid w:val="0065500A"/>
    <w:rsid w:val="00655217"/>
    <w:rsid w:val="0065727C"/>
    <w:rsid w:val="00674A78"/>
    <w:rsid w:val="006774DF"/>
    <w:rsid w:val="00696A16"/>
    <w:rsid w:val="006A019F"/>
    <w:rsid w:val="006A4840"/>
    <w:rsid w:val="006A52A0"/>
    <w:rsid w:val="006A535F"/>
    <w:rsid w:val="006A7E1D"/>
    <w:rsid w:val="006C3A56"/>
    <w:rsid w:val="006D13F4"/>
    <w:rsid w:val="006D6A3B"/>
    <w:rsid w:val="006D6AED"/>
    <w:rsid w:val="006E6D0B"/>
    <w:rsid w:val="006F126E"/>
    <w:rsid w:val="006F32C9"/>
    <w:rsid w:val="006F3834"/>
    <w:rsid w:val="006F5693"/>
    <w:rsid w:val="006F5D4C"/>
    <w:rsid w:val="007125EE"/>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950E3"/>
    <w:rsid w:val="007A1325"/>
    <w:rsid w:val="007A1A18"/>
    <w:rsid w:val="007A3BAF"/>
    <w:rsid w:val="007B53D8"/>
    <w:rsid w:val="007C22C5"/>
    <w:rsid w:val="007C57E1"/>
    <w:rsid w:val="007C5811"/>
    <w:rsid w:val="007D2DF5"/>
    <w:rsid w:val="007D451A"/>
    <w:rsid w:val="007D5E3E"/>
    <w:rsid w:val="007D7596"/>
    <w:rsid w:val="007E242C"/>
    <w:rsid w:val="007E6631"/>
    <w:rsid w:val="0080122B"/>
    <w:rsid w:val="00803A12"/>
    <w:rsid w:val="00805417"/>
    <w:rsid w:val="00807023"/>
    <w:rsid w:val="008266F9"/>
    <w:rsid w:val="008267E2"/>
    <w:rsid w:val="00826A9B"/>
    <w:rsid w:val="00834842"/>
    <w:rsid w:val="00840E7B"/>
    <w:rsid w:val="0085099A"/>
    <w:rsid w:val="008536AF"/>
    <w:rsid w:val="00853D40"/>
    <w:rsid w:val="008564FC"/>
    <w:rsid w:val="00864E76"/>
    <w:rsid w:val="00872581"/>
    <w:rsid w:val="0087459D"/>
    <w:rsid w:val="0087680F"/>
    <w:rsid w:val="00876D81"/>
    <w:rsid w:val="00881D86"/>
    <w:rsid w:val="00883306"/>
    <w:rsid w:val="0089014B"/>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7E"/>
    <w:rsid w:val="00932C71"/>
    <w:rsid w:val="009509D5"/>
    <w:rsid w:val="009538F5"/>
    <w:rsid w:val="00957187"/>
    <w:rsid w:val="00957A0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CD0"/>
    <w:rsid w:val="009C5FF7"/>
    <w:rsid w:val="009C6292"/>
    <w:rsid w:val="009D15DB"/>
    <w:rsid w:val="009D3133"/>
    <w:rsid w:val="009D7E9F"/>
    <w:rsid w:val="009E160D"/>
    <w:rsid w:val="009E7BD3"/>
    <w:rsid w:val="009F1CBB"/>
    <w:rsid w:val="009F3305"/>
    <w:rsid w:val="009F6FB2"/>
    <w:rsid w:val="00A071C0"/>
    <w:rsid w:val="00A22670"/>
    <w:rsid w:val="00A24B35"/>
    <w:rsid w:val="00A271BA"/>
    <w:rsid w:val="00A27F86"/>
    <w:rsid w:val="00A431C6"/>
    <w:rsid w:val="00A54315"/>
    <w:rsid w:val="00A57010"/>
    <w:rsid w:val="00A60FBC"/>
    <w:rsid w:val="00A65C0B"/>
    <w:rsid w:val="00A776BA"/>
    <w:rsid w:val="00A81FD2"/>
    <w:rsid w:val="00A8441A"/>
    <w:rsid w:val="00A8674A"/>
    <w:rsid w:val="00A8757F"/>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18C"/>
    <w:rsid w:val="00B12933"/>
    <w:rsid w:val="00B12B88"/>
    <w:rsid w:val="00B137E0"/>
    <w:rsid w:val="00B13BC8"/>
    <w:rsid w:val="00B24662"/>
    <w:rsid w:val="00B3569C"/>
    <w:rsid w:val="00B43676"/>
    <w:rsid w:val="00B5602D"/>
    <w:rsid w:val="00B60125"/>
    <w:rsid w:val="00B6137E"/>
    <w:rsid w:val="00B6656B"/>
    <w:rsid w:val="00B666D6"/>
    <w:rsid w:val="00B71625"/>
    <w:rsid w:val="00B75C54"/>
    <w:rsid w:val="00B8710E"/>
    <w:rsid w:val="00B92A93"/>
    <w:rsid w:val="00BA17A8"/>
    <w:rsid w:val="00BA3C33"/>
    <w:rsid w:val="00BA6C51"/>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1790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5B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390"/>
    <w:rsid w:val="00D53072"/>
    <w:rsid w:val="00D53210"/>
    <w:rsid w:val="00D61A4E"/>
    <w:rsid w:val="00D634EA"/>
    <w:rsid w:val="00D713A1"/>
    <w:rsid w:val="00D77956"/>
    <w:rsid w:val="00D80F0C"/>
    <w:rsid w:val="00D85A0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D67"/>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26B"/>
    <w:rsid w:val="00E57B79"/>
    <w:rsid w:val="00E63419"/>
    <w:rsid w:val="00E64496"/>
    <w:rsid w:val="00E72115"/>
    <w:rsid w:val="00E8322E"/>
    <w:rsid w:val="00E903E0"/>
    <w:rsid w:val="00EA1115"/>
    <w:rsid w:val="00EA39EB"/>
    <w:rsid w:val="00EA58CE"/>
    <w:rsid w:val="00EA715E"/>
    <w:rsid w:val="00EB33FF"/>
    <w:rsid w:val="00EB3D1A"/>
    <w:rsid w:val="00EC2759"/>
    <w:rsid w:val="00EC7106"/>
    <w:rsid w:val="00ED0120"/>
    <w:rsid w:val="00ED3BBA"/>
    <w:rsid w:val="00ED4E12"/>
    <w:rsid w:val="00EE051B"/>
    <w:rsid w:val="00EE54B4"/>
    <w:rsid w:val="00EE69EA"/>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B1098B"/>
  <w14:defaultImageDpi w14:val="300"/>
  <w15:docId w15:val="{4D4474F5-5780-1E42-9C5A-225C196A1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4A4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D4A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4A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Block Headers,Char Char Char Char Char Char Char, Char Char, Char Char Char Char Char Char Char,Char Char,Text 7, Char,Citation,Bold Cite,Cite 1,Read Char,Heading 3 Char1 Char Char,Heading 3 Char Char1 Char Char,Read Char Ch,No Underline"/>
    <w:basedOn w:val="Normal"/>
    <w:next w:val="Normal"/>
    <w:link w:val="Heading3Char"/>
    <w:uiPriority w:val="9"/>
    <w:unhideWhenUsed/>
    <w:qFormat/>
    <w:rsid w:val="004D4A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Heading 2 Char2 Char,Heading 2 Char1 Char Char, Ch,Ch,no read,No Spacing12,No Spacing5,CD - Cite,No Spacing211,No Spacing2111,ta,small space,TAG,Heading 2 Char Char Char Char,No Spacing112,T,t"/>
    <w:basedOn w:val="Normal"/>
    <w:next w:val="Normal"/>
    <w:link w:val="Heading4Char"/>
    <w:uiPriority w:val="9"/>
    <w:unhideWhenUsed/>
    <w:qFormat/>
    <w:rsid w:val="004D4A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4A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4A4A"/>
  </w:style>
  <w:style w:type="character" w:customStyle="1" w:styleId="Heading1Char">
    <w:name w:val="Heading 1 Char"/>
    <w:aliases w:val="Pocket Char"/>
    <w:basedOn w:val="DefaultParagraphFont"/>
    <w:link w:val="Heading1"/>
    <w:uiPriority w:val="9"/>
    <w:rsid w:val="004D4A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D4A4A"/>
    <w:rPr>
      <w:rFonts w:ascii="Calibri" w:eastAsiaTheme="majorEastAsia" w:hAnsi="Calibri" w:cstheme="majorBidi"/>
      <w:b/>
      <w:bCs/>
      <w:sz w:val="44"/>
      <w:szCs w:val="44"/>
      <w:u w:val="double"/>
    </w:rPr>
  </w:style>
  <w:style w:type="character" w:customStyle="1" w:styleId="Heading3Char">
    <w:name w:val="Heading 3 Char"/>
    <w:aliases w:val="Block Char,Block Headers Char,Char Char Char Char Char Char Char Char, Char Char Char, Char Char Char Char Char Char Char Char,Char Char Char1,Text 7 Char, Char Char1,Citation Char,Bold Cite Char1,Cite 1 Char,Read Char Char"/>
    <w:basedOn w:val="DefaultParagraphFont"/>
    <w:link w:val="Heading3"/>
    <w:uiPriority w:val="9"/>
    <w:rsid w:val="004D4A4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Heading 2 Char2 Char Char,Heading 2 Char1 Char Char Char, Ch Char,Ch Char,no read Char,No Spacing12 Char,No Spacing5 Char,CD - Cite Char,No Spacing211 Char"/>
    <w:basedOn w:val="DefaultParagraphFont"/>
    <w:link w:val="Heading4"/>
    <w:uiPriority w:val="9"/>
    <w:rsid w:val="004D4A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D4A4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B"/>
    <w:basedOn w:val="DefaultParagraphFont"/>
    <w:uiPriority w:val="1"/>
    <w:qFormat/>
    <w:rsid w:val="004D4A4A"/>
    <w:rPr>
      <w:b w:val="0"/>
      <w:sz w:val="22"/>
      <w:u w:val="single"/>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
    <w:basedOn w:val="DefaultParagraphFont"/>
    <w:link w:val="Emphasize"/>
    <w:uiPriority w:val="20"/>
    <w:qFormat/>
    <w:rsid w:val="004D4A4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D4A4A"/>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Tags Char,Debate Text Char,No Spacing11 Char"/>
    <w:basedOn w:val="DefaultParagraphFont"/>
    <w:link w:val="NoSpacing"/>
    <w:uiPriority w:val="99"/>
    <w:unhideWhenUsed/>
    <w:rsid w:val="004D4A4A"/>
    <w:rPr>
      <w:color w:val="auto"/>
      <w:u w:val="none"/>
    </w:rPr>
  </w:style>
  <w:style w:type="paragraph" w:styleId="DocumentMap">
    <w:name w:val="Document Map"/>
    <w:basedOn w:val="Normal"/>
    <w:link w:val="DocumentMapChar"/>
    <w:uiPriority w:val="99"/>
    <w:semiHidden/>
    <w:unhideWhenUsed/>
    <w:rsid w:val="004D4A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4A4A"/>
    <w:rPr>
      <w:rFonts w:ascii="Lucida Grande" w:hAnsi="Lucida Grande" w:cs="Lucida Grande"/>
    </w:rPr>
  </w:style>
  <w:style w:type="paragraph" w:customStyle="1" w:styleId="Analytic">
    <w:name w:val="Analytic"/>
    <w:basedOn w:val="Normal"/>
    <w:qFormat/>
    <w:rsid w:val="004D4A4A"/>
    <w:rPr>
      <w:b/>
      <w:sz w:val="26"/>
    </w:rPr>
  </w:style>
  <w:style w:type="paragraph" w:customStyle="1" w:styleId="Emphasize">
    <w:name w:val="Emphasize"/>
    <w:basedOn w:val="Normal"/>
    <w:link w:val="Emphasis"/>
    <w:uiPriority w:val="20"/>
    <w:qFormat/>
    <w:rsid w:val="0000577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Card Format,No Spacing31,ClearFormatting,Clear,DDI Tag,Tag Title,No Spacing51,No Spacing22,card,Medium Grid 21,Tags,Debate Text,No Spacing11,No Spacing111,No Spacing3,No Spacing2,Read stuff,Dont use,No Spacing6,No Spacing tnr,tag"/>
    <w:basedOn w:val="Heading1"/>
    <w:link w:val="Hyperlink"/>
    <w:autoRedefine/>
    <w:uiPriority w:val="99"/>
    <w:qFormat/>
    <w:rsid w:val="00005770"/>
    <w:pPr>
      <w:keepNext w:val="0"/>
      <w:keepLines w:val="0"/>
      <w:pageBreakBefore w:val="0"/>
      <w:pBdr>
        <w:top w:val="none" w:sz="0" w:space="0" w:color="auto"/>
        <w:left w:val="none" w:sz="0" w:space="0" w:color="auto"/>
        <w:bottom w:val="none" w:sz="0" w:space="0" w:color="auto"/>
        <w:right w:val="none" w:sz="0" w:space="0" w:color="auto"/>
      </w:pBdr>
      <w:spacing w:before="0" w:line="254" w:lineRule="auto"/>
      <w:ind w:left="720" w:hanging="3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A57010"/>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styleId="ListParagraph">
    <w:name w:val="List Paragraph"/>
    <w:basedOn w:val="Normal"/>
    <w:uiPriority w:val="34"/>
    <w:qFormat/>
    <w:rsid w:val="000259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conversation.com/why-your-generic-drugs-may-not-be-safe-and-the-fda-may-be-too-lax-12552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to.org/regulation/fall-2020/evergreening-myt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inknews.com/what-just-happened-at-the-wto-everything-you-need-to-know/"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tandfonline.com/doi/abs/10.1080/14725843.2013.797289" TargetMode="External"/><Relationship Id="rId4" Type="http://schemas.openxmlformats.org/officeDocument/2006/relationships/customXml" Target="../customXml/item4.xml"/><Relationship Id="rId9" Type="http://schemas.openxmlformats.org/officeDocument/2006/relationships/hyperlink" Target="https://track5.mixtape.moe/qdkkdt.pdf" TargetMode="External"/><Relationship Id="rId14" Type="http://schemas.openxmlformats.org/officeDocument/2006/relationships/hyperlink" Target="https://www.nytimes.com/interactive/2021/world/covid-vaccinations-track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23</Pages>
  <Words>12900</Words>
  <Characters>73530</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50</cp:revision>
  <dcterms:created xsi:type="dcterms:W3CDTF">2021-09-18T21:40:00Z</dcterms:created>
  <dcterms:modified xsi:type="dcterms:W3CDTF">2021-09-18T23:37:00Z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