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245FF" w14:textId="1F0627E2" w:rsidR="00E42E4C" w:rsidRDefault="00642983" w:rsidP="00642983">
      <w:pPr>
        <w:pStyle w:val="Heading1"/>
      </w:pPr>
      <w:r>
        <w:t>1NC</w:t>
      </w:r>
    </w:p>
    <w:p w14:paraId="4A34CF16" w14:textId="04D20C13" w:rsidR="00642983" w:rsidRDefault="00642983" w:rsidP="00642983">
      <w:pPr>
        <w:pStyle w:val="Heading2"/>
      </w:pPr>
      <w:r>
        <w:lastRenderedPageBreak/>
        <w:t>1</w:t>
      </w:r>
    </w:p>
    <w:p w14:paraId="0925EC94" w14:textId="62D64568" w:rsidR="00642983" w:rsidRDefault="00642983" w:rsidP="00642983">
      <w:pPr>
        <w:pStyle w:val="Heading3"/>
      </w:pPr>
      <w:r>
        <w:lastRenderedPageBreak/>
        <w:t>1NC – P</w:t>
      </w:r>
    </w:p>
    <w:p w14:paraId="288C5E77" w14:textId="77777777" w:rsidR="00914B8A" w:rsidRDefault="00914B8A" w:rsidP="00914B8A">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2C10C5DC" w14:textId="77777777" w:rsidR="00914B8A" w:rsidRDefault="00914B8A" w:rsidP="00914B8A">
      <w:pPr>
        <w:pStyle w:val="Heading4"/>
      </w:pPr>
      <w:r>
        <w:t xml:space="preserve">Violation: they didn’t </w:t>
      </w:r>
    </w:p>
    <w:p w14:paraId="1A835F77" w14:textId="77777777" w:rsidR="00914B8A" w:rsidRDefault="00914B8A" w:rsidP="00914B8A">
      <w:pPr>
        <w:pStyle w:val="Heading4"/>
      </w:pPr>
      <w:r>
        <w:t xml:space="preserve">Standards – </w:t>
      </w:r>
    </w:p>
    <w:p w14:paraId="3CF22A34" w14:textId="77777777" w:rsidR="00914B8A" w:rsidRPr="00AB2C97" w:rsidRDefault="00914B8A" w:rsidP="00914B8A">
      <w:pPr>
        <w:pStyle w:val="Heading4"/>
      </w:pPr>
      <w:r>
        <w:t>1] Topic lit – strikes are the core question of the topic and there’s no consensus on normal means so you must spec.</w:t>
      </w:r>
    </w:p>
    <w:p w14:paraId="3149DBCB" w14:textId="77777777" w:rsidR="00914B8A" w:rsidRDefault="00914B8A" w:rsidP="00914B8A">
      <w:pPr>
        <w:rPr>
          <w:rStyle w:val="Style13ptBold"/>
        </w:rPr>
      </w:pPr>
      <w:r>
        <w:rPr>
          <w:rStyle w:val="Style13ptBold"/>
        </w:rPr>
        <w:t>Law Library</w:t>
      </w:r>
    </w:p>
    <w:p w14:paraId="7981B87C" w14:textId="77777777" w:rsidR="00914B8A" w:rsidRPr="00EC05A0" w:rsidRDefault="00914B8A" w:rsidP="00914B8A">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0" w:anchor="ixzz6yOIvCHj7" w:history="1">
        <w:r w:rsidRPr="00EC05A0">
          <w:rPr>
            <w:sz w:val="16"/>
            <w:szCs w:val="16"/>
          </w:rPr>
          <w:t>https://law.jrank.org/#ixzz6yOIvCHj7</w:t>
        </w:r>
      </w:hyperlink>
      <w:r w:rsidRPr="00EC05A0">
        <w:rPr>
          <w:sz w:val="16"/>
          <w:szCs w:val="16"/>
        </w:rPr>
        <w:t>] [SS]</w:t>
      </w:r>
    </w:p>
    <w:p w14:paraId="008F60AA" w14:textId="77777777" w:rsidR="00914B8A" w:rsidRPr="00D96A9A" w:rsidRDefault="00914B8A" w:rsidP="00914B8A">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177C17BA" w14:textId="77777777" w:rsidR="00914B8A" w:rsidRPr="00F85AB5" w:rsidRDefault="00914B8A" w:rsidP="00914B8A"/>
    <w:p w14:paraId="0EA6F65E" w14:textId="77777777" w:rsidR="00914B8A" w:rsidRDefault="00914B8A" w:rsidP="00914B8A">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3646312E" w14:textId="77777777" w:rsidR="00914B8A" w:rsidRPr="0092688D" w:rsidRDefault="00914B8A" w:rsidP="00914B8A"/>
    <w:p w14:paraId="3DD9764F" w14:textId="0C82F361" w:rsidR="00914B8A" w:rsidRDefault="00914B8A" w:rsidP="00914B8A">
      <w:pPr>
        <w:pStyle w:val="Heading4"/>
        <w:rPr>
          <w:rFonts w:cs="Calibri"/>
        </w:rPr>
      </w:pPr>
      <w:r>
        <w:rPr>
          <w:rFonts w:cs="Calibri"/>
        </w:rPr>
        <w:lastRenderedPageBreak/>
        <w:t xml:space="preserve">2] </w:t>
      </w:r>
      <w:r w:rsidRPr="003C4FD4">
        <w:rPr>
          <w:rFonts w:cs="Calibri"/>
          <w:color w:val="000000" w:themeColor="text1"/>
        </w:rPr>
        <w:t xml:space="preserve">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type of strike</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7013B4F3" w14:textId="7D704E99" w:rsidR="00F828B4" w:rsidRDefault="00F828B4" w:rsidP="00F828B4"/>
    <w:p w14:paraId="62074BC6" w14:textId="77777777" w:rsidR="00914B8A" w:rsidRDefault="00914B8A" w:rsidP="00914B8A">
      <w:pPr>
        <w:pStyle w:val="Heading4"/>
      </w:pPr>
      <w:r>
        <w:t>Drop the debater – a] deter future abuse and b] set better norms for debate.</w:t>
      </w:r>
    </w:p>
    <w:p w14:paraId="4CF2C332" w14:textId="77777777" w:rsidR="00914B8A" w:rsidRDefault="00914B8A" w:rsidP="00914B8A">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8372DF5" w14:textId="77777777" w:rsidR="00914B8A" w:rsidRDefault="00914B8A" w:rsidP="00914B8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8842EE1" w14:textId="17EACCD9" w:rsidR="00914B8A" w:rsidRDefault="00914B8A" w:rsidP="00F828B4"/>
    <w:p w14:paraId="25C16731" w14:textId="351F4E59" w:rsidR="00914B8A" w:rsidRDefault="00914B8A" w:rsidP="00914B8A">
      <w:pPr>
        <w:pStyle w:val="Heading2"/>
      </w:pPr>
      <w:r>
        <w:lastRenderedPageBreak/>
        <w:t>2</w:t>
      </w:r>
    </w:p>
    <w:p w14:paraId="0D0D8C3E" w14:textId="1D2EF0D2" w:rsidR="00914B8A" w:rsidRDefault="00914B8A" w:rsidP="00914B8A">
      <w:pPr>
        <w:pStyle w:val="Heading3"/>
      </w:pPr>
      <w:r>
        <w:lastRenderedPageBreak/>
        <w:t>1NC – K</w:t>
      </w:r>
    </w:p>
    <w:p w14:paraId="2CE99A1D" w14:textId="77777777" w:rsidR="00914B8A" w:rsidRPr="008206D3" w:rsidRDefault="00914B8A" w:rsidP="00914B8A">
      <w:pPr>
        <w:pStyle w:val="Heading4"/>
      </w:pPr>
      <w:r>
        <w:t xml:space="preserve">Settler colonialism is a structure, not an event – the </w:t>
      </w:r>
      <w:proofErr w:type="spellStart"/>
      <w:r>
        <w:t>aff’s</w:t>
      </w:r>
      <w:proofErr w:type="spellEnd"/>
      <w:r>
        <w:t xml:space="preserve"> call to [</w:t>
      </w:r>
      <w:r w:rsidRPr="00F26CDB">
        <w:rPr>
          <w:highlight w:val="red"/>
        </w:rPr>
        <w:t>contextual</w:t>
      </w:r>
      <w:r>
        <w:t>] is premised upon Indigenous erasure. Their protection of the laborer structurally excludes Natives and furthers the colonial marketplace. Workers are still settlers – concepts of “workers’ rights” are only coherent by making Native genocide the norm.</w:t>
      </w:r>
    </w:p>
    <w:p w14:paraId="18CA15D7" w14:textId="77777777" w:rsidR="00914B8A" w:rsidRPr="00762F96" w:rsidRDefault="00914B8A" w:rsidP="00914B8A">
      <w:pPr>
        <w:rPr>
          <w:sz w:val="16"/>
          <w:szCs w:val="16"/>
        </w:rPr>
      </w:pPr>
      <w:r w:rsidRPr="009D377B">
        <w:rPr>
          <w:rStyle w:val="Style13ptBold"/>
        </w:rPr>
        <w:t>Baker ‘17</w:t>
      </w:r>
      <w:r>
        <w:rPr>
          <w:sz w:val="16"/>
          <w:szCs w:val="16"/>
        </w:rPr>
        <w:t xml:space="preserve"> </w:t>
      </w:r>
      <w:r w:rsidRPr="00762F96">
        <w:rPr>
          <w:sz w:val="16"/>
          <w:szCs w:val="16"/>
        </w:rPr>
        <w:t xml:space="preserve">[W. Oliver Baker; Assistant Professor of English and African American Studies @ </w:t>
      </w:r>
      <w:proofErr w:type="spellStart"/>
      <w:r w:rsidRPr="00762F96">
        <w:rPr>
          <w:sz w:val="16"/>
          <w:szCs w:val="16"/>
        </w:rPr>
        <w:t>PennState</w:t>
      </w:r>
      <w:proofErr w:type="spellEnd"/>
      <w:r w:rsidRPr="00762F96">
        <w:rPr>
          <w:sz w:val="16"/>
          <w:szCs w:val="16"/>
        </w:rPr>
        <w:t>; “Democracy, Class, and White Settler Colonialism”; Public, Volume 28, Number 55, June 2017, pp. 144-153(10); https://doi.org/10.1386/public.28.55.144_1; Accessed 10-16-2021] AK</w:t>
      </w:r>
    </w:p>
    <w:p w14:paraId="1BB4A1A3" w14:textId="77777777" w:rsidR="00914B8A" w:rsidRPr="00321D1B" w:rsidRDefault="00914B8A" w:rsidP="00914B8A">
      <w:pPr>
        <w:rPr>
          <w:sz w:val="16"/>
        </w:rPr>
      </w:pPr>
      <w:r w:rsidRPr="00321D1B">
        <w:rPr>
          <w:sz w:val="16"/>
        </w:rPr>
        <w:t xml:space="preserve">In recent years, </w:t>
      </w:r>
      <w:r w:rsidRPr="000142B2">
        <w:rPr>
          <w:rStyle w:val="StyleUnderline"/>
        </w:rPr>
        <w:t>settler state policies</w:t>
      </w:r>
      <w:r w:rsidRPr="00321D1B">
        <w:rPr>
          <w:sz w:val="16"/>
        </w:rPr>
        <w:t xml:space="preserve"> have </w:t>
      </w:r>
      <w:r w:rsidRPr="000142B2">
        <w:rPr>
          <w:rStyle w:val="StyleUnderline"/>
        </w:rPr>
        <w:t>shifted</w:t>
      </w:r>
      <w:r w:rsidRPr="00321D1B">
        <w:rPr>
          <w:sz w:val="16"/>
        </w:rPr>
        <w:t xml:space="preserve"> away </w:t>
      </w:r>
      <w:r w:rsidRPr="000142B2">
        <w:rPr>
          <w:rStyle w:val="StyleUnderline"/>
        </w:rPr>
        <w:t>from</w:t>
      </w:r>
      <w:r w:rsidRPr="00321D1B">
        <w:rPr>
          <w:sz w:val="16"/>
        </w:rPr>
        <w:t xml:space="preserve"> a strategy of </w:t>
      </w:r>
      <w:r w:rsidRPr="000142B2">
        <w:rPr>
          <w:rStyle w:val="StyleUnderline"/>
        </w:rPr>
        <w:t>direct violence and forced assimilation</w:t>
      </w:r>
      <w:r w:rsidRPr="00321D1B">
        <w:rPr>
          <w:sz w:val="16"/>
        </w:rPr>
        <w:t xml:space="preserve">—mostly in response to the political threat posed by the anticolonial nationalisms of the mid-twentieth century—and </w:t>
      </w:r>
      <w:r w:rsidRPr="000142B2">
        <w:rPr>
          <w:rStyle w:val="StyleUnderline"/>
        </w:rPr>
        <w:t>toward</w:t>
      </w:r>
      <w:r w:rsidRPr="00321D1B">
        <w:rPr>
          <w:sz w:val="16"/>
        </w:rPr>
        <w:t xml:space="preserve"> what Glen </w:t>
      </w:r>
      <w:proofErr w:type="spellStart"/>
      <w:r w:rsidRPr="00321D1B">
        <w:rPr>
          <w:sz w:val="16"/>
        </w:rPr>
        <w:t>Coulthard</w:t>
      </w:r>
      <w:proofErr w:type="spellEnd"/>
      <w:r w:rsidRPr="00321D1B">
        <w:rPr>
          <w:sz w:val="16"/>
        </w:rPr>
        <w:t xml:space="preserve"> describes as </w:t>
      </w:r>
      <w:r w:rsidRPr="000142B2">
        <w:rPr>
          <w:rStyle w:val="StyleUnderline"/>
        </w:rPr>
        <w:t>a politics of “colonial recognition,” in which settler societies promise greater accommodation and recognition of Indigenous groups but only to the extent that claims of sovereignty or demands for decolonization go unheard and remain disavowed</w:t>
      </w:r>
      <w:r w:rsidRPr="00321D1B">
        <w:rPr>
          <w:sz w:val="16"/>
        </w:rPr>
        <w:t xml:space="preserve">.7 </w:t>
      </w:r>
      <w:r w:rsidRPr="005A3882">
        <w:rPr>
          <w:rStyle w:val="Emphasis"/>
        </w:rPr>
        <w:t xml:space="preserve">A </w:t>
      </w:r>
      <w:r w:rsidRPr="00EE7891">
        <w:rPr>
          <w:rStyle w:val="Emphasis"/>
          <w:highlight w:val="green"/>
        </w:rPr>
        <w:t>politics of colonial recognition</w:t>
      </w:r>
      <w:r w:rsidRPr="00321D1B">
        <w:rPr>
          <w:sz w:val="16"/>
        </w:rPr>
        <w:t xml:space="preserve"> also </w:t>
      </w:r>
      <w:r w:rsidRPr="00EE7891">
        <w:rPr>
          <w:rStyle w:val="StyleUnderline"/>
          <w:highlight w:val="green"/>
        </w:rPr>
        <w:t>calls for reconciliation and healing</w:t>
      </w:r>
      <w:r w:rsidRPr="007873D0">
        <w:rPr>
          <w:rStyle w:val="StyleUnderline"/>
        </w:rPr>
        <w:t xml:space="preserve"> between settlers and Indigenous peoples as a way to mend what is believed to be a racial or cultural conflict rather than a struggle over land and </w:t>
      </w:r>
      <w:r w:rsidRPr="00576FCB">
        <w:rPr>
          <w:rStyle w:val="StyleUnderline"/>
        </w:rPr>
        <w:t xml:space="preserve">sovereignty. </w:t>
      </w:r>
      <w:r w:rsidRPr="00EE7891">
        <w:rPr>
          <w:rStyle w:val="StyleUnderline"/>
          <w:highlight w:val="green"/>
        </w:rPr>
        <w:t>While</w:t>
      </w:r>
      <w:r w:rsidRPr="00576FCB">
        <w:rPr>
          <w:rStyle w:val="StyleUnderline"/>
        </w:rPr>
        <w:t xml:space="preserve"> settler societies</w:t>
      </w:r>
      <w:r w:rsidRPr="00321D1B">
        <w:rPr>
          <w:sz w:val="16"/>
        </w:rPr>
        <w:t xml:space="preserve"> might affirm the diversity of Indigenous cultures or even </w:t>
      </w:r>
      <w:r w:rsidRPr="00576FCB">
        <w:rPr>
          <w:rStyle w:val="StyleUnderline"/>
        </w:rPr>
        <w:t>lament past incidents of</w:t>
      </w:r>
      <w:r w:rsidRPr="00321D1B">
        <w:rPr>
          <w:sz w:val="16"/>
        </w:rPr>
        <w:t xml:space="preserve"> colonial </w:t>
      </w:r>
      <w:r w:rsidRPr="00576FCB">
        <w:rPr>
          <w:rStyle w:val="StyleUnderline"/>
        </w:rPr>
        <w:t xml:space="preserve">violence, centuries-old structures and </w:t>
      </w:r>
      <w:r w:rsidRPr="00EE7891">
        <w:rPr>
          <w:rStyle w:val="StyleUnderline"/>
          <w:highlight w:val="green"/>
        </w:rPr>
        <w:t>institutions of dispossession remain</w:t>
      </w:r>
      <w:r w:rsidRPr="00576FCB">
        <w:rPr>
          <w:rStyle w:val="StyleUnderline"/>
        </w:rPr>
        <w:t xml:space="preserve"> in place</w:t>
      </w:r>
      <w:r w:rsidRPr="00321D1B">
        <w:rPr>
          <w:sz w:val="16"/>
        </w:rPr>
        <w:t xml:space="preserve">. These can be </w:t>
      </w:r>
      <w:r w:rsidRPr="00321D1B">
        <w:rPr>
          <w:rStyle w:val="StyleUnderline"/>
        </w:rPr>
        <w:t>witnessed today in</w:t>
      </w:r>
      <w:r w:rsidRPr="00321D1B">
        <w:rPr>
          <w:sz w:val="16"/>
        </w:rPr>
        <w:t xml:space="preserve"> the underdevelopment of tribal economies that encourages the privatization of (or the attempt to dissolve) tribally-held land and resources; </w:t>
      </w:r>
      <w:r w:rsidRPr="00321D1B">
        <w:rPr>
          <w:rStyle w:val="StyleUnderline"/>
        </w:rPr>
        <w:t>neoliberal policies that slash public services and deregulate predatory credit and loan industries</w:t>
      </w:r>
      <w:r w:rsidRPr="00321D1B">
        <w:rPr>
          <w:sz w:val="16"/>
        </w:rPr>
        <w:t xml:space="preserve">, while funding entrepreneurial “self-help” initiatives in Indian country; </w:t>
      </w:r>
      <w:r w:rsidRPr="00321D1B">
        <w:rPr>
          <w:rStyle w:val="StyleUnderline"/>
        </w:rPr>
        <w:t>the use of state and police violence to brutalize, incarcerate, and murder unsheltered and working poor Indigenous peoples whose presence “off the reservation” in border towns is seen as a threat</w:t>
      </w:r>
      <w:r w:rsidRPr="00321D1B">
        <w:rPr>
          <w:sz w:val="16"/>
        </w:rPr>
        <w:t xml:space="preserve"> and danger </w:t>
      </w:r>
      <w:r w:rsidRPr="00321D1B">
        <w:rPr>
          <w:rStyle w:val="StyleUnderline"/>
        </w:rPr>
        <w:t>to the property and flows of capital of settler society</w:t>
      </w:r>
      <w:r w:rsidRPr="00321D1B">
        <w:rPr>
          <w:sz w:val="16"/>
        </w:rPr>
        <w:t xml:space="preserve">; extraction industries that destructively seek to unearth and/or transport fossil fuels on or through tribal lands; and the ongoing refusal of federal governments to </w:t>
      </w:r>
      <w:proofErr w:type="spellStart"/>
      <w:r w:rsidRPr="00321D1B">
        <w:rPr>
          <w:sz w:val="16"/>
        </w:rPr>
        <w:t>honour</w:t>
      </w:r>
      <w:proofErr w:type="spellEnd"/>
      <w:r w:rsidRPr="00321D1B">
        <w:rPr>
          <w:sz w:val="16"/>
        </w:rPr>
        <w:t xml:space="preserve"> the treaties, land claims, and rights to self-determination of the Indigenous nations of North America.</w:t>
      </w:r>
    </w:p>
    <w:p w14:paraId="7BA9BD75" w14:textId="77777777" w:rsidR="00914B8A" w:rsidRPr="00207D8C" w:rsidRDefault="00914B8A" w:rsidP="00914B8A">
      <w:pPr>
        <w:rPr>
          <w:sz w:val="16"/>
        </w:rPr>
      </w:pPr>
      <w:r w:rsidRPr="00207D8C">
        <w:rPr>
          <w:sz w:val="16"/>
        </w:rPr>
        <w:t xml:space="preserve">A second key analytic of settler colonial studies and Indigenous critical theory is the concept of Indigeneity. Although defined in various ways, for this essay’s purposes </w:t>
      </w:r>
      <w:r w:rsidRPr="00EE7891">
        <w:rPr>
          <w:rStyle w:val="StyleUnderline"/>
        </w:rPr>
        <w:t>Indigeneity</w:t>
      </w:r>
      <w:r w:rsidRPr="00DD588D">
        <w:rPr>
          <w:rStyle w:val="StyleUnderline"/>
        </w:rPr>
        <w:t xml:space="preserve"> can be described as the social category of persons whose ways of life, forms of knowing, and modes of being </w:t>
      </w:r>
      <w:proofErr w:type="gramStart"/>
      <w:r w:rsidRPr="00DD588D">
        <w:rPr>
          <w:rStyle w:val="StyleUnderline"/>
        </w:rPr>
        <w:t>depend</w:t>
      </w:r>
      <w:proofErr w:type="gramEnd"/>
      <w:r w:rsidRPr="00DD588D">
        <w:rPr>
          <w:rStyle w:val="StyleUnderline"/>
        </w:rPr>
        <w:t xml:space="preserve"> upon </w:t>
      </w:r>
      <w:proofErr w:type="spellStart"/>
      <w:r w:rsidRPr="00DD588D">
        <w:rPr>
          <w:rStyle w:val="StyleUnderline"/>
        </w:rPr>
        <w:t>originary</w:t>
      </w:r>
      <w:proofErr w:type="spellEnd"/>
      <w:r w:rsidRPr="00DD588D">
        <w:rPr>
          <w:rStyle w:val="StyleUnderline"/>
        </w:rPr>
        <w:t xml:space="preserve"> relationships to land bases that Euro-American settlers have enclosed and continue to occupy</w:t>
      </w:r>
      <w:r w:rsidRPr="00207D8C">
        <w:rPr>
          <w:sz w:val="16"/>
        </w:rPr>
        <w:t xml:space="preserve">. Because </w:t>
      </w:r>
      <w:r w:rsidRPr="00FB4015">
        <w:rPr>
          <w:rStyle w:val="StyleUnderline"/>
        </w:rPr>
        <w:t xml:space="preserve">Indigenous </w:t>
      </w:r>
      <w:r w:rsidRPr="00207D8C">
        <w:rPr>
          <w:sz w:val="16"/>
        </w:rPr>
        <w:t xml:space="preserve">peoples claim </w:t>
      </w:r>
      <w:proofErr w:type="spellStart"/>
      <w:r w:rsidRPr="00207D8C">
        <w:rPr>
          <w:sz w:val="16"/>
        </w:rPr>
        <w:t>originary</w:t>
      </w:r>
      <w:proofErr w:type="spellEnd"/>
      <w:r w:rsidRPr="00207D8C">
        <w:rPr>
          <w:sz w:val="16"/>
        </w:rPr>
        <w:t xml:space="preserve"> ties to these land bases, their </w:t>
      </w:r>
      <w:r w:rsidRPr="00FB4015">
        <w:rPr>
          <w:rStyle w:val="StyleUnderline"/>
        </w:rPr>
        <w:t xml:space="preserve">presence or attempt to live on and through them challenges the legitimacy of settler </w:t>
      </w:r>
      <w:r w:rsidRPr="00EC778E">
        <w:rPr>
          <w:rStyle w:val="StyleUnderline"/>
        </w:rPr>
        <w:t xml:space="preserve">society. As a social category constituted through elimination and genocide, </w:t>
      </w:r>
      <w:r w:rsidRPr="00EE7891">
        <w:rPr>
          <w:rStyle w:val="StyleUnderline"/>
          <w:highlight w:val="green"/>
        </w:rPr>
        <w:t>Indigeneity</w:t>
      </w:r>
      <w:r w:rsidRPr="00EC778E">
        <w:rPr>
          <w:rStyle w:val="StyleUnderline"/>
        </w:rPr>
        <w:t xml:space="preserve"> should </w:t>
      </w:r>
      <w:r w:rsidRPr="00EE7891">
        <w:rPr>
          <w:rStyle w:val="StyleUnderline"/>
          <w:highlight w:val="green"/>
        </w:rPr>
        <w:t>be</w:t>
      </w:r>
      <w:r w:rsidRPr="00EC778E">
        <w:rPr>
          <w:rStyle w:val="StyleUnderline"/>
        </w:rPr>
        <w:t xml:space="preserve"> understood as </w:t>
      </w:r>
      <w:r w:rsidRPr="00EE7891">
        <w:rPr>
          <w:rStyle w:val="StyleUnderline"/>
          <w:highlight w:val="green"/>
        </w:rPr>
        <w:t>distinct from</w:t>
      </w:r>
      <w:r w:rsidRPr="00207D8C">
        <w:rPr>
          <w:sz w:val="16"/>
        </w:rPr>
        <w:t xml:space="preserve">, for example, </w:t>
      </w:r>
      <w:r w:rsidRPr="00EC778E">
        <w:rPr>
          <w:rStyle w:val="StyleUnderline"/>
        </w:rPr>
        <w:t xml:space="preserve">the category of </w:t>
      </w:r>
      <w:r w:rsidRPr="00EE7891">
        <w:rPr>
          <w:rStyle w:val="StyleUnderline"/>
          <w:highlight w:val="green"/>
        </w:rPr>
        <w:t xml:space="preserve">the wage </w:t>
      </w:r>
      <w:proofErr w:type="spellStart"/>
      <w:r w:rsidRPr="00EE7891">
        <w:rPr>
          <w:rStyle w:val="StyleUnderline"/>
          <w:highlight w:val="green"/>
        </w:rPr>
        <w:t>labourer</w:t>
      </w:r>
      <w:proofErr w:type="spellEnd"/>
      <w:r w:rsidRPr="00EE7891">
        <w:rPr>
          <w:rStyle w:val="StyleUnderline"/>
          <w:highlight w:val="green"/>
        </w:rPr>
        <w:t xml:space="preserve"> that is structured by</w:t>
      </w:r>
      <w:r w:rsidRPr="00EC778E">
        <w:rPr>
          <w:rStyle w:val="StyleUnderline"/>
        </w:rPr>
        <w:t xml:space="preserve"> proletarianization and </w:t>
      </w:r>
      <w:r w:rsidRPr="00EE7891">
        <w:rPr>
          <w:rStyle w:val="StyleUnderline"/>
          <w:highlight w:val="green"/>
        </w:rPr>
        <w:t>hegemony</w:t>
      </w:r>
      <w:r w:rsidRPr="00207D8C">
        <w:rPr>
          <w:rStyle w:val="StyleUnderline"/>
        </w:rPr>
        <w:t xml:space="preserve">. If wage </w:t>
      </w:r>
      <w:proofErr w:type="spellStart"/>
      <w:r w:rsidRPr="00EE7891">
        <w:rPr>
          <w:rStyle w:val="StyleUnderline"/>
          <w:highlight w:val="green"/>
        </w:rPr>
        <w:t>labourers</w:t>
      </w:r>
      <w:proofErr w:type="spellEnd"/>
      <w:r w:rsidRPr="00207D8C">
        <w:rPr>
          <w:sz w:val="16"/>
        </w:rPr>
        <w:t xml:space="preserve">, whether employed or unemployed, </w:t>
      </w:r>
      <w:r w:rsidRPr="00EE7891">
        <w:rPr>
          <w:rStyle w:val="StyleUnderline"/>
          <w:highlight w:val="green"/>
        </w:rPr>
        <w:t>are</w:t>
      </w:r>
      <w:r w:rsidRPr="00207D8C">
        <w:rPr>
          <w:rStyle w:val="StyleUnderline"/>
        </w:rPr>
        <w:t xml:space="preserve"> structurally </w:t>
      </w:r>
      <w:r w:rsidRPr="00EE7891">
        <w:rPr>
          <w:rStyle w:val="StyleUnderline"/>
          <w:highlight w:val="green"/>
        </w:rPr>
        <w:t>included in the marketplace</w:t>
      </w:r>
      <w:r w:rsidRPr="00207D8C">
        <w:rPr>
          <w:rStyle w:val="StyleUnderline"/>
        </w:rPr>
        <w:t xml:space="preserve"> where their </w:t>
      </w:r>
      <w:proofErr w:type="spellStart"/>
      <w:r w:rsidRPr="00207D8C">
        <w:rPr>
          <w:rStyle w:val="StyleUnderline"/>
        </w:rPr>
        <w:t>labour</w:t>
      </w:r>
      <w:proofErr w:type="spellEnd"/>
      <w:r w:rsidRPr="00207D8C">
        <w:rPr>
          <w:rStyle w:val="StyleUnderline"/>
        </w:rPr>
        <w:t xml:space="preserve"> power is exploited, the marketplace </w:t>
      </w:r>
      <w:r w:rsidRPr="00EE7891">
        <w:rPr>
          <w:rStyle w:val="StyleUnderline"/>
          <w:highlight w:val="green"/>
        </w:rPr>
        <w:t>itself</w:t>
      </w:r>
      <w:r w:rsidRPr="00207D8C">
        <w:rPr>
          <w:rStyle w:val="StyleUnderline"/>
        </w:rPr>
        <w:t xml:space="preserve"> </w:t>
      </w:r>
      <w:r w:rsidRPr="00EE7891">
        <w:rPr>
          <w:rStyle w:val="StyleUnderline"/>
        </w:rPr>
        <w:t>and</w:t>
      </w:r>
      <w:r w:rsidRPr="00207D8C">
        <w:rPr>
          <w:rStyle w:val="StyleUnderline"/>
        </w:rPr>
        <w:t xml:space="preserve"> the liberal state form that upholds it are nonetheless </w:t>
      </w:r>
      <w:r w:rsidRPr="00EE7891">
        <w:rPr>
          <w:rStyle w:val="StyleUnderline"/>
          <w:highlight w:val="green"/>
        </w:rPr>
        <w:t>premised on the elimination of Indigenous peoples</w:t>
      </w:r>
      <w:r w:rsidRPr="00207D8C">
        <w:rPr>
          <w:rStyle w:val="StyleUnderline"/>
        </w:rPr>
        <w:t xml:space="preserve"> altogether</w:t>
      </w:r>
      <w:r w:rsidRPr="00207D8C">
        <w:rPr>
          <w:sz w:val="16"/>
        </w:rPr>
        <w:t>.</w:t>
      </w:r>
    </w:p>
    <w:p w14:paraId="39D62A24" w14:textId="77777777" w:rsidR="00914B8A" w:rsidRPr="00C94DC4" w:rsidRDefault="00914B8A" w:rsidP="00914B8A">
      <w:pPr>
        <w:rPr>
          <w:sz w:val="16"/>
        </w:rPr>
      </w:pPr>
      <w:r w:rsidRPr="00C94DC4">
        <w:rPr>
          <w:sz w:val="16"/>
        </w:rPr>
        <w:t xml:space="preserve">The ideological framework that mediates, legitimates, and reproduces Indigenous dispossession and its category of Indigeneity is the colonial and racial grammar of what Jodi Byrd calls “Indianness.”8 </w:t>
      </w:r>
      <w:r w:rsidRPr="00D23069">
        <w:rPr>
          <w:rStyle w:val="StyleUnderline"/>
        </w:rPr>
        <w:t xml:space="preserve">The Indian came to be a social ontology in which Indigenous peoples were understood as savage, ancient, living fossils of early humanity, stuck outside of time and space in a state of </w:t>
      </w:r>
      <w:r w:rsidRPr="00D565E8">
        <w:rPr>
          <w:rStyle w:val="StyleUnderline"/>
        </w:rPr>
        <w:t xml:space="preserve">nature. The Indian was and continues to be both </w:t>
      </w:r>
      <w:proofErr w:type="spellStart"/>
      <w:r w:rsidRPr="00D565E8">
        <w:rPr>
          <w:rStyle w:val="StyleUnderline"/>
        </w:rPr>
        <w:t>abjected</w:t>
      </w:r>
      <w:proofErr w:type="spellEnd"/>
      <w:r w:rsidRPr="00D565E8">
        <w:rPr>
          <w:rStyle w:val="StyleUnderline"/>
        </w:rPr>
        <w:t xml:space="preserve"> and romanticized in settler culture as a person who exists in a state of natural warfare, </w:t>
      </w:r>
      <w:r w:rsidRPr="00D565E8">
        <w:rPr>
          <w:rStyle w:val="StyleUnderline"/>
        </w:rPr>
        <w:lastRenderedPageBreak/>
        <w:t>instability, and conflict</w:t>
      </w:r>
      <w:r w:rsidRPr="00C94DC4">
        <w:rPr>
          <w:sz w:val="16"/>
        </w:rPr>
        <w:t xml:space="preserve">, while also appearing liberated from the constraints and alienation of modern life. In this state of nature, </w:t>
      </w:r>
      <w:r w:rsidRPr="00EE7891">
        <w:rPr>
          <w:rStyle w:val="StyleUnderline"/>
          <w:highlight w:val="green"/>
        </w:rPr>
        <w:t>the Indian is understood to lack</w:t>
      </w:r>
      <w:r w:rsidRPr="003643EE">
        <w:rPr>
          <w:rStyle w:val="StyleUnderline"/>
        </w:rPr>
        <w:t xml:space="preserve"> the </w:t>
      </w:r>
      <w:r w:rsidRPr="00EE7891">
        <w:rPr>
          <w:rStyle w:val="StyleUnderline"/>
          <w:highlight w:val="green"/>
        </w:rPr>
        <w:t xml:space="preserve">capacity to </w:t>
      </w:r>
      <w:proofErr w:type="spellStart"/>
      <w:r w:rsidRPr="00EE7891">
        <w:rPr>
          <w:rStyle w:val="StyleUnderline"/>
          <w:highlight w:val="green"/>
        </w:rPr>
        <w:t>labour</w:t>
      </w:r>
      <w:proofErr w:type="spellEnd"/>
      <w:r w:rsidRPr="00EE7891">
        <w:rPr>
          <w:rStyle w:val="StyleUnderline"/>
          <w:highlight w:val="green"/>
        </w:rPr>
        <w:t xml:space="preserve"> productively</w:t>
      </w:r>
      <w:r w:rsidRPr="003643EE">
        <w:rPr>
          <w:rStyle w:val="StyleUnderline"/>
        </w:rPr>
        <w:t xml:space="preserve">, possess property, </w:t>
      </w:r>
      <w:r w:rsidRPr="00EE7891">
        <w:rPr>
          <w:rStyle w:val="StyleUnderline"/>
          <w:highlight w:val="green"/>
        </w:rPr>
        <w:t xml:space="preserve">or </w:t>
      </w:r>
      <w:proofErr w:type="gramStart"/>
      <w:r w:rsidRPr="00EE7891">
        <w:rPr>
          <w:rStyle w:val="StyleUnderline"/>
          <w:highlight w:val="green"/>
        </w:rPr>
        <w:t>enter into</w:t>
      </w:r>
      <w:proofErr w:type="gramEnd"/>
      <w:r w:rsidRPr="003643EE">
        <w:rPr>
          <w:rStyle w:val="StyleUnderline"/>
        </w:rPr>
        <w:t xml:space="preserve"> social </w:t>
      </w:r>
      <w:r w:rsidRPr="00EE7891">
        <w:rPr>
          <w:rStyle w:val="StyleUnderline"/>
          <w:highlight w:val="green"/>
        </w:rPr>
        <w:t>contracts</w:t>
      </w:r>
      <w:r w:rsidRPr="00C94DC4">
        <w:rPr>
          <w:sz w:val="16"/>
        </w:rPr>
        <w:t xml:space="preserve">. Through such meanings, </w:t>
      </w:r>
      <w:r w:rsidRPr="00710B92">
        <w:rPr>
          <w:rStyle w:val="StyleUnderline"/>
        </w:rPr>
        <w:t xml:space="preserve">the Indian emerges as </w:t>
      </w:r>
      <w:r w:rsidRPr="00EE7891">
        <w:rPr>
          <w:rStyle w:val="StyleUnderline"/>
          <w:highlight w:val="green"/>
        </w:rPr>
        <w:t>the</w:t>
      </w:r>
      <w:r w:rsidRPr="00710B92">
        <w:rPr>
          <w:rStyle w:val="StyleUnderline"/>
        </w:rPr>
        <w:t xml:space="preserve"> outside or </w:t>
      </w:r>
      <w:r w:rsidRPr="00EE7891">
        <w:rPr>
          <w:rStyle w:val="StyleUnderline"/>
          <w:highlight w:val="green"/>
        </w:rPr>
        <w:t>Other to</w:t>
      </w:r>
      <w:r w:rsidRPr="00710B92">
        <w:rPr>
          <w:rStyle w:val="StyleUnderline"/>
        </w:rPr>
        <w:t xml:space="preserve"> Euro-American forms of </w:t>
      </w:r>
      <w:r w:rsidRPr="00EE7891">
        <w:rPr>
          <w:rStyle w:val="StyleUnderline"/>
          <w:highlight w:val="green"/>
        </w:rPr>
        <w:t>liberal democracy</w:t>
      </w:r>
      <w:r w:rsidRPr="00710B92">
        <w:rPr>
          <w:rStyle w:val="StyleUnderline"/>
        </w:rPr>
        <w:t xml:space="preserve">, selfhood, </w:t>
      </w:r>
      <w:r w:rsidRPr="00EE7891">
        <w:rPr>
          <w:rStyle w:val="StyleUnderline"/>
          <w:highlight w:val="green"/>
        </w:rPr>
        <w:t>and civil society</w:t>
      </w:r>
      <w:r w:rsidRPr="00C94DC4">
        <w:rPr>
          <w:sz w:val="16"/>
        </w:rPr>
        <w:t>.9 As Byrd emphasizes, “</w:t>
      </w:r>
      <w:r w:rsidRPr="002E04EA">
        <w:rPr>
          <w:rStyle w:val="StyleUnderline"/>
        </w:rPr>
        <w:t>European modernity hinges upon Indians as the necessary antinomy through which the New World</w:t>
      </w:r>
      <w:r w:rsidRPr="00C94DC4">
        <w:rPr>
          <w:sz w:val="16"/>
        </w:rPr>
        <w:t>—along with civilization, freedom, sovereignty, and humanity—</w:t>
      </w:r>
      <w:r w:rsidRPr="002E04EA">
        <w:rPr>
          <w:rStyle w:val="StyleUnderline"/>
        </w:rPr>
        <w:t>comes to have meaning, structure, and presence</w:t>
      </w:r>
      <w:r w:rsidRPr="00C94DC4">
        <w:rPr>
          <w:sz w:val="16"/>
        </w:rPr>
        <w:t xml:space="preserve">.”10 The Indian, in short, became the figure of the un-sovereign through which it was understood that the Indian might occupy but could never possess the ability or right to own lands or possess selfhood.11 </w:t>
      </w:r>
      <w:r w:rsidRPr="00C94DC4">
        <w:rPr>
          <w:rStyle w:val="StyleUnderline"/>
        </w:rPr>
        <w:t xml:space="preserve">The </w:t>
      </w:r>
      <w:r w:rsidRPr="00EE7891">
        <w:rPr>
          <w:rStyle w:val="StyleUnderline"/>
          <w:highlight w:val="green"/>
        </w:rPr>
        <w:t>dispossession of Indigenous lands</w:t>
      </w:r>
      <w:r w:rsidRPr="00C94DC4">
        <w:rPr>
          <w:rStyle w:val="StyleUnderline"/>
        </w:rPr>
        <w:t xml:space="preserve">, resources, and bodies thus came to </w:t>
      </w:r>
      <w:r w:rsidRPr="00EE7891">
        <w:rPr>
          <w:rStyle w:val="StyleUnderline"/>
          <w:highlight w:val="green"/>
        </w:rPr>
        <w:t>be seen</w:t>
      </w:r>
      <w:r w:rsidRPr="00C94DC4">
        <w:rPr>
          <w:rStyle w:val="StyleUnderline"/>
        </w:rPr>
        <w:t xml:space="preserve"> less </w:t>
      </w:r>
      <w:r w:rsidRPr="00EE7891">
        <w:rPr>
          <w:rStyle w:val="StyleUnderline"/>
          <w:highlight w:val="green"/>
        </w:rPr>
        <w:t>as</w:t>
      </w:r>
      <w:r w:rsidRPr="00C94DC4">
        <w:rPr>
          <w:rStyle w:val="StyleUnderline"/>
        </w:rPr>
        <w:t xml:space="preserve"> a form of theft than the </w:t>
      </w:r>
      <w:r w:rsidRPr="00EE7891">
        <w:rPr>
          <w:rStyle w:val="StyleUnderline"/>
          <w:highlight w:val="green"/>
        </w:rPr>
        <w:t>natural transition</w:t>
      </w:r>
      <w:r w:rsidRPr="00C94DC4">
        <w:rPr>
          <w:rStyle w:val="StyleUnderline"/>
        </w:rPr>
        <w:t xml:space="preserve"> from “savage” communalism </w:t>
      </w:r>
      <w:r w:rsidRPr="00EE7891">
        <w:rPr>
          <w:rStyle w:val="StyleUnderline"/>
          <w:highlight w:val="green"/>
        </w:rPr>
        <w:t>to civilized market society</w:t>
      </w:r>
      <w:r w:rsidRPr="00C94DC4">
        <w:rPr>
          <w:sz w:val="16"/>
        </w:rPr>
        <w:t>.</w:t>
      </w:r>
    </w:p>
    <w:p w14:paraId="681B6BA3" w14:textId="77777777" w:rsidR="00914B8A" w:rsidRPr="00837452" w:rsidRDefault="00914B8A" w:rsidP="00914B8A">
      <w:pPr>
        <w:rPr>
          <w:sz w:val="16"/>
        </w:rPr>
      </w:pPr>
      <w:r w:rsidRPr="00837452">
        <w:rPr>
          <w:sz w:val="16"/>
        </w:rPr>
        <w:t xml:space="preserve">Today, </w:t>
      </w:r>
      <w:r w:rsidRPr="00EE7891">
        <w:rPr>
          <w:rStyle w:val="StyleUnderline"/>
        </w:rPr>
        <w:t>Indianness</w:t>
      </w:r>
      <w:r w:rsidRPr="00BE3ADC">
        <w:rPr>
          <w:rStyle w:val="StyleUnderline"/>
        </w:rPr>
        <w:t xml:space="preserve"> continues</w:t>
      </w:r>
      <w:r w:rsidRPr="00837452">
        <w:rPr>
          <w:sz w:val="16"/>
        </w:rPr>
        <w:t xml:space="preserve">, as Byrd puts it, </w:t>
      </w:r>
      <w:r w:rsidRPr="00BE3ADC">
        <w:rPr>
          <w:rStyle w:val="StyleUnderline"/>
        </w:rPr>
        <w:t xml:space="preserve">to </w:t>
      </w:r>
      <w:r w:rsidRPr="00837452">
        <w:rPr>
          <w:sz w:val="16"/>
        </w:rPr>
        <w:t xml:space="preserve">“transit U.S. empire,” or put into motion, facilitate, and </w:t>
      </w:r>
      <w:r w:rsidRPr="00BE3ADC">
        <w:rPr>
          <w:rStyle w:val="StyleUnderline"/>
        </w:rPr>
        <w:t>cohere the</w:t>
      </w:r>
      <w:r w:rsidRPr="00837452">
        <w:rPr>
          <w:sz w:val="16"/>
        </w:rPr>
        <w:t xml:space="preserve"> United States' </w:t>
      </w:r>
      <w:r w:rsidRPr="00BE3ADC">
        <w:rPr>
          <w:rStyle w:val="StyleUnderline"/>
        </w:rPr>
        <w:t>settler imperial project that reaches around the world</w:t>
      </w:r>
      <w:r w:rsidRPr="00837452">
        <w:rPr>
          <w:sz w:val="16"/>
        </w:rPr>
        <w:t xml:space="preserve">.12 It is </w:t>
      </w:r>
      <w:r w:rsidRPr="00886788">
        <w:rPr>
          <w:rStyle w:val="StyleUnderline"/>
        </w:rPr>
        <w:t xml:space="preserve">through Indianness </w:t>
      </w:r>
      <w:r w:rsidRPr="00837452">
        <w:rPr>
          <w:sz w:val="16"/>
        </w:rPr>
        <w:t xml:space="preserve">that </w:t>
      </w:r>
      <w:r w:rsidRPr="00886788">
        <w:rPr>
          <w:rStyle w:val="StyleUnderline"/>
        </w:rPr>
        <w:t>settlers come to view the lands, resources, and bodies of the earth as spaces and objects of a barren wilderness (terra nullius) freely available for expropriation</w:t>
      </w:r>
      <w:r w:rsidRPr="00837452">
        <w:rPr>
          <w:sz w:val="16"/>
        </w:rPr>
        <w:t xml:space="preserve">. The current and future populations living in spaces of the lands and controlling the resources that US settler imperialism attempts to seize or control are, as Byrd explains, made “Indian” or </w:t>
      </w:r>
      <w:proofErr w:type="spellStart"/>
      <w:r w:rsidRPr="00837452">
        <w:rPr>
          <w:sz w:val="16"/>
        </w:rPr>
        <w:t>abjected</w:t>
      </w:r>
      <w:proofErr w:type="spellEnd"/>
      <w:r w:rsidRPr="00837452">
        <w:rPr>
          <w:sz w:val="16"/>
        </w:rPr>
        <w:t xml:space="preserve"> as mindless terrorist-savages whose confrontation with the agents of enclosure is understood not as an attempt to resist and survive colonization, occupation, and genocide, but an irrational attack against society, civilization, humanity, and the forces of modern progress. In short, </w:t>
      </w:r>
      <w:r w:rsidRPr="004D2C5B">
        <w:rPr>
          <w:rStyle w:val="StyleUnderline"/>
        </w:rPr>
        <w:t>Indianness is what legitimates the process of</w:t>
      </w:r>
      <w:r w:rsidRPr="00837452">
        <w:rPr>
          <w:sz w:val="16"/>
        </w:rPr>
        <w:t xml:space="preserve"> primitive accumulation or what David Harvey calls "</w:t>
      </w:r>
      <w:r w:rsidRPr="00EE7891">
        <w:rPr>
          <w:rStyle w:val="StyleUnderline"/>
          <w:highlight w:val="green"/>
        </w:rPr>
        <w:t>accumulation by dispossession</w:t>
      </w:r>
      <w:r w:rsidRPr="004D2C5B">
        <w:rPr>
          <w:rStyle w:val="StyleUnderline"/>
        </w:rPr>
        <w:t xml:space="preserve">," which </w:t>
      </w:r>
      <w:r w:rsidRPr="00EE7891">
        <w:rPr>
          <w:rStyle w:val="StyleUnderline"/>
          <w:highlight w:val="green"/>
        </w:rPr>
        <w:t>is central to the formation</w:t>
      </w:r>
      <w:r w:rsidRPr="004D2C5B">
        <w:rPr>
          <w:rStyle w:val="StyleUnderline"/>
        </w:rPr>
        <w:t xml:space="preserve">, expansion, </w:t>
      </w:r>
      <w:r w:rsidRPr="00EE7891">
        <w:rPr>
          <w:rStyle w:val="StyleUnderline"/>
          <w:highlight w:val="green"/>
        </w:rPr>
        <w:t>and dominance of</w:t>
      </w:r>
      <w:r w:rsidRPr="004D2C5B">
        <w:rPr>
          <w:rStyle w:val="StyleUnderline"/>
        </w:rPr>
        <w:t xml:space="preserve"> global finance </w:t>
      </w:r>
      <w:r w:rsidRPr="00EE7891">
        <w:rPr>
          <w:rStyle w:val="StyleUnderline"/>
          <w:highlight w:val="green"/>
        </w:rPr>
        <w:t>capitalism</w:t>
      </w:r>
      <w:r w:rsidRPr="00837452">
        <w:rPr>
          <w:sz w:val="16"/>
        </w:rPr>
        <w:t>.13</w:t>
      </w:r>
    </w:p>
    <w:p w14:paraId="7EFD2DC5" w14:textId="77777777" w:rsidR="00914B8A" w:rsidRPr="001177A4" w:rsidRDefault="00914B8A" w:rsidP="00914B8A">
      <w:pPr>
        <w:rPr>
          <w:sz w:val="16"/>
        </w:rPr>
      </w:pPr>
      <w:r w:rsidRPr="001177A4">
        <w:rPr>
          <w:sz w:val="16"/>
        </w:rPr>
        <w:t xml:space="preserve">What an understanding, then, of settler colonialism, Indigeneity, and Indianness demonstrates concerning the question of alliance-building among oppressed groups today is that political organizing through the spaces of the democratic commons or the identity of the settler wage </w:t>
      </w:r>
      <w:proofErr w:type="spellStart"/>
      <w:r w:rsidRPr="001177A4">
        <w:rPr>
          <w:sz w:val="16"/>
        </w:rPr>
        <w:t>labourer</w:t>
      </w:r>
      <w:proofErr w:type="spellEnd"/>
      <w:r w:rsidRPr="001177A4">
        <w:rPr>
          <w:sz w:val="16"/>
        </w:rPr>
        <w:t xml:space="preserve"> supports rather than disrupts the colonization of Indigenous peoples of North America. In the case of the democratic commons, </w:t>
      </w:r>
      <w:r w:rsidRPr="00EE7891">
        <w:rPr>
          <w:rStyle w:val="StyleUnderline"/>
          <w:highlight w:val="green"/>
        </w:rPr>
        <w:t>calls</w:t>
      </w:r>
      <w:r w:rsidRPr="00EE7891">
        <w:rPr>
          <w:rStyle w:val="StyleUnderline"/>
        </w:rPr>
        <w:t xml:space="preserve"> for preserving</w:t>
      </w:r>
      <w:r w:rsidRPr="00846F1C">
        <w:rPr>
          <w:rStyle w:val="StyleUnderline"/>
        </w:rPr>
        <w:t xml:space="preserve"> and expanding the public institutions and spaces of liberal democracy </w:t>
      </w:r>
      <w:proofErr w:type="gramStart"/>
      <w:r w:rsidRPr="00846F1C">
        <w:rPr>
          <w:rStyle w:val="StyleUnderline"/>
        </w:rPr>
        <w:t xml:space="preserve">in order </w:t>
      </w:r>
      <w:r w:rsidRPr="00EE7891">
        <w:rPr>
          <w:rStyle w:val="StyleUnderline"/>
          <w:highlight w:val="green"/>
        </w:rPr>
        <w:t>to</w:t>
      </w:r>
      <w:proofErr w:type="gramEnd"/>
      <w:r w:rsidRPr="00EE7891">
        <w:rPr>
          <w:rStyle w:val="StyleUnderline"/>
          <w:highlight w:val="green"/>
        </w:rPr>
        <w:t xml:space="preserve"> cultivate more</w:t>
      </w:r>
      <w:r w:rsidRPr="00846F1C">
        <w:rPr>
          <w:rStyle w:val="StyleUnderline"/>
        </w:rPr>
        <w:t xml:space="preserve"> radical and </w:t>
      </w:r>
      <w:r w:rsidRPr="00EE7891">
        <w:rPr>
          <w:rStyle w:val="StyleUnderline"/>
          <w:highlight w:val="green"/>
        </w:rPr>
        <w:t>progressive</w:t>
      </w:r>
      <w:r w:rsidRPr="00846F1C">
        <w:rPr>
          <w:rStyle w:val="StyleUnderline"/>
        </w:rPr>
        <w:t xml:space="preserve"> forms of </w:t>
      </w:r>
      <w:r w:rsidRPr="00EE7891">
        <w:rPr>
          <w:rStyle w:val="StyleUnderline"/>
          <w:highlight w:val="green"/>
        </w:rPr>
        <w:t>democracy</w:t>
      </w:r>
      <w:r w:rsidRPr="00846F1C">
        <w:rPr>
          <w:rStyle w:val="StyleUnderline"/>
        </w:rPr>
        <w:t xml:space="preserve"> is a demand not to undo or transform but to </w:t>
      </w:r>
      <w:r w:rsidRPr="00EE7891">
        <w:rPr>
          <w:rStyle w:val="StyleUnderline"/>
          <w:highlight w:val="green"/>
        </w:rPr>
        <w:t>uphold the settler</w:t>
      </w:r>
      <w:r w:rsidRPr="00846F1C">
        <w:rPr>
          <w:rStyle w:val="StyleUnderline"/>
        </w:rPr>
        <w:t xml:space="preserve"> colonial </w:t>
      </w:r>
      <w:r w:rsidRPr="00EE7891">
        <w:rPr>
          <w:rStyle w:val="StyleUnderline"/>
          <w:highlight w:val="green"/>
        </w:rPr>
        <w:t>state</w:t>
      </w:r>
      <w:r w:rsidRPr="001177A4">
        <w:rPr>
          <w:sz w:val="16"/>
        </w:rPr>
        <w:t xml:space="preserve">. As Byrd argues, “one reason why a ‘post racial’ and </w:t>
      </w:r>
      <w:r w:rsidRPr="00EE7891">
        <w:rPr>
          <w:rStyle w:val="Emphasis"/>
          <w:highlight w:val="green"/>
        </w:rPr>
        <w:t>just</w:t>
      </w:r>
      <w:r w:rsidRPr="001177A4">
        <w:rPr>
          <w:sz w:val="16"/>
        </w:rPr>
        <w:t xml:space="preserve"> democratic </w:t>
      </w:r>
      <w:r w:rsidRPr="00EE7891">
        <w:rPr>
          <w:rStyle w:val="Emphasis"/>
          <w:highlight w:val="green"/>
        </w:rPr>
        <w:t>society is a lost cause</w:t>
      </w:r>
      <w:r w:rsidRPr="001177A4">
        <w:rPr>
          <w:sz w:val="16"/>
        </w:rPr>
        <w:t xml:space="preserve"> in the United States is that </w:t>
      </w:r>
      <w:r w:rsidRPr="00EE7891">
        <w:rPr>
          <w:rStyle w:val="StyleUnderline"/>
          <w:highlight w:val="green"/>
        </w:rPr>
        <w:t>it is always</w:t>
      </w:r>
      <w:r w:rsidRPr="00621B67">
        <w:rPr>
          <w:rStyle w:val="StyleUnderline"/>
        </w:rPr>
        <w:t xml:space="preserve"> already </w:t>
      </w:r>
      <w:r w:rsidRPr="00EE7891">
        <w:rPr>
          <w:rStyle w:val="StyleUnderline"/>
          <w:highlight w:val="green"/>
        </w:rPr>
        <w:t>conceived through</w:t>
      </w:r>
      <w:r w:rsidRPr="00621B67">
        <w:rPr>
          <w:rStyle w:val="StyleUnderline"/>
        </w:rPr>
        <w:t xml:space="preserve"> the prior disavowed and misremembered </w:t>
      </w:r>
      <w:r w:rsidRPr="00EE7891">
        <w:rPr>
          <w:rStyle w:val="StyleUnderline"/>
          <w:highlight w:val="green"/>
        </w:rPr>
        <w:t>colonization</w:t>
      </w:r>
      <w:r w:rsidRPr="00621B67">
        <w:rPr>
          <w:rStyle w:val="StyleUnderline"/>
        </w:rPr>
        <w:t xml:space="preserve"> of Indigenous lands </w:t>
      </w:r>
      <w:r w:rsidRPr="00EE7891">
        <w:rPr>
          <w:rStyle w:val="StyleUnderline"/>
          <w:highlight w:val="green"/>
        </w:rPr>
        <w:t>that cannot be ended by further inclusion</w:t>
      </w:r>
      <w:r w:rsidRPr="00621B67">
        <w:rPr>
          <w:rStyle w:val="StyleUnderline"/>
        </w:rPr>
        <w:t xml:space="preserve"> or more participation</w:t>
      </w:r>
      <w:r w:rsidRPr="001177A4">
        <w:rPr>
          <w:sz w:val="16"/>
        </w:rPr>
        <w:t xml:space="preserve">.”14 </w:t>
      </w:r>
      <w:proofErr w:type="spellStart"/>
      <w:r w:rsidRPr="001177A4">
        <w:rPr>
          <w:sz w:val="16"/>
        </w:rPr>
        <w:t>Coulthard</w:t>
      </w:r>
      <w:proofErr w:type="spellEnd"/>
      <w:r w:rsidRPr="001177A4">
        <w:rPr>
          <w:sz w:val="16"/>
        </w:rPr>
        <w:t xml:space="preserve"> echoes this point, showing that “</w:t>
      </w:r>
      <w:r w:rsidRPr="004D14CC">
        <w:rPr>
          <w:rStyle w:val="StyleUnderline"/>
        </w:rPr>
        <w:t>in liberal settler states...the ‘commons’ not only belong to somebody...they also deeply inform and sustain Indigenous modes of thought and behavior</w:t>
      </w:r>
      <w:r w:rsidRPr="001177A4">
        <w:rPr>
          <w:sz w:val="16"/>
        </w:rPr>
        <w:t xml:space="preserve">.”15 While it should be acknowledged that the democratic commons historically has served an important role in cultivating and producing emancipatory modes of analysis and forms of social belonging, </w:t>
      </w:r>
      <w:r w:rsidRPr="00533FC7">
        <w:rPr>
          <w:rStyle w:val="StyleUnderline"/>
        </w:rPr>
        <w:t>such gains have nonetheless always depended upon the colonization of Indigenous peoples</w:t>
      </w:r>
      <w:r w:rsidRPr="001177A4">
        <w:rPr>
          <w:sz w:val="16"/>
        </w:rPr>
        <w:t xml:space="preserve">. Any </w:t>
      </w:r>
      <w:proofErr w:type="spellStart"/>
      <w:r w:rsidRPr="001177A4">
        <w:rPr>
          <w:sz w:val="16"/>
        </w:rPr>
        <w:t>defence</w:t>
      </w:r>
      <w:proofErr w:type="spellEnd"/>
      <w:r w:rsidRPr="001177A4">
        <w:rPr>
          <w:sz w:val="16"/>
        </w:rPr>
        <w:t>, then, of the democratic commons today must at the same time defend Indigenous sovereignty. This means rethinking how groups relate in the spaces of the commons in ways that do not perpetuate liberal democracy's colonial project of building public institutions and democratic spaces through the seizure, theft, and colonization of Indigenous lands, bodies, and resources.</w:t>
      </w:r>
    </w:p>
    <w:p w14:paraId="51D1CB70" w14:textId="77777777" w:rsidR="00914B8A" w:rsidRDefault="00914B8A" w:rsidP="00914B8A">
      <w:pPr>
        <w:rPr>
          <w:sz w:val="16"/>
        </w:rPr>
      </w:pPr>
      <w:r w:rsidRPr="00CD61A5">
        <w:rPr>
          <w:sz w:val="16"/>
        </w:rPr>
        <w:t xml:space="preserve">Class-first models of </w:t>
      </w:r>
      <w:r w:rsidRPr="0099781D">
        <w:rPr>
          <w:rStyle w:val="StyleUnderline"/>
        </w:rPr>
        <w:t xml:space="preserve">a </w:t>
      </w:r>
      <w:r w:rsidRPr="00EE7891">
        <w:rPr>
          <w:rStyle w:val="StyleUnderline"/>
          <w:highlight w:val="green"/>
        </w:rPr>
        <w:t>renewed workers’ movement</w:t>
      </w:r>
      <w:r w:rsidRPr="00CD61A5">
        <w:rPr>
          <w:sz w:val="16"/>
        </w:rPr>
        <w:t xml:space="preserve"> also </w:t>
      </w:r>
      <w:r w:rsidRPr="0099781D">
        <w:rPr>
          <w:rStyle w:val="StyleUnderline"/>
        </w:rPr>
        <w:t xml:space="preserve">risk </w:t>
      </w:r>
      <w:r w:rsidRPr="00EE7891">
        <w:rPr>
          <w:rStyle w:val="StyleUnderline"/>
          <w:highlight w:val="green"/>
        </w:rPr>
        <w:t>reproduc</w:t>
      </w:r>
      <w:r w:rsidRPr="0099781D">
        <w:rPr>
          <w:rStyle w:val="StyleUnderline"/>
        </w:rPr>
        <w:t xml:space="preserve">ing </w:t>
      </w:r>
      <w:r w:rsidRPr="008C3EE3">
        <w:rPr>
          <w:rStyle w:val="StyleUnderline"/>
          <w:highlight w:val="green"/>
        </w:rPr>
        <w:t>colonial dispossession</w:t>
      </w:r>
      <w:r w:rsidRPr="008C3EE3">
        <w:rPr>
          <w:rStyle w:val="StyleUnderline"/>
        </w:rPr>
        <w:t xml:space="preserve"> when they fail to recognize</w:t>
      </w:r>
      <w:r w:rsidRPr="0099781D">
        <w:rPr>
          <w:rStyle w:val="StyleUnderline"/>
        </w:rPr>
        <w:t xml:space="preserve"> that the Indian and the settler wage </w:t>
      </w:r>
      <w:proofErr w:type="spellStart"/>
      <w:r w:rsidRPr="0099781D">
        <w:rPr>
          <w:rStyle w:val="StyleUnderline"/>
        </w:rPr>
        <w:t>labourer</w:t>
      </w:r>
      <w:proofErr w:type="spellEnd"/>
      <w:r w:rsidRPr="0099781D">
        <w:rPr>
          <w:rStyle w:val="StyleUnderline"/>
        </w:rPr>
        <w:t xml:space="preserve"> are structurally distinct categories of </w:t>
      </w:r>
      <w:r w:rsidRPr="004C7924">
        <w:rPr>
          <w:rStyle w:val="StyleUnderline"/>
        </w:rPr>
        <w:t>oppression. The former is constituted by dispossession through elimination, while the latter is structured by exploitation through hegemony</w:t>
      </w:r>
      <w:r w:rsidRPr="00CD61A5">
        <w:rPr>
          <w:sz w:val="16"/>
        </w:rPr>
        <w:t xml:space="preserve">. Even though exploited, </w:t>
      </w:r>
      <w:r w:rsidRPr="009004F7">
        <w:rPr>
          <w:rStyle w:val="StyleUnderline"/>
        </w:rPr>
        <w:t xml:space="preserve">settler wage </w:t>
      </w:r>
      <w:proofErr w:type="spellStart"/>
      <w:r w:rsidRPr="008C3EE3">
        <w:rPr>
          <w:rStyle w:val="StyleUnderline"/>
          <w:highlight w:val="green"/>
        </w:rPr>
        <w:t>labourers</w:t>
      </w:r>
      <w:proofErr w:type="spellEnd"/>
      <w:r w:rsidRPr="009004F7">
        <w:rPr>
          <w:rStyle w:val="StyleUnderline"/>
        </w:rPr>
        <w:t xml:space="preserve"> nonetheless come to </w:t>
      </w:r>
      <w:r w:rsidRPr="008C3EE3">
        <w:rPr>
          <w:rStyle w:val="StyleUnderline"/>
          <w:highlight w:val="green"/>
        </w:rPr>
        <w:t>experience</w:t>
      </w:r>
      <w:r w:rsidRPr="009004F7">
        <w:rPr>
          <w:rStyle w:val="StyleUnderline"/>
        </w:rPr>
        <w:t xml:space="preserve"> their </w:t>
      </w:r>
      <w:r w:rsidRPr="008C3EE3">
        <w:rPr>
          <w:rStyle w:val="StyleUnderline"/>
          <w:highlight w:val="green"/>
        </w:rPr>
        <w:t>status in settler colonialism as</w:t>
      </w:r>
      <w:r w:rsidRPr="009004F7">
        <w:rPr>
          <w:rStyle w:val="StyleUnderline"/>
        </w:rPr>
        <w:t xml:space="preserve"> a place of refuge and </w:t>
      </w:r>
      <w:r w:rsidRPr="008C3EE3">
        <w:rPr>
          <w:rStyle w:val="StyleUnderline"/>
          <w:highlight w:val="green"/>
        </w:rPr>
        <w:t>protection from dispossession</w:t>
      </w:r>
      <w:r w:rsidRPr="009004F7">
        <w:rPr>
          <w:rStyle w:val="StyleUnderline"/>
        </w:rPr>
        <w:t xml:space="preserve"> and abjection</w:t>
      </w:r>
      <w:r w:rsidRPr="00CD61A5">
        <w:rPr>
          <w:sz w:val="16"/>
        </w:rPr>
        <w:t xml:space="preserve">. The role of </w:t>
      </w:r>
      <w:r w:rsidRPr="008C3EE3">
        <w:rPr>
          <w:rStyle w:val="StyleUnderline"/>
          <w:highlight w:val="green"/>
        </w:rPr>
        <w:t>the settler state</w:t>
      </w:r>
      <w:r w:rsidRPr="00CD61A5">
        <w:rPr>
          <w:sz w:val="16"/>
        </w:rPr>
        <w:t xml:space="preserve"> is to ensure and </w:t>
      </w:r>
      <w:r w:rsidRPr="00B044EC">
        <w:rPr>
          <w:rStyle w:val="StyleUnderline"/>
          <w:highlight w:val="green"/>
        </w:rPr>
        <w:t xml:space="preserve">safeguard </w:t>
      </w:r>
      <w:r w:rsidRPr="008C3EE3">
        <w:rPr>
          <w:rStyle w:val="StyleUnderline"/>
          <w:highlight w:val="green"/>
        </w:rPr>
        <w:t>the settler</w:t>
      </w:r>
      <w:r w:rsidRPr="001B289F">
        <w:rPr>
          <w:rStyle w:val="StyleUnderline"/>
        </w:rPr>
        <w:t xml:space="preserve"> wage </w:t>
      </w:r>
      <w:proofErr w:type="spellStart"/>
      <w:r w:rsidRPr="008C3EE3">
        <w:rPr>
          <w:rStyle w:val="StyleUnderline"/>
          <w:highlight w:val="green"/>
        </w:rPr>
        <w:t>labourer’s</w:t>
      </w:r>
      <w:proofErr w:type="spellEnd"/>
      <w:r w:rsidRPr="008C3EE3">
        <w:rPr>
          <w:rStyle w:val="StyleUnderline"/>
          <w:highlight w:val="green"/>
        </w:rPr>
        <w:t xml:space="preserve"> right</w:t>
      </w:r>
      <w:r w:rsidRPr="001B289F">
        <w:rPr>
          <w:rStyle w:val="StyleUnderline"/>
        </w:rPr>
        <w:t xml:space="preserve"> not only to possess but not </w:t>
      </w:r>
      <w:r w:rsidRPr="008C3EE3">
        <w:rPr>
          <w:rStyle w:val="StyleUnderline"/>
          <w:highlight w:val="green"/>
        </w:rPr>
        <w:t>to</w:t>
      </w:r>
      <w:r w:rsidRPr="001B289F">
        <w:rPr>
          <w:rStyle w:val="StyleUnderline"/>
        </w:rPr>
        <w:t xml:space="preserve"> be dispossessed of </w:t>
      </w:r>
      <w:r w:rsidRPr="008C3EE3">
        <w:rPr>
          <w:rStyle w:val="StyleUnderline"/>
          <w:highlight w:val="green"/>
        </w:rPr>
        <w:t>property</w:t>
      </w:r>
      <w:r w:rsidRPr="00A97E8D">
        <w:rPr>
          <w:rStyle w:val="StyleUnderline"/>
        </w:rPr>
        <w:t xml:space="preserve">, even if the only property the wage </w:t>
      </w:r>
      <w:proofErr w:type="spellStart"/>
      <w:r w:rsidRPr="00A97E8D">
        <w:rPr>
          <w:rStyle w:val="StyleUnderline"/>
        </w:rPr>
        <w:t>labourer</w:t>
      </w:r>
      <w:proofErr w:type="spellEnd"/>
      <w:r w:rsidRPr="00A97E8D">
        <w:rPr>
          <w:rStyle w:val="StyleUnderline"/>
        </w:rPr>
        <w:t xml:space="preserve"> possesses is </w:t>
      </w:r>
      <w:proofErr w:type="spellStart"/>
      <w:r w:rsidRPr="00A97E8D">
        <w:rPr>
          <w:rStyle w:val="StyleUnderline"/>
        </w:rPr>
        <w:t>labour</w:t>
      </w:r>
      <w:proofErr w:type="spellEnd"/>
      <w:r w:rsidRPr="00A97E8D">
        <w:rPr>
          <w:rStyle w:val="StyleUnderline"/>
        </w:rPr>
        <w:t xml:space="preserve"> power</w:t>
      </w:r>
      <w:r w:rsidRPr="00CD61A5">
        <w:rPr>
          <w:sz w:val="16"/>
        </w:rPr>
        <w:t xml:space="preserve">. In fact, </w:t>
      </w:r>
      <w:r w:rsidRPr="0015796F">
        <w:rPr>
          <w:rStyle w:val="StyleUnderline"/>
        </w:rPr>
        <w:t xml:space="preserve">possessing </w:t>
      </w:r>
      <w:proofErr w:type="spellStart"/>
      <w:r w:rsidRPr="0015796F">
        <w:rPr>
          <w:rStyle w:val="StyleUnderline"/>
        </w:rPr>
        <w:t>labour</w:t>
      </w:r>
      <w:proofErr w:type="spellEnd"/>
      <w:r w:rsidRPr="0015796F">
        <w:rPr>
          <w:rStyle w:val="StyleUnderline"/>
        </w:rPr>
        <w:t xml:space="preserve"> power</w:t>
      </w:r>
      <w:r w:rsidRPr="00CD61A5">
        <w:rPr>
          <w:sz w:val="16"/>
        </w:rPr>
        <w:t xml:space="preserve"> as a commodity to sell on the market </w:t>
      </w:r>
      <w:r w:rsidRPr="0015796F">
        <w:rPr>
          <w:rStyle w:val="StyleUnderline"/>
        </w:rPr>
        <w:t xml:space="preserve">indexes the settler wage </w:t>
      </w:r>
      <w:proofErr w:type="spellStart"/>
      <w:r w:rsidRPr="0015796F">
        <w:rPr>
          <w:rStyle w:val="StyleUnderline"/>
        </w:rPr>
        <w:t>labourer’s</w:t>
      </w:r>
      <w:proofErr w:type="spellEnd"/>
      <w:r w:rsidRPr="0015796F">
        <w:rPr>
          <w:rStyle w:val="StyleUnderline"/>
        </w:rPr>
        <w:t xml:space="preserve"> right and ability to enter </w:t>
      </w:r>
      <w:r w:rsidRPr="0015796F">
        <w:rPr>
          <w:rStyle w:val="StyleUnderline"/>
        </w:rPr>
        <w:lastRenderedPageBreak/>
        <w:t>the social contract and find security from the forms of structural exclusion naturalized in the position of the Indian</w:t>
      </w:r>
      <w:r w:rsidRPr="00CD61A5">
        <w:rPr>
          <w:sz w:val="16"/>
        </w:rPr>
        <w:t xml:space="preserve">. Such a status explains why, when neoliberal forms of precarious </w:t>
      </w:r>
      <w:proofErr w:type="spellStart"/>
      <w:r w:rsidRPr="00CD61A5">
        <w:rPr>
          <w:sz w:val="16"/>
        </w:rPr>
        <w:t>labour</w:t>
      </w:r>
      <w:proofErr w:type="spellEnd"/>
      <w:r w:rsidRPr="00CD61A5">
        <w:rPr>
          <w:sz w:val="16"/>
        </w:rPr>
        <w:t xml:space="preserve"> and exclusions from waged life increasingly target settler wage </w:t>
      </w:r>
      <w:proofErr w:type="spellStart"/>
      <w:r w:rsidRPr="00CD61A5">
        <w:rPr>
          <w:sz w:val="16"/>
        </w:rPr>
        <w:t>labourers</w:t>
      </w:r>
      <w:proofErr w:type="spellEnd"/>
      <w:r w:rsidRPr="00CD61A5">
        <w:rPr>
          <w:sz w:val="16"/>
        </w:rPr>
        <w:t xml:space="preserve">, they are felt and represented as abnormal, undeserving, and, more importantly, </w:t>
      </w:r>
      <w:proofErr w:type="spellStart"/>
      <w:r w:rsidRPr="00CD61A5">
        <w:rPr>
          <w:sz w:val="16"/>
        </w:rPr>
        <w:t>grievable</w:t>
      </w:r>
      <w:proofErr w:type="spellEnd"/>
      <w:r w:rsidRPr="00CD61A5">
        <w:rPr>
          <w:sz w:val="16"/>
        </w:rPr>
        <w:t xml:space="preserve"> occurrences. </w:t>
      </w:r>
      <w:r w:rsidRPr="00E108B0">
        <w:rPr>
          <w:rStyle w:val="StyleUnderline"/>
        </w:rPr>
        <w:t xml:space="preserve">The </w:t>
      </w:r>
      <w:r w:rsidRPr="008C3EE3">
        <w:rPr>
          <w:rStyle w:val="StyleUnderline"/>
          <w:highlight w:val="green"/>
        </w:rPr>
        <w:t>dispossession of settlers challenges</w:t>
      </w:r>
      <w:r w:rsidRPr="00E108B0">
        <w:rPr>
          <w:rStyle w:val="StyleUnderline"/>
        </w:rPr>
        <w:t xml:space="preserve"> the </w:t>
      </w:r>
      <w:r w:rsidRPr="008C3EE3">
        <w:rPr>
          <w:rStyle w:val="StyleUnderline"/>
          <w:highlight w:val="green"/>
        </w:rPr>
        <w:t>symbolic and material consistency of settler societies</w:t>
      </w:r>
      <w:r w:rsidRPr="00E108B0">
        <w:rPr>
          <w:rStyle w:val="StyleUnderline"/>
        </w:rPr>
        <w:t xml:space="preserve"> that are </w:t>
      </w:r>
      <w:r w:rsidRPr="008C3EE3">
        <w:rPr>
          <w:rStyle w:val="StyleUnderline"/>
          <w:highlight w:val="green"/>
        </w:rPr>
        <w:t>premised on dispossessing</w:t>
      </w:r>
      <w:r w:rsidRPr="00E108B0">
        <w:rPr>
          <w:rStyle w:val="StyleUnderline"/>
        </w:rPr>
        <w:t xml:space="preserve"> colonial peoples </w:t>
      </w:r>
      <w:proofErr w:type="gramStart"/>
      <w:r w:rsidRPr="00E108B0">
        <w:rPr>
          <w:rStyle w:val="StyleUnderline"/>
        </w:rPr>
        <w:t xml:space="preserve">in order </w:t>
      </w:r>
      <w:r w:rsidRPr="008C3EE3">
        <w:rPr>
          <w:rStyle w:val="StyleUnderline"/>
          <w:highlight w:val="green"/>
        </w:rPr>
        <w:t>to</w:t>
      </w:r>
      <w:proofErr w:type="gramEnd"/>
      <w:r w:rsidRPr="008C3EE3">
        <w:rPr>
          <w:rStyle w:val="StyleUnderline"/>
          <w:highlight w:val="green"/>
        </w:rPr>
        <w:t xml:space="preserve"> reward</w:t>
      </w:r>
      <w:r w:rsidRPr="00E108B0">
        <w:rPr>
          <w:rStyle w:val="StyleUnderline"/>
        </w:rPr>
        <w:t xml:space="preserve"> and advantage </w:t>
      </w:r>
      <w:r w:rsidRPr="008C3EE3">
        <w:rPr>
          <w:rStyle w:val="StyleUnderline"/>
          <w:highlight w:val="green"/>
        </w:rPr>
        <w:t>settlers of all classes. Settler society retains</w:t>
      </w:r>
      <w:r w:rsidRPr="00CF59DB">
        <w:rPr>
          <w:rStyle w:val="StyleUnderline"/>
        </w:rPr>
        <w:t xml:space="preserve"> and reproduces its </w:t>
      </w:r>
      <w:r w:rsidRPr="008C3EE3">
        <w:rPr>
          <w:rStyle w:val="StyleUnderline"/>
          <w:highlight w:val="green"/>
        </w:rPr>
        <w:t>coherence</w:t>
      </w:r>
      <w:r w:rsidRPr="00CD61A5">
        <w:rPr>
          <w:sz w:val="16"/>
        </w:rPr>
        <w:t xml:space="preserve"> as the promised site of settler sovereignty, possession, and rights </w:t>
      </w:r>
      <w:r w:rsidRPr="008C3EE3">
        <w:rPr>
          <w:rStyle w:val="StyleUnderline"/>
          <w:highlight w:val="green"/>
        </w:rPr>
        <w:t>by figuring</w:t>
      </w:r>
      <w:r w:rsidRPr="00CF59DB">
        <w:rPr>
          <w:rStyle w:val="StyleUnderline"/>
        </w:rPr>
        <w:t xml:space="preserve"> the neoliberal </w:t>
      </w:r>
      <w:r w:rsidRPr="008C3EE3">
        <w:rPr>
          <w:rStyle w:val="StyleUnderline"/>
          <w:highlight w:val="green"/>
        </w:rPr>
        <w:t>dispossession of settlers as the exception</w:t>
      </w:r>
      <w:r w:rsidRPr="00CF59DB">
        <w:rPr>
          <w:rStyle w:val="StyleUnderline"/>
        </w:rPr>
        <w:t xml:space="preserve"> to be overcome </w:t>
      </w:r>
      <w:r w:rsidRPr="008C3EE3">
        <w:rPr>
          <w:rStyle w:val="StyleUnderline"/>
          <w:highlight w:val="green"/>
        </w:rPr>
        <w:t>if</w:t>
      </w:r>
      <w:r w:rsidRPr="00CF59DB">
        <w:rPr>
          <w:rStyle w:val="StyleUnderline"/>
        </w:rPr>
        <w:t xml:space="preserve"> only because </w:t>
      </w:r>
      <w:r w:rsidRPr="008C3EE3">
        <w:rPr>
          <w:rStyle w:val="StyleUnderline"/>
          <w:highlight w:val="green"/>
        </w:rPr>
        <w:t>Indigenous dispossession remains the norm</w:t>
      </w:r>
      <w:r w:rsidRPr="00CF59DB">
        <w:rPr>
          <w:rStyle w:val="StyleUnderline"/>
        </w:rPr>
        <w:t xml:space="preserve"> to be reproduced and </w:t>
      </w:r>
      <w:r w:rsidRPr="0022228C">
        <w:rPr>
          <w:rStyle w:val="StyleUnderline"/>
        </w:rPr>
        <w:t xml:space="preserve">repeated. The </w:t>
      </w:r>
      <w:proofErr w:type="spellStart"/>
      <w:r w:rsidRPr="008C3EE3">
        <w:rPr>
          <w:rStyle w:val="StyleUnderline"/>
          <w:highlight w:val="green"/>
        </w:rPr>
        <w:t>grievability</w:t>
      </w:r>
      <w:proofErr w:type="spellEnd"/>
      <w:r w:rsidRPr="008C3EE3">
        <w:rPr>
          <w:rStyle w:val="StyleUnderline"/>
          <w:highlight w:val="green"/>
        </w:rPr>
        <w:t xml:space="preserve"> of neoliberal dispossession</w:t>
      </w:r>
      <w:r w:rsidRPr="0022228C">
        <w:rPr>
          <w:rStyle w:val="StyleUnderline"/>
        </w:rPr>
        <w:t>, heard</w:t>
      </w:r>
      <w:r w:rsidRPr="00CD61A5">
        <w:rPr>
          <w:sz w:val="16"/>
        </w:rPr>
        <w:t xml:space="preserve"> today </w:t>
      </w:r>
      <w:r w:rsidRPr="0022228C">
        <w:rPr>
          <w:rStyle w:val="StyleUnderline"/>
        </w:rPr>
        <w:t>in the refrain that globalization</w:t>
      </w:r>
      <w:r w:rsidRPr="00CD61A5">
        <w:rPr>
          <w:sz w:val="16"/>
        </w:rPr>
        <w:t xml:space="preserve"> has “</w:t>
      </w:r>
      <w:r w:rsidRPr="0022228C">
        <w:rPr>
          <w:rStyle w:val="StyleUnderline"/>
        </w:rPr>
        <w:t>abandoned the</w:t>
      </w:r>
      <w:r w:rsidRPr="00CD61A5">
        <w:rPr>
          <w:sz w:val="16"/>
        </w:rPr>
        <w:t xml:space="preserve"> white </w:t>
      </w:r>
      <w:r w:rsidRPr="0022228C">
        <w:rPr>
          <w:rStyle w:val="StyleUnderline"/>
        </w:rPr>
        <w:t>working class</w:t>
      </w:r>
      <w:r w:rsidRPr="00CD61A5">
        <w:rPr>
          <w:sz w:val="16"/>
        </w:rPr>
        <w:t xml:space="preserve">,” </w:t>
      </w:r>
      <w:r w:rsidRPr="008C3EE3">
        <w:rPr>
          <w:rStyle w:val="StyleUnderline"/>
          <w:highlight w:val="green"/>
        </w:rPr>
        <w:t>depends upon</w:t>
      </w:r>
      <w:r w:rsidRPr="0022228C">
        <w:rPr>
          <w:rStyle w:val="StyleUnderline"/>
        </w:rPr>
        <w:t xml:space="preserve"> the </w:t>
      </w:r>
      <w:proofErr w:type="spellStart"/>
      <w:r w:rsidRPr="008C3EE3">
        <w:rPr>
          <w:rStyle w:val="StyleUnderline"/>
          <w:highlight w:val="green"/>
        </w:rPr>
        <w:t>ungrievability</w:t>
      </w:r>
      <w:proofErr w:type="spellEnd"/>
      <w:r w:rsidRPr="0022228C">
        <w:rPr>
          <w:rStyle w:val="StyleUnderline"/>
        </w:rPr>
        <w:t xml:space="preserve"> and normalization </w:t>
      </w:r>
      <w:r w:rsidRPr="008C3EE3">
        <w:rPr>
          <w:rStyle w:val="StyleUnderline"/>
          <w:highlight w:val="green"/>
        </w:rPr>
        <w:t>of Indigenous dispossession</w:t>
      </w:r>
      <w:r w:rsidRPr="00CD61A5">
        <w:rPr>
          <w:sz w:val="16"/>
        </w:rPr>
        <w:t xml:space="preserve"> that, in the narratives not only of manifest destiny but also the democratic commons and normative socialist futures, is depicted and accepted as a natural, inevitable, and necessary process. One of the limits, then, of calling for solidarity through the political identity of the wage </w:t>
      </w:r>
      <w:proofErr w:type="spellStart"/>
      <w:r w:rsidRPr="00CD61A5">
        <w:rPr>
          <w:sz w:val="16"/>
        </w:rPr>
        <w:t>labourer</w:t>
      </w:r>
      <w:proofErr w:type="spellEnd"/>
      <w:r w:rsidRPr="00CD61A5">
        <w:rPr>
          <w:sz w:val="16"/>
        </w:rPr>
        <w:t xml:space="preserve"> is that, in settler colonialism, </w:t>
      </w:r>
      <w:r w:rsidRPr="00BC498B">
        <w:rPr>
          <w:rStyle w:val="StyleUnderline"/>
        </w:rPr>
        <w:t xml:space="preserve">what organized </w:t>
      </w:r>
      <w:r w:rsidRPr="008C3EE3">
        <w:rPr>
          <w:rStyle w:val="StyleUnderline"/>
          <w:highlight w:val="green"/>
        </w:rPr>
        <w:t>settler</w:t>
      </w:r>
      <w:r w:rsidRPr="00BC498B">
        <w:rPr>
          <w:rStyle w:val="StyleUnderline"/>
        </w:rPr>
        <w:t xml:space="preserve"> wage </w:t>
      </w:r>
      <w:proofErr w:type="spellStart"/>
      <w:r w:rsidRPr="008C3EE3">
        <w:rPr>
          <w:rStyle w:val="StyleUnderline"/>
          <w:highlight w:val="green"/>
        </w:rPr>
        <w:t>labourers</w:t>
      </w:r>
      <w:proofErr w:type="spellEnd"/>
      <w:r w:rsidRPr="008C3EE3">
        <w:rPr>
          <w:rStyle w:val="StyleUnderline"/>
          <w:highlight w:val="green"/>
        </w:rPr>
        <w:t xml:space="preserve"> demand is not</w:t>
      </w:r>
      <w:r w:rsidRPr="00BC498B">
        <w:rPr>
          <w:rStyle w:val="StyleUnderline"/>
        </w:rPr>
        <w:t xml:space="preserve"> necessarily </w:t>
      </w:r>
      <w:r w:rsidRPr="008C3EE3">
        <w:rPr>
          <w:rStyle w:val="StyleUnderline"/>
          <w:highlight w:val="green"/>
        </w:rPr>
        <w:t>an end to exploitation</w:t>
      </w:r>
      <w:r w:rsidRPr="00BC498B">
        <w:rPr>
          <w:rStyle w:val="StyleUnderline"/>
        </w:rPr>
        <w:t xml:space="preserve"> but the freedom, protection, and refuge from structural dispossession and exclusion that are normalized and naturalized in the social and racial ontologies of the </w:t>
      </w:r>
      <w:r w:rsidRPr="00CD61A5">
        <w:rPr>
          <w:rStyle w:val="StyleUnderline"/>
        </w:rPr>
        <w:t xml:space="preserve">Indian. Movements on behalf of settler </w:t>
      </w:r>
      <w:proofErr w:type="spellStart"/>
      <w:r w:rsidRPr="00CD61A5">
        <w:rPr>
          <w:rStyle w:val="StyleUnderline"/>
        </w:rPr>
        <w:t>labourers</w:t>
      </w:r>
      <w:proofErr w:type="spellEnd"/>
      <w:r w:rsidRPr="00CD61A5">
        <w:rPr>
          <w:sz w:val="16"/>
        </w:rPr>
        <w:t xml:space="preserve"> risk </w:t>
      </w:r>
      <w:r w:rsidRPr="00CD61A5">
        <w:rPr>
          <w:rStyle w:val="StyleUnderline"/>
        </w:rPr>
        <w:t>end</w:t>
      </w:r>
      <w:r w:rsidRPr="00CD61A5">
        <w:rPr>
          <w:sz w:val="16"/>
        </w:rPr>
        <w:t xml:space="preserve">ing </w:t>
      </w:r>
      <w:r w:rsidRPr="00CD61A5">
        <w:rPr>
          <w:rStyle w:val="StyleUnderline"/>
        </w:rPr>
        <w:t>in reform rather than revolution</w:t>
      </w:r>
      <w:r w:rsidRPr="00CD61A5">
        <w:rPr>
          <w:sz w:val="16"/>
        </w:rPr>
        <w:t xml:space="preserve"> precisely </w:t>
      </w:r>
      <w:r w:rsidRPr="00CD61A5">
        <w:rPr>
          <w:rStyle w:val="StyleUnderline"/>
        </w:rPr>
        <w:t>because they</w:t>
      </w:r>
      <w:r w:rsidRPr="00CD61A5">
        <w:rPr>
          <w:sz w:val="16"/>
        </w:rPr>
        <w:t xml:space="preserve"> do not so much seek to confront capital as they </w:t>
      </w:r>
      <w:r w:rsidRPr="00CD61A5">
        <w:rPr>
          <w:rStyle w:val="StyleUnderline"/>
        </w:rPr>
        <w:t>seek refuge and protection within and through it</w:t>
      </w:r>
      <w:r w:rsidRPr="00CD61A5">
        <w:rPr>
          <w:sz w:val="16"/>
        </w:rPr>
        <w:t>.</w:t>
      </w:r>
    </w:p>
    <w:p w14:paraId="78765EAD" w14:textId="77777777" w:rsidR="00914B8A" w:rsidRPr="00D42985" w:rsidRDefault="00914B8A" w:rsidP="00914B8A"/>
    <w:p w14:paraId="701B0EA0" w14:textId="77777777" w:rsidR="00914B8A" w:rsidRPr="0005522D" w:rsidRDefault="00914B8A" w:rsidP="00914B8A">
      <w:pPr>
        <w:pStyle w:val="Heading4"/>
      </w:pPr>
      <w:r w:rsidRPr="0005522D">
        <w:t xml:space="preserve">The </w:t>
      </w:r>
      <w:r w:rsidRPr="0005522D">
        <w:rPr>
          <w:u w:val="single"/>
        </w:rPr>
        <w:t>failure</w:t>
      </w:r>
      <w:r w:rsidRPr="0005522D">
        <w:t xml:space="preserve"> of the </w:t>
      </w:r>
      <w:r w:rsidRPr="0005522D">
        <w:rPr>
          <w:u w:val="single"/>
        </w:rPr>
        <w:t>settler subject</w:t>
      </w:r>
      <w:r w:rsidRPr="0005522D">
        <w:t xml:space="preserve"> to come to grips with the </w:t>
      </w:r>
      <w:r w:rsidRPr="0005522D">
        <w:rPr>
          <w:u w:val="single"/>
        </w:rPr>
        <w:t>death drive</w:t>
      </w:r>
      <w:r w:rsidRPr="0005522D">
        <w:t xml:space="preserve"> dooms their politics to </w:t>
      </w:r>
      <w:r w:rsidRPr="0005522D">
        <w:rPr>
          <w:u w:val="single"/>
        </w:rPr>
        <w:t>totalitarianism</w:t>
      </w:r>
      <w:r w:rsidRPr="0005522D">
        <w:t xml:space="preserve">. Force them to confront the </w:t>
      </w:r>
      <w:r w:rsidRPr="0005522D">
        <w:rPr>
          <w:u w:val="single"/>
        </w:rPr>
        <w:t xml:space="preserve">reliance of </w:t>
      </w:r>
      <w:r>
        <w:rPr>
          <w:u w:val="single"/>
        </w:rPr>
        <w:t>workers’ strikes</w:t>
      </w:r>
      <w:r w:rsidRPr="0005522D">
        <w:t xml:space="preserve"> on </w:t>
      </w:r>
      <w:r w:rsidRPr="0005522D">
        <w:rPr>
          <w:u w:val="single"/>
        </w:rPr>
        <w:t>indigenous genocide</w:t>
      </w:r>
      <w:r w:rsidRPr="0005522D">
        <w:t xml:space="preserve">. They don’t make society </w:t>
      </w:r>
      <w:r w:rsidRPr="0005522D">
        <w:rPr>
          <w:u w:val="single"/>
        </w:rPr>
        <w:t>more equitable</w:t>
      </w:r>
      <w:r w:rsidRPr="0005522D">
        <w:t xml:space="preserve">. They make it more equitable </w:t>
      </w:r>
      <w:r w:rsidRPr="0005522D">
        <w:rPr>
          <w:u w:val="single"/>
        </w:rPr>
        <w:t>for settlers</w:t>
      </w:r>
      <w:r w:rsidRPr="0005522D">
        <w:t>.</w:t>
      </w:r>
    </w:p>
    <w:p w14:paraId="590D1306" w14:textId="77777777" w:rsidR="00914B8A" w:rsidRPr="0005522D" w:rsidRDefault="00914B8A" w:rsidP="00914B8A">
      <w:pPr>
        <w:rPr>
          <w:sz w:val="16"/>
          <w:szCs w:val="16"/>
        </w:rPr>
      </w:pPr>
      <w:r w:rsidRPr="0005522D">
        <w:rPr>
          <w:rStyle w:val="Style13ptBold"/>
        </w:rPr>
        <w:t>Young ’17</w:t>
      </w:r>
      <w:r w:rsidRPr="0005522D">
        <w:t xml:space="preserve"> </w:t>
      </w:r>
      <w:r w:rsidRPr="0005522D">
        <w:rPr>
          <w:sz w:val="16"/>
          <w:szCs w:val="16"/>
        </w:rPr>
        <w:t>[</w:t>
      </w:r>
      <w:proofErr w:type="spellStart"/>
      <w:r w:rsidRPr="0005522D">
        <w:rPr>
          <w:sz w:val="16"/>
          <w:szCs w:val="16"/>
        </w:rPr>
        <w:t>Bryanne</w:t>
      </w:r>
      <w:proofErr w:type="spellEnd"/>
      <w:r w:rsidRPr="0005522D">
        <w:rPr>
          <w:sz w:val="16"/>
          <w:szCs w:val="16"/>
        </w:rPr>
        <w:t xml:space="preserve">; </w:t>
      </w:r>
      <w:proofErr w:type="spellStart"/>
      <w:r w:rsidRPr="0005522D">
        <w:rPr>
          <w:sz w:val="16"/>
          <w:szCs w:val="16"/>
        </w:rPr>
        <w:t>Ph.D</w:t>
      </w:r>
      <w:proofErr w:type="spellEnd"/>
      <w:r w:rsidRPr="0005522D">
        <w:rPr>
          <w:sz w:val="16"/>
          <w:szCs w:val="16"/>
        </w:rPr>
        <w:t xml:space="preserve"> Student, College of Arts and Sciences, Department of Communication, University of North Carolina at Chapel Hill; “Killing the Indian in the Child: </w:t>
      </w:r>
      <w:proofErr w:type="spellStart"/>
      <w:r w:rsidRPr="0005522D">
        <w:rPr>
          <w:sz w:val="16"/>
          <w:szCs w:val="16"/>
        </w:rPr>
        <w:t>Materialities</w:t>
      </w:r>
      <w:proofErr w:type="spellEnd"/>
      <w:r w:rsidRPr="0005522D">
        <w:rPr>
          <w:sz w:val="16"/>
          <w:szCs w:val="16"/>
        </w:rPr>
        <w:t xml:space="preserve"> of Death and Political Formations of Life in the Canadian Indian Residential School System”; Last Modified 3/22/19; Published August 2017; University of North Carolina Digital Repository; </w:t>
      </w:r>
      <w:hyperlink r:id="rId11" w:history="1">
        <w:r w:rsidRPr="0005522D">
          <w:rPr>
            <w:rStyle w:val="Hyperlink"/>
            <w:sz w:val="16"/>
            <w:szCs w:val="16"/>
          </w:rPr>
          <w:t>https://doi.org/10.17615/zkyc-q417</w:t>
        </w:r>
      </w:hyperlink>
      <w:r w:rsidRPr="0005522D">
        <w:rPr>
          <w:sz w:val="16"/>
          <w:szCs w:val="16"/>
        </w:rPr>
        <w:t>; Accessed 7/24/20; NT]</w:t>
      </w:r>
    </w:p>
    <w:p w14:paraId="659FB39B" w14:textId="77777777" w:rsidR="00914B8A" w:rsidRPr="0005522D" w:rsidRDefault="00914B8A" w:rsidP="00914B8A">
      <w:pPr>
        <w:rPr>
          <w:sz w:val="16"/>
          <w:szCs w:val="16"/>
        </w:rPr>
      </w:pPr>
      <w:r w:rsidRPr="0005522D">
        <w:rPr>
          <w:sz w:val="16"/>
          <w:szCs w:val="16"/>
        </w:rPr>
        <w:t xml:space="preserve">This </w:t>
      </w:r>
      <w:r w:rsidRPr="0005522D">
        <w:rPr>
          <w:rStyle w:val="Emphasis"/>
          <w:highlight w:val="green"/>
        </w:rPr>
        <w:t>racist</w:t>
      </w:r>
      <w:r w:rsidRPr="0005522D">
        <w:rPr>
          <w:rStyle w:val="StyleUnderline"/>
          <w:highlight w:val="green"/>
        </w:rPr>
        <w:t xml:space="preserve"> ideology disguised as </w:t>
      </w:r>
      <w:r w:rsidRPr="0005522D">
        <w:rPr>
          <w:rStyle w:val="Emphasis"/>
          <w:highlight w:val="green"/>
        </w:rPr>
        <w:t>Darwinism id</w:t>
      </w:r>
      <w:r w:rsidRPr="0005522D">
        <w:rPr>
          <w:rStyle w:val="StyleUnderline"/>
        </w:rPr>
        <w:t xml:space="preserve"> driven to</w:t>
      </w:r>
      <w:r w:rsidRPr="0005522D">
        <w:rPr>
          <w:sz w:val="16"/>
          <w:szCs w:val="16"/>
        </w:rPr>
        <w:t xml:space="preserve"> a </w:t>
      </w:r>
      <w:r w:rsidRPr="0005522D">
        <w:rPr>
          <w:rStyle w:val="Emphasis"/>
        </w:rPr>
        <w:t>homeostasis</w:t>
      </w:r>
      <w:r w:rsidRPr="0005522D">
        <w:rPr>
          <w:rStyle w:val="StyleUnderline"/>
        </w:rPr>
        <w:t xml:space="preserve"> that </w:t>
      </w:r>
      <w:r w:rsidRPr="0005522D">
        <w:rPr>
          <w:rStyle w:val="StyleUnderline"/>
          <w:highlight w:val="green"/>
        </w:rPr>
        <w:t>contains</w:t>
      </w:r>
      <w:r w:rsidRPr="0005522D">
        <w:rPr>
          <w:rStyle w:val="StyleUnderline"/>
        </w:rPr>
        <w:t xml:space="preserve"> </w:t>
      </w:r>
      <w:r w:rsidRPr="0005522D">
        <w:rPr>
          <w:rStyle w:val="Emphasis"/>
        </w:rPr>
        <w:t>difference</w:t>
      </w:r>
      <w:r w:rsidRPr="0005522D">
        <w:rPr>
          <w:sz w:val="16"/>
          <w:szCs w:val="16"/>
        </w:rPr>
        <w:t xml:space="preserve"> within it is, to a very large extent, </w:t>
      </w:r>
      <w:r w:rsidRPr="0005522D">
        <w:rPr>
          <w:rStyle w:val="StyleUnderline"/>
        </w:rPr>
        <w:t xml:space="preserve">a more viable </w:t>
      </w:r>
      <w:r w:rsidRPr="0005522D">
        <w:rPr>
          <w:rStyle w:val="Emphasis"/>
          <w:highlight w:val="green"/>
        </w:rPr>
        <w:t>state project</w:t>
      </w:r>
      <w:r w:rsidRPr="0005522D">
        <w:rPr>
          <w:rStyle w:val="StyleUnderline"/>
        </w:rPr>
        <w:t xml:space="preserve"> than</w:t>
      </w:r>
      <w:r w:rsidRPr="0005522D">
        <w:rPr>
          <w:sz w:val="16"/>
          <w:szCs w:val="16"/>
        </w:rPr>
        <w:t xml:space="preserve"> the attempt </w:t>
      </w:r>
      <w:r w:rsidRPr="0005522D">
        <w:rPr>
          <w:rStyle w:val="StyleUnderline"/>
          <w:highlight w:val="green"/>
        </w:rPr>
        <w:t>to</w:t>
      </w:r>
      <w:r w:rsidRPr="0005522D">
        <w:rPr>
          <w:sz w:val="16"/>
          <w:szCs w:val="16"/>
        </w:rPr>
        <w:t xml:space="preserve"> holistically </w:t>
      </w:r>
      <w:r w:rsidRPr="0005522D">
        <w:rPr>
          <w:rStyle w:val="Emphasis"/>
          <w:highlight w:val="green"/>
        </w:rPr>
        <w:t>eradicate</w:t>
      </w:r>
      <w:r w:rsidRPr="0005522D">
        <w:rPr>
          <w:rStyle w:val="StyleUnderline"/>
          <w:highlight w:val="green"/>
        </w:rPr>
        <w:t xml:space="preserve"> the</w:t>
      </w:r>
      <w:r w:rsidRPr="0005522D">
        <w:rPr>
          <w:sz w:val="16"/>
          <w:szCs w:val="16"/>
        </w:rPr>
        <w:t xml:space="preserve"> difference of the </w:t>
      </w:r>
      <w:r w:rsidRPr="0005522D">
        <w:rPr>
          <w:rStyle w:val="StyleUnderline"/>
          <w:highlight w:val="green"/>
        </w:rPr>
        <w:t>other</w:t>
      </w:r>
      <w:r w:rsidRPr="0005522D">
        <w:rPr>
          <w:sz w:val="16"/>
          <w:szCs w:val="16"/>
        </w:rPr>
        <w:t xml:space="preserve">. In nineteenth and twentieth-century Canada—an </w:t>
      </w:r>
      <w:r w:rsidRPr="0005522D">
        <w:rPr>
          <w:rStyle w:val="StyleUnderline"/>
        </w:rPr>
        <w:t>epoch shaped by colonial politics and emerging</w:t>
      </w:r>
      <w:r w:rsidRPr="0005522D">
        <w:rPr>
          <w:sz w:val="16"/>
          <w:szCs w:val="16"/>
        </w:rPr>
        <w:t xml:space="preserve"> forms of </w:t>
      </w:r>
      <w:r w:rsidRPr="0005522D">
        <w:rPr>
          <w:rStyle w:val="StyleUnderline"/>
        </w:rPr>
        <w:t>nation-building centered on</w:t>
      </w:r>
      <w:r w:rsidRPr="0005522D">
        <w:rPr>
          <w:sz w:val="16"/>
          <w:szCs w:val="16"/>
        </w:rPr>
        <w:t xml:space="preserve"> a </w:t>
      </w:r>
      <w:r w:rsidRPr="0005522D">
        <w:rPr>
          <w:rStyle w:val="Emphasis"/>
        </w:rPr>
        <w:t>collective futurity</w:t>
      </w:r>
      <w:r w:rsidRPr="0005522D">
        <w:rPr>
          <w:sz w:val="16"/>
          <w:szCs w:val="16"/>
        </w:rPr>
        <w:t xml:space="preserve">—the </w:t>
      </w:r>
      <w:proofErr w:type="spellStart"/>
      <w:r w:rsidRPr="0005522D">
        <w:rPr>
          <w:rStyle w:val="StyleUnderline"/>
        </w:rPr>
        <w:t>chronopolitical</w:t>
      </w:r>
      <w:proofErr w:type="spellEnd"/>
      <w:r w:rsidRPr="0005522D">
        <w:rPr>
          <w:sz w:val="16"/>
          <w:szCs w:val="16"/>
        </w:rPr>
        <w:t xml:space="preserve"> we/other </w:t>
      </w:r>
      <w:r w:rsidRPr="0005522D">
        <w:rPr>
          <w:rStyle w:val="StyleUnderline"/>
        </w:rPr>
        <w:t>opposition</w:t>
      </w:r>
      <w:r w:rsidRPr="0005522D">
        <w:rPr>
          <w:sz w:val="16"/>
          <w:szCs w:val="16"/>
        </w:rPr>
        <w:t xml:space="preserve"> was fundamentally </w:t>
      </w:r>
      <w:r w:rsidRPr="0005522D">
        <w:rPr>
          <w:rStyle w:val="StyleUnderline"/>
        </w:rPr>
        <w:t>racialized</w:t>
      </w:r>
      <w:r w:rsidRPr="0005522D">
        <w:rPr>
          <w:sz w:val="16"/>
          <w:szCs w:val="16"/>
        </w:rPr>
        <w:t xml:space="preserve">: we indicated whiteness, while other indicated racial difference. </w:t>
      </w:r>
      <w:r w:rsidRPr="0005522D">
        <w:rPr>
          <w:rStyle w:val="StyleUnderline"/>
        </w:rPr>
        <w:t>Racial difference</w:t>
      </w:r>
      <w:r w:rsidRPr="0005522D">
        <w:rPr>
          <w:sz w:val="16"/>
          <w:szCs w:val="16"/>
        </w:rPr>
        <w:t xml:space="preserve"> is here </w:t>
      </w:r>
      <w:r w:rsidRPr="0005522D">
        <w:rPr>
          <w:rStyle w:val="StyleUnderline"/>
        </w:rPr>
        <w:t>understood as “a class of people</w:t>
      </w:r>
      <w:r w:rsidRPr="0005522D">
        <w:rPr>
          <w:sz w:val="16"/>
          <w:szCs w:val="16"/>
        </w:rPr>
        <w:t xml:space="preserve">” (Scott 55) </w:t>
      </w:r>
      <w:r w:rsidRPr="0005522D">
        <w:rPr>
          <w:rStyle w:val="StyleUnderline"/>
        </w:rPr>
        <w:t>unified through</w:t>
      </w:r>
      <w:r w:rsidRPr="0005522D">
        <w:rPr>
          <w:sz w:val="16"/>
          <w:szCs w:val="16"/>
        </w:rPr>
        <w:t xml:space="preserve"> their </w:t>
      </w:r>
      <w:r w:rsidRPr="0005522D">
        <w:rPr>
          <w:rStyle w:val="Emphasis"/>
        </w:rPr>
        <w:t>morphological</w:t>
      </w:r>
      <w:r w:rsidRPr="0005522D">
        <w:rPr>
          <w:rStyle w:val="StyleUnderline"/>
        </w:rPr>
        <w:t xml:space="preserve"> similarities</w:t>
      </w:r>
      <w:r w:rsidRPr="0005522D">
        <w:rPr>
          <w:sz w:val="16"/>
          <w:szCs w:val="16"/>
        </w:rPr>
        <w:t xml:space="preserve"> and perceived shared traits, and who, together, </w:t>
      </w:r>
      <w:r w:rsidRPr="0005522D">
        <w:rPr>
          <w:rStyle w:val="StyleUnderline"/>
        </w:rPr>
        <w:t>presumably</w:t>
      </w:r>
      <w:r w:rsidRPr="0005522D">
        <w:rPr>
          <w:sz w:val="16"/>
          <w:szCs w:val="16"/>
        </w:rPr>
        <w:t xml:space="preserve"> were </w:t>
      </w:r>
      <w:r w:rsidRPr="0005522D">
        <w:rPr>
          <w:rStyle w:val="StyleUnderline"/>
        </w:rPr>
        <w:t>unable to stand “</w:t>
      </w:r>
      <w:r w:rsidRPr="0005522D">
        <w:rPr>
          <w:rStyle w:val="Emphasis"/>
        </w:rPr>
        <w:t>outside the body politic</w:t>
      </w:r>
      <w:r w:rsidRPr="0005522D">
        <w:rPr>
          <w:sz w:val="16"/>
          <w:szCs w:val="16"/>
        </w:rPr>
        <w:t xml:space="preserve">” (ibid, </w:t>
      </w:r>
      <w:proofErr w:type="spellStart"/>
      <w:r w:rsidRPr="0005522D">
        <w:rPr>
          <w:sz w:val="16"/>
          <w:szCs w:val="16"/>
        </w:rPr>
        <w:t>emph</w:t>
      </w:r>
      <w:proofErr w:type="spellEnd"/>
      <w:r w:rsidRPr="0005522D">
        <w:rPr>
          <w:sz w:val="16"/>
          <w:szCs w:val="16"/>
        </w:rPr>
        <w:t xml:space="preserve">. added). The </w:t>
      </w:r>
      <w:r w:rsidRPr="0005522D">
        <w:rPr>
          <w:rStyle w:val="StyleUnderline"/>
        </w:rPr>
        <w:t>metaphor</w:t>
      </w:r>
      <w:r w:rsidRPr="0005522D">
        <w:rPr>
          <w:sz w:val="16"/>
          <w:szCs w:val="16"/>
        </w:rPr>
        <w:t xml:space="preserve"> of standing “outside” the body politic </w:t>
      </w:r>
      <w:r w:rsidRPr="0005522D">
        <w:rPr>
          <w:rStyle w:val="StyleUnderline"/>
        </w:rPr>
        <w:t>is</w:t>
      </w:r>
      <w:r w:rsidRPr="0005522D">
        <w:rPr>
          <w:sz w:val="16"/>
          <w:szCs w:val="16"/>
        </w:rPr>
        <w:t xml:space="preserve">, I point out, as </w:t>
      </w:r>
      <w:r w:rsidRPr="0005522D">
        <w:rPr>
          <w:rStyle w:val="StyleUnderline"/>
        </w:rPr>
        <w:t>inherently temporal</w:t>
      </w:r>
      <w:r w:rsidRPr="0005522D">
        <w:rPr>
          <w:sz w:val="16"/>
          <w:szCs w:val="16"/>
        </w:rPr>
        <w:t xml:space="preserve"> as it is spatial. The temporality of the body politic here convoked is a temporality of the here/now that also claims linear progress towards the future. The </w:t>
      </w:r>
      <w:r w:rsidRPr="0005522D">
        <w:rPr>
          <w:rStyle w:val="StyleUnderline"/>
        </w:rPr>
        <w:t>temporality of the Indian</w:t>
      </w:r>
      <w:r w:rsidRPr="0005522D">
        <w:rPr>
          <w:sz w:val="16"/>
          <w:szCs w:val="16"/>
        </w:rPr>
        <w:t xml:space="preserve">—whose position is distinctly </w:t>
      </w:r>
      <w:r w:rsidRPr="0005522D">
        <w:rPr>
          <w:rStyle w:val="StyleUnderline"/>
        </w:rPr>
        <w:t>outside the here/now</w:t>
      </w:r>
      <w:r w:rsidRPr="0005522D">
        <w:rPr>
          <w:sz w:val="16"/>
          <w:szCs w:val="16"/>
        </w:rPr>
        <w:t>—</w:t>
      </w:r>
      <w:r w:rsidRPr="0005522D">
        <w:rPr>
          <w:rStyle w:val="StyleUnderline"/>
        </w:rPr>
        <w:t>is</w:t>
      </w:r>
      <w:r w:rsidRPr="0005522D">
        <w:rPr>
          <w:sz w:val="16"/>
          <w:szCs w:val="16"/>
        </w:rPr>
        <w:t xml:space="preserve"> a </w:t>
      </w:r>
      <w:r w:rsidRPr="0005522D">
        <w:rPr>
          <w:rStyle w:val="StyleUnderline"/>
        </w:rPr>
        <w:t>circular</w:t>
      </w:r>
      <w:r w:rsidRPr="0005522D">
        <w:rPr>
          <w:sz w:val="16"/>
          <w:szCs w:val="16"/>
        </w:rPr>
        <w:t xml:space="preserve"> time </w:t>
      </w:r>
      <w:r w:rsidRPr="0005522D">
        <w:rPr>
          <w:rStyle w:val="StyleUnderline"/>
        </w:rPr>
        <w:t>that, in</w:t>
      </w:r>
      <w:r w:rsidRPr="0005522D">
        <w:rPr>
          <w:sz w:val="16"/>
          <w:szCs w:val="16"/>
        </w:rPr>
        <w:t xml:space="preserve"> the </w:t>
      </w:r>
      <w:r w:rsidRPr="0005522D">
        <w:rPr>
          <w:rStyle w:val="StyleUnderline"/>
        </w:rPr>
        <w:t xml:space="preserve">colonial imagination, repeats itself in a </w:t>
      </w:r>
      <w:r w:rsidRPr="0005522D">
        <w:rPr>
          <w:rStyle w:val="Emphasis"/>
        </w:rPr>
        <w:t>closed loop</w:t>
      </w:r>
      <w:r w:rsidRPr="0005522D">
        <w:rPr>
          <w:sz w:val="16"/>
          <w:szCs w:val="16"/>
        </w:rPr>
        <w:t xml:space="preserve">. Not only is </w:t>
      </w:r>
      <w:r w:rsidRPr="0005522D">
        <w:rPr>
          <w:rStyle w:val="StyleUnderline"/>
          <w:highlight w:val="green"/>
        </w:rPr>
        <w:t>Indigenous time</w:t>
      </w:r>
      <w:r w:rsidRPr="0005522D">
        <w:rPr>
          <w:sz w:val="16"/>
          <w:szCs w:val="16"/>
        </w:rPr>
        <w:t xml:space="preserve"> perceived to be circular and outside the body politic, </w:t>
      </w:r>
      <w:proofErr w:type="gramStart"/>
      <w:r w:rsidRPr="0005522D">
        <w:rPr>
          <w:sz w:val="16"/>
          <w:szCs w:val="16"/>
        </w:rPr>
        <w:t xml:space="preserve">it </w:t>
      </w:r>
      <w:r w:rsidRPr="0005522D">
        <w:rPr>
          <w:rStyle w:val="StyleUnderline"/>
          <w:highlight w:val="green"/>
        </w:rPr>
        <w:t>is</w:t>
      </w:r>
      <w:proofErr w:type="gramEnd"/>
      <w:r w:rsidRPr="0005522D">
        <w:rPr>
          <w:rStyle w:val="StyleUnderline"/>
          <w:highlight w:val="green"/>
        </w:rPr>
        <w:t xml:space="preserve"> outside</w:t>
      </w:r>
      <w:r w:rsidRPr="0005522D">
        <w:rPr>
          <w:sz w:val="16"/>
          <w:szCs w:val="16"/>
        </w:rPr>
        <w:t xml:space="preserve"> of </w:t>
      </w:r>
      <w:r w:rsidRPr="0005522D">
        <w:rPr>
          <w:rStyle w:val="StyleUnderline"/>
          <w:highlight w:val="green"/>
        </w:rPr>
        <w:t>history</w:t>
      </w:r>
      <w:r w:rsidRPr="0005522D">
        <w:rPr>
          <w:sz w:val="16"/>
          <w:szCs w:val="16"/>
        </w:rPr>
        <w:t xml:space="preserve">. The </w:t>
      </w:r>
      <w:proofErr w:type="spellStart"/>
      <w:r w:rsidRPr="0005522D">
        <w:rPr>
          <w:rStyle w:val="Emphasis"/>
        </w:rPr>
        <w:t>interpellative</w:t>
      </w:r>
      <w:proofErr w:type="spellEnd"/>
      <w:r w:rsidRPr="0005522D">
        <w:rPr>
          <w:rStyle w:val="StyleUnderline"/>
        </w:rPr>
        <w:t xml:space="preserve"> call to die</w:t>
      </w:r>
      <w:r w:rsidRPr="0005522D">
        <w:rPr>
          <w:sz w:val="16"/>
          <w:szCs w:val="16"/>
        </w:rPr>
        <w:t xml:space="preserve"> with which the Canadian Indian Residential School System legitimizes its objectives and ethos, therefore, </w:t>
      </w:r>
      <w:r w:rsidRPr="0005522D">
        <w:rPr>
          <w:rStyle w:val="StyleUnderline"/>
        </w:rPr>
        <w:t>recapitulates</w:t>
      </w:r>
      <w:r w:rsidRPr="0005522D">
        <w:rPr>
          <w:sz w:val="16"/>
          <w:szCs w:val="16"/>
        </w:rPr>
        <w:t xml:space="preserve"> a </w:t>
      </w:r>
      <w:r w:rsidRPr="0005522D">
        <w:rPr>
          <w:rStyle w:val="StyleUnderline"/>
        </w:rPr>
        <w:t>subjectivity</w:t>
      </w:r>
      <w:r w:rsidRPr="0005522D">
        <w:rPr>
          <w:sz w:val="16"/>
          <w:szCs w:val="16"/>
        </w:rPr>
        <w:t xml:space="preserve"> that has been </w:t>
      </w:r>
      <w:r w:rsidRPr="0005522D">
        <w:rPr>
          <w:rStyle w:val="Emphasis"/>
          <w:highlight w:val="green"/>
        </w:rPr>
        <w:t>trapped</w:t>
      </w:r>
      <w:r w:rsidRPr="0005522D">
        <w:rPr>
          <w:sz w:val="16"/>
          <w:szCs w:val="16"/>
        </w:rPr>
        <w:t xml:space="preserve">, already, </w:t>
      </w:r>
      <w:r w:rsidRPr="0005522D">
        <w:rPr>
          <w:rStyle w:val="StyleUnderline"/>
        </w:rPr>
        <w:t>temporally, within</w:t>
      </w:r>
      <w:r w:rsidRPr="0005522D">
        <w:rPr>
          <w:sz w:val="16"/>
          <w:szCs w:val="16"/>
        </w:rPr>
        <w:t xml:space="preserve"> the field of </w:t>
      </w:r>
      <w:r w:rsidRPr="0005522D">
        <w:rPr>
          <w:rStyle w:val="StyleUnderline"/>
        </w:rPr>
        <w:t>signification</w:t>
      </w:r>
      <w:r w:rsidRPr="0005522D">
        <w:rPr>
          <w:sz w:val="16"/>
          <w:szCs w:val="16"/>
        </w:rPr>
        <w:t>, and the dense network of intersubjective relations these ideological structures suture and render legible. As a way of elaborating upon this, perhaps abstract, argument, pointing both to the materializing force of language, as well as the structural mechanism(s) whose circularity produces the effect of subject as ideological misrecognition, I offer the following story:</w:t>
      </w:r>
    </w:p>
    <w:p w14:paraId="3ABA26C3" w14:textId="77777777" w:rsidR="00914B8A" w:rsidRPr="0005522D" w:rsidRDefault="00914B8A" w:rsidP="00914B8A">
      <w:pPr>
        <w:ind w:left="720"/>
        <w:rPr>
          <w:sz w:val="16"/>
          <w:szCs w:val="16"/>
        </w:rPr>
      </w:pPr>
      <w:r w:rsidRPr="0005522D">
        <w:rPr>
          <w:sz w:val="16"/>
          <w:szCs w:val="16"/>
        </w:rPr>
        <w:lastRenderedPageBreak/>
        <w:t xml:space="preserve">In 1942 </w:t>
      </w:r>
      <w:r w:rsidRPr="0005522D">
        <w:rPr>
          <w:rStyle w:val="StyleUnderline"/>
        </w:rPr>
        <w:t>government researchers visiting</w:t>
      </w:r>
      <w:r w:rsidRPr="0005522D">
        <w:rPr>
          <w:sz w:val="16"/>
          <w:szCs w:val="16"/>
        </w:rPr>
        <w:t xml:space="preserve"> </w:t>
      </w:r>
      <w:proofErr w:type="gramStart"/>
      <w:r w:rsidRPr="0005522D">
        <w:rPr>
          <w:sz w:val="16"/>
          <w:szCs w:val="16"/>
        </w:rPr>
        <w:t>a number of</w:t>
      </w:r>
      <w:proofErr w:type="gramEnd"/>
      <w:r w:rsidRPr="0005522D">
        <w:rPr>
          <w:sz w:val="16"/>
          <w:szCs w:val="16"/>
        </w:rPr>
        <w:t xml:space="preserve"> remote </w:t>
      </w:r>
      <w:r w:rsidRPr="0005522D">
        <w:rPr>
          <w:rStyle w:val="StyleUnderline"/>
        </w:rPr>
        <w:t>reserve communities</w:t>
      </w:r>
      <w:r w:rsidRPr="0005522D">
        <w:rPr>
          <w:sz w:val="16"/>
          <w:szCs w:val="16"/>
        </w:rPr>
        <w:t xml:space="preserve"> in northern Manitoba, found people who were hungry, “beggared by a combination of the collapsing fur trade and declining government support” (Mosby 147). They also </w:t>
      </w:r>
      <w:r w:rsidRPr="0005522D">
        <w:rPr>
          <w:rStyle w:val="StyleUnderline"/>
        </w:rPr>
        <w:t>found</w:t>
      </w:r>
      <w:r w:rsidRPr="0005522D">
        <w:rPr>
          <w:sz w:val="16"/>
          <w:szCs w:val="16"/>
        </w:rPr>
        <w:t xml:space="preserve"> a </w:t>
      </w:r>
      <w:r w:rsidRPr="0005522D">
        <w:rPr>
          <w:rStyle w:val="Emphasis"/>
        </w:rPr>
        <w:t>demoralized</w:t>
      </w:r>
      <w:r w:rsidRPr="0005522D">
        <w:rPr>
          <w:sz w:val="16"/>
          <w:szCs w:val="16"/>
        </w:rPr>
        <w:t xml:space="preserve"> population </w:t>
      </w:r>
      <w:r w:rsidRPr="0005522D">
        <w:rPr>
          <w:rStyle w:val="StyleUnderline"/>
        </w:rPr>
        <w:t>marked by</w:t>
      </w:r>
      <w:r w:rsidRPr="0005522D">
        <w:rPr>
          <w:sz w:val="16"/>
          <w:szCs w:val="16"/>
        </w:rPr>
        <w:t>, in the words of the researchers, “</w:t>
      </w:r>
      <w:r w:rsidRPr="0005522D">
        <w:rPr>
          <w:rStyle w:val="StyleUnderline"/>
        </w:rPr>
        <w:t>shiftlessness, indolence, improvidence and inertia</w:t>
      </w:r>
      <w:r w:rsidRPr="0005522D">
        <w:rPr>
          <w:sz w:val="16"/>
          <w:szCs w:val="16"/>
        </w:rPr>
        <w:t xml:space="preserve">” (ibid). In a potentially paradigm shifting moment that must have come close to epiphany, the </w:t>
      </w:r>
      <w:r w:rsidRPr="0005522D">
        <w:rPr>
          <w:rStyle w:val="StyleUnderline"/>
        </w:rPr>
        <w:t>researchers suggested</w:t>
      </w:r>
      <w:r w:rsidRPr="0005522D">
        <w:rPr>
          <w:sz w:val="16"/>
          <w:szCs w:val="16"/>
        </w:rPr>
        <w:t xml:space="preserve"> those </w:t>
      </w:r>
      <w:r w:rsidRPr="0005522D">
        <w:rPr>
          <w:rStyle w:val="StyleUnderline"/>
        </w:rPr>
        <w:t>problems</w:t>
      </w:r>
      <w:proofErr w:type="gramStart"/>
      <w:r w:rsidRPr="0005522D">
        <w:rPr>
          <w:sz w:val="16"/>
          <w:szCs w:val="16"/>
        </w:rPr>
        <w:t>—“</w:t>
      </w:r>
      <w:proofErr w:type="gramEnd"/>
      <w:r w:rsidRPr="0005522D">
        <w:rPr>
          <w:sz w:val="16"/>
          <w:szCs w:val="16"/>
        </w:rPr>
        <w:t xml:space="preserve">so </w:t>
      </w:r>
      <w:r w:rsidRPr="0005522D">
        <w:rPr>
          <w:rStyle w:val="StyleUnderline"/>
        </w:rPr>
        <w:t xml:space="preserve">long regarded as </w:t>
      </w:r>
      <w:r w:rsidRPr="0005522D">
        <w:rPr>
          <w:rStyle w:val="Emphasis"/>
        </w:rPr>
        <w:t>inherent</w:t>
      </w:r>
      <w:r w:rsidRPr="0005522D">
        <w:rPr>
          <w:sz w:val="16"/>
          <w:szCs w:val="16"/>
        </w:rPr>
        <w:t xml:space="preserve"> or hereditary </w:t>
      </w:r>
      <w:r w:rsidRPr="0005522D">
        <w:rPr>
          <w:rStyle w:val="StyleUnderline"/>
        </w:rPr>
        <w:t>traits</w:t>
      </w:r>
      <w:r w:rsidRPr="0005522D">
        <w:rPr>
          <w:sz w:val="16"/>
          <w:szCs w:val="16"/>
        </w:rPr>
        <w:t xml:space="preserve"> in the Indian race” (ibid, </w:t>
      </w:r>
      <w:proofErr w:type="spellStart"/>
      <w:r w:rsidRPr="0005522D">
        <w:rPr>
          <w:sz w:val="16"/>
          <w:szCs w:val="16"/>
        </w:rPr>
        <w:t>emph</w:t>
      </w:r>
      <w:proofErr w:type="spellEnd"/>
      <w:r w:rsidRPr="0005522D">
        <w:rPr>
          <w:sz w:val="16"/>
          <w:szCs w:val="16"/>
        </w:rPr>
        <w:t>. added)—</w:t>
      </w:r>
      <w:r w:rsidRPr="0005522D">
        <w:rPr>
          <w:rStyle w:val="StyleUnderline"/>
        </w:rPr>
        <w:t>were</w:t>
      </w:r>
      <w:r w:rsidRPr="0005522D">
        <w:rPr>
          <w:sz w:val="16"/>
          <w:szCs w:val="16"/>
        </w:rPr>
        <w:t xml:space="preserve"> in fact the </w:t>
      </w:r>
      <w:r w:rsidRPr="0005522D">
        <w:rPr>
          <w:rStyle w:val="StyleUnderline"/>
        </w:rPr>
        <w:t>results of malnutrition</w:t>
      </w:r>
      <w:r w:rsidRPr="0005522D">
        <w:rPr>
          <w:sz w:val="16"/>
          <w:szCs w:val="16"/>
        </w:rPr>
        <w:t xml:space="preserve">.”53 Importantly, and vividly illustrative of my argument in this chapter, and the project overall, </w:t>
      </w:r>
      <w:r w:rsidRPr="0005522D">
        <w:rPr>
          <w:rStyle w:val="StyleUnderline"/>
        </w:rPr>
        <w:t>instead of recommending</w:t>
      </w:r>
      <w:r w:rsidRPr="0005522D">
        <w:rPr>
          <w:sz w:val="16"/>
          <w:szCs w:val="16"/>
        </w:rPr>
        <w:t xml:space="preserve"> an immediate </w:t>
      </w:r>
      <w:r w:rsidRPr="0005522D">
        <w:rPr>
          <w:rStyle w:val="StyleUnderline"/>
        </w:rPr>
        <w:t>increase in support</w:t>
      </w:r>
      <w:r w:rsidRPr="0005522D">
        <w:rPr>
          <w:sz w:val="16"/>
          <w:szCs w:val="16"/>
        </w:rPr>
        <w:t xml:space="preserve">, the </w:t>
      </w:r>
      <w:r w:rsidRPr="0005522D">
        <w:rPr>
          <w:rStyle w:val="StyleUnderline"/>
        </w:rPr>
        <w:t>researchers determined</w:t>
      </w:r>
      <w:r w:rsidRPr="0005522D">
        <w:rPr>
          <w:sz w:val="16"/>
          <w:szCs w:val="16"/>
        </w:rPr>
        <w:t xml:space="preserve"> that </w:t>
      </w:r>
      <w:r w:rsidRPr="0005522D">
        <w:rPr>
          <w:rStyle w:val="StyleUnderline"/>
        </w:rPr>
        <w:t>isolated</w:t>
      </w:r>
      <w:r w:rsidRPr="0005522D">
        <w:rPr>
          <w:sz w:val="16"/>
          <w:szCs w:val="16"/>
        </w:rPr>
        <w:t xml:space="preserve">, dependent, already </w:t>
      </w:r>
      <w:r w:rsidRPr="0005522D">
        <w:rPr>
          <w:rStyle w:val="StyleUnderline"/>
        </w:rPr>
        <w:t xml:space="preserve">malnourished people would be ideal subjects for </w:t>
      </w:r>
      <w:r w:rsidRPr="0005522D">
        <w:rPr>
          <w:rStyle w:val="Emphasis"/>
        </w:rPr>
        <w:t>tests</w:t>
      </w:r>
      <w:r w:rsidRPr="0005522D">
        <w:rPr>
          <w:sz w:val="16"/>
          <w:szCs w:val="16"/>
        </w:rPr>
        <w:t xml:space="preserve"> on the effects of different diets and nutritional interventions. </w:t>
      </w:r>
      <w:r w:rsidRPr="0005522D">
        <w:rPr>
          <w:rStyle w:val="StyleUnderline"/>
        </w:rPr>
        <w:t>Plans were developed for</w:t>
      </w:r>
      <w:r w:rsidRPr="0005522D">
        <w:rPr>
          <w:sz w:val="16"/>
          <w:szCs w:val="16"/>
        </w:rPr>
        <w:t xml:space="preserve"> a longitudinal </w:t>
      </w:r>
      <w:r w:rsidRPr="0005522D">
        <w:rPr>
          <w:rStyle w:val="StyleUnderline"/>
        </w:rPr>
        <w:t>study</w:t>
      </w:r>
      <w:r w:rsidRPr="0005522D">
        <w:rPr>
          <w:sz w:val="16"/>
          <w:szCs w:val="16"/>
        </w:rPr>
        <w:t xml:space="preserve"> to be conducted “</w:t>
      </w:r>
      <w:r w:rsidRPr="0005522D">
        <w:rPr>
          <w:rStyle w:val="StyleUnderline"/>
        </w:rPr>
        <w:t>on</w:t>
      </w:r>
      <w:r w:rsidRPr="0005522D">
        <w:rPr>
          <w:sz w:val="16"/>
          <w:szCs w:val="16"/>
        </w:rPr>
        <w:t xml:space="preserve"> a limited number of </w:t>
      </w:r>
      <w:r w:rsidRPr="0005522D">
        <w:rPr>
          <w:rStyle w:val="StyleUnderline"/>
        </w:rPr>
        <w:t>Indians</w:t>
      </w:r>
      <w:r w:rsidRPr="0005522D">
        <w:rPr>
          <w:sz w:val="16"/>
          <w:szCs w:val="16"/>
        </w:rPr>
        <w:t xml:space="preserve">” (ibid) including Aboriginal children in residential schools in British Columbia, Ontario, Nova Scotia, and Alberta—tests </w:t>
      </w:r>
      <w:r w:rsidRPr="0005522D">
        <w:rPr>
          <w:rStyle w:val="StyleUnderline"/>
        </w:rPr>
        <w:t>which</w:t>
      </w:r>
      <w:r w:rsidRPr="0005522D">
        <w:rPr>
          <w:sz w:val="16"/>
          <w:szCs w:val="16"/>
        </w:rPr>
        <w:t xml:space="preserve">, through large-scale and coordinated efforts, greatly </w:t>
      </w:r>
      <w:r w:rsidRPr="0005522D">
        <w:rPr>
          <w:rStyle w:val="Emphasis"/>
        </w:rPr>
        <w:t>exacerbated</w:t>
      </w:r>
      <w:r w:rsidRPr="0005522D">
        <w:rPr>
          <w:sz w:val="16"/>
          <w:szCs w:val="16"/>
        </w:rPr>
        <w:t xml:space="preserve"> already existing conditions of </w:t>
      </w:r>
      <w:r w:rsidRPr="0005522D">
        <w:rPr>
          <w:rStyle w:val="StyleUnderline"/>
        </w:rPr>
        <w:t>starvation</w:t>
      </w:r>
      <w:r w:rsidRPr="0005522D">
        <w:rPr>
          <w:sz w:val="16"/>
          <w:szCs w:val="16"/>
        </w:rPr>
        <w:t xml:space="preserve"> and malnourishment by further withholding much-needed nutrition. Thus, “</w:t>
      </w:r>
      <w:r w:rsidRPr="0005522D">
        <w:rPr>
          <w:rStyle w:val="StyleUnderline"/>
        </w:rPr>
        <w:t>hereditary traits</w:t>
      </w:r>
      <w:r w:rsidRPr="0005522D">
        <w:rPr>
          <w:sz w:val="16"/>
          <w:szCs w:val="16"/>
        </w:rPr>
        <w:t xml:space="preserve">” in the “Indian race” </w:t>
      </w:r>
      <w:r w:rsidRPr="0005522D">
        <w:rPr>
          <w:rStyle w:val="StyleUnderline"/>
        </w:rPr>
        <w:t>were</w:t>
      </w:r>
      <w:r w:rsidRPr="0005522D">
        <w:rPr>
          <w:sz w:val="16"/>
          <w:szCs w:val="16"/>
        </w:rPr>
        <w:t xml:space="preserve">, through </w:t>
      </w:r>
      <w:r w:rsidRPr="0005522D">
        <w:rPr>
          <w:rStyle w:val="StyleUnderline"/>
        </w:rPr>
        <w:t xml:space="preserve">mechanisms of </w:t>
      </w:r>
      <w:r w:rsidRPr="0005522D">
        <w:rPr>
          <w:rStyle w:val="Emphasis"/>
        </w:rPr>
        <w:t>biopolitics</w:t>
      </w:r>
      <w:r w:rsidRPr="0005522D">
        <w:rPr>
          <w:sz w:val="16"/>
          <w:szCs w:val="16"/>
        </w:rPr>
        <w:t xml:space="preserve">, further </w:t>
      </w:r>
      <w:r w:rsidRPr="0005522D">
        <w:rPr>
          <w:rStyle w:val="StyleUnderline"/>
        </w:rPr>
        <w:t>inscribed in</w:t>
      </w:r>
      <w:r w:rsidRPr="0005522D">
        <w:rPr>
          <w:sz w:val="16"/>
          <w:szCs w:val="16"/>
        </w:rPr>
        <w:t xml:space="preserve"> both </w:t>
      </w:r>
      <w:r w:rsidRPr="0005522D">
        <w:rPr>
          <w:rStyle w:val="Emphasis"/>
        </w:rPr>
        <w:t>bodily</w:t>
      </w:r>
      <w:r w:rsidRPr="0005522D">
        <w:rPr>
          <w:rStyle w:val="StyleUnderline"/>
        </w:rPr>
        <w:t xml:space="preserve"> and </w:t>
      </w:r>
      <w:r w:rsidRPr="0005522D">
        <w:rPr>
          <w:rStyle w:val="Emphasis"/>
        </w:rPr>
        <w:t>discursive</w:t>
      </w:r>
      <w:r w:rsidRPr="0005522D">
        <w:rPr>
          <w:rStyle w:val="StyleUnderline"/>
        </w:rPr>
        <w:t xml:space="preserve"> practices</w:t>
      </w:r>
      <w:r w:rsidRPr="0005522D">
        <w:rPr>
          <w:sz w:val="16"/>
          <w:szCs w:val="16"/>
        </w:rPr>
        <w:t>—</w:t>
      </w:r>
      <w:r w:rsidRPr="0005522D">
        <w:rPr>
          <w:rStyle w:val="StyleUnderline"/>
        </w:rPr>
        <w:t>concretized</w:t>
      </w:r>
      <w:r w:rsidRPr="0005522D">
        <w:rPr>
          <w:sz w:val="16"/>
          <w:szCs w:val="16"/>
        </w:rPr>
        <w:t xml:space="preserve"> more </w:t>
      </w:r>
      <w:r w:rsidRPr="0005522D">
        <w:rPr>
          <w:rStyle w:val="StyleUnderline"/>
        </w:rPr>
        <w:t>immutably into Indian-ness with</w:t>
      </w:r>
      <w:r w:rsidRPr="0005522D">
        <w:rPr>
          <w:sz w:val="16"/>
          <w:szCs w:val="16"/>
        </w:rPr>
        <w:t xml:space="preserve"> every </w:t>
      </w:r>
      <w:r w:rsidRPr="0005522D">
        <w:rPr>
          <w:rStyle w:val="StyleUnderline"/>
        </w:rPr>
        <w:t>rotation of</w:t>
      </w:r>
      <w:r w:rsidRPr="0005522D">
        <w:rPr>
          <w:sz w:val="16"/>
          <w:szCs w:val="16"/>
        </w:rPr>
        <w:t xml:space="preserve"> the </w:t>
      </w:r>
      <w:r w:rsidRPr="0005522D">
        <w:rPr>
          <w:rStyle w:val="StyleUnderline"/>
        </w:rPr>
        <w:t xml:space="preserve">circular reasoning that characterizes ideological </w:t>
      </w:r>
      <w:r w:rsidRPr="0005522D">
        <w:rPr>
          <w:rStyle w:val="Emphasis"/>
        </w:rPr>
        <w:t>misrecognition</w:t>
      </w:r>
      <w:r w:rsidRPr="0005522D">
        <w:rPr>
          <w:sz w:val="16"/>
          <w:szCs w:val="16"/>
        </w:rPr>
        <w:t>.</w:t>
      </w:r>
    </w:p>
    <w:p w14:paraId="126DDE6F" w14:textId="77777777" w:rsidR="00914B8A" w:rsidRPr="0005522D" w:rsidRDefault="00914B8A" w:rsidP="00914B8A">
      <w:pPr>
        <w:rPr>
          <w:sz w:val="16"/>
          <w:szCs w:val="16"/>
        </w:rPr>
      </w:pPr>
      <w:r w:rsidRPr="0005522D">
        <w:rPr>
          <w:sz w:val="16"/>
          <w:szCs w:val="16"/>
        </w:rPr>
        <w:t xml:space="preserve">This kind of strategic, repeated </w:t>
      </w:r>
      <w:r w:rsidRPr="0005522D">
        <w:rPr>
          <w:rStyle w:val="StyleUnderline"/>
          <w:highlight w:val="green"/>
        </w:rPr>
        <w:t>exposure to</w:t>
      </w:r>
      <w:r w:rsidRPr="0005522D">
        <w:rPr>
          <w:rStyle w:val="StyleUnderline"/>
        </w:rPr>
        <w:t xml:space="preserve"> </w:t>
      </w:r>
      <w:r w:rsidRPr="0005522D">
        <w:rPr>
          <w:rStyle w:val="Emphasis"/>
        </w:rPr>
        <w:t>prolonged</w:t>
      </w:r>
      <w:r w:rsidRPr="0005522D">
        <w:rPr>
          <w:sz w:val="16"/>
          <w:szCs w:val="16"/>
        </w:rPr>
        <w:t xml:space="preserve"> conditions of </w:t>
      </w:r>
      <w:r w:rsidRPr="0005522D">
        <w:rPr>
          <w:rStyle w:val="StyleUnderline"/>
          <w:highlight w:val="green"/>
        </w:rPr>
        <w:t>near</w:t>
      </w:r>
      <w:r w:rsidRPr="0005522D">
        <w:rPr>
          <w:rStyle w:val="StyleUnderline"/>
        </w:rPr>
        <w:t xml:space="preserve"> or actual physical </w:t>
      </w:r>
      <w:r w:rsidRPr="0005522D">
        <w:rPr>
          <w:rStyle w:val="Emphasis"/>
          <w:highlight w:val="green"/>
        </w:rPr>
        <w:t>death marks</w:t>
      </w:r>
      <w:r w:rsidRPr="0005522D">
        <w:rPr>
          <w:sz w:val="16"/>
          <w:szCs w:val="16"/>
        </w:rPr>
        <w:t xml:space="preserve"> the </w:t>
      </w:r>
      <w:r w:rsidRPr="0005522D">
        <w:rPr>
          <w:rStyle w:val="StyleUnderline"/>
          <w:highlight w:val="green"/>
        </w:rPr>
        <w:t>indigenous body for</w:t>
      </w:r>
      <w:r w:rsidRPr="0005522D">
        <w:rPr>
          <w:rStyle w:val="StyleUnderline"/>
        </w:rPr>
        <w:t xml:space="preserve"> inevitable </w:t>
      </w:r>
      <w:r w:rsidRPr="0005522D">
        <w:rPr>
          <w:rStyle w:val="Emphasis"/>
        </w:rPr>
        <w:t>decline</w:t>
      </w:r>
      <w:r w:rsidRPr="0005522D">
        <w:rPr>
          <w:rStyle w:val="StyleUnderline"/>
        </w:rPr>
        <w:t xml:space="preserve"> and </w:t>
      </w:r>
      <w:r w:rsidRPr="0005522D">
        <w:rPr>
          <w:rStyle w:val="Emphasis"/>
          <w:highlight w:val="green"/>
        </w:rPr>
        <w:t>erasure</w:t>
      </w:r>
      <w:r w:rsidRPr="0005522D">
        <w:rPr>
          <w:sz w:val="16"/>
          <w:szCs w:val="16"/>
        </w:rPr>
        <w:t>. Cultural theorist Lauren Berlant describes this as a condition of “</w:t>
      </w:r>
      <w:r w:rsidRPr="0005522D">
        <w:rPr>
          <w:rStyle w:val="Emphasis"/>
          <w:highlight w:val="green"/>
        </w:rPr>
        <w:t>slow death</w:t>
      </w:r>
      <w:r w:rsidRPr="0005522D">
        <w:rPr>
          <w:sz w:val="16"/>
          <w:szCs w:val="16"/>
        </w:rPr>
        <w:t>,” which she defines as, “</w:t>
      </w:r>
      <w:r w:rsidRPr="0005522D">
        <w:rPr>
          <w:rStyle w:val="StyleUnderline"/>
        </w:rPr>
        <w:t>the physical wearing out of</w:t>
      </w:r>
      <w:r w:rsidRPr="0005522D">
        <w:rPr>
          <w:sz w:val="16"/>
          <w:szCs w:val="16"/>
        </w:rPr>
        <w:t xml:space="preserve"> a </w:t>
      </w:r>
      <w:r w:rsidRPr="0005522D">
        <w:rPr>
          <w:rStyle w:val="StyleUnderline"/>
        </w:rPr>
        <w:t>population and</w:t>
      </w:r>
      <w:r w:rsidRPr="0005522D">
        <w:rPr>
          <w:sz w:val="16"/>
          <w:szCs w:val="16"/>
        </w:rPr>
        <w:t xml:space="preserve"> the </w:t>
      </w:r>
      <w:r w:rsidRPr="0005522D">
        <w:rPr>
          <w:rStyle w:val="Emphasis"/>
        </w:rPr>
        <w:t>deterioration</w:t>
      </w:r>
      <w:r w:rsidRPr="0005522D">
        <w:rPr>
          <w:sz w:val="16"/>
          <w:szCs w:val="16"/>
        </w:rPr>
        <w:t xml:space="preserve"> of people in that population that is very nearly a </w:t>
      </w:r>
      <w:r w:rsidRPr="0005522D">
        <w:rPr>
          <w:rStyle w:val="Emphasis"/>
          <w:highlight w:val="green"/>
        </w:rPr>
        <w:t>defining</w:t>
      </w:r>
      <w:r w:rsidRPr="0005522D">
        <w:rPr>
          <w:sz w:val="16"/>
          <w:szCs w:val="16"/>
        </w:rPr>
        <w:t xml:space="preserve"> condition of their </w:t>
      </w:r>
      <w:r w:rsidRPr="0005522D">
        <w:rPr>
          <w:rStyle w:val="StyleUnderline"/>
        </w:rPr>
        <w:t xml:space="preserve">experience and </w:t>
      </w:r>
      <w:r w:rsidRPr="0005522D">
        <w:rPr>
          <w:rStyle w:val="StyleUnderline"/>
          <w:highlight w:val="green"/>
        </w:rPr>
        <w:t>historical existence</w:t>
      </w:r>
      <w:r w:rsidRPr="0005522D">
        <w:rPr>
          <w:sz w:val="16"/>
          <w:szCs w:val="16"/>
        </w:rPr>
        <w:t xml:space="preserve">” (754). Thus, through material and signifying practices, </w:t>
      </w:r>
      <w:r w:rsidRPr="0005522D">
        <w:rPr>
          <w:rStyle w:val="StyleUnderline"/>
        </w:rPr>
        <w:t>Indianness is laminated</w:t>
      </w:r>
      <w:r w:rsidRPr="0005522D">
        <w:rPr>
          <w:sz w:val="16"/>
          <w:szCs w:val="16"/>
        </w:rPr>
        <w:t xml:space="preserve"> more </w:t>
      </w:r>
      <w:r w:rsidRPr="0005522D">
        <w:rPr>
          <w:rStyle w:val="StyleUnderline"/>
        </w:rPr>
        <w:t>concretely onto death and finality</w:t>
      </w:r>
      <w:r w:rsidRPr="0005522D">
        <w:rPr>
          <w:sz w:val="16"/>
          <w:szCs w:val="16"/>
        </w:rPr>
        <w:t xml:space="preserve">. Correspondingly, </w:t>
      </w:r>
      <w:r w:rsidRPr="0005522D">
        <w:rPr>
          <w:rStyle w:val="StyleUnderline"/>
        </w:rPr>
        <w:t xml:space="preserve">the Indigenous body is marked as </w:t>
      </w:r>
      <w:r w:rsidRPr="0005522D">
        <w:rPr>
          <w:rStyle w:val="Emphasis"/>
        </w:rPr>
        <w:t>anachronistic</w:t>
      </w:r>
      <w:r w:rsidRPr="0005522D">
        <w:rPr>
          <w:sz w:val="16"/>
          <w:szCs w:val="16"/>
        </w:rPr>
        <w:t xml:space="preserve">, a relic, an embodiment out of time whose configuration of experience is slow death. Simultaneously, </w:t>
      </w:r>
      <w:r w:rsidRPr="0005522D">
        <w:rPr>
          <w:rStyle w:val="StyleUnderline"/>
        </w:rPr>
        <w:t>Indianness is</w:t>
      </w:r>
      <w:r w:rsidRPr="0005522D">
        <w:rPr>
          <w:sz w:val="16"/>
          <w:szCs w:val="16"/>
        </w:rPr>
        <w:t xml:space="preserve"> renewed continually in the field of signification, performatively </w:t>
      </w:r>
      <w:r w:rsidRPr="0005522D">
        <w:rPr>
          <w:rStyle w:val="Emphasis"/>
        </w:rPr>
        <w:t>reproduced</w:t>
      </w:r>
      <w:r w:rsidRPr="0005522D">
        <w:rPr>
          <w:rStyle w:val="StyleUnderline"/>
        </w:rPr>
        <w:t xml:space="preserve"> as “shiftless”, “indolent”, and “inert</w:t>
      </w:r>
      <w:r w:rsidRPr="0005522D">
        <w:rPr>
          <w:sz w:val="16"/>
          <w:szCs w:val="16"/>
        </w:rPr>
        <w:t xml:space="preserve">.” Through </w:t>
      </w:r>
      <w:r w:rsidRPr="0005522D">
        <w:rPr>
          <w:rStyle w:val="StyleUnderline"/>
          <w:highlight w:val="green"/>
        </w:rPr>
        <w:t>biopolitical technique</w:t>
      </w:r>
      <w:r w:rsidRPr="0005522D">
        <w:rPr>
          <w:rStyle w:val="StyleUnderline"/>
        </w:rPr>
        <w:t xml:space="preserve">s of </w:t>
      </w:r>
      <w:r w:rsidRPr="0005522D">
        <w:rPr>
          <w:rStyle w:val="Emphasis"/>
        </w:rPr>
        <w:t>control</w:t>
      </w:r>
      <w:r w:rsidRPr="0005522D">
        <w:rPr>
          <w:rStyle w:val="StyleUnderline"/>
        </w:rPr>
        <w:t xml:space="preserve"> and regulation</w:t>
      </w:r>
      <w:r w:rsidRPr="0005522D">
        <w:rPr>
          <w:sz w:val="16"/>
          <w:szCs w:val="16"/>
        </w:rPr>
        <w:t xml:space="preserve">, the </w:t>
      </w:r>
      <w:proofErr w:type="spellStart"/>
      <w:r w:rsidRPr="0005522D">
        <w:rPr>
          <w:sz w:val="16"/>
          <w:szCs w:val="16"/>
        </w:rPr>
        <w:t>socalled</w:t>
      </w:r>
      <w:proofErr w:type="spellEnd"/>
      <w:r w:rsidRPr="0005522D">
        <w:rPr>
          <w:sz w:val="16"/>
          <w:szCs w:val="16"/>
        </w:rPr>
        <w:t xml:space="preserve"> </w:t>
      </w:r>
      <w:r w:rsidRPr="0005522D">
        <w:rPr>
          <w:rStyle w:val="StyleUnderline"/>
        </w:rPr>
        <w:t>Indian race</w:t>
      </w:r>
      <w:r w:rsidRPr="0005522D">
        <w:rPr>
          <w:sz w:val="16"/>
          <w:szCs w:val="16"/>
        </w:rPr>
        <w:t xml:space="preserve"> was </w:t>
      </w:r>
      <w:r w:rsidRPr="0005522D">
        <w:rPr>
          <w:rStyle w:val="Emphasis"/>
          <w:highlight w:val="green"/>
        </w:rPr>
        <w:t>trap</w:t>
      </w:r>
      <w:r w:rsidRPr="0005522D">
        <w:rPr>
          <w:rStyle w:val="Emphasis"/>
        </w:rPr>
        <w:t>ped</w:t>
      </w:r>
      <w:r w:rsidRPr="0005522D">
        <w:rPr>
          <w:sz w:val="16"/>
          <w:szCs w:val="16"/>
        </w:rPr>
        <w:t xml:space="preserve"> simultaneously </w:t>
      </w:r>
      <w:r w:rsidRPr="0005522D">
        <w:rPr>
          <w:rStyle w:val="StyleUnderline"/>
          <w:highlight w:val="green"/>
        </w:rPr>
        <w:t>in</w:t>
      </w:r>
      <w:r w:rsidRPr="0005522D">
        <w:rPr>
          <w:sz w:val="16"/>
          <w:szCs w:val="16"/>
        </w:rPr>
        <w:t xml:space="preserve"> two temporalities: </w:t>
      </w:r>
      <w:r w:rsidRPr="0005522D">
        <w:rPr>
          <w:rStyle w:val="Emphasis"/>
          <w:highlight w:val="green"/>
        </w:rPr>
        <w:t>slow death</w:t>
      </w:r>
      <w:r w:rsidRPr="0005522D">
        <w:rPr>
          <w:rStyle w:val="StyleUnderline"/>
          <w:highlight w:val="green"/>
        </w:rPr>
        <w:t xml:space="preserve"> and </w:t>
      </w:r>
      <w:r w:rsidRPr="0005522D">
        <w:rPr>
          <w:rStyle w:val="Emphasis"/>
          <w:highlight w:val="green"/>
        </w:rPr>
        <w:t>circularity</w:t>
      </w:r>
      <w:r w:rsidRPr="0005522D">
        <w:rPr>
          <w:rStyle w:val="StyleUnderline"/>
        </w:rPr>
        <w:t>, neither of which afford</w:t>
      </w:r>
      <w:r w:rsidRPr="0005522D">
        <w:rPr>
          <w:sz w:val="16"/>
          <w:szCs w:val="16"/>
        </w:rPr>
        <w:t xml:space="preserve">ed it a </w:t>
      </w:r>
      <w:r w:rsidRPr="0005522D">
        <w:rPr>
          <w:rStyle w:val="Emphasis"/>
        </w:rPr>
        <w:t>future</w:t>
      </w:r>
      <w:r w:rsidRPr="0005522D">
        <w:rPr>
          <w:sz w:val="16"/>
          <w:szCs w:val="16"/>
        </w:rPr>
        <w:t xml:space="preserve">—through a strategy of control that is fundamentally </w:t>
      </w:r>
      <w:proofErr w:type="spellStart"/>
      <w:r w:rsidRPr="0005522D">
        <w:rPr>
          <w:sz w:val="16"/>
          <w:szCs w:val="16"/>
        </w:rPr>
        <w:t>chronopolitical</w:t>
      </w:r>
      <w:proofErr w:type="spellEnd"/>
      <w:r w:rsidRPr="0005522D">
        <w:rPr>
          <w:sz w:val="16"/>
          <w:szCs w:val="16"/>
        </w:rPr>
        <w:t>.</w:t>
      </w:r>
    </w:p>
    <w:p w14:paraId="1BFB08C4" w14:textId="77777777" w:rsidR="00914B8A" w:rsidRPr="0005522D" w:rsidRDefault="00914B8A" w:rsidP="00914B8A">
      <w:pPr>
        <w:rPr>
          <w:sz w:val="16"/>
          <w:szCs w:val="16"/>
        </w:rPr>
      </w:pPr>
      <w:r w:rsidRPr="0005522D">
        <w:rPr>
          <w:sz w:val="16"/>
          <w:szCs w:val="16"/>
        </w:rPr>
        <w:t>Whiteness, the Child, and the Logics of Futurity</w:t>
      </w:r>
    </w:p>
    <w:p w14:paraId="088C02C6" w14:textId="77777777" w:rsidR="00914B8A" w:rsidRPr="0005522D" w:rsidRDefault="00914B8A" w:rsidP="00914B8A">
      <w:pPr>
        <w:rPr>
          <w:sz w:val="16"/>
          <w:szCs w:val="16"/>
        </w:rPr>
      </w:pPr>
      <w:r w:rsidRPr="0005522D">
        <w:rPr>
          <w:sz w:val="16"/>
          <w:szCs w:val="16"/>
        </w:rPr>
        <w:t xml:space="preserve"> Against the politicized topographies and temporalities of indigeneity and race, I now move into a </w:t>
      </w:r>
      <w:r w:rsidRPr="0005522D">
        <w:rPr>
          <w:rStyle w:val="StyleUnderline"/>
        </w:rPr>
        <w:t>consider</w:t>
      </w:r>
      <w:r w:rsidRPr="0005522D">
        <w:rPr>
          <w:sz w:val="16"/>
          <w:szCs w:val="16"/>
        </w:rPr>
        <w:t xml:space="preserve">ation of the contributions of </w:t>
      </w:r>
      <w:r w:rsidRPr="0005522D">
        <w:rPr>
          <w:rStyle w:val="StyleUnderline"/>
        </w:rPr>
        <w:t>psychoanalytic theory</w:t>
      </w:r>
      <w:r w:rsidRPr="0005522D">
        <w:rPr>
          <w:sz w:val="16"/>
          <w:szCs w:val="16"/>
        </w:rPr>
        <w:t xml:space="preserve"> to the questions of politics and time presented thus far. The kinds of </w:t>
      </w:r>
      <w:r w:rsidRPr="0005522D">
        <w:rPr>
          <w:rStyle w:val="StyleUnderline"/>
        </w:rPr>
        <w:t>questions</w:t>
      </w:r>
      <w:r w:rsidRPr="0005522D">
        <w:rPr>
          <w:sz w:val="16"/>
          <w:szCs w:val="16"/>
        </w:rPr>
        <w:t xml:space="preserve"> psychoanalysis </w:t>
      </w:r>
      <w:proofErr w:type="gramStart"/>
      <w:r w:rsidRPr="0005522D">
        <w:rPr>
          <w:sz w:val="16"/>
          <w:szCs w:val="16"/>
        </w:rPr>
        <w:t>is</w:t>
      </w:r>
      <w:proofErr w:type="gramEnd"/>
      <w:r w:rsidRPr="0005522D">
        <w:rPr>
          <w:sz w:val="16"/>
          <w:szCs w:val="16"/>
        </w:rPr>
        <w:t xml:space="preserve"> interested in asking, the registers upon which it performs </w:t>
      </w:r>
      <w:r w:rsidRPr="0005522D">
        <w:rPr>
          <w:rStyle w:val="StyleUnderline"/>
        </w:rPr>
        <w:t>analysis, and</w:t>
      </w:r>
      <w:r w:rsidRPr="0005522D">
        <w:rPr>
          <w:sz w:val="16"/>
          <w:szCs w:val="16"/>
        </w:rPr>
        <w:t xml:space="preserve"> its unique </w:t>
      </w:r>
      <w:r w:rsidRPr="0005522D">
        <w:rPr>
          <w:rStyle w:val="StyleUnderline"/>
        </w:rPr>
        <w:t>emphasis</w:t>
      </w:r>
      <w:r w:rsidRPr="0005522D">
        <w:rPr>
          <w:sz w:val="16"/>
          <w:szCs w:val="16"/>
        </w:rPr>
        <w:t xml:space="preserve"> on temporality, language, and difference </w:t>
      </w:r>
      <w:r w:rsidRPr="0005522D">
        <w:rPr>
          <w:rStyle w:val="StyleUnderline"/>
        </w:rPr>
        <w:t>provide</w:t>
      </w:r>
      <w:r w:rsidRPr="0005522D">
        <w:rPr>
          <w:sz w:val="16"/>
          <w:szCs w:val="16"/>
        </w:rPr>
        <w:t xml:space="preserve"> an excellent conceptual </w:t>
      </w:r>
      <w:r w:rsidRPr="0005522D">
        <w:rPr>
          <w:rStyle w:val="Emphasis"/>
        </w:rPr>
        <w:t>apparatus</w:t>
      </w:r>
      <w:r w:rsidRPr="0005522D">
        <w:rPr>
          <w:sz w:val="16"/>
          <w:szCs w:val="16"/>
        </w:rPr>
        <w:t xml:space="preserve"> through which we might begin </w:t>
      </w:r>
      <w:r w:rsidRPr="0005522D">
        <w:rPr>
          <w:rStyle w:val="StyleUnderline"/>
        </w:rPr>
        <w:t>to</w:t>
      </w:r>
      <w:r w:rsidRPr="0005522D">
        <w:rPr>
          <w:sz w:val="16"/>
          <w:szCs w:val="16"/>
        </w:rPr>
        <w:t xml:space="preserve"> trouble/</w:t>
      </w:r>
      <w:r w:rsidRPr="0005522D">
        <w:rPr>
          <w:rStyle w:val="Emphasis"/>
        </w:rPr>
        <w:t>problematize</w:t>
      </w:r>
      <w:r w:rsidRPr="0005522D">
        <w:rPr>
          <w:sz w:val="16"/>
          <w:szCs w:val="16"/>
        </w:rPr>
        <w:t xml:space="preserve"> stable, taken-for-granted </w:t>
      </w:r>
      <w:r w:rsidRPr="0005522D">
        <w:rPr>
          <w:rStyle w:val="StyleUnderline"/>
        </w:rPr>
        <w:t>oppositions</w:t>
      </w:r>
      <w:r w:rsidRPr="0005522D">
        <w:rPr>
          <w:sz w:val="16"/>
          <w:szCs w:val="16"/>
        </w:rPr>
        <w:t xml:space="preserve">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w:t>
      </w:r>
      <w:r w:rsidRPr="0005522D">
        <w:rPr>
          <w:rStyle w:val="StyleUnderline"/>
        </w:rPr>
        <w:t>move critique</w:t>
      </w:r>
      <w:r w:rsidRPr="0005522D">
        <w:rPr>
          <w:sz w:val="16"/>
          <w:szCs w:val="16"/>
        </w:rPr>
        <w:t xml:space="preserve"> outside and </w:t>
      </w:r>
      <w:r w:rsidRPr="0005522D">
        <w:rPr>
          <w:rStyle w:val="StyleUnderline"/>
        </w:rPr>
        <w:t xml:space="preserve">beyond prevailing notions of time and narratives of </w:t>
      </w:r>
      <w:r w:rsidRPr="0005522D">
        <w:rPr>
          <w:rStyle w:val="Emphasis"/>
        </w:rPr>
        <w:t>progress</w:t>
      </w:r>
      <w:r w:rsidRPr="0005522D">
        <w:rPr>
          <w:sz w:val="16"/>
          <w:szCs w:val="16"/>
        </w:rPr>
        <w:t xml:space="preserve"> that only mean moving forward. This chapter writes from a stance that views it as </w:t>
      </w:r>
      <w:r w:rsidRPr="0005522D">
        <w:rPr>
          <w:rStyle w:val="StyleUnderline"/>
        </w:rPr>
        <w:t>imperative</w:t>
      </w:r>
      <w:r w:rsidRPr="0005522D">
        <w:rPr>
          <w:sz w:val="16"/>
          <w:szCs w:val="16"/>
        </w:rPr>
        <w:t xml:space="preserve"> that </w:t>
      </w:r>
      <w:r w:rsidRPr="0005522D">
        <w:rPr>
          <w:rStyle w:val="StyleUnderline"/>
        </w:rPr>
        <w:t>scholarship reaches</w:t>
      </w:r>
      <w:r w:rsidRPr="0005522D">
        <w:rPr>
          <w:sz w:val="16"/>
          <w:szCs w:val="16"/>
        </w:rPr>
        <w:t xml:space="preserve"> beyond, and thinks </w:t>
      </w:r>
      <w:r w:rsidRPr="0005522D">
        <w:rPr>
          <w:rStyle w:val="Emphasis"/>
        </w:rPr>
        <w:t>outside</w:t>
      </w:r>
      <w:r w:rsidRPr="0005522D">
        <w:rPr>
          <w:sz w:val="16"/>
          <w:szCs w:val="16"/>
        </w:rPr>
        <w:t xml:space="preserve">, the </w:t>
      </w:r>
      <w:r w:rsidRPr="0005522D">
        <w:rPr>
          <w:rStyle w:val="StyleUnderline"/>
        </w:rPr>
        <w:t>paradigms</w:t>
      </w:r>
      <w:r w:rsidRPr="0005522D">
        <w:rPr>
          <w:sz w:val="16"/>
          <w:szCs w:val="16"/>
        </w:rPr>
        <w:t xml:space="preserve"> that invented it. Psychoanalytic theory, with its idiosyncratic temporal logics—particularly in conjunction with Foucauldian theory—offers a productive and robust way to critique the continuing primacy of normative disciplines whose </w:t>
      </w:r>
      <w:proofErr w:type="spellStart"/>
      <w:r w:rsidRPr="0005522D">
        <w:rPr>
          <w:sz w:val="16"/>
          <w:szCs w:val="16"/>
        </w:rPr>
        <w:t>chronologics</w:t>
      </w:r>
      <w:proofErr w:type="spellEnd"/>
      <w:r w:rsidRPr="0005522D">
        <w:rPr>
          <w:sz w:val="16"/>
          <w:szCs w:val="16"/>
        </w:rPr>
        <w:t xml:space="preserve"> have historically warranted a politics that kills in the name of life. Such an approach allows us to </w:t>
      </w:r>
      <w:r w:rsidRPr="0005522D">
        <w:rPr>
          <w:rStyle w:val="StyleUnderline"/>
        </w:rPr>
        <w:t>hold in productive tension</w:t>
      </w:r>
      <w:r w:rsidRPr="0005522D">
        <w:rPr>
          <w:sz w:val="16"/>
          <w:szCs w:val="16"/>
        </w:rPr>
        <w:t xml:space="preserve"> any </w:t>
      </w:r>
      <w:r w:rsidRPr="0005522D">
        <w:rPr>
          <w:rStyle w:val="StyleUnderline"/>
        </w:rPr>
        <w:t>definition of “</w:t>
      </w:r>
      <w:r w:rsidRPr="0005522D">
        <w:rPr>
          <w:rStyle w:val="Emphasis"/>
        </w:rPr>
        <w:t>the political</w:t>
      </w:r>
      <w:r w:rsidRPr="0005522D">
        <w:rPr>
          <w:rStyle w:val="StyleUnderline"/>
        </w:rPr>
        <w:t xml:space="preserve">” as </w:t>
      </w:r>
      <w:r w:rsidRPr="0005522D">
        <w:rPr>
          <w:rStyle w:val="Emphasis"/>
        </w:rPr>
        <w:t>stable</w:t>
      </w:r>
      <w:r w:rsidRPr="0005522D">
        <w:rPr>
          <w:rStyle w:val="StyleUnderline"/>
        </w:rPr>
        <w:t xml:space="preserve"> and </w:t>
      </w:r>
      <w:r w:rsidRPr="0005522D">
        <w:rPr>
          <w:rStyle w:val="Emphasis"/>
        </w:rPr>
        <w:t>finite</w:t>
      </w:r>
      <w:r w:rsidRPr="0005522D">
        <w:rPr>
          <w:rStyle w:val="StyleUnderline"/>
        </w:rPr>
        <w:t>, with</w:t>
      </w:r>
      <w:r w:rsidRPr="0005522D">
        <w:rPr>
          <w:sz w:val="16"/>
          <w:szCs w:val="16"/>
        </w:rPr>
        <w:t xml:space="preserve">—as in the </w:t>
      </w:r>
      <w:r w:rsidRPr="0005522D">
        <w:rPr>
          <w:sz w:val="16"/>
          <w:szCs w:val="16"/>
        </w:rPr>
        <w:lastRenderedPageBreak/>
        <w:t xml:space="preserve">case of </w:t>
      </w:r>
      <w:r w:rsidRPr="0005522D">
        <w:rPr>
          <w:rStyle w:val="StyleUnderline"/>
        </w:rPr>
        <w:t>liberal political philosophy</w:t>
      </w:r>
      <w:r w:rsidRPr="0005522D">
        <w:rPr>
          <w:sz w:val="16"/>
          <w:szCs w:val="16"/>
        </w:rPr>
        <w:t xml:space="preserve">—the </w:t>
      </w:r>
      <w:r w:rsidRPr="0005522D">
        <w:rPr>
          <w:rStyle w:val="StyleUnderline"/>
        </w:rPr>
        <w:t>legally constructed “person” as</w:t>
      </w:r>
      <w:r w:rsidRPr="0005522D">
        <w:rPr>
          <w:sz w:val="16"/>
          <w:szCs w:val="16"/>
        </w:rPr>
        <w:t xml:space="preserve"> its </w:t>
      </w:r>
      <w:r w:rsidRPr="0005522D">
        <w:rPr>
          <w:rStyle w:val="StyleUnderline"/>
        </w:rPr>
        <w:t>primary epistemological unit</w:t>
      </w:r>
      <w:r w:rsidRPr="0005522D">
        <w:rPr>
          <w:sz w:val="16"/>
          <w:szCs w:val="16"/>
        </w:rPr>
        <w:t xml:space="preserve">. This </w:t>
      </w:r>
      <w:r w:rsidRPr="0005522D">
        <w:rPr>
          <w:rStyle w:val="StyleUnderline"/>
        </w:rPr>
        <w:t>concept</w:t>
      </w:r>
      <w:r w:rsidRPr="0005522D">
        <w:rPr>
          <w:sz w:val="16"/>
          <w:szCs w:val="16"/>
        </w:rPr>
        <w:t xml:space="preserve">ual capacity of psychoanalysis, in turn, allows us to </w:t>
      </w:r>
      <w:r w:rsidRPr="0005522D">
        <w:rPr>
          <w:rStyle w:val="StyleUnderline"/>
        </w:rPr>
        <w:t>politicize</w:t>
      </w:r>
      <w:r w:rsidRPr="0005522D">
        <w:rPr>
          <w:sz w:val="16"/>
          <w:szCs w:val="16"/>
        </w:rPr>
        <w:t xml:space="preserve"> a form of </w:t>
      </w:r>
      <w:r w:rsidRPr="0005522D">
        <w:rPr>
          <w:rStyle w:val="StyleUnderline"/>
        </w:rPr>
        <w:t>life and modality of corporeal personhood</w:t>
      </w:r>
      <w:r w:rsidRPr="0005522D">
        <w:rPr>
          <w:sz w:val="16"/>
          <w:szCs w:val="16"/>
        </w:rPr>
        <w:t xml:space="preserve"> hitherto constructed as what, in </w:t>
      </w:r>
      <w:proofErr w:type="spellStart"/>
      <w:r w:rsidRPr="0005522D">
        <w:rPr>
          <w:sz w:val="16"/>
          <w:szCs w:val="16"/>
        </w:rPr>
        <w:t>Bataillean</w:t>
      </w:r>
      <w:proofErr w:type="spellEnd"/>
      <w:r w:rsidRPr="0005522D">
        <w:rPr>
          <w:sz w:val="16"/>
          <w:szCs w:val="16"/>
        </w:rPr>
        <w:t xml:space="preserve"> parlance, we might call colonialism’s accursed share—colonialism’s pure waste. Additionally, psychoanalytic </w:t>
      </w:r>
      <w:r w:rsidRPr="0005522D">
        <w:rPr>
          <w:rStyle w:val="StyleUnderline"/>
        </w:rPr>
        <w:t xml:space="preserve">notions of the </w:t>
      </w:r>
      <w:r w:rsidRPr="0005522D">
        <w:rPr>
          <w:rStyle w:val="Emphasis"/>
        </w:rPr>
        <w:t>death drive</w:t>
      </w:r>
      <w:r w:rsidRPr="0005522D">
        <w:rPr>
          <w:sz w:val="16"/>
          <w:szCs w:val="16"/>
        </w:rPr>
        <w:t xml:space="preserve">, whose proper movement is explicitly circular, </w:t>
      </w:r>
      <w:r w:rsidRPr="0005522D">
        <w:rPr>
          <w:rStyle w:val="StyleUnderline"/>
        </w:rPr>
        <w:t>allows us to</w:t>
      </w:r>
      <w:r w:rsidRPr="0005522D">
        <w:rPr>
          <w:sz w:val="16"/>
          <w:szCs w:val="16"/>
        </w:rPr>
        <w:t xml:space="preserve"> begin to </w:t>
      </w:r>
      <w:r w:rsidRPr="0005522D">
        <w:rPr>
          <w:rStyle w:val="StyleUnderline"/>
        </w:rPr>
        <w:t xml:space="preserve">locate the </w:t>
      </w:r>
      <w:r w:rsidRPr="0005522D">
        <w:rPr>
          <w:rStyle w:val="Emphasis"/>
        </w:rPr>
        <w:t>child</w:t>
      </w:r>
      <w:r w:rsidRPr="0005522D">
        <w:rPr>
          <w:rStyle w:val="StyleUnderline"/>
        </w:rPr>
        <w:t xml:space="preserve"> within logics of </w:t>
      </w:r>
      <w:r w:rsidRPr="0005522D">
        <w:rPr>
          <w:rStyle w:val="Emphasis"/>
        </w:rPr>
        <w:t>futurity</w:t>
      </w:r>
      <w:r w:rsidRPr="0005522D">
        <w:rPr>
          <w:rStyle w:val="StyleUnderline"/>
        </w:rPr>
        <w:t>, onto which is laminated</w:t>
      </w:r>
      <w:r w:rsidRPr="0005522D">
        <w:rPr>
          <w:sz w:val="16"/>
          <w:szCs w:val="16"/>
        </w:rPr>
        <w:t xml:space="preserve"> a kind of </w:t>
      </w:r>
      <w:r w:rsidRPr="0005522D">
        <w:rPr>
          <w:rStyle w:val="StyleUnderline"/>
        </w:rPr>
        <w:t xml:space="preserve">indelible </w:t>
      </w:r>
      <w:r w:rsidRPr="0005522D">
        <w:rPr>
          <w:rStyle w:val="Emphasis"/>
        </w:rPr>
        <w:t>whiteness</w:t>
      </w:r>
      <w:r w:rsidRPr="0005522D">
        <w:rPr>
          <w:sz w:val="16"/>
          <w:szCs w:val="16"/>
        </w:rPr>
        <w:t xml:space="preserve">. </w:t>
      </w:r>
      <w:proofErr w:type="gramStart"/>
      <w:r w:rsidRPr="0005522D">
        <w:rPr>
          <w:sz w:val="16"/>
          <w:szCs w:val="16"/>
        </w:rPr>
        <w:t>For the purpose of</w:t>
      </w:r>
      <w:proofErr w:type="gramEnd"/>
      <w:r w:rsidRPr="0005522D">
        <w:rPr>
          <w:sz w:val="16"/>
          <w:szCs w:val="16"/>
        </w:rPr>
        <w:t xml:space="preserve"> my analysis I engage Lacanian psychoanalysis, limiting myself to a consideration of the structure of the drives and to a Lacanian conceptualization of language, and its role in the formation of self and the suturing of the psyche to sociality.</w:t>
      </w:r>
    </w:p>
    <w:p w14:paraId="7E5328E9" w14:textId="77777777" w:rsidR="00914B8A" w:rsidRPr="0005522D" w:rsidRDefault="00914B8A" w:rsidP="00914B8A">
      <w:pPr>
        <w:rPr>
          <w:sz w:val="16"/>
        </w:rPr>
      </w:pPr>
      <w:r w:rsidRPr="0005522D">
        <w:rPr>
          <w:sz w:val="16"/>
        </w:rPr>
        <w:t xml:space="preserve">Freud, as Teresa De </w:t>
      </w:r>
      <w:proofErr w:type="spellStart"/>
      <w:r w:rsidRPr="0005522D">
        <w:rPr>
          <w:sz w:val="16"/>
        </w:rPr>
        <w:t>Lauretis</w:t>
      </w:r>
      <w:proofErr w:type="spellEnd"/>
      <w:r w:rsidRPr="0005522D">
        <w:rPr>
          <w:sz w:val="16"/>
        </w:rPr>
        <w:t xml:space="preserve"> (2008) emphasizes, elaborated </w:t>
      </w:r>
      <w:r w:rsidRPr="0005522D">
        <w:rPr>
          <w:rStyle w:val="StyleUnderline"/>
        </w:rPr>
        <w:t xml:space="preserve">the </w:t>
      </w:r>
      <w:r w:rsidRPr="0005522D">
        <w:rPr>
          <w:rStyle w:val="Emphasis"/>
        </w:rPr>
        <w:t>death drive</w:t>
      </w:r>
      <w:r w:rsidRPr="0005522D">
        <w:rPr>
          <w:sz w:val="16"/>
        </w:rPr>
        <w:t xml:space="preserve"> between the First and Second World Wars, in a Europe </w:t>
      </w:r>
      <w:r w:rsidRPr="0005522D">
        <w:rPr>
          <w:rStyle w:val="StyleUnderline"/>
        </w:rPr>
        <w:t xml:space="preserve">living “under the </w:t>
      </w:r>
      <w:r w:rsidRPr="0005522D">
        <w:rPr>
          <w:rStyle w:val="Emphasis"/>
        </w:rPr>
        <w:t>shadow</w:t>
      </w:r>
      <w:r w:rsidRPr="0005522D">
        <w:rPr>
          <w:rStyle w:val="StyleUnderline"/>
        </w:rPr>
        <w:t xml:space="preserve"> of death and the </w:t>
      </w:r>
      <w:r w:rsidRPr="0005522D">
        <w:rPr>
          <w:rStyle w:val="Emphasis"/>
        </w:rPr>
        <w:t>threat</w:t>
      </w:r>
      <w:r w:rsidRPr="0005522D">
        <w:rPr>
          <w:rStyle w:val="StyleUnderline"/>
        </w:rPr>
        <w:t xml:space="preserve"> of biological and cultural </w:t>
      </w:r>
      <w:r w:rsidRPr="0005522D">
        <w:rPr>
          <w:rStyle w:val="Emphasis"/>
        </w:rPr>
        <w:t>genocide</w:t>
      </w:r>
      <w:r w:rsidRPr="0005522D">
        <w:rPr>
          <w:sz w:val="16"/>
        </w:rPr>
        <w:t xml:space="preserve">” (1). Situating her analysis of the death drive in the contemporary moment, De </w:t>
      </w:r>
      <w:proofErr w:type="spellStart"/>
      <w:r w:rsidRPr="0005522D">
        <w:rPr>
          <w:sz w:val="16"/>
        </w:rPr>
        <w:t>Lauretis</w:t>
      </w:r>
      <w:proofErr w:type="spellEnd"/>
      <w:r w:rsidRPr="0005522D">
        <w:rPr>
          <w:sz w:val="16"/>
        </w:rPr>
        <w:t xml:space="preserve"> points to this contextual, historical darkening, writing: “I </w:t>
      </w:r>
      <w:r w:rsidRPr="0005522D">
        <w:rPr>
          <w:rStyle w:val="StyleUnderline"/>
        </w:rPr>
        <w:t>wonder whether our epistemologies can sustain</w:t>
      </w:r>
      <w:r w:rsidRPr="0005522D">
        <w:rPr>
          <w:sz w:val="16"/>
        </w:rPr>
        <w:t xml:space="preserve"> the </w:t>
      </w:r>
      <w:r w:rsidRPr="0005522D">
        <w:rPr>
          <w:rStyle w:val="StyleUnderline"/>
        </w:rPr>
        <w:t xml:space="preserve">impact of the </w:t>
      </w:r>
      <w:r w:rsidRPr="0005522D">
        <w:rPr>
          <w:rStyle w:val="Emphasis"/>
        </w:rPr>
        <w:t>real</w:t>
      </w:r>
      <w:r w:rsidRPr="0005522D">
        <w:rPr>
          <w:sz w:val="16"/>
        </w:rPr>
        <w:t xml:space="preserve"> … If I return to Freud’s notion of an </w:t>
      </w:r>
      <w:r w:rsidRPr="0005522D">
        <w:rPr>
          <w:rStyle w:val="Emphasis"/>
          <w:highlight w:val="green"/>
        </w:rPr>
        <w:t>unconscious</w:t>
      </w:r>
      <w:r w:rsidRPr="0005522D">
        <w:rPr>
          <w:rStyle w:val="StyleUnderline"/>
          <w:highlight w:val="green"/>
        </w:rPr>
        <w:t xml:space="preserve"> death drive</w:t>
      </w:r>
      <w:r w:rsidRPr="0005522D">
        <w:rPr>
          <w:sz w:val="16"/>
        </w:rPr>
        <w:t xml:space="preserve">, it is because it </w:t>
      </w:r>
      <w:r w:rsidRPr="0005522D">
        <w:rPr>
          <w:rStyle w:val="StyleUnderline"/>
        </w:rPr>
        <w:t>conveys</w:t>
      </w:r>
      <w:r w:rsidRPr="0005522D">
        <w:rPr>
          <w:sz w:val="16"/>
        </w:rPr>
        <w:t xml:space="preserve"> the </w:t>
      </w:r>
      <w:r w:rsidRPr="0005522D">
        <w:rPr>
          <w:rStyle w:val="StyleUnderline"/>
        </w:rPr>
        <w:t>sense and</w:t>
      </w:r>
      <w:r w:rsidRPr="0005522D">
        <w:rPr>
          <w:sz w:val="16"/>
        </w:rPr>
        <w:t xml:space="preserve"> the </w:t>
      </w:r>
      <w:r w:rsidRPr="0005522D">
        <w:rPr>
          <w:rStyle w:val="StyleUnderline"/>
        </w:rPr>
        <w:t xml:space="preserve">force of something in human reality that </w:t>
      </w:r>
      <w:r w:rsidRPr="0005522D">
        <w:rPr>
          <w:rStyle w:val="StyleUnderline"/>
          <w:highlight w:val="green"/>
        </w:rPr>
        <w:t xml:space="preserve">resists </w:t>
      </w:r>
      <w:r w:rsidRPr="0005522D">
        <w:rPr>
          <w:rStyle w:val="Emphasis"/>
          <w:highlight w:val="green"/>
        </w:rPr>
        <w:t>discursive articulation</w:t>
      </w:r>
      <w:r w:rsidRPr="0005522D">
        <w:rPr>
          <w:rStyle w:val="StyleUnderline"/>
        </w:rPr>
        <w:t xml:space="preserve"> as well as </w:t>
      </w:r>
      <w:r w:rsidRPr="0005522D">
        <w:rPr>
          <w:rStyle w:val="Emphasis"/>
        </w:rPr>
        <w:t>political diplomacy</w:t>
      </w:r>
      <w:r w:rsidRPr="0005522D">
        <w:rPr>
          <w:rStyle w:val="StyleUnderline"/>
        </w:rPr>
        <w:t xml:space="preserve">, an otherness that </w:t>
      </w:r>
      <w:r w:rsidRPr="0005522D">
        <w:rPr>
          <w:rStyle w:val="Emphasis"/>
          <w:highlight w:val="green"/>
        </w:rPr>
        <w:t>haunts</w:t>
      </w:r>
      <w:r w:rsidRPr="0005522D">
        <w:rPr>
          <w:sz w:val="16"/>
        </w:rPr>
        <w:t xml:space="preserve"> the </w:t>
      </w:r>
      <w:r w:rsidRPr="0005522D">
        <w:rPr>
          <w:rStyle w:val="StyleUnderline"/>
          <w:highlight w:val="green"/>
        </w:rPr>
        <w:t>dream of a common world</w:t>
      </w:r>
      <w:r w:rsidRPr="0005522D">
        <w:rPr>
          <w:sz w:val="16"/>
        </w:rPr>
        <w:t xml:space="preserve">” (9). Using psychoanalysis as reading practice, Freud’s suspicion that </w:t>
      </w:r>
      <w:r w:rsidRPr="0005522D">
        <w:rPr>
          <w:rStyle w:val="StyleUnderline"/>
          <w:highlight w:val="green"/>
        </w:rPr>
        <w:t>human life</w:t>
      </w:r>
      <w:r w:rsidRPr="0005522D">
        <w:rPr>
          <w:sz w:val="16"/>
        </w:rPr>
        <w:t xml:space="preserve">, both individual and social, </w:t>
      </w:r>
      <w:r w:rsidRPr="0005522D">
        <w:rPr>
          <w:rStyle w:val="StyleUnderline"/>
          <w:highlight w:val="green"/>
        </w:rPr>
        <w:t xml:space="preserve">is </w:t>
      </w:r>
      <w:r w:rsidRPr="0005522D">
        <w:rPr>
          <w:rStyle w:val="Emphasis"/>
          <w:highlight w:val="green"/>
        </w:rPr>
        <w:t>compromised</w:t>
      </w:r>
      <w:r w:rsidRPr="0005522D">
        <w:rPr>
          <w:rStyle w:val="StyleUnderline"/>
          <w:highlight w:val="green"/>
        </w:rPr>
        <w:t xml:space="preserve"> from the beginning by something that </w:t>
      </w:r>
      <w:r w:rsidRPr="0005522D">
        <w:rPr>
          <w:rStyle w:val="Emphasis"/>
          <w:highlight w:val="green"/>
        </w:rPr>
        <w:t>undermines</w:t>
      </w:r>
      <w:r w:rsidRPr="0005522D">
        <w:rPr>
          <w:rStyle w:val="StyleUnderline"/>
          <w:highlight w:val="green"/>
        </w:rPr>
        <w:t xml:space="preserve"> it</w:t>
      </w:r>
      <w:r w:rsidRPr="0005522D">
        <w:rPr>
          <w:sz w:val="16"/>
        </w:rPr>
        <w:t xml:space="preserve">, works against it, is (darkly?) generative. </w:t>
      </w:r>
      <w:r w:rsidRPr="0005522D">
        <w:rPr>
          <w:rStyle w:val="StyleUnderline"/>
        </w:rPr>
        <w:t xml:space="preserve">The </w:t>
      </w:r>
      <w:r w:rsidRPr="0005522D">
        <w:rPr>
          <w:rStyle w:val="StyleUnderline"/>
          <w:highlight w:val="green"/>
        </w:rPr>
        <w:t>death drive</w:t>
      </w:r>
      <w:r w:rsidRPr="0005522D">
        <w:rPr>
          <w:rStyle w:val="StyleUnderline"/>
        </w:rPr>
        <w:t xml:space="preserve"> indicates</w:t>
      </w:r>
      <w:r w:rsidRPr="0005522D">
        <w:rPr>
          <w:sz w:val="16"/>
        </w:rPr>
        <w:t xml:space="preserve"> a </w:t>
      </w:r>
      <w:r w:rsidRPr="0005522D">
        <w:rPr>
          <w:rStyle w:val="Emphasis"/>
          <w:highlight w:val="green"/>
        </w:rPr>
        <w:t>tension</w:t>
      </w:r>
      <w:r w:rsidRPr="0005522D">
        <w:rPr>
          <w:rStyle w:val="StyleUnderline"/>
          <w:highlight w:val="green"/>
        </w:rPr>
        <w:t xml:space="preserve"> border</w:t>
      </w:r>
      <w:r w:rsidRPr="0005522D">
        <w:rPr>
          <w:rStyle w:val="StyleUnderline"/>
        </w:rPr>
        <w:t xml:space="preserve">ing </w:t>
      </w:r>
      <w:r w:rsidRPr="0005522D">
        <w:rPr>
          <w:rStyle w:val="Emphasis"/>
          <w:highlight w:val="green"/>
        </w:rPr>
        <w:t>psychic</w:t>
      </w:r>
      <w:r w:rsidRPr="0005522D">
        <w:rPr>
          <w:rStyle w:val="StyleUnderline"/>
          <w:highlight w:val="green"/>
        </w:rPr>
        <w:t xml:space="preserve"> and </w:t>
      </w:r>
      <w:r w:rsidRPr="0005522D">
        <w:rPr>
          <w:rStyle w:val="Emphasis"/>
          <w:highlight w:val="green"/>
        </w:rPr>
        <w:t>libidinal</w:t>
      </w:r>
      <w:r w:rsidRPr="0005522D">
        <w:rPr>
          <w:rStyle w:val="StyleUnderline"/>
          <w:highlight w:val="green"/>
        </w:rPr>
        <w:t xml:space="preserve"> relations</w:t>
      </w:r>
      <w:r w:rsidRPr="0005522D">
        <w:rPr>
          <w:sz w:val="16"/>
        </w:rPr>
        <w:t xml:space="preserve">, which marks Freud’s radical break with Cartesian rationality and points to a </w:t>
      </w:r>
      <w:r w:rsidRPr="0005522D">
        <w:rPr>
          <w:rStyle w:val="StyleUnderline"/>
          <w:highlight w:val="green"/>
        </w:rPr>
        <w:t>negativity</w:t>
      </w:r>
      <w:r w:rsidRPr="0005522D">
        <w:rPr>
          <w:sz w:val="16"/>
        </w:rPr>
        <w:t xml:space="preserve"> that </w:t>
      </w:r>
      <w:r w:rsidRPr="0005522D">
        <w:rPr>
          <w:rStyle w:val="Emphasis"/>
          <w:highlight w:val="green"/>
        </w:rPr>
        <w:t>counteracts</w:t>
      </w:r>
      <w:r w:rsidRPr="0005522D">
        <w:rPr>
          <w:sz w:val="16"/>
        </w:rPr>
        <w:t xml:space="preserve"> the </w:t>
      </w:r>
      <w:r w:rsidRPr="0005522D">
        <w:rPr>
          <w:rStyle w:val="StyleUnderline"/>
          <w:highlight w:val="green"/>
        </w:rPr>
        <w:t xml:space="preserve">optimistic </w:t>
      </w:r>
      <w:r w:rsidRPr="0005522D">
        <w:rPr>
          <w:rStyle w:val="Emphasis"/>
          <w:highlight w:val="green"/>
        </w:rPr>
        <w:t>affirmations</w:t>
      </w:r>
      <w:r w:rsidRPr="0005522D">
        <w:rPr>
          <w:rStyle w:val="StyleUnderline"/>
          <w:highlight w:val="green"/>
        </w:rPr>
        <w:t xml:space="preserve"> of</w:t>
      </w:r>
      <w:r w:rsidRPr="0005522D">
        <w:rPr>
          <w:rStyle w:val="StyleUnderline"/>
        </w:rPr>
        <w:t xml:space="preserve"> human </w:t>
      </w:r>
      <w:proofErr w:type="spellStart"/>
      <w:r w:rsidRPr="0005522D">
        <w:rPr>
          <w:rStyle w:val="StyleUnderline"/>
          <w:highlight w:val="green"/>
        </w:rPr>
        <w:t>perfectability</w:t>
      </w:r>
      <w:proofErr w:type="spellEnd"/>
      <w:r w:rsidRPr="0005522D">
        <w:rPr>
          <w:sz w:val="16"/>
        </w:rPr>
        <w:t xml:space="preserve">. This dimension of </w:t>
      </w:r>
      <w:r w:rsidRPr="0005522D">
        <w:rPr>
          <w:rStyle w:val="StyleUnderline"/>
        </w:rPr>
        <w:t>radical negativity cannot be reduced to</w:t>
      </w:r>
      <w:r w:rsidRPr="0005522D">
        <w:rPr>
          <w:sz w:val="16"/>
        </w:rPr>
        <w:t xml:space="preserve"> an </w:t>
      </w:r>
      <w:r w:rsidRPr="0005522D">
        <w:rPr>
          <w:rStyle w:val="StyleUnderline"/>
        </w:rPr>
        <w:t>expression of alienated social conditions</w:t>
      </w:r>
      <w:r w:rsidRPr="0005522D">
        <w:rPr>
          <w:sz w:val="16"/>
        </w:rPr>
        <w:t>, nor is it entirely something the body does on its own. Theorized as the destruction drive, the antagonism drive, or sometimes, simply “</w:t>
      </w:r>
      <w:r w:rsidRPr="0005522D">
        <w:rPr>
          <w:rStyle w:val="StyleUnderline"/>
        </w:rPr>
        <w:t xml:space="preserve">the </w:t>
      </w:r>
      <w:r w:rsidRPr="0005522D">
        <w:rPr>
          <w:rStyle w:val="StyleUnderline"/>
          <w:highlight w:val="green"/>
        </w:rPr>
        <w:t>drive</w:t>
      </w:r>
      <w:r w:rsidRPr="0005522D">
        <w:rPr>
          <w:sz w:val="16"/>
        </w:rPr>
        <w:t xml:space="preserve">,” it </w:t>
      </w:r>
      <w:r w:rsidRPr="0005522D">
        <w:rPr>
          <w:rStyle w:val="StyleUnderline"/>
        </w:rPr>
        <w:t xml:space="preserve">is </w:t>
      </w:r>
      <w:r w:rsidRPr="0005522D">
        <w:rPr>
          <w:rStyle w:val="Emphasis"/>
          <w:highlight w:val="green"/>
        </w:rPr>
        <w:t>impossible to escape</w:t>
      </w:r>
      <w:r w:rsidRPr="0005522D">
        <w:rPr>
          <w:sz w:val="16"/>
        </w:rPr>
        <w:t xml:space="preserve">. In psychoanalytic theory, therefore, particularly in the clinical setting, the </w:t>
      </w:r>
      <w:r w:rsidRPr="0005522D">
        <w:rPr>
          <w:rStyle w:val="StyleUnderline"/>
        </w:rPr>
        <w:t>objective is not to overcome the drive, but</w:t>
      </w:r>
      <w:r w:rsidRPr="0005522D">
        <w:rPr>
          <w:sz w:val="16"/>
        </w:rPr>
        <w:t xml:space="preserve"> rather </w:t>
      </w:r>
      <w:r w:rsidRPr="0005522D">
        <w:rPr>
          <w:rStyle w:val="StyleUnderline"/>
        </w:rPr>
        <w:t>to come to terms with</w:t>
      </w:r>
      <w:r w:rsidRPr="0005522D">
        <w:rPr>
          <w:sz w:val="16"/>
        </w:rPr>
        <w:t xml:space="preserve"> it, in what Slovenian Lacanian psychoanalytic theorist </w:t>
      </w:r>
      <w:proofErr w:type="spellStart"/>
      <w:r w:rsidRPr="0005522D">
        <w:rPr>
          <w:sz w:val="16"/>
        </w:rPr>
        <w:t>Slavoj</w:t>
      </w:r>
      <w:proofErr w:type="spellEnd"/>
      <w:r w:rsidRPr="0005522D">
        <w:rPr>
          <w:sz w:val="16"/>
        </w:rPr>
        <w:t xml:space="preserve"> </w:t>
      </w:r>
      <w:proofErr w:type="spellStart"/>
      <w:r w:rsidRPr="0005522D">
        <w:rPr>
          <w:sz w:val="16"/>
        </w:rPr>
        <w:t>Žižek</w:t>
      </w:r>
      <w:proofErr w:type="spellEnd"/>
      <w:r w:rsidRPr="0005522D">
        <w:rPr>
          <w:sz w:val="16"/>
        </w:rPr>
        <w:t xml:space="preserve"> (1989) calls “</w:t>
      </w:r>
      <w:proofErr w:type="spellStart"/>
      <w:r w:rsidRPr="0005522D">
        <w:rPr>
          <w:rStyle w:val="StyleUnderline"/>
        </w:rPr>
        <w:t>its</w:t>
      </w:r>
      <w:proofErr w:type="spellEnd"/>
      <w:r w:rsidRPr="0005522D">
        <w:rPr>
          <w:rStyle w:val="StyleUnderline"/>
        </w:rPr>
        <w:t xml:space="preserve"> terrifying dimension</w:t>
      </w:r>
      <w:r w:rsidRPr="0005522D">
        <w:rPr>
          <w:sz w:val="16"/>
        </w:rPr>
        <w:t xml:space="preserve">” (4). It is a fundamental axiom of Lacanian psychoanalytic theory that </w:t>
      </w:r>
      <w:r w:rsidRPr="0005522D">
        <w:rPr>
          <w:rStyle w:val="StyleUnderline"/>
          <w:highlight w:val="green"/>
        </w:rPr>
        <w:t xml:space="preserve">attempts to </w:t>
      </w:r>
      <w:r w:rsidRPr="0005522D">
        <w:rPr>
          <w:rStyle w:val="Emphasis"/>
          <w:highlight w:val="green"/>
        </w:rPr>
        <w:t>abolish</w:t>
      </w:r>
      <w:r w:rsidRPr="0005522D">
        <w:rPr>
          <w:rStyle w:val="StyleUnderline"/>
          <w:highlight w:val="green"/>
        </w:rPr>
        <w:t xml:space="preserve"> the drive</w:t>
      </w:r>
      <w:r w:rsidRPr="0005522D">
        <w:rPr>
          <w:rStyle w:val="StyleUnderline"/>
        </w:rPr>
        <w:t xml:space="preserve"> antagonism </w:t>
      </w:r>
      <w:r w:rsidRPr="0005522D">
        <w:rPr>
          <w:rStyle w:val="StyleUnderline"/>
          <w:highlight w:val="green"/>
        </w:rPr>
        <w:t>are</w:t>
      </w:r>
      <w:r w:rsidRPr="0005522D">
        <w:rPr>
          <w:sz w:val="16"/>
        </w:rPr>
        <w:t xml:space="preserve"> precisely </w:t>
      </w:r>
      <w:r w:rsidRPr="0005522D">
        <w:rPr>
          <w:rStyle w:val="StyleUnderline"/>
          <w:highlight w:val="green"/>
        </w:rPr>
        <w:t xml:space="preserve">the source of </w:t>
      </w:r>
      <w:r w:rsidRPr="0005522D">
        <w:rPr>
          <w:rStyle w:val="Emphasis"/>
          <w:highlight w:val="green"/>
        </w:rPr>
        <w:t>totalitarian temptation</w:t>
      </w:r>
      <w:r w:rsidRPr="0005522D">
        <w:rPr>
          <w:sz w:val="16"/>
        </w:rPr>
        <w:t xml:space="preserve">. </w:t>
      </w:r>
      <w:proofErr w:type="spellStart"/>
      <w:r w:rsidRPr="0005522D">
        <w:rPr>
          <w:sz w:val="16"/>
        </w:rPr>
        <w:t>Žižek</w:t>
      </w:r>
      <w:proofErr w:type="spellEnd"/>
      <w:r w:rsidRPr="0005522D">
        <w:rPr>
          <w:sz w:val="16"/>
        </w:rPr>
        <w:t xml:space="preserve"> writes: “The </w:t>
      </w:r>
      <w:r w:rsidRPr="0005522D">
        <w:rPr>
          <w:rStyle w:val="StyleUnderline"/>
        </w:rPr>
        <w:t>greatest mass murders and holocausts have</w:t>
      </w:r>
      <w:r w:rsidRPr="0005522D">
        <w:rPr>
          <w:sz w:val="16"/>
        </w:rPr>
        <w:t xml:space="preserve"> always </w:t>
      </w:r>
      <w:r w:rsidRPr="0005522D">
        <w:rPr>
          <w:rStyle w:val="StyleUnderline"/>
        </w:rPr>
        <w:t xml:space="preserve">been perpetrated </w:t>
      </w:r>
      <w:r w:rsidRPr="0005522D">
        <w:rPr>
          <w:rStyle w:val="StyleUnderline"/>
          <w:highlight w:val="green"/>
        </w:rPr>
        <w:t>in the name of man</w:t>
      </w:r>
      <w:r w:rsidRPr="0005522D">
        <w:rPr>
          <w:rStyle w:val="StyleUnderline"/>
        </w:rPr>
        <w:t xml:space="preserve"> as harmonious being, of a New Man </w:t>
      </w:r>
      <w:r w:rsidRPr="0005522D">
        <w:rPr>
          <w:rStyle w:val="StyleUnderline"/>
          <w:highlight w:val="green"/>
        </w:rPr>
        <w:t>without antagonistic tension</w:t>
      </w:r>
      <w:r w:rsidRPr="0005522D">
        <w:rPr>
          <w:sz w:val="16"/>
        </w:rPr>
        <w:t xml:space="preserve">” (5). So it is that one of Canada’s greatest atrocities— the </w:t>
      </w:r>
      <w:r w:rsidRPr="0005522D">
        <w:rPr>
          <w:rStyle w:val="Emphasis"/>
          <w:highlight w:val="green"/>
        </w:rPr>
        <w:t>genocide</w:t>
      </w:r>
      <w:r w:rsidRPr="0005522D">
        <w:rPr>
          <w:sz w:val="16"/>
        </w:rPr>
        <w:t xml:space="preserve"> of its First Peoples—</w:t>
      </w:r>
      <w:r w:rsidRPr="0005522D">
        <w:rPr>
          <w:rStyle w:val="StyleUnderline"/>
          <w:highlight w:val="green"/>
        </w:rPr>
        <w:t>took place in the name of</w:t>
      </w:r>
      <w:r w:rsidRPr="0005522D">
        <w:rPr>
          <w:sz w:val="16"/>
        </w:rPr>
        <w:t xml:space="preserve"> Canada itself, that sought </w:t>
      </w:r>
      <w:r w:rsidRPr="0005522D">
        <w:rPr>
          <w:rStyle w:val="StyleUnderline"/>
        </w:rPr>
        <w:t>progress</w:t>
      </w:r>
      <w:r w:rsidRPr="0005522D">
        <w:rPr>
          <w:sz w:val="16"/>
        </w:rPr>
        <w:t xml:space="preserve"> and unification </w:t>
      </w:r>
      <w:r w:rsidRPr="0005522D">
        <w:rPr>
          <w:rStyle w:val="StyleUnderline"/>
        </w:rPr>
        <w:t>as a single body politic with claims on</w:t>
      </w:r>
      <w:r w:rsidRPr="0005522D">
        <w:rPr>
          <w:sz w:val="16"/>
        </w:rPr>
        <w:t xml:space="preserve"> a </w:t>
      </w:r>
      <w:r w:rsidRPr="0005522D">
        <w:rPr>
          <w:rStyle w:val="StyleUnderline"/>
        </w:rPr>
        <w:t xml:space="preserve">shared </w:t>
      </w:r>
      <w:r w:rsidRPr="0005522D">
        <w:rPr>
          <w:rStyle w:val="Emphasis"/>
          <w:highlight w:val="green"/>
        </w:rPr>
        <w:t>futurity</w:t>
      </w:r>
      <w:r w:rsidRPr="0005522D">
        <w:rPr>
          <w:sz w:val="16"/>
        </w:rPr>
        <w:t xml:space="preserve">. The </w:t>
      </w:r>
      <w:r w:rsidRPr="0005522D">
        <w:rPr>
          <w:rStyle w:val="Emphasis"/>
        </w:rPr>
        <w:t>fulfillment</w:t>
      </w:r>
      <w:r w:rsidRPr="0005522D">
        <w:rPr>
          <w:rStyle w:val="StyleUnderline"/>
        </w:rPr>
        <w:t xml:space="preserve"> of this destiny relied</w:t>
      </w:r>
      <w:r w:rsidRPr="0005522D">
        <w:rPr>
          <w:sz w:val="16"/>
        </w:rPr>
        <w:t xml:space="preserve"> up</w:t>
      </w:r>
      <w:r w:rsidRPr="0005522D">
        <w:rPr>
          <w:rStyle w:val="StyleUnderline"/>
        </w:rPr>
        <w:t>on</w:t>
      </w:r>
      <w:r w:rsidRPr="0005522D">
        <w:rPr>
          <w:sz w:val="16"/>
        </w:rPr>
        <w:t xml:space="preserve"> the </w:t>
      </w:r>
      <w:r w:rsidRPr="0005522D">
        <w:rPr>
          <w:rStyle w:val="StyleUnderline"/>
        </w:rPr>
        <w:t>negation of the other</w:t>
      </w:r>
      <w:r w:rsidRPr="0005522D">
        <w:rPr>
          <w:sz w:val="16"/>
        </w:rPr>
        <w:t xml:space="preserve">, the bad race, the dangerous race, </w:t>
      </w:r>
      <w:r w:rsidRPr="0005522D">
        <w:rPr>
          <w:rStyle w:val="StyleUnderline"/>
        </w:rPr>
        <w:t>the race that stood outside the purview of the norm and had no share in</w:t>
      </w:r>
      <w:r w:rsidRPr="0005522D">
        <w:rPr>
          <w:sz w:val="16"/>
        </w:rPr>
        <w:t xml:space="preserve"> its </w:t>
      </w:r>
      <w:r w:rsidRPr="0005522D">
        <w:rPr>
          <w:rStyle w:val="StyleUnderline"/>
        </w:rPr>
        <w:t>time-zone</w:t>
      </w:r>
      <w:r w:rsidRPr="0005522D">
        <w:rPr>
          <w:sz w:val="16"/>
        </w:rPr>
        <w:t xml:space="preserve">, the ones called to live in the between space—as nobody. </w:t>
      </w:r>
      <w:r w:rsidRPr="0005522D">
        <w:rPr>
          <w:rStyle w:val="StyleUnderline"/>
        </w:rPr>
        <w:t>As</w:t>
      </w:r>
      <w:r w:rsidRPr="0005522D">
        <w:rPr>
          <w:sz w:val="16"/>
        </w:rPr>
        <w:t xml:space="preserve"> the relatively more benign </w:t>
      </w:r>
      <w:r w:rsidRPr="0005522D">
        <w:rPr>
          <w:rStyle w:val="StyleUnderline"/>
        </w:rPr>
        <w:t>civilization policies failed to convert Aboriginal forms of life into separate but civilized</w:t>
      </w:r>
      <w:r w:rsidRPr="0005522D">
        <w:rPr>
          <w:sz w:val="16"/>
        </w:rPr>
        <w:t xml:space="preserve">, Christian communities on reserves, </w:t>
      </w:r>
      <w:r w:rsidRPr="0005522D">
        <w:rPr>
          <w:rStyle w:val="StyleUnderline"/>
        </w:rPr>
        <w:t>the federal government intensified</w:t>
      </w:r>
      <w:r w:rsidRPr="0005522D">
        <w:rPr>
          <w:sz w:val="16"/>
        </w:rPr>
        <w:t xml:space="preserve"> its </w:t>
      </w:r>
      <w:r w:rsidRPr="0005522D">
        <w:rPr>
          <w:rStyle w:val="StyleUnderline"/>
        </w:rPr>
        <w:t>tactics. Policies became</w:t>
      </w:r>
      <w:r w:rsidRPr="0005522D">
        <w:rPr>
          <w:sz w:val="16"/>
        </w:rPr>
        <w:t xml:space="preserve"> more </w:t>
      </w:r>
      <w:r w:rsidRPr="0005522D">
        <w:rPr>
          <w:rStyle w:val="StyleUnderline"/>
        </w:rPr>
        <w:t>aggressive. As</w:t>
      </w:r>
      <w:r w:rsidRPr="0005522D">
        <w:rPr>
          <w:sz w:val="16"/>
        </w:rPr>
        <w:t xml:space="preserve"> these </w:t>
      </w:r>
      <w:r w:rsidRPr="0005522D">
        <w:rPr>
          <w:rStyle w:val="StyleUnderline"/>
        </w:rPr>
        <w:t>more aggressive policies</w:t>
      </w:r>
      <w:r w:rsidRPr="0005522D">
        <w:rPr>
          <w:sz w:val="16"/>
        </w:rPr>
        <w:t xml:space="preserve"> (such as enfranchisement) also </w:t>
      </w:r>
      <w:r w:rsidRPr="0005522D">
        <w:rPr>
          <w:rStyle w:val="StyleUnderline"/>
        </w:rPr>
        <w:t>failed, the federal government</w:t>
      </w:r>
      <w:r w:rsidRPr="0005522D">
        <w:rPr>
          <w:sz w:val="16"/>
        </w:rPr>
        <w:t xml:space="preserve"> </w:t>
      </w:r>
      <w:r w:rsidRPr="0005522D">
        <w:rPr>
          <w:rStyle w:val="StyleUnderline"/>
        </w:rPr>
        <w:t>intensified</w:t>
      </w:r>
      <w:r w:rsidRPr="0005522D">
        <w:rPr>
          <w:sz w:val="16"/>
        </w:rPr>
        <w:t xml:space="preserve"> its tactics once again, escalating the stakes and the strategies </w:t>
      </w:r>
      <w:r w:rsidRPr="0005522D">
        <w:rPr>
          <w:rStyle w:val="StyleUnderline"/>
        </w:rPr>
        <w:t>towards</w:t>
      </w:r>
      <w:r w:rsidRPr="0005522D">
        <w:rPr>
          <w:sz w:val="16"/>
        </w:rPr>
        <w:t xml:space="preserve"> the </w:t>
      </w:r>
      <w:r w:rsidRPr="0005522D">
        <w:rPr>
          <w:rStyle w:val="StyleUnderline"/>
        </w:rPr>
        <w:t xml:space="preserve">horizon of </w:t>
      </w:r>
      <w:r w:rsidRPr="0005522D">
        <w:rPr>
          <w:rStyle w:val="Emphasis"/>
        </w:rPr>
        <w:t>assimilation</w:t>
      </w:r>
      <w:r w:rsidRPr="0005522D">
        <w:rPr>
          <w:sz w:val="16"/>
        </w:rPr>
        <w:t>. This ‘</w:t>
      </w:r>
      <w:r w:rsidRPr="0005522D">
        <w:rPr>
          <w:rStyle w:val="StyleUnderline"/>
          <w:highlight w:val="green"/>
        </w:rPr>
        <w:t>doubling down</w:t>
      </w:r>
      <w:r w:rsidRPr="0005522D">
        <w:rPr>
          <w:sz w:val="16"/>
          <w:highlight w:val="green"/>
        </w:rPr>
        <w:t>’</w:t>
      </w:r>
      <w:r w:rsidRPr="0005522D">
        <w:rPr>
          <w:sz w:val="16"/>
        </w:rPr>
        <w:t xml:space="preserve"> in the face of failure </w:t>
      </w:r>
      <w:r w:rsidRPr="0005522D">
        <w:rPr>
          <w:rStyle w:val="StyleUnderline"/>
          <w:highlight w:val="green"/>
        </w:rPr>
        <w:t>is</w:t>
      </w:r>
      <w:r w:rsidRPr="0005522D">
        <w:rPr>
          <w:rStyle w:val="StyleUnderline"/>
        </w:rPr>
        <w:t xml:space="preserve"> a </w:t>
      </w:r>
      <w:r w:rsidRPr="0005522D">
        <w:rPr>
          <w:rStyle w:val="StyleUnderline"/>
          <w:highlight w:val="green"/>
        </w:rPr>
        <w:t>primary trace effect of</w:t>
      </w:r>
      <w:r w:rsidRPr="0005522D">
        <w:rPr>
          <w:rStyle w:val="StyleUnderline"/>
        </w:rPr>
        <w:t xml:space="preserve"> the </w:t>
      </w:r>
      <w:r w:rsidRPr="0005522D">
        <w:rPr>
          <w:rStyle w:val="StyleUnderline"/>
          <w:highlight w:val="green"/>
        </w:rPr>
        <w:t>death drive</w:t>
      </w:r>
      <w:r w:rsidRPr="0005522D">
        <w:rPr>
          <w:rStyle w:val="StyleUnderline"/>
        </w:rPr>
        <w:t>, and</w:t>
      </w:r>
      <w:r w:rsidRPr="0005522D">
        <w:rPr>
          <w:sz w:val="16"/>
        </w:rPr>
        <w:t xml:space="preserve"> indeed, it is not unreasonable to argue that the </w:t>
      </w:r>
      <w:r w:rsidRPr="0005522D">
        <w:rPr>
          <w:rStyle w:val="Emphasis"/>
          <w:highlight w:val="green"/>
        </w:rPr>
        <w:t>federal government</w:t>
      </w:r>
      <w:r w:rsidRPr="0005522D">
        <w:rPr>
          <w:rStyle w:val="StyleUnderline"/>
        </w:rPr>
        <w:t xml:space="preserve"> Indian policy has</w:t>
      </w:r>
      <w:r w:rsidRPr="0005522D">
        <w:rPr>
          <w:sz w:val="16"/>
        </w:rPr>
        <w:t xml:space="preserve">, since confederation, </w:t>
      </w:r>
      <w:r w:rsidRPr="0005522D">
        <w:rPr>
          <w:rStyle w:val="StyleUnderline"/>
        </w:rPr>
        <w:t xml:space="preserve">been </w:t>
      </w:r>
      <w:r w:rsidRPr="0005522D">
        <w:rPr>
          <w:rStyle w:val="Emphasis"/>
          <w:highlight w:val="green"/>
        </w:rPr>
        <w:t>death driven</w:t>
      </w:r>
      <w:r w:rsidRPr="0005522D">
        <w:rPr>
          <w:sz w:val="16"/>
        </w:rPr>
        <w:t xml:space="preserve">. Because </w:t>
      </w:r>
      <w:r w:rsidRPr="0005522D">
        <w:rPr>
          <w:rStyle w:val="StyleUnderline"/>
        </w:rPr>
        <w:t xml:space="preserve">the </w:t>
      </w:r>
      <w:r w:rsidRPr="0005522D">
        <w:rPr>
          <w:rStyle w:val="StyleUnderline"/>
          <w:highlight w:val="green"/>
        </w:rPr>
        <w:t>aim of</w:t>
      </w:r>
      <w:r w:rsidRPr="0005522D">
        <w:rPr>
          <w:rStyle w:val="StyleUnderline"/>
        </w:rPr>
        <w:t xml:space="preserve"> fully </w:t>
      </w:r>
      <w:r w:rsidRPr="0005522D">
        <w:rPr>
          <w:rStyle w:val="Emphasis"/>
          <w:highlight w:val="green"/>
        </w:rPr>
        <w:t>eradicating</w:t>
      </w:r>
      <w:r w:rsidRPr="0005522D">
        <w:rPr>
          <w:rStyle w:val="StyleUnderline"/>
        </w:rPr>
        <w:t xml:space="preserve"> the </w:t>
      </w:r>
      <w:r w:rsidRPr="0005522D">
        <w:rPr>
          <w:rStyle w:val="StyleUnderline"/>
          <w:highlight w:val="green"/>
        </w:rPr>
        <w:t>otherness</w:t>
      </w:r>
      <w:r w:rsidRPr="0005522D">
        <w:rPr>
          <w:sz w:val="16"/>
        </w:rPr>
        <w:t xml:space="preserve"> of the other </w:t>
      </w:r>
      <w:r w:rsidRPr="0005522D">
        <w:rPr>
          <w:rStyle w:val="StyleUnderline"/>
        </w:rPr>
        <w:t xml:space="preserve">can only </w:t>
      </w:r>
      <w:r w:rsidRPr="0005522D">
        <w:rPr>
          <w:rStyle w:val="Emphasis"/>
          <w:highlight w:val="green"/>
        </w:rPr>
        <w:t>fail</w:t>
      </w:r>
      <w:r w:rsidRPr="0005522D">
        <w:rPr>
          <w:sz w:val="16"/>
        </w:rPr>
        <w:t xml:space="preserve">—in Freudian parlance, </w:t>
      </w:r>
      <w:r w:rsidRPr="0005522D">
        <w:rPr>
          <w:rStyle w:val="StyleUnderline"/>
        </w:rPr>
        <w:t>it cannot be mastered</w:t>
      </w:r>
      <w:r w:rsidRPr="0005522D">
        <w:rPr>
          <w:sz w:val="16"/>
        </w:rPr>
        <w:t xml:space="preserve">—the </w:t>
      </w:r>
      <w:r w:rsidRPr="0005522D">
        <w:rPr>
          <w:rStyle w:val="StyleUnderline"/>
        </w:rPr>
        <w:t>trajectory of</w:t>
      </w:r>
      <w:r w:rsidRPr="0005522D">
        <w:rPr>
          <w:sz w:val="16"/>
        </w:rPr>
        <w:t xml:space="preserve"> the </w:t>
      </w:r>
      <w:r w:rsidRPr="0005522D">
        <w:rPr>
          <w:rStyle w:val="StyleUnderline"/>
        </w:rPr>
        <w:t xml:space="preserve">aiming turns </w:t>
      </w:r>
      <w:r w:rsidRPr="0005522D">
        <w:rPr>
          <w:rStyle w:val="StyleUnderline"/>
          <w:highlight w:val="green"/>
        </w:rPr>
        <w:t xml:space="preserve">in a </w:t>
      </w:r>
      <w:r w:rsidRPr="0005522D">
        <w:rPr>
          <w:rStyle w:val="Emphasis"/>
          <w:highlight w:val="green"/>
        </w:rPr>
        <w:t>circularity</w:t>
      </w:r>
      <w:r w:rsidRPr="0005522D">
        <w:rPr>
          <w:rStyle w:val="StyleUnderline"/>
        </w:rPr>
        <w:t>, orbiting around</w:t>
      </w:r>
      <w:r w:rsidRPr="0005522D">
        <w:rPr>
          <w:sz w:val="16"/>
        </w:rPr>
        <w:t xml:space="preserve"> that which can never be </w:t>
      </w:r>
      <w:proofErr w:type="gramStart"/>
      <w:r w:rsidRPr="0005522D">
        <w:rPr>
          <w:sz w:val="16"/>
        </w:rPr>
        <w:t>had:</w:t>
      </w:r>
      <w:proofErr w:type="gramEnd"/>
      <w:r w:rsidRPr="0005522D">
        <w:rPr>
          <w:sz w:val="16"/>
        </w:rPr>
        <w:t xml:space="preserve"> </w:t>
      </w:r>
      <w:r w:rsidRPr="0005522D">
        <w:rPr>
          <w:rStyle w:val="StyleUnderline"/>
        </w:rPr>
        <w:t>perfection</w:t>
      </w:r>
      <w:r w:rsidRPr="0005522D">
        <w:rPr>
          <w:sz w:val="16"/>
        </w:rPr>
        <w:t xml:space="preserve">. Caught in </w:t>
      </w:r>
      <w:r w:rsidRPr="0005522D">
        <w:rPr>
          <w:rStyle w:val="StyleUnderline"/>
        </w:rPr>
        <w:t>death drive circularity</w:t>
      </w:r>
      <w:r w:rsidRPr="0005522D">
        <w:rPr>
          <w:sz w:val="16"/>
        </w:rPr>
        <w:t xml:space="preserve">, the </w:t>
      </w:r>
      <w:r w:rsidRPr="0005522D">
        <w:rPr>
          <w:rStyle w:val="StyleUnderline"/>
        </w:rPr>
        <w:t>aiming towards the objective</w:t>
      </w:r>
      <w:r w:rsidRPr="0005522D">
        <w:rPr>
          <w:sz w:val="16"/>
        </w:rPr>
        <w:t xml:space="preserve"> (</w:t>
      </w:r>
      <w:proofErr w:type="gramStart"/>
      <w:r w:rsidRPr="0005522D">
        <w:rPr>
          <w:sz w:val="16"/>
        </w:rPr>
        <w:t>i.e.</w:t>
      </w:r>
      <w:proofErr w:type="gramEnd"/>
      <w:r w:rsidRPr="0005522D">
        <w:rPr>
          <w:sz w:val="16"/>
        </w:rPr>
        <w:t xml:space="preserve"> a </w:t>
      </w:r>
      <w:r w:rsidRPr="0005522D">
        <w:rPr>
          <w:rStyle w:val="StyleUnderline"/>
        </w:rPr>
        <w:t xml:space="preserve">unified body politic) authorizes, </w:t>
      </w:r>
      <w:r w:rsidRPr="0005522D">
        <w:rPr>
          <w:rStyle w:val="StyleUnderline"/>
          <w:highlight w:val="green"/>
        </w:rPr>
        <w:t>and</w:t>
      </w:r>
      <w:r w:rsidRPr="0005522D">
        <w:rPr>
          <w:sz w:val="16"/>
        </w:rPr>
        <w:t xml:space="preserve"> indeed </w:t>
      </w:r>
      <w:r w:rsidRPr="0005522D">
        <w:rPr>
          <w:rStyle w:val="StyleUnderline"/>
          <w:highlight w:val="green"/>
        </w:rPr>
        <w:t>recruits</w:t>
      </w:r>
      <w:r w:rsidRPr="0005522D">
        <w:rPr>
          <w:sz w:val="16"/>
        </w:rPr>
        <w:t xml:space="preserve">, escalating </w:t>
      </w:r>
      <w:r w:rsidRPr="0005522D">
        <w:rPr>
          <w:rStyle w:val="StyleUnderline"/>
          <w:highlight w:val="green"/>
        </w:rPr>
        <w:t>violence</w:t>
      </w:r>
      <w:r w:rsidRPr="0005522D">
        <w:rPr>
          <w:rStyle w:val="StyleUnderline"/>
        </w:rPr>
        <w:t xml:space="preserve"> in the interest of</w:t>
      </w:r>
      <w:r w:rsidRPr="0005522D">
        <w:rPr>
          <w:sz w:val="16"/>
        </w:rPr>
        <w:t>—finally—</w:t>
      </w:r>
      <w:r w:rsidRPr="0005522D">
        <w:rPr>
          <w:rStyle w:val="StyleUnderline"/>
        </w:rPr>
        <w:t>closing the open</w:t>
      </w:r>
      <w:r w:rsidRPr="0005522D">
        <w:rPr>
          <w:sz w:val="16"/>
        </w:rPr>
        <w:t xml:space="preserve">. For </w:t>
      </w:r>
      <w:proofErr w:type="spellStart"/>
      <w:r w:rsidRPr="0005522D">
        <w:rPr>
          <w:sz w:val="16"/>
        </w:rPr>
        <w:t>Žižek</w:t>
      </w:r>
      <w:proofErr w:type="spellEnd"/>
      <w:r w:rsidRPr="0005522D">
        <w:rPr>
          <w:sz w:val="16"/>
        </w:rPr>
        <w:t>, this compulsive ‘</w:t>
      </w:r>
      <w:r w:rsidRPr="0005522D">
        <w:rPr>
          <w:rStyle w:val="StyleUnderline"/>
          <w:highlight w:val="green"/>
        </w:rPr>
        <w:t>doubling-down’ in the face of failure to arrive at</w:t>
      </w:r>
      <w:r w:rsidRPr="0005522D">
        <w:rPr>
          <w:rStyle w:val="StyleUnderline"/>
        </w:rPr>
        <w:t xml:space="preserve"> the </w:t>
      </w:r>
      <w:r w:rsidRPr="0005522D">
        <w:rPr>
          <w:rStyle w:val="StyleUnderline"/>
          <w:highlight w:val="green"/>
        </w:rPr>
        <w:t>impossible horizon of perfection tips to</w:t>
      </w:r>
      <w:r w:rsidRPr="0005522D">
        <w:rPr>
          <w:rStyle w:val="StyleUnderline"/>
        </w:rPr>
        <w:t xml:space="preserve">wards </w:t>
      </w:r>
      <w:r w:rsidRPr="0005522D">
        <w:rPr>
          <w:rStyle w:val="Emphasis"/>
          <w:highlight w:val="green"/>
        </w:rPr>
        <w:t>totalitarian temptation</w:t>
      </w:r>
      <w:r w:rsidRPr="0005522D">
        <w:rPr>
          <w:sz w:val="16"/>
        </w:rPr>
        <w:t xml:space="preserve">, which, he tells us, is </w:t>
      </w:r>
      <w:r w:rsidRPr="0005522D">
        <w:rPr>
          <w:rStyle w:val="StyleUnderline"/>
        </w:rPr>
        <w:t xml:space="preserve">implicated </w:t>
      </w:r>
      <w:r w:rsidRPr="0005522D">
        <w:rPr>
          <w:rStyle w:val="StyleUnderline"/>
          <w:highlight w:val="green"/>
        </w:rPr>
        <w:t>in the drive to unify</w:t>
      </w:r>
      <w:r w:rsidRPr="0005522D">
        <w:rPr>
          <w:sz w:val="16"/>
        </w:rPr>
        <w:t xml:space="preserve"> a </w:t>
      </w:r>
      <w:r w:rsidRPr="0005522D">
        <w:rPr>
          <w:rStyle w:val="StyleUnderline"/>
          <w:highlight w:val="green"/>
        </w:rPr>
        <w:t>singular body politic</w:t>
      </w:r>
      <w:r w:rsidRPr="0005522D">
        <w:rPr>
          <w:sz w:val="16"/>
        </w:rPr>
        <w:t xml:space="preserve">, a new man </w:t>
      </w:r>
      <w:r w:rsidRPr="0005522D">
        <w:rPr>
          <w:rStyle w:val="StyleUnderline"/>
          <w:highlight w:val="green"/>
        </w:rPr>
        <w:t xml:space="preserve">without antagonistic </w:t>
      </w:r>
      <w:r w:rsidRPr="0005522D">
        <w:rPr>
          <w:rStyle w:val="Emphasis"/>
          <w:highlight w:val="green"/>
        </w:rPr>
        <w:t>tension</w:t>
      </w:r>
      <w:r w:rsidRPr="0005522D">
        <w:rPr>
          <w:sz w:val="16"/>
        </w:rPr>
        <w:t>.</w:t>
      </w:r>
    </w:p>
    <w:p w14:paraId="575581AE" w14:textId="77777777" w:rsidR="00914B8A" w:rsidRPr="0005522D" w:rsidRDefault="00914B8A" w:rsidP="00914B8A">
      <w:pPr>
        <w:rPr>
          <w:sz w:val="16"/>
        </w:rPr>
      </w:pPr>
      <w:r w:rsidRPr="0005522D">
        <w:rPr>
          <w:rStyle w:val="StyleUnderline"/>
        </w:rPr>
        <w:lastRenderedPageBreak/>
        <w:t xml:space="preserve">The </w:t>
      </w:r>
      <w:r w:rsidRPr="0005522D">
        <w:rPr>
          <w:rStyle w:val="StyleUnderline"/>
          <w:highlight w:val="green"/>
        </w:rPr>
        <w:t>drive aims for</w:t>
      </w:r>
      <w:r w:rsidRPr="0005522D">
        <w:rPr>
          <w:rStyle w:val="StyleUnderline"/>
        </w:rPr>
        <w:t xml:space="preserve"> the </w:t>
      </w:r>
      <w:r w:rsidRPr="0005522D">
        <w:rPr>
          <w:rStyle w:val="StyleUnderline"/>
          <w:highlight w:val="green"/>
        </w:rPr>
        <w:t>return to</w:t>
      </w:r>
      <w:r w:rsidRPr="0005522D">
        <w:rPr>
          <w:sz w:val="16"/>
        </w:rPr>
        <w:t xml:space="preserve"> a moment of </w:t>
      </w:r>
      <w:r w:rsidRPr="0005522D">
        <w:rPr>
          <w:rStyle w:val="Emphasis"/>
          <w:highlight w:val="green"/>
        </w:rPr>
        <w:t>unity</w:t>
      </w:r>
      <w:r w:rsidRPr="0005522D">
        <w:rPr>
          <w:rStyle w:val="StyleUnderline"/>
        </w:rPr>
        <w:t xml:space="preserve"> before the intrusion of language and</w:t>
      </w:r>
      <w:r w:rsidRPr="0005522D">
        <w:rPr>
          <w:sz w:val="16"/>
        </w:rPr>
        <w:t xml:space="preserve"> the </w:t>
      </w:r>
      <w:r w:rsidRPr="0005522D">
        <w:rPr>
          <w:rStyle w:val="StyleUnderline"/>
        </w:rPr>
        <w:t>entrance of the subject into</w:t>
      </w:r>
      <w:r w:rsidRPr="0005522D">
        <w:rPr>
          <w:sz w:val="16"/>
        </w:rPr>
        <w:t xml:space="preserve"> what Lacan calls </w:t>
      </w:r>
      <w:r w:rsidRPr="0005522D">
        <w:rPr>
          <w:rStyle w:val="StyleUnderline"/>
        </w:rPr>
        <w:t>the Symbolic</w:t>
      </w:r>
      <w:r w:rsidRPr="0005522D">
        <w:rPr>
          <w:sz w:val="16"/>
        </w:rPr>
        <w:t xml:space="preserve">—the </w:t>
      </w:r>
      <w:r w:rsidRPr="0005522D">
        <w:rPr>
          <w:rStyle w:val="StyleUnderline"/>
        </w:rPr>
        <w:t>universe of symbols</w:t>
      </w:r>
      <w:r w:rsidRPr="0005522D">
        <w:rPr>
          <w:sz w:val="16"/>
        </w:rPr>
        <w:t xml:space="preserve"> in </w:t>
      </w:r>
      <w:r w:rsidRPr="0005522D">
        <w:rPr>
          <w:rStyle w:val="StyleUnderline"/>
        </w:rPr>
        <w:t>which</w:t>
      </w:r>
      <w:r w:rsidRPr="0005522D">
        <w:rPr>
          <w:sz w:val="16"/>
        </w:rPr>
        <w:t xml:space="preserve"> all </w:t>
      </w:r>
      <w:r w:rsidRPr="0005522D">
        <w:rPr>
          <w:rStyle w:val="StyleUnderline"/>
        </w:rPr>
        <w:t>human subjects share</w:t>
      </w:r>
      <w:r w:rsidRPr="0005522D">
        <w:rPr>
          <w:sz w:val="16"/>
        </w:rPr>
        <w:t xml:space="preserve">. Because this </w:t>
      </w:r>
      <w:r w:rsidRPr="0005522D">
        <w:rPr>
          <w:rStyle w:val="StyleUnderline"/>
        </w:rPr>
        <w:t>economy of signifiers operates through</w:t>
      </w:r>
      <w:r w:rsidRPr="0005522D">
        <w:rPr>
          <w:sz w:val="16"/>
        </w:rPr>
        <w:t xml:space="preserve"> a </w:t>
      </w:r>
      <w:r w:rsidRPr="0005522D">
        <w:rPr>
          <w:rStyle w:val="StyleUnderline"/>
        </w:rPr>
        <w:t xml:space="preserve">modality of </w:t>
      </w:r>
      <w:r w:rsidRPr="0005522D">
        <w:rPr>
          <w:rStyle w:val="Emphasis"/>
        </w:rPr>
        <w:t>difference</w:t>
      </w:r>
      <w:r w:rsidRPr="0005522D">
        <w:rPr>
          <w:rStyle w:val="StyleUnderline"/>
        </w:rPr>
        <w:t xml:space="preserve"> by association, on the premise that language does not reflect</w:t>
      </w:r>
      <w:r w:rsidRPr="0005522D">
        <w:rPr>
          <w:sz w:val="16"/>
        </w:rPr>
        <w:t xml:space="preserve"> or carry within it universal </w:t>
      </w:r>
      <w:r w:rsidRPr="0005522D">
        <w:rPr>
          <w:rStyle w:val="StyleUnderline"/>
        </w:rPr>
        <w:t>a priori meaning, spirit, or Truth</w:t>
      </w:r>
      <w:r w:rsidRPr="0005522D">
        <w:rPr>
          <w:sz w:val="16"/>
        </w:rPr>
        <w:t xml:space="preserve">, signifiers are always and already sliding along a chain of signification that is never truly fixed. Rather, for Lacan, </w:t>
      </w:r>
      <w:r w:rsidRPr="0005522D">
        <w:rPr>
          <w:rStyle w:val="StyleUnderline"/>
          <w:highlight w:val="green"/>
        </w:rPr>
        <w:t>meaning</w:t>
      </w:r>
      <w:r w:rsidRPr="0005522D">
        <w:rPr>
          <w:rStyle w:val="StyleUnderline"/>
        </w:rPr>
        <w:t xml:space="preserve"> is </w:t>
      </w:r>
      <w:r w:rsidRPr="0005522D">
        <w:rPr>
          <w:rStyle w:val="StyleUnderline"/>
          <w:highlight w:val="green"/>
        </w:rPr>
        <w:t xml:space="preserve">constructed through </w:t>
      </w:r>
      <w:r w:rsidRPr="0005522D">
        <w:rPr>
          <w:rStyle w:val="Emphasis"/>
          <w:highlight w:val="green"/>
        </w:rPr>
        <w:t>quilting points</w:t>
      </w:r>
      <w:r w:rsidRPr="0005522D">
        <w:rPr>
          <w:sz w:val="16"/>
        </w:rPr>
        <w:t>, durable concepts t</w:t>
      </w:r>
      <w:r w:rsidRPr="0005522D">
        <w:rPr>
          <w:rStyle w:val="StyleUnderline"/>
        </w:rPr>
        <w:t>hat affix ideas to</w:t>
      </w:r>
      <w:r w:rsidRPr="0005522D">
        <w:rPr>
          <w:sz w:val="16"/>
        </w:rPr>
        <w:t xml:space="preserve"> their </w:t>
      </w:r>
      <w:r w:rsidRPr="0005522D">
        <w:rPr>
          <w:rStyle w:val="StyleUnderline"/>
        </w:rPr>
        <w:t>signifiers</w:t>
      </w:r>
      <w:r w:rsidRPr="0005522D">
        <w:rPr>
          <w:sz w:val="16"/>
        </w:rPr>
        <w:t xml:space="preserve"> and </w:t>
      </w:r>
      <w:r w:rsidRPr="0005522D">
        <w:rPr>
          <w:rStyle w:val="StyleUnderline"/>
        </w:rPr>
        <w:t>which</w:t>
      </w:r>
      <w:r w:rsidRPr="0005522D">
        <w:rPr>
          <w:sz w:val="16"/>
        </w:rPr>
        <w:t xml:space="preserve">, in their durability, </w:t>
      </w:r>
      <w:r w:rsidRPr="0005522D">
        <w:rPr>
          <w:rStyle w:val="StyleUnderline"/>
        </w:rPr>
        <w:t>structure</w:t>
      </w:r>
      <w:r w:rsidRPr="0005522D">
        <w:rPr>
          <w:sz w:val="16"/>
        </w:rPr>
        <w:t xml:space="preserve"> entire </w:t>
      </w:r>
      <w:r w:rsidRPr="0005522D">
        <w:rPr>
          <w:rStyle w:val="StyleUnderline"/>
        </w:rPr>
        <w:t>fields of meaning</w:t>
      </w:r>
      <w:r w:rsidRPr="0005522D">
        <w:rPr>
          <w:sz w:val="16"/>
        </w:rPr>
        <w:t xml:space="preserve">. For Lacan, </w:t>
      </w:r>
      <w:r w:rsidRPr="0005522D">
        <w:rPr>
          <w:rStyle w:val="StyleUnderline"/>
          <w:highlight w:val="green"/>
        </w:rPr>
        <w:t>subjects</w:t>
      </w:r>
      <w:r w:rsidRPr="0005522D">
        <w:rPr>
          <w:rStyle w:val="StyleUnderline"/>
        </w:rPr>
        <w:t xml:space="preserve"> are </w:t>
      </w:r>
      <w:r w:rsidRPr="0005522D">
        <w:rPr>
          <w:rStyle w:val="StyleUnderline"/>
          <w:highlight w:val="green"/>
        </w:rPr>
        <w:t>formed by</w:t>
      </w:r>
      <w:r w:rsidRPr="0005522D">
        <w:rPr>
          <w:sz w:val="16"/>
        </w:rPr>
        <w:t xml:space="preserve"> their </w:t>
      </w:r>
      <w:r w:rsidRPr="0005522D">
        <w:rPr>
          <w:rStyle w:val="StyleUnderline"/>
        </w:rPr>
        <w:t>entrance</w:t>
      </w:r>
      <w:r w:rsidRPr="0005522D">
        <w:rPr>
          <w:sz w:val="16"/>
        </w:rPr>
        <w:t xml:space="preserve"> into this system of sliding difference </w:t>
      </w:r>
      <w:r w:rsidRPr="0005522D">
        <w:rPr>
          <w:rStyle w:val="StyleUnderline"/>
        </w:rPr>
        <w:t>from</w:t>
      </w:r>
      <w:r w:rsidRPr="0005522D">
        <w:rPr>
          <w:sz w:val="16"/>
        </w:rPr>
        <w:t xml:space="preserve"> a </w:t>
      </w:r>
      <w:r w:rsidRPr="0005522D">
        <w:rPr>
          <w:rStyle w:val="StyleUnderline"/>
        </w:rPr>
        <w:t xml:space="preserve">pre-linguistic state retroactively constructed through nostalgic </w:t>
      </w:r>
      <w:r w:rsidRPr="0005522D">
        <w:rPr>
          <w:rStyle w:val="Emphasis"/>
          <w:highlight w:val="green"/>
        </w:rPr>
        <w:t>affective associations</w:t>
      </w:r>
      <w:r w:rsidRPr="0005522D">
        <w:rPr>
          <w:rStyle w:val="StyleUnderline"/>
        </w:rPr>
        <w:t xml:space="preserve"> with unity, perfection, and completion</w:t>
      </w:r>
      <w:r w:rsidRPr="0005522D">
        <w:rPr>
          <w:sz w:val="16"/>
        </w:rPr>
        <w:t xml:space="preserve">. The </w:t>
      </w:r>
      <w:r w:rsidRPr="0005522D">
        <w:rPr>
          <w:rStyle w:val="StyleUnderline"/>
        </w:rPr>
        <w:t>loss or lack occurs in</w:t>
      </w:r>
      <w:r w:rsidRPr="0005522D">
        <w:rPr>
          <w:sz w:val="16"/>
        </w:rPr>
        <w:t xml:space="preserve"> the </w:t>
      </w:r>
      <w:r w:rsidRPr="0005522D">
        <w:rPr>
          <w:rStyle w:val="StyleUnderline"/>
        </w:rPr>
        <w:t>imaginary</w:t>
      </w:r>
      <w:r w:rsidRPr="0005522D">
        <w:rPr>
          <w:sz w:val="16"/>
        </w:rPr>
        <w:t xml:space="preserve">, the </w:t>
      </w:r>
      <w:r w:rsidRPr="0005522D">
        <w:rPr>
          <w:rStyle w:val="StyleUnderline"/>
        </w:rPr>
        <w:t>order of presence and absence</w:t>
      </w:r>
      <w:r w:rsidRPr="0005522D">
        <w:rPr>
          <w:sz w:val="16"/>
        </w:rPr>
        <w:t xml:space="preserve">, and is </w:t>
      </w:r>
      <w:r w:rsidRPr="0005522D">
        <w:rPr>
          <w:rStyle w:val="StyleUnderline"/>
        </w:rPr>
        <w:t>formalized in the symbolic</w:t>
      </w:r>
      <w:r w:rsidRPr="0005522D">
        <w:rPr>
          <w:sz w:val="16"/>
        </w:rPr>
        <w:t xml:space="preserve">. This is </w:t>
      </w:r>
      <w:r w:rsidRPr="0005522D">
        <w:rPr>
          <w:rStyle w:val="StyleUnderline"/>
        </w:rPr>
        <w:t>experienced</w:t>
      </w:r>
      <w:r w:rsidRPr="0005522D">
        <w:rPr>
          <w:sz w:val="16"/>
        </w:rPr>
        <w:t xml:space="preserve"> by the subject </w:t>
      </w:r>
      <w:r w:rsidRPr="0005522D">
        <w:rPr>
          <w:rStyle w:val="StyleUnderline"/>
        </w:rPr>
        <w:t xml:space="preserve">as a </w:t>
      </w:r>
      <w:r w:rsidRPr="0005522D">
        <w:rPr>
          <w:rStyle w:val="StyleUnderline"/>
          <w:highlight w:val="green"/>
        </w:rPr>
        <w:t>loss</w:t>
      </w:r>
      <w:r w:rsidRPr="0005522D">
        <w:rPr>
          <w:rStyle w:val="StyleUnderline"/>
        </w:rPr>
        <w:t xml:space="preserve"> of that </w:t>
      </w:r>
      <w:r w:rsidRPr="0005522D">
        <w:rPr>
          <w:rStyle w:val="StyleUnderline"/>
          <w:highlight w:val="green"/>
        </w:rPr>
        <w:t>to which</w:t>
      </w:r>
      <w:r w:rsidRPr="0005522D">
        <w:rPr>
          <w:rStyle w:val="StyleUnderline"/>
        </w:rPr>
        <w:t xml:space="preserve"> she/he can never again return, but for which she/he</w:t>
      </w:r>
      <w:r w:rsidRPr="0005522D">
        <w:rPr>
          <w:sz w:val="16"/>
        </w:rPr>
        <w:t xml:space="preserve"> perpetually </w:t>
      </w:r>
      <w:r w:rsidRPr="0005522D">
        <w:rPr>
          <w:rStyle w:val="StyleUnderline"/>
        </w:rPr>
        <w:t xml:space="preserve">yearns, and toward which she/he </w:t>
      </w:r>
      <w:r w:rsidRPr="0005522D">
        <w:rPr>
          <w:rStyle w:val="StyleUnderline"/>
          <w:highlight w:val="green"/>
        </w:rPr>
        <w:t>perpetually move</w:t>
      </w:r>
      <w:r w:rsidRPr="0005522D">
        <w:rPr>
          <w:rStyle w:val="StyleUnderline"/>
        </w:rPr>
        <w:t>s</w:t>
      </w:r>
      <w:r w:rsidRPr="0005522D">
        <w:rPr>
          <w:sz w:val="16"/>
        </w:rPr>
        <w:t xml:space="preserve">. The </w:t>
      </w:r>
      <w:r w:rsidRPr="0005522D">
        <w:rPr>
          <w:rStyle w:val="Emphasis"/>
        </w:rPr>
        <w:t>circularity</w:t>
      </w:r>
      <w:r w:rsidRPr="0005522D">
        <w:rPr>
          <w:sz w:val="16"/>
        </w:rPr>
        <w:t xml:space="preserve"> of movement </w:t>
      </w:r>
      <w:r w:rsidRPr="0005522D">
        <w:rPr>
          <w:rStyle w:val="StyleUnderline"/>
        </w:rPr>
        <w:t>toward</w:t>
      </w:r>
      <w:r w:rsidRPr="0005522D">
        <w:rPr>
          <w:sz w:val="16"/>
        </w:rPr>
        <w:t xml:space="preserve"> this </w:t>
      </w:r>
      <w:r w:rsidRPr="0005522D">
        <w:rPr>
          <w:rStyle w:val="Emphasis"/>
        </w:rPr>
        <w:t>impossible horizon</w:t>
      </w:r>
      <w:r w:rsidRPr="0005522D">
        <w:rPr>
          <w:rStyle w:val="StyleUnderline"/>
        </w:rPr>
        <w:t xml:space="preserve"> is</w:t>
      </w:r>
      <w:r w:rsidRPr="0005522D">
        <w:rPr>
          <w:sz w:val="16"/>
        </w:rPr>
        <w:t xml:space="preserve"> precisely </w:t>
      </w:r>
      <w:r w:rsidRPr="0005522D">
        <w:rPr>
          <w:rStyle w:val="StyleUnderline"/>
        </w:rPr>
        <w:t xml:space="preserve">the movement of the </w:t>
      </w:r>
      <w:r w:rsidRPr="0005522D">
        <w:rPr>
          <w:rStyle w:val="Emphasis"/>
        </w:rPr>
        <w:t>drive</w:t>
      </w:r>
      <w:r w:rsidRPr="0005522D">
        <w:rPr>
          <w:sz w:val="16"/>
        </w:rPr>
        <w:t xml:space="preserve">. It is my argument that </w:t>
      </w:r>
      <w:r w:rsidRPr="0005522D">
        <w:rPr>
          <w:rStyle w:val="StyleUnderline"/>
        </w:rPr>
        <w:t xml:space="preserve">the </w:t>
      </w:r>
      <w:r w:rsidRPr="0005522D">
        <w:rPr>
          <w:rStyle w:val="StyleUnderline"/>
          <w:highlight w:val="green"/>
        </w:rPr>
        <w:t>concept of “</w:t>
      </w:r>
      <w:r w:rsidRPr="0005522D">
        <w:rPr>
          <w:rStyle w:val="Emphasis"/>
          <w:highlight w:val="green"/>
        </w:rPr>
        <w:t>the Indian</w:t>
      </w:r>
      <w:r w:rsidRPr="0005522D">
        <w:rPr>
          <w:rStyle w:val="StyleUnderline"/>
          <w:highlight w:val="green"/>
        </w:rPr>
        <w:t>” is</w:t>
      </w:r>
      <w:r w:rsidRPr="0005522D">
        <w:rPr>
          <w:rStyle w:val="StyleUnderline"/>
        </w:rPr>
        <w:t xml:space="preserve"> a </w:t>
      </w:r>
      <w:r w:rsidRPr="0005522D">
        <w:rPr>
          <w:rStyle w:val="Emphasis"/>
          <w:highlight w:val="green"/>
        </w:rPr>
        <w:t>quilting point</w:t>
      </w:r>
      <w:r w:rsidRPr="0005522D">
        <w:rPr>
          <w:rStyle w:val="StyleUnderline"/>
          <w:highlight w:val="green"/>
        </w:rPr>
        <w:t xml:space="preserve"> through which</w:t>
      </w:r>
      <w:r w:rsidRPr="0005522D">
        <w:rPr>
          <w:rStyle w:val="StyleUnderline"/>
        </w:rPr>
        <w:t xml:space="preserve"> the field of </w:t>
      </w:r>
      <w:r w:rsidRPr="0005522D">
        <w:rPr>
          <w:rStyle w:val="Emphasis"/>
          <w:highlight w:val="green"/>
        </w:rPr>
        <w:t>politics</w:t>
      </w:r>
      <w:r w:rsidRPr="0005522D">
        <w:rPr>
          <w:sz w:val="16"/>
        </w:rPr>
        <w:t xml:space="preserve"> in Canada </w:t>
      </w:r>
      <w:r w:rsidRPr="0005522D">
        <w:rPr>
          <w:rStyle w:val="StyleUnderline"/>
          <w:highlight w:val="green"/>
        </w:rPr>
        <w:t xml:space="preserve">is </w:t>
      </w:r>
      <w:r w:rsidRPr="0005522D">
        <w:rPr>
          <w:rStyle w:val="Emphasis"/>
          <w:highlight w:val="green"/>
        </w:rPr>
        <w:t>sutured</w:t>
      </w:r>
      <w:r w:rsidRPr="0005522D">
        <w:rPr>
          <w:rStyle w:val="StyleUnderline"/>
        </w:rPr>
        <w:t xml:space="preserve"> into signification, a durable concept that organizes the meaning of nation, citizen, sovereignty, and subject</w:t>
      </w:r>
      <w:r w:rsidRPr="0005522D">
        <w:rPr>
          <w:sz w:val="16"/>
        </w:rPr>
        <w:t xml:space="preserve">hood. Further, the </w:t>
      </w:r>
      <w:r w:rsidRPr="0005522D">
        <w:rPr>
          <w:rStyle w:val="StyleUnderline"/>
        </w:rPr>
        <w:t>hypoxic vision of national unity and a harmonious white(</w:t>
      </w:r>
      <w:proofErr w:type="spellStart"/>
      <w:r w:rsidRPr="0005522D">
        <w:rPr>
          <w:rStyle w:val="StyleUnderline"/>
        </w:rPr>
        <w:t>ned</w:t>
      </w:r>
      <w:proofErr w:type="spellEnd"/>
      <w:r w:rsidRPr="0005522D">
        <w:rPr>
          <w:rStyle w:val="StyleUnderline"/>
        </w:rPr>
        <w:t>) citizenry is a movement propelled by the drive</w:t>
      </w:r>
      <w:r w:rsidRPr="0005522D">
        <w:rPr>
          <w:sz w:val="16"/>
        </w:rPr>
        <w:t xml:space="preserve">, a </w:t>
      </w:r>
      <w:r w:rsidRPr="0005522D">
        <w:rPr>
          <w:rStyle w:val="StyleUnderline"/>
        </w:rPr>
        <w:t>circularity impelled by the belief that what is lacking in the present can be made good in the future</w:t>
      </w:r>
      <w:r w:rsidRPr="0005522D">
        <w:rPr>
          <w:sz w:val="16"/>
        </w:rPr>
        <w:t xml:space="preserve">—an </w:t>
      </w:r>
      <w:r w:rsidRPr="0005522D">
        <w:rPr>
          <w:rStyle w:val="Emphasis"/>
          <w:highlight w:val="green"/>
        </w:rPr>
        <w:t>imaginary</w:t>
      </w:r>
      <w:r w:rsidRPr="0005522D">
        <w:rPr>
          <w:rStyle w:val="StyleUnderline"/>
        </w:rPr>
        <w:t xml:space="preserve"> that activates/</w:t>
      </w:r>
      <w:r w:rsidRPr="0005522D">
        <w:rPr>
          <w:rStyle w:val="StyleUnderline"/>
          <w:highlight w:val="green"/>
        </w:rPr>
        <w:t>harnesses</w:t>
      </w:r>
      <w:r w:rsidRPr="0005522D">
        <w:rPr>
          <w:sz w:val="16"/>
        </w:rPr>
        <w:t xml:space="preserve"> a kind of </w:t>
      </w:r>
      <w:r w:rsidRPr="0005522D">
        <w:rPr>
          <w:rStyle w:val="Emphasis"/>
          <w:highlight w:val="green"/>
        </w:rPr>
        <w:t>libidinal energy</w:t>
      </w:r>
      <w:r w:rsidRPr="0005522D">
        <w:rPr>
          <w:rStyle w:val="StyleUnderline"/>
        </w:rPr>
        <w:t xml:space="preserve"> that is</w:t>
      </w:r>
      <w:r w:rsidRPr="0005522D">
        <w:rPr>
          <w:sz w:val="16"/>
        </w:rPr>
        <w:t xml:space="preserve">, by its very nature, </w:t>
      </w:r>
      <w:r w:rsidRPr="0005522D">
        <w:rPr>
          <w:rStyle w:val="StyleUnderline"/>
        </w:rPr>
        <w:t>inexhaustible</w:t>
      </w:r>
      <w:r w:rsidRPr="0005522D">
        <w:rPr>
          <w:sz w:val="16"/>
        </w:rPr>
        <w:t>.</w:t>
      </w:r>
    </w:p>
    <w:p w14:paraId="065CE6FA" w14:textId="77777777" w:rsidR="00914B8A" w:rsidRDefault="00914B8A" w:rsidP="00914B8A">
      <w:pPr>
        <w:rPr>
          <w:sz w:val="16"/>
        </w:rPr>
      </w:pPr>
      <w:r w:rsidRPr="0005522D">
        <w:rPr>
          <w:sz w:val="16"/>
        </w:rPr>
        <w:t xml:space="preserve">It matters, in the instance of the Canadian Indian Residential Schools and their mandate, that </w:t>
      </w:r>
      <w:r w:rsidRPr="0005522D">
        <w:rPr>
          <w:rStyle w:val="StyleUnderline"/>
        </w:rPr>
        <w:t xml:space="preserve">before </w:t>
      </w:r>
      <w:r w:rsidRPr="0005522D">
        <w:rPr>
          <w:rStyle w:val="Emphasis"/>
        </w:rPr>
        <w:t>child</w:t>
      </w:r>
      <w:r w:rsidRPr="0005522D">
        <w:rPr>
          <w:rStyle w:val="StyleUnderline"/>
        </w:rPr>
        <w:t xml:space="preserve"> subjects </w:t>
      </w:r>
      <w:proofErr w:type="gramStart"/>
      <w:r w:rsidRPr="0005522D">
        <w:rPr>
          <w:rStyle w:val="StyleUnderline"/>
        </w:rPr>
        <w:t>enter into</w:t>
      </w:r>
      <w:proofErr w:type="gramEnd"/>
      <w:r w:rsidRPr="0005522D">
        <w:rPr>
          <w:sz w:val="16"/>
        </w:rPr>
        <w:t xml:space="preserve"> the </w:t>
      </w:r>
      <w:r w:rsidRPr="0005522D">
        <w:rPr>
          <w:rStyle w:val="Emphasis"/>
        </w:rPr>
        <w:t>structuration</w:t>
      </w:r>
      <w:r w:rsidRPr="0005522D">
        <w:rPr>
          <w:sz w:val="16"/>
        </w:rPr>
        <w:t xml:space="preserve"> of language/the Symbolic, their </w:t>
      </w:r>
      <w:r w:rsidRPr="0005522D">
        <w:rPr>
          <w:rStyle w:val="StyleUnderline"/>
        </w:rPr>
        <w:t xml:space="preserve">bodies are already marked as </w:t>
      </w:r>
      <w:r w:rsidRPr="0005522D">
        <w:rPr>
          <w:rStyle w:val="Emphasis"/>
        </w:rPr>
        <w:t>disprized</w:t>
      </w:r>
      <w:r w:rsidRPr="0005522D">
        <w:rPr>
          <w:rStyle w:val="StyleUnderline"/>
        </w:rPr>
        <w:t>, abject, inscribed into</w:t>
      </w:r>
      <w:r w:rsidRPr="0005522D">
        <w:rPr>
          <w:sz w:val="16"/>
        </w:rPr>
        <w:t xml:space="preserve"> the </w:t>
      </w:r>
      <w:r w:rsidRPr="0005522D">
        <w:rPr>
          <w:rStyle w:val="StyleUnderline"/>
        </w:rPr>
        <w:t>signification for</w:t>
      </w:r>
      <w:r w:rsidRPr="0005522D">
        <w:rPr>
          <w:sz w:val="16"/>
        </w:rPr>
        <w:t xml:space="preserve">, and, I argue, as, </w:t>
      </w:r>
      <w:r w:rsidRPr="0005522D">
        <w:rPr>
          <w:rStyle w:val="Emphasis"/>
        </w:rPr>
        <w:t>loss</w:t>
      </w:r>
      <w:r w:rsidRPr="0005522D">
        <w:rPr>
          <w:sz w:val="16"/>
        </w:rPr>
        <w:t xml:space="preserve"> itself. As I have argued above, reading through psychoanalytic theory facilitates a conceptualization of subject-formation that includes the role of signification in the contouring of subject/</w:t>
      </w:r>
      <w:proofErr w:type="spellStart"/>
      <w:r w:rsidRPr="0005522D">
        <w:rPr>
          <w:sz w:val="16"/>
        </w:rPr>
        <w:t>ivities</w:t>
      </w:r>
      <w:proofErr w:type="spellEnd"/>
      <w:r w:rsidRPr="0005522D">
        <w:rPr>
          <w:sz w:val="16"/>
        </w:rPr>
        <w:t xml:space="preserve">. This analytic rubric is importantly brought to bear in my analysis of “the child” the Canadian Indian Residential School System announces into presence: </w:t>
      </w:r>
      <w:r w:rsidRPr="0005522D">
        <w:rPr>
          <w:rStyle w:val="StyleUnderline"/>
        </w:rPr>
        <w:t>a child fundamentally and constitutively tied to a death whose temporal structure is</w:t>
      </w:r>
      <w:r w:rsidRPr="0005522D">
        <w:rPr>
          <w:sz w:val="16"/>
        </w:rPr>
        <w:t xml:space="preserve"> always </w:t>
      </w:r>
      <w:r w:rsidRPr="0005522D">
        <w:rPr>
          <w:rStyle w:val="StyleUnderline"/>
        </w:rPr>
        <w:t>deferred</w:t>
      </w:r>
      <w:r w:rsidRPr="0005522D">
        <w:rPr>
          <w:sz w:val="16"/>
        </w:rPr>
        <w:t xml:space="preserve">, always impartial, </w:t>
      </w:r>
      <w:r w:rsidRPr="0005522D">
        <w:rPr>
          <w:rStyle w:val="StyleUnderline"/>
        </w:rPr>
        <w:t xml:space="preserve">always </w:t>
      </w:r>
      <w:r w:rsidRPr="0005522D">
        <w:rPr>
          <w:rStyle w:val="Emphasis"/>
        </w:rPr>
        <w:t>unfolding</w:t>
      </w:r>
      <w:r w:rsidRPr="0005522D">
        <w:rPr>
          <w:sz w:val="16"/>
        </w:rPr>
        <w:t xml:space="preserve">, and </w:t>
      </w:r>
      <w:r w:rsidRPr="0005522D">
        <w:rPr>
          <w:rStyle w:val="StyleUnderline"/>
        </w:rPr>
        <w:t>yet always still to be</w:t>
      </w:r>
      <w:r w:rsidRPr="0005522D">
        <w:rPr>
          <w:sz w:val="16"/>
        </w:rPr>
        <w:t>. Indeed, even in circumstances in which her/his mode of being in the world is not a deliberate practice of making spectral, “</w:t>
      </w:r>
      <w:r w:rsidRPr="0005522D">
        <w:rPr>
          <w:rStyle w:val="StyleUnderline"/>
        </w:rPr>
        <w:t>the child” remains</w:t>
      </w:r>
      <w:r w:rsidRPr="0005522D">
        <w:rPr>
          <w:sz w:val="16"/>
        </w:rPr>
        <w:t xml:space="preserve"> a </w:t>
      </w:r>
      <w:r w:rsidRPr="0005522D">
        <w:rPr>
          <w:rStyle w:val="StyleUnderline"/>
        </w:rPr>
        <w:t>notoriously ambivalent, slippery signifier</w:t>
      </w:r>
      <w:r w:rsidRPr="0005522D">
        <w:rPr>
          <w:sz w:val="16"/>
        </w:rPr>
        <w:t xml:space="preserve">. This </w:t>
      </w:r>
      <w:r w:rsidRPr="0005522D">
        <w:rPr>
          <w:rStyle w:val="Emphasis"/>
        </w:rPr>
        <w:t>plasticity</w:t>
      </w:r>
      <w:r w:rsidRPr="0005522D">
        <w:rPr>
          <w:sz w:val="16"/>
        </w:rPr>
        <w:t xml:space="preserve">—differently stated, this over-abundant availability of “the child” as concept—takes on an interesting significance within political thought, </w:t>
      </w:r>
      <w:r w:rsidRPr="0005522D">
        <w:rPr>
          <w:rStyle w:val="StyleUnderline"/>
        </w:rPr>
        <w:t>function</w:t>
      </w:r>
      <w:r w:rsidRPr="0005522D">
        <w:rPr>
          <w:sz w:val="16"/>
        </w:rPr>
        <w:t xml:space="preserve">ing not as that which is politicized, but </w:t>
      </w:r>
      <w:r w:rsidRPr="0005522D">
        <w:rPr>
          <w:rStyle w:val="StyleUnderline"/>
        </w:rPr>
        <w:t>as the signifier in whose name the political mobilizes itself</w:t>
      </w:r>
      <w:r w:rsidRPr="0005522D">
        <w:rPr>
          <w:sz w:val="16"/>
        </w:rPr>
        <w:t xml:space="preserve">. In this way, the child functions </w:t>
      </w:r>
      <w:r w:rsidRPr="0005522D">
        <w:rPr>
          <w:rStyle w:val="StyleUnderline"/>
        </w:rPr>
        <w:t>as the absolute outside to political thought and</w:t>
      </w:r>
      <w:r w:rsidRPr="0005522D">
        <w:rPr>
          <w:sz w:val="16"/>
        </w:rPr>
        <w:t xml:space="preserve"> the </w:t>
      </w:r>
      <w:r w:rsidRPr="0005522D">
        <w:rPr>
          <w:rStyle w:val="StyleUnderline"/>
        </w:rPr>
        <w:t>logics of its temporality, functioning instead to condition</w:t>
      </w:r>
      <w:r w:rsidRPr="0005522D">
        <w:rPr>
          <w:sz w:val="16"/>
        </w:rPr>
        <w:t xml:space="preserve"> its </w:t>
      </w:r>
      <w:r w:rsidRPr="0005522D">
        <w:rPr>
          <w:rStyle w:val="StyleUnderline"/>
        </w:rPr>
        <w:t>possibilities and organize</w:t>
      </w:r>
      <w:r w:rsidRPr="0005522D">
        <w:rPr>
          <w:sz w:val="16"/>
        </w:rPr>
        <w:t xml:space="preserve">, from beyond its borders, its </w:t>
      </w:r>
      <w:r w:rsidRPr="0005522D">
        <w:rPr>
          <w:rStyle w:val="StyleUnderline"/>
        </w:rPr>
        <w:t>spatial and temporal limits</w:t>
      </w:r>
      <w:r w:rsidRPr="0005522D">
        <w:rPr>
          <w:sz w:val="16"/>
        </w:rPr>
        <w:t xml:space="preserve">. An example of this </w:t>
      </w:r>
      <w:r w:rsidRPr="0005522D">
        <w:rPr>
          <w:rStyle w:val="StyleUnderline"/>
        </w:rPr>
        <w:t>conceptualization of the child as signifier</w:t>
      </w:r>
      <w:r w:rsidRPr="0005522D">
        <w:rPr>
          <w:sz w:val="16"/>
        </w:rPr>
        <w:t>—and certainly one of the more provocative articulations of this phenomena in the contemporary neoliberal moment—</w:t>
      </w:r>
      <w:r w:rsidRPr="0005522D">
        <w:rPr>
          <w:rStyle w:val="StyleUnderline"/>
        </w:rPr>
        <w:t>is</w:t>
      </w:r>
      <w:r w:rsidRPr="0005522D">
        <w:rPr>
          <w:sz w:val="16"/>
        </w:rPr>
        <w:t xml:space="preserve"> the polemic Lee develops in his monograph No Future: Queer Theory and the Death Drive. For Edelman, the Child—</w:t>
      </w:r>
      <w:r w:rsidRPr="0005522D">
        <w:rPr>
          <w:rStyle w:val="StyleUnderline"/>
        </w:rPr>
        <w:t>in</w:t>
      </w:r>
      <w:r w:rsidRPr="0005522D">
        <w:rPr>
          <w:sz w:val="16"/>
        </w:rPr>
        <w:t xml:space="preserve"> its </w:t>
      </w:r>
      <w:r w:rsidRPr="0005522D">
        <w:rPr>
          <w:rStyle w:val="StyleUnderline"/>
        </w:rPr>
        <w:t>conflation with</w:t>
      </w:r>
      <w:r w:rsidRPr="0005522D">
        <w:rPr>
          <w:sz w:val="16"/>
        </w:rPr>
        <w:t xml:space="preserve"> the kind of </w:t>
      </w:r>
      <w:r w:rsidRPr="0005522D">
        <w:rPr>
          <w:rStyle w:val="StyleUnderline"/>
        </w:rPr>
        <w:t>futurity toward</w:t>
      </w:r>
      <w:r w:rsidRPr="0005522D">
        <w:rPr>
          <w:sz w:val="16"/>
        </w:rPr>
        <w:t xml:space="preserve"> which the </w:t>
      </w:r>
      <w:r w:rsidRPr="0005522D">
        <w:rPr>
          <w:rStyle w:val="Emphasis"/>
        </w:rPr>
        <w:t>teleology</w:t>
      </w:r>
      <w:r w:rsidRPr="0005522D">
        <w:rPr>
          <w:rStyle w:val="StyleUnderline"/>
        </w:rPr>
        <w:t xml:space="preserve"> of (neo)liberal discourse is mobilized</w:t>
      </w:r>
      <w:r w:rsidRPr="0005522D">
        <w:rPr>
          <w:sz w:val="16"/>
        </w:rPr>
        <w:t xml:space="preserve">—is not simply important to contemporary </w:t>
      </w:r>
      <w:proofErr w:type="gramStart"/>
      <w:r w:rsidRPr="0005522D">
        <w:rPr>
          <w:sz w:val="16"/>
        </w:rPr>
        <w:t>politics, but</w:t>
      </w:r>
      <w:proofErr w:type="gramEnd"/>
      <w:r w:rsidRPr="0005522D">
        <w:rPr>
          <w:sz w:val="16"/>
        </w:rPr>
        <w:t xml:space="preserve"> is that which “serves to regulate political discourse [itself]” (ii). Indeed, as Edelman points out, “the figural </w:t>
      </w:r>
      <w:r w:rsidRPr="0005522D">
        <w:rPr>
          <w:rStyle w:val="StyleUnderline"/>
        </w:rPr>
        <w:t>Child</w:t>
      </w:r>
      <w:r w:rsidRPr="0005522D">
        <w:rPr>
          <w:sz w:val="16"/>
        </w:rPr>
        <w:t xml:space="preserve"> alone </w:t>
      </w:r>
      <w:r w:rsidRPr="0005522D">
        <w:rPr>
          <w:rStyle w:val="StyleUnderline"/>
        </w:rPr>
        <w:t>embodies</w:t>
      </w:r>
      <w:r w:rsidRPr="0005522D">
        <w:rPr>
          <w:sz w:val="16"/>
        </w:rPr>
        <w:t xml:space="preserve"> the </w:t>
      </w:r>
      <w:r w:rsidRPr="0005522D">
        <w:rPr>
          <w:rStyle w:val="StyleUnderline"/>
        </w:rPr>
        <w:t xml:space="preserve">citizen as </w:t>
      </w:r>
      <w:r w:rsidRPr="0005522D">
        <w:rPr>
          <w:rStyle w:val="Emphasis"/>
        </w:rPr>
        <w:t>ideal</w:t>
      </w:r>
      <w:r w:rsidRPr="0005522D">
        <w:rPr>
          <w:sz w:val="16"/>
        </w:rPr>
        <w:t xml:space="preserve">, entitled to claim full rights to its future share in the nation’s good, though always at the cost of limiting the rights ‘real’ citizens are allowed. </w:t>
      </w:r>
      <w:r w:rsidRPr="0005522D">
        <w:rPr>
          <w:rStyle w:val="StyleUnderline"/>
        </w:rPr>
        <w:t>For the social exists to preserve</w:t>
      </w:r>
      <w:r w:rsidRPr="0005522D">
        <w:rPr>
          <w:sz w:val="16"/>
        </w:rPr>
        <w:t xml:space="preserve"> for this </w:t>
      </w:r>
      <w:r w:rsidRPr="0005522D">
        <w:rPr>
          <w:rStyle w:val="StyleUnderline"/>
        </w:rPr>
        <w:t>universalized</w:t>
      </w:r>
      <w:r w:rsidRPr="0005522D">
        <w:rPr>
          <w:sz w:val="16"/>
        </w:rPr>
        <w:t xml:space="preserve"> subject, this </w:t>
      </w:r>
      <w:proofErr w:type="spellStart"/>
      <w:r w:rsidRPr="0005522D">
        <w:rPr>
          <w:rStyle w:val="Emphasis"/>
        </w:rPr>
        <w:t>fantasmatic</w:t>
      </w:r>
      <w:proofErr w:type="spellEnd"/>
      <w:r w:rsidRPr="0005522D">
        <w:rPr>
          <w:rStyle w:val="StyleUnderline"/>
        </w:rPr>
        <w:t xml:space="preserve"> Child</w:t>
      </w:r>
      <w:r w:rsidRPr="0005522D">
        <w:rPr>
          <w:sz w:val="16"/>
        </w:rPr>
        <w:t xml:space="preserve">, a </w:t>
      </w:r>
      <w:r w:rsidRPr="0005522D">
        <w:rPr>
          <w:rStyle w:val="StyleUnderline"/>
        </w:rPr>
        <w:t>national freedom more</w:t>
      </w:r>
      <w:r w:rsidRPr="0005522D">
        <w:rPr>
          <w:sz w:val="16"/>
        </w:rPr>
        <w:t xml:space="preserve"> highly </w:t>
      </w:r>
      <w:r w:rsidRPr="0005522D">
        <w:rPr>
          <w:rStyle w:val="StyleUnderline"/>
        </w:rPr>
        <w:t>valued than</w:t>
      </w:r>
      <w:r w:rsidRPr="0005522D">
        <w:rPr>
          <w:sz w:val="16"/>
        </w:rPr>
        <w:t xml:space="preserve"> the actuality of </w:t>
      </w:r>
      <w:r w:rsidRPr="0005522D">
        <w:rPr>
          <w:rStyle w:val="StyleUnderline"/>
        </w:rPr>
        <w:t>freedom</w:t>
      </w:r>
      <w:r w:rsidRPr="0005522D">
        <w:rPr>
          <w:sz w:val="16"/>
        </w:rPr>
        <w:t xml:space="preserve"> itself” (ii).</w:t>
      </w:r>
    </w:p>
    <w:p w14:paraId="3515B47A" w14:textId="4BD8F139" w:rsidR="00914B8A" w:rsidRDefault="00914B8A" w:rsidP="00914B8A"/>
    <w:p w14:paraId="2307874C" w14:textId="77777777" w:rsidR="00490DC7" w:rsidRPr="0005522D" w:rsidRDefault="00490DC7" w:rsidP="00490DC7">
      <w:pPr>
        <w:pStyle w:val="Heading4"/>
      </w:pPr>
      <w:proofErr w:type="spellStart"/>
      <w:r w:rsidRPr="0005522D">
        <w:lastRenderedPageBreak/>
        <w:t>Settlerism</w:t>
      </w:r>
      <w:proofErr w:type="spellEnd"/>
      <w:r w:rsidRPr="0005522D">
        <w:t xml:space="preserve"> </w:t>
      </w:r>
      <w:r w:rsidRPr="0005522D">
        <w:rPr>
          <w:u w:val="single"/>
        </w:rPr>
        <w:t>ensures</w:t>
      </w:r>
      <w:r w:rsidRPr="0005522D">
        <w:t xml:space="preserve"> a paradigm of perpetual war. Settlers will </w:t>
      </w:r>
      <w:r w:rsidRPr="0005522D">
        <w:rPr>
          <w:u w:val="single"/>
        </w:rPr>
        <w:t>always</w:t>
      </w:r>
      <w:r w:rsidRPr="0005522D">
        <w:t xml:space="preserve"> prioritize themselves </w:t>
      </w:r>
      <w:r w:rsidRPr="0005522D">
        <w:rPr>
          <w:u w:val="single"/>
        </w:rPr>
        <w:t>over</w:t>
      </w:r>
      <w:r w:rsidRPr="0005522D">
        <w:t xml:space="preserve"> the “</w:t>
      </w:r>
      <w:r w:rsidRPr="0005522D">
        <w:rPr>
          <w:u w:val="single"/>
        </w:rPr>
        <w:t>racialized other</w:t>
      </w:r>
      <w:r w:rsidRPr="0005522D">
        <w:t xml:space="preserve">” to </w:t>
      </w:r>
      <w:r w:rsidRPr="0005522D">
        <w:rPr>
          <w:u w:val="single"/>
        </w:rPr>
        <w:t>ensure</w:t>
      </w:r>
      <w:r w:rsidRPr="0005522D">
        <w:t xml:space="preserve"> their future which results in </w:t>
      </w:r>
      <w:r w:rsidRPr="0005522D">
        <w:rPr>
          <w:u w:val="single"/>
        </w:rPr>
        <w:t>infinite violence</w:t>
      </w:r>
      <w:r w:rsidRPr="0005522D">
        <w:t xml:space="preserve">.  </w:t>
      </w:r>
    </w:p>
    <w:p w14:paraId="72DE3B55" w14:textId="77777777" w:rsidR="00490DC7" w:rsidRPr="0005522D" w:rsidRDefault="00490DC7" w:rsidP="00490DC7">
      <w:r w:rsidRPr="0005522D">
        <w:rPr>
          <w:rStyle w:val="Heading4Char"/>
        </w:rPr>
        <w:t>Torres ‘8</w:t>
      </w:r>
      <w:r w:rsidRPr="0005522D">
        <w:t xml:space="preserve"> </w:t>
      </w:r>
      <w:r w:rsidRPr="0005522D">
        <w:rPr>
          <w:sz w:val="16"/>
          <w:szCs w:val="16"/>
        </w:rPr>
        <w:t>(Nelson; associate professor of comparative literature at Rutgers; 2008; “Against War: Views from the Underside of Modernity”; AH)</w:t>
      </w:r>
    </w:p>
    <w:p w14:paraId="52972C15" w14:textId="77777777" w:rsidR="00490DC7" w:rsidRDefault="00490DC7" w:rsidP="00490DC7">
      <w:pPr>
        <w:rPr>
          <w:u w:val="single"/>
        </w:rPr>
      </w:pPr>
      <w:r w:rsidRPr="0005522D">
        <w:rPr>
          <w:sz w:val="16"/>
        </w:rPr>
        <w:t xml:space="preserve">In this work I have attempted to make explicit </w:t>
      </w:r>
      <w:r w:rsidRPr="0005522D">
        <w:rPr>
          <w:u w:val="single"/>
        </w:rPr>
        <w:t xml:space="preserve">the subtle complicities between </w:t>
      </w:r>
      <w:r w:rsidRPr="0005522D">
        <w:rPr>
          <w:highlight w:val="green"/>
          <w:u w:val="single"/>
        </w:rPr>
        <w:t>dominant</w:t>
      </w:r>
      <w:r w:rsidRPr="0005522D">
        <w:rPr>
          <w:u w:val="single"/>
        </w:rPr>
        <w:t xml:space="preserve"> epistemological and anthropological </w:t>
      </w:r>
      <w:r w:rsidRPr="0005522D">
        <w:rPr>
          <w:highlight w:val="green"/>
          <w:u w:val="single"/>
        </w:rPr>
        <w:t>ideals</w:t>
      </w:r>
      <w:r w:rsidRPr="0005522D">
        <w:rPr>
          <w:u w:val="single"/>
        </w:rPr>
        <w:t xml:space="preserve"> and the </w:t>
      </w:r>
      <w:r w:rsidRPr="0005522D">
        <w:rPr>
          <w:highlight w:val="green"/>
          <w:u w:val="single"/>
        </w:rPr>
        <w:t>exercise</w:t>
      </w:r>
      <w:r w:rsidRPr="0005522D">
        <w:rPr>
          <w:u w:val="single"/>
        </w:rPr>
        <w:t xml:space="preserve"> of violence</w:t>
      </w:r>
      <w:r w:rsidRPr="0005522D">
        <w:rPr>
          <w:sz w:val="16"/>
        </w:rPr>
        <w:t xml:space="preserve">. The works of Levinas, Fanon, and Dussel oppose what I have called </w:t>
      </w:r>
      <w:r w:rsidRPr="0005522D">
        <w:rPr>
          <w:highlight w:val="green"/>
          <w:u w:val="single"/>
        </w:rPr>
        <w:t>a paradigm of</w:t>
      </w:r>
      <w:r w:rsidRPr="0005522D">
        <w:rPr>
          <w:u w:val="single"/>
        </w:rPr>
        <w:t xml:space="preserve"> </w:t>
      </w:r>
      <w:r w:rsidRPr="0005522D">
        <w:rPr>
          <w:b/>
          <w:highlight w:val="green"/>
          <w:u w:val="single"/>
        </w:rPr>
        <w:t>violence and war</w:t>
      </w:r>
      <w:r w:rsidRPr="0005522D">
        <w:rPr>
          <w:highlight w:val="green"/>
          <w:u w:val="single"/>
        </w:rPr>
        <w:t>.</w:t>
      </w:r>
      <w:r w:rsidRPr="0005522D">
        <w:rPr>
          <w:u w:val="single"/>
        </w:rPr>
        <w:t xml:space="preserve"> This </w:t>
      </w:r>
      <w:r w:rsidRPr="0005522D">
        <w:rPr>
          <w:sz w:val="16"/>
        </w:rPr>
        <w:t xml:space="preserve">dominant </w:t>
      </w:r>
      <w:r w:rsidRPr="0005522D">
        <w:rPr>
          <w:u w:val="single"/>
        </w:rPr>
        <w:t xml:space="preserve">paradigm is </w:t>
      </w:r>
      <w:r w:rsidRPr="0005522D">
        <w:rPr>
          <w:highlight w:val="green"/>
          <w:u w:val="single"/>
        </w:rPr>
        <w:t>characterized by making</w:t>
      </w:r>
      <w:r w:rsidRPr="0005522D">
        <w:rPr>
          <w:u w:val="single"/>
        </w:rPr>
        <w:t xml:space="preserve"> </w:t>
      </w:r>
      <w:r w:rsidRPr="0005522D">
        <w:rPr>
          <w:highlight w:val="green"/>
          <w:u w:val="single"/>
        </w:rPr>
        <w:t>invisible</w:t>
      </w:r>
      <w:r w:rsidRPr="0005522D">
        <w:rPr>
          <w:sz w:val="16"/>
        </w:rPr>
        <w:t xml:space="preserve"> or insignificant </w:t>
      </w:r>
      <w:r w:rsidRPr="0005522D">
        <w:rPr>
          <w:highlight w:val="green"/>
          <w:u w:val="single"/>
        </w:rPr>
        <w:t>the</w:t>
      </w:r>
      <w:r w:rsidRPr="0005522D">
        <w:rPr>
          <w:u w:val="single"/>
        </w:rPr>
        <w:t xml:space="preserve"> constitutive force of inter </w:t>
      </w:r>
      <w:r w:rsidRPr="0005522D">
        <w:rPr>
          <w:highlight w:val="green"/>
          <w:u w:val="single"/>
        </w:rPr>
        <w:t>human</w:t>
      </w:r>
      <w:r w:rsidRPr="0005522D">
        <w:rPr>
          <w:u w:val="single"/>
        </w:rPr>
        <w:t xml:space="preserve"> contact for</w:t>
      </w:r>
      <w:r w:rsidRPr="0005522D">
        <w:rPr>
          <w:sz w:val="16"/>
        </w:rPr>
        <w:t xml:space="preserve"> the formation of </w:t>
      </w:r>
      <w:r w:rsidRPr="0005522D">
        <w:rPr>
          <w:highlight w:val="green"/>
          <w:u w:val="single"/>
        </w:rPr>
        <w:t>subjectivity</w:t>
      </w:r>
      <w:r w:rsidRPr="0005522D">
        <w:rPr>
          <w:sz w:val="16"/>
        </w:rPr>
        <w:t xml:space="preserve">, of knowledge, and of human reality in general. The relation with objects, whether practical or theoretical, takes primacy over the relation between human beings. The first motivation for this way of thinking is to attain knowledge, truth, comprehension, or adequate understanding. </w:t>
      </w:r>
      <w:r w:rsidRPr="0005522D">
        <w:rPr>
          <w:u w:val="single"/>
        </w:rPr>
        <w:t xml:space="preserve">The self is thereby taken to be primarily </w:t>
      </w:r>
      <w:r w:rsidRPr="0005522D">
        <w:rPr>
          <w:b/>
          <w:u w:val="single"/>
        </w:rPr>
        <w:t>a monad</w:t>
      </w:r>
      <w:r w:rsidRPr="0005522D">
        <w:rPr>
          <w:u w:val="single"/>
        </w:rPr>
        <w:t>, a transcendental ego, or an autonomous and free human being</w:t>
      </w:r>
      <w:r w:rsidRPr="0005522D">
        <w:rPr>
          <w:sz w:val="16"/>
        </w:rPr>
        <w:t xml:space="preserve"> for whom the relation with the Other tends to represent only an undesirable detour in the project of adequately representing the world. </w:t>
      </w:r>
      <w:r w:rsidRPr="0005522D">
        <w:rPr>
          <w:highlight w:val="green"/>
          <w:u w:val="single"/>
        </w:rPr>
        <w:t xml:space="preserve">The self becomes </w:t>
      </w:r>
      <w:r w:rsidRPr="0005522D">
        <w:rPr>
          <w:b/>
          <w:highlight w:val="green"/>
          <w:u w:val="single"/>
        </w:rPr>
        <w:t>allergic to the Other</w:t>
      </w:r>
      <w:r w:rsidRPr="0005522D">
        <w:rPr>
          <w:sz w:val="16"/>
        </w:rPr>
        <w:t xml:space="preserve">, and the intersubjective contact is then accounted for either in epistemological categories or in concepts tied to a theoretical approach. </w:t>
      </w:r>
      <w:r w:rsidRPr="0005522D">
        <w:rPr>
          <w:highlight w:val="green"/>
          <w:u w:val="single"/>
        </w:rPr>
        <w:t>This</w:t>
      </w:r>
      <w:r w:rsidRPr="0005522D">
        <w:rPr>
          <w:u w:val="single"/>
        </w:rPr>
        <w:t xml:space="preserve"> philosophical anthropology ends up </w:t>
      </w:r>
      <w:r w:rsidRPr="0005522D">
        <w:rPr>
          <w:highlight w:val="green"/>
          <w:u w:val="single"/>
        </w:rPr>
        <w:t>legitimat</w:t>
      </w:r>
      <w:r w:rsidRPr="0005522D">
        <w:rPr>
          <w:u w:val="single"/>
        </w:rPr>
        <w:t xml:space="preserve">ing </w:t>
      </w:r>
      <w:r w:rsidRPr="0005522D">
        <w:rPr>
          <w:highlight w:val="green"/>
          <w:u w:val="single"/>
        </w:rPr>
        <w:t xml:space="preserve">the </w:t>
      </w:r>
      <w:r w:rsidRPr="0005522D">
        <w:rPr>
          <w:b/>
          <w:highlight w:val="green"/>
          <w:u w:val="single"/>
        </w:rPr>
        <w:t>superiority of theory</w:t>
      </w:r>
      <w:r w:rsidRPr="0005522D">
        <w:rPr>
          <w:b/>
          <w:u w:val="single"/>
        </w:rPr>
        <w:t xml:space="preserve"> over praxis</w:t>
      </w:r>
      <w:r w:rsidRPr="0005522D">
        <w:rPr>
          <w:sz w:val="16"/>
        </w:rPr>
        <w:t xml:space="preserve"> and contemplation over liberation. One of my central points is that once a civilization begins to conceive the humanity of the human in these terms it will either commit violence with good conscience, find itself incapable of opposing violence, or legitimize ideals of peace that are complicit with violence. I trace dominant themes surrounding the discussion of the crisis or so-called malaise of Europe back to the allegiance of Western civilization to practices that obey the logics </w:t>
      </w:r>
      <w:proofErr w:type="gramStart"/>
      <w:r w:rsidRPr="0005522D">
        <w:rPr>
          <w:sz w:val="16"/>
        </w:rPr>
        <w:t>opened up</w:t>
      </w:r>
      <w:proofErr w:type="gramEnd"/>
      <w:r w:rsidRPr="0005522D">
        <w:rPr>
          <w:sz w:val="16"/>
        </w:rPr>
        <w:t xml:space="preserve"> by a skewed vision of the human. Such a vision combines claims for autonomy and freedom with the production of the color line or the systematic differentiation between groups taken as the norm of the human and others seen as the exception to it. </w:t>
      </w:r>
      <w:r w:rsidRPr="0005522D">
        <w:rPr>
          <w:highlight w:val="green"/>
          <w:u w:val="single"/>
        </w:rPr>
        <w:t>The</w:t>
      </w:r>
      <w:r w:rsidRPr="0005522D">
        <w:rPr>
          <w:sz w:val="16"/>
        </w:rPr>
        <w:t xml:space="preserve"> so-called </w:t>
      </w:r>
      <w:r w:rsidRPr="0005522D">
        <w:rPr>
          <w:b/>
          <w:highlight w:val="green"/>
          <w:u w:val="single"/>
        </w:rPr>
        <w:t>discovery of</w:t>
      </w:r>
      <w:r w:rsidRPr="0005522D">
        <w:rPr>
          <w:b/>
          <w:u w:val="single"/>
        </w:rPr>
        <w:t xml:space="preserve"> the </w:t>
      </w:r>
      <w:r w:rsidRPr="0005522D">
        <w:rPr>
          <w:b/>
          <w:highlight w:val="green"/>
          <w:u w:val="single"/>
        </w:rPr>
        <w:t>New World</w:t>
      </w:r>
      <w:r w:rsidRPr="0005522D">
        <w:rPr>
          <w:highlight w:val="green"/>
          <w:u w:val="single"/>
        </w:rPr>
        <w:t xml:space="preserve"> became</w:t>
      </w:r>
      <w:r w:rsidRPr="0005522D">
        <w:rPr>
          <w:u w:val="single"/>
        </w:rPr>
        <w:t xml:space="preserve"> </w:t>
      </w:r>
      <w:r w:rsidRPr="0005522D">
        <w:rPr>
          <w:sz w:val="16"/>
        </w:rPr>
        <w:t xml:space="preserve">a </w:t>
      </w:r>
      <w:r w:rsidRPr="0005522D">
        <w:rPr>
          <w:highlight w:val="green"/>
          <w:u w:val="single"/>
        </w:rPr>
        <w:t>crucial</w:t>
      </w:r>
      <w:r w:rsidRPr="0005522D">
        <w:rPr>
          <w:u w:val="single"/>
        </w:rPr>
        <w:t xml:space="preserve"> point </w:t>
      </w:r>
      <w:r w:rsidRPr="0005522D">
        <w:rPr>
          <w:highlight w:val="green"/>
          <w:u w:val="single"/>
        </w:rPr>
        <w:t>in</w:t>
      </w:r>
      <w:r w:rsidRPr="0005522D">
        <w:rPr>
          <w:u w:val="single"/>
        </w:rPr>
        <w:t xml:space="preserve"> the </w:t>
      </w:r>
      <w:r w:rsidRPr="0005522D">
        <w:rPr>
          <w:highlight w:val="green"/>
          <w:u w:val="single"/>
        </w:rPr>
        <w:t>establishment of</w:t>
      </w:r>
      <w:r w:rsidRPr="0005522D">
        <w:rPr>
          <w:u w:val="single"/>
        </w:rPr>
        <w:t xml:space="preserve"> this vision: it </w:t>
      </w:r>
      <w:r w:rsidRPr="0005522D">
        <w:rPr>
          <w:b/>
          <w:u w:val="single"/>
        </w:rPr>
        <w:t xml:space="preserve">oriented </w:t>
      </w:r>
      <w:r w:rsidRPr="0005522D">
        <w:rPr>
          <w:b/>
          <w:highlight w:val="green"/>
          <w:u w:val="single"/>
        </w:rPr>
        <w:t>Western humanism</w:t>
      </w:r>
      <w:r w:rsidRPr="0005522D">
        <w:rPr>
          <w:highlight w:val="green"/>
          <w:u w:val="single"/>
        </w:rPr>
        <w:t xml:space="preserve"> in a</w:t>
      </w:r>
      <w:r w:rsidRPr="0005522D">
        <w:rPr>
          <w:u w:val="single"/>
        </w:rPr>
        <w:t xml:space="preserve"> radically </w:t>
      </w:r>
      <w:r w:rsidRPr="0005522D">
        <w:rPr>
          <w:highlight w:val="green"/>
          <w:u w:val="single"/>
        </w:rPr>
        <w:t>dehumanizing direction.</w:t>
      </w:r>
      <w:r w:rsidRPr="0005522D">
        <w:rPr>
          <w:sz w:val="16"/>
        </w:rPr>
        <w:t xml:space="preserve"> From then on, Western humanism argued for the glory of Man and the misery of </w:t>
      </w:r>
      <w:proofErr w:type="gramStart"/>
      <w:r w:rsidRPr="0005522D">
        <w:rPr>
          <w:sz w:val="16"/>
        </w:rPr>
        <w:t>particular groups</w:t>
      </w:r>
      <w:proofErr w:type="gramEnd"/>
      <w:r w:rsidRPr="0005522D">
        <w:rPr>
          <w:sz w:val="16"/>
        </w:rPr>
        <w:t xml:space="preserve"> of human beings simultaneously. Indeed, </w:t>
      </w:r>
      <w:r w:rsidRPr="0005522D">
        <w:rPr>
          <w:highlight w:val="green"/>
          <w:u w:val="single"/>
        </w:rPr>
        <w:t>Man</w:t>
      </w:r>
      <w:r w:rsidRPr="0005522D">
        <w:rPr>
          <w:u w:val="single"/>
        </w:rPr>
        <w:t xml:space="preserve"> became</w:t>
      </w:r>
      <w:r w:rsidRPr="0005522D">
        <w:rPr>
          <w:sz w:val="16"/>
        </w:rPr>
        <w:t xml:space="preserve"> the most glorious as he was </w:t>
      </w:r>
      <w:r w:rsidRPr="0005522D">
        <w:rPr>
          <w:u w:val="single"/>
        </w:rPr>
        <w:t xml:space="preserve">able to </w:t>
      </w:r>
      <w:r w:rsidRPr="0005522D">
        <w:rPr>
          <w:highlight w:val="green"/>
          <w:u w:val="single"/>
        </w:rPr>
        <w:t>claim</w:t>
      </w:r>
      <w:r w:rsidRPr="0005522D">
        <w:rPr>
          <w:u w:val="single"/>
        </w:rPr>
        <w:t xml:space="preserve"> relative </w:t>
      </w:r>
      <w:r w:rsidRPr="0005522D">
        <w:rPr>
          <w:highlight w:val="green"/>
          <w:u w:val="single"/>
        </w:rPr>
        <w:t>independence</w:t>
      </w:r>
      <w:r w:rsidRPr="0005522D">
        <w:rPr>
          <w:sz w:val="16"/>
        </w:rPr>
        <w:t xml:space="preserve"> from God </w:t>
      </w:r>
      <w:r w:rsidRPr="0005522D">
        <w:rPr>
          <w:highlight w:val="green"/>
          <w:u w:val="single"/>
        </w:rPr>
        <w:t>and superiority</w:t>
      </w:r>
      <w:r w:rsidRPr="0005522D">
        <w:rPr>
          <w:u w:val="single"/>
        </w:rPr>
        <w:t xml:space="preserve"> over the</w:t>
      </w:r>
      <w:r w:rsidRPr="0005522D">
        <w:rPr>
          <w:sz w:val="16"/>
        </w:rPr>
        <w:t xml:space="preserve"> supposedly </w:t>
      </w:r>
      <w:r w:rsidRPr="0005522D">
        <w:rPr>
          <w:u w:val="single"/>
        </w:rPr>
        <w:t xml:space="preserve">less than human others </w:t>
      </w:r>
      <w:r w:rsidRPr="0005522D">
        <w:rPr>
          <w:sz w:val="16"/>
        </w:rPr>
        <w:t xml:space="preserve">at the same time. </w:t>
      </w:r>
      <w:r w:rsidRPr="0005522D">
        <w:rPr>
          <w:u w:val="single"/>
        </w:rPr>
        <w:t>The</w:t>
      </w:r>
      <w:r w:rsidRPr="0005522D">
        <w:rPr>
          <w:sz w:val="16"/>
        </w:rPr>
        <w:t xml:space="preserve"> relationship between (</w:t>
      </w:r>
      <w:r w:rsidRPr="0005522D">
        <w:rPr>
          <w:u w:val="single"/>
        </w:rPr>
        <w:t>imperial</w:t>
      </w:r>
      <w:r w:rsidRPr="0005522D">
        <w:rPr>
          <w:sz w:val="16"/>
        </w:rPr>
        <w:t xml:space="preserve">) </w:t>
      </w:r>
      <w:r w:rsidRPr="0005522D">
        <w:rPr>
          <w:u w:val="single"/>
        </w:rPr>
        <w:t xml:space="preserve">Man and God </w:t>
      </w:r>
      <w:r w:rsidRPr="0005522D">
        <w:rPr>
          <w:sz w:val="16"/>
        </w:rPr>
        <w:t xml:space="preserve">has </w:t>
      </w:r>
      <w:r w:rsidRPr="0005522D">
        <w:rPr>
          <w:u w:val="single"/>
        </w:rPr>
        <w:t>been ambiguous</w:t>
      </w:r>
      <w:r w:rsidRPr="0005522D">
        <w:rPr>
          <w:sz w:val="16"/>
        </w:rPr>
        <w:t xml:space="preserve"> for the most part, but not so the relation between Man and his inferior sub-others. It is as if the production of the "less than human" functioned as the anchor of a process of autonomy and self-assertion. </w:t>
      </w:r>
      <w:r w:rsidRPr="0005522D">
        <w:rPr>
          <w:highlight w:val="green"/>
          <w:u w:val="single"/>
        </w:rPr>
        <w:t xml:space="preserve">The </w:t>
      </w:r>
      <w:r w:rsidRPr="0005522D">
        <w:rPr>
          <w:b/>
          <w:highlight w:val="green"/>
          <w:u w:val="single"/>
        </w:rPr>
        <w:t>paradigm of war</w:t>
      </w:r>
      <w:r w:rsidRPr="0005522D">
        <w:rPr>
          <w:u w:val="single"/>
        </w:rPr>
        <w:t xml:space="preserve">, at first reconciled to and to some extent </w:t>
      </w:r>
      <w:r w:rsidRPr="0005522D">
        <w:rPr>
          <w:b/>
          <w:highlight w:val="green"/>
          <w:u w:val="single"/>
        </w:rPr>
        <w:t>promoted by imperial Christendom</w:t>
      </w:r>
      <w:r w:rsidRPr="0005522D">
        <w:rPr>
          <w:u w:val="single"/>
        </w:rPr>
        <w:t>,</w:t>
      </w:r>
      <w:r w:rsidRPr="0005522D">
        <w:rPr>
          <w:sz w:val="16"/>
        </w:rPr>
        <w:t xml:space="preserve"> </w:t>
      </w:r>
      <w:r w:rsidRPr="0005522D">
        <w:rPr>
          <w:highlight w:val="green"/>
          <w:u w:val="single"/>
        </w:rPr>
        <w:t>legitimates war</w:t>
      </w:r>
      <w:r w:rsidRPr="0005522D">
        <w:rPr>
          <w:u w:val="single"/>
        </w:rPr>
        <w:t xml:space="preserve"> against God,</w:t>
      </w:r>
      <w:r w:rsidRPr="0005522D">
        <w:rPr>
          <w:sz w:val="16"/>
        </w:rPr>
        <w:t xml:space="preserve"> nature, and, particularly, the less than human others. The relationship with God and nature, however, can vary. </w:t>
      </w:r>
      <w:r w:rsidRPr="0005522D">
        <w:rPr>
          <w:highlight w:val="green"/>
          <w:u w:val="single"/>
        </w:rPr>
        <w:t>What</w:t>
      </w:r>
      <w:r w:rsidRPr="0005522D">
        <w:rPr>
          <w:u w:val="single"/>
        </w:rPr>
        <w:t xml:space="preserve"> </w:t>
      </w:r>
      <w:r w:rsidRPr="0005522D">
        <w:rPr>
          <w:sz w:val="16"/>
        </w:rPr>
        <w:t xml:space="preserve">typically </w:t>
      </w:r>
      <w:r w:rsidRPr="0005522D">
        <w:rPr>
          <w:highlight w:val="green"/>
          <w:u w:val="single"/>
        </w:rPr>
        <w:t>remains constant for</w:t>
      </w:r>
      <w:r w:rsidRPr="0005522D">
        <w:rPr>
          <w:sz w:val="16"/>
        </w:rPr>
        <w:t xml:space="preserve"> the </w:t>
      </w:r>
      <w:r w:rsidRPr="0005522D">
        <w:rPr>
          <w:highlight w:val="green"/>
          <w:u w:val="single"/>
        </w:rPr>
        <w:t>warring</w:t>
      </w:r>
      <w:r w:rsidRPr="0005522D">
        <w:rPr>
          <w:u w:val="single"/>
        </w:rPr>
        <w:t xml:space="preserve"> paradigm </w:t>
      </w:r>
      <w:r w:rsidRPr="0005522D">
        <w:rPr>
          <w:highlight w:val="green"/>
          <w:u w:val="single"/>
        </w:rPr>
        <w:t>is the</w:t>
      </w:r>
      <w:r w:rsidRPr="0005522D">
        <w:rPr>
          <w:u w:val="single"/>
        </w:rPr>
        <w:t xml:space="preserve"> </w:t>
      </w:r>
      <w:r w:rsidRPr="0005522D">
        <w:rPr>
          <w:b/>
          <w:u w:val="single"/>
        </w:rPr>
        <w:t xml:space="preserve">assertion of the </w:t>
      </w:r>
      <w:r w:rsidRPr="0005522D">
        <w:rPr>
          <w:b/>
          <w:highlight w:val="green"/>
          <w:u w:val="single"/>
        </w:rPr>
        <w:t>color line</w:t>
      </w:r>
      <w:r w:rsidRPr="0005522D">
        <w:rPr>
          <w:sz w:val="16"/>
        </w:rPr>
        <w:t xml:space="preserve">. The distinction between God, Man, and the non-human precedes the reduction of subjectivity to a totality or its naturalization. And </w:t>
      </w:r>
      <w:r w:rsidRPr="0005522D">
        <w:rPr>
          <w:u w:val="single"/>
        </w:rPr>
        <w:t xml:space="preserve">it was </w:t>
      </w:r>
      <w:r w:rsidRPr="0005522D">
        <w:rPr>
          <w:highlight w:val="green"/>
          <w:u w:val="single"/>
        </w:rPr>
        <w:t xml:space="preserve">the </w:t>
      </w:r>
      <w:r w:rsidRPr="0005522D">
        <w:rPr>
          <w:b/>
          <w:highlight w:val="green"/>
          <w:u w:val="single"/>
        </w:rPr>
        <w:t>colonized</w:t>
      </w:r>
      <w:r w:rsidRPr="0005522D">
        <w:rPr>
          <w:b/>
          <w:u w:val="single"/>
        </w:rPr>
        <w:t xml:space="preserve"> and the modern slave</w:t>
      </w:r>
      <w:r w:rsidRPr="0005522D">
        <w:rPr>
          <w:u w:val="single"/>
        </w:rPr>
        <w:t xml:space="preserve"> who </w:t>
      </w:r>
      <w:r w:rsidRPr="0005522D">
        <w:rPr>
          <w:highlight w:val="green"/>
          <w:u w:val="single"/>
        </w:rPr>
        <w:t>experienced</w:t>
      </w:r>
      <w:r w:rsidRPr="0005522D">
        <w:rPr>
          <w:u w:val="single"/>
        </w:rPr>
        <w:t xml:space="preserve"> the </w:t>
      </w:r>
      <w:r w:rsidRPr="0005522D">
        <w:rPr>
          <w:highlight w:val="green"/>
          <w:u w:val="single"/>
        </w:rPr>
        <w:t>systematic negation of her</w:t>
      </w:r>
      <w:r w:rsidRPr="0005522D">
        <w:rPr>
          <w:u w:val="single"/>
        </w:rPr>
        <w:t xml:space="preserve"> and his </w:t>
      </w:r>
      <w:r w:rsidRPr="0005522D">
        <w:rPr>
          <w:highlight w:val="green"/>
          <w:u w:val="single"/>
        </w:rPr>
        <w:t>subjectivity</w:t>
      </w:r>
      <w:r w:rsidRPr="0005522D">
        <w:rPr>
          <w:sz w:val="16"/>
        </w:rPr>
        <w:t xml:space="preserve">, long before positivism, naturalism, or philosophies of history subsumed subjectivity in larger frameworks or anonymous mechanisms. In modernity, </w:t>
      </w:r>
      <w:r w:rsidRPr="0005522D">
        <w:rPr>
          <w:u w:val="single"/>
        </w:rPr>
        <w:t xml:space="preserve">the </w:t>
      </w:r>
      <w:r w:rsidRPr="0005522D">
        <w:rPr>
          <w:highlight w:val="green"/>
          <w:u w:val="single"/>
        </w:rPr>
        <w:t xml:space="preserve">racialized others </w:t>
      </w:r>
      <w:r w:rsidRPr="0005522D">
        <w:rPr>
          <w:b/>
          <w:highlight w:val="green"/>
          <w:u w:val="single"/>
        </w:rPr>
        <w:t>take the place of enemies in a perpetual war</w:t>
      </w:r>
      <w:r w:rsidRPr="0005522D">
        <w:rPr>
          <w:u w:val="single"/>
        </w:rPr>
        <w:t xml:space="preserve"> out of which modern ideals of freedom and autonomy get their proper sense</w:t>
      </w:r>
      <w:r w:rsidRPr="0005522D">
        <w:rPr>
          <w:sz w:val="16"/>
        </w:rPr>
        <w:t xml:space="preserve">. This is </w:t>
      </w:r>
      <w:r w:rsidRPr="0005522D">
        <w:rPr>
          <w:highlight w:val="green"/>
          <w:u w:val="single"/>
        </w:rPr>
        <w:t xml:space="preserve">the </w:t>
      </w:r>
      <w:r w:rsidRPr="0005522D">
        <w:rPr>
          <w:b/>
          <w:highlight w:val="green"/>
          <w:u w:val="single"/>
        </w:rPr>
        <w:t>foundation of modernity as a paradigm of war</w:t>
      </w:r>
      <w:r w:rsidRPr="0005522D">
        <w:rPr>
          <w:highlight w:val="green"/>
          <w:u w:val="single"/>
        </w:rPr>
        <w:t xml:space="preserve"> and the source of</w:t>
      </w:r>
      <w:r w:rsidRPr="0005522D">
        <w:rPr>
          <w:u w:val="single"/>
        </w:rPr>
        <w:t xml:space="preserve"> many of </w:t>
      </w:r>
      <w:r w:rsidRPr="0005522D">
        <w:rPr>
          <w:highlight w:val="green"/>
          <w:u w:val="single"/>
        </w:rPr>
        <w:t>its</w:t>
      </w:r>
      <w:r w:rsidRPr="0005522D">
        <w:rPr>
          <w:u w:val="single"/>
        </w:rPr>
        <w:t xml:space="preserve"> pathologies, </w:t>
      </w:r>
      <w:r w:rsidRPr="0005522D">
        <w:rPr>
          <w:highlight w:val="green"/>
          <w:u w:val="single"/>
        </w:rPr>
        <w:t>crises</w:t>
      </w:r>
      <w:r w:rsidRPr="0005522D">
        <w:rPr>
          <w:u w:val="single"/>
        </w:rPr>
        <w:t xml:space="preserve">, </w:t>
      </w:r>
      <w:r w:rsidRPr="0005522D">
        <w:rPr>
          <w:highlight w:val="green"/>
          <w:u w:val="single"/>
        </w:rPr>
        <w:t>and evils.</w:t>
      </w:r>
    </w:p>
    <w:p w14:paraId="5CAAE45C" w14:textId="77777777" w:rsidR="00490DC7" w:rsidRPr="0005522D" w:rsidRDefault="00490DC7" w:rsidP="00914B8A"/>
    <w:p w14:paraId="19180F23" w14:textId="77777777" w:rsidR="00914B8A" w:rsidRPr="0005522D" w:rsidRDefault="00914B8A" w:rsidP="00914B8A">
      <w:pPr>
        <w:pStyle w:val="Heading4"/>
      </w:pPr>
      <w:r w:rsidRPr="0005522D">
        <w:t>The alternative is to adopt an ethic of incommensurability. You must reject compromise and coalitions in favor of positing material decolonization as prior.</w:t>
      </w:r>
    </w:p>
    <w:p w14:paraId="4B097FCA" w14:textId="77777777" w:rsidR="00914B8A" w:rsidRPr="0005522D" w:rsidRDefault="00914B8A" w:rsidP="00914B8A">
      <w:r w:rsidRPr="0005522D">
        <w:rPr>
          <w:rStyle w:val="Style13ptBold"/>
        </w:rPr>
        <w:t>Tuck &amp; Yang ‘12</w:t>
      </w:r>
      <w:r w:rsidRPr="0005522D">
        <w:t xml:space="preserve"> [Eve Tuck, Associate Professor of Critical Race and Indigenous Studies, Ontario Institute for Studies in Education, University of Toronto, Canada Research Chair of Indigenous Methodologies with Youth and Communities, William T Grant Scholar and former </w:t>
      </w:r>
      <w:r w:rsidRPr="0005522D">
        <w:lastRenderedPageBreak/>
        <w:t xml:space="preserve">Ford Foundation Postdoctoral Fellow, is </w:t>
      </w:r>
      <w:proofErr w:type="spellStart"/>
      <w:r w:rsidRPr="0005522D">
        <w:t>Unangax</w:t>
      </w:r>
      <w:proofErr w:type="spellEnd"/>
      <w:r w:rsidRPr="0005522D">
        <w:t xml:space="preserve"> and an enrolled member of the Aleut Community of St. Paul Island, Alaska, and K. Wayne Yang, University of California, San Diego, “Decolonization is not a metaphor,” Decolonization: Indigeneity, Education &amp; Society, 1(1), 2012, </w:t>
      </w:r>
      <w:hyperlink r:id="rId12" w:history="1">
        <w:r w:rsidRPr="0005522D">
          <w:rPr>
            <w:rStyle w:val="Hyperlink"/>
          </w:rPr>
          <w:t>http://decolonization.org/index.php/des/article/download/18630/15554</w:t>
        </w:r>
      </w:hyperlink>
      <w:r w:rsidRPr="0005522D">
        <w:t>]</w:t>
      </w:r>
    </w:p>
    <w:p w14:paraId="46784C90" w14:textId="77777777" w:rsidR="00914B8A" w:rsidRDefault="00914B8A" w:rsidP="00914B8A">
      <w:pPr>
        <w:rPr>
          <w:sz w:val="12"/>
        </w:rPr>
      </w:pPr>
      <w:r w:rsidRPr="0005522D">
        <w:rPr>
          <w:sz w:val="12"/>
        </w:rPr>
        <w:t xml:space="preserve">Conclusion </w:t>
      </w:r>
      <w:r w:rsidRPr="0005522D">
        <w:rPr>
          <w:rStyle w:val="StyleUnderline"/>
          <w:highlight w:val="green"/>
        </w:rPr>
        <w:t xml:space="preserve">An </w:t>
      </w:r>
      <w:r w:rsidRPr="0005522D">
        <w:rPr>
          <w:rStyle w:val="Emphasis"/>
          <w:highlight w:val="green"/>
        </w:rPr>
        <w:t>ethic of incommensurability</w:t>
      </w:r>
      <w:r w:rsidRPr="0005522D">
        <w:rPr>
          <w:rStyle w:val="StyleUnderline"/>
        </w:rPr>
        <w:t xml:space="preserve">, which guides moves that unsettle innocence, stands in </w:t>
      </w:r>
      <w:r w:rsidRPr="0005522D">
        <w:rPr>
          <w:rStyle w:val="StyleUnderline"/>
          <w:highlight w:val="green"/>
        </w:rPr>
        <w:t>contrast to</w:t>
      </w:r>
      <w:r w:rsidRPr="0005522D">
        <w:rPr>
          <w:rStyle w:val="StyleUnderline"/>
        </w:rPr>
        <w:t xml:space="preserve"> aims of </w:t>
      </w:r>
      <w:r w:rsidRPr="0005522D">
        <w:rPr>
          <w:rStyle w:val="Emphasis"/>
          <w:highlight w:val="green"/>
        </w:rPr>
        <w:t>reconciliation</w:t>
      </w:r>
      <w:r w:rsidRPr="0005522D">
        <w:rPr>
          <w:rStyle w:val="StyleUnderline"/>
        </w:rPr>
        <w:t xml:space="preserve">, which motivate settler moves to innocence. Reconciliation is about rescuing settler normalcy, about </w:t>
      </w:r>
      <w:r w:rsidRPr="0005522D">
        <w:rPr>
          <w:rStyle w:val="StyleUnderline"/>
          <w:highlight w:val="green"/>
        </w:rPr>
        <w:t xml:space="preserve">rescuing a </w:t>
      </w:r>
      <w:r w:rsidRPr="0005522D">
        <w:rPr>
          <w:rStyle w:val="Emphasis"/>
          <w:highlight w:val="green"/>
        </w:rPr>
        <w:t>settler future</w:t>
      </w:r>
      <w:r w:rsidRPr="0005522D">
        <w:rPr>
          <w:sz w:val="12"/>
        </w:rPr>
        <w:t xml:space="preserve">. Reconciliation is </w:t>
      </w:r>
      <w:r w:rsidRPr="0005522D">
        <w:rPr>
          <w:rStyle w:val="StyleUnderline"/>
        </w:rPr>
        <w:t xml:space="preserve">concerned with </w:t>
      </w:r>
      <w:r w:rsidRPr="0005522D">
        <w:rPr>
          <w:rStyle w:val="StyleUnderline"/>
          <w:highlight w:val="green"/>
        </w:rPr>
        <w:t xml:space="preserve">questions of </w:t>
      </w:r>
      <w:r w:rsidRPr="0005522D">
        <w:rPr>
          <w:rStyle w:val="Emphasis"/>
          <w:highlight w:val="green"/>
        </w:rPr>
        <w:t>what will decolonization look like</w:t>
      </w:r>
      <w:r w:rsidRPr="0005522D">
        <w:rPr>
          <w:rStyle w:val="StyleUnderline"/>
        </w:rPr>
        <w:t xml:space="preserve">? What will happen after abolition? </w:t>
      </w:r>
      <w:r w:rsidRPr="0005522D">
        <w:rPr>
          <w:rStyle w:val="Emphasis"/>
          <w:highlight w:val="green"/>
        </w:rPr>
        <w:t>What will be the consequences</w:t>
      </w:r>
      <w:r w:rsidRPr="0005522D">
        <w:rPr>
          <w:rStyle w:val="StyleUnderline"/>
        </w:rPr>
        <w:t xml:space="preserve"> of decolonization for the settler? Incommensurability acknowledges that these questions </w:t>
      </w:r>
      <w:r w:rsidRPr="0005522D">
        <w:rPr>
          <w:rStyle w:val="Emphasis"/>
          <w:highlight w:val="green"/>
        </w:rPr>
        <w:t>need not</w:t>
      </w:r>
      <w:r w:rsidRPr="0005522D">
        <w:rPr>
          <w:rStyle w:val="StyleUnderline"/>
          <w:highlight w:val="green"/>
        </w:rPr>
        <w:t>, and</w:t>
      </w:r>
      <w:r w:rsidRPr="0005522D">
        <w:rPr>
          <w:rStyle w:val="StyleUnderline"/>
        </w:rPr>
        <w:t xml:space="preserve"> perhaps </w:t>
      </w:r>
      <w:r w:rsidRPr="0005522D">
        <w:rPr>
          <w:rStyle w:val="Emphasis"/>
          <w:highlight w:val="green"/>
        </w:rPr>
        <w:t>cannot, be answered</w:t>
      </w:r>
      <w:r w:rsidRPr="0005522D">
        <w:rPr>
          <w:rStyle w:val="StyleUnderline"/>
        </w:rPr>
        <w:t xml:space="preserve"> </w:t>
      </w:r>
      <w:proofErr w:type="gramStart"/>
      <w:r w:rsidRPr="0005522D">
        <w:rPr>
          <w:rStyle w:val="StyleUnderline"/>
        </w:rPr>
        <w:t>in order for</w:t>
      </w:r>
      <w:proofErr w:type="gramEnd"/>
      <w:r w:rsidRPr="0005522D">
        <w:rPr>
          <w:rStyle w:val="StyleUnderline"/>
        </w:rPr>
        <w:t xml:space="preserve"> decolonization to exist as a framework</w:t>
      </w:r>
      <w:r w:rsidRPr="0005522D">
        <w:rPr>
          <w:sz w:val="12"/>
        </w:rPr>
        <w:t xml:space="preserve">. We want to say, </w:t>
      </w:r>
      <w:r w:rsidRPr="0005522D">
        <w:rPr>
          <w:rStyle w:val="StyleUnderline"/>
        </w:rPr>
        <w:t>first</w:t>
      </w:r>
      <w:r w:rsidRPr="0005522D">
        <w:rPr>
          <w:sz w:val="12"/>
        </w:rPr>
        <w:t xml:space="preserve">, that </w:t>
      </w:r>
      <w:r w:rsidRPr="0005522D">
        <w:rPr>
          <w:rStyle w:val="StyleUnderline"/>
        </w:rPr>
        <w:t xml:space="preserve">decolonization is </w:t>
      </w:r>
      <w:r w:rsidRPr="0005522D">
        <w:rPr>
          <w:rStyle w:val="Emphasis"/>
        </w:rPr>
        <w:t>not obliged</w:t>
      </w:r>
      <w:r w:rsidRPr="0005522D">
        <w:rPr>
          <w:rStyle w:val="StyleUnderline"/>
        </w:rPr>
        <w:t xml:space="preserve"> to answer those questions </w:t>
      </w:r>
      <w:r w:rsidRPr="0005522D">
        <w:rPr>
          <w:rStyle w:val="StyleUnderline"/>
          <w:highlight w:val="green"/>
        </w:rPr>
        <w:t xml:space="preserve">decolonization is </w:t>
      </w:r>
      <w:r w:rsidRPr="0005522D">
        <w:rPr>
          <w:rStyle w:val="Emphasis"/>
          <w:highlight w:val="green"/>
        </w:rPr>
        <w:t>not accountable to</w:t>
      </w:r>
      <w:r w:rsidRPr="0005522D">
        <w:rPr>
          <w:rStyle w:val="StyleUnderline"/>
        </w:rPr>
        <w:t xml:space="preserve"> settlers, or </w:t>
      </w:r>
      <w:r w:rsidRPr="0005522D">
        <w:rPr>
          <w:rStyle w:val="Emphasis"/>
          <w:highlight w:val="green"/>
        </w:rPr>
        <w:t>settler futurity</w:t>
      </w:r>
      <w:r w:rsidRPr="0005522D">
        <w:rPr>
          <w:rStyle w:val="StyleUnderline"/>
        </w:rPr>
        <w:t xml:space="preserve">. Decolonization is </w:t>
      </w:r>
      <w:r w:rsidRPr="0005522D">
        <w:rPr>
          <w:rStyle w:val="StyleUnderline"/>
          <w:highlight w:val="green"/>
        </w:rPr>
        <w:t xml:space="preserve">accountable to </w:t>
      </w:r>
      <w:r w:rsidRPr="0005522D">
        <w:rPr>
          <w:rStyle w:val="Emphasis"/>
          <w:highlight w:val="green"/>
        </w:rPr>
        <w:t>Indigenous sovereignty and futurity</w:t>
      </w:r>
      <w:r w:rsidRPr="0005522D">
        <w:rPr>
          <w:rStyle w:val="StyleUnderline"/>
        </w:rPr>
        <w:t>. Still, we acknowledge the questions of</w:t>
      </w:r>
      <w:r w:rsidRPr="0005522D">
        <w:rPr>
          <w:sz w:val="12"/>
        </w:rPr>
        <w:t xml:space="preserve"> those wary participants in Occupy Oakland and other </w:t>
      </w:r>
      <w:r w:rsidRPr="0005522D">
        <w:rPr>
          <w:rStyle w:val="StyleUnderline"/>
        </w:rPr>
        <w:t xml:space="preserve">settlers who want to know what decolonization will require of them. The answers are not fully in view and can’t be </w:t>
      </w:r>
      <w:proofErr w:type="gramStart"/>
      <w:r w:rsidRPr="0005522D">
        <w:rPr>
          <w:rStyle w:val="StyleUnderline"/>
        </w:rPr>
        <w:t>as long as</w:t>
      </w:r>
      <w:proofErr w:type="gramEnd"/>
      <w:r w:rsidRPr="0005522D">
        <w:rPr>
          <w:rStyle w:val="StyleUnderline"/>
        </w:rPr>
        <w:t xml:space="preserve"> decolonization remains punctuated by metaphor. The answers </w:t>
      </w:r>
      <w:r w:rsidRPr="0005522D">
        <w:rPr>
          <w:rStyle w:val="Emphasis"/>
        </w:rPr>
        <w:t>will not emerge from friendly understanding</w:t>
      </w:r>
      <w:r w:rsidRPr="0005522D">
        <w:rPr>
          <w:rStyle w:val="StyleUnderline"/>
        </w:rPr>
        <w:t xml:space="preserve">, and indeed </w:t>
      </w:r>
      <w:r w:rsidRPr="0005522D">
        <w:rPr>
          <w:rStyle w:val="Emphasis"/>
        </w:rPr>
        <w:t xml:space="preserve">require a dangerous understanding of </w:t>
      </w:r>
      <w:proofErr w:type="spellStart"/>
      <w:r w:rsidRPr="0005522D">
        <w:rPr>
          <w:rStyle w:val="Emphasis"/>
        </w:rPr>
        <w:t>uncommonality</w:t>
      </w:r>
      <w:proofErr w:type="spellEnd"/>
      <w:r w:rsidRPr="0005522D">
        <w:rPr>
          <w:rStyle w:val="Emphasis"/>
        </w:rPr>
        <w:t xml:space="preserve"> that un-coalesces coalition politics</w:t>
      </w:r>
      <w:r w:rsidRPr="0005522D">
        <w:rPr>
          <w:rStyle w:val="StyleUnderline"/>
        </w:rPr>
        <w:t xml:space="preserve"> moves that may feel very unfriendly</w:t>
      </w:r>
      <w:r w:rsidRPr="0005522D">
        <w:rPr>
          <w:sz w:val="12"/>
        </w:rPr>
        <w:t xml:space="preserve">. But we will find out the answers as we get there, “in the exact measure that we can discern the movements which give [decolonization] historical form and content” (Fanon, 1963, p. 36). </w:t>
      </w:r>
      <w:r w:rsidRPr="0005522D">
        <w:rPr>
          <w:rStyle w:val="StyleUnderline"/>
        </w:rPr>
        <w:t xml:space="preserve">To fully enact </w:t>
      </w:r>
      <w:r w:rsidRPr="0005522D">
        <w:rPr>
          <w:rStyle w:val="StyleUnderline"/>
          <w:highlight w:val="green"/>
        </w:rPr>
        <w:t xml:space="preserve">an </w:t>
      </w:r>
      <w:r w:rsidRPr="0005522D">
        <w:rPr>
          <w:rStyle w:val="Emphasis"/>
          <w:highlight w:val="green"/>
        </w:rPr>
        <w:t>ethic of incommensurability means relinquishing settler futurity</w:t>
      </w:r>
      <w:r w:rsidRPr="0005522D">
        <w:rPr>
          <w:rStyle w:val="StyleUnderline"/>
          <w:highlight w:val="green"/>
        </w:rPr>
        <w:t>, abandoning</w:t>
      </w:r>
      <w:r w:rsidRPr="0005522D">
        <w:rPr>
          <w:rStyle w:val="StyleUnderline"/>
        </w:rPr>
        <w:t xml:space="preserve"> the </w:t>
      </w:r>
      <w:r w:rsidRPr="0005522D">
        <w:rPr>
          <w:rStyle w:val="StyleUnderline"/>
          <w:highlight w:val="green"/>
        </w:rPr>
        <w:t>hope that settlers may one day be commensurable to Native peoples</w:t>
      </w:r>
      <w:r w:rsidRPr="0005522D">
        <w:rPr>
          <w:rStyle w:val="StyleUnderline"/>
        </w:rPr>
        <w:t xml:space="preserve">. It means removing the </w:t>
      </w:r>
      <w:r w:rsidRPr="0005522D">
        <w:rPr>
          <w:rStyle w:val="StyleUnderline"/>
          <w:sz w:val="12"/>
          <w:u w:val="none"/>
        </w:rPr>
        <w:t xml:space="preserve">asterisks, periods, commas, apostrophes, the whereas’s, buts, and </w:t>
      </w:r>
      <w:r w:rsidRPr="0005522D">
        <w:rPr>
          <w:rStyle w:val="StyleUnderline"/>
        </w:rPr>
        <w:t>conditional clauses that punctuate decolonization and underwrite settler innocence</w:t>
      </w:r>
      <w:r w:rsidRPr="0005522D">
        <w:rPr>
          <w:sz w:val="12"/>
        </w:rPr>
        <w:t xml:space="preserve">. </w:t>
      </w:r>
      <w:r w:rsidRPr="0005522D">
        <w:rPr>
          <w:rStyle w:val="StyleUnderline"/>
          <w:sz w:val="12"/>
          <w:u w:val="none"/>
        </w:rPr>
        <w:t>The Native futures, the lives to be lived once the settler nation is gone these are the unwritten possibilities made possible by an ethic of incommensurability</w:t>
      </w:r>
      <w:r w:rsidRPr="0005522D">
        <w:rPr>
          <w:sz w:val="12"/>
        </w:rPr>
        <w:t xml:space="preserve">. when you take away the </w:t>
      </w:r>
      <w:proofErr w:type="gramStart"/>
      <w:r w:rsidRPr="0005522D">
        <w:rPr>
          <w:sz w:val="12"/>
        </w:rPr>
        <w:t>punctuation</w:t>
      </w:r>
      <w:proofErr w:type="gramEnd"/>
      <w:r w:rsidRPr="0005522D">
        <w:rPr>
          <w:sz w:val="12"/>
        </w:rPr>
        <w:t xml:space="preserve"> he says of lines lifted from the documents about military-occupied land its acreage and location you take away its finality opening the possibility of other futures -Craig Santos Perez, </w:t>
      </w:r>
      <w:proofErr w:type="spellStart"/>
      <w:r w:rsidRPr="0005522D">
        <w:rPr>
          <w:sz w:val="12"/>
        </w:rPr>
        <w:t>Chamoru</w:t>
      </w:r>
      <w:proofErr w:type="spellEnd"/>
      <w:r w:rsidRPr="0005522D">
        <w:rPr>
          <w:sz w:val="12"/>
        </w:rPr>
        <w:t xml:space="preserve"> scholar and poet (as quoted by </w:t>
      </w:r>
      <w:proofErr w:type="spellStart"/>
      <w:r w:rsidRPr="0005522D">
        <w:rPr>
          <w:sz w:val="12"/>
        </w:rPr>
        <w:t>Voeltz</w:t>
      </w:r>
      <w:proofErr w:type="spellEnd"/>
      <w:r w:rsidRPr="0005522D">
        <w:rPr>
          <w:sz w:val="12"/>
        </w:rPr>
        <w:t xml:space="preserve">, 2012) </w:t>
      </w:r>
      <w:r w:rsidRPr="0005522D">
        <w:rPr>
          <w:rStyle w:val="StyleUnderline"/>
        </w:rPr>
        <w:t>Decolonization offers a different perspective to human and civil rights based approaches to justice, an unsettling one, rather than a complementary one</w:t>
      </w:r>
      <w:r w:rsidRPr="0005522D">
        <w:rPr>
          <w:sz w:val="12"/>
        </w:rPr>
        <w:t xml:space="preserve">. </w:t>
      </w:r>
      <w:r w:rsidRPr="0005522D">
        <w:rPr>
          <w:rStyle w:val="StyleUnderline"/>
        </w:rPr>
        <w:t xml:space="preserve">Decolonization is </w:t>
      </w:r>
      <w:r w:rsidRPr="0005522D">
        <w:rPr>
          <w:rStyle w:val="Emphasis"/>
          <w:highlight w:val="green"/>
        </w:rPr>
        <w:t>not an “and”</w:t>
      </w:r>
      <w:r w:rsidRPr="0005522D">
        <w:rPr>
          <w:rStyle w:val="StyleUnderline"/>
        </w:rPr>
        <w:t xml:space="preserve">. It is </w:t>
      </w:r>
      <w:r w:rsidRPr="0005522D">
        <w:rPr>
          <w:rStyle w:val="StyleUnderline"/>
          <w:highlight w:val="green"/>
        </w:rPr>
        <w:t>an elsewhere</w:t>
      </w:r>
      <w:r w:rsidRPr="0005522D">
        <w:rPr>
          <w:sz w:val="12"/>
        </w:rPr>
        <w:t>.</w:t>
      </w:r>
    </w:p>
    <w:p w14:paraId="2CD971A5" w14:textId="6251A343" w:rsidR="00914B8A" w:rsidRDefault="00914B8A" w:rsidP="00914B8A"/>
    <w:p w14:paraId="0A991C90" w14:textId="729A7D8A" w:rsidR="00166FB7" w:rsidRPr="00166FB7" w:rsidRDefault="0060597A" w:rsidP="00A25B43">
      <w:pPr>
        <w:pStyle w:val="Heading2"/>
      </w:pPr>
      <w:r>
        <w:lastRenderedPageBreak/>
        <w:t>Case</w:t>
      </w:r>
    </w:p>
    <w:p w14:paraId="2A6974ED" w14:textId="5BF69F6D" w:rsidR="00E8109F" w:rsidRDefault="0077756A" w:rsidP="0077756A">
      <w:pPr>
        <w:pStyle w:val="Heading3"/>
      </w:pPr>
      <w:r>
        <w:lastRenderedPageBreak/>
        <w:t>Democracy</w:t>
      </w:r>
    </w:p>
    <w:p w14:paraId="35209AE2" w14:textId="77777777" w:rsidR="0077756A" w:rsidRDefault="0077756A" w:rsidP="0077756A">
      <w:pPr>
        <w:pStyle w:val="Heading4"/>
      </w:pPr>
      <w:r w:rsidRPr="008A4A71">
        <w:rPr>
          <w:u w:val="single"/>
        </w:rPr>
        <w:t>Public pressure</w:t>
      </w:r>
      <w:r>
        <w:t xml:space="preserve"> means democracies are </w:t>
      </w:r>
      <w:r w:rsidRPr="008A4A71">
        <w:rPr>
          <w:u w:val="single"/>
        </w:rPr>
        <w:t>more likely</w:t>
      </w:r>
      <w:r>
        <w:t xml:space="preserve"> to </w:t>
      </w:r>
      <w:r w:rsidRPr="008A4A71">
        <w:rPr>
          <w:u w:val="single"/>
        </w:rPr>
        <w:t>initiate war</w:t>
      </w:r>
      <w:r>
        <w:t xml:space="preserve">. Prefer </w:t>
      </w:r>
      <w:r w:rsidRPr="00167CC4">
        <w:rPr>
          <w:u w:val="single"/>
        </w:rPr>
        <w:t>longitudinal studies</w:t>
      </w:r>
      <w:r>
        <w:t xml:space="preserve">. </w:t>
      </w:r>
    </w:p>
    <w:p w14:paraId="3EE28E98" w14:textId="77777777" w:rsidR="0077756A" w:rsidRPr="00A47068" w:rsidRDefault="0077756A" w:rsidP="0077756A">
      <w:r w:rsidRPr="00A47068">
        <w:rPr>
          <w:rStyle w:val="Style13ptBold"/>
        </w:rPr>
        <w:t>Velasco ‘18</w:t>
      </w:r>
      <w:r>
        <w:t xml:space="preserve"> </w:t>
      </w:r>
      <w:r w:rsidRPr="00A47068">
        <w:t>[</w:t>
      </w:r>
      <w:r>
        <w:t>Emily</w:t>
      </w:r>
      <w:r w:rsidRPr="00A47068">
        <w:t xml:space="preserve">; </w:t>
      </w:r>
      <w:r>
        <w:t>writer for the American Journal of Political Science and Caltech</w:t>
      </w:r>
      <w:r w:rsidRPr="00A47068">
        <w:t>; 7-18-2018; "Democracies More Prone to Start Wars – Except When They're Not"; California Institute of Technology; https://www.caltech.edu/about/news/democracies-more-prone-start-wars-except-when-theyre-not-82879; Accessed 3-30-2021; AH]</w:t>
      </w:r>
    </w:p>
    <w:p w14:paraId="1485236E" w14:textId="77777777" w:rsidR="0077756A" w:rsidRPr="00EA6B90" w:rsidRDefault="0077756A" w:rsidP="0077756A">
      <w:pPr>
        <w:rPr>
          <w:sz w:val="16"/>
        </w:rPr>
      </w:pPr>
      <w:r w:rsidRPr="00167CC4">
        <w:rPr>
          <w:rStyle w:val="StyleUnderline"/>
        </w:rPr>
        <w:t xml:space="preserve">Leaders of </w:t>
      </w:r>
      <w:r w:rsidRPr="0024247E">
        <w:rPr>
          <w:rStyle w:val="StyleUnderline"/>
          <w:highlight w:val="cyan"/>
        </w:rPr>
        <w:t>democratic nations</w:t>
      </w:r>
      <w:r w:rsidRPr="00167CC4">
        <w:rPr>
          <w:rStyle w:val="StyleUnderline"/>
        </w:rPr>
        <w:t xml:space="preserve"> </w:t>
      </w:r>
      <w:proofErr w:type="gramStart"/>
      <w:r w:rsidRPr="00EA6B90">
        <w:rPr>
          <w:sz w:val="16"/>
        </w:rPr>
        <w:t xml:space="preserve">actually </w:t>
      </w:r>
      <w:r w:rsidRPr="0024247E">
        <w:rPr>
          <w:rStyle w:val="StyleUnderline"/>
          <w:highlight w:val="cyan"/>
        </w:rPr>
        <w:t>have</w:t>
      </w:r>
      <w:proofErr w:type="gramEnd"/>
      <w:r w:rsidRPr="0024247E">
        <w:rPr>
          <w:rStyle w:val="StyleUnderline"/>
          <w:highlight w:val="cyan"/>
        </w:rPr>
        <w:t xml:space="preserve"> </w:t>
      </w:r>
      <w:r w:rsidRPr="0024247E">
        <w:rPr>
          <w:rStyle w:val="StyleUnderline"/>
          <w:b/>
          <w:bCs/>
          <w:highlight w:val="cyan"/>
        </w:rPr>
        <w:t>stronger incentives</w:t>
      </w:r>
      <w:r w:rsidRPr="0024247E">
        <w:rPr>
          <w:rStyle w:val="StyleUnderline"/>
          <w:highlight w:val="cyan"/>
        </w:rPr>
        <w:t xml:space="preserve"> to </w:t>
      </w:r>
      <w:r w:rsidRPr="0024247E">
        <w:rPr>
          <w:rStyle w:val="StyleUnderline"/>
          <w:b/>
          <w:bCs/>
          <w:highlight w:val="cyan"/>
        </w:rPr>
        <w:t>start</w:t>
      </w:r>
      <w:r w:rsidRPr="00167CC4">
        <w:rPr>
          <w:rStyle w:val="StyleUnderline"/>
          <w:b/>
          <w:bCs/>
        </w:rPr>
        <w:t xml:space="preserve"> and exacerbate </w:t>
      </w:r>
      <w:r w:rsidRPr="0024247E">
        <w:rPr>
          <w:rStyle w:val="StyleUnderline"/>
          <w:b/>
          <w:bCs/>
          <w:highlight w:val="cyan"/>
        </w:rPr>
        <w:t>conflicts</w:t>
      </w:r>
      <w:r w:rsidRPr="00167CC4">
        <w:rPr>
          <w:rStyle w:val="StyleUnderline"/>
        </w:rPr>
        <w:t xml:space="preserve"> with other countries </w:t>
      </w:r>
      <w:r w:rsidRPr="0024247E">
        <w:rPr>
          <w:rStyle w:val="StyleUnderline"/>
          <w:highlight w:val="cyan"/>
        </w:rPr>
        <w:t xml:space="preserve">than their </w:t>
      </w:r>
      <w:r w:rsidRPr="0024247E">
        <w:rPr>
          <w:rStyle w:val="StyleUnderline"/>
          <w:b/>
          <w:bCs/>
          <w:highlight w:val="cyan"/>
        </w:rPr>
        <w:t>autocratic counterparts</w:t>
      </w:r>
      <w:r w:rsidRPr="0024247E">
        <w:rPr>
          <w:rStyle w:val="StyleUnderline"/>
          <w:highlight w:val="cyan"/>
        </w:rPr>
        <w:t>,</w:t>
      </w:r>
      <w:r w:rsidRPr="00EA6B90">
        <w:rPr>
          <w:sz w:val="16"/>
          <w:highlight w:val="cyan"/>
        </w:rPr>
        <w:t xml:space="preserve"> </w:t>
      </w:r>
      <w:r w:rsidRPr="0024247E">
        <w:rPr>
          <w:rStyle w:val="StyleUnderline"/>
          <w:highlight w:val="cyan"/>
        </w:rPr>
        <w:t>suggests</w:t>
      </w:r>
      <w:r w:rsidRPr="00EA6B90">
        <w:rPr>
          <w:sz w:val="16"/>
        </w:rPr>
        <w:t xml:space="preserve"> a new study published by </w:t>
      </w:r>
      <w:r w:rsidRPr="0024247E">
        <w:rPr>
          <w:rStyle w:val="StyleUnderline"/>
          <w:highlight w:val="cyan"/>
        </w:rPr>
        <w:t xml:space="preserve">the </w:t>
      </w:r>
      <w:r w:rsidRPr="0024247E">
        <w:rPr>
          <w:rStyle w:val="StyleUnderline"/>
          <w:b/>
          <w:bCs/>
          <w:highlight w:val="cyan"/>
        </w:rPr>
        <w:t>American Journal of Political Science.</w:t>
      </w:r>
      <w:r>
        <w:rPr>
          <w:rStyle w:val="StyleUnderline"/>
          <w:b/>
          <w:bCs/>
        </w:rPr>
        <w:t xml:space="preserve"> </w:t>
      </w:r>
      <w:r w:rsidRPr="0024247E">
        <w:rPr>
          <w:rStyle w:val="StyleUnderline"/>
        </w:rPr>
        <w:t xml:space="preserve">The difference boils down to </w:t>
      </w:r>
      <w:r w:rsidRPr="0024247E">
        <w:rPr>
          <w:rStyle w:val="StyleUnderline"/>
          <w:b/>
          <w:bCs/>
        </w:rPr>
        <w:t>public pressure</w:t>
      </w:r>
      <w:r w:rsidRPr="00167CC4">
        <w:rPr>
          <w:rStyle w:val="StyleUnderline"/>
        </w:rPr>
        <w:t>,</w:t>
      </w:r>
      <w:r w:rsidRPr="00EA6B90">
        <w:rPr>
          <w:sz w:val="16"/>
        </w:rPr>
        <w:t xml:space="preserve"> say the study's authors, Michael </w:t>
      </w:r>
      <w:proofErr w:type="spellStart"/>
      <w:r w:rsidRPr="00EA6B90">
        <w:rPr>
          <w:sz w:val="16"/>
        </w:rPr>
        <w:t>Gibilisco</w:t>
      </w:r>
      <w:proofErr w:type="spellEnd"/>
      <w:r w:rsidRPr="00EA6B90">
        <w:rPr>
          <w:sz w:val="16"/>
        </w:rPr>
        <w:t xml:space="preserve"> of </w:t>
      </w:r>
      <w:proofErr w:type="gramStart"/>
      <w:r w:rsidRPr="00EA6B90">
        <w:rPr>
          <w:sz w:val="16"/>
        </w:rPr>
        <w:t>Caltech</w:t>
      </w:r>
      <w:proofErr w:type="gramEnd"/>
      <w:r w:rsidRPr="00EA6B90">
        <w:rPr>
          <w:sz w:val="16"/>
        </w:rPr>
        <w:t xml:space="preserve"> and Casey </w:t>
      </w:r>
      <w:proofErr w:type="spellStart"/>
      <w:r w:rsidRPr="00EA6B90">
        <w:rPr>
          <w:sz w:val="16"/>
        </w:rPr>
        <w:t>Crisman</w:t>
      </w:r>
      <w:proofErr w:type="spellEnd"/>
      <w:r w:rsidRPr="00EA6B90">
        <w:rPr>
          <w:sz w:val="16"/>
        </w:rPr>
        <w:t xml:space="preserve">-Cox of Texas A&amp;M University. </w:t>
      </w:r>
      <w:r w:rsidRPr="0024247E">
        <w:rPr>
          <w:rStyle w:val="StyleUnderline"/>
          <w:highlight w:val="cyan"/>
        </w:rPr>
        <w:t xml:space="preserve">Because of </w:t>
      </w:r>
      <w:r w:rsidRPr="0024247E">
        <w:rPr>
          <w:rStyle w:val="StyleUnderline"/>
          <w:b/>
          <w:bCs/>
          <w:highlight w:val="cyan"/>
        </w:rPr>
        <w:t>pressure from voters</w:t>
      </w:r>
      <w:r w:rsidRPr="0024247E">
        <w:rPr>
          <w:rStyle w:val="StyleUnderline"/>
          <w:highlight w:val="cyan"/>
        </w:rPr>
        <w:t xml:space="preserve"> to not</w:t>
      </w:r>
      <w:r w:rsidRPr="00167CC4">
        <w:rPr>
          <w:rStyle w:val="StyleUnderline"/>
        </w:rPr>
        <w:t xml:space="preserve"> back down and </w:t>
      </w:r>
      <w:r w:rsidRPr="0024247E">
        <w:rPr>
          <w:rStyle w:val="StyleUnderline"/>
          <w:highlight w:val="cyan"/>
        </w:rPr>
        <w:t>appear weak</w:t>
      </w:r>
      <w:r w:rsidRPr="00EA6B90">
        <w:rPr>
          <w:sz w:val="16"/>
          <w:highlight w:val="cyan"/>
        </w:rPr>
        <w:t>,</w:t>
      </w:r>
      <w:r w:rsidRPr="00EA6B90">
        <w:rPr>
          <w:sz w:val="16"/>
        </w:rPr>
        <w:t xml:space="preserve"> </w:t>
      </w:r>
      <w:r w:rsidRPr="0024247E">
        <w:rPr>
          <w:rStyle w:val="StyleUnderline"/>
          <w:highlight w:val="cyan"/>
        </w:rPr>
        <w:t>democratic leaders</w:t>
      </w:r>
      <w:r w:rsidRPr="00167CC4">
        <w:rPr>
          <w:rStyle w:val="StyleUnderline"/>
        </w:rPr>
        <w:t xml:space="preserve"> tend to </w:t>
      </w:r>
      <w:r w:rsidRPr="0024247E">
        <w:rPr>
          <w:rStyle w:val="StyleUnderline"/>
          <w:highlight w:val="cyan"/>
        </w:rPr>
        <w:t xml:space="preserve">act </w:t>
      </w:r>
      <w:r w:rsidRPr="0024247E">
        <w:rPr>
          <w:rStyle w:val="StyleUnderline"/>
          <w:b/>
          <w:bCs/>
          <w:highlight w:val="cyan"/>
        </w:rPr>
        <w:t>more aggressively in</w:t>
      </w:r>
      <w:r w:rsidRPr="00167CC4">
        <w:rPr>
          <w:rStyle w:val="StyleUnderline"/>
          <w:b/>
          <w:bCs/>
        </w:rPr>
        <w:t xml:space="preserve"> international </w:t>
      </w:r>
      <w:r w:rsidRPr="0024247E">
        <w:rPr>
          <w:rStyle w:val="StyleUnderline"/>
          <w:b/>
          <w:bCs/>
          <w:highlight w:val="cyan"/>
        </w:rPr>
        <w:t>conflicts</w:t>
      </w:r>
      <w:r w:rsidRPr="0024247E">
        <w:rPr>
          <w:rStyle w:val="StyleUnderline"/>
          <w:highlight w:val="cyan"/>
        </w:rPr>
        <w:t>. An autocrat</w:t>
      </w:r>
      <w:r w:rsidRPr="00EA6B90">
        <w:rPr>
          <w:sz w:val="16"/>
        </w:rPr>
        <w:t xml:space="preserve">, on the other hand, </w:t>
      </w:r>
      <w:r w:rsidRPr="0024247E">
        <w:rPr>
          <w:rStyle w:val="StyleUnderline"/>
          <w:highlight w:val="cyan"/>
        </w:rPr>
        <w:t>is</w:t>
      </w:r>
      <w:r w:rsidRPr="00167CC4">
        <w:rPr>
          <w:rStyle w:val="StyleUnderline"/>
        </w:rPr>
        <w:t xml:space="preserve"> </w:t>
      </w:r>
      <w:r w:rsidRPr="0024247E">
        <w:rPr>
          <w:rStyle w:val="StyleUnderline"/>
          <w:b/>
          <w:bCs/>
          <w:highlight w:val="cyan"/>
        </w:rPr>
        <w:t>answerable to no one</w:t>
      </w:r>
      <w:r w:rsidRPr="00167CC4">
        <w:rPr>
          <w:rStyle w:val="StyleUnderline"/>
        </w:rPr>
        <w:t xml:space="preserve"> and can back down from a conflict without facing </w:t>
      </w:r>
      <w:r w:rsidRPr="00167CC4">
        <w:rPr>
          <w:rStyle w:val="StyleUnderline"/>
          <w:b/>
          <w:bCs/>
        </w:rPr>
        <w:t>personal consequences</w:t>
      </w:r>
      <w:r w:rsidRPr="00EA6B90">
        <w:rPr>
          <w:sz w:val="16"/>
        </w:rPr>
        <w:t>. "</w:t>
      </w:r>
      <w:r w:rsidRPr="0024247E">
        <w:rPr>
          <w:rStyle w:val="StyleUnderline"/>
          <w:highlight w:val="cyan"/>
        </w:rPr>
        <w:t>If a</w:t>
      </w:r>
      <w:r w:rsidRPr="00167CC4">
        <w:rPr>
          <w:rStyle w:val="StyleUnderline"/>
        </w:rPr>
        <w:t xml:space="preserve">n elected </w:t>
      </w:r>
      <w:r w:rsidRPr="0024247E">
        <w:rPr>
          <w:rStyle w:val="StyleUnderline"/>
          <w:highlight w:val="cyan"/>
        </w:rPr>
        <w:t xml:space="preserve">leader </w:t>
      </w:r>
      <w:r w:rsidRPr="0024247E">
        <w:rPr>
          <w:rStyle w:val="StyleUnderline"/>
          <w:b/>
          <w:bCs/>
          <w:highlight w:val="cyan"/>
        </w:rPr>
        <w:t>makes a threat</w:t>
      </w:r>
      <w:r w:rsidRPr="00EA6B90">
        <w:rPr>
          <w:sz w:val="16"/>
        </w:rPr>
        <w:t xml:space="preserve"> during a conflict with another country </w:t>
      </w:r>
      <w:r w:rsidRPr="0024247E">
        <w:rPr>
          <w:rStyle w:val="StyleUnderline"/>
          <w:highlight w:val="cyan"/>
        </w:rPr>
        <w:t xml:space="preserve">and the threat </w:t>
      </w:r>
      <w:r w:rsidRPr="0024247E">
        <w:rPr>
          <w:rStyle w:val="StyleUnderline"/>
          <w:b/>
          <w:bCs/>
          <w:highlight w:val="cyan"/>
        </w:rPr>
        <w:t>isn't followed through</w:t>
      </w:r>
      <w:r w:rsidRPr="00EA6B90">
        <w:rPr>
          <w:b/>
          <w:bCs/>
          <w:sz w:val="16"/>
        </w:rPr>
        <w:t>,</w:t>
      </w:r>
      <w:r w:rsidRPr="00EA6B90">
        <w:rPr>
          <w:sz w:val="16"/>
        </w:rPr>
        <w:t xml:space="preserve"> </w:t>
      </w:r>
      <w:r w:rsidRPr="0024247E">
        <w:rPr>
          <w:rStyle w:val="StyleUnderline"/>
          <w:highlight w:val="cyan"/>
        </w:rPr>
        <w:t xml:space="preserve">they may face a </w:t>
      </w:r>
      <w:r w:rsidRPr="0024247E">
        <w:rPr>
          <w:rStyle w:val="StyleUnderline"/>
          <w:b/>
          <w:bCs/>
          <w:highlight w:val="cyan"/>
        </w:rPr>
        <w:t>decrease in approval</w:t>
      </w:r>
      <w:r w:rsidRPr="00167CC4">
        <w:rPr>
          <w:rStyle w:val="StyleUnderline"/>
          <w:b/>
          <w:bCs/>
        </w:rPr>
        <w:t xml:space="preserve"> ratings</w:t>
      </w:r>
      <w:r w:rsidRPr="00EA6B90">
        <w:rPr>
          <w:sz w:val="16"/>
        </w:rPr>
        <w:t xml:space="preserve">, or they may lose an election," says </w:t>
      </w:r>
      <w:proofErr w:type="spellStart"/>
      <w:r w:rsidRPr="00EA6B90">
        <w:rPr>
          <w:sz w:val="16"/>
        </w:rPr>
        <w:t>Gibilisco</w:t>
      </w:r>
      <w:proofErr w:type="spellEnd"/>
      <w:r w:rsidRPr="00EA6B90">
        <w:rPr>
          <w:sz w:val="16"/>
        </w:rPr>
        <w:t xml:space="preserve">, assistant professor of political science. In democracies, he notes, voters can punish their leaders for appearing weak—these punishments or consequences are known as "audience costs" in political science parlance. To avoid those costs, leaders in representative governments become more aggressive during disputes. In their study, </w:t>
      </w:r>
      <w:proofErr w:type="spellStart"/>
      <w:r w:rsidRPr="0024247E">
        <w:rPr>
          <w:rStyle w:val="StyleUnderline"/>
          <w:highlight w:val="cyan"/>
        </w:rPr>
        <w:t>Gibilisco</w:t>
      </w:r>
      <w:proofErr w:type="spellEnd"/>
      <w:r w:rsidRPr="0024247E">
        <w:rPr>
          <w:rStyle w:val="StyleUnderline"/>
          <w:highlight w:val="cyan"/>
        </w:rPr>
        <w:t xml:space="preserve"> and </w:t>
      </w:r>
      <w:proofErr w:type="spellStart"/>
      <w:r w:rsidRPr="0024247E">
        <w:rPr>
          <w:rStyle w:val="StyleUnderline"/>
          <w:highlight w:val="cyan"/>
        </w:rPr>
        <w:t>Crisman</w:t>
      </w:r>
      <w:proofErr w:type="spellEnd"/>
      <w:r w:rsidRPr="0024247E">
        <w:rPr>
          <w:rStyle w:val="StyleUnderline"/>
          <w:highlight w:val="cyan"/>
        </w:rPr>
        <w:t>-Cox</w:t>
      </w:r>
      <w:r w:rsidRPr="00EA6B90">
        <w:rPr>
          <w:sz w:val="16"/>
          <w:highlight w:val="cyan"/>
        </w:rPr>
        <w:t>,</w:t>
      </w:r>
      <w:r w:rsidRPr="00EA6B90">
        <w:rPr>
          <w:sz w:val="16"/>
        </w:rPr>
        <w:t xml:space="preserve"> who is also an assistant professor of political science, first </w:t>
      </w:r>
      <w:r w:rsidRPr="0024247E">
        <w:rPr>
          <w:rStyle w:val="StyleUnderline"/>
          <w:highlight w:val="cyan"/>
        </w:rPr>
        <w:t>developed a</w:t>
      </w:r>
      <w:r w:rsidRPr="00167CC4">
        <w:rPr>
          <w:rStyle w:val="StyleUnderline"/>
        </w:rPr>
        <w:t xml:space="preserve"> </w:t>
      </w:r>
      <w:r w:rsidRPr="0024247E">
        <w:rPr>
          <w:rStyle w:val="StyleUnderline"/>
          <w:b/>
          <w:bCs/>
          <w:highlight w:val="cyan"/>
        </w:rPr>
        <w:t>mathematical model</w:t>
      </w:r>
      <w:r w:rsidRPr="00167CC4">
        <w:rPr>
          <w:rStyle w:val="StyleUnderline"/>
        </w:rPr>
        <w:t xml:space="preserve"> of </w:t>
      </w:r>
      <w:r w:rsidRPr="00167CC4">
        <w:rPr>
          <w:rStyle w:val="StyleUnderline"/>
          <w:b/>
          <w:bCs/>
        </w:rPr>
        <w:t>dispute initiation</w:t>
      </w:r>
      <w:r w:rsidRPr="00167CC4">
        <w:rPr>
          <w:rStyle w:val="StyleUnderline"/>
        </w:rPr>
        <w:t xml:space="preserve"> between countries </w:t>
      </w:r>
      <w:r w:rsidRPr="0024247E">
        <w:rPr>
          <w:rStyle w:val="StyleUnderline"/>
          <w:highlight w:val="cyan"/>
        </w:rPr>
        <w:t>and</w:t>
      </w:r>
      <w:r w:rsidRPr="00EA6B90">
        <w:rPr>
          <w:sz w:val="16"/>
        </w:rPr>
        <w:t xml:space="preserve"> then </w:t>
      </w:r>
      <w:r w:rsidRPr="00167CC4">
        <w:rPr>
          <w:rStyle w:val="StyleUnderline"/>
          <w:b/>
          <w:bCs/>
        </w:rPr>
        <w:t>fit the model</w:t>
      </w:r>
      <w:r w:rsidRPr="00167CC4">
        <w:rPr>
          <w:rStyle w:val="StyleUnderline"/>
        </w:rPr>
        <w:t xml:space="preserve"> to </w:t>
      </w:r>
      <w:r w:rsidRPr="0024247E">
        <w:rPr>
          <w:rStyle w:val="StyleUnderline"/>
          <w:highlight w:val="cyan"/>
        </w:rPr>
        <w:t>data</w:t>
      </w:r>
      <w:r w:rsidRPr="00167CC4">
        <w:rPr>
          <w:rStyle w:val="StyleUnderline"/>
        </w:rPr>
        <w:t xml:space="preserve"> of actual conflicts </w:t>
      </w:r>
      <w:r w:rsidRPr="0024247E">
        <w:rPr>
          <w:rStyle w:val="StyleUnderline"/>
          <w:highlight w:val="cyan"/>
        </w:rPr>
        <w:t xml:space="preserve">that occurred among </w:t>
      </w:r>
      <w:r w:rsidRPr="0024247E">
        <w:rPr>
          <w:rStyle w:val="StyleUnderline"/>
          <w:b/>
          <w:bCs/>
          <w:highlight w:val="cyan"/>
        </w:rPr>
        <w:t>125 countries between 1993–2007</w:t>
      </w:r>
      <w:r w:rsidRPr="0024247E">
        <w:rPr>
          <w:rStyle w:val="StyleUnderline"/>
          <w:highlight w:val="cyan"/>
        </w:rPr>
        <w:t>.</w:t>
      </w:r>
      <w:r>
        <w:rPr>
          <w:rStyle w:val="StyleUnderline"/>
        </w:rPr>
        <w:t xml:space="preserve"> </w:t>
      </w:r>
      <w:r w:rsidRPr="00EA6B90">
        <w:rPr>
          <w:sz w:val="16"/>
        </w:rPr>
        <w:t xml:space="preserve">They also estimated audience costs for the countries in their sample using existing databases containing country-by-country information on levels of democracy and press freedom. In general, they found that audience costs are highest in democracies with strong protections for a free press. However, they also found that audience costs are much lower in democracies that have a rival that threatens their existence. (For example, South Korea's existential rival is North Korea.) One reason, the researchers say, is that a nation's voters will give their leader more leeway in deciding how to resolve a conflict with an existential rival, because survival is more of a concern than saving face. In contrast to democracies, </w:t>
      </w:r>
      <w:r w:rsidRPr="00167CC4">
        <w:rPr>
          <w:rStyle w:val="StyleUnderline"/>
        </w:rPr>
        <w:t xml:space="preserve">dictatorships tend to have </w:t>
      </w:r>
      <w:r w:rsidRPr="00167CC4">
        <w:rPr>
          <w:rStyle w:val="StyleUnderline"/>
          <w:b/>
          <w:bCs/>
        </w:rPr>
        <w:t>low audience costs</w:t>
      </w:r>
      <w:r w:rsidRPr="00EA6B90">
        <w:rPr>
          <w:sz w:val="16"/>
        </w:rPr>
        <w:t xml:space="preserve">, but here, too, </w:t>
      </w:r>
      <w:proofErr w:type="spellStart"/>
      <w:r w:rsidRPr="00EA6B90">
        <w:rPr>
          <w:sz w:val="16"/>
        </w:rPr>
        <w:t>Gibilisco</w:t>
      </w:r>
      <w:proofErr w:type="spellEnd"/>
      <w:r w:rsidRPr="00EA6B90">
        <w:rPr>
          <w:sz w:val="16"/>
        </w:rPr>
        <w:t xml:space="preserve"> and </w:t>
      </w:r>
      <w:proofErr w:type="spellStart"/>
      <w:r w:rsidRPr="00EA6B90">
        <w:rPr>
          <w:sz w:val="16"/>
        </w:rPr>
        <w:t>Crisman</w:t>
      </w:r>
      <w:proofErr w:type="spellEnd"/>
      <w:r w:rsidRPr="00EA6B90">
        <w:rPr>
          <w:sz w:val="16"/>
        </w:rPr>
        <w:t xml:space="preserve">-Cox found an exception. Dictatorships that provide a legal mechanism for removing a leader—as was the case in China before it abolished term limits this past March—have higher audience costs. Once the researchers produced an audience-cost estimate for each country, they considered how changing a country's audience costs affects its willingness to engage in conflict. Overall, they found, increasing a country's audience costs, perhaps by strengthening democratic institutions, makes it more likely to start a conflict. However, </w:t>
      </w:r>
      <w:proofErr w:type="spellStart"/>
      <w:r w:rsidRPr="00EA6B90">
        <w:rPr>
          <w:sz w:val="16"/>
        </w:rPr>
        <w:t>Gibilisco</w:t>
      </w:r>
      <w:proofErr w:type="spellEnd"/>
      <w:r w:rsidRPr="00EA6B90">
        <w:rPr>
          <w:sz w:val="16"/>
        </w:rPr>
        <w:t xml:space="preserve"> and </w:t>
      </w:r>
      <w:proofErr w:type="spellStart"/>
      <w:r w:rsidRPr="00EA6B90">
        <w:rPr>
          <w:sz w:val="16"/>
        </w:rPr>
        <w:t>Crisman</w:t>
      </w:r>
      <w:proofErr w:type="spellEnd"/>
      <w:r w:rsidRPr="00EA6B90">
        <w:rPr>
          <w:sz w:val="16"/>
        </w:rPr>
        <w:t xml:space="preserve">-Cox found that other dynamics are at play that create more nuanced international dynamics. For example, </w:t>
      </w:r>
      <w:r w:rsidRPr="00167CC4">
        <w:rPr>
          <w:rStyle w:val="StyleUnderline"/>
        </w:rPr>
        <w:t xml:space="preserve">while </w:t>
      </w:r>
      <w:r w:rsidRPr="0024247E">
        <w:rPr>
          <w:rStyle w:val="StyleUnderline"/>
          <w:highlight w:val="cyan"/>
        </w:rPr>
        <w:t>democratic leaders</w:t>
      </w:r>
      <w:r w:rsidRPr="00167CC4">
        <w:rPr>
          <w:rStyle w:val="StyleUnderline"/>
        </w:rPr>
        <w:t xml:space="preserve"> may be </w:t>
      </w:r>
      <w:r w:rsidRPr="0024247E">
        <w:rPr>
          <w:rStyle w:val="StyleUnderline"/>
          <w:b/>
          <w:bCs/>
        </w:rPr>
        <w:t>less likely to back down</w:t>
      </w:r>
      <w:r w:rsidRPr="00167CC4">
        <w:rPr>
          <w:rStyle w:val="StyleUnderline"/>
        </w:rPr>
        <w:t xml:space="preserve"> during a crisis, they </w:t>
      </w:r>
      <w:r w:rsidRPr="0024247E">
        <w:rPr>
          <w:rStyle w:val="StyleUnderline"/>
          <w:highlight w:val="cyan"/>
        </w:rPr>
        <w:t>can</w:t>
      </w:r>
      <w:r w:rsidRPr="00167CC4">
        <w:rPr>
          <w:rStyle w:val="StyleUnderline"/>
        </w:rPr>
        <w:t xml:space="preserve"> also </w:t>
      </w:r>
      <w:r w:rsidRPr="0024247E">
        <w:rPr>
          <w:rStyle w:val="StyleUnderline"/>
          <w:highlight w:val="cyan"/>
        </w:rPr>
        <w:t xml:space="preserve">be </w:t>
      </w:r>
      <w:r w:rsidRPr="0024247E">
        <w:rPr>
          <w:rStyle w:val="StyleUnderline"/>
          <w:b/>
          <w:bCs/>
          <w:highlight w:val="cyan"/>
        </w:rPr>
        <w:t>more</w:t>
      </w:r>
      <w:r w:rsidRPr="00EA6B90">
        <w:rPr>
          <w:b/>
          <w:bCs/>
          <w:sz w:val="16"/>
        </w:rPr>
        <w:t xml:space="preserve"> </w:t>
      </w:r>
      <w:r w:rsidRPr="0024247E">
        <w:rPr>
          <w:rStyle w:val="StyleUnderline"/>
          <w:b/>
          <w:bCs/>
          <w:highlight w:val="cyan"/>
        </w:rPr>
        <w:t>aggressive</w:t>
      </w:r>
      <w:r w:rsidRPr="0024247E">
        <w:rPr>
          <w:rStyle w:val="StyleUnderline"/>
          <w:b/>
          <w:bCs/>
        </w:rPr>
        <w:t xml:space="preserve"> and prone to initiate conflict</w:t>
      </w:r>
      <w:r w:rsidRPr="0024247E">
        <w:rPr>
          <w:rStyle w:val="StyleUnderline"/>
        </w:rPr>
        <w:t xml:space="preserve">, </w:t>
      </w:r>
      <w:r w:rsidRPr="0024247E">
        <w:rPr>
          <w:rStyle w:val="StyleUnderline"/>
          <w:highlight w:val="cyan"/>
        </w:rPr>
        <w:t xml:space="preserve">because they know their opponent </w:t>
      </w:r>
      <w:r w:rsidRPr="0024247E">
        <w:rPr>
          <w:rStyle w:val="StyleUnderline"/>
          <w:b/>
          <w:bCs/>
          <w:highlight w:val="cyan"/>
        </w:rPr>
        <w:t>won't want to get in a fight</w:t>
      </w:r>
      <w:r w:rsidRPr="0024247E">
        <w:rPr>
          <w:rStyle w:val="StyleUnderline"/>
        </w:rPr>
        <w:t xml:space="preserve"> against a country that will </w:t>
      </w:r>
      <w:r w:rsidRPr="0024247E">
        <w:rPr>
          <w:rStyle w:val="StyleUnderline"/>
          <w:b/>
          <w:bCs/>
        </w:rPr>
        <w:t>hold its ground</w:t>
      </w:r>
      <w:r w:rsidRPr="0024247E">
        <w:rPr>
          <w:rStyle w:val="StyleUnderline"/>
        </w:rPr>
        <w:t>, even if it leads to war</w:t>
      </w:r>
      <w:r w:rsidRPr="00EA6B90">
        <w:rPr>
          <w:sz w:val="16"/>
        </w:rPr>
        <w:t>. Alternatively, a democratic leader may be less likely to initiate a conflict in the first place, as they know that they won't be able to easily stand down from it.</w:t>
      </w:r>
    </w:p>
    <w:p w14:paraId="14484F8D" w14:textId="6599BEF0" w:rsidR="0077756A" w:rsidRDefault="0077756A" w:rsidP="0077756A"/>
    <w:p w14:paraId="4691F945" w14:textId="77777777" w:rsidR="000D0300" w:rsidRPr="000E4A6F" w:rsidRDefault="000D0300" w:rsidP="000D0300">
      <w:pPr>
        <w:pStyle w:val="Heading4"/>
      </w:pPr>
      <w:proofErr w:type="spellStart"/>
      <w:r>
        <w:t>Aff</w:t>
      </w:r>
      <w:proofErr w:type="spellEnd"/>
      <w:r>
        <w:t xml:space="preserve"> gets circumvented.</w:t>
      </w:r>
    </w:p>
    <w:p w14:paraId="6914B75D" w14:textId="77777777" w:rsidR="000D0300" w:rsidRPr="000E4A6F" w:rsidRDefault="000D0300" w:rsidP="000D0300">
      <w:r w:rsidRPr="000E4A6F">
        <w:rPr>
          <w:rStyle w:val="Style13ptBold"/>
        </w:rPr>
        <w:t xml:space="preserve">Lanard </w:t>
      </w:r>
      <w:r>
        <w:rPr>
          <w:rStyle w:val="Style13ptBold"/>
        </w:rPr>
        <w:t>17</w:t>
      </w:r>
      <w:r w:rsidRPr="000E4A6F">
        <w:t xml:space="preserve"> [Noah Lanard, editorial fellow. Donald Trump just took another swipe at the labor unions that helped elect him, Mother Jones, 7-19-2017, Accessible Online at http://www.motherjones.com/politics/2017/07/trumps-labor-board-appointments-are-another-blow-for-unions/] </w:t>
      </w:r>
    </w:p>
    <w:p w14:paraId="5ACB48D2" w14:textId="77777777" w:rsidR="000D0300" w:rsidRPr="002E06F9" w:rsidRDefault="000D0300" w:rsidP="000D0300">
      <w:pPr>
        <w:rPr>
          <w:sz w:val="16"/>
        </w:rPr>
      </w:pPr>
      <w:r w:rsidRPr="00365701">
        <w:rPr>
          <w:rStyle w:val="StyleUnderline"/>
        </w:rPr>
        <w:lastRenderedPageBreak/>
        <w:t xml:space="preserve">Trump’s </w:t>
      </w:r>
      <w:r w:rsidRPr="00365701">
        <w:rPr>
          <w:rStyle w:val="StyleUnderline"/>
          <w:highlight w:val="green"/>
        </w:rPr>
        <w:t>NLRB</w:t>
      </w:r>
      <w:r w:rsidRPr="000E4A6F">
        <w:rPr>
          <w:rStyle w:val="StyleUnderline"/>
        </w:rPr>
        <w:t xml:space="preserve"> nominees are </w:t>
      </w:r>
      <w:r w:rsidRPr="00C779F9">
        <w:rPr>
          <w:rStyle w:val="Emphasis"/>
        </w:rPr>
        <w:t xml:space="preserve">expected to </w:t>
      </w:r>
      <w:r w:rsidRPr="00365701">
        <w:rPr>
          <w:rStyle w:val="Emphasis"/>
          <w:highlight w:val="green"/>
        </w:rPr>
        <w:t xml:space="preserve">create </w:t>
      </w:r>
      <w:r w:rsidRPr="00C779F9">
        <w:rPr>
          <w:rStyle w:val="Emphasis"/>
        </w:rPr>
        <w:t xml:space="preserve">further </w:t>
      </w:r>
      <w:r w:rsidRPr="00365701">
        <w:rPr>
          <w:rStyle w:val="Emphasis"/>
          <w:highlight w:val="green"/>
        </w:rPr>
        <w:t>challenges</w:t>
      </w:r>
      <w:r w:rsidRPr="00365701">
        <w:rPr>
          <w:rStyle w:val="StyleUnderline"/>
          <w:highlight w:val="green"/>
        </w:rPr>
        <w:t xml:space="preserve"> for workers </w:t>
      </w:r>
      <w:r w:rsidRPr="00365701">
        <w:rPr>
          <w:rStyle w:val="StyleUnderline"/>
        </w:rPr>
        <w:t>seeking to unionize. Emanuel</w:t>
      </w:r>
      <w:r w:rsidRPr="000E4A6F">
        <w:rPr>
          <w:rStyle w:val="StyleUnderline"/>
        </w:rPr>
        <w:t xml:space="preserve"> is a shareholder and longtime lawyer at Littler, the world’s largest management-side employment law firm. Sen.</w:t>
      </w:r>
      <w:r w:rsidRPr="002E06F9">
        <w:rPr>
          <w:sz w:val="16"/>
        </w:rPr>
        <w:t xml:space="preserve"> Elizabeth </w:t>
      </w:r>
      <w:r w:rsidRPr="00365701">
        <w:rPr>
          <w:rStyle w:val="StyleUnderline"/>
          <w:highlight w:val="green"/>
        </w:rPr>
        <w:t>Warren</w:t>
      </w:r>
      <w:r w:rsidRPr="002E06F9">
        <w:rPr>
          <w:sz w:val="16"/>
        </w:rPr>
        <w:t xml:space="preserve"> (D-Mass.) </w:t>
      </w:r>
      <w:r w:rsidRPr="000E4A6F">
        <w:rPr>
          <w:rStyle w:val="StyleUnderline"/>
        </w:rPr>
        <w:t xml:space="preserve">has </w:t>
      </w:r>
      <w:r w:rsidRPr="00365701">
        <w:rPr>
          <w:rStyle w:val="StyleUnderline"/>
          <w:highlight w:val="green"/>
        </w:rPr>
        <w:t>called it</w:t>
      </w:r>
      <w:r w:rsidRPr="000E4A6F">
        <w:rPr>
          <w:rStyle w:val="StyleUnderline"/>
        </w:rPr>
        <w:t xml:space="preserve"> is </w:t>
      </w:r>
      <w:r w:rsidRPr="00365701">
        <w:rPr>
          <w:rStyle w:val="Emphasis"/>
        </w:rPr>
        <w:t xml:space="preserve">one of the nation’s “most </w:t>
      </w:r>
      <w:r w:rsidRPr="00365701">
        <w:rPr>
          <w:rStyle w:val="Emphasis"/>
          <w:highlight w:val="green"/>
        </w:rPr>
        <w:t>ruthless</w:t>
      </w:r>
      <w:r w:rsidRPr="00C779F9">
        <w:rPr>
          <w:rStyle w:val="Emphasis"/>
        </w:rPr>
        <w:t xml:space="preserve">” </w:t>
      </w:r>
      <w:r w:rsidRPr="00365701">
        <w:rPr>
          <w:rStyle w:val="Emphasis"/>
          <w:highlight w:val="green"/>
        </w:rPr>
        <w:t>union-busters.</w:t>
      </w:r>
      <w:r w:rsidRPr="000E4A6F">
        <w:rPr>
          <w:rStyle w:val="StyleUnderline"/>
        </w:rPr>
        <w:t xml:space="preserve"> Emanuel’s clients include Uber and other companies accused of violating workers’ rights</w:t>
      </w:r>
      <w:r w:rsidRPr="002E06F9">
        <w:rPr>
          <w:sz w:val="16"/>
        </w:rPr>
        <w:t>, according to his ethics disclosure form.</w:t>
      </w:r>
    </w:p>
    <w:p w14:paraId="43B5788E" w14:textId="77777777" w:rsidR="000D0300" w:rsidRPr="000E4A6F" w:rsidRDefault="000D0300" w:rsidP="000D0300">
      <w:pPr>
        <w:rPr>
          <w:rStyle w:val="StyleUnderline"/>
        </w:rPr>
      </w:pPr>
      <w:r w:rsidRPr="002E06F9">
        <w:rPr>
          <w:sz w:val="16"/>
        </w:rPr>
        <w:t xml:space="preserve">Outside of his legal practice, </w:t>
      </w:r>
      <w:r w:rsidRPr="00C779F9">
        <w:rPr>
          <w:rStyle w:val="StyleUnderline"/>
        </w:rPr>
        <w:t>Emanuel has decried California’s “terrible climate for job creation</w:t>
      </w:r>
      <w:r w:rsidRPr="000E4A6F">
        <w:rPr>
          <w:rStyle w:val="StyleUnderline"/>
        </w:rPr>
        <w:t xml:space="preserve">,” citing the state’s generous overtime and break requirements for employees. </w:t>
      </w:r>
    </w:p>
    <w:p w14:paraId="23DEB861" w14:textId="77777777" w:rsidR="000D0300" w:rsidRPr="00C779F9" w:rsidRDefault="000D0300" w:rsidP="000D0300">
      <w:pPr>
        <w:rPr>
          <w:rStyle w:val="Emphasis"/>
        </w:rPr>
      </w:pPr>
      <w:r w:rsidRPr="000E4A6F">
        <w:rPr>
          <w:rStyle w:val="StyleUnderline"/>
        </w:rPr>
        <w:t>Kaplan</w:t>
      </w:r>
      <w:r w:rsidRPr="002E06F9">
        <w:rPr>
          <w:sz w:val="16"/>
        </w:rPr>
        <w:t xml:space="preserve"> was previously an attorney for the House education and labor committee. In that role, he </w:t>
      </w:r>
      <w:r w:rsidRPr="000E4A6F">
        <w:rPr>
          <w:rStyle w:val="StyleUnderline"/>
        </w:rPr>
        <w:t>drafted a bill to reverse an NLRB rule</w:t>
      </w:r>
      <w:r w:rsidRPr="002E06F9">
        <w:rPr>
          <w:sz w:val="16"/>
        </w:rPr>
        <w:t xml:space="preserve">, dubbed the “ambush election rule” by conservative critics, </w:t>
      </w:r>
      <w:r w:rsidRPr="000E4A6F">
        <w:rPr>
          <w:rStyle w:val="StyleUnderline"/>
        </w:rPr>
        <w:t xml:space="preserve">that allowed workers to vote on unionization as soon as 11 days after a petition was submitted. </w:t>
      </w:r>
      <w:r w:rsidRPr="00365701">
        <w:rPr>
          <w:rStyle w:val="StyleUnderline"/>
          <w:highlight w:val="green"/>
        </w:rPr>
        <w:t>The bill</w:t>
      </w:r>
      <w:r w:rsidRPr="002E06F9">
        <w:rPr>
          <w:sz w:val="16"/>
        </w:rPr>
        <w:t>, which did not pass</w:t>
      </w:r>
      <w:r w:rsidRPr="000E4A6F">
        <w:rPr>
          <w:rStyle w:val="StyleUnderline"/>
        </w:rPr>
        <w:t xml:space="preserve">, would have </w:t>
      </w:r>
      <w:r w:rsidRPr="00365701">
        <w:rPr>
          <w:rStyle w:val="StyleUnderline"/>
        </w:rPr>
        <w:t xml:space="preserve">also </w:t>
      </w:r>
      <w:r w:rsidRPr="00365701">
        <w:rPr>
          <w:rStyle w:val="Emphasis"/>
          <w:highlight w:val="green"/>
        </w:rPr>
        <w:t xml:space="preserve">reversed </w:t>
      </w:r>
      <w:r w:rsidRPr="00365701">
        <w:rPr>
          <w:rStyle w:val="Emphasis"/>
        </w:rPr>
        <w:t xml:space="preserve">the board’s </w:t>
      </w:r>
      <w:r w:rsidRPr="00365701">
        <w:rPr>
          <w:rStyle w:val="Emphasis"/>
          <w:highlight w:val="green"/>
        </w:rPr>
        <w:t xml:space="preserve">recognition of </w:t>
      </w:r>
      <w:r w:rsidRPr="00C779F9">
        <w:rPr>
          <w:rStyle w:val="Emphasis"/>
        </w:rPr>
        <w:t>micro-</w:t>
      </w:r>
      <w:r w:rsidRPr="00365701">
        <w:rPr>
          <w:rStyle w:val="Emphasis"/>
          <w:highlight w:val="green"/>
        </w:rPr>
        <w:t>unions.</w:t>
      </w:r>
    </w:p>
    <w:p w14:paraId="32541E15" w14:textId="77777777" w:rsidR="000D0300" w:rsidRPr="002E06F9" w:rsidRDefault="000D0300" w:rsidP="000D0300">
      <w:pPr>
        <w:rPr>
          <w:sz w:val="16"/>
        </w:rPr>
      </w:pPr>
      <w:r w:rsidRPr="002E06F9">
        <w:rPr>
          <w:sz w:val="16"/>
        </w:rPr>
        <w:t xml:space="preserve">At Emanuel and Kaplan’s nomination hearing last week, Sens. Al Franken (D-Minn.) and Warren were particularly concerned by </w:t>
      </w:r>
      <w:r w:rsidRPr="000E4A6F">
        <w:rPr>
          <w:rStyle w:val="StyleUnderline"/>
        </w:rPr>
        <w:t>Emanuel’s record</w:t>
      </w:r>
      <w:r w:rsidRPr="002E06F9">
        <w:rPr>
          <w:sz w:val="16"/>
        </w:rPr>
        <w:t xml:space="preserve"> of </w:t>
      </w:r>
      <w:r w:rsidRPr="000E4A6F">
        <w:rPr>
          <w:rStyle w:val="StyleUnderline"/>
        </w:rPr>
        <w:t>defend</w:t>
      </w:r>
      <w:r w:rsidRPr="002E06F9">
        <w:rPr>
          <w:sz w:val="16"/>
        </w:rPr>
        <w:t xml:space="preserve">ing the </w:t>
      </w:r>
      <w:r w:rsidRPr="000E4A6F">
        <w:rPr>
          <w:rStyle w:val="StyleUnderline"/>
        </w:rPr>
        <w:t>mandatory arbitration agreements</w:t>
      </w:r>
      <w:r w:rsidRPr="002E06F9">
        <w:rPr>
          <w:sz w:val="16"/>
        </w:rPr>
        <w:t xml:space="preserve"> that Carlson and many others have signed. Pressed by Franken, Emanuel declined to criticize arbitration agreements that prevent women who are sexually harassed from suing their employers in court.</w:t>
      </w:r>
      <w:r>
        <w:rPr>
          <w:sz w:val="16"/>
        </w:rPr>
        <w:t xml:space="preserve"> </w:t>
      </w:r>
      <w:r w:rsidRPr="002E06F9">
        <w:rPr>
          <w:sz w:val="16"/>
        </w:rPr>
        <w:t xml:space="preserve">In theory, the legality of the arbitration agreements is now in the Supreme Court’s hands. But Ronald </w:t>
      </w:r>
      <w:proofErr w:type="spellStart"/>
      <w:r w:rsidRPr="002E06F9">
        <w:rPr>
          <w:sz w:val="16"/>
        </w:rPr>
        <w:t>Meisburg</w:t>
      </w:r>
      <w:proofErr w:type="spellEnd"/>
      <w:r w:rsidRPr="002E06F9">
        <w:rPr>
          <w:sz w:val="16"/>
        </w:rPr>
        <w:t>, a former NLRB board member, has said it’s possible the NLRB could revisit the decision before the court decides. Emanuel told Warren he does not expect to recuse himself if the issue comes up.</w:t>
      </w:r>
    </w:p>
    <w:p w14:paraId="6012D1FC" w14:textId="77777777" w:rsidR="000D0300" w:rsidRPr="000E4A6F" w:rsidRDefault="000D0300" w:rsidP="000D0300">
      <w:pPr>
        <w:rPr>
          <w:rStyle w:val="StyleUnderline"/>
        </w:rPr>
      </w:pPr>
      <w:r w:rsidRPr="000E4A6F">
        <w:rPr>
          <w:rStyle w:val="StyleUnderline"/>
        </w:rPr>
        <w:t xml:space="preserve">The </w:t>
      </w:r>
      <w:r w:rsidRPr="00365701">
        <w:rPr>
          <w:rStyle w:val="StyleUnderline"/>
        </w:rPr>
        <w:t xml:space="preserve">committee’s approval of both nominees along party lines on Wednesday follows other moves under Trump that are </w:t>
      </w:r>
      <w:r w:rsidRPr="00365701">
        <w:rPr>
          <w:rStyle w:val="Emphasis"/>
        </w:rPr>
        <w:t>less than friendly to labor.</w:t>
      </w:r>
      <w:r w:rsidRPr="00365701">
        <w:rPr>
          <w:sz w:val="16"/>
        </w:rPr>
        <w:t xml:space="preserve"> </w:t>
      </w:r>
      <w:r w:rsidRPr="00365701">
        <w:rPr>
          <w:rStyle w:val="StyleUnderline"/>
        </w:rPr>
        <w:t>Trump’s nominee</w:t>
      </w:r>
      <w:r w:rsidRPr="000E4A6F">
        <w:rPr>
          <w:rStyle w:val="StyleUnderline"/>
        </w:rPr>
        <w:t xml:space="preserve"> for deputy </w:t>
      </w:r>
      <w:r w:rsidRPr="00365701">
        <w:rPr>
          <w:rStyle w:val="StyleUnderline"/>
        </w:rPr>
        <w:t>labor secretary, Patrick Pizzella, was criticized last week for working with disgraced</w:t>
      </w:r>
      <w:r w:rsidRPr="000E4A6F">
        <w:rPr>
          <w:rStyle w:val="StyleUnderline"/>
        </w:rPr>
        <w:t xml:space="preserve"> </w:t>
      </w:r>
      <w:r w:rsidRPr="00365701">
        <w:rPr>
          <w:rStyle w:val="StyleUnderline"/>
          <w:highlight w:val="green"/>
        </w:rPr>
        <w:t>lobbyist</w:t>
      </w:r>
      <w:r w:rsidRPr="000E4A6F">
        <w:rPr>
          <w:rStyle w:val="StyleUnderline"/>
        </w:rPr>
        <w:t xml:space="preserve"> Jack </w:t>
      </w:r>
      <w:r w:rsidRPr="00365701">
        <w:rPr>
          <w:rStyle w:val="StyleUnderline"/>
        </w:rPr>
        <w:t xml:space="preserve">Abramoff to </w:t>
      </w:r>
      <w:r w:rsidRPr="00365701">
        <w:rPr>
          <w:rStyle w:val="StyleUnderline"/>
          <w:highlight w:val="green"/>
        </w:rPr>
        <w:t>advocate</w:t>
      </w:r>
      <w:r w:rsidRPr="000E4A6F">
        <w:rPr>
          <w:rStyle w:val="StyleUnderline"/>
        </w:rPr>
        <w:t xml:space="preserve"> for what was compared to sweatshop labor in the Northern Mariana Islands</w:t>
      </w:r>
      <w:r w:rsidRPr="002E06F9">
        <w:rPr>
          <w:sz w:val="16"/>
        </w:rPr>
        <w:t xml:space="preserve">, a US commonwealth, in the early 2000s. </w:t>
      </w:r>
      <w:r w:rsidRPr="000E4A6F">
        <w:rPr>
          <w:rStyle w:val="StyleUnderline"/>
        </w:rPr>
        <w:t xml:space="preserve">The goods, which were often made by Chinese and Filipino workers, had the advantage of being stamped “Made in the USA.” </w:t>
      </w:r>
    </w:p>
    <w:p w14:paraId="4D0E9FE4" w14:textId="77777777" w:rsidR="000D0300" w:rsidRPr="00B645C6" w:rsidRDefault="000D0300" w:rsidP="000D0300">
      <w:pPr>
        <w:rPr>
          <w:sz w:val="16"/>
        </w:rPr>
      </w:pPr>
      <w:r w:rsidRPr="002E06F9">
        <w:rPr>
          <w:sz w:val="16"/>
        </w:rPr>
        <w:t xml:space="preserve">Neil </w:t>
      </w:r>
      <w:r w:rsidRPr="00365701">
        <w:rPr>
          <w:rStyle w:val="StyleUnderline"/>
        </w:rPr>
        <w:t>Gorsuch</w:t>
      </w:r>
      <w:r w:rsidRPr="00365701">
        <w:rPr>
          <w:sz w:val="16"/>
        </w:rPr>
        <w:t xml:space="preserve">, whom Trump appointed to the Supreme Court, </w:t>
      </w:r>
      <w:r w:rsidRPr="00365701">
        <w:rPr>
          <w:rStyle w:val="StyleUnderline"/>
        </w:rPr>
        <w:t xml:space="preserve">has a </w:t>
      </w:r>
      <w:r w:rsidRPr="00365701">
        <w:rPr>
          <w:rStyle w:val="Emphasis"/>
        </w:rPr>
        <w:t xml:space="preserve">long record of </w:t>
      </w:r>
      <w:r w:rsidRPr="00365701">
        <w:rPr>
          <w:rStyle w:val="Emphasis"/>
          <w:highlight w:val="green"/>
        </w:rPr>
        <w:t>siding with employers</w:t>
      </w:r>
      <w:r w:rsidRPr="00365701">
        <w:rPr>
          <w:rStyle w:val="StyleUnderline"/>
          <w:highlight w:val="green"/>
        </w:rPr>
        <w:t xml:space="preserve"> in</w:t>
      </w:r>
      <w:r w:rsidRPr="000E4A6F">
        <w:rPr>
          <w:rStyle w:val="StyleUnderline"/>
        </w:rPr>
        <w:t xml:space="preserve"> labor </w:t>
      </w:r>
      <w:r w:rsidRPr="00365701">
        <w:rPr>
          <w:rStyle w:val="StyleUnderline"/>
          <w:highlight w:val="green"/>
        </w:rPr>
        <w:t>disputes</w:t>
      </w:r>
      <w:r w:rsidRPr="002E06F9">
        <w:rPr>
          <w:sz w:val="16"/>
        </w:rPr>
        <w:t xml:space="preserve">. In the court’s upcoming term, Gorsuch will hear arguments in a case that will decide whether mandatory arbitration agreements violate the National Labor Relations Act. </w:t>
      </w:r>
    </w:p>
    <w:p w14:paraId="563EE988" w14:textId="1712916D" w:rsidR="000D0300" w:rsidRDefault="000D0300" w:rsidP="0077756A"/>
    <w:p w14:paraId="4861683E" w14:textId="71187ECB" w:rsidR="000D0300" w:rsidRPr="00415B2B" w:rsidRDefault="000D0300" w:rsidP="000D0300">
      <w:pPr>
        <w:pStyle w:val="Heading4"/>
      </w:pPr>
      <w:r>
        <w:t xml:space="preserve">Government recognition doesn’t involve policy action or any change – this is terminal defense to the </w:t>
      </w:r>
      <w:proofErr w:type="spellStart"/>
      <w:r>
        <w:t>aff’s</w:t>
      </w:r>
      <w:proofErr w:type="spellEnd"/>
      <w:r>
        <w:t xml:space="preserve"> solvency since they don’t </w:t>
      </w:r>
      <w:proofErr w:type="gramStart"/>
      <w:r>
        <w:t>actually cause</w:t>
      </w:r>
      <w:proofErr w:type="gramEnd"/>
      <w:r>
        <w:t xml:space="preserve"> strikes or even protect it.</w:t>
      </w:r>
    </w:p>
    <w:p w14:paraId="5BE8F175" w14:textId="77777777" w:rsidR="000D0300" w:rsidRPr="00255716" w:rsidRDefault="000D0300" w:rsidP="000D0300">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1283F4AA" w14:textId="77777777" w:rsidR="000D0300" w:rsidRDefault="000D0300" w:rsidP="000D0300">
      <w:pPr>
        <w:rPr>
          <w:sz w:val="16"/>
        </w:rPr>
      </w:pPr>
      <w:r w:rsidRPr="00987934">
        <w:rPr>
          <w:sz w:val="16"/>
        </w:rPr>
        <w:t xml:space="preserve">To try; </w:t>
      </w:r>
      <w:r w:rsidRPr="00415B2B">
        <w:rPr>
          <w:rStyle w:val="StyleUnderline"/>
          <w:highlight w:val="green"/>
        </w:rPr>
        <w:t xml:space="preserve">to examine </w:t>
      </w:r>
      <w:proofErr w:type="gramStart"/>
      <w:r w:rsidRPr="00415B2B">
        <w:rPr>
          <w:rStyle w:val="StyleUnderline"/>
          <w:highlight w:val="green"/>
        </w:rPr>
        <w:t>in order to</w:t>
      </w:r>
      <w:proofErr w:type="gramEnd"/>
      <w:r w:rsidRPr="00415B2B">
        <w:rPr>
          <w:rStyle w:val="StyleUnderline"/>
          <w:highlight w:val="green"/>
        </w:rPr>
        <w:t xml:space="preserve"> determine the truth of a matter</w:t>
      </w:r>
      <w:r w:rsidRPr="00987934">
        <w:rPr>
          <w:sz w:val="16"/>
        </w:rPr>
        <w:t xml:space="preserve">. </w:t>
      </w:r>
      <w:proofErr w:type="gramStart"/>
      <w:r w:rsidRPr="00987934">
        <w:rPr>
          <w:sz w:val="16"/>
        </w:rPr>
        <w:t>Also</w:t>
      </w:r>
      <w:proofErr w:type="gramEnd"/>
      <w:r w:rsidRPr="00987934">
        <w:rPr>
          <w:sz w:val="16"/>
        </w:rPr>
        <w:t xml:space="preserve"> to enter into a recognizance.</w:t>
      </w:r>
    </w:p>
    <w:p w14:paraId="2C08782A" w14:textId="77777777" w:rsidR="0002113E" w:rsidRPr="0077756A" w:rsidRDefault="0002113E" w:rsidP="0077756A"/>
    <w:sectPr w:rsidR="0002113E" w:rsidRPr="007775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72DEC"/>
    <w:multiLevelType w:val="hybridMultilevel"/>
    <w:tmpl w:val="679EAD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A1CAF"/>
    <w:multiLevelType w:val="hybridMultilevel"/>
    <w:tmpl w:val="272AD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DE7D31"/>
    <w:multiLevelType w:val="hybridMultilevel"/>
    <w:tmpl w:val="8584A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A2CAB"/>
    <w:multiLevelType w:val="hybridMultilevel"/>
    <w:tmpl w:val="8B468E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3C6DC5"/>
    <w:multiLevelType w:val="hybridMultilevel"/>
    <w:tmpl w:val="CC08D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2916F3"/>
    <w:multiLevelType w:val="hybridMultilevel"/>
    <w:tmpl w:val="F56E14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6"/>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6073"/>
    <w:rsid w:val="000029E3"/>
    <w:rsid w:val="000029E8"/>
    <w:rsid w:val="00004225"/>
    <w:rsid w:val="000066CA"/>
    <w:rsid w:val="00007264"/>
    <w:rsid w:val="000076A9"/>
    <w:rsid w:val="00014FAD"/>
    <w:rsid w:val="00015D2A"/>
    <w:rsid w:val="0002113E"/>
    <w:rsid w:val="0002490B"/>
    <w:rsid w:val="00026465"/>
    <w:rsid w:val="00030204"/>
    <w:rsid w:val="00030A49"/>
    <w:rsid w:val="000312A0"/>
    <w:rsid w:val="0003396C"/>
    <w:rsid w:val="00035337"/>
    <w:rsid w:val="000464D3"/>
    <w:rsid w:val="00052FB1"/>
    <w:rsid w:val="00054276"/>
    <w:rsid w:val="000547B1"/>
    <w:rsid w:val="0006091E"/>
    <w:rsid w:val="000638C1"/>
    <w:rsid w:val="00065FEE"/>
    <w:rsid w:val="00066E3C"/>
    <w:rsid w:val="00072718"/>
    <w:rsid w:val="0007381E"/>
    <w:rsid w:val="00076094"/>
    <w:rsid w:val="00080588"/>
    <w:rsid w:val="0008785F"/>
    <w:rsid w:val="00090CBE"/>
    <w:rsid w:val="00093687"/>
    <w:rsid w:val="00094DEC"/>
    <w:rsid w:val="000A2D8A"/>
    <w:rsid w:val="000D0300"/>
    <w:rsid w:val="000D26A6"/>
    <w:rsid w:val="000D2B90"/>
    <w:rsid w:val="000D6ED8"/>
    <w:rsid w:val="000D717B"/>
    <w:rsid w:val="000E1375"/>
    <w:rsid w:val="000F204D"/>
    <w:rsid w:val="00100B28"/>
    <w:rsid w:val="00117316"/>
    <w:rsid w:val="001209B4"/>
    <w:rsid w:val="00166FB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E84"/>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7FB"/>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7AA"/>
    <w:rsid w:val="003C5F4C"/>
    <w:rsid w:val="003D5EA8"/>
    <w:rsid w:val="003D7B28"/>
    <w:rsid w:val="003E305E"/>
    <w:rsid w:val="003E34DB"/>
    <w:rsid w:val="003E5302"/>
    <w:rsid w:val="003E5BF1"/>
    <w:rsid w:val="003F2452"/>
    <w:rsid w:val="003F41EA"/>
    <w:rsid w:val="003F7DF0"/>
    <w:rsid w:val="004039AF"/>
    <w:rsid w:val="00407AFF"/>
    <w:rsid w:val="0041155D"/>
    <w:rsid w:val="00415559"/>
    <w:rsid w:val="004170BF"/>
    <w:rsid w:val="004270E3"/>
    <w:rsid w:val="004348DC"/>
    <w:rsid w:val="00434921"/>
    <w:rsid w:val="004365C1"/>
    <w:rsid w:val="00442018"/>
    <w:rsid w:val="00446567"/>
    <w:rsid w:val="00447B10"/>
    <w:rsid w:val="00452EE4"/>
    <w:rsid w:val="00452F0B"/>
    <w:rsid w:val="004536D6"/>
    <w:rsid w:val="00457224"/>
    <w:rsid w:val="00462D30"/>
    <w:rsid w:val="0047217B"/>
    <w:rsid w:val="0047482C"/>
    <w:rsid w:val="00475436"/>
    <w:rsid w:val="0048047E"/>
    <w:rsid w:val="00482AF9"/>
    <w:rsid w:val="00490DC7"/>
    <w:rsid w:val="00496BB2"/>
    <w:rsid w:val="004B37B4"/>
    <w:rsid w:val="004B72B4"/>
    <w:rsid w:val="004C0314"/>
    <w:rsid w:val="004C0D3D"/>
    <w:rsid w:val="004C213E"/>
    <w:rsid w:val="004C376C"/>
    <w:rsid w:val="004C657F"/>
    <w:rsid w:val="004D17D8"/>
    <w:rsid w:val="004D52D8"/>
    <w:rsid w:val="004E355B"/>
    <w:rsid w:val="005028E5"/>
    <w:rsid w:val="00503735"/>
    <w:rsid w:val="0051541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073"/>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597A"/>
    <w:rsid w:val="00607D6C"/>
    <w:rsid w:val="0061383D"/>
    <w:rsid w:val="00614D69"/>
    <w:rsid w:val="00617030"/>
    <w:rsid w:val="00621301"/>
    <w:rsid w:val="0062173F"/>
    <w:rsid w:val="006235FB"/>
    <w:rsid w:val="00626A15"/>
    <w:rsid w:val="006379E9"/>
    <w:rsid w:val="00637EA2"/>
    <w:rsid w:val="00642983"/>
    <w:rsid w:val="006438CB"/>
    <w:rsid w:val="006529B9"/>
    <w:rsid w:val="00654695"/>
    <w:rsid w:val="0065500A"/>
    <w:rsid w:val="00655217"/>
    <w:rsid w:val="0065727C"/>
    <w:rsid w:val="00674A78"/>
    <w:rsid w:val="006814A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43188"/>
    <w:rsid w:val="00752712"/>
    <w:rsid w:val="00753A84"/>
    <w:rsid w:val="007611F5"/>
    <w:rsid w:val="007619E4"/>
    <w:rsid w:val="00761E75"/>
    <w:rsid w:val="0076495E"/>
    <w:rsid w:val="00765FC8"/>
    <w:rsid w:val="00775694"/>
    <w:rsid w:val="0077756A"/>
    <w:rsid w:val="007921D1"/>
    <w:rsid w:val="00793F46"/>
    <w:rsid w:val="007A1325"/>
    <w:rsid w:val="007A1A18"/>
    <w:rsid w:val="007A3BAF"/>
    <w:rsid w:val="007B53D8"/>
    <w:rsid w:val="007B563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E6E"/>
    <w:rsid w:val="008A4633"/>
    <w:rsid w:val="008B032E"/>
    <w:rsid w:val="008C0FA2"/>
    <w:rsid w:val="008C2342"/>
    <w:rsid w:val="008C77B6"/>
    <w:rsid w:val="008D1B91"/>
    <w:rsid w:val="008D724A"/>
    <w:rsid w:val="008E1FC4"/>
    <w:rsid w:val="008E7A3E"/>
    <w:rsid w:val="008F1094"/>
    <w:rsid w:val="008F41FD"/>
    <w:rsid w:val="008F4479"/>
    <w:rsid w:val="008F4BA0"/>
    <w:rsid w:val="00901726"/>
    <w:rsid w:val="00914B8A"/>
    <w:rsid w:val="00920E6A"/>
    <w:rsid w:val="00931816"/>
    <w:rsid w:val="00932C71"/>
    <w:rsid w:val="009362A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B43"/>
    <w:rsid w:val="00A271BA"/>
    <w:rsid w:val="00A27F86"/>
    <w:rsid w:val="00A431C6"/>
    <w:rsid w:val="00A54315"/>
    <w:rsid w:val="00A60FBC"/>
    <w:rsid w:val="00A65C0B"/>
    <w:rsid w:val="00A776BA"/>
    <w:rsid w:val="00A81FD2"/>
    <w:rsid w:val="00A8441A"/>
    <w:rsid w:val="00A8674A"/>
    <w:rsid w:val="00A95775"/>
    <w:rsid w:val="00A96E24"/>
    <w:rsid w:val="00AA6F6E"/>
    <w:rsid w:val="00AB122B"/>
    <w:rsid w:val="00AB21B0"/>
    <w:rsid w:val="00AB48D3"/>
    <w:rsid w:val="00AB4AB2"/>
    <w:rsid w:val="00AC51EC"/>
    <w:rsid w:val="00AD3785"/>
    <w:rsid w:val="00AE0243"/>
    <w:rsid w:val="00AE1BAD"/>
    <w:rsid w:val="00AE2124"/>
    <w:rsid w:val="00AE24BC"/>
    <w:rsid w:val="00AE3E3F"/>
    <w:rsid w:val="00AF2516"/>
    <w:rsid w:val="00AF4760"/>
    <w:rsid w:val="00AF55D4"/>
    <w:rsid w:val="00B0505F"/>
    <w:rsid w:val="00B05C2D"/>
    <w:rsid w:val="00B12933"/>
    <w:rsid w:val="00B12B88"/>
    <w:rsid w:val="00B13483"/>
    <w:rsid w:val="00B137E0"/>
    <w:rsid w:val="00B13BC8"/>
    <w:rsid w:val="00B14308"/>
    <w:rsid w:val="00B24662"/>
    <w:rsid w:val="00B31617"/>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12DE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BC4"/>
    <w:rsid w:val="00CD4C83"/>
    <w:rsid w:val="00CF013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3FB"/>
    <w:rsid w:val="00D53072"/>
    <w:rsid w:val="00D61A4E"/>
    <w:rsid w:val="00D634EA"/>
    <w:rsid w:val="00D713A1"/>
    <w:rsid w:val="00D7744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B7B"/>
    <w:rsid w:val="00E8109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E21"/>
    <w:rsid w:val="00F50C55"/>
    <w:rsid w:val="00F57FFB"/>
    <w:rsid w:val="00F601E6"/>
    <w:rsid w:val="00F73954"/>
    <w:rsid w:val="00F828B4"/>
    <w:rsid w:val="00F834D0"/>
    <w:rsid w:val="00F94060"/>
    <w:rsid w:val="00FA56F6"/>
    <w:rsid w:val="00FB329D"/>
    <w:rsid w:val="00FC27E3"/>
    <w:rsid w:val="00FC74C7"/>
    <w:rsid w:val="00FD2EC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B03F75"/>
  <w14:defaultImageDpi w14:val="300"/>
  <w15:docId w15:val="{38E6C560-FF04-6A40-B1C8-D53C8384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5B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5B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B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5B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A25B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5B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B43"/>
  </w:style>
  <w:style w:type="character" w:customStyle="1" w:styleId="Heading1Char">
    <w:name w:val="Heading 1 Char"/>
    <w:aliases w:val="Pocket Char"/>
    <w:basedOn w:val="DefaultParagraphFont"/>
    <w:link w:val="Heading1"/>
    <w:uiPriority w:val="9"/>
    <w:rsid w:val="00A25B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5B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5B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A25B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5B4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A25B4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A25B4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5B4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25B43"/>
    <w:rPr>
      <w:color w:val="auto"/>
      <w:u w:val="none"/>
    </w:rPr>
  </w:style>
  <w:style w:type="paragraph" w:styleId="DocumentMap">
    <w:name w:val="Document Map"/>
    <w:basedOn w:val="Normal"/>
    <w:link w:val="DocumentMapChar"/>
    <w:uiPriority w:val="99"/>
    <w:semiHidden/>
    <w:unhideWhenUsed/>
    <w:rsid w:val="00A25B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B43"/>
    <w:rPr>
      <w:rFonts w:ascii="Lucida Grande" w:hAnsi="Lucida Grande" w:cs="Lucida Grande"/>
    </w:rPr>
  </w:style>
  <w:style w:type="paragraph" w:customStyle="1" w:styleId="Analytic">
    <w:name w:val="Analytic"/>
    <w:basedOn w:val="Normal"/>
    <w:link w:val="AnalyticChar"/>
    <w:qFormat/>
    <w:rsid w:val="00A25B43"/>
    <w:rPr>
      <w:b/>
      <w:sz w:val="26"/>
    </w:rPr>
  </w:style>
  <w:style w:type="paragraph" w:customStyle="1" w:styleId="textbold">
    <w:name w:val="text bold"/>
    <w:basedOn w:val="Normal"/>
    <w:link w:val="Emphasis"/>
    <w:uiPriority w:val="20"/>
    <w:qFormat/>
    <w:rsid w:val="00914B8A"/>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AnalyticChar">
    <w:name w:val="Analytic Char"/>
    <w:basedOn w:val="DefaultParagraphFont"/>
    <w:link w:val="Analytic"/>
    <w:locked/>
    <w:rsid w:val="0060597A"/>
    <w:rPr>
      <w:rFonts w:ascii="Calibri" w:hAnsi="Calibri" w:cs="Calibri"/>
      <w:b/>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490D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74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ecolonization.org/index.php/des/article/download/18630/155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7615/zkyc-q417" TargetMode="External"/><Relationship Id="rId5" Type="http://schemas.openxmlformats.org/officeDocument/2006/relationships/numbering" Target="numbering.xml"/><Relationship Id="rId10" Type="http://schemas.openxmlformats.org/officeDocument/2006/relationships/hyperlink" Target="https://law.jrank.org/"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6991</Words>
  <Characters>39854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50</cp:revision>
  <dcterms:created xsi:type="dcterms:W3CDTF">2021-10-30T18:16:00Z</dcterms:created>
  <dcterms:modified xsi:type="dcterms:W3CDTF">2021-10-30T21:30:00Z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