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F6FE9" w14:textId="55F6E9EC" w:rsidR="00E42E4C" w:rsidRDefault="00FC0A75" w:rsidP="00FC0A75">
      <w:pPr>
        <w:pStyle w:val="Heading1"/>
      </w:pPr>
      <w:r>
        <w:t>1NC</w:t>
      </w:r>
    </w:p>
    <w:p w14:paraId="7C78F4FF" w14:textId="7471CA00" w:rsidR="00FC0A75" w:rsidRDefault="00FC0A75" w:rsidP="00FC0A75">
      <w:pPr>
        <w:pStyle w:val="Heading2"/>
      </w:pPr>
      <w:r>
        <w:lastRenderedPageBreak/>
        <w:t>1</w:t>
      </w:r>
    </w:p>
    <w:p w14:paraId="4C5F5098" w14:textId="3D4477FD" w:rsidR="00FC0A75" w:rsidRDefault="00FC0A75" w:rsidP="00FC0A75">
      <w:pPr>
        <w:pStyle w:val="Heading3"/>
      </w:pPr>
      <w:r>
        <w:lastRenderedPageBreak/>
        <w:t>1NC – P</w:t>
      </w:r>
    </w:p>
    <w:p w14:paraId="3AA3EF59" w14:textId="77777777" w:rsidR="006B334C" w:rsidRDefault="006B334C" w:rsidP="006B334C">
      <w:pPr>
        <w:pStyle w:val="Heading4"/>
      </w:pPr>
      <w:r w:rsidRPr="00821B1C">
        <w:t xml:space="preserve">Their failure to </w:t>
      </w:r>
      <w:r w:rsidRPr="00D3205E">
        <w:rPr>
          <w:u w:val="single"/>
        </w:rPr>
        <w:t>specify an agent</w:t>
      </w:r>
      <w:r w:rsidRPr="00821B1C">
        <w:t xml:space="preserve"> is a voting issue – makes mechanism counterplans </w:t>
      </w:r>
      <w:r>
        <w:t xml:space="preserve">and agent-based </w:t>
      </w:r>
      <w:proofErr w:type="spellStart"/>
      <w:r>
        <w:t>disads</w:t>
      </w:r>
      <w:proofErr w:type="spellEnd"/>
      <w:r>
        <w:t xml:space="preserve"> </w:t>
      </w:r>
      <w:r w:rsidRPr="00821B1C">
        <w:t>impossible</w:t>
      </w:r>
      <w:r>
        <w:t xml:space="preserve"> </w:t>
      </w:r>
      <w:r w:rsidRPr="00821B1C">
        <w:t xml:space="preserve">– it’s a voter for </w:t>
      </w:r>
      <w:r w:rsidRPr="00D3205E">
        <w:rPr>
          <w:u w:val="single"/>
        </w:rPr>
        <w:t>fairness</w:t>
      </w:r>
      <w:r w:rsidRPr="00821B1C">
        <w:t xml:space="preserve"> because the </w:t>
      </w:r>
      <w:r>
        <w:t>1AR</w:t>
      </w:r>
      <w:r w:rsidRPr="00821B1C">
        <w:t xml:space="preserve"> can spike out of DAs and CPs, which kills clash and nuance. </w:t>
      </w:r>
    </w:p>
    <w:p w14:paraId="06BC069F" w14:textId="3E21EDF7" w:rsidR="00FC0A75" w:rsidRDefault="00FC0A75" w:rsidP="00FC0A75"/>
    <w:p w14:paraId="36B30542" w14:textId="27390214" w:rsidR="006B334C" w:rsidRDefault="006B334C" w:rsidP="006B334C">
      <w:pPr>
        <w:pStyle w:val="Heading2"/>
      </w:pPr>
      <w:r>
        <w:lastRenderedPageBreak/>
        <w:t>2</w:t>
      </w:r>
    </w:p>
    <w:p w14:paraId="77C62A3C" w14:textId="77777777" w:rsidR="006B334C" w:rsidRDefault="006B334C" w:rsidP="006B334C">
      <w:pPr>
        <w:pStyle w:val="Heading3"/>
      </w:pPr>
      <w:r>
        <w:lastRenderedPageBreak/>
        <w:t>1NC – DA</w:t>
      </w:r>
    </w:p>
    <w:p w14:paraId="084F4626" w14:textId="77777777" w:rsidR="006B334C" w:rsidRDefault="006B334C" w:rsidP="006B334C">
      <w:pPr>
        <w:pStyle w:val="Heading4"/>
      </w:pPr>
      <w:r>
        <w:t>The commercial space industry is growing now but it’s on the brink.</w:t>
      </w:r>
    </w:p>
    <w:p w14:paraId="6442C724" w14:textId="77777777" w:rsidR="006B334C" w:rsidRPr="001227D3" w:rsidRDefault="006B334C" w:rsidP="006B334C">
      <w:pPr>
        <w:rPr>
          <w:sz w:val="16"/>
          <w:szCs w:val="16"/>
        </w:rPr>
      </w:pPr>
      <w:proofErr w:type="spellStart"/>
      <w:r w:rsidRPr="00D5496A">
        <w:rPr>
          <w:rStyle w:val="Style13ptBold"/>
        </w:rPr>
        <w:t>Weinzierl</w:t>
      </w:r>
      <w:proofErr w:type="spellEnd"/>
      <w:r w:rsidRPr="00D5496A">
        <w:rPr>
          <w:rStyle w:val="Style13ptBold"/>
        </w:rPr>
        <w:t xml:space="preserve"> and Sarang ‘2</w:t>
      </w:r>
      <w:r>
        <w:rPr>
          <w:rStyle w:val="Style13ptBold"/>
        </w:rPr>
        <w:t>1</w:t>
      </w:r>
      <w:r>
        <w:rPr>
          <w:sz w:val="16"/>
          <w:szCs w:val="16"/>
        </w:rPr>
        <w:t xml:space="preserve"> </w:t>
      </w:r>
      <w:r w:rsidRPr="00A76998">
        <w:rPr>
          <w:sz w:val="16"/>
          <w:szCs w:val="16"/>
        </w:rPr>
        <w:t xml:space="preserve">[Matt </w:t>
      </w:r>
      <w:proofErr w:type="spellStart"/>
      <w:r w:rsidRPr="00A76998">
        <w:rPr>
          <w:sz w:val="16"/>
          <w:szCs w:val="16"/>
        </w:rPr>
        <w:t>Weinzierl</w:t>
      </w:r>
      <w:proofErr w:type="spellEnd"/>
      <w:r w:rsidRPr="00A76998">
        <w:rPr>
          <w:sz w:val="16"/>
          <w:szCs w:val="16"/>
        </w:rPr>
        <w:t>; a Professor of Business Administration at the Harvard Business School; Mehak Sarang; works with the Space Exploration Initiative, a Research Associate at Harvard Business School; 02-12-2021; “The Commercial Space Age Is Here”; Harvard Business Review; https://hbr.org/2021/02/the-commercial-space-age-is-here; Accessed 12-03-2021] AK</w:t>
      </w:r>
    </w:p>
    <w:p w14:paraId="70DE97C7" w14:textId="77777777" w:rsidR="006B334C" w:rsidRPr="004F3B09" w:rsidRDefault="006B334C" w:rsidP="006B334C">
      <w:pPr>
        <w:rPr>
          <w:sz w:val="16"/>
        </w:rPr>
      </w:pPr>
      <w:r w:rsidRPr="004F3B09">
        <w:rPr>
          <w:sz w:val="16"/>
        </w:rPr>
        <w:t xml:space="preserve">There’s no shortage of hype surrounding the commercial space industry. But while tech leaders promise us moon bases and settlements on Mars, the space economy has thus far remained distinctly local — at least in a cosmic sense. Last year, however, </w:t>
      </w:r>
      <w:r w:rsidRPr="00C80E88">
        <w:rPr>
          <w:rStyle w:val="StyleUnderline"/>
          <w:highlight w:val="green"/>
        </w:rPr>
        <w:t>we crossed an important threshold</w:t>
      </w:r>
      <w:r w:rsidRPr="004F3B09">
        <w:rPr>
          <w:rStyle w:val="StyleUnderline"/>
        </w:rPr>
        <w:t xml:space="preserve">: For the first time in human history, </w:t>
      </w:r>
      <w:r w:rsidRPr="00C80E88">
        <w:rPr>
          <w:rStyle w:val="StyleUnderline"/>
          <w:highlight w:val="green"/>
        </w:rPr>
        <w:t>humans accessed space via</w:t>
      </w:r>
      <w:r w:rsidRPr="004F3B09">
        <w:rPr>
          <w:rStyle w:val="StyleUnderline"/>
        </w:rPr>
        <w:t xml:space="preserve"> a </w:t>
      </w:r>
      <w:r w:rsidRPr="00C80E88">
        <w:rPr>
          <w:rStyle w:val="StyleUnderline"/>
          <w:highlight w:val="green"/>
        </w:rPr>
        <w:t>vehicle</w:t>
      </w:r>
      <w:r w:rsidRPr="004F3B09">
        <w:rPr>
          <w:rStyle w:val="StyleUnderline"/>
        </w:rPr>
        <w:t xml:space="preserve"> built and owned</w:t>
      </w:r>
      <w:r w:rsidRPr="004F3B09">
        <w:rPr>
          <w:sz w:val="16"/>
        </w:rPr>
        <w:t xml:space="preserve"> not by any government, but </w:t>
      </w:r>
      <w:r w:rsidRPr="00C80E88">
        <w:rPr>
          <w:rStyle w:val="StyleUnderline"/>
          <w:highlight w:val="green"/>
        </w:rPr>
        <w:t>by</w:t>
      </w:r>
      <w:r w:rsidRPr="004F3B09">
        <w:rPr>
          <w:rStyle w:val="StyleUnderline"/>
        </w:rPr>
        <w:t xml:space="preserve"> a </w:t>
      </w:r>
      <w:r w:rsidRPr="00C80E88">
        <w:rPr>
          <w:rStyle w:val="StyleUnderline"/>
          <w:highlight w:val="green"/>
        </w:rPr>
        <w:t>private corporation</w:t>
      </w:r>
      <w:r w:rsidRPr="004F3B09">
        <w:rPr>
          <w:sz w:val="16"/>
        </w:rPr>
        <w:t xml:space="preserve"> with its sights set on affordable space settlement. It was </w:t>
      </w:r>
      <w:r w:rsidRPr="00C80E88">
        <w:rPr>
          <w:rStyle w:val="Emphasis"/>
          <w:highlight w:val="green"/>
        </w:rPr>
        <w:t>the first</w:t>
      </w:r>
      <w:r w:rsidRPr="004F3B09">
        <w:rPr>
          <w:rStyle w:val="Emphasis"/>
        </w:rPr>
        <w:t xml:space="preserve"> significant </w:t>
      </w:r>
      <w:r w:rsidRPr="00C80E88">
        <w:rPr>
          <w:rStyle w:val="Emphasis"/>
          <w:highlight w:val="green"/>
        </w:rPr>
        <w:t>step towards building an economy</w:t>
      </w:r>
      <w:r w:rsidRPr="004F3B09">
        <w:rPr>
          <w:rStyle w:val="Emphasis"/>
        </w:rPr>
        <w:t xml:space="preserve"> both </w:t>
      </w:r>
      <w:r w:rsidRPr="00C80E88">
        <w:rPr>
          <w:rStyle w:val="Emphasis"/>
          <w:highlight w:val="green"/>
        </w:rPr>
        <w:t>in space</w:t>
      </w:r>
      <w:r w:rsidRPr="004F3B09">
        <w:rPr>
          <w:rStyle w:val="Emphasis"/>
        </w:rPr>
        <w:t xml:space="preserve"> and </w:t>
      </w:r>
      <w:r w:rsidRPr="00C80E88">
        <w:rPr>
          <w:rStyle w:val="Emphasis"/>
          <w:highlight w:val="green"/>
        </w:rPr>
        <w:t>for space</w:t>
      </w:r>
      <w:r w:rsidRPr="004F3B09">
        <w:rPr>
          <w:sz w:val="16"/>
        </w:rPr>
        <w:t xml:space="preserve">. </w:t>
      </w:r>
      <w:r w:rsidRPr="004F3B09">
        <w:rPr>
          <w:rStyle w:val="StyleUnderline"/>
        </w:rPr>
        <w:t>The implications</w:t>
      </w:r>
      <w:r w:rsidRPr="004F3B09">
        <w:rPr>
          <w:sz w:val="16"/>
        </w:rPr>
        <w:t xml:space="preserve"> — for business, policy, and society at large — </w:t>
      </w:r>
      <w:r w:rsidRPr="004F3B09">
        <w:rPr>
          <w:rStyle w:val="StyleUnderline"/>
        </w:rPr>
        <w:t>are hard to overstate</w:t>
      </w:r>
      <w:r w:rsidRPr="004F3B09">
        <w:rPr>
          <w:sz w:val="16"/>
        </w:rPr>
        <w:t>.</w:t>
      </w:r>
    </w:p>
    <w:p w14:paraId="2671961F" w14:textId="77777777" w:rsidR="006B334C" w:rsidRPr="003C782A" w:rsidRDefault="006B334C" w:rsidP="006B334C">
      <w:pPr>
        <w:rPr>
          <w:sz w:val="16"/>
        </w:rPr>
      </w:pPr>
      <w:r w:rsidRPr="003C782A">
        <w:rPr>
          <w:sz w:val="16"/>
        </w:rPr>
        <w:t xml:space="preserve">In 2019, 95% of the </w:t>
      </w:r>
      <w:r w:rsidRPr="00C80E88">
        <w:rPr>
          <w:rStyle w:val="Emphasis"/>
          <w:highlight w:val="green"/>
        </w:rPr>
        <w:t>estimated $366 billion in</w:t>
      </w:r>
      <w:r w:rsidRPr="00CC26D7">
        <w:rPr>
          <w:rStyle w:val="Emphasis"/>
        </w:rPr>
        <w:t xml:space="preserve"> revenue earned in the </w:t>
      </w:r>
      <w:r w:rsidRPr="00C80E88">
        <w:rPr>
          <w:rStyle w:val="Emphasis"/>
          <w:highlight w:val="green"/>
        </w:rPr>
        <w:t>space sector</w:t>
      </w:r>
      <w:r w:rsidRPr="003C782A">
        <w:rPr>
          <w:sz w:val="16"/>
        </w:rPr>
        <w:t xml:space="preserve"> was from the space-for-earth economy: that is, goods or services produced in space for use on earth. The </w:t>
      </w:r>
      <w:r w:rsidRPr="00731D55">
        <w:rPr>
          <w:rStyle w:val="StyleUnderline"/>
        </w:rPr>
        <w:t>space-for-earth economy includes telecommunications and internet infrastructure, earth observation capabilities, national security satellites, and more</w:t>
      </w:r>
      <w:r w:rsidRPr="003C782A">
        <w:rPr>
          <w:sz w:val="16"/>
        </w:rPr>
        <w:t xml:space="preserve">. This </w:t>
      </w:r>
      <w:r w:rsidRPr="00731D55">
        <w:rPr>
          <w:rStyle w:val="Emphasis"/>
        </w:rPr>
        <w:t xml:space="preserve">economy </w:t>
      </w:r>
      <w:r w:rsidRPr="00C80E88">
        <w:rPr>
          <w:rStyle w:val="Emphasis"/>
          <w:highlight w:val="green"/>
        </w:rPr>
        <w:t>is booming</w:t>
      </w:r>
      <w:r w:rsidRPr="003C782A">
        <w:rPr>
          <w:sz w:val="16"/>
        </w:rPr>
        <w:t xml:space="preserve">, and though research shows that it faces the challenges of overcrowding and monopolization that tend to arise whenever companies compete for a scarce natural resource, projections for its future are optimistic. </w:t>
      </w:r>
      <w:r w:rsidRPr="003C782A">
        <w:rPr>
          <w:rStyle w:val="StyleUnderline"/>
        </w:rPr>
        <w:t>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w:t>
      </w:r>
      <w:r w:rsidRPr="003C782A">
        <w:rPr>
          <w:sz w:val="16"/>
        </w:rPr>
        <w:t>.</w:t>
      </w:r>
    </w:p>
    <w:p w14:paraId="6E98DB3B" w14:textId="77777777" w:rsidR="006B334C" w:rsidRPr="008E3C8C" w:rsidRDefault="006B334C" w:rsidP="006B334C">
      <w:pPr>
        <w:rPr>
          <w:sz w:val="16"/>
        </w:rPr>
      </w:pPr>
      <w:r w:rsidRPr="008E3C8C">
        <w:rPr>
          <w:sz w:val="16"/>
        </w:rPr>
        <w:t xml:space="preserve">In contrast, the space-for-space economy — that is, goods and services produced in space for use in space, such as mining the Moon or asteroids for material with which to construct in-space habitats or supply refueling depots — has struggled to get off the ground. As far back as the 1970s, </w:t>
      </w:r>
      <w:r w:rsidRPr="00C80E88">
        <w:rPr>
          <w:rStyle w:val="StyleUnderline"/>
          <w:highlight w:val="green"/>
        </w:rPr>
        <w:t>research</w:t>
      </w:r>
      <w:r w:rsidRPr="008E3C8C">
        <w:rPr>
          <w:rStyle w:val="StyleUnderline"/>
        </w:rPr>
        <w:t xml:space="preserve"> commissioned </w:t>
      </w:r>
      <w:r w:rsidRPr="00C80E88">
        <w:rPr>
          <w:rStyle w:val="StyleUnderline"/>
          <w:highlight w:val="green"/>
        </w:rPr>
        <w:t>by NASA predicted</w:t>
      </w:r>
      <w:r w:rsidRPr="008E3C8C">
        <w:rPr>
          <w:rStyle w:val="StyleUnderline"/>
        </w:rPr>
        <w:t xml:space="preserve"> the rise of a </w:t>
      </w:r>
      <w:r w:rsidRPr="00C80E88">
        <w:rPr>
          <w:rStyle w:val="StyleUnderline"/>
          <w:highlight w:val="green"/>
        </w:rPr>
        <w:t>space-based economy</w:t>
      </w:r>
      <w:r w:rsidRPr="008E3C8C">
        <w:rPr>
          <w:rStyle w:val="StyleUnderline"/>
        </w:rPr>
        <w:t xml:space="preserve"> that would supply the demands of hundreds, thousands, even millions of humans living in space, dwarfing the space-for-earth economy (and, eventually, the entire terrestrial economy as well</w:t>
      </w:r>
      <w:r w:rsidRPr="008E3C8C">
        <w:rPr>
          <w:sz w:val="16"/>
        </w:rPr>
        <w:t>). The realization of such a vision would change how all of us do business, live our lives, and govern our societies — but to date, we’ve never even had more than 13 people in space at one time, leaving that dream as little more than science fiction.</w:t>
      </w:r>
    </w:p>
    <w:p w14:paraId="791F5A92" w14:textId="77777777" w:rsidR="006B334C" w:rsidRDefault="006B334C" w:rsidP="006B334C">
      <w:pPr>
        <w:rPr>
          <w:sz w:val="16"/>
        </w:rPr>
      </w:pPr>
      <w:r w:rsidRPr="00D52312">
        <w:rPr>
          <w:sz w:val="16"/>
        </w:rPr>
        <w:t xml:space="preserve">Today, however, </w:t>
      </w:r>
      <w:r w:rsidRPr="00D52312">
        <w:rPr>
          <w:rStyle w:val="Emphasis"/>
        </w:rPr>
        <w:t xml:space="preserve">there is reason to think that </w:t>
      </w:r>
      <w:r w:rsidRPr="00C80E88">
        <w:rPr>
          <w:rStyle w:val="Emphasis"/>
          <w:highlight w:val="green"/>
        </w:rPr>
        <w:t>we may finally</w:t>
      </w:r>
      <w:r w:rsidRPr="00D52312">
        <w:rPr>
          <w:rStyle w:val="Emphasis"/>
        </w:rPr>
        <w:t xml:space="preserve"> be </w:t>
      </w:r>
      <w:r w:rsidRPr="00C80E88">
        <w:rPr>
          <w:rStyle w:val="Emphasis"/>
          <w:highlight w:val="green"/>
        </w:rPr>
        <w:t>reach</w:t>
      </w:r>
      <w:r w:rsidRPr="00D52312">
        <w:rPr>
          <w:rStyle w:val="Emphasis"/>
        </w:rPr>
        <w:t xml:space="preserve">ing the first stages of a true </w:t>
      </w:r>
      <w:r w:rsidRPr="00C80E88">
        <w:rPr>
          <w:rStyle w:val="Emphasis"/>
          <w:highlight w:val="green"/>
        </w:rPr>
        <w:t>space-for-space economy</w:t>
      </w:r>
      <w:r w:rsidRPr="00D52312">
        <w:rPr>
          <w:rStyle w:val="StyleUnderline"/>
        </w:rPr>
        <w:t xml:space="preserve">. </w:t>
      </w:r>
      <w:r w:rsidRPr="00C80E88">
        <w:rPr>
          <w:rStyle w:val="StyleUnderline"/>
          <w:highlight w:val="green"/>
        </w:rPr>
        <w:t>SpaceX</w:t>
      </w:r>
      <w:r w:rsidRPr="00C80E88">
        <w:rPr>
          <w:rStyle w:val="StyleUnderline"/>
        </w:rPr>
        <w:t>’s</w:t>
      </w:r>
      <w:r w:rsidRPr="00D52312">
        <w:rPr>
          <w:rStyle w:val="StyleUnderline"/>
        </w:rPr>
        <w:t xml:space="preserve"> recent achievements </w:t>
      </w:r>
      <w:r w:rsidRPr="00D52312">
        <w:rPr>
          <w:sz w:val="16"/>
        </w:rPr>
        <w:t xml:space="preserve">(in cooperation with NASA), as well as upcoming </w:t>
      </w:r>
      <w:r w:rsidRPr="00D52312">
        <w:rPr>
          <w:rStyle w:val="StyleUnderline"/>
        </w:rPr>
        <w:t xml:space="preserve">efforts by </w:t>
      </w:r>
      <w:r w:rsidRPr="00C80E88">
        <w:rPr>
          <w:rStyle w:val="StyleUnderline"/>
          <w:highlight w:val="green"/>
        </w:rPr>
        <w:t>Boeing, Blue Origin, and Virgin Galactic</w:t>
      </w:r>
      <w:r w:rsidRPr="00D52312">
        <w:rPr>
          <w:rStyle w:val="StyleUnderline"/>
        </w:rPr>
        <w:t xml:space="preserve"> to </w:t>
      </w:r>
      <w:r w:rsidRPr="00C80E88">
        <w:rPr>
          <w:rStyle w:val="StyleUnderline"/>
          <w:highlight w:val="green"/>
        </w:rPr>
        <w:t>put people in space sustainably</w:t>
      </w:r>
      <w:r w:rsidRPr="00D52312">
        <w:rPr>
          <w:rStyle w:val="StyleUnderline"/>
        </w:rPr>
        <w:t xml:space="preserve"> and </w:t>
      </w:r>
      <w:r w:rsidRPr="00C80E88">
        <w:rPr>
          <w:rStyle w:val="StyleUnderline"/>
          <w:highlight w:val="green"/>
        </w:rPr>
        <w:t>at scale</w:t>
      </w:r>
      <w:r w:rsidRPr="00D52312">
        <w:rPr>
          <w:rStyle w:val="StyleUnderline"/>
        </w:rPr>
        <w:t xml:space="preserve">, mark </w:t>
      </w:r>
      <w:r w:rsidRPr="00C80E88">
        <w:rPr>
          <w:rStyle w:val="StyleUnderline"/>
          <w:highlight w:val="green"/>
        </w:rPr>
        <w:t>the opening of a new chapter</w:t>
      </w:r>
      <w:r w:rsidRPr="00D52312">
        <w:rPr>
          <w:rStyle w:val="StyleUnderline"/>
        </w:rPr>
        <w:t xml:space="preserve"> of spaceflight </w:t>
      </w:r>
      <w:r w:rsidRPr="00C80E88">
        <w:rPr>
          <w:rStyle w:val="StyleUnderline"/>
          <w:highlight w:val="green"/>
        </w:rPr>
        <w:t>led by</w:t>
      </w:r>
      <w:r w:rsidRPr="00D52312">
        <w:rPr>
          <w:rStyle w:val="StyleUnderline"/>
        </w:rPr>
        <w:t xml:space="preserve"> private </w:t>
      </w:r>
      <w:r w:rsidRPr="00C80E88">
        <w:rPr>
          <w:rStyle w:val="StyleUnderline"/>
          <w:highlight w:val="green"/>
        </w:rPr>
        <w:t>firms</w:t>
      </w:r>
      <w:r w:rsidRPr="00D52312">
        <w:rPr>
          <w:sz w:val="16"/>
        </w:rPr>
        <w:t xml:space="preserve">. These </w:t>
      </w:r>
      <w:r w:rsidRPr="00D52312">
        <w:rPr>
          <w:rStyle w:val="StyleUnderline"/>
        </w:rPr>
        <w:t>firms have both the intention and capability to bring private citizens to space as passengers, tourists, and</w:t>
      </w:r>
      <w:r w:rsidRPr="00D52312">
        <w:rPr>
          <w:sz w:val="16"/>
        </w:rPr>
        <w:t xml:space="preserve"> — eventually — </w:t>
      </w:r>
      <w:r w:rsidRPr="00D52312">
        <w:rPr>
          <w:rStyle w:val="StyleUnderline"/>
        </w:rPr>
        <w:t xml:space="preserve">settlers, </w:t>
      </w:r>
      <w:r w:rsidRPr="00C80E88">
        <w:rPr>
          <w:rStyle w:val="StyleUnderline"/>
          <w:highlight w:val="green"/>
        </w:rPr>
        <w:t>opening the door for businesses</w:t>
      </w:r>
      <w:r w:rsidRPr="00D52312">
        <w:rPr>
          <w:rStyle w:val="StyleUnderline"/>
        </w:rPr>
        <w:t xml:space="preserve"> to start meeting the demand those people create </w:t>
      </w:r>
      <w:r w:rsidRPr="00C80E88">
        <w:rPr>
          <w:rStyle w:val="StyleUnderline"/>
          <w:highlight w:val="green"/>
        </w:rPr>
        <w:t>over the next</w:t>
      </w:r>
      <w:r w:rsidRPr="00D52312">
        <w:rPr>
          <w:rStyle w:val="StyleUnderline"/>
        </w:rPr>
        <w:t xml:space="preserve"> several </w:t>
      </w:r>
      <w:r w:rsidRPr="00C80E88">
        <w:rPr>
          <w:rStyle w:val="StyleUnderline"/>
          <w:highlight w:val="green"/>
        </w:rPr>
        <w:t>decades</w:t>
      </w:r>
      <w:r w:rsidRPr="00D52312">
        <w:rPr>
          <w:rStyle w:val="StyleUnderline"/>
        </w:rPr>
        <w:t xml:space="preserve"> with an array of space-for-space goods and services</w:t>
      </w:r>
      <w:r w:rsidRPr="00D52312">
        <w:rPr>
          <w:sz w:val="16"/>
        </w:rPr>
        <w:t>.</w:t>
      </w:r>
    </w:p>
    <w:p w14:paraId="42E281DC" w14:textId="77777777" w:rsidR="006B334C" w:rsidRDefault="006B334C" w:rsidP="006B334C"/>
    <w:p w14:paraId="069CA147" w14:textId="77777777" w:rsidR="006B334C" w:rsidRPr="00FF520A" w:rsidRDefault="006B334C" w:rsidP="006B334C">
      <w:pPr>
        <w:pStyle w:val="Heading4"/>
      </w:pPr>
      <w:r>
        <w:t xml:space="preserve">Maintaining it is key to </w:t>
      </w:r>
      <w:r>
        <w:rPr>
          <w:u w:val="single"/>
        </w:rPr>
        <w:t>crisis response</w:t>
      </w:r>
      <w:r>
        <w:t xml:space="preserve">, </w:t>
      </w:r>
      <w:r w:rsidRPr="00FF520A">
        <w:rPr>
          <w:u w:val="single"/>
        </w:rPr>
        <w:t>crop monitoring</w:t>
      </w:r>
      <w:r>
        <w:t xml:space="preserve">, and </w:t>
      </w:r>
      <w:r>
        <w:rPr>
          <w:u w:val="single"/>
        </w:rPr>
        <w:t>innovation</w:t>
      </w:r>
      <w:r>
        <w:t xml:space="preserve">. </w:t>
      </w:r>
    </w:p>
    <w:p w14:paraId="41E3D7CA" w14:textId="77777777" w:rsidR="006B334C" w:rsidRPr="00A87FCB" w:rsidRDefault="006B334C" w:rsidP="006B334C">
      <w:r>
        <w:t xml:space="preserve">Joshua </w:t>
      </w:r>
      <w:r w:rsidRPr="00A87FCB">
        <w:rPr>
          <w:rStyle w:val="Style13ptBold"/>
        </w:rPr>
        <w:t>Hampson 17</w:t>
      </w:r>
      <w:r>
        <w:t xml:space="preserve">. Security Studies Fellow </w:t>
      </w:r>
      <w:proofErr w:type="gramStart"/>
      <w:r>
        <w:t>The</w:t>
      </w:r>
      <w:proofErr w:type="gramEnd"/>
      <w:r>
        <w:t xml:space="preserve"> </w:t>
      </w:r>
      <w:proofErr w:type="spellStart"/>
      <w:r>
        <w:t>Niskanen</w:t>
      </w:r>
      <w:proofErr w:type="spellEnd"/>
      <w:r>
        <w:t xml:space="preserve"> Center. “The Future of Space Commercialization.” </w:t>
      </w:r>
      <w:proofErr w:type="spellStart"/>
      <w:r>
        <w:t>Niskanen</w:t>
      </w:r>
      <w:proofErr w:type="spellEnd"/>
      <w:r>
        <w:t xml:space="preserve"> Center. 1/25/2017. https://republicans-science.house.gov/sites/republicans.science.house.gov/files/documents/TheFutureofSpaceCommercializationFinal.pdf</w:t>
      </w:r>
    </w:p>
    <w:p w14:paraId="5CDA46A9" w14:textId="77777777" w:rsidR="006B334C" w:rsidRPr="004673E6" w:rsidRDefault="006B334C" w:rsidP="006B334C">
      <w:pPr>
        <w:rPr>
          <w:sz w:val="16"/>
        </w:rPr>
      </w:pPr>
      <w:r w:rsidRPr="005469F9">
        <w:rPr>
          <w:rStyle w:val="StyleUnderline"/>
        </w:rPr>
        <w:lastRenderedPageBreak/>
        <w:t xml:space="preserve">The size of the </w:t>
      </w:r>
      <w:r w:rsidRPr="005469F9">
        <w:rPr>
          <w:rStyle w:val="Emphasis"/>
        </w:rPr>
        <w:t>space economy</w:t>
      </w:r>
      <w:r w:rsidRPr="005469F9">
        <w:rPr>
          <w:rStyle w:val="StyleUnderline"/>
        </w:rPr>
        <w:t xml:space="preserve"> is </w:t>
      </w:r>
      <w:r w:rsidRPr="005469F9">
        <w:rPr>
          <w:rStyle w:val="Emphasis"/>
        </w:rPr>
        <w:t>far larger</w:t>
      </w:r>
      <w:r w:rsidRPr="005469F9">
        <w:rPr>
          <w:rStyle w:val="StyleUnderline"/>
        </w:rPr>
        <w:t xml:space="preserve"> than many may think</w:t>
      </w:r>
      <w:r w:rsidRPr="005469F9">
        <w:rPr>
          <w:sz w:val="16"/>
        </w:rPr>
        <w:t xml:space="preserve">. In 2015 alone, </w:t>
      </w:r>
      <w:r w:rsidRPr="005469F9">
        <w:rPr>
          <w:rStyle w:val="StyleUnderline"/>
        </w:rPr>
        <w:t>the global market amounted to $</w:t>
      </w:r>
      <w:r w:rsidRPr="005469F9">
        <w:rPr>
          <w:rStyle w:val="Emphasis"/>
        </w:rPr>
        <w:t>323 billion</w:t>
      </w:r>
      <w:r w:rsidRPr="005469F9">
        <w:rPr>
          <w:sz w:val="16"/>
        </w:rPr>
        <w:t xml:space="preserve">. Commercial infrastructure and systems accounted for 76 percent of that 9 total, with satellite television the largest subsection at $95 billion. The global space launch market’s 10 11 share of that total came in at $6 billion dollars. It can be hard to disaggregate how space benefits 12 </w:t>
      </w:r>
      <w:proofErr w:type="gramStart"/>
      <w:r w:rsidRPr="005469F9">
        <w:rPr>
          <w:sz w:val="16"/>
        </w:rPr>
        <w:t>particular national</w:t>
      </w:r>
      <w:proofErr w:type="gramEnd"/>
      <w:r w:rsidRPr="005469F9">
        <w:rPr>
          <w:sz w:val="16"/>
        </w:rPr>
        <w:t xml:space="preserve"> economies, but in 2009 (the last available report), the Federal Aviation Administration (</w:t>
      </w:r>
      <w:r w:rsidRPr="005469F9">
        <w:rPr>
          <w:rStyle w:val="StyleUnderline"/>
        </w:rPr>
        <w:t>FAA</w:t>
      </w:r>
      <w:r w:rsidRPr="005469F9">
        <w:rPr>
          <w:sz w:val="16"/>
        </w:rPr>
        <w:t xml:space="preserve">) </w:t>
      </w:r>
      <w:r w:rsidRPr="005469F9">
        <w:rPr>
          <w:rStyle w:val="StyleUnderline"/>
        </w:rPr>
        <w:t xml:space="preserve">estimated that commercial space transportation and enabled industries generated $208.3 billion in economic activity </w:t>
      </w:r>
      <w:r w:rsidRPr="005469F9">
        <w:rPr>
          <w:rStyle w:val="Emphasis"/>
        </w:rPr>
        <w:t>in the United States alone</w:t>
      </w:r>
      <w:r w:rsidRPr="005469F9">
        <w:rPr>
          <w:sz w:val="16"/>
        </w:rPr>
        <w:t xml:space="preserve">. </w:t>
      </w:r>
      <w:r w:rsidRPr="005469F9">
        <w:rPr>
          <w:rStyle w:val="StyleUnderline"/>
        </w:rPr>
        <w:t>Space is not just about</w:t>
      </w:r>
      <w:r w:rsidRPr="005469F9">
        <w:rPr>
          <w:sz w:val="16"/>
        </w:rPr>
        <w:t xml:space="preserve"> 13 </w:t>
      </w:r>
      <w:r w:rsidRPr="005469F9">
        <w:rPr>
          <w:rStyle w:val="StyleUnderline"/>
        </w:rPr>
        <w:t>satellite television and global transportation</w:t>
      </w:r>
      <w:r w:rsidRPr="005469F9">
        <w:rPr>
          <w:sz w:val="16"/>
        </w:rPr>
        <w:t xml:space="preserve">; while not commercial, </w:t>
      </w:r>
      <w:r w:rsidRPr="005469F9">
        <w:rPr>
          <w:rStyle w:val="Emphasis"/>
        </w:rPr>
        <w:t>GPS satellites</w:t>
      </w:r>
      <w:r w:rsidRPr="005469F9">
        <w:rPr>
          <w:sz w:val="16"/>
        </w:rPr>
        <w:t xml:space="preserve"> also </w:t>
      </w:r>
      <w:r w:rsidRPr="005469F9">
        <w:rPr>
          <w:rStyle w:val="StyleUnderline"/>
        </w:rPr>
        <w:t xml:space="preserve">underpin personal navigation, such as smartphone GPS use, and timing data used for </w:t>
      </w:r>
      <w:r w:rsidRPr="005469F9">
        <w:rPr>
          <w:rStyle w:val="Emphasis"/>
        </w:rPr>
        <w:t>Internet coordination</w:t>
      </w:r>
      <w:r w:rsidRPr="005469F9">
        <w:rPr>
          <w:sz w:val="16"/>
        </w:rPr>
        <w:t xml:space="preserve">.14 </w:t>
      </w:r>
      <w:r w:rsidRPr="005469F9">
        <w:rPr>
          <w:rStyle w:val="StyleUnderline"/>
        </w:rPr>
        <w:t xml:space="preserve">Without that data, there could be problems for a range of </w:t>
      </w:r>
      <w:r w:rsidRPr="005469F9">
        <w:rPr>
          <w:rStyle w:val="Emphasis"/>
        </w:rPr>
        <w:t>Internet</w:t>
      </w:r>
      <w:r w:rsidRPr="005469F9">
        <w:rPr>
          <w:rStyle w:val="StyleUnderline"/>
        </w:rPr>
        <w:t xml:space="preserve"> and </w:t>
      </w:r>
      <w:r w:rsidRPr="005469F9">
        <w:rPr>
          <w:rStyle w:val="Emphasis"/>
        </w:rPr>
        <w:t>cloud-based services</w:t>
      </w:r>
      <w:r w:rsidRPr="005469F9">
        <w:rPr>
          <w:sz w:val="16"/>
        </w:rPr>
        <w:t>.15</w:t>
      </w:r>
    </w:p>
    <w:p w14:paraId="3CD598E9" w14:textId="77777777" w:rsidR="006B334C" w:rsidRPr="004673E6" w:rsidRDefault="006B334C" w:rsidP="006B334C">
      <w:pPr>
        <w:rPr>
          <w:sz w:val="16"/>
        </w:rPr>
      </w:pPr>
      <w:r w:rsidRPr="007851F1">
        <w:rPr>
          <w:rStyle w:val="StyleUnderline"/>
        </w:rPr>
        <w:t>There is</w:t>
      </w:r>
      <w:r w:rsidRPr="004673E6">
        <w:rPr>
          <w:sz w:val="16"/>
        </w:rPr>
        <w:t xml:space="preserve"> also </w:t>
      </w:r>
      <w:r w:rsidRPr="007851F1">
        <w:rPr>
          <w:rStyle w:val="StyleUnderline"/>
        </w:rPr>
        <w:t>room for growth</w:t>
      </w:r>
      <w:r w:rsidRPr="004673E6">
        <w:rPr>
          <w:sz w:val="16"/>
        </w:rPr>
        <w:t xml:space="preserve">. The FAA has noted that while the commercial launch sector has not grown dramatically in the last decade, there are indications that there is latent demand. </w:t>
      </w:r>
      <w:proofErr w:type="gramStart"/>
      <w:r w:rsidRPr="004673E6">
        <w:rPr>
          <w:sz w:val="16"/>
        </w:rPr>
        <w:t xml:space="preserve">This 16 </w:t>
      </w:r>
      <w:r w:rsidRPr="007851F1">
        <w:rPr>
          <w:rStyle w:val="StyleUnderline"/>
        </w:rPr>
        <w:t>demand</w:t>
      </w:r>
      <w:proofErr w:type="gramEnd"/>
      <w:r w:rsidRPr="007851F1">
        <w:rPr>
          <w:rStyle w:val="StyleUnderline"/>
        </w:rPr>
        <w:t xml:space="preserve"> may catalyze an increase in launches and growth of the wider space economy</w:t>
      </w:r>
      <w:r w:rsidRPr="004673E6">
        <w:rPr>
          <w:sz w:val="16"/>
        </w:rPr>
        <w:t xml:space="preserve">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w:t>
      </w:r>
    </w:p>
    <w:p w14:paraId="6958027A" w14:textId="77777777" w:rsidR="006B334C" w:rsidRPr="004673E6" w:rsidRDefault="006B334C" w:rsidP="006B334C">
      <w:pPr>
        <w:rPr>
          <w:sz w:val="16"/>
        </w:rPr>
      </w:pPr>
      <w:r w:rsidRPr="004673E6">
        <w:rPr>
          <w:sz w:val="16"/>
        </w:rPr>
        <w:t xml:space="preserve">In the future, </w:t>
      </w:r>
      <w:r w:rsidRPr="00E3102D">
        <w:rPr>
          <w:rStyle w:val="StyleUnderline"/>
          <w:highlight w:val="cyan"/>
        </w:rPr>
        <w:t>emerging space industries</w:t>
      </w:r>
      <w:r w:rsidRPr="004673E6">
        <w:rPr>
          <w:sz w:val="16"/>
        </w:rPr>
        <w:t xml:space="preserve"> may </w:t>
      </w:r>
      <w:r w:rsidRPr="007851F1">
        <w:rPr>
          <w:rStyle w:val="Emphasis"/>
        </w:rPr>
        <w:t>contribute even more the American economy</w:t>
      </w:r>
      <w:r w:rsidRPr="004673E6">
        <w:rPr>
          <w:sz w:val="16"/>
        </w:rPr>
        <w:t xml:space="preserve">. </w:t>
      </w:r>
      <w:r w:rsidRPr="007851F1">
        <w:rPr>
          <w:rStyle w:val="StyleUnderline"/>
        </w:rPr>
        <w:t>Space tourism and resource recovery</w:t>
      </w:r>
      <w:r w:rsidRPr="004673E6">
        <w:rPr>
          <w:sz w:val="16"/>
        </w:rPr>
        <w:t xml:space="preserve">—e.g., mining on planets, </w:t>
      </w:r>
      <w:proofErr w:type="gramStart"/>
      <w:r w:rsidRPr="004673E6">
        <w:rPr>
          <w:sz w:val="16"/>
        </w:rPr>
        <w:t>moons ,</w:t>
      </w:r>
      <w:proofErr w:type="gramEnd"/>
      <w:r w:rsidRPr="004673E6">
        <w:rPr>
          <w:sz w:val="16"/>
        </w:rPr>
        <w:t xml:space="preserve"> and asteroids—in particular may </w:t>
      </w:r>
      <w:r w:rsidRPr="007851F1">
        <w:rPr>
          <w:rStyle w:val="StyleUnderline"/>
        </w:rPr>
        <w:t>become large parts of that industry</w:t>
      </w:r>
      <w:r w:rsidRPr="004673E6">
        <w:rPr>
          <w:sz w:val="16"/>
        </w:rPr>
        <w:t xml:space="preserve">. Of course, their viability rests on a range of factors, including costs, future regulation, international problems, and assumptions about technological development. However, </w:t>
      </w:r>
      <w:r w:rsidRPr="007851F1">
        <w:rPr>
          <w:rStyle w:val="StyleUnderline"/>
        </w:rPr>
        <w:t>there is increasing optimism in these areas of economic production</w:t>
      </w:r>
      <w:r w:rsidRPr="004673E6">
        <w:rPr>
          <w:sz w:val="16"/>
        </w:rPr>
        <w:t xml:space="preserve">. But the space economy is not just about what happens in orbit, or how that alters life on the ground. </w:t>
      </w:r>
      <w:r w:rsidRPr="007851F1">
        <w:rPr>
          <w:rStyle w:val="StyleUnderline"/>
        </w:rPr>
        <w:t xml:space="preserve">The </w:t>
      </w:r>
      <w:r w:rsidRPr="005469F9">
        <w:rPr>
          <w:rStyle w:val="StyleUnderline"/>
        </w:rPr>
        <w:t>growth</w:t>
      </w:r>
      <w:r w:rsidRPr="007851F1">
        <w:rPr>
          <w:rStyle w:val="StyleUnderline"/>
        </w:rPr>
        <w:t xml:space="preserve"> of this economy can</w:t>
      </w:r>
      <w:r w:rsidRPr="004673E6">
        <w:rPr>
          <w:sz w:val="16"/>
        </w:rPr>
        <w:t xml:space="preserve"> also </w:t>
      </w:r>
      <w:r w:rsidRPr="00E3102D">
        <w:rPr>
          <w:rStyle w:val="Emphasis"/>
          <w:highlight w:val="cyan"/>
        </w:rPr>
        <w:t>contribute to</w:t>
      </w:r>
      <w:r w:rsidRPr="007851F1">
        <w:rPr>
          <w:rStyle w:val="Emphasis"/>
        </w:rPr>
        <w:t xml:space="preserve"> new </w:t>
      </w:r>
      <w:r w:rsidRPr="00E3102D">
        <w:rPr>
          <w:rStyle w:val="Emphasis"/>
          <w:highlight w:val="cyan"/>
        </w:rPr>
        <w:t>innovations</w:t>
      </w:r>
      <w:r w:rsidRPr="004673E6">
        <w:rPr>
          <w:sz w:val="16"/>
        </w:rPr>
        <w:t xml:space="preserve"> </w:t>
      </w:r>
      <w:r w:rsidRPr="00E3102D">
        <w:rPr>
          <w:rStyle w:val="StyleUnderline"/>
          <w:highlight w:val="cyan"/>
        </w:rPr>
        <w:t xml:space="preserve">across </w:t>
      </w:r>
      <w:r w:rsidRPr="00E3102D">
        <w:rPr>
          <w:rStyle w:val="Emphasis"/>
          <w:highlight w:val="cyan"/>
        </w:rPr>
        <w:t>all walks of life</w:t>
      </w:r>
      <w:r w:rsidRPr="004673E6">
        <w:rPr>
          <w:sz w:val="16"/>
        </w:rPr>
        <w:t>.</w:t>
      </w:r>
    </w:p>
    <w:p w14:paraId="7063E85F" w14:textId="77777777" w:rsidR="006B334C" w:rsidRPr="004673E6" w:rsidRDefault="006B334C" w:rsidP="006B334C">
      <w:pPr>
        <w:rPr>
          <w:sz w:val="16"/>
        </w:rPr>
      </w:pPr>
      <w:r w:rsidRPr="004673E6">
        <w:rPr>
          <w:sz w:val="16"/>
        </w:rPr>
        <w:t>Technological Innovation</w:t>
      </w:r>
    </w:p>
    <w:p w14:paraId="43D66D7D" w14:textId="77777777" w:rsidR="006B334C" w:rsidRPr="004673E6" w:rsidRDefault="006B334C" w:rsidP="006B334C">
      <w:pPr>
        <w:rPr>
          <w:sz w:val="16"/>
        </w:rPr>
      </w:pPr>
      <w:r w:rsidRPr="00E3102D">
        <w:rPr>
          <w:rStyle w:val="StyleUnderline"/>
          <w:highlight w:val="cyan"/>
        </w:rPr>
        <w:t>Innovation is</w:t>
      </w:r>
      <w:r w:rsidRPr="004673E6">
        <w:rPr>
          <w:sz w:val="16"/>
        </w:rPr>
        <w:t xml:space="preserve"> generally </w:t>
      </w:r>
      <w:r w:rsidRPr="00E3102D">
        <w:rPr>
          <w:rStyle w:val="Emphasis"/>
          <w:highlight w:val="cyan"/>
        </w:rPr>
        <w:t>hard to predict</w:t>
      </w:r>
      <w:r w:rsidRPr="004673E6">
        <w:rPr>
          <w:sz w:val="16"/>
        </w:rPr>
        <w:t xml:space="preserve">; some </w:t>
      </w:r>
      <w:r w:rsidRPr="00FF520A">
        <w:rPr>
          <w:rStyle w:val="Emphasis"/>
        </w:rPr>
        <w:t xml:space="preserve">new </w:t>
      </w:r>
      <w:r w:rsidRPr="00E3102D">
        <w:rPr>
          <w:rStyle w:val="Emphasis"/>
          <w:highlight w:val="cyan"/>
        </w:rPr>
        <w:t>tech</w:t>
      </w:r>
      <w:r w:rsidRPr="007851F1">
        <w:rPr>
          <w:rStyle w:val="StyleUnderline"/>
        </w:rPr>
        <w:t xml:space="preserve">nologies </w:t>
      </w:r>
      <w:r w:rsidRPr="00E3102D">
        <w:rPr>
          <w:rStyle w:val="Emphasis"/>
          <w:highlight w:val="cyan"/>
        </w:rPr>
        <w:t>seem to come</w:t>
      </w:r>
      <w:r w:rsidRPr="007851F1">
        <w:rPr>
          <w:rStyle w:val="Emphasis"/>
        </w:rPr>
        <w:t xml:space="preserve"> out </w:t>
      </w:r>
      <w:r w:rsidRPr="00E3102D">
        <w:rPr>
          <w:rStyle w:val="Emphasis"/>
          <w:highlight w:val="cyan"/>
        </w:rPr>
        <w:t>of nowhere</w:t>
      </w:r>
      <w:r w:rsidRPr="004673E6">
        <w:rPr>
          <w:sz w:val="16"/>
        </w:rPr>
        <w:t xml:space="preserve"> and others only take off when paired with a new application. It is difficult to predict the future, </w:t>
      </w:r>
      <w:r w:rsidRPr="007851F1">
        <w:rPr>
          <w:rStyle w:val="StyleUnderline"/>
        </w:rPr>
        <w:t>but it is reasonable</w:t>
      </w:r>
      <w:r w:rsidRPr="004673E6">
        <w:rPr>
          <w:sz w:val="16"/>
        </w:rPr>
        <w:t xml:space="preserve"> to expect </w:t>
      </w:r>
      <w:r w:rsidRPr="007851F1">
        <w:rPr>
          <w:rStyle w:val="StyleUnderline"/>
        </w:rPr>
        <w:t xml:space="preserve">that </w:t>
      </w:r>
      <w:r w:rsidRPr="00FF520A">
        <w:rPr>
          <w:rStyle w:val="StyleUnderline"/>
        </w:rPr>
        <w:t>a</w:t>
      </w:r>
      <w:r w:rsidRPr="007851F1">
        <w:rPr>
          <w:rStyle w:val="StyleUnderline"/>
        </w:rPr>
        <w:t xml:space="preserve"> </w:t>
      </w:r>
      <w:r w:rsidRPr="00FF520A">
        <w:rPr>
          <w:rStyle w:val="Emphasis"/>
        </w:rPr>
        <w:t xml:space="preserve">growing </w:t>
      </w:r>
      <w:r w:rsidRPr="00E3102D">
        <w:rPr>
          <w:rStyle w:val="Emphasis"/>
          <w:highlight w:val="cyan"/>
        </w:rPr>
        <w:t>space</w:t>
      </w:r>
      <w:r w:rsidRPr="00FF520A">
        <w:rPr>
          <w:rStyle w:val="Emphasis"/>
        </w:rPr>
        <w:t xml:space="preserve"> economy</w:t>
      </w:r>
      <w:r w:rsidRPr="007851F1">
        <w:rPr>
          <w:rStyle w:val="StyleUnderline"/>
        </w:rPr>
        <w:t xml:space="preserve"> would </w:t>
      </w:r>
      <w:r w:rsidRPr="00E3102D">
        <w:rPr>
          <w:rStyle w:val="Emphasis"/>
          <w:highlight w:val="cyan"/>
        </w:rPr>
        <w:t>open opportunities for</w:t>
      </w:r>
      <w:r w:rsidRPr="007851F1">
        <w:rPr>
          <w:rStyle w:val="Emphasis"/>
        </w:rPr>
        <w:t xml:space="preserve"> </w:t>
      </w:r>
      <w:r w:rsidRPr="00E3102D">
        <w:rPr>
          <w:rStyle w:val="Emphasis"/>
          <w:highlight w:val="cyan"/>
        </w:rPr>
        <w:t>tech</w:t>
      </w:r>
      <w:r w:rsidRPr="007851F1">
        <w:rPr>
          <w:rStyle w:val="Emphasis"/>
        </w:rPr>
        <w:t xml:space="preserve">nological </w:t>
      </w:r>
      <w:r w:rsidRPr="00E3102D">
        <w:rPr>
          <w:rStyle w:val="Emphasis"/>
          <w:highlight w:val="cyan"/>
        </w:rPr>
        <w:t>and organizational innovation</w:t>
      </w:r>
      <w:r w:rsidRPr="004673E6">
        <w:rPr>
          <w:sz w:val="16"/>
        </w:rPr>
        <w:t>.</w:t>
      </w:r>
    </w:p>
    <w:p w14:paraId="14331A52" w14:textId="77777777" w:rsidR="006B334C" w:rsidRPr="004673E6" w:rsidRDefault="006B334C" w:rsidP="006B334C">
      <w:pPr>
        <w:rPr>
          <w:sz w:val="16"/>
        </w:rPr>
      </w:pPr>
      <w:r w:rsidRPr="004673E6">
        <w:rPr>
          <w:sz w:val="16"/>
        </w:rPr>
        <w:t xml:space="preserve">In terms of technology, </w:t>
      </w:r>
      <w:r w:rsidRPr="00E3102D">
        <w:rPr>
          <w:rStyle w:val="StyleUnderline"/>
          <w:highlight w:val="cyan"/>
        </w:rPr>
        <w:t xml:space="preserve">the </w:t>
      </w:r>
      <w:r w:rsidRPr="00E3102D">
        <w:rPr>
          <w:rStyle w:val="Emphasis"/>
          <w:highlight w:val="cyan"/>
        </w:rPr>
        <w:t>difficult environment</w:t>
      </w:r>
      <w:r w:rsidRPr="00FF520A">
        <w:rPr>
          <w:rStyle w:val="Emphasis"/>
        </w:rPr>
        <w:t xml:space="preserve"> of outer space</w:t>
      </w:r>
      <w:r w:rsidRPr="007851F1">
        <w:rPr>
          <w:rStyle w:val="StyleUnderline"/>
        </w:rPr>
        <w:t xml:space="preserve"> helps </w:t>
      </w:r>
      <w:r w:rsidRPr="00E3102D">
        <w:rPr>
          <w:rStyle w:val="StyleUnderline"/>
          <w:highlight w:val="cyan"/>
        </w:rPr>
        <w:t xml:space="preserve">incentivize </w:t>
      </w:r>
      <w:r w:rsidRPr="00E3102D">
        <w:rPr>
          <w:rStyle w:val="Emphasis"/>
          <w:highlight w:val="cyan"/>
        </w:rPr>
        <w:t>progress along the margins</w:t>
      </w:r>
      <w:r w:rsidRPr="004673E6">
        <w:rPr>
          <w:sz w:val="16"/>
        </w:rPr>
        <w:t xml:space="preserve">. </w:t>
      </w:r>
      <w:r w:rsidRPr="007851F1">
        <w:rPr>
          <w:rStyle w:val="StyleUnderline"/>
        </w:rPr>
        <w:t>Because each object launched into orbit costs a significant amount of money</w:t>
      </w:r>
      <w:r w:rsidRPr="004673E6">
        <w:rPr>
          <w:sz w:val="16"/>
        </w:rPr>
        <w:t xml:space="preserve">—at the moment between $27,000 and $43,000 per pound, though that will likely drop in the future —each 19 </w:t>
      </w:r>
      <w:proofErr w:type="gramStart"/>
      <w:r w:rsidRPr="004673E6">
        <w:rPr>
          <w:sz w:val="16"/>
        </w:rPr>
        <w:t>reduction</w:t>
      </w:r>
      <w:proofErr w:type="gramEnd"/>
      <w:r w:rsidRPr="004673E6">
        <w:rPr>
          <w:sz w:val="16"/>
        </w:rPr>
        <w:t xml:space="preserve"> in payload size saves money or means more can be launched. At the same time, </w:t>
      </w:r>
      <w:r w:rsidRPr="007851F1">
        <w:rPr>
          <w:rStyle w:val="StyleUnderline"/>
        </w:rPr>
        <w:t>the ability to fit more capability into a smaller satellite opens outer space to actors</w:t>
      </w:r>
      <w:r w:rsidRPr="004673E6">
        <w:rPr>
          <w:sz w:val="16"/>
        </w:rPr>
        <w:t xml:space="preserve"> that </w:t>
      </w:r>
      <w:r w:rsidRPr="007851F1">
        <w:rPr>
          <w:rStyle w:val="StyleUnderline"/>
        </w:rPr>
        <w:t>previously</w:t>
      </w:r>
      <w:r w:rsidRPr="004673E6">
        <w:rPr>
          <w:sz w:val="16"/>
        </w:rPr>
        <w:t xml:space="preserve"> were </w:t>
      </w:r>
      <w:r w:rsidRPr="007851F1">
        <w:rPr>
          <w:rStyle w:val="StyleUnderline"/>
        </w:rPr>
        <w:t>priced out</w:t>
      </w:r>
      <w:r w:rsidRPr="004673E6">
        <w:rPr>
          <w:sz w:val="16"/>
        </w:rPr>
        <w:t xml:space="preserve"> of the market. This is one of the reasons why </w:t>
      </w:r>
      <w:r w:rsidRPr="00E3102D">
        <w:rPr>
          <w:rStyle w:val="StyleUnderline"/>
          <w:highlight w:val="cyan"/>
        </w:rPr>
        <w:t>small</w:t>
      </w:r>
      <w:r w:rsidRPr="007851F1">
        <w:rPr>
          <w:rStyle w:val="StyleUnderline"/>
        </w:rPr>
        <w:t xml:space="preserve">, affordable </w:t>
      </w:r>
      <w:r w:rsidRPr="00E3102D">
        <w:rPr>
          <w:rStyle w:val="Emphasis"/>
          <w:highlight w:val="cyan"/>
        </w:rPr>
        <w:t>sat</w:t>
      </w:r>
      <w:r w:rsidRPr="007851F1">
        <w:rPr>
          <w:rStyle w:val="StyleUnderline"/>
        </w:rPr>
        <w:t>ellite</w:t>
      </w:r>
      <w:r w:rsidRPr="00E3102D">
        <w:rPr>
          <w:rStyle w:val="StyleUnderline"/>
          <w:highlight w:val="cyan"/>
        </w:rPr>
        <w:t>s</w:t>
      </w:r>
      <w:r w:rsidRPr="007851F1">
        <w:rPr>
          <w:rStyle w:val="StyleUnderline"/>
        </w:rPr>
        <w:t xml:space="preserve"> are increasingly pursued</w:t>
      </w:r>
      <w:r w:rsidRPr="004673E6">
        <w:rPr>
          <w:sz w:val="16"/>
        </w:rPr>
        <w:t xml:space="preserve"> by companies or organizations that cannot afford to launch larger traditional satellites. </w:t>
      </w:r>
      <w:r w:rsidRPr="007851F1">
        <w:rPr>
          <w:rStyle w:val="StyleUnderline"/>
        </w:rPr>
        <w:t>These small</w:t>
      </w:r>
      <w:r w:rsidRPr="004673E6">
        <w:rPr>
          <w:sz w:val="16"/>
        </w:rPr>
        <w:t xml:space="preserve"> 20 satellites also </w:t>
      </w:r>
      <w:r w:rsidRPr="007851F1">
        <w:rPr>
          <w:rStyle w:val="StyleUnderline"/>
        </w:rPr>
        <w:t xml:space="preserve">provide non-traditional launchers, such as engineering students or </w:t>
      </w:r>
      <w:proofErr w:type="spellStart"/>
      <w:r w:rsidRPr="007851F1">
        <w:rPr>
          <w:rStyle w:val="StyleUnderline"/>
        </w:rPr>
        <w:t>prototypers</w:t>
      </w:r>
      <w:proofErr w:type="spellEnd"/>
      <w:r w:rsidRPr="007851F1">
        <w:rPr>
          <w:rStyle w:val="StyleUnderline"/>
        </w:rPr>
        <w:t xml:space="preserve">, the </w:t>
      </w:r>
      <w:r w:rsidRPr="007851F1">
        <w:rPr>
          <w:rStyle w:val="Emphasis"/>
        </w:rPr>
        <w:t>opportunity to learn</w:t>
      </w:r>
      <w:r w:rsidRPr="004673E6">
        <w:rPr>
          <w:sz w:val="16"/>
        </w:rPr>
        <w:t xml:space="preserve"> about satellite production and test new technologies before working on a full-sized satellite. That </w:t>
      </w:r>
      <w:r w:rsidRPr="00E3102D">
        <w:rPr>
          <w:rStyle w:val="StyleUnderline"/>
          <w:highlight w:val="cyan"/>
        </w:rPr>
        <w:t xml:space="preserve">expansion of </w:t>
      </w:r>
      <w:r w:rsidRPr="00E3102D">
        <w:rPr>
          <w:rStyle w:val="Emphasis"/>
          <w:highlight w:val="cyan"/>
        </w:rPr>
        <w:t>developers</w:t>
      </w:r>
      <w:r w:rsidRPr="00E3102D">
        <w:rPr>
          <w:rStyle w:val="StyleUnderline"/>
          <w:highlight w:val="cyan"/>
        </w:rPr>
        <w:t xml:space="preserve">, </w:t>
      </w:r>
      <w:r w:rsidRPr="00E3102D">
        <w:rPr>
          <w:rStyle w:val="Emphasis"/>
          <w:highlight w:val="cyan"/>
        </w:rPr>
        <w:t>experimenters</w:t>
      </w:r>
      <w:r w:rsidRPr="00E3102D">
        <w:rPr>
          <w:rStyle w:val="StyleUnderline"/>
          <w:highlight w:val="cyan"/>
        </w:rPr>
        <w:t xml:space="preserve">, and </w:t>
      </w:r>
      <w:r w:rsidRPr="00E3102D">
        <w:rPr>
          <w:rStyle w:val="Emphasis"/>
          <w:highlight w:val="cyan"/>
        </w:rPr>
        <w:t>testers</w:t>
      </w:r>
      <w:r w:rsidRPr="004673E6">
        <w:rPr>
          <w:sz w:val="16"/>
        </w:rPr>
        <w:t xml:space="preserve"> cannot but help </w:t>
      </w:r>
      <w:r w:rsidRPr="00E3102D">
        <w:rPr>
          <w:rStyle w:val="Emphasis"/>
          <w:highlight w:val="cyan"/>
        </w:rPr>
        <w:t>increase</w:t>
      </w:r>
      <w:r w:rsidRPr="007851F1">
        <w:rPr>
          <w:rStyle w:val="Emphasis"/>
        </w:rPr>
        <w:t xml:space="preserve"> innovation </w:t>
      </w:r>
      <w:r w:rsidRPr="00E3102D">
        <w:rPr>
          <w:rStyle w:val="Emphasis"/>
          <w:highlight w:val="cyan"/>
        </w:rPr>
        <w:t>opportunities</w:t>
      </w:r>
      <w:r w:rsidRPr="004673E6">
        <w:rPr>
          <w:sz w:val="16"/>
        </w:rPr>
        <w:t>.</w:t>
      </w:r>
    </w:p>
    <w:p w14:paraId="07858154" w14:textId="77777777" w:rsidR="006B334C" w:rsidRPr="004673E6" w:rsidRDefault="006B334C" w:rsidP="006B334C">
      <w:pPr>
        <w:rPr>
          <w:sz w:val="16"/>
        </w:rPr>
      </w:pPr>
      <w:r w:rsidRPr="007851F1">
        <w:rPr>
          <w:rStyle w:val="StyleUnderline"/>
        </w:rPr>
        <w:t xml:space="preserve">Technological </w:t>
      </w:r>
      <w:r w:rsidRPr="00E3102D">
        <w:rPr>
          <w:rStyle w:val="StyleUnderline"/>
          <w:highlight w:val="cyan"/>
        </w:rPr>
        <w:t>developments</w:t>
      </w:r>
      <w:r w:rsidRPr="007851F1">
        <w:rPr>
          <w:rStyle w:val="StyleUnderline"/>
        </w:rPr>
        <w:t xml:space="preserve"> from outer space </w:t>
      </w:r>
      <w:r w:rsidRPr="006B7DAB">
        <w:rPr>
          <w:rStyle w:val="Emphasis"/>
        </w:rPr>
        <w:t xml:space="preserve">have been </w:t>
      </w:r>
      <w:r w:rsidRPr="00E3102D">
        <w:rPr>
          <w:rStyle w:val="Emphasis"/>
          <w:highlight w:val="cyan"/>
        </w:rPr>
        <w:t>applied to terrestrial life</w:t>
      </w:r>
      <w:r w:rsidRPr="004673E6">
        <w:rPr>
          <w:sz w:val="16"/>
        </w:rPr>
        <w:t xml:space="preserve"> </w:t>
      </w:r>
      <w:r w:rsidRPr="007851F1">
        <w:rPr>
          <w:rStyle w:val="StyleUnderline"/>
        </w:rPr>
        <w:t>since the earliest days of space exploration</w:t>
      </w:r>
      <w:r w:rsidRPr="004673E6">
        <w:rPr>
          <w:sz w:val="16"/>
        </w:rPr>
        <w:t xml:space="preserve">. The National Aeronautics and Space Administration (NASA) maintains a website that lists technologies that have spun off from such research projects. Lightweight 21 </w:t>
      </w:r>
      <w:r w:rsidRPr="00E3102D">
        <w:rPr>
          <w:rStyle w:val="Emphasis"/>
          <w:highlight w:val="cyan"/>
        </w:rPr>
        <w:t>nanotubes</w:t>
      </w:r>
      <w:r w:rsidRPr="004673E6">
        <w:rPr>
          <w:sz w:val="16"/>
        </w:rPr>
        <w:t xml:space="preserve">, useful in protecting astronauts during space exploration, </w:t>
      </w:r>
      <w:r w:rsidRPr="007851F1">
        <w:rPr>
          <w:rStyle w:val="StyleUnderline"/>
        </w:rPr>
        <w:t>are</w:t>
      </w:r>
      <w:r w:rsidRPr="004673E6">
        <w:rPr>
          <w:sz w:val="16"/>
        </w:rPr>
        <w:t xml:space="preserve"> now </w:t>
      </w:r>
      <w:r w:rsidRPr="007851F1">
        <w:rPr>
          <w:rStyle w:val="StyleUnderline"/>
        </w:rPr>
        <w:t>being tested for applications in emergency response gear and electrical insulation</w:t>
      </w:r>
      <w:r w:rsidRPr="004673E6">
        <w:rPr>
          <w:sz w:val="16"/>
        </w:rPr>
        <w:t xml:space="preserve">. </w:t>
      </w:r>
      <w:r w:rsidRPr="007851F1">
        <w:rPr>
          <w:rStyle w:val="StyleUnderline"/>
        </w:rPr>
        <w:t xml:space="preserve">The need for certainty about the resiliency of materials used in space led to the development of </w:t>
      </w:r>
      <w:r w:rsidRPr="00E3102D">
        <w:rPr>
          <w:rStyle w:val="StyleUnderline"/>
          <w:highlight w:val="cyan"/>
        </w:rPr>
        <w:t xml:space="preserve">an </w:t>
      </w:r>
      <w:r w:rsidRPr="00E3102D">
        <w:rPr>
          <w:rStyle w:val="Emphasis"/>
          <w:highlight w:val="cyan"/>
        </w:rPr>
        <w:t>analytics tool</w:t>
      </w:r>
      <w:r w:rsidRPr="00E3102D">
        <w:rPr>
          <w:rStyle w:val="StyleUnderline"/>
          <w:highlight w:val="cyan"/>
        </w:rPr>
        <w:t xml:space="preserve"> </w:t>
      </w:r>
      <w:r w:rsidRPr="00E3102D">
        <w:rPr>
          <w:rStyle w:val="Emphasis"/>
          <w:highlight w:val="cyan"/>
        </w:rPr>
        <w:t>useful across</w:t>
      </w:r>
      <w:r w:rsidRPr="00FF520A">
        <w:rPr>
          <w:rStyle w:val="Emphasis"/>
        </w:rPr>
        <w:t xml:space="preserve"> a range of </w:t>
      </w:r>
      <w:r w:rsidRPr="00E3102D">
        <w:rPr>
          <w:rStyle w:val="Emphasis"/>
          <w:highlight w:val="cyan"/>
        </w:rPr>
        <w:t>industries</w:t>
      </w:r>
      <w:r w:rsidRPr="004673E6">
        <w:rPr>
          <w:sz w:val="16"/>
        </w:rPr>
        <w:t xml:space="preserve">. </w:t>
      </w:r>
      <w:r w:rsidRPr="00E3102D">
        <w:rPr>
          <w:rStyle w:val="Emphasis"/>
          <w:highlight w:val="cyan"/>
        </w:rPr>
        <w:t>Temper foam</w:t>
      </w:r>
      <w:r w:rsidRPr="004673E6">
        <w:rPr>
          <w:sz w:val="16"/>
        </w:rPr>
        <w:t xml:space="preserve">, the </w:t>
      </w:r>
      <w:r w:rsidRPr="004673E6">
        <w:rPr>
          <w:sz w:val="16"/>
        </w:rPr>
        <w:lastRenderedPageBreak/>
        <w:t xml:space="preserve">material used in memory-foam pillows, </w:t>
      </w:r>
      <w:r w:rsidRPr="007851F1">
        <w:rPr>
          <w:rStyle w:val="StyleUnderline"/>
        </w:rPr>
        <w:t>was developed for NASA for seat covers</w:t>
      </w:r>
      <w:r w:rsidRPr="004673E6">
        <w:rPr>
          <w:sz w:val="16"/>
        </w:rPr>
        <w:t xml:space="preserve">. </w:t>
      </w:r>
      <w:r w:rsidRPr="007851F1">
        <w:rPr>
          <w:rStyle w:val="StyleUnderline"/>
        </w:rPr>
        <w:t xml:space="preserve">As more companies pursue their own space goals, </w:t>
      </w:r>
      <w:r w:rsidRPr="007851F1">
        <w:rPr>
          <w:rStyle w:val="Emphasis"/>
        </w:rPr>
        <w:t>more innovations</w:t>
      </w:r>
      <w:r w:rsidRPr="007851F1">
        <w:rPr>
          <w:rStyle w:val="StyleUnderline"/>
        </w:rPr>
        <w:t xml:space="preserve"> will</w:t>
      </w:r>
      <w:r w:rsidRPr="004673E6">
        <w:rPr>
          <w:sz w:val="16"/>
        </w:rPr>
        <w:t xml:space="preserve"> likely </w:t>
      </w:r>
      <w:r w:rsidRPr="007851F1">
        <w:rPr>
          <w:rStyle w:val="StyleUnderline"/>
        </w:rPr>
        <w:t xml:space="preserve">come </w:t>
      </w:r>
      <w:r w:rsidRPr="00FF520A">
        <w:rPr>
          <w:rStyle w:val="Emphasis"/>
        </w:rPr>
        <w:t>from the commercial sector</w:t>
      </w:r>
      <w:r w:rsidRPr="004673E6">
        <w:rPr>
          <w:sz w:val="16"/>
        </w:rPr>
        <w:t>.</w:t>
      </w:r>
    </w:p>
    <w:p w14:paraId="27BF1636" w14:textId="77777777" w:rsidR="006B334C" w:rsidRDefault="006B334C" w:rsidP="006B334C">
      <w:pPr>
        <w:rPr>
          <w:sz w:val="16"/>
        </w:rPr>
      </w:pPr>
      <w:r w:rsidRPr="004673E6">
        <w:rPr>
          <w:sz w:val="16"/>
        </w:rPr>
        <w:t xml:space="preserve">Outer space is not just a catalyst for technological development. </w:t>
      </w:r>
      <w:r w:rsidRPr="00E3102D">
        <w:rPr>
          <w:rStyle w:val="Emphasis"/>
          <w:highlight w:val="cyan"/>
        </w:rPr>
        <w:t>Sat</w:t>
      </w:r>
      <w:r w:rsidRPr="007851F1">
        <w:rPr>
          <w:rStyle w:val="StyleUnderline"/>
        </w:rPr>
        <w:t xml:space="preserve">ellite </w:t>
      </w:r>
      <w:r w:rsidRPr="00E3102D">
        <w:rPr>
          <w:rStyle w:val="StyleUnderline"/>
          <w:highlight w:val="cyan"/>
        </w:rPr>
        <w:t>constellations</w:t>
      </w:r>
      <w:r w:rsidRPr="007851F1">
        <w:rPr>
          <w:rStyle w:val="StyleUnderline"/>
        </w:rPr>
        <w:t xml:space="preserve"> and their unique line-of-sight vantage point can </w:t>
      </w:r>
      <w:r w:rsidRPr="00E3102D">
        <w:rPr>
          <w:rStyle w:val="StyleUnderline"/>
          <w:highlight w:val="cyan"/>
        </w:rPr>
        <w:t xml:space="preserve">provide </w:t>
      </w:r>
      <w:r w:rsidRPr="00E3102D">
        <w:rPr>
          <w:rStyle w:val="Emphasis"/>
          <w:highlight w:val="cyan"/>
        </w:rPr>
        <w:t>new perspectives</w:t>
      </w:r>
      <w:r w:rsidRPr="00FF520A">
        <w:rPr>
          <w:rStyle w:val="Emphasis"/>
        </w:rPr>
        <w:t xml:space="preserve"> to old industries</w:t>
      </w:r>
      <w:r w:rsidRPr="004673E6">
        <w:rPr>
          <w:sz w:val="16"/>
        </w:rPr>
        <w:t xml:space="preserve">. </w:t>
      </w:r>
      <w:r w:rsidRPr="007851F1">
        <w:rPr>
          <w:rStyle w:val="StyleUnderline"/>
        </w:rPr>
        <w:t>Deploying satellites into low-Earth orbit</w:t>
      </w:r>
      <w:r w:rsidRPr="004673E6">
        <w:rPr>
          <w:sz w:val="16"/>
        </w:rPr>
        <w:t xml:space="preserve">, as Facebook wants </w:t>
      </w:r>
      <w:r w:rsidRPr="00E3102D">
        <w:rPr>
          <w:rStyle w:val="StyleUnderline"/>
          <w:highlight w:val="cyan"/>
        </w:rPr>
        <w:t>to</w:t>
      </w:r>
      <w:r w:rsidRPr="004673E6">
        <w:rPr>
          <w:sz w:val="16"/>
        </w:rPr>
        <w:t xml:space="preserve"> do, </w:t>
      </w:r>
      <w:r w:rsidRPr="007851F1">
        <w:rPr>
          <w:rStyle w:val="StyleUnderline"/>
        </w:rPr>
        <w:t xml:space="preserve">can </w:t>
      </w:r>
      <w:r w:rsidRPr="00E3102D">
        <w:rPr>
          <w:rStyle w:val="Emphasis"/>
          <w:highlight w:val="cyan"/>
        </w:rPr>
        <w:t>connect</w:t>
      </w:r>
      <w:r w:rsidRPr="007851F1">
        <w:rPr>
          <w:rStyle w:val="StyleUnderline"/>
        </w:rPr>
        <w:t xml:space="preserve"> large, </w:t>
      </w:r>
      <w:proofErr w:type="gramStart"/>
      <w:r w:rsidRPr="007851F1">
        <w:rPr>
          <w:rStyle w:val="StyleUnderline"/>
        </w:rPr>
        <w:t>previously-unreached</w:t>
      </w:r>
      <w:proofErr w:type="gramEnd"/>
      <w:r w:rsidRPr="007851F1">
        <w:rPr>
          <w:rStyle w:val="StyleUnderline"/>
        </w:rPr>
        <w:t xml:space="preserve"> swathes of</w:t>
      </w:r>
      <w:r w:rsidRPr="004673E6">
        <w:rPr>
          <w:sz w:val="16"/>
        </w:rPr>
        <w:t xml:space="preserve"> 22 </w:t>
      </w:r>
      <w:r w:rsidRPr="00E3102D">
        <w:rPr>
          <w:rStyle w:val="StyleUnderline"/>
          <w:highlight w:val="cyan"/>
        </w:rPr>
        <w:t xml:space="preserve">humanity </w:t>
      </w:r>
      <w:r w:rsidRPr="00E3102D">
        <w:rPr>
          <w:rStyle w:val="Emphasis"/>
          <w:highlight w:val="cyan"/>
        </w:rPr>
        <w:t>to the Internet</w:t>
      </w:r>
      <w:r w:rsidRPr="004673E6">
        <w:rPr>
          <w:sz w:val="16"/>
        </w:rPr>
        <w:t xml:space="preserve">. </w:t>
      </w:r>
      <w:r w:rsidRPr="00E3102D">
        <w:rPr>
          <w:rStyle w:val="Emphasis"/>
          <w:highlight w:val="cyan"/>
        </w:rPr>
        <w:t>Remote sensing</w:t>
      </w:r>
      <w:r w:rsidRPr="007851F1">
        <w:rPr>
          <w:rStyle w:val="Emphasis"/>
        </w:rPr>
        <w:t xml:space="preserve"> technology</w:t>
      </w:r>
      <w:r w:rsidRPr="004673E6">
        <w:rPr>
          <w:sz w:val="16"/>
        </w:rPr>
        <w:t xml:space="preserve"> could </w:t>
      </w:r>
      <w:r w:rsidRPr="00E3102D">
        <w:rPr>
          <w:rStyle w:val="Emphasis"/>
          <w:highlight w:val="cyan"/>
        </w:rPr>
        <w:t>change how</w:t>
      </w:r>
      <w:r w:rsidRPr="00FF520A">
        <w:rPr>
          <w:rStyle w:val="Emphasis"/>
        </w:rPr>
        <w:t xml:space="preserve"> whole </w:t>
      </w:r>
      <w:r w:rsidRPr="00E3102D">
        <w:rPr>
          <w:rStyle w:val="Emphasis"/>
          <w:highlight w:val="cyan"/>
        </w:rPr>
        <w:t>industries operate</w:t>
      </w:r>
      <w:r w:rsidRPr="00E3102D">
        <w:rPr>
          <w:rStyle w:val="StyleUnderline"/>
          <w:highlight w:val="cyan"/>
        </w:rPr>
        <w:t xml:space="preserve">, such as </w:t>
      </w:r>
      <w:r w:rsidRPr="00E3102D">
        <w:rPr>
          <w:rStyle w:val="Emphasis"/>
          <w:highlight w:val="cyan"/>
        </w:rPr>
        <w:t>crop monitoring</w:t>
      </w:r>
      <w:r w:rsidRPr="004673E6">
        <w:rPr>
          <w:sz w:val="16"/>
        </w:rPr>
        <w:t xml:space="preserve">, </w:t>
      </w:r>
      <w:r w:rsidRPr="006B7DAB">
        <w:rPr>
          <w:rStyle w:val="Emphasis"/>
        </w:rPr>
        <w:t>herd management</w:t>
      </w:r>
      <w:r w:rsidRPr="004673E6">
        <w:rPr>
          <w:sz w:val="16"/>
        </w:rPr>
        <w:t xml:space="preserve">, </w:t>
      </w:r>
      <w:r w:rsidRPr="00E3102D">
        <w:rPr>
          <w:rStyle w:val="Emphasis"/>
          <w:highlight w:val="cyan"/>
        </w:rPr>
        <w:t>crisis response</w:t>
      </w:r>
      <w:r w:rsidRPr="004673E6">
        <w:rPr>
          <w:sz w:val="16"/>
        </w:rPr>
        <w:t xml:space="preserve">, </w:t>
      </w:r>
      <w:r w:rsidRPr="006B7DAB">
        <w:rPr>
          <w:rStyle w:val="StyleUnderline"/>
        </w:rPr>
        <w:t>and</w:t>
      </w:r>
      <w:r w:rsidRPr="006B7DAB">
        <w:rPr>
          <w:sz w:val="16"/>
        </w:rPr>
        <w:t xml:space="preserve"> </w:t>
      </w:r>
      <w:r w:rsidRPr="006B7DAB">
        <w:rPr>
          <w:rStyle w:val="Emphasis"/>
        </w:rPr>
        <w:t>land evaluation</w:t>
      </w:r>
      <w:r w:rsidRPr="004673E6">
        <w:rPr>
          <w:sz w:val="16"/>
        </w:rPr>
        <w:t xml:space="preserve">, among others. 23 While satellites cannot provide all essential information for some of these industries, they can fill in some useful gaps and work as part of a wider system of tools. </w:t>
      </w:r>
      <w:r w:rsidRPr="007851F1">
        <w:rPr>
          <w:rStyle w:val="StyleUnderline"/>
        </w:rPr>
        <w:t xml:space="preserve">Space infrastructure, in helping to change how people connect and perceive Earth, could help </w:t>
      </w:r>
      <w:r w:rsidRPr="00FF520A">
        <w:rPr>
          <w:rStyle w:val="Emphasis"/>
        </w:rPr>
        <w:t>spark innovations on the ground as well</w:t>
      </w:r>
      <w:r w:rsidRPr="004673E6">
        <w:rPr>
          <w:sz w:val="16"/>
        </w:rPr>
        <w:t xml:space="preserve">. </w:t>
      </w:r>
      <w:r w:rsidRPr="007851F1">
        <w:rPr>
          <w:rStyle w:val="StyleUnderline"/>
        </w:rPr>
        <w:t xml:space="preserve">These innovations, changes to global networks, and new opportunities could </w:t>
      </w:r>
      <w:r w:rsidRPr="007851F1">
        <w:rPr>
          <w:rStyle w:val="Emphasis"/>
        </w:rPr>
        <w:t>lead to wider economic growth</w:t>
      </w:r>
      <w:r w:rsidRPr="004673E6">
        <w:rPr>
          <w:sz w:val="16"/>
        </w:rPr>
        <w:t>.</w:t>
      </w:r>
    </w:p>
    <w:p w14:paraId="68C3CCE9" w14:textId="77777777" w:rsidR="006B334C" w:rsidRDefault="006B334C" w:rsidP="006B334C"/>
    <w:p w14:paraId="3A9908CC" w14:textId="77777777" w:rsidR="006B334C" w:rsidRDefault="006B334C" w:rsidP="006B334C">
      <w:pPr>
        <w:pStyle w:val="Heading4"/>
      </w:pPr>
      <w:r>
        <w:t xml:space="preserve">Tech innovation solves every existential threat – cumulative extinction events outweigh the </w:t>
      </w:r>
      <w:proofErr w:type="spellStart"/>
      <w:r>
        <w:t>aff</w:t>
      </w:r>
      <w:proofErr w:type="spellEnd"/>
      <w:r>
        <w:t xml:space="preserve"> </w:t>
      </w:r>
    </w:p>
    <w:p w14:paraId="1BF34125" w14:textId="77777777" w:rsidR="006B334C" w:rsidRDefault="006B334C" w:rsidP="006B334C">
      <w:r>
        <w:t xml:space="preserve">Dylan </w:t>
      </w:r>
      <w:r w:rsidRPr="00374B02">
        <w:rPr>
          <w:rStyle w:val="Style13ptBold"/>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5E16E369" w14:textId="77777777" w:rsidR="006B334C" w:rsidRDefault="006B334C" w:rsidP="006B334C">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A23468">
        <w:rPr>
          <w:rStyle w:val="StyleUnderline"/>
          <w:highlight w:val="cyan"/>
        </w:rPr>
        <w:t>future people have</w:t>
      </w:r>
      <w:r w:rsidRPr="006421B7">
        <w:rPr>
          <w:sz w:val="14"/>
        </w:rPr>
        <w:t xml:space="preserve">, accordingly, </w:t>
      </w:r>
      <w:r w:rsidRPr="00A23468">
        <w:rPr>
          <w:rStyle w:val="Emphasis"/>
          <w:highlight w:val="cyan"/>
        </w:rPr>
        <w:t>hundreds of thousands of times</w:t>
      </w:r>
      <w:r w:rsidRPr="00A23468">
        <w:rPr>
          <w:sz w:val="14"/>
          <w:highlight w:val="cyan"/>
        </w:rPr>
        <w:t xml:space="preserve"> </w:t>
      </w:r>
      <w:r w:rsidRPr="00A23468">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6421B7">
        <w:rPr>
          <w:sz w:val="14"/>
        </w:rPr>
        <w:t>prioritizing</w:t>
      </w:r>
      <w:proofErr w:type="gramEnd"/>
      <w:r w:rsidRPr="006421B7">
        <w:rPr>
          <w:sz w:val="14"/>
        </w:rPr>
        <w:t xml:space="preserve">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A23468">
        <w:rPr>
          <w:rStyle w:val="StyleUnderline"/>
          <w:highlight w:val="cyan"/>
        </w:rPr>
        <w:t>preventing</w:t>
      </w:r>
      <w:r w:rsidRPr="001C124C">
        <w:rPr>
          <w:rStyle w:val="StyleUnderline"/>
        </w:rPr>
        <w:t xml:space="preserve"> human </w:t>
      </w:r>
      <w:r w:rsidRPr="00A23468">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A23468">
        <w:rPr>
          <w:rStyle w:val="StyleUnderline"/>
          <w:highlight w:val="cyan"/>
        </w:rPr>
        <w:t>while</w:t>
      </w:r>
      <w:r w:rsidRPr="001C124C">
        <w:rPr>
          <w:rStyle w:val="StyleUnderline"/>
        </w:rPr>
        <w:t xml:space="preserve"> that’s certainly </w:t>
      </w:r>
      <w:r w:rsidRPr="00A23468">
        <w:rPr>
          <w:rStyle w:val="Emphasis"/>
          <w:highlight w:val="cyan"/>
        </w:rPr>
        <w:t>part</w:t>
      </w:r>
      <w:r w:rsidRPr="00A23468">
        <w:rPr>
          <w:sz w:val="14"/>
          <w:highlight w:val="cyan"/>
        </w:rPr>
        <w:t xml:space="preserve"> </w:t>
      </w:r>
      <w:r w:rsidRPr="00A23468">
        <w:rPr>
          <w:rStyle w:val="StyleUnderline"/>
          <w:highlight w:val="cyan"/>
        </w:rPr>
        <w:t>of</w:t>
      </w:r>
      <w:r w:rsidRPr="001C124C">
        <w:rPr>
          <w:rStyle w:val="StyleUnderline"/>
        </w:rPr>
        <w:t xml:space="preserve"> what </w:t>
      </w:r>
      <w:r w:rsidRPr="00A23468">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A23468">
        <w:rPr>
          <w:rStyle w:val="StyleUnderline"/>
          <w:highlight w:val="cyan"/>
        </w:rPr>
        <w:t xml:space="preserve">have to </w:t>
      </w:r>
      <w:r w:rsidRPr="00A23468">
        <w:rPr>
          <w:rStyle w:val="Emphasis"/>
          <w:highlight w:val="cyan"/>
        </w:rPr>
        <w:t>complement</w:t>
      </w:r>
      <w:r w:rsidRPr="00A23468">
        <w:rPr>
          <w:sz w:val="14"/>
          <w:highlight w:val="cyan"/>
        </w:rPr>
        <w:t xml:space="preserve"> “</w:t>
      </w:r>
      <w:r w:rsidRPr="00A23468">
        <w:rPr>
          <w:rStyle w:val="Emphasis"/>
          <w:highlight w:val="cyan"/>
        </w:rPr>
        <w:t>broad</w:t>
      </w:r>
      <w:r w:rsidRPr="00A23468">
        <w:rPr>
          <w:sz w:val="14"/>
          <w:highlight w:val="cyan"/>
        </w:rPr>
        <w:t xml:space="preserve">” </w:t>
      </w:r>
      <w:r w:rsidRPr="00A23468">
        <w:rPr>
          <w:rStyle w:val="StyleUnderline"/>
          <w:highlight w:val="cyan"/>
        </w:rPr>
        <w:t xml:space="preserve">approaches, where instead of trying to </w:t>
      </w:r>
      <w:r w:rsidRPr="00A23468">
        <w:rPr>
          <w:rStyle w:val="Emphasis"/>
          <w:highlight w:val="cyan"/>
        </w:rPr>
        <w:t>predict</w:t>
      </w:r>
      <w:r w:rsidRPr="00A23468">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A23468">
        <w:rPr>
          <w:rStyle w:val="Emphasis"/>
          <w:highlight w:val="cyan"/>
        </w:rPr>
        <w:t>try to keep civilization running as best it can</w:t>
      </w:r>
      <w:r w:rsidRPr="00A23468">
        <w:rPr>
          <w:rStyle w:val="StyleUnderline"/>
          <w:highlight w:val="cyan"/>
        </w:rPr>
        <w:t>, so</w:t>
      </w:r>
      <w:r w:rsidRPr="001C124C">
        <w:rPr>
          <w:rStyle w:val="StyleUnderline"/>
        </w:rPr>
        <w:t xml:space="preserve"> that </w:t>
      </w:r>
      <w:r w:rsidRPr="00A23468">
        <w:rPr>
          <w:rStyle w:val="StyleUnderline"/>
          <w:highlight w:val="cyan"/>
        </w:rPr>
        <w:t xml:space="preserve">it is, as a whole, well-equipped to deal with </w:t>
      </w:r>
      <w:r w:rsidRPr="00A23468">
        <w:rPr>
          <w:rStyle w:val="Emphasis"/>
          <w:highlight w:val="cyan"/>
        </w:rPr>
        <w:t>potential</w:t>
      </w:r>
      <w:r w:rsidRPr="00A23468">
        <w:rPr>
          <w:rStyle w:val="StyleUnderline"/>
          <w:highlight w:val="cyan"/>
        </w:rPr>
        <w:t xml:space="preserve"> extinction events in the </w:t>
      </w:r>
      <w:r w:rsidRPr="00A23468">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A23468">
        <w:rPr>
          <w:rStyle w:val="Emphasis"/>
          <w:highlight w:val="cyan"/>
        </w:rPr>
        <w:t>doesn’t mean just paying attention to low-probability risks of</w:t>
      </w:r>
      <w:r w:rsidRPr="001C124C">
        <w:rPr>
          <w:rStyle w:val="Emphasis"/>
        </w:rPr>
        <w:t xml:space="preserve"> total </w:t>
      </w:r>
      <w:r w:rsidRPr="00A23468">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A23468">
        <w:rPr>
          <w:rStyle w:val="Emphasis"/>
          <w:highlight w:val="cyan"/>
        </w:rPr>
        <w:t>acting on pressing needs now</w:t>
      </w:r>
      <w:r w:rsidRPr="006421B7">
        <w:rPr>
          <w:sz w:val="14"/>
        </w:rPr>
        <w:t xml:space="preserve">. For example: </w:t>
      </w:r>
      <w:r w:rsidRPr="001C124C">
        <w:rPr>
          <w:rStyle w:val="StyleUnderline"/>
        </w:rPr>
        <w:t xml:space="preserve">We’re </w:t>
      </w:r>
      <w:r w:rsidRPr="00A23468">
        <w:rPr>
          <w:rStyle w:val="StyleUnderline"/>
          <w:highlight w:val="cyan"/>
        </w:rPr>
        <w:t>going to</w:t>
      </w:r>
      <w:r w:rsidRPr="001C124C">
        <w:rPr>
          <w:rStyle w:val="StyleUnderline"/>
        </w:rPr>
        <w:t xml:space="preserve"> be </w:t>
      </w:r>
      <w:r w:rsidRPr="00A23468">
        <w:rPr>
          <w:rStyle w:val="Emphasis"/>
          <w:highlight w:val="cyan"/>
        </w:rPr>
        <w:t>better</w:t>
      </w:r>
      <w:r w:rsidRPr="001C124C">
        <w:rPr>
          <w:rStyle w:val="Emphasis"/>
        </w:rPr>
        <w:t xml:space="preserve"> prepared</w:t>
      </w:r>
      <w:r w:rsidRPr="001C124C">
        <w:rPr>
          <w:rStyle w:val="StyleUnderline"/>
        </w:rPr>
        <w:t xml:space="preserve"> to </w:t>
      </w:r>
      <w:r w:rsidRPr="00A23468">
        <w:rPr>
          <w:rStyle w:val="StyleUnderline"/>
          <w:highlight w:val="cyan"/>
        </w:rPr>
        <w:t xml:space="preserve">prevent extinction from </w:t>
      </w:r>
      <w:r w:rsidRPr="00A23468">
        <w:rPr>
          <w:rStyle w:val="Emphasis"/>
          <w:highlight w:val="cyan"/>
        </w:rPr>
        <w:t>AI</w:t>
      </w:r>
      <w:r w:rsidRPr="001C124C">
        <w:rPr>
          <w:rStyle w:val="StyleUnderline"/>
        </w:rPr>
        <w:t xml:space="preserve"> or </w:t>
      </w:r>
      <w:r w:rsidRPr="00A23468">
        <w:rPr>
          <w:rStyle w:val="StyleUnderline"/>
          <w:highlight w:val="cyan"/>
        </w:rPr>
        <w:t xml:space="preserve">a </w:t>
      </w:r>
      <w:proofErr w:type="spellStart"/>
      <w:r w:rsidRPr="00A23468">
        <w:rPr>
          <w:rStyle w:val="Emphasis"/>
          <w:highlight w:val="cyan"/>
        </w:rPr>
        <w:t>supervirus</w:t>
      </w:r>
      <w:proofErr w:type="spellEnd"/>
      <w:r w:rsidRPr="00A23468">
        <w:rPr>
          <w:rStyle w:val="StyleUnderline"/>
          <w:highlight w:val="cyan"/>
        </w:rPr>
        <w:t xml:space="preserve"> or</w:t>
      </w:r>
      <w:r w:rsidRPr="001C124C">
        <w:rPr>
          <w:rStyle w:val="StyleUnderline"/>
        </w:rPr>
        <w:t xml:space="preserve"> </w:t>
      </w:r>
      <w:r w:rsidRPr="001C124C">
        <w:rPr>
          <w:rStyle w:val="Emphasis"/>
        </w:rPr>
        <w:t xml:space="preserve">global </w:t>
      </w:r>
      <w:r w:rsidRPr="00A23468">
        <w:rPr>
          <w:rStyle w:val="Emphasis"/>
          <w:highlight w:val="cyan"/>
        </w:rPr>
        <w:t>warming</w:t>
      </w:r>
      <w:r w:rsidRPr="00A23468">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A23468">
        <w:rPr>
          <w:rStyle w:val="StyleUnderline"/>
          <w:highlight w:val="cyan"/>
        </w:rPr>
        <w:t>makes</w:t>
      </w:r>
      <w:proofErr w:type="gramEnd"/>
      <w:r w:rsidRPr="001C124C">
        <w:rPr>
          <w:rStyle w:val="StyleUnderline"/>
        </w:rPr>
        <w:t xml:space="preserve"> </w:t>
      </w:r>
      <w:r w:rsidRPr="001C124C">
        <w:rPr>
          <w:rStyle w:val="Emphasis"/>
        </w:rPr>
        <w:t xml:space="preserve">a lot of </w:t>
      </w:r>
      <w:r w:rsidRPr="00A23468">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23468">
        <w:rPr>
          <w:rStyle w:val="StyleUnderline"/>
          <w:highlight w:val="cyan"/>
        </w:rPr>
        <w:t xml:space="preserve">the </w:t>
      </w:r>
      <w:r w:rsidRPr="00A23468">
        <w:rPr>
          <w:rStyle w:val="Emphasis"/>
          <w:highlight w:val="cyan"/>
        </w:rPr>
        <w:t>best thing</w:t>
      </w:r>
      <w:r w:rsidRPr="008F2F9C">
        <w:rPr>
          <w:rStyle w:val="StyleUnderline"/>
        </w:rPr>
        <w:t xml:space="preserve">s we can do </w:t>
      </w:r>
      <w:r w:rsidRPr="00A23468">
        <w:rPr>
          <w:rStyle w:val="StyleUnderline"/>
          <w:highlight w:val="cyan"/>
        </w:rPr>
        <w:t>for the</w:t>
      </w:r>
      <w:r w:rsidRPr="00A23468">
        <w:rPr>
          <w:sz w:val="14"/>
          <w:highlight w:val="cyan"/>
        </w:rPr>
        <w:t xml:space="preserve"> </w:t>
      </w:r>
      <w:r w:rsidRPr="00A23468">
        <w:rPr>
          <w:rStyle w:val="Emphasis"/>
          <w:highlight w:val="cyan"/>
        </w:rPr>
        <w:t>far future</w:t>
      </w:r>
      <w:r w:rsidRPr="00A23468">
        <w:rPr>
          <w:sz w:val="14"/>
          <w:highlight w:val="cyan"/>
        </w:rPr>
        <w:t xml:space="preserve"> </w:t>
      </w:r>
      <w:r w:rsidRPr="00A23468">
        <w:rPr>
          <w:rStyle w:val="StyleUnderline"/>
          <w:highlight w:val="cyan"/>
        </w:rPr>
        <w:t>is to</w:t>
      </w:r>
      <w:r w:rsidRPr="006421B7">
        <w:rPr>
          <w:sz w:val="14"/>
        </w:rPr>
        <w:t xml:space="preserve"> improve school systems — here and now — to </w:t>
      </w:r>
      <w:r w:rsidRPr="00A23468">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A23468">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w:t>
      </w:r>
      <w:r w:rsidRPr="006421B7">
        <w:rPr>
          <w:sz w:val="14"/>
        </w:rPr>
        <w:lastRenderedPageBreak/>
        <w:t xml:space="preserve">more quickly Advocate for open borders so that people from poorly governed countries can move to better-governed countries and be more productive Meta-research: </w:t>
      </w:r>
      <w:r w:rsidRPr="00A23468">
        <w:rPr>
          <w:rStyle w:val="StyleUnderline"/>
          <w:highlight w:val="cyan"/>
        </w:rPr>
        <w:t>improve</w:t>
      </w:r>
      <w:r w:rsidRPr="00A23468">
        <w:rPr>
          <w:sz w:val="14"/>
          <w:highlight w:val="cyan"/>
        </w:rPr>
        <w:t xml:space="preserve"> </w:t>
      </w:r>
      <w:r w:rsidRPr="00A23468">
        <w:rPr>
          <w:rStyle w:val="Emphasis"/>
          <w:highlight w:val="cyan"/>
        </w:rPr>
        <w:t>incentives</w:t>
      </w:r>
      <w:r w:rsidRPr="00A23468">
        <w:rPr>
          <w:sz w:val="14"/>
          <w:highlight w:val="cyan"/>
        </w:rPr>
        <w:t xml:space="preserve"> </w:t>
      </w:r>
      <w:r w:rsidRPr="00A23468">
        <w:rPr>
          <w:rStyle w:val="StyleUnderline"/>
          <w:highlight w:val="cyan"/>
        </w:rPr>
        <w:t>and</w:t>
      </w:r>
      <w:r w:rsidRPr="00A23468">
        <w:rPr>
          <w:sz w:val="14"/>
          <w:highlight w:val="cyan"/>
        </w:rPr>
        <w:t xml:space="preserve"> </w:t>
      </w:r>
      <w:r w:rsidRPr="00A23468">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51118431" w14:textId="607A0CC9" w:rsidR="006B334C" w:rsidRDefault="006B334C" w:rsidP="006B334C"/>
    <w:p w14:paraId="0FC4D01F" w14:textId="0C70F6FA" w:rsidR="009324BE" w:rsidRPr="009324BE" w:rsidRDefault="009324BE" w:rsidP="009324BE">
      <w:pPr>
        <w:pStyle w:val="Heading2"/>
      </w:pPr>
      <w:r>
        <w:lastRenderedPageBreak/>
        <w:t>3</w:t>
      </w:r>
    </w:p>
    <w:p w14:paraId="12A53C94" w14:textId="77777777" w:rsidR="00970A06" w:rsidRPr="00DB41CB" w:rsidRDefault="00970A06" w:rsidP="00970A06">
      <w:pPr>
        <w:pStyle w:val="Heading3"/>
      </w:pPr>
      <w:r>
        <w:lastRenderedPageBreak/>
        <w:t>1NC – CP</w:t>
      </w:r>
    </w:p>
    <w:p w14:paraId="3253BE9C" w14:textId="77777777" w:rsidR="00512219" w:rsidRPr="00512219" w:rsidRDefault="00512219" w:rsidP="00512219">
      <w:pPr>
        <w:pStyle w:val="Heading4"/>
      </w:pPr>
      <w:r w:rsidRPr="00512219">
        <w:t xml:space="preserve">CP: States should fund a public-private partnership for the appropriation of outer space. </w:t>
      </w:r>
    </w:p>
    <w:p w14:paraId="08BCFA5F" w14:textId="67AEA744" w:rsidR="00970A06" w:rsidRPr="00E70197" w:rsidRDefault="00970A06" w:rsidP="00970A06">
      <w:proofErr w:type="spellStart"/>
      <w:r w:rsidRPr="00E70197">
        <w:rPr>
          <w:rStyle w:val="Style13ptBold"/>
        </w:rPr>
        <w:t>Galeon</w:t>
      </w:r>
      <w:proofErr w:type="spellEnd"/>
      <w:r w:rsidRPr="00E70197">
        <w:rPr>
          <w:rStyle w:val="Style13ptBold"/>
        </w:rPr>
        <w:t xml:space="preserve"> 17 </w:t>
      </w:r>
      <w:r w:rsidRPr="00E70197">
        <w:t xml:space="preserve">[(Dom, writer for Futurism), “SpaceX Asks the U.S. To Fund a Public-Private Partnership for Deep Space Exploration,” July 14, 2017, </w:t>
      </w:r>
      <w:hyperlink r:id="rId9" w:history="1">
        <w:r w:rsidRPr="00E70197">
          <w:rPr>
            <w:rStyle w:val="Hyperlink"/>
          </w:rPr>
          <w:t>https://futurism.com/spacex-asks-the-u-s-to-fund-a-public-private-partnership-for-deep-space-exploration</w:t>
        </w:r>
      </w:hyperlink>
      <w:r w:rsidRPr="00E70197">
        <w:t>] TDI</w:t>
      </w:r>
    </w:p>
    <w:p w14:paraId="54DDCCED" w14:textId="77777777" w:rsidR="00970A06" w:rsidRPr="00E70197" w:rsidRDefault="00970A06" w:rsidP="00970A06">
      <w:pPr>
        <w:rPr>
          <w:rStyle w:val="StyleUnderline"/>
        </w:rPr>
      </w:pPr>
      <w:r w:rsidRPr="00E70197">
        <w:rPr>
          <w:rStyle w:val="StyleUnderline"/>
        </w:rPr>
        <w:t xml:space="preserve">SpaceX Asks the U.S. To Fund a </w:t>
      </w:r>
      <w:r w:rsidRPr="0008165F">
        <w:rPr>
          <w:rStyle w:val="StyleUnderline"/>
        </w:rPr>
        <w:t>Public-Private Partnership</w:t>
      </w:r>
      <w:r w:rsidRPr="00E70197">
        <w:rPr>
          <w:rStyle w:val="StyleUnderline"/>
        </w:rPr>
        <w:t xml:space="preserve"> for Deep Space Exploration The </w:t>
      </w:r>
      <w:r w:rsidRPr="0008165F">
        <w:rPr>
          <w:rStyle w:val="StyleUnderline"/>
          <w:highlight w:val="green"/>
        </w:rPr>
        <w:t>best chance of success</w:t>
      </w:r>
      <w:r w:rsidRPr="00E70197">
        <w:rPr>
          <w:rStyle w:val="StyleUnderline"/>
        </w:rPr>
        <w:t xml:space="preserve"> could </w:t>
      </w:r>
      <w:r w:rsidRPr="0008165F">
        <w:rPr>
          <w:rStyle w:val="StyleUnderline"/>
          <w:highlight w:val="green"/>
        </w:rPr>
        <w:t>come from pooling</w:t>
      </w:r>
      <w:r w:rsidRPr="00E70197">
        <w:rPr>
          <w:rStyle w:val="StyleUnderline"/>
        </w:rPr>
        <w:t xml:space="preserve"> our </w:t>
      </w:r>
      <w:r w:rsidRPr="0008165F">
        <w:rPr>
          <w:rStyle w:val="StyleUnderline"/>
          <w:highlight w:val="green"/>
        </w:rPr>
        <w:t>resources</w:t>
      </w:r>
      <w:r w:rsidRPr="00E70197">
        <w:rPr>
          <w:rStyle w:val="StyleUnderline"/>
        </w:rPr>
        <w:t xml:space="preserve">. </w:t>
      </w:r>
      <w:r w:rsidRPr="00571430">
        <w:rPr>
          <w:sz w:val="16"/>
        </w:rPr>
        <w:t xml:space="preserve">/ Off World/ Deep Space Exploration/ NASA/ Public Private Partnerships SpaceX/Flickr Image by SpaceX/Flickr WORKING TOGETHER </w:t>
      </w:r>
      <w:r w:rsidRPr="00E70197">
        <w:rPr>
          <w:rStyle w:val="StyleUnderline"/>
        </w:rPr>
        <w:t>Some 10 years back now, the National Aeronautics and Space Administration (</w:t>
      </w:r>
      <w:r w:rsidRPr="0008165F">
        <w:rPr>
          <w:rStyle w:val="StyleUnderline"/>
          <w:highlight w:val="green"/>
        </w:rPr>
        <w:t>NASA) decided to work with private space companies to ferry people</w:t>
      </w:r>
      <w:r w:rsidRPr="00E70197">
        <w:rPr>
          <w:rStyle w:val="StyleUnderline"/>
        </w:rPr>
        <w:t xml:space="preserve"> and cargo </w:t>
      </w:r>
      <w:r w:rsidRPr="0008165F">
        <w:rPr>
          <w:rStyle w:val="StyleUnderline"/>
          <w:highlight w:val="green"/>
        </w:rPr>
        <w:t>to</w:t>
      </w:r>
      <w:r w:rsidRPr="00E70197">
        <w:rPr>
          <w:rStyle w:val="StyleUnderline"/>
        </w:rPr>
        <w:t xml:space="preserve"> the International Space Station (</w:t>
      </w:r>
      <w:r w:rsidRPr="0008165F">
        <w:rPr>
          <w:rStyle w:val="StyleUnderline"/>
          <w:highlight w:val="green"/>
        </w:rPr>
        <w:t>ISS</w:t>
      </w:r>
      <w:r w:rsidRPr="0008165F">
        <w:rPr>
          <w:rStyle w:val="StyleUnderline"/>
        </w:rPr>
        <w:t>).</w:t>
      </w:r>
      <w:r w:rsidRPr="00E70197">
        <w:rPr>
          <w:rStyle w:val="StyleUnderline"/>
        </w:rPr>
        <w:t xml:space="preserve"> At the time, the space agency perhaps didn’t expect that it was </w:t>
      </w:r>
      <w:r w:rsidRPr="0008165F">
        <w:rPr>
          <w:rStyle w:val="StyleUnderline"/>
          <w:highlight w:val="green"/>
        </w:rPr>
        <w:t>heralding</w:t>
      </w:r>
      <w:r w:rsidRPr="00E70197">
        <w:rPr>
          <w:rStyle w:val="StyleUnderline"/>
        </w:rPr>
        <w:t xml:space="preserve"> in </w:t>
      </w:r>
      <w:r w:rsidRPr="0008165F">
        <w:rPr>
          <w:rStyle w:val="StyleUnderline"/>
          <w:highlight w:val="green"/>
        </w:rPr>
        <w:t>a new era in space exploration. Both NASA and private agencies</w:t>
      </w:r>
      <w:r w:rsidRPr="00E70197">
        <w:rPr>
          <w:rStyle w:val="StyleUnderline"/>
        </w:rPr>
        <w:t xml:space="preserve"> like SpaceX and Blue Origin have </w:t>
      </w:r>
      <w:r w:rsidRPr="0008165F">
        <w:rPr>
          <w:rStyle w:val="StyleUnderline"/>
          <w:highlight w:val="green"/>
        </w:rPr>
        <w:t>benefited</w:t>
      </w:r>
      <w:r w:rsidRPr="00E70197">
        <w:rPr>
          <w:rStyle w:val="StyleUnderline"/>
        </w:rPr>
        <w:t xml:space="preserve"> from the collaboration. The former </w:t>
      </w:r>
      <w:proofErr w:type="gramStart"/>
      <w:r w:rsidRPr="00E70197">
        <w:rPr>
          <w:rStyle w:val="StyleUnderline"/>
        </w:rPr>
        <w:t>is able to</w:t>
      </w:r>
      <w:proofErr w:type="gramEnd"/>
      <w:r w:rsidRPr="00E70197">
        <w:rPr>
          <w:rStyle w:val="StyleUnderline"/>
        </w:rPr>
        <w:t xml:space="preserve"> </w:t>
      </w:r>
      <w:r w:rsidRPr="0008165F">
        <w:rPr>
          <w:rStyle w:val="StyleUnderline"/>
          <w:highlight w:val="green"/>
        </w:rPr>
        <w:t>save on costs</w:t>
      </w:r>
      <w:r w:rsidRPr="00E70197">
        <w:rPr>
          <w:rStyle w:val="StyleUnderline"/>
        </w:rPr>
        <w:t xml:space="preserve">, while the latter get to </w:t>
      </w:r>
      <w:r w:rsidRPr="0008165F">
        <w:rPr>
          <w:rStyle w:val="StyleUnderline"/>
          <w:highlight w:val="green"/>
        </w:rPr>
        <w:t>pursue their</w:t>
      </w:r>
      <w:r w:rsidRPr="00E70197">
        <w:rPr>
          <w:rStyle w:val="StyleUnderline"/>
        </w:rPr>
        <w:t xml:space="preserve"> own individual </w:t>
      </w:r>
      <w:r w:rsidRPr="0008165F">
        <w:rPr>
          <w:rStyle w:val="StyleUnderline"/>
          <w:highlight w:val="green"/>
        </w:rPr>
        <w:t>programs</w:t>
      </w:r>
      <w:r w:rsidRPr="00E70197">
        <w:rPr>
          <w:rStyle w:val="StyleUnderline"/>
        </w:rPr>
        <w:t xml:space="preserve">, such as perfecting their reusable rocket technologies for commercial use. </w:t>
      </w:r>
      <w:r w:rsidRPr="0008165F">
        <w:rPr>
          <w:rStyle w:val="StyleUnderline"/>
          <w:highlight w:val="green"/>
        </w:rPr>
        <w:t>Without</w:t>
      </w:r>
      <w:r w:rsidRPr="00E70197">
        <w:rPr>
          <w:rStyle w:val="StyleUnderline"/>
        </w:rPr>
        <w:t xml:space="preserve"> this </w:t>
      </w:r>
      <w:r w:rsidRPr="0008165F">
        <w:rPr>
          <w:rStyle w:val="StyleUnderline"/>
          <w:highlight w:val="green"/>
        </w:rPr>
        <w:t>partnership</w:t>
      </w:r>
      <w:r w:rsidRPr="00E70197">
        <w:rPr>
          <w:rStyle w:val="StyleUnderline"/>
        </w:rPr>
        <w:t xml:space="preserve">, these </w:t>
      </w:r>
      <w:r w:rsidRPr="0008165F">
        <w:rPr>
          <w:rStyle w:val="StyleUnderline"/>
          <w:highlight w:val="green"/>
        </w:rPr>
        <w:t>companies would not have</w:t>
      </w:r>
      <w:r w:rsidRPr="00E70197">
        <w:rPr>
          <w:rStyle w:val="StyleUnderline"/>
        </w:rPr>
        <w:t xml:space="preserve"> been able to </w:t>
      </w:r>
      <w:r w:rsidRPr="0008165F">
        <w:rPr>
          <w:rStyle w:val="StyleUnderline"/>
        </w:rPr>
        <w:t>grow</w:t>
      </w:r>
      <w:r w:rsidRPr="00E70197">
        <w:rPr>
          <w:rStyle w:val="StyleUnderline"/>
        </w:rPr>
        <w:t xml:space="preserve"> and </w:t>
      </w:r>
      <w:r w:rsidRPr="0008165F">
        <w:rPr>
          <w:rStyle w:val="StyleUnderline"/>
          <w:highlight w:val="green"/>
        </w:rPr>
        <w:t>develop</w:t>
      </w:r>
      <w:r w:rsidRPr="00E70197">
        <w:rPr>
          <w:rStyle w:val="StyleUnderline"/>
        </w:rPr>
        <w:t xml:space="preserve"> at the same rate. Thus far, the joint missions have been limited to just orbital and near-orbit launches, like the Commercial Orbital Transportation Services (COTS) program, but SpaceX wants that to change. </w:t>
      </w:r>
      <w:r w:rsidRPr="00571430">
        <w:rPr>
          <w:sz w:val="16"/>
        </w:rPr>
        <w:t xml:space="preserve">At a hearing of the U.S. Senate’s Subcommittee on Space, Science, and Competitiveness on Thursday, SpaceX’s senior vice president for global business and government affairs Tim Hughes </w:t>
      </w:r>
      <w:r w:rsidRPr="00E70197">
        <w:rPr>
          <w:rStyle w:val="StyleUnderline"/>
        </w:rPr>
        <w:t xml:space="preserve">asked the U.S. government to </w:t>
      </w:r>
      <w:proofErr w:type="gramStart"/>
      <w:r w:rsidRPr="00E70197">
        <w:rPr>
          <w:rStyle w:val="StyleUnderline"/>
        </w:rPr>
        <w:t>open up</w:t>
      </w:r>
      <w:proofErr w:type="gramEnd"/>
      <w:r w:rsidRPr="00E70197">
        <w:rPr>
          <w:rStyle w:val="StyleUnderline"/>
        </w:rPr>
        <w:t xml:space="preserve"> deep space exploration for </w:t>
      </w:r>
      <w:r w:rsidRPr="0008165F">
        <w:rPr>
          <w:rStyle w:val="StyleUnderline"/>
          <w:highlight w:val="green"/>
        </w:rPr>
        <w:t>similar public-private partnerships</w:t>
      </w:r>
      <w:r w:rsidRPr="00E70197">
        <w:rPr>
          <w:rStyle w:val="StyleUnderline"/>
        </w:rPr>
        <w:t>.</w:t>
      </w:r>
      <w:r w:rsidRPr="00571430">
        <w:rPr>
          <w:sz w:val="16"/>
        </w:rPr>
        <w:t xml:space="preserve"> “The principles applied in past programs for low Earth orbit capability can and should be applied to deep space exploration,” he said, referencing the COTS program. ADVERTISEMENT A DEEP SPACE FUTURE </w:t>
      </w:r>
      <w:r w:rsidRPr="00E70197">
        <w:rPr>
          <w:rStyle w:val="StyleUnderline"/>
        </w:rPr>
        <w:t xml:space="preserve">In order for the U.S. and for humankind to </w:t>
      </w:r>
      <w:r w:rsidRPr="0008165F">
        <w:rPr>
          <w:rStyle w:val="StyleUnderline"/>
          <w:highlight w:val="green"/>
        </w:rPr>
        <w:t>establish</w:t>
      </w:r>
      <w:r w:rsidRPr="00E70197">
        <w:rPr>
          <w:rStyle w:val="StyleUnderline"/>
        </w:rPr>
        <w:t xml:space="preserve"> a more permanent </w:t>
      </w:r>
      <w:r w:rsidRPr="0008165F">
        <w:rPr>
          <w:rStyle w:val="StyleUnderline"/>
          <w:highlight w:val="green"/>
        </w:rPr>
        <w:t>presence in space</w:t>
      </w:r>
      <w:r w:rsidRPr="00E70197">
        <w:rPr>
          <w:rStyle w:val="StyleUnderline"/>
        </w:rPr>
        <w:t xml:space="preserve">, Hughes asserts that the </w:t>
      </w:r>
      <w:r w:rsidRPr="0008165F">
        <w:rPr>
          <w:rStyle w:val="StyleUnderline"/>
          <w:highlight w:val="green"/>
        </w:rPr>
        <w:t>government should fund</w:t>
      </w:r>
      <w:r w:rsidRPr="00E70197">
        <w:rPr>
          <w:rStyle w:val="StyleUnderline"/>
        </w:rPr>
        <w:t xml:space="preserve"> a </w:t>
      </w:r>
      <w:r w:rsidRPr="0008165F">
        <w:rPr>
          <w:rStyle w:val="StyleUnderline"/>
          <w:highlight w:val="green"/>
        </w:rPr>
        <w:t>COTS-like program for deep space</w:t>
      </w:r>
      <w:r w:rsidRPr="00571430">
        <w:rPr>
          <w:sz w:val="16"/>
        </w:rPr>
        <w:t xml:space="preserve">. It won’t really be a matter of funding the competition, he argued, because the program could run parallel to NASA’s existing deep space exploration plans, such as the Space Launch System (SLS) and the Orion spacecraft. Living Off </w:t>
      </w:r>
      <w:proofErr w:type="gramStart"/>
      <w:r w:rsidRPr="00571430">
        <w:rPr>
          <w:sz w:val="16"/>
        </w:rPr>
        <w:t>The</w:t>
      </w:r>
      <w:proofErr w:type="gramEnd"/>
      <w:r w:rsidRPr="00571430">
        <w:rPr>
          <w:sz w:val="16"/>
        </w:rPr>
        <w:t xml:space="preserve"> Land: A Guide To Settling Mars [Infographic] Click to View Full Infographic </w:t>
      </w:r>
      <w:r w:rsidRPr="00E70197">
        <w:rPr>
          <w:rStyle w:val="StyleUnderline"/>
        </w:rPr>
        <w:t xml:space="preserve">“I think [these] can be readily supplemented with public-private partnerships to allow us to sustain a permanent presence in space,” </w:t>
      </w:r>
      <w:r w:rsidRPr="00571430">
        <w:rPr>
          <w:sz w:val="16"/>
        </w:rPr>
        <w:t xml:space="preserve">said Hughes. NASA could impose “high level requirements” for this deep space partnership, just like it does with COTS, Hughes added. </w:t>
      </w:r>
      <w:r w:rsidRPr="00E70197">
        <w:rPr>
          <w:rStyle w:val="StyleUnderline"/>
        </w:rPr>
        <w:t xml:space="preserve">The </w:t>
      </w:r>
      <w:r w:rsidRPr="0008165F">
        <w:rPr>
          <w:rStyle w:val="StyleUnderline"/>
          <w:highlight w:val="green"/>
        </w:rPr>
        <w:t>partnership could prove</w:t>
      </w:r>
      <w:r w:rsidRPr="00E70197">
        <w:rPr>
          <w:rStyle w:val="StyleUnderline"/>
        </w:rPr>
        <w:t xml:space="preserve"> particularly </w:t>
      </w:r>
      <w:r w:rsidRPr="0008165F">
        <w:rPr>
          <w:rStyle w:val="StyleUnderline"/>
          <w:highlight w:val="green"/>
        </w:rPr>
        <w:t>beneficial for NASA</w:t>
      </w:r>
      <w:r w:rsidRPr="00E70197">
        <w:rPr>
          <w:rStyle w:val="StyleUnderline"/>
        </w:rPr>
        <w:t xml:space="preserve"> right now given the recent reports saying it doesn’t have the funding needed for its Mars mission. </w:t>
      </w:r>
      <w:r w:rsidRPr="00571430">
        <w:rPr>
          <w:sz w:val="16"/>
        </w:rPr>
        <w:t xml:space="preserve">Of course, as with any change, push back is to be expected. For one, more established aerospace firms that already work with NASA — Lockheed Martin and Boeing, among others — might not be in favor of this idea. The important thing, however, is to realize that </w:t>
      </w:r>
      <w:r w:rsidRPr="00E70197">
        <w:rPr>
          <w:rStyle w:val="StyleUnderline"/>
        </w:rPr>
        <w:t>deep space exploration is an entirely different ballgame than missions in near-Earth orbit, and the best chance of success may come from pooling our resources.</w:t>
      </w:r>
    </w:p>
    <w:p w14:paraId="5C0B85B3" w14:textId="77777777" w:rsidR="00970A06" w:rsidRPr="00E70197" w:rsidRDefault="00970A06" w:rsidP="00970A06">
      <w:pPr>
        <w:pStyle w:val="Heading4"/>
      </w:pPr>
      <w:r w:rsidRPr="00E70197">
        <w:t xml:space="preserve">The CP turns the </w:t>
      </w:r>
      <w:proofErr w:type="spellStart"/>
      <w:r w:rsidRPr="00E70197">
        <w:t>aff</w:t>
      </w:r>
      <w:proofErr w:type="spellEnd"/>
      <w:r w:rsidRPr="00E70197">
        <w:t xml:space="preserve"> and prevents stifling of innovation.</w:t>
      </w:r>
    </w:p>
    <w:p w14:paraId="4115098E" w14:textId="77777777" w:rsidR="00970A06" w:rsidRPr="00E70197" w:rsidRDefault="00970A06" w:rsidP="00970A06">
      <w:r w:rsidRPr="00E70197">
        <w:rPr>
          <w:rStyle w:val="Style13ptBold"/>
        </w:rPr>
        <w:t xml:space="preserve">Van </w:t>
      </w:r>
      <w:proofErr w:type="spellStart"/>
      <w:r w:rsidRPr="00E70197">
        <w:rPr>
          <w:rStyle w:val="Style13ptBold"/>
        </w:rPr>
        <w:t>Burken</w:t>
      </w:r>
      <w:proofErr w:type="spellEnd"/>
      <w:r w:rsidRPr="00E70197">
        <w:rPr>
          <w:rStyle w:val="Style13ptBold"/>
        </w:rPr>
        <w:t xml:space="preserve"> 20 </w:t>
      </w:r>
      <w:r w:rsidRPr="00E70197">
        <w:t xml:space="preserve">[(Rebecca, technology policy analyst at Reason Foundation) “Biden Can Utilize Space Companies and Public-Private Partnerships,” December 14, </w:t>
      </w:r>
      <w:proofErr w:type="gramStart"/>
      <w:r w:rsidRPr="00E70197">
        <w:t>2020</w:t>
      </w:r>
      <w:proofErr w:type="gramEnd"/>
      <w:r w:rsidRPr="00E70197">
        <w:t xml:space="preserve"> https://reason.org/commentary/biden-can-utilize-space-companies-and-public-private-partnerships/] TDI</w:t>
      </w:r>
    </w:p>
    <w:p w14:paraId="5F1C6B25" w14:textId="77777777" w:rsidR="00970A06" w:rsidRPr="00E70197" w:rsidRDefault="00970A06" w:rsidP="00970A06">
      <w:pPr>
        <w:rPr>
          <w:rStyle w:val="StyleUnderline"/>
        </w:rPr>
      </w:pPr>
      <w:r w:rsidRPr="00E70197">
        <w:rPr>
          <w:rStyle w:val="StyleUnderline"/>
        </w:rPr>
        <w:t xml:space="preserve">Biden Can Utilize Space Companies and </w:t>
      </w:r>
      <w:r w:rsidRPr="00D61BBF">
        <w:rPr>
          <w:rStyle w:val="StyleUnderline"/>
          <w:highlight w:val="green"/>
        </w:rPr>
        <w:t>Public-Private Partnerships</w:t>
      </w:r>
      <w:r w:rsidRPr="00E70197">
        <w:rPr>
          <w:rStyle w:val="StyleUnderline"/>
        </w:rPr>
        <w:t xml:space="preserve"> The commercial space industry is </w:t>
      </w:r>
      <w:r w:rsidRPr="00D61BBF">
        <w:rPr>
          <w:rStyle w:val="StyleUnderline"/>
          <w:highlight w:val="green"/>
        </w:rPr>
        <w:t>mak</w:t>
      </w:r>
      <w:r w:rsidRPr="00E70197">
        <w:rPr>
          <w:rStyle w:val="StyleUnderline"/>
        </w:rPr>
        <w:t xml:space="preserve">ing </w:t>
      </w:r>
      <w:r w:rsidRPr="00D61BBF">
        <w:rPr>
          <w:rStyle w:val="StyleUnderline"/>
          <w:highlight w:val="green"/>
        </w:rPr>
        <w:t>NASA</w:t>
      </w:r>
      <w:r w:rsidRPr="00E70197">
        <w:rPr>
          <w:rStyle w:val="StyleUnderline"/>
        </w:rPr>
        <w:t xml:space="preserve">'s operations more </w:t>
      </w:r>
      <w:r w:rsidRPr="00D61BBF">
        <w:rPr>
          <w:rStyle w:val="StyleUnderline"/>
          <w:highlight w:val="green"/>
        </w:rPr>
        <w:t>cost-effective</w:t>
      </w:r>
      <w:r w:rsidRPr="00D61BBF">
        <w:rPr>
          <w:rStyle w:val="StyleUnderline"/>
        </w:rPr>
        <w:t xml:space="preserve"> and </w:t>
      </w:r>
      <w:r w:rsidRPr="00D61BBF">
        <w:rPr>
          <w:rStyle w:val="StyleUnderline"/>
          <w:highlight w:val="green"/>
        </w:rPr>
        <w:t>encouraging innovation</w:t>
      </w:r>
      <w:r w:rsidRPr="00E70197">
        <w:rPr>
          <w:rStyle w:val="StyleUnderline"/>
        </w:rPr>
        <w:t xml:space="preserve">. </w:t>
      </w:r>
      <w:r w:rsidRPr="00571430">
        <w:rPr>
          <w:sz w:val="16"/>
        </w:rPr>
        <w:t xml:space="preserve">By Rebecca van </w:t>
      </w:r>
      <w:proofErr w:type="spellStart"/>
      <w:r w:rsidRPr="00571430">
        <w:rPr>
          <w:sz w:val="16"/>
        </w:rPr>
        <w:t>Burken</w:t>
      </w:r>
      <w:proofErr w:type="spellEnd"/>
      <w:r w:rsidRPr="00571430">
        <w:rPr>
          <w:sz w:val="16"/>
        </w:rPr>
        <w:t xml:space="preserve"> December 14, </w:t>
      </w:r>
      <w:proofErr w:type="gramStart"/>
      <w:r w:rsidRPr="00571430">
        <w:rPr>
          <w:sz w:val="16"/>
        </w:rPr>
        <w:t>2020</w:t>
      </w:r>
      <w:proofErr w:type="gramEnd"/>
      <w:r w:rsidRPr="00571430">
        <w:rPr>
          <w:sz w:val="16"/>
        </w:rPr>
        <w:t xml:space="preserve"> President-elect Joe Biden will predictably distance himself from many of the Trump administration’s </w:t>
      </w:r>
      <w:r w:rsidRPr="00571430">
        <w:rPr>
          <w:sz w:val="16"/>
        </w:rPr>
        <w:lastRenderedPageBreak/>
        <w:t xml:space="preserve">policies and positions, but its openness to commercial space partnerships should not be among them. </w:t>
      </w:r>
      <w:r w:rsidRPr="00E70197">
        <w:rPr>
          <w:rStyle w:val="StyleUnderline"/>
        </w:rPr>
        <w:t xml:space="preserve">The expansion of public-private space partnerships that began during the Obama administration has continued during the Trump administration. These </w:t>
      </w:r>
      <w:r w:rsidRPr="00D61BBF">
        <w:rPr>
          <w:rStyle w:val="StyleUnderline"/>
          <w:highlight w:val="green"/>
        </w:rPr>
        <w:t>public-private partnerships</w:t>
      </w:r>
      <w:r w:rsidRPr="00E70197">
        <w:rPr>
          <w:rStyle w:val="StyleUnderline"/>
        </w:rPr>
        <w:t xml:space="preserve"> have helped </w:t>
      </w:r>
      <w:r w:rsidRPr="00D61BBF">
        <w:rPr>
          <w:rStyle w:val="StyleUnderline"/>
          <w:highlight w:val="green"/>
        </w:rPr>
        <w:t>lead to</w:t>
      </w:r>
      <w:r w:rsidRPr="00E70197">
        <w:rPr>
          <w:rStyle w:val="StyleUnderline"/>
        </w:rPr>
        <w:t xml:space="preserve"> many </w:t>
      </w:r>
      <w:r w:rsidRPr="00D61BBF">
        <w:rPr>
          <w:rStyle w:val="StyleUnderline"/>
          <w:highlight w:val="green"/>
        </w:rPr>
        <w:t>major space successes</w:t>
      </w:r>
      <w:r w:rsidRPr="00E70197">
        <w:rPr>
          <w:rStyle w:val="StyleUnderline"/>
        </w:rPr>
        <w:t xml:space="preserve">, including </w:t>
      </w:r>
      <w:r w:rsidRPr="00D61BBF">
        <w:rPr>
          <w:rStyle w:val="StyleUnderline"/>
          <w:highlight w:val="green"/>
        </w:rPr>
        <w:t>crewed-launches</w:t>
      </w:r>
      <w:r w:rsidRPr="00E70197">
        <w:rPr>
          <w:rStyle w:val="StyleUnderline"/>
        </w:rPr>
        <w:t xml:space="preserve"> returning to American soil through SpaceX and the first-ever civilian passenger on a private suborbital spaceflight as part of Virgin Galactic’s 2019 VSS Unity SpaceShipTwo launch. These successes, and others, reflect positively on the U.S. space sector. However, they </w:t>
      </w:r>
      <w:r w:rsidRPr="00D61BBF">
        <w:rPr>
          <w:rStyle w:val="StyleUnderline"/>
          <w:highlight w:val="green"/>
        </w:rPr>
        <w:t>would not</w:t>
      </w:r>
      <w:r w:rsidRPr="00E70197">
        <w:rPr>
          <w:rStyle w:val="StyleUnderline"/>
        </w:rPr>
        <w:t xml:space="preserve"> have </w:t>
      </w:r>
      <w:r w:rsidRPr="00D61BBF">
        <w:rPr>
          <w:rStyle w:val="StyleUnderline"/>
          <w:highlight w:val="green"/>
        </w:rPr>
        <w:t>happen</w:t>
      </w:r>
      <w:r w:rsidRPr="00E70197">
        <w:rPr>
          <w:rStyle w:val="StyleUnderline"/>
        </w:rPr>
        <w:t xml:space="preserve">ed </w:t>
      </w:r>
      <w:r w:rsidRPr="00D61BBF">
        <w:rPr>
          <w:rStyle w:val="StyleUnderline"/>
          <w:highlight w:val="green"/>
        </w:rPr>
        <w:t>without</w:t>
      </w:r>
      <w:r w:rsidRPr="00E70197">
        <w:rPr>
          <w:rStyle w:val="StyleUnderline"/>
        </w:rPr>
        <w:t xml:space="preserve"> the entrepreneurial nature of </w:t>
      </w:r>
      <w:r w:rsidRPr="00D61BBF">
        <w:rPr>
          <w:rStyle w:val="StyleUnderline"/>
          <w:highlight w:val="green"/>
        </w:rPr>
        <w:t>commercial space</w:t>
      </w:r>
      <w:r w:rsidRPr="00E70197">
        <w:rPr>
          <w:rStyle w:val="StyleUnderline"/>
        </w:rPr>
        <w:t xml:space="preserve">. Unlike government engineers and scientists, commercial space operations are </w:t>
      </w:r>
      <w:r w:rsidRPr="00D61BBF">
        <w:rPr>
          <w:rStyle w:val="StyleUnderline"/>
          <w:highlight w:val="green"/>
        </w:rPr>
        <w:t>not constrained by</w:t>
      </w:r>
      <w:r w:rsidRPr="00E70197">
        <w:rPr>
          <w:rStyle w:val="StyleUnderline"/>
        </w:rPr>
        <w:t xml:space="preserve"> government </w:t>
      </w:r>
      <w:r w:rsidRPr="00D61BBF">
        <w:rPr>
          <w:rStyle w:val="StyleUnderline"/>
          <w:highlight w:val="green"/>
        </w:rPr>
        <w:t>bureaucracy nor reliant on tax</w:t>
      </w:r>
      <w:r w:rsidRPr="00E70197">
        <w:rPr>
          <w:rStyle w:val="StyleUnderline"/>
        </w:rPr>
        <w:t xml:space="preserve">payer </w:t>
      </w:r>
      <w:r w:rsidRPr="00D61BBF">
        <w:rPr>
          <w:rStyle w:val="StyleUnderline"/>
          <w:highlight w:val="green"/>
        </w:rPr>
        <w:t>funding</w:t>
      </w:r>
      <w:r w:rsidRPr="00E70197">
        <w:rPr>
          <w:rStyle w:val="StyleUnderline"/>
        </w:rPr>
        <w:t xml:space="preserve">. This allows commercial space companies to explore some seemingly far-fetched ideas, like 3D printing of small rockets, a concept being pioneered by the small start-up Relativity. </w:t>
      </w:r>
      <w:r w:rsidRPr="00571430">
        <w:rPr>
          <w:sz w:val="16"/>
        </w:rPr>
        <w:t xml:space="preserve">Commercial space companies must also develop and maintain a competitive edge to survive in the market. Significant competition ultimately creates less-costly services that give NASA more bang for its buck when developing new technology. </w:t>
      </w:r>
      <w:r w:rsidRPr="00D61BBF">
        <w:rPr>
          <w:rStyle w:val="StyleUnderline"/>
          <w:highlight w:val="green"/>
        </w:rPr>
        <w:t>Competitive market pressures</w:t>
      </w:r>
      <w:r w:rsidRPr="00E70197">
        <w:rPr>
          <w:rStyle w:val="StyleUnderline"/>
        </w:rPr>
        <w:t xml:space="preserve"> have created </w:t>
      </w:r>
      <w:r w:rsidRPr="00D61BBF">
        <w:rPr>
          <w:rStyle w:val="StyleUnderline"/>
          <w:highlight w:val="green"/>
        </w:rPr>
        <w:t>inspiring innovation</w:t>
      </w:r>
      <w:r w:rsidRPr="00E70197">
        <w:rPr>
          <w:rStyle w:val="StyleUnderline"/>
        </w:rPr>
        <w:t xml:space="preserve"> exemplified by SpaceX’s reusable rocket technology and proposals for recycling and turning discarded orbiting tanks into space stations. </w:t>
      </w:r>
      <w:r w:rsidRPr="00810B6E">
        <w:rPr>
          <w:rStyle w:val="StyleUnderline"/>
          <w:highlight w:val="green"/>
        </w:rPr>
        <w:t>Without</w:t>
      </w:r>
      <w:r w:rsidRPr="00E70197">
        <w:rPr>
          <w:rStyle w:val="StyleUnderline"/>
        </w:rPr>
        <w:t xml:space="preserve"> the federal </w:t>
      </w:r>
      <w:r w:rsidRPr="00810B6E">
        <w:rPr>
          <w:rStyle w:val="StyleUnderline"/>
          <w:highlight w:val="green"/>
        </w:rPr>
        <w:t>government’s</w:t>
      </w:r>
      <w:r w:rsidRPr="00E70197">
        <w:rPr>
          <w:rStyle w:val="StyleUnderline"/>
        </w:rPr>
        <w:t xml:space="preserve"> continued </w:t>
      </w:r>
      <w:r w:rsidRPr="00810B6E">
        <w:rPr>
          <w:rStyle w:val="StyleUnderline"/>
          <w:highlight w:val="green"/>
        </w:rPr>
        <w:t>openness to commercial space, innovation</w:t>
      </w:r>
      <w:r w:rsidRPr="00E70197">
        <w:rPr>
          <w:rStyle w:val="StyleUnderline"/>
        </w:rPr>
        <w:t xml:space="preserve">, and invention in the U.S. space industry </w:t>
      </w:r>
      <w:r w:rsidRPr="00810B6E">
        <w:rPr>
          <w:rStyle w:val="StyleUnderline"/>
          <w:highlight w:val="green"/>
        </w:rPr>
        <w:t>could be stifled</w:t>
      </w:r>
      <w:r w:rsidRPr="00571430">
        <w:rPr>
          <w:sz w:val="16"/>
        </w:rPr>
        <w:t xml:space="preserve">. Commercial space continues to show up when the government needs new services. </w:t>
      </w:r>
      <w:r w:rsidRPr="00E70197">
        <w:rPr>
          <w:rStyle w:val="StyleUnderline"/>
        </w:rPr>
        <w:t xml:space="preserve">Over the last few years, </w:t>
      </w:r>
      <w:r w:rsidRPr="00810B6E">
        <w:rPr>
          <w:rStyle w:val="StyleUnderline"/>
          <w:highlight w:val="green"/>
        </w:rPr>
        <w:t>we have seen</w:t>
      </w:r>
      <w:r w:rsidRPr="00E70197">
        <w:rPr>
          <w:rStyle w:val="StyleUnderline"/>
        </w:rPr>
        <w:t xml:space="preserve"> amazing </w:t>
      </w:r>
      <w:r w:rsidRPr="00810B6E">
        <w:rPr>
          <w:rStyle w:val="StyleUnderline"/>
          <w:highlight w:val="green"/>
        </w:rPr>
        <w:t>new tech</w:t>
      </w:r>
      <w:r w:rsidRPr="00E70197">
        <w:rPr>
          <w:rStyle w:val="StyleUnderline"/>
        </w:rPr>
        <w:t xml:space="preserve">nologies developed </w:t>
      </w:r>
      <w:r w:rsidRPr="00810B6E">
        <w:rPr>
          <w:rStyle w:val="StyleUnderline"/>
          <w:highlight w:val="green"/>
        </w:rPr>
        <w:t>to track</w:t>
      </w:r>
      <w:r w:rsidRPr="00E70197">
        <w:rPr>
          <w:rStyle w:val="StyleUnderline"/>
        </w:rPr>
        <w:t xml:space="preserve"> environmental and </w:t>
      </w:r>
      <w:r w:rsidRPr="00810B6E">
        <w:rPr>
          <w:rStyle w:val="StyleUnderline"/>
          <w:highlight w:val="green"/>
        </w:rPr>
        <w:t>climate</w:t>
      </w:r>
      <w:r w:rsidRPr="00E70197">
        <w:rPr>
          <w:rStyle w:val="StyleUnderline"/>
        </w:rPr>
        <w:t xml:space="preserve"> concerns. This is, in part, </w:t>
      </w:r>
      <w:r w:rsidRPr="00810B6E">
        <w:rPr>
          <w:rStyle w:val="StyleUnderline"/>
          <w:highlight w:val="green"/>
        </w:rPr>
        <w:t>because NASA</w:t>
      </w:r>
      <w:r w:rsidRPr="00E70197">
        <w:rPr>
          <w:rStyle w:val="StyleUnderline"/>
        </w:rPr>
        <w:t xml:space="preserve"> has </w:t>
      </w:r>
      <w:proofErr w:type="gramStart"/>
      <w:r w:rsidRPr="00810B6E">
        <w:rPr>
          <w:rStyle w:val="StyleUnderline"/>
          <w:highlight w:val="green"/>
        </w:rPr>
        <w:t>entered</w:t>
      </w:r>
      <w:r w:rsidRPr="00E70197">
        <w:rPr>
          <w:rStyle w:val="StyleUnderline"/>
        </w:rPr>
        <w:t xml:space="preserve"> into</w:t>
      </w:r>
      <w:proofErr w:type="gramEnd"/>
      <w:r w:rsidRPr="00E70197">
        <w:rPr>
          <w:rStyle w:val="StyleUnderline"/>
        </w:rPr>
        <w:t xml:space="preserve"> </w:t>
      </w:r>
      <w:r w:rsidRPr="00810B6E">
        <w:rPr>
          <w:rStyle w:val="StyleUnderline"/>
          <w:highlight w:val="green"/>
        </w:rPr>
        <w:t>deals with private companies</w:t>
      </w:r>
      <w:r w:rsidRPr="00E70197">
        <w:rPr>
          <w:rStyle w:val="StyleUnderline"/>
        </w:rPr>
        <w:t xml:space="preserve"> like Planet that are able to analyze data collected by satellite imagery</w:t>
      </w:r>
      <w:r w:rsidRPr="00571430">
        <w:rPr>
          <w:sz w:val="16"/>
        </w:rPr>
        <w:t xml:space="preserve">. Planet has stakes in defense satellite imagery but has expanded its portfolio to collect data for climate scientists and researchers to use. Its constellation of 120 satellites is at work photographing every portion of the world at least once a day, which provides constant and up-to-date environmental information. </w:t>
      </w:r>
      <w:r w:rsidRPr="00E70197">
        <w:rPr>
          <w:rStyle w:val="StyleUnderline"/>
        </w:rPr>
        <w:t xml:space="preserve">By maintaining deals like that with commercial satellite companies, NASA can avoid the costs of creating its own satellite constellation and other remote sensing technology. Additionally, NASA does not need to focus its energies on updating technologies to keep up with new software and technological capabilities. </w:t>
      </w:r>
      <w:r w:rsidRPr="00571430">
        <w:rPr>
          <w:sz w:val="16"/>
        </w:rPr>
        <w:t xml:space="preserve">Companies that worry about competition in the market naturally reassess their services and the burden of doing this should be put on private industry, not on the government. </w:t>
      </w:r>
      <w:r w:rsidRPr="00E70197">
        <w:rPr>
          <w:rStyle w:val="StyleUnderline"/>
        </w:rPr>
        <w:t xml:space="preserve">Biden’s team should seek out the most effective private partners, hiring new talent in civil programs to use these systems. This would also free up funding for crewed space exploration. </w:t>
      </w:r>
      <w:r w:rsidRPr="00571430">
        <w:rPr>
          <w:sz w:val="16"/>
        </w:rPr>
        <w:t xml:space="preserve">In addition to looking to develop new partnerships for space-related efforts, a Biden administration should reassess the government’s old partnerships. Prior to the election, Reuters reported that some Biden associates believe he may try to continue funding the International Space Station (ISS) beyond its planned termination in 2025. Reuters reported: …Biden, on the other hand, would likely call for a delayed moonshot and propose a funding extension for the International Space Station if he wins the White House, according to people familiar with the fledging Biden space </w:t>
      </w:r>
      <w:proofErr w:type="spellStart"/>
      <w:r w:rsidRPr="00571430">
        <w:rPr>
          <w:sz w:val="16"/>
        </w:rPr>
        <w:t>agenda.Pushing</w:t>
      </w:r>
      <w:proofErr w:type="spellEnd"/>
      <w:r w:rsidRPr="00571430">
        <w:rPr>
          <w:sz w:val="16"/>
        </w:rPr>
        <w:t xml:space="preserve"> back the moon mission could cast more doubt on the long-term fate of Boeing Co’s Space Launch System (SLS) rocket, just as Elon Musk’s SpaceX and Jeff Bezos’ Blue Origin scramble to bring rival rockets to market as soon as next year. Extending support for the space station for a decade would also be a major boost for Boeing, whose $225 million annual ISS operations contract is set to expire in 2024 and is at the depths of a financial crisis caused by the COVID-19 pandemic and the 737 MAX grounding after fatal crashes. This directly contradicts the Trump administration’s efforts to cease funding for the archaic space station by 2025. If Biden were to continue funding this aging facility via NASA it would drain funds that could be used for more important space activities, including manned missions. Commercial companies are primed and ready to take over the space station’s functions, and NASA should allow them to do so. If Biden has taxpayers and NASA continue to fund the ISS, it </w:t>
      </w:r>
      <w:proofErr w:type="gramStart"/>
      <w:r w:rsidRPr="00571430">
        <w:rPr>
          <w:sz w:val="16"/>
        </w:rPr>
        <w:t>would</w:t>
      </w:r>
      <w:proofErr w:type="gramEnd"/>
      <w:r w:rsidRPr="00571430">
        <w:rPr>
          <w:sz w:val="16"/>
        </w:rPr>
        <w:t xml:space="preserve"> most likely continue to contract with a company that famous for draining government money—Boeing. The partnerships with Boeing are the types of space policies the incoming Biden administration should be reviewing. It should ask Congress for a Government Accountability Office audit of Boeing’s work on the Space Launch System (SLS). The contract is for the development of a rocket with heavy-lift capacities that is designed to bring humans and cargo to the moon and back. Unfortunately, it has had numerous delays and cost overruns and is still not ready for a test flight, as Bloomberg reported in August: Boeing Co.’s Space Launch System, the largest rocket in NASA’s history, will carry a price tag of at least $9.1 billion — or 30% more than the previous estimate for a key element in the agency’s plan to return to the moon. Additionally, the costs for new ground infrastructure at Florida’s Kennedy Space Center to support the deep-space exploration program has jumped to $2.4 billion, Kathy Lueders, NASA’s associate administrator for human spaceflight, said in a blog post Wednesday. That’s also a 30% increase, the National Aeronautics and Space Administration said in an email Thursday. While we wait for Boeing to reuse obsolete space shuttle hardware on SLS, companies like Blue Origin and SpaceX are continually reusing entire launch boosters. Biden’s administration needs </w:t>
      </w:r>
      <w:r w:rsidRPr="00571430">
        <w:rPr>
          <w:sz w:val="16"/>
        </w:rPr>
        <w:lastRenderedPageBreak/>
        <w:t xml:space="preserve">a real review of whether it would be more cost and time effective to work with companies like SpaceX or Blue Origin. SLS is estimated to cost NASA $1 billion or more for each launch, after having already consumed $18.3 billion since 2010. By contrast, SpaceX has had its self-funded heavy-lift rocket Starship in development since 2012 and has been doing successful prototype tests since 2019. Another space entity that will be a key issue for the Biden administration is the military agency, U.S. Space Force, created by President Trump. Reason magazine had detailed the </w:t>
      </w:r>
      <w:r w:rsidRPr="00E70197">
        <w:rPr>
          <w:rStyle w:val="StyleUnderline"/>
        </w:rPr>
        <w:t xml:space="preserve">numerous reasons a Space Force should not have been created. Now that it does exist, the Space Force should be viewed as an agency that does not need to spend taxpayers’ money to create its own technology for its missions. Instead, it should use the readily available market of commercial partners ready to contract services. </w:t>
      </w:r>
      <w:r w:rsidRPr="00571430">
        <w:rPr>
          <w:sz w:val="16"/>
        </w:rPr>
        <w:t xml:space="preserve">Space News recently reported that Space Force is just now learning of the private sector’s capabilities: [Gen. John “Jay”] Raymond said in years past the only commercially viable services have been space launch and communications provided by geosynchronous satellites. But the Space Force is now becoming aware of other capabilities that are being offered commercially such as space tracking data, weather data and on-orbit satellite servicing. Raymond, chief of operations for Space Force, has previously committed to working closely with commercial satellite companies for space-related missions. Col. Michael “Hopper” Hopkins, commander of NASA’s SpaceX Crew-1 mission, was commissioned into the Space </w:t>
      </w:r>
      <w:proofErr w:type="gramStart"/>
      <w:r w:rsidRPr="00571430">
        <w:rPr>
          <w:sz w:val="16"/>
        </w:rPr>
        <w:t>Force</w:t>
      </w:r>
      <w:proofErr w:type="gramEnd"/>
      <w:r w:rsidRPr="00571430">
        <w:rPr>
          <w:sz w:val="16"/>
        </w:rPr>
        <w:t xml:space="preserve"> and began a new line of Space Force officers expected to launch to the ISS. </w:t>
      </w:r>
      <w:r w:rsidRPr="00E70197">
        <w:rPr>
          <w:rStyle w:val="StyleUnderline"/>
        </w:rPr>
        <w:t xml:space="preserve">To facilitate continued partnerships between Space Force and private enterprise, the Biden administration could back an initiative currently proposed to Congress that Space Force acquisitions be “speedy and agile.” Flexibility for Space Force would include pushing acquisition power to the lowest level of management and removing bureaucracy to make its programs more efficient. </w:t>
      </w:r>
      <w:r w:rsidRPr="00810B6E">
        <w:rPr>
          <w:rStyle w:val="StyleUnderline"/>
          <w:highlight w:val="green"/>
        </w:rPr>
        <w:t>We are at a pivotal moment</w:t>
      </w:r>
      <w:r w:rsidRPr="00E70197">
        <w:rPr>
          <w:rStyle w:val="StyleUnderline"/>
        </w:rPr>
        <w:t xml:space="preserve"> in the space industry’s history. The federal government </w:t>
      </w:r>
      <w:proofErr w:type="gramStart"/>
      <w:r w:rsidRPr="00E70197">
        <w:rPr>
          <w:rStyle w:val="StyleUnderline"/>
        </w:rPr>
        <w:t>has the opportunity to</w:t>
      </w:r>
      <w:proofErr w:type="gramEnd"/>
      <w:r w:rsidRPr="00E70197">
        <w:rPr>
          <w:rStyle w:val="StyleUnderline"/>
        </w:rPr>
        <w:t xml:space="preserve"> partner with </w:t>
      </w:r>
      <w:r w:rsidRPr="00810B6E">
        <w:rPr>
          <w:rStyle w:val="StyleUnderline"/>
          <w:highlight w:val="green"/>
        </w:rPr>
        <w:t>space industry innovators</w:t>
      </w:r>
      <w:r w:rsidRPr="00E70197">
        <w:rPr>
          <w:rStyle w:val="StyleUnderline"/>
        </w:rPr>
        <w:t xml:space="preserve"> like Elon Musk, Jeff Bezos, and Richard Branson, and ensure there’s the opportunity for new space startups to emerge and </w:t>
      </w:r>
      <w:r w:rsidRPr="00810B6E">
        <w:rPr>
          <w:rStyle w:val="StyleUnderline"/>
          <w:highlight w:val="green"/>
        </w:rPr>
        <w:t>add value</w:t>
      </w:r>
      <w:r w:rsidRPr="00E70197">
        <w:rPr>
          <w:rStyle w:val="StyleUnderline"/>
        </w:rPr>
        <w:t xml:space="preserve"> to the market. The other path, </w:t>
      </w:r>
      <w:r w:rsidRPr="00810B6E">
        <w:rPr>
          <w:rStyle w:val="StyleUnderline"/>
          <w:highlight w:val="green"/>
        </w:rPr>
        <w:t>a government</w:t>
      </w:r>
      <w:r w:rsidRPr="00E70197">
        <w:rPr>
          <w:rStyle w:val="StyleUnderline"/>
        </w:rPr>
        <w:t xml:space="preserve"> and NASA-</w:t>
      </w:r>
      <w:r w:rsidRPr="00810B6E">
        <w:rPr>
          <w:rStyle w:val="StyleUnderline"/>
          <w:highlight w:val="green"/>
        </w:rPr>
        <w:t>centric approach to space, would</w:t>
      </w:r>
      <w:r w:rsidRPr="00E70197">
        <w:rPr>
          <w:rStyle w:val="StyleUnderline"/>
        </w:rPr>
        <w:t xml:space="preserve"> likely </w:t>
      </w:r>
      <w:r w:rsidRPr="00810B6E">
        <w:rPr>
          <w:rStyle w:val="StyleUnderline"/>
          <w:highlight w:val="green"/>
        </w:rPr>
        <w:t>stifle tech</w:t>
      </w:r>
      <w:r w:rsidRPr="00E70197">
        <w:rPr>
          <w:rStyle w:val="StyleUnderline"/>
        </w:rPr>
        <w:t xml:space="preserve">nological developments and </w:t>
      </w:r>
      <w:r w:rsidRPr="00810B6E">
        <w:rPr>
          <w:rStyle w:val="StyleUnderline"/>
          <w:highlight w:val="green"/>
        </w:rPr>
        <w:t>breakthroughs</w:t>
      </w:r>
      <w:r w:rsidRPr="00E70197">
        <w:rPr>
          <w:rStyle w:val="StyleUnderline"/>
        </w:rPr>
        <w:t xml:space="preserve"> by private companies, cost taxpayers a lot more money, and cause the United States to fall behind other nations in </w:t>
      </w:r>
      <w:proofErr w:type="gramStart"/>
      <w:r w:rsidRPr="00E70197">
        <w:rPr>
          <w:rStyle w:val="StyleUnderline"/>
        </w:rPr>
        <w:t>a number of</w:t>
      </w:r>
      <w:proofErr w:type="gramEnd"/>
      <w:r w:rsidRPr="00E70197">
        <w:rPr>
          <w:rStyle w:val="StyleUnderline"/>
        </w:rPr>
        <w:t xml:space="preserve"> key areas.</w:t>
      </w:r>
    </w:p>
    <w:p w14:paraId="5B5FFC90" w14:textId="621F4B05" w:rsidR="00970A06" w:rsidRDefault="00970A06" w:rsidP="00970A06"/>
    <w:p w14:paraId="658DE29E" w14:textId="3B37FD7E" w:rsidR="005E116E" w:rsidRDefault="005235DD" w:rsidP="005235DD">
      <w:pPr>
        <w:pStyle w:val="Heading2"/>
      </w:pPr>
      <w:r>
        <w:lastRenderedPageBreak/>
        <w:t>4</w:t>
      </w:r>
    </w:p>
    <w:p w14:paraId="6E049E64" w14:textId="0E0E35E4" w:rsidR="005235DD" w:rsidRDefault="008A329A" w:rsidP="008A329A">
      <w:pPr>
        <w:pStyle w:val="Heading3"/>
      </w:pPr>
      <w:r>
        <w:lastRenderedPageBreak/>
        <w:t>1NC – CP</w:t>
      </w:r>
    </w:p>
    <w:p w14:paraId="714A8EFE" w14:textId="5D4ED2A6" w:rsidR="00512219" w:rsidRDefault="00512219" w:rsidP="001D31AA">
      <w:pPr>
        <w:pStyle w:val="Heading4"/>
      </w:pPr>
      <w:r w:rsidRPr="00512219">
        <w:t>CP: States should ban the appropriation of outer space by private entities except for space mining.</w:t>
      </w:r>
    </w:p>
    <w:p w14:paraId="5BCBDDA2" w14:textId="51C442FC" w:rsidR="001D31AA" w:rsidRDefault="001D31AA" w:rsidP="001D31AA">
      <w:pPr>
        <w:pStyle w:val="Heading4"/>
      </w:pPr>
      <w:r>
        <w:t xml:space="preserve">It competes – </w:t>
      </w:r>
      <w:r>
        <w:t>“</w:t>
      </w:r>
      <w:r>
        <w:t>a</w:t>
      </w:r>
      <w:r w:rsidRPr="005C49E8">
        <w:t>ppropriation</w:t>
      </w:r>
      <w:r>
        <w:t>” includes claims to natural resources</w:t>
      </w:r>
      <w:r>
        <w:t>.</w:t>
      </w:r>
      <w:r w:rsidRPr="005C49E8">
        <w:t xml:space="preserve"> </w:t>
      </w:r>
    </w:p>
    <w:p w14:paraId="370271B5" w14:textId="77777777" w:rsidR="001D31AA" w:rsidRPr="005C49E8" w:rsidRDefault="001D31AA" w:rsidP="001D31AA">
      <w:r>
        <w:t xml:space="preserve">Amanda M. </w:t>
      </w:r>
      <w:r w:rsidRPr="00C62263">
        <w:rPr>
          <w:rStyle w:val="Style13ptBold"/>
        </w:rPr>
        <w:t>Leon</w:t>
      </w:r>
      <w:r>
        <w:t xml:space="preserve">, Associate*, Caplin &amp; Drysdale, </w:t>
      </w:r>
      <w:proofErr w:type="spellStart"/>
      <w:r>
        <w:t>Chtd</w:t>
      </w:r>
      <w:proofErr w:type="spellEnd"/>
      <w:r>
        <w:t xml:space="preserve">., </w:t>
      </w:r>
      <w:r w:rsidRPr="00C62263">
        <w:rPr>
          <w:rStyle w:val="Style13ptBold"/>
        </w:rPr>
        <w:t>’18</w:t>
      </w:r>
      <w:r>
        <w:t>, Virginia Law Review [“MINING FOR MEANING: AN EXAMINATION OF THE LEGALITY OF PROPERTY RIGHTS IN SPACE RESOURCES” Vol. 104:497 2018] TDI</w:t>
      </w:r>
    </w:p>
    <w:p w14:paraId="21020753" w14:textId="38E4A7C4" w:rsidR="001D31AA" w:rsidRPr="00390C15" w:rsidRDefault="001D31AA" w:rsidP="001D31AA">
      <w:pPr>
        <w:rPr>
          <w:sz w:val="16"/>
        </w:rPr>
      </w:pPr>
      <w:r w:rsidRPr="001D31AA">
        <w:rPr>
          <w:sz w:val="16"/>
        </w:rPr>
        <w:t xml:space="preserve">Appropriation. The term “appropriation” also remains ambiguous. Webster’s defines the verb “appropriate” as “to take to oneself in exclusion of others; to claim or use as by an exclusive or pre-eminent right; as, let no man appropriate a common benefit.”165 Similarly, </w:t>
      </w:r>
      <w:r w:rsidRPr="0028278F">
        <w:rPr>
          <w:rStyle w:val="StyleUnderline"/>
        </w:rPr>
        <w:t xml:space="preserve">Black’s Law Dictionary describes “appropriate” as an act “[t]o make a thing one’s own; </w:t>
      </w:r>
      <w:r w:rsidRPr="001D31AA">
        <w:rPr>
          <w:sz w:val="16"/>
        </w:rPr>
        <w:t xml:space="preserve">to make a thing the subject of property; to exercise dominion over an object to the extent, and for the purpose, of making it subserve one’s own proper use or pleasure.”166 Oftentimes, appropriation refers to the setting aside of government funds, the taking of land for public purposes, or a tort of wrongfully taking another’s property as one’s own. The term </w:t>
      </w:r>
      <w:r w:rsidRPr="00930666">
        <w:rPr>
          <w:rStyle w:val="StyleUnderline"/>
        </w:rPr>
        <w:t>appropriation is often used not only with respect to real property but also with water</w:t>
      </w:r>
      <w:r w:rsidRPr="00930666">
        <w:rPr>
          <w:sz w:val="16"/>
        </w:rPr>
        <w:t xml:space="preserve">. </w:t>
      </w:r>
      <w:r w:rsidRPr="00930666">
        <w:rPr>
          <w:rStyle w:val="Emphasis"/>
        </w:rPr>
        <w:t>According to U.S. case law</w:t>
      </w:r>
      <w:r w:rsidRPr="00930666">
        <w:rPr>
          <w:rStyle w:val="StyleUnderline"/>
        </w:rPr>
        <w:t>, a person completes an appropriation of water by diversion of the water and an application of the water to beneficial use</w:t>
      </w:r>
      <w:r w:rsidRPr="00930666">
        <w:rPr>
          <w:sz w:val="16"/>
        </w:rPr>
        <w:t xml:space="preserve">.167 </w:t>
      </w:r>
      <w:r w:rsidRPr="00930666">
        <w:rPr>
          <w:rStyle w:val="StyleUnderline"/>
        </w:rPr>
        <w:t>This common use of the term “appropriation” with respect</w:t>
      </w:r>
      <w:r w:rsidRPr="0028278F">
        <w:rPr>
          <w:rStyle w:val="StyleUnderline"/>
        </w:rPr>
        <w:t xml:space="preserve"> to water illustrate</w:t>
      </w:r>
      <w:r w:rsidRPr="001D31AA">
        <w:rPr>
          <w:sz w:val="16"/>
        </w:rPr>
        <w:t xml:space="preserve">s two key points: </w:t>
      </w:r>
      <w:r w:rsidRPr="0028278F">
        <w:rPr>
          <w:rStyle w:val="StyleUnderline"/>
        </w:rPr>
        <w:t xml:space="preserve">(1) the term </w:t>
      </w:r>
      <w:r w:rsidRPr="00930666">
        <w:rPr>
          <w:rStyle w:val="StyleUnderline"/>
          <w:highlight w:val="green"/>
        </w:rPr>
        <w:t>applies to natural resources</w:t>
      </w:r>
      <w:r w:rsidRPr="001D31AA">
        <w:rPr>
          <w:sz w:val="16"/>
        </w:rPr>
        <w:t>—e.g., water or minerals—</w:t>
      </w:r>
      <w:r w:rsidRPr="00930666">
        <w:rPr>
          <w:rStyle w:val="Emphasis"/>
          <w:highlight w:val="green"/>
        </w:rPr>
        <w:t>not just real property</w:t>
      </w:r>
      <w:r w:rsidRPr="001D31AA">
        <w:rPr>
          <w:sz w:val="16"/>
        </w:rPr>
        <w:t xml:space="preserve">, </w:t>
      </w:r>
      <w:r w:rsidRPr="00930666">
        <w:rPr>
          <w:rStyle w:val="StyleUnderline"/>
          <w:highlight w:val="green"/>
        </w:rPr>
        <w:t>and</w:t>
      </w:r>
      <w:r w:rsidRPr="0028278F">
        <w:rPr>
          <w:rStyle w:val="StyleUnderline"/>
        </w:rPr>
        <w:t xml:space="preserve"> (2) </w:t>
      </w:r>
      <w:r w:rsidRPr="00930666">
        <w:rPr>
          <w:rStyle w:val="Emphasis"/>
          <w:highlight w:val="green"/>
        </w:rPr>
        <w:t>mining space resources</w:t>
      </w:r>
      <w:r w:rsidRPr="00930666">
        <w:rPr>
          <w:rStyle w:val="StyleUnderline"/>
          <w:highlight w:val="green"/>
        </w:rPr>
        <w:t xml:space="preserve"> and putting them to beneficial use</w:t>
      </w:r>
      <w:r w:rsidRPr="001D31AA">
        <w:rPr>
          <w:sz w:val="16"/>
        </w:rPr>
        <w:t>—</w:t>
      </w:r>
      <w:r w:rsidRPr="0028278F">
        <w:rPr>
          <w:rStyle w:val="StyleUnderline"/>
        </w:rPr>
        <w:t>e.g., selling or manufacturing the mined resources</w:t>
      </w:r>
      <w:r w:rsidRPr="001D31AA">
        <w:rPr>
          <w:sz w:val="16"/>
        </w:rPr>
        <w:t xml:space="preserve">— </w:t>
      </w:r>
      <w:r w:rsidRPr="0028278F">
        <w:rPr>
          <w:rStyle w:val="StyleUnderline"/>
        </w:rPr>
        <w:t>could reasonably be interpreted as an “appropriation” of outer space.</w:t>
      </w:r>
      <w:r w:rsidRPr="001D31AA">
        <w:rPr>
          <w:sz w:val="16"/>
        </w:rPr>
        <w:t xml:space="preserve"> While the ordinary meaning of “appropriation” reasonably includes the taking of natural resources as well as land, whether the drafters and parties to the OST envisioned such a broad meaning of the term remains difficult to determine with any certainty. </w:t>
      </w:r>
      <w:r w:rsidRPr="0028278F">
        <w:rPr>
          <w:rStyle w:val="StyleUnderline"/>
        </w:rPr>
        <w:t>The prohibition against appropriation “by any other means” supports such a reading</w:t>
      </w:r>
      <w:r w:rsidRPr="001D31AA">
        <w:rPr>
          <w:sz w:val="16"/>
        </w:rPr>
        <w:t xml:space="preserve">, though, by expanding the prohibition to other types not explicitly described.168 As illustrated by this analysis, </w:t>
      </w:r>
      <w:r w:rsidRPr="0028278F">
        <w:rPr>
          <w:rStyle w:val="StyleUnderline"/>
        </w:rPr>
        <w:t>considerable ambiguity remains after this ordinary-meaning analysis and thus, the question of Treaty obligations and property rights remains unresolved</w:t>
      </w:r>
      <w:r w:rsidRPr="001D31AA">
        <w:rPr>
          <w:sz w:val="16"/>
        </w:rPr>
        <w:t xml:space="preserve">. </w:t>
      </w:r>
      <w:proofErr w:type="gramStart"/>
      <w:r w:rsidRPr="001D31AA">
        <w:rPr>
          <w:sz w:val="16"/>
        </w:rPr>
        <w:t>In order to</w:t>
      </w:r>
      <w:proofErr w:type="gramEnd"/>
      <w:r w:rsidRPr="001D31AA">
        <w:rPr>
          <w:sz w:val="16"/>
        </w:rPr>
        <w:t xml:space="preserve"> resolve these ambiguities, an analysis of preparatory materials, historical context, and state practice follows.</w:t>
      </w:r>
    </w:p>
    <w:p w14:paraId="315FE392" w14:textId="77777777" w:rsidR="00861632" w:rsidRPr="00FC2516" w:rsidRDefault="00861632" w:rsidP="00861632">
      <w:pPr>
        <w:pStyle w:val="Heading4"/>
        <w:rPr>
          <w:color w:val="000000" w:themeColor="text1"/>
        </w:rPr>
      </w:pPr>
      <w:r w:rsidRPr="00FC2516">
        <w:rPr>
          <w:color w:val="000000" w:themeColor="text1"/>
        </w:rPr>
        <w:t xml:space="preserve">Space mining releases less emissions than Earth-based mining by a </w:t>
      </w:r>
      <w:r w:rsidRPr="00FC2516">
        <w:rPr>
          <w:i/>
          <w:iCs/>
          <w:color w:val="000000" w:themeColor="text1"/>
          <w:u w:val="single"/>
        </w:rPr>
        <w:t>LOT</w:t>
      </w:r>
    </w:p>
    <w:p w14:paraId="46AA1DF2" w14:textId="77777777" w:rsidR="00861632" w:rsidRPr="00FC2516" w:rsidRDefault="00861632" w:rsidP="00861632">
      <w:pPr>
        <w:rPr>
          <w:color w:val="000000" w:themeColor="text1"/>
        </w:rPr>
      </w:pPr>
      <w:r w:rsidRPr="00FC2516">
        <w:rPr>
          <w:rStyle w:val="Style13ptBold"/>
          <w:color w:val="000000" w:themeColor="text1"/>
        </w:rPr>
        <w:t>Emerging Technology 18</w:t>
      </w:r>
      <w:r w:rsidRPr="00FC2516">
        <w:rPr>
          <w:color w:val="000000" w:themeColor="text1"/>
        </w:rPr>
        <w:t xml:space="preserve">, 10-19-2018, "Asteroid mining might actually be better for the environment," MIT Technology Review, </w:t>
      </w:r>
      <w:hyperlink r:id="rId10" w:history="1">
        <w:r w:rsidRPr="00FC2516">
          <w:rPr>
            <w:rStyle w:val="Hyperlink"/>
            <w:color w:val="000000" w:themeColor="text1"/>
          </w:rPr>
          <w:t>https://www.technologyreview.com/2018/10/19/139664/asteroid-mining-might-actually-be-better-for-the-environment/</w:t>
        </w:r>
      </w:hyperlink>
      <w:r w:rsidRPr="00FC2516">
        <w:rPr>
          <w:rStyle w:val="Hyperlink"/>
          <w:color w:val="000000" w:themeColor="text1"/>
        </w:rPr>
        <w:t>]//pranav</w:t>
      </w:r>
    </w:p>
    <w:p w14:paraId="074BB8D1" w14:textId="77777777" w:rsidR="00861632" w:rsidRPr="00FC2516" w:rsidRDefault="00861632" w:rsidP="00861632">
      <w:pPr>
        <w:rPr>
          <w:color w:val="000000" w:themeColor="text1"/>
          <w:sz w:val="16"/>
        </w:rPr>
      </w:pPr>
      <w:r w:rsidRPr="00FC2516">
        <w:rPr>
          <w:color w:val="000000" w:themeColor="text1"/>
          <w:sz w:val="16"/>
        </w:rPr>
        <w:t xml:space="preserve">But profit margins are only part of the picture. </w:t>
      </w:r>
      <w:r w:rsidRPr="00FC2516">
        <w:rPr>
          <w:rStyle w:val="Emphasis"/>
          <w:color w:val="000000" w:themeColor="text1"/>
        </w:rPr>
        <w:t xml:space="preserve">A potentially more significant aspect of these missions is the impact they will have on Earth’s environment. </w:t>
      </w:r>
      <w:r w:rsidRPr="00FC2516">
        <w:rPr>
          <w:color w:val="000000" w:themeColor="text1"/>
          <w:sz w:val="16"/>
        </w:rPr>
        <w:t>But nobody has assessed this environmental impact in detail. Today, that changes thanks to the work of Andreas Hein and colleagues at the University of Paris-</w:t>
      </w:r>
      <w:proofErr w:type="spellStart"/>
      <w:r w:rsidRPr="00FC2516">
        <w:rPr>
          <w:color w:val="000000" w:themeColor="text1"/>
          <w:sz w:val="16"/>
        </w:rPr>
        <w:t>Saclay</w:t>
      </w:r>
      <w:proofErr w:type="spellEnd"/>
      <w:r w:rsidRPr="00FC2516">
        <w:rPr>
          <w:color w:val="000000" w:themeColor="text1"/>
          <w:sz w:val="16"/>
        </w:rPr>
        <w:t xml:space="preserve"> in France. These guys</w:t>
      </w:r>
      <w:r w:rsidRPr="00FC2516">
        <w:rPr>
          <w:rStyle w:val="Emphasis"/>
          <w:color w:val="000000" w:themeColor="text1"/>
        </w:rPr>
        <w:t xml:space="preserve"> have calculated the </w:t>
      </w:r>
      <w:r w:rsidRPr="00FC2516">
        <w:rPr>
          <w:rStyle w:val="Emphasis"/>
          <w:color w:val="000000" w:themeColor="text1"/>
          <w:highlight w:val="green"/>
        </w:rPr>
        <w:t>greenhouse</w:t>
      </w:r>
      <w:r w:rsidRPr="00FC2516">
        <w:rPr>
          <w:rStyle w:val="Emphasis"/>
          <w:color w:val="000000" w:themeColor="text1"/>
        </w:rPr>
        <w:t xml:space="preserve">-gas </w:t>
      </w:r>
      <w:r w:rsidRPr="00FC2516">
        <w:rPr>
          <w:rStyle w:val="Emphasis"/>
          <w:color w:val="000000" w:themeColor="text1"/>
          <w:highlight w:val="green"/>
        </w:rPr>
        <w:t>emissions from asteroid-mining</w:t>
      </w:r>
      <w:r w:rsidRPr="00FC2516">
        <w:rPr>
          <w:rStyle w:val="Emphasis"/>
          <w:color w:val="000000" w:themeColor="text1"/>
        </w:rPr>
        <w:t xml:space="preserve"> operations and </w:t>
      </w:r>
      <w:r w:rsidRPr="00FC2516">
        <w:rPr>
          <w:rStyle w:val="Emphasis"/>
          <w:color w:val="000000" w:themeColor="text1"/>
          <w:highlight w:val="green"/>
        </w:rPr>
        <w:t>compared</w:t>
      </w:r>
      <w:r w:rsidRPr="00FC2516">
        <w:rPr>
          <w:rStyle w:val="Emphasis"/>
          <w:color w:val="000000" w:themeColor="text1"/>
        </w:rPr>
        <w:t xml:space="preserve"> them </w:t>
      </w:r>
      <w:r w:rsidRPr="00FC2516">
        <w:rPr>
          <w:rStyle w:val="Emphasis"/>
          <w:color w:val="000000" w:themeColor="text1"/>
          <w:highlight w:val="green"/>
        </w:rPr>
        <w:t>with</w:t>
      </w:r>
      <w:r w:rsidRPr="00FC2516">
        <w:rPr>
          <w:rStyle w:val="Emphasis"/>
          <w:color w:val="000000" w:themeColor="text1"/>
        </w:rPr>
        <w:t xml:space="preserve"> the emissions from similar </w:t>
      </w:r>
      <w:r w:rsidRPr="00FC2516">
        <w:rPr>
          <w:rStyle w:val="Emphasis"/>
          <w:color w:val="000000" w:themeColor="text1"/>
          <w:highlight w:val="green"/>
        </w:rPr>
        <w:t>Earth</w:t>
      </w:r>
      <w:r w:rsidRPr="00FC2516">
        <w:rPr>
          <w:rStyle w:val="Emphasis"/>
          <w:color w:val="000000" w:themeColor="text1"/>
        </w:rPr>
        <w:t xml:space="preserve">-based </w:t>
      </w:r>
      <w:r w:rsidRPr="00FC2516">
        <w:rPr>
          <w:rStyle w:val="Emphasis"/>
          <w:color w:val="000000" w:themeColor="text1"/>
          <w:highlight w:val="green"/>
        </w:rPr>
        <w:t>activities</w:t>
      </w:r>
      <w:r w:rsidRPr="00FC2516">
        <w:rPr>
          <w:color w:val="000000" w:themeColor="text1"/>
          <w:sz w:val="16"/>
        </w:rPr>
        <w:t xml:space="preserve">. Their results provide some eyebrow-raising insights into the benefits that asteroid mining might provide. The calculations are relatively straightforward. </w:t>
      </w:r>
      <w:r w:rsidRPr="00FC2516">
        <w:rPr>
          <w:rStyle w:val="Emphasis"/>
          <w:color w:val="000000" w:themeColor="text1"/>
        </w:rPr>
        <w:t>Rocket launches release significant amounts of greenhouse gases into the atmosphere. The fuel on board the first stage of a rocket burns in Earth’s atmosphere to form carbon dioxide. For kerosene-burning rockets, one kilogram of fuel creates three kilograms of CO2</w:t>
      </w:r>
      <w:r w:rsidRPr="00FC2516">
        <w:rPr>
          <w:color w:val="000000" w:themeColor="text1"/>
          <w:sz w:val="16"/>
        </w:rPr>
        <w:t xml:space="preserve">. (The second and third stages operate outside the Earth’s atmosphere and so can be ignored.) </w:t>
      </w:r>
      <w:r w:rsidRPr="00FC2516">
        <w:rPr>
          <w:rStyle w:val="Emphasis"/>
          <w:color w:val="000000" w:themeColor="text1"/>
        </w:rPr>
        <w:t>Reentries are just as damaging. That’s because a significant mass of a re-entering vehicle ablates in the upper atmosphere, producing NOx such as nitrous oxide</w:t>
      </w:r>
      <w:r w:rsidRPr="00FC2516">
        <w:rPr>
          <w:color w:val="000000" w:themeColor="text1"/>
          <w:sz w:val="16"/>
        </w:rPr>
        <w:t xml:space="preserve"> </w:t>
      </w:r>
      <w:r w:rsidRPr="00FC2516">
        <w:rPr>
          <w:rStyle w:val="Emphasis"/>
          <w:color w:val="000000" w:themeColor="text1"/>
        </w:rPr>
        <w:t>(N2O), a greenhouse gas that is about 300 times more potent than CO2</w:t>
      </w:r>
      <w:r w:rsidRPr="00FC2516">
        <w:rPr>
          <w:color w:val="000000" w:themeColor="text1"/>
          <w:sz w:val="16"/>
        </w:rPr>
        <w:t xml:space="preserve">. By one </w:t>
      </w:r>
      <w:r w:rsidRPr="00FC2516">
        <w:rPr>
          <w:color w:val="000000" w:themeColor="text1"/>
          <w:sz w:val="16"/>
        </w:rPr>
        <w:lastRenderedPageBreak/>
        <w:t xml:space="preserve">estimate, the space shuttle released about 20% of its mass in the form of N2O every time it returned to Earth. </w:t>
      </w:r>
      <w:r w:rsidRPr="00FC2516">
        <w:rPr>
          <w:rStyle w:val="Emphasis"/>
          <w:color w:val="000000" w:themeColor="text1"/>
        </w:rPr>
        <w:t xml:space="preserve">Hein and co use these numbers to calculate that a </w:t>
      </w:r>
      <w:r w:rsidRPr="00FC2516">
        <w:rPr>
          <w:rStyle w:val="Emphasis"/>
          <w:color w:val="000000" w:themeColor="text1"/>
          <w:highlight w:val="green"/>
        </w:rPr>
        <w:t>kilogram of platinum mined</w:t>
      </w:r>
      <w:r w:rsidRPr="00FC2516">
        <w:rPr>
          <w:rStyle w:val="Emphasis"/>
          <w:color w:val="000000" w:themeColor="text1"/>
        </w:rPr>
        <w:t xml:space="preserve"> from an asteroid </w:t>
      </w:r>
      <w:r w:rsidRPr="00FC2516">
        <w:rPr>
          <w:rStyle w:val="Emphasis"/>
          <w:color w:val="000000" w:themeColor="text1"/>
          <w:highlight w:val="green"/>
        </w:rPr>
        <w:t>would release</w:t>
      </w:r>
      <w:r w:rsidRPr="00FC2516">
        <w:rPr>
          <w:rStyle w:val="Emphasis"/>
          <w:color w:val="000000" w:themeColor="text1"/>
        </w:rPr>
        <w:t xml:space="preserve"> some </w:t>
      </w:r>
      <w:r w:rsidRPr="00FC2516">
        <w:rPr>
          <w:rStyle w:val="Emphasis"/>
          <w:color w:val="000000" w:themeColor="text1"/>
          <w:highlight w:val="green"/>
        </w:rPr>
        <w:t>150 kilograms of CO2</w:t>
      </w:r>
      <w:r w:rsidRPr="00FC2516">
        <w:rPr>
          <w:rStyle w:val="Emphasis"/>
          <w:color w:val="000000" w:themeColor="text1"/>
        </w:rPr>
        <w:t xml:space="preserve"> into Earth’s atmosphere</w:t>
      </w:r>
      <w:r w:rsidRPr="00FC2516">
        <w:rPr>
          <w:color w:val="000000" w:themeColor="text1"/>
          <w:sz w:val="16"/>
        </w:rPr>
        <w:t xml:space="preserve">. However, economies of scale from large asteroid-mining operations could lower this to about 60 kilograms of CO2 per kilogram of platinum. </w:t>
      </w:r>
      <w:r w:rsidRPr="00FC2516">
        <w:rPr>
          <w:rStyle w:val="Emphasis"/>
          <w:color w:val="000000" w:themeColor="text1"/>
        </w:rPr>
        <w:t xml:space="preserve">That needs to be compared with the emission from </w:t>
      </w:r>
      <w:r w:rsidRPr="00FC2516">
        <w:rPr>
          <w:rStyle w:val="Emphasis"/>
          <w:color w:val="000000" w:themeColor="text1"/>
          <w:highlight w:val="green"/>
        </w:rPr>
        <w:t>Earth</w:t>
      </w:r>
      <w:r w:rsidRPr="00FC2516">
        <w:rPr>
          <w:rStyle w:val="Emphasis"/>
          <w:color w:val="000000" w:themeColor="text1"/>
        </w:rPr>
        <w:t xml:space="preserve">-based </w:t>
      </w:r>
      <w:r w:rsidRPr="00FC2516">
        <w:rPr>
          <w:rStyle w:val="Emphasis"/>
          <w:color w:val="000000" w:themeColor="text1"/>
          <w:highlight w:val="green"/>
        </w:rPr>
        <w:t>mining</w:t>
      </w:r>
      <w:r w:rsidRPr="00FC2516">
        <w:rPr>
          <w:color w:val="000000" w:themeColor="text1"/>
          <w:sz w:val="16"/>
        </w:rPr>
        <w:t>. Here, platinum mining generates significant greenhouse gases, mostly from the energy it takes to remove this stuff from the ground. Indeed, th</w:t>
      </w:r>
      <w:r w:rsidRPr="00FC2516">
        <w:rPr>
          <w:rStyle w:val="Emphasis"/>
          <w:color w:val="000000" w:themeColor="text1"/>
        </w:rPr>
        <w:t xml:space="preserve">e numbers are huge. The mining industry estimates that producing one kilogram of platinum on Earth </w:t>
      </w:r>
      <w:r w:rsidRPr="00FC2516">
        <w:rPr>
          <w:rStyle w:val="Emphasis"/>
          <w:color w:val="000000" w:themeColor="text1"/>
          <w:highlight w:val="green"/>
        </w:rPr>
        <w:t>releases</w:t>
      </w:r>
      <w:r w:rsidRPr="00FC2516">
        <w:rPr>
          <w:rStyle w:val="Emphasis"/>
          <w:color w:val="000000" w:themeColor="text1"/>
        </w:rPr>
        <w:t xml:space="preserve"> around </w:t>
      </w:r>
      <w:r w:rsidRPr="00FC2516">
        <w:rPr>
          <w:rStyle w:val="Emphasis"/>
          <w:color w:val="000000" w:themeColor="text1"/>
          <w:highlight w:val="green"/>
        </w:rPr>
        <w:t>40,000 kilograms</w:t>
      </w:r>
      <w:r w:rsidRPr="00FC2516">
        <w:rPr>
          <w:rStyle w:val="Emphasis"/>
          <w:color w:val="000000" w:themeColor="text1"/>
        </w:rPr>
        <w:t xml:space="preserve"> of carbon dioxide. “The global </w:t>
      </w:r>
      <w:r w:rsidRPr="00FC2516">
        <w:rPr>
          <w:rStyle w:val="Emphasis"/>
          <w:color w:val="000000" w:themeColor="text1"/>
          <w:highlight w:val="green"/>
        </w:rPr>
        <w:t>warming effect</w:t>
      </w:r>
      <w:r w:rsidRPr="00FC2516">
        <w:rPr>
          <w:rStyle w:val="Emphasis"/>
          <w:color w:val="000000" w:themeColor="text1"/>
        </w:rPr>
        <w:t xml:space="preserve"> of </w:t>
      </w:r>
      <w:r w:rsidRPr="00FC2516">
        <w:rPr>
          <w:rStyle w:val="Emphasis"/>
          <w:color w:val="000000" w:themeColor="text1"/>
          <w:highlight w:val="green"/>
        </w:rPr>
        <w:t>Earth</w:t>
      </w:r>
      <w:r w:rsidRPr="00FC2516">
        <w:rPr>
          <w:rStyle w:val="Emphasis"/>
          <w:color w:val="000000" w:themeColor="text1"/>
        </w:rPr>
        <w:t xml:space="preserve">-based </w:t>
      </w:r>
      <w:r w:rsidRPr="00FC2516">
        <w:rPr>
          <w:rStyle w:val="Emphasis"/>
          <w:color w:val="000000" w:themeColor="text1"/>
          <w:highlight w:val="green"/>
        </w:rPr>
        <w:t>mining is several orders of magnitude larger</w:t>
      </w:r>
      <w:r w:rsidRPr="00FC2516">
        <w:rPr>
          <w:rStyle w:val="Emphasis"/>
          <w:color w:val="000000" w:themeColor="text1"/>
        </w:rPr>
        <w:t>,</w:t>
      </w:r>
      <w:r w:rsidRPr="00FC2516">
        <w:rPr>
          <w:color w:val="000000" w:themeColor="text1"/>
          <w:sz w:val="16"/>
        </w:rPr>
        <w:t xml:space="preserve">” say Hein and co. </w:t>
      </w:r>
      <w:r w:rsidRPr="00FC2516">
        <w:rPr>
          <w:rStyle w:val="Emphasis"/>
          <w:color w:val="000000" w:themeColor="text1"/>
        </w:rPr>
        <w:t xml:space="preserve">The </w:t>
      </w:r>
      <w:r w:rsidRPr="00FC2516">
        <w:rPr>
          <w:rStyle w:val="Emphasis"/>
          <w:color w:val="000000" w:themeColor="text1"/>
          <w:highlight w:val="green"/>
        </w:rPr>
        <w:t>figures for water</w:t>
      </w:r>
      <w:r w:rsidRPr="00FC2516">
        <w:rPr>
          <w:rStyle w:val="Emphasis"/>
          <w:color w:val="000000" w:themeColor="text1"/>
        </w:rPr>
        <w:t xml:space="preserve"> are </w:t>
      </w:r>
      <w:r w:rsidRPr="00FC2516">
        <w:rPr>
          <w:rStyle w:val="Emphasis"/>
          <w:color w:val="000000" w:themeColor="text1"/>
          <w:highlight w:val="green"/>
        </w:rPr>
        <w:t>also encouraging</w:t>
      </w:r>
      <w:r w:rsidRPr="00FC2516">
        <w:rPr>
          <w:rStyle w:val="Emphasis"/>
          <w:color w:val="000000" w:themeColor="text1"/>
        </w:rPr>
        <w:t xml:space="preserve">. </w:t>
      </w:r>
      <w:r w:rsidRPr="00FC2516">
        <w:rPr>
          <w:color w:val="000000" w:themeColor="text1"/>
          <w:sz w:val="16"/>
        </w:rPr>
        <w:t xml:space="preserve">In this case, the authors calculate the greenhouse-gas emissions from an asteroid-mining operation that returns water to anywhere within the moon’s orbit, a so-called cis-lunar orbit. They compare this to the emissions from sending the same volume of water from Earth into orbit. </w:t>
      </w:r>
      <w:r w:rsidRPr="00FC2516">
        <w:rPr>
          <w:rStyle w:val="Emphasis"/>
          <w:color w:val="000000" w:themeColor="text1"/>
        </w:rPr>
        <w:t xml:space="preserve">The big difference is that a water-carrying vehicle from Earth can haul only a small percentage of its mass as water. But an </w:t>
      </w:r>
      <w:r w:rsidRPr="00FC2516">
        <w:rPr>
          <w:rStyle w:val="Emphasis"/>
          <w:color w:val="000000" w:themeColor="text1"/>
          <w:highlight w:val="green"/>
        </w:rPr>
        <w:t>asteroid-mining</w:t>
      </w:r>
      <w:r w:rsidRPr="00FC2516">
        <w:rPr>
          <w:rStyle w:val="Emphasis"/>
          <w:color w:val="000000" w:themeColor="text1"/>
        </w:rPr>
        <w:t xml:space="preserve"> spacecraft can </w:t>
      </w:r>
      <w:r w:rsidRPr="00FC2516">
        <w:rPr>
          <w:rStyle w:val="Emphasis"/>
          <w:color w:val="000000" w:themeColor="text1"/>
          <w:highlight w:val="green"/>
        </w:rPr>
        <w:t>transport</w:t>
      </w:r>
      <w:r w:rsidRPr="00FC2516">
        <w:rPr>
          <w:rStyle w:val="Emphasis"/>
          <w:color w:val="000000" w:themeColor="text1"/>
        </w:rPr>
        <w:t xml:space="preserve"> a </w:t>
      </w:r>
      <w:r w:rsidRPr="00FC2516">
        <w:rPr>
          <w:rStyle w:val="Emphasis"/>
          <w:color w:val="000000" w:themeColor="text1"/>
          <w:highlight w:val="green"/>
        </w:rPr>
        <w:t>significant multiple of</w:t>
      </w:r>
      <w:r w:rsidRPr="00FC2516">
        <w:rPr>
          <w:rStyle w:val="Emphasis"/>
          <w:color w:val="000000" w:themeColor="text1"/>
        </w:rPr>
        <w:t xml:space="preserve"> its </w:t>
      </w:r>
      <w:r w:rsidRPr="00FC2516">
        <w:rPr>
          <w:rStyle w:val="Emphasis"/>
          <w:color w:val="000000" w:themeColor="text1"/>
          <w:highlight w:val="green"/>
        </w:rPr>
        <w:t>mass as water</w:t>
      </w:r>
      <w:r w:rsidRPr="00FC2516">
        <w:rPr>
          <w:rStyle w:val="Emphasis"/>
          <w:color w:val="000000" w:themeColor="text1"/>
        </w:rPr>
        <w:t xml:space="preserve"> to cis-lunar orbit. “</w:t>
      </w:r>
      <w:r w:rsidRPr="00FC2516">
        <w:rPr>
          <w:rStyle w:val="Emphasis"/>
          <w:color w:val="000000" w:themeColor="text1"/>
          <w:highlight w:val="green"/>
        </w:rPr>
        <w:t>Substantial savings in</w:t>
      </w:r>
      <w:r w:rsidRPr="00FC2516">
        <w:rPr>
          <w:rStyle w:val="Emphasis"/>
          <w:color w:val="000000" w:themeColor="text1"/>
        </w:rPr>
        <w:t xml:space="preserve"> greenhouse gas </w:t>
      </w:r>
      <w:r w:rsidRPr="00FC2516">
        <w:rPr>
          <w:rStyle w:val="Emphasis"/>
          <w:color w:val="000000" w:themeColor="text1"/>
          <w:highlight w:val="green"/>
        </w:rPr>
        <w:t>emissions can be achieved</w:t>
      </w:r>
      <w:r w:rsidRPr="00FC2516">
        <w:rPr>
          <w:rStyle w:val="Emphasis"/>
          <w:color w:val="000000" w:themeColor="text1"/>
        </w:rPr>
        <w:t>,”</w:t>
      </w:r>
      <w:r w:rsidRPr="00FC2516">
        <w:rPr>
          <w:color w:val="000000" w:themeColor="text1"/>
          <w:sz w:val="16"/>
        </w:rPr>
        <w:t xml:space="preserve"> say Hein and co. This interesting work should help to focus minds on the environmental impacts of mining, which are rapidly increasing in profile. But it is only a first step. There is significant uncertainty in the numbers here, so these will need to be better understood.</w:t>
      </w:r>
    </w:p>
    <w:p w14:paraId="7EFDCC9D" w14:textId="77777777" w:rsidR="00861632" w:rsidRPr="00FC2516" w:rsidRDefault="00861632" w:rsidP="00861632">
      <w:pPr>
        <w:keepNext/>
        <w:keepLines/>
        <w:spacing w:before="40" w:after="0"/>
        <w:outlineLvl w:val="3"/>
        <w:rPr>
          <w:rFonts w:eastAsia="MS Gothic"/>
          <w:b/>
          <w:iCs/>
          <w:color w:val="000000" w:themeColor="text1"/>
          <w:sz w:val="26"/>
        </w:rPr>
      </w:pPr>
      <w:r w:rsidRPr="00FC2516">
        <w:rPr>
          <w:rFonts w:eastAsia="MS Gothic"/>
          <w:b/>
          <w:iCs/>
          <w:color w:val="000000" w:themeColor="text1"/>
          <w:sz w:val="26"/>
        </w:rPr>
        <w:t>Warming causes extinction &amp; turns every impact – no adaptation &amp; each degree is worse</w:t>
      </w:r>
    </w:p>
    <w:p w14:paraId="699FA70E" w14:textId="77777777" w:rsidR="00861632" w:rsidRPr="00FC2516" w:rsidRDefault="00861632" w:rsidP="00861632">
      <w:pPr>
        <w:rPr>
          <w:rFonts w:eastAsia="Cambria"/>
          <w:b/>
          <w:bCs/>
          <w:color w:val="000000" w:themeColor="text1"/>
          <w:sz w:val="26"/>
        </w:rPr>
      </w:pPr>
      <w:proofErr w:type="spellStart"/>
      <w:r w:rsidRPr="00FC2516">
        <w:rPr>
          <w:rFonts w:eastAsia="Cambria"/>
          <w:b/>
          <w:bCs/>
          <w:color w:val="000000" w:themeColor="text1"/>
          <w:sz w:val="26"/>
        </w:rPr>
        <w:t>Krosofsky</w:t>
      </w:r>
      <w:proofErr w:type="spellEnd"/>
      <w:r w:rsidRPr="00FC2516">
        <w:rPr>
          <w:rFonts w:eastAsia="Cambria"/>
          <w:b/>
          <w:bCs/>
          <w:color w:val="000000" w:themeColor="text1"/>
          <w:sz w:val="26"/>
        </w:rPr>
        <w:t xml:space="preserve"> ’21 </w:t>
      </w:r>
      <w:r w:rsidRPr="00FC2516">
        <w:rPr>
          <w:rFonts w:eastAsia="Cambria"/>
          <w:color w:val="000000" w:themeColor="text1"/>
        </w:rPr>
        <w:t>[Andrew, Green Matters Journalist, “How Global Warming May Eventually Lead to Global Extinction”, Green Matters, 03-11-2021, https://www.greenmatters.com/p/will-global-warming-cause-extinction]//pranav</w:t>
      </w:r>
    </w:p>
    <w:p w14:paraId="657A6DF5" w14:textId="133F98F0" w:rsidR="00861632" w:rsidRPr="00861632" w:rsidRDefault="00861632" w:rsidP="00861632">
      <w:pPr>
        <w:rPr>
          <w:rFonts w:eastAsia="Cambria"/>
          <w:color w:val="000000" w:themeColor="text1"/>
          <w:sz w:val="16"/>
        </w:rPr>
      </w:pPr>
      <w:r w:rsidRPr="00FC2516">
        <w:rPr>
          <w:rFonts w:eastAsia="Cambria"/>
          <w:color w:val="000000" w:themeColor="text1"/>
          <w:sz w:val="16"/>
        </w:rPr>
        <w:t xml:space="preserve">Eventually, yes. </w:t>
      </w:r>
      <w:r w:rsidRPr="00FC2516">
        <w:rPr>
          <w:rFonts w:eastAsia="Cambria"/>
          <w:b/>
          <w:iCs/>
          <w:color w:val="000000" w:themeColor="text1"/>
          <w:u w:val="single"/>
        </w:rPr>
        <w:t xml:space="preserve">Global </w:t>
      </w:r>
      <w:r w:rsidRPr="00FC2516">
        <w:rPr>
          <w:rFonts w:eastAsia="Cambria"/>
          <w:b/>
          <w:iCs/>
          <w:color w:val="000000" w:themeColor="text1"/>
          <w:highlight w:val="green"/>
          <w:u w:val="single"/>
        </w:rPr>
        <w:t>warming</w:t>
      </w:r>
      <w:r w:rsidRPr="00FC2516">
        <w:rPr>
          <w:rFonts w:eastAsia="Cambria"/>
          <w:b/>
          <w:iCs/>
          <w:color w:val="000000" w:themeColor="text1"/>
          <w:u w:val="single"/>
        </w:rPr>
        <w:t xml:space="preserve"> will </w:t>
      </w:r>
      <w:r w:rsidRPr="00FC2516">
        <w:rPr>
          <w:rFonts w:eastAsia="Cambria"/>
          <w:b/>
          <w:iCs/>
          <w:color w:val="000000" w:themeColor="text1"/>
          <w:highlight w:val="green"/>
          <w:u w:val="single"/>
        </w:rPr>
        <w:t>invariably result in</w:t>
      </w:r>
      <w:r w:rsidRPr="00FC2516">
        <w:rPr>
          <w:rFonts w:eastAsia="Cambria"/>
          <w:b/>
          <w:iCs/>
          <w:color w:val="000000" w:themeColor="text1"/>
          <w:u w:val="single"/>
        </w:rPr>
        <w:t xml:space="preserve"> the </w:t>
      </w:r>
      <w:r w:rsidRPr="00FC2516">
        <w:rPr>
          <w:rFonts w:eastAsia="Cambria"/>
          <w:b/>
          <w:iCs/>
          <w:color w:val="000000" w:themeColor="text1"/>
          <w:highlight w:val="green"/>
          <w:u w:val="single"/>
        </w:rPr>
        <w:t>mass extinction</w:t>
      </w:r>
      <w:r w:rsidRPr="00FC2516">
        <w:rPr>
          <w:rFonts w:eastAsia="Cambria"/>
          <w:b/>
          <w:iCs/>
          <w:color w:val="000000" w:themeColor="text1"/>
          <w:u w:val="single"/>
        </w:rPr>
        <w:t xml:space="preserve"> of millions of different species,</w:t>
      </w:r>
      <w:r w:rsidRPr="00FC2516">
        <w:rPr>
          <w:rFonts w:eastAsia="Cambria"/>
          <w:color w:val="000000" w:themeColor="text1"/>
          <w:sz w:val="16"/>
        </w:rPr>
        <w:t xml:space="preserve"> humankind included. In fact, </w:t>
      </w:r>
      <w:r w:rsidRPr="00FC2516">
        <w:rPr>
          <w:rFonts w:eastAsia="Cambria"/>
          <w:b/>
          <w:iCs/>
          <w:color w:val="000000" w:themeColor="text1"/>
          <w:u w:val="single"/>
        </w:rPr>
        <w:t xml:space="preserve">the Center for Biological Diversity says that global warming is currently the </w:t>
      </w:r>
      <w:r w:rsidRPr="00FC2516">
        <w:rPr>
          <w:rFonts w:eastAsia="Cambria"/>
          <w:b/>
          <w:iCs/>
          <w:color w:val="000000" w:themeColor="text1"/>
          <w:highlight w:val="green"/>
          <w:u w:val="single"/>
        </w:rPr>
        <w:t>greatest threat to life</w:t>
      </w:r>
      <w:r w:rsidRPr="00FC2516">
        <w:rPr>
          <w:rFonts w:eastAsia="Cambria"/>
          <w:b/>
          <w:iCs/>
          <w:color w:val="000000" w:themeColor="text1"/>
          <w:u w:val="single"/>
        </w:rPr>
        <w:t xml:space="preserve"> on this planet</w:t>
      </w:r>
      <w:r w:rsidRPr="00FC2516">
        <w:rPr>
          <w:rFonts w:eastAsia="Cambria"/>
          <w:color w:val="000000" w:themeColor="text1"/>
          <w:sz w:val="16"/>
        </w:rPr>
        <w:t xml:space="preserve">. </w:t>
      </w:r>
      <w:r w:rsidRPr="00FC2516">
        <w:rPr>
          <w:rFonts w:eastAsia="Cambria"/>
          <w:b/>
          <w:iCs/>
          <w:color w:val="000000" w:themeColor="text1"/>
          <w:u w:val="single"/>
        </w:rPr>
        <w:t xml:space="preserve">Global warming causes </w:t>
      </w:r>
      <w:proofErr w:type="gramStart"/>
      <w:r w:rsidRPr="00FC2516">
        <w:rPr>
          <w:rFonts w:eastAsia="Cambria"/>
          <w:b/>
          <w:iCs/>
          <w:color w:val="000000" w:themeColor="text1"/>
          <w:u w:val="single"/>
        </w:rPr>
        <w:t>a number of</w:t>
      </w:r>
      <w:proofErr w:type="gramEnd"/>
      <w:r w:rsidRPr="00FC2516">
        <w:rPr>
          <w:rFonts w:eastAsia="Cambria"/>
          <w:b/>
          <w:iCs/>
          <w:color w:val="000000" w:themeColor="text1"/>
          <w:u w:val="single"/>
        </w:rPr>
        <w:t xml:space="preserve"> detrimental effects on the environment that many </w:t>
      </w:r>
      <w:r w:rsidRPr="00FC2516">
        <w:rPr>
          <w:rFonts w:eastAsia="Cambria"/>
          <w:b/>
          <w:iCs/>
          <w:color w:val="000000" w:themeColor="text1"/>
          <w:highlight w:val="green"/>
          <w:u w:val="single"/>
        </w:rPr>
        <w:t>species won’t be able to handle long-term</w:t>
      </w:r>
      <w:r w:rsidRPr="00FC2516">
        <w:rPr>
          <w:rFonts w:eastAsia="Cambria"/>
          <w:color w:val="000000" w:themeColor="text1"/>
          <w:sz w:val="16"/>
        </w:rPr>
        <w:t xml:space="preserve">. Extreme weather patterns are shifting climates across the globe, eliminating </w:t>
      </w:r>
      <w:proofErr w:type="gramStart"/>
      <w:r w:rsidRPr="00FC2516">
        <w:rPr>
          <w:rFonts w:eastAsia="Cambria"/>
          <w:color w:val="000000" w:themeColor="text1"/>
          <w:sz w:val="16"/>
        </w:rPr>
        <w:t>habitats</w:t>
      </w:r>
      <w:proofErr w:type="gramEnd"/>
      <w:r w:rsidRPr="00FC2516">
        <w:rPr>
          <w:rFonts w:eastAsia="Cambria"/>
          <w:color w:val="000000" w:themeColor="text1"/>
          <w:sz w:val="16"/>
        </w:rPr>
        <w:t xml:space="preserve"> and altering the landscape. </w:t>
      </w:r>
      <w:r w:rsidRPr="00FC2516">
        <w:rPr>
          <w:rFonts w:eastAsia="Cambria"/>
          <w:b/>
          <w:iCs/>
          <w:color w:val="000000" w:themeColor="text1"/>
          <w:u w:val="single"/>
        </w:rPr>
        <w:t xml:space="preserve">As a result, </w:t>
      </w:r>
      <w:r w:rsidRPr="00FC2516">
        <w:rPr>
          <w:rFonts w:eastAsia="Cambria"/>
          <w:b/>
          <w:iCs/>
          <w:color w:val="000000" w:themeColor="text1"/>
          <w:highlight w:val="green"/>
          <w:u w:val="single"/>
        </w:rPr>
        <w:t>food and</w:t>
      </w:r>
      <w:r w:rsidRPr="00FC2516">
        <w:rPr>
          <w:rFonts w:eastAsia="Cambria"/>
          <w:b/>
          <w:iCs/>
          <w:color w:val="000000" w:themeColor="text1"/>
          <w:u w:val="single"/>
        </w:rPr>
        <w:t xml:space="preserve"> fresh </w:t>
      </w:r>
      <w:r w:rsidRPr="00FC2516">
        <w:rPr>
          <w:rFonts w:eastAsia="Cambria"/>
          <w:b/>
          <w:iCs/>
          <w:color w:val="000000" w:themeColor="text1"/>
          <w:highlight w:val="green"/>
          <w:u w:val="single"/>
        </w:rPr>
        <w:t>water sources</w:t>
      </w:r>
      <w:r w:rsidRPr="00FC2516">
        <w:rPr>
          <w:rFonts w:eastAsia="Cambria"/>
          <w:b/>
          <w:iCs/>
          <w:color w:val="000000" w:themeColor="text1"/>
          <w:u w:val="single"/>
        </w:rPr>
        <w:t xml:space="preserve"> are being </w:t>
      </w:r>
      <w:r w:rsidRPr="00FC2516">
        <w:rPr>
          <w:rFonts w:eastAsia="Cambria"/>
          <w:b/>
          <w:iCs/>
          <w:color w:val="000000" w:themeColor="text1"/>
          <w:highlight w:val="green"/>
          <w:u w:val="single"/>
        </w:rPr>
        <w:t>drastically reduced</w:t>
      </w:r>
      <w:r w:rsidRPr="00FC2516">
        <w:rPr>
          <w:rFonts w:eastAsia="Cambria"/>
          <w:color w:val="000000" w:themeColor="text1"/>
          <w:sz w:val="16"/>
        </w:rPr>
        <w:t xml:space="preserve">. Then, of course, </w:t>
      </w:r>
      <w:r w:rsidRPr="00FC2516">
        <w:rPr>
          <w:rFonts w:eastAsia="Cambria"/>
          <w:b/>
          <w:iCs/>
          <w:color w:val="000000" w:themeColor="text1"/>
          <w:u w:val="single"/>
        </w:rPr>
        <w:t xml:space="preserve">there are the </w:t>
      </w:r>
      <w:r w:rsidRPr="00FC2516">
        <w:rPr>
          <w:rFonts w:eastAsia="Cambria"/>
          <w:b/>
          <w:iCs/>
          <w:color w:val="000000" w:themeColor="text1"/>
          <w:highlight w:val="green"/>
          <w:u w:val="single"/>
        </w:rPr>
        <w:t>rising</w:t>
      </w:r>
      <w:r w:rsidRPr="00FC2516">
        <w:rPr>
          <w:rFonts w:eastAsia="Cambria"/>
          <w:b/>
          <w:iCs/>
          <w:color w:val="000000" w:themeColor="text1"/>
          <w:u w:val="single"/>
        </w:rPr>
        <w:t xml:space="preserve"> global </w:t>
      </w:r>
      <w:r w:rsidRPr="00FC2516">
        <w:rPr>
          <w:rFonts w:eastAsia="Cambria"/>
          <w:b/>
          <w:iCs/>
          <w:color w:val="000000" w:themeColor="text1"/>
          <w:highlight w:val="green"/>
          <w:u w:val="single"/>
        </w:rPr>
        <w:t>temperatures</w:t>
      </w:r>
      <w:r w:rsidRPr="00FC2516">
        <w:rPr>
          <w:rFonts w:eastAsia="Cambria"/>
          <w:b/>
          <w:iCs/>
          <w:color w:val="000000" w:themeColor="text1"/>
          <w:u w:val="single"/>
        </w:rPr>
        <w:t xml:space="preserve"> themselves, which many species are physically unable to contend with</w:t>
      </w:r>
      <w:r w:rsidRPr="00FC2516">
        <w:rPr>
          <w:rFonts w:eastAsia="Cambria"/>
          <w:color w:val="000000" w:themeColor="text1"/>
          <w:sz w:val="16"/>
        </w:rPr>
        <w:t xml:space="preserve">. Formerly frozen arctic and </w:t>
      </w:r>
      <w:proofErr w:type="spellStart"/>
      <w:r w:rsidRPr="00FC2516">
        <w:rPr>
          <w:rFonts w:eastAsia="Cambria"/>
          <w:color w:val="000000" w:themeColor="text1"/>
          <w:sz w:val="16"/>
        </w:rPr>
        <w:t>antarctic</w:t>
      </w:r>
      <w:proofErr w:type="spellEnd"/>
      <w:r w:rsidRPr="00FC2516">
        <w:rPr>
          <w:rFonts w:eastAsia="Cambria"/>
          <w:color w:val="000000" w:themeColor="text1"/>
          <w:sz w:val="16"/>
        </w:rPr>
        <w:t xml:space="preserve"> regions are melting, increasing sea levels and temperatures. Eventually, </w:t>
      </w:r>
      <w:r w:rsidRPr="00FC2516">
        <w:rPr>
          <w:rFonts w:eastAsia="Cambria"/>
          <w:b/>
          <w:iCs/>
          <w:color w:val="000000" w:themeColor="text1"/>
          <w:u w:val="single"/>
        </w:rPr>
        <w:t xml:space="preserve">these effects will </w:t>
      </w:r>
      <w:r w:rsidRPr="00FC2516">
        <w:rPr>
          <w:rFonts w:eastAsia="Cambria"/>
          <w:b/>
          <w:iCs/>
          <w:color w:val="000000" w:themeColor="text1"/>
          <w:highlight w:val="green"/>
          <w:u w:val="single"/>
        </w:rPr>
        <w:t>create</w:t>
      </w:r>
      <w:r w:rsidRPr="00FC2516">
        <w:rPr>
          <w:rFonts w:eastAsia="Cambria"/>
          <w:b/>
          <w:iCs/>
          <w:color w:val="000000" w:themeColor="text1"/>
          <w:u w:val="single"/>
        </w:rPr>
        <w:t xml:space="preserve"> a perfect storm of </w:t>
      </w:r>
      <w:r w:rsidRPr="00FC2516">
        <w:rPr>
          <w:rFonts w:eastAsia="Cambria"/>
          <w:b/>
          <w:iCs/>
          <w:color w:val="000000" w:themeColor="text1"/>
          <w:highlight w:val="green"/>
          <w:u w:val="single"/>
        </w:rPr>
        <w:t>extinction</w:t>
      </w:r>
      <w:r w:rsidRPr="00FC2516">
        <w:rPr>
          <w:rFonts w:eastAsia="Cambria"/>
          <w:b/>
          <w:iCs/>
          <w:color w:val="000000" w:themeColor="text1"/>
          <w:u w:val="single"/>
        </w:rPr>
        <w:t xml:space="preserve"> conditions</w:t>
      </w:r>
      <w:r w:rsidRPr="00FC2516">
        <w:rPr>
          <w:rFonts w:eastAsia="Cambria"/>
          <w:color w:val="000000" w:themeColor="text1"/>
          <w:sz w:val="16"/>
        </w:rPr>
        <w:t xml:space="preserve">. The melting glaciers of the arctic and the searing, </w:t>
      </w:r>
      <w:r w:rsidRPr="00FC2516">
        <w:rPr>
          <w:rFonts w:eastAsia="Cambria"/>
          <w:b/>
          <w:iCs/>
          <w:color w:val="000000" w:themeColor="text1"/>
          <w:u w:val="single"/>
        </w:rPr>
        <w:t>unmanageable heat indexes being seen along the Equator are just the tip of the iceberg, so to speak.</w:t>
      </w:r>
      <w:r w:rsidRPr="00FC2516">
        <w:rPr>
          <w:rFonts w:eastAsia="Cambria"/>
          <w:color w:val="000000" w:themeColor="text1"/>
          <w:sz w:val="16"/>
        </w:rPr>
        <w:t xml:space="preserve"> </w:t>
      </w:r>
      <w:r w:rsidRPr="00FC2516">
        <w:rPr>
          <w:rFonts w:eastAsia="Cambria"/>
          <w:b/>
          <w:iCs/>
          <w:color w:val="000000" w:themeColor="text1"/>
          <w:u w:val="single"/>
        </w:rPr>
        <w:t>The species that live in these climate zones have already been affected by the changes caused by global warming.</w:t>
      </w:r>
      <w:r w:rsidRPr="00FC2516">
        <w:rPr>
          <w:rFonts w:eastAsia="Cambria"/>
          <w:color w:val="000000" w:themeColor="text1"/>
          <w:sz w:val="16"/>
        </w:rPr>
        <w:t xml:space="preserve"> Take polar bears for example, whose habitats and food sources have been so greatly diminished that they have been forced to range further and further south. </w:t>
      </w:r>
      <w:r w:rsidRPr="00FC2516">
        <w:rPr>
          <w:rFonts w:eastAsia="Cambria"/>
          <w:b/>
          <w:iCs/>
          <w:color w:val="000000" w:themeColor="text1"/>
          <w:u w:val="single"/>
        </w:rPr>
        <w:t xml:space="preserve">Increased </w:t>
      </w:r>
      <w:r w:rsidRPr="00FC2516">
        <w:rPr>
          <w:rFonts w:eastAsia="Cambria"/>
          <w:b/>
          <w:iCs/>
          <w:color w:val="000000" w:themeColor="text1"/>
          <w:highlight w:val="green"/>
          <w:u w:val="single"/>
        </w:rPr>
        <w:t>carbon dioxide</w:t>
      </w:r>
      <w:r w:rsidRPr="00FC2516">
        <w:rPr>
          <w:rFonts w:eastAsia="Cambria"/>
          <w:b/>
          <w:iCs/>
          <w:color w:val="000000" w:themeColor="text1"/>
          <w:u w:val="single"/>
        </w:rPr>
        <w:t xml:space="preserve"> levels in the atmosphere and oceans have already </w:t>
      </w:r>
      <w:r w:rsidRPr="00FC2516">
        <w:rPr>
          <w:rFonts w:eastAsia="Cambria"/>
          <w:b/>
          <w:iCs/>
          <w:color w:val="000000" w:themeColor="text1"/>
          <w:highlight w:val="green"/>
          <w:u w:val="single"/>
        </w:rPr>
        <w:t>led to ocean acidification</w:t>
      </w:r>
      <w:r w:rsidRPr="00FC2516">
        <w:rPr>
          <w:rFonts w:eastAsia="Cambria"/>
          <w:color w:val="000000" w:themeColor="text1"/>
          <w:sz w:val="16"/>
        </w:rPr>
        <w:t xml:space="preserve">. </w:t>
      </w:r>
      <w:r w:rsidRPr="00FC2516">
        <w:rPr>
          <w:rFonts w:eastAsia="Cambria"/>
          <w:b/>
          <w:iCs/>
          <w:color w:val="000000" w:themeColor="text1"/>
          <w:u w:val="single"/>
        </w:rPr>
        <w:t>This has caused many species of crustaceans to either adapt or perish and has led to the mass bleaching of more than 50 percent of Australia’s Great Barrier Reef</w:t>
      </w:r>
      <w:r w:rsidRPr="00FC2516">
        <w:rPr>
          <w:rFonts w:eastAsia="Cambria"/>
          <w:color w:val="000000" w:themeColor="text1"/>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FC2516">
        <w:rPr>
          <w:rFonts w:eastAsia="Cambria"/>
          <w:color w:val="000000" w:themeColor="text1"/>
          <w:sz w:val="16"/>
        </w:rPr>
        <w:t>things,</w:t>
      </w:r>
      <w:proofErr w:type="gramEnd"/>
      <w:r w:rsidRPr="00FC2516">
        <w:rPr>
          <w:rFonts w:eastAsia="Cambria"/>
          <w:color w:val="000000" w:themeColor="text1"/>
          <w:sz w:val="16"/>
        </w:rPr>
        <w:t xml:space="preserve"> humanity’s own prospects aren’t looking that great either. According to The Conversation, </w:t>
      </w:r>
      <w:r w:rsidRPr="00FC2516">
        <w:rPr>
          <w:rFonts w:eastAsia="Cambria"/>
          <w:b/>
          <w:iCs/>
          <w:color w:val="000000" w:themeColor="text1"/>
          <w:u w:val="single"/>
        </w:rPr>
        <w:t xml:space="preserve">our species has just </w:t>
      </w:r>
      <w:r w:rsidRPr="00FC2516">
        <w:rPr>
          <w:rFonts w:eastAsia="Cambria"/>
          <w:b/>
          <w:iCs/>
          <w:color w:val="000000" w:themeColor="text1"/>
          <w:highlight w:val="green"/>
          <w:u w:val="single"/>
        </w:rPr>
        <w:t>under a decade left</w:t>
      </w:r>
      <w:r w:rsidRPr="00FC2516">
        <w:rPr>
          <w:rFonts w:eastAsia="Cambria"/>
          <w:b/>
          <w:iCs/>
          <w:color w:val="000000" w:themeColor="text1"/>
          <w:u w:val="single"/>
        </w:rPr>
        <w:t xml:space="preserve"> to get our CO</w:t>
      </w:r>
      <w:r w:rsidRPr="00FC2516">
        <w:rPr>
          <w:rFonts w:ascii="Cambria Math" w:eastAsia="Cambria" w:hAnsi="Cambria Math" w:cs="Cambria Math"/>
          <w:b/>
          <w:iCs/>
          <w:color w:val="000000" w:themeColor="text1"/>
          <w:u w:val="single"/>
        </w:rPr>
        <w:t>₂</w:t>
      </w:r>
      <w:r w:rsidRPr="00FC2516">
        <w:rPr>
          <w:rFonts w:eastAsia="Cambria"/>
          <w:b/>
          <w:iCs/>
          <w:color w:val="000000" w:themeColor="text1"/>
          <w:u w:val="single"/>
        </w:rPr>
        <w:t xml:space="preserve"> emissions under control. If we don’t cut those emissions by half before 2030, temperatures will rise to potentially catastrophic levels. It may only seem like a degree or so, but the worldwide ramifications are immense. </w:t>
      </w:r>
      <w:r w:rsidRPr="00FC2516">
        <w:rPr>
          <w:rFonts w:eastAsia="Cambria"/>
          <w:color w:val="000000" w:themeColor="text1"/>
          <w:sz w:val="16"/>
        </w:rPr>
        <w:t xml:space="preserve">The human species is resilient. We will survive </w:t>
      </w:r>
      <w:r w:rsidRPr="00FC2516">
        <w:rPr>
          <w:rFonts w:eastAsia="Cambria"/>
          <w:color w:val="000000" w:themeColor="text1"/>
          <w:sz w:val="16"/>
        </w:rPr>
        <w:lastRenderedPageBreak/>
        <w:t xml:space="preserve">for a while longer, even if these grim global warming predictions come to pass, </w:t>
      </w:r>
      <w:r w:rsidRPr="00FC2516">
        <w:rPr>
          <w:rFonts w:eastAsia="Cambria"/>
          <w:b/>
          <w:iCs/>
          <w:color w:val="000000" w:themeColor="text1"/>
          <w:u w:val="single"/>
        </w:rPr>
        <w:t xml:space="preserve">but it will mean less food, less water, and </w:t>
      </w:r>
      <w:r w:rsidRPr="00FC2516">
        <w:rPr>
          <w:rFonts w:eastAsia="Cambria"/>
          <w:b/>
          <w:iCs/>
          <w:color w:val="000000" w:themeColor="text1"/>
          <w:highlight w:val="green"/>
          <w:u w:val="single"/>
        </w:rPr>
        <w:t>increased hardship across the world</w:t>
      </w:r>
      <w:r w:rsidRPr="00FC2516">
        <w:rPr>
          <w:rFonts w:eastAsia="Cambria"/>
          <w:b/>
          <w:iCs/>
          <w:color w:val="000000" w:themeColor="text1"/>
          <w:u w:val="single"/>
        </w:rPr>
        <w:t xml:space="preserve"> — especially in low-income areas </w:t>
      </w:r>
      <w:r w:rsidRPr="00FC2516">
        <w:rPr>
          <w:rFonts w:eastAsia="Cambria"/>
          <w:b/>
          <w:iCs/>
          <w:color w:val="000000" w:themeColor="text1"/>
          <w:highlight w:val="green"/>
          <w:u w:val="single"/>
        </w:rPr>
        <w:t>and</w:t>
      </w:r>
      <w:r w:rsidRPr="00FC2516">
        <w:rPr>
          <w:rFonts w:eastAsia="Cambria"/>
          <w:b/>
          <w:iCs/>
          <w:color w:val="000000" w:themeColor="text1"/>
          <w:u w:val="single"/>
        </w:rPr>
        <w:t xml:space="preserve"> developing countries. This increase will also mean </w:t>
      </w:r>
      <w:r w:rsidRPr="00FC2516">
        <w:rPr>
          <w:rFonts w:eastAsia="Cambria"/>
          <w:b/>
          <w:iCs/>
          <w:color w:val="000000" w:themeColor="text1"/>
          <w:highlight w:val="green"/>
          <w:u w:val="single"/>
        </w:rPr>
        <w:t>more pandemics</w:t>
      </w:r>
      <w:r w:rsidRPr="00FC2516">
        <w:rPr>
          <w:rFonts w:eastAsia="Cambria"/>
          <w:b/>
          <w:iCs/>
          <w:color w:val="000000" w:themeColor="text1"/>
          <w:u w:val="single"/>
        </w:rPr>
        <w:t>, devastating storms, and uncontrollable wildfires</w:t>
      </w:r>
      <w:r w:rsidRPr="00FC2516">
        <w:rPr>
          <w:rFonts w:eastAsia="Cambria"/>
          <w:color w:val="000000" w:themeColor="text1"/>
          <w:sz w:val="16"/>
        </w:rPr>
        <w:t>.</w:t>
      </w:r>
    </w:p>
    <w:p w14:paraId="347FA0C4" w14:textId="77777777" w:rsidR="00861632" w:rsidRPr="00644193" w:rsidRDefault="00861632" w:rsidP="00861632">
      <w:pPr>
        <w:pStyle w:val="Heading4"/>
        <w:rPr>
          <w:color w:val="000000" w:themeColor="text1"/>
        </w:rPr>
      </w:pPr>
      <w:r w:rsidRPr="00644193">
        <w:rPr>
          <w:color w:val="000000" w:themeColor="text1"/>
        </w:rPr>
        <w:t xml:space="preserve">Commercial mining solves </w:t>
      </w:r>
      <w:r w:rsidRPr="00644193">
        <w:rPr>
          <w:color w:val="000000" w:themeColor="text1"/>
          <w:u w:val="single"/>
        </w:rPr>
        <w:t>extinction</w:t>
      </w:r>
      <w:r w:rsidRPr="00644193">
        <w:rPr>
          <w:color w:val="000000" w:themeColor="text1"/>
        </w:rPr>
        <w:t xml:space="preserve"> from </w:t>
      </w:r>
      <w:r w:rsidRPr="00644193">
        <w:rPr>
          <w:color w:val="000000" w:themeColor="text1"/>
          <w:u w:val="single"/>
        </w:rPr>
        <w:t>scarcity</w:t>
      </w:r>
      <w:r w:rsidRPr="00644193">
        <w:rPr>
          <w:color w:val="000000" w:themeColor="text1"/>
        </w:rPr>
        <w:t xml:space="preserve">, </w:t>
      </w:r>
      <w:r w:rsidRPr="00644193">
        <w:rPr>
          <w:color w:val="000000" w:themeColor="text1"/>
          <w:u w:val="single"/>
        </w:rPr>
        <w:t>climate</w:t>
      </w:r>
      <w:r w:rsidRPr="00644193">
        <w:rPr>
          <w:color w:val="000000" w:themeColor="text1"/>
        </w:rPr>
        <w:t xml:space="preserve">, </w:t>
      </w:r>
      <w:r w:rsidRPr="00644193">
        <w:rPr>
          <w:color w:val="000000" w:themeColor="text1"/>
          <w:u w:val="single"/>
        </w:rPr>
        <w:t>terror</w:t>
      </w:r>
      <w:r w:rsidRPr="00644193">
        <w:rPr>
          <w:color w:val="000000" w:themeColor="text1"/>
        </w:rPr>
        <w:t xml:space="preserve">, </w:t>
      </w:r>
      <w:r w:rsidRPr="00644193">
        <w:rPr>
          <w:color w:val="000000" w:themeColor="text1"/>
          <w:u w:val="single"/>
        </w:rPr>
        <w:t>war</w:t>
      </w:r>
      <w:r w:rsidRPr="00644193">
        <w:rPr>
          <w:color w:val="000000" w:themeColor="text1"/>
        </w:rPr>
        <w:t xml:space="preserve">, and </w:t>
      </w:r>
      <w:r w:rsidRPr="00644193">
        <w:rPr>
          <w:color w:val="000000" w:themeColor="text1"/>
          <w:u w:val="single"/>
        </w:rPr>
        <w:t>disease</w:t>
      </w:r>
      <w:r w:rsidRPr="00644193">
        <w:rPr>
          <w:color w:val="000000" w:themeColor="text1"/>
        </w:rPr>
        <w:t>.</w:t>
      </w:r>
    </w:p>
    <w:p w14:paraId="1F475213" w14:textId="77777777" w:rsidR="00861632" w:rsidRPr="00644193" w:rsidRDefault="00861632" w:rsidP="00861632">
      <w:pPr>
        <w:rPr>
          <w:color w:val="000000" w:themeColor="text1"/>
        </w:rPr>
      </w:pPr>
      <w:r w:rsidRPr="00644193">
        <w:rPr>
          <w:rStyle w:val="Style13ptBold"/>
          <w:color w:val="000000" w:themeColor="text1"/>
        </w:rPr>
        <w:t>Pelton 17</w:t>
      </w:r>
      <w:proofErr w:type="gramStart"/>
      <w:r w:rsidRPr="00644193">
        <w:rPr>
          <w:color w:val="000000" w:themeColor="text1"/>
        </w:rPr>
        <w:t>—(</w:t>
      </w:r>
      <w:proofErr w:type="gramEnd"/>
      <w:r w:rsidRPr="00644193">
        <w:rPr>
          <w:color w:val="000000" w:themeColor="text1"/>
        </w:rPr>
        <w:t>Director Emeritus of the Space and Advanced Communications Research Institute at George Washington University, PHD in IR from Georgetown).. Pelton, Joseph N. 2017. The New Gold Rush: The Riches of Space Beckon! Springer.  Accessed 8/30/19.</w:t>
      </w:r>
    </w:p>
    <w:p w14:paraId="0E2478B3" w14:textId="77777777" w:rsidR="00861632" w:rsidRPr="00644193" w:rsidRDefault="00861632" w:rsidP="00861632">
      <w:pPr>
        <w:rPr>
          <w:color w:val="000000" w:themeColor="text1"/>
          <w:sz w:val="12"/>
        </w:rPr>
      </w:pPr>
      <w:r w:rsidRPr="00644193">
        <w:rPr>
          <w:rStyle w:val="StyleUnderline"/>
          <w:color w:val="000000" w:themeColor="text1"/>
        </w:rPr>
        <w:t xml:space="preserve">Are </w:t>
      </w:r>
      <w:r w:rsidRPr="00644193">
        <w:rPr>
          <w:color w:val="000000" w:themeColor="text1"/>
          <w:sz w:val="12"/>
        </w:rPr>
        <w:t>We</w:t>
      </w:r>
      <w:r w:rsidRPr="00644193">
        <w:rPr>
          <w:rStyle w:val="StyleUnderline"/>
          <w:color w:val="000000" w:themeColor="text1"/>
        </w:rPr>
        <w:t xml:space="preserve"> Humans Doomed to </w:t>
      </w:r>
      <w:r w:rsidRPr="00644193">
        <w:rPr>
          <w:rStyle w:val="Emphasis"/>
          <w:color w:val="000000" w:themeColor="text1"/>
        </w:rPr>
        <w:t>Extinction</w:t>
      </w:r>
      <w:r w:rsidRPr="00644193">
        <w:rPr>
          <w:rStyle w:val="StyleUnderline"/>
          <w:color w:val="000000" w:themeColor="text1"/>
        </w:rPr>
        <w:t xml:space="preserve">? What will we do when Earth’s resources are used up </w:t>
      </w:r>
      <w:r w:rsidRPr="00644193">
        <w:rPr>
          <w:color w:val="000000" w:themeColor="text1"/>
          <w:sz w:val="12"/>
        </w:rPr>
        <w:t>by humanity</w:t>
      </w:r>
      <w:r w:rsidRPr="00644193">
        <w:rPr>
          <w:rStyle w:val="StyleUnderline"/>
          <w:color w:val="000000" w:themeColor="text1"/>
        </w:rPr>
        <w:t>? The world is</w:t>
      </w:r>
      <w:r w:rsidRPr="00644193">
        <w:rPr>
          <w:color w:val="000000" w:themeColor="text1"/>
          <w:sz w:val="12"/>
        </w:rPr>
        <w:t xml:space="preserve"> now hugely </w:t>
      </w:r>
      <w:proofErr w:type="gramStart"/>
      <w:r w:rsidRPr="00644193">
        <w:rPr>
          <w:rStyle w:val="Emphasis"/>
          <w:color w:val="000000" w:themeColor="text1"/>
          <w:highlight w:val="green"/>
        </w:rPr>
        <w:t>over populated</w:t>
      </w:r>
      <w:proofErr w:type="gramEnd"/>
      <w:r w:rsidRPr="00644193">
        <w:rPr>
          <w:rStyle w:val="StyleUnderline"/>
          <w:color w:val="000000" w:themeColor="text1"/>
        </w:rPr>
        <w:t>, with billions</w:t>
      </w:r>
      <w:r w:rsidRPr="00644193">
        <w:rPr>
          <w:color w:val="000000" w:themeColor="text1"/>
          <w:sz w:val="12"/>
        </w:rPr>
        <w:t xml:space="preserve"> and billions </w:t>
      </w:r>
      <w:r w:rsidRPr="00644193">
        <w:rPr>
          <w:rStyle w:val="StyleUnderline"/>
          <w:color w:val="000000" w:themeColor="text1"/>
        </w:rPr>
        <w:t>crammed into our over</w:t>
      </w:r>
      <w:r w:rsidRPr="00644193">
        <w:rPr>
          <w:rStyle w:val="Emphasis"/>
          <w:color w:val="000000" w:themeColor="text1"/>
        </w:rPr>
        <w:t>crowded</w:t>
      </w:r>
      <w:r w:rsidRPr="00644193">
        <w:rPr>
          <w:rStyle w:val="StyleUnderline"/>
          <w:color w:val="000000" w:themeColor="text1"/>
        </w:rPr>
        <w:t xml:space="preserve"> </w:t>
      </w:r>
      <w:r w:rsidRPr="00644193">
        <w:rPr>
          <w:rStyle w:val="StyleUnderline"/>
          <w:color w:val="000000" w:themeColor="text1"/>
          <w:highlight w:val="green"/>
        </w:rPr>
        <w:t>cities</w:t>
      </w:r>
      <w:r w:rsidRPr="00644193">
        <w:rPr>
          <w:rStyle w:val="StyleUnderline"/>
          <w:color w:val="000000" w:themeColor="text1"/>
        </w:rPr>
        <w:t xml:space="preserve">. </w:t>
      </w:r>
      <w:r w:rsidRPr="00644193">
        <w:rPr>
          <w:color w:val="000000" w:themeColor="text1"/>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44193">
        <w:rPr>
          <w:rStyle w:val="StyleUnderline"/>
          <w:color w:val="000000" w:themeColor="text1"/>
        </w:rPr>
        <w:t>These</w:t>
      </w:r>
      <w:r w:rsidRPr="00644193">
        <w:rPr>
          <w:color w:val="000000" w:themeColor="text1"/>
          <w:sz w:val="12"/>
        </w:rPr>
        <w:t xml:space="preserve"> cities </w:t>
      </w:r>
      <w:r w:rsidRPr="00644193">
        <w:rPr>
          <w:rStyle w:val="StyleUnderline"/>
          <w:color w:val="000000" w:themeColor="text1"/>
          <w:highlight w:val="green"/>
        </w:rPr>
        <w:t>will be</w:t>
      </w:r>
      <w:r w:rsidRPr="00644193">
        <w:rPr>
          <w:color w:val="000000" w:themeColor="text1"/>
          <w:sz w:val="12"/>
        </w:rPr>
        <w:t xml:space="preserve"> ever </w:t>
      </w:r>
      <w:r w:rsidRPr="00644193">
        <w:rPr>
          <w:rStyle w:val="StyleUnderline"/>
          <w:color w:val="000000" w:themeColor="text1"/>
        </w:rPr>
        <w:t xml:space="preserve">more </w:t>
      </w:r>
      <w:r w:rsidRPr="00644193">
        <w:rPr>
          <w:rStyle w:val="StyleUnderline"/>
          <w:color w:val="000000" w:themeColor="text1"/>
          <w:highlight w:val="green"/>
        </w:rPr>
        <w:t xml:space="preserve">vulnerable to </w:t>
      </w:r>
      <w:r w:rsidRPr="00644193">
        <w:rPr>
          <w:rStyle w:val="Emphasis"/>
          <w:color w:val="000000" w:themeColor="text1"/>
          <w:highlight w:val="green"/>
        </w:rPr>
        <w:t>terror</w:t>
      </w:r>
      <w:r w:rsidRPr="00644193">
        <w:rPr>
          <w:rStyle w:val="StyleUnderline"/>
          <w:color w:val="000000" w:themeColor="text1"/>
        </w:rPr>
        <w:t>ist attack</w:t>
      </w:r>
      <w:r w:rsidRPr="00644193">
        <w:rPr>
          <w:rStyle w:val="StyleUnderline"/>
          <w:color w:val="000000" w:themeColor="text1"/>
          <w:highlight w:val="green"/>
        </w:rPr>
        <w:t xml:space="preserve">, </w:t>
      </w:r>
      <w:r w:rsidRPr="00644193">
        <w:rPr>
          <w:rStyle w:val="Emphasis"/>
          <w:color w:val="000000" w:themeColor="text1"/>
        </w:rPr>
        <w:t xml:space="preserve">natural </w:t>
      </w:r>
      <w:r w:rsidRPr="00644193">
        <w:rPr>
          <w:rStyle w:val="Emphasis"/>
          <w:color w:val="000000" w:themeColor="text1"/>
          <w:highlight w:val="green"/>
        </w:rPr>
        <w:t>disaster</w:t>
      </w:r>
      <w:r w:rsidRPr="00644193">
        <w:rPr>
          <w:rStyle w:val="StyleUnderline"/>
          <w:color w:val="000000" w:themeColor="text1"/>
          <w:highlight w:val="green"/>
        </w:rPr>
        <w:t>,</w:t>
      </w:r>
      <w:r w:rsidRPr="00644193">
        <w:rPr>
          <w:rStyle w:val="StyleUnderline"/>
          <w:color w:val="000000" w:themeColor="text1"/>
        </w:rPr>
        <w:t xml:space="preserve"> and other plights that come with overcrowding </w:t>
      </w:r>
      <w:r w:rsidRPr="00644193">
        <w:rPr>
          <w:color w:val="000000" w:themeColor="text1"/>
          <w:sz w:val="12"/>
        </w:rPr>
        <w:t xml:space="preserve">and a dearth of jobs that will be fueled by rapid automation and the rise of </w:t>
      </w:r>
      <w:proofErr w:type="spellStart"/>
      <w:r w:rsidRPr="00644193">
        <w:rPr>
          <w:color w:val="000000" w:themeColor="text1"/>
          <w:sz w:val="12"/>
        </w:rPr>
        <w:t>artifi</w:t>
      </w:r>
      <w:proofErr w:type="spellEnd"/>
      <w:r w:rsidRPr="00644193">
        <w:rPr>
          <w:color w:val="000000" w:themeColor="text1"/>
          <w:sz w:val="12"/>
        </w:rPr>
        <w:t xml:space="preserve"> </w:t>
      </w:r>
      <w:proofErr w:type="spellStart"/>
      <w:r w:rsidRPr="00644193">
        <w:rPr>
          <w:color w:val="000000" w:themeColor="text1"/>
          <w:sz w:val="12"/>
        </w:rPr>
        <w:t>cial</w:t>
      </w:r>
      <w:proofErr w:type="spellEnd"/>
      <w:r w:rsidRPr="00644193">
        <w:rPr>
          <w:color w:val="000000" w:themeColor="text1"/>
          <w:sz w:val="12"/>
        </w:rPr>
        <w:t xml:space="preserve"> intelligence across the global economy</w:t>
      </w:r>
      <w:r w:rsidRPr="00644193">
        <w:rPr>
          <w:rStyle w:val="StyleUnderline"/>
          <w:color w:val="000000" w:themeColor="text1"/>
        </w:rPr>
        <w:t>.</w:t>
      </w:r>
      <w:r w:rsidRPr="00644193">
        <w:rPr>
          <w:color w:val="000000" w:themeColor="text1"/>
          <w:sz w:val="12"/>
        </w:rPr>
        <w:t xml:space="preserve"> </w:t>
      </w:r>
      <w:r w:rsidRPr="00644193">
        <w:rPr>
          <w:rStyle w:val="StyleUnderline"/>
          <w:color w:val="000000" w:themeColor="text1"/>
        </w:rPr>
        <w:t xml:space="preserve">We are </w:t>
      </w:r>
      <w:r w:rsidRPr="00644193">
        <w:rPr>
          <w:color w:val="000000" w:themeColor="text1"/>
          <w:sz w:val="12"/>
        </w:rPr>
        <w:t xml:space="preserve">already </w:t>
      </w:r>
      <w:r w:rsidRPr="00644193">
        <w:rPr>
          <w:rStyle w:val="StyleUnderline"/>
          <w:color w:val="000000" w:themeColor="text1"/>
        </w:rPr>
        <w:t xml:space="preserve">rapidly </w:t>
      </w:r>
      <w:r w:rsidRPr="00644193">
        <w:rPr>
          <w:rStyle w:val="Emphasis"/>
          <w:color w:val="000000" w:themeColor="text1"/>
          <w:highlight w:val="green"/>
        </w:rPr>
        <w:t>running out of water</w:t>
      </w:r>
      <w:r w:rsidRPr="00644193">
        <w:rPr>
          <w:rStyle w:val="StyleUnderline"/>
          <w:color w:val="000000" w:themeColor="text1"/>
          <w:highlight w:val="green"/>
        </w:rPr>
        <w:t xml:space="preserve"> and </w:t>
      </w:r>
      <w:r w:rsidRPr="00644193">
        <w:rPr>
          <w:rStyle w:val="Emphasis"/>
          <w:color w:val="000000" w:themeColor="text1"/>
        </w:rPr>
        <w:t>minerals</w:t>
      </w:r>
      <w:r w:rsidRPr="00644193">
        <w:rPr>
          <w:rStyle w:val="StyleUnderline"/>
          <w:color w:val="000000" w:themeColor="text1"/>
        </w:rPr>
        <w:t xml:space="preserve">. </w:t>
      </w:r>
      <w:r w:rsidRPr="00644193">
        <w:rPr>
          <w:rStyle w:val="Emphasis"/>
          <w:color w:val="000000" w:themeColor="text1"/>
          <w:highlight w:val="green"/>
        </w:rPr>
        <w:t>Climate change</w:t>
      </w:r>
      <w:r w:rsidRPr="00644193">
        <w:rPr>
          <w:rStyle w:val="StyleUnderline"/>
          <w:color w:val="000000" w:themeColor="text1"/>
          <w:highlight w:val="green"/>
        </w:rPr>
        <w:t xml:space="preserve"> </w:t>
      </w:r>
      <w:r w:rsidRPr="00644193">
        <w:rPr>
          <w:rStyle w:val="StyleUnderline"/>
          <w:color w:val="000000" w:themeColor="text1"/>
        </w:rPr>
        <w:t xml:space="preserve">is threatening our very </w:t>
      </w:r>
      <w:r w:rsidRPr="00644193">
        <w:rPr>
          <w:rStyle w:val="Emphasis"/>
          <w:color w:val="000000" w:themeColor="text1"/>
        </w:rPr>
        <w:t>existence</w:t>
      </w:r>
      <w:r w:rsidRPr="00644193">
        <w:rPr>
          <w:rStyle w:val="StyleUnderline"/>
          <w:color w:val="000000" w:themeColor="text1"/>
          <w:highlight w:val="green"/>
        </w:rPr>
        <w:t>.</w:t>
      </w:r>
      <w:r w:rsidRPr="00644193">
        <w:rPr>
          <w:color w:val="000000" w:themeColor="text1"/>
          <w:sz w:val="12"/>
        </w:rPr>
        <w:t xml:space="preserve"> Political leaders and even the Pope have cautioned us against inaction. Perhaps the naysayers are right. </w:t>
      </w:r>
      <w:r w:rsidRPr="00644193">
        <w:rPr>
          <w:rStyle w:val="Emphasis"/>
          <w:color w:val="000000" w:themeColor="text1"/>
          <w:highlight w:val="green"/>
        </w:rPr>
        <w:t xml:space="preserve">All humanity is at </w:t>
      </w:r>
      <w:r w:rsidRPr="00644193">
        <w:rPr>
          <w:rStyle w:val="Emphasis"/>
          <w:color w:val="000000" w:themeColor="text1"/>
        </w:rPr>
        <w:t xml:space="preserve">tremendous </w:t>
      </w:r>
      <w:r w:rsidRPr="00644193">
        <w:rPr>
          <w:rStyle w:val="Emphasis"/>
          <w:color w:val="000000" w:themeColor="text1"/>
          <w:highlight w:val="green"/>
        </w:rPr>
        <w:t>risk.</w:t>
      </w:r>
      <w:r w:rsidRPr="00644193">
        <w:rPr>
          <w:color w:val="000000" w:themeColor="text1"/>
          <w:sz w:val="12"/>
        </w:rPr>
        <w:t xml:space="preserve"> Is there no hope for the future? This book is about hope. We think that there is literally heavenly hope for humanity. But </w:t>
      </w:r>
      <w:r w:rsidRPr="00644193">
        <w:rPr>
          <w:rStyle w:val="StyleUnderline"/>
          <w:color w:val="000000" w:themeColor="text1"/>
        </w:rPr>
        <w:t>we</w:t>
      </w:r>
      <w:r w:rsidRPr="00644193">
        <w:rPr>
          <w:color w:val="000000" w:themeColor="text1"/>
          <w:sz w:val="12"/>
        </w:rPr>
        <w:t xml:space="preserve"> are not talking here about divine intervention. We are </w:t>
      </w:r>
      <w:r w:rsidRPr="00644193">
        <w:rPr>
          <w:rStyle w:val="StyleUnderline"/>
          <w:color w:val="000000" w:themeColor="text1"/>
        </w:rPr>
        <w:t>envision</w:t>
      </w:r>
      <w:r w:rsidRPr="00644193">
        <w:rPr>
          <w:color w:val="000000" w:themeColor="text1"/>
          <w:sz w:val="12"/>
        </w:rPr>
        <w:t xml:space="preserve">ing </w:t>
      </w:r>
      <w:r w:rsidRPr="00644193">
        <w:rPr>
          <w:rStyle w:val="StyleUnderline"/>
          <w:color w:val="000000" w:themeColor="text1"/>
        </w:rPr>
        <w:t>a new space economy that recognizes</w:t>
      </w:r>
      <w:r w:rsidRPr="00644193">
        <w:rPr>
          <w:color w:val="000000" w:themeColor="text1"/>
          <w:sz w:val="12"/>
        </w:rPr>
        <w:t xml:space="preserve"> that </w:t>
      </w:r>
      <w:r w:rsidRPr="00644193">
        <w:rPr>
          <w:rStyle w:val="StyleUnderline"/>
          <w:color w:val="000000" w:themeColor="text1"/>
        </w:rPr>
        <w:t xml:space="preserve">there is more water in the skies that all our oceans. </w:t>
      </w:r>
      <w:r w:rsidRPr="00644193">
        <w:rPr>
          <w:color w:val="000000" w:themeColor="text1"/>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44193">
        <w:rPr>
          <w:rStyle w:val="StyleUnderline"/>
          <w:color w:val="000000" w:themeColor="text1"/>
        </w:rPr>
        <w:t xml:space="preserve">The new space frontier can literally </w:t>
      </w:r>
      <w:proofErr w:type="gramStart"/>
      <w:r w:rsidRPr="00644193">
        <w:rPr>
          <w:rStyle w:val="StyleUnderline"/>
          <w:color w:val="000000" w:themeColor="text1"/>
        </w:rPr>
        <w:t>open up</w:t>
      </w:r>
      <w:proofErr w:type="gramEnd"/>
      <w:r w:rsidRPr="00644193">
        <w:rPr>
          <w:rStyle w:val="StyleUnderline"/>
          <w:color w:val="000000" w:themeColor="text1"/>
        </w:rPr>
        <w:t xml:space="preserve"> a “gold rush in the skies.” </w:t>
      </w:r>
      <w:r w:rsidRPr="00644193">
        <w:rPr>
          <w:color w:val="000000" w:themeColor="text1"/>
          <w:sz w:val="12"/>
        </w:rPr>
        <w:t xml:space="preserve">In brief, we think </w:t>
      </w:r>
      <w:r w:rsidRPr="00644193">
        <w:rPr>
          <w:rStyle w:val="StyleUnderline"/>
          <w:color w:val="000000" w:themeColor="text1"/>
        </w:rPr>
        <w:t>there is new hope for humanity.</w:t>
      </w:r>
      <w:r w:rsidRPr="00644193">
        <w:rPr>
          <w:color w:val="000000" w:themeColor="text1"/>
          <w:sz w:val="12"/>
        </w:rPr>
        <w:t xml:space="preserve"> We see a new a pathway to the future via new ventures in space. For too long, space programs have been seen as a money pit. In the process, </w:t>
      </w:r>
      <w:r w:rsidRPr="00644193">
        <w:rPr>
          <w:rStyle w:val="StyleUnderline"/>
          <w:color w:val="000000" w:themeColor="text1"/>
        </w:rPr>
        <w:t>we have overlooked the great abundance available to us in the skies above.</w:t>
      </w:r>
      <w:r w:rsidRPr="00644193">
        <w:rPr>
          <w:color w:val="000000" w:themeColor="text1"/>
          <w:sz w:val="12"/>
        </w:rPr>
        <w:t xml:space="preserve"> It is important to recognize </w:t>
      </w:r>
      <w:r w:rsidRPr="00644193">
        <w:rPr>
          <w:rStyle w:val="StyleUnderline"/>
          <w:color w:val="000000" w:themeColor="text1"/>
        </w:rPr>
        <w:t>there is already the beginning of a new gold rush in space—a pathway to astral abundance.</w:t>
      </w:r>
      <w:r w:rsidRPr="00644193">
        <w:rPr>
          <w:color w:val="000000" w:themeColor="text1"/>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44193">
        <w:rPr>
          <w:rStyle w:val="StyleUnderline"/>
          <w:color w:val="000000" w:themeColor="text1"/>
        </w:rPr>
        <w:t xml:space="preserve">new pathways to the stars could prove vital to </w:t>
      </w:r>
      <w:r w:rsidRPr="00644193">
        <w:rPr>
          <w:rStyle w:val="Emphasis"/>
          <w:color w:val="000000" w:themeColor="text1"/>
        </w:rPr>
        <w:t>human survival</w:t>
      </w:r>
      <w:r w:rsidRPr="00644193">
        <w:rPr>
          <w:rStyle w:val="StyleUnderline"/>
          <w:color w:val="000000" w:themeColor="text1"/>
        </w:rPr>
        <w:t xml:space="preserve">. </w:t>
      </w:r>
      <w:r w:rsidRPr="00644193">
        <w:rPr>
          <w:color w:val="000000" w:themeColor="text1"/>
          <w:sz w:val="12"/>
        </w:rPr>
        <w:t xml:space="preserve">If one does not believe in spending money to probe the mysteries of the universe then </w:t>
      </w:r>
      <w:proofErr w:type="gramStart"/>
      <w:r w:rsidRPr="00644193">
        <w:rPr>
          <w:color w:val="000000" w:themeColor="text1"/>
          <w:sz w:val="12"/>
        </w:rPr>
        <w:t>perhaps</w:t>
      </w:r>
      <w:proofErr w:type="gramEnd"/>
      <w:r w:rsidRPr="00644193">
        <w:rPr>
          <w:color w:val="000000" w:themeColor="text1"/>
          <w:sz w:val="12"/>
        </w:rPr>
        <w:t xml:space="preserve"> we can try what might be called “calibrated greed” on for size. One only needs to go to a </w:t>
      </w:r>
      <w:proofErr w:type="spellStart"/>
      <w:r w:rsidRPr="00644193">
        <w:rPr>
          <w:color w:val="000000" w:themeColor="text1"/>
          <w:sz w:val="12"/>
        </w:rPr>
        <w:t>cubesat</w:t>
      </w:r>
      <w:proofErr w:type="spellEnd"/>
      <w:r w:rsidRPr="00644193">
        <w:rPr>
          <w:color w:val="000000" w:themeColor="text1"/>
          <w:sz w:val="12"/>
        </w:rPr>
        <w:t xml:space="preserve"> workshop, or to Silicon Valley or one of many conferences like the “Disrupt Space” event in Bremen, Germany, held in April 2016 to recognize that </w:t>
      </w:r>
      <w:r w:rsidRPr="00644193">
        <w:rPr>
          <w:rStyle w:val="StyleUnderline"/>
          <w:color w:val="000000" w:themeColor="text1"/>
        </w:rPr>
        <w:t>entrepreneurial New Space initiatives are changing everything</w:t>
      </w:r>
      <w:r w:rsidRPr="00644193">
        <w:rPr>
          <w:color w:val="000000" w:themeColor="text1"/>
          <w:sz w:val="12"/>
        </w:rPr>
        <w:t xml:space="preserve"> [ </w:t>
      </w:r>
      <w:proofErr w:type="gramStart"/>
      <w:r w:rsidRPr="00644193">
        <w:rPr>
          <w:color w:val="000000" w:themeColor="text1"/>
          <w:sz w:val="12"/>
        </w:rPr>
        <w:t>1 ]</w:t>
      </w:r>
      <w:proofErr w:type="gramEnd"/>
      <w:r w:rsidRPr="00644193">
        <w:rPr>
          <w:rStyle w:val="StyleUnderline"/>
          <w:color w:val="000000" w:themeColor="text1"/>
        </w:rPr>
        <w:t>.</w:t>
      </w:r>
      <w:r w:rsidRPr="00644193">
        <w:rPr>
          <w:color w:val="000000" w:themeColor="text1"/>
          <w:sz w:val="12"/>
        </w:rPr>
        <w:t xml:space="preserve"> In fact, the very </w:t>
      </w:r>
      <w:proofErr w:type="gramStart"/>
      <w:r w:rsidRPr="00644193">
        <w:rPr>
          <w:color w:val="000000" w:themeColor="text1"/>
          <w:sz w:val="12"/>
        </w:rPr>
        <w:t>nature</w:t>
      </w:r>
      <w:proofErr w:type="gramEnd"/>
      <w:r w:rsidRPr="00644193">
        <w:rPr>
          <w:color w:val="000000" w:themeColor="text1"/>
          <w:sz w:val="12"/>
        </w:rPr>
        <w:t xml:space="preserve"> and dimensions of what outer space activities are today have changed forever. It is no longer your grandfather’s concept of outer space that was once dominated by the big national space agencies. The </w:t>
      </w:r>
      <w:r w:rsidRPr="00644193">
        <w:rPr>
          <w:rStyle w:val="StyleUnderline"/>
          <w:color w:val="000000" w:themeColor="text1"/>
        </w:rPr>
        <w:t>entrepreneurs are taking over.</w:t>
      </w:r>
      <w:r w:rsidRPr="00644193">
        <w:rPr>
          <w:color w:val="000000" w:themeColor="text1"/>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644193">
        <w:rPr>
          <w:color w:val="000000" w:themeColor="text1"/>
          <w:sz w:val="12"/>
        </w:rPr>
        <w:t>in order to</w:t>
      </w:r>
      <w:proofErr w:type="gramEnd"/>
      <w:r w:rsidRPr="00644193">
        <w:rPr>
          <w:color w:val="000000" w:themeColor="text1"/>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644193">
        <w:rPr>
          <w:color w:val="000000" w:themeColor="text1"/>
          <w:sz w:val="12"/>
        </w:rPr>
        <w:t>exobiologists</w:t>
      </w:r>
      <w:proofErr w:type="spellEnd"/>
      <w:r w:rsidRPr="00644193">
        <w:rPr>
          <w:color w:val="000000" w:themeColor="text1"/>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644193">
        <w:rPr>
          <w:color w:val="000000" w:themeColor="text1"/>
          <w:sz w:val="12"/>
        </w:rPr>
        <w:t>fl</w:t>
      </w:r>
      <w:proofErr w:type="spellEnd"/>
      <w:r w:rsidRPr="00644193">
        <w:rPr>
          <w:color w:val="000000" w:themeColor="text1"/>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44193">
        <w:rPr>
          <w:rStyle w:val="StyleUnderline"/>
          <w:color w:val="000000" w:themeColor="text1"/>
        </w:rPr>
        <w:t xml:space="preserve">developing </w:t>
      </w:r>
      <w:r w:rsidRPr="00644193">
        <w:rPr>
          <w:rStyle w:val="Emphasis"/>
          <w:color w:val="000000" w:themeColor="text1"/>
          <w:highlight w:val="green"/>
        </w:rPr>
        <w:t>new tech</w:t>
      </w:r>
      <w:r w:rsidRPr="00644193">
        <w:rPr>
          <w:color w:val="000000" w:themeColor="text1"/>
          <w:sz w:val="12"/>
        </w:rPr>
        <w:t>nologies</w:t>
      </w:r>
      <w:r w:rsidRPr="00644193">
        <w:rPr>
          <w:rStyle w:val="StyleUnderline"/>
          <w:color w:val="000000" w:themeColor="text1"/>
        </w:rPr>
        <w:t xml:space="preserve"> and establishing space enterprises that </w:t>
      </w:r>
      <w:r w:rsidRPr="00644193">
        <w:rPr>
          <w:rStyle w:val="StyleUnderline"/>
          <w:color w:val="000000" w:themeColor="text1"/>
          <w:highlight w:val="green"/>
        </w:rPr>
        <w:t>can bring the wealth</w:t>
      </w:r>
      <w:r w:rsidRPr="00644193">
        <w:rPr>
          <w:rStyle w:val="StyleUnderline"/>
          <w:color w:val="000000" w:themeColor="text1"/>
        </w:rPr>
        <w:t xml:space="preserve"> of outer space down </w:t>
      </w:r>
      <w:r w:rsidRPr="00644193">
        <w:rPr>
          <w:rStyle w:val="StyleUnderline"/>
          <w:color w:val="000000" w:themeColor="text1"/>
          <w:highlight w:val="green"/>
        </w:rPr>
        <w:t xml:space="preserve">to Earth. </w:t>
      </w:r>
      <w:r w:rsidRPr="00644193">
        <w:rPr>
          <w:rStyle w:val="StyleUnderline"/>
          <w:color w:val="000000" w:themeColor="text1"/>
        </w:rPr>
        <w:t xml:space="preserve">This is not a pipe </w:t>
      </w:r>
      <w:proofErr w:type="gramStart"/>
      <w:r w:rsidRPr="00644193">
        <w:rPr>
          <w:rStyle w:val="StyleUnderline"/>
          <w:color w:val="000000" w:themeColor="text1"/>
        </w:rPr>
        <w:t>dream, but</w:t>
      </w:r>
      <w:proofErr w:type="gramEnd"/>
      <w:r w:rsidRPr="00644193">
        <w:rPr>
          <w:rStyle w:val="StyleUnderline"/>
          <w:color w:val="000000" w:themeColor="text1"/>
        </w:rPr>
        <w:t xml:space="preserve"> will increasingly be </w:t>
      </w:r>
      <w:r w:rsidRPr="00644193">
        <w:rPr>
          <w:rStyle w:val="StyleUnderline"/>
          <w:color w:val="000000" w:themeColor="text1"/>
          <w:highlight w:val="green"/>
        </w:rPr>
        <w:t>the</w:t>
      </w:r>
      <w:r w:rsidRPr="00644193">
        <w:rPr>
          <w:rStyle w:val="StyleUnderline"/>
          <w:color w:val="000000" w:themeColor="text1"/>
        </w:rPr>
        <w:t xml:space="preserve"> </w:t>
      </w:r>
      <w:r w:rsidRPr="00644193">
        <w:rPr>
          <w:rStyle w:val="Emphasis"/>
          <w:color w:val="000000" w:themeColor="text1"/>
        </w:rPr>
        <w:t xml:space="preserve">economic </w:t>
      </w:r>
      <w:r w:rsidRPr="00644193">
        <w:rPr>
          <w:rStyle w:val="Emphasis"/>
          <w:color w:val="000000" w:themeColor="text1"/>
          <w:highlight w:val="green"/>
        </w:rPr>
        <w:t>reality</w:t>
      </w:r>
      <w:r w:rsidRPr="00644193">
        <w:rPr>
          <w:rStyle w:val="StyleUnderline"/>
          <w:color w:val="000000" w:themeColor="text1"/>
          <w:highlight w:val="green"/>
        </w:rPr>
        <w:t xml:space="preserve"> of the 2020s.</w:t>
      </w:r>
      <w:r w:rsidRPr="00644193">
        <w:rPr>
          <w:rStyle w:val="StyleUnderline"/>
          <w:color w:val="000000" w:themeColor="text1"/>
        </w:rPr>
        <w:t xml:space="preserve"> </w:t>
      </w:r>
      <w:r w:rsidRPr="00644193">
        <w:rPr>
          <w:color w:val="000000" w:themeColor="text1"/>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w:t>
      </w:r>
      <w:proofErr w:type="gramStart"/>
      <w:r w:rsidRPr="00644193">
        <w:rPr>
          <w:color w:val="000000" w:themeColor="text1"/>
          <w:sz w:val="12"/>
        </w:rPr>
        <w:t>Mars, or</w:t>
      </w:r>
      <w:proofErr w:type="gramEnd"/>
      <w:r w:rsidRPr="00644193">
        <w:rPr>
          <w:color w:val="000000" w:themeColor="text1"/>
          <w:sz w:val="12"/>
        </w:rPr>
        <w:t xml:space="preserve"> creating new structures in space to protect our planet from cosmic hazards and even raising Earth’s orbit to escape the rising heat levels of the Sun in millennia to come. </w:t>
      </w:r>
      <w:r w:rsidRPr="00644193">
        <w:rPr>
          <w:rStyle w:val="Emphasis"/>
          <w:color w:val="000000" w:themeColor="text1"/>
        </w:rPr>
        <w:t>Some</w:t>
      </w:r>
      <w:r w:rsidRPr="00644193">
        <w:rPr>
          <w:color w:val="000000" w:themeColor="text1"/>
          <w:sz w:val="12"/>
        </w:rPr>
        <w:t xml:space="preserve">, of course, </w:t>
      </w:r>
      <w:r w:rsidRPr="00644193">
        <w:rPr>
          <w:rStyle w:val="StyleUnderline"/>
          <w:color w:val="000000" w:themeColor="text1"/>
        </w:rPr>
        <w:t xml:space="preserve">will say this is </w:t>
      </w:r>
      <w:r w:rsidRPr="00644193">
        <w:rPr>
          <w:rStyle w:val="Emphasis"/>
          <w:color w:val="000000" w:themeColor="text1"/>
        </w:rPr>
        <w:t>sci-fi hogwash</w:t>
      </w:r>
      <w:r w:rsidRPr="00644193">
        <w:rPr>
          <w:color w:val="000000" w:themeColor="text1"/>
          <w:sz w:val="12"/>
        </w:rPr>
        <w:t>.</w:t>
      </w:r>
      <w:r w:rsidRPr="00644193">
        <w:rPr>
          <w:rStyle w:val="StyleUnderline"/>
          <w:color w:val="000000" w:themeColor="text1"/>
        </w:rPr>
        <w:t xml:space="preserve"> </w:t>
      </w:r>
      <w:r w:rsidRPr="00644193">
        <w:rPr>
          <w:color w:val="000000" w:themeColor="text1"/>
          <w:sz w:val="12"/>
        </w:rPr>
        <w:t xml:space="preserve">It can’t be done. We say </w:t>
      </w:r>
      <w:r w:rsidRPr="00644193">
        <w:rPr>
          <w:color w:val="000000" w:themeColor="text1"/>
          <w:sz w:val="12"/>
        </w:rPr>
        <w:lastRenderedPageBreak/>
        <w:t xml:space="preserve">that </w:t>
      </w:r>
      <w:r w:rsidRPr="00644193">
        <w:rPr>
          <w:rStyle w:val="StyleUnderline"/>
          <w:color w:val="000000" w:themeColor="text1"/>
        </w:rPr>
        <w:t>this is what people</w:t>
      </w:r>
      <w:r w:rsidRPr="00644193">
        <w:rPr>
          <w:color w:val="000000" w:themeColor="text1"/>
          <w:sz w:val="12"/>
        </w:rPr>
        <w:t xml:space="preserve"> would have </w:t>
      </w:r>
      <w:r w:rsidRPr="00644193">
        <w:rPr>
          <w:rStyle w:val="StyleUnderline"/>
          <w:color w:val="000000" w:themeColor="text1"/>
        </w:rPr>
        <w:t>said</w:t>
      </w:r>
      <w:r w:rsidRPr="00644193">
        <w:rPr>
          <w:color w:val="000000" w:themeColor="text1"/>
          <w:sz w:val="12"/>
        </w:rPr>
        <w:t xml:space="preserve"> in 1900 </w:t>
      </w:r>
      <w:r w:rsidRPr="00644193">
        <w:rPr>
          <w:rStyle w:val="StyleUnderline"/>
          <w:color w:val="000000" w:themeColor="text1"/>
        </w:rPr>
        <w:t xml:space="preserve">about </w:t>
      </w:r>
      <w:r w:rsidRPr="00644193">
        <w:rPr>
          <w:color w:val="000000" w:themeColor="text1"/>
          <w:sz w:val="12"/>
        </w:rPr>
        <w:t>air</w:t>
      </w:r>
      <w:r w:rsidRPr="00644193">
        <w:rPr>
          <w:rStyle w:val="Emphasis"/>
          <w:color w:val="000000" w:themeColor="text1"/>
        </w:rPr>
        <w:t>planes</w:t>
      </w:r>
      <w:r w:rsidRPr="00644193">
        <w:rPr>
          <w:color w:val="000000" w:themeColor="text1"/>
          <w:sz w:val="12"/>
        </w:rPr>
        <w:t xml:space="preserve">, rocket ships, cell phones </w:t>
      </w:r>
      <w:r w:rsidRPr="00644193">
        <w:rPr>
          <w:rStyle w:val="StyleUnderline"/>
          <w:color w:val="000000" w:themeColor="text1"/>
        </w:rPr>
        <w:t>and nuclear devices.</w:t>
      </w:r>
      <w:r w:rsidRPr="00644193">
        <w:rPr>
          <w:color w:val="000000" w:themeColor="text1"/>
          <w:sz w:val="12"/>
        </w:rPr>
        <w:t xml:space="preserve"> </w:t>
      </w:r>
      <w:r w:rsidRPr="00644193">
        <w:rPr>
          <w:rStyle w:val="StyleUnderline"/>
          <w:color w:val="000000" w:themeColor="text1"/>
        </w:rPr>
        <w:t xml:space="preserve">The skeptics </w:t>
      </w:r>
      <w:r w:rsidRPr="00644193">
        <w:rPr>
          <w:rStyle w:val="Emphasis"/>
          <w:color w:val="000000" w:themeColor="text1"/>
        </w:rPr>
        <w:t>laughed</w:t>
      </w:r>
      <w:r w:rsidRPr="00644193">
        <w:rPr>
          <w:rStyle w:val="StyleUnderline"/>
          <w:color w:val="000000" w:themeColor="text1"/>
        </w:rPr>
        <w:t xml:space="preserve"> at</w:t>
      </w:r>
      <w:r w:rsidRPr="00644193">
        <w:rPr>
          <w:color w:val="000000" w:themeColor="text1"/>
          <w:sz w:val="12"/>
        </w:rPr>
        <w:t xml:space="preserve"> </w:t>
      </w:r>
      <w:r w:rsidRPr="00644193">
        <w:rPr>
          <w:rStyle w:val="Emphasis"/>
          <w:color w:val="000000" w:themeColor="text1"/>
        </w:rPr>
        <w:t>Columbus</w:t>
      </w:r>
      <w:r w:rsidRPr="00644193">
        <w:rPr>
          <w:color w:val="000000" w:themeColor="text1"/>
          <w:sz w:val="12"/>
        </w:rPr>
        <w:t xml:space="preserve"> </w:t>
      </w:r>
      <w:r w:rsidRPr="00644193">
        <w:rPr>
          <w:rStyle w:val="StyleUnderline"/>
          <w:color w:val="000000" w:themeColor="text1"/>
        </w:rPr>
        <w:t>and his plan to sail across the oceans</w:t>
      </w:r>
      <w:r w:rsidRPr="00644193">
        <w:rPr>
          <w:color w:val="000000" w:themeColor="text1"/>
          <w:sz w:val="12"/>
        </w:rPr>
        <w:t xml:space="preserve"> to discover new worlds</w:t>
      </w:r>
      <w:r w:rsidRPr="00644193">
        <w:rPr>
          <w:rStyle w:val="StyleUnderline"/>
          <w:color w:val="000000" w:themeColor="text1"/>
        </w:rPr>
        <w:t>. When</w:t>
      </w:r>
      <w:r w:rsidRPr="00644193">
        <w:rPr>
          <w:color w:val="000000" w:themeColor="text1"/>
          <w:sz w:val="12"/>
        </w:rPr>
        <w:t xml:space="preserve"> Thomas Jefferson bought the Louisiana Purchase from France or </w:t>
      </w:r>
      <w:r w:rsidRPr="00644193">
        <w:rPr>
          <w:rStyle w:val="StyleUnderline"/>
          <w:color w:val="000000" w:themeColor="text1"/>
        </w:rPr>
        <w:t>Seward bought Alaska, there were plenty of naysayers</w:t>
      </w:r>
      <w:r w:rsidRPr="00644193">
        <w:rPr>
          <w:color w:val="000000" w:themeColor="text1"/>
          <w:sz w:val="12"/>
        </w:rPr>
        <w:t xml:space="preserve"> that said such investment in the unknown was an extravagant waste of money</w:t>
      </w:r>
      <w:r w:rsidRPr="00644193">
        <w:rPr>
          <w:rStyle w:val="StyleUnderline"/>
          <w:color w:val="000000" w:themeColor="text1"/>
        </w:rPr>
        <w:t xml:space="preserve">. </w:t>
      </w:r>
      <w:r w:rsidRPr="00644193">
        <w:rPr>
          <w:color w:val="000000" w:themeColor="text1"/>
          <w:sz w:val="12"/>
        </w:rPr>
        <w:t xml:space="preserve">A healthy skepticism is useful and can play a role in economic and business success. Before one dismisses the idea of an impending major new space economy and a new gold rush, it </w:t>
      </w:r>
      <w:proofErr w:type="gramStart"/>
      <w:r w:rsidRPr="00644193">
        <w:rPr>
          <w:color w:val="000000" w:themeColor="text1"/>
          <w:sz w:val="12"/>
        </w:rPr>
        <w:t>might</w:t>
      </w:r>
      <w:proofErr w:type="gramEnd"/>
      <w:r w:rsidRPr="00644193">
        <w:rPr>
          <w:color w:val="000000" w:themeColor="text1"/>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44193">
        <w:rPr>
          <w:color w:val="000000" w:themeColor="text1"/>
          <w:sz w:val="12"/>
        </w:rPr>
        <w:t>Viasat</w:t>
      </w:r>
      <w:proofErr w:type="spellEnd"/>
      <w:r w:rsidRPr="00644193">
        <w:rPr>
          <w:color w:val="000000" w:themeColor="text1"/>
          <w:sz w:val="12"/>
        </w:rPr>
        <w:t xml:space="preserve"> 2 —a half century later— has an impressive throughput of some 140 Gb/s. Th is means that the relative throughput is nearly 300,000 greater, while its lifetime is some ten times longer (Figs. 1.1 and </w:t>
      </w:r>
      <w:proofErr w:type="gramStart"/>
      <w:r w:rsidRPr="00644193">
        <w:rPr>
          <w:color w:val="000000" w:themeColor="text1"/>
          <w:sz w:val="12"/>
        </w:rPr>
        <w:t>1.2 )</w:t>
      </w:r>
      <w:proofErr w:type="gramEnd"/>
      <w:r w:rsidRPr="00644193">
        <w:rPr>
          <w:color w:val="000000" w:themeColor="text1"/>
          <w:sz w:val="12"/>
        </w:rPr>
        <w:t xml:space="preserve">. Each new generation of communications satellite has had more power, better antenna systems, improved pointing and stabilization, and an extended lifetime. And the capabilities represented by remote sensing </w:t>
      </w:r>
      <w:proofErr w:type="gramStart"/>
      <w:r w:rsidRPr="00644193">
        <w:rPr>
          <w:color w:val="000000" w:themeColor="text1"/>
          <w:sz w:val="12"/>
        </w:rPr>
        <w:t>satellites ,</w:t>
      </w:r>
      <w:proofErr w:type="gramEnd"/>
      <w:r w:rsidRPr="00644193">
        <w:rPr>
          <w:color w:val="000000" w:themeColor="text1"/>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644193">
        <w:rPr>
          <w:color w:val="000000" w:themeColor="text1"/>
          <w:sz w:val="12"/>
        </w:rPr>
        <w:t>traffi</w:t>
      </w:r>
      <w:proofErr w:type="spellEnd"/>
      <w:r w:rsidRPr="00644193">
        <w:rPr>
          <w:color w:val="000000" w:themeColor="text1"/>
          <w:sz w:val="12"/>
        </w:rPr>
        <w:t xml:space="preserve"> c control and management, international banking, </w:t>
      </w:r>
      <w:proofErr w:type="gramStart"/>
      <w:r w:rsidRPr="00644193">
        <w:rPr>
          <w:color w:val="000000" w:themeColor="text1"/>
          <w:sz w:val="12"/>
        </w:rPr>
        <w:t>search</w:t>
      </w:r>
      <w:proofErr w:type="gramEnd"/>
      <w:r w:rsidRPr="00644193">
        <w:rPr>
          <w:color w:val="000000" w:themeColor="text1"/>
          <w:sz w:val="12"/>
        </w:rPr>
        <w:t xml:space="preserve"> and rescue and much, much more depend on application satellites. Th </w:t>
      </w:r>
      <w:proofErr w:type="spellStart"/>
      <w:r w:rsidRPr="00644193">
        <w:rPr>
          <w:color w:val="000000" w:themeColor="text1"/>
          <w:sz w:val="12"/>
        </w:rPr>
        <w:t>ose</w:t>
      </w:r>
      <w:proofErr w:type="spellEnd"/>
      <w:r w:rsidRPr="00644193">
        <w:rPr>
          <w:color w:val="000000" w:themeColor="text1"/>
          <w:sz w:val="12"/>
        </w:rPr>
        <w:t xml:space="preserve"> that would doubt the importance of satellites to the global economy might wish to view on You Tube the video “If Th ere Were a Day Without Satellites?” [ </w:t>
      </w:r>
      <w:proofErr w:type="gramStart"/>
      <w:r w:rsidRPr="00644193">
        <w:rPr>
          <w:color w:val="000000" w:themeColor="text1"/>
          <w:sz w:val="12"/>
        </w:rPr>
        <w:t>2 ]</w:t>
      </w:r>
      <w:proofErr w:type="gramEnd"/>
      <w:r w:rsidRPr="00644193">
        <w:rPr>
          <w:color w:val="000000" w:themeColor="text1"/>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644193">
        <w:rPr>
          <w:color w:val="000000" w:themeColor="text1"/>
          <w:sz w:val="12"/>
        </w:rPr>
        <w:t>Of course</w:t>
      </w:r>
      <w:proofErr w:type="gramEnd"/>
      <w:r w:rsidRPr="00644193">
        <w:rPr>
          <w:color w:val="000000" w:themeColor="text1"/>
          <w:sz w:val="12"/>
        </w:rPr>
        <w:t xml:space="preserve"> this twenty-fi </w:t>
      </w:r>
      <w:proofErr w:type="spellStart"/>
      <w:r w:rsidRPr="00644193">
        <w:rPr>
          <w:color w:val="000000" w:themeColor="text1"/>
          <w:sz w:val="12"/>
        </w:rPr>
        <w:t>rst</w:t>
      </w:r>
      <w:proofErr w:type="spellEnd"/>
      <w:r w:rsidRPr="00644193">
        <w:rPr>
          <w:color w:val="000000" w:themeColor="text1"/>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644193">
        <w:rPr>
          <w:rStyle w:val="StyleUnderline"/>
          <w:color w:val="000000" w:themeColor="text1"/>
        </w:rPr>
        <w:t>Info</w:t>
      </w:r>
      <w:r w:rsidRPr="00644193">
        <w:rPr>
          <w:color w:val="000000" w:themeColor="text1"/>
          <w:sz w:val="12"/>
        </w:rPr>
        <w:t>rmation</w:t>
      </w:r>
      <w:r w:rsidRPr="00644193">
        <w:rPr>
          <w:rStyle w:val="StyleUnderline"/>
          <w:color w:val="000000" w:themeColor="text1"/>
        </w:rPr>
        <w:t xml:space="preserve"> technology, </w:t>
      </w:r>
      <w:r w:rsidRPr="00644193">
        <w:rPr>
          <w:rStyle w:val="StyleUnderline"/>
          <w:color w:val="000000" w:themeColor="text1"/>
          <w:highlight w:val="green"/>
        </w:rPr>
        <w:t xml:space="preserve">robotics, </w:t>
      </w:r>
      <w:r w:rsidRPr="00644193">
        <w:rPr>
          <w:rStyle w:val="Emphasis"/>
          <w:color w:val="000000" w:themeColor="text1"/>
          <w:highlight w:val="green"/>
        </w:rPr>
        <w:t>a</w:t>
      </w:r>
      <w:r w:rsidRPr="00644193">
        <w:rPr>
          <w:rStyle w:val="StyleUnderline"/>
          <w:color w:val="000000" w:themeColor="text1"/>
        </w:rPr>
        <w:t xml:space="preserve">rtificial </w:t>
      </w:r>
      <w:proofErr w:type="gramStart"/>
      <w:r w:rsidRPr="00644193">
        <w:rPr>
          <w:rStyle w:val="Emphasis"/>
          <w:color w:val="000000" w:themeColor="text1"/>
          <w:highlight w:val="green"/>
        </w:rPr>
        <w:t>i</w:t>
      </w:r>
      <w:r w:rsidRPr="00644193">
        <w:rPr>
          <w:rStyle w:val="StyleUnderline"/>
          <w:color w:val="000000" w:themeColor="text1"/>
        </w:rPr>
        <w:t>ntelligence</w:t>
      </w:r>
      <w:proofErr w:type="gramEnd"/>
      <w:r w:rsidRPr="00644193">
        <w:rPr>
          <w:rStyle w:val="StyleUnderline"/>
          <w:color w:val="000000" w:themeColor="text1"/>
        </w:rPr>
        <w:t xml:space="preserve"> </w:t>
      </w:r>
      <w:r w:rsidRPr="00644193">
        <w:rPr>
          <w:rStyle w:val="StyleUnderline"/>
          <w:color w:val="000000" w:themeColor="text1"/>
          <w:highlight w:val="green"/>
        </w:rPr>
        <w:t>and commercial space</w:t>
      </w:r>
      <w:r w:rsidRPr="00644193">
        <w:rPr>
          <w:rStyle w:val="StyleUnderline"/>
          <w:color w:val="000000" w:themeColor="text1"/>
        </w:rPr>
        <w:t xml:space="preserve"> </w:t>
      </w:r>
      <w:r w:rsidRPr="00644193">
        <w:rPr>
          <w:color w:val="000000" w:themeColor="text1"/>
          <w:sz w:val="12"/>
        </w:rPr>
        <w:t>travel systems</w:t>
      </w:r>
      <w:r w:rsidRPr="00644193">
        <w:rPr>
          <w:rStyle w:val="StyleUnderline"/>
          <w:color w:val="000000" w:themeColor="text1"/>
        </w:rPr>
        <w:t xml:space="preserve"> </w:t>
      </w:r>
      <w:r w:rsidRPr="00644193">
        <w:rPr>
          <w:rStyle w:val="StyleUnderline"/>
          <w:color w:val="000000" w:themeColor="text1"/>
          <w:highlight w:val="green"/>
        </w:rPr>
        <w:t>have</w:t>
      </w:r>
      <w:r w:rsidRPr="00644193">
        <w:rPr>
          <w:rStyle w:val="StyleUnderline"/>
          <w:color w:val="000000" w:themeColor="text1"/>
        </w:rPr>
        <w:t xml:space="preserve"> </w:t>
      </w:r>
      <w:r w:rsidRPr="00644193">
        <w:rPr>
          <w:color w:val="000000" w:themeColor="text1"/>
          <w:sz w:val="12"/>
        </w:rPr>
        <w:t>now</w:t>
      </w:r>
      <w:r w:rsidRPr="00644193">
        <w:rPr>
          <w:rStyle w:val="StyleUnderline"/>
          <w:color w:val="000000" w:themeColor="text1"/>
        </w:rPr>
        <w:t xml:space="preserve"> </w:t>
      </w:r>
      <w:r w:rsidRPr="00644193">
        <w:rPr>
          <w:rStyle w:val="StyleUnderline"/>
          <w:color w:val="000000" w:themeColor="text1"/>
          <w:highlight w:val="green"/>
        </w:rPr>
        <w:t>set us on</w:t>
      </w:r>
      <w:r w:rsidRPr="00644193">
        <w:rPr>
          <w:rStyle w:val="StyleUnderline"/>
          <w:color w:val="000000" w:themeColor="text1"/>
        </w:rPr>
        <w:t xml:space="preserve"> </w:t>
      </w:r>
      <w:r w:rsidRPr="00644193">
        <w:rPr>
          <w:color w:val="000000" w:themeColor="text1"/>
          <w:sz w:val="12"/>
        </w:rPr>
        <w:t xml:space="preserve">a </w:t>
      </w:r>
      <w:r w:rsidRPr="00644193">
        <w:rPr>
          <w:rStyle w:val="StyleUnderline"/>
          <w:color w:val="000000" w:themeColor="text1"/>
          <w:highlight w:val="green"/>
        </w:rPr>
        <w:t>course</w:t>
      </w:r>
      <w:r w:rsidRPr="00644193">
        <w:rPr>
          <w:rStyle w:val="StyleUnderline"/>
          <w:color w:val="000000" w:themeColor="text1"/>
        </w:rPr>
        <w:t xml:space="preserve"> to </w:t>
      </w:r>
      <w:r w:rsidRPr="00644193">
        <w:rPr>
          <w:color w:val="000000" w:themeColor="text1"/>
          <w:sz w:val="12"/>
        </w:rPr>
        <w:t>allow us humans to</w:t>
      </w:r>
      <w:r w:rsidRPr="00644193">
        <w:rPr>
          <w:rStyle w:val="StyleUnderline"/>
          <w:color w:val="000000" w:themeColor="text1"/>
        </w:rPr>
        <w:t xml:space="preserve"> harvest </w:t>
      </w:r>
      <w:r w:rsidRPr="00644193">
        <w:rPr>
          <w:color w:val="000000" w:themeColor="text1"/>
          <w:sz w:val="12"/>
        </w:rPr>
        <w:t>the amazing</w:t>
      </w:r>
      <w:r w:rsidRPr="00644193">
        <w:rPr>
          <w:rStyle w:val="StyleUnderline"/>
          <w:color w:val="000000" w:themeColor="text1"/>
        </w:rPr>
        <w:t xml:space="preserve"> riches in the skies—new natural resources, new energy, and</w:t>
      </w:r>
      <w:r w:rsidRPr="00644193">
        <w:rPr>
          <w:color w:val="000000" w:themeColor="text1"/>
          <w:sz w:val="12"/>
        </w:rPr>
        <w:t xml:space="preserve"> even totally </w:t>
      </w:r>
      <w:r w:rsidRPr="00644193">
        <w:rPr>
          <w:rStyle w:val="StyleUnderline"/>
          <w:color w:val="000000" w:themeColor="text1"/>
        </w:rPr>
        <w:t xml:space="preserve">new ways of looking at the </w:t>
      </w:r>
      <w:r w:rsidRPr="00644193">
        <w:rPr>
          <w:rStyle w:val="Emphasis"/>
          <w:color w:val="000000" w:themeColor="text1"/>
        </w:rPr>
        <w:t>purpose of human existence</w:t>
      </w:r>
      <w:r w:rsidRPr="00644193">
        <w:rPr>
          <w:rStyle w:val="StyleUnderline"/>
          <w:color w:val="000000" w:themeColor="text1"/>
          <w:highlight w:val="green"/>
        </w:rPr>
        <w:t>.</w:t>
      </w:r>
      <w:r w:rsidRPr="00644193">
        <w:rPr>
          <w:color w:val="000000" w:themeColor="text1"/>
          <w:sz w:val="12"/>
        </w:rPr>
        <w:t xml:space="preserve"> If we pursue this course steadfastly, it can be the beginning of a New Space renaissance. But </w:t>
      </w:r>
      <w:r w:rsidRPr="00644193">
        <w:rPr>
          <w:rStyle w:val="StyleUnderline"/>
          <w:color w:val="000000" w:themeColor="text1"/>
        </w:rPr>
        <w:t xml:space="preserve">if we don’t seek to realize our </w:t>
      </w:r>
      <w:r w:rsidRPr="00644193">
        <w:rPr>
          <w:rStyle w:val="Emphasis"/>
          <w:color w:val="000000" w:themeColor="text1"/>
        </w:rPr>
        <w:t>ultimate destiny</w:t>
      </w:r>
      <w:r w:rsidRPr="00644193">
        <w:rPr>
          <w:color w:val="000000" w:themeColor="text1"/>
          <w:sz w:val="12"/>
        </w:rPr>
        <w:t xml:space="preserve"> in space, </w:t>
      </w:r>
      <w:r w:rsidRPr="00644193">
        <w:rPr>
          <w:rStyle w:val="StyleUnderline"/>
          <w:color w:val="000000" w:themeColor="text1"/>
        </w:rPr>
        <w:t xml:space="preserve">Homo sapiens can end up in the </w:t>
      </w:r>
      <w:r w:rsidRPr="00644193">
        <w:rPr>
          <w:rStyle w:val="Emphasis"/>
          <w:color w:val="000000" w:themeColor="text1"/>
        </w:rPr>
        <w:t>dustbin of history</w:t>
      </w:r>
      <w:r w:rsidRPr="00644193">
        <w:rPr>
          <w:color w:val="000000" w:themeColor="text1"/>
          <w:sz w:val="12"/>
        </w:rPr>
        <w:t xml:space="preserve">—just </w:t>
      </w:r>
      <w:r w:rsidRPr="00644193">
        <w:rPr>
          <w:rStyle w:val="StyleUnderline"/>
          <w:color w:val="000000" w:themeColor="text1"/>
        </w:rPr>
        <w:t xml:space="preserve">like </w:t>
      </w:r>
      <w:r w:rsidRPr="00644193">
        <w:rPr>
          <w:color w:val="000000" w:themeColor="text1"/>
          <w:sz w:val="12"/>
        </w:rPr>
        <w:t>literally</w:t>
      </w:r>
      <w:r w:rsidRPr="00644193">
        <w:rPr>
          <w:rStyle w:val="StyleUnderline"/>
          <w:color w:val="000000" w:themeColor="text1"/>
        </w:rPr>
        <w:t xml:space="preserve"> </w:t>
      </w:r>
      <w:r w:rsidRPr="00644193">
        <w:rPr>
          <w:rStyle w:val="Emphasis"/>
          <w:color w:val="000000" w:themeColor="text1"/>
        </w:rPr>
        <w:t>millions of already failed species</w:t>
      </w:r>
      <w:r w:rsidRPr="00644193">
        <w:rPr>
          <w:color w:val="000000" w:themeColor="text1"/>
          <w:sz w:val="12"/>
        </w:rPr>
        <w:t xml:space="preserve">. In each and every one of the five mass extinction events that have occurred over the last 1.5 billion years on Earth, some 50–80 % of all species have gone </w:t>
      </w:r>
      <w:r w:rsidRPr="00644193">
        <w:rPr>
          <w:rStyle w:val="StyleUnderline"/>
          <w:color w:val="000000" w:themeColor="text1"/>
        </w:rPr>
        <w:t xml:space="preserve">the way of the </w:t>
      </w:r>
      <w:r w:rsidRPr="00644193">
        <w:rPr>
          <w:rStyle w:val="Emphasis"/>
          <w:color w:val="000000" w:themeColor="text1"/>
        </w:rPr>
        <w:t>T. Rex</w:t>
      </w:r>
      <w:r w:rsidRPr="00644193">
        <w:rPr>
          <w:rStyle w:val="StyleUnderline"/>
          <w:color w:val="000000" w:themeColor="text1"/>
        </w:rPr>
        <w:t xml:space="preserve">, the </w:t>
      </w:r>
      <w:r w:rsidRPr="00644193">
        <w:rPr>
          <w:rStyle w:val="Emphasis"/>
          <w:color w:val="000000" w:themeColor="text1"/>
        </w:rPr>
        <w:t>woolly mammoth</w:t>
      </w:r>
      <w:r w:rsidRPr="00644193">
        <w:rPr>
          <w:rStyle w:val="StyleUnderline"/>
          <w:color w:val="000000" w:themeColor="text1"/>
        </w:rPr>
        <w:t xml:space="preserve">, and the </w:t>
      </w:r>
      <w:proofErr w:type="gramStart"/>
      <w:r w:rsidRPr="00644193">
        <w:rPr>
          <w:rStyle w:val="Emphasis"/>
          <w:color w:val="000000" w:themeColor="text1"/>
        </w:rPr>
        <w:t>Dodo</w:t>
      </w:r>
      <w:proofErr w:type="gramEnd"/>
      <w:r w:rsidRPr="00644193">
        <w:rPr>
          <w:rStyle w:val="Emphasis"/>
          <w:color w:val="000000" w:themeColor="text1"/>
        </w:rPr>
        <w:t xml:space="preserve"> bird</w:t>
      </w:r>
      <w:r w:rsidRPr="00644193">
        <w:rPr>
          <w:color w:val="000000" w:themeColor="text1"/>
          <w:sz w:val="12"/>
        </w:rPr>
        <w:t xml:space="preserve"> </w:t>
      </w:r>
      <w:r w:rsidRPr="00644193">
        <w:rPr>
          <w:rStyle w:val="StyleUnderline"/>
          <w:color w:val="000000" w:themeColor="text1"/>
        </w:rPr>
        <w:t xml:space="preserve">along with extinct </w:t>
      </w:r>
      <w:r w:rsidRPr="00644193">
        <w:rPr>
          <w:rStyle w:val="Emphasis"/>
          <w:color w:val="000000" w:themeColor="text1"/>
        </w:rPr>
        <w:t>ferns</w:t>
      </w:r>
      <w:r w:rsidRPr="00644193">
        <w:rPr>
          <w:rStyle w:val="StyleUnderline"/>
          <w:color w:val="000000" w:themeColor="text1"/>
        </w:rPr>
        <w:t xml:space="preserve">, </w:t>
      </w:r>
      <w:r w:rsidRPr="00644193">
        <w:rPr>
          <w:rStyle w:val="Emphasis"/>
          <w:color w:val="000000" w:themeColor="text1"/>
        </w:rPr>
        <w:t>grasses</w:t>
      </w:r>
      <w:r w:rsidRPr="00644193">
        <w:rPr>
          <w:rStyle w:val="StyleUnderline"/>
          <w:color w:val="000000" w:themeColor="text1"/>
        </w:rPr>
        <w:t xml:space="preserve"> and </w:t>
      </w:r>
      <w:r w:rsidRPr="00644193">
        <w:rPr>
          <w:rStyle w:val="Emphasis"/>
          <w:color w:val="000000" w:themeColor="text1"/>
        </w:rPr>
        <w:t>cacti</w:t>
      </w:r>
      <w:r w:rsidRPr="00644193">
        <w:rPr>
          <w:rStyle w:val="StyleUnderline"/>
          <w:color w:val="000000" w:themeColor="text1"/>
        </w:rPr>
        <w:t>.</w:t>
      </w:r>
      <w:r w:rsidRPr="00644193">
        <w:rPr>
          <w:color w:val="000000" w:themeColor="text1"/>
          <w:sz w:val="12"/>
        </w:rPr>
        <w:t xml:space="preserve"> On the other hand, the best days of </w:t>
      </w:r>
      <w:proofErr w:type="gramStart"/>
      <w:r w:rsidRPr="00644193">
        <w:rPr>
          <w:color w:val="000000" w:themeColor="text1"/>
          <w:sz w:val="12"/>
        </w:rPr>
        <w:t>the human race</w:t>
      </w:r>
      <w:proofErr w:type="gramEnd"/>
      <w:r w:rsidRPr="00644193">
        <w:rPr>
          <w:color w:val="000000" w:themeColor="text1"/>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644193">
        <w:rPr>
          <w:color w:val="000000" w:themeColor="text1"/>
          <w:sz w:val="12"/>
        </w:rPr>
        <w:t>Tsiokovsky</w:t>
      </w:r>
      <w:proofErr w:type="spellEnd"/>
      <w:r w:rsidRPr="00644193">
        <w:rPr>
          <w:color w:val="000000" w:themeColor="text1"/>
          <w:sz w:val="12"/>
        </w:rPr>
        <w:t xml:space="preserve">, the Russian astronautics pioneer, who fi </w:t>
      </w:r>
      <w:proofErr w:type="spellStart"/>
      <w:r w:rsidRPr="00644193">
        <w:rPr>
          <w:color w:val="000000" w:themeColor="text1"/>
          <w:sz w:val="12"/>
        </w:rPr>
        <w:t>rst</w:t>
      </w:r>
      <w:proofErr w:type="spellEnd"/>
      <w:r w:rsidRPr="00644193">
        <w:rPr>
          <w:color w:val="000000" w:themeColor="text1"/>
          <w:sz w:val="12"/>
        </w:rPr>
        <w:t xml:space="preserve"> conceived of practical designs for spaceships, famously said: “A planet is the cradle of mankind, but one cannot live in a cradle forever.” Well before </w:t>
      </w:r>
      <w:proofErr w:type="spellStart"/>
      <w:r w:rsidRPr="00644193">
        <w:rPr>
          <w:color w:val="000000" w:themeColor="text1"/>
          <w:sz w:val="12"/>
        </w:rPr>
        <w:t>Tsiokovsky</w:t>
      </w:r>
      <w:proofErr w:type="spellEnd"/>
      <w:r w:rsidRPr="00644193">
        <w:rPr>
          <w:color w:val="000000" w:themeColor="text1"/>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644193">
        <w:rPr>
          <w:color w:val="000000" w:themeColor="text1"/>
          <w:sz w:val="12"/>
        </w:rPr>
        <w:t>erent</w:t>
      </w:r>
      <w:proofErr w:type="spellEnd"/>
      <w:r w:rsidRPr="00644193">
        <w:rPr>
          <w:color w:val="000000" w:themeColor="text1"/>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644193">
        <w:rPr>
          <w:color w:val="000000" w:themeColor="text1"/>
          <w:sz w:val="12"/>
        </w:rPr>
        <w:t>ey</w:t>
      </w:r>
      <w:proofErr w:type="spellEnd"/>
      <w:r w:rsidRPr="00644193">
        <w:rPr>
          <w:color w:val="000000" w:themeColor="text1"/>
          <w:sz w:val="12"/>
        </w:rPr>
        <w:t xml:space="preserve">, and others, have said that we can, we </w:t>
      </w:r>
      <w:proofErr w:type="gramStart"/>
      <w:r w:rsidRPr="00644193">
        <w:rPr>
          <w:color w:val="000000" w:themeColor="text1"/>
          <w:sz w:val="12"/>
        </w:rPr>
        <w:t>should</w:t>
      </w:r>
      <w:proofErr w:type="gramEnd"/>
      <w:r w:rsidRPr="00644193">
        <w:rPr>
          <w:color w:val="000000" w:themeColor="text1"/>
          <w:sz w:val="12"/>
        </w:rPr>
        <w:t xml:space="preserve"> and we soon shall go into space and realize the bounty that it can offer to us. Th e New Space enterprise is today indeed being led by those so-called space </w:t>
      </w:r>
      <w:proofErr w:type="gramStart"/>
      <w:r w:rsidRPr="00644193">
        <w:rPr>
          <w:color w:val="000000" w:themeColor="text1"/>
          <w:sz w:val="12"/>
        </w:rPr>
        <w:t>billionaires ,</w:t>
      </w:r>
      <w:proofErr w:type="gramEnd"/>
      <w:r w:rsidRPr="00644193">
        <w:rPr>
          <w:color w:val="000000" w:themeColor="text1"/>
          <w:sz w:val="12"/>
        </w:rPr>
        <w:t xml:space="preserve"> who have an exciting vision of the future. They and others in the commercial space economy believe that the exploitation of outer space may </w:t>
      </w:r>
      <w:proofErr w:type="gramStart"/>
      <w:r w:rsidRPr="00644193">
        <w:rPr>
          <w:color w:val="000000" w:themeColor="text1"/>
          <w:sz w:val="12"/>
        </w:rPr>
        <w:t>open up</w:t>
      </w:r>
      <w:proofErr w:type="gramEnd"/>
      <w:r w:rsidRPr="00644193">
        <w:rPr>
          <w:color w:val="000000" w:themeColor="text1"/>
          <w:sz w:val="12"/>
        </w:rPr>
        <w:t xml:space="preserve"> a new golden age of astral abundance. They see outer </w:t>
      </w:r>
      <w:r w:rsidRPr="00644193">
        <w:rPr>
          <w:rStyle w:val="StyleUnderline"/>
          <w:color w:val="000000" w:themeColor="text1"/>
        </w:rPr>
        <w:t>space</w:t>
      </w:r>
      <w:r w:rsidRPr="00644193">
        <w:rPr>
          <w:color w:val="000000" w:themeColor="text1"/>
          <w:sz w:val="12"/>
        </w:rPr>
        <w:t xml:space="preserve"> as a new frontier that can be a great source of new </w:t>
      </w:r>
      <w:r w:rsidRPr="00644193">
        <w:rPr>
          <w:rStyle w:val="StyleUnderline"/>
          <w:color w:val="000000" w:themeColor="text1"/>
        </w:rPr>
        <w:t>materials, energy and</w:t>
      </w:r>
      <w:r w:rsidRPr="00644193">
        <w:rPr>
          <w:color w:val="000000" w:themeColor="text1"/>
          <w:sz w:val="12"/>
        </w:rPr>
        <w:t xml:space="preserve"> various forms of new </w:t>
      </w:r>
      <w:r w:rsidRPr="00644193">
        <w:rPr>
          <w:rStyle w:val="StyleUnderline"/>
          <w:color w:val="000000" w:themeColor="text1"/>
        </w:rPr>
        <w:t>wealth</w:t>
      </w:r>
      <w:r w:rsidRPr="00644193">
        <w:rPr>
          <w:color w:val="000000" w:themeColor="text1"/>
          <w:sz w:val="12"/>
        </w:rPr>
        <w:t xml:space="preserve"> that might even </w:t>
      </w:r>
      <w:r w:rsidRPr="00644193">
        <w:rPr>
          <w:rStyle w:val="StyleUnderline"/>
          <w:color w:val="000000" w:themeColor="text1"/>
        </w:rPr>
        <w:t>save us from excesses of the past.</w:t>
      </w:r>
      <w:r w:rsidRPr="00644193">
        <w:rPr>
          <w:color w:val="000000" w:themeColor="text1"/>
          <w:sz w:val="12"/>
        </w:rPr>
        <w:t xml:space="preserve"> Th is gold rush in the skies represents a new beginning. We are not talking about expensive new space ventures funded by NASA or other space agencies in Europe, Japan, </w:t>
      </w:r>
      <w:proofErr w:type="gramStart"/>
      <w:r w:rsidRPr="00644193">
        <w:rPr>
          <w:color w:val="000000" w:themeColor="text1"/>
          <w:sz w:val="12"/>
        </w:rPr>
        <w:t>China</w:t>
      </w:r>
      <w:proofErr w:type="gramEnd"/>
      <w:r w:rsidRPr="00644193">
        <w:rPr>
          <w:color w:val="000000" w:themeColor="text1"/>
          <w:sz w:val="12"/>
        </w:rPr>
        <w:t xml:space="preserve"> or India. No, these </w:t>
      </w:r>
      <w:proofErr w:type="gramStart"/>
      <w:r w:rsidRPr="00644193">
        <w:rPr>
          <w:color w:val="000000" w:themeColor="text1"/>
          <w:sz w:val="12"/>
        </w:rPr>
        <w:t>eff</w:t>
      </w:r>
      <w:proofErr w:type="gramEnd"/>
      <w:r w:rsidRPr="00644193">
        <w:rPr>
          <w:color w:val="000000" w:themeColor="text1"/>
          <w:sz w:val="12"/>
        </w:rPr>
        <w:t xml:space="preserve"> orts which we and others call New Space are today being forged by imaginative and resourceful commercial entrepreneurs. Th ese twenty-fi </w:t>
      </w:r>
      <w:proofErr w:type="spellStart"/>
      <w:r w:rsidRPr="00644193">
        <w:rPr>
          <w:color w:val="000000" w:themeColor="text1"/>
          <w:sz w:val="12"/>
        </w:rPr>
        <w:t>rst</w:t>
      </w:r>
      <w:proofErr w:type="spellEnd"/>
      <w:r w:rsidRPr="00644193">
        <w:rPr>
          <w:color w:val="000000" w:themeColor="text1"/>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644193">
        <w:rPr>
          <w:rStyle w:val="Emphasis"/>
          <w:color w:val="000000" w:themeColor="text1"/>
          <w:highlight w:val="green"/>
        </w:rPr>
        <w:t>bold leaders</w:t>
      </w:r>
      <w:r w:rsidRPr="00644193">
        <w:rPr>
          <w:color w:val="000000" w:themeColor="text1"/>
          <w:sz w:val="12"/>
        </w:rPr>
        <w:t xml:space="preserve">, </w:t>
      </w:r>
      <w:r w:rsidRPr="00644193">
        <w:rPr>
          <w:rStyle w:val="StyleUnderline"/>
          <w:color w:val="000000" w:themeColor="text1"/>
        </w:rPr>
        <w:t xml:space="preserve">such as </w:t>
      </w:r>
      <w:r w:rsidRPr="00644193">
        <w:rPr>
          <w:rStyle w:val="Emphasis"/>
          <w:color w:val="000000" w:themeColor="text1"/>
        </w:rPr>
        <w:t>Paul Allen</w:t>
      </w:r>
      <w:r w:rsidRPr="00644193">
        <w:rPr>
          <w:color w:val="000000" w:themeColor="text1"/>
          <w:sz w:val="12"/>
        </w:rPr>
        <w:t xml:space="preserve"> and Sir </w:t>
      </w:r>
      <w:r w:rsidRPr="00644193">
        <w:rPr>
          <w:rStyle w:val="Emphasis"/>
          <w:color w:val="000000" w:themeColor="text1"/>
        </w:rPr>
        <w:t>Richard Branson</w:t>
      </w:r>
      <w:r w:rsidRPr="00644193">
        <w:rPr>
          <w:color w:val="000000" w:themeColor="text1"/>
          <w:sz w:val="12"/>
        </w:rPr>
        <w:t xml:space="preserve">, plus other space entrepreneurs including </w:t>
      </w:r>
      <w:r w:rsidRPr="00644193">
        <w:rPr>
          <w:rStyle w:val="Emphasis"/>
          <w:color w:val="000000" w:themeColor="text1"/>
        </w:rPr>
        <w:t>Jeff Bezos of Amazon</w:t>
      </w:r>
      <w:r w:rsidRPr="00644193">
        <w:rPr>
          <w:color w:val="000000" w:themeColor="text1"/>
          <w:sz w:val="12"/>
        </w:rPr>
        <w:t xml:space="preserve"> and </w:t>
      </w:r>
      <w:r w:rsidRPr="00644193">
        <w:rPr>
          <w:rStyle w:val="Emphasis"/>
          <w:color w:val="000000" w:themeColor="text1"/>
        </w:rPr>
        <w:t>Blue Origin</w:t>
      </w:r>
      <w:r w:rsidRPr="00644193">
        <w:rPr>
          <w:color w:val="000000" w:themeColor="text1"/>
          <w:sz w:val="12"/>
        </w:rPr>
        <w:t xml:space="preserve">, and </w:t>
      </w:r>
      <w:r w:rsidRPr="00644193">
        <w:rPr>
          <w:rStyle w:val="Emphasis"/>
          <w:color w:val="000000" w:themeColor="text1"/>
        </w:rPr>
        <w:t>Robert Bigelow</w:t>
      </w:r>
      <w:r w:rsidRPr="00644193">
        <w:rPr>
          <w:color w:val="000000" w:themeColor="text1"/>
          <w:sz w:val="12"/>
        </w:rPr>
        <w:t xml:space="preserve">, Chairman of Budget Suites and Bigelow Aerospace, </w:t>
      </w:r>
      <w:r w:rsidRPr="00644193">
        <w:rPr>
          <w:rStyle w:val="StyleUnderline"/>
          <w:color w:val="000000" w:themeColor="text1"/>
        </w:rPr>
        <w:t>not only dream of</w:t>
      </w:r>
      <w:r w:rsidRPr="00644193">
        <w:rPr>
          <w:color w:val="000000" w:themeColor="text1"/>
          <w:sz w:val="12"/>
        </w:rPr>
        <w:t xml:space="preserve"> their future in </w:t>
      </w:r>
      <w:r w:rsidRPr="00644193">
        <w:rPr>
          <w:rStyle w:val="StyleUnderline"/>
          <w:color w:val="000000" w:themeColor="text1"/>
        </w:rPr>
        <w:t xml:space="preserve">the space industry but also </w:t>
      </w:r>
      <w:r w:rsidRPr="00644193">
        <w:rPr>
          <w:rStyle w:val="StyleUnderline"/>
          <w:color w:val="000000" w:themeColor="text1"/>
          <w:highlight w:val="green"/>
        </w:rPr>
        <w:t xml:space="preserve">have </w:t>
      </w:r>
      <w:r w:rsidRPr="00644193">
        <w:rPr>
          <w:rStyle w:val="Emphasis"/>
          <w:color w:val="000000" w:themeColor="text1"/>
          <w:highlight w:val="green"/>
        </w:rPr>
        <w:t>billions</w:t>
      </w:r>
      <w:r w:rsidRPr="00644193">
        <w:rPr>
          <w:color w:val="000000" w:themeColor="text1"/>
          <w:sz w:val="12"/>
        </w:rPr>
        <w:t xml:space="preserve"> of dollars </w:t>
      </w:r>
      <w:r w:rsidRPr="00644193">
        <w:rPr>
          <w:rStyle w:val="StyleUnderline"/>
          <w:color w:val="000000" w:themeColor="text1"/>
        </w:rPr>
        <w:t>in assets</w:t>
      </w:r>
      <w:r w:rsidRPr="00644193">
        <w:rPr>
          <w:rStyle w:val="StyleUnderline"/>
          <w:color w:val="000000" w:themeColor="text1"/>
          <w:highlight w:val="green"/>
        </w:rPr>
        <w:t>.</w:t>
      </w:r>
      <w:r w:rsidRPr="00644193">
        <w:rPr>
          <w:color w:val="000000" w:themeColor="text1"/>
          <w:sz w:val="12"/>
        </w:rPr>
        <w:t xml:space="preserve"> These </w:t>
      </w:r>
      <w:r w:rsidRPr="00644193">
        <w:rPr>
          <w:rStyle w:val="StyleUnderline"/>
          <w:color w:val="000000" w:themeColor="text1"/>
        </w:rPr>
        <w:t>are the</w:t>
      </w:r>
      <w:r w:rsidRPr="00644193">
        <w:rPr>
          <w:color w:val="000000" w:themeColor="text1"/>
          <w:sz w:val="12"/>
        </w:rPr>
        <w:t xml:space="preserve"> </w:t>
      </w:r>
      <w:r w:rsidRPr="00644193">
        <w:rPr>
          <w:rStyle w:val="Emphasis"/>
          <w:color w:val="000000" w:themeColor="text1"/>
        </w:rPr>
        <w:t>bright stars of an entirely new industry</w:t>
      </w:r>
      <w:r w:rsidRPr="00644193">
        <w:rPr>
          <w:color w:val="000000" w:themeColor="text1"/>
          <w:sz w:val="12"/>
        </w:rPr>
        <w:t xml:space="preserve"> that are leading us into the age of New Space commerce</w:t>
      </w:r>
      <w:r w:rsidRPr="00644193">
        <w:rPr>
          <w:rStyle w:val="StyleUnderline"/>
          <w:color w:val="000000" w:themeColor="text1"/>
        </w:rPr>
        <w:t>.</w:t>
      </w:r>
      <w:r w:rsidRPr="00644193">
        <w:rPr>
          <w:color w:val="000000" w:themeColor="text1"/>
          <w:sz w:val="12"/>
        </w:rPr>
        <w:t xml:space="preserve"> These </w:t>
      </w:r>
      <w:r w:rsidRPr="00644193">
        <w:rPr>
          <w:rStyle w:val="StyleUnderline"/>
          <w:color w:val="000000" w:themeColor="text1"/>
        </w:rPr>
        <w:t>space billionaires</w:t>
      </w:r>
      <w:r w:rsidRPr="00644193">
        <w:rPr>
          <w:color w:val="000000" w:themeColor="text1"/>
          <w:sz w:val="12"/>
        </w:rPr>
        <w:t xml:space="preserve">, each in their own way, </w:t>
      </w:r>
      <w:r w:rsidRPr="00644193">
        <w:rPr>
          <w:rStyle w:val="StyleUnderline"/>
          <w:color w:val="000000" w:themeColor="text1"/>
        </w:rPr>
        <w:t xml:space="preserve">are proponents of </w:t>
      </w:r>
      <w:r w:rsidRPr="00644193">
        <w:rPr>
          <w:color w:val="000000" w:themeColor="text1"/>
          <w:sz w:val="12"/>
        </w:rPr>
        <w:t xml:space="preserve">a new age of </w:t>
      </w:r>
      <w:r w:rsidRPr="00644193">
        <w:rPr>
          <w:rStyle w:val="StyleUnderline"/>
          <w:color w:val="000000" w:themeColor="text1"/>
        </w:rPr>
        <w:t xml:space="preserve">astral abundance. </w:t>
      </w:r>
      <w:r w:rsidRPr="00644193">
        <w:rPr>
          <w:rStyle w:val="StyleUnderline"/>
          <w:color w:val="000000" w:themeColor="text1"/>
          <w:highlight w:val="green"/>
        </w:rPr>
        <w:t xml:space="preserve">Each </w:t>
      </w:r>
      <w:r w:rsidRPr="00644193">
        <w:rPr>
          <w:rStyle w:val="StyleUnderline"/>
          <w:color w:val="000000" w:themeColor="text1"/>
        </w:rPr>
        <w:t xml:space="preserve">of them </w:t>
      </w:r>
      <w:r w:rsidRPr="00644193">
        <w:rPr>
          <w:rStyle w:val="StyleUnderline"/>
          <w:color w:val="000000" w:themeColor="text1"/>
          <w:highlight w:val="green"/>
        </w:rPr>
        <w:t>is launching</w:t>
      </w:r>
      <w:r w:rsidRPr="00644193">
        <w:rPr>
          <w:rStyle w:val="StyleUnderline"/>
          <w:color w:val="000000" w:themeColor="text1"/>
        </w:rPr>
        <w:t xml:space="preserve"> new commercial </w:t>
      </w:r>
      <w:r w:rsidRPr="00644193">
        <w:rPr>
          <w:rStyle w:val="StyleUnderline"/>
          <w:color w:val="000000" w:themeColor="text1"/>
          <w:highlight w:val="green"/>
        </w:rPr>
        <w:t>space industries.</w:t>
      </w:r>
      <w:r w:rsidRPr="00644193">
        <w:rPr>
          <w:rStyle w:val="StyleUnderline"/>
          <w:color w:val="000000" w:themeColor="text1"/>
        </w:rPr>
        <w:t xml:space="preserve"> </w:t>
      </w:r>
      <w:r w:rsidRPr="00644193">
        <w:rPr>
          <w:color w:val="000000" w:themeColor="text1"/>
          <w:sz w:val="12"/>
        </w:rPr>
        <w:t xml:space="preserve">They are literally transforming our vision of tomorrow. </w:t>
      </w:r>
      <w:r w:rsidRPr="00644193">
        <w:rPr>
          <w:rStyle w:val="StyleUnderline"/>
          <w:color w:val="000000" w:themeColor="text1"/>
        </w:rPr>
        <w:t>These</w:t>
      </w:r>
      <w:r w:rsidRPr="00644193">
        <w:rPr>
          <w:color w:val="000000" w:themeColor="text1"/>
          <w:sz w:val="12"/>
        </w:rPr>
        <w:t xml:space="preserve"> new types of entrepreneurial aerospace companies—the </w:t>
      </w:r>
      <w:r w:rsidRPr="00644193">
        <w:rPr>
          <w:rStyle w:val="StyleUnderline"/>
          <w:color w:val="000000" w:themeColor="text1"/>
        </w:rPr>
        <w:t>New Space enterprises</w:t>
      </w:r>
      <w:r w:rsidRPr="00644193">
        <w:rPr>
          <w:color w:val="000000" w:themeColor="text1"/>
          <w:sz w:val="12"/>
        </w:rPr>
        <w:t>—</w:t>
      </w:r>
      <w:r w:rsidRPr="00644193">
        <w:rPr>
          <w:rStyle w:val="StyleUnderline"/>
          <w:color w:val="000000" w:themeColor="text1"/>
        </w:rPr>
        <w:t>give</w:t>
      </w:r>
      <w:r w:rsidRPr="00644193">
        <w:rPr>
          <w:color w:val="000000" w:themeColor="text1"/>
          <w:sz w:val="12"/>
        </w:rPr>
        <w:t xml:space="preserve"> new hope and </w:t>
      </w:r>
      <w:r w:rsidRPr="00644193">
        <w:rPr>
          <w:rStyle w:val="StyleUnderline"/>
          <w:color w:val="000000" w:themeColor="text1"/>
        </w:rPr>
        <w:t>new promise of transforming our world</w:t>
      </w:r>
      <w:r w:rsidRPr="00644193">
        <w:rPr>
          <w:color w:val="000000" w:themeColor="text1"/>
          <w:sz w:val="12"/>
        </w:rPr>
        <w:t xml:space="preserve"> as we know it today</w:t>
      </w:r>
      <w:r w:rsidRPr="00644193">
        <w:rPr>
          <w:rStyle w:val="StyleUnderline"/>
          <w:color w:val="000000" w:themeColor="text1"/>
        </w:rPr>
        <w:t>.</w:t>
      </w:r>
      <w:r w:rsidRPr="00644193">
        <w:rPr>
          <w:color w:val="000000" w:themeColor="text1"/>
          <w:sz w:val="12"/>
        </w:rPr>
        <w:t xml:space="preserve"> The New Space Frontier What happens in space in the next few decades, plus corresponding new information technologies and advanced robotics, will change our world forever. These changes will </w:t>
      </w:r>
      <w:proofErr w:type="spellStart"/>
      <w:r w:rsidRPr="00644193">
        <w:rPr>
          <w:color w:val="000000" w:themeColor="text1"/>
          <w:sz w:val="12"/>
        </w:rPr>
        <w:t>redefi</w:t>
      </w:r>
      <w:proofErr w:type="spellEnd"/>
      <w:r w:rsidRPr="00644193">
        <w:rPr>
          <w:color w:val="000000" w:themeColor="text1"/>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644193">
        <w:rPr>
          <w:color w:val="000000" w:themeColor="text1"/>
          <w:sz w:val="12"/>
        </w:rPr>
        <w:t>communications</w:t>
      </w:r>
      <w:proofErr w:type="gramEnd"/>
      <w:r w:rsidRPr="00644193">
        <w:rPr>
          <w:color w:val="000000" w:themeColor="text1"/>
          <w:sz w:val="12"/>
        </w:rPr>
        <w:t xml:space="preserve"> and the Internet, then read this book. There are truly riches in the skies.</w:t>
      </w:r>
      <w:r w:rsidRPr="00644193">
        <w:rPr>
          <w:rStyle w:val="StyleUnderline"/>
          <w:color w:val="000000" w:themeColor="text1"/>
        </w:rPr>
        <w:t xml:space="preserve"> Near-Earth </w:t>
      </w:r>
      <w:r w:rsidRPr="00644193">
        <w:rPr>
          <w:rStyle w:val="StyleUnderline"/>
          <w:color w:val="000000" w:themeColor="text1"/>
          <w:highlight w:val="green"/>
        </w:rPr>
        <w:t>asteroids</w:t>
      </w:r>
      <w:r w:rsidRPr="00644193">
        <w:rPr>
          <w:rStyle w:val="StyleUnderline"/>
          <w:color w:val="000000" w:themeColor="text1"/>
        </w:rPr>
        <w:t xml:space="preserve"> </w:t>
      </w:r>
      <w:r w:rsidRPr="00644193">
        <w:rPr>
          <w:color w:val="000000" w:themeColor="text1"/>
          <w:sz w:val="12"/>
        </w:rPr>
        <w:t>largely</w:t>
      </w:r>
      <w:r w:rsidRPr="00644193">
        <w:rPr>
          <w:rStyle w:val="StyleUnderline"/>
          <w:color w:val="000000" w:themeColor="text1"/>
        </w:rPr>
        <w:t xml:space="preserve"> composed of platinum and </w:t>
      </w:r>
      <w:r w:rsidRPr="00644193">
        <w:rPr>
          <w:rStyle w:val="Emphasis"/>
          <w:color w:val="000000" w:themeColor="text1"/>
          <w:highlight w:val="green"/>
        </w:rPr>
        <w:t xml:space="preserve">rare </w:t>
      </w:r>
      <w:r w:rsidRPr="00644193">
        <w:rPr>
          <w:rStyle w:val="Emphasis"/>
          <w:color w:val="000000" w:themeColor="text1"/>
        </w:rPr>
        <w:t xml:space="preserve">earth </w:t>
      </w:r>
      <w:r w:rsidRPr="00644193">
        <w:rPr>
          <w:rStyle w:val="Emphasis"/>
          <w:color w:val="000000" w:themeColor="text1"/>
          <w:highlight w:val="green"/>
        </w:rPr>
        <w:t>metals</w:t>
      </w:r>
      <w:r w:rsidRPr="00644193">
        <w:rPr>
          <w:rStyle w:val="StyleUnderline"/>
          <w:color w:val="000000" w:themeColor="text1"/>
          <w:highlight w:val="green"/>
        </w:rPr>
        <w:t xml:space="preserve"> have</w:t>
      </w:r>
      <w:r w:rsidRPr="00644193">
        <w:rPr>
          <w:rStyle w:val="StyleUnderline"/>
          <w:color w:val="000000" w:themeColor="text1"/>
        </w:rPr>
        <w:t xml:space="preserve"> an incredible </w:t>
      </w:r>
      <w:r w:rsidRPr="00644193">
        <w:rPr>
          <w:rStyle w:val="StyleUnderline"/>
          <w:color w:val="000000" w:themeColor="text1"/>
          <w:highlight w:val="green"/>
        </w:rPr>
        <w:t>value. Helium-3</w:t>
      </w:r>
      <w:r w:rsidRPr="00644193">
        <w:rPr>
          <w:rStyle w:val="StyleUnderline"/>
          <w:color w:val="000000" w:themeColor="text1"/>
        </w:rPr>
        <w:t xml:space="preserve"> isotopes </w:t>
      </w:r>
      <w:r w:rsidRPr="00644193">
        <w:rPr>
          <w:color w:val="000000" w:themeColor="text1"/>
          <w:sz w:val="12"/>
        </w:rPr>
        <w:t>accessible in outer</w:t>
      </w:r>
      <w:r w:rsidRPr="00644193">
        <w:rPr>
          <w:rStyle w:val="StyleUnderline"/>
          <w:color w:val="000000" w:themeColor="text1"/>
        </w:rPr>
        <w:t xml:space="preserve"> space could </w:t>
      </w:r>
      <w:r w:rsidRPr="00644193">
        <w:rPr>
          <w:rStyle w:val="StyleUnderline"/>
          <w:color w:val="000000" w:themeColor="text1"/>
          <w:highlight w:val="green"/>
        </w:rPr>
        <w:t xml:space="preserve">provide </w:t>
      </w:r>
      <w:r w:rsidRPr="00644193">
        <w:rPr>
          <w:rStyle w:val="Emphasis"/>
          <w:color w:val="000000" w:themeColor="text1"/>
          <w:highlight w:val="green"/>
        </w:rPr>
        <w:t>clean</w:t>
      </w:r>
      <w:r w:rsidRPr="00644193">
        <w:rPr>
          <w:rStyle w:val="Emphasis"/>
          <w:color w:val="000000" w:themeColor="text1"/>
        </w:rPr>
        <w:t xml:space="preserve"> and abundant </w:t>
      </w:r>
      <w:r w:rsidRPr="00644193">
        <w:rPr>
          <w:rStyle w:val="Emphasis"/>
          <w:color w:val="000000" w:themeColor="text1"/>
          <w:highlight w:val="green"/>
        </w:rPr>
        <w:t>energy</w:t>
      </w:r>
      <w:r w:rsidRPr="00644193">
        <w:rPr>
          <w:rStyle w:val="StyleUnderline"/>
          <w:color w:val="000000" w:themeColor="text1"/>
          <w:highlight w:val="green"/>
        </w:rPr>
        <w:t>. There is</w:t>
      </w:r>
      <w:r w:rsidRPr="00644193">
        <w:rPr>
          <w:rStyle w:val="StyleUnderline"/>
          <w:color w:val="000000" w:themeColor="text1"/>
        </w:rPr>
        <w:t xml:space="preserve"> </w:t>
      </w:r>
      <w:r w:rsidRPr="00644193">
        <w:rPr>
          <w:color w:val="000000" w:themeColor="text1"/>
          <w:sz w:val="12"/>
        </w:rPr>
        <w:t>far</w:t>
      </w:r>
      <w:r w:rsidRPr="00644193">
        <w:rPr>
          <w:rStyle w:val="StyleUnderline"/>
          <w:color w:val="000000" w:themeColor="text1"/>
        </w:rPr>
        <w:t xml:space="preserve"> </w:t>
      </w:r>
      <w:r w:rsidRPr="00644193">
        <w:rPr>
          <w:rStyle w:val="StyleUnderline"/>
          <w:color w:val="000000" w:themeColor="text1"/>
          <w:highlight w:val="green"/>
        </w:rPr>
        <w:t>more water in</w:t>
      </w:r>
      <w:r w:rsidRPr="00644193">
        <w:rPr>
          <w:rStyle w:val="StyleUnderline"/>
          <w:color w:val="000000" w:themeColor="text1"/>
        </w:rPr>
        <w:t xml:space="preserve"> </w:t>
      </w:r>
      <w:r w:rsidRPr="00644193">
        <w:rPr>
          <w:color w:val="000000" w:themeColor="text1"/>
          <w:sz w:val="12"/>
        </w:rPr>
        <w:t>outer</w:t>
      </w:r>
      <w:r w:rsidRPr="00644193">
        <w:rPr>
          <w:rStyle w:val="StyleUnderline"/>
          <w:color w:val="000000" w:themeColor="text1"/>
        </w:rPr>
        <w:t xml:space="preserve"> </w:t>
      </w:r>
      <w:r w:rsidRPr="00644193">
        <w:rPr>
          <w:rStyle w:val="StyleUnderline"/>
          <w:color w:val="000000" w:themeColor="text1"/>
          <w:highlight w:val="green"/>
        </w:rPr>
        <w:t>space than</w:t>
      </w:r>
      <w:r w:rsidRPr="00644193">
        <w:rPr>
          <w:rStyle w:val="StyleUnderline"/>
          <w:color w:val="000000" w:themeColor="text1"/>
        </w:rPr>
        <w:t xml:space="preserve"> </w:t>
      </w:r>
      <w:r w:rsidRPr="00644193">
        <w:rPr>
          <w:color w:val="000000" w:themeColor="text1"/>
          <w:sz w:val="12"/>
        </w:rPr>
        <w:t>is</w:t>
      </w:r>
      <w:r w:rsidRPr="00644193">
        <w:rPr>
          <w:rStyle w:val="StyleUnderline"/>
          <w:color w:val="000000" w:themeColor="text1"/>
        </w:rPr>
        <w:t xml:space="preserve"> in our </w:t>
      </w:r>
      <w:r w:rsidRPr="00644193">
        <w:rPr>
          <w:rStyle w:val="StyleUnderline"/>
          <w:color w:val="000000" w:themeColor="text1"/>
          <w:highlight w:val="green"/>
        </w:rPr>
        <w:t>oceans.</w:t>
      </w:r>
      <w:r w:rsidRPr="00644193">
        <w:rPr>
          <w:rStyle w:val="StyleUnderline"/>
          <w:color w:val="000000" w:themeColor="text1"/>
        </w:rPr>
        <w:t xml:space="preserve"> </w:t>
      </w:r>
      <w:r w:rsidRPr="00644193">
        <w:rPr>
          <w:color w:val="000000" w:themeColor="text1"/>
          <w:sz w:val="12"/>
        </w:rPr>
        <w:t>In the pages that follow we will explain the potential for a cosmic shift in our global economy, our ecology, and our commercial and legal systems.</w:t>
      </w:r>
      <w:r w:rsidRPr="00644193">
        <w:rPr>
          <w:rStyle w:val="StyleUnderline"/>
          <w:color w:val="000000" w:themeColor="text1"/>
        </w:rPr>
        <w:t xml:space="preserve"> These can take place by the end of this century. </w:t>
      </w:r>
      <w:r w:rsidRPr="00644193">
        <w:rPr>
          <w:color w:val="000000" w:themeColor="text1"/>
          <w:sz w:val="12"/>
        </w:rPr>
        <w:t xml:space="preserve">And </w:t>
      </w:r>
      <w:r w:rsidRPr="00644193">
        <w:rPr>
          <w:rStyle w:val="StyleUnderline"/>
          <w:color w:val="000000" w:themeColor="text1"/>
        </w:rPr>
        <w:t>if these changes do not take place we will be in trouble.</w:t>
      </w:r>
      <w:r w:rsidRPr="00644193">
        <w:rPr>
          <w:color w:val="000000" w:themeColor="text1"/>
          <w:sz w:val="12"/>
        </w:rPr>
        <w:t xml:space="preserve"> Our conventional </w:t>
      </w:r>
      <w:proofErr w:type="spellStart"/>
      <w:r w:rsidRPr="00644193">
        <w:rPr>
          <w:color w:val="000000" w:themeColor="text1"/>
          <w:sz w:val="12"/>
        </w:rPr>
        <w:t>petro</w:t>
      </w:r>
      <w:proofErr w:type="spellEnd"/>
      <w:r w:rsidRPr="00644193">
        <w:rPr>
          <w:color w:val="000000" w:themeColor="text1"/>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644193">
        <w:rPr>
          <w:rStyle w:val="StyleUnderline"/>
          <w:color w:val="000000" w:themeColor="text1"/>
        </w:rPr>
        <w:t xml:space="preserve">the struggle between “haves” and “have nots” will grow increasingly </w:t>
      </w:r>
      <w:r w:rsidRPr="00644193">
        <w:rPr>
          <w:rStyle w:val="Emphasis"/>
          <w:color w:val="000000" w:themeColor="text1"/>
        </w:rPr>
        <w:t>ugly</w:t>
      </w:r>
      <w:r w:rsidRPr="00644193">
        <w:rPr>
          <w:rStyle w:val="StyleUnderline"/>
          <w:color w:val="000000" w:themeColor="text1"/>
        </w:rPr>
        <w:t xml:space="preserve">. A </w:t>
      </w:r>
      <w:r w:rsidRPr="00644193">
        <w:rPr>
          <w:rStyle w:val="StyleUnderline"/>
          <w:color w:val="000000" w:themeColor="text1"/>
          <w:highlight w:val="green"/>
        </w:rPr>
        <w:t>lack of</w:t>
      </w:r>
      <w:r w:rsidRPr="00644193">
        <w:rPr>
          <w:rStyle w:val="StyleUnderline"/>
          <w:color w:val="000000" w:themeColor="text1"/>
        </w:rPr>
        <w:t xml:space="preserve"> affordable and readily available </w:t>
      </w:r>
      <w:r w:rsidRPr="00644193">
        <w:rPr>
          <w:rStyle w:val="Emphasis"/>
          <w:color w:val="000000" w:themeColor="text1"/>
        </w:rPr>
        <w:t>water</w:t>
      </w:r>
      <w:r w:rsidRPr="00644193">
        <w:rPr>
          <w:rStyle w:val="StyleUnderline"/>
          <w:color w:val="000000" w:themeColor="text1"/>
        </w:rPr>
        <w:t xml:space="preserve">, natural </w:t>
      </w:r>
      <w:r w:rsidRPr="00644193">
        <w:rPr>
          <w:rStyle w:val="Emphasis"/>
          <w:color w:val="000000" w:themeColor="text1"/>
        </w:rPr>
        <w:t>resources</w:t>
      </w:r>
      <w:r w:rsidRPr="00644193">
        <w:rPr>
          <w:rStyle w:val="StyleUnderline"/>
          <w:color w:val="000000" w:themeColor="text1"/>
        </w:rPr>
        <w:t xml:space="preserve">, </w:t>
      </w:r>
      <w:r w:rsidRPr="00644193">
        <w:rPr>
          <w:rStyle w:val="Emphasis"/>
          <w:color w:val="000000" w:themeColor="text1"/>
          <w:highlight w:val="green"/>
        </w:rPr>
        <w:t>food</w:t>
      </w:r>
      <w:r w:rsidRPr="00644193">
        <w:rPr>
          <w:rStyle w:val="StyleUnderline"/>
          <w:color w:val="000000" w:themeColor="text1"/>
          <w:highlight w:val="green"/>
        </w:rPr>
        <w:t xml:space="preserve">, </w:t>
      </w:r>
      <w:r w:rsidRPr="00644193">
        <w:rPr>
          <w:rStyle w:val="Emphasis"/>
          <w:color w:val="000000" w:themeColor="text1"/>
          <w:highlight w:val="green"/>
        </w:rPr>
        <w:t>health care</w:t>
      </w:r>
      <w:r w:rsidRPr="00644193">
        <w:rPr>
          <w:rStyle w:val="StyleUnderline"/>
          <w:color w:val="000000" w:themeColor="text1"/>
          <w:highlight w:val="green"/>
        </w:rPr>
        <w:t xml:space="preserve"> and</w:t>
      </w:r>
      <w:r w:rsidRPr="00644193">
        <w:rPr>
          <w:rStyle w:val="StyleUnderline"/>
          <w:color w:val="000000" w:themeColor="text1"/>
        </w:rPr>
        <w:t xml:space="preserve"> medical supplies, plus </w:t>
      </w:r>
      <w:r w:rsidRPr="00644193">
        <w:rPr>
          <w:rStyle w:val="StyleUnderline"/>
          <w:color w:val="000000" w:themeColor="text1"/>
        </w:rPr>
        <w:lastRenderedPageBreak/>
        <w:t xml:space="preserve">systematic threats to </w:t>
      </w:r>
      <w:r w:rsidRPr="00644193">
        <w:rPr>
          <w:rStyle w:val="Emphasis"/>
          <w:color w:val="000000" w:themeColor="text1"/>
        </w:rPr>
        <w:t>urban security</w:t>
      </w:r>
      <w:r w:rsidRPr="00644193">
        <w:rPr>
          <w:rStyle w:val="StyleUnderline"/>
          <w:color w:val="000000" w:themeColor="text1"/>
        </w:rPr>
        <w:t xml:space="preserve"> and </w:t>
      </w:r>
      <w:r w:rsidRPr="00644193">
        <w:rPr>
          <w:rStyle w:val="Emphasis"/>
          <w:color w:val="000000" w:themeColor="text1"/>
          <w:highlight w:val="green"/>
        </w:rPr>
        <w:t>systemic war</w:t>
      </w:r>
      <w:r w:rsidRPr="00644193">
        <w:rPr>
          <w:rStyle w:val="StyleUnderline"/>
          <w:color w:val="000000" w:themeColor="text1"/>
        </w:rPr>
        <w:t>fare</w:t>
      </w:r>
      <w:r w:rsidRPr="00644193">
        <w:rPr>
          <w:rStyle w:val="StyleUnderline"/>
          <w:color w:val="000000" w:themeColor="text1"/>
          <w:highlight w:val="green"/>
        </w:rPr>
        <w:t xml:space="preserve"> are </w:t>
      </w:r>
      <w:r w:rsidRPr="00644193">
        <w:rPr>
          <w:rStyle w:val="StyleUnderline"/>
          <w:color w:val="000000" w:themeColor="text1"/>
        </w:rPr>
        <w:t xml:space="preserve">the </w:t>
      </w:r>
      <w:r w:rsidRPr="00644193">
        <w:rPr>
          <w:rStyle w:val="StyleUnderline"/>
          <w:color w:val="000000" w:themeColor="text1"/>
          <w:highlight w:val="green"/>
        </w:rPr>
        <w:t>alternatives</w:t>
      </w:r>
      <w:r w:rsidRPr="00644193">
        <w:rPr>
          <w:rStyle w:val="StyleUnderline"/>
          <w:color w:val="000000" w:themeColor="text1"/>
        </w:rPr>
        <w:t xml:space="preserve"> to astral abundance. </w:t>
      </w:r>
      <w:r w:rsidRPr="00644193">
        <w:rPr>
          <w:color w:val="000000" w:themeColor="text1"/>
          <w:sz w:val="12"/>
        </w:rPr>
        <w:t xml:space="preserve">The choices between astral abundance and a downward spiral in global standards of living are stark. </w:t>
      </w:r>
      <w:r w:rsidRPr="00644193">
        <w:rPr>
          <w:rStyle w:val="StyleUnderline"/>
          <w:color w:val="000000" w:themeColor="text1"/>
          <w:highlight w:val="green"/>
        </w:rPr>
        <w:t xml:space="preserve">Within the </w:t>
      </w:r>
      <w:r w:rsidRPr="00644193">
        <w:rPr>
          <w:rStyle w:val="Emphasis"/>
          <w:color w:val="000000" w:themeColor="text1"/>
          <w:highlight w:val="green"/>
        </w:rPr>
        <w:t>next few decades</w:t>
      </w:r>
      <w:r w:rsidRPr="00644193">
        <w:rPr>
          <w:rStyle w:val="StyleUnderline"/>
          <w:color w:val="000000" w:themeColor="text1"/>
        </w:rPr>
        <w:t xml:space="preserve"> these problems will be increasingly real</w:t>
      </w:r>
      <w:r w:rsidRPr="00644193">
        <w:rPr>
          <w:rStyle w:val="StyleUnderline"/>
          <w:color w:val="000000" w:themeColor="text1"/>
          <w:highlight w:val="green"/>
        </w:rPr>
        <w:t>.</w:t>
      </w:r>
      <w:r w:rsidRPr="00644193">
        <w:rPr>
          <w:color w:val="000000" w:themeColor="text1"/>
          <w:sz w:val="12"/>
        </w:rPr>
        <w:t xml:space="preserve"> By then </w:t>
      </w:r>
      <w:r w:rsidRPr="00644193">
        <w:rPr>
          <w:rStyle w:val="StyleUnderline"/>
          <w:color w:val="000000" w:themeColor="text1"/>
        </w:rPr>
        <w:t xml:space="preserve">the world may almost be </w:t>
      </w:r>
      <w:r w:rsidRPr="00644193">
        <w:rPr>
          <w:rStyle w:val="Emphasis"/>
          <w:color w:val="000000" w:themeColor="text1"/>
        </w:rPr>
        <w:t>begging</w:t>
      </w:r>
      <w:r w:rsidRPr="00644193">
        <w:rPr>
          <w:rStyle w:val="StyleUnderline"/>
          <w:color w:val="000000" w:themeColor="text1"/>
        </w:rPr>
        <w:t xml:space="preserve"> for new, out of- the-box thinking. </w:t>
      </w:r>
      <w:r w:rsidRPr="00644193">
        <w:rPr>
          <w:color w:val="000000" w:themeColor="text1"/>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507F08C0" w14:textId="6D50C79E" w:rsidR="00861632" w:rsidRDefault="00861632" w:rsidP="00861632"/>
    <w:p w14:paraId="4F06F827" w14:textId="6F19D450" w:rsidR="007648CB" w:rsidRDefault="007648CB" w:rsidP="007648CB">
      <w:pPr>
        <w:pStyle w:val="Heading2"/>
      </w:pPr>
      <w:r>
        <w:lastRenderedPageBreak/>
        <w:t>5</w:t>
      </w:r>
    </w:p>
    <w:p w14:paraId="4CF2EF48" w14:textId="0C99E2E0" w:rsidR="007648CB" w:rsidRDefault="007648CB" w:rsidP="007648CB">
      <w:pPr>
        <w:pStyle w:val="Heading3"/>
      </w:pPr>
      <w:r>
        <w:lastRenderedPageBreak/>
        <w:t>1NC – T</w:t>
      </w:r>
    </w:p>
    <w:p w14:paraId="28BF8694" w14:textId="4B080526" w:rsidR="007648CB" w:rsidRDefault="007648CB" w:rsidP="007648CB">
      <w:pPr>
        <w:pStyle w:val="Heading4"/>
      </w:pPr>
      <w:r>
        <w:t xml:space="preserve">Extra-topicality is a voting issue – wrecks clash, </w:t>
      </w:r>
      <w:r w:rsidR="00187255">
        <w:t>fairness, shift out of offense</w:t>
      </w:r>
    </w:p>
    <w:p w14:paraId="0DBA536F" w14:textId="34E86DE8" w:rsidR="00187255" w:rsidRPr="00187255" w:rsidRDefault="00187255" w:rsidP="00187255">
      <w:r>
        <w:t>Violation: promoting regionalism</w:t>
      </w:r>
    </w:p>
    <w:p w14:paraId="0863CAEA" w14:textId="77777777" w:rsidR="007648CB" w:rsidRPr="007648CB" w:rsidRDefault="007648CB" w:rsidP="007648CB"/>
    <w:p w14:paraId="26851341" w14:textId="2E5E0A2D" w:rsidR="00F32180" w:rsidRDefault="00F32180" w:rsidP="00F32180">
      <w:pPr>
        <w:pStyle w:val="Heading2"/>
      </w:pPr>
      <w:r>
        <w:lastRenderedPageBreak/>
        <w:t>Case</w:t>
      </w:r>
    </w:p>
    <w:p w14:paraId="68B93983" w14:textId="59160706" w:rsidR="00F32180" w:rsidRDefault="0021484D" w:rsidP="0021484D">
      <w:pPr>
        <w:pStyle w:val="Heading3"/>
      </w:pPr>
      <w:r>
        <w:lastRenderedPageBreak/>
        <w:t>Solvency</w:t>
      </w:r>
    </w:p>
    <w:p w14:paraId="5C1673E6" w14:textId="77777777" w:rsidR="006D7D15" w:rsidRPr="00644193" w:rsidRDefault="006D7D15" w:rsidP="006D7D15">
      <w:pPr>
        <w:pStyle w:val="Heading4"/>
        <w:rPr>
          <w:color w:val="000000" w:themeColor="text1"/>
        </w:rPr>
      </w:pPr>
      <w:r w:rsidRPr="00644193">
        <w:rPr>
          <w:color w:val="000000" w:themeColor="text1"/>
        </w:rPr>
        <w:t>Russia and China say no, or the plan gets watered down.</w:t>
      </w:r>
    </w:p>
    <w:p w14:paraId="646925F4" w14:textId="77777777" w:rsidR="006D7D15" w:rsidRPr="00644193" w:rsidRDefault="006D7D15" w:rsidP="006D7D15">
      <w:pPr>
        <w:rPr>
          <w:color w:val="000000" w:themeColor="text1"/>
        </w:rPr>
      </w:pPr>
      <w:proofErr w:type="spellStart"/>
      <w:r w:rsidRPr="00644193">
        <w:rPr>
          <w:rFonts w:eastAsiaTheme="majorEastAsia" w:cstheme="majorBidi"/>
          <w:b/>
          <w:iCs/>
          <w:color w:val="000000" w:themeColor="text1"/>
          <w:sz w:val="26"/>
        </w:rPr>
        <w:t>Bahney</w:t>
      </w:r>
      <w:proofErr w:type="spellEnd"/>
      <w:r w:rsidRPr="00644193">
        <w:rPr>
          <w:rFonts w:eastAsiaTheme="majorEastAsia" w:cstheme="majorBidi"/>
          <w:b/>
          <w:iCs/>
          <w:color w:val="000000" w:themeColor="text1"/>
          <w:sz w:val="26"/>
        </w:rPr>
        <w:t xml:space="preserve"> and Pearl 19</w:t>
      </w:r>
      <w:r w:rsidRPr="00644193">
        <w:rPr>
          <w:color w:val="000000" w:themeColor="text1"/>
        </w:rPr>
        <w:t xml:space="preserve"> [Benjamin </w:t>
      </w:r>
      <w:proofErr w:type="spellStart"/>
      <w:r w:rsidRPr="00644193">
        <w:rPr>
          <w:color w:val="000000" w:themeColor="text1"/>
        </w:rPr>
        <w:t>Bahney</w:t>
      </w:r>
      <w:proofErr w:type="spellEnd"/>
      <w:r w:rsidRPr="00644193">
        <w:rPr>
          <w:color w:val="000000" w:themeColor="text1"/>
        </w:rPr>
        <w:t xml:space="preserve"> and Jonathan Pearl, 3-26-2019, "Why Creating a Space Force Changes Nothing," BENJAMIN BAHNEY and JONATHAN PEARL are Senior Fellows at the Lawrence Livermore National Laboratory’s Center for Global Security Research and contributing authors to </w:t>
      </w:r>
      <w:hyperlink r:id="rId11" w:tgtFrame="_blank" w:history="1">
        <w:r w:rsidRPr="00644193">
          <w:rPr>
            <w:rStyle w:val="Hyperlink"/>
            <w:color w:val="000000" w:themeColor="text1"/>
          </w:rPr>
          <w:t>Cross Domain Deterrence: Strategy in an Era of Complexity</w:t>
        </w:r>
      </w:hyperlink>
      <w:r w:rsidRPr="00644193">
        <w:rPr>
          <w:color w:val="000000" w:themeColor="text1"/>
        </w:rPr>
        <w:t xml:space="preserve">. Foreign Affairs, </w:t>
      </w:r>
      <w:hyperlink r:id="rId12" w:history="1">
        <w:r w:rsidRPr="00644193">
          <w:rPr>
            <w:rStyle w:val="Hyperlink"/>
            <w:color w:val="000000" w:themeColor="text1"/>
          </w:rPr>
          <w:t>https://www.foreignaffairs.com/articles/space/2019-03-26/why-creating-space-force-changes-nothing accessed 12/10/21</w:t>
        </w:r>
      </w:hyperlink>
      <w:r w:rsidRPr="00644193">
        <w:rPr>
          <w:color w:val="000000" w:themeColor="text1"/>
        </w:rPr>
        <w:t>] Adam</w:t>
      </w:r>
    </w:p>
    <w:p w14:paraId="3D1865C5" w14:textId="53126CCA" w:rsidR="0021484D" w:rsidRPr="00095C0B" w:rsidRDefault="006D7D15" w:rsidP="0021484D">
      <w:pPr>
        <w:rPr>
          <w:color w:val="000000" w:themeColor="text1"/>
          <w:u w:val="single"/>
        </w:rPr>
      </w:pPr>
      <w:r w:rsidRPr="00644193">
        <w:rPr>
          <w:color w:val="000000" w:themeColor="text1"/>
        </w:rPr>
        <w:t xml:space="preserve">As </w:t>
      </w:r>
      <w:r w:rsidRPr="00644193">
        <w:rPr>
          <w:rStyle w:val="StyleUnderline"/>
          <w:color w:val="000000" w:themeColor="text1"/>
        </w:rPr>
        <w:t xml:space="preserve">Russia and China continue to push forward, U.S. policymakers may be tempted </w:t>
      </w:r>
      <w:r w:rsidRPr="00644193">
        <w:rPr>
          <w:rStyle w:val="StyleUnderline"/>
          <w:color w:val="000000" w:themeColor="text1"/>
          <w:highlight w:val="cyan"/>
        </w:rPr>
        <w:t>to</w:t>
      </w:r>
      <w:r w:rsidRPr="00644193">
        <w:rPr>
          <w:rStyle w:val="StyleUnderline"/>
          <w:color w:val="000000" w:themeColor="text1"/>
        </w:rPr>
        <w:t xml:space="preserve"> </w:t>
      </w:r>
      <w:r w:rsidRPr="00644193">
        <w:rPr>
          <w:rStyle w:val="StyleUnderline"/>
          <w:color w:val="000000" w:themeColor="text1"/>
          <w:highlight w:val="cyan"/>
        </w:rPr>
        <w:t>use</w:t>
      </w:r>
      <w:r w:rsidRPr="00644193">
        <w:rPr>
          <w:rStyle w:val="StyleUnderline"/>
          <w:color w:val="000000" w:themeColor="text1"/>
        </w:rPr>
        <w:t xml:space="preserve"> </w:t>
      </w:r>
      <w:r w:rsidRPr="00644193">
        <w:rPr>
          <w:rStyle w:val="StyleUnderline"/>
          <w:color w:val="000000" w:themeColor="text1"/>
          <w:highlight w:val="cyan"/>
        </w:rPr>
        <w:t>treaties</w:t>
      </w:r>
      <w:r w:rsidRPr="00644193">
        <w:rPr>
          <w:rStyle w:val="StyleUnderline"/>
          <w:color w:val="000000" w:themeColor="text1"/>
        </w:rPr>
        <w:t xml:space="preserve"> and diplomacy to head off their efforts entirely.</w:t>
      </w:r>
      <w:r w:rsidRPr="00644193">
        <w:rPr>
          <w:color w:val="000000" w:themeColor="text1"/>
        </w:rPr>
        <w:t xml:space="preserve"> </w:t>
      </w:r>
      <w:r w:rsidRPr="00644193">
        <w:rPr>
          <w:rStyle w:val="StyleUnderline"/>
          <w:color w:val="000000" w:themeColor="text1"/>
        </w:rPr>
        <w:t xml:space="preserve">This option, although alluring on paper, </w:t>
      </w:r>
      <w:r w:rsidRPr="00644193">
        <w:rPr>
          <w:rStyle w:val="StyleUnderline"/>
          <w:color w:val="000000" w:themeColor="text1"/>
          <w:highlight w:val="cyan"/>
        </w:rPr>
        <w:t>is</w:t>
      </w:r>
      <w:r w:rsidRPr="00644193">
        <w:rPr>
          <w:rStyle w:val="StyleUnderline"/>
          <w:color w:val="000000" w:themeColor="text1"/>
        </w:rPr>
        <w:t xml:space="preserve"> simply </w:t>
      </w:r>
      <w:r w:rsidRPr="00644193">
        <w:rPr>
          <w:rStyle w:val="StyleUnderline"/>
          <w:color w:val="000000" w:themeColor="text1"/>
          <w:highlight w:val="cyan"/>
        </w:rPr>
        <w:t>not feasible</w:t>
      </w:r>
      <w:r w:rsidRPr="00644193">
        <w:rPr>
          <w:rStyle w:val="StyleUnderline"/>
          <w:color w:val="000000" w:themeColor="text1"/>
        </w:rPr>
        <w:t>.</w:t>
      </w:r>
      <w:r w:rsidRPr="00644193">
        <w:rPr>
          <w:color w:val="000000" w:themeColor="text1"/>
        </w:rPr>
        <w:t xml:space="preserve"> </w:t>
      </w:r>
      <w:r w:rsidRPr="00644193">
        <w:rPr>
          <w:rStyle w:val="StyleUnderline"/>
          <w:color w:val="000000" w:themeColor="text1"/>
          <w:highlight w:val="cyan"/>
        </w:rPr>
        <w:t>Existing treaties</w:t>
      </w:r>
      <w:r w:rsidRPr="00644193">
        <w:rPr>
          <w:rStyle w:val="StyleUnderline"/>
          <w:color w:val="000000" w:themeColor="text1"/>
        </w:rPr>
        <w:t xml:space="preserve"> designed to limit military competition in space have </w:t>
      </w:r>
      <w:r w:rsidRPr="00644193">
        <w:rPr>
          <w:rStyle w:val="StyleUnderline"/>
          <w:color w:val="000000" w:themeColor="text1"/>
          <w:highlight w:val="cyan"/>
        </w:rPr>
        <w:t>had</w:t>
      </w:r>
      <w:r w:rsidRPr="00644193">
        <w:rPr>
          <w:rStyle w:val="StyleUnderline"/>
          <w:color w:val="000000" w:themeColor="text1"/>
        </w:rPr>
        <w:t xml:space="preserve"> </w:t>
      </w:r>
      <w:r w:rsidRPr="00644193">
        <w:rPr>
          <w:rStyle w:val="StyleUnderline"/>
          <w:color w:val="000000" w:themeColor="text1"/>
          <w:highlight w:val="cyan"/>
        </w:rPr>
        <w:t>little success</w:t>
      </w:r>
      <w:r w:rsidRPr="00644193">
        <w:rPr>
          <w:color w:val="000000" w:themeColor="text1"/>
        </w:rPr>
        <w:t xml:space="preserve"> in </w:t>
      </w:r>
      <w:proofErr w:type="gramStart"/>
      <w:r w:rsidRPr="00644193">
        <w:rPr>
          <w:color w:val="000000" w:themeColor="text1"/>
        </w:rPr>
        <w:t>actually doing</w:t>
      </w:r>
      <w:proofErr w:type="gramEnd"/>
      <w:r w:rsidRPr="00644193">
        <w:rPr>
          <w:color w:val="000000" w:themeColor="text1"/>
        </w:rPr>
        <w:t xml:space="preserve"> so. </w:t>
      </w:r>
      <w:r w:rsidRPr="00644193">
        <w:rPr>
          <w:rStyle w:val="StyleUnderline"/>
          <w:color w:val="000000" w:themeColor="text1"/>
        </w:rPr>
        <w:t xml:space="preserve">The 1967 </w:t>
      </w:r>
      <w:r w:rsidRPr="00644193">
        <w:rPr>
          <w:rStyle w:val="StyleUnderline"/>
          <w:color w:val="000000" w:themeColor="text1"/>
          <w:highlight w:val="cyan"/>
        </w:rPr>
        <w:t>O</w:t>
      </w:r>
      <w:r w:rsidRPr="00644193">
        <w:rPr>
          <w:rStyle w:val="StyleUnderline"/>
          <w:color w:val="000000" w:themeColor="text1"/>
        </w:rPr>
        <w:t xml:space="preserve">uter </w:t>
      </w:r>
      <w:r w:rsidRPr="00644193">
        <w:rPr>
          <w:rStyle w:val="StyleUnderline"/>
          <w:color w:val="000000" w:themeColor="text1"/>
          <w:highlight w:val="cyan"/>
        </w:rPr>
        <w:t>S</w:t>
      </w:r>
      <w:r w:rsidRPr="00644193">
        <w:rPr>
          <w:rStyle w:val="StyleUnderline"/>
          <w:color w:val="000000" w:themeColor="text1"/>
        </w:rPr>
        <w:t xml:space="preserve">pace </w:t>
      </w:r>
      <w:r w:rsidRPr="00644193">
        <w:rPr>
          <w:rStyle w:val="StyleUnderline"/>
          <w:color w:val="000000" w:themeColor="text1"/>
          <w:highlight w:val="cyan"/>
        </w:rPr>
        <w:t>T</w:t>
      </w:r>
      <w:r w:rsidRPr="00644193">
        <w:rPr>
          <w:rStyle w:val="StyleUnderline"/>
          <w:color w:val="000000" w:themeColor="text1"/>
        </w:rPr>
        <w:t>reaty bans parties from placing nuclear weapons or other weapons of mass destruction in space, on the moon, or on other celestial bodies</w:t>
      </w:r>
      <w:r w:rsidRPr="00644193">
        <w:rPr>
          <w:color w:val="000000" w:themeColor="text1"/>
        </w:rPr>
        <w:t xml:space="preserve">, but it </w:t>
      </w:r>
      <w:r w:rsidRPr="00644193">
        <w:rPr>
          <w:rStyle w:val="StyleUnderline"/>
          <w:color w:val="000000" w:themeColor="text1"/>
        </w:rPr>
        <w:t xml:space="preserve">has </w:t>
      </w:r>
      <w:r w:rsidRPr="00644193">
        <w:rPr>
          <w:rStyle w:val="StyleUnderline"/>
          <w:color w:val="000000" w:themeColor="text1"/>
          <w:highlight w:val="cyan"/>
        </w:rPr>
        <w:t xml:space="preserve">no formal mechanism for </w:t>
      </w:r>
      <w:r w:rsidRPr="00644193">
        <w:rPr>
          <w:rStyle w:val="StyleUnderline"/>
          <w:color w:val="000000" w:themeColor="text1"/>
        </w:rPr>
        <w:t xml:space="preserve">verifying </w:t>
      </w:r>
      <w:r w:rsidRPr="00644193">
        <w:rPr>
          <w:rStyle w:val="StyleUnderline"/>
          <w:color w:val="000000" w:themeColor="text1"/>
          <w:highlight w:val="cyan"/>
        </w:rPr>
        <w:t>compliance</w:t>
      </w:r>
      <w:r w:rsidRPr="00644193">
        <w:rPr>
          <w:rStyle w:val="StyleUnderline"/>
          <w:color w:val="000000" w:themeColor="text1"/>
        </w:rPr>
        <w:t xml:space="preserve">, and places </w:t>
      </w:r>
      <w:r w:rsidRPr="00644193">
        <w:rPr>
          <w:rStyle w:val="StyleUnderline"/>
          <w:color w:val="000000" w:themeColor="text1"/>
          <w:highlight w:val="cyan"/>
        </w:rPr>
        <w:t>no restrictions on</w:t>
      </w:r>
      <w:r w:rsidRPr="00644193">
        <w:rPr>
          <w:rStyle w:val="StyleUnderline"/>
          <w:color w:val="000000" w:themeColor="text1"/>
        </w:rPr>
        <w:t xml:space="preserve"> the </w:t>
      </w:r>
      <w:r w:rsidRPr="00644193">
        <w:rPr>
          <w:rStyle w:val="StyleUnderline"/>
          <w:color w:val="000000" w:themeColor="text1"/>
          <w:highlight w:val="cyan"/>
        </w:rPr>
        <w:t>development</w:t>
      </w:r>
      <w:r w:rsidRPr="00644193">
        <w:rPr>
          <w:rStyle w:val="StyleUnderline"/>
          <w:color w:val="000000" w:themeColor="text1"/>
        </w:rPr>
        <w:t xml:space="preserve"> or deployment in space of conventional antisatellite </w:t>
      </w:r>
      <w:r w:rsidRPr="00644193">
        <w:rPr>
          <w:rStyle w:val="StyleUnderline"/>
          <w:color w:val="000000" w:themeColor="text1"/>
          <w:highlight w:val="cyan"/>
        </w:rPr>
        <w:t>weapons</w:t>
      </w:r>
      <w:r w:rsidRPr="00644193">
        <w:rPr>
          <w:rStyle w:val="StyleUnderline"/>
          <w:color w:val="000000" w:themeColor="text1"/>
        </w:rPr>
        <w:t xml:space="preserve">. </w:t>
      </w:r>
      <w:r w:rsidRPr="00644193">
        <w:rPr>
          <w:rStyle w:val="StyleUnderline"/>
          <w:color w:val="000000" w:themeColor="text1"/>
          <w:highlight w:val="cyan"/>
        </w:rPr>
        <w:t xml:space="preserve">Even if </w:t>
      </w:r>
      <w:r w:rsidRPr="00644193">
        <w:rPr>
          <w:rStyle w:val="StyleUnderline"/>
          <w:color w:val="000000" w:themeColor="text1"/>
        </w:rPr>
        <w:t xml:space="preserve">it were </w:t>
      </w:r>
      <w:r w:rsidRPr="00644193">
        <w:rPr>
          <w:rStyle w:val="StyleUnderline"/>
          <w:color w:val="000000" w:themeColor="text1"/>
          <w:highlight w:val="cyan"/>
        </w:rPr>
        <w:t>possible</w:t>
      </w:r>
      <w:r w:rsidRPr="00644193">
        <w:rPr>
          <w:rStyle w:val="StyleUnderline"/>
          <w:color w:val="000000" w:themeColor="text1"/>
        </w:rPr>
        <w:t xml:space="preserve"> </w:t>
      </w:r>
      <w:r w:rsidRPr="00644193">
        <w:rPr>
          <w:rStyle w:val="StyleUnderline"/>
          <w:color w:val="000000" w:themeColor="text1"/>
          <w:highlight w:val="cyan"/>
        </w:rPr>
        <w:t xml:space="preserve">to convince Moscow and Beijing </w:t>
      </w:r>
      <w:r w:rsidRPr="00644193">
        <w:rPr>
          <w:rStyle w:val="StyleUnderline"/>
          <w:color w:val="000000" w:themeColor="text1"/>
        </w:rPr>
        <w:t xml:space="preserve">of the benefits of comprehensive space arms control, existing </w:t>
      </w:r>
      <w:r w:rsidRPr="00644193">
        <w:rPr>
          <w:rStyle w:val="StyleUnderline"/>
          <w:color w:val="000000" w:themeColor="text1"/>
          <w:highlight w:val="cyan"/>
        </w:rPr>
        <w:t>technology makes it</w:t>
      </w:r>
      <w:r w:rsidRPr="00644193">
        <w:rPr>
          <w:rStyle w:val="StyleUnderline"/>
          <w:color w:val="000000" w:themeColor="text1"/>
        </w:rPr>
        <w:t xml:space="preserve"> extremely </w:t>
      </w:r>
      <w:r w:rsidRPr="00644193">
        <w:rPr>
          <w:rStyle w:val="StyleUnderline"/>
          <w:color w:val="000000" w:themeColor="text1"/>
          <w:highlight w:val="cyan"/>
        </w:rPr>
        <w:t>difficult to verify</w:t>
      </w:r>
      <w:r w:rsidRPr="00644193">
        <w:rPr>
          <w:rStyle w:val="StyleUnderline"/>
          <w:color w:val="000000" w:themeColor="text1"/>
        </w:rPr>
        <w:t xml:space="preserve"> </w:t>
      </w:r>
      <w:r w:rsidRPr="00644193">
        <w:rPr>
          <w:rStyle w:val="StyleUnderline"/>
          <w:color w:val="000000" w:themeColor="text1"/>
          <w:highlight w:val="cyan"/>
        </w:rPr>
        <w:t>compliance</w:t>
      </w:r>
      <w:r w:rsidRPr="00644193">
        <w:rPr>
          <w:rStyle w:val="StyleUnderline"/>
          <w:color w:val="000000" w:themeColor="text1"/>
        </w:rPr>
        <w:t xml:space="preserve"> with the necessary treaty provisions</w:t>
      </w:r>
      <w:r w:rsidRPr="00644193">
        <w:rPr>
          <w:color w:val="000000" w:themeColor="text1"/>
        </w:rPr>
        <w:t xml:space="preserve">—and </w:t>
      </w:r>
      <w:r w:rsidRPr="00644193">
        <w:rPr>
          <w:rStyle w:val="StyleUnderline"/>
          <w:color w:val="000000" w:themeColor="text1"/>
          <w:highlight w:val="cyan"/>
        </w:rPr>
        <w:t>without</w:t>
      </w:r>
      <w:r w:rsidRPr="00644193">
        <w:rPr>
          <w:rStyle w:val="StyleUnderline"/>
          <w:color w:val="000000" w:themeColor="text1"/>
        </w:rPr>
        <w:t xml:space="preserve"> comprehensive and reliable </w:t>
      </w:r>
      <w:r w:rsidRPr="00644193">
        <w:rPr>
          <w:rStyle w:val="StyleUnderline"/>
          <w:color w:val="000000" w:themeColor="text1"/>
          <w:highlight w:val="cyan"/>
        </w:rPr>
        <w:t xml:space="preserve">verification, treaties </w:t>
      </w:r>
      <w:r w:rsidRPr="00644193">
        <w:rPr>
          <w:rStyle w:val="StyleUnderline"/>
          <w:color w:val="000000" w:themeColor="text1"/>
        </w:rPr>
        <w:t xml:space="preserve">are </w:t>
      </w:r>
      <w:r w:rsidRPr="00644193">
        <w:rPr>
          <w:rStyle w:val="StyleUnderline"/>
          <w:color w:val="000000" w:themeColor="text1"/>
          <w:highlight w:val="cyan"/>
        </w:rPr>
        <w:t>toothless</w:t>
      </w:r>
      <w:r w:rsidRPr="00644193">
        <w:rPr>
          <w:rStyle w:val="StyleUnderline"/>
          <w:color w:val="000000" w:themeColor="text1"/>
        </w:rPr>
        <w:t>.</w:t>
      </w:r>
      <w:r w:rsidRPr="00644193">
        <w:rPr>
          <w:color w:val="000000" w:themeColor="text1"/>
        </w:rPr>
        <w:t xml:space="preserve"> Moreover, </w:t>
      </w:r>
      <w:r w:rsidRPr="00644193">
        <w:rPr>
          <w:rStyle w:val="StyleUnderline"/>
          <w:color w:val="000000" w:themeColor="text1"/>
        </w:rPr>
        <w:t>regulating the development and deployment of antisatellite weapons is extremely difficult,</w:t>
      </w:r>
      <w:r w:rsidRPr="00644193">
        <w:rPr>
          <w:color w:val="000000" w:themeColor="text1"/>
        </w:rPr>
        <w:t xml:space="preserve"> both </w:t>
      </w:r>
      <w:r w:rsidRPr="00644193">
        <w:rPr>
          <w:rStyle w:val="StyleUnderline"/>
          <w:color w:val="000000" w:themeColor="text1"/>
        </w:rPr>
        <w:t xml:space="preserve">because they include such a broad and diverse range of technologies and because many types of antisatellite weapons can be concealed or explained away as having some other use. </w:t>
      </w:r>
      <w:r w:rsidRPr="00644193">
        <w:rPr>
          <w:color w:val="000000" w:themeColor="text1"/>
        </w:rPr>
        <w:t xml:space="preserve">Unsurprisingly, </w:t>
      </w:r>
      <w:r w:rsidRPr="00644193">
        <w:rPr>
          <w:rStyle w:val="StyleUnderline"/>
          <w:color w:val="000000" w:themeColor="text1"/>
          <w:highlight w:val="cyan"/>
        </w:rPr>
        <w:t>Russia and China’s draft Treaty</w:t>
      </w:r>
      <w:r w:rsidRPr="00644193">
        <w:rPr>
          <w:rStyle w:val="StyleUnderline"/>
          <w:color w:val="000000" w:themeColor="text1"/>
        </w:rPr>
        <w:t xml:space="preserve"> on the Prevention of Placement of Weapons in Space, which they have been pushing for several years now, </w:t>
      </w:r>
      <w:r w:rsidRPr="00644193">
        <w:rPr>
          <w:rStyle w:val="StyleUnderline"/>
          <w:color w:val="000000" w:themeColor="text1"/>
          <w:highlight w:val="cyan"/>
        </w:rPr>
        <w:t>has an unenforceable definition of</w:t>
      </w:r>
      <w:r w:rsidRPr="00644193">
        <w:rPr>
          <w:rStyle w:val="StyleUnderline"/>
          <w:color w:val="000000" w:themeColor="text1"/>
        </w:rPr>
        <w:t xml:space="preserve"> what constitutes a “</w:t>
      </w:r>
      <w:r w:rsidRPr="00644193">
        <w:rPr>
          <w:rStyle w:val="StyleUnderline"/>
          <w:color w:val="000000" w:themeColor="text1"/>
          <w:highlight w:val="cyan"/>
        </w:rPr>
        <w:t>weapon” and does nothing</w:t>
      </w:r>
      <w:r w:rsidRPr="00644193">
        <w:rPr>
          <w:rStyle w:val="StyleUnderline"/>
          <w:color w:val="000000" w:themeColor="text1"/>
        </w:rPr>
        <w:t xml:space="preserve"> at all </w:t>
      </w:r>
      <w:r w:rsidRPr="00644193">
        <w:rPr>
          <w:rStyle w:val="StyleUnderline"/>
          <w:color w:val="000000" w:themeColor="text1"/>
          <w:highlight w:val="cyan"/>
        </w:rPr>
        <w:t>to address ground-based a</w:t>
      </w:r>
      <w:r w:rsidRPr="00644193">
        <w:rPr>
          <w:rStyle w:val="StyleUnderline"/>
          <w:color w:val="000000" w:themeColor="text1"/>
        </w:rPr>
        <w:t>nti</w:t>
      </w:r>
      <w:r w:rsidRPr="00644193">
        <w:rPr>
          <w:rStyle w:val="StyleUnderline"/>
          <w:color w:val="000000" w:themeColor="text1"/>
          <w:highlight w:val="cyan"/>
        </w:rPr>
        <w:t>sat</w:t>
      </w:r>
      <w:r w:rsidRPr="00644193">
        <w:rPr>
          <w:rStyle w:val="StyleUnderline"/>
          <w:color w:val="000000" w:themeColor="text1"/>
        </w:rPr>
        <w:t xml:space="preserve">ellite weapons </w:t>
      </w:r>
      <w:r w:rsidRPr="00644193">
        <w:rPr>
          <w:rStyle w:val="StyleUnderline"/>
          <w:color w:val="000000" w:themeColor="text1"/>
          <w:highlight w:val="cyan"/>
        </w:rPr>
        <w:t>development</w:t>
      </w:r>
      <w:r w:rsidRPr="00644193">
        <w:rPr>
          <w:rStyle w:val="StyleUnderline"/>
          <w:color w:val="000000" w:themeColor="text1"/>
        </w:rPr>
        <w:t>.</w:t>
      </w:r>
    </w:p>
    <w:p w14:paraId="3083CD5A" w14:textId="77777777" w:rsidR="006D7D15" w:rsidRPr="00F35F0D" w:rsidRDefault="006D7D15" w:rsidP="006D7D15">
      <w:pPr>
        <w:pStyle w:val="Heading4"/>
        <w:rPr>
          <w:rFonts w:cs="Arial"/>
        </w:rPr>
      </w:pPr>
      <w:r w:rsidRPr="00F35F0D">
        <w:rPr>
          <w:rFonts w:cs="Arial"/>
        </w:rPr>
        <w:t xml:space="preserve">China cheats by creating </w:t>
      </w:r>
      <w:r w:rsidRPr="00F35F0D">
        <w:rPr>
          <w:rFonts w:cs="Arial"/>
          <w:u w:val="single"/>
        </w:rPr>
        <w:t>domestic laws</w:t>
      </w:r>
      <w:r w:rsidRPr="00F35F0D">
        <w:rPr>
          <w:rFonts w:cs="Arial"/>
        </w:rPr>
        <w:t xml:space="preserve"> that contradict agreements</w:t>
      </w:r>
    </w:p>
    <w:p w14:paraId="4B69C80B" w14:textId="77777777" w:rsidR="006D7D15" w:rsidRDefault="006D7D15" w:rsidP="006D7D15">
      <w:r w:rsidRPr="00F35F0D">
        <w:rPr>
          <w:rStyle w:val="Style13ptBold"/>
        </w:rPr>
        <w:t>McDevitt 19</w:t>
      </w:r>
      <w:r w:rsidRPr="00F35F0D">
        <w:t xml:space="preserve"> [Michael McDevitt is a Senior Fellow at CNA, a Washington DC area non-profit research and analysis company. During his 21 years at </w:t>
      </w:r>
      <w:proofErr w:type="gramStart"/>
      <w:r w:rsidRPr="00F35F0D">
        <w:t>CNA</w:t>
      </w:r>
      <w:proofErr w:type="gramEnd"/>
      <w:r w:rsidRPr="00F35F0D">
        <w:t xml:space="preserve"> he served as a Vice President responsible for strategic analyses, especially in East Asia and the Middle East. He has been involved in US security policy and strategy in the Asia-Pacific for the last 28 years, in both government policy positions and, following his retirement from the US Navy, as an analyst and commentator. He also attended the National War College and spent a year as a Chief of Naval Operations Fellow on the Strategic Study Group at the Naval War College. April 2019. </w:t>
      </w:r>
      <w:hyperlink r:id="rId13" w:history="1">
        <w:r w:rsidRPr="00135D45">
          <w:rPr>
            <w:rStyle w:val="FollowedHyperlink"/>
          </w:rPr>
          <w:t>https://www.uscc.gov/sites/default/files/transcripts/April%2025%2C%202019%20Hearing%20Transcript%20%282%29.pdf</w:t>
        </w:r>
      </w:hyperlink>
    </w:p>
    <w:p w14:paraId="342C1960" w14:textId="77777777" w:rsidR="006D7D15" w:rsidRPr="00F35F0D" w:rsidRDefault="006D7D15" w:rsidP="006D7D15">
      <w:pPr>
        <w:rPr>
          <w:sz w:val="16"/>
        </w:rPr>
      </w:pPr>
      <w:r w:rsidRPr="00F35F0D">
        <w:rPr>
          <w:sz w:val="16"/>
        </w:rPr>
        <w:t xml:space="preserve">But </w:t>
      </w:r>
      <w:r w:rsidRPr="00F35F0D">
        <w:rPr>
          <w:u w:val="single"/>
        </w:rPr>
        <w:t xml:space="preserve">there </w:t>
      </w:r>
      <w:r w:rsidRPr="00A71E15">
        <w:rPr>
          <w:highlight w:val="cyan"/>
          <w:u w:val="single"/>
        </w:rPr>
        <w:t>one huge caveat</w:t>
      </w:r>
      <w:r w:rsidRPr="00F35F0D">
        <w:rPr>
          <w:sz w:val="16"/>
        </w:rPr>
        <w:t xml:space="preserve"> to that statement, </w:t>
      </w:r>
      <w:r w:rsidRPr="00F35F0D">
        <w:rPr>
          <w:u w:val="single"/>
        </w:rPr>
        <w:t xml:space="preserve">which is </w:t>
      </w:r>
      <w:r w:rsidRPr="00A71E15">
        <w:rPr>
          <w:rStyle w:val="Emphasis"/>
          <w:highlight w:val="cyan"/>
        </w:rPr>
        <w:t>i</w:t>
      </w:r>
      <w:r w:rsidRPr="00F35F0D">
        <w:rPr>
          <w:u w:val="single"/>
        </w:rPr>
        <w:t xml:space="preserve">nternational </w:t>
      </w:r>
      <w:r w:rsidRPr="00A71E15">
        <w:rPr>
          <w:rStyle w:val="Emphasis"/>
          <w:highlight w:val="cyan"/>
        </w:rPr>
        <w:t>law</w:t>
      </w:r>
      <w:r w:rsidRPr="00A71E15">
        <w:rPr>
          <w:highlight w:val="cyan"/>
          <w:u w:val="single"/>
        </w:rPr>
        <w:t xml:space="preserve"> is </w:t>
      </w:r>
      <w:r w:rsidRPr="00A71E15">
        <w:rPr>
          <w:rStyle w:val="Emphasis"/>
          <w:highlight w:val="cyan"/>
        </w:rPr>
        <w:t xml:space="preserve">fine </w:t>
      </w:r>
      <w:proofErr w:type="gramStart"/>
      <w:r w:rsidRPr="00A71E15">
        <w:rPr>
          <w:rStyle w:val="Emphasis"/>
          <w:highlight w:val="cyan"/>
        </w:rPr>
        <w:t>as long</w:t>
      </w:r>
      <w:r w:rsidRPr="00A71E15">
        <w:rPr>
          <w:highlight w:val="cyan"/>
          <w:u w:val="single"/>
        </w:rPr>
        <w:t xml:space="preserve"> as</w:t>
      </w:r>
      <w:proofErr w:type="gramEnd"/>
      <w:r w:rsidRPr="00A71E15">
        <w:rPr>
          <w:highlight w:val="cyan"/>
          <w:u w:val="single"/>
        </w:rPr>
        <w:t xml:space="preserve"> it </w:t>
      </w:r>
      <w:r w:rsidRPr="00A71E15">
        <w:rPr>
          <w:rStyle w:val="Emphasis"/>
          <w:highlight w:val="cyan"/>
        </w:rPr>
        <w:t>moves their ball forward</w:t>
      </w:r>
      <w:r w:rsidRPr="00F35F0D">
        <w:rPr>
          <w:u w:val="single"/>
        </w:rPr>
        <w:t xml:space="preserve"> on what they hope to achieve</w:t>
      </w:r>
      <w:r w:rsidRPr="00F35F0D">
        <w:rPr>
          <w:sz w:val="16"/>
        </w:rPr>
        <w:t xml:space="preserve">. </w:t>
      </w:r>
      <w:r w:rsidRPr="00F35F0D">
        <w:rPr>
          <w:u w:val="single"/>
        </w:rPr>
        <w:t xml:space="preserve">If </w:t>
      </w:r>
      <w:r w:rsidRPr="00A71E15">
        <w:rPr>
          <w:highlight w:val="cyan"/>
          <w:u w:val="single"/>
        </w:rPr>
        <w:t>it doesn't</w:t>
      </w:r>
      <w:r w:rsidRPr="00A71E15">
        <w:rPr>
          <w:sz w:val="16"/>
          <w:highlight w:val="cyan"/>
        </w:rPr>
        <w:t xml:space="preserve">, </w:t>
      </w:r>
      <w:r w:rsidRPr="00A71E15">
        <w:rPr>
          <w:rStyle w:val="Emphasis"/>
          <w:highlight w:val="cyan"/>
        </w:rPr>
        <w:t>suddenly</w:t>
      </w:r>
      <w:r w:rsidRPr="00A71E15">
        <w:rPr>
          <w:sz w:val="16"/>
          <w:highlight w:val="cyan"/>
        </w:rPr>
        <w:t xml:space="preserve">, </w:t>
      </w:r>
      <w:r w:rsidRPr="00A71E15">
        <w:rPr>
          <w:rStyle w:val="Emphasis"/>
          <w:highlight w:val="cyan"/>
        </w:rPr>
        <w:t>domestic law</w:t>
      </w:r>
      <w:r w:rsidRPr="00A71E15">
        <w:rPr>
          <w:sz w:val="16"/>
          <w:highlight w:val="cyan"/>
        </w:rPr>
        <w:t xml:space="preserve"> </w:t>
      </w:r>
      <w:r w:rsidRPr="00A71E15">
        <w:rPr>
          <w:highlight w:val="cyan"/>
          <w:u w:val="single"/>
        </w:rPr>
        <w:t>takes priority</w:t>
      </w:r>
      <w:r w:rsidRPr="00F35F0D">
        <w:rPr>
          <w:sz w:val="16"/>
        </w:rPr>
        <w:t xml:space="preserve">, </w:t>
      </w:r>
      <w:r w:rsidRPr="00F35F0D">
        <w:rPr>
          <w:u w:val="single"/>
        </w:rPr>
        <w:t xml:space="preserve">and </w:t>
      </w:r>
      <w:r w:rsidRPr="00A71E15">
        <w:rPr>
          <w:highlight w:val="cyan"/>
          <w:u w:val="single"/>
        </w:rPr>
        <w:t>domestic law</w:t>
      </w:r>
      <w:r w:rsidRPr="00F35F0D">
        <w:rPr>
          <w:sz w:val="16"/>
        </w:rPr>
        <w:t xml:space="preserve"> coming </w:t>
      </w:r>
      <w:r w:rsidRPr="00F35F0D">
        <w:rPr>
          <w:u w:val="single"/>
        </w:rPr>
        <w:t xml:space="preserve">out of the National People's Congress </w:t>
      </w:r>
      <w:r w:rsidRPr="00A71E15">
        <w:rPr>
          <w:highlight w:val="cyan"/>
          <w:u w:val="single"/>
        </w:rPr>
        <w:t xml:space="preserve">can be </w:t>
      </w:r>
      <w:r w:rsidRPr="00A71E15">
        <w:rPr>
          <w:rStyle w:val="Emphasis"/>
          <w:highlight w:val="cyan"/>
        </w:rPr>
        <w:t>cooked up</w:t>
      </w:r>
      <w:r w:rsidRPr="00F35F0D">
        <w:rPr>
          <w:u w:val="single"/>
        </w:rPr>
        <w:t xml:space="preserve"> </w:t>
      </w:r>
      <w:proofErr w:type="gramStart"/>
      <w:r w:rsidRPr="00F35F0D">
        <w:rPr>
          <w:u w:val="single"/>
        </w:rPr>
        <w:t xml:space="preserve">pretty </w:t>
      </w:r>
      <w:r w:rsidRPr="00A71E15">
        <w:rPr>
          <w:rStyle w:val="Emphasis"/>
          <w:highlight w:val="cyan"/>
        </w:rPr>
        <w:t>quickly</w:t>
      </w:r>
      <w:proofErr w:type="gramEnd"/>
      <w:r w:rsidRPr="00F35F0D">
        <w:rPr>
          <w:sz w:val="16"/>
        </w:rPr>
        <w:t xml:space="preserve">. And so, </w:t>
      </w:r>
      <w:r w:rsidRPr="00A71E15">
        <w:rPr>
          <w:highlight w:val="cyan"/>
          <w:u w:val="single"/>
        </w:rPr>
        <w:t>they decide which law</w:t>
      </w:r>
      <w:r w:rsidRPr="00F35F0D">
        <w:rPr>
          <w:sz w:val="16"/>
        </w:rPr>
        <w:t xml:space="preserve">, which approach </w:t>
      </w:r>
      <w:r w:rsidRPr="00A71E15">
        <w:rPr>
          <w:highlight w:val="cyan"/>
          <w:u w:val="single"/>
        </w:rPr>
        <w:t>they want to use</w:t>
      </w:r>
      <w:r w:rsidRPr="00A71E15">
        <w:rPr>
          <w:sz w:val="16"/>
          <w:highlight w:val="cyan"/>
        </w:rPr>
        <w:t xml:space="preserve"> </w:t>
      </w:r>
      <w:r w:rsidRPr="00A71E15">
        <w:rPr>
          <w:highlight w:val="cyan"/>
          <w:u w:val="single"/>
        </w:rPr>
        <w:t xml:space="preserve">in the </w:t>
      </w:r>
      <w:r w:rsidRPr="00A71E15">
        <w:rPr>
          <w:rStyle w:val="Emphasis"/>
          <w:highlight w:val="cyan"/>
        </w:rPr>
        <w:t>S</w:t>
      </w:r>
      <w:r w:rsidRPr="00A71E15">
        <w:rPr>
          <w:highlight w:val="cyan"/>
          <w:u w:val="single"/>
        </w:rPr>
        <w:t>outh</w:t>
      </w:r>
      <w:r w:rsidRPr="00F35F0D">
        <w:rPr>
          <w:u w:val="single"/>
        </w:rPr>
        <w:t xml:space="preserve"> </w:t>
      </w:r>
      <w:r w:rsidRPr="00F35F0D">
        <w:rPr>
          <w:rStyle w:val="Emphasis"/>
        </w:rPr>
        <w:t>C</w:t>
      </w:r>
      <w:r w:rsidRPr="00F35F0D">
        <w:rPr>
          <w:u w:val="single"/>
        </w:rPr>
        <w:t xml:space="preserve">hina </w:t>
      </w:r>
      <w:r w:rsidRPr="00F35F0D">
        <w:rPr>
          <w:rStyle w:val="Emphasis"/>
        </w:rPr>
        <w:t>S</w:t>
      </w:r>
      <w:r w:rsidRPr="00F35F0D">
        <w:rPr>
          <w:u w:val="single"/>
        </w:rPr>
        <w:t xml:space="preserve">ea </w:t>
      </w:r>
      <w:r w:rsidRPr="00A71E15">
        <w:rPr>
          <w:highlight w:val="cyan"/>
          <w:u w:val="single"/>
        </w:rPr>
        <w:t xml:space="preserve">or </w:t>
      </w:r>
      <w:r w:rsidRPr="00A71E15">
        <w:rPr>
          <w:rStyle w:val="Emphasis"/>
          <w:highlight w:val="cyan"/>
        </w:rPr>
        <w:t>E</w:t>
      </w:r>
      <w:r w:rsidRPr="00A71E15">
        <w:rPr>
          <w:highlight w:val="cyan"/>
          <w:u w:val="single"/>
        </w:rPr>
        <w:t xml:space="preserve">ast </w:t>
      </w:r>
      <w:r w:rsidRPr="00A71E15">
        <w:rPr>
          <w:rStyle w:val="Emphasis"/>
          <w:highlight w:val="cyan"/>
        </w:rPr>
        <w:t>C</w:t>
      </w:r>
      <w:r w:rsidRPr="00A71E15">
        <w:rPr>
          <w:highlight w:val="cyan"/>
          <w:u w:val="single"/>
        </w:rPr>
        <w:t xml:space="preserve">hina </w:t>
      </w:r>
      <w:r w:rsidRPr="00A71E15">
        <w:rPr>
          <w:rStyle w:val="Emphasis"/>
          <w:highlight w:val="cyan"/>
        </w:rPr>
        <w:t>S</w:t>
      </w:r>
      <w:r w:rsidRPr="00A71E15">
        <w:rPr>
          <w:highlight w:val="cyan"/>
          <w:u w:val="single"/>
        </w:rPr>
        <w:t>ea</w:t>
      </w:r>
      <w:r w:rsidRPr="00A71E15">
        <w:rPr>
          <w:sz w:val="16"/>
          <w:highlight w:val="cyan"/>
        </w:rPr>
        <w:t xml:space="preserve">, </w:t>
      </w:r>
      <w:r w:rsidRPr="00A71E15">
        <w:rPr>
          <w:rStyle w:val="Emphasis"/>
          <w:highlight w:val="cyan"/>
        </w:rPr>
        <w:t>whichever</w:t>
      </w:r>
      <w:r w:rsidRPr="00F35F0D">
        <w:rPr>
          <w:u w:val="single"/>
        </w:rPr>
        <w:t xml:space="preserve"> one </w:t>
      </w:r>
      <w:r w:rsidRPr="00A71E15">
        <w:rPr>
          <w:rStyle w:val="Emphasis"/>
          <w:highlight w:val="cyan"/>
        </w:rPr>
        <w:t>moves the ball</w:t>
      </w:r>
      <w:r w:rsidRPr="00F35F0D">
        <w:rPr>
          <w:u w:val="single"/>
        </w:rPr>
        <w:t xml:space="preserve"> most effectively</w:t>
      </w:r>
      <w:r w:rsidRPr="00F35F0D">
        <w:rPr>
          <w:sz w:val="16"/>
        </w:rPr>
        <w:t>.</w:t>
      </w:r>
    </w:p>
    <w:p w14:paraId="1AD64760" w14:textId="77777777" w:rsidR="006D7D15" w:rsidRDefault="006D7D15" w:rsidP="006D7D15">
      <w:pPr>
        <w:rPr>
          <w:sz w:val="16"/>
        </w:rPr>
      </w:pPr>
      <w:r w:rsidRPr="00F35F0D">
        <w:rPr>
          <w:sz w:val="16"/>
        </w:rPr>
        <w:lastRenderedPageBreak/>
        <w:t xml:space="preserve">And so, </w:t>
      </w:r>
      <w:r w:rsidRPr="00A71E15">
        <w:rPr>
          <w:highlight w:val="cyan"/>
          <w:u w:val="single"/>
        </w:rPr>
        <w:t>one would have to worry about</w:t>
      </w:r>
      <w:r w:rsidRPr="00F35F0D">
        <w:rPr>
          <w:sz w:val="16"/>
        </w:rPr>
        <w:t xml:space="preserve"> — now this may be a bridge too far but — </w:t>
      </w:r>
      <w:r w:rsidRPr="00F35F0D">
        <w:rPr>
          <w:u w:val="single"/>
        </w:rPr>
        <w:t xml:space="preserve">a </w:t>
      </w:r>
      <w:r w:rsidRPr="00A71E15">
        <w:rPr>
          <w:rStyle w:val="Emphasis"/>
          <w:highlight w:val="cyan"/>
        </w:rPr>
        <w:t>Chinese domestic space law</w:t>
      </w:r>
      <w:r w:rsidRPr="00F35F0D">
        <w:rPr>
          <w:sz w:val="16"/>
        </w:rPr>
        <w:t xml:space="preserve">. In fact, one may exist. I have no idea if it does or doesn't. But </w:t>
      </w:r>
      <w:r w:rsidRPr="00F35F0D">
        <w:rPr>
          <w:u w:val="single"/>
        </w:rPr>
        <w:t xml:space="preserve">it </w:t>
      </w:r>
      <w:r w:rsidRPr="00A71E15">
        <w:rPr>
          <w:highlight w:val="cyan"/>
          <w:u w:val="single"/>
        </w:rPr>
        <w:t xml:space="preserve">would </w:t>
      </w:r>
      <w:r w:rsidRPr="00A71E15">
        <w:rPr>
          <w:rStyle w:val="Emphasis"/>
          <w:highlight w:val="cyan"/>
        </w:rPr>
        <w:t>counteract any agreements</w:t>
      </w:r>
      <w:r w:rsidRPr="00F35F0D">
        <w:rPr>
          <w:u w:val="single"/>
        </w:rPr>
        <w:t xml:space="preserve"> that are either </w:t>
      </w:r>
      <w:r w:rsidRPr="00A71E15">
        <w:rPr>
          <w:highlight w:val="cyan"/>
          <w:u w:val="single"/>
        </w:rPr>
        <w:t xml:space="preserve">in place or that </w:t>
      </w:r>
      <w:r w:rsidRPr="00A71E15">
        <w:rPr>
          <w:rStyle w:val="Emphasis"/>
          <w:highlight w:val="cyan"/>
        </w:rPr>
        <w:t>could be made</w:t>
      </w:r>
      <w:r w:rsidRPr="00F35F0D">
        <w:rPr>
          <w:sz w:val="16"/>
        </w:rPr>
        <w:t>.</w:t>
      </w:r>
    </w:p>
    <w:p w14:paraId="76AB9BC5" w14:textId="297CFD00" w:rsidR="006D7D15" w:rsidRDefault="006D7D15" w:rsidP="0021484D"/>
    <w:p w14:paraId="3B02BBA6" w14:textId="0837050B" w:rsidR="006D7D15" w:rsidRDefault="001C52B1" w:rsidP="001C52B1">
      <w:pPr>
        <w:pStyle w:val="Heading3"/>
      </w:pPr>
      <w:r>
        <w:lastRenderedPageBreak/>
        <w:t>Advantage</w:t>
      </w:r>
    </w:p>
    <w:p w14:paraId="0C850793" w14:textId="0D2007A1" w:rsidR="00306873" w:rsidRPr="007238A4" w:rsidRDefault="00306873" w:rsidP="00306873">
      <w:pPr>
        <w:pStyle w:val="Heading4"/>
        <w:rPr>
          <w:rFonts w:cs="Calibri"/>
        </w:rPr>
      </w:pPr>
      <w:r>
        <w:rPr>
          <w:rFonts w:cs="Calibri"/>
        </w:rPr>
        <w:t>Satellites</w:t>
      </w:r>
      <w:r>
        <w:rPr>
          <w:rFonts w:cs="Calibri"/>
        </w:rPr>
        <w:t xml:space="preserve"> are</w:t>
      </w:r>
      <w:r w:rsidRPr="007238A4">
        <w:rPr>
          <w:rFonts w:cs="Calibri"/>
        </w:rPr>
        <w:t xml:space="preserve"> not appropriation. Williams 95:</w:t>
      </w:r>
    </w:p>
    <w:p w14:paraId="668048B9" w14:textId="77777777" w:rsidR="00306873" w:rsidRPr="007238A4" w:rsidRDefault="00306873" w:rsidP="00306873">
      <w:r w:rsidRPr="007238A4">
        <w:t>Christopher D. Williams, Space: The Cluttered Frontier, 60 J. Air L. &amp; Com. 1139 (1995) https://scholar.smu.edu/cgi/viewcontent.cgi?referer=&amp;httpsredir=1&amp;article=1384&amp;context=jalc</w:t>
      </w:r>
    </w:p>
    <w:p w14:paraId="6272D57E" w14:textId="1DD302F2" w:rsidR="00306873" w:rsidRDefault="00306873" w:rsidP="00306873">
      <w:pPr>
        <w:rPr>
          <w:rStyle w:val="Emphasis"/>
        </w:rPr>
      </w:pPr>
      <w:r w:rsidRPr="007238A4">
        <w:rPr>
          <w:sz w:val="12"/>
        </w:rPr>
        <w:t xml:space="preserve">Article II of the treaty allows for a more interesting argument. This article states, "[o] </w:t>
      </w:r>
      <w:proofErr w:type="spellStart"/>
      <w:r w:rsidRPr="007238A4">
        <w:rPr>
          <w:sz w:val="12"/>
        </w:rPr>
        <w:t>uter</w:t>
      </w:r>
      <w:proofErr w:type="spellEnd"/>
      <w:r w:rsidRPr="007238A4">
        <w:rPr>
          <w:sz w:val="12"/>
        </w:rPr>
        <w:t xml:space="preserve"> </w:t>
      </w:r>
      <w:proofErr w:type="gramStart"/>
      <w:r w:rsidRPr="007238A4">
        <w:rPr>
          <w:sz w:val="12"/>
        </w:rPr>
        <w:t>space..</w:t>
      </w:r>
      <w:proofErr w:type="gramEnd"/>
      <w:r w:rsidRPr="007238A4">
        <w:rPr>
          <w:sz w:val="12"/>
        </w:rPr>
        <w:t xml:space="preserve">, is not subject to national appropriation by claim of sovereignty, by means of use or occupation, or by any other means." 68 In a sense, space debris may constitute a form of appropriation of outer space. </w:t>
      </w:r>
      <w:r w:rsidRPr="007238A4">
        <w:rPr>
          <w:rStyle w:val="StyleUnderline"/>
          <w:highlight w:val="yellow"/>
        </w:rPr>
        <w:t>Because two objects cannot occupy the same</w:t>
      </w:r>
      <w:r w:rsidRPr="007238A4">
        <w:rPr>
          <w:rStyle w:val="StyleUnderline"/>
        </w:rPr>
        <w:t xml:space="preserve"> space (</w:t>
      </w:r>
      <w:r w:rsidRPr="007238A4">
        <w:rPr>
          <w:rStyle w:val="StyleUnderline"/>
          <w:highlight w:val="yellow"/>
        </w:rPr>
        <w:t>orbit</w:t>
      </w:r>
      <w:r w:rsidRPr="007238A4">
        <w:rPr>
          <w:rStyle w:val="StyleUnderline"/>
        </w:rPr>
        <w:t xml:space="preserve">) at the same time, </w:t>
      </w:r>
      <w:r w:rsidRPr="007238A4">
        <w:rPr>
          <w:rStyle w:val="StyleUnderline"/>
          <w:highlight w:val="yellow"/>
        </w:rPr>
        <w:t>placing debris in space</w:t>
      </w:r>
      <w:r w:rsidRPr="007238A4">
        <w:rPr>
          <w:rStyle w:val="StyleUnderline"/>
        </w:rPr>
        <w:t xml:space="preserve"> removes the possibility of another object using that location.</w:t>
      </w:r>
      <w:r w:rsidRPr="007238A4">
        <w:rPr>
          <w:sz w:val="12"/>
        </w:rPr>
        <w:t xml:space="preserve">69 This approach is related to the view of outer space as a </w:t>
      </w:r>
      <w:proofErr w:type="gramStart"/>
      <w:r w:rsidRPr="007238A4">
        <w:rPr>
          <w:sz w:val="12"/>
        </w:rPr>
        <w:t>commons</w:t>
      </w:r>
      <w:proofErr w:type="gramEnd"/>
      <w:r w:rsidRPr="007238A4">
        <w:rPr>
          <w:sz w:val="12"/>
        </w:rPr>
        <w:t xml:space="preserve">. Some argue that Articles I and II of the Outer Space Treaty provide a structure for use of outer space similar to a </w:t>
      </w:r>
      <w:proofErr w:type="gramStart"/>
      <w:r w:rsidRPr="007238A4">
        <w:rPr>
          <w:sz w:val="12"/>
        </w:rPr>
        <w:t>terrestrial commons</w:t>
      </w:r>
      <w:proofErr w:type="gramEnd"/>
      <w:r w:rsidRPr="007238A4">
        <w:rPr>
          <w:sz w:val="12"/>
        </w:rPr>
        <w:t xml:space="preserve">, thus encouraging spacefaring nations to take maximum advantage of the resource of space in the shortest time possible. 70 As with a </w:t>
      </w:r>
      <w:proofErr w:type="gramStart"/>
      <w:r w:rsidRPr="007238A4">
        <w:rPr>
          <w:sz w:val="12"/>
        </w:rPr>
        <w:t>terrestrial commons</w:t>
      </w:r>
      <w:proofErr w:type="gramEnd"/>
      <w:r w:rsidRPr="007238A4">
        <w:rPr>
          <w:sz w:val="12"/>
        </w:rPr>
        <w:t xml:space="preserve">, </w:t>
      </w:r>
      <w:r w:rsidRPr="007238A4">
        <w:rPr>
          <w:rStyle w:val="StyleUnderline"/>
        </w:rPr>
        <w:t xml:space="preserve">the use or consumption of the resource by one party necessarily </w:t>
      </w:r>
      <w:r w:rsidRPr="007238A4">
        <w:rPr>
          <w:rStyle w:val="StyleUnderline"/>
          <w:highlight w:val="yellow"/>
        </w:rPr>
        <w:t>precludes</w:t>
      </w:r>
      <w:r w:rsidRPr="007238A4">
        <w:rPr>
          <w:rStyle w:val="StyleUnderline"/>
        </w:rPr>
        <w:t xml:space="preserve"> that </w:t>
      </w:r>
      <w:r w:rsidRPr="007238A4">
        <w:rPr>
          <w:rStyle w:val="StyleUnderline"/>
          <w:highlight w:val="yellow"/>
        </w:rPr>
        <w:t>use by another member</w:t>
      </w:r>
      <w:r w:rsidRPr="007238A4">
        <w:rPr>
          <w:sz w:val="12"/>
        </w:rPr>
        <w:t xml:space="preserve"> of the commons. </w:t>
      </w:r>
      <w:r w:rsidRPr="007238A4">
        <w:rPr>
          <w:rStyle w:val="StyleUnderline"/>
          <w:highlight w:val="yellow"/>
        </w:rPr>
        <w:t>Thus,</w:t>
      </w:r>
      <w:r w:rsidRPr="007238A4">
        <w:rPr>
          <w:sz w:val="12"/>
        </w:rPr>
        <w:t xml:space="preserve"> the placement of </w:t>
      </w:r>
      <w:r w:rsidRPr="007238A4">
        <w:rPr>
          <w:rStyle w:val="StyleUnderline"/>
          <w:highlight w:val="yellow"/>
        </w:rPr>
        <w:t>debris</w:t>
      </w:r>
      <w:r w:rsidRPr="007238A4">
        <w:rPr>
          <w:sz w:val="12"/>
        </w:rPr>
        <w:t xml:space="preserve"> </w:t>
      </w:r>
      <w:r w:rsidRPr="007238A4">
        <w:rPr>
          <w:rStyle w:val="StyleUnderline"/>
        </w:rPr>
        <w:t>in</w:t>
      </w:r>
      <w:r w:rsidRPr="007238A4">
        <w:rPr>
          <w:sz w:val="12"/>
        </w:rPr>
        <w:t xml:space="preserve"> </w:t>
      </w:r>
      <w:r w:rsidRPr="007238A4">
        <w:rPr>
          <w:rStyle w:val="StyleUnderline"/>
        </w:rPr>
        <w:t xml:space="preserve">orbit </w:t>
      </w:r>
      <w:r w:rsidRPr="007238A4">
        <w:rPr>
          <w:rStyle w:val="StyleUnderline"/>
          <w:highlight w:val="yellow"/>
        </w:rPr>
        <w:t>may</w:t>
      </w:r>
      <w:r w:rsidRPr="007238A4">
        <w:rPr>
          <w:rStyle w:val="StyleUnderline"/>
        </w:rPr>
        <w:t xml:space="preserve"> in fact </w:t>
      </w:r>
      <w:r w:rsidRPr="007238A4">
        <w:rPr>
          <w:rStyle w:val="StyleUnderline"/>
          <w:highlight w:val="yellow"/>
        </w:rPr>
        <w:t>constitute an appropriation.</w:t>
      </w:r>
      <w:r w:rsidRPr="007238A4">
        <w:rPr>
          <w:sz w:val="12"/>
        </w:rPr>
        <w:t xml:space="preserve"> However, as in the case of accidental fragmentary debris, this appropriation may be entirely out of the control of any party. In addition, </w:t>
      </w:r>
      <w:r w:rsidRPr="007238A4">
        <w:rPr>
          <w:rStyle w:val="StyleUnderline"/>
          <w:highlight w:val="yellow"/>
        </w:rPr>
        <w:t xml:space="preserve">if the premise of the argument is valid, then </w:t>
      </w:r>
      <w:r w:rsidRPr="007238A4">
        <w:rPr>
          <w:rStyle w:val="Emphasis"/>
          <w:highlight w:val="yellow"/>
        </w:rPr>
        <w:t>any space object</w:t>
      </w:r>
      <w:r w:rsidRPr="007238A4">
        <w:rPr>
          <w:sz w:val="12"/>
        </w:rPr>
        <w:t>, not just space debris</w:t>
      </w:r>
      <w:r w:rsidRPr="007238A4">
        <w:rPr>
          <w:sz w:val="12"/>
          <w:highlight w:val="yellow"/>
        </w:rPr>
        <w:t xml:space="preserve">, </w:t>
      </w:r>
      <w:r w:rsidRPr="007238A4">
        <w:rPr>
          <w:rStyle w:val="Emphasis"/>
          <w:highlight w:val="yellow"/>
        </w:rPr>
        <w:t>would constitute an appropriation of outer space</w:t>
      </w:r>
      <w:r w:rsidRPr="007238A4">
        <w:rPr>
          <w:sz w:val="12"/>
        </w:rPr>
        <w:t xml:space="preserve"> in violation of Article II. </w:t>
      </w:r>
      <w:r w:rsidRPr="007238A4">
        <w:rPr>
          <w:rStyle w:val="Emphasis"/>
          <w:highlight w:val="yellow"/>
        </w:rPr>
        <w:t>This clearly was not intended by the drafters of the treaty.</w:t>
      </w:r>
    </w:p>
    <w:p w14:paraId="4324C2EC" w14:textId="25359A7A" w:rsidR="001C642B" w:rsidRDefault="001C642B" w:rsidP="001C642B">
      <w:pPr>
        <w:pStyle w:val="Heading4"/>
      </w:pPr>
      <w:r>
        <w:t>Satellites ≠ ownership</w:t>
      </w:r>
    </w:p>
    <w:p w14:paraId="14740759" w14:textId="3B1CF44F" w:rsidR="00A90B67" w:rsidRDefault="00A90B67" w:rsidP="00A90B67">
      <w:pPr>
        <w:pStyle w:val="Heading4"/>
      </w:pPr>
      <w:r>
        <w:t xml:space="preserve">Ton of alt causes – </w:t>
      </w:r>
      <w:r w:rsidR="00820FDF">
        <w:t xml:space="preserve">BRI, investment, </w:t>
      </w:r>
      <w:proofErr w:type="spellStart"/>
      <w:r w:rsidR="00820FDF">
        <w:t>etc</w:t>
      </w:r>
      <w:proofErr w:type="spellEnd"/>
      <w:r w:rsidR="00820FDF">
        <w:t xml:space="preserve"> – no reason </w:t>
      </w:r>
      <w:r w:rsidR="00AC2780">
        <w:t>why</w:t>
      </w:r>
      <w:r w:rsidR="00CD3123">
        <w:t xml:space="preserve"> satellites are specifically key</w:t>
      </w:r>
    </w:p>
    <w:p w14:paraId="60D559A2" w14:textId="20567092" w:rsidR="00CD3123" w:rsidRPr="00CD3123" w:rsidRDefault="00CD3123" w:rsidP="00CD3123">
      <w:pPr>
        <w:pStyle w:val="Heading4"/>
      </w:pPr>
      <w:r>
        <w:t>You can’t ban the BRI</w:t>
      </w:r>
    </w:p>
    <w:p w14:paraId="507764B9" w14:textId="563F7C5E" w:rsidR="00796ABA" w:rsidRPr="003B7758" w:rsidRDefault="00796ABA" w:rsidP="00796ABA">
      <w:pPr>
        <w:pStyle w:val="Heading4"/>
      </w:pPr>
      <w:r>
        <w:t>No terrorism</w:t>
      </w:r>
      <w:r w:rsidRPr="003B7758">
        <w:t xml:space="preserve">. </w:t>
      </w:r>
    </w:p>
    <w:p w14:paraId="0F5FF0F1" w14:textId="77777777" w:rsidR="00796ABA" w:rsidRPr="00416982" w:rsidRDefault="00796ABA" w:rsidP="00796ABA">
      <w:pPr>
        <w:pStyle w:val="Small"/>
        <w:rPr>
          <w:rFonts w:eastAsiaTheme="majorEastAsia"/>
          <w:b/>
          <w:bCs/>
          <w:sz w:val="26"/>
        </w:rPr>
      </w:pPr>
      <w:proofErr w:type="spellStart"/>
      <w:r w:rsidRPr="003B7758">
        <w:rPr>
          <w:rStyle w:val="Style13ptBold"/>
          <w:rFonts w:eastAsiaTheme="majorEastAsia"/>
        </w:rPr>
        <w:t>Piombo</w:t>
      </w:r>
      <w:proofErr w:type="spellEnd"/>
      <w:r w:rsidRPr="003B7758">
        <w:rPr>
          <w:rStyle w:val="Style13ptBold"/>
          <w:rFonts w:eastAsiaTheme="majorEastAsia"/>
        </w:rPr>
        <w:t xml:space="preserve"> ‘7</w:t>
      </w:r>
      <w:r>
        <w:rPr>
          <w:rStyle w:val="Style13ptBold"/>
          <w:rFonts w:eastAsiaTheme="majorEastAsia"/>
        </w:rPr>
        <w:t xml:space="preserve"> </w:t>
      </w:r>
      <w:r w:rsidRPr="003B7758">
        <w:t>[Jessica, “Terrorism and U.S. Counter-Terrorism Programs in Africa: An Overview”, Center for Contemporary Conflict, Jan, http://www.gees.org/documentos/Documen-01928.pdf//GBS-JV]</w:t>
      </w:r>
    </w:p>
    <w:p w14:paraId="6EAAF7F5" w14:textId="77777777" w:rsidR="00796ABA" w:rsidRDefault="00796ABA" w:rsidP="00796ABA">
      <w:pPr>
        <w:pStyle w:val="Small"/>
      </w:pPr>
      <w:r w:rsidRPr="003B7758">
        <w:rPr>
          <w:rStyle w:val="StyleUnderline"/>
        </w:rPr>
        <w:t>A casual reading of major newspapers would leave one with the impression that terrorists are running rampant across Africa</w:t>
      </w:r>
      <w:r w:rsidRPr="003B7758">
        <w:t xml:space="preserve">. Terrorists are said to hide out in the multiple lawless and stateless areas that litter the continent; they supposedly gain recruits from among the starving and displaced masses who have been victimized by powerful warlords and governments that are fighting over the continent’s spoils. Militant Islamic recruiters are thought to prey on vulnerable communities, building militant organizations and recruiting the next generation of suicide bombers from the ranks of the poor Africans.  </w:t>
      </w:r>
      <w:r w:rsidRPr="003B7758">
        <w:rPr>
          <w:rStyle w:val="StyleUnderline"/>
        </w:rPr>
        <w:t>This is, to state it mildly, a vast oversimplification of both the nature of terrorist recruitment and the terrorist threat in Africa.</w:t>
      </w:r>
      <w:r w:rsidRPr="003B7758">
        <w:t xml:space="preserve"> </w:t>
      </w:r>
      <w:proofErr w:type="gramStart"/>
      <w:r w:rsidRPr="003B7758">
        <w:t>First of all</w:t>
      </w:r>
      <w:proofErr w:type="gramEnd"/>
      <w:r w:rsidRPr="003B7758">
        <w:t xml:space="preserve">, </w:t>
      </w:r>
      <w:r w:rsidRPr="003B7758">
        <w:rPr>
          <w:rStyle w:val="StyleUnderline"/>
        </w:rPr>
        <w:t xml:space="preserve">organized </w:t>
      </w:r>
      <w:r w:rsidRPr="002C4E6E">
        <w:rPr>
          <w:rStyle w:val="StyleUnderline"/>
          <w:highlight w:val="cyan"/>
        </w:rPr>
        <w:t xml:space="preserve">terrorist groups do not </w:t>
      </w:r>
      <w:r w:rsidRPr="003C7976">
        <w:rPr>
          <w:rStyle w:val="StyleUnderline"/>
        </w:rPr>
        <w:t xml:space="preserve">rampantly </w:t>
      </w:r>
      <w:r w:rsidRPr="002C4E6E">
        <w:rPr>
          <w:rStyle w:val="StyleUnderline"/>
          <w:highlight w:val="cyan"/>
        </w:rPr>
        <w:t xml:space="preserve">proliferate across </w:t>
      </w:r>
      <w:r w:rsidRPr="003B7758">
        <w:rPr>
          <w:rStyle w:val="StyleUnderline"/>
        </w:rPr>
        <w:t xml:space="preserve">the continent. Prior to 2001, there were no designated “foreign terrorist organizations” in Sub-Saharan </w:t>
      </w:r>
      <w:r w:rsidRPr="002C4E6E">
        <w:rPr>
          <w:rStyle w:val="StyleUnderline"/>
          <w:highlight w:val="cyan"/>
        </w:rPr>
        <w:t>Africa</w:t>
      </w:r>
      <w:r w:rsidRPr="003B7758">
        <w:t xml:space="preserve">. There have been </w:t>
      </w:r>
      <w:proofErr w:type="gramStart"/>
      <w:r w:rsidRPr="003B7758">
        <w:t>a number of</w:t>
      </w:r>
      <w:proofErr w:type="gramEnd"/>
      <w:r w:rsidRPr="003B7758">
        <w:t xml:space="preserve"> organizations that area governments label as “terrorists,” yet the United States has been hesitant to recognize the groups as such, for the understandable reason that in many cases, </w:t>
      </w:r>
      <w:r w:rsidRPr="003C7976">
        <w:t>area governments are labeling opposition groups terrorists in order to gain support to combat their opponents.  Second, these sentiments are an overstatement of the influence of militant Islam across the continent, and a misunderstanding of the nature of “terrorism.” Terrorism in Africa is not confined to the realm of the radical Islamists, though those are the groups that receive the most attention</w:t>
      </w:r>
      <w:r w:rsidRPr="003C7976">
        <w:rPr>
          <w:rStyle w:val="StyleUnderline"/>
        </w:rPr>
        <w:t>. Of the three Sub-Saharan groups that have found their way onto the “other designated organizations</w:t>
      </w:r>
      <w:r w:rsidRPr="003C7976">
        <w:t xml:space="preserve">” lists maintained by the State Department, </w:t>
      </w:r>
      <w:r w:rsidRPr="003C7976">
        <w:rPr>
          <w:rStyle w:val="StyleUnderline"/>
        </w:rPr>
        <w:t>only one</w:t>
      </w:r>
      <w:r w:rsidRPr="003C7976">
        <w:t xml:space="preserve"> (Al </w:t>
      </w:r>
      <w:proofErr w:type="spellStart"/>
      <w:r w:rsidRPr="003C7976">
        <w:t>Ittihad</w:t>
      </w:r>
      <w:proofErr w:type="spellEnd"/>
      <w:r w:rsidRPr="003C7976">
        <w:t xml:space="preserve"> Al </w:t>
      </w:r>
      <w:proofErr w:type="spellStart"/>
      <w:r w:rsidRPr="003C7976">
        <w:t>Islamiyya</w:t>
      </w:r>
      <w:proofErr w:type="spellEnd"/>
      <w:r w:rsidRPr="003C7976">
        <w:t xml:space="preserve">, AIAI, of Somalia), </w:t>
      </w:r>
      <w:r w:rsidRPr="003C7976">
        <w:rPr>
          <w:rStyle w:val="StyleUnderline"/>
        </w:rPr>
        <w:t>was Islamist</w:t>
      </w:r>
      <w:r w:rsidRPr="003C7976">
        <w:t>.[</w:t>
      </w:r>
      <w:r w:rsidRPr="003C7976">
        <w:rPr>
          <w:rStyle w:val="StyleUnderline"/>
        </w:rPr>
        <w:t>1</w:t>
      </w:r>
      <w:r w:rsidRPr="003C7976">
        <w:t>] The other two included the former military of Rwanda (the ex-FAR) and a Christian terrorist</w:t>
      </w:r>
      <w:r w:rsidRPr="003B7758">
        <w:t xml:space="preserve"> group in Uganda, the </w:t>
      </w:r>
      <w:proofErr w:type="spellStart"/>
      <w:r w:rsidRPr="003B7758">
        <w:t>Lords</w:t>
      </w:r>
      <w:proofErr w:type="spellEnd"/>
      <w:r w:rsidRPr="003B7758">
        <w:t xml:space="preserve"> Resistance Army (LRA). a</w:t>
      </w:r>
      <w:r w:rsidRPr="003B7758">
        <w:rPr>
          <w:rStyle w:val="StyleUnderline"/>
        </w:rPr>
        <w:t>l-Qaeda, obviously on the list of designated FTOs, operates in Africa, but is not from Africa.</w:t>
      </w:r>
      <w:r w:rsidRPr="003B7758">
        <w:t xml:space="preserve">  Third, the common mantra that “failed states lead to terrorism” is, in fact, belied by geography: the </w:t>
      </w:r>
      <w:r w:rsidRPr="003B7758">
        <w:rPr>
          <w:rStyle w:val="StyleUnderline"/>
        </w:rPr>
        <w:t xml:space="preserve">designated </w:t>
      </w:r>
      <w:r w:rsidRPr="002C4E6E">
        <w:rPr>
          <w:rStyle w:val="StyleUnderline"/>
          <w:highlight w:val="cyan"/>
        </w:rPr>
        <w:t>terrorist organization that</w:t>
      </w:r>
      <w:r w:rsidRPr="003B7758">
        <w:rPr>
          <w:rStyle w:val="StyleUnderline"/>
        </w:rPr>
        <w:t xml:space="preserve"> do exist and which have </w:t>
      </w:r>
      <w:r w:rsidRPr="002C4E6E">
        <w:rPr>
          <w:rStyle w:val="StyleUnderline"/>
          <w:highlight w:val="cyan"/>
        </w:rPr>
        <w:t>attacked</w:t>
      </w:r>
      <w:r w:rsidRPr="003B7758">
        <w:rPr>
          <w:rStyle w:val="StyleUnderline"/>
        </w:rPr>
        <w:t xml:space="preserve"> </w:t>
      </w:r>
      <w:r w:rsidRPr="002C4E6E">
        <w:rPr>
          <w:rStyle w:val="StyleUnderline"/>
          <w:highlight w:val="cyan"/>
        </w:rPr>
        <w:t>Western targets</w:t>
      </w:r>
      <w:r w:rsidRPr="003B7758">
        <w:rPr>
          <w:rStyle w:val="StyleUnderline"/>
        </w:rPr>
        <w:t xml:space="preserve"> tend to </w:t>
      </w:r>
      <w:r w:rsidRPr="002C4E6E">
        <w:rPr>
          <w:rStyle w:val="StyleUnderline"/>
          <w:highlight w:val="cyan"/>
        </w:rPr>
        <w:t>organize and operate in</w:t>
      </w:r>
      <w:r w:rsidRPr="003B7758">
        <w:rPr>
          <w:rStyle w:val="StyleUnderline"/>
        </w:rPr>
        <w:t xml:space="preserve"> the </w:t>
      </w:r>
      <w:r w:rsidRPr="002C4E6E">
        <w:rPr>
          <w:rStyle w:val="StyleUnderline"/>
          <w:highlight w:val="cyan"/>
        </w:rPr>
        <w:t>countries with</w:t>
      </w:r>
      <w:r w:rsidRPr="003B7758">
        <w:rPr>
          <w:rStyle w:val="StyleUnderline"/>
        </w:rPr>
        <w:t xml:space="preserve"> a modicum of </w:t>
      </w:r>
      <w:r w:rsidRPr="002C4E6E">
        <w:rPr>
          <w:rStyle w:val="StyleUnderline"/>
          <w:highlight w:val="cyan"/>
        </w:rPr>
        <w:t>law and order, such as South Africa and Kenya</w:t>
      </w:r>
      <w:r w:rsidRPr="003B7758">
        <w:t xml:space="preserve">. Indigenous terrorist organizations (not designated by the United States) have originated and continue to operate in both unstable countries such as Somalia and Liberia, but the </w:t>
      </w:r>
      <w:r w:rsidRPr="003B7758">
        <w:rPr>
          <w:rStyle w:val="StyleUnderline"/>
        </w:rPr>
        <w:t>group are more prolific in states that have more advanced infrastructures,</w:t>
      </w:r>
      <w:r w:rsidRPr="003B7758">
        <w:t xml:space="preserve"> such as South Africa, </w:t>
      </w:r>
      <w:proofErr w:type="gramStart"/>
      <w:r w:rsidRPr="003B7758">
        <w:t>Nigeria</w:t>
      </w:r>
      <w:proofErr w:type="gramEnd"/>
      <w:r w:rsidRPr="003B7758">
        <w:t xml:space="preserve"> and Kenya. </w:t>
      </w:r>
      <w:r w:rsidRPr="002C4E6E">
        <w:rPr>
          <w:rStyle w:val="StyleUnderline"/>
          <w:highlight w:val="cyan"/>
        </w:rPr>
        <w:t>Without</w:t>
      </w:r>
      <w:r w:rsidRPr="003B7758">
        <w:rPr>
          <w:rStyle w:val="StyleUnderline"/>
        </w:rPr>
        <w:t xml:space="preserve"> a </w:t>
      </w:r>
      <w:r w:rsidRPr="002C4E6E">
        <w:rPr>
          <w:rStyle w:val="StyleUnderline"/>
          <w:highlight w:val="cyan"/>
        </w:rPr>
        <w:t>reliable</w:t>
      </w:r>
      <w:r w:rsidRPr="003B7758">
        <w:rPr>
          <w:rStyle w:val="StyleUnderline"/>
        </w:rPr>
        <w:t xml:space="preserve"> and secure </w:t>
      </w:r>
      <w:r w:rsidRPr="003C7976">
        <w:rPr>
          <w:rStyle w:val="StyleUnderline"/>
        </w:rPr>
        <w:t xml:space="preserve">commercial </w:t>
      </w:r>
      <w:r w:rsidRPr="002C4E6E">
        <w:rPr>
          <w:rStyle w:val="StyleUnderline"/>
          <w:highlight w:val="cyan"/>
        </w:rPr>
        <w:t>infrastructure, it</w:t>
      </w:r>
      <w:r w:rsidRPr="003B7758">
        <w:rPr>
          <w:rStyle w:val="StyleUnderline"/>
        </w:rPr>
        <w:t xml:space="preserve"> </w:t>
      </w:r>
      <w:r w:rsidRPr="002C4E6E">
        <w:rPr>
          <w:rStyle w:val="StyleUnderline"/>
          <w:highlight w:val="cyan"/>
        </w:rPr>
        <w:t xml:space="preserve">becomes difficult to move </w:t>
      </w:r>
      <w:r w:rsidRPr="003C7976">
        <w:rPr>
          <w:rStyle w:val="StyleUnderline"/>
        </w:rPr>
        <w:lastRenderedPageBreak/>
        <w:t>commodities and</w:t>
      </w:r>
      <w:r w:rsidRPr="002C4E6E">
        <w:rPr>
          <w:rStyle w:val="StyleUnderline"/>
          <w:highlight w:val="cyan"/>
        </w:rPr>
        <w:t xml:space="preserve"> illicit goods to fund terrorist activities.</w:t>
      </w:r>
      <w:r w:rsidRPr="003B7758">
        <w:rPr>
          <w:rStyle w:val="StyleUnderline"/>
        </w:rPr>
        <w:t xml:space="preserve"> The largest al-Qaeda network in East Africa was uncovered in Kenya, one of the most politically stable countries in the region.</w:t>
      </w:r>
      <w:r w:rsidRPr="003B7758">
        <w:t xml:space="preserve"> In fact, to date this cell has been the only direct al-Qaeda group that has been turned up since the GWOT began in 2001. </w:t>
      </w:r>
      <w:r w:rsidRPr="003B7758">
        <w:rPr>
          <w:rStyle w:val="StyleUnderline"/>
        </w:rPr>
        <w:t>Terrorist groups tend to use the “failed” states like Somalia more as staging grounds and transit points, rather than places where the groups build long-term organizational and financial networks</w:t>
      </w:r>
      <w:r w:rsidRPr="003B7758">
        <w:t>. Even in West Africa, while Hezbollah obtains diamonds from conflict zones and stateless areas, terrorists find it necessary to transport them via the Lebanese diaspora community that lives in the more politically stable countries.</w:t>
      </w:r>
    </w:p>
    <w:p w14:paraId="28E42A52" w14:textId="77777777" w:rsidR="00D15878" w:rsidRPr="00644193" w:rsidRDefault="00D15878" w:rsidP="00D15878">
      <w:pPr>
        <w:pStyle w:val="Heading4"/>
        <w:rPr>
          <w:color w:val="000000" w:themeColor="text1"/>
        </w:rPr>
      </w:pPr>
      <w:r w:rsidRPr="00644193">
        <w:rPr>
          <w:color w:val="000000" w:themeColor="text1"/>
        </w:rPr>
        <w:t>Nuclear war is not an existential risk – damage-limitation and contemporary science rules out every extinction internal link – Cribb is exaggerating.</w:t>
      </w:r>
    </w:p>
    <w:p w14:paraId="5438481B" w14:textId="77777777" w:rsidR="00D15878" w:rsidRPr="00644193" w:rsidRDefault="00D15878" w:rsidP="00D15878">
      <w:pPr>
        <w:rPr>
          <w:color w:val="000000" w:themeColor="text1"/>
        </w:rPr>
      </w:pPr>
      <w:proofErr w:type="spellStart"/>
      <w:r w:rsidRPr="00644193">
        <w:rPr>
          <w:rStyle w:val="Style13ptBold"/>
          <w:color w:val="000000" w:themeColor="text1"/>
        </w:rPr>
        <w:t>Scouras</w:t>
      </w:r>
      <w:proofErr w:type="spellEnd"/>
      <w:r w:rsidRPr="00644193">
        <w:rPr>
          <w:rStyle w:val="Style13ptBold"/>
          <w:color w:val="000000" w:themeColor="text1"/>
        </w:rPr>
        <w:t xml:space="preserve"> ‘19</w:t>
      </w:r>
      <w:r w:rsidRPr="00644193">
        <w:rPr>
          <w:color w:val="000000" w:themeColor="text1"/>
        </w:rPr>
        <w:t xml:space="preserve"> (James </w:t>
      </w:r>
      <w:proofErr w:type="spellStart"/>
      <w:r w:rsidRPr="00644193">
        <w:rPr>
          <w:color w:val="000000" w:themeColor="text1"/>
        </w:rPr>
        <w:t>Scouras</w:t>
      </w:r>
      <w:proofErr w:type="spellEnd"/>
      <w:r w:rsidRPr="00644193">
        <w:rPr>
          <w:color w:val="000000" w:themeColor="text1"/>
        </w:rPr>
        <w:t xml:space="preserve">, Fellow at the Johns Hopkins Applied Physics Laboratory, PhD in Physics from the University of Maryland, creator of the </w:t>
      </w:r>
      <w:proofErr w:type="spellStart"/>
      <w:r w:rsidRPr="00644193">
        <w:rPr>
          <w:color w:val="000000" w:themeColor="text1"/>
        </w:rPr>
        <w:t>Scouras</w:t>
      </w:r>
      <w:proofErr w:type="spellEnd"/>
      <w:r w:rsidRPr="00644193">
        <w:rPr>
          <w:color w:val="000000" w:themeColor="text1"/>
        </w:rPr>
        <w:t xml:space="preserve"> model which uses an Excel spreadsheet to calculate the outcomes of nuclear force exchanges to create tabular outputs and graphs and incorporate the notion of “sensitivity” into nuclear security, Summer 2019, “Nuclear War as a Global Catastrophic Risk,” </w:t>
      </w:r>
      <w:r w:rsidRPr="00644193">
        <w:rPr>
          <w:i/>
          <w:iCs/>
          <w:color w:val="000000" w:themeColor="text1"/>
        </w:rPr>
        <w:t>Journal of Benefit-Cost Analysis</w:t>
      </w:r>
      <w:r w:rsidRPr="00644193">
        <w:rPr>
          <w:color w:val="000000" w:themeColor="text1"/>
        </w:rPr>
        <w:t xml:space="preserve"> Volume 10 Issue 2, footnotes 2 and 4 included in curly braces) </w:t>
      </w:r>
      <w:proofErr w:type="spellStart"/>
      <w:r w:rsidRPr="00644193">
        <w:rPr>
          <w:color w:val="000000" w:themeColor="text1"/>
        </w:rPr>
        <w:t>gz</w:t>
      </w:r>
      <w:proofErr w:type="spellEnd"/>
    </w:p>
    <w:p w14:paraId="2DFB25AD" w14:textId="77777777" w:rsidR="000E76B4" w:rsidRDefault="00D15878" w:rsidP="00D15878">
      <w:pPr>
        <w:rPr>
          <w:rStyle w:val="Emphasis"/>
          <w:color w:val="000000" w:themeColor="text1"/>
          <w:sz w:val="24"/>
          <w:szCs w:val="28"/>
        </w:rPr>
      </w:pPr>
      <w:r w:rsidRPr="00644193">
        <w:rPr>
          <w:color w:val="000000" w:themeColor="text1"/>
          <w:sz w:val="16"/>
        </w:rPr>
        <w:t xml:space="preserve">One needs to only view the pictures of Hiroshima and Nagasaki shown in figure 1 and imagine such devastation visited on thousands of cities across warring nations in both hemispheres to recognize that nuclear war is truly a global catastrophic risk. Moreover, many of today’s nuclear weapons are an order of magnitude more destructive than Little Boy and Fat Man, and there are many other significant consequences – prompt radiation, fallout, etc. – not visible in such photographs. Yet, it is also true that </w:t>
      </w:r>
      <w:r w:rsidRPr="00644193">
        <w:rPr>
          <w:rStyle w:val="Emphasis"/>
          <w:color w:val="000000" w:themeColor="text1"/>
          <w:highlight w:val="green"/>
        </w:rPr>
        <w:t>not all nuclear wars would be</w:t>
      </w:r>
      <w:r w:rsidRPr="00644193">
        <w:rPr>
          <w:rStyle w:val="Emphasis"/>
          <w:color w:val="000000" w:themeColor="text1"/>
        </w:rPr>
        <w:t xml:space="preserve"> so </w:t>
      </w:r>
      <w:r w:rsidRPr="00644193">
        <w:rPr>
          <w:rStyle w:val="Emphasis"/>
          <w:color w:val="000000" w:themeColor="text1"/>
          <w:highlight w:val="green"/>
        </w:rPr>
        <w:t>catastrophic</w:t>
      </w:r>
      <w:r w:rsidRPr="00644193">
        <w:rPr>
          <w:color w:val="000000" w:themeColor="text1"/>
          <w:sz w:val="16"/>
        </w:rPr>
        <w:t xml:space="preserve">; </w:t>
      </w:r>
      <w:r w:rsidRPr="00644193">
        <w:rPr>
          <w:rStyle w:val="StyleUnderline"/>
          <w:color w:val="000000" w:themeColor="text1"/>
        </w:rPr>
        <w:t xml:space="preserve">some, perhaps involving </w:t>
      </w:r>
      <w:r w:rsidRPr="00644193">
        <w:rPr>
          <w:rStyle w:val="Emphasis"/>
          <w:color w:val="000000" w:themeColor="text1"/>
        </w:rPr>
        <w:t xml:space="preserve">electromagnetic pulse </w:t>
      </w:r>
      <w:r w:rsidRPr="00644193">
        <w:rPr>
          <w:rStyle w:val="Emphasis"/>
          <w:color w:val="000000" w:themeColor="text1"/>
          <w:highlight w:val="green"/>
        </w:rPr>
        <w:t>(EMP) attacks</w:t>
      </w:r>
      <w:r w:rsidRPr="00644193">
        <w:rPr>
          <w:color w:val="000000" w:themeColor="text1"/>
          <w:sz w:val="16"/>
        </w:rPr>
        <w:t xml:space="preserve">2 </w:t>
      </w:r>
      <w:r w:rsidRPr="00644193">
        <w:rPr>
          <w:rStyle w:val="StyleUnderline"/>
          <w:color w:val="000000" w:themeColor="text1"/>
        </w:rPr>
        <w:t xml:space="preserve">using only a few </w:t>
      </w:r>
      <w:r w:rsidRPr="00644193">
        <w:rPr>
          <w:rStyle w:val="Emphasis"/>
          <w:color w:val="000000" w:themeColor="text1"/>
        </w:rPr>
        <w:t>high-altitude detonations or demonstration strikes</w:t>
      </w:r>
      <w:r w:rsidRPr="00644193">
        <w:rPr>
          <w:color w:val="000000" w:themeColor="text1"/>
        </w:rPr>
        <w:t xml:space="preserve"> </w:t>
      </w:r>
      <w:r w:rsidRPr="00644193">
        <w:rPr>
          <w:color w:val="000000" w:themeColor="text1"/>
          <w:sz w:val="16"/>
        </w:rPr>
        <w:t xml:space="preserve">of various kinds, </w:t>
      </w:r>
      <w:r w:rsidRPr="00644193">
        <w:rPr>
          <w:rStyle w:val="StyleUnderline"/>
          <w:color w:val="000000" w:themeColor="text1"/>
          <w:highlight w:val="green"/>
        </w:rPr>
        <w:t xml:space="preserve">could result in </w:t>
      </w:r>
      <w:r w:rsidRPr="00644193">
        <w:rPr>
          <w:rStyle w:val="Emphasis"/>
          <w:color w:val="000000" w:themeColor="text1"/>
          <w:highlight w:val="green"/>
        </w:rPr>
        <w:t>few casualties</w:t>
      </w:r>
      <w:r w:rsidRPr="00644193">
        <w:rPr>
          <w:color w:val="000000" w:themeColor="text1"/>
          <w:sz w:val="16"/>
        </w:rPr>
        <w:t xml:space="preserve">. {2 </w:t>
      </w:r>
      <w:r w:rsidRPr="00644193">
        <w:rPr>
          <w:rStyle w:val="StyleUnderline"/>
          <w:color w:val="000000" w:themeColor="text1"/>
          <w:highlight w:val="green"/>
        </w:rPr>
        <w:t xml:space="preserve">Many </w:t>
      </w:r>
      <w:r w:rsidRPr="00644193">
        <w:rPr>
          <w:rStyle w:val="Emphasis"/>
          <w:color w:val="000000" w:themeColor="text1"/>
          <w:highlight w:val="green"/>
        </w:rPr>
        <w:t>mistakenly believe</w:t>
      </w:r>
      <w:r w:rsidRPr="00644193">
        <w:rPr>
          <w:rStyle w:val="StyleUnderline"/>
          <w:color w:val="000000" w:themeColor="text1"/>
        </w:rPr>
        <w:t xml:space="preserve"> that </w:t>
      </w:r>
      <w:r w:rsidRPr="00644193">
        <w:rPr>
          <w:rStyle w:val="StyleUnderline"/>
          <w:color w:val="000000" w:themeColor="text1"/>
          <w:highlight w:val="green"/>
        </w:rPr>
        <w:t>the</w:t>
      </w:r>
      <w:r w:rsidRPr="00644193">
        <w:rPr>
          <w:rStyle w:val="StyleUnderline"/>
          <w:color w:val="000000" w:themeColor="text1"/>
        </w:rPr>
        <w:t xml:space="preserve"> congressionally established Commission to Assess the Threat to the United States from Electromagnetic Pulse (EMP) Attack concluded that </w:t>
      </w:r>
      <w:r w:rsidRPr="00644193">
        <w:rPr>
          <w:rStyle w:val="StyleUnderline"/>
          <w:color w:val="000000" w:themeColor="text1"/>
          <w:highlight w:val="green"/>
        </w:rPr>
        <w:t>an EMP</w:t>
      </w:r>
      <w:r w:rsidRPr="00644193">
        <w:rPr>
          <w:rStyle w:val="StyleUnderline"/>
          <w:color w:val="000000" w:themeColor="text1"/>
        </w:rPr>
        <w:t xml:space="preserve"> attack </w:t>
      </w:r>
      <w:r w:rsidRPr="00644193">
        <w:rPr>
          <w:rStyle w:val="StyleUnderline"/>
          <w:color w:val="000000" w:themeColor="text1"/>
          <w:highlight w:val="green"/>
        </w:rPr>
        <w:t>would</w:t>
      </w:r>
      <w:r w:rsidRPr="00644193">
        <w:rPr>
          <w:rStyle w:val="StyleUnderline"/>
          <w:color w:val="000000" w:themeColor="text1"/>
        </w:rPr>
        <w:t xml:space="preserve">, indeed, </w:t>
      </w:r>
      <w:r w:rsidRPr="00644193">
        <w:rPr>
          <w:rStyle w:val="StyleUnderline"/>
          <w:color w:val="000000" w:themeColor="text1"/>
          <w:highlight w:val="green"/>
        </w:rPr>
        <w:t>be catastrophic to electronic systems</w:t>
      </w:r>
      <w:r w:rsidRPr="00644193">
        <w:rPr>
          <w:rStyle w:val="StyleUnderline"/>
          <w:color w:val="000000" w:themeColor="text1"/>
        </w:rPr>
        <w:t xml:space="preserve"> and consequently to people and societies that vitally depend on those systems</w:t>
      </w:r>
      <w:r w:rsidRPr="00644193">
        <w:rPr>
          <w:color w:val="000000" w:themeColor="text1"/>
          <w:sz w:val="16"/>
        </w:rPr>
        <w:t xml:space="preserve">. </w:t>
      </w:r>
      <w:r w:rsidRPr="00644193">
        <w:rPr>
          <w:rStyle w:val="StyleUnderline"/>
          <w:color w:val="000000" w:themeColor="text1"/>
        </w:rPr>
        <w:t xml:space="preserve">However, the conclusion of the commission, </w:t>
      </w:r>
      <w:r w:rsidRPr="00644193">
        <w:rPr>
          <w:rStyle w:val="Emphasis"/>
          <w:color w:val="000000" w:themeColor="text1"/>
        </w:rPr>
        <w:t>on whose staff I served</w:t>
      </w:r>
      <w:r w:rsidRPr="00644193">
        <w:rPr>
          <w:rStyle w:val="StyleUnderline"/>
          <w:color w:val="000000" w:themeColor="text1"/>
        </w:rPr>
        <w:t xml:space="preserve">, was only that such a catastrophe </w:t>
      </w:r>
      <w:r w:rsidRPr="00644193">
        <w:rPr>
          <w:rStyle w:val="Emphasis"/>
          <w:color w:val="000000" w:themeColor="text1"/>
        </w:rPr>
        <w:t>could, not would</w:t>
      </w:r>
      <w:r w:rsidRPr="00644193">
        <w:rPr>
          <w:rStyle w:val="StyleUnderline"/>
          <w:color w:val="000000" w:themeColor="text1"/>
        </w:rPr>
        <w:t>, result from an EMP attack</w:t>
      </w:r>
      <w:r w:rsidRPr="00644193">
        <w:rPr>
          <w:color w:val="000000" w:themeColor="text1"/>
          <w:sz w:val="16"/>
        </w:rPr>
        <w:t xml:space="preserve">. Its executive report states, for example, that “the damage level could be sufficient to be catastrophic to the Nation.” See www.empcommision.org for publicly available reports from the EMP Commission. See also Frankel et al., (2015).} </w:t>
      </w:r>
      <w:r w:rsidRPr="00644193">
        <w:rPr>
          <w:rStyle w:val="StyleUnderline"/>
          <w:color w:val="000000" w:themeColor="text1"/>
        </w:rPr>
        <w:t xml:space="preserve">Others, such as a war between Israel and one of its potential future nuclear neighbors, might be </w:t>
      </w:r>
      <w:r w:rsidRPr="00644193">
        <w:rPr>
          <w:rStyle w:val="Emphasis"/>
          <w:color w:val="000000" w:themeColor="text1"/>
        </w:rPr>
        <w:t xml:space="preserve">regionally devastating but </w:t>
      </w:r>
      <w:r w:rsidRPr="00644193">
        <w:rPr>
          <w:rStyle w:val="Emphasis"/>
          <w:color w:val="000000" w:themeColor="text1"/>
          <w:highlight w:val="green"/>
        </w:rPr>
        <w:t>have limited global impact</w:t>
      </w:r>
      <w:r w:rsidRPr="00644193">
        <w:rPr>
          <w:color w:val="000000" w:themeColor="text1"/>
          <w:sz w:val="16"/>
        </w:rPr>
        <w:t xml:space="preserve">, at least if we limit our consideration to direct and immediate physical consequences. Nevertheless, </w:t>
      </w:r>
      <w:r w:rsidRPr="00644193">
        <w:rPr>
          <w:rStyle w:val="Emphasis"/>
          <w:color w:val="000000" w:themeColor="text1"/>
          <w:highlight w:val="green"/>
        </w:rPr>
        <w:t>smaller nuclear wars need to be included in any analysis of nuclear war</w:t>
      </w:r>
      <w:r w:rsidRPr="00644193">
        <w:rPr>
          <w:rStyle w:val="Emphasis"/>
          <w:color w:val="000000" w:themeColor="text1"/>
        </w:rPr>
        <w:t xml:space="preserve"> as a global catastrophic risk</w:t>
      </w:r>
      <w:r w:rsidRPr="00644193">
        <w:rPr>
          <w:color w:val="000000" w:themeColor="text1"/>
          <w:sz w:val="16"/>
        </w:rPr>
        <w:t xml:space="preserve"> because they increase the likelihood of larger nuclear wars. This is precisely why the nuclear taboo is so precious and crossing the nuclear threshold into uncharted territory is so dangerous (Schelling, 2005; see also </w:t>
      </w:r>
      <w:proofErr w:type="spellStart"/>
      <w:r w:rsidRPr="00644193">
        <w:rPr>
          <w:color w:val="000000" w:themeColor="text1"/>
          <w:sz w:val="16"/>
        </w:rPr>
        <w:t>Tannenwald</w:t>
      </w:r>
      <w:proofErr w:type="spellEnd"/>
      <w:r w:rsidRPr="00644193">
        <w:rPr>
          <w:color w:val="000000" w:themeColor="text1"/>
          <w:sz w:val="16"/>
        </w:rPr>
        <w:t xml:space="preserve">, 2007). </w:t>
      </w:r>
      <w:r w:rsidRPr="00644193">
        <w:rPr>
          <w:rStyle w:val="StyleUnderline"/>
          <w:color w:val="000000" w:themeColor="text1"/>
          <w:sz w:val="24"/>
          <w:szCs w:val="28"/>
        </w:rPr>
        <w:t xml:space="preserve">While </w:t>
      </w:r>
      <w:proofErr w:type="gramStart"/>
      <w:r w:rsidRPr="00644193">
        <w:rPr>
          <w:rStyle w:val="StyleUnderline"/>
          <w:color w:val="000000" w:themeColor="text1"/>
          <w:sz w:val="24"/>
          <w:szCs w:val="28"/>
        </w:rPr>
        <w:t xml:space="preserve">it is clear that </w:t>
      </w:r>
      <w:r w:rsidRPr="00644193">
        <w:rPr>
          <w:rStyle w:val="StyleUnderline"/>
          <w:color w:val="000000" w:themeColor="text1"/>
          <w:sz w:val="24"/>
          <w:szCs w:val="28"/>
          <w:highlight w:val="green"/>
        </w:rPr>
        <w:t>nuclear</w:t>
      </w:r>
      <w:proofErr w:type="gramEnd"/>
      <w:r w:rsidRPr="00644193">
        <w:rPr>
          <w:rStyle w:val="StyleUnderline"/>
          <w:color w:val="000000" w:themeColor="text1"/>
          <w:sz w:val="24"/>
          <w:szCs w:val="28"/>
          <w:highlight w:val="green"/>
        </w:rPr>
        <w:t xml:space="preserve"> war </w:t>
      </w:r>
      <w:r w:rsidRPr="00644193">
        <w:rPr>
          <w:rStyle w:val="StyleUnderline"/>
          <w:color w:val="000000" w:themeColor="text1"/>
          <w:sz w:val="24"/>
          <w:szCs w:val="28"/>
        </w:rPr>
        <w:t xml:space="preserve">is a global catastrophic risk, it is also clear that it </w:t>
      </w:r>
      <w:r w:rsidRPr="00644193">
        <w:rPr>
          <w:rStyle w:val="StyleUnderline"/>
          <w:color w:val="000000" w:themeColor="text1"/>
          <w:sz w:val="24"/>
          <w:szCs w:val="28"/>
          <w:highlight w:val="green"/>
        </w:rPr>
        <w:t xml:space="preserve">is </w:t>
      </w:r>
      <w:r w:rsidRPr="00644193">
        <w:rPr>
          <w:rStyle w:val="Emphasis"/>
          <w:color w:val="000000" w:themeColor="text1"/>
          <w:sz w:val="24"/>
          <w:szCs w:val="28"/>
          <w:highlight w:val="green"/>
        </w:rPr>
        <w:t xml:space="preserve">not </w:t>
      </w:r>
      <w:r w:rsidRPr="00644193">
        <w:rPr>
          <w:rStyle w:val="Emphasis"/>
          <w:color w:val="000000" w:themeColor="text1"/>
          <w:sz w:val="24"/>
          <w:szCs w:val="28"/>
        </w:rPr>
        <w:t xml:space="preserve">an </w:t>
      </w:r>
      <w:r w:rsidRPr="00644193">
        <w:rPr>
          <w:rStyle w:val="Emphasis"/>
          <w:color w:val="000000" w:themeColor="text1"/>
          <w:sz w:val="24"/>
          <w:szCs w:val="28"/>
          <w:highlight w:val="green"/>
        </w:rPr>
        <w:t xml:space="preserve">existential </w:t>
      </w:r>
      <w:r w:rsidRPr="00644193">
        <w:rPr>
          <w:rStyle w:val="Emphasis"/>
          <w:color w:val="000000" w:themeColor="text1"/>
          <w:sz w:val="24"/>
          <w:szCs w:val="28"/>
        </w:rPr>
        <w:t>risk</w:t>
      </w:r>
      <w:r w:rsidRPr="00644193">
        <w:rPr>
          <w:color w:val="000000" w:themeColor="text1"/>
          <w:sz w:val="16"/>
        </w:rPr>
        <w:t xml:space="preserve">. </w:t>
      </w:r>
      <w:r w:rsidRPr="00644193">
        <w:rPr>
          <w:rStyle w:val="StyleUnderline"/>
          <w:color w:val="000000" w:themeColor="text1"/>
        </w:rPr>
        <w:t xml:space="preserve">Yet over the course of the nuclear age, a series of mechanisms have been proposed that, </w:t>
      </w:r>
      <w:r w:rsidRPr="00644193">
        <w:rPr>
          <w:rStyle w:val="Emphasis"/>
          <w:color w:val="000000" w:themeColor="text1"/>
          <w:highlight w:val="green"/>
        </w:rPr>
        <w:t xml:space="preserve">it has been erroneously argued, could lead to </w:t>
      </w:r>
      <w:r w:rsidRPr="00644193">
        <w:rPr>
          <w:rStyle w:val="Emphasis"/>
          <w:color w:val="000000" w:themeColor="text1"/>
        </w:rPr>
        <w:t xml:space="preserve">human </w:t>
      </w:r>
      <w:r w:rsidRPr="00644193">
        <w:rPr>
          <w:rStyle w:val="Emphasis"/>
          <w:color w:val="000000" w:themeColor="text1"/>
          <w:highlight w:val="green"/>
        </w:rPr>
        <w:t>extinction</w:t>
      </w:r>
      <w:r w:rsidRPr="00644193">
        <w:rPr>
          <w:color w:val="000000" w:themeColor="text1"/>
          <w:sz w:val="16"/>
        </w:rPr>
        <w:t xml:space="preserve">. The first concern3 arose among physicists on </w:t>
      </w:r>
      <w:r w:rsidRPr="00644193">
        <w:rPr>
          <w:rStyle w:val="StyleUnderline"/>
          <w:color w:val="000000" w:themeColor="text1"/>
        </w:rPr>
        <w:t xml:space="preserve">the </w:t>
      </w:r>
      <w:r w:rsidRPr="00644193">
        <w:rPr>
          <w:rStyle w:val="StyleUnderline"/>
          <w:color w:val="000000" w:themeColor="text1"/>
          <w:highlight w:val="green"/>
        </w:rPr>
        <w:t>Manhattan</w:t>
      </w:r>
      <w:r w:rsidRPr="00644193">
        <w:rPr>
          <w:rStyle w:val="StyleUnderline"/>
          <w:color w:val="000000" w:themeColor="text1"/>
        </w:rPr>
        <w:t xml:space="preserve"> Project</w:t>
      </w:r>
      <w:r w:rsidRPr="00644193">
        <w:rPr>
          <w:color w:val="000000" w:themeColor="text1"/>
          <w:sz w:val="16"/>
        </w:rPr>
        <w:t xml:space="preserve"> during a 1942 seminar at Berkeley some three years before the first test of an atomic weapon. Chaired by Robert Oppenheimer, it was attended by Edward Teller, Hans Bethe, Emil </w:t>
      </w:r>
      <w:proofErr w:type="spellStart"/>
      <w:r w:rsidRPr="00644193">
        <w:rPr>
          <w:color w:val="000000" w:themeColor="text1"/>
          <w:sz w:val="16"/>
        </w:rPr>
        <w:t>Konopinski</w:t>
      </w:r>
      <w:proofErr w:type="spellEnd"/>
      <w:r w:rsidRPr="00644193">
        <w:rPr>
          <w:color w:val="000000" w:themeColor="text1"/>
          <w:sz w:val="16"/>
        </w:rPr>
        <w:t xml:space="preserve">, and other theoretical physicists (Rhodes, 1995). They </w:t>
      </w:r>
      <w:r w:rsidRPr="00644193">
        <w:rPr>
          <w:rStyle w:val="StyleUnderline"/>
          <w:color w:val="000000" w:themeColor="text1"/>
          <w:highlight w:val="green"/>
        </w:rPr>
        <w:t>considered the possibility</w:t>
      </w:r>
      <w:r w:rsidRPr="00644193">
        <w:rPr>
          <w:rStyle w:val="StyleUnderline"/>
          <w:color w:val="000000" w:themeColor="text1"/>
        </w:rPr>
        <w:t xml:space="preserve"> that detonation </w:t>
      </w:r>
      <w:r w:rsidRPr="00644193">
        <w:rPr>
          <w:rStyle w:val="StyleUnderline"/>
          <w:color w:val="000000" w:themeColor="text1"/>
          <w:highlight w:val="green"/>
        </w:rPr>
        <w:t>of a</w:t>
      </w:r>
      <w:r w:rsidRPr="00644193">
        <w:rPr>
          <w:rStyle w:val="StyleUnderline"/>
          <w:color w:val="000000" w:themeColor="text1"/>
        </w:rPr>
        <w:t xml:space="preserve">n atomic bomb could ignite a </w:t>
      </w:r>
      <w:r w:rsidRPr="00644193">
        <w:rPr>
          <w:rStyle w:val="Emphasis"/>
          <w:color w:val="000000" w:themeColor="text1"/>
        </w:rPr>
        <w:t xml:space="preserve">self-sustaining </w:t>
      </w:r>
      <w:r w:rsidRPr="00644193">
        <w:rPr>
          <w:rStyle w:val="Emphasis"/>
          <w:color w:val="000000" w:themeColor="text1"/>
          <w:highlight w:val="green"/>
        </w:rPr>
        <w:t>nitrogen fusion reaction</w:t>
      </w:r>
      <w:r w:rsidRPr="00644193">
        <w:rPr>
          <w:rStyle w:val="Emphasis"/>
          <w:color w:val="000000" w:themeColor="text1"/>
        </w:rPr>
        <w:t xml:space="preserve"> that might propagate through earth’s atmosphere</w:t>
      </w:r>
      <w:r w:rsidRPr="00644193">
        <w:rPr>
          <w:rStyle w:val="StyleUnderline"/>
          <w:color w:val="000000" w:themeColor="text1"/>
        </w:rPr>
        <w:t>, thereby extinguishing all air-breathing life on earth</w:t>
      </w:r>
      <w:r w:rsidRPr="00644193">
        <w:rPr>
          <w:color w:val="000000" w:themeColor="text1"/>
          <w:sz w:val="16"/>
        </w:rPr>
        <w:t xml:space="preserve">. </w:t>
      </w:r>
      <w:proofErr w:type="spellStart"/>
      <w:r w:rsidRPr="00644193">
        <w:rPr>
          <w:rStyle w:val="Emphasis"/>
          <w:color w:val="000000" w:themeColor="text1"/>
        </w:rPr>
        <w:t>Konopinski</w:t>
      </w:r>
      <w:proofErr w:type="spellEnd"/>
      <w:r w:rsidRPr="00644193">
        <w:rPr>
          <w:rStyle w:val="Emphasis"/>
          <w:color w:val="000000" w:themeColor="text1"/>
        </w:rPr>
        <w:t>, Cloyd Margin, and Teller</w:t>
      </w:r>
      <w:r w:rsidRPr="00644193">
        <w:rPr>
          <w:rStyle w:val="StyleUnderline"/>
          <w:color w:val="000000" w:themeColor="text1"/>
        </w:rPr>
        <w:t xml:space="preserve"> eventually published the </w:t>
      </w:r>
      <w:r w:rsidRPr="00644193">
        <w:rPr>
          <w:rStyle w:val="StyleUnderline"/>
          <w:color w:val="000000" w:themeColor="text1"/>
          <w:highlight w:val="green"/>
        </w:rPr>
        <w:t>calculations</w:t>
      </w:r>
      <w:r w:rsidRPr="00644193">
        <w:rPr>
          <w:rStyle w:val="StyleUnderline"/>
          <w:color w:val="000000" w:themeColor="text1"/>
        </w:rPr>
        <w:t xml:space="preserve"> that </w:t>
      </w:r>
      <w:r w:rsidRPr="00644193">
        <w:rPr>
          <w:rStyle w:val="StyleUnderline"/>
          <w:color w:val="000000" w:themeColor="text1"/>
          <w:highlight w:val="green"/>
        </w:rPr>
        <w:t xml:space="preserve">led to the conclusion that </w:t>
      </w:r>
      <w:r w:rsidRPr="00644193">
        <w:rPr>
          <w:rStyle w:val="Emphasis"/>
          <w:color w:val="000000" w:themeColor="text1"/>
          <w:highlight w:val="green"/>
        </w:rPr>
        <w:t xml:space="preserve">the </w:t>
      </w:r>
      <w:r w:rsidRPr="00644193">
        <w:rPr>
          <w:rStyle w:val="Emphasis"/>
          <w:color w:val="000000" w:themeColor="text1"/>
        </w:rPr>
        <w:t xml:space="preserve">nitrogen-nitrogen </w:t>
      </w:r>
      <w:r w:rsidRPr="00644193">
        <w:rPr>
          <w:rStyle w:val="Emphasis"/>
          <w:color w:val="000000" w:themeColor="text1"/>
          <w:highlight w:val="green"/>
        </w:rPr>
        <w:t xml:space="preserve">reaction was </w:t>
      </w:r>
      <w:r w:rsidRPr="00644193">
        <w:rPr>
          <w:rStyle w:val="Emphasis"/>
          <w:color w:val="000000" w:themeColor="text1"/>
        </w:rPr>
        <w:t xml:space="preserve">virtually </w:t>
      </w:r>
      <w:r w:rsidRPr="00644193">
        <w:rPr>
          <w:rStyle w:val="Emphasis"/>
          <w:color w:val="000000" w:themeColor="text1"/>
          <w:highlight w:val="green"/>
        </w:rPr>
        <w:t>impossible</w:t>
      </w:r>
      <w:r w:rsidRPr="00644193">
        <w:rPr>
          <w:rStyle w:val="Emphasis"/>
          <w:color w:val="000000" w:themeColor="text1"/>
        </w:rPr>
        <w:t xml:space="preserve"> from atomic bomb explosions</w:t>
      </w:r>
      <w:r w:rsidRPr="00644193">
        <w:rPr>
          <w:color w:val="000000" w:themeColor="text1"/>
          <w:sz w:val="16"/>
        </w:rPr>
        <w:t xml:space="preserve"> – calculations that had previously been used to justify going forward with Trinity, the first atomic bomb test (</w:t>
      </w:r>
      <w:proofErr w:type="spellStart"/>
      <w:r w:rsidRPr="00644193">
        <w:rPr>
          <w:color w:val="000000" w:themeColor="text1"/>
          <w:sz w:val="16"/>
        </w:rPr>
        <w:t>Konopinski</w:t>
      </w:r>
      <w:proofErr w:type="spellEnd"/>
      <w:r w:rsidRPr="00644193">
        <w:rPr>
          <w:color w:val="000000" w:themeColor="text1"/>
          <w:sz w:val="16"/>
        </w:rPr>
        <w:t xml:space="preserve"> et al., 1946). Of course,</w:t>
      </w:r>
      <w:r w:rsidRPr="00644193">
        <w:rPr>
          <w:color w:val="000000" w:themeColor="text1"/>
          <w:szCs w:val="28"/>
        </w:rPr>
        <w:t xml:space="preserve"> </w:t>
      </w:r>
      <w:r w:rsidRPr="00644193">
        <w:rPr>
          <w:rStyle w:val="Emphasis"/>
          <w:color w:val="000000" w:themeColor="text1"/>
          <w:sz w:val="24"/>
          <w:szCs w:val="28"/>
        </w:rPr>
        <w:t xml:space="preserve">the Trinity test was conducted, </w:t>
      </w:r>
      <w:r w:rsidRPr="00644193">
        <w:rPr>
          <w:rStyle w:val="Emphasis"/>
          <w:color w:val="000000" w:themeColor="text1"/>
          <w:sz w:val="24"/>
          <w:szCs w:val="28"/>
        </w:rPr>
        <w:lastRenderedPageBreak/>
        <w:t xml:space="preserve">as well as over </w:t>
      </w:r>
      <w:r w:rsidRPr="00644193">
        <w:rPr>
          <w:rStyle w:val="Emphasis"/>
          <w:color w:val="000000" w:themeColor="text1"/>
          <w:sz w:val="24"/>
          <w:szCs w:val="28"/>
          <w:highlight w:val="green"/>
        </w:rPr>
        <w:t xml:space="preserve">1000 </w:t>
      </w:r>
      <w:r w:rsidRPr="00644193">
        <w:rPr>
          <w:rStyle w:val="Emphasis"/>
          <w:color w:val="000000" w:themeColor="text1"/>
          <w:sz w:val="24"/>
          <w:szCs w:val="28"/>
        </w:rPr>
        <w:t xml:space="preserve">subsequent atomic and thermonuclear </w:t>
      </w:r>
      <w:r w:rsidRPr="00644193">
        <w:rPr>
          <w:rStyle w:val="Emphasis"/>
          <w:color w:val="000000" w:themeColor="text1"/>
          <w:sz w:val="24"/>
          <w:szCs w:val="28"/>
          <w:highlight w:val="green"/>
        </w:rPr>
        <w:t>tests, and we are</w:t>
      </w:r>
      <w:r w:rsidRPr="00644193">
        <w:rPr>
          <w:rStyle w:val="Emphasis"/>
          <w:color w:val="000000" w:themeColor="text1"/>
          <w:sz w:val="24"/>
          <w:szCs w:val="28"/>
        </w:rPr>
        <w:t xml:space="preserve"> fortunately </w:t>
      </w:r>
      <w:r w:rsidRPr="00644193">
        <w:rPr>
          <w:rStyle w:val="Emphasis"/>
          <w:color w:val="000000" w:themeColor="text1"/>
          <w:sz w:val="24"/>
          <w:szCs w:val="28"/>
          <w:highlight w:val="green"/>
        </w:rPr>
        <w:t>still here</w:t>
      </w:r>
      <w:r w:rsidRPr="00644193">
        <w:rPr>
          <w:color w:val="000000" w:themeColor="text1"/>
          <w:sz w:val="16"/>
        </w:rPr>
        <w:t xml:space="preserve">. </w:t>
      </w:r>
      <w:r w:rsidRPr="00644193">
        <w:rPr>
          <w:rStyle w:val="StyleUnderline"/>
          <w:color w:val="000000" w:themeColor="text1"/>
        </w:rPr>
        <w:t xml:space="preserve">After the bomb was used, extinction fear focused on invisible and deadly </w:t>
      </w:r>
      <w:r w:rsidRPr="00644193">
        <w:rPr>
          <w:rStyle w:val="Emphasis"/>
          <w:color w:val="000000" w:themeColor="text1"/>
        </w:rPr>
        <w:t>fallout</w:t>
      </w:r>
      <w:r w:rsidRPr="00644193">
        <w:rPr>
          <w:color w:val="000000" w:themeColor="text1"/>
          <w:sz w:val="16"/>
        </w:rPr>
        <w:t xml:space="preserve">, unanticipated as a significant consequence of the bombings of Japan </w:t>
      </w:r>
      <w:r w:rsidRPr="00644193">
        <w:rPr>
          <w:rStyle w:val="StyleUnderline"/>
          <w:color w:val="000000" w:themeColor="text1"/>
        </w:rPr>
        <w:t>that would spread by global air currents to poison the entire planet</w:t>
      </w:r>
      <w:r w:rsidRPr="00644193">
        <w:rPr>
          <w:color w:val="000000" w:themeColor="text1"/>
          <w:sz w:val="16"/>
        </w:rPr>
        <w:t xml:space="preserve">. </w:t>
      </w:r>
      <w:r w:rsidRPr="00644193">
        <w:rPr>
          <w:rStyle w:val="StyleUnderline"/>
          <w:color w:val="000000" w:themeColor="text1"/>
        </w:rPr>
        <w:t>Public dread was reinforced by</w:t>
      </w:r>
      <w:r w:rsidRPr="00644193">
        <w:rPr>
          <w:color w:val="000000" w:themeColor="text1"/>
          <w:sz w:val="16"/>
        </w:rPr>
        <w:t xml:space="preserve"> the depressing, but influential, 1957 novel </w:t>
      </w:r>
      <w:r w:rsidRPr="00644193">
        <w:rPr>
          <w:rStyle w:val="StyleUnderline"/>
          <w:i/>
          <w:color w:val="000000" w:themeColor="text1"/>
        </w:rPr>
        <w:t>On the Beach</w:t>
      </w:r>
      <w:r w:rsidRPr="00644193">
        <w:rPr>
          <w:rStyle w:val="StyleUnderline"/>
          <w:color w:val="000000" w:themeColor="text1"/>
        </w:rPr>
        <w:t xml:space="preserve"> by Nevil Shute</w:t>
      </w:r>
      <w:r w:rsidRPr="00644193">
        <w:rPr>
          <w:color w:val="000000" w:themeColor="text1"/>
          <w:sz w:val="16"/>
        </w:rPr>
        <w:t xml:space="preserve"> (1957) and the subsequent 1959 movie version (Kramer, 1959). The story describes survivors in Melbourne, Australia, one of a few remaining human outposts in the Southern Hemisphere, as fallout clouds approached to bring the final blow to humanity. </w:t>
      </w:r>
      <w:r w:rsidRPr="00644193">
        <w:rPr>
          <w:rStyle w:val="StyleUnderline"/>
          <w:color w:val="000000" w:themeColor="text1"/>
        </w:rPr>
        <w:t xml:space="preserve">In the 1970s, after </w:t>
      </w:r>
      <w:r w:rsidRPr="00644193">
        <w:rPr>
          <w:rStyle w:val="Emphasis"/>
          <w:color w:val="000000" w:themeColor="text1"/>
          <w:highlight w:val="green"/>
        </w:rPr>
        <w:t>fallout was better understood to be limited in space, time, and magnitude</w:t>
      </w:r>
      <w:r w:rsidRPr="00644193">
        <w:rPr>
          <w:rStyle w:val="StyleUnderline"/>
          <w:color w:val="000000" w:themeColor="text1"/>
        </w:rPr>
        <w:t xml:space="preserve">, depletion of the </w:t>
      </w:r>
      <w:r w:rsidRPr="00644193">
        <w:rPr>
          <w:rStyle w:val="Emphasis"/>
          <w:color w:val="000000" w:themeColor="text1"/>
        </w:rPr>
        <w:t>ozone layer</w:t>
      </w:r>
      <w:r w:rsidRPr="00644193">
        <w:rPr>
          <w:rStyle w:val="StyleUnderline"/>
          <w:color w:val="000000" w:themeColor="text1"/>
        </w:rPr>
        <w:t>, which would cause increased ultraviolet radiation to fry all humans who dared to venture outside, became the extinction mechanism of concern</w:t>
      </w:r>
      <w:r w:rsidRPr="00644193">
        <w:rPr>
          <w:color w:val="000000" w:themeColor="text1"/>
          <w:sz w:val="16"/>
        </w:rPr>
        <w:t xml:space="preserve">. Again, one popular book, </w:t>
      </w:r>
      <w:r w:rsidRPr="00644193">
        <w:rPr>
          <w:i/>
          <w:iCs/>
          <w:color w:val="000000" w:themeColor="text1"/>
          <w:sz w:val="16"/>
        </w:rPr>
        <w:t>The Fate of the Earth</w:t>
      </w:r>
      <w:r w:rsidRPr="00644193">
        <w:rPr>
          <w:color w:val="000000" w:themeColor="text1"/>
          <w:sz w:val="16"/>
        </w:rPr>
        <w:t xml:space="preserve"> by </w:t>
      </w:r>
      <w:r w:rsidRPr="00644193">
        <w:rPr>
          <w:rStyle w:val="StyleUnderline"/>
          <w:color w:val="000000" w:themeColor="text1"/>
        </w:rPr>
        <w:t xml:space="preserve">Jonathan </w:t>
      </w:r>
      <w:r w:rsidRPr="00644193">
        <w:rPr>
          <w:rStyle w:val="Emphasis"/>
          <w:color w:val="000000" w:themeColor="text1"/>
          <w:highlight w:val="green"/>
        </w:rPr>
        <w:t>Schell</w:t>
      </w:r>
      <w:r w:rsidRPr="00644193">
        <w:rPr>
          <w:color w:val="000000" w:themeColor="text1"/>
          <w:sz w:val="16"/>
        </w:rPr>
        <w:t xml:space="preserve"> (1982), which </w:t>
      </w:r>
      <w:r w:rsidRPr="00644193">
        <w:rPr>
          <w:rStyle w:val="StyleUnderline"/>
          <w:color w:val="000000" w:themeColor="text1"/>
          <w:highlight w:val="green"/>
        </w:rPr>
        <w:t xml:space="preserve">described </w:t>
      </w:r>
      <w:r w:rsidRPr="00644193">
        <w:rPr>
          <w:rStyle w:val="StyleUnderline"/>
          <w:color w:val="000000" w:themeColor="text1"/>
        </w:rPr>
        <w:t xml:space="preserve">the </w:t>
      </w:r>
      <w:r w:rsidRPr="00644193">
        <w:rPr>
          <w:rStyle w:val="StyleUnderline"/>
          <w:color w:val="000000" w:themeColor="text1"/>
          <w:highlight w:val="green"/>
        </w:rPr>
        <w:t>nuclear destruction of the ozone layer</w:t>
      </w:r>
      <w:r w:rsidRPr="00644193">
        <w:rPr>
          <w:rStyle w:val="StyleUnderline"/>
          <w:color w:val="000000" w:themeColor="text1"/>
        </w:rPr>
        <w:t xml:space="preserve"> leaving the earth “a republic of insects and grass,” promoted </w:t>
      </w:r>
      <w:r w:rsidRPr="00644193">
        <w:rPr>
          <w:rStyle w:val="StyleUnderline"/>
          <w:color w:val="000000" w:themeColor="text1"/>
          <w:highlight w:val="green"/>
        </w:rPr>
        <w:t>this fear</w:t>
      </w:r>
      <w:r w:rsidRPr="00644193">
        <w:rPr>
          <w:color w:val="000000" w:themeColor="text1"/>
          <w:sz w:val="16"/>
        </w:rPr>
        <w:t xml:space="preserve">. Schell did at times try to cover all bases, </w:t>
      </w:r>
      <w:r w:rsidRPr="00644193">
        <w:rPr>
          <w:rStyle w:val="StyleUnderline"/>
          <w:color w:val="000000" w:themeColor="text1"/>
        </w:rPr>
        <w:t xml:space="preserve">however: “To say that human extinction </w:t>
      </w:r>
      <w:r w:rsidRPr="00644193">
        <w:rPr>
          <w:rStyle w:val="StyleUnderline"/>
          <w:color w:val="000000" w:themeColor="text1"/>
          <w:highlight w:val="green"/>
        </w:rPr>
        <w:t>is</w:t>
      </w:r>
      <w:r w:rsidRPr="00644193">
        <w:rPr>
          <w:rStyle w:val="StyleUnderline"/>
          <w:color w:val="000000" w:themeColor="text1"/>
        </w:rPr>
        <w:t xml:space="preserve"> a certainty would, of course, be </w:t>
      </w:r>
      <w:r w:rsidRPr="00644193">
        <w:rPr>
          <w:rStyle w:val="StyleUnderline"/>
          <w:color w:val="000000" w:themeColor="text1"/>
          <w:highlight w:val="green"/>
        </w:rPr>
        <w:t xml:space="preserve">a </w:t>
      </w:r>
      <w:r w:rsidRPr="00644193">
        <w:rPr>
          <w:rStyle w:val="Emphasis"/>
          <w:color w:val="000000" w:themeColor="text1"/>
          <w:highlight w:val="green"/>
        </w:rPr>
        <w:t>misrepresentation</w:t>
      </w:r>
      <w:r w:rsidRPr="00644193">
        <w:rPr>
          <w:rStyle w:val="StyleUnderline"/>
          <w:color w:val="000000" w:themeColor="text1"/>
        </w:rPr>
        <w:t xml:space="preserve"> </w:t>
      </w:r>
      <w:r w:rsidRPr="00644193">
        <w:rPr>
          <w:color w:val="000000" w:themeColor="text1"/>
          <w:sz w:val="16"/>
        </w:rPr>
        <w:t xml:space="preserve">– just as it would be a misrepresentation to say that extinction can be ruled out” (Schell, 1982). </w:t>
      </w:r>
      <w:r w:rsidRPr="00644193">
        <w:rPr>
          <w:rStyle w:val="StyleUnderline"/>
          <w:color w:val="000000" w:themeColor="text1"/>
        </w:rPr>
        <w:t xml:space="preserve">Finally, the current mechanism of concern for extinction is </w:t>
      </w:r>
      <w:r w:rsidRPr="00644193">
        <w:rPr>
          <w:rStyle w:val="Emphasis"/>
          <w:color w:val="000000" w:themeColor="text1"/>
          <w:highlight w:val="green"/>
        </w:rPr>
        <w:t>nuclear winter</w:t>
      </w:r>
      <w:r w:rsidRPr="00644193">
        <w:rPr>
          <w:rStyle w:val="StyleUnderline"/>
          <w:color w:val="000000" w:themeColor="text1"/>
        </w:rPr>
        <w:t>, the phenomenon by which dust and soot created primarily by the burning of cities would rise to the stratosphere and attenuate sunlight such that surface temperatures would decline dramatically, agriculture would fail, and humans and other animals would perish from famine</w:t>
      </w:r>
      <w:r w:rsidRPr="00644193">
        <w:rPr>
          <w:color w:val="000000" w:themeColor="text1"/>
          <w:sz w:val="16"/>
        </w:rPr>
        <w:t xml:space="preserve">. </w:t>
      </w:r>
      <w:r w:rsidRPr="00644193">
        <w:rPr>
          <w:rStyle w:val="StyleUnderline"/>
          <w:color w:val="000000" w:themeColor="text1"/>
        </w:rPr>
        <w:t>The public first learned of the possibility of nuclear winter in a</w:t>
      </w:r>
      <w:r w:rsidRPr="00644193">
        <w:rPr>
          <w:color w:val="000000" w:themeColor="text1"/>
          <w:sz w:val="16"/>
        </w:rPr>
        <w:t xml:space="preserve"> </w:t>
      </w:r>
      <w:r w:rsidRPr="00644193">
        <w:rPr>
          <w:i/>
          <w:iCs/>
          <w:color w:val="000000" w:themeColor="text1"/>
          <w:sz w:val="16"/>
        </w:rPr>
        <w:t>Parade</w:t>
      </w:r>
      <w:r w:rsidRPr="00644193">
        <w:rPr>
          <w:color w:val="000000" w:themeColor="text1"/>
          <w:sz w:val="16"/>
        </w:rPr>
        <w:t xml:space="preserve"> </w:t>
      </w:r>
      <w:r w:rsidRPr="00644193">
        <w:rPr>
          <w:rStyle w:val="StyleUnderline"/>
          <w:color w:val="000000" w:themeColor="text1"/>
        </w:rPr>
        <w:t xml:space="preserve">article by </w:t>
      </w:r>
      <w:r w:rsidRPr="00644193">
        <w:rPr>
          <w:rStyle w:val="Emphasis"/>
          <w:color w:val="000000" w:themeColor="text1"/>
        </w:rPr>
        <w:t>Sagan</w:t>
      </w:r>
      <w:r w:rsidRPr="00644193">
        <w:rPr>
          <w:color w:val="000000" w:themeColor="text1"/>
          <w:sz w:val="16"/>
        </w:rPr>
        <w:t xml:space="preserve"> (1983), published a month or so </w:t>
      </w:r>
      <w:r w:rsidRPr="00644193">
        <w:rPr>
          <w:rStyle w:val="StyleUnderline"/>
          <w:color w:val="000000" w:themeColor="text1"/>
        </w:rPr>
        <w:t xml:space="preserve">before its scientific counterpart by </w:t>
      </w:r>
      <w:r w:rsidRPr="00644193">
        <w:rPr>
          <w:rStyle w:val="Emphasis"/>
          <w:color w:val="000000" w:themeColor="text1"/>
        </w:rPr>
        <w:t>Turco</w:t>
      </w:r>
      <w:r w:rsidRPr="00644193">
        <w:rPr>
          <w:rStyle w:val="StyleUnderline"/>
          <w:color w:val="000000" w:themeColor="text1"/>
        </w:rPr>
        <w:t xml:space="preserve"> et al.</w:t>
      </w:r>
      <w:r w:rsidRPr="00644193">
        <w:rPr>
          <w:color w:val="000000" w:themeColor="text1"/>
          <w:sz w:val="16"/>
        </w:rPr>
        <w:t xml:space="preserve"> (1983). While some nuclear disarmament advocates promote the idea that nuclear winter is an extinction threat, and the </w:t>
      </w:r>
      <w:proofErr w:type="gramStart"/>
      <w:r w:rsidRPr="00644193">
        <w:rPr>
          <w:color w:val="000000" w:themeColor="text1"/>
          <w:sz w:val="16"/>
        </w:rPr>
        <w:t>general public</w:t>
      </w:r>
      <w:proofErr w:type="gramEnd"/>
      <w:r w:rsidRPr="00644193">
        <w:rPr>
          <w:color w:val="000000" w:themeColor="text1"/>
          <w:sz w:val="16"/>
        </w:rPr>
        <w:t xml:space="preserve"> is probably confused to the extent it is not disinterested, </w:t>
      </w:r>
      <w:r w:rsidRPr="00644193">
        <w:rPr>
          <w:rStyle w:val="Emphasis"/>
          <w:color w:val="000000" w:themeColor="text1"/>
          <w:highlight w:val="green"/>
        </w:rPr>
        <w:t>few scientists</w:t>
      </w:r>
      <w:r w:rsidRPr="00644193">
        <w:rPr>
          <w:rStyle w:val="Emphasis"/>
          <w:color w:val="000000" w:themeColor="text1"/>
        </w:rPr>
        <w:t xml:space="preserve"> seem to </w:t>
      </w:r>
      <w:r w:rsidRPr="00644193">
        <w:rPr>
          <w:rStyle w:val="Emphasis"/>
          <w:color w:val="000000" w:themeColor="text1"/>
          <w:highlight w:val="green"/>
        </w:rPr>
        <w:t>consider it an extinction threat</w:t>
      </w:r>
      <w:r w:rsidRPr="00644193">
        <w:rPr>
          <w:color w:val="000000" w:themeColor="text1"/>
          <w:sz w:val="16"/>
        </w:rPr>
        <w:t xml:space="preserve">. It is understandable that </w:t>
      </w:r>
      <w:r w:rsidRPr="00644193">
        <w:rPr>
          <w:rStyle w:val="StyleUnderline"/>
          <w:color w:val="000000" w:themeColor="text1"/>
        </w:rPr>
        <w:t xml:space="preserve">some of </w:t>
      </w:r>
      <w:r w:rsidRPr="00644193">
        <w:rPr>
          <w:rStyle w:val="StyleUnderline"/>
          <w:color w:val="000000" w:themeColor="text1"/>
          <w:highlight w:val="green"/>
        </w:rPr>
        <w:t xml:space="preserve">these </w:t>
      </w:r>
      <w:r w:rsidRPr="00644193">
        <w:rPr>
          <w:rStyle w:val="Emphasis"/>
          <w:color w:val="000000" w:themeColor="text1"/>
        </w:rPr>
        <w:t xml:space="preserve">extinction </w:t>
      </w:r>
      <w:r w:rsidRPr="00644193">
        <w:rPr>
          <w:rStyle w:val="Emphasis"/>
          <w:color w:val="000000" w:themeColor="text1"/>
          <w:highlight w:val="green"/>
        </w:rPr>
        <w:t>fears were created by ignorance</w:t>
      </w:r>
      <w:r w:rsidRPr="00644193">
        <w:rPr>
          <w:rStyle w:val="Emphasis"/>
          <w:color w:val="000000" w:themeColor="text1"/>
        </w:rPr>
        <w:t xml:space="preserve"> or uncertainty </w:t>
      </w:r>
      <w:r w:rsidRPr="00644193">
        <w:rPr>
          <w:rStyle w:val="Emphasis"/>
          <w:color w:val="000000" w:themeColor="text1"/>
          <w:highlight w:val="green"/>
        </w:rPr>
        <w:t xml:space="preserve">and </w:t>
      </w:r>
      <w:r w:rsidRPr="00644193">
        <w:rPr>
          <w:rStyle w:val="Emphasis"/>
          <w:color w:val="000000" w:themeColor="text1"/>
        </w:rPr>
        <w:t xml:space="preserve">treated seriously by </w:t>
      </w:r>
      <w:r w:rsidRPr="00644193">
        <w:rPr>
          <w:rStyle w:val="Emphasis"/>
          <w:color w:val="000000" w:themeColor="text1"/>
          <w:highlight w:val="green"/>
        </w:rPr>
        <w:t>worst-case thinking</w:t>
      </w:r>
      <w:r w:rsidRPr="00644193">
        <w:rPr>
          <w:rStyle w:val="StyleUnderline"/>
          <w:color w:val="000000" w:themeColor="text1"/>
        </w:rPr>
        <w:t>, as seems appropriate for threats of extinction</w:t>
      </w:r>
      <w:r w:rsidRPr="00644193">
        <w:rPr>
          <w:color w:val="000000" w:themeColor="text1"/>
          <w:sz w:val="16"/>
        </w:rPr>
        <w:t xml:space="preserve">. </w:t>
      </w:r>
      <w:r w:rsidRPr="00644193">
        <w:rPr>
          <w:rStyle w:val="StyleUnderline"/>
          <w:color w:val="000000" w:themeColor="text1"/>
        </w:rPr>
        <w:t xml:space="preserve">But </w:t>
      </w:r>
      <w:r w:rsidRPr="00644193">
        <w:rPr>
          <w:rStyle w:val="Emphasis"/>
          <w:color w:val="000000" w:themeColor="text1"/>
        </w:rPr>
        <w:t xml:space="preserve">nuclear </w:t>
      </w:r>
      <w:r w:rsidRPr="00644193">
        <w:rPr>
          <w:rStyle w:val="Emphasis"/>
          <w:color w:val="000000" w:themeColor="text1"/>
          <w:highlight w:val="green"/>
        </w:rPr>
        <w:t>doom mongering</w:t>
      </w:r>
      <w:r w:rsidRPr="00644193">
        <w:rPr>
          <w:rStyle w:val="StyleUnderline"/>
          <w:color w:val="000000" w:themeColor="text1"/>
        </w:rPr>
        <w:t xml:space="preserve"> also </w:t>
      </w:r>
      <w:r w:rsidRPr="00644193">
        <w:rPr>
          <w:rStyle w:val="StyleUnderline"/>
          <w:color w:val="000000" w:themeColor="text1"/>
          <w:highlight w:val="green"/>
        </w:rPr>
        <w:t>seems to be at play</w:t>
      </w:r>
      <w:r w:rsidRPr="00644193">
        <w:rPr>
          <w:rStyle w:val="StyleUnderline"/>
          <w:color w:val="000000" w:themeColor="text1"/>
        </w:rPr>
        <w:t xml:space="preserve"> for some of these episodes</w:t>
      </w:r>
      <w:r w:rsidRPr="00644193">
        <w:rPr>
          <w:color w:val="000000" w:themeColor="text1"/>
          <w:sz w:val="16"/>
        </w:rPr>
        <w:t xml:space="preserve">. For some reason, </w:t>
      </w:r>
      <w:r w:rsidRPr="00644193">
        <w:rPr>
          <w:rStyle w:val="StyleUnderline"/>
          <w:color w:val="000000" w:themeColor="text1"/>
        </w:rPr>
        <w:t>portions of the public active in nuclear issues, as well as some scientists, appear to think that arguments for nuclear arms reductions or elimination will be more persuasive if nuclear war is believed to threaten extinction, rather than merely the horrific cataclysm that it would be in reality</w:t>
      </w:r>
      <w:r w:rsidRPr="00644193">
        <w:rPr>
          <w:color w:val="000000" w:themeColor="text1"/>
          <w:sz w:val="16"/>
        </w:rPr>
        <w:t xml:space="preserve"> (Martin, 1982).4 {4 </w:t>
      </w:r>
      <w:r w:rsidRPr="00644193">
        <w:rPr>
          <w:rStyle w:val="StyleUnderline"/>
          <w:color w:val="000000" w:themeColor="text1"/>
        </w:rPr>
        <w:t xml:space="preserve">As summarized by Martin, </w:t>
      </w:r>
      <w:r w:rsidRPr="00644193">
        <w:rPr>
          <w:rStyle w:val="Emphasis"/>
          <w:color w:val="000000" w:themeColor="text1"/>
          <w:sz w:val="24"/>
          <w:szCs w:val="28"/>
        </w:rPr>
        <w:t xml:space="preserve">“The idea </w:t>
      </w:r>
      <w:r w:rsidRPr="00644193">
        <w:rPr>
          <w:rStyle w:val="Emphasis"/>
          <w:color w:val="000000" w:themeColor="text1"/>
          <w:sz w:val="24"/>
          <w:szCs w:val="28"/>
          <w:highlight w:val="green"/>
        </w:rPr>
        <w:t xml:space="preserve">that global nuclear war could kill </w:t>
      </w:r>
      <w:r w:rsidRPr="00644193">
        <w:rPr>
          <w:rStyle w:val="Emphasis"/>
          <w:color w:val="000000" w:themeColor="text1"/>
          <w:sz w:val="24"/>
          <w:szCs w:val="28"/>
        </w:rPr>
        <w:t xml:space="preserve">most or all of </w:t>
      </w:r>
      <w:r w:rsidRPr="00644193">
        <w:rPr>
          <w:rStyle w:val="Emphasis"/>
          <w:color w:val="000000" w:themeColor="text1"/>
          <w:sz w:val="24"/>
          <w:szCs w:val="28"/>
          <w:highlight w:val="green"/>
        </w:rPr>
        <w:t>the world’s population is</w:t>
      </w:r>
      <w:r w:rsidRPr="00644193">
        <w:rPr>
          <w:rStyle w:val="Emphasis"/>
          <w:color w:val="000000" w:themeColor="text1"/>
          <w:sz w:val="24"/>
          <w:szCs w:val="28"/>
        </w:rPr>
        <w:t xml:space="preserve"> critically examined and </w:t>
      </w:r>
      <w:r w:rsidRPr="00644193">
        <w:rPr>
          <w:rStyle w:val="Emphasis"/>
          <w:color w:val="000000" w:themeColor="text1"/>
          <w:sz w:val="24"/>
          <w:szCs w:val="28"/>
          <w:highlight w:val="green"/>
        </w:rPr>
        <w:t>found to have little or no scientific basis.”</w:t>
      </w:r>
    </w:p>
    <w:p w14:paraId="56E0669A" w14:textId="77777777" w:rsidR="000E76B4" w:rsidRDefault="000E76B4" w:rsidP="00D15878">
      <w:pPr>
        <w:rPr>
          <w:rStyle w:val="Emphasis"/>
          <w:color w:val="000000" w:themeColor="text1"/>
          <w:sz w:val="24"/>
          <w:szCs w:val="28"/>
        </w:rPr>
      </w:pPr>
    </w:p>
    <w:p w14:paraId="0E33161E" w14:textId="16E128A1" w:rsidR="00D15878" w:rsidRPr="00644193" w:rsidRDefault="00D15878" w:rsidP="00D15878">
      <w:pPr>
        <w:rPr>
          <w:color w:val="000000" w:themeColor="text1"/>
          <w:sz w:val="16"/>
        </w:rPr>
      </w:pPr>
      <w:r w:rsidRPr="00644193">
        <w:rPr>
          <w:color w:val="000000" w:themeColor="text1"/>
          <w:szCs w:val="28"/>
        </w:rPr>
        <w:t xml:space="preserve"> </w:t>
      </w:r>
      <w:r w:rsidRPr="00644193">
        <w:rPr>
          <w:rStyle w:val="StyleUnderline"/>
          <w:color w:val="000000" w:themeColor="text1"/>
        </w:rPr>
        <w:t>Martin</w:t>
      </w:r>
      <w:r w:rsidRPr="00644193">
        <w:rPr>
          <w:color w:val="000000" w:themeColor="text1"/>
          <w:sz w:val="16"/>
        </w:rPr>
        <w:t xml:space="preserve"> also </w:t>
      </w:r>
      <w:r w:rsidRPr="00644193">
        <w:rPr>
          <w:rStyle w:val="StyleUnderline"/>
          <w:color w:val="000000" w:themeColor="text1"/>
        </w:rPr>
        <w:t xml:space="preserve">critiques possible reasons for beliefs or professed beliefs about nuclear extinction, including </w:t>
      </w:r>
      <w:r w:rsidRPr="00644193">
        <w:rPr>
          <w:rStyle w:val="Emphasis"/>
          <w:color w:val="000000" w:themeColor="text1"/>
        </w:rPr>
        <w:t>exaggeration to stimulate action</w:t>
      </w:r>
      <w:r w:rsidRPr="00644193">
        <w:rPr>
          <w:color w:val="000000" w:themeColor="text1"/>
          <w:sz w:val="16"/>
        </w:rPr>
        <w:t xml:space="preserve">.} To summarize, </w:t>
      </w:r>
      <w:r w:rsidRPr="00644193">
        <w:rPr>
          <w:rStyle w:val="StyleUnderline"/>
          <w:color w:val="000000" w:themeColor="text1"/>
        </w:rPr>
        <w:t>nuclear war is a global catastrophic risk</w:t>
      </w:r>
      <w:r w:rsidRPr="00644193">
        <w:rPr>
          <w:color w:val="000000" w:themeColor="text1"/>
          <w:sz w:val="16"/>
        </w:rPr>
        <w:t xml:space="preserve">. Such wars </w:t>
      </w:r>
      <w:r w:rsidRPr="00644193">
        <w:rPr>
          <w:rStyle w:val="StyleUnderline"/>
          <w:color w:val="000000" w:themeColor="text1"/>
        </w:rPr>
        <w:t>may</w:t>
      </w:r>
      <w:r w:rsidRPr="00644193">
        <w:rPr>
          <w:color w:val="000000" w:themeColor="text1"/>
          <w:sz w:val="16"/>
        </w:rPr>
        <w:t xml:space="preserve"> cause billions of deaths and unfathomable suffering, as </w:t>
      </w:r>
      <w:proofErr w:type="gramStart"/>
      <w:r w:rsidRPr="00644193">
        <w:rPr>
          <w:color w:val="000000" w:themeColor="text1"/>
          <w:sz w:val="16"/>
        </w:rPr>
        <w:t xml:space="preserve">well </w:t>
      </w:r>
      <w:r w:rsidRPr="00644193">
        <w:rPr>
          <w:rStyle w:val="StyleUnderline"/>
          <w:color w:val="000000" w:themeColor="text1"/>
        </w:rPr>
        <w:t>set</w:t>
      </w:r>
      <w:proofErr w:type="gramEnd"/>
      <w:r w:rsidRPr="00644193">
        <w:rPr>
          <w:rStyle w:val="StyleUnderline"/>
          <w:color w:val="000000" w:themeColor="text1"/>
        </w:rPr>
        <w:t xml:space="preserve"> civilization back centuries</w:t>
      </w:r>
      <w:r w:rsidRPr="00644193">
        <w:rPr>
          <w:color w:val="000000" w:themeColor="text1"/>
          <w:sz w:val="16"/>
        </w:rPr>
        <w:t xml:space="preserve">. </w:t>
      </w:r>
      <w:r w:rsidRPr="00644193">
        <w:rPr>
          <w:rStyle w:val="StyleUnderline"/>
          <w:color w:val="000000" w:themeColor="text1"/>
        </w:rPr>
        <w:t xml:space="preserve">Smaller nuclear wars pose </w:t>
      </w:r>
      <w:r w:rsidRPr="00644193">
        <w:rPr>
          <w:rStyle w:val="Emphasis"/>
          <w:color w:val="000000" w:themeColor="text1"/>
        </w:rPr>
        <w:t>regional catastrophic risks</w:t>
      </w:r>
      <w:r w:rsidRPr="00644193">
        <w:rPr>
          <w:rStyle w:val="StyleUnderline"/>
          <w:color w:val="000000" w:themeColor="text1"/>
        </w:rPr>
        <w:t xml:space="preserve"> </w:t>
      </w:r>
      <w:proofErr w:type="gramStart"/>
      <w:r w:rsidRPr="00644193">
        <w:rPr>
          <w:rStyle w:val="StyleUnderline"/>
          <w:color w:val="000000" w:themeColor="text1"/>
        </w:rPr>
        <w:t>and also</w:t>
      </w:r>
      <w:proofErr w:type="gramEnd"/>
      <w:r w:rsidRPr="00644193">
        <w:rPr>
          <w:rStyle w:val="StyleUnderline"/>
          <w:color w:val="000000" w:themeColor="text1"/>
        </w:rPr>
        <w:t xml:space="preserve"> national risks in that the continued functioning of</w:t>
      </w:r>
      <w:r w:rsidRPr="00644193">
        <w:rPr>
          <w:color w:val="000000" w:themeColor="text1"/>
          <w:sz w:val="16"/>
        </w:rPr>
        <w:t xml:space="preserve">, for example, </w:t>
      </w:r>
      <w:r w:rsidRPr="00644193">
        <w:rPr>
          <w:rStyle w:val="StyleUnderline"/>
          <w:color w:val="000000" w:themeColor="text1"/>
        </w:rPr>
        <w:t>the United States as a constitutional republic is highly dubious after even a relatively limited nuclear attack</w:t>
      </w:r>
      <w:r w:rsidRPr="00644193">
        <w:rPr>
          <w:color w:val="000000" w:themeColor="text1"/>
          <w:sz w:val="16"/>
        </w:rPr>
        <w:t xml:space="preserve">. </w:t>
      </w:r>
      <w:r w:rsidRPr="00644193">
        <w:rPr>
          <w:rStyle w:val="Emphasis"/>
          <w:color w:val="000000" w:themeColor="text1"/>
          <w:sz w:val="24"/>
          <w:szCs w:val="28"/>
        </w:rPr>
        <w:t xml:space="preserve">But what nuclear war </w:t>
      </w:r>
      <w:proofErr w:type="gramStart"/>
      <w:r w:rsidRPr="00644193">
        <w:rPr>
          <w:rStyle w:val="Emphasis"/>
          <w:color w:val="000000" w:themeColor="text1"/>
          <w:sz w:val="24"/>
          <w:szCs w:val="28"/>
        </w:rPr>
        <w:t>is not is</w:t>
      </w:r>
      <w:proofErr w:type="gramEnd"/>
      <w:r w:rsidRPr="00644193">
        <w:rPr>
          <w:rStyle w:val="Emphasis"/>
          <w:color w:val="000000" w:themeColor="text1"/>
          <w:sz w:val="24"/>
          <w:szCs w:val="28"/>
        </w:rPr>
        <w:t xml:space="preserve"> an existential risk to the human race. </w:t>
      </w:r>
      <w:r w:rsidRPr="00644193">
        <w:rPr>
          <w:rStyle w:val="Emphasis"/>
          <w:color w:val="000000" w:themeColor="text1"/>
          <w:sz w:val="24"/>
          <w:szCs w:val="28"/>
          <w:highlight w:val="green"/>
        </w:rPr>
        <w:t>There is</w:t>
      </w:r>
      <w:r w:rsidRPr="00644193">
        <w:rPr>
          <w:rStyle w:val="Emphasis"/>
          <w:color w:val="000000" w:themeColor="text1"/>
          <w:sz w:val="24"/>
          <w:szCs w:val="28"/>
        </w:rPr>
        <w:t xml:space="preserve"> simply </w:t>
      </w:r>
      <w:r w:rsidRPr="00644193">
        <w:rPr>
          <w:rStyle w:val="Emphasis"/>
          <w:color w:val="000000" w:themeColor="text1"/>
          <w:sz w:val="24"/>
          <w:szCs w:val="28"/>
          <w:highlight w:val="green"/>
        </w:rPr>
        <w:t xml:space="preserve">no credible scenario in which humans do not survive </w:t>
      </w:r>
      <w:r w:rsidRPr="00644193">
        <w:rPr>
          <w:rStyle w:val="Emphasis"/>
          <w:color w:val="000000" w:themeColor="text1"/>
          <w:sz w:val="24"/>
          <w:szCs w:val="28"/>
        </w:rPr>
        <w:t>to repopulate the earth</w:t>
      </w:r>
      <w:r w:rsidRPr="00644193">
        <w:rPr>
          <w:color w:val="000000" w:themeColor="text1"/>
          <w:sz w:val="16"/>
        </w:rPr>
        <w:t>.</w:t>
      </w:r>
    </w:p>
    <w:p w14:paraId="60089E0B" w14:textId="77777777" w:rsidR="0056473E" w:rsidRDefault="0056473E" w:rsidP="0056473E">
      <w:pPr>
        <w:pStyle w:val="Heading4"/>
      </w:pPr>
      <w:r>
        <w:lastRenderedPageBreak/>
        <w:t>Bio-d loss isn’t existential</w:t>
      </w:r>
    </w:p>
    <w:p w14:paraId="45A403CE" w14:textId="77777777" w:rsidR="0056473E" w:rsidRDefault="0056473E" w:rsidP="0056473E">
      <w:proofErr w:type="spellStart"/>
      <w:r w:rsidRPr="0011230E">
        <w:rPr>
          <w:rStyle w:val="Style13ptBold"/>
        </w:rPr>
        <w:t>Kareiva</w:t>
      </w:r>
      <w:proofErr w:type="spellEnd"/>
      <w:r w:rsidRPr="0011230E">
        <w:rPr>
          <w:rStyle w:val="Style13ptBold"/>
        </w:rPr>
        <w:t xml:space="preserve"> and Carranza, 18</w:t>
      </w:r>
      <w:r>
        <w:t xml:space="preserve">—Institute of the Environment and Sustainability, University of California, Los Angeles (Peter and Valerie, “Existential risk due to ecosystem collapse: Nature strikes back,” Futures, available online January 5, 2018, ScienceDirect, </w:t>
      </w:r>
      <w:proofErr w:type="spellStart"/>
      <w:r>
        <w:t>dml</w:t>
      </w:r>
      <w:proofErr w:type="spellEnd"/>
      <w:r>
        <w:t>)</w:t>
      </w:r>
    </w:p>
    <w:p w14:paraId="4032E0AF" w14:textId="77777777" w:rsidR="0056473E" w:rsidRPr="003F7524" w:rsidRDefault="0056473E" w:rsidP="0056473E">
      <w:r w:rsidRPr="003F7524">
        <w:t xml:space="preserve">The interesting question is whether any of the planetary thresholds other than CO2 could also portend existential risks. Here the answer is not clear. </w:t>
      </w:r>
      <w:r w:rsidRPr="003F7524">
        <w:rPr>
          <w:rStyle w:val="StyleUnderline"/>
        </w:rPr>
        <w:t xml:space="preserve">One boundary often mentioned as a concern for the fate of global civilization is </w:t>
      </w:r>
      <w:r w:rsidRPr="003F7524">
        <w:rPr>
          <w:rStyle w:val="Emphasis"/>
        </w:rPr>
        <w:t>biodiversity</w:t>
      </w:r>
      <w:r w:rsidRPr="003F7524">
        <w:t xml:space="preserve"> (Ehrlich &amp; Ehrlich, 2012), with the proposed safety threshold being a loss of greater than 0.001% per year (</w:t>
      </w:r>
      <w:proofErr w:type="spellStart"/>
      <w:r w:rsidRPr="003F7524">
        <w:t>Rockström</w:t>
      </w:r>
      <w:proofErr w:type="spellEnd"/>
      <w:r w:rsidRPr="003F7524">
        <w:t xml:space="preserve"> et al., 2009). </w:t>
      </w:r>
      <w:r w:rsidRPr="002C4E6E">
        <w:rPr>
          <w:rStyle w:val="StyleUnderline"/>
          <w:highlight w:val="cyan"/>
        </w:rPr>
        <w:t xml:space="preserve">There is </w:t>
      </w:r>
      <w:r w:rsidRPr="002C4E6E">
        <w:rPr>
          <w:rStyle w:val="Emphasis"/>
          <w:highlight w:val="cyan"/>
        </w:rPr>
        <w:t>little evidence</w:t>
      </w:r>
      <w:r w:rsidRPr="002C4E6E">
        <w:rPr>
          <w:rStyle w:val="StyleUnderline"/>
          <w:highlight w:val="cyan"/>
        </w:rPr>
        <w:t xml:space="preserve"> that this</w:t>
      </w:r>
      <w:r w:rsidRPr="003F7524">
        <w:t xml:space="preserve"> </w:t>
      </w:r>
      <w:proofErr w:type="gramStart"/>
      <w:r w:rsidRPr="003F7524">
        <w:t>particular 0.001%</w:t>
      </w:r>
      <w:proofErr w:type="gramEnd"/>
      <w:r w:rsidRPr="003F7524">
        <w:t xml:space="preserve"> annual loss </w:t>
      </w:r>
      <w:r w:rsidRPr="002C4E6E">
        <w:rPr>
          <w:rStyle w:val="StyleUnderline"/>
          <w:highlight w:val="cyan"/>
        </w:rPr>
        <w:t>is a threshold</w:t>
      </w:r>
      <w:r w:rsidRPr="003F7524">
        <w:rPr>
          <w:rStyle w:val="StyleUnderline"/>
        </w:rPr>
        <w:t xml:space="preserve">—and </w:t>
      </w:r>
      <w:r w:rsidRPr="002C4E6E">
        <w:rPr>
          <w:rStyle w:val="StyleUnderline"/>
          <w:highlight w:val="cyan"/>
        </w:rPr>
        <w:t xml:space="preserve">it is </w:t>
      </w:r>
      <w:r w:rsidRPr="002C4E6E">
        <w:rPr>
          <w:rStyle w:val="Emphasis"/>
          <w:highlight w:val="cyan"/>
        </w:rPr>
        <w:t>hard to imagine any data</w:t>
      </w:r>
      <w:r w:rsidRPr="002C4E6E">
        <w:rPr>
          <w:rStyle w:val="StyleUnderline"/>
          <w:highlight w:val="cyan"/>
        </w:rPr>
        <w:t xml:space="preserve"> that would</w:t>
      </w:r>
      <w:r w:rsidRPr="003F7524">
        <w:rPr>
          <w:rStyle w:val="StyleUnderline"/>
        </w:rPr>
        <w:t xml:space="preserve"> allow one to </w:t>
      </w:r>
      <w:r w:rsidRPr="002C4E6E">
        <w:rPr>
          <w:rStyle w:val="Emphasis"/>
          <w:highlight w:val="cyan"/>
        </w:rPr>
        <w:t>identify</w:t>
      </w:r>
      <w:r w:rsidRPr="003F7524">
        <w:rPr>
          <w:rStyle w:val="Emphasis"/>
        </w:rPr>
        <w:t xml:space="preserve"> where </w:t>
      </w:r>
      <w:r w:rsidRPr="002C4E6E">
        <w:rPr>
          <w:rStyle w:val="Emphasis"/>
          <w:highlight w:val="cyan"/>
        </w:rPr>
        <w:t>the threshold</w:t>
      </w:r>
      <w:r w:rsidRPr="003F7524">
        <w:rPr>
          <w:rStyle w:val="Emphasis"/>
        </w:rPr>
        <w:t xml:space="preserve"> was</w:t>
      </w:r>
      <w:r w:rsidRPr="003F7524">
        <w:t xml:space="preserve"> (Brook, Ellis, Perring, Mackay, &amp; </w:t>
      </w:r>
      <w:proofErr w:type="spellStart"/>
      <w:r w:rsidRPr="003F7524">
        <w:t>Blomqvist</w:t>
      </w:r>
      <w:proofErr w:type="spellEnd"/>
      <w:r w:rsidRPr="003F7524">
        <w:t xml:space="preserve">, 2013; </w:t>
      </w:r>
      <w:proofErr w:type="spellStart"/>
      <w:r w:rsidRPr="003F7524">
        <w:t>Lenton</w:t>
      </w:r>
      <w:proofErr w:type="spellEnd"/>
      <w:r w:rsidRPr="003F7524">
        <w:t xml:space="preserve"> &amp; Williams, 2013). </w:t>
      </w:r>
      <w:r w:rsidRPr="003F7524">
        <w:rPr>
          <w:rStyle w:val="StyleUnderline"/>
        </w:rPr>
        <w:t xml:space="preserve">A better question is whether one can imagine </w:t>
      </w:r>
      <w:r w:rsidRPr="003F7524">
        <w:rPr>
          <w:rStyle w:val="Emphasis"/>
        </w:rPr>
        <w:t>any scenario</w:t>
      </w:r>
      <w:r w:rsidRPr="003F7524">
        <w:rPr>
          <w:rStyle w:val="StyleUnderline"/>
        </w:rPr>
        <w:t xml:space="preserve"> by which the loss of too many species leads to the </w:t>
      </w:r>
      <w:r w:rsidRPr="003F7524">
        <w:rPr>
          <w:rStyle w:val="Emphasis"/>
        </w:rPr>
        <w:t>collapse of societies</w:t>
      </w:r>
      <w:r w:rsidRPr="003F7524">
        <w:rPr>
          <w:rStyle w:val="StyleUnderline"/>
        </w:rPr>
        <w:t xml:space="preserve"> and </w:t>
      </w:r>
      <w:r w:rsidRPr="003F7524">
        <w:rPr>
          <w:rStyle w:val="Emphasis"/>
        </w:rPr>
        <w:t>environmental disasters</w:t>
      </w:r>
      <w:r w:rsidRPr="003F7524">
        <w:rPr>
          <w:rStyle w:val="StyleUnderline"/>
        </w:rPr>
        <w:t xml:space="preserve">, even though one </w:t>
      </w:r>
      <w:r w:rsidRPr="003F7524">
        <w:rPr>
          <w:rStyle w:val="Emphasis"/>
        </w:rPr>
        <w:t>cannot know the absolute number of extinctions</w:t>
      </w:r>
      <w:r w:rsidRPr="003F7524">
        <w:t xml:space="preserve"> that would be required to create this dystopia.</w:t>
      </w:r>
    </w:p>
    <w:p w14:paraId="7AE27429" w14:textId="77777777" w:rsidR="0056473E" w:rsidRPr="003F7524" w:rsidRDefault="0056473E" w:rsidP="0056473E">
      <w:r w:rsidRPr="003F7524">
        <w:rPr>
          <w:rStyle w:val="StyleUnderline"/>
        </w:rPr>
        <w:t>While there are data that relate local reductions</w:t>
      </w:r>
      <w:r w:rsidRPr="003F7524">
        <w:t xml:space="preserve"> in species richness </w:t>
      </w:r>
      <w:r w:rsidRPr="003F7524">
        <w:rPr>
          <w:rStyle w:val="StyleUnderline"/>
        </w:rPr>
        <w:t xml:space="preserve">to altered ecosystem function, these </w:t>
      </w:r>
      <w:r w:rsidRPr="002C4E6E">
        <w:rPr>
          <w:rStyle w:val="StyleUnderline"/>
          <w:highlight w:val="cyan"/>
        </w:rPr>
        <w:t xml:space="preserve">results </w:t>
      </w:r>
      <w:r w:rsidRPr="002C4E6E">
        <w:rPr>
          <w:rStyle w:val="Emphasis"/>
          <w:highlight w:val="cyan"/>
        </w:rPr>
        <w:t>do not point to substantial existential risks</w:t>
      </w:r>
      <w:r w:rsidRPr="003F7524">
        <w:rPr>
          <w:rStyle w:val="StyleUnderline"/>
        </w:rPr>
        <w:t xml:space="preserve">. The </w:t>
      </w:r>
      <w:r w:rsidRPr="002C4E6E">
        <w:rPr>
          <w:rStyle w:val="StyleUnderline"/>
          <w:highlight w:val="cyan"/>
        </w:rPr>
        <w:t xml:space="preserve">data are </w:t>
      </w:r>
      <w:r w:rsidRPr="002C4E6E">
        <w:rPr>
          <w:rStyle w:val="Emphasis"/>
          <w:highlight w:val="cyan"/>
        </w:rPr>
        <w:t>small-scale experiments</w:t>
      </w:r>
      <w:r w:rsidRPr="003F7524">
        <w:rPr>
          <w:rStyle w:val="StyleUnderline"/>
        </w:rPr>
        <w:t xml:space="preserve"> in which plant productivity, or nutrient retention is reduced</w:t>
      </w:r>
      <w:r w:rsidRPr="003F7524">
        <w:t xml:space="preserve"> as species numbers decline locally (</w:t>
      </w:r>
      <w:proofErr w:type="spellStart"/>
      <w:r w:rsidRPr="003F7524">
        <w:t>Vellend</w:t>
      </w:r>
      <w:proofErr w:type="spellEnd"/>
      <w:r w:rsidRPr="003F7524">
        <w:t xml:space="preserve">, 2017), </w:t>
      </w:r>
      <w:r w:rsidRPr="003F7524">
        <w:rPr>
          <w:rStyle w:val="StyleUnderline"/>
        </w:rPr>
        <w:t>or are local observations</w:t>
      </w:r>
      <w:r w:rsidRPr="003F7524">
        <w:t xml:space="preserve"> of increased variability in fisheries yield when stock diversity is lost (Schindler et al., 2010). </w:t>
      </w:r>
      <w:r w:rsidRPr="002C4E6E">
        <w:rPr>
          <w:rStyle w:val="StyleUnderline"/>
          <w:highlight w:val="cyan"/>
        </w:rPr>
        <w:t xml:space="preserve">Those are </w:t>
      </w:r>
      <w:r w:rsidRPr="002C4E6E">
        <w:rPr>
          <w:rStyle w:val="Emphasis"/>
          <w:highlight w:val="cyan"/>
        </w:rPr>
        <w:t>not existential risks</w:t>
      </w:r>
      <w:r w:rsidRPr="002C4E6E">
        <w:rPr>
          <w:rStyle w:val="StyleUnderline"/>
          <w:highlight w:val="cyan"/>
        </w:rPr>
        <w:t>.</w:t>
      </w:r>
      <w:r w:rsidRPr="003F7524">
        <w:rPr>
          <w:rStyle w:val="StyleUnderline"/>
        </w:rPr>
        <w:t xml:space="preserve"> To make the link </w:t>
      </w:r>
      <w:r w:rsidRPr="003F7524">
        <w:rPr>
          <w:rStyle w:val="Emphasis"/>
        </w:rPr>
        <w:t>even more tenuous</w:t>
      </w:r>
      <w:r w:rsidRPr="003F7524">
        <w:rPr>
          <w:rStyle w:val="StyleUnderline"/>
        </w:rPr>
        <w:t xml:space="preserve">, </w:t>
      </w:r>
      <w:r w:rsidRPr="002C4E6E">
        <w:rPr>
          <w:rStyle w:val="StyleUnderline"/>
          <w:highlight w:val="cyan"/>
        </w:rPr>
        <w:t xml:space="preserve">there is </w:t>
      </w:r>
      <w:r w:rsidRPr="002C4E6E">
        <w:rPr>
          <w:rStyle w:val="Emphasis"/>
          <w:highlight w:val="cyan"/>
        </w:rPr>
        <w:t>little evidence</w:t>
      </w:r>
      <w:r w:rsidRPr="002C4E6E">
        <w:rPr>
          <w:rStyle w:val="StyleUnderline"/>
          <w:highlight w:val="cyan"/>
        </w:rPr>
        <w:t xml:space="preserve"> that biodiversity is </w:t>
      </w:r>
      <w:r w:rsidRPr="002C4E6E">
        <w:rPr>
          <w:rStyle w:val="Emphasis"/>
          <w:highlight w:val="cyan"/>
        </w:rPr>
        <w:t>even declining at local scales</w:t>
      </w:r>
      <w:r w:rsidRPr="003F7524">
        <w:t xml:space="preserve"> (</w:t>
      </w:r>
      <w:proofErr w:type="spellStart"/>
      <w:r w:rsidRPr="003F7524">
        <w:t>Vellend</w:t>
      </w:r>
      <w:proofErr w:type="spellEnd"/>
      <w:r w:rsidRPr="003F7524">
        <w:t xml:space="preserve"> et al., 2013, 2017). </w:t>
      </w:r>
      <w:r w:rsidRPr="003F7524">
        <w:rPr>
          <w:rStyle w:val="Emphasis"/>
        </w:rPr>
        <w:t>Total</w:t>
      </w:r>
      <w:r w:rsidRPr="003F7524">
        <w:rPr>
          <w:rStyle w:val="StyleUnderline"/>
        </w:rPr>
        <w:t xml:space="preserve"> planetary biodiversity may be in decline, but </w:t>
      </w:r>
      <w:r w:rsidRPr="002C4E6E">
        <w:rPr>
          <w:rStyle w:val="StyleUnderline"/>
          <w:highlight w:val="cyan"/>
        </w:rPr>
        <w:t xml:space="preserve">local and regional biodiversity is </w:t>
      </w:r>
      <w:r w:rsidRPr="002C4E6E">
        <w:rPr>
          <w:rStyle w:val="Emphasis"/>
          <w:highlight w:val="cyan"/>
        </w:rPr>
        <w:t>often staying the same</w:t>
      </w:r>
      <w:r w:rsidRPr="003F7524">
        <w:rPr>
          <w:rStyle w:val="StyleUnderline"/>
        </w:rPr>
        <w:t xml:space="preserve"> because </w:t>
      </w:r>
      <w:r w:rsidRPr="002C4E6E">
        <w:rPr>
          <w:rStyle w:val="StyleUnderline"/>
          <w:highlight w:val="cyan"/>
        </w:rPr>
        <w:t xml:space="preserve">species from elsewhere </w:t>
      </w:r>
      <w:r w:rsidRPr="002C4E6E">
        <w:rPr>
          <w:rStyle w:val="Emphasis"/>
          <w:highlight w:val="cyan"/>
        </w:rPr>
        <w:t>replace local losses</w:t>
      </w:r>
      <w:r w:rsidRPr="003F7524">
        <w:t xml:space="preserve">, albeit homogenizing the world in the process. Although </w:t>
      </w:r>
      <w:proofErr w:type="gramStart"/>
      <w:r w:rsidRPr="003F7524">
        <w:t>the majority of</w:t>
      </w:r>
      <w:proofErr w:type="gramEnd"/>
      <w:r w:rsidRPr="003F7524">
        <w:t xml:space="preserve"> conservation scientists are likely to flinch at this conclusion, </w:t>
      </w:r>
      <w:r w:rsidRPr="003F7524">
        <w:rPr>
          <w:rStyle w:val="StyleUnderline"/>
        </w:rPr>
        <w:t xml:space="preserve">there is </w:t>
      </w:r>
      <w:r w:rsidRPr="003F7524">
        <w:rPr>
          <w:rStyle w:val="Emphasis"/>
        </w:rPr>
        <w:t>growing skepticism</w:t>
      </w:r>
      <w:r w:rsidRPr="003F7524">
        <w:rPr>
          <w:rStyle w:val="StyleUnderline"/>
        </w:rPr>
        <w:t xml:space="preserve"> regarding the </w:t>
      </w:r>
      <w:r w:rsidRPr="003F7524">
        <w:rPr>
          <w:rStyle w:val="Emphasis"/>
        </w:rPr>
        <w:t>strength of evidence</w:t>
      </w:r>
      <w:r w:rsidRPr="003F7524">
        <w:rPr>
          <w:rStyle w:val="StyleUnderline"/>
        </w:rPr>
        <w:t xml:space="preserve"> linking trends in biodiversity loss to an </w:t>
      </w:r>
      <w:r w:rsidRPr="003F7524">
        <w:rPr>
          <w:rStyle w:val="Emphasis"/>
        </w:rPr>
        <w:t>existential risk for humans</w:t>
      </w:r>
      <w:r w:rsidRPr="003F7524">
        <w:t xml:space="preserve"> (Maier, 2012; </w:t>
      </w:r>
      <w:proofErr w:type="spellStart"/>
      <w:r w:rsidRPr="003F7524">
        <w:t>Vellend</w:t>
      </w:r>
      <w:proofErr w:type="spellEnd"/>
      <w:r w:rsidRPr="003F7524">
        <w:t xml:space="preserve">, 2014). </w:t>
      </w:r>
      <w:r w:rsidRPr="003F7524">
        <w:rPr>
          <w:rStyle w:val="Emphasis"/>
        </w:rPr>
        <w:t>Obviously</w:t>
      </w:r>
      <w:r w:rsidRPr="003F7524">
        <w:rPr>
          <w:rStyle w:val="StyleUnderline"/>
        </w:rPr>
        <w:t xml:space="preserve"> if all biodiversity disappeared civilization would end—but </w:t>
      </w:r>
      <w:r w:rsidRPr="002C4E6E">
        <w:rPr>
          <w:rStyle w:val="Emphasis"/>
          <w:highlight w:val="cyan"/>
        </w:rPr>
        <w:t>no one is forecasting the loss of all species</w:t>
      </w:r>
      <w:r w:rsidRPr="003F7524">
        <w:rPr>
          <w:rStyle w:val="StyleUnderline"/>
        </w:rPr>
        <w:t xml:space="preserve">. It seems plausible that the loss of </w:t>
      </w:r>
      <w:r w:rsidRPr="003F7524">
        <w:rPr>
          <w:rStyle w:val="Emphasis"/>
        </w:rPr>
        <w:t>90%</w:t>
      </w:r>
      <w:r w:rsidRPr="003F7524">
        <w:rPr>
          <w:rStyle w:val="StyleUnderline"/>
        </w:rPr>
        <w:t xml:space="preserve"> of the world’s species could also be apocalyptic, but </w:t>
      </w:r>
      <w:r w:rsidRPr="002C4E6E">
        <w:rPr>
          <w:rStyle w:val="Emphasis"/>
          <w:highlight w:val="cyan"/>
        </w:rPr>
        <w:t>no</w:t>
      </w:r>
      <w:r w:rsidRPr="002C4E6E">
        <w:rPr>
          <w:sz w:val="10"/>
          <w:szCs w:val="10"/>
          <w:highlight w:val="cyan"/>
        </w:rPr>
        <w:t xml:space="preserve">t </w:t>
      </w:r>
      <w:r w:rsidRPr="002C4E6E">
        <w:rPr>
          <w:rStyle w:val="Emphasis"/>
          <w:highlight w:val="cyan"/>
        </w:rPr>
        <w:t xml:space="preserve">one is predicting that degree of biodiversity loss </w:t>
      </w:r>
      <w:r w:rsidRPr="00007A1A">
        <w:rPr>
          <w:rStyle w:val="Emphasis"/>
        </w:rPr>
        <w:t>either</w:t>
      </w:r>
      <w:r w:rsidRPr="003F7524">
        <w:t xml:space="preserve">. Tragic, but plausible is the possibility of our planet suffering a loss of as many as half of its species. </w:t>
      </w:r>
      <w:r w:rsidRPr="003F7524">
        <w:rPr>
          <w:rStyle w:val="StyleUnderline"/>
        </w:rPr>
        <w:t>If global biodiversity were halved</w:t>
      </w:r>
      <w:r w:rsidRPr="003F7524">
        <w:t xml:space="preserve">, but at the same time locally the number of species stayed relatively stable, </w:t>
      </w:r>
      <w:r w:rsidRPr="003F7524">
        <w:rPr>
          <w:rStyle w:val="Emphasis"/>
        </w:rPr>
        <w:t>what would be the mechanism</w:t>
      </w:r>
      <w:r w:rsidRPr="003F7524">
        <w:rPr>
          <w:rStyle w:val="StyleUnderline"/>
        </w:rPr>
        <w:t xml:space="preserve"> for an end-of-civilization or even end of human prosperity scenario?</w:t>
      </w:r>
      <w:r w:rsidRPr="003F7524">
        <w:t xml:space="preserve"> Extinctions and </w:t>
      </w:r>
      <w:r w:rsidRPr="003F7524">
        <w:rPr>
          <w:rStyle w:val="StyleUnderline"/>
        </w:rPr>
        <w:t xml:space="preserve">biodiversity loss are </w:t>
      </w:r>
      <w:r w:rsidRPr="003F7524">
        <w:rPr>
          <w:rStyle w:val="Emphasis"/>
        </w:rPr>
        <w:t>ethical</w:t>
      </w:r>
      <w:r w:rsidRPr="003F7524">
        <w:rPr>
          <w:rStyle w:val="StyleUnderline"/>
        </w:rPr>
        <w:t xml:space="preserve"> and </w:t>
      </w:r>
      <w:r w:rsidRPr="003F7524">
        <w:rPr>
          <w:rStyle w:val="Emphasis"/>
        </w:rPr>
        <w:t>spiritual losses</w:t>
      </w:r>
      <w:r w:rsidRPr="003F7524">
        <w:rPr>
          <w:rStyle w:val="StyleUnderline"/>
        </w:rPr>
        <w:t xml:space="preserve">, but perhaps </w:t>
      </w:r>
      <w:r w:rsidRPr="003F7524">
        <w:rPr>
          <w:rStyle w:val="Emphasis"/>
        </w:rPr>
        <w:t>not an existential risk</w:t>
      </w:r>
      <w:r w:rsidRPr="003F7524">
        <w:t>.</w:t>
      </w:r>
    </w:p>
    <w:p w14:paraId="4B227271" w14:textId="77777777" w:rsidR="008D0DC8" w:rsidRPr="001C52B1" w:rsidRDefault="008D0DC8" w:rsidP="001C52B1"/>
    <w:sectPr w:rsidR="008D0DC8" w:rsidRPr="001C52B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53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687"/>
    <w:rsid w:val="00094DEC"/>
    <w:rsid w:val="00095C0B"/>
    <w:rsid w:val="000A2D8A"/>
    <w:rsid w:val="000D26A6"/>
    <w:rsid w:val="000D2B90"/>
    <w:rsid w:val="000D6ED8"/>
    <w:rsid w:val="000D717B"/>
    <w:rsid w:val="000E76B4"/>
    <w:rsid w:val="00100B28"/>
    <w:rsid w:val="00117316"/>
    <w:rsid w:val="001209B4"/>
    <w:rsid w:val="00144441"/>
    <w:rsid w:val="001761FC"/>
    <w:rsid w:val="00182655"/>
    <w:rsid w:val="001840F2"/>
    <w:rsid w:val="00185134"/>
    <w:rsid w:val="001856C6"/>
    <w:rsid w:val="00187255"/>
    <w:rsid w:val="00191B5F"/>
    <w:rsid w:val="00192487"/>
    <w:rsid w:val="00193416"/>
    <w:rsid w:val="00195073"/>
    <w:rsid w:val="0019668D"/>
    <w:rsid w:val="001A25FD"/>
    <w:rsid w:val="001A5371"/>
    <w:rsid w:val="001A72C7"/>
    <w:rsid w:val="001B73E3"/>
    <w:rsid w:val="001C316D"/>
    <w:rsid w:val="001C52B1"/>
    <w:rsid w:val="001C642B"/>
    <w:rsid w:val="001D1A0D"/>
    <w:rsid w:val="001D31AA"/>
    <w:rsid w:val="001D36BF"/>
    <w:rsid w:val="001D4C28"/>
    <w:rsid w:val="001E0B1F"/>
    <w:rsid w:val="001E0C0F"/>
    <w:rsid w:val="001E1E0B"/>
    <w:rsid w:val="001F1173"/>
    <w:rsid w:val="002005A8"/>
    <w:rsid w:val="00203DD8"/>
    <w:rsid w:val="00204E1D"/>
    <w:rsid w:val="002059BD"/>
    <w:rsid w:val="00207FD8"/>
    <w:rsid w:val="00210FAF"/>
    <w:rsid w:val="00213B1E"/>
    <w:rsid w:val="0021484D"/>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6873"/>
    <w:rsid w:val="003106B3"/>
    <w:rsid w:val="0031385D"/>
    <w:rsid w:val="003171AB"/>
    <w:rsid w:val="003223B2"/>
    <w:rsid w:val="00322A67"/>
    <w:rsid w:val="00330E13"/>
    <w:rsid w:val="00331801"/>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0C15"/>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219"/>
    <w:rsid w:val="00516A88"/>
    <w:rsid w:val="00522065"/>
    <w:rsid w:val="005224F2"/>
    <w:rsid w:val="005235DD"/>
    <w:rsid w:val="00533F1C"/>
    <w:rsid w:val="00536D8B"/>
    <w:rsid w:val="005379C3"/>
    <w:rsid w:val="005519C2"/>
    <w:rsid w:val="005523E0"/>
    <w:rsid w:val="0055320F"/>
    <w:rsid w:val="0055699B"/>
    <w:rsid w:val="0056020A"/>
    <w:rsid w:val="00563D3D"/>
    <w:rsid w:val="0056473E"/>
    <w:rsid w:val="005659AA"/>
    <w:rsid w:val="005676E8"/>
    <w:rsid w:val="00577C12"/>
    <w:rsid w:val="005807D0"/>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16E"/>
    <w:rsid w:val="005E1860"/>
    <w:rsid w:val="005F063B"/>
    <w:rsid w:val="005F192D"/>
    <w:rsid w:val="005F24C8"/>
    <w:rsid w:val="005F26AF"/>
    <w:rsid w:val="006056E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34C"/>
    <w:rsid w:val="006C3A56"/>
    <w:rsid w:val="006D13F4"/>
    <w:rsid w:val="006D6AED"/>
    <w:rsid w:val="006D7D15"/>
    <w:rsid w:val="006E0AA4"/>
    <w:rsid w:val="006E6D0B"/>
    <w:rsid w:val="006F126E"/>
    <w:rsid w:val="006F32C9"/>
    <w:rsid w:val="006F3834"/>
    <w:rsid w:val="006F5693"/>
    <w:rsid w:val="006F5D4C"/>
    <w:rsid w:val="00717B01"/>
    <w:rsid w:val="007227D9"/>
    <w:rsid w:val="0072370E"/>
    <w:rsid w:val="0072491F"/>
    <w:rsid w:val="00725598"/>
    <w:rsid w:val="007374A1"/>
    <w:rsid w:val="00752712"/>
    <w:rsid w:val="00753A84"/>
    <w:rsid w:val="007611F5"/>
    <w:rsid w:val="007619E4"/>
    <w:rsid w:val="00761E75"/>
    <w:rsid w:val="007648CB"/>
    <w:rsid w:val="0076495E"/>
    <w:rsid w:val="00765FC8"/>
    <w:rsid w:val="00775694"/>
    <w:rsid w:val="00793F46"/>
    <w:rsid w:val="00796ABA"/>
    <w:rsid w:val="007A1325"/>
    <w:rsid w:val="007A1A18"/>
    <w:rsid w:val="007A3BAF"/>
    <w:rsid w:val="007B53D8"/>
    <w:rsid w:val="007C22C5"/>
    <w:rsid w:val="007C57E1"/>
    <w:rsid w:val="007C5811"/>
    <w:rsid w:val="007D2DF5"/>
    <w:rsid w:val="007D451A"/>
    <w:rsid w:val="007D5E3E"/>
    <w:rsid w:val="007D7596"/>
    <w:rsid w:val="007E0048"/>
    <w:rsid w:val="007E242C"/>
    <w:rsid w:val="007E6631"/>
    <w:rsid w:val="00803A12"/>
    <w:rsid w:val="00805417"/>
    <w:rsid w:val="00820FDF"/>
    <w:rsid w:val="008266F9"/>
    <w:rsid w:val="008267E2"/>
    <w:rsid w:val="00826A9B"/>
    <w:rsid w:val="00834842"/>
    <w:rsid w:val="00840E7B"/>
    <w:rsid w:val="008536AF"/>
    <w:rsid w:val="00853D40"/>
    <w:rsid w:val="008564FC"/>
    <w:rsid w:val="0086163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29A"/>
    <w:rsid w:val="008A4633"/>
    <w:rsid w:val="008B032E"/>
    <w:rsid w:val="008C0FA2"/>
    <w:rsid w:val="008C2342"/>
    <w:rsid w:val="008C77B6"/>
    <w:rsid w:val="008D0DC8"/>
    <w:rsid w:val="008D1B91"/>
    <w:rsid w:val="008D724A"/>
    <w:rsid w:val="008E7A3E"/>
    <w:rsid w:val="008F41FD"/>
    <w:rsid w:val="008F4479"/>
    <w:rsid w:val="008F4BA0"/>
    <w:rsid w:val="00901726"/>
    <w:rsid w:val="00920E6A"/>
    <w:rsid w:val="00930666"/>
    <w:rsid w:val="00931816"/>
    <w:rsid w:val="009324BE"/>
    <w:rsid w:val="00932C71"/>
    <w:rsid w:val="009509D5"/>
    <w:rsid w:val="009538F5"/>
    <w:rsid w:val="00957187"/>
    <w:rsid w:val="00960255"/>
    <w:rsid w:val="009603E1"/>
    <w:rsid w:val="00961C9D"/>
    <w:rsid w:val="00962390"/>
    <w:rsid w:val="00963065"/>
    <w:rsid w:val="00970A06"/>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776"/>
    <w:rsid w:val="00A776BA"/>
    <w:rsid w:val="00A81FD2"/>
    <w:rsid w:val="00A8441A"/>
    <w:rsid w:val="00A8674A"/>
    <w:rsid w:val="00A90B67"/>
    <w:rsid w:val="00A96E24"/>
    <w:rsid w:val="00AA6F6E"/>
    <w:rsid w:val="00AB122B"/>
    <w:rsid w:val="00AB21B0"/>
    <w:rsid w:val="00AB48D3"/>
    <w:rsid w:val="00AC278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3DFD"/>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E1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3123"/>
    <w:rsid w:val="00CD4C83"/>
    <w:rsid w:val="00CD60C9"/>
    <w:rsid w:val="00D01EDC"/>
    <w:rsid w:val="00D078AA"/>
    <w:rsid w:val="00D10058"/>
    <w:rsid w:val="00D11978"/>
    <w:rsid w:val="00D158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3A7"/>
    <w:rsid w:val="00E353A2"/>
    <w:rsid w:val="00E36881"/>
    <w:rsid w:val="00E42E4C"/>
    <w:rsid w:val="00E47013"/>
    <w:rsid w:val="00E541F9"/>
    <w:rsid w:val="00E57B79"/>
    <w:rsid w:val="00E63419"/>
    <w:rsid w:val="00E64496"/>
    <w:rsid w:val="00E67ED2"/>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9E8"/>
    <w:rsid w:val="00F02046"/>
    <w:rsid w:val="00F053D8"/>
    <w:rsid w:val="00F07888"/>
    <w:rsid w:val="00F1313D"/>
    <w:rsid w:val="00F201E7"/>
    <w:rsid w:val="00F204E0"/>
    <w:rsid w:val="00F20B16"/>
    <w:rsid w:val="00F21C79"/>
    <w:rsid w:val="00F238C9"/>
    <w:rsid w:val="00F23CA5"/>
    <w:rsid w:val="00F277AA"/>
    <w:rsid w:val="00F31955"/>
    <w:rsid w:val="00F32180"/>
    <w:rsid w:val="00F34C06"/>
    <w:rsid w:val="00F43EA3"/>
    <w:rsid w:val="00F50C55"/>
    <w:rsid w:val="00F57FFB"/>
    <w:rsid w:val="00F601E6"/>
    <w:rsid w:val="00F73954"/>
    <w:rsid w:val="00F94060"/>
    <w:rsid w:val="00FA56F6"/>
    <w:rsid w:val="00FB329D"/>
    <w:rsid w:val="00FC0A7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C213AD"/>
  <w14:defaultImageDpi w14:val="300"/>
  <w15:docId w15:val="{71B3F3DE-2E7D-0147-B7C3-1F9DC592E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53A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253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253A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253A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no read,No Spacing211,No Spacing12,No Spacing2111,No Spacing4,No Spacing11111,No Spacing21, Ch,small space,No Spacing5,Heading 2 Char2 Char,Heading 2 Char1 Char Char,TAG,Tags,tags,ta,Car,t,T"/>
    <w:basedOn w:val="Normal"/>
    <w:next w:val="Normal"/>
    <w:link w:val="Heading4Char"/>
    <w:uiPriority w:val="9"/>
    <w:unhideWhenUsed/>
    <w:qFormat/>
    <w:rsid w:val="00E253A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253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53A7"/>
  </w:style>
  <w:style w:type="character" w:customStyle="1" w:styleId="Heading1Char">
    <w:name w:val="Heading 1 Char"/>
    <w:aliases w:val="Pocket Char"/>
    <w:basedOn w:val="DefaultParagraphFont"/>
    <w:link w:val="Heading1"/>
    <w:uiPriority w:val="9"/>
    <w:rsid w:val="00E253A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253A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253A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no read Char,No Spacing211 Char,No Spacing12 Char,No Spacing2111 Char,No Spacing4 Char,No Spacing11111 Char,No Spacing21 Char, Ch Char,TAG Char,t Char"/>
    <w:basedOn w:val="DefaultParagraphFont"/>
    <w:link w:val="Heading4"/>
    <w:uiPriority w:val="9"/>
    <w:rsid w:val="00E253A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253A7"/>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8."/>
    <w:basedOn w:val="DefaultParagraphFont"/>
    <w:uiPriority w:val="1"/>
    <w:qFormat/>
    <w:rsid w:val="00E253A7"/>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E253A7"/>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E253A7"/>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NoSpacing"/>
    <w:uiPriority w:val="99"/>
    <w:unhideWhenUsed/>
    <w:rsid w:val="00E253A7"/>
    <w:rPr>
      <w:color w:val="auto"/>
      <w:u w:val="none"/>
    </w:rPr>
  </w:style>
  <w:style w:type="paragraph" w:styleId="DocumentMap">
    <w:name w:val="Document Map"/>
    <w:basedOn w:val="Normal"/>
    <w:link w:val="DocumentMapChar"/>
    <w:uiPriority w:val="99"/>
    <w:semiHidden/>
    <w:unhideWhenUsed/>
    <w:rsid w:val="00E253A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253A7"/>
    <w:rPr>
      <w:rFonts w:ascii="Lucida Grande" w:hAnsi="Lucida Grande" w:cs="Lucida Grande"/>
    </w:rPr>
  </w:style>
  <w:style w:type="paragraph" w:customStyle="1" w:styleId="Analytic">
    <w:name w:val="Analytic"/>
    <w:basedOn w:val="Normal"/>
    <w:qFormat/>
    <w:rsid w:val="00E253A7"/>
    <w:rPr>
      <w:b/>
      <w:sz w:val="26"/>
    </w:rPr>
  </w:style>
  <w:style w:type="paragraph" w:customStyle="1" w:styleId="Emphasis1">
    <w:name w:val="Emphasis1"/>
    <w:basedOn w:val="Normal"/>
    <w:link w:val="Emphasis"/>
    <w:autoRedefine/>
    <w:uiPriority w:val="20"/>
    <w:qFormat/>
    <w:rsid w:val="006B334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861632"/>
    <w:pPr>
      <w:spacing w:after="0" w:line="240" w:lineRule="auto"/>
      <w:ind w:left="720"/>
      <w:jc w:val="both"/>
    </w:pPr>
    <w:rPr>
      <w:b/>
      <w:iCs/>
      <w:u w:val="single"/>
    </w:rPr>
  </w:style>
  <w:style w:type="paragraph" w:customStyle="1" w:styleId="UnderlinePara">
    <w:name w:val="Underline Para"/>
    <w:basedOn w:val="Normal"/>
    <w:uiPriority w:val="1"/>
    <w:qFormat/>
    <w:rsid w:val="00861632"/>
    <w:pPr>
      <w:widowControl w:val="0"/>
      <w:suppressAutoHyphens/>
      <w:spacing w:after="200" w:line="240" w:lineRule="auto"/>
      <w:contextualSpacing/>
    </w:pPr>
    <w:rPr>
      <w:rFonts w:asciiTheme="minorHAnsi" w:hAnsiTheme="minorHAnsi" w:cstheme="minorBidi"/>
      <w:u w:val="single"/>
    </w:rPr>
  </w:style>
  <w:style w:type="paragraph" w:styleId="NoSpacing">
    <w:name w:val="No Spacing"/>
    <w:aliases w:val="Note Level 2,Small Text,Card Format,Note Level 21,ClearFormatting,Clear,DDI Tag,Tag Title,No Spacing11211,card,Medium Grid 21,No Spacing22,No Spacing3,tag,No Spacing41,No Spacing111112,No Spacing31,Tag and Cite,No Spacing6,No Spacing7,Dont u"/>
    <w:basedOn w:val="Heading1"/>
    <w:link w:val="Hyperlink"/>
    <w:autoRedefine/>
    <w:uiPriority w:val="99"/>
    <w:qFormat/>
    <w:rsid w:val="0086163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Small">
    <w:name w:val="Small"/>
    <w:basedOn w:val="Normal"/>
    <w:link w:val="SmallChar"/>
    <w:qFormat/>
    <w:rsid w:val="00796ABA"/>
    <w:rPr>
      <w:rFonts w:eastAsia="Times New Roman" w:cs="Times New Roman"/>
      <w:sz w:val="14"/>
    </w:rPr>
  </w:style>
  <w:style w:type="character" w:customStyle="1" w:styleId="SmallChar">
    <w:name w:val="Small Char"/>
    <w:aliases w:val="Read stuff Char,ClearFormatting Char,No Spacing3 Char,No Spacing Char,Very Small Text Char,Small Text Char,No Spacing1 Char1,CD - Cite Char,Dont use Char,Tag and Cite Char,Debate Text Char1,No Spacing2 Char1,No Spacing11 Char1"/>
    <w:basedOn w:val="DefaultParagraphFont"/>
    <w:link w:val="Small"/>
    <w:qFormat/>
    <w:locked/>
    <w:rsid w:val="00796ABA"/>
    <w:rPr>
      <w:rFonts w:ascii="Calibri" w:eastAsia="Times New Roman" w:hAnsi="Calibri" w:cs="Times New Roman"/>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9704169">
      <w:bodyDiv w:val="1"/>
      <w:marLeft w:val="0"/>
      <w:marRight w:val="0"/>
      <w:marTop w:val="0"/>
      <w:marBottom w:val="0"/>
      <w:divBdr>
        <w:top w:val="none" w:sz="0" w:space="0" w:color="auto"/>
        <w:left w:val="none" w:sz="0" w:space="0" w:color="auto"/>
        <w:bottom w:val="none" w:sz="0" w:space="0" w:color="auto"/>
        <w:right w:val="none" w:sz="0" w:space="0" w:color="auto"/>
      </w:divBdr>
      <w:divsChild>
        <w:div w:id="1042442767">
          <w:marLeft w:val="0"/>
          <w:marRight w:val="0"/>
          <w:marTop w:val="45"/>
          <w:marBottom w:val="0"/>
          <w:divBdr>
            <w:top w:val="none" w:sz="0" w:space="0" w:color="auto"/>
            <w:left w:val="none" w:sz="0" w:space="0" w:color="auto"/>
            <w:bottom w:val="none" w:sz="0" w:space="0" w:color="auto"/>
            <w:right w:val="none" w:sz="0" w:space="0" w:color="auto"/>
          </w:divBdr>
          <w:divsChild>
            <w:div w:id="637340090">
              <w:marLeft w:val="0"/>
              <w:marRight w:val="0"/>
              <w:marTop w:val="0"/>
              <w:marBottom w:val="0"/>
              <w:divBdr>
                <w:top w:val="none" w:sz="0" w:space="0" w:color="auto"/>
                <w:left w:val="none" w:sz="0" w:space="0" w:color="auto"/>
                <w:bottom w:val="none" w:sz="0" w:space="0" w:color="auto"/>
                <w:right w:val="none" w:sz="0" w:space="0" w:color="auto"/>
              </w:divBdr>
              <w:divsChild>
                <w:div w:id="455224104">
                  <w:marLeft w:val="120"/>
                  <w:marRight w:val="120"/>
                  <w:marTop w:val="120"/>
                  <w:marBottom w:val="120"/>
                  <w:divBdr>
                    <w:top w:val="none" w:sz="0" w:space="0" w:color="auto"/>
                    <w:left w:val="none" w:sz="0" w:space="0" w:color="auto"/>
                    <w:bottom w:val="none" w:sz="0" w:space="0" w:color="auto"/>
                    <w:right w:val="none" w:sz="0" w:space="0" w:color="auto"/>
                  </w:divBdr>
                  <w:divsChild>
                    <w:div w:id="178743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190249">
          <w:marLeft w:val="0"/>
          <w:marRight w:val="0"/>
          <w:marTop w:val="45"/>
          <w:marBottom w:val="0"/>
          <w:divBdr>
            <w:top w:val="none" w:sz="0" w:space="0" w:color="auto"/>
            <w:left w:val="none" w:sz="0" w:space="0" w:color="auto"/>
            <w:bottom w:val="none" w:sz="0" w:space="0" w:color="auto"/>
            <w:right w:val="none" w:sz="0" w:space="0" w:color="auto"/>
          </w:divBdr>
          <w:divsChild>
            <w:div w:id="211507344">
              <w:marLeft w:val="0"/>
              <w:marRight w:val="0"/>
              <w:marTop w:val="0"/>
              <w:marBottom w:val="0"/>
              <w:divBdr>
                <w:top w:val="none" w:sz="0" w:space="0" w:color="auto"/>
                <w:left w:val="none" w:sz="0" w:space="0" w:color="auto"/>
                <w:bottom w:val="none" w:sz="0" w:space="0" w:color="auto"/>
                <w:right w:val="none" w:sz="0" w:space="0" w:color="auto"/>
              </w:divBdr>
              <w:divsChild>
                <w:div w:id="1071734811">
                  <w:marLeft w:val="120"/>
                  <w:marRight w:val="120"/>
                  <w:marTop w:val="120"/>
                  <w:marBottom w:val="120"/>
                  <w:divBdr>
                    <w:top w:val="none" w:sz="0" w:space="0" w:color="auto"/>
                    <w:left w:val="none" w:sz="0" w:space="0" w:color="auto"/>
                    <w:bottom w:val="none" w:sz="0" w:space="0" w:color="auto"/>
                    <w:right w:val="none" w:sz="0" w:space="0" w:color="auto"/>
                  </w:divBdr>
                  <w:divsChild>
                    <w:div w:id="173076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scc.gov/sites/default/files/transcripts/April%2025%2C%202019%20Hearing%20Transcript%20%282%29.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eignaffairs.com/articles/space/2019-03-26/why-creating-space-force-changes-nothing%20accessed%2012/10/2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chive.md/o/Hlbi1/https:/www.amazon.com/Cross-Domain-Deterrence-Strategy-Era-Complexity/dp/0190908653"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technologyreview.com/2018/10/19/139664/asteroid-mining-might-actually-be-better-for-the-environment/" TargetMode="External"/><Relationship Id="rId4" Type="http://schemas.openxmlformats.org/officeDocument/2006/relationships/customXml" Target="../customXml/item4.xml"/><Relationship Id="rId9" Type="http://schemas.openxmlformats.org/officeDocument/2006/relationships/hyperlink" Target="https://futurism.com/spacex-asks-the-u-s-to-fund-a-public-private-partnership-for-deep-space-exploratio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shonkey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27</Pages>
  <Words>10819</Words>
  <Characters>61669</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72344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Keyani, Arshon '23</cp:lastModifiedBy>
  <cp:revision>40</cp:revision>
  <dcterms:created xsi:type="dcterms:W3CDTF">2022-01-08T18:30:00Z</dcterms:created>
  <dcterms:modified xsi:type="dcterms:W3CDTF">2022-01-08T19:25:00Z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