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46434" w14:textId="3043CD8C" w:rsidR="00E42E4C" w:rsidRPr="007B0399" w:rsidRDefault="00835704" w:rsidP="00835704">
      <w:pPr>
        <w:pStyle w:val="Heading1"/>
        <w:rPr>
          <w:rFonts w:asciiTheme="majorHAnsi" w:hAnsiTheme="majorHAnsi" w:cstheme="majorHAnsi"/>
        </w:rPr>
      </w:pPr>
      <w:r w:rsidRPr="007B0399">
        <w:rPr>
          <w:rFonts w:asciiTheme="majorHAnsi" w:hAnsiTheme="majorHAnsi" w:cstheme="majorHAnsi"/>
        </w:rPr>
        <w:t>1NC</w:t>
      </w:r>
    </w:p>
    <w:p w14:paraId="34314216" w14:textId="0C5A8627" w:rsidR="00835704" w:rsidRPr="007B0399" w:rsidRDefault="002B6754" w:rsidP="002B6754">
      <w:pPr>
        <w:pStyle w:val="Heading2"/>
        <w:rPr>
          <w:rFonts w:asciiTheme="majorHAnsi" w:hAnsiTheme="majorHAnsi" w:cstheme="majorHAnsi"/>
        </w:rPr>
      </w:pPr>
      <w:r w:rsidRPr="007B0399">
        <w:rPr>
          <w:rFonts w:asciiTheme="majorHAnsi" w:hAnsiTheme="majorHAnsi" w:cstheme="majorHAnsi"/>
        </w:rPr>
        <w:t>1</w:t>
      </w:r>
    </w:p>
    <w:p w14:paraId="638504B2" w14:textId="731E6CB6" w:rsidR="008151EF" w:rsidRPr="007B0399" w:rsidRDefault="009D50A2" w:rsidP="008151EF">
      <w:pPr>
        <w:pStyle w:val="Heading4"/>
        <w:rPr>
          <w:rFonts w:asciiTheme="majorHAnsi" w:hAnsiTheme="majorHAnsi" w:cstheme="majorHAnsi"/>
        </w:rPr>
      </w:pPr>
      <w:proofErr w:type="spellStart"/>
      <w:r w:rsidRPr="007B0399">
        <w:rPr>
          <w:rFonts w:asciiTheme="majorHAnsi" w:hAnsiTheme="majorHAnsi" w:cstheme="majorHAnsi"/>
        </w:rPr>
        <w:t>Interp</w:t>
      </w:r>
      <w:proofErr w:type="spellEnd"/>
      <w:r w:rsidR="008151EF" w:rsidRPr="007B0399">
        <w:rPr>
          <w:rFonts w:asciiTheme="majorHAnsi" w:hAnsiTheme="majorHAnsi" w:cstheme="majorHAnsi"/>
        </w:rPr>
        <w:t xml:space="preserve">: </w:t>
      </w:r>
      <w:proofErr w:type="spellStart"/>
      <w:proofErr w:type="gramStart"/>
      <w:r w:rsidR="008151EF" w:rsidRPr="007B0399">
        <w:rPr>
          <w:rFonts w:asciiTheme="majorHAnsi" w:hAnsiTheme="majorHAnsi" w:cstheme="majorHAnsi"/>
        </w:rPr>
        <w:t>cant</w:t>
      </w:r>
      <w:proofErr w:type="spellEnd"/>
      <w:proofErr w:type="gramEnd"/>
      <w:r w:rsidR="008151EF" w:rsidRPr="007B0399">
        <w:rPr>
          <w:rFonts w:asciiTheme="majorHAnsi" w:hAnsiTheme="majorHAnsi" w:cstheme="majorHAnsi"/>
        </w:rPr>
        <w:t xml:space="preserve"> say </w:t>
      </w:r>
      <w:proofErr w:type="spellStart"/>
      <w:r w:rsidR="008151EF" w:rsidRPr="007B0399">
        <w:rPr>
          <w:rFonts w:asciiTheme="majorHAnsi" w:hAnsiTheme="majorHAnsi" w:cstheme="majorHAnsi"/>
        </w:rPr>
        <w:t>aff</w:t>
      </w:r>
      <w:proofErr w:type="spellEnd"/>
      <w:r w:rsidR="008151EF" w:rsidRPr="007B0399">
        <w:rPr>
          <w:rFonts w:asciiTheme="majorHAnsi" w:hAnsiTheme="majorHAnsi" w:cstheme="majorHAnsi"/>
        </w:rPr>
        <w:t xml:space="preserve"> theory is </w:t>
      </w:r>
      <w:proofErr w:type="spellStart"/>
      <w:r w:rsidR="008151EF" w:rsidRPr="007B0399">
        <w:rPr>
          <w:rFonts w:asciiTheme="majorHAnsi" w:hAnsiTheme="majorHAnsi" w:cstheme="majorHAnsi"/>
        </w:rPr>
        <w:t>dtd</w:t>
      </w:r>
      <w:proofErr w:type="spellEnd"/>
      <w:r w:rsidR="008151EF" w:rsidRPr="007B0399">
        <w:rPr>
          <w:rFonts w:asciiTheme="majorHAnsi" w:hAnsiTheme="majorHAnsi" w:cstheme="majorHAnsi"/>
        </w:rPr>
        <w:t xml:space="preserve">, no </w:t>
      </w:r>
      <w:proofErr w:type="spellStart"/>
      <w:r w:rsidR="008151EF" w:rsidRPr="007B0399">
        <w:rPr>
          <w:rFonts w:asciiTheme="majorHAnsi" w:hAnsiTheme="majorHAnsi" w:cstheme="majorHAnsi"/>
        </w:rPr>
        <w:t>rvi</w:t>
      </w:r>
      <w:proofErr w:type="spellEnd"/>
      <w:r w:rsidR="008151EF" w:rsidRPr="007B0399">
        <w:rPr>
          <w:rFonts w:asciiTheme="majorHAnsi" w:hAnsiTheme="majorHAnsi" w:cstheme="majorHAnsi"/>
        </w:rPr>
        <w:t xml:space="preserve">, ci and </w:t>
      </w:r>
      <w:proofErr w:type="spellStart"/>
      <w:r w:rsidR="008151EF" w:rsidRPr="007B0399">
        <w:rPr>
          <w:rFonts w:asciiTheme="majorHAnsi" w:hAnsiTheme="majorHAnsi" w:cstheme="majorHAnsi"/>
        </w:rPr>
        <w:t>aff</w:t>
      </w:r>
      <w:proofErr w:type="spellEnd"/>
      <w:r w:rsidR="008151EF" w:rsidRPr="007B0399">
        <w:rPr>
          <w:rFonts w:asciiTheme="majorHAnsi" w:hAnsiTheme="majorHAnsi" w:cstheme="majorHAnsi"/>
        </w:rPr>
        <w:t xml:space="preserve"> fairness issues come before </w:t>
      </w:r>
      <w:proofErr w:type="spellStart"/>
      <w:r w:rsidR="008151EF" w:rsidRPr="007B0399">
        <w:rPr>
          <w:rFonts w:asciiTheme="majorHAnsi" w:hAnsiTheme="majorHAnsi" w:cstheme="majorHAnsi"/>
        </w:rPr>
        <w:t>nc</w:t>
      </w:r>
      <w:proofErr w:type="spellEnd"/>
      <w:r w:rsidR="008151EF" w:rsidRPr="007B0399">
        <w:rPr>
          <w:rFonts w:asciiTheme="majorHAnsi" w:hAnsiTheme="majorHAnsi" w:cstheme="majorHAnsi"/>
        </w:rPr>
        <w:t xml:space="preserve"> arguments</w:t>
      </w:r>
      <w:r w:rsidR="0010489E">
        <w:rPr>
          <w:rFonts w:asciiTheme="majorHAnsi" w:hAnsiTheme="majorHAnsi" w:cstheme="majorHAnsi"/>
        </w:rPr>
        <w:t xml:space="preserve">, </w:t>
      </w:r>
    </w:p>
    <w:p w14:paraId="3219ADF9" w14:textId="62D16DCC" w:rsidR="009D50A2" w:rsidRPr="007B0399" w:rsidRDefault="009D50A2" w:rsidP="009D50A2">
      <w:pPr>
        <w:pStyle w:val="Heading4"/>
        <w:rPr>
          <w:rFonts w:asciiTheme="majorHAnsi" w:hAnsiTheme="majorHAnsi" w:cstheme="majorHAnsi"/>
        </w:rPr>
      </w:pPr>
      <w:r w:rsidRPr="007B0399">
        <w:rPr>
          <w:rFonts w:asciiTheme="majorHAnsi" w:hAnsiTheme="majorHAnsi" w:cstheme="majorHAnsi"/>
        </w:rPr>
        <w:t>Violation – Their UV</w:t>
      </w:r>
    </w:p>
    <w:p w14:paraId="2A9706E6" w14:textId="713B083F" w:rsidR="009D50A2" w:rsidRPr="007B0399" w:rsidRDefault="009D50A2" w:rsidP="009D50A2">
      <w:pPr>
        <w:pStyle w:val="Heading4"/>
        <w:rPr>
          <w:rFonts w:asciiTheme="majorHAnsi" w:hAnsiTheme="majorHAnsi" w:cstheme="majorHAnsi"/>
        </w:rPr>
      </w:pPr>
      <w:r w:rsidRPr="007B0399">
        <w:rPr>
          <w:rFonts w:asciiTheme="majorHAnsi" w:hAnsiTheme="majorHAnsi" w:cstheme="majorHAnsi"/>
        </w:rPr>
        <w:t xml:space="preserve">1] Inf – Abuse - They can just READ a theory shell </w:t>
      </w:r>
      <w:proofErr w:type="spellStart"/>
      <w:r w:rsidRPr="007B0399">
        <w:rPr>
          <w:rFonts w:asciiTheme="majorHAnsi" w:hAnsiTheme="majorHAnsi" w:cstheme="majorHAnsi"/>
        </w:rPr>
        <w:t>thas</w:t>
      </w:r>
      <w:proofErr w:type="spellEnd"/>
      <w:r w:rsidRPr="007B0399">
        <w:rPr>
          <w:rFonts w:asciiTheme="majorHAnsi" w:hAnsiTheme="majorHAnsi" w:cstheme="majorHAnsi"/>
        </w:rPr>
        <w:t xml:space="preserve"> </w:t>
      </w:r>
      <w:proofErr w:type="spellStart"/>
      <w:r w:rsidRPr="007B0399">
        <w:rPr>
          <w:rFonts w:asciiTheme="majorHAnsi" w:hAnsiTheme="majorHAnsi" w:cstheme="majorHAnsi"/>
        </w:rPr>
        <w:t>dtd</w:t>
      </w:r>
      <w:proofErr w:type="spellEnd"/>
      <w:r w:rsidRPr="007B0399">
        <w:rPr>
          <w:rFonts w:asciiTheme="majorHAnsi" w:hAnsiTheme="majorHAnsi" w:cstheme="majorHAnsi"/>
        </w:rPr>
        <w:t xml:space="preserve">/no </w:t>
      </w:r>
      <w:proofErr w:type="spellStart"/>
      <w:r w:rsidRPr="007B0399">
        <w:rPr>
          <w:rFonts w:asciiTheme="majorHAnsi" w:hAnsiTheme="majorHAnsi" w:cstheme="majorHAnsi"/>
        </w:rPr>
        <w:t>rvi</w:t>
      </w:r>
      <w:proofErr w:type="spellEnd"/>
      <w:r w:rsidRPr="007B0399">
        <w:rPr>
          <w:rFonts w:asciiTheme="majorHAnsi" w:hAnsiTheme="majorHAnsi" w:cstheme="majorHAnsi"/>
        </w:rPr>
        <w:t xml:space="preserve">/ci that means their standard automatically comes before any 1nc standard since </w:t>
      </w:r>
      <w:proofErr w:type="spellStart"/>
      <w:r w:rsidRPr="007B0399">
        <w:rPr>
          <w:rFonts w:asciiTheme="majorHAnsi" w:hAnsiTheme="majorHAnsi" w:cstheme="majorHAnsi"/>
        </w:rPr>
        <w:t>aff</w:t>
      </w:r>
      <w:proofErr w:type="spellEnd"/>
      <w:r w:rsidRPr="007B0399">
        <w:rPr>
          <w:rFonts w:asciiTheme="majorHAnsi" w:hAnsiTheme="majorHAnsi" w:cstheme="majorHAnsi"/>
        </w:rPr>
        <w:t xml:space="preserve"> fairness comes first, it also means it comes as the highest layer </w:t>
      </w:r>
      <w:proofErr w:type="spellStart"/>
      <w:r w:rsidRPr="007B0399">
        <w:rPr>
          <w:rFonts w:asciiTheme="majorHAnsi" w:hAnsiTheme="majorHAnsi" w:cstheme="majorHAnsi"/>
        </w:rPr>
        <w:t>cuz</w:t>
      </w:r>
      <w:proofErr w:type="spellEnd"/>
      <w:r w:rsidRPr="007B0399">
        <w:rPr>
          <w:rFonts w:asciiTheme="majorHAnsi" w:hAnsiTheme="majorHAnsi" w:cstheme="majorHAnsi"/>
        </w:rPr>
        <w:t xml:space="preserve"> </w:t>
      </w:r>
      <w:proofErr w:type="spellStart"/>
      <w:r w:rsidRPr="007B0399">
        <w:rPr>
          <w:rFonts w:asciiTheme="majorHAnsi" w:hAnsiTheme="majorHAnsi" w:cstheme="majorHAnsi"/>
        </w:rPr>
        <w:t>i</w:t>
      </w:r>
      <w:proofErr w:type="spellEnd"/>
      <w:r w:rsidRPr="007B0399">
        <w:rPr>
          <w:rFonts w:asciiTheme="majorHAnsi" w:hAnsiTheme="majorHAnsi" w:cstheme="majorHAnsi"/>
        </w:rPr>
        <w:t xml:space="preserve"> </w:t>
      </w:r>
      <w:proofErr w:type="gramStart"/>
      <w:r w:rsidRPr="007B0399">
        <w:rPr>
          <w:rFonts w:asciiTheme="majorHAnsi" w:hAnsiTheme="majorHAnsi" w:cstheme="majorHAnsi"/>
        </w:rPr>
        <w:t>cant</w:t>
      </w:r>
      <w:proofErr w:type="gramEnd"/>
      <w:r w:rsidRPr="007B0399">
        <w:rPr>
          <w:rFonts w:asciiTheme="majorHAnsi" w:hAnsiTheme="majorHAnsi" w:cstheme="majorHAnsi"/>
        </w:rPr>
        <w:t xml:space="preserve"> weigh between other shells </w:t>
      </w:r>
      <w:proofErr w:type="spellStart"/>
      <w:r w:rsidRPr="007B0399">
        <w:rPr>
          <w:rFonts w:asciiTheme="majorHAnsi" w:hAnsiTheme="majorHAnsi" w:cstheme="majorHAnsi"/>
        </w:rPr>
        <w:t>cuz</w:t>
      </w:r>
      <w:proofErr w:type="spellEnd"/>
      <w:r w:rsidRPr="007B0399">
        <w:rPr>
          <w:rFonts w:asciiTheme="majorHAnsi" w:hAnsiTheme="majorHAnsi" w:cstheme="majorHAnsi"/>
        </w:rPr>
        <w:t xml:space="preserve"> the </w:t>
      </w:r>
      <w:proofErr w:type="spellStart"/>
      <w:r w:rsidRPr="007B0399">
        <w:rPr>
          <w:rFonts w:asciiTheme="majorHAnsi" w:hAnsiTheme="majorHAnsi" w:cstheme="majorHAnsi"/>
        </w:rPr>
        <w:t>aff</w:t>
      </w:r>
      <w:proofErr w:type="spellEnd"/>
      <w:r w:rsidRPr="007B0399">
        <w:rPr>
          <w:rFonts w:asciiTheme="majorHAnsi" w:hAnsiTheme="majorHAnsi" w:cstheme="majorHAnsi"/>
        </w:rPr>
        <w:t xml:space="preserve"> has the highest fairness adv. </w:t>
      </w:r>
      <w:proofErr w:type="gramStart"/>
      <w:r w:rsidRPr="007B0399">
        <w:rPr>
          <w:rFonts w:asciiTheme="majorHAnsi" w:hAnsiTheme="majorHAnsi" w:cstheme="majorHAnsi"/>
        </w:rPr>
        <w:t>So</w:t>
      </w:r>
      <w:proofErr w:type="gramEnd"/>
      <w:r w:rsidRPr="007B0399">
        <w:rPr>
          <w:rFonts w:asciiTheme="majorHAnsi" w:hAnsiTheme="majorHAnsi" w:cstheme="majorHAnsi"/>
        </w:rPr>
        <w:t xml:space="preserve"> this means that as long as they j read a shell </w:t>
      </w:r>
      <w:proofErr w:type="spellStart"/>
      <w:r w:rsidRPr="007B0399">
        <w:rPr>
          <w:rFonts w:asciiTheme="majorHAnsi" w:hAnsiTheme="majorHAnsi" w:cstheme="majorHAnsi"/>
        </w:rPr>
        <w:t>i</w:t>
      </w:r>
      <w:proofErr w:type="spellEnd"/>
      <w:r w:rsidRPr="007B0399">
        <w:rPr>
          <w:rFonts w:asciiTheme="majorHAnsi" w:hAnsiTheme="majorHAnsi" w:cstheme="majorHAnsi"/>
        </w:rPr>
        <w:t xml:space="preserve"> violate in the 1ar </w:t>
      </w:r>
      <w:proofErr w:type="spellStart"/>
      <w:r w:rsidRPr="007B0399">
        <w:rPr>
          <w:rFonts w:asciiTheme="majorHAnsi" w:hAnsiTheme="majorHAnsi" w:cstheme="majorHAnsi"/>
        </w:rPr>
        <w:t>i</w:t>
      </w:r>
      <w:proofErr w:type="spellEnd"/>
      <w:r w:rsidRPr="007B0399">
        <w:rPr>
          <w:rFonts w:asciiTheme="majorHAnsi" w:hAnsiTheme="majorHAnsi" w:cstheme="majorHAnsi"/>
        </w:rPr>
        <w:t xml:space="preserve"> will lose</w:t>
      </w:r>
    </w:p>
    <w:p w14:paraId="2C225FC8" w14:textId="04289B15" w:rsidR="00E5237D" w:rsidRPr="007B0399" w:rsidRDefault="00E5237D" w:rsidP="00E5237D">
      <w:pPr>
        <w:pStyle w:val="Heading4"/>
        <w:rPr>
          <w:rFonts w:asciiTheme="majorHAnsi" w:hAnsiTheme="majorHAnsi" w:cstheme="majorHAnsi"/>
        </w:rPr>
      </w:pPr>
      <w:r w:rsidRPr="007B0399">
        <w:rPr>
          <w:rFonts w:asciiTheme="majorHAnsi" w:hAnsiTheme="majorHAnsi" w:cstheme="majorHAnsi"/>
        </w:rPr>
        <w:t xml:space="preserve">Fairness and education are voters – </w:t>
      </w:r>
      <w:proofErr w:type="spellStart"/>
      <w:r w:rsidRPr="007B0399">
        <w:rPr>
          <w:rFonts w:asciiTheme="majorHAnsi" w:hAnsiTheme="majorHAnsi" w:cstheme="majorHAnsi"/>
        </w:rPr>
        <w:t>its</w:t>
      </w:r>
      <w:proofErr w:type="spellEnd"/>
      <w:r w:rsidRPr="007B0399">
        <w:rPr>
          <w:rFonts w:asciiTheme="majorHAnsi" w:hAnsiTheme="majorHAnsi" w:cstheme="majorHAnsi"/>
        </w:rPr>
        <w:t xml:space="preserve"> how judges evaluate rounds and why schools fund debate</w:t>
      </w:r>
    </w:p>
    <w:p w14:paraId="3DC14B9B" w14:textId="77777777" w:rsidR="00E5237D" w:rsidRPr="007B0399" w:rsidRDefault="00E5237D" w:rsidP="00E5237D">
      <w:pPr>
        <w:pStyle w:val="Heading4"/>
        <w:rPr>
          <w:rFonts w:asciiTheme="majorHAnsi" w:hAnsiTheme="majorHAnsi" w:cstheme="majorHAnsi"/>
        </w:rPr>
      </w:pPr>
      <w:r w:rsidRPr="007B0399">
        <w:rPr>
          <w:rFonts w:asciiTheme="majorHAnsi" w:hAnsiTheme="majorHAnsi" w:cstheme="majorHAnsi"/>
        </w:rPr>
        <w:t>DTD – it’s key to norm set and deter future abuse</w:t>
      </w:r>
    </w:p>
    <w:p w14:paraId="3B7E4BE1" w14:textId="77777777" w:rsidR="00E5237D" w:rsidRPr="007B0399" w:rsidRDefault="00E5237D" w:rsidP="00E5237D">
      <w:pPr>
        <w:pStyle w:val="Heading4"/>
        <w:rPr>
          <w:rFonts w:asciiTheme="majorHAnsi" w:hAnsiTheme="majorHAnsi" w:cstheme="majorHAnsi"/>
        </w:rPr>
      </w:pPr>
      <w:r w:rsidRPr="007B0399">
        <w:rPr>
          <w:rFonts w:asciiTheme="majorHAnsi" w:hAnsiTheme="majorHAnsi" w:cstheme="majorHAnsi"/>
        </w:rPr>
        <w:t xml:space="preserve">Neg theory is DTD - 1ARs control the direction of the debate because it determines what the 2NR </w:t>
      </w:r>
      <w:proofErr w:type="gramStart"/>
      <w:r w:rsidRPr="007B0399">
        <w:rPr>
          <w:rFonts w:asciiTheme="majorHAnsi" w:hAnsiTheme="majorHAnsi" w:cstheme="majorHAnsi"/>
        </w:rPr>
        <w:t>has to</w:t>
      </w:r>
      <w:proofErr w:type="gramEnd"/>
      <w:r w:rsidRPr="007B0399">
        <w:rPr>
          <w:rFonts w:asciiTheme="majorHAnsi" w:hAnsiTheme="majorHAnsi" w:cstheme="majorHAnsi"/>
        </w:rPr>
        <w:t xml:space="preserve"> go for – DTD allows us some leeway in the round by having some control in the direction</w:t>
      </w:r>
    </w:p>
    <w:p w14:paraId="7731D705" w14:textId="77777777" w:rsidR="00E5237D" w:rsidRPr="007B0399" w:rsidRDefault="00E5237D" w:rsidP="00E5237D">
      <w:pPr>
        <w:pStyle w:val="Heading4"/>
        <w:rPr>
          <w:rFonts w:asciiTheme="majorHAnsi" w:hAnsiTheme="majorHAnsi" w:cstheme="majorHAnsi"/>
        </w:rPr>
      </w:pPr>
      <w:r w:rsidRPr="007B0399">
        <w:rPr>
          <w:rFonts w:asciiTheme="majorHAnsi" w:hAnsiTheme="majorHAnsi" w:cstheme="majorHAnsi"/>
        </w:rPr>
        <w:t xml:space="preserve">Competing </w:t>
      </w:r>
      <w:proofErr w:type="spellStart"/>
      <w:r w:rsidRPr="007B0399">
        <w:rPr>
          <w:rFonts w:asciiTheme="majorHAnsi" w:hAnsiTheme="majorHAnsi" w:cstheme="majorHAnsi"/>
        </w:rPr>
        <w:t>interps</w:t>
      </w:r>
      <w:proofErr w:type="spellEnd"/>
      <w:r w:rsidRPr="007B0399">
        <w:rPr>
          <w:rFonts w:asciiTheme="majorHAnsi" w:hAnsiTheme="majorHAnsi" w:cstheme="majorHAnsi"/>
        </w:rPr>
        <w:t xml:space="preserve"> – Reasonability invites arbitrary judge intervention and a race to the bottom of questionable argumentation – it also collapses since </w:t>
      </w:r>
      <w:proofErr w:type="spellStart"/>
      <w:r w:rsidRPr="007B0399">
        <w:rPr>
          <w:rFonts w:asciiTheme="majorHAnsi" w:hAnsiTheme="majorHAnsi" w:cstheme="majorHAnsi"/>
        </w:rPr>
        <w:t>brightlines</w:t>
      </w:r>
      <w:proofErr w:type="spellEnd"/>
      <w:r w:rsidRPr="007B0399">
        <w:rPr>
          <w:rFonts w:asciiTheme="majorHAnsi" w:hAnsiTheme="majorHAnsi" w:cstheme="majorHAnsi"/>
        </w:rPr>
        <w:t xml:space="preserve"> operate on an offense-defense paradigm</w:t>
      </w:r>
    </w:p>
    <w:p w14:paraId="4E12C451" w14:textId="77777777" w:rsidR="00E5237D" w:rsidRPr="007B0399" w:rsidRDefault="00E5237D" w:rsidP="00E5237D">
      <w:pPr>
        <w:pStyle w:val="Heading4"/>
        <w:rPr>
          <w:rFonts w:asciiTheme="majorHAnsi" w:hAnsiTheme="majorHAnsi" w:cstheme="majorHAnsi"/>
        </w:rPr>
      </w:pPr>
      <w:r w:rsidRPr="007B0399">
        <w:rPr>
          <w:rFonts w:asciiTheme="majorHAnsi" w:hAnsiTheme="majorHAnsi" w:cstheme="majorHAnsi"/>
        </w:rPr>
        <w:t>No RVIs – A – Going all in on theory kills substance education which outweighs on timeframe B - Discourages checking real abuse which outweighs on norm-setting C – Encourages theory baiting – outweighs because if the shell is frivolous, they can beat it quickly D – its illogical for you to win for proving you were fair – outweighs since logic is a litmus test for other arguments E - Kills norm setting since debaters can never admit they’re wrong – outweighs since norm setting is the constitutive purpose of theory F – They are the logic of criminalization that over-punish people-of-color for trying to create productive discourse</w:t>
      </w:r>
    </w:p>
    <w:p w14:paraId="261EBB74" w14:textId="77777777" w:rsidR="00E862C7" w:rsidRPr="007B0399" w:rsidRDefault="00E862C7" w:rsidP="00E862C7">
      <w:pPr>
        <w:rPr>
          <w:rFonts w:asciiTheme="majorHAnsi" w:hAnsiTheme="majorHAnsi" w:cstheme="majorHAnsi"/>
        </w:rPr>
      </w:pPr>
    </w:p>
    <w:p w14:paraId="5CA5DEA0" w14:textId="77777777" w:rsidR="00CD3CD2" w:rsidRPr="007B0399" w:rsidRDefault="00CD3CD2" w:rsidP="00CD3CD2">
      <w:pPr>
        <w:rPr>
          <w:rFonts w:asciiTheme="majorHAnsi" w:hAnsiTheme="majorHAnsi" w:cstheme="majorHAnsi"/>
        </w:rPr>
      </w:pPr>
    </w:p>
    <w:p w14:paraId="6AF81702" w14:textId="1FF59A7A" w:rsidR="002B6754" w:rsidRPr="007B0399" w:rsidRDefault="00CD3CD2" w:rsidP="00CD3CD2">
      <w:pPr>
        <w:pStyle w:val="Heading2"/>
        <w:rPr>
          <w:rFonts w:asciiTheme="majorHAnsi" w:hAnsiTheme="majorHAnsi" w:cstheme="majorHAnsi"/>
        </w:rPr>
      </w:pPr>
      <w:r w:rsidRPr="007B0399">
        <w:rPr>
          <w:rFonts w:asciiTheme="majorHAnsi" w:hAnsiTheme="majorHAnsi" w:cstheme="majorHAnsi"/>
        </w:rPr>
        <w:t>2</w:t>
      </w:r>
    </w:p>
    <w:p w14:paraId="62CE5365" w14:textId="77777777" w:rsidR="00546D24" w:rsidRPr="007B0399" w:rsidRDefault="00546D24" w:rsidP="00546D24">
      <w:pPr>
        <w:pStyle w:val="Heading4"/>
        <w:rPr>
          <w:rFonts w:asciiTheme="majorHAnsi" w:hAnsiTheme="majorHAnsi" w:cstheme="majorHAnsi"/>
        </w:rPr>
      </w:pPr>
      <w:r w:rsidRPr="007B0399">
        <w:rPr>
          <w:rFonts w:asciiTheme="majorHAnsi" w:hAnsiTheme="majorHAnsi" w:cstheme="majorHAnsi"/>
        </w:rPr>
        <w:t>Interpretation - the affirmative can only garner offense from the hypothetical implementation of their plan text</w:t>
      </w:r>
    </w:p>
    <w:p w14:paraId="20623B0F" w14:textId="77777777" w:rsidR="00546D24" w:rsidRPr="007B0399" w:rsidRDefault="00546D24" w:rsidP="00546D24">
      <w:pPr>
        <w:pStyle w:val="Heading4"/>
        <w:rPr>
          <w:rFonts w:asciiTheme="majorHAnsi" w:hAnsiTheme="majorHAnsi" w:cstheme="majorHAnsi"/>
        </w:rPr>
      </w:pPr>
      <w:r w:rsidRPr="007B0399">
        <w:rPr>
          <w:rFonts w:asciiTheme="majorHAnsi" w:hAnsiTheme="majorHAnsi" w:cstheme="majorHAnsi"/>
        </w:rPr>
        <w:t>Resolved means a legislative policy</w:t>
      </w:r>
    </w:p>
    <w:p w14:paraId="73808178" w14:textId="77777777" w:rsidR="00546D24" w:rsidRPr="007B0399" w:rsidRDefault="00546D24" w:rsidP="00546D24">
      <w:pPr>
        <w:rPr>
          <w:rStyle w:val="StyleUnderline"/>
          <w:rFonts w:asciiTheme="majorHAnsi" w:hAnsiTheme="majorHAnsi" w:cstheme="majorHAnsi"/>
          <w:b/>
          <w:sz w:val="16"/>
        </w:rPr>
      </w:pPr>
      <w:r w:rsidRPr="007B0399">
        <w:rPr>
          <w:rStyle w:val="Style13ptBold"/>
          <w:rFonts w:asciiTheme="majorHAnsi" w:hAnsiTheme="majorHAnsi" w:cstheme="majorHAnsi"/>
        </w:rPr>
        <w:t>W</w:t>
      </w:r>
      <w:r w:rsidRPr="007B0399">
        <w:rPr>
          <w:rStyle w:val="StyleUnderline"/>
          <w:rFonts w:asciiTheme="majorHAnsi" w:hAnsiTheme="majorHAnsi" w:cstheme="majorHAnsi"/>
        </w:rPr>
        <w:t xml:space="preserve">ords and </w:t>
      </w:r>
      <w:r w:rsidRPr="007B0399">
        <w:rPr>
          <w:rStyle w:val="Style13ptBold"/>
          <w:rFonts w:asciiTheme="majorHAnsi" w:hAnsiTheme="majorHAnsi" w:cstheme="majorHAnsi"/>
        </w:rPr>
        <w:t>P</w:t>
      </w:r>
      <w:r w:rsidRPr="007B0399">
        <w:rPr>
          <w:rStyle w:val="StyleUnderline"/>
          <w:rFonts w:asciiTheme="majorHAnsi" w:hAnsiTheme="majorHAnsi" w:cstheme="majorHAnsi"/>
        </w:rPr>
        <w:t xml:space="preserve">hrases </w:t>
      </w:r>
      <w:r w:rsidRPr="007B0399">
        <w:rPr>
          <w:rStyle w:val="Style13ptBold"/>
          <w:rFonts w:asciiTheme="majorHAnsi" w:hAnsiTheme="majorHAnsi" w:cstheme="majorHAnsi"/>
        </w:rPr>
        <w:t>64</w:t>
      </w:r>
      <w:r w:rsidRPr="007B0399">
        <w:rPr>
          <w:rFonts w:asciiTheme="majorHAnsi" w:hAnsiTheme="majorHAnsi" w:cstheme="majorHAnsi"/>
        </w:rPr>
        <w:t xml:space="preserve"> Words and Phrases Permanent Edition. “Resolved”. 1964.</w:t>
      </w:r>
    </w:p>
    <w:p w14:paraId="23F3BC53" w14:textId="77777777" w:rsidR="00546D24" w:rsidRPr="007B0399" w:rsidRDefault="00546D24" w:rsidP="00546D24">
      <w:pPr>
        <w:rPr>
          <w:rFonts w:asciiTheme="majorHAnsi" w:hAnsiTheme="majorHAnsi" w:cstheme="majorHAnsi"/>
        </w:rPr>
      </w:pPr>
      <w:r w:rsidRPr="007B0399">
        <w:rPr>
          <w:rStyle w:val="StyleUnderline"/>
          <w:rFonts w:asciiTheme="majorHAnsi" w:hAnsiTheme="majorHAnsi" w:cstheme="majorHAnsi"/>
        </w:rPr>
        <w:t>Definition of the word “</w:t>
      </w:r>
      <w:r w:rsidRPr="007B0399">
        <w:rPr>
          <w:rStyle w:val="StyleUnderline"/>
          <w:rFonts w:asciiTheme="majorHAnsi" w:hAnsiTheme="majorHAnsi" w:cstheme="majorHAnsi"/>
          <w:highlight w:val="cyan"/>
        </w:rPr>
        <w:t>resolve</w:t>
      </w:r>
      <w:r w:rsidRPr="007B0399">
        <w:rPr>
          <w:rStyle w:val="StyleUnderline"/>
          <w:rFonts w:asciiTheme="majorHAnsi" w:hAnsiTheme="majorHAnsi" w:cstheme="majorHAnsi"/>
        </w:rPr>
        <w:t xml:space="preserve">,” given by Webster </w:t>
      </w:r>
      <w:r w:rsidRPr="007B0399">
        <w:rPr>
          <w:rStyle w:val="StyleUnderline"/>
          <w:rFonts w:asciiTheme="majorHAnsi" w:hAnsiTheme="majorHAnsi" w:cstheme="majorHAnsi"/>
          <w:highlight w:val="cyan"/>
        </w:rPr>
        <w:t>is</w:t>
      </w:r>
      <w:r w:rsidRPr="007B0399">
        <w:rPr>
          <w:rStyle w:val="StyleUnderline"/>
          <w:rFonts w:asciiTheme="majorHAnsi" w:hAnsiTheme="majorHAnsi" w:cstheme="majorHAnsi"/>
        </w:rPr>
        <w:t xml:space="preserve"> “to express an opinion or </w:t>
      </w:r>
      <w:r w:rsidRPr="007B0399">
        <w:rPr>
          <w:rStyle w:val="StyleUnderline"/>
          <w:rFonts w:asciiTheme="majorHAnsi" w:hAnsiTheme="majorHAnsi" w:cstheme="majorHAnsi"/>
          <w:highlight w:val="cyan"/>
        </w:rPr>
        <w:t>determination by</w:t>
      </w:r>
      <w:r w:rsidRPr="007B0399">
        <w:rPr>
          <w:rStyle w:val="StyleUnderline"/>
          <w:rFonts w:asciiTheme="majorHAnsi" w:hAnsiTheme="majorHAnsi" w:cstheme="majorHAnsi"/>
        </w:rPr>
        <w:t xml:space="preserve"> resolution or vote; as ‘it was resolved by the </w:t>
      </w:r>
      <w:r w:rsidRPr="007B0399">
        <w:rPr>
          <w:rStyle w:val="StyleUnderline"/>
          <w:rFonts w:asciiTheme="majorHAnsi" w:hAnsiTheme="majorHAnsi" w:cstheme="majorHAnsi"/>
          <w:highlight w:val="cyan"/>
        </w:rPr>
        <w:t>legislature</w:t>
      </w:r>
      <w:r w:rsidRPr="007B0399">
        <w:rPr>
          <w:rFonts w:asciiTheme="majorHAnsi" w:hAnsiTheme="majorHAnsi" w:cstheme="majorHAnsi"/>
        </w:rPr>
        <w:t>;” It is of similar force to the word “enact,” which is defined by Bouvier as meaning “</w:t>
      </w:r>
      <w:r w:rsidRPr="007B0399">
        <w:rPr>
          <w:rStyle w:val="StyleUnderline"/>
          <w:rFonts w:asciiTheme="majorHAnsi" w:hAnsiTheme="majorHAnsi" w:cstheme="majorHAnsi"/>
          <w:highlight w:val="cyan"/>
        </w:rPr>
        <w:t>to establish by law</w:t>
      </w:r>
      <w:r w:rsidRPr="007B0399">
        <w:rPr>
          <w:rFonts w:asciiTheme="majorHAnsi" w:hAnsiTheme="majorHAnsi" w:cstheme="majorHAnsi"/>
        </w:rPr>
        <w:t xml:space="preserve">”. </w:t>
      </w:r>
    </w:p>
    <w:p w14:paraId="588C8D00" w14:textId="77777777" w:rsidR="00546D24" w:rsidRPr="007B0399" w:rsidRDefault="00546D24" w:rsidP="00546D24">
      <w:pPr>
        <w:pStyle w:val="Heading4"/>
        <w:rPr>
          <w:rFonts w:asciiTheme="majorHAnsi" w:hAnsiTheme="majorHAnsi" w:cstheme="majorHAnsi"/>
        </w:rPr>
      </w:pPr>
      <w:r w:rsidRPr="007B0399">
        <w:rPr>
          <w:rFonts w:asciiTheme="majorHAnsi" w:hAnsiTheme="majorHAnsi" w:cstheme="majorHAnsi"/>
        </w:rPr>
        <w:t>"Resolved" requires a policy.</w:t>
      </w:r>
    </w:p>
    <w:p w14:paraId="230A1277" w14:textId="77777777" w:rsidR="00546D24" w:rsidRPr="007B0399" w:rsidRDefault="00546D24" w:rsidP="00546D24">
      <w:pPr>
        <w:rPr>
          <w:rStyle w:val="StyleUnderline"/>
          <w:rFonts w:asciiTheme="majorHAnsi" w:hAnsiTheme="majorHAnsi" w:cstheme="majorHAnsi"/>
        </w:rPr>
      </w:pPr>
      <w:r w:rsidRPr="007B0399">
        <w:rPr>
          <w:rStyle w:val="Heading4Char"/>
          <w:rFonts w:asciiTheme="majorHAnsi" w:hAnsiTheme="majorHAnsi" w:cstheme="majorHAnsi"/>
        </w:rPr>
        <w:t>Merriam Webster '18</w:t>
      </w:r>
      <w:r w:rsidRPr="007B0399">
        <w:rPr>
          <w:rFonts w:asciiTheme="majorHAnsi" w:hAnsiTheme="majorHAnsi" w:cstheme="majorHAnsi"/>
        </w:rPr>
        <w:t> (Merriam Webster; 2018 Edition; Online dictionary and legal resource; Merriam Webster, "resolve," </w:t>
      </w:r>
      <w:hyperlink r:id="rId9" w:history="1">
        <w:r w:rsidRPr="007B0399">
          <w:rPr>
            <w:rStyle w:val="Hyperlink"/>
            <w:rFonts w:asciiTheme="majorHAnsi" w:hAnsiTheme="majorHAnsi" w:cstheme="majorHAnsi"/>
          </w:rPr>
          <w:t>https://www.merriam-webster.com/dictionary/resolve;</w:t>
        </w:r>
      </w:hyperlink>
      <w:r w:rsidRPr="007B0399">
        <w:rPr>
          <w:rFonts w:asciiTheme="majorHAnsi" w:hAnsiTheme="majorHAnsi" w:cstheme="majorHAnsi"/>
        </w:rPr>
        <w:t> RP)</w:t>
      </w:r>
      <w:r w:rsidRPr="007B0399">
        <w:rPr>
          <w:rFonts w:asciiTheme="majorHAnsi" w:hAnsiTheme="majorHAnsi" w:cstheme="majorHAnsi"/>
        </w:rPr>
        <w:br/>
      </w:r>
      <w:r w:rsidRPr="007B0399">
        <w:rPr>
          <w:rStyle w:val="StyleUnderline"/>
          <w:rFonts w:asciiTheme="majorHAnsi" w:hAnsiTheme="majorHAnsi" w:cstheme="majorHAnsi"/>
        </w:rPr>
        <w:t>: </w:t>
      </w:r>
      <w:r w:rsidRPr="007B0399">
        <w:rPr>
          <w:rStyle w:val="StyleUnderline"/>
          <w:rFonts w:asciiTheme="majorHAnsi" w:hAnsiTheme="majorHAnsi" w:cstheme="majorHAnsi"/>
          <w:highlight w:val="cyan"/>
        </w:rPr>
        <w:t>a legal</w:t>
      </w:r>
      <w:r w:rsidRPr="007B0399">
        <w:rPr>
          <w:rStyle w:val="StyleUnderline"/>
          <w:rFonts w:asciiTheme="majorHAnsi" w:hAnsiTheme="majorHAnsi" w:cstheme="majorHAnsi"/>
        </w:rPr>
        <w:t xml:space="preserve"> or official </w:t>
      </w:r>
      <w:r w:rsidRPr="007B0399">
        <w:rPr>
          <w:rStyle w:val="StyleUnderline"/>
          <w:rFonts w:asciiTheme="majorHAnsi" w:hAnsiTheme="majorHAnsi" w:cstheme="majorHAnsi"/>
          <w:highlight w:val="cyan"/>
        </w:rPr>
        <w:t>determination especially: a legislative declaration</w:t>
      </w:r>
    </w:p>
    <w:p w14:paraId="5473346C" w14:textId="77777777" w:rsidR="00546D24" w:rsidRPr="007B0399" w:rsidRDefault="00546D24" w:rsidP="00546D24">
      <w:pPr>
        <w:pStyle w:val="Heading4"/>
        <w:rPr>
          <w:rFonts w:asciiTheme="majorHAnsi" w:hAnsiTheme="majorHAnsi" w:cstheme="majorHAnsi"/>
        </w:rPr>
      </w:pPr>
      <w:r w:rsidRPr="007B0399">
        <w:rPr>
          <w:rFonts w:asciiTheme="majorHAnsi" w:hAnsiTheme="majorHAnsi" w:cstheme="majorHAnsi"/>
        </w:rPr>
        <w:t xml:space="preserve">Violation- They defend the resolution as a general principle and refuse to defend impacts under implementation </w:t>
      </w:r>
    </w:p>
    <w:p w14:paraId="62AF013A" w14:textId="77777777" w:rsidR="00546D24" w:rsidRPr="007B0399" w:rsidRDefault="00546D24" w:rsidP="00546D24">
      <w:pPr>
        <w:pStyle w:val="Heading4"/>
        <w:rPr>
          <w:rFonts w:asciiTheme="majorHAnsi" w:hAnsiTheme="majorHAnsi" w:cstheme="majorHAnsi"/>
          <w:u w:val="single"/>
        </w:rPr>
      </w:pPr>
      <w:r w:rsidRPr="007B0399">
        <w:rPr>
          <w:rFonts w:asciiTheme="majorHAnsi" w:hAnsiTheme="majorHAnsi" w:cstheme="majorHAnsi"/>
        </w:rPr>
        <w:t xml:space="preserve">A] Clash, the resolution serves as a </w:t>
      </w:r>
      <w:r w:rsidRPr="007B0399">
        <w:rPr>
          <w:rFonts w:asciiTheme="majorHAnsi" w:hAnsiTheme="majorHAnsi" w:cstheme="majorHAnsi"/>
          <w:u w:val="single"/>
        </w:rPr>
        <w:t>predictable stasis point</w:t>
      </w:r>
      <w:r w:rsidRPr="007B0399">
        <w:rPr>
          <w:rFonts w:asciiTheme="majorHAnsi" w:hAnsiTheme="majorHAnsi" w:cstheme="majorHAnsi"/>
        </w:rPr>
        <w:t xml:space="preserve"> to enhance </w:t>
      </w:r>
      <w:r w:rsidRPr="007B0399">
        <w:rPr>
          <w:rFonts w:asciiTheme="majorHAnsi" w:hAnsiTheme="majorHAnsi" w:cstheme="majorHAnsi"/>
          <w:u w:val="single"/>
        </w:rPr>
        <w:t>accessible research</w:t>
      </w:r>
      <w:r w:rsidRPr="007B0399">
        <w:rPr>
          <w:rFonts w:asciiTheme="majorHAnsi" w:hAnsiTheme="majorHAnsi" w:cstheme="majorHAnsi"/>
        </w:rPr>
        <w:t xml:space="preserve"> and </w:t>
      </w:r>
      <w:r w:rsidRPr="007B0399">
        <w:rPr>
          <w:rFonts w:asciiTheme="majorHAnsi" w:hAnsiTheme="majorHAnsi" w:cstheme="majorHAnsi"/>
          <w:u w:val="single"/>
        </w:rPr>
        <w:t>equitable ground</w:t>
      </w:r>
      <w:r w:rsidRPr="007B0399">
        <w:rPr>
          <w:rFonts w:asciiTheme="majorHAnsi" w:hAnsiTheme="majorHAnsi" w:cstheme="majorHAnsi"/>
        </w:rPr>
        <w:t xml:space="preserve">, but obfuscating that </w:t>
      </w:r>
      <w:r w:rsidRPr="007B0399">
        <w:rPr>
          <w:rFonts w:asciiTheme="majorHAnsi" w:hAnsiTheme="majorHAnsi" w:cstheme="majorHAnsi"/>
          <w:u w:val="single"/>
        </w:rPr>
        <w:t>limit</w:t>
      </w:r>
      <w:r w:rsidRPr="007B0399">
        <w:rPr>
          <w:rFonts w:asciiTheme="majorHAnsi" w:hAnsiTheme="majorHAnsi" w:cstheme="majorHAnsi"/>
        </w:rPr>
        <w:t xml:space="preserve"> makes </w:t>
      </w:r>
      <w:r w:rsidRPr="007B0399">
        <w:rPr>
          <w:rFonts w:asciiTheme="majorHAnsi" w:hAnsiTheme="majorHAnsi" w:cstheme="majorHAnsi"/>
          <w:u w:val="single"/>
        </w:rPr>
        <w:t>negative preparation</w:t>
      </w:r>
      <w:r w:rsidRPr="007B0399">
        <w:rPr>
          <w:rFonts w:asciiTheme="majorHAnsi" w:hAnsiTheme="majorHAnsi" w:cstheme="majorHAnsi"/>
        </w:rPr>
        <w:t xml:space="preserve"> impossible because any ground we receive is </w:t>
      </w:r>
      <w:r w:rsidRPr="007B0399">
        <w:rPr>
          <w:rFonts w:asciiTheme="majorHAnsi" w:hAnsiTheme="majorHAnsi" w:cstheme="majorHAnsi"/>
          <w:u w:val="single"/>
        </w:rPr>
        <w:t>self-serving</w:t>
      </w:r>
      <w:r w:rsidRPr="007B0399">
        <w:rPr>
          <w:rFonts w:asciiTheme="majorHAnsi" w:hAnsiTheme="majorHAnsi" w:cstheme="majorHAnsi"/>
        </w:rPr>
        <w:t xml:space="preserve">, </w:t>
      </w:r>
      <w:r w:rsidRPr="007B0399">
        <w:rPr>
          <w:rFonts w:asciiTheme="majorHAnsi" w:hAnsiTheme="majorHAnsi" w:cstheme="majorHAnsi"/>
          <w:u w:val="single"/>
        </w:rPr>
        <w:t>concessionary</w:t>
      </w:r>
      <w:r w:rsidRPr="007B0399">
        <w:rPr>
          <w:rFonts w:asciiTheme="majorHAnsi" w:hAnsiTheme="majorHAnsi" w:cstheme="majorHAnsi"/>
        </w:rPr>
        <w:t xml:space="preserve">, and from </w:t>
      </w:r>
      <w:r w:rsidRPr="007B0399">
        <w:rPr>
          <w:rFonts w:asciiTheme="majorHAnsi" w:hAnsiTheme="majorHAnsi" w:cstheme="majorHAnsi"/>
          <w:u w:val="single"/>
        </w:rPr>
        <w:t>distorted literature bases</w:t>
      </w:r>
      <w:r w:rsidRPr="007B0399">
        <w:rPr>
          <w:rFonts w:asciiTheme="majorHAnsi" w:hAnsiTheme="majorHAnsi" w:cstheme="majorHAnsi"/>
        </w:rPr>
        <w:t xml:space="preserve">---defining a role for </w:t>
      </w:r>
      <w:r w:rsidRPr="007B0399">
        <w:rPr>
          <w:rFonts w:asciiTheme="majorHAnsi" w:hAnsiTheme="majorHAnsi" w:cstheme="majorHAnsi"/>
          <w:u w:val="single"/>
        </w:rPr>
        <w:t>negation</w:t>
      </w:r>
      <w:r w:rsidRPr="007B0399">
        <w:rPr>
          <w:rFonts w:asciiTheme="majorHAnsi" w:hAnsiTheme="majorHAnsi" w:cstheme="majorHAnsi"/>
        </w:rPr>
        <w:t xml:space="preserve"> is essential to sustaining </w:t>
      </w:r>
      <w:r w:rsidRPr="007B0399">
        <w:rPr>
          <w:rFonts w:asciiTheme="majorHAnsi" w:hAnsiTheme="majorHAnsi" w:cstheme="majorHAnsi"/>
          <w:u w:val="single"/>
        </w:rPr>
        <w:t>competition</w:t>
      </w:r>
      <w:r w:rsidRPr="007B0399">
        <w:rPr>
          <w:rFonts w:asciiTheme="majorHAnsi" w:hAnsiTheme="majorHAnsi" w:cstheme="majorHAnsi"/>
        </w:rPr>
        <w:t xml:space="preserve"> and comes before any affirmative offense---the impact is </w:t>
      </w:r>
      <w:proofErr w:type="spellStart"/>
      <w:r w:rsidRPr="007B0399">
        <w:rPr>
          <w:rFonts w:asciiTheme="majorHAnsi" w:hAnsiTheme="majorHAnsi" w:cstheme="majorHAnsi"/>
          <w:u w:val="single"/>
        </w:rPr>
        <w:t>debatability</w:t>
      </w:r>
      <w:proofErr w:type="spellEnd"/>
    </w:p>
    <w:p w14:paraId="6ECF00C8" w14:textId="77777777" w:rsidR="00546D24" w:rsidRPr="007B0399" w:rsidRDefault="00546D24" w:rsidP="00546D24">
      <w:pPr>
        <w:rPr>
          <w:rFonts w:asciiTheme="majorHAnsi" w:hAnsiTheme="majorHAnsi" w:cstheme="majorHAnsi"/>
        </w:rPr>
      </w:pPr>
    </w:p>
    <w:p w14:paraId="165DFC62" w14:textId="77777777" w:rsidR="00546D24" w:rsidRPr="007B0399" w:rsidRDefault="00546D24" w:rsidP="00546D24">
      <w:pPr>
        <w:pStyle w:val="Heading4"/>
        <w:rPr>
          <w:rFonts w:asciiTheme="majorHAnsi" w:hAnsiTheme="majorHAnsi" w:cstheme="majorHAnsi"/>
        </w:rPr>
      </w:pPr>
      <w:r w:rsidRPr="007B0399">
        <w:rPr>
          <w:rFonts w:asciiTheme="majorHAnsi" w:hAnsiTheme="majorHAnsi" w:cstheme="majorHAnsi"/>
        </w:rPr>
        <w:t xml:space="preserve">B] </w:t>
      </w:r>
      <w:r w:rsidRPr="007B0399">
        <w:rPr>
          <w:rFonts w:asciiTheme="majorHAnsi" w:hAnsiTheme="majorHAnsi" w:cstheme="majorHAnsi"/>
          <w:u w:val="single"/>
        </w:rPr>
        <w:t>Limits</w:t>
      </w:r>
      <w:r w:rsidRPr="007B0399">
        <w:rPr>
          <w:rFonts w:asciiTheme="majorHAnsi" w:hAnsiTheme="majorHAnsi" w:cstheme="majorHAnsi"/>
        </w:rPr>
        <w:t xml:space="preserve"> —</w:t>
      </w:r>
      <w:r w:rsidRPr="007B0399">
        <w:rPr>
          <w:rFonts w:asciiTheme="majorHAnsi" w:hAnsiTheme="majorHAnsi" w:cstheme="majorHAnsi"/>
          <w:u w:val="single"/>
        </w:rPr>
        <w:t>re-contextualizing</w:t>
      </w:r>
      <w:r w:rsidRPr="007B0399">
        <w:rPr>
          <w:rFonts w:asciiTheme="majorHAnsi" w:hAnsiTheme="majorHAnsi" w:cstheme="majorHAnsi"/>
        </w:rPr>
        <w:t xml:space="preserve"> the resolution lets them defend </w:t>
      </w:r>
      <w:r w:rsidRPr="007B0399">
        <w:rPr>
          <w:rFonts w:asciiTheme="majorHAnsi" w:hAnsiTheme="majorHAnsi" w:cstheme="majorHAnsi"/>
          <w:u w:val="single"/>
        </w:rPr>
        <w:t>any</w:t>
      </w:r>
      <w:r w:rsidRPr="007B0399">
        <w:rPr>
          <w:rFonts w:asciiTheme="majorHAnsi" w:hAnsiTheme="majorHAnsi" w:cstheme="majorHAnsi"/>
        </w:rPr>
        <w:t xml:space="preserve"> method exploding limits, which </w:t>
      </w:r>
      <w:r w:rsidRPr="007B0399">
        <w:rPr>
          <w:rFonts w:asciiTheme="majorHAnsi" w:hAnsiTheme="majorHAnsi" w:cstheme="majorHAnsi"/>
          <w:u w:val="single"/>
        </w:rPr>
        <w:t>erases neg ground</w:t>
      </w:r>
      <w:r w:rsidRPr="007B0399">
        <w:rPr>
          <w:rFonts w:asciiTheme="majorHAnsi" w:hAnsiTheme="majorHAnsi" w:cstheme="majorHAnsi"/>
        </w:rPr>
        <w:t xml:space="preserve"> and renders </w:t>
      </w:r>
      <w:r w:rsidRPr="007B0399">
        <w:rPr>
          <w:rFonts w:asciiTheme="majorHAnsi" w:hAnsiTheme="majorHAnsi" w:cstheme="majorHAnsi"/>
          <w:u w:val="single"/>
        </w:rPr>
        <w:t>research burdens</w:t>
      </w:r>
      <w:r w:rsidRPr="007B0399">
        <w:rPr>
          <w:rFonts w:asciiTheme="majorHAnsi" w:hAnsiTheme="majorHAnsi" w:cstheme="majorHAnsi"/>
        </w:rPr>
        <w:t xml:space="preserve"> untenable for points of difference for </w:t>
      </w:r>
      <w:r w:rsidRPr="007B0399">
        <w:rPr>
          <w:rFonts w:asciiTheme="majorHAnsi" w:hAnsiTheme="majorHAnsi" w:cstheme="majorHAnsi"/>
          <w:u w:val="single"/>
        </w:rPr>
        <w:t xml:space="preserve">third- and fourth-line testing, </w:t>
      </w:r>
      <w:r w:rsidRPr="007B0399">
        <w:rPr>
          <w:rFonts w:asciiTheme="majorHAnsi" w:hAnsiTheme="majorHAnsi" w:cstheme="majorHAnsi"/>
        </w:rPr>
        <w:t xml:space="preserve">DAs, PICs, CPs, that are all intuitive points of research are null and void, our </w:t>
      </w:r>
      <w:proofErr w:type="spellStart"/>
      <w:r w:rsidRPr="007B0399">
        <w:rPr>
          <w:rFonts w:asciiTheme="majorHAnsi" w:hAnsiTheme="majorHAnsi" w:cstheme="majorHAnsi"/>
        </w:rPr>
        <w:t>interp</w:t>
      </w:r>
      <w:proofErr w:type="spellEnd"/>
      <w:r w:rsidRPr="007B0399">
        <w:rPr>
          <w:rFonts w:asciiTheme="majorHAnsi" w:hAnsiTheme="majorHAnsi" w:cstheme="majorHAnsi"/>
        </w:rPr>
        <w:t xml:space="preserve"> link turns creativity by allowing both sides to </w:t>
      </w:r>
      <w:r w:rsidRPr="007B0399">
        <w:rPr>
          <w:rFonts w:asciiTheme="majorHAnsi" w:hAnsiTheme="majorHAnsi" w:cstheme="majorHAnsi"/>
          <w:u w:val="single"/>
        </w:rPr>
        <w:t>predict arguments</w:t>
      </w:r>
      <w:r w:rsidRPr="007B0399">
        <w:rPr>
          <w:rFonts w:asciiTheme="majorHAnsi" w:hAnsiTheme="majorHAnsi" w:cstheme="majorHAnsi"/>
        </w:rPr>
        <w:t xml:space="preserve">, </w:t>
      </w:r>
      <w:r w:rsidRPr="007B0399">
        <w:rPr>
          <w:rFonts w:asciiTheme="majorHAnsi" w:hAnsiTheme="majorHAnsi" w:cstheme="majorHAnsi"/>
          <w:u w:val="single"/>
        </w:rPr>
        <w:t>research deficits</w:t>
      </w:r>
      <w:r w:rsidRPr="007B0399">
        <w:rPr>
          <w:rFonts w:asciiTheme="majorHAnsi" w:hAnsiTheme="majorHAnsi" w:cstheme="majorHAnsi"/>
        </w:rPr>
        <w:t xml:space="preserve">, and </w:t>
      </w:r>
      <w:r w:rsidRPr="007B0399">
        <w:rPr>
          <w:rFonts w:asciiTheme="majorHAnsi" w:hAnsiTheme="majorHAnsi" w:cstheme="majorHAnsi"/>
          <w:u w:val="single"/>
        </w:rPr>
        <w:t>clash</w:t>
      </w:r>
      <w:r w:rsidRPr="007B0399">
        <w:rPr>
          <w:rFonts w:asciiTheme="majorHAnsi" w:hAnsiTheme="majorHAnsi" w:cstheme="majorHAnsi"/>
        </w:rPr>
        <w:t xml:space="preserve">---we access </w:t>
      </w:r>
      <w:proofErr w:type="gramStart"/>
      <w:r w:rsidRPr="007B0399">
        <w:rPr>
          <w:rFonts w:asciiTheme="majorHAnsi" w:hAnsiTheme="majorHAnsi" w:cstheme="majorHAnsi"/>
        </w:rPr>
        <w:t xml:space="preserve">the </w:t>
      </w:r>
      <w:r w:rsidRPr="007B0399">
        <w:rPr>
          <w:rFonts w:asciiTheme="majorHAnsi" w:hAnsiTheme="majorHAnsi" w:cstheme="majorHAnsi"/>
          <w:u w:val="single"/>
        </w:rPr>
        <w:t>a</w:t>
      </w:r>
      <w:proofErr w:type="gramEnd"/>
      <w:r w:rsidRPr="007B0399">
        <w:rPr>
          <w:rFonts w:asciiTheme="majorHAnsi" w:hAnsiTheme="majorHAnsi" w:cstheme="majorHAnsi"/>
          <w:u w:val="single"/>
        </w:rPr>
        <w:t xml:space="preserve"> stronger internal link</w:t>
      </w:r>
      <w:r w:rsidRPr="007B0399">
        <w:rPr>
          <w:rFonts w:asciiTheme="majorHAnsi" w:hAnsiTheme="majorHAnsi" w:cstheme="majorHAnsi"/>
        </w:rPr>
        <w:t xml:space="preserve"> because of </w:t>
      </w:r>
      <w:r w:rsidRPr="007B0399">
        <w:rPr>
          <w:rFonts w:asciiTheme="majorHAnsi" w:hAnsiTheme="majorHAnsi" w:cstheme="majorHAnsi"/>
          <w:u w:val="single"/>
        </w:rPr>
        <w:t>equitable burdens</w:t>
      </w:r>
      <w:r w:rsidRPr="007B0399">
        <w:rPr>
          <w:rFonts w:asciiTheme="majorHAnsi" w:hAnsiTheme="majorHAnsi" w:cstheme="majorHAnsi"/>
        </w:rPr>
        <w:t xml:space="preserve"> </w:t>
      </w:r>
    </w:p>
    <w:p w14:paraId="2EA7FBAB" w14:textId="77777777" w:rsidR="00546D24" w:rsidRPr="007B0399" w:rsidRDefault="00546D24" w:rsidP="00546D24">
      <w:pPr>
        <w:rPr>
          <w:rFonts w:asciiTheme="majorHAnsi" w:hAnsiTheme="majorHAnsi" w:cstheme="majorHAnsi"/>
        </w:rPr>
      </w:pPr>
    </w:p>
    <w:p w14:paraId="7D6E8E35" w14:textId="77777777" w:rsidR="00546D24" w:rsidRPr="007B0399" w:rsidRDefault="00546D24" w:rsidP="00546D24">
      <w:pPr>
        <w:pStyle w:val="Heading4"/>
        <w:rPr>
          <w:rFonts w:asciiTheme="majorHAnsi" w:hAnsiTheme="majorHAnsi" w:cstheme="majorHAnsi"/>
        </w:rPr>
      </w:pPr>
      <w:r w:rsidRPr="007B0399">
        <w:rPr>
          <w:rFonts w:asciiTheme="majorHAnsi" w:hAnsiTheme="majorHAnsi" w:cstheme="majorHAnsi"/>
        </w:rPr>
        <w:t xml:space="preserve">TVA – Read the affirmative advocacy and offense while defending </w:t>
      </w:r>
      <w:proofErr w:type="gramStart"/>
      <w:r w:rsidRPr="007B0399">
        <w:rPr>
          <w:rFonts w:asciiTheme="majorHAnsi" w:hAnsiTheme="majorHAnsi" w:cstheme="majorHAnsi"/>
        </w:rPr>
        <w:t>that negatives</w:t>
      </w:r>
      <w:proofErr w:type="gramEnd"/>
      <w:r w:rsidRPr="007B0399">
        <w:rPr>
          <w:rFonts w:asciiTheme="majorHAnsi" w:hAnsiTheme="majorHAnsi" w:cstheme="majorHAnsi"/>
        </w:rPr>
        <w:t xml:space="preserve"> can read and weigh neg offense through defending implementation </w:t>
      </w:r>
    </w:p>
    <w:p w14:paraId="15528536" w14:textId="77777777" w:rsidR="00546D24" w:rsidRPr="007B0399" w:rsidRDefault="00546D24" w:rsidP="00546D24">
      <w:pPr>
        <w:rPr>
          <w:rFonts w:asciiTheme="majorHAnsi" w:hAnsiTheme="majorHAnsi" w:cstheme="majorHAnsi"/>
        </w:rPr>
      </w:pPr>
    </w:p>
    <w:p w14:paraId="2C3405C6" w14:textId="77777777" w:rsidR="00546D24" w:rsidRPr="007B0399" w:rsidRDefault="00546D24" w:rsidP="00546D24">
      <w:pPr>
        <w:rPr>
          <w:rFonts w:asciiTheme="majorHAnsi" w:hAnsiTheme="majorHAnsi" w:cstheme="majorHAnsi"/>
        </w:rPr>
      </w:pPr>
    </w:p>
    <w:p w14:paraId="3744EAAA" w14:textId="4BC231AE" w:rsidR="00CD3CD2" w:rsidRPr="007B0399" w:rsidRDefault="00CD3CD2" w:rsidP="00CD3CD2">
      <w:pPr>
        <w:pStyle w:val="Heading2"/>
        <w:rPr>
          <w:rFonts w:asciiTheme="majorHAnsi" w:hAnsiTheme="majorHAnsi" w:cstheme="majorHAnsi"/>
        </w:rPr>
      </w:pPr>
      <w:r w:rsidRPr="007B0399">
        <w:rPr>
          <w:rFonts w:asciiTheme="majorHAnsi" w:hAnsiTheme="majorHAnsi" w:cstheme="majorHAnsi"/>
        </w:rPr>
        <w:t>3</w:t>
      </w:r>
    </w:p>
    <w:p w14:paraId="73F8C596" w14:textId="0D5D830E" w:rsidR="00CD3CD2" w:rsidRPr="007B0399" w:rsidRDefault="00CD3CD2" w:rsidP="00CD3CD2">
      <w:pPr>
        <w:pStyle w:val="Heading3"/>
        <w:rPr>
          <w:rFonts w:asciiTheme="majorHAnsi" w:hAnsiTheme="majorHAnsi" w:cstheme="majorHAnsi"/>
        </w:rPr>
      </w:pPr>
      <w:r w:rsidRPr="007B0399">
        <w:rPr>
          <w:rFonts w:asciiTheme="majorHAnsi" w:hAnsiTheme="majorHAnsi" w:cstheme="majorHAnsi"/>
        </w:rPr>
        <w:t>Framework</w:t>
      </w:r>
    </w:p>
    <w:p w14:paraId="3EF72376" w14:textId="77777777" w:rsidR="00CD3CD2" w:rsidRPr="007B0399" w:rsidRDefault="00CD3CD2" w:rsidP="00CD3CD2">
      <w:pPr>
        <w:pStyle w:val="Heading4"/>
        <w:rPr>
          <w:rFonts w:asciiTheme="majorHAnsi" w:hAnsiTheme="majorHAnsi" w:cstheme="majorHAnsi"/>
        </w:rPr>
      </w:pPr>
      <w:r w:rsidRPr="007B0399">
        <w:rPr>
          <w:rFonts w:asciiTheme="majorHAnsi" w:hAnsiTheme="majorHAnsi" w:cstheme="majorHAnsi"/>
        </w:rPr>
        <w:t xml:space="preserve">Conceding TJFs first – that was in the 1AC FW so don’t let them shift – prefer additionally – </w:t>
      </w:r>
    </w:p>
    <w:p w14:paraId="2A1831C5" w14:textId="77777777" w:rsidR="00CD3CD2" w:rsidRPr="007B0399" w:rsidRDefault="00CD3CD2" w:rsidP="00CD3CD2">
      <w:pPr>
        <w:pStyle w:val="Heading4"/>
        <w:rPr>
          <w:rFonts w:asciiTheme="majorHAnsi" w:hAnsiTheme="majorHAnsi" w:cstheme="majorHAnsi"/>
        </w:rPr>
      </w:pPr>
      <w:r w:rsidRPr="007B0399">
        <w:rPr>
          <w:rFonts w:asciiTheme="majorHAnsi" w:hAnsiTheme="majorHAnsi" w:cstheme="majorHAnsi"/>
        </w:rPr>
        <w:t xml:space="preserve">a] Frameworks are essentially T debates about the word ought which </w:t>
      </w:r>
      <w:proofErr w:type="gramStart"/>
      <w:r w:rsidRPr="007B0399">
        <w:rPr>
          <w:rFonts w:asciiTheme="majorHAnsi" w:hAnsiTheme="majorHAnsi" w:cstheme="majorHAnsi"/>
        </w:rPr>
        <w:t>proves</w:t>
      </w:r>
      <w:proofErr w:type="gramEnd"/>
      <w:r w:rsidRPr="007B0399">
        <w:rPr>
          <w:rFonts w:asciiTheme="majorHAnsi" w:hAnsiTheme="majorHAnsi" w:cstheme="majorHAnsi"/>
        </w:rPr>
        <w:t xml:space="preserve"> the better model of debate is what matters.</w:t>
      </w:r>
      <w:r w:rsidRPr="007B0399">
        <w:rPr>
          <w:rFonts w:asciiTheme="majorHAnsi" w:hAnsiTheme="majorHAnsi" w:cstheme="majorHAnsi"/>
        </w:rPr>
        <w:br/>
        <w:t xml:space="preserve">b] Turns substance – it doesn’t matter how true a philosophy is if it can’t be engaged or is impossible to learn from </w:t>
      </w:r>
    </w:p>
    <w:p w14:paraId="7D3A2C7A" w14:textId="77777777" w:rsidR="00CD3CD2" w:rsidRPr="007B0399" w:rsidRDefault="00CD3CD2" w:rsidP="00CD3CD2">
      <w:pPr>
        <w:pStyle w:val="Heading4"/>
        <w:rPr>
          <w:rFonts w:asciiTheme="majorHAnsi" w:hAnsiTheme="majorHAnsi" w:cstheme="majorHAnsi"/>
        </w:rPr>
      </w:pPr>
      <w:r w:rsidRPr="007B0399">
        <w:rPr>
          <w:rFonts w:asciiTheme="majorHAnsi" w:hAnsiTheme="majorHAnsi" w:cstheme="majorHAnsi"/>
        </w:rPr>
        <w:t xml:space="preserve">c] Exclusionary rule – we </w:t>
      </w:r>
      <w:proofErr w:type="spellStart"/>
      <w:proofErr w:type="gramStart"/>
      <w:r w:rsidRPr="007B0399">
        <w:rPr>
          <w:rFonts w:asciiTheme="majorHAnsi" w:hAnsiTheme="majorHAnsi" w:cstheme="majorHAnsi"/>
        </w:rPr>
        <w:t>cant</w:t>
      </w:r>
      <w:proofErr w:type="spellEnd"/>
      <w:proofErr w:type="gramEnd"/>
      <w:r w:rsidRPr="007B0399">
        <w:rPr>
          <w:rFonts w:asciiTheme="majorHAnsi" w:hAnsiTheme="majorHAnsi" w:cstheme="majorHAnsi"/>
        </w:rPr>
        <w:t xml:space="preserve"> engage which means all their substantive arguments should be presumed false </w:t>
      </w:r>
    </w:p>
    <w:p w14:paraId="3BC94353" w14:textId="77777777" w:rsidR="00CD3CD2" w:rsidRPr="007B0399" w:rsidRDefault="00CD3CD2" w:rsidP="00CD3CD2">
      <w:pPr>
        <w:pStyle w:val="Heading4"/>
        <w:rPr>
          <w:rFonts w:asciiTheme="majorHAnsi" w:hAnsiTheme="majorHAnsi" w:cstheme="majorHAnsi"/>
        </w:rPr>
      </w:pPr>
      <w:r w:rsidRPr="007B0399">
        <w:rPr>
          <w:rFonts w:asciiTheme="majorHAnsi" w:hAnsiTheme="majorHAnsi" w:cstheme="majorHAnsi"/>
        </w:rPr>
        <w:t xml:space="preserve">The standard is </w:t>
      </w:r>
      <w:r w:rsidRPr="007B0399">
        <w:rPr>
          <w:rFonts w:asciiTheme="majorHAnsi" w:hAnsiTheme="majorHAnsi" w:cstheme="majorHAnsi"/>
          <w:u w:val="single"/>
        </w:rPr>
        <w:t>consistency with absolute sovereignty</w:t>
      </w:r>
      <w:r w:rsidRPr="007B0399">
        <w:rPr>
          <w:rFonts w:asciiTheme="majorHAnsi" w:hAnsiTheme="majorHAnsi" w:cstheme="majorHAnsi"/>
        </w:rPr>
        <w:t xml:space="preserve">. </w:t>
      </w:r>
    </w:p>
    <w:p w14:paraId="33289C7F" w14:textId="77777777" w:rsidR="00CD3CD2" w:rsidRPr="007B0399" w:rsidRDefault="00CD3CD2" w:rsidP="00CD3CD2">
      <w:pPr>
        <w:pStyle w:val="Heading4"/>
        <w:rPr>
          <w:rFonts w:asciiTheme="majorHAnsi" w:hAnsiTheme="majorHAnsi" w:cstheme="majorHAnsi"/>
        </w:rPr>
      </w:pPr>
      <w:r w:rsidRPr="007B0399">
        <w:rPr>
          <w:rFonts w:asciiTheme="majorHAnsi" w:hAnsiTheme="majorHAnsi" w:cstheme="majorHAnsi"/>
        </w:rPr>
        <w:t xml:space="preserve">1] Predictability – every individual engages within the social contract when going to school or using public infrastructure which means it’s the one political engagement everyone is aware of.  </w:t>
      </w:r>
    </w:p>
    <w:p w14:paraId="380889B5" w14:textId="77777777" w:rsidR="00CD3CD2" w:rsidRPr="007B0399" w:rsidRDefault="00CD3CD2" w:rsidP="00CD3CD2">
      <w:pPr>
        <w:pStyle w:val="Heading4"/>
        <w:rPr>
          <w:rFonts w:asciiTheme="majorHAnsi" w:hAnsiTheme="majorHAnsi" w:cstheme="majorHAnsi"/>
        </w:rPr>
      </w:pPr>
      <w:r w:rsidRPr="007B0399">
        <w:rPr>
          <w:rFonts w:asciiTheme="majorHAnsi" w:hAnsiTheme="majorHAnsi" w:cstheme="majorHAnsi"/>
        </w:rPr>
        <w:t xml:space="preserve">2] Political Education – politicians </w:t>
      </w:r>
      <w:proofErr w:type="gramStart"/>
      <w:r w:rsidRPr="007B0399">
        <w:rPr>
          <w:rFonts w:asciiTheme="majorHAnsi" w:hAnsiTheme="majorHAnsi" w:cstheme="majorHAnsi"/>
        </w:rPr>
        <w:t>have to</w:t>
      </w:r>
      <w:proofErr w:type="gramEnd"/>
      <w:r w:rsidRPr="007B0399">
        <w:rPr>
          <w:rFonts w:asciiTheme="majorHAnsi" w:hAnsiTheme="majorHAnsi" w:cstheme="majorHAnsi"/>
        </w:rPr>
        <w:t xml:space="preserve"> understand the social contract in order to know what powers they have and what they have to provide citizens and debating about Hobbes helps us learn about that.</w:t>
      </w:r>
    </w:p>
    <w:p w14:paraId="3A97A8DD" w14:textId="77777777" w:rsidR="00CD3CD2" w:rsidRPr="007B0399" w:rsidRDefault="00CD3CD2" w:rsidP="00CD3CD2">
      <w:pPr>
        <w:pStyle w:val="Heading4"/>
        <w:rPr>
          <w:rFonts w:asciiTheme="majorHAnsi" w:hAnsiTheme="majorHAnsi" w:cstheme="majorHAnsi"/>
        </w:rPr>
      </w:pPr>
      <w:r w:rsidRPr="007B0399">
        <w:rPr>
          <w:rFonts w:asciiTheme="majorHAnsi" w:hAnsiTheme="majorHAnsi" w:cstheme="majorHAnsi"/>
        </w:rPr>
        <w:t xml:space="preserve">3] Topic Ed – the Hobbesian approach is ideal for dealing with IP in the context of public health disaster. </w:t>
      </w:r>
    </w:p>
    <w:p w14:paraId="67360465" w14:textId="77777777" w:rsidR="00CD3CD2" w:rsidRPr="007B0399" w:rsidRDefault="00CD3CD2" w:rsidP="00CD3CD2">
      <w:pPr>
        <w:rPr>
          <w:rFonts w:asciiTheme="majorHAnsi" w:hAnsiTheme="majorHAnsi" w:cstheme="majorHAnsi"/>
        </w:rPr>
      </w:pPr>
      <w:r w:rsidRPr="007B0399">
        <w:rPr>
          <w:rStyle w:val="Style13ptBold"/>
          <w:rFonts w:asciiTheme="majorHAnsi" w:hAnsiTheme="majorHAnsi" w:cstheme="majorHAnsi"/>
        </w:rPr>
        <w:t>Ashcroft 05</w:t>
      </w:r>
      <w:r w:rsidRPr="007B0399">
        <w:rPr>
          <w:rFonts w:asciiTheme="majorHAnsi" w:hAnsiTheme="majorHAnsi" w:cstheme="majorHAnsi"/>
        </w:rPr>
        <w:t xml:space="preserve"> [Richard E. Ashcroft (MA, PhD Reader in Biomedical Ethics in the Department of Primary Health Care and General Practice at Imperial College London). “Access to essential medicines: a Hobbesian social contract approach”. Dev World </w:t>
      </w:r>
      <w:proofErr w:type="spellStart"/>
      <w:r w:rsidRPr="007B0399">
        <w:rPr>
          <w:rFonts w:asciiTheme="majorHAnsi" w:hAnsiTheme="majorHAnsi" w:cstheme="majorHAnsi"/>
        </w:rPr>
        <w:t>Bioeth</w:t>
      </w:r>
      <w:proofErr w:type="spellEnd"/>
      <w:r w:rsidRPr="007B0399">
        <w:rPr>
          <w:rFonts w:asciiTheme="majorHAnsi" w:hAnsiTheme="majorHAnsi" w:cstheme="majorHAnsi"/>
        </w:rPr>
        <w:t xml:space="preserve">. 2005 May;5(2):121-41. Accessed 7/31/2021. </w:t>
      </w:r>
      <w:hyperlink r:id="rId10" w:history="1">
        <w:r w:rsidRPr="007B0399">
          <w:rPr>
            <w:rStyle w:val="Hyperlink"/>
            <w:rFonts w:asciiTheme="majorHAnsi" w:hAnsiTheme="majorHAnsi" w:cstheme="majorHAnsi"/>
          </w:rPr>
          <w:t>https://pubmed.ncbi.nlm.nih.gov/15842722/</w:t>
        </w:r>
      </w:hyperlink>
      <w:r w:rsidRPr="007B0399">
        <w:rPr>
          <w:rFonts w:asciiTheme="majorHAnsi" w:hAnsiTheme="majorHAnsi" w:cstheme="majorHAnsi"/>
        </w:rPr>
        <w:t xml:space="preserve"> //Xu]</w:t>
      </w:r>
    </w:p>
    <w:p w14:paraId="1E5375ED" w14:textId="77777777" w:rsidR="00CD3CD2" w:rsidRPr="007B0399" w:rsidRDefault="00CD3CD2" w:rsidP="00CD3CD2">
      <w:pPr>
        <w:rPr>
          <w:rFonts w:asciiTheme="majorHAnsi" w:hAnsiTheme="majorHAnsi" w:cstheme="majorHAnsi"/>
          <w:sz w:val="16"/>
        </w:rPr>
      </w:pPr>
      <w:r w:rsidRPr="007B0399">
        <w:rPr>
          <w:rFonts w:asciiTheme="majorHAnsi" w:hAnsiTheme="majorHAnsi" w:cstheme="majorHAnsi"/>
          <w:sz w:val="16"/>
        </w:rPr>
        <w:t xml:space="preserve">The problems I have described in these concluding remarks are serious and difficult. I do not think they are decisive. None of these problems demonstrate either the falsity or incoherence of a Hobbesian approach. Rather, they show that a Hobbesian approach needs further detailed development. </w:t>
      </w:r>
      <w:r w:rsidRPr="007B0399">
        <w:rPr>
          <w:rStyle w:val="Emphasis"/>
          <w:rFonts w:asciiTheme="majorHAnsi" w:hAnsiTheme="majorHAnsi" w:cstheme="majorHAnsi"/>
        </w:rPr>
        <w:t xml:space="preserve">I think that the merits of </w:t>
      </w:r>
      <w:r w:rsidRPr="007B0399">
        <w:rPr>
          <w:rStyle w:val="Emphasis"/>
          <w:rFonts w:asciiTheme="majorHAnsi" w:hAnsiTheme="majorHAnsi" w:cstheme="majorHAnsi"/>
          <w:highlight w:val="cyan"/>
        </w:rPr>
        <w:t>the Hobbesian approach</w:t>
      </w:r>
      <w:r w:rsidRPr="007B0399">
        <w:rPr>
          <w:rStyle w:val="Emphasis"/>
          <w:rFonts w:asciiTheme="majorHAnsi" w:hAnsiTheme="majorHAnsi" w:cstheme="majorHAnsi"/>
        </w:rPr>
        <w:t xml:space="preserve"> are plain, so far as it </w:t>
      </w:r>
      <w:r w:rsidRPr="007B0399">
        <w:rPr>
          <w:rStyle w:val="Emphasis"/>
          <w:rFonts w:asciiTheme="majorHAnsi" w:hAnsiTheme="majorHAnsi" w:cstheme="majorHAnsi"/>
          <w:highlight w:val="cyan"/>
        </w:rPr>
        <w:t>takes</w:t>
      </w:r>
      <w:r w:rsidRPr="007B0399">
        <w:rPr>
          <w:rStyle w:val="Emphasis"/>
          <w:rFonts w:asciiTheme="majorHAnsi" w:hAnsiTheme="majorHAnsi" w:cstheme="majorHAnsi"/>
        </w:rPr>
        <w:t xml:space="preserve"> serious </w:t>
      </w:r>
      <w:r w:rsidRPr="007B0399">
        <w:rPr>
          <w:rStyle w:val="Emphasis"/>
          <w:rFonts w:asciiTheme="majorHAnsi" w:hAnsiTheme="majorHAnsi" w:cstheme="majorHAnsi"/>
          <w:highlight w:val="cyan"/>
        </w:rPr>
        <w:t xml:space="preserve">notice </w:t>
      </w:r>
      <w:r w:rsidRPr="007B0399">
        <w:rPr>
          <w:rStyle w:val="Emphasis"/>
          <w:rFonts w:asciiTheme="majorHAnsi" w:hAnsiTheme="majorHAnsi" w:cstheme="majorHAnsi"/>
        </w:rPr>
        <w:t xml:space="preserve">of the features of the state of war, the instrumental </w:t>
      </w:r>
      <w:r w:rsidRPr="007B0399">
        <w:rPr>
          <w:rStyle w:val="Emphasis"/>
          <w:rFonts w:asciiTheme="majorHAnsi" w:hAnsiTheme="majorHAnsi" w:cstheme="majorHAnsi"/>
          <w:highlight w:val="cyan"/>
        </w:rPr>
        <w:t>nature of states and</w:t>
      </w:r>
      <w:r w:rsidRPr="007B0399">
        <w:rPr>
          <w:rStyle w:val="Emphasis"/>
          <w:rFonts w:asciiTheme="majorHAnsi" w:hAnsiTheme="majorHAnsi" w:cstheme="majorHAnsi"/>
        </w:rPr>
        <w:t xml:space="preserve"> their </w:t>
      </w:r>
      <w:r w:rsidRPr="007B0399">
        <w:rPr>
          <w:rStyle w:val="Emphasis"/>
          <w:rFonts w:asciiTheme="majorHAnsi" w:hAnsiTheme="majorHAnsi" w:cstheme="majorHAnsi"/>
          <w:highlight w:val="cyan"/>
        </w:rPr>
        <w:t>legal</w:t>
      </w:r>
      <w:r w:rsidRPr="007B0399">
        <w:rPr>
          <w:rStyle w:val="Emphasis"/>
          <w:rFonts w:asciiTheme="majorHAnsi" w:hAnsiTheme="majorHAnsi" w:cstheme="majorHAnsi"/>
        </w:rPr>
        <w:t xml:space="preserve"> and civil </w:t>
      </w:r>
      <w:r w:rsidRPr="007B0399">
        <w:rPr>
          <w:rStyle w:val="Emphasis"/>
          <w:rFonts w:asciiTheme="majorHAnsi" w:hAnsiTheme="majorHAnsi" w:cstheme="majorHAnsi"/>
          <w:highlight w:val="cyan"/>
        </w:rPr>
        <w:t>institutions</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and</w:t>
      </w:r>
      <w:r w:rsidRPr="007B0399">
        <w:rPr>
          <w:rStyle w:val="Emphasis"/>
          <w:rFonts w:asciiTheme="majorHAnsi" w:hAnsiTheme="majorHAnsi" w:cstheme="majorHAnsi"/>
        </w:rPr>
        <w:t xml:space="preserve"> the overarching </w:t>
      </w:r>
      <w:r w:rsidRPr="007B0399">
        <w:rPr>
          <w:rStyle w:val="Emphasis"/>
          <w:rFonts w:asciiTheme="majorHAnsi" w:hAnsiTheme="majorHAnsi" w:cstheme="majorHAnsi"/>
          <w:highlight w:val="cyan"/>
        </w:rPr>
        <w:t>objective</w:t>
      </w:r>
      <w:r w:rsidRPr="007B0399">
        <w:rPr>
          <w:rStyle w:val="Emphasis"/>
          <w:rFonts w:asciiTheme="majorHAnsi" w:hAnsiTheme="majorHAnsi" w:cstheme="majorHAnsi"/>
        </w:rPr>
        <w:t xml:space="preserve"> of states </w:t>
      </w:r>
      <w:r w:rsidRPr="007B0399">
        <w:rPr>
          <w:rStyle w:val="Emphasis"/>
          <w:rFonts w:asciiTheme="majorHAnsi" w:hAnsiTheme="majorHAnsi" w:cstheme="majorHAnsi"/>
          <w:highlight w:val="cyan"/>
        </w:rPr>
        <w:t>to preserve</w:t>
      </w:r>
      <w:r w:rsidRPr="007B0399">
        <w:rPr>
          <w:rStyle w:val="Emphasis"/>
          <w:rFonts w:asciiTheme="majorHAnsi" w:hAnsiTheme="majorHAnsi" w:cstheme="majorHAnsi"/>
        </w:rPr>
        <w:t xml:space="preserve"> their </w:t>
      </w:r>
      <w:r w:rsidRPr="007B0399">
        <w:rPr>
          <w:rStyle w:val="Emphasis"/>
          <w:rFonts w:asciiTheme="majorHAnsi" w:hAnsiTheme="majorHAnsi" w:cstheme="majorHAnsi"/>
          <w:highlight w:val="cyan"/>
        </w:rPr>
        <w:t>citizens from</w:t>
      </w:r>
      <w:r w:rsidRPr="007B0399">
        <w:rPr>
          <w:rStyle w:val="Emphasis"/>
          <w:rFonts w:asciiTheme="majorHAnsi" w:hAnsiTheme="majorHAnsi" w:cstheme="majorHAnsi"/>
        </w:rPr>
        <w:t xml:space="preserve"> misery and </w:t>
      </w:r>
      <w:r w:rsidRPr="007B0399">
        <w:rPr>
          <w:rStyle w:val="Emphasis"/>
          <w:rFonts w:asciiTheme="majorHAnsi" w:hAnsiTheme="majorHAnsi" w:cstheme="majorHAnsi"/>
          <w:highlight w:val="cyan"/>
        </w:rPr>
        <w:t>disaster</w:t>
      </w:r>
      <w:r w:rsidRPr="007B0399">
        <w:rPr>
          <w:rStyle w:val="Emphasis"/>
          <w:rFonts w:asciiTheme="majorHAnsi" w:hAnsiTheme="majorHAnsi" w:cstheme="majorHAnsi"/>
        </w:rPr>
        <w:t xml:space="preserve">. </w:t>
      </w:r>
      <w:r w:rsidRPr="007B0399">
        <w:rPr>
          <w:rFonts w:asciiTheme="majorHAnsi" w:hAnsiTheme="majorHAnsi" w:cstheme="majorHAnsi"/>
          <w:sz w:val="16"/>
        </w:rPr>
        <w:t xml:space="preserve">More obviously ‘moral’ theories </w:t>
      </w:r>
      <w:r w:rsidRPr="007B0399">
        <w:rPr>
          <w:rStyle w:val="Emphasis"/>
          <w:rFonts w:asciiTheme="majorHAnsi" w:hAnsiTheme="majorHAnsi" w:cstheme="majorHAnsi"/>
        </w:rPr>
        <w:t xml:space="preserve">(such as </w:t>
      </w:r>
      <w:r w:rsidRPr="007B0399">
        <w:rPr>
          <w:rStyle w:val="Emphasis"/>
          <w:rFonts w:asciiTheme="majorHAnsi" w:hAnsiTheme="majorHAnsi" w:cstheme="majorHAnsi"/>
          <w:highlight w:val="cyan"/>
        </w:rPr>
        <w:t>utilitarian</w:t>
      </w:r>
      <w:r w:rsidRPr="007B0399">
        <w:rPr>
          <w:rStyle w:val="Emphasis"/>
          <w:rFonts w:asciiTheme="majorHAnsi" w:hAnsiTheme="majorHAnsi" w:cstheme="majorHAnsi"/>
        </w:rPr>
        <w:t xml:space="preserve"> theory, </w:t>
      </w:r>
      <w:r w:rsidRPr="007B0399">
        <w:rPr>
          <w:rStyle w:val="Emphasis"/>
          <w:rFonts w:asciiTheme="majorHAnsi" w:hAnsiTheme="majorHAnsi" w:cstheme="majorHAnsi"/>
          <w:highlight w:val="cyan"/>
        </w:rPr>
        <w:t>or</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natural rights</w:t>
      </w:r>
      <w:r w:rsidRPr="007B0399">
        <w:rPr>
          <w:rStyle w:val="Emphasis"/>
          <w:rFonts w:asciiTheme="majorHAnsi" w:hAnsiTheme="majorHAnsi" w:cstheme="majorHAnsi"/>
        </w:rPr>
        <w:t xml:space="preserve"> </w:t>
      </w:r>
      <w:r w:rsidRPr="007B0399">
        <w:rPr>
          <w:rFonts w:asciiTheme="majorHAnsi" w:hAnsiTheme="majorHAnsi" w:cstheme="majorHAnsi"/>
          <w:sz w:val="16"/>
        </w:rPr>
        <w:t>theories such as Lockean theory or modern human rights theories) are less illuminating,</w:t>
      </w:r>
      <w:r w:rsidRPr="007B0399">
        <w:rPr>
          <w:rStyle w:val="Emphasis"/>
          <w:rFonts w:asciiTheme="majorHAnsi" w:hAnsiTheme="majorHAnsi" w:cstheme="majorHAnsi"/>
        </w:rPr>
        <w:t xml:space="preserve"> in that they </w:t>
      </w:r>
      <w:r w:rsidRPr="007B0399">
        <w:rPr>
          <w:rStyle w:val="Emphasis"/>
          <w:rFonts w:asciiTheme="majorHAnsi" w:hAnsiTheme="majorHAnsi" w:cstheme="majorHAnsi"/>
          <w:highlight w:val="cyan"/>
        </w:rPr>
        <w:t>fail to construct</w:t>
      </w:r>
      <w:r w:rsidRPr="007B0399">
        <w:rPr>
          <w:rStyle w:val="Emphasis"/>
          <w:rFonts w:asciiTheme="majorHAnsi" w:hAnsiTheme="majorHAnsi" w:cstheme="majorHAnsi"/>
        </w:rPr>
        <w:t xml:space="preserve"> compelling perfect </w:t>
      </w:r>
      <w:r w:rsidRPr="007B0399">
        <w:rPr>
          <w:rStyle w:val="Emphasis"/>
          <w:rFonts w:asciiTheme="majorHAnsi" w:hAnsiTheme="majorHAnsi" w:cstheme="majorHAnsi"/>
          <w:highlight w:val="cyan"/>
        </w:rPr>
        <w:t>obligations lying with specific agents</w:t>
      </w:r>
      <w:r w:rsidRPr="007B0399">
        <w:rPr>
          <w:rStyle w:val="Emphasis"/>
          <w:rFonts w:asciiTheme="majorHAnsi" w:hAnsiTheme="majorHAnsi" w:cstheme="majorHAnsi"/>
        </w:rPr>
        <w:t>.</w:t>
      </w:r>
      <w:r w:rsidRPr="007B0399">
        <w:rPr>
          <w:rFonts w:asciiTheme="majorHAnsi" w:hAnsiTheme="majorHAnsi" w:cstheme="majorHAnsi"/>
          <w:sz w:val="16"/>
        </w:rPr>
        <w:t xml:space="preserve"> </w:t>
      </w:r>
      <w:r w:rsidRPr="007B0399">
        <w:rPr>
          <w:rStyle w:val="Emphasis"/>
          <w:rFonts w:asciiTheme="majorHAnsi" w:hAnsiTheme="majorHAnsi" w:cstheme="majorHAnsi"/>
          <w:highlight w:val="cyan"/>
        </w:rPr>
        <w:t>The Hobbesian account</w:t>
      </w:r>
      <w:r w:rsidRPr="007B0399">
        <w:rPr>
          <w:rStyle w:val="Emphasis"/>
          <w:rFonts w:asciiTheme="majorHAnsi" w:hAnsiTheme="majorHAnsi" w:cstheme="majorHAnsi"/>
        </w:rPr>
        <w:t xml:space="preserve"> </w:t>
      </w:r>
      <w:r w:rsidRPr="007B0399">
        <w:rPr>
          <w:rFonts w:asciiTheme="majorHAnsi" w:hAnsiTheme="majorHAnsi" w:cstheme="majorHAnsi"/>
          <w:sz w:val="16"/>
        </w:rPr>
        <w:t xml:space="preserve">I have constructed here has many loose ends, </w:t>
      </w:r>
      <w:r w:rsidRPr="007B0399">
        <w:rPr>
          <w:rStyle w:val="Emphasis"/>
          <w:rFonts w:asciiTheme="majorHAnsi" w:hAnsiTheme="majorHAnsi" w:cstheme="majorHAnsi"/>
        </w:rPr>
        <w:t xml:space="preserve">but I hope I have </w:t>
      </w:r>
      <w:r w:rsidRPr="007B0399">
        <w:rPr>
          <w:rStyle w:val="Emphasis"/>
          <w:rFonts w:asciiTheme="majorHAnsi" w:hAnsiTheme="majorHAnsi" w:cstheme="majorHAnsi"/>
          <w:highlight w:val="cyan"/>
        </w:rPr>
        <w:t>show</w:t>
      </w:r>
      <w:r w:rsidRPr="007B0399">
        <w:rPr>
          <w:rStyle w:val="Emphasis"/>
          <w:rFonts w:asciiTheme="majorHAnsi" w:hAnsiTheme="majorHAnsi" w:cstheme="majorHAnsi"/>
        </w:rPr>
        <w:t xml:space="preserve">n </w:t>
      </w:r>
      <w:r w:rsidRPr="007B0399">
        <w:rPr>
          <w:rFonts w:asciiTheme="majorHAnsi" w:hAnsiTheme="majorHAnsi" w:cstheme="majorHAnsi"/>
          <w:sz w:val="16"/>
        </w:rPr>
        <w:t xml:space="preserve">in this paper how a powerful argument for a perfect duty lying on the state to protect its citizens from public health disaster can be constructed, </w:t>
      </w:r>
      <w:r w:rsidRPr="007B0399">
        <w:rPr>
          <w:rStyle w:val="Emphasis"/>
          <w:rFonts w:asciiTheme="majorHAnsi" w:hAnsiTheme="majorHAnsi" w:cstheme="majorHAnsi"/>
        </w:rPr>
        <w:t xml:space="preserve">and the foundations of legitimate sovereign enforcement of </w:t>
      </w:r>
      <w:r w:rsidRPr="007B0399">
        <w:rPr>
          <w:rStyle w:val="Emphasis"/>
          <w:rFonts w:asciiTheme="majorHAnsi" w:hAnsiTheme="majorHAnsi" w:cstheme="majorHAnsi"/>
          <w:highlight w:val="cyan"/>
        </w:rPr>
        <w:t xml:space="preserve">powers of </w:t>
      </w:r>
      <w:r w:rsidRPr="007B0399">
        <w:rPr>
          <w:rStyle w:val="Emphasis"/>
          <w:rFonts w:asciiTheme="majorHAnsi" w:hAnsiTheme="majorHAnsi" w:cstheme="majorHAnsi"/>
        </w:rPr>
        <w:t xml:space="preserve">compulsory </w:t>
      </w:r>
      <w:r w:rsidRPr="007B0399">
        <w:rPr>
          <w:rStyle w:val="Emphasis"/>
          <w:rFonts w:asciiTheme="majorHAnsi" w:hAnsiTheme="majorHAnsi" w:cstheme="majorHAnsi"/>
          <w:highlight w:val="cyan"/>
        </w:rPr>
        <w:t>license over intellectual property.</w:t>
      </w:r>
      <w:r w:rsidRPr="007B0399">
        <w:rPr>
          <w:rStyle w:val="Emphasis"/>
          <w:rFonts w:asciiTheme="majorHAnsi" w:hAnsiTheme="majorHAnsi" w:cstheme="majorHAnsi"/>
        </w:rPr>
        <w:t xml:space="preserve"> </w:t>
      </w:r>
      <w:r w:rsidRPr="007B0399">
        <w:rPr>
          <w:rFonts w:asciiTheme="majorHAnsi" w:hAnsiTheme="majorHAnsi" w:cstheme="majorHAnsi"/>
          <w:sz w:val="16"/>
        </w:rPr>
        <w:t xml:space="preserve">Public health takes priority over private economic interest. The only question is whether private economic interest is the only, or indeed </w:t>
      </w:r>
      <w:proofErr w:type="gramStart"/>
      <w:r w:rsidRPr="007B0399">
        <w:rPr>
          <w:rFonts w:asciiTheme="majorHAnsi" w:hAnsiTheme="majorHAnsi" w:cstheme="majorHAnsi"/>
          <w:sz w:val="16"/>
        </w:rPr>
        <w:t>an,</w:t>
      </w:r>
      <w:proofErr w:type="gramEnd"/>
      <w:r w:rsidRPr="007B0399">
        <w:rPr>
          <w:rFonts w:asciiTheme="majorHAnsi" w:hAnsiTheme="majorHAnsi" w:cstheme="majorHAnsi"/>
          <w:sz w:val="16"/>
        </w:rPr>
        <w:t xml:space="preserve"> effective means for promoting the public health in conditions of disaster.</w:t>
      </w:r>
    </w:p>
    <w:p w14:paraId="02DFD9C5" w14:textId="77777777" w:rsidR="00CD3CD2" w:rsidRPr="007B0399" w:rsidRDefault="00CD3CD2" w:rsidP="00CD3CD2">
      <w:pPr>
        <w:pStyle w:val="Heading4"/>
        <w:rPr>
          <w:rFonts w:asciiTheme="majorHAnsi" w:hAnsiTheme="majorHAnsi" w:cstheme="majorHAnsi"/>
        </w:rPr>
      </w:pPr>
      <w:r w:rsidRPr="007B0399">
        <w:rPr>
          <w:rFonts w:asciiTheme="majorHAnsi" w:hAnsiTheme="majorHAnsi" w:cstheme="majorHAnsi"/>
        </w:rPr>
        <w:t>4] Resource Disparities – philosophical frameworks ensure big squads don’t have a comparative advantage since debates become about quality of arguments rather than quantity and require a higher level of analytic thinking that small schools have.</w:t>
      </w:r>
    </w:p>
    <w:p w14:paraId="60B217C8" w14:textId="77777777" w:rsidR="00CD3CD2" w:rsidRPr="007B0399" w:rsidRDefault="00CD3CD2" w:rsidP="00CD3CD2">
      <w:pPr>
        <w:pStyle w:val="Heading4"/>
        <w:rPr>
          <w:rFonts w:asciiTheme="majorHAnsi" w:hAnsiTheme="majorHAnsi" w:cstheme="majorHAnsi"/>
        </w:rPr>
      </w:pPr>
      <w:r w:rsidRPr="007B0399">
        <w:rPr>
          <w:rFonts w:asciiTheme="majorHAnsi" w:hAnsiTheme="majorHAnsi" w:cstheme="majorHAnsi"/>
        </w:rPr>
        <w:t xml:space="preserve">5] Resolvability – other debates create a mess of weighing and link turns, but using Hobbes is easily resolvable because it becomes a question of what the sovereign believes. </w:t>
      </w:r>
    </w:p>
    <w:p w14:paraId="2B473CDC" w14:textId="79A477C1" w:rsidR="00CD3CD2" w:rsidRPr="007B0399" w:rsidRDefault="00CD3CD2" w:rsidP="00CD3CD2">
      <w:pPr>
        <w:pStyle w:val="Heading3"/>
        <w:rPr>
          <w:rFonts w:asciiTheme="majorHAnsi" w:hAnsiTheme="majorHAnsi" w:cstheme="majorHAnsi"/>
        </w:rPr>
      </w:pPr>
      <w:r w:rsidRPr="007B0399">
        <w:rPr>
          <w:rFonts w:asciiTheme="majorHAnsi" w:hAnsiTheme="majorHAnsi" w:cstheme="majorHAnsi"/>
        </w:rPr>
        <w:t>Offense</w:t>
      </w:r>
    </w:p>
    <w:p w14:paraId="66F68F4C" w14:textId="77777777" w:rsidR="00CD3CD2" w:rsidRPr="007B0399" w:rsidRDefault="00CD3CD2" w:rsidP="00CD3CD2">
      <w:pPr>
        <w:pStyle w:val="Heading4"/>
        <w:rPr>
          <w:rFonts w:asciiTheme="majorHAnsi" w:hAnsiTheme="majorHAnsi" w:cstheme="majorHAnsi"/>
        </w:rPr>
      </w:pPr>
      <w:r w:rsidRPr="007B0399">
        <w:rPr>
          <w:rFonts w:asciiTheme="majorHAnsi" w:hAnsiTheme="majorHAnsi" w:cstheme="majorHAnsi"/>
        </w:rPr>
        <w:t xml:space="preserve">1] Sequencing – a sovereign can’t be obligated to do anything because they are the ones who choose what ethics and truth – the </w:t>
      </w:r>
      <w:proofErr w:type="spellStart"/>
      <w:r w:rsidRPr="007B0399">
        <w:rPr>
          <w:rFonts w:asciiTheme="majorHAnsi" w:hAnsiTheme="majorHAnsi" w:cstheme="majorHAnsi"/>
        </w:rPr>
        <w:t>rez</w:t>
      </w:r>
      <w:proofErr w:type="spellEnd"/>
      <w:r w:rsidRPr="007B0399">
        <w:rPr>
          <w:rFonts w:asciiTheme="majorHAnsi" w:hAnsiTheme="majorHAnsi" w:cstheme="majorHAnsi"/>
        </w:rPr>
        <w:t xml:space="preserve"> tries to coerce the sovereign to do something which challenges its authority.  </w:t>
      </w:r>
    </w:p>
    <w:p w14:paraId="1BE44C79" w14:textId="77777777" w:rsidR="00CD3CD2" w:rsidRPr="007B0399" w:rsidRDefault="00CD3CD2" w:rsidP="00CD3CD2">
      <w:pPr>
        <w:pStyle w:val="Heading4"/>
        <w:rPr>
          <w:rFonts w:asciiTheme="majorHAnsi" w:hAnsiTheme="majorHAnsi" w:cstheme="majorHAnsi"/>
        </w:rPr>
      </w:pPr>
      <w:r w:rsidRPr="007B0399">
        <w:rPr>
          <w:rFonts w:asciiTheme="majorHAnsi" w:hAnsiTheme="majorHAnsi" w:cstheme="majorHAnsi"/>
        </w:rPr>
        <w:t xml:space="preserve">2] IP rights are implicit in the creation of the sovereign in expressing creativity. </w:t>
      </w:r>
    </w:p>
    <w:p w14:paraId="20568D15" w14:textId="77777777" w:rsidR="00CD3CD2" w:rsidRPr="007B0399" w:rsidRDefault="00CD3CD2" w:rsidP="00CD3CD2">
      <w:pPr>
        <w:rPr>
          <w:rFonts w:asciiTheme="majorHAnsi" w:hAnsiTheme="majorHAnsi" w:cstheme="majorHAnsi"/>
        </w:rPr>
      </w:pPr>
      <w:r w:rsidRPr="007B0399">
        <w:rPr>
          <w:rStyle w:val="Style13ptBold"/>
          <w:rFonts w:asciiTheme="majorHAnsi" w:hAnsiTheme="majorHAnsi" w:cstheme="majorHAnsi"/>
        </w:rPr>
        <w:t>Ghosh 04</w:t>
      </w:r>
      <w:r w:rsidRPr="007B0399">
        <w:rPr>
          <w:rFonts w:asciiTheme="majorHAnsi" w:hAnsiTheme="majorHAnsi" w:cstheme="majorHAnsi"/>
        </w:rPr>
        <w:t xml:space="preserve"> [Shubha Ghosh (B.A., Amherst College; Ph.D., University of Michigan; J.D., Stanford Law School; Professor of Law, University at Buffalo, SUNY, Law School; Visiting Professor, SMU Dedman School of Law). “PATENTS AND THE REGULATORY STATE: RETHINKING THE PATENT BARGAIN METAPHOR AFTER ELDRED”. BERKELEY TECHNOLOGY LAW JOURNAL. 2004. Accessed 9/3/21. </w:t>
      </w:r>
      <w:hyperlink r:id="rId11" w:history="1">
        <w:r w:rsidRPr="007B0399">
          <w:rPr>
            <w:rStyle w:val="Hyperlink"/>
            <w:rFonts w:asciiTheme="majorHAnsi" w:hAnsiTheme="majorHAnsi" w:cstheme="majorHAnsi"/>
          </w:rPr>
          <w:t>https://lawcat.berkeley.edu/record/1119327/files/fulltext.pdf</w:t>
        </w:r>
      </w:hyperlink>
      <w:r w:rsidRPr="007B0399">
        <w:rPr>
          <w:rFonts w:asciiTheme="majorHAnsi" w:hAnsiTheme="majorHAnsi" w:cstheme="majorHAnsi"/>
        </w:rPr>
        <w:t xml:space="preserve"> //Xu]</w:t>
      </w:r>
    </w:p>
    <w:p w14:paraId="336F3147" w14:textId="77777777" w:rsidR="00CD3CD2" w:rsidRPr="007B0399" w:rsidRDefault="00CD3CD2" w:rsidP="00CD3CD2">
      <w:pPr>
        <w:rPr>
          <w:rStyle w:val="Emphasis"/>
          <w:rFonts w:asciiTheme="majorHAnsi" w:hAnsiTheme="majorHAnsi" w:cstheme="majorHAnsi"/>
        </w:rPr>
      </w:pPr>
      <w:r w:rsidRPr="007B0399">
        <w:rPr>
          <w:rFonts w:asciiTheme="majorHAnsi" w:hAnsiTheme="majorHAnsi" w:cstheme="majorHAnsi"/>
          <w:sz w:val="16"/>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7B0399">
        <w:rPr>
          <w:rStyle w:val="Emphasis"/>
          <w:rFonts w:asciiTheme="majorHAnsi" w:hAnsiTheme="majorHAnsi" w:cstheme="majorHAnsi"/>
        </w:rPr>
        <w:t xml:space="preserve">For Hobbes, </w:t>
      </w:r>
      <w:r w:rsidRPr="007B0399">
        <w:rPr>
          <w:rStyle w:val="Emphasis"/>
          <w:rFonts w:asciiTheme="majorHAnsi" w:hAnsiTheme="majorHAnsi" w:cstheme="majorHAnsi"/>
          <w:highlight w:val="cyan"/>
        </w:rPr>
        <w:t>humans created</w:t>
      </w:r>
      <w:r w:rsidRPr="007B0399">
        <w:rPr>
          <w:rStyle w:val="Emphasis"/>
          <w:rFonts w:asciiTheme="majorHAnsi" w:hAnsiTheme="majorHAnsi" w:cstheme="majorHAnsi"/>
        </w:rPr>
        <w:t xml:space="preserve"> the leviathan-</w:t>
      </w:r>
      <w:r w:rsidRPr="007B0399">
        <w:rPr>
          <w:rStyle w:val="Emphasis"/>
          <w:rFonts w:asciiTheme="majorHAnsi" w:hAnsiTheme="majorHAnsi" w:cstheme="majorHAnsi"/>
          <w:highlight w:val="cyan"/>
        </w:rPr>
        <w:t>the sovereign</w:t>
      </w:r>
      <w:r w:rsidRPr="007B0399">
        <w:rPr>
          <w:rStyle w:val="Emphasis"/>
          <w:rFonts w:asciiTheme="majorHAnsi" w:hAnsiTheme="majorHAnsi" w:cstheme="majorHAnsi"/>
        </w:rPr>
        <w:t xml:space="preserve"> state-</w:t>
      </w:r>
      <w:r w:rsidRPr="007B0399">
        <w:rPr>
          <w:rStyle w:val="Emphasis"/>
          <w:rFonts w:asciiTheme="majorHAnsi" w:hAnsiTheme="majorHAnsi" w:cstheme="majorHAnsi"/>
          <w:highlight w:val="cyan"/>
        </w:rPr>
        <w:t>to</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protect themselves from</w:t>
      </w:r>
      <w:r w:rsidRPr="007B0399">
        <w:rPr>
          <w:rStyle w:val="Emphasis"/>
          <w:rFonts w:asciiTheme="majorHAnsi" w:hAnsiTheme="majorHAnsi" w:cstheme="majorHAnsi"/>
        </w:rPr>
        <w:t xml:space="preserve"> each other in </w:t>
      </w:r>
      <w:r w:rsidRPr="007B0399">
        <w:rPr>
          <w:rStyle w:val="Emphasis"/>
          <w:rFonts w:asciiTheme="majorHAnsi" w:hAnsiTheme="majorHAnsi" w:cstheme="majorHAnsi"/>
          <w:highlight w:val="cyan"/>
        </w:rPr>
        <w:t>the state of nature</w:t>
      </w:r>
      <w:r w:rsidRPr="007B0399">
        <w:rPr>
          <w:rStyle w:val="Emphasis"/>
          <w:rFonts w:asciiTheme="majorHAnsi" w:hAnsiTheme="majorHAnsi" w:cstheme="majorHAnsi"/>
        </w:rPr>
        <w:t xml:space="preserve">. </w:t>
      </w:r>
      <w:r w:rsidRPr="007B0399">
        <w:rPr>
          <w:rFonts w:asciiTheme="majorHAnsi" w:hAnsiTheme="majorHAnsi" w:cstheme="majorHAnsi"/>
          <w:sz w:val="16"/>
        </w:rPr>
        <w:t>48 Without the leviathan, the state of nature was not an idyllic paradise but a condition of savagery and brutality. In the state of nature,</w:t>
      </w:r>
      <w:r w:rsidRPr="007B0399">
        <w:rPr>
          <w:rStyle w:val="Emphasis"/>
          <w:rFonts w:asciiTheme="majorHAnsi" w:hAnsiTheme="majorHAnsi" w:cstheme="majorHAnsi"/>
        </w:rPr>
        <w:t xml:space="preserve"> to the extent that </w:t>
      </w:r>
      <w:r w:rsidRPr="007B0399">
        <w:rPr>
          <w:rStyle w:val="Emphasis"/>
          <w:rFonts w:asciiTheme="majorHAnsi" w:hAnsiTheme="majorHAnsi" w:cstheme="majorHAnsi"/>
          <w:highlight w:val="cyan"/>
        </w:rPr>
        <w:t>any creative activity occurred</w:t>
      </w:r>
      <w:r w:rsidRPr="007B0399">
        <w:rPr>
          <w:rStyle w:val="Emphasis"/>
          <w:rFonts w:asciiTheme="majorHAnsi" w:hAnsiTheme="majorHAnsi" w:cstheme="majorHAnsi"/>
        </w:rPr>
        <w:t xml:space="preserve">, the objects of creation </w:t>
      </w:r>
      <w:r w:rsidRPr="007B0399">
        <w:rPr>
          <w:rStyle w:val="Emphasis"/>
          <w:rFonts w:asciiTheme="majorHAnsi" w:hAnsiTheme="majorHAnsi" w:cstheme="majorHAnsi"/>
          <w:highlight w:val="cyan"/>
        </w:rPr>
        <w:t>would be cannibalized</w:t>
      </w:r>
      <w:r w:rsidRPr="007B0399">
        <w:rPr>
          <w:rStyle w:val="Emphasis"/>
          <w:rFonts w:asciiTheme="majorHAnsi" w:hAnsiTheme="majorHAnsi" w:cstheme="majorHAnsi"/>
        </w:rPr>
        <w:t xml:space="preserve">, thoughtlessly </w:t>
      </w:r>
      <w:r w:rsidRPr="007B0399">
        <w:rPr>
          <w:rStyle w:val="Emphasis"/>
          <w:rFonts w:asciiTheme="majorHAnsi" w:hAnsiTheme="majorHAnsi" w:cstheme="majorHAnsi"/>
          <w:highlight w:val="cyan"/>
        </w:rPr>
        <w:t xml:space="preserve">copied, </w:t>
      </w:r>
      <w:r w:rsidRPr="007B0399">
        <w:rPr>
          <w:rStyle w:val="Emphasis"/>
          <w:rFonts w:asciiTheme="majorHAnsi" w:hAnsiTheme="majorHAnsi" w:cstheme="majorHAnsi"/>
        </w:rPr>
        <w:t xml:space="preserve">adapted, distributed, and performed or used, </w:t>
      </w:r>
      <w:r w:rsidRPr="007B0399">
        <w:rPr>
          <w:rStyle w:val="Emphasis"/>
          <w:rFonts w:asciiTheme="majorHAnsi" w:hAnsiTheme="majorHAnsi" w:cstheme="majorHAnsi"/>
          <w:highlight w:val="cyan"/>
        </w:rPr>
        <w:t>sold</w:t>
      </w:r>
      <w:r w:rsidRPr="007B0399">
        <w:rPr>
          <w:rStyle w:val="Emphasis"/>
          <w:rFonts w:asciiTheme="majorHAnsi" w:hAnsiTheme="majorHAnsi" w:cstheme="majorHAnsi"/>
        </w:rPr>
        <w:t xml:space="preserve">, offered to sell, </w:t>
      </w:r>
      <w:r w:rsidRPr="007B0399">
        <w:rPr>
          <w:rStyle w:val="Emphasis"/>
          <w:rFonts w:asciiTheme="majorHAnsi" w:hAnsiTheme="majorHAnsi" w:cstheme="majorHAnsi"/>
          <w:highlight w:val="cyan"/>
        </w:rPr>
        <w:t>and made by others</w:t>
      </w:r>
      <w:r w:rsidRPr="007B0399">
        <w:rPr>
          <w:rStyle w:val="Emphasis"/>
          <w:rFonts w:asciiTheme="majorHAnsi" w:hAnsiTheme="majorHAnsi" w:cstheme="majorHAnsi"/>
        </w:rPr>
        <w:t xml:space="preserve">. Thus, </w:t>
      </w:r>
      <w:r w:rsidRPr="007B0399">
        <w:rPr>
          <w:rStyle w:val="Emphasis"/>
          <w:rFonts w:asciiTheme="majorHAnsi" w:hAnsiTheme="majorHAnsi" w:cstheme="majorHAnsi"/>
          <w:highlight w:val="cyan"/>
        </w:rPr>
        <w:t>i</w:t>
      </w:r>
      <w:r w:rsidRPr="007B0399">
        <w:rPr>
          <w:rStyle w:val="Emphasis"/>
          <w:rFonts w:asciiTheme="majorHAnsi" w:hAnsiTheme="majorHAnsi" w:cstheme="majorHAnsi"/>
        </w:rPr>
        <w:t xml:space="preserve">ntellectual </w:t>
      </w:r>
      <w:r w:rsidRPr="007B0399">
        <w:rPr>
          <w:rStyle w:val="Emphasis"/>
          <w:rFonts w:asciiTheme="majorHAnsi" w:hAnsiTheme="majorHAnsi" w:cstheme="majorHAnsi"/>
          <w:highlight w:val="cyan"/>
        </w:rPr>
        <w:t>p</w:t>
      </w:r>
      <w:r w:rsidRPr="007B0399">
        <w:rPr>
          <w:rStyle w:val="Emphasis"/>
          <w:rFonts w:asciiTheme="majorHAnsi" w:hAnsiTheme="majorHAnsi" w:cstheme="majorHAnsi"/>
        </w:rPr>
        <w:t xml:space="preserve">roperty </w:t>
      </w:r>
      <w:r w:rsidRPr="007B0399">
        <w:rPr>
          <w:rStyle w:val="Emphasis"/>
          <w:rFonts w:asciiTheme="majorHAnsi" w:hAnsiTheme="majorHAnsi" w:cstheme="majorHAnsi"/>
          <w:highlight w:val="cyan"/>
        </w:rPr>
        <w:t>law</w:t>
      </w:r>
      <w:r w:rsidRPr="007B0399">
        <w:rPr>
          <w:rStyle w:val="Emphasis"/>
          <w:rFonts w:asciiTheme="majorHAnsi" w:hAnsiTheme="majorHAnsi" w:cstheme="majorHAnsi"/>
        </w:rPr>
        <w:t xml:space="preserve"> under the leviathan would </w:t>
      </w:r>
      <w:r w:rsidRPr="007B0399">
        <w:rPr>
          <w:rStyle w:val="Emphasis"/>
          <w:rFonts w:asciiTheme="majorHAnsi" w:hAnsiTheme="majorHAnsi" w:cstheme="majorHAnsi"/>
          <w:highlight w:val="cyan"/>
        </w:rPr>
        <w:t>protect individuals from this state of nature</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by</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making them absolute</w:t>
      </w:r>
      <w:r w:rsidRPr="007B0399">
        <w:rPr>
          <w:rStyle w:val="Emphasis"/>
          <w:rFonts w:asciiTheme="majorHAnsi" w:hAnsiTheme="majorHAnsi" w:cstheme="majorHAnsi"/>
        </w:rPr>
        <w:t>, immutable, bountiful, and unlimited. Humans would consent to these terms if they were enforced equally for all creations, and each author and inventor would promise to all others to abide by this form of the intellectual property social contract.</w:t>
      </w:r>
    </w:p>
    <w:p w14:paraId="418ABB66" w14:textId="156C8C98" w:rsidR="00757E72" w:rsidRPr="007B0399" w:rsidRDefault="00A6043B" w:rsidP="008C32B6">
      <w:pPr>
        <w:pStyle w:val="Heading2"/>
        <w:rPr>
          <w:rFonts w:asciiTheme="majorHAnsi" w:hAnsiTheme="majorHAnsi" w:cstheme="majorHAnsi"/>
        </w:rPr>
      </w:pPr>
      <w:r>
        <w:rPr>
          <w:rFonts w:asciiTheme="majorHAnsi" w:hAnsiTheme="majorHAnsi" w:cstheme="majorHAnsi"/>
        </w:rPr>
        <w:t>4</w:t>
      </w:r>
    </w:p>
    <w:p w14:paraId="36764718" w14:textId="77777777" w:rsidR="004A5FF3" w:rsidRPr="007B0399" w:rsidRDefault="004A5FF3" w:rsidP="004A5FF3">
      <w:pPr>
        <w:pStyle w:val="Heading4"/>
        <w:rPr>
          <w:rFonts w:asciiTheme="majorHAnsi" w:hAnsiTheme="majorHAnsi" w:cstheme="majorHAnsi"/>
        </w:rPr>
      </w:pPr>
      <w:r w:rsidRPr="007B0399">
        <w:rPr>
          <w:rFonts w:asciiTheme="majorHAnsi" w:hAnsiTheme="majorHAnsi" w:cstheme="majorHAnsi"/>
        </w:rPr>
        <w:t xml:space="preserve">NC theory first - 1] Abuse was self-inflicted- They started the chain of abuse and forced me down this strategy 2] Norming- We have more speeches to norm over whether it’s a good idea 3] It was introduced </w:t>
      </w:r>
      <w:proofErr w:type="gramStart"/>
      <w:r w:rsidRPr="007B0399">
        <w:rPr>
          <w:rFonts w:asciiTheme="majorHAnsi" w:hAnsiTheme="majorHAnsi" w:cstheme="majorHAnsi"/>
        </w:rPr>
        <w:t>first</w:t>
      </w:r>
      <w:proofErr w:type="gramEnd"/>
      <w:r w:rsidRPr="007B0399">
        <w:rPr>
          <w:rFonts w:asciiTheme="majorHAnsi" w:hAnsiTheme="majorHAnsi" w:cstheme="majorHAnsi"/>
        </w:rPr>
        <w:t xml:space="preserve"> so it comes lexically prior. </w:t>
      </w:r>
    </w:p>
    <w:p w14:paraId="72922C79" w14:textId="77777777" w:rsidR="004A5FF3" w:rsidRPr="007B0399" w:rsidRDefault="004A5FF3" w:rsidP="004A5FF3">
      <w:pPr>
        <w:pStyle w:val="Heading4"/>
        <w:rPr>
          <w:rFonts w:asciiTheme="majorHAnsi" w:hAnsiTheme="majorHAnsi" w:cstheme="majorHAnsi"/>
        </w:rPr>
      </w:pPr>
      <w:r w:rsidRPr="007B0399">
        <w:rPr>
          <w:rFonts w:asciiTheme="majorHAnsi" w:hAnsiTheme="majorHAnsi" w:cstheme="majorHAnsi"/>
        </w:rPr>
        <w:t xml:space="preserve">Neg abuse outweighs </w:t>
      </w:r>
      <w:proofErr w:type="spellStart"/>
      <w:r w:rsidRPr="007B0399">
        <w:rPr>
          <w:rFonts w:asciiTheme="majorHAnsi" w:hAnsiTheme="majorHAnsi" w:cstheme="majorHAnsi"/>
        </w:rPr>
        <w:t>Aff</w:t>
      </w:r>
      <w:proofErr w:type="spellEnd"/>
      <w:r w:rsidRPr="007B0399">
        <w:rPr>
          <w:rFonts w:asciiTheme="majorHAnsi" w:hAnsiTheme="majorHAnsi" w:cstheme="majorHAnsi"/>
        </w:rPr>
        <w:t xml:space="preserve"> abuse – 1] Infinite prep time before round to frontline 2] 2AR judge psychology and 1</w:t>
      </w:r>
      <w:r w:rsidRPr="007B0399">
        <w:rPr>
          <w:rFonts w:asciiTheme="majorHAnsi" w:hAnsiTheme="majorHAnsi" w:cstheme="majorHAnsi"/>
          <w:vertAlign w:val="superscript"/>
        </w:rPr>
        <w:t>st</w:t>
      </w:r>
      <w:r w:rsidRPr="007B0399">
        <w:rPr>
          <w:rFonts w:asciiTheme="majorHAnsi" w:hAnsiTheme="majorHAnsi" w:cstheme="majorHAnsi"/>
        </w:rPr>
        <w:t xml:space="preserve"> and last speech 3] Infinite perms and </w:t>
      </w:r>
      <w:proofErr w:type="spellStart"/>
      <w:r w:rsidRPr="007B0399">
        <w:rPr>
          <w:rFonts w:asciiTheme="majorHAnsi" w:hAnsiTheme="majorHAnsi" w:cstheme="majorHAnsi"/>
        </w:rPr>
        <w:t>uplayering</w:t>
      </w:r>
      <w:proofErr w:type="spellEnd"/>
      <w:r w:rsidRPr="007B0399">
        <w:rPr>
          <w:rFonts w:asciiTheme="majorHAnsi" w:hAnsiTheme="majorHAnsi" w:cstheme="majorHAnsi"/>
        </w:rPr>
        <w:t xml:space="preserve"> in the 1AR. </w:t>
      </w:r>
    </w:p>
    <w:p w14:paraId="6CC1061B" w14:textId="77777777" w:rsidR="004A5FF3" w:rsidRPr="007B0399" w:rsidRDefault="004A5FF3" w:rsidP="004A5FF3">
      <w:pPr>
        <w:pStyle w:val="Heading4"/>
        <w:rPr>
          <w:rFonts w:asciiTheme="majorHAnsi" w:hAnsiTheme="majorHAnsi" w:cstheme="majorHAnsi"/>
        </w:rPr>
      </w:pPr>
      <w:r w:rsidRPr="007B0399">
        <w:rPr>
          <w:rFonts w:asciiTheme="majorHAnsi" w:hAnsiTheme="majorHAnsi" w:cstheme="majorHAnsi"/>
        </w:rPr>
        <w:t xml:space="preserve">Reasonability on 1AR shells – 1AR theory is very </w:t>
      </w:r>
      <w:proofErr w:type="spellStart"/>
      <w:r w:rsidRPr="007B0399">
        <w:rPr>
          <w:rFonts w:asciiTheme="majorHAnsi" w:hAnsiTheme="majorHAnsi" w:cstheme="majorHAnsi"/>
        </w:rPr>
        <w:t>aff</w:t>
      </w:r>
      <w:proofErr w:type="spellEnd"/>
      <w:r w:rsidRPr="007B0399">
        <w:rPr>
          <w:rFonts w:asciiTheme="majorHAnsi" w:hAnsiTheme="majorHAnsi" w:cstheme="majorHAnsi"/>
        </w:rPr>
        <w:t xml:space="preserve">-biased because the 2AR gets to line-by-line every 2NR standard with new answers that never get responded to– reasonability checks 2AR sandbagging by preventing </w:t>
      </w:r>
      <w:proofErr w:type="gramStart"/>
      <w:r w:rsidRPr="007B0399">
        <w:rPr>
          <w:rFonts w:asciiTheme="majorHAnsi" w:hAnsiTheme="majorHAnsi" w:cstheme="majorHAnsi"/>
        </w:rPr>
        <w:t>really abusive</w:t>
      </w:r>
      <w:proofErr w:type="gramEnd"/>
      <w:r w:rsidRPr="007B0399">
        <w:rPr>
          <w:rFonts w:asciiTheme="majorHAnsi" w:hAnsiTheme="majorHAnsi" w:cstheme="majorHAnsi"/>
        </w:rPr>
        <w:t xml:space="preserve"> 1NCs while still giving the 2N a chance. </w:t>
      </w:r>
    </w:p>
    <w:p w14:paraId="4414263B" w14:textId="77777777" w:rsidR="004A5FF3" w:rsidRPr="007B0399" w:rsidRDefault="004A5FF3" w:rsidP="004A5FF3">
      <w:pPr>
        <w:pStyle w:val="Heading4"/>
        <w:rPr>
          <w:rFonts w:asciiTheme="majorHAnsi" w:hAnsiTheme="majorHAnsi" w:cstheme="majorHAnsi"/>
        </w:rPr>
      </w:pPr>
      <w:r w:rsidRPr="007B0399">
        <w:rPr>
          <w:rFonts w:asciiTheme="majorHAnsi" w:hAnsiTheme="majorHAnsi" w:cstheme="majorHAnsi"/>
        </w:rPr>
        <w:t xml:space="preserve">DTA on 1AR shells - They can blow up </w:t>
      </w:r>
      <w:proofErr w:type="spellStart"/>
      <w:r w:rsidRPr="007B0399">
        <w:rPr>
          <w:rFonts w:asciiTheme="majorHAnsi" w:hAnsiTheme="majorHAnsi" w:cstheme="majorHAnsi"/>
        </w:rPr>
        <w:t>blippy</w:t>
      </w:r>
      <w:proofErr w:type="spellEnd"/>
      <w:r w:rsidRPr="007B0399">
        <w:rPr>
          <w:rFonts w:asciiTheme="majorHAnsi" w:hAnsiTheme="majorHAnsi" w:cstheme="majorHAnsi"/>
        </w:rPr>
        <w:t xml:space="preserve"> 20 second shells in the 2AR while I </w:t>
      </w:r>
      <w:proofErr w:type="gramStart"/>
      <w:r w:rsidRPr="007B0399">
        <w:rPr>
          <w:rFonts w:asciiTheme="majorHAnsi" w:hAnsiTheme="majorHAnsi" w:cstheme="majorHAnsi"/>
        </w:rPr>
        <w:t>have to</w:t>
      </w:r>
      <w:proofErr w:type="gramEnd"/>
      <w:r w:rsidRPr="007B0399">
        <w:rPr>
          <w:rFonts w:asciiTheme="majorHAnsi" w:hAnsiTheme="majorHAnsi" w:cstheme="majorHAnsi"/>
        </w:rPr>
        <w:t xml:space="preserve"> split my time and can’t preempt 2AR spin which necessitates judge intervention and means 1AR theory is irresolvable so you shouldn’t stake the round on it. </w:t>
      </w:r>
    </w:p>
    <w:p w14:paraId="540B78FA" w14:textId="77777777" w:rsidR="004A5FF3" w:rsidRPr="007B0399" w:rsidRDefault="004A5FF3" w:rsidP="004A5FF3">
      <w:pPr>
        <w:pStyle w:val="Heading4"/>
        <w:rPr>
          <w:rStyle w:val="Emphasis"/>
          <w:rFonts w:asciiTheme="majorHAnsi" w:hAnsiTheme="majorHAnsi" w:cstheme="majorHAnsi"/>
          <w:b/>
          <w:iCs w:val="0"/>
          <w:sz w:val="26"/>
          <w:u w:val="none"/>
        </w:rPr>
      </w:pPr>
      <w:r w:rsidRPr="007B0399">
        <w:rPr>
          <w:rFonts w:asciiTheme="majorHAnsi" w:hAnsiTheme="majorHAnsi" w:cstheme="majorHAnsi"/>
        </w:rPr>
        <w:t xml:space="preserve">RVIs on 1AR theory – 1AR being able to spend 20 seconds on a shell and still win forces the 2N to allocate at least 2:30 on the shell which means RVIs check back time skew – </w:t>
      </w:r>
      <w:proofErr w:type="spellStart"/>
      <w:r w:rsidRPr="007B0399">
        <w:rPr>
          <w:rFonts w:asciiTheme="majorHAnsi" w:hAnsiTheme="majorHAnsi" w:cstheme="majorHAnsi"/>
        </w:rPr>
        <w:t>ows</w:t>
      </w:r>
      <w:proofErr w:type="spellEnd"/>
      <w:r w:rsidRPr="007B0399">
        <w:rPr>
          <w:rFonts w:asciiTheme="majorHAnsi" w:hAnsiTheme="majorHAnsi" w:cstheme="majorHAnsi"/>
        </w:rPr>
        <w:t xml:space="preserve"> on </w:t>
      </w:r>
      <w:proofErr w:type="spellStart"/>
      <w:r w:rsidRPr="007B0399">
        <w:rPr>
          <w:rFonts w:asciiTheme="majorHAnsi" w:hAnsiTheme="majorHAnsi" w:cstheme="majorHAnsi"/>
        </w:rPr>
        <w:t>quantifiaiblity</w:t>
      </w:r>
      <w:proofErr w:type="spellEnd"/>
    </w:p>
    <w:p w14:paraId="572CFCF7" w14:textId="77777777" w:rsidR="004A5FF3" w:rsidRPr="007B0399" w:rsidRDefault="004A5FF3" w:rsidP="004A5FF3">
      <w:pPr>
        <w:pStyle w:val="Heading4"/>
        <w:rPr>
          <w:rFonts w:asciiTheme="majorHAnsi" w:hAnsiTheme="majorHAnsi" w:cstheme="majorHAnsi"/>
        </w:rPr>
      </w:pPr>
      <w:r w:rsidRPr="007B0399">
        <w:rPr>
          <w:rFonts w:asciiTheme="majorHAnsi" w:hAnsiTheme="majorHAnsi" w:cstheme="majorHAnsi"/>
        </w:rPr>
        <w:t xml:space="preserve">No new 1ar theory paradigm issues- A] the 1NC has already occurred with current paradigm issues in mind so new 1ar paradigms moot any theoretical offense B] introducing them in the </w:t>
      </w:r>
      <w:proofErr w:type="spellStart"/>
      <w:r w:rsidRPr="007B0399">
        <w:rPr>
          <w:rFonts w:asciiTheme="majorHAnsi" w:hAnsiTheme="majorHAnsi" w:cstheme="majorHAnsi"/>
        </w:rPr>
        <w:t>aff</w:t>
      </w:r>
      <w:proofErr w:type="spellEnd"/>
      <w:r w:rsidRPr="007B0399">
        <w:rPr>
          <w:rFonts w:asciiTheme="majorHAnsi" w:hAnsiTheme="majorHAnsi" w:cstheme="majorHAnsi"/>
        </w:rPr>
        <w:t xml:space="preserve"> allows for them to be more rigorously tested which o/w’s on time frame since we can set higher quality norms.</w:t>
      </w:r>
    </w:p>
    <w:p w14:paraId="531AC4B8" w14:textId="77777777" w:rsidR="00C00A63" w:rsidRPr="007B0399" w:rsidRDefault="00C00A63" w:rsidP="00C00A63">
      <w:pPr>
        <w:pStyle w:val="Heading4"/>
        <w:rPr>
          <w:rFonts w:asciiTheme="majorHAnsi" w:hAnsiTheme="majorHAnsi" w:cstheme="majorHAnsi"/>
        </w:rPr>
      </w:pPr>
      <w:r w:rsidRPr="007B0399">
        <w:rPr>
          <w:rFonts w:asciiTheme="majorHAnsi" w:hAnsiTheme="majorHAnsi" w:cstheme="majorHAnsi"/>
        </w:rPr>
        <w:t>Reject 1ar Theory and voting issues</w:t>
      </w:r>
    </w:p>
    <w:p w14:paraId="44F9AC4C" w14:textId="124615D3" w:rsidR="00C00A63" w:rsidRPr="007B0399" w:rsidRDefault="00C00A63" w:rsidP="00C00A63">
      <w:pPr>
        <w:pStyle w:val="Heading4"/>
        <w:rPr>
          <w:rFonts w:asciiTheme="majorHAnsi" w:hAnsiTheme="majorHAnsi" w:cstheme="majorHAnsi"/>
        </w:rPr>
      </w:pPr>
      <w:r w:rsidRPr="007B0399">
        <w:rPr>
          <w:rFonts w:asciiTheme="majorHAnsi" w:hAnsiTheme="majorHAnsi" w:cstheme="majorHAnsi"/>
        </w:rPr>
        <w:t>A]</w:t>
      </w:r>
      <w:r w:rsidRPr="007B0399">
        <w:rPr>
          <w:rFonts w:asciiTheme="majorHAnsi" w:hAnsiTheme="majorHAnsi" w:cstheme="majorHAnsi"/>
        </w:rPr>
        <w:t xml:space="preserve"> 7 - </w:t>
      </w:r>
      <w:proofErr w:type="gramStart"/>
      <w:r w:rsidRPr="007B0399">
        <w:rPr>
          <w:rFonts w:asciiTheme="majorHAnsi" w:hAnsiTheme="majorHAnsi" w:cstheme="majorHAnsi"/>
        </w:rPr>
        <w:t>6 time</w:t>
      </w:r>
      <w:proofErr w:type="gramEnd"/>
      <w:r w:rsidRPr="007B0399">
        <w:rPr>
          <w:rFonts w:asciiTheme="majorHAnsi" w:hAnsiTheme="majorHAnsi" w:cstheme="majorHAnsi"/>
        </w:rPr>
        <w:t xml:space="preserve"> skew</w:t>
      </w:r>
    </w:p>
    <w:p w14:paraId="3953B734" w14:textId="5A2F15C4" w:rsidR="00C00A63" w:rsidRPr="007B0399" w:rsidRDefault="00C00A63" w:rsidP="00C00A63">
      <w:pPr>
        <w:pStyle w:val="Heading4"/>
        <w:rPr>
          <w:rFonts w:asciiTheme="majorHAnsi" w:hAnsiTheme="majorHAnsi" w:cstheme="majorHAnsi"/>
        </w:rPr>
      </w:pPr>
      <w:r w:rsidRPr="007B0399">
        <w:rPr>
          <w:rFonts w:asciiTheme="majorHAnsi" w:hAnsiTheme="majorHAnsi" w:cstheme="majorHAnsi"/>
        </w:rPr>
        <w:t>B]</w:t>
      </w:r>
      <w:r w:rsidRPr="007B0399">
        <w:rPr>
          <w:rFonts w:asciiTheme="majorHAnsi" w:hAnsiTheme="majorHAnsi" w:cstheme="majorHAnsi"/>
        </w:rPr>
        <w:t xml:space="preserve"> No 3nr, so 2ar gets to weigh however they want</w:t>
      </w:r>
    </w:p>
    <w:p w14:paraId="5BA80654" w14:textId="5C71EC65" w:rsidR="00C00A63" w:rsidRPr="007B0399" w:rsidRDefault="00C00A63" w:rsidP="00C00A63">
      <w:pPr>
        <w:pStyle w:val="Heading4"/>
        <w:rPr>
          <w:rFonts w:asciiTheme="majorHAnsi" w:hAnsiTheme="majorHAnsi" w:cstheme="majorHAnsi"/>
        </w:rPr>
      </w:pPr>
      <w:r w:rsidRPr="007B0399">
        <w:rPr>
          <w:rFonts w:asciiTheme="majorHAnsi" w:hAnsiTheme="majorHAnsi" w:cstheme="majorHAnsi"/>
        </w:rPr>
        <w:t>C]</w:t>
      </w:r>
      <w:r w:rsidRPr="007B0399">
        <w:rPr>
          <w:rFonts w:asciiTheme="majorHAnsi" w:hAnsiTheme="majorHAnsi" w:cstheme="majorHAnsi"/>
        </w:rPr>
        <w:t xml:space="preserve"> Judges are more likely to by 2a arguments as they are the </w:t>
      </w:r>
    </w:p>
    <w:p w14:paraId="5807A672" w14:textId="77777777" w:rsidR="00C00A63" w:rsidRPr="007B0399" w:rsidRDefault="00C00A63" w:rsidP="00C00A63">
      <w:pPr>
        <w:pStyle w:val="Heading4"/>
        <w:rPr>
          <w:rFonts w:asciiTheme="majorHAnsi" w:hAnsiTheme="majorHAnsi" w:cstheme="majorHAnsi"/>
        </w:rPr>
      </w:pPr>
      <w:r w:rsidRPr="007B0399">
        <w:rPr>
          <w:rFonts w:asciiTheme="majorHAnsi" w:hAnsiTheme="majorHAnsi" w:cstheme="majorHAnsi"/>
        </w:rPr>
        <w:t>last speech</w:t>
      </w:r>
    </w:p>
    <w:p w14:paraId="38894CC4" w14:textId="3961D9E4" w:rsidR="00C00A63" w:rsidRPr="007B0399" w:rsidRDefault="00C00A63" w:rsidP="00C00A63">
      <w:pPr>
        <w:pStyle w:val="Heading4"/>
        <w:rPr>
          <w:rFonts w:asciiTheme="majorHAnsi" w:hAnsiTheme="majorHAnsi" w:cstheme="majorHAnsi"/>
        </w:rPr>
      </w:pPr>
      <w:r w:rsidRPr="007B0399">
        <w:rPr>
          <w:rFonts w:asciiTheme="majorHAnsi" w:hAnsiTheme="majorHAnsi" w:cstheme="majorHAnsi"/>
        </w:rPr>
        <w:t>D]</w:t>
      </w:r>
      <w:r w:rsidRPr="007B0399">
        <w:rPr>
          <w:rFonts w:asciiTheme="majorHAnsi" w:hAnsiTheme="majorHAnsi" w:cstheme="majorHAnsi"/>
        </w:rPr>
        <w:t xml:space="preserve"> Too many theory flows make it impossible to test the </w:t>
      </w:r>
      <w:proofErr w:type="spellStart"/>
      <w:r w:rsidRPr="007B0399">
        <w:rPr>
          <w:rFonts w:asciiTheme="majorHAnsi" w:hAnsiTheme="majorHAnsi" w:cstheme="majorHAnsi"/>
        </w:rPr>
        <w:t>aff</w:t>
      </w:r>
      <w:proofErr w:type="spellEnd"/>
      <w:r w:rsidRPr="007B0399">
        <w:rPr>
          <w:rFonts w:asciiTheme="majorHAnsi" w:hAnsiTheme="majorHAnsi" w:cstheme="majorHAnsi"/>
        </w:rPr>
        <w:t xml:space="preserve"> </w:t>
      </w:r>
    </w:p>
    <w:p w14:paraId="0652BD85" w14:textId="6BA0813E" w:rsidR="00C00A63" w:rsidRPr="007B0399" w:rsidRDefault="00C00A63" w:rsidP="00C00A63">
      <w:pPr>
        <w:pStyle w:val="Heading4"/>
        <w:rPr>
          <w:rFonts w:asciiTheme="majorHAnsi" w:hAnsiTheme="majorHAnsi" w:cstheme="majorHAnsi"/>
        </w:rPr>
      </w:pPr>
      <w:r w:rsidRPr="007B0399">
        <w:rPr>
          <w:rFonts w:asciiTheme="majorHAnsi" w:hAnsiTheme="majorHAnsi" w:cstheme="majorHAnsi"/>
        </w:rPr>
        <w:t>E]</w:t>
      </w:r>
      <w:r w:rsidRPr="007B0399">
        <w:rPr>
          <w:rFonts w:asciiTheme="majorHAnsi" w:hAnsiTheme="majorHAnsi" w:cstheme="majorHAnsi"/>
        </w:rPr>
        <w:t xml:space="preserve"> You get a 2-1 speech advantage</w:t>
      </w:r>
    </w:p>
    <w:p w14:paraId="2F3D4147" w14:textId="45D3315F" w:rsidR="00C00A63" w:rsidRPr="007B0399" w:rsidRDefault="00C00A63" w:rsidP="00C00A63">
      <w:pPr>
        <w:pStyle w:val="Heading4"/>
        <w:rPr>
          <w:rFonts w:asciiTheme="majorHAnsi" w:hAnsiTheme="majorHAnsi" w:cstheme="majorHAnsi"/>
        </w:rPr>
      </w:pPr>
      <w:r w:rsidRPr="007B0399">
        <w:rPr>
          <w:rFonts w:asciiTheme="majorHAnsi" w:hAnsiTheme="majorHAnsi" w:cstheme="majorHAnsi"/>
        </w:rPr>
        <w:t>F]</w:t>
      </w:r>
      <w:r w:rsidRPr="007B0399">
        <w:rPr>
          <w:rFonts w:asciiTheme="majorHAnsi" w:hAnsiTheme="majorHAnsi" w:cstheme="majorHAnsi"/>
        </w:rPr>
        <w:t xml:space="preserve"> We only get 2 speeches of new arguments to deliberate over your shell which isn’t enough time </w:t>
      </w:r>
    </w:p>
    <w:p w14:paraId="5BFE0FD7" w14:textId="3748CC27" w:rsidR="00C00A63" w:rsidRPr="007B0399" w:rsidRDefault="00C00A63" w:rsidP="00C00A63">
      <w:pPr>
        <w:pStyle w:val="Heading4"/>
        <w:rPr>
          <w:rFonts w:asciiTheme="majorHAnsi" w:hAnsiTheme="majorHAnsi" w:cstheme="majorHAnsi"/>
        </w:rPr>
      </w:pPr>
      <w:r w:rsidRPr="007B0399">
        <w:rPr>
          <w:rFonts w:asciiTheme="majorHAnsi" w:hAnsiTheme="majorHAnsi" w:cstheme="majorHAnsi"/>
        </w:rPr>
        <w:t>G]</w:t>
      </w:r>
      <w:r w:rsidRPr="007B0399">
        <w:rPr>
          <w:rFonts w:asciiTheme="majorHAnsi" w:hAnsiTheme="majorHAnsi" w:cstheme="majorHAnsi"/>
        </w:rPr>
        <w:t xml:space="preserve"> there’s no such thing as infinite abuse as NC only has 7 minutes</w:t>
      </w:r>
    </w:p>
    <w:p w14:paraId="3CB29D26" w14:textId="10C38B62" w:rsidR="00C00A63" w:rsidRDefault="00C00A63" w:rsidP="00C00A63">
      <w:pPr>
        <w:pStyle w:val="Heading4"/>
        <w:rPr>
          <w:rFonts w:asciiTheme="majorHAnsi" w:hAnsiTheme="majorHAnsi" w:cstheme="majorHAnsi"/>
        </w:rPr>
      </w:pPr>
      <w:r w:rsidRPr="007B0399">
        <w:rPr>
          <w:rFonts w:asciiTheme="majorHAnsi" w:hAnsiTheme="majorHAnsi" w:cstheme="majorHAnsi"/>
        </w:rPr>
        <w:t>H]</w:t>
      </w:r>
      <w:r w:rsidRPr="007B0399">
        <w:rPr>
          <w:rFonts w:asciiTheme="majorHAnsi" w:hAnsiTheme="majorHAnsi" w:cstheme="majorHAnsi"/>
        </w:rPr>
        <w:t xml:space="preserve"> 1ar theory is used as a strategic advantage </w:t>
      </w:r>
    </w:p>
    <w:p w14:paraId="599337BD" w14:textId="4AD8EA12" w:rsidR="00EC4CC2" w:rsidRDefault="00EC4CC2" w:rsidP="00EC4CC2">
      <w:pPr>
        <w:pStyle w:val="Heading4"/>
        <w:rPr>
          <w:rFonts w:cs="Times New Roman"/>
        </w:rPr>
      </w:pPr>
      <w:bookmarkStart w:id="0" w:name="_Hlk517879360"/>
      <w:bookmarkStart w:id="1" w:name="_Hlk503535666"/>
      <w:r>
        <w:rPr>
          <w:rFonts w:cs="Times New Roman"/>
        </w:rPr>
        <w:t xml:space="preserve">Reject </w:t>
      </w:r>
      <w:proofErr w:type="spellStart"/>
      <w:r>
        <w:rPr>
          <w:rFonts w:cs="Times New Roman"/>
        </w:rPr>
        <w:t>aff</w:t>
      </w:r>
      <w:proofErr w:type="spellEnd"/>
      <w:r>
        <w:rPr>
          <w:rFonts w:cs="Times New Roman"/>
        </w:rPr>
        <w:t xml:space="preserve"> fairness concerns</w:t>
      </w:r>
    </w:p>
    <w:p w14:paraId="3F469D2C" w14:textId="09A76AB3" w:rsidR="00EC4CC2" w:rsidRPr="00B65DA3" w:rsidRDefault="00EC4CC2" w:rsidP="00EC4CC2">
      <w:pPr>
        <w:pStyle w:val="Heading4"/>
        <w:rPr>
          <w:rFonts w:cs="Times New Roman"/>
        </w:rPr>
      </w:pPr>
      <w:r w:rsidRPr="00B65DA3">
        <w:rPr>
          <w:rFonts w:cs="Times New Roman"/>
        </w:rPr>
        <w:t>1</w:t>
      </w:r>
      <w:r>
        <w:rPr>
          <w:rFonts w:cs="Times New Roman"/>
        </w:rPr>
        <w:t>]</w:t>
      </w:r>
      <w:r w:rsidRPr="00B65DA3">
        <w:rPr>
          <w:rFonts w:cs="Times New Roman"/>
        </w:rPr>
        <w:t xml:space="preserve"> </w:t>
      </w:r>
      <w:proofErr w:type="spellStart"/>
      <w:r w:rsidRPr="00B65DA3">
        <w:rPr>
          <w:rFonts w:cs="Times New Roman"/>
        </w:rPr>
        <w:t>Aff</w:t>
      </w:r>
      <w:proofErr w:type="spellEnd"/>
      <w:r w:rsidRPr="00B65DA3">
        <w:rPr>
          <w:rFonts w:cs="Times New Roman"/>
        </w:rPr>
        <w:t xml:space="preserve"> can speak last – a strategic 2AR can make 1 response to each 2NR argument to automatically get rid of them</w:t>
      </w:r>
    </w:p>
    <w:p w14:paraId="13087FFF" w14:textId="5E1AF0F2" w:rsidR="00EC4CC2" w:rsidRPr="00B65DA3" w:rsidRDefault="00EC4CC2" w:rsidP="00EC4CC2">
      <w:pPr>
        <w:pStyle w:val="Heading4"/>
        <w:rPr>
          <w:rFonts w:cs="Times New Roman"/>
        </w:rPr>
      </w:pPr>
      <w:r>
        <w:rPr>
          <w:rFonts w:cs="Times New Roman"/>
        </w:rPr>
        <w:t>2]</w:t>
      </w:r>
      <w:r w:rsidRPr="00B65DA3">
        <w:rPr>
          <w:rFonts w:cs="Times New Roman"/>
        </w:rPr>
        <w:t xml:space="preserve"> The </w:t>
      </w:r>
      <w:r w:rsidRPr="00B65DA3">
        <w:rPr>
          <w:rFonts w:cs="Times New Roman"/>
          <w:i/>
          <w:u w:val="single"/>
        </w:rPr>
        <w:t xml:space="preserve">2NR has to multi-point </w:t>
      </w:r>
      <w:r w:rsidRPr="00B65DA3">
        <w:rPr>
          <w:rFonts w:cs="Times New Roman"/>
        </w:rPr>
        <w:t xml:space="preserve">each argument since if they only have 1 response, </w:t>
      </w:r>
    </w:p>
    <w:p w14:paraId="48231967" w14:textId="45C82908" w:rsidR="00EC4CC2" w:rsidRPr="00B65DA3" w:rsidRDefault="00EC4CC2" w:rsidP="00EC4CC2">
      <w:pPr>
        <w:pStyle w:val="Heading4"/>
        <w:rPr>
          <w:rFonts w:cs="Times New Roman"/>
        </w:rPr>
      </w:pPr>
      <w:bookmarkStart w:id="2" w:name="_Hlk503507731"/>
      <w:bookmarkEnd w:id="0"/>
      <w:r>
        <w:rPr>
          <w:rFonts w:cs="Times New Roman"/>
        </w:rPr>
        <w:t>3]</w:t>
      </w:r>
      <w:r w:rsidRPr="00B65DA3">
        <w:rPr>
          <w:rFonts w:cs="Times New Roman"/>
        </w:rPr>
        <w:t xml:space="preserve"> Judge psychology</w:t>
      </w:r>
    </w:p>
    <w:p w14:paraId="05924E00" w14:textId="68B3326E" w:rsidR="00EC4CC2" w:rsidRPr="00B65DA3" w:rsidRDefault="00EC4CC2" w:rsidP="00EC4CC2">
      <w:pPr>
        <w:pStyle w:val="Heading4"/>
        <w:rPr>
          <w:rFonts w:cs="Times New Roman"/>
        </w:rPr>
      </w:pPr>
      <w:r>
        <w:rPr>
          <w:rFonts w:cs="Times New Roman"/>
        </w:rPr>
        <w:t>A]</w:t>
      </w:r>
      <w:r w:rsidRPr="00B65DA3">
        <w:rPr>
          <w:rFonts w:cs="Times New Roman"/>
        </w:rPr>
        <w:t xml:space="preserve"> </w:t>
      </w:r>
      <w:proofErr w:type="spellStart"/>
      <w:r w:rsidRPr="00B65DA3">
        <w:rPr>
          <w:rFonts w:cs="Times New Roman"/>
        </w:rPr>
        <w:t>Aff</w:t>
      </w:r>
      <w:proofErr w:type="spellEnd"/>
      <w:r w:rsidRPr="00B65DA3">
        <w:rPr>
          <w:rFonts w:cs="Times New Roman"/>
        </w:rPr>
        <w:t xml:space="preserve"> gets the first and last speech which the j</w:t>
      </w:r>
      <w:bookmarkStart w:id="3" w:name="_Hlk503507746"/>
      <w:bookmarkEnd w:id="2"/>
      <w:r w:rsidRPr="00B65DA3">
        <w:rPr>
          <w:rFonts w:cs="Times New Roman"/>
        </w:rPr>
        <w:t xml:space="preserve">udge can remember more clearly so the judge is more likely to vote for </w:t>
      </w:r>
      <w:proofErr w:type="spellStart"/>
      <w:r w:rsidRPr="00B65DA3">
        <w:rPr>
          <w:rFonts w:cs="Times New Roman"/>
        </w:rPr>
        <w:t>aff</w:t>
      </w:r>
      <w:proofErr w:type="spellEnd"/>
      <w:r w:rsidRPr="00B65DA3">
        <w:rPr>
          <w:rFonts w:cs="Times New Roman"/>
        </w:rPr>
        <w:t xml:space="preserve"> offense or forget to evaluate neg offense</w:t>
      </w:r>
    </w:p>
    <w:bookmarkEnd w:id="1"/>
    <w:bookmarkEnd w:id="3"/>
    <w:p w14:paraId="58C717B6" w14:textId="3228879F" w:rsidR="00EC4CC2" w:rsidRPr="00B65DA3" w:rsidRDefault="00EC4CC2" w:rsidP="00EC4CC2">
      <w:pPr>
        <w:pStyle w:val="Heading4"/>
        <w:rPr>
          <w:rFonts w:cs="Times New Roman"/>
        </w:rPr>
      </w:pPr>
      <w:r>
        <w:rPr>
          <w:rFonts w:cs="Times New Roman"/>
        </w:rPr>
        <w:t>B]</w:t>
      </w:r>
      <w:r w:rsidRPr="00B65DA3">
        <w:rPr>
          <w:rFonts w:cs="Times New Roman"/>
        </w:rPr>
        <w:t xml:space="preserve"> Most people think the </w:t>
      </w:r>
      <w:proofErr w:type="spellStart"/>
      <w:r w:rsidRPr="00B65DA3">
        <w:rPr>
          <w:rFonts w:cs="Times New Roman"/>
        </w:rPr>
        <w:t>aff</w:t>
      </w:r>
      <w:proofErr w:type="spellEnd"/>
      <w:r w:rsidRPr="00B65DA3">
        <w:rPr>
          <w:rFonts w:cs="Times New Roman"/>
        </w:rPr>
        <w:t xml:space="preserve"> is harder, even if it’s not, so they already give leeway on </w:t>
      </w:r>
      <w:proofErr w:type="spellStart"/>
      <w:r w:rsidRPr="00B65DA3">
        <w:rPr>
          <w:rFonts w:cs="Times New Roman"/>
        </w:rPr>
        <w:t>aff</w:t>
      </w:r>
      <w:proofErr w:type="spellEnd"/>
      <w:r w:rsidRPr="00B65DA3">
        <w:rPr>
          <w:rFonts w:cs="Times New Roman"/>
        </w:rPr>
        <w:t xml:space="preserve"> arguments to make affirming easier</w:t>
      </w:r>
    </w:p>
    <w:p w14:paraId="68E5866B" w14:textId="77777777" w:rsidR="00EC4CC2" w:rsidRPr="00B65DA3" w:rsidRDefault="00EC4CC2" w:rsidP="00EC4CC2">
      <w:pPr>
        <w:pStyle w:val="Heading4"/>
        <w:rPr>
          <w:rFonts w:cs="Times New Roman"/>
        </w:rPr>
      </w:pPr>
      <w:r w:rsidRPr="00B65DA3">
        <w:rPr>
          <w:rFonts w:cs="Times New Roman"/>
        </w:rPr>
        <w:t>Outweighs since it’s an implicit bias so the neg can’t do anything to overcome it</w:t>
      </w:r>
    </w:p>
    <w:p w14:paraId="4862A6E4" w14:textId="7B646C62" w:rsidR="00EC4CC2" w:rsidRDefault="00EC4CC2" w:rsidP="00EC4CC2">
      <w:pPr>
        <w:pStyle w:val="Heading4"/>
        <w:rPr>
          <w:rFonts w:cs="Times New Roman"/>
        </w:rPr>
      </w:pPr>
      <w:r>
        <w:rPr>
          <w:rFonts w:cs="Times New Roman"/>
        </w:rPr>
        <w:t>4]</w:t>
      </w:r>
      <w:r w:rsidRPr="00B65DA3">
        <w:rPr>
          <w:rFonts w:cs="Times New Roman"/>
        </w:rPr>
        <w:t xml:space="preserve"> The </w:t>
      </w:r>
      <w:proofErr w:type="spellStart"/>
      <w:r w:rsidRPr="00B65DA3">
        <w:rPr>
          <w:rFonts w:cs="Times New Roman"/>
        </w:rPr>
        <w:t>aff</w:t>
      </w:r>
      <w:proofErr w:type="spellEnd"/>
      <w:r w:rsidRPr="00B65DA3">
        <w:rPr>
          <w:rFonts w:cs="Times New Roman"/>
        </w:rPr>
        <w:t xml:space="preserve"> has </w:t>
      </w:r>
      <w:r w:rsidRPr="00B65DA3">
        <w:rPr>
          <w:rFonts w:cs="Times New Roman"/>
          <w:i/>
          <w:u w:val="single"/>
        </w:rPr>
        <w:t>infinite prep time</w:t>
      </w:r>
      <w:r w:rsidRPr="00B65DA3">
        <w:rPr>
          <w:rFonts w:cs="Times New Roman"/>
        </w:rPr>
        <w:t xml:space="preserve"> to frontline their </w:t>
      </w:r>
      <w:proofErr w:type="spellStart"/>
      <w:r w:rsidRPr="00B65DA3">
        <w:rPr>
          <w:rFonts w:cs="Times New Roman"/>
        </w:rPr>
        <w:t>aff</w:t>
      </w:r>
      <w:proofErr w:type="spellEnd"/>
      <w:r w:rsidRPr="00B65DA3">
        <w:rPr>
          <w:rFonts w:cs="Times New Roman"/>
        </w:rPr>
        <w:t xml:space="preserve"> and find the perfect strategy, whereas the neg </w:t>
      </w:r>
      <w:proofErr w:type="gramStart"/>
      <w:r w:rsidRPr="00B65DA3">
        <w:rPr>
          <w:rFonts w:cs="Times New Roman"/>
        </w:rPr>
        <w:t>has to</w:t>
      </w:r>
      <w:proofErr w:type="gramEnd"/>
      <w:r w:rsidRPr="00B65DA3">
        <w:rPr>
          <w:rFonts w:cs="Times New Roman"/>
        </w:rPr>
        <w:t xml:space="preserve"> assemble one in 4 minutes </w:t>
      </w:r>
    </w:p>
    <w:p w14:paraId="0BA94183" w14:textId="581DB3B4" w:rsidR="00EC4CC2" w:rsidRDefault="00EC4CC2" w:rsidP="00EC4CC2">
      <w:pPr>
        <w:pStyle w:val="Heading4"/>
        <w:rPr>
          <w:rFonts w:cs="Times New Roman"/>
        </w:rPr>
      </w:pPr>
      <w:bookmarkStart w:id="4" w:name="_Hlk503507711"/>
      <w:bookmarkStart w:id="5" w:name="_Hlk503535732"/>
      <w:r>
        <w:rPr>
          <w:rFonts w:cs="Times New Roman"/>
        </w:rPr>
        <w:t>5]</w:t>
      </w:r>
      <w:r w:rsidRPr="00B65DA3">
        <w:rPr>
          <w:rFonts w:cs="Times New Roman"/>
        </w:rPr>
        <w:t xml:space="preserve">The </w:t>
      </w:r>
      <w:proofErr w:type="spellStart"/>
      <w:r w:rsidRPr="00B65DA3">
        <w:rPr>
          <w:rFonts w:cs="Times New Roman"/>
        </w:rPr>
        <w:t>aff</w:t>
      </w:r>
      <w:proofErr w:type="spellEnd"/>
      <w:r w:rsidRPr="00B65DA3">
        <w:rPr>
          <w:rFonts w:cs="Times New Roman"/>
        </w:rPr>
        <w:t xml:space="preserve"> has </w:t>
      </w:r>
      <w:r w:rsidRPr="00B65DA3">
        <w:rPr>
          <w:rFonts w:cs="Times New Roman"/>
          <w:i/>
          <w:u w:val="single"/>
        </w:rPr>
        <w:t>infinite prep time</w:t>
      </w:r>
      <w:r w:rsidRPr="00B65DA3">
        <w:rPr>
          <w:rFonts w:cs="Times New Roman"/>
        </w:rPr>
        <w:t xml:space="preserve"> to frontline their </w:t>
      </w:r>
      <w:proofErr w:type="spellStart"/>
      <w:r w:rsidRPr="00B65DA3">
        <w:rPr>
          <w:rFonts w:cs="Times New Roman"/>
        </w:rPr>
        <w:t>aff</w:t>
      </w:r>
      <w:proofErr w:type="spellEnd"/>
      <w:r w:rsidRPr="00B65DA3">
        <w:rPr>
          <w:rFonts w:cs="Times New Roman"/>
        </w:rPr>
        <w:t xml:space="preserve"> and find the perfect strategy, whereas the neg </w:t>
      </w:r>
      <w:proofErr w:type="gramStart"/>
      <w:r w:rsidRPr="00B65DA3">
        <w:rPr>
          <w:rFonts w:cs="Times New Roman"/>
        </w:rPr>
        <w:t>has to</w:t>
      </w:r>
      <w:proofErr w:type="gramEnd"/>
      <w:r w:rsidRPr="00B65DA3">
        <w:rPr>
          <w:rFonts w:cs="Times New Roman"/>
        </w:rPr>
        <w:t xml:space="preserve"> assemble one in 4 minutes – means they can determine the most efficien</w:t>
      </w:r>
      <w:bookmarkEnd w:id="4"/>
      <w:r w:rsidRPr="00B65DA3">
        <w:rPr>
          <w:rFonts w:cs="Times New Roman"/>
        </w:rPr>
        <w:t xml:space="preserve">t and perfect strategy and write blocks with perfect efficiency, </w:t>
      </w:r>
      <w:r w:rsidRPr="00B65DA3">
        <w:rPr>
          <w:rFonts w:cs="Times New Roman"/>
          <w:i/>
          <w:u w:val="single"/>
        </w:rPr>
        <w:t>which solves the time skew</w:t>
      </w:r>
      <w:r w:rsidRPr="00B65DA3">
        <w:rPr>
          <w:rFonts w:cs="Times New Roman"/>
        </w:rPr>
        <w:t xml:space="preserve"> and makes aff</w:t>
      </w:r>
      <w:r>
        <w:rPr>
          <w:rFonts w:cs="Times New Roman"/>
        </w:rPr>
        <w:t>irming</w:t>
      </w:r>
      <w:r w:rsidRPr="00B65DA3">
        <w:rPr>
          <w:rFonts w:cs="Times New Roman"/>
        </w:rPr>
        <w:t xml:space="preserve"> easier</w:t>
      </w:r>
    </w:p>
    <w:p w14:paraId="7742F968" w14:textId="65706AC9" w:rsidR="00EC4CC2" w:rsidRDefault="00A6043B" w:rsidP="00A53D66">
      <w:pPr>
        <w:pStyle w:val="Heading2"/>
      </w:pPr>
      <w:r>
        <w:t>5</w:t>
      </w:r>
    </w:p>
    <w:p w14:paraId="24534D3F" w14:textId="77777777" w:rsidR="00A53D66" w:rsidRPr="00D97A8D" w:rsidRDefault="00A53D66" w:rsidP="00A53D66">
      <w:pPr>
        <w:pStyle w:val="Heading4"/>
        <w:rPr>
          <w:rFonts w:eastAsia="Times New Roman"/>
        </w:rPr>
      </w:pPr>
      <w:r w:rsidRPr="00D97A8D">
        <w:rPr>
          <w:rFonts w:eastAsia="Times New Roman"/>
        </w:rPr>
        <w:t xml:space="preserve">Interpretation: </w:t>
      </w:r>
      <w:r>
        <w:rPr>
          <w:rFonts w:eastAsia="Times New Roman"/>
        </w:rPr>
        <w:t xml:space="preserve">All a </w:t>
      </w:r>
      <w:proofErr w:type="spellStart"/>
      <w:r>
        <w:rPr>
          <w:rFonts w:eastAsia="Times New Roman"/>
        </w:rPr>
        <w:t>prioris</w:t>
      </w:r>
      <w:proofErr w:type="spellEnd"/>
      <w:r w:rsidRPr="00D97A8D">
        <w:rPr>
          <w:rFonts w:eastAsia="Times New Roman"/>
        </w:rPr>
        <w:t xml:space="preserve"> must be explicitly numbered, labeled as their own off, or </w:t>
      </w:r>
      <w:r>
        <w:rPr>
          <w:rFonts w:eastAsia="Times New Roman"/>
        </w:rPr>
        <w:t>have</w:t>
      </w:r>
      <w:r w:rsidRPr="00D97A8D">
        <w:rPr>
          <w:rFonts w:eastAsia="Times New Roman"/>
        </w:rPr>
        <w:t xml:space="preserve"> a line break between an </w:t>
      </w:r>
      <w:proofErr w:type="gramStart"/>
      <w:r w:rsidRPr="00D97A8D">
        <w:rPr>
          <w:rFonts w:eastAsia="Times New Roman"/>
        </w:rPr>
        <w:t>arguments</w:t>
      </w:r>
      <w:proofErr w:type="gramEnd"/>
      <w:r w:rsidRPr="00D97A8D">
        <w:rPr>
          <w:rFonts w:eastAsia="Times New Roman"/>
        </w:rPr>
        <w:t xml:space="preserve"> before and after it. To clarify, </w:t>
      </w:r>
      <w:r>
        <w:rPr>
          <w:rFonts w:eastAsia="Times New Roman"/>
        </w:rPr>
        <w:t>hidden a-</w:t>
      </w:r>
      <w:proofErr w:type="spellStart"/>
      <w:r>
        <w:rPr>
          <w:rFonts w:eastAsia="Times New Roman"/>
        </w:rPr>
        <w:t>prioris</w:t>
      </w:r>
      <w:proofErr w:type="spellEnd"/>
      <w:r>
        <w:rPr>
          <w:rFonts w:eastAsia="Times New Roman"/>
        </w:rPr>
        <w:t xml:space="preserve"> bad</w:t>
      </w:r>
      <w:r w:rsidRPr="00D97A8D">
        <w:rPr>
          <w:rFonts w:eastAsia="Times New Roman"/>
        </w:rPr>
        <w:t>.</w:t>
      </w:r>
    </w:p>
    <w:p w14:paraId="2AC73065" w14:textId="3857EC8B" w:rsidR="00A53D66" w:rsidRPr="00D97A8D" w:rsidRDefault="00A53D66" w:rsidP="00A53D66">
      <w:pPr>
        <w:pStyle w:val="Heading4"/>
        <w:rPr>
          <w:rFonts w:eastAsia="Times New Roman"/>
        </w:rPr>
      </w:pPr>
      <w:r w:rsidRPr="00D97A8D">
        <w:rPr>
          <w:rFonts w:eastAsia="Times New Roman"/>
        </w:rPr>
        <w:t xml:space="preserve">Violation: there are hidden a </w:t>
      </w:r>
      <w:proofErr w:type="spellStart"/>
      <w:r w:rsidRPr="00D97A8D">
        <w:rPr>
          <w:rFonts w:eastAsia="Times New Roman"/>
        </w:rPr>
        <w:t>prioris</w:t>
      </w:r>
      <w:proofErr w:type="spellEnd"/>
      <w:r w:rsidRPr="00D97A8D">
        <w:rPr>
          <w:rFonts w:eastAsia="Times New Roman"/>
        </w:rPr>
        <w:t xml:space="preserve"> in </w:t>
      </w:r>
      <w:r>
        <w:rPr>
          <w:rFonts w:eastAsia="Times New Roman"/>
        </w:rPr>
        <w:t>the UV</w:t>
      </w:r>
    </w:p>
    <w:p w14:paraId="3698699C" w14:textId="77777777" w:rsidR="00A53D66" w:rsidRPr="00D97A8D" w:rsidRDefault="00A53D66" w:rsidP="00A53D66">
      <w:pPr>
        <w:pStyle w:val="Heading4"/>
        <w:rPr>
          <w:rFonts w:ascii="Times New Roman" w:eastAsia="Times New Roman" w:hAnsi="Times New Roman" w:cs="Times New Roman"/>
          <w:sz w:val="24"/>
        </w:rPr>
      </w:pPr>
      <w:r w:rsidRPr="00D3787A">
        <w:rPr>
          <w:rFonts w:eastAsia="Times New Roman"/>
          <w:u w:val="single"/>
        </w:rPr>
        <w:t>Inclusion</w:t>
      </w:r>
      <w:r>
        <w:rPr>
          <w:rFonts w:eastAsia="Times New Roman"/>
        </w:rPr>
        <w:t>- P</w:t>
      </w:r>
      <w:r w:rsidRPr="00D97A8D">
        <w:rPr>
          <w:rFonts w:eastAsia="Times New Roman"/>
        </w:rPr>
        <w:t>eople who can’t flow as well</w:t>
      </w:r>
      <w:r>
        <w:rPr>
          <w:rFonts w:eastAsia="Times New Roman"/>
        </w:rPr>
        <w:t>,</w:t>
      </w:r>
      <w:r w:rsidRPr="00D97A8D">
        <w:rPr>
          <w:rFonts w:eastAsia="Times New Roman"/>
        </w:rPr>
        <w:t xml:space="preserve"> process fast blips</w:t>
      </w:r>
      <w:r>
        <w:rPr>
          <w:rFonts w:eastAsia="Times New Roman"/>
        </w:rPr>
        <w:t xml:space="preserve">, or have a hard time reading huge blocks of text due to disabilities get crowded out of the debate because they always lose to </w:t>
      </w:r>
      <w:proofErr w:type="spellStart"/>
      <w:r>
        <w:rPr>
          <w:rFonts w:eastAsia="Times New Roman"/>
        </w:rPr>
        <w:t>autowin</w:t>
      </w:r>
      <w:proofErr w:type="spellEnd"/>
      <w:r>
        <w:rPr>
          <w:rFonts w:eastAsia="Times New Roman"/>
        </w:rPr>
        <w:t xml:space="preserve"> arguments– that outweighs since inclusion is an impact filter </w:t>
      </w:r>
    </w:p>
    <w:p w14:paraId="610BFF70" w14:textId="77777777" w:rsidR="00A53D66" w:rsidRPr="00A53D66" w:rsidRDefault="00A53D66" w:rsidP="00A53D66"/>
    <w:bookmarkEnd w:id="5"/>
    <w:p w14:paraId="5F66FB2C" w14:textId="77777777" w:rsidR="00EC4CC2" w:rsidRDefault="00EC4CC2" w:rsidP="00EC4CC2"/>
    <w:p w14:paraId="0CBEB283" w14:textId="77777777" w:rsidR="00EC4CC2" w:rsidRDefault="00EC4CC2" w:rsidP="00EC4CC2"/>
    <w:p w14:paraId="38C6D783" w14:textId="77777777" w:rsidR="00EC4CC2" w:rsidRPr="00EC4CC2" w:rsidRDefault="00EC4CC2" w:rsidP="00EC4CC2"/>
    <w:p w14:paraId="69A4C4AB" w14:textId="5F11A7DD" w:rsidR="008C32B6" w:rsidRPr="007B0399" w:rsidRDefault="009D50A2" w:rsidP="009D50A2">
      <w:pPr>
        <w:pStyle w:val="Heading2"/>
        <w:rPr>
          <w:rFonts w:asciiTheme="majorHAnsi" w:hAnsiTheme="majorHAnsi" w:cstheme="majorHAnsi"/>
        </w:rPr>
      </w:pPr>
      <w:r w:rsidRPr="007B0399">
        <w:rPr>
          <w:rFonts w:asciiTheme="majorHAnsi" w:hAnsiTheme="majorHAnsi" w:cstheme="majorHAnsi"/>
        </w:rPr>
        <w:t>Case</w:t>
      </w:r>
    </w:p>
    <w:p w14:paraId="4361C01F" w14:textId="24938530" w:rsidR="009D50A2" w:rsidRPr="007B0399" w:rsidRDefault="009D50A2" w:rsidP="009D50A2">
      <w:pPr>
        <w:pStyle w:val="Heading3"/>
        <w:rPr>
          <w:rFonts w:asciiTheme="majorHAnsi" w:hAnsiTheme="majorHAnsi" w:cstheme="majorHAnsi"/>
        </w:rPr>
      </w:pPr>
      <w:proofErr w:type="spellStart"/>
      <w:r w:rsidRPr="007B0399">
        <w:rPr>
          <w:rFonts w:asciiTheme="majorHAnsi" w:hAnsiTheme="majorHAnsi" w:cstheme="majorHAnsi"/>
        </w:rPr>
        <w:t>Underview</w:t>
      </w:r>
      <w:proofErr w:type="spellEnd"/>
    </w:p>
    <w:p w14:paraId="44681F99" w14:textId="646C2B4D" w:rsidR="009D7C7B" w:rsidRPr="007B0399" w:rsidRDefault="009D7C7B" w:rsidP="009D7C7B">
      <w:pPr>
        <w:pStyle w:val="Heading4"/>
        <w:spacing w:before="0" w:after="80" w:line="276" w:lineRule="auto"/>
        <w:rPr>
          <w:rFonts w:asciiTheme="majorHAnsi" w:hAnsiTheme="majorHAnsi" w:cstheme="majorHAnsi"/>
        </w:rPr>
      </w:pPr>
      <w:r w:rsidRPr="007B0399">
        <w:rPr>
          <w:rFonts w:asciiTheme="majorHAnsi" w:hAnsiTheme="majorHAnsi" w:cstheme="majorHAnsi"/>
        </w:rPr>
        <w:t xml:space="preserve">1] </w:t>
      </w:r>
      <w:r w:rsidRPr="007B0399">
        <w:rPr>
          <w:rFonts w:asciiTheme="majorHAnsi" w:hAnsiTheme="majorHAnsi" w:cstheme="majorHAnsi"/>
        </w:rPr>
        <w:t xml:space="preserve">Their strategy of quick, </w:t>
      </w:r>
      <w:proofErr w:type="spellStart"/>
      <w:r w:rsidRPr="007B0399">
        <w:rPr>
          <w:rFonts w:asciiTheme="majorHAnsi" w:hAnsiTheme="majorHAnsi" w:cstheme="majorHAnsi"/>
        </w:rPr>
        <w:t>blippy</w:t>
      </w:r>
      <w:proofErr w:type="spellEnd"/>
      <w:r w:rsidR="00891AA3" w:rsidRPr="007B0399">
        <w:rPr>
          <w:rFonts w:asciiTheme="majorHAnsi" w:hAnsiTheme="majorHAnsi" w:cstheme="majorHAnsi"/>
        </w:rPr>
        <w:t xml:space="preserve">, hidden </w:t>
      </w:r>
      <w:r w:rsidRPr="007B0399">
        <w:rPr>
          <w:rFonts w:asciiTheme="majorHAnsi" w:hAnsiTheme="majorHAnsi" w:cstheme="majorHAnsi"/>
        </w:rPr>
        <w:t xml:space="preserve">arguments </w:t>
      </w:r>
      <w:proofErr w:type="gramStart"/>
      <w:r w:rsidRPr="007B0399">
        <w:rPr>
          <w:rFonts w:asciiTheme="majorHAnsi" w:hAnsiTheme="majorHAnsi" w:cstheme="majorHAnsi"/>
        </w:rPr>
        <w:t>excludes</w:t>
      </w:r>
      <w:proofErr w:type="gramEnd"/>
      <w:r w:rsidRPr="007B0399">
        <w:rPr>
          <w:rFonts w:asciiTheme="majorHAnsi" w:hAnsiTheme="majorHAnsi" w:cstheme="majorHAnsi"/>
        </w:rPr>
        <w:t xml:space="preserve"> people with learning disabilities which not excludes them from the activity</w:t>
      </w:r>
    </w:p>
    <w:p w14:paraId="69910B18" w14:textId="77777777" w:rsidR="009D7C7B" w:rsidRPr="007B0399" w:rsidRDefault="009D7C7B" w:rsidP="009D7C7B">
      <w:pPr>
        <w:spacing w:after="80" w:line="276" w:lineRule="auto"/>
        <w:rPr>
          <w:rFonts w:asciiTheme="majorHAnsi" w:hAnsiTheme="majorHAnsi" w:cstheme="majorHAnsi"/>
          <w:sz w:val="21"/>
          <w:szCs w:val="36"/>
        </w:rPr>
      </w:pPr>
      <w:r w:rsidRPr="007B0399">
        <w:rPr>
          <w:rStyle w:val="Style13ptBold"/>
          <w:rFonts w:asciiTheme="majorHAnsi" w:eastAsiaTheme="majorEastAsia" w:hAnsiTheme="majorHAnsi" w:cstheme="majorHAnsi"/>
          <w:szCs w:val="26"/>
        </w:rPr>
        <w:t>Thompson 15</w:t>
      </w:r>
      <w:r w:rsidRPr="007B0399">
        <w:rPr>
          <w:rFonts w:asciiTheme="majorHAnsi" w:hAnsiTheme="majorHAnsi" w:cstheme="majorHAnsi"/>
          <w:sz w:val="21"/>
          <w:szCs w:val="36"/>
        </w:rPr>
        <w:t xml:space="preserve"> Terrence </w:t>
      </w:r>
      <w:proofErr w:type="spellStart"/>
      <w:r w:rsidRPr="007B0399">
        <w:rPr>
          <w:rFonts w:asciiTheme="majorHAnsi" w:hAnsiTheme="majorHAnsi" w:cstheme="majorHAnsi"/>
          <w:sz w:val="21"/>
          <w:szCs w:val="36"/>
        </w:rPr>
        <w:t>Lonam</w:t>
      </w:r>
      <w:proofErr w:type="spellEnd"/>
      <w:r w:rsidRPr="007B0399">
        <w:rPr>
          <w:rFonts w:asciiTheme="majorHAnsi" w:hAnsiTheme="majorHAnsi" w:cstheme="majorHAnsi"/>
          <w:sz w:val="21"/>
          <w:szCs w:val="36"/>
        </w:rPr>
        <w:t xml:space="preserve"> April 21, 2015 “Miscellaneous Thoughts from the Disorganized Mind of Marshall Thompson” http://nsdupdate.com/2015/04/21/miscellaneous-thoughts-from-the-disorganized-mind-of-marshall-thompson/</w:t>
      </w:r>
    </w:p>
    <w:p w14:paraId="7C6381BD" w14:textId="77777777" w:rsidR="009D7C7B" w:rsidRPr="007B0399" w:rsidRDefault="009D7C7B" w:rsidP="009D7C7B">
      <w:pPr>
        <w:spacing w:after="80" w:line="276" w:lineRule="auto"/>
        <w:rPr>
          <w:rFonts w:asciiTheme="majorHAnsi" w:hAnsiTheme="majorHAnsi" w:cstheme="majorHAnsi"/>
          <w:sz w:val="8"/>
          <w:szCs w:val="26"/>
        </w:rPr>
      </w:pPr>
      <w:r w:rsidRPr="007B0399">
        <w:rPr>
          <w:rFonts w:asciiTheme="majorHAnsi" w:hAnsiTheme="majorHAnsi" w:cstheme="majorHAnsi"/>
          <w:sz w:val="8"/>
          <w:szCs w:val="26"/>
        </w:rPr>
        <w:t xml:space="preserve">First, I think that </w:t>
      </w:r>
      <w:r w:rsidRPr="007B0399">
        <w:rPr>
          <w:rStyle w:val="StyleUnderline"/>
          <w:rFonts w:asciiTheme="majorHAnsi" w:hAnsiTheme="majorHAnsi" w:cstheme="majorHAnsi"/>
          <w:szCs w:val="26"/>
          <w:highlight w:val="cyan"/>
        </w:rPr>
        <w:t xml:space="preserve">evaluating </w:t>
      </w:r>
      <w:r w:rsidRPr="007B0399">
        <w:rPr>
          <w:rStyle w:val="StyleUnderline"/>
          <w:rFonts w:asciiTheme="majorHAnsi" w:hAnsiTheme="majorHAnsi" w:cstheme="majorHAnsi"/>
          <w:szCs w:val="26"/>
        </w:rPr>
        <w:t>who is</w:t>
      </w:r>
      <w:r w:rsidRPr="007B0399">
        <w:rPr>
          <w:rStyle w:val="StyleUnderline"/>
          <w:rFonts w:asciiTheme="majorHAnsi" w:hAnsiTheme="majorHAnsi" w:cstheme="majorHAnsi"/>
          <w:szCs w:val="26"/>
          <w:highlight w:val="cyan"/>
        </w:rPr>
        <w:t xml:space="preserve"> the better debater via who dropped spikes excludes </w:t>
      </w:r>
      <w:r w:rsidRPr="007B0399">
        <w:rPr>
          <w:rStyle w:val="StyleUnderline"/>
          <w:rFonts w:asciiTheme="majorHAnsi" w:hAnsiTheme="majorHAnsi" w:cstheme="majorHAnsi"/>
          <w:szCs w:val="26"/>
        </w:rPr>
        <w:t>lots of</w:t>
      </w:r>
      <w:r w:rsidRPr="007B0399">
        <w:rPr>
          <w:rFonts w:asciiTheme="majorHAnsi" w:hAnsiTheme="majorHAnsi" w:cstheme="majorHAnsi"/>
          <w:sz w:val="8"/>
          <w:szCs w:val="26"/>
        </w:rPr>
        <w:t xml:space="preserve"> specific </w:t>
      </w:r>
      <w:r w:rsidRPr="007B0399">
        <w:rPr>
          <w:rStyle w:val="StyleUnderline"/>
          <w:rFonts w:asciiTheme="majorHAnsi" w:hAnsiTheme="majorHAnsi" w:cstheme="majorHAnsi"/>
          <w:szCs w:val="26"/>
          <w:highlight w:val="cyan"/>
        </w:rPr>
        <w:t>individuals</w:t>
      </w:r>
      <w:r w:rsidRPr="007B0399">
        <w:rPr>
          <w:rFonts w:asciiTheme="majorHAnsi" w:hAnsiTheme="majorHAnsi" w:cstheme="majorHAnsi"/>
          <w:sz w:val="8"/>
          <w:szCs w:val="26"/>
        </w:rPr>
        <w:t xml:space="preserve">, especially those </w:t>
      </w:r>
      <w:r w:rsidRPr="007B0399">
        <w:rPr>
          <w:rStyle w:val="StyleUnderline"/>
          <w:rFonts w:asciiTheme="majorHAnsi" w:hAnsiTheme="majorHAnsi" w:cstheme="majorHAnsi"/>
          <w:szCs w:val="26"/>
          <w:highlight w:val="cyan"/>
        </w:rPr>
        <w:t xml:space="preserve">with learning disabilities. I have </w:t>
      </w:r>
      <w:r w:rsidRPr="007B0399">
        <w:rPr>
          <w:rStyle w:val="StyleUnderline"/>
          <w:rFonts w:asciiTheme="majorHAnsi" w:hAnsiTheme="majorHAnsi" w:cstheme="majorHAnsi"/>
          <w:szCs w:val="26"/>
        </w:rPr>
        <w:t xml:space="preserve">both moderate </w:t>
      </w:r>
      <w:r w:rsidRPr="007B0399">
        <w:rPr>
          <w:rStyle w:val="StyleUnderline"/>
          <w:rFonts w:asciiTheme="majorHAnsi" w:hAnsiTheme="majorHAnsi" w:cstheme="majorHAnsi"/>
          <w:szCs w:val="26"/>
          <w:highlight w:val="cyan"/>
        </w:rPr>
        <w:t xml:space="preserve">dyslexia and </w:t>
      </w:r>
      <w:r w:rsidRPr="007B0399">
        <w:rPr>
          <w:rStyle w:val="StyleUnderline"/>
          <w:rFonts w:asciiTheme="majorHAnsi" w:hAnsiTheme="majorHAnsi" w:cstheme="majorHAnsi"/>
          <w:szCs w:val="26"/>
        </w:rPr>
        <w:t xml:space="preserve">extreme </w:t>
      </w:r>
      <w:r w:rsidRPr="007B0399">
        <w:rPr>
          <w:rStyle w:val="StyleUnderline"/>
          <w:rFonts w:asciiTheme="majorHAnsi" w:hAnsiTheme="majorHAnsi" w:cstheme="majorHAnsi"/>
          <w:szCs w:val="26"/>
          <w:highlight w:val="cyan"/>
        </w:rPr>
        <w:t xml:space="preserve">dysgraphia. </w:t>
      </w:r>
      <w:r w:rsidRPr="007B0399">
        <w:rPr>
          <w:rStyle w:val="StyleUnderline"/>
          <w:rFonts w:asciiTheme="majorHAnsi" w:hAnsiTheme="majorHAnsi" w:cstheme="majorHAnsi"/>
          <w:szCs w:val="26"/>
        </w:rPr>
        <w:t xml:space="preserve">Despite debating for four years with a lot of success </w:t>
      </w:r>
      <w:r w:rsidRPr="007B0399">
        <w:rPr>
          <w:rStyle w:val="StyleUnderline"/>
          <w:rFonts w:asciiTheme="majorHAnsi" w:hAnsiTheme="majorHAnsi" w:cstheme="majorHAnsi"/>
          <w:szCs w:val="26"/>
          <w:highlight w:val="cyan"/>
        </w:rPr>
        <w:t>I was never able to deal with spikes. I could not ‘mind-sweep’</w:t>
      </w:r>
      <w:r w:rsidRPr="007B0399">
        <w:rPr>
          <w:rStyle w:val="StyleUnderline"/>
          <w:rFonts w:asciiTheme="majorHAnsi" w:hAnsiTheme="majorHAnsi" w:cstheme="majorHAnsi"/>
          <w:szCs w:val="26"/>
        </w:rPr>
        <w:t xml:space="preserve"> </w:t>
      </w:r>
      <w:r w:rsidRPr="007B0399">
        <w:rPr>
          <w:rFonts w:asciiTheme="majorHAnsi" w:hAnsiTheme="majorHAnsi" w:cstheme="majorHAnsi"/>
          <w:sz w:val="8"/>
          <w:szCs w:val="26"/>
        </w:rPr>
        <w:t>because my flow was not clear enough to find the arguments I needed, and</w:t>
      </w:r>
      <w:r w:rsidRPr="007B0399">
        <w:rPr>
          <w:rStyle w:val="StyleUnderline"/>
          <w:rFonts w:asciiTheme="majorHAnsi" w:hAnsiTheme="majorHAnsi" w:cstheme="majorHAnsi"/>
          <w:szCs w:val="26"/>
        </w:rPr>
        <w:t xml:space="preserve"> </w:t>
      </w:r>
      <w:r w:rsidRPr="007B0399">
        <w:rPr>
          <w:rFonts w:asciiTheme="majorHAnsi" w:hAnsiTheme="majorHAnsi" w:cstheme="majorHAnsi"/>
          <w:sz w:val="8"/>
        </w:rPr>
        <w:t>I was simply</w:t>
      </w:r>
      <w:r w:rsidRPr="007B0399">
        <w:rPr>
          <w:rStyle w:val="StyleUnderline"/>
          <w:rFonts w:asciiTheme="majorHAnsi" w:hAnsiTheme="majorHAnsi" w:cstheme="majorHAnsi"/>
          <w:szCs w:val="26"/>
          <w:highlight w:val="cyan"/>
        </w:rPr>
        <w:t xml:space="preserve"> too slow a reader to be able to</w:t>
      </w:r>
      <w:r w:rsidRPr="007B0399">
        <w:rPr>
          <w:rFonts w:asciiTheme="majorHAnsi" w:hAnsiTheme="majorHAnsi" w:cstheme="majorHAnsi"/>
          <w:sz w:val="8"/>
          <w:szCs w:val="26"/>
        </w:rPr>
        <w:t xml:space="preserve"> re</w:t>
      </w:r>
      <w:r w:rsidRPr="007B0399">
        <w:rPr>
          <w:rStyle w:val="StyleUnderline"/>
          <w:rFonts w:asciiTheme="majorHAnsi" w:hAnsiTheme="majorHAnsi" w:cstheme="majorHAnsi"/>
          <w:szCs w:val="26"/>
          <w:highlight w:val="cyan"/>
        </w:rPr>
        <w:t>read</w:t>
      </w:r>
      <w:r w:rsidRPr="007B0399">
        <w:rPr>
          <w:rFonts w:asciiTheme="majorHAnsi" w:hAnsiTheme="majorHAnsi" w:cstheme="majorHAnsi"/>
          <w:sz w:val="8"/>
          <w:szCs w:val="26"/>
        </w:rPr>
        <w:t xml:space="preserve"> through </w:t>
      </w:r>
      <w:r w:rsidRPr="007B0399">
        <w:rPr>
          <w:rStyle w:val="StyleUnderline"/>
          <w:rFonts w:asciiTheme="majorHAnsi" w:hAnsiTheme="majorHAnsi" w:cstheme="majorHAnsi"/>
          <w:szCs w:val="26"/>
          <w:highlight w:val="cyan"/>
        </w:rPr>
        <w:t>the relevant parts</w:t>
      </w:r>
      <w:r w:rsidRPr="007B0399">
        <w:rPr>
          <w:rFonts w:asciiTheme="majorHAnsi" w:hAnsiTheme="majorHAnsi" w:cstheme="majorHAnsi"/>
          <w:sz w:val="8"/>
          <w:szCs w:val="26"/>
        </w:rPr>
        <w:t xml:space="preserve"> of a case </w:t>
      </w:r>
      <w:r w:rsidRPr="007B0399">
        <w:rPr>
          <w:rStyle w:val="StyleUnderline"/>
          <w:rFonts w:asciiTheme="majorHAnsi" w:hAnsiTheme="majorHAnsi" w:cstheme="majorHAnsi"/>
          <w:szCs w:val="26"/>
          <w:highlight w:val="cyan"/>
        </w:rPr>
        <w:t>during prep</w:t>
      </w:r>
      <w:r w:rsidRPr="007B0399">
        <w:rPr>
          <w:rFonts w:asciiTheme="majorHAnsi" w:hAnsiTheme="majorHAnsi" w:cstheme="majorHAnsi"/>
          <w:sz w:val="8"/>
          <w:szCs w:val="26"/>
        </w:rPr>
        <w:t xml:space="preserve">-time. I was very lucky, my junior year (which was the first year I really competed on the national circuit) spikes were remarkably uncommon. Looking </w:t>
      </w:r>
      <w:proofErr w:type="gramStart"/>
      <w:r w:rsidRPr="007B0399">
        <w:rPr>
          <w:rFonts w:asciiTheme="majorHAnsi" w:hAnsiTheme="majorHAnsi" w:cstheme="majorHAnsi"/>
          <w:sz w:val="8"/>
          <w:szCs w:val="26"/>
        </w:rPr>
        <w:t>back</w:t>
      </w:r>
      <w:proofErr w:type="gramEnd"/>
      <w:r w:rsidRPr="007B0399">
        <w:rPr>
          <w:rFonts w:asciiTheme="majorHAnsi" w:hAnsiTheme="majorHAnsi" w:cstheme="majorHAnsi"/>
          <w:sz w:val="8"/>
          <w:szCs w:val="26"/>
        </w:rPr>
        <w:t xml:space="preserve"> it was in many ways the low-point for spike. They started to be used some my senior year but not anything like the extent they are used today. I am entirely confident, however, in saying that </w:t>
      </w:r>
      <w:r w:rsidRPr="007B0399">
        <w:rPr>
          <w:rFonts w:asciiTheme="majorHAnsi" w:hAnsiTheme="majorHAnsi" w:cstheme="majorHAnsi"/>
          <w:sz w:val="8"/>
        </w:rPr>
        <w:t xml:space="preserve">if spikes had had anywhere near the same prevalence when I started doing ‘circuit’ debate as they do now, I—with the specific ways that dyslexia/dysgraphia has affected me—would never have bothered to try to debate national circuit LD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the values that debate cares about and should be assessing are not questions of handwriting or notation. We expect notation instrumentally to avoid intervention, but it is not one of the ends of </w:t>
      </w:r>
      <w:proofErr w:type="gramStart"/>
      <w:r w:rsidRPr="007B0399">
        <w:rPr>
          <w:rFonts w:asciiTheme="majorHAnsi" w:hAnsiTheme="majorHAnsi" w:cstheme="majorHAnsi"/>
          <w:sz w:val="8"/>
        </w:rPr>
        <w:t>debate in itself</w:t>
      </w:r>
      <w:proofErr w:type="gramEnd"/>
      <w:r w:rsidRPr="007B0399">
        <w:rPr>
          <w:rFonts w:asciiTheme="majorHAnsi" w:hAnsiTheme="majorHAnsi" w:cstheme="majorHAnsi"/>
          <w:sz w:val="8"/>
        </w:rPr>
        <w:t xml:space="preserve">.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as long as I can flow well enough to easily follow a non-tricky </w:t>
      </w:r>
      <w:proofErr w:type="spellStart"/>
      <w:r w:rsidRPr="007B0399">
        <w:rPr>
          <w:rFonts w:asciiTheme="majorHAnsi" w:hAnsiTheme="majorHAnsi" w:cstheme="majorHAnsi"/>
          <w:sz w:val="8"/>
        </w:rPr>
        <w:t>aff</w:t>
      </w:r>
      <w:proofErr w:type="spellEnd"/>
      <w:r w:rsidRPr="007B0399">
        <w:rPr>
          <w:rFonts w:asciiTheme="majorHAnsi" w:hAnsiTheme="majorHAnsi" w:cstheme="majorHAnsi"/>
          <w:sz w:val="8"/>
        </w:rPr>
        <w:t xml:space="preserve"> it was proper that my learning disabilities </w:t>
      </w:r>
      <w:proofErr w:type="gramStart"/>
      <w:r w:rsidRPr="007B0399">
        <w:rPr>
          <w:rFonts w:asciiTheme="majorHAnsi" w:hAnsiTheme="majorHAnsi" w:cstheme="majorHAnsi"/>
          <w:sz w:val="8"/>
        </w:rPr>
        <w:t>not be</w:t>
      </w:r>
      <w:proofErr w:type="gramEnd"/>
      <w:r w:rsidRPr="007B0399">
        <w:rPr>
          <w:rFonts w:asciiTheme="majorHAnsi" w:hAnsiTheme="majorHAnsi" w:cstheme="majorHAnsi"/>
          <w:sz w:val="8"/>
        </w:rPr>
        <w:t xml:space="preserve"> an obstacle to my success.</w:t>
      </w:r>
      <w:r w:rsidRPr="007B0399">
        <w:rPr>
          <w:rFonts w:asciiTheme="majorHAnsi" w:hAnsiTheme="majorHAnsi" w:cstheme="majorHAnsi"/>
          <w:sz w:val="8"/>
          <w:szCs w:val="26"/>
        </w:rPr>
        <w:t xml:space="preserve">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w:t>
      </w:r>
    </w:p>
    <w:p w14:paraId="107530B1" w14:textId="77777777" w:rsidR="009D7C7B" w:rsidRPr="007B0399" w:rsidRDefault="009D7C7B" w:rsidP="009D7C7B">
      <w:pPr>
        <w:pStyle w:val="Heading4"/>
        <w:spacing w:before="0" w:after="80" w:line="276" w:lineRule="auto"/>
        <w:rPr>
          <w:rFonts w:asciiTheme="majorHAnsi" w:hAnsiTheme="majorHAnsi" w:cstheme="majorHAnsi"/>
        </w:rPr>
      </w:pPr>
      <w:r w:rsidRPr="007B0399">
        <w:rPr>
          <w:rFonts w:asciiTheme="majorHAnsi" w:hAnsiTheme="majorHAnsi" w:cstheme="majorHAnsi"/>
        </w:rPr>
        <w:t>Vote them down – inclusion is a tangible out-of-round impact distinct from the procedural aspects of debate – it’s key to minority participation.</w:t>
      </w:r>
    </w:p>
    <w:p w14:paraId="05D71915" w14:textId="19BAE8F2" w:rsidR="009D7C7B" w:rsidRPr="007B0399" w:rsidRDefault="009D7C7B" w:rsidP="009D7C7B">
      <w:pPr>
        <w:pStyle w:val="Heading4"/>
        <w:rPr>
          <w:rFonts w:asciiTheme="majorHAnsi" w:hAnsiTheme="majorHAnsi" w:cstheme="majorHAnsi"/>
        </w:rPr>
      </w:pPr>
      <w:r w:rsidRPr="007B0399">
        <w:rPr>
          <w:rFonts w:asciiTheme="majorHAnsi" w:hAnsiTheme="majorHAnsi" w:cstheme="majorHAnsi"/>
        </w:rPr>
        <w:t>2</w:t>
      </w:r>
      <w:r w:rsidRPr="007B0399">
        <w:rPr>
          <w:rFonts w:asciiTheme="majorHAnsi" w:hAnsiTheme="majorHAnsi" w:cstheme="majorHAnsi"/>
        </w:rPr>
        <w:t xml:space="preserve">] </w:t>
      </w:r>
      <w:r w:rsidRPr="007B0399">
        <w:rPr>
          <w:rFonts w:asciiTheme="majorHAnsi" w:hAnsiTheme="majorHAnsi" w:cstheme="majorHAnsi"/>
          <w:u w:val="single"/>
        </w:rPr>
        <w:t>Spikes that aren’t on top are a voting issue</w:t>
      </w:r>
      <w:r w:rsidRPr="007B0399">
        <w:rPr>
          <w:rFonts w:asciiTheme="majorHAnsi" w:hAnsiTheme="majorHAnsi" w:cstheme="majorHAnsi"/>
        </w:rPr>
        <w:t xml:space="preserve">- it means I have to wait for the 1ac to finish to formulate a strategy since I don’t know what </w:t>
      </w:r>
      <w:proofErr w:type="spellStart"/>
      <w:proofErr w:type="gramStart"/>
      <w:r w:rsidRPr="007B0399">
        <w:rPr>
          <w:rFonts w:asciiTheme="majorHAnsi" w:hAnsiTheme="majorHAnsi" w:cstheme="majorHAnsi"/>
        </w:rPr>
        <w:t>your</w:t>
      </w:r>
      <w:proofErr w:type="spellEnd"/>
      <w:proofErr w:type="gramEnd"/>
      <w:r w:rsidRPr="007B0399">
        <w:rPr>
          <w:rFonts w:asciiTheme="majorHAnsi" w:hAnsiTheme="majorHAnsi" w:cstheme="majorHAnsi"/>
        </w:rPr>
        <w:t xml:space="preserve"> going to read which moots 6 min of prep</w:t>
      </w:r>
    </w:p>
    <w:p w14:paraId="27E9EE55" w14:textId="4D1E1D7E" w:rsidR="009D7C7B" w:rsidRPr="007B0399" w:rsidRDefault="009D7C7B" w:rsidP="009D7C7B">
      <w:pPr>
        <w:pStyle w:val="Heading4"/>
        <w:rPr>
          <w:rFonts w:asciiTheme="majorHAnsi" w:hAnsiTheme="majorHAnsi" w:cstheme="majorHAnsi"/>
        </w:rPr>
      </w:pPr>
      <w:r w:rsidRPr="007B0399">
        <w:rPr>
          <w:rFonts w:asciiTheme="majorHAnsi" w:hAnsiTheme="majorHAnsi" w:cstheme="majorHAnsi"/>
        </w:rPr>
        <w:t>3</w:t>
      </w:r>
      <w:r w:rsidRPr="007B0399">
        <w:rPr>
          <w:rFonts w:asciiTheme="majorHAnsi" w:hAnsiTheme="majorHAnsi" w:cstheme="majorHAnsi"/>
        </w:rPr>
        <w:t xml:space="preserve">] </w:t>
      </w:r>
      <w:r w:rsidRPr="007B0399">
        <w:rPr>
          <w:rFonts w:asciiTheme="majorHAnsi" w:hAnsiTheme="majorHAnsi" w:cstheme="majorHAnsi"/>
          <w:u w:val="single"/>
        </w:rPr>
        <w:t>Spikes that weren’t disclosed are a voting issue</w:t>
      </w:r>
      <w:r w:rsidRPr="007B0399">
        <w:rPr>
          <w:rFonts w:asciiTheme="majorHAnsi" w:hAnsiTheme="majorHAnsi" w:cstheme="majorHAnsi"/>
        </w:rPr>
        <w:t>- prevents us from rigorously testing your norm and incentivizes surprise tactics</w:t>
      </w:r>
    </w:p>
    <w:p w14:paraId="5468F317" w14:textId="18E7F0C6" w:rsidR="009D7C7B" w:rsidRPr="007B0399" w:rsidRDefault="009D7C7B" w:rsidP="009D7C7B">
      <w:pPr>
        <w:pStyle w:val="Heading4"/>
        <w:rPr>
          <w:rFonts w:asciiTheme="majorHAnsi" w:hAnsiTheme="majorHAnsi" w:cstheme="majorHAnsi"/>
        </w:rPr>
      </w:pPr>
      <w:r w:rsidRPr="007B0399">
        <w:rPr>
          <w:rFonts w:asciiTheme="majorHAnsi" w:hAnsiTheme="majorHAnsi" w:cstheme="majorHAnsi"/>
        </w:rPr>
        <w:t>4</w:t>
      </w:r>
      <w:r w:rsidRPr="007B0399">
        <w:rPr>
          <w:rFonts w:asciiTheme="majorHAnsi" w:hAnsiTheme="majorHAnsi" w:cstheme="majorHAnsi"/>
        </w:rPr>
        <w:t xml:space="preserve">] </w:t>
      </w:r>
      <w:r w:rsidRPr="007B0399">
        <w:rPr>
          <w:rFonts w:asciiTheme="majorHAnsi" w:hAnsiTheme="majorHAnsi" w:cstheme="majorHAnsi"/>
          <w:u w:val="single"/>
        </w:rPr>
        <w:t>Under views are a voting issue</w:t>
      </w:r>
      <w:r w:rsidRPr="007B0399">
        <w:rPr>
          <w:rFonts w:asciiTheme="majorHAnsi" w:hAnsiTheme="majorHAnsi" w:cstheme="majorHAnsi"/>
        </w:rPr>
        <w:t>—one small theory analytic can take out huge chunks of the 1nc which kills substantive clash</w:t>
      </w:r>
    </w:p>
    <w:p w14:paraId="5942ACBE" w14:textId="622B0E78" w:rsidR="009D7C7B" w:rsidRPr="007B0399" w:rsidRDefault="009D7C7B" w:rsidP="009D7C7B">
      <w:pPr>
        <w:pStyle w:val="Heading4"/>
        <w:rPr>
          <w:rFonts w:asciiTheme="majorHAnsi" w:hAnsiTheme="majorHAnsi" w:cstheme="majorHAnsi"/>
        </w:rPr>
      </w:pPr>
      <w:r w:rsidRPr="007B0399">
        <w:rPr>
          <w:rFonts w:asciiTheme="majorHAnsi" w:hAnsiTheme="majorHAnsi" w:cstheme="majorHAnsi"/>
        </w:rPr>
        <w:t>5</w:t>
      </w:r>
      <w:r w:rsidRPr="007B0399">
        <w:rPr>
          <w:rFonts w:asciiTheme="majorHAnsi" w:hAnsiTheme="majorHAnsi" w:cstheme="majorHAnsi"/>
        </w:rPr>
        <w:t xml:space="preserve">] </w:t>
      </w:r>
      <w:r w:rsidRPr="007B0399">
        <w:rPr>
          <w:rFonts w:asciiTheme="majorHAnsi" w:hAnsiTheme="majorHAnsi" w:cstheme="majorHAnsi"/>
          <w:u w:val="single"/>
        </w:rPr>
        <w:t>New 2NR Responses</w:t>
      </w:r>
      <w:r w:rsidRPr="007B0399">
        <w:rPr>
          <w:rFonts w:asciiTheme="majorHAnsi" w:hAnsiTheme="majorHAnsi" w:cstheme="majorHAnsi"/>
        </w:rPr>
        <w:t>- A] none of the spikes have a clear implication in the 1ac B] It’s key to robustly contest their norm</w:t>
      </w:r>
      <w:r w:rsidR="00D37392" w:rsidRPr="007B0399">
        <w:rPr>
          <w:rFonts w:asciiTheme="majorHAnsi" w:hAnsiTheme="majorHAnsi" w:cstheme="majorHAnsi"/>
        </w:rPr>
        <w:t xml:space="preserve">. C] Stops them from hiding tricks in random parts of the </w:t>
      </w:r>
      <w:proofErr w:type="spellStart"/>
      <w:r w:rsidR="00D37392" w:rsidRPr="007B0399">
        <w:rPr>
          <w:rFonts w:asciiTheme="majorHAnsi" w:hAnsiTheme="majorHAnsi" w:cstheme="majorHAnsi"/>
        </w:rPr>
        <w:t>aff</w:t>
      </w:r>
      <w:proofErr w:type="spellEnd"/>
    </w:p>
    <w:p w14:paraId="6DE9EABC" w14:textId="50033A25" w:rsidR="009D7C7B" w:rsidRPr="007B0399" w:rsidRDefault="009D7C7B" w:rsidP="009D7C7B">
      <w:pPr>
        <w:pStyle w:val="Heading4"/>
        <w:rPr>
          <w:rFonts w:asciiTheme="majorHAnsi" w:hAnsiTheme="majorHAnsi" w:cstheme="majorHAnsi"/>
        </w:rPr>
      </w:pPr>
      <w:r w:rsidRPr="007B0399">
        <w:rPr>
          <w:rFonts w:asciiTheme="majorHAnsi" w:hAnsiTheme="majorHAnsi" w:cstheme="majorHAnsi"/>
        </w:rPr>
        <w:t>6</w:t>
      </w:r>
      <w:r w:rsidRPr="007B0399">
        <w:rPr>
          <w:rFonts w:asciiTheme="majorHAnsi" w:hAnsiTheme="majorHAnsi" w:cstheme="majorHAnsi"/>
        </w:rPr>
        <w:t xml:space="preserve">] </w:t>
      </w:r>
      <w:r w:rsidRPr="007B0399">
        <w:rPr>
          <w:rFonts w:asciiTheme="majorHAnsi" w:hAnsiTheme="majorHAnsi" w:cstheme="majorHAnsi"/>
          <w:u w:val="single"/>
        </w:rPr>
        <w:t xml:space="preserve">Negating is harder so auto reject </w:t>
      </w:r>
      <w:proofErr w:type="spellStart"/>
      <w:r w:rsidRPr="007B0399">
        <w:rPr>
          <w:rFonts w:asciiTheme="majorHAnsi" w:hAnsiTheme="majorHAnsi" w:cstheme="majorHAnsi"/>
          <w:u w:val="single"/>
        </w:rPr>
        <w:t>aff</w:t>
      </w:r>
      <w:proofErr w:type="spellEnd"/>
      <w:r w:rsidRPr="007B0399">
        <w:rPr>
          <w:rFonts w:asciiTheme="majorHAnsi" w:hAnsiTheme="majorHAnsi" w:cstheme="majorHAnsi"/>
          <w:u w:val="single"/>
        </w:rPr>
        <w:t xml:space="preserve"> fairness claims</w:t>
      </w:r>
      <w:r w:rsidRPr="007B0399">
        <w:rPr>
          <w:rFonts w:asciiTheme="majorHAnsi" w:hAnsiTheme="majorHAnsi" w:cstheme="majorHAnsi"/>
        </w:rPr>
        <w:t>- they have a 2ar judge psychology advantage and have infinite prep before round</w:t>
      </w:r>
    </w:p>
    <w:p w14:paraId="41DF15D9" w14:textId="249228AD" w:rsidR="009D7C7B" w:rsidRPr="007B0399" w:rsidRDefault="009D7C7B" w:rsidP="009D7C7B">
      <w:pPr>
        <w:pStyle w:val="Heading4"/>
        <w:rPr>
          <w:rFonts w:asciiTheme="majorHAnsi" w:hAnsiTheme="majorHAnsi" w:cstheme="majorHAnsi"/>
        </w:rPr>
      </w:pPr>
      <w:r w:rsidRPr="007B0399">
        <w:rPr>
          <w:rFonts w:asciiTheme="majorHAnsi" w:hAnsiTheme="majorHAnsi" w:cstheme="majorHAnsi"/>
        </w:rPr>
        <w:t>7</w:t>
      </w:r>
      <w:r w:rsidRPr="007B0399">
        <w:rPr>
          <w:rFonts w:asciiTheme="majorHAnsi" w:hAnsiTheme="majorHAnsi" w:cstheme="majorHAnsi"/>
        </w:rPr>
        <w:t xml:space="preserve">] </w:t>
      </w:r>
      <w:r w:rsidRPr="007B0399">
        <w:rPr>
          <w:rFonts w:asciiTheme="majorHAnsi" w:hAnsiTheme="majorHAnsi" w:cstheme="majorHAnsi"/>
          <w:u w:val="single"/>
        </w:rPr>
        <w:t>RVI’s on each spike</w:t>
      </w:r>
      <w:r w:rsidRPr="007B0399">
        <w:rPr>
          <w:rFonts w:asciiTheme="majorHAnsi" w:hAnsiTheme="majorHAnsi" w:cstheme="majorHAnsi"/>
        </w:rPr>
        <w:t>- otherwise they can read the most absurd paradigm issues for 6 min and are never held accountable</w:t>
      </w:r>
    </w:p>
    <w:p w14:paraId="5588D8C5" w14:textId="1EC33D15" w:rsidR="00F31C86" w:rsidRPr="007B0399" w:rsidRDefault="00F31C86" w:rsidP="00F31C86">
      <w:pPr>
        <w:pStyle w:val="Heading4"/>
        <w:rPr>
          <w:rFonts w:asciiTheme="majorHAnsi" w:hAnsiTheme="majorHAnsi" w:cstheme="majorHAnsi"/>
        </w:rPr>
      </w:pPr>
      <w:r w:rsidRPr="007B0399">
        <w:rPr>
          <w:rFonts w:asciiTheme="majorHAnsi" w:hAnsiTheme="majorHAnsi" w:cstheme="majorHAnsi"/>
        </w:rPr>
        <w:t>8</w:t>
      </w:r>
      <w:r w:rsidRPr="007B0399">
        <w:rPr>
          <w:rFonts w:asciiTheme="majorHAnsi" w:hAnsiTheme="majorHAnsi" w:cstheme="majorHAnsi"/>
        </w:rPr>
        <w:t xml:space="preserve">] The role of the negative is to contradict the </w:t>
      </w:r>
      <w:proofErr w:type="spellStart"/>
      <w:r w:rsidRPr="007B0399">
        <w:rPr>
          <w:rFonts w:asciiTheme="majorHAnsi" w:hAnsiTheme="majorHAnsi" w:cstheme="majorHAnsi"/>
        </w:rPr>
        <w:t>aff</w:t>
      </w:r>
      <w:proofErr w:type="spellEnd"/>
      <w:r w:rsidRPr="007B0399">
        <w:rPr>
          <w:rFonts w:asciiTheme="majorHAnsi" w:hAnsiTheme="majorHAnsi" w:cstheme="majorHAnsi"/>
        </w:rPr>
        <w:t xml:space="preserve"> – weighing means that u don’t prefer one side</w:t>
      </w:r>
    </w:p>
    <w:p w14:paraId="2E0CBFAA" w14:textId="1FA3726C" w:rsidR="00B22B3F" w:rsidRPr="007B0399" w:rsidRDefault="007862F0" w:rsidP="007862F0">
      <w:pPr>
        <w:pStyle w:val="Heading4"/>
        <w:rPr>
          <w:rFonts w:asciiTheme="majorHAnsi" w:hAnsiTheme="majorHAnsi" w:cstheme="majorHAnsi"/>
        </w:rPr>
      </w:pPr>
      <w:r w:rsidRPr="007B0399">
        <w:rPr>
          <w:rFonts w:asciiTheme="majorHAnsi" w:hAnsiTheme="majorHAnsi" w:cstheme="majorHAnsi"/>
        </w:rPr>
        <w:t xml:space="preserve">9] No time skew- we both have 13 mins. The </w:t>
      </w:r>
      <w:proofErr w:type="spellStart"/>
      <w:r w:rsidRPr="007B0399">
        <w:rPr>
          <w:rFonts w:asciiTheme="majorHAnsi" w:hAnsiTheme="majorHAnsi" w:cstheme="majorHAnsi"/>
        </w:rPr>
        <w:t>aff</w:t>
      </w:r>
      <w:proofErr w:type="spellEnd"/>
      <w:r w:rsidRPr="007B0399">
        <w:rPr>
          <w:rFonts w:asciiTheme="majorHAnsi" w:hAnsiTheme="majorHAnsi" w:cstheme="majorHAnsi"/>
        </w:rPr>
        <w:t xml:space="preserve"> can read theory in the 1ac to check abuse </w:t>
      </w:r>
    </w:p>
    <w:p w14:paraId="5C6963B6" w14:textId="185F058B" w:rsidR="007862F0" w:rsidRPr="007B0399" w:rsidRDefault="007862F0" w:rsidP="007862F0">
      <w:pPr>
        <w:pStyle w:val="Heading4"/>
        <w:rPr>
          <w:rFonts w:asciiTheme="majorHAnsi" w:hAnsiTheme="majorHAnsi" w:cstheme="majorHAnsi"/>
        </w:rPr>
      </w:pPr>
      <w:r w:rsidRPr="007B0399">
        <w:rPr>
          <w:rFonts w:asciiTheme="majorHAnsi" w:hAnsiTheme="majorHAnsi" w:cstheme="majorHAnsi"/>
        </w:rPr>
        <w:t xml:space="preserve">10] No invincible 2nr </w:t>
      </w:r>
      <w:r w:rsidR="002822E9" w:rsidRPr="007B0399">
        <w:rPr>
          <w:rFonts w:asciiTheme="majorHAnsi" w:hAnsiTheme="majorHAnsi" w:cstheme="majorHAnsi"/>
        </w:rPr>
        <w:t>–</w:t>
      </w:r>
      <w:r w:rsidRPr="007B0399">
        <w:rPr>
          <w:rFonts w:asciiTheme="majorHAnsi" w:hAnsiTheme="majorHAnsi" w:cstheme="majorHAnsi"/>
        </w:rPr>
        <w:t xml:space="preserve"> </w:t>
      </w:r>
      <w:r w:rsidR="002822E9" w:rsidRPr="007B0399">
        <w:rPr>
          <w:rFonts w:asciiTheme="majorHAnsi" w:hAnsiTheme="majorHAnsi" w:cstheme="majorHAnsi"/>
        </w:rPr>
        <w:t>the 2ar</w:t>
      </w:r>
      <w:r w:rsidR="0057042D" w:rsidRPr="007B0399">
        <w:rPr>
          <w:rFonts w:asciiTheme="majorHAnsi" w:hAnsiTheme="majorHAnsi" w:cstheme="majorHAnsi"/>
        </w:rPr>
        <w:t xml:space="preserve"> has judge persuasion and the last word</w:t>
      </w:r>
    </w:p>
    <w:p w14:paraId="145C1064" w14:textId="1B6E4FE5" w:rsidR="00FF3334" w:rsidRPr="007B0399" w:rsidRDefault="0057042D" w:rsidP="00FF3334">
      <w:pPr>
        <w:pStyle w:val="Heading4"/>
        <w:rPr>
          <w:rFonts w:asciiTheme="majorHAnsi" w:hAnsiTheme="majorHAnsi" w:cstheme="majorHAnsi"/>
        </w:rPr>
      </w:pPr>
      <w:r w:rsidRPr="007B0399">
        <w:rPr>
          <w:rFonts w:asciiTheme="majorHAnsi" w:hAnsiTheme="majorHAnsi" w:cstheme="majorHAnsi"/>
        </w:rPr>
        <w:t xml:space="preserve">11] </w:t>
      </w:r>
      <w:r w:rsidR="00312601" w:rsidRPr="007B0399">
        <w:rPr>
          <w:rFonts w:asciiTheme="majorHAnsi" w:hAnsiTheme="majorHAnsi" w:cstheme="majorHAnsi"/>
        </w:rPr>
        <w:t>Their evidence concedes its topic specific – BASIS reads green</w:t>
      </w:r>
    </w:p>
    <w:p w14:paraId="2AED7E02" w14:textId="77777777" w:rsidR="00FF3334" w:rsidRPr="007B0399" w:rsidRDefault="00FF3334" w:rsidP="00FF3334">
      <w:pPr>
        <w:pStyle w:val="Heading4"/>
        <w:rPr>
          <w:rStyle w:val="Style13ptBold"/>
          <w:rFonts w:asciiTheme="majorHAnsi" w:hAnsiTheme="majorHAnsi" w:cstheme="majorHAnsi"/>
        </w:rPr>
      </w:pPr>
      <w:r w:rsidRPr="007B0399">
        <w:rPr>
          <w:rStyle w:val="Style13ptBold"/>
          <w:rFonts w:asciiTheme="majorHAnsi" w:hAnsiTheme="majorHAnsi" w:cstheme="majorHAnsi"/>
          <w:b/>
          <w:bCs w:val="0"/>
        </w:rPr>
        <w:t>Shah 19</w:t>
      </w:r>
      <w:r w:rsidRPr="007B0399">
        <w:rPr>
          <w:rStyle w:val="Style13ptBold"/>
          <w:rFonts w:asciiTheme="majorHAnsi" w:hAnsiTheme="majorHAnsi" w:cstheme="majorHAnsi"/>
          <w:b/>
          <w:bCs w:val="0"/>
        </w:rPr>
        <w:t xml:space="preserve"> </w:t>
      </w:r>
      <w:proofErr w:type="spellStart"/>
      <w:r w:rsidRPr="007B0399">
        <w:rPr>
          <w:rStyle w:val="Style13ptBold"/>
          <w:rFonts w:asciiTheme="majorHAnsi" w:hAnsiTheme="majorHAnsi" w:cstheme="majorHAnsi"/>
          <w:sz w:val="16"/>
          <w:szCs w:val="16"/>
        </w:rPr>
        <w:t>Sachin</w:t>
      </w:r>
      <w:proofErr w:type="spellEnd"/>
      <w:r w:rsidRPr="007B0399">
        <w:rPr>
          <w:rStyle w:val="Style13ptBold"/>
          <w:rFonts w:asciiTheme="majorHAnsi" w:hAnsiTheme="majorHAnsi" w:cstheme="majorHAnsi"/>
          <w:sz w:val="16"/>
          <w:szCs w:val="16"/>
        </w:rPr>
        <w:t xml:space="preserve"> “A STATISTICAL ANALYSIS OF SIDE-BIAS ON THE 2019 JANUARY-FEBRUARY LINCOLN-DOUGLAS DEBATE TOPIC” NSD, 15 February 2019. </w:t>
      </w:r>
      <w:hyperlink r:id="rId12" w:history="1">
        <w:r w:rsidRPr="007B0399">
          <w:rPr>
            <w:rStyle w:val="Hyperlink"/>
            <w:rFonts w:asciiTheme="majorHAnsi" w:hAnsiTheme="majorHAnsi" w:cstheme="majorHAnsi"/>
            <w:sz w:val="16"/>
            <w:szCs w:val="16"/>
          </w:rPr>
          <w:t>http://nsdupdate.com/2019/a-statistical-analysis-of-side-bias-on-the-2019-january-february-lincoln-douglas-debate-topic/</w:t>
        </w:r>
      </w:hyperlink>
      <w:r w:rsidRPr="007B0399">
        <w:rPr>
          <w:rStyle w:val="Style13ptBold"/>
          <w:rFonts w:asciiTheme="majorHAnsi" w:hAnsiTheme="majorHAnsi" w:cstheme="majorHAnsi"/>
          <w:sz w:val="16"/>
          <w:szCs w:val="16"/>
        </w:rPr>
        <w:t xml:space="preserve"> SJCP//JG</w:t>
      </w:r>
    </w:p>
    <w:p w14:paraId="7407D69C" w14:textId="77777777" w:rsidR="00FF3334" w:rsidRPr="007B0399" w:rsidRDefault="00FF3334" w:rsidP="00FF3334">
      <w:pPr>
        <w:rPr>
          <w:rFonts w:asciiTheme="majorHAnsi" w:hAnsiTheme="majorHAnsi" w:cstheme="majorHAnsi"/>
          <w:b/>
          <w:iCs/>
          <w:u w:val="single"/>
        </w:rPr>
      </w:pPr>
      <w:r w:rsidRPr="007B0399">
        <w:rPr>
          <w:rFonts w:asciiTheme="majorHAnsi" w:hAnsiTheme="majorHAnsi" w:cstheme="majorHAnsi"/>
          <w:sz w:val="14"/>
        </w:rPr>
        <w:t xml:space="preserve">To further quantify the side-bias, </w:t>
      </w:r>
      <w:r w:rsidRPr="007B0399">
        <w:rPr>
          <w:rStyle w:val="Emphasis"/>
          <w:rFonts w:asciiTheme="majorHAnsi" w:hAnsiTheme="majorHAnsi" w:cstheme="majorHAnsi"/>
        </w:rPr>
        <w:t xml:space="preserve">the proportion of </w:t>
      </w:r>
      <w:r w:rsidRPr="007B0399">
        <w:rPr>
          <w:rStyle w:val="Emphasis"/>
          <w:rFonts w:asciiTheme="majorHAnsi" w:hAnsiTheme="majorHAnsi" w:cstheme="majorHAnsi"/>
          <w:highlight w:val="cyan"/>
        </w:rPr>
        <w:t>neg</w:t>
      </w:r>
      <w:r w:rsidRPr="007B0399">
        <w:rPr>
          <w:rStyle w:val="Emphasis"/>
          <w:rFonts w:asciiTheme="majorHAnsi" w:hAnsiTheme="majorHAnsi" w:cstheme="majorHAnsi"/>
        </w:rPr>
        <w:t xml:space="preserve">ative </w:t>
      </w:r>
      <w:r w:rsidRPr="007B0399">
        <w:rPr>
          <w:rStyle w:val="Emphasis"/>
          <w:rFonts w:asciiTheme="majorHAnsi" w:hAnsiTheme="majorHAnsi" w:cstheme="majorHAnsi"/>
          <w:highlight w:val="cyan"/>
        </w:rPr>
        <w:t>wins</w:t>
      </w:r>
      <w:r w:rsidRPr="007B0399">
        <w:rPr>
          <w:rFonts w:asciiTheme="majorHAnsi" w:hAnsiTheme="majorHAnsi" w:cstheme="majorHAnsi"/>
          <w:sz w:val="14"/>
        </w:rPr>
        <w:t xml:space="preserve"> when the affirmative was favored (p1) can be compared with the proportion of affirmative wins when the negative is favored (p2). Ideally the difference between the proportions </w:t>
      </w:r>
      <w:r w:rsidRPr="007B0399">
        <w:rPr>
          <w:rStyle w:val="Emphasis"/>
          <w:rFonts w:asciiTheme="majorHAnsi" w:hAnsiTheme="majorHAnsi" w:cstheme="majorHAnsi"/>
        </w:rPr>
        <w:t xml:space="preserve">would be 0; however, p1 = 34.84% while p2 = 28.77, a staggering </w:t>
      </w:r>
      <w:r w:rsidRPr="007B0399">
        <w:rPr>
          <w:rStyle w:val="Emphasis"/>
          <w:rFonts w:asciiTheme="majorHAnsi" w:hAnsiTheme="majorHAnsi" w:cstheme="majorHAnsi"/>
          <w:highlight w:val="cyan"/>
        </w:rPr>
        <w:t>6</w:t>
      </w:r>
      <w:r w:rsidRPr="007B0399">
        <w:rPr>
          <w:rStyle w:val="Emphasis"/>
          <w:rFonts w:asciiTheme="majorHAnsi" w:hAnsiTheme="majorHAnsi" w:cstheme="majorHAnsi"/>
        </w:rPr>
        <w:t>.07</w:t>
      </w:r>
      <w:r w:rsidRPr="007B0399">
        <w:rPr>
          <w:rStyle w:val="Emphasis"/>
          <w:rFonts w:asciiTheme="majorHAnsi" w:hAnsiTheme="majorHAnsi" w:cstheme="majorHAnsi"/>
          <w:highlight w:val="cyan"/>
        </w:rPr>
        <w:t>% difference</w:t>
      </w:r>
      <w:r w:rsidRPr="007B0399">
        <w:rPr>
          <w:rFonts w:asciiTheme="majorHAnsi" w:hAnsiTheme="majorHAnsi" w:cstheme="majorHAnsi"/>
          <w:sz w:val="14"/>
        </w:rPr>
        <w:t xml:space="preserve">. Now the question is whether this difference is statistically significant. </w:t>
      </w:r>
      <w:proofErr w:type="gramStart"/>
      <w:r w:rsidRPr="007B0399">
        <w:rPr>
          <w:rFonts w:asciiTheme="majorHAnsi" w:hAnsiTheme="majorHAnsi" w:cstheme="majorHAnsi"/>
          <w:sz w:val="14"/>
        </w:rPr>
        <w:t>In order to</w:t>
      </w:r>
      <w:proofErr w:type="gramEnd"/>
      <w:r w:rsidRPr="007B0399">
        <w:rPr>
          <w:rFonts w:asciiTheme="majorHAnsi" w:hAnsiTheme="majorHAnsi" w:cstheme="majorHAnsi"/>
          <w:sz w:val="14"/>
        </w:rPr>
        <w:t xml:space="preserve"> determine the answer, a two-proportion z-test was used. The null hypothesis is p1 – p2 = </w:t>
      </w:r>
      <w:proofErr w:type="gramStart"/>
      <w:r w:rsidRPr="007B0399">
        <w:rPr>
          <w:rFonts w:asciiTheme="majorHAnsi" w:hAnsiTheme="majorHAnsi" w:cstheme="majorHAnsi"/>
          <w:sz w:val="14"/>
        </w:rPr>
        <w:t>0 ,</w:t>
      </w:r>
      <w:proofErr w:type="gramEnd"/>
      <w:r w:rsidRPr="007B0399">
        <w:rPr>
          <w:rFonts w:asciiTheme="majorHAnsi" w:hAnsiTheme="majorHAnsi" w:cstheme="majorHAnsi"/>
          <w:sz w:val="14"/>
        </w:rPr>
        <w:t xml:space="preserve"> because that means both sides are able to overcome the debating level skew equally. The alternative hypothesis is then p1 – p2 &gt; 0, meaning the negative </w:t>
      </w:r>
      <w:proofErr w:type="gramStart"/>
      <w:r w:rsidRPr="007B0399">
        <w:rPr>
          <w:rFonts w:asciiTheme="majorHAnsi" w:hAnsiTheme="majorHAnsi" w:cstheme="majorHAnsi"/>
          <w:sz w:val="14"/>
        </w:rPr>
        <w:t>is able to</w:t>
      </w:r>
      <w:proofErr w:type="gramEnd"/>
      <w:r w:rsidRPr="007B0399">
        <w:rPr>
          <w:rFonts w:asciiTheme="majorHAnsi" w:hAnsiTheme="majorHAnsi" w:cstheme="majorHAnsi"/>
          <w:sz w:val="14"/>
        </w:rPr>
        <w:t xml:space="preserve"> overcome the skew more than the affirmative is able, demonstrating a side-bias. This two-proportion z-test rejected the null hypothesis in favor of the alternative </w:t>
      </w:r>
      <w:r w:rsidRPr="007B0399">
        <w:rPr>
          <w:rStyle w:val="Emphasis"/>
          <w:rFonts w:asciiTheme="majorHAnsi" w:hAnsiTheme="majorHAnsi" w:cstheme="majorHAnsi"/>
        </w:rPr>
        <w:t>(</w:t>
      </w:r>
      <w:r w:rsidRPr="007B0399">
        <w:rPr>
          <w:rStyle w:val="Emphasis"/>
          <w:rFonts w:asciiTheme="majorHAnsi" w:hAnsiTheme="majorHAnsi" w:cstheme="majorHAnsi"/>
          <w:highlight w:val="cyan"/>
        </w:rPr>
        <w:t>p</w:t>
      </w:r>
      <w:r w:rsidRPr="007B0399">
        <w:rPr>
          <w:rStyle w:val="Emphasis"/>
          <w:rFonts w:asciiTheme="majorHAnsi" w:hAnsiTheme="majorHAnsi" w:cstheme="majorHAnsi"/>
        </w:rPr>
        <w:t xml:space="preserve">-value </w:t>
      </w:r>
      <w:r w:rsidRPr="007B0399">
        <w:rPr>
          <w:rStyle w:val="Emphasis"/>
          <w:rFonts w:asciiTheme="majorHAnsi" w:hAnsiTheme="majorHAnsi" w:cstheme="majorHAnsi"/>
          <w:highlight w:val="cyan"/>
        </w:rPr>
        <w:t>&lt; 0.0001</w:t>
      </w:r>
      <w:r w:rsidRPr="007B0399">
        <w:rPr>
          <w:rStyle w:val="Emphasis"/>
          <w:rFonts w:asciiTheme="majorHAnsi" w:hAnsiTheme="majorHAnsi" w:cstheme="majorHAnsi"/>
        </w:rPr>
        <w:t xml:space="preserve">). There is sufficient evidence that the negative </w:t>
      </w:r>
      <w:proofErr w:type="gramStart"/>
      <w:r w:rsidRPr="007B0399">
        <w:rPr>
          <w:rStyle w:val="Emphasis"/>
          <w:rFonts w:asciiTheme="majorHAnsi" w:hAnsiTheme="majorHAnsi" w:cstheme="majorHAnsi"/>
        </w:rPr>
        <w:t>is able to</w:t>
      </w:r>
      <w:proofErr w:type="gramEnd"/>
      <w:r w:rsidRPr="007B0399">
        <w:rPr>
          <w:rStyle w:val="Emphasis"/>
          <w:rFonts w:asciiTheme="majorHAnsi" w:hAnsiTheme="majorHAnsi" w:cstheme="majorHAnsi"/>
        </w:rPr>
        <w:t xml:space="preserve"> overcome the skew more often than the affirmative can</w:t>
      </w:r>
      <w:r w:rsidRPr="007B0399">
        <w:rPr>
          <w:rFonts w:asciiTheme="majorHAnsi" w:hAnsiTheme="majorHAnsi" w:cstheme="majorHAnsi"/>
          <w:sz w:val="14"/>
        </w:rPr>
        <w:t xml:space="preserve">. This implies </w:t>
      </w:r>
      <w:r w:rsidRPr="007B0399">
        <w:rPr>
          <w:rStyle w:val="Emphasis"/>
          <w:rFonts w:asciiTheme="majorHAnsi" w:hAnsiTheme="majorHAnsi" w:cstheme="majorHAnsi"/>
        </w:rPr>
        <w:t xml:space="preserve">there is a less than 0.01% chance that there is no </w:t>
      </w:r>
      <w:proofErr w:type="gramStart"/>
      <w:r w:rsidRPr="007B0399">
        <w:rPr>
          <w:rStyle w:val="Emphasis"/>
          <w:rFonts w:asciiTheme="majorHAnsi" w:hAnsiTheme="majorHAnsi" w:cstheme="majorHAnsi"/>
        </w:rPr>
        <w:t>side-bias</w:t>
      </w:r>
      <w:proofErr w:type="gramEnd"/>
      <w:r w:rsidRPr="007B0399">
        <w:rPr>
          <w:rStyle w:val="Emphasis"/>
          <w:rFonts w:asciiTheme="majorHAnsi" w:hAnsiTheme="majorHAnsi" w:cstheme="majorHAnsi"/>
        </w:rPr>
        <w:t xml:space="preserve"> because it demonstrates the higher proportion of </w:t>
      </w:r>
      <w:r w:rsidRPr="007B0399">
        <w:rPr>
          <w:rStyle w:val="Emphasis"/>
          <w:rFonts w:asciiTheme="majorHAnsi" w:hAnsiTheme="majorHAnsi" w:cstheme="majorHAnsi"/>
          <w:highlight w:val="cyan"/>
        </w:rPr>
        <w:t>neg</w:t>
      </w:r>
      <w:r w:rsidRPr="007B0399">
        <w:rPr>
          <w:rStyle w:val="Emphasis"/>
          <w:rFonts w:asciiTheme="majorHAnsi" w:hAnsiTheme="majorHAnsi" w:cstheme="majorHAnsi"/>
        </w:rPr>
        <w:t xml:space="preserve">ative </w:t>
      </w:r>
      <w:r w:rsidRPr="007B0399">
        <w:rPr>
          <w:rStyle w:val="Emphasis"/>
          <w:rFonts w:asciiTheme="majorHAnsi" w:hAnsiTheme="majorHAnsi" w:cstheme="majorHAnsi"/>
          <w:highlight w:val="cyan"/>
        </w:rPr>
        <w:t>wins when</w:t>
      </w:r>
      <w:r w:rsidRPr="007B0399">
        <w:rPr>
          <w:rStyle w:val="Emphasis"/>
          <w:rFonts w:asciiTheme="majorHAnsi" w:hAnsiTheme="majorHAnsi" w:cstheme="majorHAnsi"/>
        </w:rPr>
        <w:t xml:space="preserve"> the </w:t>
      </w:r>
      <w:r w:rsidRPr="007B0399">
        <w:rPr>
          <w:rStyle w:val="Emphasis"/>
          <w:rFonts w:asciiTheme="majorHAnsi" w:hAnsiTheme="majorHAnsi" w:cstheme="majorHAnsi"/>
          <w:highlight w:val="cyan"/>
        </w:rPr>
        <w:t>aff</w:t>
      </w:r>
      <w:r w:rsidRPr="007B0399">
        <w:rPr>
          <w:rStyle w:val="Emphasis"/>
          <w:rFonts w:asciiTheme="majorHAnsi" w:hAnsiTheme="majorHAnsi" w:cstheme="majorHAnsi"/>
        </w:rPr>
        <w:t xml:space="preserve">irmative is </w:t>
      </w:r>
      <w:r w:rsidRPr="007B0399">
        <w:rPr>
          <w:rStyle w:val="Emphasis"/>
          <w:rFonts w:asciiTheme="majorHAnsi" w:hAnsiTheme="majorHAnsi" w:cstheme="majorHAnsi"/>
          <w:highlight w:val="cyan"/>
        </w:rPr>
        <w:t>favored is significant</w:t>
      </w:r>
      <w:r w:rsidRPr="007B0399">
        <w:rPr>
          <w:rStyle w:val="Emphasis"/>
          <w:rFonts w:asciiTheme="majorHAnsi" w:hAnsiTheme="majorHAnsi" w:cstheme="majorHAnsi"/>
        </w:rPr>
        <w:t>. In short, the negative has a greater ability to win difficult rounds than the affirmative does, which indicates there exists a skew in the negative’s favor</w:t>
      </w:r>
      <w:r w:rsidRPr="007B0399">
        <w:rPr>
          <w:rFonts w:asciiTheme="majorHAnsi" w:hAnsiTheme="majorHAnsi" w:cstheme="majorHAnsi"/>
          <w:sz w:val="14"/>
        </w:rPr>
        <w:t xml:space="preserve">. This analysis is statistically rigorous and relevant in several aspects: (A) The p-value is less than the alpha. (B) </w:t>
      </w:r>
      <w:r w:rsidRPr="007B0399">
        <w:rPr>
          <w:rStyle w:val="Emphasis"/>
          <w:rFonts w:asciiTheme="majorHAnsi" w:hAnsiTheme="majorHAnsi" w:cstheme="majorHAnsi"/>
          <w:highlight w:val="green"/>
        </w:rPr>
        <w:t>The data is on the current January-February topic, meaning it’s relevant to rounds these months</w:t>
      </w:r>
      <w:r w:rsidRPr="007B0399">
        <w:rPr>
          <w:rFonts w:asciiTheme="majorHAnsi" w:hAnsiTheme="majorHAnsi" w:cstheme="majorHAnsi"/>
          <w:sz w:val="14"/>
        </w:rPr>
        <w:t xml:space="preserve"> [2]. (C) The data represents a diversity of debating and judging styles across the country. (D) </w:t>
      </w:r>
      <w:r w:rsidRPr="007B0399">
        <w:rPr>
          <w:rStyle w:val="Emphasis"/>
          <w:rFonts w:asciiTheme="majorHAnsi" w:hAnsiTheme="majorHAnsi" w:cstheme="majorHAnsi"/>
        </w:rPr>
        <w:t xml:space="preserve">This analysis </w:t>
      </w:r>
      <w:r w:rsidRPr="007B0399">
        <w:rPr>
          <w:rStyle w:val="Emphasis"/>
          <w:rFonts w:asciiTheme="majorHAnsi" w:hAnsiTheme="majorHAnsi" w:cstheme="majorHAnsi"/>
          <w:highlight w:val="cyan"/>
        </w:rPr>
        <w:t>accounts for disparities in</w:t>
      </w:r>
      <w:r w:rsidRPr="007B0399">
        <w:rPr>
          <w:rStyle w:val="Emphasis"/>
          <w:rFonts w:asciiTheme="majorHAnsi" w:hAnsiTheme="majorHAnsi" w:cstheme="majorHAnsi"/>
        </w:rPr>
        <w:t xml:space="preserve"> debating </w:t>
      </w:r>
      <w:r w:rsidRPr="007B0399">
        <w:rPr>
          <w:rStyle w:val="Emphasis"/>
          <w:rFonts w:asciiTheme="majorHAnsi" w:hAnsiTheme="majorHAnsi" w:cstheme="majorHAnsi"/>
          <w:highlight w:val="cyan"/>
        </w:rPr>
        <w:t>skill</w:t>
      </w:r>
      <w:r w:rsidRPr="007B0399">
        <w:rPr>
          <w:rStyle w:val="Emphasis"/>
          <w:rFonts w:asciiTheme="majorHAnsi" w:hAnsiTheme="majorHAnsi" w:cstheme="majorHAnsi"/>
        </w:rPr>
        <w:t xml:space="preserve"> level.</w:t>
      </w:r>
      <w:r w:rsidRPr="007B0399">
        <w:rPr>
          <w:rFonts w:asciiTheme="majorHAnsi" w:hAnsiTheme="majorHAnsi" w:cstheme="majorHAnsi"/>
          <w:sz w:val="14"/>
        </w:rPr>
        <w:t xml:space="preserve"> (E) Type I error was reduced by choosing a small alpha level. The combination of these points validates this analysis. As a final note, it is also interesting to look at the trend over multiple topics. In the rounds from 93 TOC bid distributing tournaments (2017 – 2019 YTD), the negative won 52.99% of ballots (p-value &lt; 0.0001) and 54.63% of upset rounds (p-value &lt; 0.0001). </w:t>
      </w:r>
      <w:r w:rsidRPr="007B0399">
        <w:rPr>
          <w:rStyle w:val="Emphasis"/>
          <w:rFonts w:asciiTheme="majorHAnsi" w:hAnsiTheme="majorHAnsi" w:cstheme="majorHAnsi"/>
        </w:rPr>
        <w:t xml:space="preserve">This suggests the bias might be structural, and not topic specific, as this data spans six different topics. Therefore, </w:t>
      </w:r>
      <w:r w:rsidRPr="007B0399">
        <w:rPr>
          <w:rStyle w:val="Emphasis"/>
          <w:rFonts w:asciiTheme="majorHAnsi" w:hAnsiTheme="majorHAnsi" w:cstheme="majorHAnsi"/>
          <w:highlight w:val="green"/>
        </w:rPr>
        <w:t>this analysis confirms that affirming is in fact</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green"/>
        </w:rPr>
        <w:t>harder</w:t>
      </w:r>
      <w:r w:rsidRPr="007B0399">
        <w:rPr>
          <w:rStyle w:val="Emphasis"/>
          <w:rFonts w:asciiTheme="majorHAnsi" w:hAnsiTheme="majorHAnsi" w:cstheme="majorHAnsi"/>
        </w:rPr>
        <w:t xml:space="preserve"> again </w:t>
      </w:r>
      <w:r w:rsidRPr="007B0399">
        <w:rPr>
          <w:rStyle w:val="Emphasis"/>
          <w:rFonts w:asciiTheme="majorHAnsi" w:hAnsiTheme="majorHAnsi" w:cstheme="majorHAnsi"/>
          <w:highlight w:val="green"/>
        </w:rPr>
        <w:t>on the 2019 January-February topic</w:t>
      </w:r>
      <w:r w:rsidRPr="007B0399">
        <w:rPr>
          <w:rStyle w:val="Emphasis"/>
          <w:rFonts w:asciiTheme="majorHAnsi" w:hAnsiTheme="majorHAnsi" w:cstheme="majorHAnsi"/>
        </w:rPr>
        <w:t xml:space="preserve"> [3]. So don’t lose the flip!</w:t>
      </w:r>
    </w:p>
    <w:p w14:paraId="27C4D96B" w14:textId="46AEF043" w:rsidR="00A6043B" w:rsidRDefault="00A6043B" w:rsidP="00A6043B"/>
    <w:p w14:paraId="40442018" w14:textId="44E378E6" w:rsidR="0001384E" w:rsidRDefault="0001384E" w:rsidP="0001384E">
      <w:pPr>
        <w:pStyle w:val="Heading4"/>
      </w:pPr>
      <w:r>
        <w:t>On Fairness</w:t>
      </w:r>
    </w:p>
    <w:p w14:paraId="65A1EF9C" w14:textId="4741F8BB" w:rsidR="0010489E" w:rsidRDefault="00A93BB0" w:rsidP="0010489E">
      <w:pPr>
        <w:pStyle w:val="Heading4"/>
      </w:pPr>
      <w:r>
        <w:t>A] It’s a question of a sliding scale</w:t>
      </w:r>
    </w:p>
    <w:p w14:paraId="48F009C1" w14:textId="074A68E7" w:rsidR="00A93BB0" w:rsidRDefault="00A93BB0" w:rsidP="00A93BB0">
      <w:pPr>
        <w:pStyle w:val="Heading4"/>
      </w:pPr>
      <w:r>
        <w:t>B] Evaluating off the flow is how things are decided.</w:t>
      </w:r>
    </w:p>
    <w:p w14:paraId="4CA729BA" w14:textId="684F8F8D" w:rsidR="00A93BB0" w:rsidRDefault="00A93BB0" w:rsidP="00A93BB0">
      <w:pPr>
        <w:pStyle w:val="Heading4"/>
      </w:pPr>
      <w:r>
        <w:t xml:space="preserve">C] No – just because a rule benefits someone doesn’t mean </w:t>
      </w:r>
      <w:proofErr w:type="spellStart"/>
      <w:r>
        <w:t>its</w:t>
      </w:r>
      <w:proofErr w:type="spellEnd"/>
      <w:r>
        <w:t xml:space="preserve"> wrong</w:t>
      </w:r>
    </w:p>
    <w:p w14:paraId="4F430178" w14:textId="3AB358D3" w:rsidR="00A93BB0" w:rsidRDefault="00A93BB0" w:rsidP="00A93BB0">
      <w:pPr>
        <w:pStyle w:val="Heading4"/>
      </w:pPr>
      <w:r>
        <w:t xml:space="preserve">D] Doesn’t matter </w:t>
      </w:r>
      <w:r w:rsidR="000C37D8">
        <w:t>–</w:t>
      </w:r>
      <w:r>
        <w:t xml:space="preserve"> </w:t>
      </w:r>
      <w:r w:rsidR="000C37D8">
        <w:t>sliding scale</w:t>
      </w:r>
    </w:p>
    <w:p w14:paraId="0D6361CF" w14:textId="663A222A" w:rsidR="000C37D8" w:rsidRDefault="000C37D8" w:rsidP="000C37D8">
      <w:pPr>
        <w:pStyle w:val="Heading4"/>
      </w:pPr>
      <w:r>
        <w:t>E] Sliding scale- A point</w:t>
      </w:r>
    </w:p>
    <w:p w14:paraId="5F3D9EDD" w14:textId="4F470614" w:rsidR="000C37D8" w:rsidRDefault="000C37D8" w:rsidP="000C37D8">
      <w:pPr>
        <w:pStyle w:val="Heading4"/>
      </w:pPr>
      <w:r>
        <w:t>On theory incoherent</w:t>
      </w:r>
    </w:p>
    <w:p w14:paraId="72C0FCC3" w14:textId="232987CB" w:rsidR="000C37D8" w:rsidRDefault="000C37D8" w:rsidP="000C37D8">
      <w:pPr>
        <w:pStyle w:val="Heading4"/>
      </w:pPr>
      <w:r>
        <w:t xml:space="preserve">A] </w:t>
      </w:r>
      <w:r w:rsidR="00A44C3E">
        <w:t>That doesn’t make any sense lol where the warrant</w:t>
      </w:r>
    </w:p>
    <w:p w14:paraId="0B4B3B89" w14:textId="05565D59" w:rsidR="00A44C3E" w:rsidRDefault="00A44C3E" w:rsidP="00A44C3E">
      <w:pPr>
        <w:pStyle w:val="Heading4"/>
      </w:pPr>
      <w:r>
        <w:t>B] Answered above</w:t>
      </w:r>
    </w:p>
    <w:p w14:paraId="5D47DC2C" w14:textId="112097DB" w:rsidR="00A44C3E" w:rsidRDefault="00A44C3E" w:rsidP="00A44C3E">
      <w:pPr>
        <w:pStyle w:val="Heading4"/>
      </w:pPr>
      <w:r>
        <w:t>C] Answered above</w:t>
      </w:r>
    </w:p>
    <w:p w14:paraId="2A6E62F5" w14:textId="1C45761A" w:rsidR="00A44C3E" w:rsidRPr="00A44C3E" w:rsidRDefault="00A44C3E" w:rsidP="00A44C3E">
      <w:pPr>
        <w:pStyle w:val="Heading4"/>
      </w:pPr>
      <w:r>
        <w:t>D] Answered above</w:t>
      </w:r>
    </w:p>
    <w:p w14:paraId="5FF3B8B6" w14:textId="59CFBA08" w:rsidR="00A44C3E" w:rsidRDefault="00A44C3E" w:rsidP="00A44C3E">
      <w:pPr>
        <w:pStyle w:val="Heading4"/>
      </w:pPr>
      <w:r>
        <w:t xml:space="preserve">E] Creating rules is unique to debate so you impact turn. That </w:t>
      </w:r>
    </w:p>
    <w:p w14:paraId="05857A8B" w14:textId="5F6C25BB" w:rsidR="00A44C3E" w:rsidRDefault="00A44C3E" w:rsidP="00A44C3E">
      <w:pPr>
        <w:pStyle w:val="Heading4"/>
      </w:pPr>
      <w:r>
        <w:t xml:space="preserve">F] It’s a good norm because we’ve found the best </w:t>
      </w:r>
      <w:proofErr w:type="spellStart"/>
      <w:r>
        <w:t>interp</w:t>
      </w:r>
      <w:proofErr w:type="spellEnd"/>
      <w:r>
        <w:t xml:space="preserve"> possible</w:t>
      </w:r>
    </w:p>
    <w:p w14:paraId="52F05EDC" w14:textId="39546FB5" w:rsidR="00A44C3E" w:rsidRDefault="00A44C3E" w:rsidP="00A44C3E">
      <w:pPr>
        <w:pStyle w:val="Heading4"/>
      </w:pPr>
      <w:r>
        <w:t xml:space="preserve">G] No – </w:t>
      </w:r>
      <w:proofErr w:type="spellStart"/>
      <w:r>
        <w:t>argumetns</w:t>
      </w:r>
      <w:proofErr w:type="spellEnd"/>
      <w:r>
        <w:t xml:space="preserve"> come before other arguments</w:t>
      </w:r>
    </w:p>
    <w:p w14:paraId="774E458C" w14:textId="03664723" w:rsidR="00A44C3E" w:rsidRPr="00A44C3E" w:rsidRDefault="00A44C3E" w:rsidP="00A44C3E">
      <w:pPr>
        <w:pStyle w:val="Heading4"/>
      </w:pPr>
      <w:r>
        <w:t>H] Said who – if someone said the n word you vote them down</w:t>
      </w:r>
    </w:p>
    <w:p w14:paraId="38F6D8F6" w14:textId="6196D529" w:rsidR="009D50A2" w:rsidRPr="007B0399" w:rsidRDefault="00FE4405" w:rsidP="00FE4405">
      <w:pPr>
        <w:pStyle w:val="Heading3"/>
        <w:rPr>
          <w:rFonts w:asciiTheme="majorHAnsi" w:hAnsiTheme="majorHAnsi" w:cstheme="majorHAnsi"/>
        </w:rPr>
      </w:pPr>
      <w:r w:rsidRPr="007B0399">
        <w:rPr>
          <w:rFonts w:asciiTheme="majorHAnsi" w:hAnsiTheme="majorHAnsi" w:cstheme="majorHAnsi"/>
        </w:rPr>
        <w:t>Framework</w:t>
      </w:r>
    </w:p>
    <w:p w14:paraId="11C372F0" w14:textId="5F96EF38" w:rsidR="007B0399" w:rsidRPr="007B0399" w:rsidRDefault="001B09B2" w:rsidP="007B0399">
      <w:pPr>
        <w:pStyle w:val="Heading4"/>
        <w:spacing w:line="276" w:lineRule="auto"/>
        <w:rPr>
          <w:rFonts w:asciiTheme="majorHAnsi" w:hAnsiTheme="majorHAnsi" w:cstheme="majorHAnsi"/>
        </w:rPr>
      </w:pPr>
      <w:r>
        <w:rPr>
          <w:rFonts w:asciiTheme="majorHAnsi" w:hAnsiTheme="majorHAnsi" w:cstheme="majorHAnsi"/>
        </w:rPr>
        <w:t xml:space="preserve">1] </w:t>
      </w:r>
      <w:r w:rsidR="00075677" w:rsidRPr="007B0399">
        <w:rPr>
          <w:rFonts w:asciiTheme="majorHAnsi" w:hAnsiTheme="majorHAnsi" w:cstheme="majorHAnsi"/>
        </w:rPr>
        <w:t>Hijack their definition of ought</w:t>
      </w:r>
      <w:r w:rsidR="007B0399" w:rsidRPr="007B0399">
        <w:rPr>
          <w:rFonts w:asciiTheme="majorHAnsi" w:hAnsiTheme="majorHAnsi" w:cstheme="majorHAnsi"/>
        </w:rPr>
        <w:t>, BASIS reads green</w:t>
      </w:r>
      <w:r w:rsidR="00505CAE">
        <w:rPr>
          <w:rFonts w:asciiTheme="majorHAnsi" w:hAnsiTheme="majorHAnsi" w:cstheme="majorHAnsi"/>
        </w:rPr>
        <w:t xml:space="preserve"> – their </w:t>
      </w:r>
      <w:proofErr w:type="spellStart"/>
      <w:r w:rsidR="00505CAE">
        <w:rPr>
          <w:rFonts w:asciiTheme="majorHAnsi" w:hAnsiTheme="majorHAnsi" w:cstheme="majorHAnsi"/>
        </w:rPr>
        <w:t>fw</w:t>
      </w:r>
      <w:proofErr w:type="spellEnd"/>
      <w:r w:rsidR="00505CAE">
        <w:rPr>
          <w:rFonts w:asciiTheme="majorHAnsi" w:hAnsiTheme="majorHAnsi" w:cstheme="majorHAnsi"/>
        </w:rPr>
        <w:t xml:space="preserve"> doesn’t account for the perfect rational will but we do with the </w:t>
      </w:r>
      <w:proofErr w:type="spellStart"/>
      <w:r w:rsidR="00505CAE">
        <w:rPr>
          <w:rFonts w:asciiTheme="majorHAnsi" w:hAnsiTheme="majorHAnsi" w:cstheme="majorHAnsi"/>
        </w:rPr>
        <w:t>soverign</w:t>
      </w:r>
      <w:proofErr w:type="spellEnd"/>
      <w:r w:rsidR="00505CAE">
        <w:rPr>
          <w:rFonts w:asciiTheme="majorHAnsi" w:hAnsiTheme="majorHAnsi" w:cstheme="majorHAnsi"/>
        </w:rPr>
        <w:t xml:space="preserve"> which means we turn</w:t>
      </w:r>
    </w:p>
    <w:p w14:paraId="121D1DF5" w14:textId="77777777" w:rsidR="007B0399" w:rsidRPr="007B0399" w:rsidRDefault="007B0399" w:rsidP="007B0399">
      <w:pPr>
        <w:spacing w:line="276" w:lineRule="auto"/>
        <w:rPr>
          <w:rFonts w:asciiTheme="majorHAnsi" w:hAnsiTheme="majorHAnsi" w:cstheme="majorHAnsi"/>
        </w:rPr>
      </w:pPr>
      <w:r w:rsidRPr="007B0399">
        <w:rPr>
          <w:rStyle w:val="Style13ptBold"/>
          <w:rFonts w:asciiTheme="majorHAnsi" w:hAnsiTheme="majorHAnsi" w:cstheme="majorHAnsi"/>
        </w:rPr>
        <w:t xml:space="preserve">Durand 01 </w:t>
      </w:r>
      <w:r w:rsidRPr="007B0399">
        <w:rPr>
          <w:rFonts w:asciiTheme="majorHAnsi" w:hAnsiTheme="majorHAnsi" w:cstheme="majorHAnsi"/>
        </w:rPr>
        <w:t xml:space="preserve">Kevin K. J. Durand, Assistant Professor of Philosophy at Henderson State University. </w:t>
      </w:r>
      <w:r w:rsidRPr="007B0399">
        <w:rPr>
          <w:rFonts w:asciiTheme="majorHAnsi" w:hAnsiTheme="majorHAnsi" w:cstheme="majorHAnsi"/>
          <w:i/>
        </w:rPr>
        <w:t>The Logic of Morality: Georg Henrik von Wright, Immanuel Kant, and the “Ought/Can” Inference.</w:t>
      </w:r>
      <w:r w:rsidRPr="007B0399">
        <w:rPr>
          <w:rFonts w:asciiTheme="majorHAnsi" w:hAnsiTheme="majorHAnsi" w:cstheme="majorHAnsi"/>
        </w:rPr>
        <w:t xml:space="preserve"> Academic Forum, 2000-2001,</w:t>
      </w:r>
      <w:r w:rsidRPr="007B0399">
        <w:rPr>
          <w:rFonts w:asciiTheme="majorHAnsi" w:hAnsiTheme="majorHAnsi" w:cstheme="majorHAnsi"/>
          <w:i/>
        </w:rPr>
        <w:t xml:space="preserve"> </w:t>
      </w:r>
      <w:r w:rsidRPr="007B0399">
        <w:rPr>
          <w:rFonts w:asciiTheme="majorHAnsi" w:hAnsiTheme="majorHAnsi" w:cstheme="majorHAnsi"/>
        </w:rPr>
        <w:t>http://www.hsu.edu/academicforum/2000-2001/2000-1AFThe%20Logic%20of%20Morality.pdf</w:t>
      </w:r>
    </w:p>
    <w:p w14:paraId="0212FF66" w14:textId="1BD2DB1A" w:rsidR="007B0399" w:rsidRDefault="007B0399" w:rsidP="007B0399">
      <w:pPr>
        <w:spacing w:line="276" w:lineRule="auto"/>
        <w:rPr>
          <w:rFonts w:asciiTheme="majorHAnsi" w:hAnsiTheme="majorHAnsi" w:cstheme="majorHAnsi"/>
          <w:b/>
          <w:bCs/>
          <w:u w:val="single"/>
        </w:rPr>
      </w:pPr>
      <w:r w:rsidRPr="007B0399">
        <w:rPr>
          <w:rFonts w:asciiTheme="majorHAnsi" w:hAnsiTheme="majorHAnsi" w:cstheme="majorHAnsi"/>
          <w:bCs/>
          <w:sz w:val="14"/>
        </w:rPr>
        <w:t xml:space="preserve">This passage also serves to clarify Kant’s assertion that the moral law depends on the will. Clearly, it is not a will wholly distinct from experience; rather it is prior to experience and makes experience of the moral law possible. The Kantian ideal here is the will of a perfectly rational will. According to </w:t>
      </w:r>
      <w:proofErr w:type="spellStart"/>
      <w:r w:rsidRPr="007B0399">
        <w:rPr>
          <w:rFonts w:asciiTheme="majorHAnsi" w:hAnsiTheme="majorHAnsi" w:cstheme="majorHAnsi"/>
          <w:bCs/>
          <w:sz w:val="14"/>
        </w:rPr>
        <w:t>Schneewind</w:t>
      </w:r>
      <w:proofErr w:type="spellEnd"/>
      <w:r w:rsidRPr="007B0399">
        <w:rPr>
          <w:rFonts w:asciiTheme="majorHAnsi" w:hAnsiTheme="majorHAnsi" w:cstheme="majorHAnsi"/>
          <w:bCs/>
          <w:sz w:val="14"/>
        </w:rPr>
        <w:t xml:space="preserve">, </w:t>
      </w:r>
      <w:r w:rsidRPr="007B0399">
        <w:rPr>
          <w:rFonts w:asciiTheme="majorHAnsi" w:hAnsiTheme="majorHAnsi" w:cstheme="majorHAnsi"/>
          <w:b/>
          <w:bCs/>
          <w:highlight w:val="green"/>
          <w:u w:val="single"/>
        </w:rPr>
        <w:t>Kant understands ought</w:t>
      </w:r>
      <w:r w:rsidRPr="007B0399">
        <w:rPr>
          <w:rFonts w:asciiTheme="majorHAnsi" w:hAnsiTheme="majorHAnsi" w:cstheme="majorHAnsi"/>
          <w:b/>
          <w:bCs/>
          <w:u w:val="single"/>
        </w:rPr>
        <w:t xml:space="preserve"> to </w:t>
      </w:r>
      <w:r w:rsidRPr="007B0399">
        <w:rPr>
          <w:rFonts w:asciiTheme="majorHAnsi" w:hAnsiTheme="majorHAnsi" w:cstheme="majorHAnsi"/>
          <w:b/>
          <w:bCs/>
          <w:highlight w:val="cyan"/>
          <w:u w:val="single"/>
        </w:rPr>
        <w:t>express</w:t>
      </w:r>
      <w:r w:rsidRPr="007B0399">
        <w:rPr>
          <w:rFonts w:asciiTheme="majorHAnsi" w:hAnsiTheme="majorHAnsi" w:cstheme="majorHAnsi"/>
          <w:bCs/>
          <w:sz w:val="14"/>
        </w:rPr>
        <w:t xml:space="preserve"> the following relationship: “</w:t>
      </w:r>
      <w:r w:rsidRPr="007B0399">
        <w:rPr>
          <w:rFonts w:asciiTheme="majorHAnsi" w:hAnsiTheme="majorHAnsi" w:cstheme="majorHAnsi"/>
          <w:b/>
          <w:bCs/>
          <w:highlight w:val="green"/>
          <w:u w:val="single"/>
        </w:rPr>
        <w:t xml:space="preserve">whatever a perfectly rational </w:t>
      </w:r>
      <w:proofErr w:type="gramStart"/>
      <w:r w:rsidRPr="007B0399">
        <w:rPr>
          <w:rFonts w:asciiTheme="majorHAnsi" w:hAnsiTheme="majorHAnsi" w:cstheme="majorHAnsi"/>
          <w:b/>
          <w:bCs/>
          <w:highlight w:val="green"/>
          <w:u w:val="single"/>
        </w:rPr>
        <w:t>will necessarily would</w:t>
      </w:r>
      <w:proofErr w:type="gramEnd"/>
      <w:r w:rsidRPr="007B0399">
        <w:rPr>
          <w:rFonts w:asciiTheme="majorHAnsi" w:hAnsiTheme="majorHAnsi" w:cstheme="majorHAnsi"/>
          <w:b/>
          <w:bCs/>
          <w:highlight w:val="green"/>
          <w:u w:val="single"/>
        </w:rPr>
        <w:t xml:space="preserve"> do</w:t>
      </w:r>
      <w:r w:rsidRPr="007B0399">
        <w:rPr>
          <w:rFonts w:asciiTheme="majorHAnsi" w:hAnsiTheme="majorHAnsi" w:cstheme="majorHAnsi"/>
          <w:b/>
          <w:bCs/>
          <w:u w:val="single"/>
        </w:rPr>
        <w:t xml:space="preserve"> is what we imperfectly rational agents ought to do.”</w:t>
      </w:r>
      <w:r w:rsidRPr="007B0399">
        <w:rPr>
          <w:rFonts w:asciiTheme="majorHAnsi" w:hAnsiTheme="majorHAnsi" w:cstheme="majorHAnsi"/>
          <w:bCs/>
          <w:sz w:val="14"/>
        </w:rPr>
        <w:t xml:space="preserve"> [18] Indeed, this is the very standard that K ant establishes as the benchmark in the </w:t>
      </w:r>
      <w:proofErr w:type="gramStart"/>
      <w:r w:rsidRPr="007B0399">
        <w:rPr>
          <w:rFonts w:asciiTheme="majorHAnsi" w:hAnsiTheme="majorHAnsi" w:cstheme="majorHAnsi"/>
          <w:bCs/>
          <w:sz w:val="14"/>
        </w:rPr>
        <w:t>Groundwork :</w:t>
      </w:r>
      <w:proofErr w:type="gramEnd"/>
      <w:r w:rsidRPr="007B0399">
        <w:rPr>
          <w:rFonts w:asciiTheme="majorHAnsi" w:hAnsiTheme="majorHAnsi" w:cstheme="majorHAnsi"/>
          <w:bCs/>
          <w:sz w:val="14"/>
        </w:rPr>
        <w:t xml:space="preserve"> “A will whose maxims necessarily accord with the laws of autonomy is a holy , or absolutely good, will. The dependence of a will not absolutely good on the principle of autonomy (that is, moral </w:t>
      </w:r>
      <w:proofErr w:type="spellStart"/>
      <w:r w:rsidRPr="007B0399">
        <w:rPr>
          <w:rFonts w:asciiTheme="majorHAnsi" w:hAnsiTheme="majorHAnsi" w:cstheme="majorHAnsi"/>
          <w:bCs/>
          <w:sz w:val="14"/>
        </w:rPr>
        <w:t>necessitat</w:t>
      </w:r>
      <w:proofErr w:type="spellEnd"/>
      <w:r w:rsidRPr="007B0399">
        <w:rPr>
          <w:rFonts w:asciiTheme="majorHAnsi" w:hAnsiTheme="majorHAnsi" w:cstheme="majorHAnsi"/>
          <w:bCs/>
          <w:sz w:val="14"/>
        </w:rPr>
        <w:t xml:space="preserve"> ion) is </w:t>
      </w:r>
      <w:proofErr w:type="gramStart"/>
      <w:r w:rsidRPr="007B0399">
        <w:rPr>
          <w:rFonts w:asciiTheme="majorHAnsi" w:hAnsiTheme="majorHAnsi" w:cstheme="majorHAnsi"/>
          <w:bCs/>
          <w:sz w:val="14"/>
        </w:rPr>
        <w:t>obligation .</w:t>
      </w:r>
      <w:proofErr w:type="gramEnd"/>
      <w:r w:rsidRPr="007B0399">
        <w:rPr>
          <w:rFonts w:asciiTheme="majorHAnsi" w:hAnsiTheme="majorHAnsi" w:cstheme="majorHAnsi"/>
          <w:bCs/>
          <w:sz w:val="14"/>
        </w:rPr>
        <w:t xml:space="preserve"> ... The objective necessity to act from obligation is called </w:t>
      </w:r>
      <w:proofErr w:type="gramStart"/>
      <w:r w:rsidRPr="007B0399">
        <w:rPr>
          <w:rFonts w:asciiTheme="majorHAnsi" w:hAnsiTheme="majorHAnsi" w:cstheme="majorHAnsi"/>
          <w:bCs/>
          <w:sz w:val="14"/>
        </w:rPr>
        <w:t>duty .</w:t>
      </w:r>
      <w:proofErr w:type="gramEnd"/>
      <w:r w:rsidRPr="007B0399">
        <w:rPr>
          <w:rFonts w:asciiTheme="majorHAnsi" w:hAnsiTheme="majorHAnsi" w:cstheme="majorHAnsi"/>
          <w:bCs/>
          <w:sz w:val="14"/>
        </w:rPr>
        <w:t xml:space="preserve">” [19] Thus, Kant is committed to the view that if an act a ought to be done it is </w:t>
      </w:r>
      <w:proofErr w:type="spellStart"/>
      <w:r w:rsidRPr="007B0399">
        <w:rPr>
          <w:rFonts w:asciiTheme="majorHAnsi" w:hAnsiTheme="majorHAnsi" w:cstheme="majorHAnsi"/>
          <w:bCs/>
          <w:sz w:val="14"/>
        </w:rPr>
        <w:t>bec</w:t>
      </w:r>
      <w:proofErr w:type="spellEnd"/>
      <w:r w:rsidRPr="007B0399">
        <w:rPr>
          <w:rFonts w:asciiTheme="majorHAnsi" w:hAnsiTheme="majorHAnsi" w:cstheme="majorHAnsi"/>
          <w:bCs/>
          <w:sz w:val="14"/>
        </w:rPr>
        <w:t xml:space="preserve"> </w:t>
      </w:r>
      <w:proofErr w:type="spellStart"/>
      <w:r w:rsidRPr="007B0399">
        <w:rPr>
          <w:rFonts w:asciiTheme="majorHAnsi" w:hAnsiTheme="majorHAnsi" w:cstheme="majorHAnsi"/>
          <w:bCs/>
          <w:sz w:val="14"/>
        </w:rPr>
        <w:t>ause</w:t>
      </w:r>
      <w:proofErr w:type="spellEnd"/>
      <w:r w:rsidRPr="007B0399">
        <w:rPr>
          <w:rFonts w:asciiTheme="majorHAnsi" w:hAnsiTheme="majorHAnsi" w:cstheme="majorHAnsi"/>
          <w:bCs/>
          <w:sz w:val="14"/>
        </w:rPr>
        <w:t xml:space="preserve"> the perfectly rational will necessarily would do </w:t>
      </w:r>
      <w:proofErr w:type="gramStart"/>
      <w:r w:rsidRPr="007B0399">
        <w:rPr>
          <w:rFonts w:asciiTheme="majorHAnsi" w:hAnsiTheme="majorHAnsi" w:cstheme="majorHAnsi"/>
          <w:bCs/>
          <w:sz w:val="14"/>
        </w:rPr>
        <w:t>a .</w:t>
      </w:r>
      <w:proofErr w:type="gramEnd"/>
      <w:r w:rsidRPr="007B0399">
        <w:rPr>
          <w:rFonts w:asciiTheme="majorHAnsi" w:hAnsiTheme="majorHAnsi" w:cstheme="majorHAnsi"/>
          <w:bCs/>
          <w:sz w:val="14"/>
        </w:rPr>
        <w:t xml:space="preserve"> Indeed, as </w:t>
      </w:r>
      <w:proofErr w:type="spellStart"/>
      <w:r w:rsidRPr="007B0399">
        <w:rPr>
          <w:rFonts w:asciiTheme="majorHAnsi" w:hAnsiTheme="majorHAnsi" w:cstheme="majorHAnsi"/>
          <w:bCs/>
          <w:sz w:val="14"/>
        </w:rPr>
        <w:t>Schneewind</w:t>
      </w:r>
      <w:proofErr w:type="spellEnd"/>
      <w:r w:rsidRPr="007B0399">
        <w:rPr>
          <w:rFonts w:asciiTheme="majorHAnsi" w:hAnsiTheme="majorHAnsi" w:cstheme="majorHAnsi"/>
          <w:bCs/>
          <w:sz w:val="14"/>
        </w:rPr>
        <w:t xml:space="preserve"> points out, “true moral necessity ... would make an act necessary regardless of what the agent wants.” [ 20] So, for Kant then, ought is connected directly to the alethic notion of necessity and that relationship can be formalized in the following way: (1) </w:t>
      </w:r>
      <w:proofErr w:type="gramStart"/>
      <w:r w:rsidRPr="007B0399">
        <w:rPr>
          <w:rFonts w:asciiTheme="majorHAnsi" w:hAnsiTheme="majorHAnsi" w:cstheme="majorHAnsi"/>
          <w:bCs/>
          <w:sz w:val="14"/>
        </w:rPr>
        <w:t>O( a</w:t>
      </w:r>
      <w:proofErr w:type="gramEnd"/>
      <w:r w:rsidRPr="007B0399">
        <w:rPr>
          <w:rFonts w:asciiTheme="majorHAnsi" w:hAnsiTheme="majorHAnsi" w:cstheme="majorHAnsi"/>
          <w:bCs/>
          <w:sz w:val="14"/>
        </w:rPr>
        <w:t xml:space="preserve"> ) ® A( a ) where O represents the obligation operator, and A represents the perfectly ra </w:t>
      </w:r>
      <w:proofErr w:type="spellStart"/>
      <w:r w:rsidRPr="007B0399">
        <w:rPr>
          <w:rFonts w:asciiTheme="majorHAnsi" w:hAnsiTheme="majorHAnsi" w:cstheme="majorHAnsi"/>
          <w:bCs/>
          <w:sz w:val="14"/>
        </w:rPr>
        <w:t>tional</w:t>
      </w:r>
      <w:proofErr w:type="spellEnd"/>
      <w:r w:rsidRPr="007B0399">
        <w:rPr>
          <w:rFonts w:asciiTheme="majorHAnsi" w:hAnsiTheme="majorHAnsi" w:cstheme="majorHAnsi"/>
          <w:bCs/>
          <w:sz w:val="14"/>
        </w:rPr>
        <w:t xml:space="preserve"> (or ideal) will. 4. </w:t>
      </w:r>
      <w:r w:rsidRPr="007B0399">
        <w:rPr>
          <w:rFonts w:asciiTheme="majorHAnsi" w:hAnsiTheme="majorHAnsi" w:cstheme="majorHAnsi"/>
          <w:b/>
          <w:bCs/>
          <w:u w:val="single"/>
        </w:rPr>
        <w:t xml:space="preserve">The definition of the </w:t>
      </w:r>
      <w:r w:rsidRPr="007B0399">
        <w:rPr>
          <w:rFonts w:asciiTheme="majorHAnsi" w:hAnsiTheme="majorHAnsi" w:cstheme="majorHAnsi"/>
          <w:b/>
          <w:bCs/>
          <w:highlight w:val="cyan"/>
          <w:u w:val="single"/>
        </w:rPr>
        <w:t>ought</w:t>
      </w:r>
      <w:r w:rsidRPr="007B0399">
        <w:rPr>
          <w:rFonts w:asciiTheme="majorHAnsi" w:hAnsiTheme="majorHAnsi" w:cstheme="majorHAnsi"/>
          <w:b/>
          <w:bCs/>
          <w:u w:val="single"/>
        </w:rPr>
        <w:t xml:space="preserve"> or obligation operator </w:t>
      </w:r>
      <w:r w:rsidRPr="007B0399">
        <w:rPr>
          <w:rFonts w:asciiTheme="majorHAnsi" w:hAnsiTheme="majorHAnsi" w:cstheme="majorHAnsi"/>
          <w:b/>
          <w:bCs/>
          <w:highlight w:val="cyan"/>
          <w:u w:val="single"/>
        </w:rPr>
        <w:t>is</w:t>
      </w:r>
      <w:r w:rsidRPr="007B0399">
        <w:rPr>
          <w:rFonts w:asciiTheme="majorHAnsi" w:hAnsiTheme="majorHAnsi" w:cstheme="majorHAnsi"/>
          <w:b/>
          <w:bCs/>
          <w:u w:val="single"/>
        </w:rPr>
        <w:t xml:space="preserve"> still </w:t>
      </w:r>
      <w:r w:rsidRPr="007B0399">
        <w:rPr>
          <w:rFonts w:asciiTheme="majorHAnsi" w:hAnsiTheme="majorHAnsi" w:cstheme="majorHAnsi"/>
          <w:b/>
          <w:bCs/>
          <w:highlight w:val="cyan"/>
          <w:u w:val="single"/>
        </w:rPr>
        <w:t>incomplete without a discussion of the Categorical Imperative.</w:t>
      </w:r>
      <w:r w:rsidRPr="007B0399">
        <w:rPr>
          <w:rFonts w:asciiTheme="majorHAnsi" w:hAnsiTheme="majorHAnsi" w:cstheme="majorHAnsi"/>
          <w:bCs/>
          <w:sz w:val="14"/>
        </w:rPr>
        <w:t xml:space="preserve"> </w:t>
      </w:r>
      <w:r w:rsidRPr="007B0399">
        <w:rPr>
          <w:rStyle w:val="StyleUnderline"/>
          <w:highlight w:val="green"/>
        </w:rPr>
        <w:t>Since we do not possess the perfectly rational will, the notion is that</w:t>
      </w:r>
      <w:r w:rsidRPr="007B0399">
        <w:rPr>
          <w:rFonts w:asciiTheme="majorHAnsi" w:hAnsiTheme="majorHAnsi" w:cstheme="majorHAnsi"/>
          <w:bCs/>
          <w:sz w:val="14"/>
        </w:rPr>
        <w:t xml:space="preserve"> </w:t>
      </w:r>
      <w:r w:rsidRPr="007B0399">
        <w:rPr>
          <w:rFonts w:asciiTheme="majorHAnsi" w:hAnsiTheme="majorHAnsi" w:cstheme="majorHAnsi"/>
          <w:b/>
          <w:bCs/>
          <w:highlight w:val="cyan"/>
          <w:u w:val="single"/>
        </w:rPr>
        <w:t>one should “act only according to that maxim through which you can at the same time will that it should become universal law.”</w:t>
      </w:r>
      <w:r w:rsidRPr="007B0399">
        <w:rPr>
          <w:rFonts w:asciiTheme="majorHAnsi" w:hAnsiTheme="majorHAnsi" w:cstheme="majorHAnsi"/>
          <w:bCs/>
          <w:sz w:val="14"/>
        </w:rPr>
        <w:t xml:space="preserve"> [21] This form of the Categorical Imperative is the one Kant takes to be primitive. Kant takes this to be a formal principle governing willing because in this formulation the Imperative is devoid of content, with one notable exception. The reference to the universal law seems to capture the notion of connection to necessity discussed </w:t>
      </w:r>
      <w:proofErr w:type="spellStart"/>
      <w:r w:rsidRPr="007B0399">
        <w:rPr>
          <w:rFonts w:asciiTheme="majorHAnsi" w:hAnsiTheme="majorHAnsi" w:cstheme="majorHAnsi"/>
          <w:bCs/>
          <w:sz w:val="14"/>
        </w:rPr>
        <w:t>earli</w:t>
      </w:r>
      <w:proofErr w:type="spellEnd"/>
      <w:r w:rsidRPr="007B0399">
        <w:rPr>
          <w:rFonts w:asciiTheme="majorHAnsi" w:hAnsiTheme="majorHAnsi" w:cstheme="majorHAnsi"/>
          <w:bCs/>
          <w:sz w:val="14"/>
        </w:rPr>
        <w:t xml:space="preserve"> er. </w:t>
      </w:r>
      <w:r w:rsidRPr="007B0399">
        <w:rPr>
          <w:rFonts w:asciiTheme="majorHAnsi" w:hAnsiTheme="majorHAnsi" w:cstheme="majorHAnsi"/>
          <w:b/>
          <w:bCs/>
          <w:u w:val="single"/>
        </w:rPr>
        <w:t>Contradictions at this foundational level then will guide the agent away from the action that forms the content of her maxim because that content contradicts the moral law</w:t>
      </w:r>
      <w:r w:rsidRPr="007B0399">
        <w:rPr>
          <w:rFonts w:asciiTheme="majorHAnsi" w:hAnsiTheme="majorHAnsi" w:cstheme="majorHAnsi"/>
          <w:bCs/>
          <w:sz w:val="14"/>
        </w:rPr>
        <w:t xml:space="preserve">. Kant allows for no contradiction of duty to be considered right actions. He writes in discussing the concept of Duty, “I pass over here all actions which are obviously known to be contrary to duty, even though they may be useful for this or that purpose. For with them there is no question at all as to whether they might have happened from </w:t>
      </w:r>
      <w:proofErr w:type="gramStart"/>
      <w:r w:rsidRPr="007B0399">
        <w:rPr>
          <w:rFonts w:asciiTheme="majorHAnsi" w:hAnsiTheme="majorHAnsi" w:cstheme="majorHAnsi"/>
          <w:bCs/>
          <w:sz w:val="14"/>
        </w:rPr>
        <w:t>duty, since</w:t>
      </w:r>
      <w:proofErr w:type="gramEnd"/>
      <w:r w:rsidRPr="007B0399">
        <w:rPr>
          <w:rFonts w:asciiTheme="majorHAnsi" w:hAnsiTheme="majorHAnsi" w:cstheme="majorHAnsi"/>
          <w:bCs/>
          <w:sz w:val="14"/>
        </w:rPr>
        <w:t xml:space="preserve"> they go so far as to contradict it.” [22] </w:t>
      </w:r>
      <w:r w:rsidRPr="007B0399">
        <w:rPr>
          <w:rFonts w:asciiTheme="majorHAnsi" w:hAnsiTheme="majorHAnsi" w:cstheme="majorHAnsi"/>
          <w:b/>
          <w:bCs/>
          <w:u w:val="single"/>
        </w:rPr>
        <w:t>With this connection to necessity in mind, it follows for Kant that for someone to will that a maxim become universal law is to be able to will that the maxim be necessary for the perfectly rational will.</w:t>
      </w:r>
    </w:p>
    <w:p w14:paraId="032C2946" w14:textId="014B8627" w:rsidR="00505CAE" w:rsidRDefault="001B09B2" w:rsidP="001B09B2">
      <w:pPr>
        <w:pStyle w:val="Heading4"/>
      </w:pPr>
      <w:r>
        <w:t xml:space="preserve">2] On </w:t>
      </w:r>
      <w:r w:rsidR="00E06681">
        <w:t xml:space="preserve">resource disparities – A] </w:t>
      </w:r>
      <w:r w:rsidR="00EB7100">
        <w:t xml:space="preserve">We solve – no reason we need cards on the Hobbes NC. B] </w:t>
      </w:r>
      <w:r w:rsidR="00EA470B">
        <w:t xml:space="preserve">People have giant backfiles for Kant too – for example Strake which means you don’t solve. C] Alt causes – people might not have time to cut </w:t>
      </w:r>
      <w:proofErr w:type="spellStart"/>
      <w:r w:rsidR="00EA470B">
        <w:t>kant</w:t>
      </w:r>
      <w:proofErr w:type="spellEnd"/>
      <w:r w:rsidR="00EA470B">
        <w:t xml:space="preserve"> offense. D] Exclusionary because novices </w:t>
      </w:r>
      <w:proofErr w:type="spellStart"/>
      <w:proofErr w:type="gramStart"/>
      <w:r w:rsidR="00EA470B">
        <w:t>cant</w:t>
      </w:r>
      <w:proofErr w:type="spellEnd"/>
      <w:proofErr w:type="gramEnd"/>
      <w:r w:rsidR="00EA470B">
        <w:t xml:space="preserve"> understand it. E] Reject Kant because Kant was homophobic and racist</w:t>
      </w:r>
    </w:p>
    <w:p w14:paraId="4966385F" w14:textId="0488CC9A" w:rsidR="00EA470B" w:rsidRDefault="00EA470B" w:rsidP="00EA470B">
      <w:pPr>
        <w:pStyle w:val="Heading4"/>
      </w:pPr>
      <w:r>
        <w:t xml:space="preserve">3] </w:t>
      </w:r>
      <w:r w:rsidR="00697A50">
        <w:t xml:space="preserve">On strategic thinking – A] Hobbes turns – we deliberate about the inherent nature of humans and </w:t>
      </w:r>
      <w:r w:rsidR="00ED42E6">
        <w:t xml:space="preserve">what the </w:t>
      </w:r>
      <w:proofErr w:type="spellStart"/>
      <w:r w:rsidR="00ED42E6">
        <w:t>soverign</w:t>
      </w:r>
      <w:proofErr w:type="spellEnd"/>
      <w:r w:rsidR="00ED42E6">
        <w:t xml:space="preserve"> </w:t>
      </w:r>
      <w:proofErr w:type="gramStart"/>
      <w:r w:rsidR="00ED42E6">
        <w:t>has to</w:t>
      </w:r>
      <w:proofErr w:type="gramEnd"/>
      <w:r w:rsidR="00ED42E6">
        <w:t xml:space="preserve"> accomplish which is better. B] Coaches can write out analytics and cut cards which prevents reasoning</w:t>
      </w:r>
    </w:p>
    <w:p w14:paraId="044703CB" w14:textId="46DC78E4" w:rsidR="006B68DF" w:rsidRPr="006B68DF" w:rsidRDefault="00C52528" w:rsidP="006B68DF">
      <w:pPr>
        <w:pStyle w:val="Heading4"/>
      </w:pPr>
      <w:r>
        <w:t xml:space="preserve">4] On </w:t>
      </w:r>
      <w:proofErr w:type="spellStart"/>
      <w:r>
        <w:t>phil</w:t>
      </w:r>
      <w:proofErr w:type="spellEnd"/>
      <w:r>
        <w:t xml:space="preserve"> ed. A] We solve – we talk about what actions the </w:t>
      </w:r>
      <w:proofErr w:type="spellStart"/>
      <w:r>
        <w:t>soverign</w:t>
      </w:r>
      <w:proofErr w:type="spellEnd"/>
      <w:r>
        <w:t xml:space="preserve"> cares about. B] </w:t>
      </w:r>
      <w:r w:rsidR="006B68DF">
        <w:t xml:space="preserve">Just makes no sense – there are a bunch of </w:t>
      </w:r>
      <w:proofErr w:type="spellStart"/>
      <w:r w:rsidR="006B68DF">
        <w:t>offspin</w:t>
      </w:r>
      <w:proofErr w:type="spellEnd"/>
      <w:r w:rsidR="006B68DF">
        <w:t xml:space="preserve"> authors for everyone. C] We’re winning specificity because this topic necessitates a discussion of the </w:t>
      </w:r>
      <w:proofErr w:type="spellStart"/>
      <w:r w:rsidR="006B68DF">
        <w:t>soverign</w:t>
      </w:r>
      <w:proofErr w:type="spellEnd"/>
    </w:p>
    <w:p w14:paraId="188BBD31" w14:textId="77777777" w:rsidR="00160106" w:rsidRPr="007B0399" w:rsidRDefault="00160106" w:rsidP="00160106">
      <w:pPr>
        <w:pStyle w:val="Heading3"/>
        <w:rPr>
          <w:rFonts w:asciiTheme="majorHAnsi" w:hAnsiTheme="majorHAnsi" w:cstheme="majorHAnsi"/>
        </w:rPr>
      </w:pPr>
      <w:r w:rsidRPr="007B0399">
        <w:rPr>
          <w:rFonts w:asciiTheme="majorHAnsi" w:hAnsiTheme="majorHAnsi" w:cstheme="majorHAnsi"/>
        </w:rPr>
        <w:t>Offense</w:t>
      </w:r>
    </w:p>
    <w:p w14:paraId="43E5B9BF" w14:textId="77777777" w:rsidR="00160106" w:rsidRPr="007B0399" w:rsidRDefault="00160106" w:rsidP="00160106">
      <w:pPr>
        <w:pStyle w:val="Heading4"/>
        <w:rPr>
          <w:rFonts w:asciiTheme="majorHAnsi" w:hAnsiTheme="majorHAnsi" w:cstheme="majorHAnsi"/>
        </w:rPr>
      </w:pPr>
      <w:r w:rsidRPr="007B0399">
        <w:rPr>
          <w:rFonts w:asciiTheme="majorHAnsi" w:hAnsiTheme="majorHAnsi" w:cstheme="majorHAnsi"/>
        </w:rPr>
        <w:t xml:space="preserve">1] IPRs are key to recognize the original creator’s role in ownership. </w:t>
      </w:r>
    </w:p>
    <w:p w14:paraId="5F13B006" w14:textId="77777777" w:rsidR="00160106" w:rsidRPr="007B0399" w:rsidRDefault="00160106" w:rsidP="00160106">
      <w:pPr>
        <w:rPr>
          <w:rFonts w:asciiTheme="majorHAnsi" w:hAnsiTheme="majorHAnsi" w:cstheme="majorHAnsi"/>
        </w:rPr>
      </w:pPr>
      <w:proofErr w:type="spellStart"/>
      <w:r w:rsidRPr="007B0399">
        <w:rPr>
          <w:rStyle w:val="Style13ptBold"/>
          <w:rFonts w:asciiTheme="majorHAnsi" w:hAnsiTheme="majorHAnsi" w:cstheme="majorHAnsi"/>
        </w:rPr>
        <w:t>Zeidman</w:t>
      </w:r>
      <w:proofErr w:type="spellEnd"/>
      <w:r w:rsidRPr="007B0399">
        <w:rPr>
          <w:rStyle w:val="Style13ptBold"/>
          <w:rFonts w:asciiTheme="majorHAnsi" w:hAnsiTheme="majorHAnsi" w:cstheme="majorHAnsi"/>
        </w:rPr>
        <w:t xml:space="preserve"> and Gupta 16</w:t>
      </w:r>
      <w:r w:rsidRPr="007B0399">
        <w:rPr>
          <w:rFonts w:asciiTheme="majorHAnsi" w:hAnsiTheme="majorHAnsi" w:cstheme="majorHAnsi"/>
        </w:rPr>
        <w:t xml:space="preserve"> [Bob </w:t>
      </w:r>
      <w:proofErr w:type="spellStart"/>
      <w:r w:rsidRPr="007B0399">
        <w:rPr>
          <w:rFonts w:asciiTheme="majorHAnsi" w:hAnsiTheme="majorHAnsi" w:cstheme="majorHAnsi"/>
        </w:rPr>
        <w:t>Zeidman</w:t>
      </w:r>
      <w:proofErr w:type="spellEnd"/>
      <w:r w:rsidRPr="007B0399">
        <w:rPr>
          <w:rFonts w:asciiTheme="majorHAnsi" w:hAnsiTheme="majorHAnsi" w:cstheme="majorHAnsi"/>
        </w:rPr>
        <w:t xml:space="preserve"> (one of the leading experts on intellectual property, particularly as it relates to software. He is the president and founder of </w:t>
      </w:r>
      <w:proofErr w:type="spellStart"/>
      <w:r w:rsidRPr="007B0399">
        <w:rPr>
          <w:rFonts w:asciiTheme="majorHAnsi" w:hAnsiTheme="majorHAnsi" w:cstheme="majorHAnsi"/>
        </w:rPr>
        <w:t>Zeidman</w:t>
      </w:r>
      <w:proofErr w:type="spellEnd"/>
      <w:r w:rsidRPr="007B0399">
        <w:rPr>
          <w:rFonts w:asciiTheme="majorHAnsi" w:hAnsiTheme="majorHAnsi" w:cstheme="majorHAnsi"/>
        </w:rPr>
        <w:t xml:space="preserve"> Consulting, a premier contract research and development firm in Silicon Valley that focuses on engineering consulting to law firms about intellectual property disputes) &amp; </w:t>
      </w:r>
      <w:proofErr w:type="spellStart"/>
      <w:r w:rsidRPr="007B0399">
        <w:rPr>
          <w:rFonts w:asciiTheme="majorHAnsi" w:hAnsiTheme="majorHAnsi" w:cstheme="majorHAnsi"/>
        </w:rPr>
        <w:t>Eashan</w:t>
      </w:r>
      <w:proofErr w:type="spellEnd"/>
      <w:r w:rsidRPr="007B0399">
        <w:rPr>
          <w:rFonts w:asciiTheme="majorHAnsi" w:hAnsiTheme="majorHAnsi" w:cstheme="majorHAnsi"/>
        </w:rPr>
        <w:t xml:space="preserve"> Gupta (Investment Banking Analyst at William Blair). “Why Libertarians Should Support a Strong Patent System”. IP Watchdog. January 5, 2016. Accessed 9/3/21. </w:t>
      </w:r>
      <w:hyperlink r:id="rId13" w:history="1">
        <w:r w:rsidRPr="007B0399">
          <w:rPr>
            <w:rStyle w:val="Hyperlink"/>
            <w:rFonts w:asciiTheme="majorHAnsi" w:hAnsiTheme="majorHAnsi" w:cstheme="majorHAnsi"/>
          </w:rPr>
          <w:t>https://www.ipwatchdog.com/2016/01/05/why-libertarians-should-support-a-strong-patent-system/id=64438/</w:t>
        </w:r>
      </w:hyperlink>
      <w:r w:rsidRPr="007B0399">
        <w:rPr>
          <w:rFonts w:asciiTheme="majorHAnsi" w:hAnsiTheme="majorHAnsi" w:cstheme="majorHAnsi"/>
        </w:rPr>
        <w:t xml:space="preserve"> //Xu]</w:t>
      </w:r>
    </w:p>
    <w:p w14:paraId="1154B5A4" w14:textId="77777777" w:rsidR="00160106" w:rsidRPr="007B0399" w:rsidRDefault="00160106" w:rsidP="00160106">
      <w:pPr>
        <w:rPr>
          <w:rStyle w:val="Emphasis"/>
          <w:rFonts w:asciiTheme="majorHAnsi" w:hAnsiTheme="majorHAnsi" w:cstheme="majorHAnsi"/>
        </w:rPr>
      </w:pPr>
      <w:r w:rsidRPr="007B0399">
        <w:rPr>
          <w:rFonts w:asciiTheme="majorHAnsi" w:hAnsiTheme="majorHAnsi" w:cstheme="majorHAnsi"/>
          <w:sz w:val="16"/>
        </w:rPr>
        <w:t xml:space="preserve">The issue intellectual property has divided libertarians as to whether there can really be ownership in the result of result of human </w:t>
      </w:r>
      <w:proofErr w:type="gramStart"/>
      <w:r w:rsidRPr="007B0399">
        <w:rPr>
          <w:rFonts w:asciiTheme="majorHAnsi" w:hAnsiTheme="majorHAnsi" w:cstheme="majorHAnsi"/>
          <w:sz w:val="16"/>
        </w:rPr>
        <w:t>creativity, and</w:t>
      </w:r>
      <w:proofErr w:type="gramEnd"/>
      <w:r w:rsidRPr="007B0399">
        <w:rPr>
          <w:rFonts w:asciiTheme="majorHAnsi" w:hAnsiTheme="majorHAnsi" w:cstheme="majorHAnsi"/>
          <w:sz w:val="16"/>
        </w:rPr>
        <w:t xml:space="preserve"> continues to do so today. Some libertarians believe that inventors deserve a claim to their hard work, while others argue that patents are government-enforced monopolies and that the current United States patent system needs to be reformed. </w:t>
      </w:r>
      <w:r w:rsidRPr="007B0399">
        <w:rPr>
          <w:rStyle w:val="Emphasis"/>
          <w:rFonts w:asciiTheme="majorHAnsi" w:hAnsiTheme="majorHAnsi" w:cstheme="majorHAnsi"/>
        </w:rPr>
        <w:t xml:space="preserve">What the </w:t>
      </w:r>
      <w:r w:rsidRPr="007B0399">
        <w:rPr>
          <w:rStyle w:val="Emphasis"/>
          <w:rFonts w:asciiTheme="majorHAnsi" w:hAnsiTheme="majorHAnsi" w:cstheme="majorHAnsi"/>
          <w:highlight w:val="cyan"/>
        </w:rPr>
        <w:t>patent</w:t>
      </w:r>
      <w:r w:rsidRPr="007B0399">
        <w:rPr>
          <w:rStyle w:val="Emphasis"/>
          <w:rFonts w:asciiTheme="majorHAnsi" w:hAnsiTheme="majorHAnsi" w:cstheme="majorHAnsi"/>
        </w:rPr>
        <w:t xml:space="preserve"> and copyright laws acknowledge </w:t>
      </w:r>
      <w:r w:rsidRPr="007B0399">
        <w:rPr>
          <w:rStyle w:val="Emphasis"/>
          <w:rFonts w:asciiTheme="majorHAnsi" w:hAnsiTheme="majorHAnsi" w:cstheme="majorHAnsi"/>
          <w:highlight w:val="cyan"/>
        </w:rPr>
        <w:t>is the</w:t>
      </w:r>
      <w:r w:rsidRPr="007B0399">
        <w:rPr>
          <w:rStyle w:val="Emphasis"/>
          <w:rFonts w:asciiTheme="majorHAnsi" w:hAnsiTheme="majorHAnsi" w:cstheme="majorHAnsi"/>
        </w:rPr>
        <w:t xml:space="preserve"> paramount role of </w:t>
      </w:r>
      <w:r w:rsidRPr="007B0399">
        <w:rPr>
          <w:rStyle w:val="Emphasis"/>
          <w:rFonts w:asciiTheme="majorHAnsi" w:hAnsiTheme="majorHAnsi" w:cstheme="majorHAnsi"/>
          <w:highlight w:val="cyan"/>
        </w:rPr>
        <w:t>mental effort</w:t>
      </w:r>
      <w:r w:rsidRPr="007B0399">
        <w:rPr>
          <w:rStyle w:val="Emphasis"/>
          <w:rFonts w:asciiTheme="majorHAnsi" w:hAnsiTheme="majorHAnsi" w:cstheme="majorHAnsi"/>
        </w:rPr>
        <w:t xml:space="preserve"> in the production </w:t>
      </w:r>
      <w:r w:rsidRPr="007B0399">
        <w:rPr>
          <w:rStyle w:val="Emphasis"/>
          <w:rFonts w:asciiTheme="majorHAnsi" w:hAnsiTheme="majorHAnsi" w:cstheme="majorHAnsi"/>
          <w:highlight w:val="cyan"/>
        </w:rPr>
        <w:t>of material values</w:t>
      </w:r>
      <w:r w:rsidRPr="007B0399">
        <w:rPr>
          <w:rStyle w:val="Emphasis"/>
          <w:rFonts w:asciiTheme="majorHAnsi" w:hAnsiTheme="majorHAnsi" w:cstheme="majorHAnsi"/>
        </w:rPr>
        <w:t>.</w:t>
      </w:r>
      <w:r w:rsidRPr="007B0399">
        <w:rPr>
          <w:rFonts w:asciiTheme="majorHAnsi" w:hAnsiTheme="majorHAnsi" w:cstheme="majorHAnsi"/>
          <w:sz w:val="16"/>
        </w:rPr>
        <w:t xml:space="preserve"> </w:t>
      </w:r>
      <w:r w:rsidRPr="007B0399">
        <w:rPr>
          <w:rStyle w:val="Emphasis"/>
          <w:rFonts w:asciiTheme="majorHAnsi" w:hAnsiTheme="majorHAnsi" w:cstheme="majorHAnsi"/>
        </w:rPr>
        <w:t xml:space="preserve">These </w:t>
      </w:r>
      <w:r w:rsidRPr="007B0399">
        <w:rPr>
          <w:rStyle w:val="Emphasis"/>
          <w:rFonts w:asciiTheme="majorHAnsi" w:hAnsiTheme="majorHAnsi" w:cstheme="majorHAnsi"/>
          <w:highlight w:val="cyan"/>
        </w:rPr>
        <w:t>laws protect</w:t>
      </w:r>
      <w:r w:rsidRPr="007B0399">
        <w:rPr>
          <w:rStyle w:val="Emphasis"/>
          <w:rFonts w:asciiTheme="majorHAnsi" w:hAnsiTheme="majorHAnsi" w:cstheme="majorHAnsi"/>
        </w:rPr>
        <w:t xml:space="preserve"> the </w:t>
      </w:r>
      <w:r w:rsidRPr="007B0399">
        <w:rPr>
          <w:rStyle w:val="Emphasis"/>
          <w:rFonts w:asciiTheme="majorHAnsi" w:hAnsiTheme="majorHAnsi" w:cstheme="majorHAnsi"/>
          <w:highlight w:val="cyan"/>
        </w:rPr>
        <w:t>mind’s contribution in its purest form</w:t>
      </w:r>
      <w:r w:rsidRPr="007B0399">
        <w:rPr>
          <w:rStyle w:val="Emphasis"/>
          <w:rFonts w:asciiTheme="majorHAnsi" w:hAnsiTheme="majorHAnsi" w:cstheme="majorHAnsi"/>
        </w:rPr>
        <w:t>: the origination of an idea. The subject of patents and copyrights is intellectual property.</w:t>
      </w:r>
      <w:r w:rsidRPr="007B0399">
        <w:rPr>
          <w:rFonts w:asciiTheme="majorHAnsi" w:hAnsiTheme="majorHAnsi" w:cstheme="majorHAnsi"/>
          <w:sz w:val="16"/>
        </w:rPr>
        <w:t xml:space="preserve"> Ayn Rand strongly supported patents. In her book “Capitalism: The Unknown Ideal,” she states: An idea as such cannot be protected until it has been given a material form. An invention </w:t>
      </w:r>
      <w:proofErr w:type="gramStart"/>
      <w:r w:rsidRPr="007B0399">
        <w:rPr>
          <w:rFonts w:asciiTheme="majorHAnsi" w:hAnsiTheme="majorHAnsi" w:cstheme="majorHAnsi"/>
          <w:sz w:val="16"/>
        </w:rPr>
        <w:t>has to</w:t>
      </w:r>
      <w:proofErr w:type="gramEnd"/>
      <w:r w:rsidRPr="007B0399">
        <w:rPr>
          <w:rFonts w:asciiTheme="majorHAnsi" w:hAnsiTheme="majorHAnsi" w:cstheme="majorHAnsi"/>
          <w:sz w:val="16"/>
        </w:rPr>
        <w:t xml:space="preserve"> be embodied in a physical model before it can be patented; a story has to be written or printed. But what the patent or copyright protects is not the physical object as such, but the idea which it embodies. </w:t>
      </w:r>
      <w:r w:rsidRPr="007B0399">
        <w:rPr>
          <w:rStyle w:val="Emphasis"/>
          <w:rFonts w:asciiTheme="majorHAnsi" w:hAnsiTheme="majorHAnsi" w:cstheme="majorHAnsi"/>
          <w:highlight w:val="cyan"/>
        </w:rPr>
        <w:t>By forbidding</w:t>
      </w:r>
      <w:r w:rsidRPr="007B0399">
        <w:rPr>
          <w:rStyle w:val="Emphasis"/>
          <w:rFonts w:asciiTheme="majorHAnsi" w:hAnsiTheme="majorHAnsi" w:cstheme="majorHAnsi"/>
        </w:rPr>
        <w:t xml:space="preserve"> an </w:t>
      </w:r>
      <w:r w:rsidRPr="007B0399">
        <w:rPr>
          <w:rStyle w:val="Emphasis"/>
          <w:rFonts w:asciiTheme="majorHAnsi" w:hAnsiTheme="majorHAnsi" w:cstheme="majorHAnsi"/>
          <w:highlight w:val="cyan"/>
        </w:rPr>
        <w:t>unauthorized reproduction</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of the object</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the law declares</w:t>
      </w:r>
      <w:r w:rsidRPr="007B0399">
        <w:rPr>
          <w:rStyle w:val="Emphasis"/>
          <w:rFonts w:asciiTheme="majorHAnsi" w:hAnsiTheme="majorHAnsi" w:cstheme="majorHAnsi"/>
        </w:rPr>
        <w:t xml:space="preserve">, in effect, that the physical labor of copying is not the source of the object’s value, that that </w:t>
      </w:r>
      <w:r w:rsidRPr="007B0399">
        <w:rPr>
          <w:rStyle w:val="Emphasis"/>
          <w:rFonts w:asciiTheme="majorHAnsi" w:hAnsiTheme="majorHAnsi" w:cstheme="majorHAnsi"/>
          <w:highlight w:val="cyan"/>
        </w:rPr>
        <w:t>value is created</w:t>
      </w:r>
      <w:r w:rsidRPr="007B0399">
        <w:rPr>
          <w:rStyle w:val="Emphasis"/>
          <w:rFonts w:asciiTheme="majorHAnsi" w:hAnsiTheme="majorHAnsi" w:cstheme="majorHAnsi"/>
        </w:rPr>
        <w:t xml:space="preserve"> by the </w:t>
      </w:r>
      <w:r w:rsidRPr="007B0399">
        <w:rPr>
          <w:rStyle w:val="Emphasis"/>
          <w:rFonts w:asciiTheme="majorHAnsi" w:hAnsiTheme="majorHAnsi" w:cstheme="majorHAnsi"/>
          <w:highlight w:val="cyan"/>
        </w:rPr>
        <w:t>originator of the idea</w:t>
      </w:r>
      <w:r w:rsidRPr="007B0399">
        <w:rPr>
          <w:rStyle w:val="Emphasis"/>
          <w:rFonts w:asciiTheme="majorHAnsi" w:hAnsiTheme="majorHAnsi" w:cstheme="majorHAnsi"/>
        </w:rPr>
        <w:t xml:space="preserve"> and may not be used without his consent; </w:t>
      </w:r>
      <w:proofErr w:type="gramStart"/>
      <w:r w:rsidRPr="007B0399">
        <w:rPr>
          <w:rStyle w:val="Emphasis"/>
          <w:rFonts w:asciiTheme="majorHAnsi" w:hAnsiTheme="majorHAnsi" w:cstheme="majorHAnsi"/>
        </w:rPr>
        <w:t>thus</w:t>
      </w:r>
      <w:proofErr w:type="gramEnd"/>
      <w:r w:rsidRPr="007B0399">
        <w:rPr>
          <w:rStyle w:val="Emphasis"/>
          <w:rFonts w:asciiTheme="majorHAnsi" w:hAnsiTheme="majorHAnsi" w:cstheme="majorHAnsi"/>
        </w:rPr>
        <w:t xml:space="preserve"> the law </w:t>
      </w:r>
      <w:r w:rsidRPr="007B0399">
        <w:rPr>
          <w:rStyle w:val="Emphasis"/>
          <w:rFonts w:asciiTheme="majorHAnsi" w:hAnsiTheme="majorHAnsi" w:cstheme="majorHAnsi"/>
          <w:highlight w:val="cyan"/>
        </w:rPr>
        <w:t>establishes the property right of a mind</w:t>
      </w:r>
      <w:r w:rsidRPr="007B0399">
        <w:rPr>
          <w:rStyle w:val="Emphasis"/>
          <w:rFonts w:asciiTheme="majorHAnsi" w:hAnsiTheme="majorHAnsi" w:cstheme="majorHAnsi"/>
        </w:rPr>
        <w:t xml:space="preserve"> to </w:t>
      </w:r>
      <w:r w:rsidRPr="007B0399">
        <w:rPr>
          <w:rStyle w:val="Emphasis"/>
          <w:rFonts w:asciiTheme="majorHAnsi" w:hAnsiTheme="majorHAnsi" w:cstheme="majorHAnsi"/>
          <w:highlight w:val="cyan"/>
        </w:rPr>
        <w:t>that</w:t>
      </w:r>
      <w:r w:rsidRPr="007B0399">
        <w:rPr>
          <w:rStyle w:val="Emphasis"/>
          <w:rFonts w:asciiTheme="majorHAnsi" w:hAnsiTheme="majorHAnsi" w:cstheme="majorHAnsi"/>
        </w:rPr>
        <w:t xml:space="preserve"> which it has </w:t>
      </w:r>
      <w:r w:rsidRPr="007B0399">
        <w:rPr>
          <w:rStyle w:val="Emphasis"/>
          <w:rFonts w:asciiTheme="majorHAnsi" w:hAnsiTheme="majorHAnsi" w:cstheme="majorHAnsi"/>
          <w:highlight w:val="cyan"/>
        </w:rPr>
        <w:t>brought into existence</w:t>
      </w:r>
      <w:r w:rsidRPr="007B0399">
        <w:rPr>
          <w:rStyle w:val="Emphasis"/>
          <w:rFonts w:asciiTheme="majorHAnsi" w:hAnsiTheme="majorHAnsi" w:cstheme="majorHAnsi"/>
        </w:rPr>
        <w:t>.</w:t>
      </w:r>
    </w:p>
    <w:p w14:paraId="79C917C9" w14:textId="77777777" w:rsidR="00160106" w:rsidRPr="007B0399" w:rsidRDefault="00160106" w:rsidP="00160106">
      <w:pPr>
        <w:pStyle w:val="Heading4"/>
        <w:rPr>
          <w:rFonts w:asciiTheme="majorHAnsi" w:hAnsiTheme="majorHAnsi" w:cstheme="majorHAnsi"/>
        </w:rPr>
      </w:pPr>
      <w:r w:rsidRPr="007B0399">
        <w:rPr>
          <w:rFonts w:asciiTheme="majorHAnsi" w:hAnsiTheme="majorHAnsi" w:cstheme="majorHAnsi"/>
        </w:rPr>
        <w:t xml:space="preserve">2] IP protections are key free market competition and trade of goods. </w:t>
      </w:r>
    </w:p>
    <w:p w14:paraId="32A2779A" w14:textId="77777777" w:rsidR="00160106" w:rsidRPr="007B0399" w:rsidRDefault="00160106" w:rsidP="00160106">
      <w:pPr>
        <w:rPr>
          <w:rFonts w:asciiTheme="majorHAnsi" w:hAnsiTheme="majorHAnsi" w:cstheme="majorHAnsi"/>
        </w:rPr>
      </w:pPr>
      <w:proofErr w:type="spellStart"/>
      <w:r w:rsidRPr="007B0399">
        <w:rPr>
          <w:rStyle w:val="Style13ptBold"/>
          <w:rFonts w:asciiTheme="majorHAnsi" w:hAnsiTheme="majorHAnsi" w:cstheme="majorHAnsi"/>
        </w:rPr>
        <w:t>Zeidman</w:t>
      </w:r>
      <w:proofErr w:type="spellEnd"/>
      <w:r w:rsidRPr="007B0399">
        <w:rPr>
          <w:rStyle w:val="Style13ptBold"/>
          <w:rFonts w:asciiTheme="majorHAnsi" w:hAnsiTheme="majorHAnsi" w:cstheme="majorHAnsi"/>
        </w:rPr>
        <w:t xml:space="preserve"> and Gupta 16</w:t>
      </w:r>
      <w:r w:rsidRPr="007B0399">
        <w:rPr>
          <w:rFonts w:asciiTheme="majorHAnsi" w:hAnsiTheme="majorHAnsi" w:cstheme="majorHAnsi"/>
        </w:rPr>
        <w:t xml:space="preserve"> [Bob </w:t>
      </w:r>
      <w:proofErr w:type="spellStart"/>
      <w:r w:rsidRPr="007B0399">
        <w:rPr>
          <w:rFonts w:asciiTheme="majorHAnsi" w:hAnsiTheme="majorHAnsi" w:cstheme="majorHAnsi"/>
        </w:rPr>
        <w:t>Zeidman</w:t>
      </w:r>
      <w:proofErr w:type="spellEnd"/>
      <w:r w:rsidRPr="007B0399">
        <w:rPr>
          <w:rFonts w:asciiTheme="majorHAnsi" w:hAnsiTheme="majorHAnsi" w:cstheme="majorHAnsi"/>
        </w:rPr>
        <w:t xml:space="preserve"> (one of the leading experts on intellectual property, particularly as it relates to software. He is the president and founder of </w:t>
      </w:r>
      <w:proofErr w:type="spellStart"/>
      <w:r w:rsidRPr="007B0399">
        <w:rPr>
          <w:rFonts w:asciiTheme="majorHAnsi" w:hAnsiTheme="majorHAnsi" w:cstheme="majorHAnsi"/>
        </w:rPr>
        <w:t>Zeidman</w:t>
      </w:r>
      <w:proofErr w:type="spellEnd"/>
      <w:r w:rsidRPr="007B0399">
        <w:rPr>
          <w:rFonts w:asciiTheme="majorHAnsi" w:hAnsiTheme="majorHAnsi" w:cstheme="majorHAnsi"/>
        </w:rPr>
        <w:t xml:space="preserve"> Consulting, a premier contract research and development firm in Silicon Valley that focuses on engineering consulting to law firms about intellectual property disputes) &amp; </w:t>
      </w:r>
      <w:proofErr w:type="spellStart"/>
      <w:r w:rsidRPr="007B0399">
        <w:rPr>
          <w:rFonts w:asciiTheme="majorHAnsi" w:hAnsiTheme="majorHAnsi" w:cstheme="majorHAnsi"/>
        </w:rPr>
        <w:t>Eashan</w:t>
      </w:r>
      <w:proofErr w:type="spellEnd"/>
      <w:r w:rsidRPr="007B0399">
        <w:rPr>
          <w:rFonts w:asciiTheme="majorHAnsi" w:hAnsiTheme="majorHAnsi" w:cstheme="majorHAnsi"/>
        </w:rPr>
        <w:t xml:space="preserve"> Gupta (Investment Banking Analyst at William Blair). “Why Libertarians Should Support a Strong Patent System”. IP Watchdog. January 5, 2016. Accessed 9/3/21. </w:t>
      </w:r>
      <w:hyperlink r:id="rId14" w:history="1">
        <w:r w:rsidRPr="007B0399">
          <w:rPr>
            <w:rStyle w:val="Hyperlink"/>
            <w:rFonts w:asciiTheme="majorHAnsi" w:hAnsiTheme="majorHAnsi" w:cstheme="majorHAnsi"/>
          </w:rPr>
          <w:t>https://www.ipwatchdog.com/2016/01/05/why-libertarians-should-support-a-strong-patent-system/id=64438/</w:t>
        </w:r>
      </w:hyperlink>
      <w:r w:rsidRPr="007B0399">
        <w:rPr>
          <w:rFonts w:asciiTheme="majorHAnsi" w:hAnsiTheme="majorHAnsi" w:cstheme="majorHAnsi"/>
        </w:rPr>
        <w:t xml:space="preserve"> //Xu]</w:t>
      </w:r>
    </w:p>
    <w:p w14:paraId="1DD312E8" w14:textId="77777777" w:rsidR="00160106" w:rsidRPr="007B0399" w:rsidRDefault="00160106" w:rsidP="00160106">
      <w:pPr>
        <w:rPr>
          <w:rStyle w:val="Emphasis"/>
          <w:rFonts w:asciiTheme="majorHAnsi" w:hAnsiTheme="majorHAnsi" w:cstheme="majorHAnsi"/>
        </w:rPr>
      </w:pPr>
      <w:r w:rsidRPr="007B0399">
        <w:rPr>
          <w:rFonts w:asciiTheme="majorHAnsi" w:hAnsiTheme="majorHAnsi" w:cstheme="majorHAnsi"/>
          <w:sz w:val="16"/>
        </w:rPr>
        <w:t>Libertarians believe in property rights and government protection of those rights as one of the few necessary requirements of government.</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Ownership of property and</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free markets leads to competitive production</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and trade of goods</w:t>
      </w:r>
      <w:r w:rsidRPr="007B0399">
        <w:rPr>
          <w:rStyle w:val="Emphasis"/>
          <w:rFonts w:asciiTheme="majorHAnsi" w:hAnsiTheme="majorHAnsi" w:cstheme="majorHAnsi"/>
        </w:rPr>
        <w:t>, whi</w:t>
      </w:r>
      <w:r w:rsidRPr="007B0399">
        <w:rPr>
          <w:rFonts w:asciiTheme="majorHAnsi" w:hAnsiTheme="majorHAnsi" w:cstheme="majorHAnsi"/>
          <w:sz w:val="16"/>
        </w:rPr>
        <w:t xml:space="preserve">ch in turn leads to prosperity for all of society. Intellectual property is property like other forms of property, </w:t>
      </w:r>
      <w:r w:rsidRPr="007B0399">
        <w:rPr>
          <w:rStyle w:val="Emphasis"/>
          <w:rFonts w:asciiTheme="majorHAnsi" w:hAnsiTheme="majorHAnsi" w:cstheme="majorHAnsi"/>
        </w:rPr>
        <w:t xml:space="preserve">and so </w:t>
      </w:r>
      <w:r w:rsidRPr="007B0399">
        <w:rPr>
          <w:rStyle w:val="Emphasis"/>
          <w:rFonts w:asciiTheme="majorHAnsi" w:hAnsiTheme="majorHAnsi" w:cstheme="majorHAnsi"/>
          <w:highlight w:val="cyan"/>
        </w:rPr>
        <w:t>government must protect IP</w:t>
      </w:r>
      <w:r w:rsidRPr="007B0399">
        <w:rPr>
          <w:rStyle w:val="Emphasis"/>
          <w:rFonts w:asciiTheme="majorHAnsi" w:hAnsiTheme="majorHAnsi" w:cstheme="majorHAnsi"/>
        </w:rPr>
        <w:t xml:space="preserve"> as it protects other forms of property </w:t>
      </w:r>
      <w:r w:rsidRPr="007B0399">
        <w:rPr>
          <w:rStyle w:val="Emphasis"/>
          <w:rFonts w:asciiTheme="majorHAnsi" w:hAnsiTheme="majorHAnsi" w:cstheme="majorHAnsi"/>
          <w:highlight w:val="cyan"/>
        </w:rPr>
        <w:t>because it too leads to competition</w:t>
      </w:r>
      <w:r w:rsidRPr="007B0399">
        <w:rPr>
          <w:rStyle w:val="Emphasis"/>
          <w:rFonts w:asciiTheme="majorHAnsi" w:hAnsiTheme="majorHAnsi" w:cstheme="majorHAnsi"/>
        </w:rPr>
        <w:t xml:space="preserve"> and trade and prosperity. </w:t>
      </w:r>
      <w:r w:rsidRPr="007B0399">
        <w:rPr>
          <w:rStyle w:val="Emphasis"/>
          <w:rFonts w:asciiTheme="majorHAnsi" w:hAnsiTheme="majorHAnsi" w:cstheme="majorHAnsi"/>
          <w:highlight w:val="cyan"/>
        </w:rPr>
        <w:t>Libertarians should</w:t>
      </w:r>
      <w:r w:rsidRPr="007B0399">
        <w:rPr>
          <w:rStyle w:val="Emphasis"/>
          <w:rFonts w:asciiTheme="majorHAnsi" w:hAnsiTheme="majorHAnsi" w:cstheme="majorHAnsi"/>
        </w:rPr>
        <w:t xml:space="preserve"> encourage a strong patent system and </w:t>
      </w:r>
      <w:r w:rsidRPr="007B0399">
        <w:rPr>
          <w:rStyle w:val="Emphasis"/>
          <w:rFonts w:asciiTheme="majorHAnsi" w:hAnsiTheme="majorHAnsi" w:cstheme="majorHAnsi"/>
          <w:highlight w:val="cyan"/>
        </w:rPr>
        <w:t>object</w:t>
      </w:r>
      <w:r w:rsidRPr="007B0399">
        <w:rPr>
          <w:rStyle w:val="Emphasis"/>
          <w:rFonts w:asciiTheme="majorHAnsi" w:hAnsiTheme="majorHAnsi" w:cstheme="majorHAnsi"/>
        </w:rPr>
        <w:t xml:space="preserve"> to any “</w:t>
      </w:r>
      <w:r w:rsidRPr="007B0399">
        <w:rPr>
          <w:rStyle w:val="Emphasis"/>
          <w:rFonts w:asciiTheme="majorHAnsi" w:hAnsiTheme="majorHAnsi" w:cstheme="majorHAnsi"/>
          <w:highlight w:val="cyan"/>
        </w:rPr>
        <w:t>reforms” that limit i</w:t>
      </w:r>
      <w:r w:rsidRPr="007B0399">
        <w:rPr>
          <w:rStyle w:val="Emphasis"/>
          <w:rFonts w:asciiTheme="majorHAnsi" w:hAnsiTheme="majorHAnsi" w:cstheme="majorHAnsi"/>
        </w:rPr>
        <w:t xml:space="preserve">ntellectual </w:t>
      </w:r>
      <w:r w:rsidRPr="007B0399">
        <w:rPr>
          <w:rStyle w:val="Emphasis"/>
          <w:rFonts w:asciiTheme="majorHAnsi" w:hAnsiTheme="majorHAnsi" w:cstheme="majorHAnsi"/>
          <w:highlight w:val="cyan"/>
        </w:rPr>
        <w:t>p</w:t>
      </w:r>
      <w:r w:rsidRPr="007B0399">
        <w:rPr>
          <w:rStyle w:val="Emphasis"/>
          <w:rFonts w:asciiTheme="majorHAnsi" w:hAnsiTheme="majorHAnsi" w:cstheme="majorHAnsi"/>
        </w:rPr>
        <w:t xml:space="preserve">roperty ownership </w:t>
      </w:r>
      <w:r w:rsidRPr="007B0399">
        <w:rPr>
          <w:rStyle w:val="Emphasis"/>
          <w:rFonts w:asciiTheme="majorHAnsi" w:hAnsiTheme="majorHAnsi" w:cstheme="majorHAnsi"/>
          <w:highlight w:val="cyan"/>
        </w:rPr>
        <w:t>or introduce</w:t>
      </w:r>
      <w:r w:rsidRPr="007B0399">
        <w:rPr>
          <w:rStyle w:val="Emphasis"/>
          <w:rFonts w:asciiTheme="majorHAnsi" w:hAnsiTheme="majorHAnsi" w:cstheme="majorHAnsi"/>
        </w:rPr>
        <w:t xml:space="preserve"> more government </w:t>
      </w:r>
      <w:r w:rsidRPr="007B0399">
        <w:rPr>
          <w:rStyle w:val="Emphasis"/>
          <w:rFonts w:asciiTheme="majorHAnsi" w:hAnsiTheme="majorHAnsi" w:cstheme="majorHAnsi"/>
          <w:highlight w:val="cyan"/>
        </w:rPr>
        <w:t>regulation</w:t>
      </w:r>
      <w:r w:rsidRPr="007B0399">
        <w:rPr>
          <w:rStyle w:val="Emphasis"/>
          <w:rFonts w:asciiTheme="majorHAnsi" w:hAnsiTheme="majorHAnsi" w:cstheme="majorHAnsi"/>
        </w:rPr>
        <w:t xml:space="preserve"> than is required.</w:t>
      </w:r>
    </w:p>
    <w:p w14:paraId="45891E74" w14:textId="77777777" w:rsidR="00160106" w:rsidRPr="007B0399" w:rsidRDefault="00160106" w:rsidP="00160106">
      <w:pPr>
        <w:pStyle w:val="Heading4"/>
        <w:rPr>
          <w:rFonts w:asciiTheme="majorHAnsi" w:hAnsiTheme="majorHAnsi" w:cstheme="majorHAnsi"/>
          <w:vertAlign w:val="subscript"/>
        </w:rPr>
      </w:pPr>
      <w:r w:rsidRPr="007B0399">
        <w:rPr>
          <w:rFonts w:asciiTheme="majorHAnsi" w:hAnsiTheme="majorHAnsi" w:cstheme="majorHAnsi"/>
        </w:rPr>
        <w:t xml:space="preserve">3] The right of necessity proves that unequal access to medications because IP is non-universalizable – 2 warrants. </w:t>
      </w:r>
    </w:p>
    <w:p w14:paraId="38622F9E" w14:textId="77777777" w:rsidR="00160106" w:rsidRPr="007B0399" w:rsidRDefault="00160106" w:rsidP="00160106">
      <w:pPr>
        <w:rPr>
          <w:rFonts w:asciiTheme="majorHAnsi" w:hAnsiTheme="majorHAnsi" w:cstheme="majorHAnsi"/>
        </w:rPr>
      </w:pPr>
      <w:r w:rsidRPr="007B0399">
        <w:rPr>
          <w:rStyle w:val="Style13ptBold"/>
          <w:rFonts w:asciiTheme="majorHAnsi" w:hAnsiTheme="majorHAnsi" w:cstheme="majorHAnsi"/>
        </w:rPr>
        <w:t>Silk 5/3</w:t>
      </w:r>
      <w:r w:rsidRPr="007B0399">
        <w:rPr>
          <w:rFonts w:asciiTheme="majorHAnsi" w:hAnsiTheme="majorHAnsi" w:cstheme="majorHAnsi"/>
        </w:rPr>
        <w:t xml:space="preserve"> [Matthew S.W. Silk (PhD in philosophy from the University of Waterloo. His research specializes in philosophy of science and the nature of values. He has also published on the history of pragmatism and the work of John Dewey). “COVID-19 Vaccines and Drug Patent Laws”. The Prindle Post. May 3, 2021. Accessed 8/24/21. </w:t>
      </w:r>
      <w:hyperlink r:id="rId15" w:history="1">
        <w:r w:rsidRPr="007B0399">
          <w:rPr>
            <w:rStyle w:val="Hyperlink"/>
            <w:rFonts w:asciiTheme="majorHAnsi" w:hAnsiTheme="majorHAnsi" w:cstheme="majorHAnsi"/>
          </w:rPr>
          <w:t>https://www.prindlepost.org/2021/05/covid-19-vaccines-and-drug-patent-laws/</w:t>
        </w:r>
      </w:hyperlink>
      <w:r w:rsidRPr="007B0399">
        <w:rPr>
          <w:rFonts w:asciiTheme="majorHAnsi" w:hAnsiTheme="majorHAnsi" w:cstheme="majorHAnsi"/>
        </w:rPr>
        <w:t xml:space="preserve"> //Xu]</w:t>
      </w:r>
    </w:p>
    <w:p w14:paraId="29C99452" w14:textId="77777777" w:rsidR="00160106" w:rsidRPr="007B0399" w:rsidRDefault="00160106" w:rsidP="00160106">
      <w:pPr>
        <w:rPr>
          <w:rStyle w:val="Emphasis"/>
          <w:rFonts w:asciiTheme="majorHAnsi" w:hAnsiTheme="majorHAnsi" w:cstheme="majorHAnsi"/>
        </w:rPr>
      </w:pPr>
      <w:r w:rsidRPr="007B0399">
        <w:rPr>
          <w:rStyle w:val="Emphasis"/>
          <w:rFonts w:asciiTheme="majorHAnsi" w:hAnsiTheme="majorHAnsi" w:cstheme="majorHAnsi"/>
        </w:rPr>
        <w:t xml:space="preserve">Most agree that </w:t>
      </w:r>
      <w:r w:rsidRPr="007B0399">
        <w:rPr>
          <w:rStyle w:val="Emphasis"/>
          <w:rFonts w:asciiTheme="majorHAnsi" w:hAnsiTheme="majorHAnsi" w:cstheme="majorHAnsi"/>
          <w:highlight w:val="cyan"/>
        </w:rPr>
        <w:t>it is permissible for a starving man to ‘steal’</w:t>
      </w:r>
      <w:r w:rsidRPr="007B0399">
        <w:rPr>
          <w:rStyle w:val="Emphasis"/>
          <w:rFonts w:asciiTheme="majorHAnsi" w:hAnsiTheme="majorHAnsi" w:cstheme="majorHAnsi"/>
        </w:rPr>
        <w:t xml:space="preserve"> a loaf of </w:t>
      </w:r>
      <w:r w:rsidRPr="007B0399">
        <w:rPr>
          <w:rStyle w:val="Emphasis"/>
          <w:rFonts w:asciiTheme="majorHAnsi" w:hAnsiTheme="majorHAnsi" w:cstheme="majorHAnsi"/>
          <w:highlight w:val="cyan"/>
        </w:rPr>
        <w:t>bread</w:t>
      </w:r>
      <w:r w:rsidRPr="007B0399">
        <w:rPr>
          <w:rStyle w:val="Emphasis"/>
          <w:rFonts w:asciiTheme="majorHAnsi" w:hAnsiTheme="majorHAnsi" w:cstheme="majorHAnsi"/>
        </w:rPr>
        <w:t xml:space="preserve"> </w:t>
      </w:r>
      <w:proofErr w:type="gramStart"/>
      <w:r w:rsidRPr="007B0399">
        <w:rPr>
          <w:rStyle w:val="Emphasis"/>
          <w:rFonts w:asciiTheme="majorHAnsi" w:hAnsiTheme="majorHAnsi" w:cstheme="majorHAnsi"/>
        </w:rPr>
        <w:t>in order to</w:t>
      </w:r>
      <w:proofErr w:type="gramEnd"/>
      <w:r w:rsidRPr="007B0399">
        <w:rPr>
          <w:rStyle w:val="Emphasis"/>
          <w:rFonts w:asciiTheme="majorHAnsi" w:hAnsiTheme="majorHAnsi" w:cstheme="majorHAnsi"/>
        </w:rPr>
        <w:t xml:space="preserve"> save his own life. </w:t>
      </w:r>
      <w:r w:rsidRPr="007B0399">
        <w:rPr>
          <w:rFonts w:asciiTheme="majorHAnsi" w:hAnsiTheme="majorHAnsi" w:cstheme="majorHAnsi"/>
          <w:sz w:val="16"/>
        </w:rPr>
        <w:t xml:space="preserve">However, there are two very different explanations that one can give of that permissibility. On the one hand, you might think that while taking the bread is indeed an act of theft, that act of theft can be justified since it is necessary for the man to save his own life. On this view, the starving man violates the property rights of the baker, but such right violations are justified </w:t>
      </w:r>
      <w:proofErr w:type="gramStart"/>
      <w:r w:rsidRPr="007B0399">
        <w:rPr>
          <w:rFonts w:asciiTheme="majorHAnsi" w:hAnsiTheme="majorHAnsi" w:cstheme="majorHAnsi"/>
          <w:sz w:val="16"/>
        </w:rPr>
        <w:t>in order to</w:t>
      </w:r>
      <w:proofErr w:type="gramEnd"/>
      <w:r w:rsidRPr="007B0399">
        <w:rPr>
          <w:rFonts w:asciiTheme="majorHAnsi" w:hAnsiTheme="majorHAnsi" w:cstheme="majorHAnsi"/>
          <w:sz w:val="16"/>
        </w:rPr>
        <w:t xml:space="preserve"> save a life. On the other hand, you might think that the man is justified in taking the bread because, to use Aquinas’s language,</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 xml:space="preserve">it is not even “properly </w:t>
      </w:r>
      <w:r w:rsidRPr="007B0399">
        <w:rPr>
          <w:rStyle w:val="Emphasis"/>
          <w:rFonts w:asciiTheme="majorHAnsi" w:hAnsiTheme="majorHAnsi" w:cstheme="majorHAnsi"/>
        </w:rPr>
        <w:t xml:space="preserve">speaking </w:t>
      </w:r>
      <w:r w:rsidRPr="007B0399">
        <w:rPr>
          <w:rStyle w:val="Emphasis"/>
          <w:rFonts w:asciiTheme="majorHAnsi" w:hAnsiTheme="majorHAnsi" w:cstheme="majorHAnsi"/>
          <w:highlight w:val="cyan"/>
        </w:rPr>
        <w:t>theft</w:t>
      </w:r>
      <w:r w:rsidRPr="007B0399">
        <w:rPr>
          <w:rStyle w:val="Emphasis"/>
          <w:rFonts w:asciiTheme="majorHAnsi" w:hAnsiTheme="majorHAnsi" w:cstheme="majorHAnsi"/>
        </w:rPr>
        <w:t>.”</w:t>
      </w:r>
      <w:r w:rsidRPr="007B0399">
        <w:rPr>
          <w:rFonts w:asciiTheme="majorHAnsi" w:hAnsiTheme="majorHAnsi" w:cstheme="majorHAnsi"/>
          <w:sz w:val="16"/>
        </w:rPr>
        <w:t xml:space="preserve"> According to this view, it is not that you are justified in violating someone’s property rights. </w:t>
      </w:r>
      <w:r w:rsidRPr="007B0399">
        <w:rPr>
          <w:rStyle w:val="Emphasis"/>
          <w:rFonts w:asciiTheme="majorHAnsi" w:hAnsiTheme="majorHAnsi" w:cstheme="majorHAnsi"/>
        </w:rPr>
        <w:t xml:space="preserve">Rather, </w:t>
      </w:r>
      <w:r w:rsidRPr="007B0399">
        <w:rPr>
          <w:rStyle w:val="Emphasis"/>
          <w:rFonts w:asciiTheme="majorHAnsi" w:hAnsiTheme="majorHAnsi" w:cstheme="majorHAnsi"/>
          <w:highlight w:val="cyan"/>
        </w:rPr>
        <w:t>the other person does not have a property right</w:t>
      </w:r>
      <w:r w:rsidRPr="007B0399">
        <w:rPr>
          <w:rStyle w:val="Emphasis"/>
          <w:rFonts w:asciiTheme="majorHAnsi" w:hAnsiTheme="majorHAnsi" w:cstheme="majorHAnsi"/>
        </w:rPr>
        <w:t xml:space="preserve"> over the bread in the first place.</w:t>
      </w:r>
      <w:r w:rsidRPr="007B0399">
        <w:rPr>
          <w:rFonts w:asciiTheme="majorHAnsi" w:hAnsiTheme="majorHAnsi" w:cstheme="majorHAnsi"/>
          <w:sz w:val="16"/>
        </w:rPr>
        <w:t xml:space="preserve"> If the baker has a surplus and there are others in true need, then the baker does not have a property right against them. Philosophers who take this second view, including Thomas Aquinas, Hugo Grotius, Samuel </w:t>
      </w:r>
      <w:proofErr w:type="spellStart"/>
      <w:r w:rsidRPr="007B0399">
        <w:rPr>
          <w:rFonts w:asciiTheme="majorHAnsi" w:hAnsiTheme="majorHAnsi" w:cstheme="majorHAnsi"/>
          <w:sz w:val="16"/>
        </w:rPr>
        <w:t>Puffendorf</w:t>
      </w:r>
      <w:proofErr w:type="spellEnd"/>
      <w:r w:rsidRPr="007B0399">
        <w:rPr>
          <w:rFonts w:asciiTheme="majorHAnsi" w:hAnsiTheme="majorHAnsi" w:cstheme="majorHAnsi"/>
          <w:sz w:val="16"/>
        </w:rPr>
        <w:t xml:space="preserve">, and Alejandra </w:t>
      </w:r>
      <w:proofErr w:type="spellStart"/>
      <w:r w:rsidRPr="007B0399">
        <w:rPr>
          <w:rFonts w:asciiTheme="majorHAnsi" w:hAnsiTheme="majorHAnsi" w:cstheme="majorHAnsi"/>
          <w:sz w:val="16"/>
        </w:rPr>
        <w:t>Mancilla</w:t>
      </w:r>
      <w:proofErr w:type="spellEnd"/>
      <w:r w:rsidRPr="007B0399">
        <w:rPr>
          <w:rFonts w:asciiTheme="majorHAnsi" w:hAnsiTheme="majorHAnsi" w:cstheme="majorHAnsi"/>
          <w:sz w:val="16"/>
        </w:rPr>
        <w:t xml:space="preserve">, believe in a right of necessity, a right to that which is necessary to survive. </w:t>
      </w:r>
      <w:r w:rsidRPr="007B0399">
        <w:rPr>
          <w:rStyle w:val="Emphasis"/>
          <w:rFonts w:asciiTheme="majorHAnsi" w:hAnsiTheme="majorHAnsi" w:cstheme="majorHAnsi"/>
        </w:rPr>
        <w:t xml:space="preserve">There are many different arguments that one can give for a right of necessity. </w:t>
      </w:r>
      <w:r w:rsidRPr="007B0399">
        <w:rPr>
          <w:rStyle w:val="Emphasis"/>
          <w:rFonts w:asciiTheme="majorHAnsi" w:hAnsiTheme="majorHAnsi" w:cstheme="majorHAnsi"/>
          <w:highlight w:val="cyan"/>
        </w:rPr>
        <w:t>One argu</w:t>
      </w:r>
      <w:r w:rsidRPr="007B0399">
        <w:rPr>
          <w:rStyle w:val="Emphasis"/>
          <w:rFonts w:asciiTheme="majorHAnsi" w:hAnsiTheme="majorHAnsi" w:cstheme="majorHAnsi"/>
        </w:rPr>
        <w:t xml:space="preserve">ment, inspired by </w:t>
      </w:r>
      <w:proofErr w:type="spellStart"/>
      <w:r w:rsidRPr="007B0399">
        <w:rPr>
          <w:rStyle w:val="Emphasis"/>
          <w:rFonts w:asciiTheme="majorHAnsi" w:hAnsiTheme="majorHAnsi" w:cstheme="majorHAnsi"/>
        </w:rPr>
        <w:t>Puffendorf</w:t>
      </w:r>
      <w:proofErr w:type="spellEnd"/>
      <w:r w:rsidRPr="007B0399">
        <w:rPr>
          <w:rStyle w:val="Emphasis"/>
          <w:rFonts w:asciiTheme="majorHAnsi" w:hAnsiTheme="majorHAnsi" w:cstheme="majorHAnsi"/>
          <w:highlight w:val="cyan"/>
        </w:rPr>
        <w:t>, is that you cannot justify</w:t>
      </w:r>
      <w:r w:rsidRPr="007B0399">
        <w:rPr>
          <w:rStyle w:val="Emphasis"/>
          <w:rFonts w:asciiTheme="majorHAnsi" w:hAnsiTheme="majorHAnsi" w:cstheme="majorHAnsi"/>
        </w:rPr>
        <w:t xml:space="preserve"> to everyone </w:t>
      </w:r>
      <w:r w:rsidRPr="007B0399">
        <w:rPr>
          <w:rStyle w:val="Emphasis"/>
          <w:rFonts w:asciiTheme="majorHAnsi" w:hAnsiTheme="majorHAnsi" w:cstheme="majorHAnsi"/>
          <w:highlight w:val="cyan"/>
        </w:rPr>
        <w:t>a system of property that allows some to starve</w:t>
      </w:r>
      <w:r w:rsidRPr="007B0399">
        <w:rPr>
          <w:rStyle w:val="Emphasis"/>
          <w:rFonts w:asciiTheme="majorHAnsi" w:hAnsiTheme="majorHAnsi" w:cstheme="majorHAnsi"/>
        </w:rPr>
        <w:t xml:space="preserve">. </w:t>
      </w:r>
      <w:r w:rsidRPr="007B0399">
        <w:rPr>
          <w:rFonts w:asciiTheme="majorHAnsi" w:hAnsiTheme="majorHAnsi" w:cstheme="majorHAnsi"/>
          <w:sz w:val="16"/>
        </w:rPr>
        <w:t>What justification could you give to the starving man for why they should consent to, or accept, a system of property in which they die?</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 xml:space="preserve">Being dead, they will not receive any benefits </w:t>
      </w:r>
      <w:r w:rsidRPr="007B0399">
        <w:rPr>
          <w:rStyle w:val="Emphasis"/>
          <w:rFonts w:asciiTheme="majorHAnsi" w:hAnsiTheme="majorHAnsi" w:cstheme="majorHAnsi"/>
        </w:rPr>
        <w:t xml:space="preserve">of the system. </w:t>
      </w:r>
      <w:r w:rsidRPr="007B0399">
        <w:rPr>
          <w:rStyle w:val="Emphasis"/>
          <w:rFonts w:asciiTheme="majorHAnsi" w:hAnsiTheme="majorHAnsi" w:cstheme="majorHAnsi"/>
          <w:highlight w:val="cyan"/>
        </w:rPr>
        <w:t>Another</w:t>
      </w:r>
      <w:r w:rsidRPr="007B0399">
        <w:rPr>
          <w:rStyle w:val="Emphasis"/>
          <w:rFonts w:asciiTheme="majorHAnsi" w:hAnsiTheme="majorHAnsi" w:cstheme="majorHAnsi"/>
        </w:rPr>
        <w:t xml:space="preserve"> argument, this one inspired by Aquinas, </w:t>
      </w:r>
      <w:r w:rsidRPr="007B0399">
        <w:rPr>
          <w:rStyle w:val="Emphasis"/>
          <w:rFonts w:asciiTheme="majorHAnsi" w:hAnsiTheme="majorHAnsi" w:cstheme="majorHAnsi"/>
          <w:highlight w:val="cyan"/>
        </w:rPr>
        <w:t>is that</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we create systems of</w:t>
      </w:r>
      <w:r w:rsidRPr="007B0399">
        <w:rPr>
          <w:rStyle w:val="Emphasis"/>
          <w:rFonts w:asciiTheme="majorHAnsi" w:hAnsiTheme="majorHAnsi" w:cstheme="majorHAnsi"/>
        </w:rPr>
        <w:t xml:space="preserve"> private </w:t>
      </w:r>
      <w:r w:rsidRPr="007B0399">
        <w:rPr>
          <w:rStyle w:val="Emphasis"/>
          <w:rFonts w:asciiTheme="majorHAnsi" w:hAnsiTheme="majorHAnsi" w:cstheme="majorHAnsi"/>
          <w:highlight w:val="cyan"/>
        </w:rPr>
        <w:t>property</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so</w:t>
      </w:r>
      <w:r w:rsidRPr="007B0399">
        <w:rPr>
          <w:rStyle w:val="Emphasis"/>
          <w:rFonts w:asciiTheme="majorHAnsi" w:hAnsiTheme="majorHAnsi" w:cstheme="majorHAnsi"/>
        </w:rPr>
        <w:t xml:space="preserve"> that </w:t>
      </w:r>
      <w:r w:rsidRPr="007B0399">
        <w:rPr>
          <w:rStyle w:val="Emphasis"/>
          <w:rFonts w:asciiTheme="majorHAnsi" w:hAnsiTheme="majorHAnsi" w:cstheme="majorHAnsi"/>
          <w:highlight w:val="cyan"/>
        </w:rPr>
        <w:t>everyone can</w:t>
      </w:r>
      <w:r w:rsidRPr="007B0399">
        <w:rPr>
          <w:rStyle w:val="Emphasis"/>
          <w:rFonts w:asciiTheme="majorHAnsi" w:hAnsiTheme="majorHAnsi" w:cstheme="majorHAnsi"/>
        </w:rPr>
        <w:t xml:space="preserve"> more </w:t>
      </w:r>
      <w:r w:rsidRPr="007B0399">
        <w:rPr>
          <w:rStyle w:val="Emphasis"/>
          <w:rFonts w:asciiTheme="majorHAnsi" w:hAnsiTheme="majorHAnsi" w:cstheme="majorHAnsi"/>
          <w:highlight w:val="cyan"/>
        </w:rPr>
        <w:t>efficiently acquire</w:t>
      </w:r>
      <w:r w:rsidRPr="007B0399">
        <w:rPr>
          <w:rStyle w:val="Emphasis"/>
          <w:rFonts w:asciiTheme="majorHAnsi" w:hAnsiTheme="majorHAnsi" w:cstheme="majorHAnsi"/>
        </w:rPr>
        <w:t xml:space="preserve"> those </w:t>
      </w:r>
      <w:r w:rsidRPr="007B0399">
        <w:rPr>
          <w:rStyle w:val="Emphasis"/>
          <w:rFonts w:asciiTheme="majorHAnsi" w:hAnsiTheme="majorHAnsi" w:cstheme="majorHAnsi"/>
          <w:highlight w:val="cyan"/>
        </w:rPr>
        <w:t>goods necessary</w:t>
      </w:r>
      <w:r w:rsidRPr="007B0399">
        <w:rPr>
          <w:rStyle w:val="Emphasis"/>
          <w:rFonts w:asciiTheme="majorHAnsi" w:hAnsiTheme="majorHAnsi" w:cstheme="majorHAnsi"/>
        </w:rPr>
        <w:t xml:space="preserve"> for their well-being. </w:t>
      </w:r>
      <w:r w:rsidRPr="007B0399">
        <w:rPr>
          <w:rStyle w:val="Emphasis"/>
          <w:rFonts w:asciiTheme="majorHAnsi" w:hAnsiTheme="majorHAnsi" w:cstheme="majorHAnsi"/>
          <w:highlight w:val="cyan"/>
        </w:rPr>
        <w:t>Nature</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originally belongs equally</w:t>
      </w:r>
      <w:r w:rsidRPr="007B0399">
        <w:rPr>
          <w:rStyle w:val="Emphasis"/>
          <w:rFonts w:asciiTheme="majorHAnsi" w:hAnsiTheme="majorHAnsi" w:cstheme="majorHAnsi"/>
        </w:rPr>
        <w:t xml:space="preserve"> to everyone, </w:t>
      </w:r>
      <w:r w:rsidRPr="007B0399">
        <w:rPr>
          <w:rStyle w:val="Emphasis"/>
          <w:rFonts w:asciiTheme="majorHAnsi" w:hAnsiTheme="majorHAnsi" w:cstheme="majorHAnsi"/>
          <w:highlight w:val="cyan"/>
        </w:rPr>
        <w:t>and we divide it up</w:t>
      </w:r>
      <w:r w:rsidRPr="007B0399">
        <w:rPr>
          <w:rStyle w:val="Emphasis"/>
          <w:rFonts w:asciiTheme="majorHAnsi" w:hAnsiTheme="majorHAnsi" w:cstheme="majorHAnsi"/>
        </w:rPr>
        <w:t xml:space="preserve"> into private property because it enables everyone to secure their well-being more easily. </w:t>
      </w:r>
      <w:r w:rsidRPr="007B0399">
        <w:rPr>
          <w:rFonts w:asciiTheme="majorHAnsi" w:hAnsiTheme="majorHAnsi" w:cstheme="majorHAnsi"/>
          <w:sz w:val="16"/>
        </w:rPr>
        <w:t>However, since private property is created to enable everyone to more easily secure that natural right,</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private property cannot contradict the natural right of people</w:t>
      </w:r>
      <w:r w:rsidRPr="007B0399">
        <w:rPr>
          <w:rStyle w:val="Emphasis"/>
          <w:rFonts w:asciiTheme="majorHAnsi" w:hAnsiTheme="majorHAnsi" w:cstheme="majorHAnsi"/>
        </w:rPr>
        <w:t xml:space="preserve"> to that which they need to survive. </w:t>
      </w:r>
      <w:r w:rsidRPr="007B0399">
        <w:rPr>
          <w:rFonts w:asciiTheme="majorHAnsi" w:hAnsiTheme="majorHAnsi" w:cstheme="majorHAnsi"/>
          <w:sz w:val="16"/>
        </w:rPr>
        <w:t xml:space="preserve">The Right of Necessity and Intellectual Property If there is a right of necessity, what implication would that have for intellectual property rights over life-saving medication? Life-saving medication, almost by definition, is often necessary for survival. Thus, if the right to necessity justifies stealing bread from those who have extra, so too it would seem to justify stealing a vial of unaffordable medication. Similarly, if I can steal an unaffordable vial of life-saving medication to save a life, then it would be strange to think I cannot violate an international patent to create that life-saving vial. </w:t>
      </w:r>
      <w:r w:rsidRPr="007B0399">
        <w:rPr>
          <w:rStyle w:val="Emphasis"/>
          <w:rFonts w:asciiTheme="majorHAnsi" w:hAnsiTheme="majorHAnsi" w:cstheme="majorHAnsi"/>
        </w:rPr>
        <w:t xml:space="preserve">It seems, then, that </w:t>
      </w:r>
      <w:r w:rsidRPr="007B0399">
        <w:rPr>
          <w:rStyle w:val="Emphasis"/>
          <w:rFonts w:asciiTheme="majorHAnsi" w:hAnsiTheme="majorHAnsi" w:cstheme="majorHAnsi"/>
          <w:highlight w:val="cyan"/>
        </w:rPr>
        <w:t>if</w:t>
      </w:r>
      <w:r w:rsidRPr="007B0399">
        <w:rPr>
          <w:rStyle w:val="Emphasis"/>
          <w:rFonts w:asciiTheme="majorHAnsi" w:hAnsiTheme="majorHAnsi" w:cstheme="majorHAnsi"/>
        </w:rPr>
        <w:t xml:space="preserve"> we accept the old doctrine that </w:t>
      </w:r>
      <w:r w:rsidRPr="007B0399">
        <w:rPr>
          <w:rStyle w:val="Emphasis"/>
          <w:rFonts w:asciiTheme="majorHAnsi" w:hAnsiTheme="majorHAnsi" w:cstheme="majorHAnsi"/>
          <w:highlight w:val="cyan"/>
        </w:rPr>
        <w:t>there exists a right of necessity</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 xml:space="preserve">it </w:t>
      </w:r>
      <w:proofErr w:type="gramStart"/>
      <w:r w:rsidRPr="007B0399">
        <w:rPr>
          <w:rStyle w:val="Emphasis"/>
          <w:rFonts w:asciiTheme="majorHAnsi" w:hAnsiTheme="majorHAnsi" w:cstheme="majorHAnsi"/>
          <w:highlight w:val="cyan"/>
        </w:rPr>
        <w:t>would</w:t>
      </w:r>
      <w:proofErr w:type="gramEnd"/>
      <w:r w:rsidRPr="007B0399">
        <w:rPr>
          <w:rStyle w:val="Emphasis"/>
          <w:rFonts w:asciiTheme="majorHAnsi" w:hAnsiTheme="majorHAnsi" w:cstheme="majorHAnsi"/>
          <w:highlight w:val="cyan"/>
        </w:rPr>
        <w:t xml:space="preserve"> have</w:t>
      </w:r>
      <w:r w:rsidRPr="007B0399">
        <w:rPr>
          <w:rStyle w:val="Emphasis"/>
          <w:rFonts w:asciiTheme="majorHAnsi" w:hAnsiTheme="majorHAnsi" w:cstheme="majorHAnsi"/>
        </w:rPr>
        <w:t xml:space="preserve"> profound </w:t>
      </w:r>
      <w:r w:rsidRPr="007B0399">
        <w:rPr>
          <w:rStyle w:val="Emphasis"/>
          <w:rFonts w:asciiTheme="majorHAnsi" w:hAnsiTheme="majorHAnsi" w:cstheme="majorHAnsi"/>
          <w:highlight w:val="cyan"/>
        </w:rPr>
        <w:t>implications for</w:t>
      </w:r>
      <w:r w:rsidRPr="007B0399">
        <w:rPr>
          <w:rStyle w:val="Emphasis"/>
          <w:rFonts w:asciiTheme="majorHAnsi" w:hAnsiTheme="majorHAnsi" w:cstheme="majorHAnsi"/>
        </w:rPr>
        <w:t xml:space="preserve"> the justice of </w:t>
      </w:r>
      <w:r w:rsidRPr="007B0399">
        <w:rPr>
          <w:rStyle w:val="Emphasis"/>
          <w:rFonts w:asciiTheme="majorHAnsi" w:hAnsiTheme="majorHAnsi" w:cstheme="majorHAnsi"/>
          <w:highlight w:val="cyan"/>
        </w:rPr>
        <w:t>i</w:t>
      </w:r>
      <w:r w:rsidRPr="007B0399">
        <w:rPr>
          <w:rStyle w:val="Emphasis"/>
          <w:rFonts w:asciiTheme="majorHAnsi" w:hAnsiTheme="majorHAnsi" w:cstheme="majorHAnsi"/>
        </w:rPr>
        <w:t xml:space="preserve">ntellectual </w:t>
      </w:r>
      <w:r w:rsidRPr="007B0399">
        <w:rPr>
          <w:rStyle w:val="Emphasis"/>
          <w:rFonts w:asciiTheme="majorHAnsi" w:hAnsiTheme="majorHAnsi" w:cstheme="majorHAnsi"/>
          <w:highlight w:val="cyan"/>
        </w:rPr>
        <w:t>p</w:t>
      </w:r>
      <w:r w:rsidRPr="007B0399">
        <w:rPr>
          <w:rStyle w:val="Emphasis"/>
          <w:rFonts w:asciiTheme="majorHAnsi" w:hAnsiTheme="majorHAnsi" w:cstheme="majorHAnsi"/>
        </w:rPr>
        <w:t>roperty law.</w:t>
      </w:r>
      <w:r w:rsidRPr="007B0399">
        <w:rPr>
          <w:rFonts w:asciiTheme="majorHAnsi" w:hAnsiTheme="majorHAnsi" w:cstheme="majorHAnsi"/>
          <w:sz w:val="16"/>
        </w:rPr>
        <w:t xml:space="preserve"> Nations, according to such reasoning, possess a natural right to break patents if it is necessary to produce life-saving medication for those who could otherwise not afford them.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there is</w:t>
      </w:r>
      <w:r w:rsidRPr="007B0399">
        <w:rPr>
          <w:rStyle w:val="Emphasis"/>
          <w:rFonts w:asciiTheme="majorHAnsi" w:hAnsiTheme="majorHAnsi" w:cstheme="majorHAnsi"/>
        </w:rPr>
        <w:t xml:space="preserve"> currently </w:t>
      </w:r>
      <w:r w:rsidRPr="007B0399">
        <w:rPr>
          <w:rStyle w:val="Emphasis"/>
          <w:rFonts w:asciiTheme="majorHAnsi" w:hAnsiTheme="majorHAnsi" w:cstheme="majorHAnsi"/>
          <w:highlight w:val="cyan"/>
        </w:rPr>
        <w:t>a</w:t>
      </w:r>
      <w:r w:rsidRPr="007B0399">
        <w:rPr>
          <w:rStyle w:val="Emphasis"/>
          <w:rFonts w:asciiTheme="majorHAnsi" w:hAnsiTheme="majorHAnsi" w:cstheme="majorHAnsi"/>
        </w:rPr>
        <w:t xml:space="preserve"> huge </w:t>
      </w:r>
      <w:r w:rsidRPr="007B0399">
        <w:rPr>
          <w:rStyle w:val="Emphasis"/>
          <w:rFonts w:asciiTheme="majorHAnsi" w:hAnsiTheme="majorHAnsi" w:cstheme="majorHAnsi"/>
          <w:highlight w:val="cyan"/>
        </w:rPr>
        <w:t>problem of access to</w:t>
      </w:r>
      <w:r w:rsidRPr="007B0399">
        <w:rPr>
          <w:rStyle w:val="Emphasis"/>
          <w:rFonts w:asciiTheme="majorHAnsi" w:hAnsiTheme="majorHAnsi" w:cstheme="majorHAnsi"/>
        </w:rPr>
        <w:t xml:space="preserve"> life-saving </w:t>
      </w:r>
      <w:r w:rsidRPr="007B0399">
        <w:rPr>
          <w:rStyle w:val="Emphasis"/>
          <w:rFonts w:asciiTheme="majorHAnsi" w:hAnsiTheme="majorHAnsi" w:cstheme="majorHAnsi"/>
          <w:highlight w:val="cyan"/>
        </w:rPr>
        <w:t>medications by the global poor</w:t>
      </w:r>
      <w:r w:rsidRPr="007B0399">
        <w:rPr>
          <w:rStyle w:val="Emphasis"/>
          <w:rFonts w:asciiTheme="majorHAnsi" w:hAnsiTheme="majorHAnsi" w:cstheme="majorHAnsi"/>
        </w:rPr>
        <w:t xml:space="preserve">. As such, the </w:t>
      </w:r>
      <w:r w:rsidRPr="007B0399">
        <w:rPr>
          <w:rStyle w:val="Emphasis"/>
          <w:rFonts w:asciiTheme="majorHAnsi" w:hAnsiTheme="majorHAnsi" w:cstheme="majorHAnsi"/>
          <w:highlight w:val="cyan"/>
        </w:rPr>
        <w:t>right of necessity suggests a</w:t>
      </w:r>
      <w:r w:rsidRPr="007B0399">
        <w:rPr>
          <w:rStyle w:val="Emphasis"/>
          <w:rFonts w:asciiTheme="majorHAnsi" w:hAnsiTheme="majorHAnsi" w:cstheme="majorHAnsi"/>
        </w:rPr>
        <w:t xml:space="preserve"> standing </w:t>
      </w:r>
      <w:r w:rsidRPr="007B0399">
        <w:rPr>
          <w:rStyle w:val="Emphasis"/>
          <w:rFonts w:asciiTheme="majorHAnsi" w:hAnsiTheme="majorHAnsi" w:cstheme="majorHAnsi"/>
          <w:highlight w:val="cyan"/>
        </w:rPr>
        <w:t>right to break</w:t>
      </w:r>
      <w:r w:rsidRPr="007B0399">
        <w:rPr>
          <w:rStyle w:val="Emphasis"/>
          <w:rFonts w:asciiTheme="majorHAnsi" w:hAnsiTheme="majorHAnsi" w:cstheme="majorHAnsi"/>
        </w:rPr>
        <w:t xml:space="preserve"> many international medical </w:t>
      </w:r>
      <w:r w:rsidRPr="007B0399">
        <w:rPr>
          <w:rStyle w:val="Emphasis"/>
          <w:rFonts w:asciiTheme="majorHAnsi" w:hAnsiTheme="majorHAnsi" w:cstheme="majorHAnsi"/>
          <w:highlight w:val="cyan"/>
        </w:rPr>
        <w:t>patents</w:t>
      </w:r>
      <w:r w:rsidRPr="007B0399">
        <w:rPr>
          <w:rStyle w:val="Emphasis"/>
          <w:rFonts w:asciiTheme="majorHAnsi" w:hAnsiTheme="majorHAnsi" w:cstheme="majorHAnsi"/>
        </w:rPr>
        <w:t>.</w:t>
      </w:r>
    </w:p>
    <w:p w14:paraId="354BD20D" w14:textId="77777777" w:rsidR="00160106" w:rsidRPr="007B0399" w:rsidRDefault="00160106" w:rsidP="00160106">
      <w:pPr>
        <w:pStyle w:val="Heading4"/>
        <w:rPr>
          <w:rFonts w:asciiTheme="majorHAnsi" w:hAnsiTheme="majorHAnsi" w:cstheme="majorHAnsi"/>
        </w:rPr>
      </w:pPr>
      <w:r w:rsidRPr="007B0399">
        <w:rPr>
          <w:rFonts w:asciiTheme="majorHAnsi" w:hAnsiTheme="majorHAnsi" w:cstheme="majorHAnsi"/>
        </w:rPr>
        <w:t xml:space="preserve">4] Put away property turns – they don’t apply </w:t>
      </w:r>
    </w:p>
    <w:p w14:paraId="38C60268" w14:textId="77777777" w:rsidR="00160106" w:rsidRPr="007B0399" w:rsidRDefault="00160106" w:rsidP="00160106">
      <w:pPr>
        <w:pStyle w:val="Heading4"/>
        <w:rPr>
          <w:rFonts w:asciiTheme="majorHAnsi" w:hAnsiTheme="majorHAnsi" w:cstheme="majorHAnsi"/>
        </w:rPr>
      </w:pPr>
      <w:r w:rsidRPr="007B0399">
        <w:rPr>
          <w:rFonts w:asciiTheme="majorHAnsi" w:hAnsiTheme="majorHAnsi" w:cstheme="majorHAnsi"/>
        </w:rPr>
        <w:t xml:space="preserve">A] intellectual objects are constituted by universal accessibility – traditional conceptions don’t apply. </w:t>
      </w:r>
    </w:p>
    <w:p w14:paraId="1F5726C6" w14:textId="77777777" w:rsidR="00160106" w:rsidRPr="007B0399" w:rsidRDefault="00160106" w:rsidP="00160106">
      <w:pPr>
        <w:rPr>
          <w:rFonts w:asciiTheme="majorHAnsi" w:hAnsiTheme="majorHAnsi" w:cstheme="majorHAnsi"/>
        </w:rPr>
      </w:pPr>
      <w:proofErr w:type="spellStart"/>
      <w:r w:rsidRPr="007B0399">
        <w:rPr>
          <w:rStyle w:val="Style13ptBold"/>
          <w:rFonts w:asciiTheme="majorHAnsi" w:hAnsiTheme="majorHAnsi" w:cstheme="majorHAnsi"/>
        </w:rPr>
        <w:t>Kanning</w:t>
      </w:r>
      <w:proofErr w:type="spellEnd"/>
      <w:r w:rsidRPr="007B0399">
        <w:rPr>
          <w:rStyle w:val="Style13ptBold"/>
          <w:rFonts w:asciiTheme="majorHAnsi" w:hAnsiTheme="majorHAnsi" w:cstheme="majorHAnsi"/>
        </w:rPr>
        <w:t xml:space="preserve"> 12 </w:t>
      </w:r>
      <w:r w:rsidRPr="007B0399">
        <w:rPr>
          <w:rFonts w:asciiTheme="majorHAnsi" w:hAnsiTheme="majorHAnsi" w:cstheme="majorHAnsi"/>
        </w:rPr>
        <w:t xml:space="preserve">[Michael A. </w:t>
      </w:r>
      <w:proofErr w:type="spellStart"/>
      <w:r w:rsidRPr="007B0399">
        <w:rPr>
          <w:rFonts w:asciiTheme="majorHAnsi" w:hAnsiTheme="majorHAnsi" w:cstheme="majorHAnsi"/>
        </w:rPr>
        <w:t>Kanning</w:t>
      </w:r>
      <w:proofErr w:type="spellEnd"/>
      <w:r w:rsidRPr="007B0399">
        <w:rPr>
          <w:rFonts w:asciiTheme="majorHAnsi" w:hAnsiTheme="majorHAnsi" w:cstheme="majorHAnsi"/>
        </w:rPr>
        <w:t xml:space="preserve">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16" w:history="1">
        <w:r w:rsidRPr="007B0399">
          <w:rPr>
            <w:rStyle w:val="Hyperlink"/>
            <w:rFonts w:asciiTheme="majorHAnsi" w:hAnsiTheme="majorHAnsi" w:cstheme="majorHAnsi"/>
          </w:rPr>
          <w:t>https://digitalcommons.usf.edu/cgi/viewcontent.cgi?referer=&amp;httpsredir=1&amp;article=5290&amp;context=etd</w:t>
        </w:r>
      </w:hyperlink>
      <w:r w:rsidRPr="007B0399">
        <w:rPr>
          <w:rFonts w:asciiTheme="majorHAnsi" w:hAnsiTheme="majorHAnsi" w:cstheme="majorHAnsi"/>
        </w:rPr>
        <w:t xml:space="preserve"> //Xu]</w:t>
      </w:r>
    </w:p>
    <w:p w14:paraId="6D774F58" w14:textId="77777777" w:rsidR="00160106" w:rsidRPr="007B0399" w:rsidRDefault="00160106" w:rsidP="00160106">
      <w:pPr>
        <w:rPr>
          <w:rStyle w:val="Emphasis"/>
          <w:rFonts w:asciiTheme="majorHAnsi" w:hAnsiTheme="majorHAnsi" w:cstheme="majorHAnsi"/>
        </w:rPr>
      </w:pPr>
      <w:r w:rsidRPr="007B0399">
        <w:rPr>
          <w:rStyle w:val="Emphasis"/>
          <w:rFonts w:asciiTheme="majorHAnsi" w:hAnsiTheme="majorHAnsi" w:cstheme="majorHAnsi"/>
        </w:rPr>
        <w:t xml:space="preserve">By </w:t>
      </w:r>
      <w:r w:rsidRPr="007B0399">
        <w:rPr>
          <w:rStyle w:val="Emphasis"/>
          <w:rFonts w:asciiTheme="majorHAnsi" w:hAnsiTheme="majorHAnsi" w:cstheme="majorHAnsi"/>
          <w:highlight w:val="cyan"/>
        </w:rPr>
        <w:t>distinguishing between traditional</w:t>
      </w:r>
      <w:r w:rsidRPr="007B0399">
        <w:rPr>
          <w:rStyle w:val="Emphasis"/>
          <w:rFonts w:asciiTheme="majorHAnsi" w:hAnsiTheme="majorHAnsi" w:cstheme="majorHAnsi"/>
        </w:rPr>
        <w:t xml:space="preserve"> property </w:t>
      </w:r>
      <w:r w:rsidRPr="007B0399">
        <w:rPr>
          <w:rStyle w:val="Emphasis"/>
          <w:rFonts w:asciiTheme="majorHAnsi" w:hAnsiTheme="majorHAnsi" w:cstheme="majorHAnsi"/>
          <w:highlight w:val="cyan"/>
        </w:rPr>
        <w:t>and intellectual</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property</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we</w:t>
      </w:r>
      <w:r w:rsidRPr="007B0399">
        <w:rPr>
          <w:rStyle w:val="Emphasis"/>
          <w:rFonts w:asciiTheme="majorHAnsi" w:hAnsiTheme="majorHAnsi" w:cstheme="majorHAnsi"/>
        </w:rPr>
        <w:t xml:space="preserve"> can </w:t>
      </w:r>
      <w:r w:rsidRPr="007B0399">
        <w:rPr>
          <w:rStyle w:val="Emphasis"/>
          <w:rFonts w:asciiTheme="majorHAnsi" w:hAnsiTheme="majorHAnsi" w:cstheme="majorHAnsi"/>
          <w:highlight w:val="cyan"/>
        </w:rPr>
        <w:t>see</w:t>
      </w:r>
      <w:r w:rsidRPr="007B0399">
        <w:rPr>
          <w:rStyle w:val="Emphasis"/>
          <w:rFonts w:asciiTheme="majorHAnsi" w:hAnsiTheme="majorHAnsi" w:cstheme="majorHAnsi"/>
        </w:rPr>
        <w:t xml:space="preserve"> that the kinds of </w:t>
      </w:r>
      <w:r w:rsidRPr="007B0399">
        <w:rPr>
          <w:rStyle w:val="Emphasis"/>
          <w:rFonts w:asciiTheme="majorHAnsi" w:hAnsiTheme="majorHAnsi" w:cstheme="majorHAnsi"/>
          <w:highlight w:val="cyan"/>
        </w:rPr>
        <w:t>things covered</w:t>
      </w:r>
      <w:r w:rsidRPr="007B0399">
        <w:rPr>
          <w:rStyle w:val="Emphasis"/>
          <w:rFonts w:asciiTheme="majorHAnsi" w:hAnsiTheme="majorHAnsi" w:cstheme="majorHAnsi"/>
        </w:rPr>
        <w:t xml:space="preserve"> by intellectual property </w:t>
      </w:r>
      <w:r w:rsidRPr="007B0399">
        <w:rPr>
          <w:rStyle w:val="Emphasis"/>
          <w:rFonts w:asciiTheme="majorHAnsi" w:hAnsiTheme="majorHAnsi" w:cstheme="majorHAnsi"/>
          <w:highlight w:val="cyan"/>
        </w:rPr>
        <w:t>are capable of universal accessibilit</w:t>
      </w:r>
      <w:r w:rsidRPr="007B0399">
        <w:rPr>
          <w:rStyle w:val="Emphasis"/>
          <w:rFonts w:asciiTheme="majorHAnsi" w:hAnsiTheme="majorHAnsi" w:cstheme="majorHAnsi"/>
        </w:rPr>
        <w:t xml:space="preserve">y, </w:t>
      </w:r>
      <w:r w:rsidRPr="007B0399">
        <w:rPr>
          <w:rStyle w:val="Emphasis"/>
          <w:rFonts w:asciiTheme="majorHAnsi" w:hAnsiTheme="majorHAnsi" w:cstheme="majorHAnsi"/>
          <w:highlight w:val="cyan"/>
        </w:rPr>
        <w:t>meaning</w:t>
      </w:r>
      <w:r w:rsidRPr="007B0399">
        <w:rPr>
          <w:rStyle w:val="Emphasis"/>
          <w:rFonts w:asciiTheme="majorHAnsi" w:hAnsiTheme="majorHAnsi" w:cstheme="majorHAnsi"/>
        </w:rPr>
        <w:t xml:space="preserve"> that </w:t>
      </w:r>
      <w:r w:rsidRPr="007B0399">
        <w:rPr>
          <w:rStyle w:val="Emphasis"/>
          <w:rFonts w:asciiTheme="majorHAnsi" w:hAnsiTheme="majorHAnsi" w:cstheme="majorHAnsi"/>
          <w:highlight w:val="cyan"/>
        </w:rPr>
        <w:t>use by one</w:t>
      </w:r>
      <w:r w:rsidRPr="007B0399">
        <w:rPr>
          <w:rStyle w:val="Emphasis"/>
          <w:rFonts w:asciiTheme="majorHAnsi" w:hAnsiTheme="majorHAnsi" w:cstheme="majorHAnsi"/>
        </w:rPr>
        <w:t xml:space="preserve"> person </w:t>
      </w:r>
      <w:r w:rsidRPr="007B0399">
        <w:rPr>
          <w:rStyle w:val="Emphasis"/>
          <w:rFonts w:asciiTheme="majorHAnsi" w:hAnsiTheme="majorHAnsi" w:cstheme="majorHAnsi"/>
          <w:highlight w:val="cyan"/>
        </w:rPr>
        <w:t>does not preclude</w:t>
      </w:r>
      <w:r w:rsidRPr="007B0399">
        <w:rPr>
          <w:rStyle w:val="Emphasis"/>
          <w:rFonts w:asciiTheme="majorHAnsi" w:hAnsiTheme="majorHAnsi" w:cstheme="majorHAnsi"/>
        </w:rPr>
        <w:t xml:space="preserve"> the enjoyment of </w:t>
      </w:r>
      <w:r w:rsidRPr="007B0399">
        <w:rPr>
          <w:rStyle w:val="Emphasis"/>
          <w:rFonts w:asciiTheme="majorHAnsi" w:hAnsiTheme="majorHAnsi" w:cstheme="majorHAnsi"/>
          <w:highlight w:val="cyan"/>
        </w:rPr>
        <w:t>other</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possessors</w:t>
      </w:r>
      <w:r w:rsidRPr="007B0399">
        <w:rPr>
          <w:rStyle w:val="Emphasis"/>
          <w:rFonts w:asciiTheme="majorHAnsi" w:hAnsiTheme="majorHAnsi" w:cstheme="majorHAnsi"/>
        </w:rPr>
        <w:t xml:space="preserve"> of tokens of the same type. </w:t>
      </w:r>
      <w:r w:rsidRPr="007B0399">
        <w:rPr>
          <w:rStyle w:val="Emphasis"/>
          <w:rFonts w:asciiTheme="majorHAnsi" w:hAnsiTheme="majorHAnsi" w:cstheme="majorHAnsi"/>
          <w:highlight w:val="cyan"/>
        </w:rPr>
        <w:t>For me to</w:t>
      </w:r>
      <w:r w:rsidRPr="007B0399">
        <w:rPr>
          <w:rStyle w:val="Emphasis"/>
          <w:rFonts w:asciiTheme="majorHAnsi" w:hAnsiTheme="majorHAnsi" w:cstheme="majorHAnsi"/>
        </w:rPr>
        <w:t xml:space="preserve"> scan and </w:t>
      </w:r>
      <w:r w:rsidRPr="007B0399">
        <w:rPr>
          <w:rStyle w:val="Emphasis"/>
          <w:rFonts w:asciiTheme="majorHAnsi" w:hAnsiTheme="majorHAnsi" w:cstheme="majorHAnsi"/>
          <w:highlight w:val="cyan"/>
        </w:rPr>
        <w:t>copy</w:t>
      </w:r>
      <w:r w:rsidRPr="007B0399">
        <w:rPr>
          <w:rStyle w:val="Emphasis"/>
          <w:rFonts w:asciiTheme="majorHAnsi" w:hAnsiTheme="majorHAnsi" w:cstheme="majorHAnsi"/>
        </w:rPr>
        <w:t xml:space="preserve"> my token copy of Lolita </w:t>
      </w:r>
      <w:r w:rsidRPr="007B0399">
        <w:rPr>
          <w:rStyle w:val="Emphasis"/>
          <w:rFonts w:asciiTheme="majorHAnsi" w:hAnsiTheme="majorHAnsi" w:cstheme="majorHAnsi"/>
          <w:highlight w:val="cyan"/>
        </w:rPr>
        <w:t>and give it to someone</w:t>
      </w:r>
      <w:r w:rsidRPr="007B0399">
        <w:rPr>
          <w:rStyle w:val="Emphasis"/>
          <w:rFonts w:asciiTheme="majorHAnsi" w:hAnsiTheme="majorHAnsi" w:cstheme="majorHAnsi"/>
        </w:rPr>
        <w:t xml:space="preserve"> else </w:t>
      </w:r>
      <w:r w:rsidRPr="007B0399">
        <w:rPr>
          <w:rStyle w:val="Emphasis"/>
          <w:rFonts w:asciiTheme="majorHAnsi" w:hAnsiTheme="majorHAnsi" w:cstheme="majorHAnsi"/>
          <w:highlight w:val="cyan"/>
        </w:rPr>
        <w:t>does not reduce my ability to enjoy</w:t>
      </w:r>
      <w:r w:rsidRPr="007B0399">
        <w:rPr>
          <w:rStyle w:val="Emphasis"/>
          <w:rFonts w:asciiTheme="majorHAnsi" w:hAnsiTheme="majorHAnsi" w:cstheme="majorHAnsi"/>
        </w:rPr>
        <w:t xml:space="preserve"> my token copy of Lolita.</w:t>
      </w:r>
      <w:r w:rsidRPr="007B0399">
        <w:rPr>
          <w:rFonts w:asciiTheme="majorHAnsi" w:hAnsiTheme="majorHAnsi" w:cstheme="majorHAnsi"/>
          <w:sz w:val="16"/>
        </w:rPr>
        <w:t xml:space="preserve"> In fact, sharing of the work would probably help me enjoy the work even more as I could engage in dialogue and interpretation of the text in unison with others. My ownership of my bicycle, on the other hand, is different. If I give my bicycle to you to ride, I can no longer enjoy it in the same way. Your possession and use of the bicycle </w:t>
      </w:r>
      <w:proofErr w:type="gramStart"/>
      <w:r w:rsidRPr="007B0399">
        <w:rPr>
          <w:rFonts w:asciiTheme="majorHAnsi" w:hAnsiTheme="majorHAnsi" w:cstheme="majorHAnsi"/>
          <w:sz w:val="16"/>
        </w:rPr>
        <w:t>is</w:t>
      </w:r>
      <w:proofErr w:type="gramEnd"/>
      <w:r w:rsidRPr="007B0399">
        <w:rPr>
          <w:rFonts w:asciiTheme="majorHAnsi" w:hAnsiTheme="majorHAnsi" w:cstheme="majorHAnsi"/>
          <w:sz w:val="16"/>
        </w:rPr>
        <w:t xml:space="preserve"> exclusive in that your use excludes usage by others. As </w:t>
      </w:r>
      <w:proofErr w:type="spellStart"/>
      <w:r w:rsidRPr="007B0399">
        <w:rPr>
          <w:rFonts w:asciiTheme="majorHAnsi" w:hAnsiTheme="majorHAnsi" w:cstheme="majorHAnsi"/>
          <w:sz w:val="16"/>
        </w:rPr>
        <w:t>Trerise</w:t>
      </w:r>
      <w:proofErr w:type="spellEnd"/>
      <w:r w:rsidRPr="007B0399">
        <w:rPr>
          <w:rFonts w:asciiTheme="majorHAnsi" w:hAnsiTheme="majorHAnsi" w:cstheme="majorHAnsi"/>
          <w:sz w:val="16"/>
        </w:rPr>
        <w:t xml:space="preserve"> (123) notes, this distinction between token and type is not philosophically unproblematic. One could challenge the claim that intellectual property involves ownership of types. </w:t>
      </w:r>
      <w:r w:rsidRPr="007B0399">
        <w:rPr>
          <w:rStyle w:val="Emphasis"/>
          <w:rFonts w:asciiTheme="majorHAnsi" w:hAnsiTheme="majorHAnsi" w:cstheme="majorHAnsi"/>
        </w:rPr>
        <w:t xml:space="preserve">Nonetheless, in </w:t>
      </w:r>
      <w:r w:rsidRPr="007B0399">
        <w:rPr>
          <w:rStyle w:val="Emphasis"/>
          <w:rFonts w:asciiTheme="majorHAnsi" w:hAnsiTheme="majorHAnsi" w:cstheme="majorHAnsi"/>
          <w:highlight w:val="cyan"/>
        </w:rPr>
        <w:t>this</w:t>
      </w:r>
      <w:r w:rsidRPr="007B0399">
        <w:rPr>
          <w:rStyle w:val="Emphasis"/>
          <w:rFonts w:asciiTheme="majorHAnsi" w:hAnsiTheme="majorHAnsi" w:cstheme="majorHAnsi"/>
        </w:rPr>
        <w:t xml:space="preserve"> simple form it helps </w:t>
      </w:r>
      <w:r w:rsidRPr="007B0399">
        <w:rPr>
          <w:rStyle w:val="Emphasis"/>
          <w:rFonts w:asciiTheme="majorHAnsi" w:hAnsiTheme="majorHAnsi" w:cstheme="majorHAnsi"/>
          <w:highlight w:val="cyan"/>
        </w:rPr>
        <w:t>make</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clear</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a</w:t>
      </w:r>
      <w:r w:rsidRPr="007B0399">
        <w:rPr>
          <w:rStyle w:val="Emphasis"/>
          <w:rFonts w:asciiTheme="majorHAnsi" w:hAnsiTheme="majorHAnsi" w:cstheme="majorHAnsi"/>
        </w:rPr>
        <w:t xml:space="preserve"> fundamental </w:t>
      </w:r>
      <w:r w:rsidRPr="007B0399">
        <w:rPr>
          <w:rStyle w:val="Emphasis"/>
          <w:rFonts w:asciiTheme="majorHAnsi" w:hAnsiTheme="majorHAnsi" w:cstheme="majorHAnsi"/>
          <w:highlight w:val="cyan"/>
        </w:rPr>
        <w:t>distinction</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between traditional</w:t>
      </w:r>
      <w:r w:rsidRPr="007B0399">
        <w:rPr>
          <w:rStyle w:val="Emphasis"/>
          <w:rFonts w:asciiTheme="majorHAnsi" w:hAnsiTheme="majorHAnsi" w:cstheme="majorHAnsi"/>
        </w:rPr>
        <w:t xml:space="preserve"> conceptions of property over land and material objects </w:t>
      </w:r>
      <w:r w:rsidRPr="007B0399">
        <w:rPr>
          <w:rStyle w:val="Emphasis"/>
          <w:rFonts w:asciiTheme="majorHAnsi" w:hAnsiTheme="majorHAnsi" w:cstheme="majorHAnsi"/>
          <w:highlight w:val="cyan"/>
        </w:rPr>
        <w:t>and</w:t>
      </w:r>
      <w:r w:rsidRPr="007B0399">
        <w:rPr>
          <w:rStyle w:val="Emphasis"/>
          <w:rFonts w:asciiTheme="majorHAnsi" w:hAnsiTheme="majorHAnsi" w:cstheme="majorHAnsi"/>
        </w:rPr>
        <w:t xml:space="preserve"> the kind of ownership of </w:t>
      </w:r>
      <w:r w:rsidRPr="007B0399">
        <w:rPr>
          <w:rStyle w:val="Emphasis"/>
          <w:rFonts w:asciiTheme="majorHAnsi" w:hAnsiTheme="majorHAnsi" w:cstheme="majorHAnsi"/>
          <w:highlight w:val="cyan"/>
        </w:rPr>
        <w:t>abstract</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objects</w:t>
      </w:r>
      <w:r w:rsidRPr="007B0399">
        <w:rPr>
          <w:rStyle w:val="Emphasis"/>
          <w:rFonts w:asciiTheme="majorHAnsi" w:hAnsiTheme="majorHAnsi" w:cstheme="majorHAnsi"/>
        </w:rPr>
        <w:t xml:space="preserve"> that occurs </w:t>
      </w:r>
      <w:r w:rsidRPr="007B0399">
        <w:rPr>
          <w:rStyle w:val="Emphasis"/>
          <w:rFonts w:asciiTheme="majorHAnsi" w:hAnsiTheme="majorHAnsi" w:cstheme="majorHAnsi"/>
          <w:highlight w:val="cyan"/>
        </w:rPr>
        <w:t>in intellectual property</w:t>
      </w:r>
      <w:r w:rsidRPr="007B0399">
        <w:rPr>
          <w:rStyle w:val="Emphasis"/>
          <w:rFonts w:asciiTheme="majorHAnsi" w:hAnsiTheme="majorHAnsi" w:cstheme="majorHAnsi"/>
        </w:rPr>
        <w:t>.</w:t>
      </w:r>
    </w:p>
    <w:p w14:paraId="152BE5DF" w14:textId="77777777" w:rsidR="00160106" w:rsidRPr="007B0399" w:rsidRDefault="00160106" w:rsidP="00160106">
      <w:pPr>
        <w:pStyle w:val="Heading4"/>
        <w:rPr>
          <w:rFonts w:asciiTheme="majorHAnsi" w:hAnsiTheme="majorHAnsi" w:cstheme="majorHAnsi"/>
        </w:rPr>
      </w:pPr>
      <w:r w:rsidRPr="007B0399">
        <w:rPr>
          <w:rFonts w:asciiTheme="majorHAnsi" w:hAnsiTheme="majorHAnsi" w:cstheme="majorHAnsi"/>
        </w:rPr>
        <w:t xml:space="preserve">B] IP is owned by the public – it’s the people’s medicine. </w:t>
      </w:r>
    </w:p>
    <w:p w14:paraId="501E5C13" w14:textId="77777777" w:rsidR="00160106" w:rsidRPr="007B0399" w:rsidRDefault="00160106" w:rsidP="00160106">
      <w:pPr>
        <w:rPr>
          <w:rFonts w:asciiTheme="majorHAnsi" w:hAnsiTheme="majorHAnsi" w:cstheme="majorHAnsi"/>
        </w:rPr>
      </w:pPr>
      <w:r w:rsidRPr="007B0399">
        <w:rPr>
          <w:rStyle w:val="Style13ptBold"/>
          <w:rFonts w:asciiTheme="majorHAnsi" w:hAnsiTheme="majorHAnsi" w:cstheme="majorHAnsi"/>
        </w:rPr>
        <w:t>Silk 5/3</w:t>
      </w:r>
      <w:r w:rsidRPr="007B0399">
        <w:rPr>
          <w:rFonts w:asciiTheme="majorHAnsi" w:hAnsiTheme="majorHAnsi" w:cstheme="majorHAnsi"/>
        </w:rPr>
        <w:t xml:space="preserve"> [Matthew S.W. Silk (PhD in philosophy from the University of Waterloo. His research specializes in philosophy of science and the nature of values. He has also published on the history of pragmatism and the work of John Dewey). “COVID-19 Vaccines and Drug Patent Laws”. The Prindle Post. May 3, 2021. Accessed 8/24/21. </w:t>
      </w:r>
      <w:hyperlink r:id="rId17" w:history="1">
        <w:r w:rsidRPr="007B0399">
          <w:rPr>
            <w:rStyle w:val="Hyperlink"/>
            <w:rFonts w:asciiTheme="majorHAnsi" w:hAnsiTheme="majorHAnsi" w:cstheme="majorHAnsi"/>
          </w:rPr>
          <w:t>https://www.prindlepost.org/2021/05/covid-19-vaccines-and-drug-patent-laws/</w:t>
        </w:r>
      </w:hyperlink>
      <w:r w:rsidRPr="007B0399">
        <w:rPr>
          <w:rFonts w:asciiTheme="majorHAnsi" w:hAnsiTheme="majorHAnsi" w:cstheme="majorHAnsi"/>
        </w:rPr>
        <w:t xml:space="preserve"> //Xu]</w:t>
      </w:r>
    </w:p>
    <w:p w14:paraId="37BF2A5B" w14:textId="77777777" w:rsidR="00160106" w:rsidRPr="007B0399" w:rsidRDefault="00160106" w:rsidP="00160106">
      <w:pPr>
        <w:rPr>
          <w:rFonts w:asciiTheme="majorHAnsi" w:hAnsiTheme="majorHAnsi" w:cstheme="majorHAnsi"/>
          <w:sz w:val="16"/>
        </w:rPr>
      </w:pPr>
      <w:r w:rsidRPr="007B0399">
        <w:rPr>
          <w:rStyle w:val="Emphasis"/>
          <w:rFonts w:asciiTheme="majorHAnsi" w:hAnsiTheme="majorHAnsi" w:cstheme="majorHAnsi"/>
          <w:highlight w:val="cyan"/>
        </w:rPr>
        <w:t>Supporters</w:t>
      </w:r>
      <w:r w:rsidRPr="007B0399">
        <w:rPr>
          <w:rStyle w:val="Emphasis"/>
          <w:rFonts w:asciiTheme="majorHAnsi" w:hAnsiTheme="majorHAnsi" w:cstheme="majorHAnsi"/>
        </w:rPr>
        <w:t xml:space="preserve"> of a waiver also </w:t>
      </w:r>
      <w:r w:rsidRPr="007B0399">
        <w:rPr>
          <w:rStyle w:val="Emphasis"/>
          <w:rFonts w:asciiTheme="majorHAnsi" w:hAnsiTheme="majorHAnsi" w:cstheme="majorHAnsi"/>
          <w:highlight w:val="cyan"/>
        </w:rPr>
        <w:t>point out</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the</w:t>
      </w:r>
      <w:r w:rsidRPr="007B0399">
        <w:rPr>
          <w:rStyle w:val="Emphasis"/>
          <w:rFonts w:asciiTheme="majorHAnsi" w:hAnsiTheme="majorHAnsi" w:cstheme="majorHAnsi"/>
        </w:rPr>
        <w:t xml:space="preserve"> massive amount of </w:t>
      </w:r>
      <w:r w:rsidRPr="007B0399">
        <w:rPr>
          <w:rStyle w:val="Emphasis"/>
          <w:rFonts w:asciiTheme="majorHAnsi" w:hAnsiTheme="majorHAnsi" w:cstheme="majorHAnsi"/>
          <w:highlight w:val="cyan"/>
        </w:rPr>
        <w:t>public funding that</w:t>
      </w:r>
      <w:r w:rsidRPr="007B0399">
        <w:rPr>
          <w:rStyle w:val="Emphasis"/>
          <w:rFonts w:asciiTheme="majorHAnsi" w:hAnsiTheme="majorHAnsi" w:cstheme="majorHAnsi"/>
        </w:rPr>
        <w:t xml:space="preserve"> pharmaceutical </w:t>
      </w:r>
      <w:r w:rsidRPr="007B0399">
        <w:rPr>
          <w:rStyle w:val="Emphasis"/>
          <w:rFonts w:asciiTheme="majorHAnsi" w:hAnsiTheme="majorHAnsi" w:cstheme="majorHAnsi"/>
          <w:highlight w:val="cyan"/>
        </w:rPr>
        <w:t>companies</w:t>
      </w:r>
      <w:r w:rsidRPr="007B0399">
        <w:rPr>
          <w:rStyle w:val="Emphasis"/>
          <w:rFonts w:asciiTheme="majorHAnsi" w:hAnsiTheme="majorHAnsi" w:cstheme="majorHAnsi"/>
        </w:rPr>
        <w:t xml:space="preserve"> have </w:t>
      </w:r>
      <w:r w:rsidRPr="007B0399">
        <w:rPr>
          <w:rStyle w:val="Emphasis"/>
          <w:rFonts w:asciiTheme="majorHAnsi" w:hAnsiTheme="majorHAnsi" w:cstheme="majorHAnsi"/>
          <w:highlight w:val="cyan"/>
        </w:rPr>
        <w:t>received</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to develop</w:t>
      </w:r>
      <w:r w:rsidRPr="007B0399">
        <w:rPr>
          <w:rStyle w:val="Emphasis"/>
          <w:rFonts w:asciiTheme="majorHAnsi" w:hAnsiTheme="majorHAnsi" w:cstheme="majorHAnsi"/>
        </w:rPr>
        <w:t xml:space="preserve"> coronavirus </w:t>
      </w:r>
      <w:r w:rsidRPr="007B0399">
        <w:rPr>
          <w:rStyle w:val="Emphasis"/>
          <w:rFonts w:asciiTheme="majorHAnsi" w:hAnsiTheme="majorHAnsi" w:cstheme="majorHAnsi"/>
          <w:highlight w:val="cyan"/>
        </w:rPr>
        <w:t>vaccines</w:t>
      </w:r>
      <w:r w:rsidRPr="007B0399">
        <w:rPr>
          <w:rStyle w:val="Emphasis"/>
          <w:rFonts w:asciiTheme="majorHAnsi" w:hAnsiTheme="majorHAnsi" w:cstheme="majorHAnsi"/>
        </w:rPr>
        <w:t xml:space="preserve"> and that much of </w:t>
      </w:r>
      <w:r w:rsidRPr="007B0399">
        <w:rPr>
          <w:rStyle w:val="Emphasis"/>
          <w:rFonts w:asciiTheme="majorHAnsi" w:hAnsiTheme="majorHAnsi" w:cstheme="majorHAnsi"/>
          <w:highlight w:val="cyan"/>
        </w:rPr>
        <w:t>the groundwork</w:t>
      </w:r>
      <w:r w:rsidRPr="007B0399">
        <w:rPr>
          <w:rStyle w:val="Emphasis"/>
          <w:rFonts w:asciiTheme="majorHAnsi" w:hAnsiTheme="majorHAnsi" w:cstheme="majorHAnsi"/>
        </w:rPr>
        <w:t xml:space="preserve"> </w:t>
      </w:r>
      <w:r w:rsidRPr="007B0399">
        <w:rPr>
          <w:rStyle w:val="Emphasis"/>
          <w:rFonts w:asciiTheme="majorHAnsi" w:hAnsiTheme="majorHAnsi" w:cstheme="majorHAnsi"/>
          <w:highlight w:val="cyan"/>
        </w:rPr>
        <w:t>for</w:t>
      </w:r>
      <w:r w:rsidRPr="007B0399">
        <w:rPr>
          <w:rStyle w:val="Emphasis"/>
          <w:rFonts w:asciiTheme="majorHAnsi" w:hAnsiTheme="majorHAnsi" w:cstheme="majorHAnsi"/>
        </w:rPr>
        <w:t xml:space="preserve"> those vaccines were </w:t>
      </w:r>
      <w:r w:rsidRPr="007B0399">
        <w:rPr>
          <w:rStyle w:val="Emphasis"/>
          <w:rFonts w:asciiTheme="majorHAnsi" w:hAnsiTheme="majorHAnsi" w:cstheme="majorHAnsi"/>
          <w:highlight w:val="cyan"/>
        </w:rPr>
        <w:t>discoveries</w:t>
      </w:r>
      <w:r w:rsidRPr="007B0399">
        <w:rPr>
          <w:rStyle w:val="Emphasis"/>
          <w:rFonts w:asciiTheme="majorHAnsi" w:hAnsiTheme="majorHAnsi" w:cstheme="majorHAnsi"/>
        </w:rPr>
        <w:t xml:space="preserve"> that </w:t>
      </w:r>
      <w:r w:rsidRPr="007B0399">
        <w:rPr>
          <w:rStyle w:val="Emphasis"/>
          <w:rFonts w:asciiTheme="majorHAnsi" w:hAnsiTheme="majorHAnsi" w:cstheme="majorHAnsi"/>
          <w:highlight w:val="cyan"/>
        </w:rPr>
        <w:t xml:space="preserve">came from </w:t>
      </w:r>
      <w:proofErr w:type="gramStart"/>
      <w:r w:rsidRPr="007B0399">
        <w:rPr>
          <w:rStyle w:val="Emphasis"/>
          <w:rFonts w:asciiTheme="majorHAnsi" w:hAnsiTheme="majorHAnsi" w:cstheme="majorHAnsi"/>
          <w:highlight w:val="cyan"/>
        </w:rPr>
        <w:t>federally-funded</w:t>
      </w:r>
      <w:proofErr w:type="gramEnd"/>
      <w:r w:rsidRPr="007B0399">
        <w:rPr>
          <w:rStyle w:val="Emphasis"/>
          <w:rFonts w:asciiTheme="majorHAnsi" w:hAnsiTheme="majorHAnsi" w:cstheme="majorHAnsi"/>
          <w:highlight w:val="cyan"/>
        </w:rPr>
        <w:t xml:space="preserve"> research</w:t>
      </w:r>
      <w:r w:rsidRPr="007B0399">
        <w:rPr>
          <w:rStyle w:val="Emphasis"/>
          <w:rFonts w:asciiTheme="majorHAnsi" w:hAnsiTheme="majorHAnsi" w:cstheme="majorHAnsi"/>
        </w:rPr>
        <w:t>. Thus, they argue that t</w:t>
      </w:r>
      <w:r w:rsidRPr="007B0399">
        <w:rPr>
          <w:rStyle w:val="Emphasis"/>
          <w:rFonts w:asciiTheme="majorHAnsi" w:hAnsiTheme="majorHAnsi" w:cstheme="majorHAnsi"/>
          <w:highlight w:val="cyan"/>
        </w:rPr>
        <w:t>he vaccine should be a “people’s vaccine” that is universally available</w:t>
      </w:r>
      <w:r w:rsidRPr="007B0399">
        <w:rPr>
          <w:rStyle w:val="Emphasis"/>
          <w:rFonts w:asciiTheme="majorHAnsi" w:hAnsiTheme="majorHAnsi" w:cstheme="majorHAnsi"/>
        </w:rPr>
        <w:t xml:space="preserve"> to all at no cost.</w:t>
      </w:r>
      <w:r w:rsidRPr="007B0399">
        <w:rPr>
          <w:rFonts w:asciiTheme="majorHAnsi" w:hAnsiTheme="majorHAnsi" w:cstheme="majorHAnsi"/>
          <w:sz w:val="16"/>
        </w:rPr>
        <w:t xml:space="preserve"> They also suggest that such a waiver would send a message of commitment to public health as opposed to prioritizing intellectual property rights.</w:t>
      </w:r>
    </w:p>
    <w:p w14:paraId="3BC8BCA6" w14:textId="77777777" w:rsidR="00160106" w:rsidRPr="007B0399" w:rsidRDefault="00160106" w:rsidP="00160106">
      <w:pPr>
        <w:rPr>
          <w:rFonts w:asciiTheme="majorHAnsi" w:hAnsiTheme="majorHAnsi" w:cstheme="majorHAnsi"/>
        </w:rPr>
      </w:pPr>
    </w:p>
    <w:p w14:paraId="1EFA131C" w14:textId="77777777" w:rsidR="00160106" w:rsidRPr="007B0399" w:rsidRDefault="00160106" w:rsidP="00160106">
      <w:pPr>
        <w:rPr>
          <w:rFonts w:asciiTheme="majorHAnsi" w:hAnsiTheme="majorHAnsi" w:cstheme="majorHAnsi"/>
        </w:rPr>
      </w:pPr>
    </w:p>
    <w:p w14:paraId="50BDB313" w14:textId="77777777" w:rsidR="00160106" w:rsidRPr="00160106" w:rsidRDefault="00160106" w:rsidP="00160106"/>
    <w:p w14:paraId="4435BFF0" w14:textId="2DDC92CB" w:rsidR="00075677" w:rsidRPr="007B0399" w:rsidRDefault="00075677" w:rsidP="00075677">
      <w:pPr>
        <w:pStyle w:val="Heading4"/>
        <w:rPr>
          <w:rFonts w:asciiTheme="majorHAnsi" w:hAnsiTheme="majorHAnsi" w:cstheme="majorHAnsi"/>
        </w:rPr>
      </w:pPr>
    </w:p>
    <w:p w14:paraId="6AE2FBC2" w14:textId="77777777" w:rsidR="00FE4405" w:rsidRPr="007B0399" w:rsidRDefault="00FE4405" w:rsidP="00FE4405">
      <w:pPr>
        <w:rPr>
          <w:rFonts w:asciiTheme="majorHAnsi" w:hAnsiTheme="majorHAnsi" w:cstheme="majorHAnsi"/>
        </w:rPr>
      </w:pPr>
    </w:p>
    <w:sectPr w:rsidR="00FE4405" w:rsidRPr="007B03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5704"/>
    <w:rsid w:val="000029E3"/>
    <w:rsid w:val="000029E8"/>
    <w:rsid w:val="00004225"/>
    <w:rsid w:val="000066CA"/>
    <w:rsid w:val="00007264"/>
    <w:rsid w:val="000076A9"/>
    <w:rsid w:val="0001384E"/>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677"/>
    <w:rsid w:val="00076094"/>
    <w:rsid w:val="0008785F"/>
    <w:rsid w:val="00090CBE"/>
    <w:rsid w:val="00094DEC"/>
    <w:rsid w:val="000A2D8A"/>
    <w:rsid w:val="000C37D8"/>
    <w:rsid w:val="000D26A6"/>
    <w:rsid w:val="000D2B90"/>
    <w:rsid w:val="000D6ED8"/>
    <w:rsid w:val="000D717B"/>
    <w:rsid w:val="00100B28"/>
    <w:rsid w:val="0010489E"/>
    <w:rsid w:val="00117316"/>
    <w:rsid w:val="001209B4"/>
    <w:rsid w:val="00160106"/>
    <w:rsid w:val="001643AB"/>
    <w:rsid w:val="001761FC"/>
    <w:rsid w:val="00182655"/>
    <w:rsid w:val="001840F2"/>
    <w:rsid w:val="00185134"/>
    <w:rsid w:val="001856C6"/>
    <w:rsid w:val="00191B5F"/>
    <w:rsid w:val="00192487"/>
    <w:rsid w:val="00193416"/>
    <w:rsid w:val="00195073"/>
    <w:rsid w:val="0019668D"/>
    <w:rsid w:val="001A25FD"/>
    <w:rsid w:val="001A5371"/>
    <w:rsid w:val="001A72C7"/>
    <w:rsid w:val="001B09B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9"/>
    <w:rsid w:val="002843B2"/>
    <w:rsid w:val="00284ED6"/>
    <w:rsid w:val="0029086C"/>
    <w:rsid w:val="00290C5A"/>
    <w:rsid w:val="00290C92"/>
    <w:rsid w:val="0029647A"/>
    <w:rsid w:val="00296504"/>
    <w:rsid w:val="002B5511"/>
    <w:rsid w:val="002B6754"/>
    <w:rsid w:val="002B7ACF"/>
    <w:rsid w:val="002E0643"/>
    <w:rsid w:val="002E392E"/>
    <w:rsid w:val="002E6BBC"/>
    <w:rsid w:val="002F1BA9"/>
    <w:rsid w:val="002F6E74"/>
    <w:rsid w:val="003106B3"/>
    <w:rsid w:val="00312601"/>
    <w:rsid w:val="0031385D"/>
    <w:rsid w:val="003171AB"/>
    <w:rsid w:val="003223B2"/>
    <w:rsid w:val="00322A67"/>
    <w:rsid w:val="00330E13"/>
    <w:rsid w:val="00335A23"/>
    <w:rsid w:val="00340707"/>
    <w:rsid w:val="00341C61"/>
    <w:rsid w:val="00351841"/>
    <w:rsid w:val="00356FB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0B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FF3"/>
    <w:rsid w:val="004B37B4"/>
    <w:rsid w:val="004B72B4"/>
    <w:rsid w:val="004C0314"/>
    <w:rsid w:val="004C0D3D"/>
    <w:rsid w:val="004C213E"/>
    <w:rsid w:val="004C376C"/>
    <w:rsid w:val="004C657F"/>
    <w:rsid w:val="004D17D8"/>
    <w:rsid w:val="004D52D8"/>
    <w:rsid w:val="004E355B"/>
    <w:rsid w:val="005028E5"/>
    <w:rsid w:val="00503735"/>
    <w:rsid w:val="00505CAE"/>
    <w:rsid w:val="00516A88"/>
    <w:rsid w:val="00522065"/>
    <w:rsid w:val="005224F2"/>
    <w:rsid w:val="00533F1C"/>
    <w:rsid w:val="00536D8B"/>
    <w:rsid w:val="005379C3"/>
    <w:rsid w:val="00545F42"/>
    <w:rsid w:val="00546D24"/>
    <w:rsid w:val="005519C2"/>
    <w:rsid w:val="005523E0"/>
    <w:rsid w:val="0055320F"/>
    <w:rsid w:val="0055699B"/>
    <w:rsid w:val="0056020A"/>
    <w:rsid w:val="00563D3D"/>
    <w:rsid w:val="005659AA"/>
    <w:rsid w:val="005676E8"/>
    <w:rsid w:val="0057042D"/>
    <w:rsid w:val="00577C12"/>
    <w:rsid w:val="00580BFC"/>
    <w:rsid w:val="00581048"/>
    <w:rsid w:val="00581203"/>
    <w:rsid w:val="0058349C"/>
    <w:rsid w:val="00585FBE"/>
    <w:rsid w:val="005870E8"/>
    <w:rsid w:val="0058789C"/>
    <w:rsid w:val="0059159E"/>
    <w:rsid w:val="005A238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AC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EE2"/>
    <w:rsid w:val="00696A16"/>
    <w:rsid w:val="00697A50"/>
    <w:rsid w:val="006A4840"/>
    <w:rsid w:val="006A52A0"/>
    <w:rsid w:val="006A7E1D"/>
    <w:rsid w:val="006B68DF"/>
    <w:rsid w:val="006C3A56"/>
    <w:rsid w:val="006D13F4"/>
    <w:rsid w:val="006D6AED"/>
    <w:rsid w:val="006E6D0B"/>
    <w:rsid w:val="006F126E"/>
    <w:rsid w:val="006F32C9"/>
    <w:rsid w:val="006F3834"/>
    <w:rsid w:val="006F5693"/>
    <w:rsid w:val="006F5D4C"/>
    <w:rsid w:val="00712B09"/>
    <w:rsid w:val="00717B01"/>
    <w:rsid w:val="007227D9"/>
    <w:rsid w:val="0072491F"/>
    <w:rsid w:val="00725598"/>
    <w:rsid w:val="007374A1"/>
    <w:rsid w:val="00752712"/>
    <w:rsid w:val="00753A84"/>
    <w:rsid w:val="00757E72"/>
    <w:rsid w:val="007611F5"/>
    <w:rsid w:val="007619E4"/>
    <w:rsid w:val="00761E75"/>
    <w:rsid w:val="0076495E"/>
    <w:rsid w:val="00765FC8"/>
    <w:rsid w:val="00775694"/>
    <w:rsid w:val="007862F0"/>
    <w:rsid w:val="00793F46"/>
    <w:rsid w:val="007A1325"/>
    <w:rsid w:val="007A1A18"/>
    <w:rsid w:val="007A3BAF"/>
    <w:rsid w:val="007B0399"/>
    <w:rsid w:val="007B53D8"/>
    <w:rsid w:val="007C22C5"/>
    <w:rsid w:val="007C57E1"/>
    <w:rsid w:val="007C5811"/>
    <w:rsid w:val="007D2DF5"/>
    <w:rsid w:val="007D451A"/>
    <w:rsid w:val="007D5E3E"/>
    <w:rsid w:val="007D7596"/>
    <w:rsid w:val="007E242C"/>
    <w:rsid w:val="007E6631"/>
    <w:rsid w:val="00803A12"/>
    <w:rsid w:val="00805417"/>
    <w:rsid w:val="008151EF"/>
    <w:rsid w:val="008266F9"/>
    <w:rsid w:val="008267E2"/>
    <w:rsid w:val="00826A9B"/>
    <w:rsid w:val="00834842"/>
    <w:rsid w:val="00835704"/>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AA3"/>
    <w:rsid w:val="00892798"/>
    <w:rsid w:val="0089418F"/>
    <w:rsid w:val="00897C29"/>
    <w:rsid w:val="008A1A9C"/>
    <w:rsid w:val="008A4633"/>
    <w:rsid w:val="008B032E"/>
    <w:rsid w:val="008C0FA2"/>
    <w:rsid w:val="008C2342"/>
    <w:rsid w:val="008C32B6"/>
    <w:rsid w:val="008C77B6"/>
    <w:rsid w:val="008D1B91"/>
    <w:rsid w:val="008D724A"/>
    <w:rsid w:val="008E7A3E"/>
    <w:rsid w:val="008F41FD"/>
    <w:rsid w:val="008F4479"/>
    <w:rsid w:val="008F4BA0"/>
    <w:rsid w:val="00901726"/>
    <w:rsid w:val="00920E6A"/>
    <w:rsid w:val="00931816"/>
    <w:rsid w:val="00932C71"/>
    <w:rsid w:val="00936AF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D50A2"/>
    <w:rsid w:val="009D7C7B"/>
    <w:rsid w:val="009E160D"/>
    <w:rsid w:val="009F1CBB"/>
    <w:rsid w:val="009F3305"/>
    <w:rsid w:val="009F6FB2"/>
    <w:rsid w:val="00A071C0"/>
    <w:rsid w:val="00A22670"/>
    <w:rsid w:val="00A24B35"/>
    <w:rsid w:val="00A271BA"/>
    <w:rsid w:val="00A27F86"/>
    <w:rsid w:val="00A431C6"/>
    <w:rsid w:val="00A44C3E"/>
    <w:rsid w:val="00A53D66"/>
    <w:rsid w:val="00A54315"/>
    <w:rsid w:val="00A6043B"/>
    <w:rsid w:val="00A60FBC"/>
    <w:rsid w:val="00A65C0B"/>
    <w:rsid w:val="00A7539D"/>
    <w:rsid w:val="00A776BA"/>
    <w:rsid w:val="00A81FD2"/>
    <w:rsid w:val="00A8441A"/>
    <w:rsid w:val="00A8674A"/>
    <w:rsid w:val="00A93BB0"/>
    <w:rsid w:val="00A96E24"/>
    <w:rsid w:val="00AA6F6E"/>
    <w:rsid w:val="00AB122B"/>
    <w:rsid w:val="00AB21B0"/>
    <w:rsid w:val="00AB48D3"/>
    <w:rsid w:val="00AE0243"/>
    <w:rsid w:val="00AE1BAD"/>
    <w:rsid w:val="00AE2124"/>
    <w:rsid w:val="00AE24BC"/>
    <w:rsid w:val="00AE3E3F"/>
    <w:rsid w:val="00AF2516"/>
    <w:rsid w:val="00AF4760"/>
    <w:rsid w:val="00AF55D4"/>
    <w:rsid w:val="00AF5D47"/>
    <w:rsid w:val="00B0505F"/>
    <w:rsid w:val="00B05C2D"/>
    <w:rsid w:val="00B12933"/>
    <w:rsid w:val="00B12B88"/>
    <w:rsid w:val="00B137E0"/>
    <w:rsid w:val="00B13BC8"/>
    <w:rsid w:val="00B22B3F"/>
    <w:rsid w:val="00B24662"/>
    <w:rsid w:val="00B3569C"/>
    <w:rsid w:val="00B43676"/>
    <w:rsid w:val="00B46FF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A63"/>
    <w:rsid w:val="00C07769"/>
    <w:rsid w:val="00C07D05"/>
    <w:rsid w:val="00C10856"/>
    <w:rsid w:val="00C203FA"/>
    <w:rsid w:val="00C244F5"/>
    <w:rsid w:val="00C3164F"/>
    <w:rsid w:val="00C31B5E"/>
    <w:rsid w:val="00C34D3E"/>
    <w:rsid w:val="00C35B37"/>
    <w:rsid w:val="00C3747A"/>
    <w:rsid w:val="00C37F29"/>
    <w:rsid w:val="00C52528"/>
    <w:rsid w:val="00C56DCC"/>
    <w:rsid w:val="00C57075"/>
    <w:rsid w:val="00C72AFE"/>
    <w:rsid w:val="00C81619"/>
    <w:rsid w:val="00CA013C"/>
    <w:rsid w:val="00CA6D6D"/>
    <w:rsid w:val="00CA7C4F"/>
    <w:rsid w:val="00CC4A82"/>
    <w:rsid w:val="00CC7A4E"/>
    <w:rsid w:val="00CD1359"/>
    <w:rsid w:val="00CD3CD2"/>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392"/>
    <w:rsid w:val="00D37C90"/>
    <w:rsid w:val="00D43A8C"/>
    <w:rsid w:val="00D53072"/>
    <w:rsid w:val="00D61A4E"/>
    <w:rsid w:val="00D634EA"/>
    <w:rsid w:val="00D713A1"/>
    <w:rsid w:val="00D77956"/>
    <w:rsid w:val="00D80F0C"/>
    <w:rsid w:val="00D92077"/>
    <w:rsid w:val="00D951E2"/>
    <w:rsid w:val="00D9565A"/>
    <w:rsid w:val="00DB2337"/>
    <w:rsid w:val="00DB5AC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681"/>
    <w:rsid w:val="00E0717B"/>
    <w:rsid w:val="00E15598"/>
    <w:rsid w:val="00E20D65"/>
    <w:rsid w:val="00E353A2"/>
    <w:rsid w:val="00E36881"/>
    <w:rsid w:val="00E42E4C"/>
    <w:rsid w:val="00E47013"/>
    <w:rsid w:val="00E5237D"/>
    <w:rsid w:val="00E541F9"/>
    <w:rsid w:val="00E57B79"/>
    <w:rsid w:val="00E63419"/>
    <w:rsid w:val="00E64496"/>
    <w:rsid w:val="00E72115"/>
    <w:rsid w:val="00E8322E"/>
    <w:rsid w:val="00E862C7"/>
    <w:rsid w:val="00E903E0"/>
    <w:rsid w:val="00EA1115"/>
    <w:rsid w:val="00EA39EB"/>
    <w:rsid w:val="00EA470B"/>
    <w:rsid w:val="00EA58CE"/>
    <w:rsid w:val="00EB33FF"/>
    <w:rsid w:val="00EB3D1A"/>
    <w:rsid w:val="00EB7100"/>
    <w:rsid w:val="00EC2759"/>
    <w:rsid w:val="00EC4CC2"/>
    <w:rsid w:val="00EC7106"/>
    <w:rsid w:val="00ED0120"/>
    <w:rsid w:val="00ED3BBA"/>
    <w:rsid w:val="00ED42E6"/>
    <w:rsid w:val="00ED4E12"/>
    <w:rsid w:val="00EE051B"/>
    <w:rsid w:val="00EE54B4"/>
    <w:rsid w:val="00EF1AD8"/>
    <w:rsid w:val="00EF2B5C"/>
    <w:rsid w:val="00EF4626"/>
    <w:rsid w:val="00EF7794"/>
    <w:rsid w:val="00F02046"/>
    <w:rsid w:val="00F053D8"/>
    <w:rsid w:val="00F07888"/>
    <w:rsid w:val="00F1313D"/>
    <w:rsid w:val="00F201E7"/>
    <w:rsid w:val="00F204E0"/>
    <w:rsid w:val="00F20B16"/>
    <w:rsid w:val="00F21C79"/>
    <w:rsid w:val="00F238C9"/>
    <w:rsid w:val="00F23CA5"/>
    <w:rsid w:val="00F277AA"/>
    <w:rsid w:val="00F31955"/>
    <w:rsid w:val="00F31C86"/>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4405"/>
    <w:rsid w:val="00FF33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588A2E"/>
  <w14:defaultImageDpi w14:val="300"/>
  <w15:docId w15:val="{D7AF21E6-B3DB-DD4E-BA7B-BCD7C8BDA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5F4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45F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5F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45F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9"/>
    <w:unhideWhenUsed/>
    <w:qFormat/>
    <w:rsid w:val="00545F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5F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5F42"/>
  </w:style>
  <w:style w:type="character" w:customStyle="1" w:styleId="Heading1Char">
    <w:name w:val="Heading 1 Char"/>
    <w:aliases w:val="Pocket Char"/>
    <w:basedOn w:val="DefaultParagraphFont"/>
    <w:link w:val="Heading1"/>
    <w:uiPriority w:val="9"/>
    <w:rsid w:val="00545F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45F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45F4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545F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45F42"/>
    <w:rPr>
      <w:b/>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ci"/>
    <w:basedOn w:val="DefaultParagraphFont"/>
    <w:uiPriority w:val="1"/>
    <w:qFormat/>
    <w:rsid w:val="00545F42"/>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20"/>
    <w:qFormat/>
    <w:rsid w:val="00545F42"/>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545F42"/>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C"/>
    <w:basedOn w:val="DefaultParagraphFont"/>
    <w:uiPriority w:val="99"/>
    <w:unhideWhenUsed/>
    <w:rsid w:val="00545F42"/>
    <w:rPr>
      <w:color w:val="auto"/>
      <w:u w:val="none"/>
    </w:rPr>
  </w:style>
  <w:style w:type="paragraph" w:styleId="DocumentMap">
    <w:name w:val="Document Map"/>
    <w:basedOn w:val="Normal"/>
    <w:link w:val="DocumentMapChar"/>
    <w:uiPriority w:val="99"/>
    <w:semiHidden/>
    <w:unhideWhenUsed/>
    <w:rsid w:val="00545F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5F42"/>
    <w:rPr>
      <w:rFonts w:ascii="Lucida Grande" w:hAnsi="Lucida Grande" w:cs="Lucida Grande"/>
    </w:rPr>
  </w:style>
  <w:style w:type="paragraph" w:customStyle="1" w:styleId="textbold">
    <w:name w:val="text bold"/>
    <w:basedOn w:val="Normal"/>
    <w:link w:val="Emphasis"/>
    <w:uiPriority w:val="20"/>
    <w:qFormat/>
    <w:rsid w:val="00CD3CD2"/>
    <w:pPr>
      <w:ind w:left="720"/>
      <w:jc w:val="both"/>
    </w:pPr>
    <w:rPr>
      <w:b/>
      <w:iCs/>
      <w:u w:val="single"/>
      <w:bdr w:val="single" w:sz="12" w:space="0" w:color="auto"/>
    </w:rPr>
  </w:style>
  <w:style w:type="paragraph" w:styleId="NormalWeb">
    <w:name w:val="Normal (Web)"/>
    <w:basedOn w:val="Normal"/>
    <w:uiPriority w:val="99"/>
    <w:semiHidden/>
    <w:unhideWhenUsed/>
    <w:rsid w:val="00757E7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432080">
      <w:bodyDiv w:val="1"/>
      <w:marLeft w:val="0"/>
      <w:marRight w:val="0"/>
      <w:marTop w:val="0"/>
      <w:marBottom w:val="0"/>
      <w:divBdr>
        <w:top w:val="none" w:sz="0" w:space="0" w:color="auto"/>
        <w:left w:val="none" w:sz="0" w:space="0" w:color="auto"/>
        <w:bottom w:val="none" w:sz="0" w:space="0" w:color="auto"/>
        <w:right w:val="none" w:sz="0" w:space="0" w:color="auto"/>
      </w:divBdr>
      <w:divsChild>
        <w:div w:id="954946510">
          <w:marLeft w:val="0"/>
          <w:marRight w:val="0"/>
          <w:marTop w:val="0"/>
          <w:marBottom w:val="0"/>
          <w:divBdr>
            <w:top w:val="none" w:sz="0" w:space="0" w:color="auto"/>
            <w:left w:val="none" w:sz="0" w:space="0" w:color="auto"/>
            <w:bottom w:val="none" w:sz="0" w:space="0" w:color="auto"/>
            <w:right w:val="none" w:sz="0" w:space="0" w:color="auto"/>
          </w:divBdr>
          <w:divsChild>
            <w:div w:id="1004088204">
              <w:marLeft w:val="0"/>
              <w:marRight w:val="0"/>
              <w:marTop w:val="0"/>
              <w:marBottom w:val="0"/>
              <w:divBdr>
                <w:top w:val="none" w:sz="0" w:space="0" w:color="auto"/>
                <w:left w:val="none" w:sz="0" w:space="0" w:color="auto"/>
                <w:bottom w:val="none" w:sz="0" w:space="0" w:color="auto"/>
                <w:right w:val="none" w:sz="0" w:space="0" w:color="auto"/>
              </w:divBdr>
              <w:divsChild>
                <w:div w:id="168481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52629">
          <w:marLeft w:val="0"/>
          <w:marRight w:val="0"/>
          <w:marTop w:val="0"/>
          <w:marBottom w:val="0"/>
          <w:divBdr>
            <w:top w:val="none" w:sz="0" w:space="0" w:color="auto"/>
            <w:left w:val="none" w:sz="0" w:space="0" w:color="auto"/>
            <w:bottom w:val="none" w:sz="0" w:space="0" w:color="auto"/>
            <w:right w:val="none" w:sz="0" w:space="0" w:color="auto"/>
          </w:divBdr>
        </w:div>
      </w:divsChild>
    </w:div>
    <w:div w:id="1351183466">
      <w:bodyDiv w:val="1"/>
      <w:marLeft w:val="0"/>
      <w:marRight w:val="0"/>
      <w:marTop w:val="0"/>
      <w:marBottom w:val="0"/>
      <w:divBdr>
        <w:top w:val="none" w:sz="0" w:space="0" w:color="auto"/>
        <w:left w:val="none" w:sz="0" w:space="0" w:color="auto"/>
        <w:bottom w:val="none" w:sz="0" w:space="0" w:color="auto"/>
        <w:right w:val="none" w:sz="0" w:space="0" w:color="auto"/>
      </w:divBdr>
    </w:div>
    <w:div w:id="14092263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16/01/05/why-libertarians-should-support-a-strong-patent-system/id=64438/"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sdupdate.com/2019/a-statistical-analysis-of-side-bias-on-the-2019-january-february-lincoln-douglas-debate-topic/" TargetMode="External"/><Relationship Id="rId17" Type="http://schemas.openxmlformats.org/officeDocument/2006/relationships/hyperlink" Target="https://www.prindlepost.org/2021/05/covid-19-vaccines-and-drug-patent-laws/" TargetMode="External"/><Relationship Id="rId2" Type="http://schemas.openxmlformats.org/officeDocument/2006/relationships/customXml" Target="../customXml/item2.xml"/><Relationship Id="rId16" Type="http://schemas.openxmlformats.org/officeDocument/2006/relationships/hyperlink" Target="https://digitalcommons.usf.edu/cgi/viewcontent.cgi?referer=&amp;httpsredir=1&amp;article=5290&amp;context=et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wcat.berkeley.edu/record/1119327/files/fulltext.pdf" TargetMode="External"/><Relationship Id="rId5" Type="http://schemas.openxmlformats.org/officeDocument/2006/relationships/numbering" Target="numbering.xml"/><Relationship Id="rId15" Type="http://schemas.openxmlformats.org/officeDocument/2006/relationships/hyperlink" Target="https://www.prindlepost.org/2021/05/covid-19-vaccines-and-drug-patent-laws/" TargetMode="External"/><Relationship Id="rId10" Type="http://schemas.openxmlformats.org/officeDocument/2006/relationships/hyperlink" Target="https://pubmed.ncbi.nlm.nih.gov/15842722/"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 Id="rId14" Type="http://schemas.openxmlformats.org/officeDocument/2006/relationships/hyperlink" Target="https://www.ipwatchdog.com/2016/01/05/why-libertarians-should-support-a-strong-patent-system/id=644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1</Pages>
  <Words>5275</Words>
  <Characters>30074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35279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59</cp:revision>
  <dcterms:created xsi:type="dcterms:W3CDTF">2021-09-26T17:05:00Z</dcterms:created>
  <dcterms:modified xsi:type="dcterms:W3CDTF">2021-09-26T18:52:00Z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