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04502" w14:textId="5FA40F5A" w:rsidR="00E42E4C" w:rsidRDefault="007F3953" w:rsidP="007F3953">
      <w:pPr>
        <w:pStyle w:val="Heading1"/>
      </w:pPr>
      <w:r>
        <w:t>1NC</w:t>
      </w:r>
    </w:p>
    <w:p w14:paraId="33EDDBD1" w14:textId="77777777" w:rsidR="007F3953" w:rsidRPr="007F3953" w:rsidRDefault="007F3953" w:rsidP="007F3953"/>
    <w:sectPr w:rsidR="007F3953" w:rsidRPr="007F3953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7F3953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7F3953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07DA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D455B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3EC9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326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75B617"/>
  <w14:defaultImageDpi w14:val="300"/>
  <w15:docId w15:val="{807C3F1F-546F-6F46-8E33-4EEA4C3B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7F3953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7F395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7F395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7F395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7F3953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7F39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F3953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7F3953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7F3953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7F3953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7F3953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7F3953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7F3953"/>
    <w:rPr>
      <w:b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7F3953"/>
    <w:rPr>
      <w:rFonts w:ascii="Calibri" w:hAnsi="Calibri" w:cs="Calibri"/>
      <w:b/>
      <w:i w:val="0"/>
      <w:iCs/>
      <w:sz w:val="22"/>
      <w:u w:val="single"/>
      <w:bdr w:val="single" w:sz="12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7F3953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7F3953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F3953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3953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ps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Shreyas Kapavarapu</cp:lastModifiedBy>
  <cp:revision>1</cp:revision>
  <dcterms:created xsi:type="dcterms:W3CDTF">2021-12-04T13:55:00Z</dcterms:created>
  <dcterms:modified xsi:type="dcterms:W3CDTF">2021-12-04T13:55:00Z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