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D86DA" w14:textId="24A86FAE" w:rsidR="00E42E4C" w:rsidRPr="002D2CFE" w:rsidRDefault="00C25320" w:rsidP="00C25320">
      <w:pPr>
        <w:pStyle w:val="Heading1"/>
        <w:rPr>
          <w:rFonts w:asciiTheme="majorHAnsi" w:hAnsiTheme="majorHAnsi" w:cstheme="majorHAnsi"/>
        </w:rPr>
      </w:pPr>
      <w:r w:rsidRPr="002D2CFE">
        <w:rPr>
          <w:rFonts w:asciiTheme="majorHAnsi" w:hAnsiTheme="majorHAnsi" w:cstheme="majorHAnsi"/>
        </w:rPr>
        <w:t>1NC</w:t>
      </w:r>
    </w:p>
    <w:p w14:paraId="6CD13D0D" w14:textId="121BE49B" w:rsidR="00C25320" w:rsidRPr="002D2CFE" w:rsidRDefault="00C25320" w:rsidP="00C25320">
      <w:pPr>
        <w:pStyle w:val="Heading2"/>
        <w:rPr>
          <w:rFonts w:asciiTheme="majorHAnsi" w:hAnsiTheme="majorHAnsi" w:cstheme="majorHAnsi"/>
        </w:rPr>
      </w:pPr>
      <w:r w:rsidRPr="002D2CFE">
        <w:rPr>
          <w:rFonts w:asciiTheme="majorHAnsi" w:hAnsiTheme="majorHAnsi" w:cstheme="majorHAnsi"/>
        </w:rPr>
        <w:t>1</w:t>
      </w:r>
    </w:p>
    <w:p w14:paraId="4D991EFF"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Interpretation: “Private entities” is a generic bare plural. The </w:t>
      </w:r>
      <w:proofErr w:type="spellStart"/>
      <w:r w:rsidRPr="002D2CFE">
        <w:rPr>
          <w:rFonts w:asciiTheme="majorHAnsi" w:hAnsiTheme="majorHAnsi" w:cstheme="majorHAnsi"/>
        </w:rPr>
        <w:t>aff</w:t>
      </w:r>
      <w:proofErr w:type="spellEnd"/>
      <w:r w:rsidRPr="002D2CFE">
        <w:rPr>
          <w:rFonts w:asciiTheme="majorHAnsi" w:hAnsiTheme="majorHAnsi" w:cstheme="majorHAnsi"/>
        </w:rPr>
        <w:t xml:space="preserve"> may not defend that a subset of nations </w:t>
      </w:r>
      <w:proofErr w:type="gramStart"/>
      <w:r w:rsidRPr="002D2CFE">
        <w:rPr>
          <w:rFonts w:asciiTheme="majorHAnsi" w:hAnsiTheme="majorHAnsi" w:cstheme="majorHAnsi"/>
        </w:rPr>
        <w:t>ban</w:t>
      </w:r>
      <w:proofErr w:type="gramEnd"/>
      <w:r w:rsidRPr="002D2CFE">
        <w:rPr>
          <w:rFonts w:asciiTheme="majorHAnsi" w:hAnsiTheme="majorHAnsi" w:cstheme="majorHAnsi"/>
        </w:rPr>
        <w:t xml:space="preserve"> the appropriation of outer space.</w:t>
      </w:r>
    </w:p>
    <w:p w14:paraId="0646FFC5" w14:textId="77777777" w:rsidR="00C25320" w:rsidRPr="002D2CFE" w:rsidRDefault="00C25320" w:rsidP="00C25320">
      <w:pPr>
        <w:rPr>
          <w:rFonts w:asciiTheme="majorHAnsi" w:hAnsiTheme="majorHAnsi" w:cstheme="majorHAnsi"/>
        </w:rPr>
      </w:pPr>
      <w:proofErr w:type="spellStart"/>
      <w:r w:rsidRPr="002D2CFE">
        <w:rPr>
          <w:rStyle w:val="Heading4Char"/>
          <w:rFonts w:asciiTheme="majorHAnsi" w:hAnsiTheme="majorHAnsi" w:cstheme="majorHAnsi"/>
        </w:rPr>
        <w:t>Nebel</w:t>
      </w:r>
      <w:proofErr w:type="spellEnd"/>
      <w:r w:rsidRPr="002D2CFE">
        <w:rPr>
          <w:rStyle w:val="Heading4Char"/>
          <w:rFonts w:asciiTheme="majorHAnsi" w:hAnsiTheme="majorHAnsi" w:cstheme="majorHAnsi"/>
        </w:rPr>
        <w:t xml:space="preserve"> 19</w:t>
      </w:r>
      <w:r w:rsidRPr="002D2CFE">
        <w:rPr>
          <w:rFonts w:asciiTheme="majorHAnsi" w:hAnsiTheme="majorHAnsi" w:cstheme="majorHAnsi"/>
        </w:rPr>
        <w:t xml:space="preserve">. [Jake </w:t>
      </w:r>
      <w:proofErr w:type="spellStart"/>
      <w:r w:rsidRPr="002D2CFE">
        <w:rPr>
          <w:rFonts w:asciiTheme="majorHAnsi" w:hAnsiTheme="majorHAnsi" w:cstheme="majorHAnsi"/>
        </w:rPr>
        <w:t>Nebel</w:t>
      </w:r>
      <w:proofErr w:type="spellEnd"/>
      <w:r w:rsidRPr="002D2CFE">
        <w:rPr>
          <w:rFonts w:asciiTheme="majorHAnsi" w:hAnsiTheme="majorHAnsi" w:cstheme="majorHAns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2D2CFE">
        <w:rPr>
          <w:rFonts w:asciiTheme="majorHAnsi" w:hAnsiTheme="majorHAnsi" w:cstheme="majorHAnsi"/>
        </w:rPr>
        <w:t>Vbriefly</w:t>
      </w:r>
      <w:proofErr w:type="spellEnd"/>
      <w:r w:rsidRPr="002D2CFE">
        <w:rPr>
          <w:rFonts w:asciiTheme="majorHAnsi" w:hAnsiTheme="majorHAnsi" w:cstheme="majorHAnsi"/>
        </w:rPr>
        <w:t xml:space="preserve">. August 12, 2019. </w:t>
      </w:r>
      <w:hyperlink r:id="rId9" w:history="1">
        <w:r w:rsidRPr="002D2CFE">
          <w:rPr>
            <w:rStyle w:val="Hyperlink"/>
            <w:rFonts w:asciiTheme="majorHAnsi" w:hAnsiTheme="majorHAnsi" w:cstheme="majorHAnsi"/>
          </w:rPr>
          <w:t>https://www.vbriefly.com/2019/08/12/genericity-on-the-standardized-tests-resolution/?fbclid=IwAR0hUkKdDzHWrNeqEVI7m59pwsnmqLl490n4uRLQTe7bWmWDO_avWCNzi14</w:t>
        </w:r>
      </w:hyperlink>
      <w:r w:rsidRPr="002D2CFE">
        <w:rPr>
          <w:rStyle w:val="Hyperlink"/>
          <w:rFonts w:asciiTheme="majorHAnsi" w:hAnsiTheme="majorHAnsi" w:cstheme="majorHAnsi"/>
        </w:rPr>
        <w:t xml:space="preserve"> TG</w:t>
      </w:r>
    </w:p>
    <w:p w14:paraId="6CCEE7F4" w14:textId="77777777" w:rsidR="00C25320" w:rsidRPr="002D2CFE" w:rsidRDefault="00C25320" w:rsidP="00C25320">
      <w:pPr>
        <w:rPr>
          <w:rFonts w:asciiTheme="majorHAnsi" w:hAnsiTheme="majorHAnsi" w:cstheme="majorHAnsi"/>
        </w:rPr>
      </w:pPr>
      <w:r w:rsidRPr="002D2CFE">
        <w:rPr>
          <w:rFonts w:asciiTheme="majorHAnsi" w:hAnsiTheme="majorHAnsi" w:cstheme="majorHAnsi"/>
        </w:rPr>
        <w:t xml:space="preserve">Both distinctions are important. </w:t>
      </w:r>
      <w:r w:rsidRPr="00A743C5">
        <w:rPr>
          <w:rStyle w:val="StyleUnderline"/>
          <w:rFonts w:asciiTheme="majorHAnsi" w:hAnsiTheme="majorHAnsi" w:cstheme="majorHAnsi"/>
          <w:highlight w:val="cyan"/>
        </w:rPr>
        <w:t>Generic</w:t>
      </w:r>
      <w:r w:rsidRPr="002D2CFE">
        <w:rPr>
          <w:rStyle w:val="StyleUnderline"/>
          <w:rFonts w:asciiTheme="majorHAnsi" w:hAnsiTheme="majorHAnsi" w:cstheme="majorHAnsi"/>
        </w:rPr>
        <w:t xml:space="preserve"> resolutions </w:t>
      </w:r>
      <w:r w:rsidRPr="00A743C5">
        <w:rPr>
          <w:rStyle w:val="StyleUnderline"/>
          <w:rFonts w:asciiTheme="majorHAnsi" w:hAnsiTheme="majorHAnsi" w:cstheme="majorHAnsi"/>
          <w:highlight w:val="cyan"/>
        </w:rPr>
        <w:t>can’t be affirmed by</w:t>
      </w:r>
      <w:r w:rsidRPr="002D2CFE">
        <w:rPr>
          <w:rStyle w:val="StyleUnderline"/>
          <w:rFonts w:asciiTheme="majorHAnsi" w:hAnsiTheme="majorHAnsi" w:cstheme="majorHAnsi"/>
        </w:rPr>
        <w:t xml:space="preserve"> specifying </w:t>
      </w:r>
      <w:proofErr w:type="gramStart"/>
      <w:r w:rsidRPr="00A743C5">
        <w:rPr>
          <w:rStyle w:val="StyleUnderline"/>
          <w:rFonts w:asciiTheme="majorHAnsi" w:hAnsiTheme="majorHAnsi" w:cstheme="majorHAnsi"/>
          <w:highlight w:val="cyan"/>
        </w:rPr>
        <w:t>particular instances</w:t>
      </w:r>
      <w:proofErr w:type="gramEnd"/>
      <w:r w:rsidRPr="002D2CFE">
        <w:rPr>
          <w:rStyle w:val="StyleUnderline"/>
          <w:rFonts w:asciiTheme="majorHAnsi" w:hAnsiTheme="majorHAnsi" w:cstheme="majorHAnsi"/>
        </w:rPr>
        <w:t>.</w:t>
      </w:r>
      <w:r w:rsidRPr="002D2CFE">
        <w:rPr>
          <w:rFonts w:asciiTheme="majorHAnsi" w:hAnsiTheme="majorHAnsi" w:cstheme="majorHAnsi"/>
        </w:rPr>
        <w:t xml:space="preserve"> But, since generics tolerate exceptions, plan-inclusive counterplans (PICs) do not negate generic resolutions.</w:t>
      </w:r>
    </w:p>
    <w:p w14:paraId="58A56F1B" w14:textId="77777777" w:rsidR="00C25320" w:rsidRPr="002D2CFE" w:rsidRDefault="00C25320" w:rsidP="00C25320">
      <w:pPr>
        <w:rPr>
          <w:rFonts w:asciiTheme="majorHAnsi" w:hAnsiTheme="majorHAnsi" w:cstheme="majorHAnsi"/>
        </w:rPr>
      </w:pPr>
      <w:r w:rsidRPr="002D2CFE">
        <w:rPr>
          <w:rFonts w:asciiTheme="majorHAnsi" w:hAnsiTheme="majorHAnsi" w:cstheme="majorHAnsi"/>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DA43533" w14:textId="77777777" w:rsidR="00C25320" w:rsidRPr="002D2CFE" w:rsidRDefault="00C25320" w:rsidP="00C25320">
      <w:pPr>
        <w:rPr>
          <w:rFonts w:asciiTheme="majorHAnsi" w:hAnsiTheme="majorHAnsi" w:cstheme="majorHAnsi"/>
        </w:rPr>
      </w:pPr>
      <w:r w:rsidRPr="002D2CFE">
        <w:rPr>
          <w:rFonts w:asciiTheme="majorHAnsi" w:hAnsiTheme="majorHAnsi" w:cstheme="majorHAnsi"/>
        </w:rP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F99CFEC" w14:textId="77777777" w:rsidR="00C25320" w:rsidRPr="002D2CFE" w:rsidRDefault="00C25320" w:rsidP="00C25320">
      <w:pPr>
        <w:rPr>
          <w:rFonts w:asciiTheme="majorHAnsi" w:hAnsiTheme="majorHAnsi" w:cstheme="majorHAnsi"/>
        </w:rPr>
      </w:pPr>
      <w:r w:rsidRPr="002D2CFE">
        <w:rPr>
          <w:rFonts w:asciiTheme="majorHAnsi" w:hAnsiTheme="majorHAnsi" w:cstheme="majorHAnsi"/>
        </w:rPr>
        <w:t xml:space="preserve"> </w:t>
      </w:r>
      <w:r w:rsidRPr="002D2CFE">
        <w:rPr>
          <w:rStyle w:val="StyleUnderline"/>
          <w:rFonts w:asciiTheme="majorHAnsi" w:hAnsiTheme="majorHAnsi" w:cstheme="majorHAnsi"/>
        </w:rPr>
        <w:t xml:space="preserve">“Colleges and universities” </w:t>
      </w:r>
      <w:proofErr w:type="gramStart"/>
      <w:r w:rsidRPr="002D2CFE">
        <w:rPr>
          <w:rStyle w:val="StyleUnderline"/>
          <w:rFonts w:asciiTheme="majorHAnsi" w:hAnsiTheme="majorHAnsi" w:cstheme="majorHAnsi"/>
        </w:rPr>
        <w:t>is</w:t>
      </w:r>
      <w:proofErr w:type="gramEnd"/>
      <w:r w:rsidRPr="002D2CFE">
        <w:rPr>
          <w:rStyle w:val="StyleUnderline"/>
          <w:rFonts w:asciiTheme="majorHAnsi" w:hAnsiTheme="majorHAnsi" w:cstheme="majorHAnsi"/>
        </w:rPr>
        <w:t xml:space="preserve"> a generic bare plural</w:t>
      </w:r>
      <w:r w:rsidRPr="002D2CFE">
        <w:rPr>
          <w:rFonts w:asciiTheme="majorHAnsi" w:hAnsiTheme="majorHAnsi" w:cstheme="majorHAnsi"/>
        </w:rPr>
        <w:t>. I don’t think this claim should require any argument, when you think about it, but here are a few reasons.</w:t>
      </w:r>
    </w:p>
    <w:p w14:paraId="4ACA8E3D" w14:textId="77777777" w:rsidR="00C25320" w:rsidRPr="002D2CFE" w:rsidRDefault="00C25320" w:rsidP="00C25320">
      <w:pPr>
        <w:rPr>
          <w:rFonts w:asciiTheme="majorHAnsi" w:hAnsiTheme="majorHAnsi" w:cstheme="majorHAnsi"/>
        </w:rPr>
      </w:pPr>
      <w:r w:rsidRPr="002D2CFE">
        <w:rPr>
          <w:rFonts w:asciiTheme="majorHAnsi" w:hAnsiTheme="majorHAnsi" w:cstheme="majorHAnsi"/>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7BF9D97" w14:textId="77777777" w:rsidR="00C25320" w:rsidRPr="002D2CFE" w:rsidRDefault="00C25320" w:rsidP="00C25320">
      <w:pPr>
        <w:rPr>
          <w:rStyle w:val="StyleUnderline"/>
          <w:rFonts w:asciiTheme="majorHAnsi" w:hAnsiTheme="majorHAnsi" w:cstheme="majorHAnsi"/>
        </w:rPr>
      </w:pPr>
      <w:r w:rsidRPr="002D2CFE">
        <w:rPr>
          <w:rStyle w:val="StyleUnderline"/>
          <w:rFonts w:asciiTheme="majorHAnsi" w:hAnsiTheme="majorHAnsi" w:cstheme="majorHAnsi"/>
        </w:rPr>
        <w:t xml:space="preserve">Second, </w:t>
      </w:r>
      <w:r w:rsidRPr="00A743C5">
        <w:rPr>
          <w:rStyle w:val="StyleUnderline"/>
          <w:rFonts w:asciiTheme="majorHAnsi" w:hAnsiTheme="majorHAnsi" w:cstheme="majorHAnsi"/>
          <w:highlight w:val="cyan"/>
        </w:rPr>
        <w:t>“colleges</w:t>
      </w:r>
      <w:r w:rsidRPr="002D2CFE">
        <w:rPr>
          <w:rStyle w:val="StyleUnderline"/>
          <w:rFonts w:asciiTheme="majorHAnsi" w:hAnsiTheme="majorHAnsi" w:cstheme="majorHAnsi"/>
        </w:rPr>
        <w:t xml:space="preserve"> and universities” </w:t>
      </w:r>
      <w:r w:rsidRPr="00A743C5">
        <w:rPr>
          <w:rStyle w:val="StyleUnderline"/>
          <w:rFonts w:asciiTheme="majorHAnsi" w:hAnsiTheme="majorHAnsi" w:cstheme="majorHAnsi"/>
          <w:highlight w:val="cyan"/>
        </w:rPr>
        <w:t>fails the </w:t>
      </w:r>
      <w:hyperlink r:id="rId10" w:anchor="IsolGeneInte" w:history="1">
        <w:r w:rsidRPr="00A743C5">
          <w:rPr>
            <w:rStyle w:val="StyleUnderline"/>
            <w:rFonts w:asciiTheme="majorHAnsi" w:hAnsiTheme="majorHAnsi" w:cstheme="majorHAnsi"/>
            <w:highlight w:val="cyan"/>
          </w:rPr>
          <w:t>upward-entailment test</w:t>
        </w:r>
      </w:hyperlink>
      <w:r w:rsidRPr="00A743C5">
        <w:rPr>
          <w:rStyle w:val="StyleUnderline"/>
          <w:rFonts w:asciiTheme="majorHAnsi" w:hAnsiTheme="majorHAnsi" w:cstheme="majorHAnsi"/>
          <w:highlight w:val="cyan"/>
        </w:rPr>
        <w:t xml:space="preserve"> for existential</w:t>
      </w:r>
      <w:r w:rsidRPr="002D2CFE">
        <w:rPr>
          <w:rStyle w:val="StyleUnderline"/>
          <w:rFonts w:asciiTheme="majorHAnsi" w:hAnsiTheme="majorHAnsi" w:cstheme="majorHAnsi"/>
        </w:rPr>
        <w:t xml:space="preserve"> uses of </w:t>
      </w:r>
      <w:r w:rsidRPr="00A743C5">
        <w:rPr>
          <w:rStyle w:val="StyleUnderline"/>
          <w:rFonts w:asciiTheme="majorHAnsi" w:hAnsiTheme="majorHAnsi" w:cstheme="majorHAnsi"/>
          <w:highlight w:val="cyan"/>
        </w:rPr>
        <w:t>bare plurals</w:t>
      </w:r>
      <w:r w:rsidRPr="002D2CFE">
        <w:rPr>
          <w:rFonts w:asciiTheme="majorHAnsi" w:hAnsiTheme="majorHAnsi" w:cstheme="majorHAnsi"/>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A743C5">
        <w:rPr>
          <w:rStyle w:val="StyleUnderline"/>
          <w:rFonts w:asciiTheme="majorHAnsi" w:hAnsiTheme="majorHAnsi" w:cstheme="majorHAnsi"/>
          <w:highlight w:val="cyan"/>
        </w:rPr>
        <w:t xml:space="preserve">Colleges </w:t>
      </w:r>
      <w:r w:rsidRPr="002D2CFE">
        <w:rPr>
          <w:rStyle w:val="StyleUnderline"/>
          <w:rFonts w:asciiTheme="majorHAnsi" w:hAnsiTheme="majorHAnsi" w:cstheme="majorHAnsi"/>
        </w:rPr>
        <w:t xml:space="preserve">and universities </w:t>
      </w:r>
      <w:r w:rsidRPr="00A743C5">
        <w:rPr>
          <w:rStyle w:val="StyleUnderline"/>
          <w:rFonts w:asciiTheme="majorHAnsi" w:hAnsiTheme="majorHAnsi" w:cstheme="majorHAnsi"/>
          <w:highlight w:val="cyan"/>
        </w:rPr>
        <w:t>ought not consider the SAT.”</w:t>
      </w:r>
      <w:r w:rsidRPr="002D2CFE">
        <w:rPr>
          <w:rFonts w:asciiTheme="majorHAnsi" w:hAnsiTheme="majorHAnsi" w:cstheme="majorHAnsi"/>
        </w:rPr>
        <w:t xml:space="preserve"> (To isolate “colleges and universities,” I’ve eliminated the other bare plurals in the resolution; it cannot plausibly be generic in the isolated case but existential in the resolution.) </w:t>
      </w:r>
      <w:r w:rsidRPr="002D2CFE">
        <w:rPr>
          <w:rStyle w:val="StyleUnderline"/>
          <w:rFonts w:asciiTheme="majorHAnsi" w:hAnsiTheme="majorHAnsi" w:cstheme="majorHAnsi"/>
        </w:rPr>
        <w:t xml:space="preserve">This sentence </w:t>
      </w:r>
      <w:r w:rsidRPr="00A743C5">
        <w:rPr>
          <w:rStyle w:val="StyleUnderline"/>
          <w:rFonts w:asciiTheme="majorHAnsi" w:hAnsiTheme="majorHAnsi" w:cstheme="majorHAnsi"/>
          <w:highlight w:val="cyan"/>
        </w:rPr>
        <w:t>does not entail the more general statement that educational institutions ought not consider the SAT.</w:t>
      </w:r>
      <w:r w:rsidRPr="002D2CFE">
        <w:rPr>
          <w:rStyle w:val="StyleUnderline"/>
          <w:rFonts w:asciiTheme="majorHAnsi" w:hAnsiTheme="majorHAnsi" w:cstheme="majorHAnsi"/>
        </w:rPr>
        <w:t xml:space="preserve"> This shows that “colleges and universities” is </w:t>
      </w:r>
      <w:proofErr w:type="gramStart"/>
      <w:r w:rsidRPr="002D2CFE">
        <w:rPr>
          <w:rStyle w:val="StyleUnderline"/>
          <w:rFonts w:asciiTheme="majorHAnsi" w:hAnsiTheme="majorHAnsi" w:cstheme="majorHAnsi"/>
        </w:rPr>
        <w:t>generic, because</w:t>
      </w:r>
      <w:proofErr w:type="gramEnd"/>
      <w:r w:rsidRPr="002D2CFE">
        <w:rPr>
          <w:rStyle w:val="StyleUnderline"/>
          <w:rFonts w:asciiTheme="majorHAnsi" w:hAnsiTheme="majorHAnsi" w:cstheme="majorHAnsi"/>
        </w:rPr>
        <w:t xml:space="preserve"> it fails the upward-entailment test for existential bare plurals.</w:t>
      </w:r>
    </w:p>
    <w:p w14:paraId="6D0D851E" w14:textId="77777777" w:rsidR="00C25320" w:rsidRPr="002D2CFE" w:rsidRDefault="00C25320" w:rsidP="00C25320">
      <w:pPr>
        <w:rPr>
          <w:rFonts w:asciiTheme="majorHAnsi" w:hAnsiTheme="majorHAnsi" w:cstheme="majorHAnsi"/>
          <w:u w:val="single"/>
        </w:rPr>
      </w:pPr>
      <w:r w:rsidRPr="002D2CFE">
        <w:rPr>
          <w:rStyle w:val="StyleUnderline"/>
          <w:rFonts w:asciiTheme="majorHAnsi" w:hAnsiTheme="majorHAnsi" w:cstheme="majorHAnsi"/>
        </w:rPr>
        <w:t xml:space="preserve">Third, </w:t>
      </w:r>
      <w:r w:rsidRPr="00A743C5">
        <w:rPr>
          <w:rStyle w:val="StyleUnderline"/>
          <w:rFonts w:asciiTheme="majorHAnsi" w:hAnsiTheme="majorHAnsi" w:cstheme="majorHAnsi"/>
          <w:highlight w:val="cyan"/>
        </w:rPr>
        <w:t xml:space="preserve">“colleges </w:t>
      </w:r>
      <w:r w:rsidRPr="002D2CFE">
        <w:rPr>
          <w:rStyle w:val="StyleUnderline"/>
          <w:rFonts w:asciiTheme="majorHAnsi" w:hAnsiTheme="majorHAnsi" w:cstheme="majorHAnsi"/>
        </w:rPr>
        <w:t xml:space="preserve">and universities” </w:t>
      </w:r>
      <w:r w:rsidRPr="00A743C5">
        <w:rPr>
          <w:rStyle w:val="StyleUnderline"/>
          <w:rFonts w:asciiTheme="majorHAnsi" w:hAnsiTheme="majorHAnsi" w:cstheme="majorHAnsi"/>
          <w:highlight w:val="cyan"/>
        </w:rPr>
        <w:t>fails the adverb of quantification test for existential bare plurals</w:t>
      </w:r>
      <w:r w:rsidRPr="002D2CFE">
        <w:rPr>
          <w:rStyle w:val="StyleUnderline"/>
          <w:rFonts w:asciiTheme="majorHAnsi" w:hAnsiTheme="majorHAnsi" w:cstheme="majorHAnsi"/>
        </w:rPr>
        <w:t>. Consider the sentence, “</w:t>
      </w:r>
      <w:r w:rsidRPr="00A743C5">
        <w:rPr>
          <w:rStyle w:val="StyleUnderline"/>
          <w:rFonts w:asciiTheme="majorHAnsi" w:hAnsiTheme="majorHAnsi" w:cstheme="majorHAnsi"/>
          <w:highlight w:val="cyan"/>
        </w:rPr>
        <w:t>Dogs are barking outside my window</w:t>
      </w:r>
      <w:r w:rsidRPr="002D2CFE">
        <w:rPr>
          <w:rStyle w:val="StyleUnderline"/>
          <w:rFonts w:asciiTheme="majorHAnsi" w:hAnsiTheme="majorHAnsi" w:cstheme="majorHAnsi"/>
        </w:rPr>
        <w:t xml:space="preserve">.” This sentence </w:t>
      </w:r>
      <w:r w:rsidRPr="00A743C5">
        <w:rPr>
          <w:rStyle w:val="StyleUnderline"/>
          <w:rFonts w:asciiTheme="majorHAnsi" w:hAnsiTheme="majorHAnsi" w:cstheme="majorHAnsi"/>
          <w:highlight w:val="cyan"/>
        </w:rPr>
        <w:t>expresses an existential</w:t>
      </w:r>
      <w:r w:rsidRPr="002D2CFE">
        <w:rPr>
          <w:rStyle w:val="StyleUnderline"/>
          <w:rFonts w:asciiTheme="majorHAnsi" w:hAnsiTheme="majorHAnsi" w:cstheme="majorHAnsi"/>
        </w:rPr>
        <w:t xml:space="preserve"> statement that is </w:t>
      </w:r>
      <w:r w:rsidRPr="00A743C5">
        <w:rPr>
          <w:rStyle w:val="StyleUnderline"/>
          <w:rFonts w:asciiTheme="majorHAnsi" w:hAnsiTheme="majorHAnsi" w:cstheme="majorHAnsi"/>
          <w:highlight w:val="cyan"/>
        </w:rPr>
        <w:t>true just in case there are some dogs barking</w:t>
      </w:r>
      <w:r w:rsidRPr="002D2CFE">
        <w:rPr>
          <w:rStyle w:val="StyleUnderline"/>
          <w:rFonts w:asciiTheme="majorHAnsi" w:hAnsiTheme="majorHAnsi" w:cstheme="majorHAnsi"/>
        </w:rPr>
        <w:t xml:space="preserve"> outside my window. One test of this appeals to the drastic change of meaning caused by </w:t>
      </w:r>
      <w:r w:rsidRPr="00A743C5">
        <w:rPr>
          <w:rStyle w:val="StyleUnderline"/>
          <w:rFonts w:asciiTheme="majorHAnsi" w:hAnsiTheme="majorHAnsi" w:cstheme="majorHAnsi"/>
          <w:highlight w:val="cyan"/>
        </w:rPr>
        <w:t>inserting any adverb of quantification</w:t>
      </w:r>
      <w:r w:rsidRPr="002D2CFE">
        <w:rPr>
          <w:rStyle w:val="StyleUnderline"/>
          <w:rFonts w:asciiTheme="majorHAnsi" w:hAnsiTheme="majorHAnsi" w:cstheme="majorHAnsi"/>
        </w:rPr>
        <w:t xml:space="preserve"> (e.g., always, sometimes, generally, often, seldom, never, ever). You </w:t>
      </w:r>
      <w:r w:rsidRPr="00A743C5">
        <w:rPr>
          <w:rStyle w:val="StyleUnderline"/>
          <w:rFonts w:asciiTheme="majorHAnsi" w:hAnsiTheme="majorHAnsi" w:cstheme="majorHAnsi"/>
          <w:highlight w:val="cyan"/>
        </w:rPr>
        <w:t>cannot add</w:t>
      </w:r>
      <w:r w:rsidRPr="002D2CFE">
        <w:rPr>
          <w:rStyle w:val="StyleUnderline"/>
          <w:rFonts w:asciiTheme="majorHAnsi" w:hAnsiTheme="majorHAnsi" w:cstheme="majorHAnsi"/>
        </w:rPr>
        <w:t xml:space="preserve"> any such adverb into the sentence without drastically changing its </w:t>
      </w:r>
      <w:r w:rsidRPr="00A743C5">
        <w:rPr>
          <w:rStyle w:val="StyleUnderline"/>
          <w:rFonts w:asciiTheme="majorHAnsi" w:hAnsiTheme="majorHAnsi" w:cstheme="majorHAnsi"/>
          <w:highlight w:val="cyan"/>
        </w:rPr>
        <w:t>meaning</w:t>
      </w:r>
      <w:r w:rsidRPr="002D2CFE">
        <w:rPr>
          <w:rStyle w:val="StyleUnderline"/>
          <w:rFonts w:asciiTheme="majorHAnsi" w:hAnsiTheme="majorHAnsi" w:cstheme="majorHAnsi"/>
        </w:rPr>
        <w:t xml:space="preserve">. To apply this test to the resolution, let’s again isolate the bare plural subject: “Colleges and universities ought not consider the SAT.” Adding generally (“Colleges and </w:t>
      </w:r>
      <w:proofErr w:type="spellStart"/>
      <w:r w:rsidRPr="002D2CFE">
        <w:rPr>
          <w:rStyle w:val="StyleUnderline"/>
          <w:rFonts w:asciiTheme="majorHAnsi" w:hAnsiTheme="majorHAnsi" w:cstheme="majorHAnsi"/>
        </w:rPr>
        <w:t>universitiesz</w:t>
      </w:r>
      <w:proofErr w:type="spellEnd"/>
      <w:r w:rsidRPr="002D2CFE">
        <w:rPr>
          <w:rStyle w:val="StyleUnderline"/>
          <w:rFonts w:asciiTheme="majorHAnsi" w:hAnsiTheme="majorHAnsi" w:cstheme="majorHAnsi"/>
        </w:rPr>
        <w:t xml:space="preserve"> generally ought not consider the SAT”) or ever (“Colleges and universities ought not ever consider the SAT”) result in comparatively minor changes of meaning. </w:t>
      </w:r>
      <w:r w:rsidRPr="002D2CFE">
        <w:rPr>
          <w:rFonts w:asciiTheme="majorHAnsi" w:hAnsiTheme="majorHAnsi" w:cstheme="majorHAnsi"/>
        </w:rPr>
        <w:t xml:space="preserve">(Note that this test doesn’t require there to be no change of meaning and doesn’t have to work for every adverb of quantification.) This strongly suggests what we already know: that </w:t>
      </w:r>
      <w:r w:rsidRPr="002D2CFE">
        <w:rPr>
          <w:rStyle w:val="StyleUnderline"/>
          <w:rFonts w:asciiTheme="majorHAnsi" w:hAnsiTheme="majorHAnsi" w:cstheme="majorHAnsi"/>
        </w:rPr>
        <w:t xml:space="preserve">“colleges and universities” is generic rather than existential in the resolution. </w:t>
      </w:r>
    </w:p>
    <w:p w14:paraId="3AB8B2E1"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It applies to “private entities” – adding “generally” to the </w:t>
      </w:r>
      <w:proofErr w:type="spellStart"/>
      <w:r w:rsidRPr="002D2CFE">
        <w:rPr>
          <w:rFonts w:asciiTheme="majorHAnsi" w:hAnsiTheme="majorHAnsi" w:cstheme="majorHAnsi"/>
        </w:rPr>
        <w:t>rez</w:t>
      </w:r>
      <w:proofErr w:type="spellEnd"/>
      <w:r w:rsidRPr="002D2CFE">
        <w:rPr>
          <w:rFonts w:asciiTheme="majorHAnsi" w:hAnsiTheme="majorHAnsi" w:cstheme="majorHAnsi"/>
        </w:rPr>
        <w:t xml:space="preserve"> doesn’t substantially change its meaning and the </w:t>
      </w:r>
      <w:proofErr w:type="spellStart"/>
      <w:r w:rsidRPr="002D2CFE">
        <w:rPr>
          <w:rFonts w:asciiTheme="majorHAnsi" w:hAnsiTheme="majorHAnsi" w:cstheme="majorHAnsi"/>
        </w:rPr>
        <w:t>rez</w:t>
      </w:r>
      <w:proofErr w:type="spellEnd"/>
      <w:r w:rsidRPr="002D2CFE">
        <w:rPr>
          <w:rFonts w:asciiTheme="majorHAnsi" w:hAnsiTheme="majorHAnsi" w:cstheme="majorHAnsi"/>
        </w:rPr>
        <w:t xml:space="preserve"> doesn’t entail that all entities ought to ban private appropriation </w:t>
      </w:r>
    </w:p>
    <w:p w14:paraId="5AB339A1"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Net benefits - </w:t>
      </w:r>
    </w:p>
    <w:p w14:paraId="28B6B1CD"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[1] Limits – 195 recognized countries plus combinations and specific entities within countries makes negating impossible especially with no unifying </w:t>
      </w:r>
      <w:proofErr w:type="spellStart"/>
      <w:r w:rsidRPr="002D2CFE">
        <w:rPr>
          <w:rFonts w:asciiTheme="majorHAnsi" w:hAnsiTheme="majorHAnsi" w:cstheme="majorHAnsi"/>
        </w:rPr>
        <w:t>disads</w:t>
      </w:r>
      <w:proofErr w:type="spellEnd"/>
      <w:r w:rsidRPr="002D2CFE">
        <w:rPr>
          <w:rFonts w:asciiTheme="majorHAnsi" w:hAnsiTheme="majorHAnsi" w:cstheme="majorHAnsi"/>
        </w:rPr>
        <w:t xml:space="preserve"> against different policies, </w:t>
      </w:r>
      <w:proofErr w:type="gramStart"/>
      <w:r w:rsidRPr="002D2CFE">
        <w:rPr>
          <w:rFonts w:asciiTheme="majorHAnsi" w:hAnsiTheme="majorHAnsi" w:cstheme="majorHAnsi"/>
        </w:rPr>
        <w:t>implementation</w:t>
      </w:r>
      <w:proofErr w:type="gramEnd"/>
      <w:r w:rsidRPr="002D2CFE">
        <w:rPr>
          <w:rFonts w:asciiTheme="majorHAnsi" w:hAnsiTheme="majorHAnsi" w:cstheme="majorHAnsi"/>
        </w:rPr>
        <w:t xml:space="preserve"> and regulation procedures</w:t>
      </w:r>
    </w:p>
    <w:p w14:paraId="03CFD6EC" w14:textId="77777777" w:rsidR="00C25320" w:rsidRPr="002D2CFE" w:rsidRDefault="00C25320" w:rsidP="00C25320">
      <w:pPr>
        <w:rPr>
          <w:rFonts w:asciiTheme="majorHAnsi" w:hAnsiTheme="majorHAnsi" w:cstheme="majorHAnsi"/>
        </w:rPr>
      </w:pPr>
    </w:p>
    <w:p w14:paraId="5774E038"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[2] Precision outweighs – it determines which </w:t>
      </w:r>
      <w:proofErr w:type="spellStart"/>
      <w:r w:rsidRPr="002D2CFE">
        <w:rPr>
          <w:rFonts w:asciiTheme="majorHAnsi" w:hAnsiTheme="majorHAnsi" w:cstheme="majorHAnsi"/>
        </w:rPr>
        <w:t>interps</w:t>
      </w:r>
      <w:proofErr w:type="spellEnd"/>
      <w:r w:rsidRPr="002D2CFE">
        <w:rPr>
          <w:rFonts w:asciiTheme="majorHAnsi" w:hAnsiTheme="majorHAnsi" w:cstheme="majorHAnsi"/>
        </w:rPr>
        <w:t xml:space="preserve"> your ballot can endorse by providing the only salient focal point for debates—if their </w:t>
      </w:r>
      <w:proofErr w:type="spellStart"/>
      <w:r w:rsidRPr="002D2CFE">
        <w:rPr>
          <w:rFonts w:asciiTheme="majorHAnsi" w:hAnsiTheme="majorHAnsi" w:cstheme="majorHAnsi"/>
        </w:rPr>
        <w:t>interp</w:t>
      </w:r>
      <w:proofErr w:type="spellEnd"/>
      <w:r w:rsidRPr="002D2CFE">
        <w:rPr>
          <w:rFonts w:asciiTheme="majorHAnsi" w:hAnsiTheme="majorHAnsi" w:cstheme="majorHAnsi"/>
        </w:rPr>
        <w:t xml:space="preserve"> is not premised on the text of the resolution, its benefits are irrelevant to the question of topicality since it fails to interpret the topic. Plan </w:t>
      </w:r>
      <w:proofErr w:type="spellStart"/>
      <w:r w:rsidRPr="002D2CFE">
        <w:rPr>
          <w:rFonts w:asciiTheme="majorHAnsi" w:hAnsiTheme="majorHAnsi" w:cstheme="majorHAnsi"/>
        </w:rPr>
        <w:t>affs</w:t>
      </w:r>
      <w:proofErr w:type="spellEnd"/>
      <w:r w:rsidRPr="002D2CFE">
        <w:rPr>
          <w:rFonts w:asciiTheme="majorHAnsi" w:hAnsiTheme="majorHAnsi" w:cstheme="majorHAnsi"/>
        </w:rPr>
        <w:t xml:space="preserve"> just lead to </w:t>
      </w:r>
      <w:proofErr w:type="spellStart"/>
      <w:r w:rsidRPr="002D2CFE">
        <w:rPr>
          <w:rFonts w:asciiTheme="majorHAnsi" w:hAnsiTheme="majorHAnsi" w:cstheme="majorHAnsi"/>
        </w:rPr>
        <w:t>cheatier</w:t>
      </w:r>
      <w:proofErr w:type="spellEnd"/>
      <w:r w:rsidRPr="002D2CFE">
        <w:rPr>
          <w:rFonts w:asciiTheme="majorHAnsi" w:hAnsiTheme="majorHAnsi" w:cstheme="majorHAnsi"/>
        </w:rPr>
        <w:t xml:space="preserve"> pics anyways since the neg </w:t>
      </w:r>
      <w:proofErr w:type="gramStart"/>
      <w:r w:rsidRPr="002D2CFE">
        <w:rPr>
          <w:rFonts w:asciiTheme="majorHAnsi" w:hAnsiTheme="majorHAnsi" w:cstheme="majorHAnsi"/>
        </w:rPr>
        <w:t>has to</w:t>
      </w:r>
      <w:proofErr w:type="gramEnd"/>
      <w:r w:rsidRPr="002D2CFE">
        <w:rPr>
          <w:rFonts w:asciiTheme="majorHAnsi" w:hAnsiTheme="majorHAnsi" w:cstheme="majorHAnsi"/>
        </w:rPr>
        <w:t xml:space="preserve"> default to generics</w:t>
      </w:r>
    </w:p>
    <w:p w14:paraId="39CA9EEF"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Fairness and education are voters – </w:t>
      </w:r>
      <w:proofErr w:type="spellStart"/>
      <w:r w:rsidRPr="002D2CFE">
        <w:rPr>
          <w:rFonts w:asciiTheme="majorHAnsi" w:hAnsiTheme="majorHAnsi" w:cstheme="majorHAnsi"/>
        </w:rPr>
        <w:t>its</w:t>
      </w:r>
      <w:proofErr w:type="spellEnd"/>
      <w:r w:rsidRPr="002D2CFE">
        <w:rPr>
          <w:rFonts w:asciiTheme="majorHAnsi" w:hAnsiTheme="majorHAnsi" w:cstheme="majorHAnsi"/>
        </w:rPr>
        <w:t xml:space="preserve"> how judges evaluate rounds and why schools fund debate</w:t>
      </w:r>
    </w:p>
    <w:p w14:paraId="2D400174"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DTD – it’s key to norm set and deter future abuse</w:t>
      </w:r>
    </w:p>
    <w:p w14:paraId="0B8495B0"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Competing </w:t>
      </w:r>
      <w:proofErr w:type="spellStart"/>
      <w:r w:rsidRPr="002D2CFE">
        <w:rPr>
          <w:rFonts w:asciiTheme="majorHAnsi" w:hAnsiTheme="majorHAnsi" w:cstheme="majorHAnsi"/>
        </w:rPr>
        <w:t>interps</w:t>
      </w:r>
      <w:proofErr w:type="spellEnd"/>
      <w:r w:rsidRPr="002D2CFE">
        <w:rPr>
          <w:rFonts w:asciiTheme="majorHAnsi" w:hAnsiTheme="majorHAnsi" w:cstheme="majorHAnsi"/>
        </w:rPr>
        <w:t xml:space="preserve"> – Reasonability invites arbitrary judge intervention and a race to the bottom of questionable argumentation – it also collapses since </w:t>
      </w:r>
      <w:proofErr w:type="spellStart"/>
      <w:r w:rsidRPr="002D2CFE">
        <w:rPr>
          <w:rFonts w:asciiTheme="majorHAnsi" w:hAnsiTheme="majorHAnsi" w:cstheme="majorHAnsi"/>
        </w:rPr>
        <w:t>brightlines</w:t>
      </w:r>
      <w:proofErr w:type="spellEnd"/>
      <w:r w:rsidRPr="002D2CFE">
        <w:rPr>
          <w:rFonts w:asciiTheme="majorHAnsi" w:hAnsiTheme="majorHAnsi" w:cstheme="majorHAnsi"/>
        </w:rPr>
        <w:t xml:space="preserve"> operate on an offense-defense paradigm</w:t>
      </w:r>
    </w:p>
    <w:p w14:paraId="786F2C8B"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5C0CC5C2" w14:textId="77777777" w:rsidR="00C25320" w:rsidRPr="002D2CFE" w:rsidRDefault="00C25320" w:rsidP="00C25320">
      <w:pPr>
        <w:rPr>
          <w:rFonts w:asciiTheme="majorHAnsi" w:hAnsiTheme="majorHAnsi" w:cstheme="majorHAnsi"/>
        </w:rPr>
      </w:pPr>
    </w:p>
    <w:p w14:paraId="531DDB7C" w14:textId="62600C40" w:rsidR="00C25320" w:rsidRPr="002D2CFE" w:rsidRDefault="00C25320" w:rsidP="00C25320">
      <w:pPr>
        <w:pStyle w:val="Heading2"/>
        <w:rPr>
          <w:rFonts w:asciiTheme="majorHAnsi" w:hAnsiTheme="majorHAnsi" w:cstheme="majorHAnsi"/>
        </w:rPr>
      </w:pPr>
      <w:r w:rsidRPr="002D2CFE">
        <w:rPr>
          <w:rFonts w:asciiTheme="majorHAnsi" w:hAnsiTheme="majorHAnsi" w:cstheme="majorHAnsi"/>
        </w:rPr>
        <w:t>2</w:t>
      </w:r>
    </w:p>
    <w:p w14:paraId="1709FAFD"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CP Text: The People’s Republic of China should </w:t>
      </w:r>
    </w:p>
    <w:p w14:paraId="74EE699D" w14:textId="77777777" w:rsidR="00C25320" w:rsidRPr="002D2CFE" w:rsidRDefault="00C25320" w:rsidP="00C25320">
      <w:pPr>
        <w:pStyle w:val="Heading4"/>
        <w:numPr>
          <w:ilvl w:val="0"/>
          <w:numId w:val="12"/>
        </w:numPr>
        <w:rPr>
          <w:rFonts w:asciiTheme="majorHAnsi" w:hAnsiTheme="majorHAnsi" w:cstheme="majorHAnsi"/>
        </w:rPr>
      </w:pPr>
      <w:r w:rsidRPr="002D2CFE">
        <w:rPr>
          <w:rFonts w:asciiTheme="majorHAnsi" w:hAnsiTheme="majorHAnsi" w:cstheme="majorHAnsi"/>
        </w:rPr>
        <w:t>end all private appropriation of outer space except for Asteroid Mining.</w:t>
      </w:r>
    </w:p>
    <w:p w14:paraId="7956A497" w14:textId="77777777" w:rsidR="00C25320" w:rsidRPr="002D2CFE" w:rsidRDefault="00C25320" w:rsidP="00C25320">
      <w:pPr>
        <w:pStyle w:val="Heading4"/>
        <w:numPr>
          <w:ilvl w:val="0"/>
          <w:numId w:val="12"/>
        </w:numPr>
        <w:rPr>
          <w:rFonts w:asciiTheme="majorHAnsi" w:hAnsiTheme="majorHAnsi" w:cstheme="majorHAnsi"/>
        </w:rPr>
      </w:pPr>
      <w:r w:rsidRPr="002D2CFE">
        <w:rPr>
          <w:rFonts w:asciiTheme="majorHAnsi" w:hAnsiTheme="majorHAnsi" w:cstheme="majorHAnsi"/>
        </w:rPr>
        <w:t>de-militarize its civilian, military, and commercial space industry.</w:t>
      </w:r>
    </w:p>
    <w:p w14:paraId="0BF53F1A" w14:textId="77777777" w:rsidR="00C25320" w:rsidRPr="002D2CFE" w:rsidRDefault="00C25320" w:rsidP="00C25320">
      <w:pPr>
        <w:pStyle w:val="Heading4"/>
        <w:numPr>
          <w:ilvl w:val="0"/>
          <w:numId w:val="12"/>
        </w:numPr>
        <w:rPr>
          <w:rFonts w:asciiTheme="majorHAnsi" w:hAnsiTheme="majorHAnsi" w:cstheme="majorHAnsi"/>
        </w:rPr>
      </w:pPr>
      <w:r w:rsidRPr="002D2CFE">
        <w:rPr>
          <w:rFonts w:asciiTheme="majorHAnsi" w:hAnsiTheme="majorHAnsi" w:cstheme="majorHAnsi"/>
        </w:rPr>
        <w:t xml:space="preserve">dismantle and remove ASAT weapons. </w:t>
      </w:r>
    </w:p>
    <w:p w14:paraId="5A8280DD" w14:textId="77777777" w:rsidR="00C25320" w:rsidRPr="002D2CFE" w:rsidRDefault="00C25320" w:rsidP="00C25320">
      <w:pPr>
        <w:pStyle w:val="Heading4"/>
        <w:numPr>
          <w:ilvl w:val="0"/>
          <w:numId w:val="12"/>
        </w:numPr>
        <w:rPr>
          <w:rFonts w:asciiTheme="majorHAnsi" w:hAnsiTheme="majorHAnsi" w:cstheme="majorHAnsi"/>
        </w:rPr>
      </w:pPr>
      <w:r w:rsidRPr="002D2CFE">
        <w:rPr>
          <w:rFonts w:asciiTheme="majorHAnsi" w:hAnsiTheme="majorHAnsi" w:cstheme="majorHAnsi"/>
        </w:rPr>
        <w:t xml:space="preserve">dismantle the People’s Liberation Army. </w:t>
      </w:r>
    </w:p>
    <w:p w14:paraId="5B9695DF" w14:textId="77777777" w:rsidR="00C25320" w:rsidRPr="002D2CFE" w:rsidRDefault="00C25320" w:rsidP="00C25320">
      <w:pPr>
        <w:pStyle w:val="Heading4"/>
        <w:numPr>
          <w:ilvl w:val="0"/>
          <w:numId w:val="12"/>
        </w:numPr>
        <w:rPr>
          <w:rFonts w:asciiTheme="majorHAnsi" w:hAnsiTheme="majorHAnsi" w:cstheme="majorHAnsi"/>
        </w:rPr>
      </w:pPr>
      <w:r w:rsidRPr="002D2CFE">
        <w:rPr>
          <w:rFonts w:asciiTheme="majorHAnsi" w:hAnsiTheme="majorHAnsi" w:cstheme="majorHAnsi"/>
        </w:rPr>
        <w:t xml:space="preserve">end China-Russian cooperation in Outer Space. </w:t>
      </w:r>
    </w:p>
    <w:p w14:paraId="3B0061F5"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The Counterplan solves the Case – solves Advantage 1 and 2 since it’s about Space Militarization which the CP </w:t>
      </w:r>
      <w:r w:rsidRPr="002D2CFE">
        <w:rPr>
          <w:rFonts w:asciiTheme="majorHAnsi" w:hAnsiTheme="majorHAnsi" w:cstheme="majorHAnsi"/>
          <w:u w:val="single"/>
        </w:rPr>
        <w:t>explicitly</w:t>
      </w:r>
      <w:r w:rsidRPr="002D2CFE">
        <w:rPr>
          <w:rFonts w:asciiTheme="majorHAnsi" w:hAnsiTheme="majorHAnsi" w:cstheme="majorHAnsi"/>
        </w:rPr>
        <w:t xml:space="preserve"> gets rid of. Concede Space Key to </w:t>
      </w:r>
      <w:proofErr w:type="spellStart"/>
      <w:r w:rsidRPr="002D2CFE">
        <w:rPr>
          <w:rFonts w:asciiTheme="majorHAnsi" w:hAnsiTheme="majorHAnsi" w:cstheme="majorHAnsi"/>
        </w:rPr>
        <w:t>Heg</w:t>
      </w:r>
      <w:proofErr w:type="spellEnd"/>
      <w:r w:rsidRPr="002D2CFE">
        <w:rPr>
          <w:rFonts w:asciiTheme="majorHAnsi" w:hAnsiTheme="majorHAnsi" w:cstheme="majorHAnsi"/>
        </w:rPr>
        <w:t xml:space="preserve"> – means the CP access </w:t>
      </w:r>
      <w:proofErr w:type="gramStart"/>
      <w:r w:rsidRPr="002D2CFE">
        <w:rPr>
          <w:rFonts w:asciiTheme="majorHAnsi" w:hAnsiTheme="majorHAnsi" w:cstheme="majorHAnsi"/>
          <w:u w:val="single"/>
        </w:rPr>
        <w:t>all</w:t>
      </w:r>
      <w:r w:rsidRPr="002D2CFE">
        <w:rPr>
          <w:rFonts w:asciiTheme="majorHAnsi" w:hAnsiTheme="majorHAnsi" w:cstheme="majorHAnsi"/>
        </w:rPr>
        <w:t xml:space="preserve"> of</w:t>
      </w:r>
      <w:proofErr w:type="gramEnd"/>
      <w:r w:rsidRPr="002D2CFE">
        <w:rPr>
          <w:rFonts w:asciiTheme="majorHAnsi" w:hAnsiTheme="majorHAnsi" w:cstheme="majorHAnsi"/>
        </w:rPr>
        <w:t xml:space="preserve"> the Spill-over Offense to American leadership.  </w:t>
      </w:r>
    </w:p>
    <w:p w14:paraId="18BAB498"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 xml:space="preserve">China’s Asteroid Mining efforts are </w:t>
      </w:r>
      <w:r w:rsidRPr="002D2CFE">
        <w:rPr>
          <w:rFonts w:asciiTheme="majorHAnsi" w:hAnsiTheme="majorHAnsi" w:cstheme="majorHAnsi"/>
          <w:u w:val="single"/>
        </w:rPr>
        <w:t>light-years ahead</w:t>
      </w:r>
      <w:r w:rsidRPr="002D2CFE">
        <w:rPr>
          <w:rFonts w:asciiTheme="majorHAnsi" w:hAnsiTheme="majorHAnsi" w:cstheme="majorHAnsi"/>
        </w:rPr>
        <w:t xml:space="preserve"> of </w:t>
      </w:r>
      <w:r w:rsidRPr="002D2CFE">
        <w:rPr>
          <w:rFonts w:asciiTheme="majorHAnsi" w:hAnsiTheme="majorHAnsi" w:cstheme="majorHAnsi"/>
          <w:u w:val="single"/>
        </w:rPr>
        <w:t>everyone else</w:t>
      </w:r>
      <w:r w:rsidRPr="002D2CFE">
        <w:rPr>
          <w:rFonts w:asciiTheme="majorHAnsi" w:hAnsiTheme="majorHAnsi" w:cstheme="majorHAnsi"/>
        </w:rPr>
        <w:t xml:space="preserve"> – now is key for Asteroid Mining. Successful Mining </w:t>
      </w:r>
      <w:r w:rsidRPr="002D2CFE">
        <w:rPr>
          <w:rFonts w:asciiTheme="majorHAnsi" w:hAnsiTheme="majorHAnsi" w:cstheme="majorHAnsi"/>
          <w:u w:val="single"/>
        </w:rPr>
        <w:t>solves Warming</w:t>
      </w:r>
      <w:r w:rsidRPr="002D2CFE">
        <w:rPr>
          <w:rFonts w:asciiTheme="majorHAnsi" w:hAnsiTheme="majorHAnsi" w:cstheme="majorHAnsi"/>
        </w:rPr>
        <w:t xml:space="preserve"> through Green Transition. </w:t>
      </w:r>
    </w:p>
    <w:p w14:paraId="4DAEF4B9" w14:textId="77777777" w:rsidR="00C25320" w:rsidRPr="002D2CFE" w:rsidRDefault="00C25320" w:rsidP="00C25320">
      <w:pPr>
        <w:rPr>
          <w:rFonts w:asciiTheme="majorHAnsi" w:hAnsiTheme="majorHAnsi" w:cstheme="majorHAnsi"/>
        </w:rPr>
      </w:pPr>
      <w:r w:rsidRPr="002D2CFE">
        <w:rPr>
          <w:rStyle w:val="Style13ptBold"/>
          <w:rFonts w:asciiTheme="majorHAnsi" w:hAnsiTheme="majorHAnsi" w:cstheme="majorHAnsi"/>
        </w:rPr>
        <w:t>Cohen 21</w:t>
      </w:r>
      <w:r w:rsidRPr="002D2CFE">
        <w:rPr>
          <w:rFonts w:asciiTheme="majorHAnsi" w:hAnsiTheme="majorHAnsi" w:cstheme="majorHAnsi"/>
        </w:rPr>
        <w:t xml:space="preserve"> Ariel Cohen 10-26-2021 "China’s Space Mining Industry Is Prepping </w:t>
      </w:r>
      <w:proofErr w:type="gramStart"/>
      <w:r w:rsidRPr="002D2CFE">
        <w:rPr>
          <w:rFonts w:asciiTheme="majorHAnsi" w:hAnsiTheme="majorHAnsi" w:cstheme="majorHAnsi"/>
        </w:rPr>
        <w:t>For</w:t>
      </w:r>
      <w:proofErr w:type="gramEnd"/>
      <w:r w:rsidRPr="002D2CFE">
        <w:rPr>
          <w:rFonts w:asciiTheme="majorHAnsi" w:hAnsiTheme="majorHAnsi" w:cstheme="majorHAnsi"/>
        </w:rPr>
        <w:t xml:space="preserve"> Launch – But What About The US?" </w:t>
      </w:r>
      <w:hyperlink r:id="rId11" w:history="1">
        <w:r w:rsidRPr="002D2CFE">
          <w:rPr>
            <w:rStyle w:val="Hyperlink"/>
            <w:rFonts w:asciiTheme="majorHAnsi" w:hAnsiTheme="majorHAnsi" w:cstheme="majorHAnsi"/>
          </w:rPr>
          <w:t>https://www.forbes.com/sites/arielcohen/2021/10/26/chinas-space-mining-industry-is-prepping-for-launch--but-what-about-the-us/?sh=6b8bea862ae0</w:t>
        </w:r>
      </w:hyperlink>
      <w:r w:rsidRPr="002D2CFE">
        <w:rPr>
          <w:rFonts w:asciiTheme="majorHAnsi" w:hAnsiTheme="majorHAnsi" w:cstheme="majorHAnsi"/>
        </w:rPr>
        <w:t xml:space="preserve"> (I am a Senior Fellow at the Atlantic Council and the Founding Principal of International Market Analysis, a Washington, D.C.-based global risk advisory boutique.)//Elmer</w:t>
      </w:r>
    </w:p>
    <w:p w14:paraId="4BEF3E50" w14:textId="77777777" w:rsidR="00C25320" w:rsidRPr="002D2CFE" w:rsidRDefault="00C25320" w:rsidP="00C25320">
      <w:pPr>
        <w:rPr>
          <w:rFonts w:asciiTheme="majorHAnsi" w:hAnsiTheme="majorHAnsi" w:cstheme="majorHAnsi"/>
          <w:sz w:val="16"/>
        </w:rPr>
      </w:pPr>
      <w:r w:rsidRPr="002D2CFE">
        <w:rPr>
          <w:rFonts w:asciiTheme="majorHAnsi" w:hAnsiTheme="majorHAnsi" w:cstheme="majorHAnsi"/>
          <w:sz w:val="16"/>
        </w:rPr>
        <w:t xml:space="preserve">Exploration of space-based natural resources are on the Chinese policy makers’ mind. The question is, what Joe Biden thinks? In </w:t>
      </w:r>
      <w:r w:rsidRPr="002D2CFE">
        <w:rPr>
          <w:rStyle w:val="StyleUnderline"/>
          <w:rFonts w:asciiTheme="majorHAnsi" w:hAnsiTheme="majorHAnsi" w:cstheme="majorHAnsi"/>
        </w:rPr>
        <w:t xml:space="preserve">April of this year, </w:t>
      </w:r>
      <w:r w:rsidRPr="00A743C5">
        <w:rPr>
          <w:rStyle w:val="Emphasis"/>
          <w:rFonts w:asciiTheme="majorHAnsi" w:hAnsiTheme="majorHAnsi" w:cstheme="majorHAnsi"/>
          <w:highlight w:val="cyan"/>
        </w:rPr>
        <w:t>China’s</w:t>
      </w:r>
      <w:r w:rsidRPr="00A743C5">
        <w:rPr>
          <w:rStyle w:val="StyleUnderline"/>
          <w:rFonts w:asciiTheme="majorHAnsi" w:hAnsiTheme="majorHAnsi" w:cstheme="majorHAnsi"/>
          <w:highlight w:val="cyan"/>
        </w:rPr>
        <w:t xml:space="preserve"> </w:t>
      </w:r>
      <w:proofErr w:type="spellStart"/>
      <w:r w:rsidRPr="00A743C5">
        <w:rPr>
          <w:rStyle w:val="Emphasis"/>
          <w:rFonts w:asciiTheme="majorHAnsi" w:hAnsiTheme="majorHAnsi" w:cstheme="majorHAnsi"/>
          <w:highlight w:val="cyan"/>
        </w:rPr>
        <w:t>Shenzen</w:t>
      </w:r>
      <w:proofErr w:type="spellEnd"/>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Origin Space </w:t>
      </w:r>
      <w:r w:rsidRPr="00A743C5">
        <w:rPr>
          <w:rStyle w:val="Emphasis"/>
          <w:rFonts w:asciiTheme="majorHAnsi" w:hAnsiTheme="majorHAnsi" w:cstheme="majorHAnsi"/>
          <w:highlight w:val="cyan"/>
        </w:rPr>
        <w:t>Technology Co</w:t>
      </w:r>
      <w:r w:rsidRPr="002D2CFE">
        <w:rPr>
          <w:rStyle w:val="StyleUnderline"/>
          <w:rFonts w:asciiTheme="majorHAnsi" w:hAnsiTheme="majorHAnsi" w:cstheme="majorHAnsi"/>
        </w:rPr>
        <w:t xml:space="preserve">. Ltd. </w:t>
      </w:r>
      <w:r w:rsidRPr="00A743C5">
        <w:rPr>
          <w:rStyle w:val="Emphasis"/>
          <w:rFonts w:asciiTheme="majorHAnsi" w:hAnsiTheme="majorHAnsi" w:cstheme="majorHAnsi"/>
          <w:highlight w:val="cyan"/>
        </w:rPr>
        <w:t>launched</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NEO-1</w:t>
      </w:r>
      <w:r w:rsidRPr="002D2CFE">
        <w:rPr>
          <w:rStyle w:val="StyleUnderline"/>
          <w:rFonts w:asciiTheme="majorHAnsi" w:hAnsiTheme="majorHAnsi" w:cstheme="majorHAnsi"/>
        </w:rPr>
        <w:t xml:space="preserve">, the </w:t>
      </w:r>
      <w:r w:rsidRPr="00A743C5">
        <w:rPr>
          <w:rStyle w:val="Emphasis"/>
          <w:rFonts w:asciiTheme="majorHAnsi" w:hAnsiTheme="majorHAnsi" w:cstheme="majorHAnsi"/>
          <w:highlight w:val="cyan"/>
        </w:rPr>
        <w:t>first commercial spacecraft</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bdr w:val="single" w:sz="18" w:space="0" w:color="auto"/>
        </w:rPr>
        <w:t>dedicated to the mining of space resources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from asteroids to the lunar surface</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Falling costs of space launches and spacecraft technology</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alongside existing infrastructure </w:t>
      </w:r>
      <w:r w:rsidRPr="00A743C5">
        <w:rPr>
          <w:rStyle w:val="Emphasis"/>
          <w:rFonts w:asciiTheme="majorHAnsi" w:hAnsiTheme="majorHAnsi" w:cstheme="majorHAnsi"/>
          <w:highlight w:val="cyan"/>
        </w:rPr>
        <w:t>provides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 </w:t>
      </w:r>
      <w:r w:rsidRPr="00A743C5">
        <w:rPr>
          <w:rStyle w:val="Emphasis"/>
          <w:rFonts w:asciiTheme="majorHAnsi" w:hAnsiTheme="majorHAnsi" w:cstheme="majorHAnsi"/>
          <w:highlight w:val="cyan"/>
          <w:bdr w:val="single" w:sz="18" w:space="0" w:color="auto"/>
        </w:rPr>
        <w:t>unique opportunity to explore extraterrestrial resource extraction</w:t>
      </w:r>
      <w:r w:rsidRPr="002D2CFE">
        <w:rPr>
          <w:rFonts w:asciiTheme="majorHAnsi" w:hAnsiTheme="majorHAnsi" w:cstheme="majorHAnsi"/>
          <w:sz w:val="16"/>
        </w:rPr>
        <w:t xml:space="preserve">. </w:t>
      </w:r>
      <w:r w:rsidRPr="002D2CFE">
        <w:rPr>
          <w:rStyle w:val="StyleUnderline"/>
          <w:rFonts w:asciiTheme="majorHAnsi" w:hAnsiTheme="majorHAnsi" w:cstheme="majorHAnsi"/>
        </w:rPr>
        <w:t>Current technologies are equipped to analyze and categorize asteroids within our solar system with a limited degree of certainty.</w:t>
      </w:r>
      <w:r w:rsidRPr="002D2CFE">
        <w:rPr>
          <w:rFonts w:asciiTheme="majorHAnsi" w:hAnsiTheme="majorHAnsi" w:cstheme="majorHAnsi"/>
          <w:sz w:val="16"/>
        </w:rPr>
        <w:t xml:space="preserve"> One of the accompanying payloads to the NEO-1 was the </w:t>
      </w:r>
      <w:r w:rsidRPr="002D2CFE">
        <w:rPr>
          <w:rStyle w:val="StyleUnderline"/>
          <w:rFonts w:asciiTheme="majorHAnsi" w:hAnsiTheme="majorHAnsi" w:cstheme="majorHAnsi"/>
        </w:rPr>
        <w:t xml:space="preserve">Yuanwang-1, or “little </w:t>
      </w:r>
      <w:proofErr w:type="spellStart"/>
      <w:r w:rsidRPr="002D2CFE">
        <w:rPr>
          <w:rStyle w:val="StyleUnderline"/>
          <w:rFonts w:asciiTheme="majorHAnsi" w:hAnsiTheme="majorHAnsi" w:cstheme="majorHAnsi"/>
        </w:rPr>
        <w:t>hubble</w:t>
      </w:r>
      <w:proofErr w:type="spellEnd"/>
      <w:r w:rsidRPr="002D2CFE">
        <w:rPr>
          <w:rStyle w:val="StyleUnderline"/>
          <w:rFonts w:asciiTheme="majorHAnsi" w:hAnsiTheme="majorHAnsi" w:cstheme="majorHAnsi"/>
        </w:rPr>
        <w:t>” satellite, which searches the stars for possible asteroid mining targets.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NEO-1 launch marks </w:t>
      </w:r>
      <w:r w:rsidRPr="002D2CFE">
        <w:rPr>
          <w:rStyle w:val="Emphasis"/>
          <w:rFonts w:asciiTheme="majorHAnsi" w:hAnsiTheme="majorHAnsi" w:cstheme="majorHAnsi"/>
        </w:rPr>
        <w:t>another milestone in private satellite development</w:t>
      </w:r>
      <w:r w:rsidRPr="002D2CFE">
        <w:rPr>
          <w:rStyle w:val="StyleUnderline"/>
          <w:rFonts w:asciiTheme="majorHAnsi" w:hAnsiTheme="majorHAnsi" w:cstheme="majorHAnsi"/>
        </w:rPr>
        <w:t xml:space="preserve">, adding a new player to space based companies which include Japan’s </w:t>
      </w:r>
      <w:proofErr w:type="spellStart"/>
      <w:r w:rsidRPr="002D2CFE">
        <w:rPr>
          <w:rStyle w:val="StyleUnderline"/>
          <w:rFonts w:asciiTheme="majorHAnsi" w:hAnsiTheme="majorHAnsi" w:cstheme="majorHAnsi"/>
        </w:rPr>
        <w:t>Astroscale</w:t>
      </w:r>
      <w:proofErr w:type="spellEnd"/>
      <w:r w:rsidRPr="002D2CFE">
        <w:rPr>
          <w:rFonts w:asciiTheme="majorHAnsi" w:hAnsiTheme="majorHAnsi" w:cstheme="majorHAnsi"/>
          <w:sz w:val="16"/>
        </w:rPr>
        <w:t xml:space="preserve">. Private asteroid identification via the Sentinel Space Telescope was supported by NASA until 2015. </w:t>
      </w:r>
      <w:r w:rsidRPr="002D2CFE">
        <w:rPr>
          <w:rStyle w:val="StyleUnderline"/>
          <w:rFonts w:asciiTheme="majorHAnsi" w:hAnsiTheme="majorHAnsi" w:cstheme="majorHAnsi"/>
        </w:rPr>
        <w:t xml:space="preserve">As </w:t>
      </w:r>
      <w:r w:rsidRPr="00A743C5">
        <w:rPr>
          <w:rStyle w:val="Emphasis"/>
          <w:rFonts w:asciiTheme="majorHAnsi" w:hAnsiTheme="majorHAnsi" w:cstheme="majorHAnsi"/>
          <w:highlight w:val="cyan"/>
        </w:rPr>
        <w:t>private investment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in space grows, the </w:t>
      </w:r>
      <w:r w:rsidRPr="00A743C5">
        <w:rPr>
          <w:rStyle w:val="Emphasis"/>
          <w:rFonts w:asciiTheme="majorHAnsi" w:hAnsiTheme="majorHAnsi" w:cstheme="majorHAnsi"/>
          <w:highlight w:val="cyan"/>
        </w:rPr>
        <w:t>end goal</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is to be </w:t>
      </w:r>
      <w:r w:rsidRPr="00A743C5">
        <w:rPr>
          <w:rStyle w:val="Emphasis"/>
          <w:rFonts w:asciiTheme="majorHAnsi" w:hAnsiTheme="majorHAnsi" w:cstheme="majorHAnsi"/>
          <w:highlight w:val="cyan"/>
          <w:bdr w:val="single" w:sz="18" w:space="0" w:color="auto"/>
        </w:rPr>
        <w:t>capable of harvesting resources to bring to Earth</w:t>
      </w:r>
      <w:r w:rsidRPr="002D2CFE">
        <w:rPr>
          <w:rStyle w:val="StyleUnderline"/>
          <w:rFonts w:asciiTheme="majorHAnsi" w:hAnsiTheme="majorHAnsi" w:cstheme="majorHAnsi"/>
        </w:rPr>
        <w:t>.</w:t>
      </w:r>
      <w:r w:rsidRPr="002D2CFE">
        <w:rPr>
          <w:rFonts w:asciiTheme="majorHAnsi" w:hAnsiTheme="majorHAnsi" w:cstheme="majorHAnsi"/>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April launch demonstrates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that </w:t>
      </w:r>
      <w:r w:rsidRPr="00A743C5">
        <w:rPr>
          <w:rStyle w:val="Emphasis"/>
          <w:rFonts w:asciiTheme="majorHAnsi" w:hAnsiTheme="majorHAnsi" w:cstheme="majorHAnsi"/>
          <w:highlight w:val="cyan"/>
          <w:bdr w:val="single" w:sz="18" w:space="0" w:color="auto"/>
        </w:rPr>
        <w:t>China is already succeeding while the West is spinning its wheels.</w:t>
      </w:r>
      <w:r w:rsidRPr="002D2CFE">
        <w:rPr>
          <w:rFonts w:asciiTheme="majorHAnsi" w:hAnsiTheme="majorHAnsi" w:cstheme="majorHAnsi"/>
          <w:sz w:val="16"/>
        </w:rPr>
        <w:t xml:space="preserve"> T</w:t>
      </w:r>
      <w:r w:rsidRPr="002D2CFE">
        <w:rPr>
          <w:rStyle w:val="StyleUnderline"/>
          <w:rFonts w:asciiTheme="majorHAnsi" w:hAnsiTheme="majorHAnsi" w:cstheme="majorHAnsi"/>
        </w:rPr>
        <w:t xml:space="preserve">he </w:t>
      </w:r>
      <w:proofErr w:type="gramStart"/>
      <w:r w:rsidRPr="00A743C5">
        <w:rPr>
          <w:rStyle w:val="Emphasis"/>
          <w:rFonts w:asciiTheme="majorHAnsi" w:hAnsiTheme="majorHAnsi" w:cstheme="majorHAnsi"/>
          <w:highlight w:val="cyan"/>
        </w:rPr>
        <w:t>much touted</w:t>
      </w:r>
      <w:proofErr w:type="gramEnd"/>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Planetary Resources and Deep Space Industries (</w:t>
      </w:r>
      <w:r w:rsidRPr="00A743C5">
        <w:rPr>
          <w:rStyle w:val="Emphasis"/>
          <w:rFonts w:asciiTheme="majorHAnsi" w:hAnsiTheme="majorHAnsi" w:cstheme="majorHAnsi"/>
          <w:highlight w:val="cyan"/>
        </w:rPr>
        <w:t>DSI</w:t>
      </w:r>
      <w:r w:rsidRPr="002D2CFE">
        <w:rPr>
          <w:rStyle w:val="StyleUnderline"/>
          <w:rFonts w:asciiTheme="majorHAnsi" w:hAnsiTheme="majorHAnsi" w:cstheme="majorHAnsi"/>
        </w:rPr>
        <w:t xml:space="preserve">) DSI -1% were </w:t>
      </w:r>
      <w:r w:rsidRPr="00A743C5">
        <w:rPr>
          <w:rStyle w:val="Emphasis"/>
          <w:rFonts w:asciiTheme="majorHAnsi" w:hAnsiTheme="majorHAnsi" w:cstheme="majorHAnsi"/>
          <w:highlight w:val="cyan"/>
        </w:rPr>
        <w:t>supposed to be</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vanguard</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of extra-terrestrial resource acquisition with major backers including Google’s GOOG -1.4% Larry Page. But both have since been </w:t>
      </w:r>
      <w:r w:rsidRPr="00A743C5">
        <w:rPr>
          <w:rStyle w:val="Emphasis"/>
          <w:rFonts w:asciiTheme="majorHAnsi" w:hAnsiTheme="majorHAnsi" w:cstheme="majorHAnsi"/>
          <w:highlight w:val="cyan"/>
        </w:rPr>
        <w:t>acquired</w:t>
      </w:r>
      <w:r w:rsidRPr="002D2CFE">
        <w:rPr>
          <w:rStyle w:val="StyleUnderline"/>
          <w:rFonts w:asciiTheme="majorHAnsi" w:hAnsiTheme="majorHAnsi" w:cstheme="majorHAnsi"/>
        </w:rPr>
        <w:t xml:space="preserve">, the former by block chain company </w:t>
      </w:r>
      <w:proofErr w:type="spellStart"/>
      <w:r w:rsidRPr="002D2CFE">
        <w:rPr>
          <w:rStyle w:val="StyleUnderline"/>
          <w:rFonts w:asciiTheme="majorHAnsi" w:hAnsiTheme="majorHAnsi" w:cstheme="majorHAnsi"/>
        </w:rPr>
        <w:t>ConsenSys</w:t>
      </w:r>
      <w:proofErr w:type="spellEnd"/>
      <w:r w:rsidRPr="002D2CFE">
        <w:rPr>
          <w:rStyle w:val="StyleUnderline"/>
          <w:rFonts w:asciiTheme="majorHAnsi" w:hAnsiTheme="majorHAnsi" w:cstheme="majorHAnsi"/>
        </w:rPr>
        <w:t xml:space="preserve"> and the latter by Bradford Space, </w:t>
      </w:r>
      <w:r w:rsidRPr="00A743C5">
        <w:rPr>
          <w:rStyle w:val="Emphasis"/>
          <w:rFonts w:asciiTheme="majorHAnsi" w:hAnsiTheme="majorHAnsi" w:cstheme="majorHAnsi"/>
          <w:highlight w:val="cyan"/>
          <w:bdr w:val="single" w:sz="18" w:space="0" w:color="auto"/>
        </w:rPr>
        <w:t>neither of which are prioritizing asteroid mining.</w:t>
      </w:r>
      <w:r w:rsidRPr="00A743C5">
        <w:rPr>
          <w:rFonts w:asciiTheme="majorHAnsi" w:hAnsiTheme="majorHAnsi" w:cstheme="majorHAnsi"/>
          <w:sz w:val="16"/>
          <w:highlight w:val="cyan"/>
        </w:rPr>
        <w:t xml:space="preserve"> </w:t>
      </w:r>
      <w:r w:rsidRPr="002D2CFE">
        <w:rPr>
          <w:rStyle w:val="StyleUnderline"/>
          <w:rFonts w:asciiTheme="majorHAnsi" w:hAnsiTheme="majorHAnsi" w:cstheme="majorHAnsi"/>
        </w:rPr>
        <w:t xml:space="preserve">This is too bad, given that that </w:t>
      </w:r>
      <w:r w:rsidRPr="00A743C5">
        <w:rPr>
          <w:rStyle w:val="Emphasis"/>
          <w:rFonts w:asciiTheme="majorHAnsi" w:hAnsiTheme="majorHAnsi" w:cstheme="majorHAnsi"/>
          <w:highlight w:val="cyan"/>
        </w:rPr>
        <w:t>supply chain crunches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here </w:t>
      </w:r>
      <w:r w:rsidRPr="00A743C5">
        <w:rPr>
          <w:rStyle w:val="Emphasis"/>
          <w:rFonts w:asciiTheme="majorHAnsi" w:hAnsiTheme="majorHAnsi" w:cstheme="majorHAnsi"/>
          <w:highlight w:val="cyan"/>
        </w:rPr>
        <w:t>on Earth</w:t>
      </w:r>
      <w:r w:rsidRPr="002D2CFE">
        <w:rPr>
          <w:rStyle w:val="StyleUnderline"/>
          <w:rFonts w:asciiTheme="majorHAnsi" w:hAnsiTheme="majorHAnsi" w:cstheme="majorHAnsi"/>
        </w:rPr>
        <w:t xml:space="preserve"> – </w:t>
      </w:r>
      <w:r w:rsidRPr="00A743C5">
        <w:rPr>
          <w:rStyle w:val="Emphasis"/>
          <w:rFonts w:asciiTheme="majorHAnsi" w:hAnsiTheme="majorHAnsi" w:cstheme="majorHAnsi"/>
          <w:highlight w:val="cyan"/>
        </w:rPr>
        <w:t>coupled with the global green energy transition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rPr>
        <w:t xml:space="preserve">are spiking demand for strategic minerals that are </w:t>
      </w:r>
      <w:r w:rsidRPr="00A743C5">
        <w:rPr>
          <w:rStyle w:val="Emphasis"/>
          <w:rFonts w:asciiTheme="majorHAnsi" w:hAnsiTheme="majorHAnsi" w:cstheme="majorHAnsi"/>
          <w:highlight w:val="cyan"/>
          <w:bdr w:val="single" w:sz="18" w:space="0" w:color="auto"/>
        </w:rPr>
        <w:t>increasingly hard to come by on our environmentally stressed planet</w:t>
      </w:r>
      <w:r w:rsidRPr="002D2CFE">
        <w:rPr>
          <w:rFonts w:asciiTheme="majorHAnsi" w:hAnsiTheme="majorHAnsi" w:cstheme="majorHAnsi"/>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2D2CFE">
        <w:rPr>
          <w:rFonts w:asciiTheme="majorHAnsi" w:hAnsiTheme="majorHAnsi" w:cstheme="majorHAnsi"/>
          <w:sz w:val="16"/>
        </w:rPr>
        <w:t>ever increasing</w:t>
      </w:r>
      <w:proofErr w:type="gramEnd"/>
      <w:r w:rsidRPr="002D2CFE">
        <w:rPr>
          <w:rFonts w:asciiTheme="majorHAnsi" w:hAnsiTheme="majorHAnsi" w:cstheme="majorHAnsi"/>
          <w:sz w:val="16"/>
        </w:rPr>
        <w:t xml:space="preserve"> list of high dollar investments around the world, China boasts over $36 billion invested in mining projects in Africa alone. </w:t>
      </w:r>
      <w:r w:rsidRPr="002D2CFE">
        <w:rPr>
          <w:rStyle w:val="StyleUnderline"/>
          <w:rFonts w:asciiTheme="majorHAnsi" w:hAnsiTheme="majorHAnsi" w:cstheme="majorHAnsi"/>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2D2CFE">
        <w:rPr>
          <w:rStyle w:val="StyleUnderline"/>
          <w:rFonts w:asciiTheme="majorHAnsi" w:hAnsiTheme="majorHAnsi" w:cstheme="majorHAnsi"/>
        </w:rPr>
        <w:t>fairly common</w:t>
      </w:r>
      <w:proofErr w:type="gramEnd"/>
      <w:r w:rsidRPr="002D2CFE">
        <w:rPr>
          <w:rStyle w:val="StyleUnderline"/>
          <w:rFonts w:asciiTheme="majorHAnsi" w:hAnsiTheme="majorHAnsi" w:cstheme="majorHAnsi"/>
        </w:rPr>
        <w:t xml:space="preserve"> in the solar system</w:t>
      </w:r>
      <w:r w:rsidRPr="002D2CFE">
        <w:rPr>
          <w:rFonts w:asciiTheme="majorHAnsi" w:hAnsiTheme="majorHAnsi" w:cstheme="majorHAnsi"/>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4366C7D" w14:textId="77777777" w:rsidR="00C25320" w:rsidRPr="002D2CFE" w:rsidRDefault="00C25320" w:rsidP="00C25320">
      <w:pPr>
        <w:pStyle w:val="Heading4"/>
        <w:rPr>
          <w:rFonts w:asciiTheme="majorHAnsi" w:hAnsiTheme="majorHAnsi" w:cstheme="majorHAnsi"/>
        </w:rPr>
      </w:pPr>
      <w:r w:rsidRPr="002D2CFE">
        <w:rPr>
          <w:rFonts w:asciiTheme="majorHAnsi" w:hAnsiTheme="majorHAnsi" w:cstheme="majorHAnsi"/>
        </w:rPr>
        <w:t>Warming causes Extinction</w:t>
      </w:r>
    </w:p>
    <w:p w14:paraId="26ECC0B1" w14:textId="77777777" w:rsidR="00C25320" w:rsidRPr="002D2CFE" w:rsidRDefault="00C25320" w:rsidP="00C25320">
      <w:pPr>
        <w:rPr>
          <w:rFonts w:asciiTheme="majorHAnsi" w:hAnsiTheme="majorHAnsi" w:cstheme="majorHAnsi"/>
        </w:rPr>
      </w:pPr>
      <w:proofErr w:type="spellStart"/>
      <w:r w:rsidRPr="002D2CFE">
        <w:rPr>
          <w:rStyle w:val="Style13ptBold"/>
          <w:rFonts w:asciiTheme="majorHAnsi" w:hAnsiTheme="majorHAnsi" w:cstheme="majorHAnsi"/>
        </w:rPr>
        <w:t>Kareiva</w:t>
      </w:r>
      <w:proofErr w:type="spellEnd"/>
      <w:r w:rsidRPr="002D2CFE">
        <w:rPr>
          <w:rStyle w:val="Style13ptBold"/>
          <w:rFonts w:asciiTheme="majorHAnsi" w:hAnsiTheme="majorHAnsi" w:cstheme="majorHAnsi"/>
        </w:rPr>
        <w:t xml:space="preserve"> 18</w:t>
      </w:r>
      <w:r w:rsidRPr="002D2CFE">
        <w:rPr>
          <w:rFonts w:asciiTheme="majorHAnsi" w:hAnsiTheme="majorHAnsi" w:cstheme="maj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63A91280" w14:textId="77777777" w:rsidR="00C25320" w:rsidRPr="002D2CFE" w:rsidRDefault="00C25320" w:rsidP="00C25320">
      <w:pPr>
        <w:rPr>
          <w:rFonts w:asciiTheme="majorHAnsi" w:hAnsiTheme="majorHAnsi" w:cstheme="majorHAnsi"/>
          <w:sz w:val="24"/>
          <w:u w:val="single"/>
        </w:rPr>
      </w:pPr>
      <w:r w:rsidRPr="002D2CFE">
        <w:rPr>
          <w:rFonts w:asciiTheme="majorHAnsi" w:hAnsiTheme="majorHAnsi" w:cstheme="maj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2D2CFE">
        <w:rPr>
          <w:rFonts w:asciiTheme="majorHAnsi" w:hAnsiTheme="majorHAnsi" w:cstheme="majorHAnsi"/>
          <w:sz w:val="24"/>
          <w:u w:val="single"/>
        </w:rPr>
        <w:t>However, the three remaining boundaries (</w:t>
      </w:r>
      <w:r w:rsidRPr="00A743C5">
        <w:rPr>
          <w:rFonts w:asciiTheme="majorHAnsi" w:hAnsiTheme="majorHAnsi" w:cstheme="majorHAnsi"/>
          <w:b/>
          <w:sz w:val="24"/>
          <w:highlight w:val="cyan"/>
          <w:u w:val="single"/>
        </w:rPr>
        <w:t>climate</w:t>
      </w:r>
      <w:r w:rsidRPr="002D2CFE">
        <w:rPr>
          <w:rFonts w:asciiTheme="majorHAnsi" w:hAnsiTheme="majorHAnsi" w:cstheme="majorHAnsi"/>
          <w:b/>
          <w:sz w:val="24"/>
          <w:u w:val="single"/>
        </w:rPr>
        <w:t xml:space="preserve"> </w:t>
      </w:r>
      <w:r w:rsidRPr="00A743C5">
        <w:rPr>
          <w:rFonts w:asciiTheme="majorHAnsi" w:hAnsiTheme="majorHAnsi" w:cstheme="majorHAnsi"/>
          <w:b/>
          <w:sz w:val="24"/>
          <w:highlight w:val="cyan"/>
          <w:u w:val="single"/>
        </w:rPr>
        <w:t>change</w:t>
      </w:r>
      <w:r w:rsidRPr="002D2CFE">
        <w:rPr>
          <w:rFonts w:asciiTheme="majorHAnsi" w:hAnsiTheme="majorHAnsi" w:cstheme="majorHAnsi"/>
          <w:sz w:val="24"/>
          <w:u w:val="single"/>
        </w:rPr>
        <w:t xml:space="preserve">, global </w:t>
      </w:r>
      <w:r w:rsidRPr="00A743C5">
        <w:rPr>
          <w:rFonts w:asciiTheme="majorHAnsi" w:hAnsiTheme="majorHAnsi" w:cstheme="majorHAnsi"/>
          <w:b/>
          <w:sz w:val="24"/>
          <w:highlight w:val="cyan"/>
          <w:u w:val="single"/>
        </w:rPr>
        <w:t>freshwater</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 xml:space="preserve">cycle, </w:t>
      </w:r>
      <w:r w:rsidRPr="00A743C5">
        <w:rPr>
          <w:rFonts w:asciiTheme="majorHAnsi" w:hAnsiTheme="majorHAnsi" w:cstheme="majorHAnsi"/>
          <w:b/>
          <w:sz w:val="24"/>
          <w:highlight w:val="cyan"/>
          <w:u w:val="single"/>
        </w:rPr>
        <w:t>and</w:t>
      </w:r>
      <w:r w:rsidRPr="002D2CFE">
        <w:rPr>
          <w:rFonts w:asciiTheme="majorHAnsi" w:hAnsiTheme="majorHAnsi" w:cstheme="majorHAnsi"/>
          <w:sz w:val="24"/>
          <w:u w:val="single"/>
        </w:rPr>
        <w:t xml:space="preserve"> ocean </w:t>
      </w:r>
      <w:r w:rsidRPr="00A743C5">
        <w:rPr>
          <w:rFonts w:asciiTheme="majorHAnsi" w:hAnsiTheme="majorHAnsi" w:cstheme="majorHAnsi"/>
          <w:b/>
          <w:sz w:val="24"/>
          <w:highlight w:val="cyan"/>
          <w:u w:val="single"/>
        </w:rPr>
        <w:t>acidification</w:t>
      </w:r>
      <w:r w:rsidRPr="002D2CFE">
        <w:rPr>
          <w:rFonts w:asciiTheme="majorHAnsi" w:hAnsiTheme="majorHAnsi" w:cstheme="majorHAnsi"/>
          <w:sz w:val="24"/>
          <w:u w:val="single"/>
        </w:rPr>
        <w:t xml:space="preserve">) do </w:t>
      </w:r>
      <w:r w:rsidRPr="00A743C5">
        <w:rPr>
          <w:rFonts w:asciiTheme="majorHAnsi" w:hAnsiTheme="majorHAnsi" w:cstheme="majorHAnsi"/>
          <w:b/>
          <w:sz w:val="24"/>
          <w:highlight w:val="cyan"/>
          <w:u w:val="single"/>
          <w:bdr w:val="single" w:sz="18" w:space="0" w:color="auto"/>
        </w:rPr>
        <w:t>pose existential risks</w:t>
      </w:r>
      <w:r w:rsidRPr="002D2CFE">
        <w:rPr>
          <w:rFonts w:asciiTheme="majorHAnsi" w:hAnsiTheme="majorHAnsi" w:cstheme="majorHAnsi"/>
          <w:sz w:val="24"/>
          <w:u w:val="single"/>
        </w:rPr>
        <w:t xml:space="preserve">. </w:t>
      </w:r>
      <w:r w:rsidRPr="00A743C5">
        <w:rPr>
          <w:rFonts w:asciiTheme="majorHAnsi" w:hAnsiTheme="majorHAnsi" w:cstheme="majorHAnsi"/>
          <w:sz w:val="24"/>
          <w:highlight w:val="cyan"/>
          <w:u w:val="single"/>
        </w:rPr>
        <w:t>This is</w:t>
      </w:r>
      <w:r w:rsidRPr="002D2CFE">
        <w:rPr>
          <w:rFonts w:asciiTheme="majorHAnsi" w:hAnsiTheme="majorHAnsi" w:cstheme="majorHAnsi"/>
          <w:sz w:val="24"/>
          <w:u w:val="single"/>
        </w:rPr>
        <w:t xml:space="preserve"> </w:t>
      </w:r>
      <w:r w:rsidRPr="00A743C5">
        <w:rPr>
          <w:rFonts w:asciiTheme="majorHAnsi" w:hAnsiTheme="majorHAnsi" w:cstheme="majorHAnsi"/>
          <w:b/>
          <w:sz w:val="24"/>
          <w:highlight w:val="cyan"/>
          <w:u w:val="single"/>
        </w:rPr>
        <w:t>because of</w:t>
      </w:r>
      <w:r w:rsidRPr="002D2CFE">
        <w:rPr>
          <w:rFonts w:asciiTheme="majorHAnsi" w:hAnsiTheme="majorHAnsi" w:cstheme="majorHAnsi"/>
          <w:sz w:val="24"/>
          <w:u w:val="single"/>
        </w:rPr>
        <w:t xml:space="preserve"> intrinsic </w:t>
      </w:r>
      <w:r w:rsidRPr="00A743C5">
        <w:rPr>
          <w:rFonts w:asciiTheme="majorHAnsi" w:hAnsiTheme="majorHAnsi" w:cstheme="majorHAnsi"/>
          <w:b/>
          <w:sz w:val="24"/>
          <w:highlight w:val="cyan"/>
          <w:u w:val="single"/>
        </w:rPr>
        <w:t>positive feedback loops</w:t>
      </w:r>
      <w:r w:rsidRPr="002D2CFE">
        <w:rPr>
          <w:rFonts w:asciiTheme="majorHAnsi" w:hAnsiTheme="majorHAnsi" w:cstheme="maj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743C5">
        <w:rPr>
          <w:rFonts w:asciiTheme="majorHAnsi" w:hAnsiTheme="majorHAnsi" w:cstheme="majorHAnsi"/>
          <w:b/>
          <w:sz w:val="24"/>
          <w:highlight w:val="cyan"/>
          <w:u w:val="single"/>
        </w:rPr>
        <w:t>directly connected to</w:t>
      </w:r>
      <w:r w:rsidRPr="002D2CFE">
        <w:rPr>
          <w:rFonts w:asciiTheme="majorHAnsi" w:hAnsiTheme="majorHAnsi" w:cstheme="majorHAnsi"/>
          <w:b/>
          <w:sz w:val="24"/>
          <w:u w:val="single"/>
        </w:rPr>
        <w:t xml:space="preserve"> </w:t>
      </w:r>
      <w:r w:rsidRPr="002D2CFE">
        <w:rPr>
          <w:rFonts w:asciiTheme="majorHAnsi" w:hAnsiTheme="majorHAnsi" w:cstheme="majorHAnsi"/>
          <w:sz w:val="24"/>
          <w:u w:val="single"/>
        </w:rPr>
        <w:t xml:space="preserve">the provision of </w:t>
      </w:r>
      <w:r w:rsidRPr="00A743C5">
        <w:rPr>
          <w:rFonts w:asciiTheme="majorHAnsi" w:hAnsiTheme="majorHAnsi" w:cstheme="majorHAnsi"/>
          <w:b/>
          <w:sz w:val="24"/>
          <w:highlight w:val="cyan"/>
          <w:u w:val="single"/>
        </w:rPr>
        <w:t>food and water</w:t>
      </w:r>
      <w:r w:rsidRPr="002D2CFE">
        <w:rPr>
          <w:rFonts w:asciiTheme="majorHAnsi" w:hAnsiTheme="majorHAnsi" w:cstheme="majorHAnsi"/>
          <w:sz w:val="24"/>
          <w:u w:val="single"/>
        </w:rPr>
        <w:t xml:space="preserve">, and </w:t>
      </w:r>
      <w:r w:rsidRPr="00A743C5">
        <w:rPr>
          <w:rFonts w:asciiTheme="majorHAnsi" w:hAnsiTheme="majorHAnsi" w:cstheme="majorHAnsi"/>
          <w:b/>
          <w:sz w:val="24"/>
          <w:highlight w:val="cyan"/>
          <w:u w:val="single"/>
        </w:rPr>
        <w:t>shortages</w:t>
      </w:r>
      <w:r w:rsidRPr="002D2CFE">
        <w:rPr>
          <w:rFonts w:asciiTheme="majorHAnsi" w:hAnsiTheme="majorHAnsi" w:cstheme="majorHAnsi"/>
          <w:sz w:val="24"/>
          <w:u w:val="single"/>
        </w:rPr>
        <w:t xml:space="preserve"> of food and water can </w:t>
      </w:r>
      <w:r w:rsidRPr="00A743C5">
        <w:rPr>
          <w:rFonts w:asciiTheme="majorHAnsi" w:hAnsiTheme="majorHAnsi" w:cstheme="majorHAnsi"/>
          <w:b/>
          <w:sz w:val="24"/>
          <w:highlight w:val="cyan"/>
          <w:u w:val="single"/>
        </w:rPr>
        <w:t>create conflict</w:t>
      </w:r>
      <w:r w:rsidRPr="002D2CFE">
        <w:rPr>
          <w:rFonts w:asciiTheme="majorHAnsi" w:hAnsiTheme="majorHAnsi" w:cstheme="majorHAnsi"/>
          <w:sz w:val="24"/>
          <w:u w:val="single"/>
        </w:rPr>
        <w:t xml:space="preserve"> and social unrest. </w:t>
      </w:r>
      <w:r w:rsidRPr="002D2CFE">
        <w:rPr>
          <w:rFonts w:asciiTheme="majorHAnsi" w:hAnsiTheme="majorHAnsi" w:cstheme="maj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2D2CFE">
        <w:rPr>
          <w:rFonts w:asciiTheme="majorHAnsi" w:hAnsiTheme="majorHAnsi" w:cstheme="majorHAnsi"/>
          <w:sz w:val="24"/>
          <w:u w:val="single"/>
        </w:rPr>
        <w:t>Climate change intersects with freshwater resources because it is expected to exacerbate drought and water scarcity, as well as flooding</w:t>
      </w:r>
      <w:r w:rsidRPr="002D2CFE">
        <w:rPr>
          <w:rFonts w:asciiTheme="majorHAnsi" w:hAnsiTheme="majorHAnsi" w:cstheme="maj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2D2CFE">
        <w:rPr>
          <w:rFonts w:asciiTheme="majorHAnsi" w:hAnsiTheme="majorHAnsi" w:cstheme="majorHAnsi"/>
          <w:sz w:val="16"/>
        </w:rPr>
        <w:t>as a result of</w:t>
      </w:r>
      <w:proofErr w:type="gramEnd"/>
      <w:r w:rsidRPr="002D2CFE">
        <w:rPr>
          <w:rFonts w:asciiTheme="majorHAnsi" w:hAnsiTheme="majorHAnsi" w:cstheme="majorHAnsi"/>
          <w:sz w:val="16"/>
        </w:rPr>
        <w:t xml:space="preserve"> enhanced evaporation and reduced groundwater recharge. </w:t>
      </w:r>
      <w:r w:rsidRPr="00A743C5">
        <w:rPr>
          <w:rFonts w:asciiTheme="majorHAnsi" w:hAnsiTheme="majorHAnsi" w:cstheme="majorHAnsi"/>
          <w:b/>
          <w:sz w:val="24"/>
          <w:highlight w:val="cyan"/>
          <w:u w:val="single"/>
        </w:rPr>
        <w:t>Ample clean water</w:t>
      </w:r>
      <w:r w:rsidRPr="002D2CFE">
        <w:rPr>
          <w:rFonts w:asciiTheme="majorHAnsi" w:hAnsiTheme="majorHAnsi" w:cstheme="majorHAnsi"/>
          <w:sz w:val="24"/>
          <w:u w:val="single"/>
        </w:rPr>
        <w:t xml:space="preserve"> is not a luxury—it </w:t>
      </w:r>
      <w:r w:rsidRPr="00A743C5">
        <w:rPr>
          <w:rFonts w:asciiTheme="majorHAnsi" w:hAnsiTheme="majorHAnsi" w:cstheme="majorHAnsi"/>
          <w:b/>
          <w:sz w:val="24"/>
          <w:highlight w:val="cyan"/>
          <w:u w:val="single"/>
        </w:rPr>
        <w:t>is essential for human survival</w:t>
      </w:r>
      <w:r w:rsidRPr="002D2CFE">
        <w:rPr>
          <w:rFonts w:asciiTheme="majorHAnsi" w:hAnsiTheme="majorHAnsi" w:cstheme="majorHAnsi"/>
          <w:sz w:val="24"/>
          <w:u w:val="single"/>
        </w:rPr>
        <w:t>. Consequently, cities, regions and nations that lack clean freshwater are vulnerable to social disruption and disease</w:t>
      </w:r>
      <w:r w:rsidRPr="002D2CFE">
        <w:rPr>
          <w:rFonts w:asciiTheme="majorHAnsi" w:hAnsiTheme="majorHAnsi" w:cstheme="maj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2D2CFE">
        <w:rPr>
          <w:rFonts w:asciiTheme="majorHAnsi" w:hAnsiTheme="majorHAnsi" w:cstheme="majorHAnsi"/>
          <w:sz w:val="16"/>
        </w:rPr>
        <w:t>rarity, but</w:t>
      </w:r>
      <w:proofErr w:type="gramEnd"/>
      <w:r w:rsidRPr="002D2CFE">
        <w:rPr>
          <w:rFonts w:asciiTheme="majorHAnsi" w:hAnsiTheme="majorHAnsi" w:cstheme="majorHAnsi"/>
          <w:sz w:val="16"/>
        </w:rPr>
        <w:t xml:space="preserve"> are exactly the manifestations of climate change that we must get better at anticipating (</w:t>
      </w:r>
      <w:proofErr w:type="spellStart"/>
      <w:r w:rsidRPr="002D2CFE">
        <w:rPr>
          <w:rFonts w:asciiTheme="majorHAnsi" w:hAnsiTheme="majorHAnsi" w:cstheme="majorHAnsi"/>
          <w:sz w:val="16"/>
        </w:rPr>
        <w:t>Diffenbaugh</w:t>
      </w:r>
      <w:proofErr w:type="spellEnd"/>
      <w:r w:rsidRPr="002D2CFE">
        <w:rPr>
          <w:rFonts w:asciiTheme="majorHAnsi" w:hAnsiTheme="majorHAnsi" w:cstheme="maj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D2CFE">
        <w:rPr>
          <w:rFonts w:asciiTheme="majorHAnsi" w:hAnsiTheme="majorHAnsi" w:cstheme="majorHAnsi"/>
          <w:sz w:val="24"/>
          <w:u w:val="single"/>
        </w:rPr>
        <w:t xml:space="preserve">The combination of positive feedback loops and societal inertia is fertile ground for global environmental catastrophes </w:t>
      </w:r>
      <w:r w:rsidRPr="00A743C5">
        <w:rPr>
          <w:rFonts w:asciiTheme="majorHAnsi" w:hAnsiTheme="majorHAnsi" w:cstheme="majorHAnsi"/>
          <w:b/>
          <w:sz w:val="24"/>
          <w:highlight w:val="cyan"/>
          <w:u w:val="single"/>
        </w:rPr>
        <w:t>Humans</w:t>
      </w:r>
      <w:r w:rsidRPr="002D2CFE">
        <w:rPr>
          <w:rFonts w:asciiTheme="majorHAnsi" w:hAnsiTheme="majorHAnsi" w:cstheme="majorHAnsi"/>
          <w:sz w:val="24"/>
          <w:u w:val="single"/>
        </w:rPr>
        <w:t xml:space="preserve"> are remarkably </w:t>
      </w:r>
      <w:proofErr w:type="gramStart"/>
      <w:r w:rsidRPr="002D2CFE">
        <w:rPr>
          <w:rFonts w:asciiTheme="majorHAnsi" w:hAnsiTheme="majorHAnsi" w:cstheme="majorHAnsi"/>
          <w:sz w:val="24"/>
          <w:u w:val="single"/>
        </w:rPr>
        <w:t>ingenious, and</w:t>
      </w:r>
      <w:proofErr w:type="gramEnd"/>
      <w:r w:rsidRPr="002D2CFE">
        <w:rPr>
          <w:rFonts w:asciiTheme="majorHAnsi" w:hAnsiTheme="majorHAnsi" w:cstheme="majorHAnsi"/>
          <w:sz w:val="24"/>
          <w:u w:val="single"/>
        </w:rPr>
        <w:t xml:space="preserve"> </w:t>
      </w:r>
      <w:r w:rsidRPr="00A743C5">
        <w:rPr>
          <w:rFonts w:asciiTheme="majorHAnsi" w:hAnsiTheme="majorHAnsi" w:cstheme="majorHAnsi"/>
          <w:b/>
          <w:sz w:val="24"/>
          <w:highlight w:val="cyan"/>
          <w:u w:val="single"/>
        </w:rPr>
        <w:t>have adapted</w:t>
      </w:r>
      <w:r w:rsidRPr="002D2CFE">
        <w:rPr>
          <w:rFonts w:asciiTheme="majorHAnsi" w:hAnsiTheme="majorHAnsi" w:cstheme="majorHAnsi"/>
          <w:sz w:val="24"/>
          <w:u w:val="single"/>
        </w:rPr>
        <w:t xml:space="preserve"> to crises </w:t>
      </w:r>
      <w:r w:rsidRPr="00A743C5">
        <w:rPr>
          <w:rFonts w:asciiTheme="majorHAnsi" w:hAnsiTheme="majorHAnsi" w:cstheme="majorHAnsi"/>
          <w:b/>
          <w:sz w:val="24"/>
          <w:highlight w:val="cyan"/>
          <w:u w:val="single"/>
        </w:rPr>
        <w:t>throughout</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 xml:space="preserve">their </w:t>
      </w:r>
      <w:r w:rsidRPr="00A743C5">
        <w:rPr>
          <w:rFonts w:asciiTheme="majorHAnsi" w:hAnsiTheme="majorHAnsi" w:cstheme="majorHAnsi"/>
          <w:b/>
          <w:sz w:val="24"/>
          <w:highlight w:val="cyan"/>
          <w:u w:val="single"/>
        </w:rPr>
        <w:t>history</w:t>
      </w:r>
      <w:r w:rsidRPr="002D2CFE">
        <w:rPr>
          <w:rFonts w:asciiTheme="majorHAnsi" w:hAnsiTheme="majorHAnsi" w:cstheme="majorHAnsi"/>
          <w:sz w:val="24"/>
          <w:u w:val="single"/>
        </w:rPr>
        <w:t xml:space="preserve">. Our doom has been repeatedly predicted, only to be averted by innovation (Ridley, 2011). </w:t>
      </w:r>
      <w:r w:rsidRPr="00A743C5">
        <w:rPr>
          <w:rFonts w:asciiTheme="majorHAnsi" w:hAnsiTheme="majorHAnsi" w:cstheme="majorHAnsi"/>
          <w:b/>
          <w:sz w:val="24"/>
          <w:highlight w:val="cyan"/>
          <w:u w:val="single"/>
        </w:rPr>
        <w:t>However</w:t>
      </w:r>
      <w:r w:rsidRPr="002D2CFE">
        <w:rPr>
          <w:rFonts w:asciiTheme="majorHAnsi" w:hAnsiTheme="majorHAnsi" w:cstheme="majorHAnsi"/>
          <w:sz w:val="24"/>
          <w:u w:val="single"/>
        </w:rPr>
        <w:t xml:space="preserve">, the many </w:t>
      </w:r>
      <w:r w:rsidRPr="00A743C5">
        <w:rPr>
          <w:rFonts w:asciiTheme="majorHAnsi" w:hAnsiTheme="majorHAnsi" w:cstheme="majorHAnsi"/>
          <w:b/>
          <w:sz w:val="24"/>
          <w:highlight w:val="cyan"/>
          <w:u w:val="single"/>
        </w:rPr>
        <w:t>stories</w:t>
      </w:r>
      <w:r w:rsidRPr="00A743C5">
        <w:rPr>
          <w:rFonts w:asciiTheme="majorHAnsi" w:hAnsiTheme="majorHAnsi" w:cstheme="majorHAnsi"/>
          <w:sz w:val="24"/>
          <w:highlight w:val="cyan"/>
          <w:u w:val="single"/>
        </w:rPr>
        <w:t xml:space="preserve"> </w:t>
      </w:r>
      <w:r w:rsidRPr="00A743C5">
        <w:rPr>
          <w:rFonts w:asciiTheme="majorHAnsi" w:hAnsiTheme="majorHAnsi" w:cstheme="majorHAnsi"/>
          <w:b/>
          <w:sz w:val="24"/>
          <w:highlight w:val="cyan"/>
          <w:u w:val="single"/>
        </w:rPr>
        <w:t>of</w:t>
      </w:r>
      <w:r w:rsidRPr="002D2CFE">
        <w:rPr>
          <w:rFonts w:asciiTheme="majorHAnsi" w:hAnsiTheme="majorHAnsi" w:cstheme="majorHAnsi"/>
          <w:sz w:val="24"/>
          <w:u w:val="single"/>
        </w:rPr>
        <w:t xml:space="preserve"> human ingenuity </w:t>
      </w:r>
      <w:r w:rsidRPr="00A743C5">
        <w:rPr>
          <w:rFonts w:asciiTheme="majorHAnsi" w:hAnsiTheme="majorHAnsi" w:cstheme="majorHAnsi"/>
          <w:b/>
          <w:sz w:val="24"/>
          <w:highlight w:val="cyan"/>
          <w:u w:val="single"/>
        </w:rPr>
        <w:t>successfully</w:t>
      </w:r>
      <w:r w:rsidRPr="00A743C5">
        <w:rPr>
          <w:rFonts w:asciiTheme="majorHAnsi" w:hAnsiTheme="majorHAnsi" w:cstheme="majorHAnsi"/>
          <w:sz w:val="24"/>
          <w:highlight w:val="cyan"/>
          <w:u w:val="single"/>
        </w:rPr>
        <w:t xml:space="preserve"> </w:t>
      </w:r>
      <w:r w:rsidRPr="00A743C5">
        <w:rPr>
          <w:rFonts w:asciiTheme="majorHAnsi" w:hAnsiTheme="majorHAnsi" w:cstheme="majorHAnsi"/>
          <w:b/>
          <w:sz w:val="24"/>
          <w:highlight w:val="cyan"/>
          <w:u w:val="single"/>
        </w:rPr>
        <w:t>addressing</w:t>
      </w:r>
      <w:r w:rsidRPr="00A743C5">
        <w:rPr>
          <w:rFonts w:asciiTheme="majorHAnsi" w:hAnsiTheme="majorHAnsi" w:cstheme="majorHAnsi"/>
          <w:sz w:val="24"/>
          <w:highlight w:val="cyan"/>
          <w:u w:val="single"/>
        </w:rPr>
        <w:t xml:space="preserve"> </w:t>
      </w:r>
      <w:r w:rsidRPr="00A743C5">
        <w:rPr>
          <w:rFonts w:asciiTheme="majorHAnsi" w:hAnsiTheme="majorHAnsi" w:cstheme="majorHAnsi"/>
          <w:b/>
          <w:sz w:val="24"/>
          <w:highlight w:val="cyan"/>
          <w:u w:val="single"/>
        </w:rPr>
        <w:t>existential risks</w:t>
      </w:r>
      <w:r w:rsidRPr="002D2CFE">
        <w:rPr>
          <w:rFonts w:asciiTheme="majorHAnsi" w:hAnsiTheme="majorHAnsi" w:cstheme="majorHAnsi"/>
          <w:sz w:val="24"/>
          <w:u w:val="single"/>
        </w:rPr>
        <w:t xml:space="preserve"> such as global famine or extreme air pollution </w:t>
      </w:r>
      <w:r w:rsidRPr="00A743C5">
        <w:rPr>
          <w:rFonts w:asciiTheme="majorHAnsi" w:hAnsiTheme="majorHAnsi" w:cstheme="majorHAnsi"/>
          <w:b/>
          <w:sz w:val="24"/>
          <w:highlight w:val="cyan"/>
          <w:u w:val="single"/>
        </w:rPr>
        <w:t>represent</w:t>
      </w:r>
      <w:r w:rsidRPr="002D2CFE">
        <w:rPr>
          <w:rFonts w:asciiTheme="majorHAnsi" w:hAnsiTheme="majorHAnsi" w:cstheme="majorHAnsi"/>
          <w:sz w:val="24"/>
          <w:u w:val="single"/>
        </w:rPr>
        <w:t xml:space="preserve"> environmental </w:t>
      </w:r>
      <w:r w:rsidRPr="00A743C5">
        <w:rPr>
          <w:rFonts w:asciiTheme="majorHAnsi" w:hAnsiTheme="majorHAnsi" w:cstheme="majorHAnsi"/>
          <w:sz w:val="24"/>
          <w:highlight w:val="cyan"/>
          <w:u w:val="single"/>
        </w:rPr>
        <w:t>c</w:t>
      </w:r>
      <w:r w:rsidRPr="00A743C5">
        <w:rPr>
          <w:rFonts w:asciiTheme="majorHAnsi" w:hAnsiTheme="majorHAnsi" w:cstheme="majorHAnsi"/>
          <w:b/>
          <w:sz w:val="24"/>
          <w:highlight w:val="cyan"/>
          <w:u w:val="single"/>
        </w:rPr>
        <w:t>hallenges that are</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 xml:space="preserve">largely </w:t>
      </w:r>
      <w:r w:rsidRPr="00A743C5">
        <w:rPr>
          <w:rFonts w:asciiTheme="majorHAnsi" w:hAnsiTheme="majorHAnsi" w:cstheme="majorHAnsi"/>
          <w:b/>
          <w:sz w:val="24"/>
          <w:highlight w:val="cyan"/>
          <w:u w:val="single"/>
        </w:rPr>
        <w:t>linear</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 xml:space="preserve">have immediate consequences, </w:t>
      </w:r>
      <w:r w:rsidRPr="00A743C5">
        <w:rPr>
          <w:rFonts w:asciiTheme="majorHAnsi" w:hAnsiTheme="majorHAnsi" w:cstheme="majorHAnsi"/>
          <w:b/>
          <w:sz w:val="24"/>
          <w:highlight w:val="cyan"/>
          <w:u w:val="single"/>
        </w:rPr>
        <w:t>and operate without positive feedbacks</w:t>
      </w:r>
      <w:r w:rsidRPr="002D2CFE">
        <w:rPr>
          <w:rFonts w:asciiTheme="majorHAnsi" w:hAnsiTheme="majorHAnsi" w:cstheme="maj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2D2CFE">
        <w:rPr>
          <w:rFonts w:asciiTheme="majorHAnsi" w:hAnsiTheme="majorHAnsi" w:cstheme="majorHAnsi"/>
          <w:sz w:val="16"/>
        </w:rPr>
        <w:t xml:space="preserve"> In </w:t>
      </w:r>
      <w:proofErr w:type="gramStart"/>
      <w:r w:rsidRPr="002D2CFE">
        <w:rPr>
          <w:rFonts w:asciiTheme="majorHAnsi" w:hAnsiTheme="majorHAnsi" w:cstheme="majorHAnsi"/>
          <w:sz w:val="16"/>
        </w:rPr>
        <w:t>fact</w:t>
      </w:r>
      <w:proofErr w:type="gramEnd"/>
      <w:r w:rsidRPr="002D2CFE">
        <w:rPr>
          <w:rFonts w:asciiTheme="majorHAnsi" w:hAnsiTheme="majorHAnsi" w:cstheme="maj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2D2CFE">
        <w:rPr>
          <w:rFonts w:asciiTheme="majorHAnsi" w:hAnsiTheme="majorHAnsi" w:cstheme="majorHAnsi"/>
          <w:sz w:val="16"/>
        </w:rPr>
        <w:t>a negative feedback of society</w:t>
      </w:r>
      <w:proofErr w:type="gramEnd"/>
      <w:r w:rsidRPr="002D2CFE">
        <w:rPr>
          <w:rFonts w:asciiTheme="majorHAnsi" w:hAnsiTheme="majorHAnsi" w:cstheme="majorHAnsi"/>
          <w:sz w:val="16"/>
        </w:rPr>
        <w:t xml:space="preserve"> seeking to reduce the harm. In contrast, today’s great environmental crisis of climate change may cause some harm but there are generally </w:t>
      </w:r>
      <w:proofErr w:type="gramStart"/>
      <w:r w:rsidRPr="002D2CFE">
        <w:rPr>
          <w:rFonts w:asciiTheme="majorHAnsi" w:hAnsiTheme="majorHAnsi" w:cstheme="majorHAnsi"/>
          <w:sz w:val="16"/>
        </w:rPr>
        <w:t>long time</w:t>
      </w:r>
      <w:proofErr w:type="gramEnd"/>
      <w:r w:rsidRPr="002D2CFE">
        <w:rPr>
          <w:rFonts w:asciiTheme="majorHAnsi" w:hAnsiTheme="majorHAnsi" w:cstheme="majorHAnsi"/>
          <w:sz w:val="16"/>
        </w:rPr>
        <w:t xml:space="preserve"> delays between rising CO2 concentrations and damage to humans. The consequence of these delays </w:t>
      </w:r>
      <w:proofErr w:type="gramStart"/>
      <w:r w:rsidRPr="002D2CFE">
        <w:rPr>
          <w:rFonts w:asciiTheme="majorHAnsi" w:hAnsiTheme="majorHAnsi" w:cstheme="majorHAnsi"/>
          <w:sz w:val="16"/>
        </w:rPr>
        <w:t>are</w:t>
      </w:r>
      <w:proofErr w:type="gramEnd"/>
      <w:r w:rsidRPr="002D2CFE">
        <w:rPr>
          <w:rFonts w:asciiTheme="majorHAnsi" w:hAnsiTheme="majorHAnsi" w:cstheme="majorHAnsi"/>
          <w:sz w:val="16"/>
        </w:rPr>
        <w:t xml:space="preserve"> an absence of urgency; thus although 70% of Americans believe global warming is happening, only 40% think it will harm them (http://climatecommunication.yale.edu/visualizations-data/ycom-us-2016</w:t>
      </w:r>
      <w:r w:rsidRPr="002D2CFE">
        <w:rPr>
          <w:rFonts w:asciiTheme="majorHAnsi" w:hAnsiTheme="majorHAnsi" w:cstheme="majorHAnsi"/>
          <w:sz w:val="24"/>
          <w:u w:val="single"/>
        </w:rPr>
        <w:t xml:space="preserve">/). Secondly, unlike past environmental challenges, </w:t>
      </w:r>
      <w:r w:rsidRPr="002D2CFE">
        <w:rPr>
          <w:rFonts w:asciiTheme="majorHAnsi" w:hAnsiTheme="majorHAnsi" w:cstheme="majorHAnsi"/>
          <w:b/>
          <w:bCs/>
          <w:sz w:val="24"/>
          <w:u w:val="single"/>
        </w:rPr>
        <w:t>the Earth’s climate system is rife with positive feedback loops</w:t>
      </w:r>
      <w:r w:rsidRPr="002D2CFE">
        <w:rPr>
          <w:rFonts w:asciiTheme="majorHAnsi" w:hAnsiTheme="majorHAnsi" w:cstheme="majorHAnsi"/>
          <w:sz w:val="24"/>
          <w:u w:val="single"/>
        </w:rPr>
        <w:t xml:space="preserve">. </w:t>
      </w:r>
      <w:proofErr w:type="gramStart"/>
      <w:r w:rsidRPr="002D2CFE">
        <w:rPr>
          <w:rFonts w:asciiTheme="majorHAnsi" w:hAnsiTheme="majorHAnsi" w:cstheme="majorHAnsi"/>
          <w:sz w:val="24"/>
          <w:u w:val="single"/>
        </w:rPr>
        <w:t>In particular, as</w:t>
      </w:r>
      <w:proofErr w:type="gramEnd"/>
      <w:r w:rsidRPr="002D2CFE">
        <w:rPr>
          <w:rFonts w:asciiTheme="majorHAnsi" w:hAnsiTheme="majorHAnsi" w:cstheme="majorHAnsi"/>
          <w:sz w:val="24"/>
          <w:u w:val="single"/>
        </w:rPr>
        <w:t xml:space="preserve"> CO2 increases and the climate warms, that </w:t>
      </w:r>
      <w:r w:rsidRPr="002D2CFE">
        <w:rPr>
          <w:rFonts w:asciiTheme="majorHAnsi" w:hAnsiTheme="majorHAnsi" w:cstheme="majorHAnsi"/>
          <w:b/>
          <w:bCs/>
          <w:sz w:val="24"/>
          <w:u w:val="single"/>
        </w:rPr>
        <w:t>very warming can cause more CO2 release</w:t>
      </w:r>
      <w:r w:rsidRPr="002D2CFE">
        <w:rPr>
          <w:rFonts w:asciiTheme="majorHAnsi" w:hAnsiTheme="majorHAnsi" w:cstheme="majorHAnsi"/>
          <w:sz w:val="24"/>
          <w:u w:val="single"/>
        </w:rPr>
        <w:t xml:space="preserve"> which further increases global warming, and then more CO2, and so on.</w:t>
      </w:r>
      <w:r w:rsidRPr="002D2CFE">
        <w:rPr>
          <w:rFonts w:asciiTheme="majorHAnsi" w:hAnsiTheme="majorHAnsi" w:cstheme="majorHAnsi"/>
          <w:sz w:val="16"/>
        </w:rPr>
        <w:t xml:space="preserve"> Table 2 summarizes the best documented positive feedback loops for the Earth’s climate system. These feedbacks can be neatly categorized into carbon cycle, biogeochemical, </w:t>
      </w:r>
      <w:proofErr w:type="spellStart"/>
      <w:r w:rsidRPr="002D2CFE">
        <w:rPr>
          <w:rFonts w:asciiTheme="majorHAnsi" w:hAnsiTheme="majorHAnsi" w:cstheme="majorHAnsi"/>
          <w:sz w:val="16"/>
        </w:rPr>
        <w:t>biogeophysical</w:t>
      </w:r>
      <w:proofErr w:type="spellEnd"/>
      <w:r w:rsidRPr="002D2CFE">
        <w:rPr>
          <w:rFonts w:asciiTheme="majorHAnsi" w:hAnsiTheme="majorHAnsi" w:cstheme="maj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2D2CFE">
        <w:rPr>
          <w:rFonts w:asciiTheme="majorHAnsi" w:hAnsiTheme="majorHAnsi" w:cstheme="majorHAnsi"/>
          <w:sz w:val="16"/>
        </w:rPr>
        <w:t>Totterdell</w:t>
      </w:r>
      <w:proofErr w:type="spellEnd"/>
      <w:r w:rsidRPr="002D2CFE">
        <w:rPr>
          <w:rFonts w:asciiTheme="majorHAnsi" w:hAnsiTheme="majorHAnsi" w:cstheme="majorHAnsi"/>
          <w:sz w:val="16"/>
        </w:rPr>
        <w:t xml:space="preserve">, 2000; </w:t>
      </w:r>
      <w:proofErr w:type="spellStart"/>
      <w:r w:rsidRPr="002D2CFE">
        <w:rPr>
          <w:rFonts w:asciiTheme="majorHAnsi" w:hAnsiTheme="majorHAnsi" w:cstheme="majorHAnsi"/>
          <w:sz w:val="16"/>
        </w:rPr>
        <w:t>Hajima</w:t>
      </w:r>
      <w:proofErr w:type="spellEnd"/>
      <w:r w:rsidRPr="002D2CFE">
        <w:rPr>
          <w:rFonts w:asciiTheme="majorHAnsi" w:hAnsiTheme="majorHAnsi" w:cstheme="majorHAnsi"/>
          <w:sz w:val="16"/>
        </w:rPr>
        <w:t xml:space="preserve">, </w:t>
      </w:r>
      <w:proofErr w:type="spellStart"/>
      <w:r w:rsidRPr="002D2CFE">
        <w:rPr>
          <w:rFonts w:asciiTheme="majorHAnsi" w:hAnsiTheme="majorHAnsi" w:cstheme="majorHAnsi"/>
          <w:sz w:val="16"/>
        </w:rPr>
        <w:t>Tachiiri</w:t>
      </w:r>
      <w:proofErr w:type="spellEnd"/>
      <w:r w:rsidRPr="002D2CFE">
        <w:rPr>
          <w:rFonts w:asciiTheme="majorHAnsi" w:hAnsiTheme="majorHAnsi" w:cstheme="majorHAnsi"/>
          <w:sz w:val="16"/>
        </w:rPr>
        <w:t xml:space="preserve">, Ito, &amp; </w:t>
      </w:r>
      <w:proofErr w:type="spellStart"/>
      <w:r w:rsidRPr="002D2CFE">
        <w:rPr>
          <w:rFonts w:asciiTheme="majorHAnsi" w:hAnsiTheme="majorHAnsi" w:cstheme="majorHAnsi"/>
          <w:sz w:val="16"/>
        </w:rPr>
        <w:t>Kawamiya</w:t>
      </w:r>
      <w:proofErr w:type="spellEnd"/>
      <w:r w:rsidRPr="002D2CFE">
        <w:rPr>
          <w:rFonts w:asciiTheme="majorHAnsi" w:hAnsiTheme="majorHAnsi" w:cstheme="majorHAnsi"/>
          <w:sz w:val="16"/>
        </w:rPr>
        <w:t xml:space="preserve">, 2014; </w:t>
      </w:r>
      <w:proofErr w:type="spellStart"/>
      <w:r w:rsidRPr="002D2CFE">
        <w:rPr>
          <w:rFonts w:asciiTheme="majorHAnsi" w:hAnsiTheme="majorHAnsi" w:cstheme="majorHAnsi"/>
          <w:sz w:val="16"/>
        </w:rPr>
        <w:t>Knutti</w:t>
      </w:r>
      <w:proofErr w:type="spellEnd"/>
      <w:r w:rsidRPr="002D2CFE">
        <w:rPr>
          <w:rFonts w:asciiTheme="majorHAnsi" w:hAnsiTheme="majorHAnsi" w:cstheme="majorHAnsi"/>
          <w:sz w:val="16"/>
        </w:rPr>
        <w:t xml:space="preserve"> &amp; </w:t>
      </w:r>
      <w:proofErr w:type="spellStart"/>
      <w:r w:rsidRPr="002D2CFE">
        <w:rPr>
          <w:rFonts w:asciiTheme="majorHAnsi" w:hAnsiTheme="majorHAnsi" w:cstheme="majorHAnsi"/>
          <w:sz w:val="16"/>
        </w:rPr>
        <w:t>Rugenstein</w:t>
      </w:r>
      <w:proofErr w:type="spellEnd"/>
      <w:r w:rsidRPr="002D2CFE">
        <w:rPr>
          <w:rFonts w:asciiTheme="majorHAnsi" w:hAnsiTheme="majorHAnsi" w:cstheme="maj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2D2CFE">
        <w:rPr>
          <w:rFonts w:asciiTheme="majorHAnsi" w:hAnsiTheme="majorHAnsi" w:cstheme="majorHAnsi"/>
          <w:sz w:val="16"/>
        </w:rPr>
        <w:t>Friedlingstein</w:t>
      </w:r>
      <w:proofErr w:type="spellEnd"/>
      <w:r w:rsidRPr="002D2CFE">
        <w:rPr>
          <w:rFonts w:asciiTheme="majorHAnsi" w:hAnsiTheme="majorHAnsi" w:cstheme="maj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2D2CFE">
        <w:rPr>
          <w:rFonts w:asciiTheme="majorHAnsi" w:hAnsiTheme="majorHAnsi" w:cstheme="majorHAnsi"/>
          <w:sz w:val="16"/>
        </w:rPr>
        <w:t>biogeophysical</w:t>
      </w:r>
      <w:proofErr w:type="spellEnd"/>
      <w:r w:rsidRPr="002D2CFE">
        <w:rPr>
          <w:rFonts w:asciiTheme="majorHAnsi" w:hAnsiTheme="majorHAnsi" w:cstheme="maj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2D2CFE">
        <w:rPr>
          <w:rFonts w:asciiTheme="majorHAnsi" w:hAnsiTheme="majorHAnsi" w:cstheme="majorHAnsi"/>
          <w:sz w:val="16"/>
        </w:rPr>
        <w:t>Chamey</w:t>
      </w:r>
      <w:proofErr w:type="spellEnd"/>
      <w:r w:rsidRPr="002D2CFE">
        <w:rPr>
          <w:rFonts w:asciiTheme="majorHAnsi" w:hAnsiTheme="majorHAnsi" w:cstheme="majorHAnsi"/>
          <w:sz w:val="16"/>
        </w:rPr>
        <w:t>, Stone, &amp; Quirk, 1975). To top it off, overgrazing depletes the soil, leading to augmented vegetation loss (</w:t>
      </w:r>
      <w:proofErr w:type="spellStart"/>
      <w:r w:rsidRPr="002D2CFE">
        <w:rPr>
          <w:rFonts w:asciiTheme="majorHAnsi" w:hAnsiTheme="majorHAnsi" w:cstheme="majorHAnsi"/>
          <w:sz w:val="16"/>
        </w:rPr>
        <w:t>Anderies</w:t>
      </w:r>
      <w:proofErr w:type="spellEnd"/>
      <w:r w:rsidRPr="002D2CFE">
        <w:rPr>
          <w:rFonts w:asciiTheme="majorHAnsi" w:hAnsiTheme="majorHAnsi" w:cstheme="majorHAnsi"/>
          <w:sz w:val="16"/>
        </w:rPr>
        <w:t xml:space="preserve">, Janssen, &amp; Walker, 2002). Climate change often also increases the risk of forest fires, </w:t>
      </w:r>
      <w:proofErr w:type="gramStart"/>
      <w:r w:rsidRPr="002D2CFE">
        <w:rPr>
          <w:rFonts w:asciiTheme="majorHAnsi" w:hAnsiTheme="majorHAnsi" w:cstheme="majorHAnsi"/>
          <w:sz w:val="16"/>
        </w:rPr>
        <w:t>as a result of</w:t>
      </w:r>
      <w:proofErr w:type="gramEnd"/>
      <w:r w:rsidRPr="002D2CFE">
        <w:rPr>
          <w:rFonts w:asciiTheme="majorHAnsi" w:hAnsiTheme="majorHAnsi" w:cstheme="majorHAnsi"/>
          <w:sz w:val="16"/>
        </w:rPr>
        <w:t xml:space="preserve"> higher temperatures and persistent drought conditions. The expectation is that </w:t>
      </w:r>
      <w:r w:rsidRPr="00A743C5">
        <w:rPr>
          <w:rFonts w:asciiTheme="majorHAnsi" w:hAnsiTheme="majorHAnsi" w:cstheme="majorHAnsi"/>
          <w:b/>
          <w:sz w:val="24"/>
          <w:highlight w:val="cyan"/>
          <w:u w:val="single"/>
        </w:rPr>
        <w:t>forest fires will become more</w:t>
      </w:r>
      <w:r w:rsidRPr="002D2CFE">
        <w:rPr>
          <w:rFonts w:asciiTheme="majorHAnsi" w:hAnsiTheme="majorHAnsi" w:cstheme="majorHAnsi"/>
          <w:b/>
          <w:sz w:val="24"/>
          <w:u w:val="single"/>
        </w:rPr>
        <w:t xml:space="preserve"> </w:t>
      </w:r>
      <w:r w:rsidRPr="00A743C5">
        <w:rPr>
          <w:rFonts w:asciiTheme="majorHAnsi" w:hAnsiTheme="majorHAnsi" w:cstheme="majorHAnsi"/>
          <w:b/>
          <w:sz w:val="24"/>
          <w:highlight w:val="cyan"/>
          <w:u w:val="single"/>
        </w:rPr>
        <w:t>frequent</w:t>
      </w:r>
      <w:r w:rsidRPr="002D2CFE">
        <w:rPr>
          <w:rFonts w:asciiTheme="majorHAnsi" w:hAnsiTheme="majorHAnsi" w:cstheme="majorHAnsi"/>
          <w:sz w:val="16"/>
        </w:rPr>
        <w:t xml:space="preserve"> and severe with climate warming and drought (</w:t>
      </w:r>
      <w:proofErr w:type="spellStart"/>
      <w:r w:rsidRPr="002D2CFE">
        <w:rPr>
          <w:rFonts w:asciiTheme="majorHAnsi" w:hAnsiTheme="majorHAnsi" w:cstheme="majorHAnsi"/>
          <w:sz w:val="16"/>
        </w:rPr>
        <w:t>Scholze</w:t>
      </w:r>
      <w:proofErr w:type="spellEnd"/>
      <w:r w:rsidRPr="002D2CFE">
        <w:rPr>
          <w:rFonts w:asciiTheme="majorHAnsi" w:hAnsiTheme="majorHAnsi" w:cstheme="maj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2D2CFE">
        <w:rPr>
          <w:rFonts w:asciiTheme="majorHAnsi" w:hAnsiTheme="majorHAnsi" w:cstheme="majorHAnsi"/>
          <w:sz w:val="16"/>
        </w:rPr>
        <w:t>Jin</w:t>
      </w:r>
      <w:proofErr w:type="spellEnd"/>
      <w:r w:rsidRPr="002D2CFE">
        <w:rPr>
          <w:rFonts w:asciiTheme="majorHAnsi" w:hAnsiTheme="majorHAnsi" w:cstheme="majorHAnsi"/>
          <w:sz w:val="16"/>
        </w:rPr>
        <w:t xml:space="preserve"> et al., 2015), was realized in December 2017, with the largest fire in the history of California (the “Thomas fire” that burned 282,000 acres, https://www.vox.com/2017/12/27/16822180/thomas-fire-california-largest-wildfire). </w:t>
      </w:r>
      <w:r w:rsidRPr="002D2CFE">
        <w:rPr>
          <w:rFonts w:asciiTheme="majorHAnsi" w:hAnsiTheme="majorHAnsi" w:cstheme="majorHAnsi"/>
          <w:sz w:val="24"/>
          <w:u w:val="single"/>
        </w:rPr>
        <w:t xml:space="preserve">This </w:t>
      </w:r>
      <w:r w:rsidRPr="00A743C5">
        <w:rPr>
          <w:rFonts w:asciiTheme="majorHAnsi" w:hAnsiTheme="majorHAnsi" w:cstheme="majorHAnsi"/>
          <w:b/>
          <w:sz w:val="24"/>
          <w:highlight w:val="cyan"/>
          <w:u w:val="single"/>
        </w:rPr>
        <w:t>catastrophic fire</w:t>
      </w:r>
      <w:r w:rsidRPr="002D2CFE">
        <w:rPr>
          <w:rFonts w:asciiTheme="majorHAnsi" w:hAnsiTheme="majorHAnsi" w:cstheme="majorHAnsi"/>
          <w:sz w:val="24"/>
          <w:u w:val="single"/>
        </w:rPr>
        <w:t xml:space="preserve"> embodies the sorts of positive feedbacks and interacting factors that </w:t>
      </w:r>
      <w:r w:rsidRPr="00A743C5">
        <w:rPr>
          <w:rFonts w:asciiTheme="majorHAnsi" w:hAnsiTheme="majorHAnsi" w:cstheme="majorHAnsi"/>
          <w:b/>
          <w:sz w:val="24"/>
          <w:highlight w:val="cyan"/>
          <w:u w:val="single"/>
        </w:rPr>
        <w:t>could catch humanity off-guard and produce a</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 xml:space="preserve">true </w:t>
      </w:r>
      <w:r w:rsidRPr="00A743C5">
        <w:rPr>
          <w:rFonts w:asciiTheme="majorHAnsi" w:hAnsiTheme="majorHAnsi" w:cstheme="majorHAnsi"/>
          <w:b/>
          <w:sz w:val="24"/>
          <w:highlight w:val="cyan"/>
          <w:u w:val="single"/>
        </w:rPr>
        <w:t>apocalyptic event.</w:t>
      </w:r>
      <w:r w:rsidRPr="00A743C5">
        <w:rPr>
          <w:rFonts w:asciiTheme="majorHAnsi" w:hAnsiTheme="majorHAnsi" w:cstheme="majorHAnsi"/>
          <w:sz w:val="24"/>
          <w:highlight w:val="cyan"/>
          <w:u w:val="single"/>
        </w:rPr>
        <w:t xml:space="preserve"> </w:t>
      </w:r>
      <w:r w:rsidRPr="002D2CFE">
        <w:rPr>
          <w:rFonts w:asciiTheme="majorHAnsi" w:hAnsiTheme="majorHAnsi" w:cstheme="majorHAnsi"/>
          <w:sz w:val="24"/>
          <w:u w:val="single"/>
        </w:rPr>
        <w:t>Record-breaking rains produced an extraordinary flush of new vegetation, that then dried out as record heat waves and dry conditions took hold, coupled with stronger than normal winds, and ignition.</w:t>
      </w:r>
      <w:r w:rsidRPr="002D2CFE">
        <w:rPr>
          <w:rFonts w:asciiTheme="majorHAnsi" w:hAnsiTheme="majorHAnsi" w:cstheme="majorHAnsi"/>
          <w:sz w:val="16"/>
        </w:rPr>
        <w:t xml:space="preserve"> </w:t>
      </w:r>
      <w:proofErr w:type="gramStart"/>
      <w:r w:rsidRPr="002D2CFE">
        <w:rPr>
          <w:rFonts w:asciiTheme="majorHAnsi" w:hAnsiTheme="majorHAnsi" w:cstheme="majorHAnsi"/>
          <w:sz w:val="16"/>
        </w:rPr>
        <w:t>Of course</w:t>
      </w:r>
      <w:proofErr w:type="gramEnd"/>
      <w:r w:rsidRPr="002D2CFE">
        <w:rPr>
          <w:rFonts w:asciiTheme="majorHAnsi" w:hAnsiTheme="majorHAnsi" w:cstheme="maj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2D2CFE">
        <w:rPr>
          <w:rFonts w:asciiTheme="majorHAnsi" w:hAnsiTheme="majorHAnsi" w:cstheme="majorHAnsi"/>
          <w:sz w:val="16"/>
        </w:rPr>
        <w:t>as a consequence of</w:t>
      </w:r>
      <w:proofErr w:type="gramEnd"/>
      <w:r w:rsidRPr="002D2CFE">
        <w:rPr>
          <w:rFonts w:asciiTheme="majorHAnsi" w:hAnsiTheme="majorHAnsi" w:cstheme="maj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2D2CFE">
        <w:rPr>
          <w:rFonts w:asciiTheme="majorHAnsi" w:hAnsiTheme="majorHAnsi" w:cstheme="majorHAnsi"/>
          <w:sz w:val="16"/>
        </w:rPr>
        <w:t>Wetherald</w:t>
      </w:r>
      <w:proofErr w:type="spellEnd"/>
      <w:r w:rsidRPr="002D2CFE">
        <w:rPr>
          <w:rFonts w:asciiTheme="majorHAnsi" w:hAnsiTheme="majorHAnsi" w:cstheme="maj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2D2CFE">
        <w:rPr>
          <w:rFonts w:asciiTheme="majorHAnsi" w:hAnsiTheme="majorHAnsi" w:cstheme="majorHAnsi"/>
          <w:sz w:val="16"/>
        </w:rPr>
        <w:t>Lashof</w:t>
      </w:r>
      <w:proofErr w:type="spellEnd"/>
      <w:r w:rsidRPr="002D2CFE">
        <w:rPr>
          <w:rFonts w:asciiTheme="majorHAnsi" w:hAnsiTheme="majorHAnsi" w:cstheme="majorHAnsi"/>
          <w:sz w:val="16"/>
        </w:rPr>
        <w:t xml:space="preserve">, DeAngelo, </w:t>
      </w:r>
      <w:proofErr w:type="spellStart"/>
      <w:r w:rsidRPr="002D2CFE">
        <w:rPr>
          <w:rFonts w:asciiTheme="majorHAnsi" w:hAnsiTheme="majorHAnsi" w:cstheme="majorHAnsi"/>
          <w:sz w:val="16"/>
        </w:rPr>
        <w:t>Saleska</w:t>
      </w:r>
      <w:proofErr w:type="spellEnd"/>
      <w:r w:rsidRPr="002D2CFE">
        <w:rPr>
          <w:rFonts w:asciiTheme="majorHAnsi" w:hAnsiTheme="majorHAnsi" w:cstheme="maj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2D2CFE">
        <w:rPr>
          <w:rFonts w:asciiTheme="majorHAnsi" w:hAnsiTheme="majorHAnsi" w:cstheme="majorHAnsi"/>
          <w:sz w:val="16"/>
        </w:rPr>
        <w:t>Burgman</w:t>
      </w:r>
      <w:proofErr w:type="spellEnd"/>
      <w:r w:rsidRPr="002D2CFE">
        <w:rPr>
          <w:rFonts w:asciiTheme="majorHAnsi" w:hAnsiTheme="majorHAnsi" w:cstheme="majorHAnsi"/>
          <w:sz w:val="16"/>
        </w:rPr>
        <w:t xml:space="preserve">, &amp; Norris, 2009). </w:t>
      </w:r>
      <w:r w:rsidRPr="002D2CFE">
        <w:rPr>
          <w:rFonts w:asciiTheme="majorHAnsi" w:hAnsiTheme="majorHAnsi" w:cstheme="majorHAnsi"/>
          <w:sz w:val="24"/>
          <w:u w:val="single"/>
        </w:rPr>
        <w:t xml:space="preserve">The key lesson from the long list of potentially positive feedbacks and their interactions is that </w:t>
      </w:r>
      <w:r w:rsidRPr="00A743C5">
        <w:rPr>
          <w:rFonts w:asciiTheme="majorHAnsi" w:hAnsiTheme="majorHAnsi" w:cstheme="majorHAnsi"/>
          <w:b/>
          <w:sz w:val="24"/>
          <w:highlight w:val="cyan"/>
          <w:u w:val="single"/>
        </w:rPr>
        <w:t>runaway climate change,</w:t>
      </w:r>
      <w:r w:rsidRPr="002D2CFE">
        <w:rPr>
          <w:rFonts w:asciiTheme="majorHAnsi" w:hAnsiTheme="majorHAnsi" w:cstheme="majorHAnsi"/>
          <w:sz w:val="24"/>
          <w:u w:val="single"/>
        </w:rPr>
        <w:t xml:space="preserve"> and runaway perturbations </w:t>
      </w:r>
      <w:proofErr w:type="gramStart"/>
      <w:r w:rsidRPr="002D2CFE">
        <w:rPr>
          <w:rFonts w:asciiTheme="majorHAnsi" w:hAnsiTheme="majorHAnsi" w:cstheme="majorHAnsi"/>
          <w:sz w:val="24"/>
          <w:u w:val="single"/>
        </w:rPr>
        <w:t>have to</w:t>
      </w:r>
      <w:proofErr w:type="gramEnd"/>
      <w:r w:rsidRPr="002D2CFE">
        <w:rPr>
          <w:rFonts w:asciiTheme="majorHAnsi" w:hAnsiTheme="majorHAnsi" w:cstheme="majorHAnsi"/>
          <w:sz w:val="24"/>
          <w:u w:val="single"/>
        </w:rPr>
        <w:t xml:space="preserve"> be taken as a serious possibility</w:t>
      </w:r>
      <w:r w:rsidRPr="002D2CFE">
        <w:rPr>
          <w:rFonts w:asciiTheme="majorHAnsi" w:hAnsiTheme="majorHAnsi" w:cstheme="majorHAnsi"/>
          <w:sz w:val="16"/>
        </w:rPr>
        <w:t>. Table 2 is just a snapshot of the type of feedbacks that have been identified (see Supplementary material for a more thorough explanation of positive feedback loops).</w:t>
      </w:r>
      <w:r w:rsidRPr="002D2CFE">
        <w:rPr>
          <w:rFonts w:asciiTheme="majorHAnsi" w:hAnsiTheme="majorHAnsi" w:cstheme="majorHAnsi"/>
          <w:sz w:val="24"/>
          <w:u w:val="single"/>
        </w:rPr>
        <w:t xml:space="preserve"> However, this list is not </w:t>
      </w:r>
      <w:proofErr w:type="gramStart"/>
      <w:r w:rsidRPr="002D2CFE">
        <w:rPr>
          <w:rFonts w:asciiTheme="majorHAnsi" w:hAnsiTheme="majorHAnsi" w:cstheme="majorHAnsi"/>
          <w:sz w:val="24"/>
          <w:u w:val="single"/>
        </w:rPr>
        <w:t>exhaustive</w:t>
      </w:r>
      <w:proofErr w:type="gramEnd"/>
      <w:r w:rsidRPr="002D2CFE">
        <w:rPr>
          <w:rFonts w:asciiTheme="majorHAnsi" w:hAnsiTheme="majorHAnsi" w:cstheme="majorHAnsi"/>
          <w:sz w:val="24"/>
          <w:u w:val="single"/>
        </w:rPr>
        <w:t xml:space="preserve"> and the possibility of undiscovered positive feedbacks </w:t>
      </w:r>
      <w:r w:rsidRPr="00A743C5">
        <w:rPr>
          <w:rFonts w:asciiTheme="majorHAnsi" w:hAnsiTheme="majorHAnsi" w:cstheme="majorHAnsi"/>
          <w:b/>
          <w:sz w:val="24"/>
          <w:highlight w:val="cyan"/>
          <w:u w:val="single"/>
        </w:rPr>
        <w:t>portends</w:t>
      </w:r>
      <w:r w:rsidRPr="002D2CFE">
        <w:rPr>
          <w:rFonts w:asciiTheme="majorHAnsi" w:hAnsiTheme="majorHAnsi" w:cstheme="majorHAnsi"/>
          <w:sz w:val="24"/>
          <w:u w:val="single"/>
        </w:rPr>
        <w:t xml:space="preserve"> even greater </w:t>
      </w:r>
      <w:r w:rsidRPr="00A743C5">
        <w:rPr>
          <w:rFonts w:asciiTheme="majorHAnsi" w:hAnsiTheme="majorHAnsi" w:cstheme="majorHAnsi"/>
          <w:b/>
          <w:sz w:val="24"/>
          <w:highlight w:val="cyan"/>
          <w:u w:val="single"/>
        </w:rPr>
        <w:t>existential risks</w:t>
      </w:r>
      <w:r w:rsidRPr="002D2CFE">
        <w:rPr>
          <w:rFonts w:asciiTheme="majorHAnsi" w:hAnsiTheme="majorHAnsi" w:cstheme="maj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9C2D363" w14:textId="3B26150A" w:rsidR="00C25320" w:rsidRPr="002D2CFE" w:rsidRDefault="00C25320" w:rsidP="00C25320">
      <w:pPr>
        <w:pStyle w:val="Heading2"/>
        <w:rPr>
          <w:rFonts w:asciiTheme="majorHAnsi" w:hAnsiTheme="majorHAnsi" w:cstheme="majorHAnsi"/>
        </w:rPr>
      </w:pPr>
      <w:r w:rsidRPr="002D2CFE">
        <w:rPr>
          <w:rFonts w:asciiTheme="majorHAnsi" w:hAnsiTheme="majorHAnsi" w:cstheme="majorHAnsi"/>
        </w:rPr>
        <w:t>3</w:t>
      </w:r>
    </w:p>
    <w:p w14:paraId="04D21021"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CP Text: The People’s Republic of China should </w:t>
      </w:r>
    </w:p>
    <w:p w14:paraId="09C18773" w14:textId="77777777" w:rsidR="00673095" w:rsidRPr="002D2CFE" w:rsidRDefault="00673095" w:rsidP="00673095">
      <w:pPr>
        <w:pStyle w:val="Heading4"/>
        <w:numPr>
          <w:ilvl w:val="0"/>
          <w:numId w:val="13"/>
        </w:numPr>
        <w:tabs>
          <w:tab w:val="num" w:pos="0"/>
        </w:tabs>
        <w:ind w:left="0" w:firstLine="0"/>
        <w:rPr>
          <w:rFonts w:asciiTheme="majorHAnsi" w:hAnsiTheme="majorHAnsi" w:cstheme="majorHAnsi"/>
        </w:rPr>
      </w:pPr>
      <w:r w:rsidRPr="002D2CFE">
        <w:rPr>
          <w:rFonts w:asciiTheme="majorHAnsi" w:hAnsiTheme="majorHAnsi" w:cstheme="majorHAnsi"/>
        </w:rPr>
        <w:t>increase and encourage private and civil space cooperation with the United States over appropriation of outer space.</w:t>
      </w:r>
    </w:p>
    <w:p w14:paraId="607608DD" w14:textId="77777777" w:rsidR="00673095" w:rsidRPr="002D2CFE" w:rsidRDefault="00673095" w:rsidP="00673095">
      <w:pPr>
        <w:pStyle w:val="Heading4"/>
        <w:numPr>
          <w:ilvl w:val="0"/>
          <w:numId w:val="13"/>
        </w:numPr>
        <w:tabs>
          <w:tab w:val="num" w:pos="0"/>
        </w:tabs>
        <w:ind w:left="0" w:firstLine="0"/>
        <w:rPr>
          <w:rFonts w:asciiTheme="majorHAnsi" w:hAnsiTheme="majorHAnsi" w:cstheme="majorHAnsi"/>
        </w:rPr>
      </w:pPr>
      <w:r w:rsidRPr="002D2CFE">
        <w:rPr>
          <w:rFonts w:asciiTheme="majorHAnsi" w:hAnsiTheme="majorHAnsi" w:cstheme="majorHAnsi"/>
        </w:rPr>
        <w:t xml:space="preserve">de-militarize its space industry. </w:t>
      </w:r>
    </w:p>
    <w:p w14:paraId="2B3EE811" w14:textId="77777777" w:rsidR="00673095" w:rsidRPr="002D2CFE" w:rsidRDefault="00673095" w:rsidP="00673095">
      <w:pPr>
        <w:pStyle w:val="Heading4"/>
        <w:numPr>
          <w:ilvl w:val="0"/>
          <w:numId w:val="12"/>
        </w:numPr>
        <w:rPr>
          <w:rFonts w:asciiTheme="majorHAnsi" w:hAnsiTheme="majorHAnsi" w:cstheme="majorHAnsi"/>
        </w:rPr>
      </w:pPr>
      <w:r w:rsidRPr="002D2CFE">
        <w:rPr>
          <w:rFonts w:asciiTheme="majorHAnsi" w:hAnsiTheme="majorHAnsi" w:cstheme="majorHAnsi"/>
        </w:rPr>
        <w:t xml:space="preserve">dismantle and remove ASAT weapons. </w:t>
      </w:r>
    </w:p>
    <w:p w14:paraId="2759AF97" w14:textId="77777777" w:rsidR="00673095" w:rsidRPr="002D2CFE" w:rsidRDefault="00673095" w:rsidP="00673095">
      <w:pPr>
        <w:pStyle w:val="Heading4"/>
        <w:numPr>
          <w:ilvl w:val="0"/>
          <w:numId w:val="13"/>
        </w:numPr>
        <w:tabs>
          <w:tab w:val="num" w:pos="0"/>
        </w:tabs>
        <w:ind w:left="0" w:firstLine="0"/>
        <w:rPr>
          <w:rFonts w:asciiTheme="majorHAnsi" w:hAnsiTheme="majorHAnsi" w:cstheme="majorHAnsi"/>
        </w:rPr>
      </w:pPr>
      <w:r w:rsidRPr="002D2CFE">
        <w:rPr>
          <w:rFonts w:asciiTheme="majorHAnsi" w:hAnsiTheme="majorHAnsi" w:cstheme="majorHAnsi"/>
        </w:rPr>
        <w:t xml:space="preserve">The United States Federal Government should repeal the Wolf Amendment. </w:t>
      </w:r>
    </w:p>
    <w:p w14:paraId="36B1FE69"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The Counterplan competes – it re-directs China’s commercial space industry to productive cooperation with the United States. The 1AC said that China’s government is </w:t>
      </w:r>
      <w:r w:rsidRPr="002D2CFE">
        <w:rPr>
          <w:rFonts w:asciiTheme="majorHAnsi" w:hAnsiTheme="majorHAnsi" w:cstheme="majorHAnsi"/>
          <w:u w:val="single"/>
        </w:rPr>
        <w:t>reliant</w:t>
      </w:r>
      <w:r w:rsidRPr="002D2CFE">
        <w:rPr>
          <w:rFonts w:asciiTheme="majorHAnsi" w:hAnsiTheme="majorHAnsi" w:cstheme="majorHAnsi"/>
        </w:rPr>
        <w:t xml:space="preserve"> on private action meaning the Plan collapses </w:t>
      </w:r>
      <w:proofErr w:type="gramStart"/>
      <w:r w:rsidRPr="002D2CFE">
        <w:rPr>
          <w:rFonts w:asciiTheme="majorHAnsi" w:hAnsiTheme="majorHAnsi" w:cstheme="majorHAnsi"/>
          <w:u w:val="single"/>
        </w:rPr>
        <w:t>all</w:t>
      </w:r>
      <w:r w:rsidRPr="002D2CFE">
        <w:rPr>
          <w:rFonts w:asciiTheme="majorHAnsi" w:hAnsiTheme="majorHAnsi" w:cstheme="majorHAnsi"/>
        </w:rPr>
        <w:t xml:space="preserve"> of</w:t>
      </w:r>
      <w:proofErr w:type="gramEnd"/>
      <w:r w:rsidRPr="002D2CFE">
        <w:rPr>
          <w:rFonts w:asciiTheme="majorHAnsi" w:hAnsiTheme="majorHAnsi" w:cstheme="majorHAnsi"/>
        </w:rPr>
        <w:t xml:space="preserve"> the space sector meaning meaningful cooperation with the US becomes </w:t>
      </w:r>
      <w:r w:rsidRPr="002D2CFE">
        <w:rPr>
          <w:rFonts w:asciiTheme="majorHAnsi" w:hAnsiTheme="majorHAnsi" w:cstheme="majorHAnsi"/>
          <w:u w:val="single"/>
        </w:rPr>
        <w:t>impossible</w:t>
      </w:r>
      <w:r w:rsidRPr="002D2CFE">
        <w:rPr>
          <w:rFonts w:asciiTheme="majorHAnsi" w:hAnsiTheme="majorHAnsi" w:cstheme="majorHAnsi"/>
        </w:rPr>
        <w:t xml:space="preserve">. </w:t>
      </w:r>
    </w:p>
    <w:p w14:paraId="6579D1B7"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Cooperation </w:t>
      </w:r>
      <w:r w:rsidRPr="002D2CFE">
        <w:rPr>
          <w:rFonts w:asciiTheme="majorHAnsi" w:hAnsiTheme="majorHAnsi" w:cstheme="majorHAnsi"/>
          <w:u w:val="single"/>
        </w:rPr>
        <w:t>de-escalates</w:t>
      </w:r>
      <w:r w:rsidRPr="002D2CFE">
        <w:rPr>
          <w:rFonts w:asciiTheme="majorHAnsi" w:hAnsiTheme="majorHAnsi" w:cstheme="majorHAnsi"/>
        </w:rPr>
        <w:t xml:space="preserve"> the Space Race, </w:t>
      </w:r>
      <w:r w:rsidRPr="002D2CFE">
        <w:rPr>
          <w:rFonts w:asciiTheme="majorHAnsi" w:hAnsiTheme="majorHAnsi" w:cstheme="majorHAnsi"/>
          <w:u w:val="single"/>
        </w:rPr>
        <w:t>solves</w:t>
      </w:r>
      <w:r w:rsidRPr="002D2CFE">
        <w:rPr>
          <w:rFonts w:asciiTheme="majorHAnsi" w:hAnsiTheme="majorHAnsi" w:cstheme="majorHAnsi"/>
        </w:rPr>
        <w:t xml:space="preserve"> Sino-Russian axis, and spills-over to </w:t>
      </w:r>
      <w:r w:rsidRPr="002D2CFE">
        <w:rPr>
          <w:rFonts w:asciiTheme="majorHAnsi" w:hAnsiTheme="majorHAnsi" w:cstheme="majorHAnsi"/>
          <w:u w:val="single"/>
        </w:rPr>
        <w:t>broader</w:t>
      </w:r>
      <w:r w:rsidRPr="002D2CFE">
        <w:rPr>
          <w:rFonts w:asciiTheme="majorHAnsi" w:hAnsiTheme="majorHAnsi" w:cstheme="majorHAnsi"/>
        </w:rPr>
        <w:t xml:space="preserve"> US-China relations </w:t>
      </w:r>
    </w:p>
    <w:p w14:paraId="0D6F55F1" w14:textId="77777777" w:rsidR="00673095" w:rsidRPr="002D2CFE" w:rsidRDefault="00673095" w:rsidP="00673095">
      <w:pPr>
        <w:rPr>
          <w:rFonts w:asciiTheme="majorHAnsi" w:hAnsiTheme="majorHAnsi" w:cstheme="majorHAnsi"/>
        </w:rPr>
      </w:pPr>
      <w:r w:rsidRPr="002D2CFE">
        <w:rPr>
          <w:rStyle w:val="Style13ptBold"/>
          <w:rFonts w:asciiTheme="majorHAnsi" w:hAnsiTheme="majorHAnsi" w:cstheme="majorHAnsi"/>
        </w:rPr>
        <w:t>Marshall and Hadfield 21</w:t>
      </w:r>
      <w:r w:rsidRPr="002D2CFE">
        <w:rPr>
          <w:rFonts w:asciiTheme="majorHAnsi" w:hAnsiTheme="majorHAnsi" w:cstheme="majorHAnsi"/>
        </w:rPr>
        <w:t xml:space="preserve"> Will Marshall and Chris Hadfield 4-15-2021 "Why the U.S. and China Should Collaborate in Space" </w:t>
      </w:r>
      <w:hyperlink r:id="rId12" w:history="1">
        <w:r w:rsidRPr="002D2CFE">
          <w:rPr>
            <w:rStyle w:val="Hyperlink"/>
            <w:rFonts w:asciiTheme="majorHAnsi" w:hAnsiTheme="majorHAnsi" w:cstheme="majorHAnsi"/>
          </w:rPr>
          <w:t>https://time.com/5954941/u-s-china-should-collaborate-in-space/</w:t>
        </w:r>
      </w:hyperlink>
      <w:r w:rsidRPr="002D2CFE">
        <w:rPr>
          <w:rFonts w:asciiTheme="majorHAnsi" w:hAnsiTheme="majorHAnsi" w:cstheme="majorHAnsi"/>
        </w:rPr>
        <w:t xml:space="preserve"> (CEO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Force.)//Elmer </w:t>
      </w:r>
    </w:p>
    <w:p w14:paraId="0340A6B7" w14:textId="77777777" w:rsidR="00673095" w:rsidRPr="002D2CFE" w:rsidRDefault="00673095" w:rsidP="00673095">
      <w:pPr>
        <w:rPr>
          <w:rFonts w:asciiTheme="majorHAnsi" w:hAnsiTheme="majorHAnsi" w:cstheme="majorHAnsi"/>
          <w:sz w:val="16"/>
        </w:rPr>
      </w:pPr>
      <w:r w:rsidRPr="002D2CFE">
        <w:rPr>
          <w:rFonts w:asciiTheme="majorHAnsi" w:hAnsiTheme="majorHAnsi" w:cstheme="majorHAnsi"/>
          <w:sz w:val="16"/>
        </w:rPr>
        <w:t xml:space="preserve">While much has been made of the tense March 18 exchange between American and Chinese diplomats in Anchorage, Alaska, </w:t>
      </w:r>
      <w:r w:rsidRPr="00A743C5">
        <w:rPr>
          <w:rStyle w:val="Emphasis"/>
          <w:rFonts w:asciiTheme="majorHAnsi" w:hAnsiTheme="majorHAnsi" w:cstheme="majorHAnsi"/>
          <w:highlight w:val="cyan"/>
        </w:rPr>
        <w:t>one area</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became an </w:t>
      </w:r>
      <w:r w:rsidRPr="00A743C5">
        <w:rPr>
          <w:rStyle w:val="Emphasis"/>
          <w:rFonts w:asciiTheme="majorHAnsi" w:hAnsiTheme="majorHAnsi" w:cstheme="majorHAnsi"/>
          <w:highlight w:val="cyan"/>
        </w:rPr>
        <w:t xml:space="preserve">unlikely candidate for cooperation: </w:t>
      </w:r>
      <w:r w:rsidRPr="00A743C5">
        <w:rPr>
          <w:rStyle w:val="Emphasis"/>
          <w:rFonts w:asciiTheme="majorHAnsi" w:hAnsiTheme="majorHAnsi" w:cstheme="majorHAnsi"/>
          <w:highlight w:val="cyan"/>
          <w:bdr w:val="single" w:sz="18" w:space="0" w:color="auto"/>
        </w:rPr>
        <w:t>outer space</w:t>
      </w:r>
      <w:r w:rsidRPr="00A743C5">
        <w:rPr>
          <w:rStyle w:val="Emphasis"/>
          <w:rFonts w:asciiTheme="majorHAnsi" w:hAnsiTheme="majorHAnsi" w:cstheme="majorHAnsi"/>
          <w:highlight w:val="cyan"/>
        </w:rPr>
        <w:t xml:space="preserve">. </w:t>
      </w:r>
      <w:r w:rsidRPr="002D2CFE">
        <w:rPr>
          <w:rStyle w:val="StyleUnderline"/>
          <w:rFonts w:asciiTheme="majorHAnsi" w:hAnsiTheme="majorHAnsi" w:cstheme="majorHAnsi"/>
        </w:rPr>
        <w:t xml:space="preserve">During a press conference after the meeting, Jake Sullivan, the U.S. National Security Advisor, pointed out that the Perseverance rover that recently landed on </w:t>
      </w:r>
      <w:r w:rsidRPr="00A743C5">
        <w:rPr>
          <w:rStyle w:val="Emphasis"/>
          <w:rFonts w:asciiTheme="majorHAnsi" w:hAnsiTheme="majorHAnsi" w:cstheme="majorHAnsi"/>
          <w:highlight w:val="cyan"/>
        </w:rPr>
        <w:t>Mars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w:t>
      </w:r>
      <w:r w:rsidRPr="00A743C5">
        <w:rPr>
          <w:rStyle w:val="Emphasis"/>
          <w:rFonts w:asciiTheme="majorHAnsi" w:hAnsiTheme="majorHAnsi" w:cstheme="majorHAnsi"/>
          <w:highlight w:val="cyan"/>
        </w:rPr>
        <w:t>wasn’t just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an </w:t>
      </w:r>
      <w:r w:rsidRPr="00A743C5">
        <w:rPr>
          <w:rStyle w:val="Emphasis"/>
          <w:rFonts w:asciiTheme="majorHAnsi" w:hAnsiTheme="majorHAnsi" w:cstheme="majorHAnsi"/>
          <w:highlight w:val="cyan"/>
        </w:rPr>
        <w:t>American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project. </w:t>
      </w:r>
      <w:r w:rsidRPr="00A743C5">
        <w:rPr>
          <w:rStyle w:val="Emphasis"/>
          <w:rFonts w:asciiTheme="majorHAnsi" w:hAnsiTheme="majorHAnsi" w:cstheme="majorHAnsi"/>
          <w:highlight w:val="cyan"/>
        </w:rPr>
        <w:t>It had technology from</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multiple countries from Europe and </w:t>
      </w:r>
      <w:r w:rsidRPr="00A743C5">
        <w:rPr>
          <w:rStyle w:val="Emphasis"/>
          <w:rFonts w:asciiTheme="majorHAnsi" w:hAnsiTheme="majorHAnsi" w:cstheme="majorHAnsi"/>
          <w:highlight w:val="cyan"/>
        </w:rPr>
        <w:t>other parts of the world</w:t>
      </w:r>
      <w:r w:rsidRPr="002D2CFE">
        <w:rPr>
          <w:rStyle w:val="StyleUnderline"/>
          <w:rFonts w:asciiTheme="majorHAnsi" w:hAnsiTheme="majorHAnsi" w:cstheme="majorHAnsi"/>
        </w:rPr>
        <w:t>.”</w:t>
      </w:r>
      <w:r w:rsidRPr="002D2CFE">
        <w:rPr>
          <w:rFonts w:asciiTheme="majorHAnsi" w:hAnsiTheme="majorHAnsi" w:cstheme="majorHAnsi"/>
          <w:sz w:val="16"/>
        </w:rPr>
        <w:t xml:space="preserve"> China’s top diplomat, Yang </w:t>
      </w:r>
      <w:proofErr w:type="spellStart"/>
      <w:r w:rsidRPr="002D2CFE">
        <w:rPr>
          <w:rFonts w:asciiTheme="majorHAnsi" w:hAnsiTheme="majorHAnsi" w:cstheme="majorHAnsi"/>
          <w:sz w:val="16"/>
        </w:rPr>
        <w:t>Jiechi</w:t>
      </w:r>
      <w:proofErr w:type="spellEnd"/>
      <w:r w:rsidRPr="002D2CFE">
        <w:rPr>
          <w:rFonts w:asciiTheme="majorHAnsi" w:hAnsiTheme="majorHAnsi" w:cstheme="majorHAnsi"/>
          <w:sz w:val="16"/>
        </w:rPr>
        <w:t xml:space="preserve">, seized the opportunity to say </w:t>
      </w:r>
      <w:proofErr w:type="gramStart"/>
      <w:r w:rsidRPr="002D2CFE">
        <w:rPr>
          <w:rFonts w:asciiTheme="majorHAnsi" w:hAnsiTheme="majorHAnsi" w:cstheme="majorHAnsi"/>
          <w:sz w:val="16"/>
        </w:rPr>
        <w:t>that,</w:t>
      </w:r>
      <w:proofErr w:type="gramEnd"/>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China would welcome</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it </w:t>
      </w:r>
      <w:r w:rsidRPr="00A743C5">
        <w:rPr>
          <w:rStyle w:val="Emphasis"/>
          <w:rFonts w:asciiTheme="majorHAnsi" w:hAnsiTheme="majorHAnsi" w:cstheme="majorHAnsi"/>
          <w:highlight w:val="cyan"/>
        </w:rPr>
        <w:t>if</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 xml:space="preserve">there is </w:t>
      </w:r>
      <w:r w:rsidRPr="002D2CFE">
        <w:rPr>
          <w:rStyle w:val="StyleUnderline"/>
          <w:rFonts w:asciiTheme="majorHAnsi" w:hAnsiTheme="majorHAnsi" w:cstheme="majorHAnsi"/>
        </w:rPr>
        <w:t xml:space="preserve">a will to carry out </w:t>
      </w:r>
      <w:r w:rsidRPr="00A743C5">
        <w:rPr>
          <w:rStyle w:val="Emphasis"/>
          <w:rFonts w:asciiTheme="majorHAnsi" w:hAnsiTheme="majorHAnsi" w:cstheme="majorHAnsi"/>
          <w:highlight w:val="cyan"/>
          <w:bdr w:val="single" w:sz="18" w:space="0" w:color="auto"/>
        </w:rPr>
        <w:t>similar cooperation from the U</w:t>
      </w:r>
      <w:r w:rsidRPr="002D2CFE">
        <w:rPr>
          <w:rStyle w:val="StyleUnderline"/>
          <w:rFonts w:asciiTheme="majorHAnsi" w:hAnsiTheme="majorHAnsi" w:cstheme="majorHAnsi"/>
          <w:bdr w:val="single" w:sz="18" w:space="0" w:color="auto"/>
        </w:rPr>
        <w:t xml:space="preserve">nited </w:t>
      </w:r>
      <w:r w:rsidRPr="00A743C5">
        <w:rPr>
          <w:rStyle w:val="Emphasis"/>
          <w:rFonts w:asciiTheme="majorHAnsi" w:hAnsiTheme="majorHAnsi" w:cstheme="majorHAnsi"/>
          <w:highlight w:val="cyan"/>
          <w:bdr w:val="single" w:sz="18" w:space="0" w:color="auto"/>
        </w:rPr>
        <w:t>S</w:t>
      </w:r>
      <w:r w:rsidRPr="002D2CFE">
        <w:rPr>
          <w:rStyle w:val="StyleUnderline"/>
          <w:rFonts w:asciiTheme="majorHAnsi" w:hAnsiTheme="majorHAnsi" w:cstheme="majorHAnsi"/>
          <w:bdr w:val="single" w:sz="18" w:space="0" w:color="auto"/>
        </w:rPr>
        <w:t>tates</w:t>
      </w:r>
      <w:r w:rsidRPr="002D2CFE">
        <w:rPr>
          <w:rStyle w:val="StyleUnderline"/>
          <w:rFonts w:asciiTheme="majorHAnsi" w:hAnsiTheme="majorHAnsi" w:cstheme="majorHAnsi"/>
        </w:rPr>
        <w:t xml:space="preserve"> with us.”</w:t>
      </w:r>
      <w:r w:rsidRPr="002D2CFE">
        <w:rPr>
          <w:rFonts w:asciiTheme="majorHAnsi" w:hAnsiTheme="majorHAnsi" w:cstheme="majorHAnsi"/>
          <w:sz w:val="16"/>
        </w:rPr>
        <w:t xml:space="preserve"> Planned or not, Yang’s comment gave voice to one very smart way </w:t>
      </w:r>
      <w:r w:rsidRPr="002D2CFE">
        <w:rPr>
          <w:rStyle w:val="Emphasis"/>
          <w:rFonts w:asciiTheme="majorHAnsi" w:hAnsiTheme="majorHAnsi" w:cstheme="majorHAnsi"/>
        </w:rPr>
        <w:t>two geopolitical rivals sharing the same planet could work together despite their growing tensions</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rPr>
        <w:t>Space exploration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has </w:t>
      </w:r>
      <w:r w:rsidRPr="00A743C5">
        <w:rPr>
          <w:rStyle w:val="Emphasis"/>
          <w:rFonts w:asciiTheme="majorHAnsi" w:hAnsiTheme="majorHAnsi" w:cstheme="majorHAnsi"/>
          <w:highlight w:val="cyan"/>
        </w:rPr>
        <w:t>long</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been </w:t>
      </w:r>
      <w:r w:rsidRPr="00A743C5">
        <w:rPr>
          <w:rStyle w:val="Emphasis"/>
          <w:rFonts w:asciiTheme="majorHAnsi" w:hAnsiTheme="majorHAnsi" w:cstheme="majorHAnsi"/>
          <w:highlight w:val="cyan"/>
          <w:bdr w:val="single" w:sz="18" w:space="0" w:color="auto"/>
        </w:rPr>
        <w:t>used to foster deep cooperation</w:t>
      </w:r>
      <w:r w:rsidRPr="002D2CFE">
        <w:rPr>
          <w:rStyle w:val="StyleUnderline"/>
          <w:rFonts w:asciiTheme="majorHAnsi" w:hAnsiTheme="majorHAnsi" w:cstheme="majorHAnsi"/>
        </w:rPr>
        <w:t xml:space="preserve">, even </w:t>
      </w:r>
      <w:r w:rsidRPr="00A743C5">
        <w:rPr>
          <w:rStyle w:val="Emphasis"/>
          <w:rFonts w:asciiTheme="majorHAnsi" w:hAnsiTheme="majorHAnsi" w:cstheme="majorHAnsi"/>
          <w:highlight w:val="cyan"/>
        </w:rPr>
        <w:t>between adversaries</w:t>
      </w:r>
      <w:r w:rsidRPr="002D2CFE">
        <w:rPr>
          <w:rFonts w:asciiTheme="majorHAnsi" w:hAnsiTheme="majorHAnsi" w:cstheme="majorHAnsi"/>
          <w:sz w:val="16"/>
        </w:rPr>
        <w:t xml:space="preserve">. During the </w:t>
      </w:r>
      <w:r w:rsidRPr="002D2CFE">
        <w:rPr>
          <w:rStyle w:val="StyleUnderline"/>
          <w:rFonts w:asciiTheme="majorHAnsi" w:hAnsiTheme="majorHAnsi" w:cstheme="majorHAnsi"/>
        </w:rPr>
        <w:t xml:space="preserve">height of the Cold War, the </w:t>
      </w:r>
      <w:r w:rsidRPr="00A743C5">
        <w:rPr>
          <w:rStyle w:val="Emphasis"/>
          <w:rFonts w:asciiTheme="majorHAnsi" w:hAnsiTheme="majorHAnsi" w:cstheme="majorHAnsi"/>
          <w:highlight w:val="cyan"/>
        </w:rPr>
        <w:t>U.S. and U.S.S.R.</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jointly </w:t>
      </w:r>
      <w:r w:rsidRPr="00A743C5">
        <w:rPr>
          <w:rStyle w:val="Emphasis"/>
          <w:rFonts w:asciiTheme="majorHAnsi" w:hAnsiTheme="majorHAnsi" w:cstheme="majorHAnsi"/>
          <w:highlight w:val="cyan"/>
        </w:rPr>
        <w:t>undertook</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1975 </w:t>
      </w:r>
      <w:r w:rsidRPr="00A743C5">
        <w:rPr>
          <w:rStyle w:val="Emphasis"/>
          <w:rFonts w:asciiTheme="majorHAnsi" w:hAnsiTheme="majorHAnsi" w:cstheme="majorHAnsi"/>
          <w:highlight w:val="cyan"/>
        </w:rPr>
        <w:t>Apollo-Soyuz mission</w:t>
      </w:r>
      <w:r w:rsidRPr="002D2CFE">
        <w:rPr>
          <w:rStyle w:val="StyleUnderline"/>
          <w:rFonts w:asciiTheme="majorHAnsi" w:hAnsiTheme="majorHAnsi" w:cstheme="majorHAnsi"/>
        </w:rPr>
        <w:t xml:space="preserve">, which both served as a means of political rapprochement and </w:t>
      </w:r>
      <w:r w:rsidRPr="00A743C5">
        <w:rPr>
          <w:rStyle w:val="Emphasis"/>
          <w:rFonts w:asciiTheme="majorHAnsi" w:hAnsiTheme="majorHAnsi" w:cstheme="majorHAnsi"/>
          <w:highlight w:val="cyan"/>
        </w:rPr>
        <w:t>opened</w:t>
      </w:r>
      <w:r w:rsidRPr="002D2CFE">
        <w:rPr>
          <w:rStyle w:val="StyleUnderline"/>
          <w:rFonts w:asciiTheme="majorHAnsi" w:hAnsiTheme="majorHAnsi" w:cstheme="majorHAnsi"/>
        </w:rPr>
        <w:t xml:space="preserve"> the </w:t>
      </w:r>
      <w:r w:rsidRPr="00A743C5">
        <w:rPr>
          <w:rStyle w:val="Emphasis"/>
          <w:rFonts w:asciiTheme="majorHAnsi" w:hAnsiTheme="majorHAnsi" w:cstheme="majorHAnsi"/>
          <w:highlight w:val="cyan"/>
        </w:rPr>
        <w:t>possibility of cooperation in other areas</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bdr w:val="single" w:sz="18" w:space="0" w:color="auto"/>
        </w:rPr>
        <w:t>Those links endured</w:t>
      </w:r>
      <w:r w:rsidRPr="002D2CFE">
        <w:rPr>
          <w:rStyle w:val="StyleUnderline"/>
          <w:rFonts w:asciiTheme="majorHAnsi" w:hAnsiTheme="majorHAnsi" w:cstheme="majorHAnsi"/>
        </w:rPr>
        <w:t>.</w:t>
      </w:r>
      <w:r w:rsidRPr="002D2CFE">
        <w:rPr>
          <w:rFonts w:asciiTheme="majorHAnsi" w:hAnsiTheme="majorHAnsi" w:cstheme="majorHAnsi"/>
          <w:sz w:val="16"/>
        </w:rPr>
        <w:t xml:space="preserve"> After the Soviet Union collapsed, </w:t>
      </w:r>
      <w:r w:rsidRPr="002D2CFE">
        <w:rPr>
          <w:rStyle w:val="StyleUnderline"/>
          <w:rFonts w:asciiTheme="majorHAnsi" w:hAnsiTheme="majorHAnsi" w:cstheme="majorHAnsi"/>
        </w:rPr>
        <w:t>Russia was invited to partner in the construction of the International Space Station (ISS).</w:t>
      </w:r>
      <w:r w:rsidRPr="002D2CFE">
        <w:rPr>
          <w:rFonts w:asciiTheme="majorHAnsi" w:hAnsiTheme="majorHAnsi" w:cstheme="majorHAnsi"/>
          <w:sz w:val="16"/>
        </w:rPr>
        <w:t xml:space="preserve"> It </w:t>
      </w:r>
      <w:r w:rsidRPr="002D2CFE">
        <w:rPr>
          <w:rStyle w:val="StyleUnderline"/>
          <w:rFonts w:asciiTheme="majorHAnsi" w:hAnsiTheme="majorHAnsi" w:cstheme="majorHAnsi"/>
        </w:rPr>
        <w:t>was a multi-layered act that went beyond simple generosity</w:t>
      </w:r>
      <w:r w:rsidRPr="002D2CFE">
        <w:rPr>
          <w:rFonts w:asciiTheme="majorHAnsi" w:hAnsiTheme="majorHAnsi" w:cstheme="majorHAnsi"/>
          <w:sz w:val="16"/>
        </w:rPr>
        <w:t xml:space="preserve">; </w:t>
      </w:r>
      <w:r w:rsidRPr="002D2CFE">
        <w:rPr>
          <w:rStyle w:val="StyleUnderline"/>
          <w:rFonts w:asciiTheme="majorHAnsi" w:hAnsiTheme="majorHAnsi" w:cstheme="majorHAnsi"/>
        </w:rPr>
        <w:t>the more work former Soviet scientists had to do designing and building the ISS, the less likely they’d be to sell their expertise to other countries</w:t>
      </w:r>
      <w:r w:rsidRPr="002D2CFE">
        <w:rPr>
          <w:rFonts w:asciiTheme="majorHAnsi" w:hAnsiTheme="majorHAnsi" w:cstheme="majorHAnsi"/>
          <w:sz w:val="16"/>
        </w:rPr>
        <w:t xml:space="preserve">. Today, </w:t>
      </w:r>
      <w:r w:rsidRPr="00A743C5">
        <w:rPr>
          <w:rStyle w:val="Emphasis"/>
          <w:rFonts w:asciiTheme="majorHAnsi" w:hAnsiTheme="majorHAnsi" w:cstheme="majorHAnsi"/>
          <w:highlight w:val="cyan"/>
        </w:rPr>
        <w:t>Sino-American space cooperation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is similarly desirable. It </w:t>
      </w:r>
      <w:r w:rsidRPr="00A743C5">
        <w:rPr>
          <w:rStyle w:val="Emphasis"/>
          <w:rFonts w:asciiTheme="majorHAnsi" w:hAnsiTheme="majorHAnsi" w:cstheme="majorHAnsi"/>
          <w:highlight w:val="cyan"/>
        </w:rPr>
        <w:t>could improve ties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as it did for the U.S. and Russia, </w:t>
      </w:r>
      <w:r w:rsidRPr="00A743C5">
        <w:rPr>
          <w:rStyle w:val="Emphasis"/>
          <w:rFonts w:asciiTheme="majorHAnsi" w:hAnsiTheme="majorHAnsi" w:cstheme="majorHAnsi"/>
          <w:highlight w:val="cyan"/>
        </w:rPr>
        <w:t>de-escalate</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an </w:t>
      </w:r>
      <w:r w:rsidRPr="00A743C5">
        <w:rPr>
          <w:rStyle w:val="Emphasis"/>
          <w:rFonts w:asciiTheme="majorHAnsi" w:hAnsiTheme="majorHAnsi" w:cstheme="majorHAnsi"/>
          <w:highlight w:val="cyan"/>
        </w:rPr>
        <w:t>emerging Sino-Russian axis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in space, and </w:t>
      </w:r>
      <w:r w:rsidRPr="00A743C5">
        <w:rPr>
          <w:rStyle w:val="Emphasis"/>
          <w:rFonts w:asciiTheme="majorHAnsi" w:hAnsiTheme="majorHAnsi" w:cstheme="majorHAnsi"/>
          <w:highlight w:val="cyan"/>
          <w:bdr w:val="single" w:sz="18" w:space="0" w:color="auto"/>
        </w:rPr>
        <w:t>serve as a bargaining chip to help sustain other areas of cooperation</w:t>
      </w:r>
      <w:r w:rsidRPr="002D2CFE">
        <w:rPr>
          <w:rStyle w:val="StyleUnderline"/>
          <w:rFonts w:asciiTheme="majorHAnsi" w:hAnsiTheme="majorHAnsi" w:cstheme="majorHAnsi"/>
        </w:rPr>
        <w:t xml:space="preserve">. While China and the U.S. seem to clash on virtually every issue, </w:t>
      </w:r>
      <w:r w:rsidRPr="00A743C5">
        <w:rPr>
          <w:rStyle w:val="Emphasis"/>
          <w:rFonts w:asciiTheme="majorHAnsi" w:hAnsiTheme="majorHAnsi" w:cstheme="majorHAnsi"/>
          <w:highlight w:val="cyan"/>
        </w:rPr>
        <w:t>space</w:t>
      </w:r>
      <w:r w:rsidRPr="002D2CFE">
        <w:rPr>
          <w:rStyle w:val="StyleUnderline"/>
          <w:rFonts w:asciiTheme="majorHAnsi" w:hAnsiTheme="majorHAnsi" w:cstheme="majorHAnsi"/>
        </w:rPr>
        <w:t xml:space="preserve">, by its nature, </w:t>
      </w:r>
      <w:r w:rsidRPr="00A743C5">
        <w:rPr>
          <w:rStyle w:val="Emphasis"/>
          <w:rFonts w:asciiTheme="majorHAnsi" w:hAnsiTheme="majorHAnsi" w:cstheme="majorHAnsi"/>
          <w:highlight w:val="cyan"/>
        </w:rPr>
        <w:t>is different</w:t>
      </w:r>
      <w:r w:rsidRPr="002D2CFE">
        <w:rPr>
          <w:rStyle w:val="StyleUnderline"/>
          <w:rFonts w:asciiTheme="majorHAnsi" w:hAnsiTheme="majorHAnsi" w:cstheme="majorHAnsi"/>
        </w:rPr>
        <w:t xml:space="preserve">. Orbit isn’t a </w:t>
      </w:r>
      <w:proofErr w:type="gramStart"/>
      <w:r w:rsidRPr="002D2CFE">
        <w:rPr>
          <w:rStyle w:val="StyleUnderline"/>
          <w:rFonts w:asciiTheme="majorHAnsi" w:hAnsiTheme="majorHAnsi" w:cstheme="majorHAnsi"/>
        </w:rPr>
        <w:t>high-ground</w:t>
      </w:r>
      <w:proofErr w:type="gramEnd"/>
      <w:r w:rsidRPr="002D2CFE">
        <w:rPr>
          <w:rStyle w:val="StyleUnderline"/>
          <w:rFonts w:asciiTheme="majorHAnsi" w:hAnsiTheme="majorHAnsi" w:cstheme="majorHAnsi"/>
        </w:rPr>
        <w:t xml:space="preserve"> that one can seize. Instead, space works like </w:t>
      </w:r>
      <w:r w:rsidRPr="00A743C5">
        <w:rPr>
          <w:rStyle w:val="Emphasis"/>
          <w:rFonts w:asciiTheme="majorHAnsi" w:hAnsiTheme="majorHAnsi" w:cstheme="majorHAnsi"/>
          <w:highlight w:val="cyan"/>
        </w:rPr>
        <w:t xml:space="preserve">a </w:t>
      </w:r>
      <w:proofErr w:type="gramStart"/>
      <w:r w:rsidRPr="00A743C5">
        <w:rPr>
          <w:rStyle w:val="Emphasis"/>
          <w:rFonts w:asciiTheme="majorHAnsi" w:hAnsiTheme="majorHAnsi" w:cstheme="majorHAnsi"/>
          <w:highlight w:val="cyan"/>
        </w:rPr>
        <w:t>commons</w:t>
      </w:r>
      <w:proofErr w:type="gramEnd"/>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rPr>
        <w:t>where</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for</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any</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one </w:t>
      </w:r>
      <w:r w:rsidRPr="00A743C5">
        <w:rPr>
          <w:rStyle w:val="Emphasis"/>
          <w:rFonts w:asciiTheme="majorHAnsi" w:hAnsiTheme="majorHAnsi" w:cstheme="majorHAnsi"/>
          <w:highlight w:val="cyan"/>
          <w:bdr w:val="single" w:sz="18" w:space="0" w:color="auto"/>
        </w:rPr>
        <w:t xml:space="preserve">state or company </w:t>
      </w:r>
      <w:r w:rsidRPr="00A743C5">
        <w:rPr>
          <w:rStyle w:val="Emphasis"/>
          <w:rFonts w:asciiTheme="majorHAnsi" w:hAnsiTheme="majorHAnsi" w:cstheme="majorHAnsi"/>
          <w:highlight w:val="cyan"/>
        </w:rPr>
        <w:t>to</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be able to </w:t>
      </w:r>
      <w:r w:rsidRPr="00A743C5">
        <w:rPr>
          <w:rStyle w:val="Emphasis"/>
          <w:rFonts w:asciiTheme="majorHAnsi" w:hAnsiTheme="majorHAnsi" w:cstheme="majorHAnsi"/>
          <w:highlight w:val="cyan"/>
        </w:rPr>
        <w:t>operate safely</w:t>
      </w:r>
      <w:r w:rsidRPr="002D2CFE">
        <w:rPr>
          <w:rStyle w:val="StyleUnderline"/>
          <w:rFonts w:asciiTheme="majorHAnsi" w:hAnsiTheme="majorHAnsi" w:cstheme="majorHAnsi"/>
        </w:rPr>
        <w:t xml:space="preserve">, all have to act responsibly. </w:t>
      </w:r>
      <w:r w:rsidRPr="00A743C5">
        <w:rPr>
          <w:rStyle w:val="Emphasis"/>
          <w:rFonts w:asciiTheme="majorHAnsi" w:hAnsiTheme="majorHAnsi" w:cstheme="majorHAnsi"/>
          <w:highlight w:val="cyan"/>
          <w:bdr w:val="single" w:sz="18" w:space="0" w:color="auto"/>
        </w:rPr>
        <w:t>We need peaceful cooperation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to enjoy its benefits</w:t>
      </w:r>
      <w:r w:rsidRPr="002D2CFE">
        <w:rPr>
          <w:rFonts w:asciiTheme="majorHAnsi" w:hAnsiTheme="majorHAnsi" w:cstheme="majorHAnsi"/>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2D2CFE">
        <w:rPr>
          <w:rStyle w:val="StyleUnderline"/>
          <w:rFonts w:asciiTheme="majorHAnsi" w:hAnsiTheme="majorHAnsi" w:cstheme="majorHAnsi"/>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2D2CFE">
        <w:rPr>
          <w:rFonts w:asciiTheme="majorHAnsi" w:hAnsiTheme="majorHAnsi" w:cstheme="majorHAnsi"/>
          <w:sz w:val="16"/>
        </w:rPr>
        <w:t xml:space="preserve">. During that decade, Russia’s Soyuz spacecraft served as the only way to get crews to and from the station. At the same time, </w:t>
      </w:r>
      <w:proofErr w:type="spellStart"/>
      <w:r w:rsidRPr="002D2CFE">
        <w:rPr>
          <w:rFonts w:asciiTheme="majorHAnsi" w:hAnsiTheme="majorHAnsi" w:cstheme="majorHAnsi"/>
          <w:sz w:val="16"/>
        </w:rPr>
        <w:t>uncrewed</w:t>
      </w:r>
      <w:proofErr w:type="spellEnd"/>
      <w:r w:rsidRPr="002D2CFE">
        <w:rPr>
          <w:rFonts w:asciiTheme="majorHAnsi" w:hAnsiTheme="majorHAnsi" w:cstheme="majorHAnsi"/>
          <w:sz w:val="16"/>
        </w:rPr>
        <w:t xml:space="preserve"> American resupply ships similarly helped keep the ISS viable when the Russian Soyuz fleet was grounded following mishaps</w:t>
      </w:r>
      <w:r w:rsidRPr="002D2CFE">
        <w:rPr>
          <w:rStyle w:val="StyleUnderline"/>
          <w:rFonts w:asciiTheme="majorHAnsi" w:hAnsiTheme="majorHAnsi" w:cstheme="majorHAnsi"/>
        </w:rPr>
        <w:t xml:space="preserve">. </w:t>
      </w:r>
      <w:r w:rsidRPr="002D2CFE">
        <w:rPr>
          <w:rStyle w:val="Emphasis"/>
          <w:rFonts w:asciiTheme="majorHAnsi" w:hAnsiTheme="majorHAnsi" w:cstheme="majorHAnsi"/>
        </w:rPr>
        <w:t>China has developed and proven a very successful human spaceflight program; adding their launch and spacecraft capability to the partnership would strengthen the overall mission.</w:t>
      </w:r>
      <w:r w:rsidRPr="002D2CFE">
        <w:rPr>
          <w:rFonts w:asciiTheme="majorHAnsi" w:hAnsiTheme="majorHAnsi" w:cstheme="majorHAnsi"/>
          <w:sz w:val="16"/>
        </w:rPr>
        <w:t xml:space="preserve"> </w:t>
      </w:r>
      <w:proofErr w:type="gramStart"/>
      <w:r w:rsidRPr="002D2CFE">
        <w:rPr>
          <w:rFonts w:asciiTheme="majorHAnsi" w:hAnsiTheme="majorHAnsi" w:cstheme="majorHAnsi"/>
          <w:sz w:val="16"/>
        </w:rPr>
        <w:t>In order for</w:t>
      </w:r>
      <w:proofErr w:type="gramEnd"/>
      <w:r w:rsidRPr="002D2CFE">
        <w:rPr>
          <w:rFonts w:asciiTheme="majorHAnsi" w:hAnsiTheme="majorHAnsi" w:cstheme="majorHAnsi"/>
          <w:sz w:val="16"/>
        </w:rPr>
        <w:t xml:space="preserve"> China and the U.S. to work together in space, some things would have to change. First, the Wolf Amendment would have to be repealed—nothing meaningful can happen until that goes. </w:t>
      </w:r>
      <w:r w:rsidRPr="00A743C5">
        <w:rPr>
          <w:rStyle w:val="Emphasis"/>
          <w:rFonts w:asciiTheme="majorHAnsi" w:hAnsiTheme="majorHAnsi" w:cstheme="majorHAnsi"/>
          <w:highlight w:val="cyan"/>
        </w:rPr>
        <w:t>Cooperation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might then </w:t>
      </w:r>
      <w:r w:rsidRPr="00A743C5">
        <w:rPr>
          <w:rStyle w:val="Emphasis"/>
          <w:rFonts w:asciiTheme="majorHAnsi" w:hAnsiTheme="majorHAnsi" w:cstheme="majorHAnsi"/>
          <w:highlight w:val="cyan"/>
        </w:rPr>
        <w:t>begin</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in lower profile areas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such as sharing remote sensing data and reducing orbital debris</w:t>
      </w:r>
      <w:r w:rsidRPr="002D2CFE">
        <w:rPr>
          <w:rFonts w:asciiTheme="majorHAnsi" w:hAnsiTheme="majorHAnsi" w:cstheme="majorHAnsi"/>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2D2CFE">
        <w:rPr>
          <w:rStyle w:val="StyleUnderline"/>
          <w:rFonts w:asciiTheme="majorHAnsi" w:hAnsiTheme="majorHAnsi" w:cstheme="majorHAnsi"/>
        </w:rPr>
        <w:t xml:space="preserve">The United States and China could also discuss joint efforts to reduce the belt of space junk that circles the planet and threatens everyone’s satellites. Most importantly, cooperation could extend to </w:t>
      </w:r>
      <w:r w:rsidRPr="00A743C5">
        <w:rPr>
          <w:rStyle w:val="Emphasis"/>
          <w:rFonts w:asciiTheme="majorHAnsi" w:hAnsiTheme="majorHAnsi" w:cstheme="majorHAnsi"/>
          <w:highlight w:val="cyan"/>
          <w:bdr w:val="single" w:sz="18" w:space="0" w:color="auto"/>
        </w:rPr>
        <w:t>joint human spaceflight missions</w:t>
      </w:r>
      <w:r w:rsidRPr="002D2CFE">
        <w:rPr>
          <w:rStyle w:val="StyleUnderline"/>
          <w:rFonts w:asciiTheme="majorHAnsi" w:hAnsiTheme="majorHAnsi" w:cstheme="majorHAnsi"/>
        </w:rPr>
        <w:t xml:space="preserve">; the US could invite China to conduct a crewed visit to the </w:t>
      </w:r>
      <w:r w:rsidRPr="00A743C5">
        <w:rPr>
          <w:rStyle w:val="Emphasis"/>
          <w:rFonts w:asciiTheme="majorHAnsi" w:hAnsiTheme="majorHAnsi" w:cstheme="majorHAnsi"/>
          <w:highlight w:val="cyan"/>
        </w:rPr>
        <w:t>ISS</w:t>
      </w:r>
      <w:r w:rsidRPr="002D2CFE">
        <w:rPr>
          <w:rStyle w:val="StyleUnderline"/>
          <w:rFonts w:asciiTheme="majorHAnsi" w:hAnsiTheme="majorHAnsi" w:cstheme="majorHAnsi"/>
        </w:rPr>
        <w:t xml:space="preserve">, or to join in the human exploration of the Moon, targeted to happen in this decade and which both nations are now working on separately; the goal would be </w:t>
      </w:r>
      <w:r w:rsidRPr="00A743C5">
        <w:rPr>
          <w:rStyle w:val="Emphasis"/>
          <w:rFonts w:asciiTheme="majorHAnsi" w:hAnsiTheme="majorHAnsi" w:cstheme="majorHAnsi"/>
          <w:highlight w:val="cyan"/>
        </w:rPr>
        <w:t>a joint Moon base</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rather than a space race.</w:t>
      </w:r>
      <w:r w:rsidRPr="002D2CFE">
        <w:rPr>
          <w:rFonts w:asciiTheme="majorHAnsi" w:hAnsiTheme="majorHAnsi" w:cstheme="majorHAnsi"/>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2D2CFE">
        <w:rPr>
          <w:rFonts w:asciiTheme="majorHAnsi" w:hAnsiTheme="majorHAnsi" w:cstheme="majorHAnsi"/>
          <w:sz w:val="16"/>
        </w:rPr>
        <w:t>Liwei’s</w:t>
      </w:r>
      <w:proofErr w:type="spellEnd"/>
      <w:r w:rsidRPr="002D2CFE">
        <w:rPr>
          <w:rFonts w:asciiTheme="majorHAnsi" w:hAnsiTheme="majorHAnsi" w:cstheme="majorHAnsi"/>
          <w:sz w:val="16"/>
        </w:rPr>
        <w:t xml:space="preserve"> first flight 18 years ago, have surely had a similar experience gazing down at our planet. Cooperating in space can give the United States and China the opportunity to change their thinking together. </w:t>
      </w:r>
      <w:r w:rsidRPr="002D2CFE">
        <w:rPr>
          <w:rStyle w:val="StyleUnderline"/>
          <w:rFonts w:asciiTheme="majorHAnsi" w:hAnsiTheme="majorHAnsi" w:cstheme="majorHAnsi"/>
        </w:rPr>
        <w:t>Bold American leadership can be a leveraged move in reducing tensions, as it was in keeping the Cold War cold—a win for all nations and our shared, blue-green planet.</w:t>
      </w:r>
    </w:p>
    <w:p w14:paraId="62487BBE"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US-China Relations key to prevent </w:t>
      </w:r>
      <w:r w:rsidRPr="002D2CFE">
        <w:rPr>
          <w:rFonts w:asciiTheme="majorHAnsi" w:hAnsiTheme="majorHAnsi" w:cstheme="majorHAnsi"/>
          <w:u w:val="single"/>
        </w:rPr>
        <w:t>escalation</w:t>
      </w:r>
      <w:r w:rsidRPr="002D2CFE">
        <w:rPr>
          <w:rFonts w:asciiTheme="majorHAnsi" w:hAnsiTheme="majorHAnsi" w:cstheme="majorHAnsi"/>
        </w:rPr>
        <w:t xml:space="preserve"> – current US course turns status quo cold war </w:t>
      </w:r>
      <w:r w:rsidRPr="002D2CFE">
        <w:rPr>
          <w:rFonts w:asciiTheme="majorHAnsi" w:hAnsiTheme="majorHAnsi" w:cstheme="majorHAnsi"/>
          <w:u w:val="single"/>
        </w:rPr>
        <w:t>hot</w:t>
      </w:r>
      <w:r w:rsidRPr="002D2CFE">
        <w:rPr>
          <w:rFonts w:asciiTheme="majorHAnsi" w:hAnsiTheme="majorHAnsi" w:cstheme="majorHAnsi"/>
        </w:rPr>
        <w:t>.</w:t>
      </w:r>
    </w:p>
    <w:p w14:paraId="11C009E3" w14:textId="77777777" w:rsidR="00673095" w:rsidRPr="002D2CFE" w:rsidRDefault="00673095" w:rsidP="00673095">
      <w:pPr>
        <w:rPr>
          <w:rFonts w:asciiTheme="majorHAnsi" w:hAnsiTheme="majorHAnsi" w:cstheme="majorHAnsi"/>
        </w:rPr>
      </w:pPr>
      <w:r w:rsidRPr="002D2CFE">
        <w:rPr>
          <w:rStyle w:val="Style13ptBold"/>
          <w:rFonts w:asciiTheme="majorHAnsi" w:hAnsiTheme="majorHAnsi" w:cstheme="majorHAnsi"/>
        </w:rPr>
        <w:t>Nye 21</w:t>
      </w:r>
      <w:r w:rsidRPr="002D2CFE">
        <w:rPr>
          <w:rFonts w:asciiTheme="majorHAnsi" w:hAnsiTheme="majorHAnsi" w:cstheme="majorHAnsi"/>
        </w:rPr>
        <w:t xml:space="preserve"> Joseph Nye 3-3-2021 "The factors that could lead to war between the US and China" </w:t>
      </w:r>
      <w:hyperlink r:id="rId13" w:history="1">
        <w:r w:rsidRPr="002D2CFE">
          <w:rPr>
            <w:rStyle w:val="Hyperlink"/>
            <w:rFonts w:asciiTheme="majorHAnsi" w:hAnsiTheme="majorHAnsi" w:cstheme="majorHAnsi"/>
          </w:rPr>
          <w:t>https://www.aspistrategist.org.au/the-factors-that-could-lead-to-war-between-the-us-and-china/</w:t>
        </w:r>
      </w:hyperlink>
      <w:r w:rsidRPr="002D2CFE">
        <w:rPr>
          <w:rFonts w:asciiTheme="majorHAnsi" w:hAnsiTheme="majorHAnsi" w:cstheme="majorHAnsi"/>
        </w:rPr>
        <w:t xml:space="preserve"> (professor at Harvard University and author)//Elmer </w:t>
      </w:r>
    </w:p>
    <w:p w14:paraId="0F47F620" w14:textId="77777777" w:rsidR="00673095" w:rsidRPr="002D2CFE" w:rsidRDefault="00673095" w:rsidP="00673095">
      <w:pPr>
        <w:rPr>
          <w:rFonts w:asciiTheme="majorHAnsi" w:hAnsiTheme="majorHAnsi" w:cstheme="majorHAnsi"/>
          <w:sz w:val="16"/>
        </w:rPr>
      </w:pPr>
      <w:r w:rsidRPr="002D2CFE">
        <w:rPr>
          <w:rStyle w:val="StyleUnderline"/>
          <w:rFonts w:asciiTheme="majorHAnsi" w:hAnsiTheme="majorHAnsi" w:cstheme="majorHAnsi"/>
        </w:rPr>
        <w:t xml:space="preserve">When China’s foreign minister, Wang </w:t>
      </w:r>
      <w:r w:rsidRPr="00A743C5">
        <w:rPr>
          <w:rStyle w:val="Emphasis"/>
          <w:rFonts w:asciiTheme="majorHAnsi" w:hAnsiTheme="majorHAnsi" w:cstheme="majorHAnsi"/>
          <w:highlight w:val="cyan"/>
        </w:rPr>
        <w:t>Yi</w:t>
      </w:r>
      <w:r w:rsidRPr="002D2CFE">
        <w:rPr>
          <w:rStyle w:val="StyleUnderline"/>
          <w:rFonts w:asciiTheme="majorHAnsi" w:hAnsiTheme="majorHAnsi" w:cstheme="majorHAnsi"/>
        </w:rPr>
        <w:t xml:space="preserve">, recently </w:t>
      </w:r>
      <w:r w:rsidRPr="00A743C5">
        <w:rPr>
          <w:rStyle w:val="Emphasis"/>
          <w:rFonts w:asciiTheme="majorHAnsi" w:hAnsiTheme="majorHAnsi" w:cstheme="majorHAnsi"/>
          <w:highlight w:val="cyan"/>
        </w:rPr>
        <w:t>called</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bdr w:val="single" w:sz="18" w:space="0" w:color="auto"/>
        </w:rPr>
        <w:t>for a reset of bilateral relations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with the United States, a White House spokesperson replied that the US saw the relationship as one of strong competition that required a position of strength</w:t>
      </w:r>
      <w:r w:rsidRPr="002D2CFE">
        <w:rPr>
          <w:rFonts w:asciiTheme="majorHAnsi" w:hAnsiTheme="majorHAnsi" w:cstheme="majorHAnsi"/>
          <w:sz w:val="16"/>
        </w:rPr>
        <w:t xml:space="preserve">. It’s clear that </w:t>
      </w:r>
      <w:r w:rsidRPr="002D2CFE">
        <w:rPr>
          <w:rStyle w:val="StyleUnderline"/>
          <w:rFonts w:asciiTheme="majorHAnsi" w:hAnsiTheme="majorHAnsi" w:cstheme="majorHAnsi"/>
        </w:rPr>
        <w:t xml:space="preserve">President Joe </w:t>
      </w:r>
      <w:r w:rsidRPr="00A743C5">
        <w:rPr>
          <w:rStyle w:val="Emphasis"/>
          <w:rFonts w:asciiTheme="majorHAnsi" w:hAnsiTheme="majorHAnsi" w:cstheme="majorHAnsi"/>
          <w:highlight w:val="cyan"/>
        </w:rPr>
        <w:t>Biden’s</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administration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is </w:t>
      </w:r>
      <w:r w:rsidRPr="00A743C5">
        <w:rPr>
          <w:rStyle w:val="Emphasis"/>
          <w:rFonts w:asciiTheme="majorHAnsi" w:hAnsiTheme="majorHAnsi" w:cstheme="majorHAnsi"/>
          <w:highlight w:val="cyan"/>
        </w:rPr>
        <w:t>not</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simply reversing</w:t>
      </w:r>
      <w:r w:rsidRPr="002D2CFE">
        <w:rPr>
          <w:rStyle w:val="StyleUnderline"/>
          <w:rFonts w:asciiTheme="majorHAnsi" w:hAnsiTheme="majorHAnsi" w:cstheme="majorHAnsi"/>
        </w:rPr>
        <w:t xml:space="preserve"> Donald </w:t>
      </w:r>
      <w:r w:rsidRPr="00A743C5">
        <w:rPr>
          <w:rStyle w:val="Emphasis"/>
          <w:rFonts w:asciiTheme="majorHAnsi" w:hAnsiTheme="majorHAnsi" w:cstheme="majorHAnsi"/>
          <w:highlight w:val="cyan"/>
        </w:rPr>
        <w:t>Trump’s policies</w:t>
      </w:r>
      <w:r w:rsidRPr="002D2CFE">
        <w:rPr>
          <w:rFonts w:asciiTheme="majorHAnsi" w:hAnsiTheme="majorHAnsi" w:cstheme="majorHAnsi"/>
          <w:sz w:val="16"/>
        </w:rPr>
        <w:t xml:space="preserve">. Some analysts, </w:t>
      </w:r>
      <w:r w:rsidRPr="00A743C5">
        <w:rPr>
          <w:rStyle w:val="Emphasis"/>
          <w:rFonts w:asciiTheme="majorHAnsi" w:hAnsiTheme="majorHAnsi" w:cstheme="majorHAnsi"/>
          <w:highlight w:val="cyan"/>
        </w:rPr>
        <w:t>citing</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Thucydides’ attribution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of the Peloponnesian War to Sparta’s fear of a rising Athens, </w:t>
      </w:r>
      <w:r w:rsidRPr="00A743C5">
        <w:rPr>
          <w:rStyle w:val="Emphasis"/>
          <w:rFonts w:asciiTheme="majorHAnsi" w:hAnsiTheme="majorHAnsi" w:cstheme="majorHAnsi"/>
          <w:highlight w:val="cyan"/>
        </w:rPr>
        <w:t>believe</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US–China relationship</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is </w:t>
      </w:r>
      <w:r w:rsidRPr="00A743C5">
        <w:rPr>
          <w:rStyle w:val="Emphasis"/>
          <w:rFonts w:asciiTheme="majorHAnsi" w:hAnsiTheme="majorHAnsi" w:cstheme="majorHAnsi"/>
          <w:highlight w:val="cyan"/>
        </w:rPr>
        <w:t>entering</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 </w:t>
      </w:r>
      <w:r w:rsidRPr="00A743C5">
        <w:rPr>
          <w:rStyle w:val="Emphasis"/>
          <w:rFonts w:asciiTheme="majorHAnsi" w:hAnsiTheme="majorHAnsi" w:cstheme="majorHAnsi"/>
          <w:highlight w:val="cyan"/>
        </w:rPr>
        <w:t>period of conflict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pitting an established hegemon against an increasingly powerful challenger. </w:t>
      </w:r>
      <w:r w:rsidRPr="00A743C5">
        <w:rPr>
          <w:rStyle w:val="Emphasis"/>
          <w:rFonts w:asciiTheme="majorHAnsi" w:hAnsiTheme="majorHAnsi" w:cstheme="majorHAnsi"/>
          <w:highlight w:val="cyan"/>
          <w:bdr w:val="single" w:sz="18" w:space="0" w:color="auto"/>
        </w:rPr>
        <w:t>I am not that pessimistic</w:t>
      </w:r>
      <w:r w:rsidRPr="002D2CFE">
        <w:rPr>
          <w:rStyle w:val="StyleUnderline"/>
          <w:rFonts w:asciiTheme="majorHAnsi" w:hAnsiTheme="majorHAnsi" w:cstheme="majorHAnsi"/>
        </w:rPr>
        <w:t xml:space="preserve">. </w:t>
      </w:r>
      <w:r w:rsidRPr="002D2CFE">
        <w:rPr>
          <w:rFonts w:asciiTheme="majorHAnsi" w:hAnsiTheme="majorHAnsi" w:cstheme="majorHAnsi"/>
          <w:sz w:val="16"/>
        </w:rPr>
        <w:t xml:space="preserve">In my view, </w:t>
      </w:r>
      <w:r w:rsidRPr="00A743C5">
        <w:rPr>
          <w:rStyle w:val="Emphasis"/>
          <w:rFonts w:asciiTheme="majorHAnsi" w:hAnsiTheme="majorHAnsi" w:cstheme="majorHAnsi"/>
          <w:highlight w:val="cyan"/>
        </w:rPr>
        <w:t>economic</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and ecological</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interdependence</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reduces the probability of</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 real cold war, much less </w:t>
      </w:r>
      <w:r w:rsidRPr="00A743C5">
        <w:rPr>
          <w:rStyle w:val="Emphasis"/>
          <w:rFonts w:asciiTheme="majorHAnsi" w:hAnsiTheme="majorHAnsi" w:cstheme="majorHAnsi"/>
          <w:highlight w:val="cyan"/>
          <w:bdr w:val="single" w:sz="18" w:space="0" w:color="auto"/>
        </w:rPr>
        <w:t>a hot one</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bdr w:val="single" w:sz="18" w:space="0" w:color="auto"/>
        </w:rPr>
        <w:t xml:space="preserve">because both countries have an incentive to cooperate in </w:t>
      </w:r>
      <w:proofErr w:type="gramStart"/>
      <w:r w:rsidRPr="00A743C5">
        <w:rPr>
          <w:rStyle w:val="Emphasis"/>
          <w:rFonts w:asciiTheme="majorHAnsi" w:hAnsiTheme="majorHAnsi" w:cstheme="majorHAnsi"/>
          <w:highlight w:val="cyan"/>
          <w:bdr w:val="single" w:sz="18" w:space="0" w:color="auto"/>
        </w:rPr>
        <w:t>a number of</w:t>
      </w:r>
      <w:proofErr w:type="gramEnd"/>
      <w:r w:rsidRPr="00A743C5">
        <w:rPr>
          <w:rStyle w:val="Emphasis"/>
          <w:rFonts w:asciiTheme="majorHAnsi" w:hAnsiTheme="majorHAnsi" w:cstheme="majorHAnsi"/>
          <w:highlight w:val="cyan"/>
          <w:bdr w:val="single" w:sz="18" w:space="0" w:color="auto"/>
        </w:rPr>
        <w:t xml:space="preserve"> areas</w:t>
      </w:r>
      <w:r w:rsidRPr="002D2CFE">
        <w:rPr>
          <w:rFonts w:asciiTheme="majorHAnsi" w:hAnsiTheme="majorHAnsi" w:cstheme="majorHAnsi"/>
          <w:sz w:val="16"/>
        </w:rPr>
        <w:t xml:space="preserve">. At the same time, miscalculation is always </w:t>
      </w:r>
      <w:proofErr w:type="gramStart"/>
      <w:r w:rsidRPr="002D2CFE">
        <w:rPr>
          <w:rFonts w:asciiTheme="majorHAnsi" w:hAnsiTheme="majorHAnsi" w:cstheme="majorHAnsi"/>
          <w:sz w:val="16"/>
        </w:rPr>
        <w:t>possible</w:t>
      </w:r>
      <w:proofErr w:type="gramEnd"/>
      <w:r w:rsidRPr="002D2CFE">
        <w:rPr>
          <w:rFonts w:asciiTheme="majorHAnsi" w:hAnsiTheme="majorHAnsi" w:cstheme="majorHAnsi"/>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2D2CFE">
        <w:rPr>
          <w:rStyle w:val="StyleUnderline"/>
          <w:rFonts w:asciiTheme="majorHAnsi" w:hAnsiTheme="majorHAnsi" w:cstheme="majorHAnsi"/>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A743C5">
        <w:rPr>
          <w:rStyle w:val="Emphasis"/>
          <w:rFonts w:asciiTheme="majorHAnsi" w:hAnsiTheme="majorHAnsi" w:cstheme="majorHAnsi"/>
          <w:highlight w:val="cyan"/>
        </w:rPr>
        <w:t>Thucydides</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attributed</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war</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that ripped apart the ancient Greek world </w:t>
      </w:r>
      <w:r w:rsidRPr="00A743C5">
        <w:rPr>
          <w:rStyle w:val="Emphasis"/>
          <w:rFonts w:asciiTheme="majorHAnsi" w:hAnsiTheme="majorHAnsi" w:cstheme="majorHAnsi"/>
          <w:highlight w:val="cyan"/>
        </w:rPr>
        <w:t>to</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two causes: the </w:t>
      </w:r>
      <w:r w:rsidRPr="00A743C5">
        <w:rPr>
          <w:rStyle w:val="Emphasis"/>
          <w:rFonts w:asciiTheme="majorHAnsi" w:hAnsiTheme="majorHAnsi" w:cstheme="majorHAnsi"/>
          <w:highlight w:val="cyan"/>
        </w:rPr>
        <w:t>rise of a new power and</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the </w:t>
      </w:r>
      <w:r w:rsidRPr="00A743C5">
        <w:rPr>
          <w:rStyle w:val="Emphasis"/>
          <w:rFonts w:asciiTheme="majorHAnsi" w:hAnsiTheme="majorHAnsi" w:cstheme="majorHAnsi"/>
          <w:highlight w:val="cyan"/>
        </w:rPr>
        <w:t>fear</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that this created in the established power. </w:t>
      </w:r>
      <w:r w:rsidRPr="00A743C5">
        <w:rPr>
          <w:rStyle w:val="Emphasis"/>
          <w:rFonts w:asciiTheme="majorHAnsi" w:hAnsiTheme="majorHAnsi" w:cstheme="majorHAnsi"/>
          <w:highlight w:val="cyan"/>
        </w:rPr>
        <w:t>The second cause is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as </w:t>
      </w:r>
      <w:r w:rsidRPr="00A743C5">
        <w:rPr>
          <w:rStyle w:val="Emphasis"/>
          <w:rFonts w:asciiTheme="majorHAnsi" w:hAnsiTheme="majorHAnsi" w:cstheme="majorHAnsi"/>
          <w:highlight w:val="cyan"/>
        </w:rPr>
        <w:t>important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as the first. </w:t>
      </w:r>
      <w:r w:rsidRPr="00A743C5">
        <w:rPr>
          <w:rStyle w:val="Emphasis"/>
          <w:rFonts w:asciiTheme="majorHAnsi" w:hAnsiTheme="majorHAnsi" w:cstheme="majorHAnsi"/>
          <w:highlight w:val="cyan"/>
        </w:rPr>
        <w:t>The US and China must avoid exaggerated fears that could create a new</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cold or </w:t>
      </w:r>
      <w:r w:rsidRPr="00A743C5">
        <w:rPr>
          <w:rStyle w:val="Emphasis"/>
          <w:rFonts w:asciiTheme="majorHAnsi" w:hAnsiTheme="majorHAnsi" w:cstheme="majorHAnsi"/>
          <w:highlight w:val="cyan"/>
          <w:bdr w:val="single" w:sz="18" w:space="0" w:color="auto"/>
        </w:rPr>
        <w:t>hot war</w:t>
      </w:r>
      <w:r w:rsidRPr="002D2CFE">
        <w:rPr>
          <w:rStyle w:val="StyleUnderline"/>
          <w:rFonts w:asciiTheme="majorHAnsi" w:hAnsiTheme="majorHAnsi" w:cstheme="majorHAnsi"/>
        </w:rPr>
        <w:t>.</w:t>
      </w:r>
      <w:r w:rsidRPr="002D2CFE">
        <w:rPr>
          <w:rFonts w:asciiTheme="majorHAnsi" w:hAnsiTheme="majorHAnsi" w:cstheme="majorHAnsi"/>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2D2CFE">
        <w:rPr>
          <w:rFonts w:asciiTheme="majorHAnsi" w:hAnsiTheme="majorHAnsi" w:cstheme="majorHAnsi"/>
          <w:sz w:val="16"/>
        </w:rPr>
        <w:t>neighbours</w:t>
      </w:r>
      <w:proofErr w:type="spellEnd"/>
      <w:r w:rsidRPr="002D2CFE">
        <w:rPr>
          <w:rFonts w:asciiTheme="majorHAnsi" w:hAnsiTheme="majorHAnsi" w:cstheme="majorHAnsi"/>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2D2CFE">
        <w:rPr>
          <w:rFonts w:asciiTheme="majorHAnsi" w:hAnsiTheme="majorHAnsi" w:cstheme="majorHAnsi"/>
          <w:sz w:val="16"/>
        </w:rPr>
        <w:t>labour</w:t>
      </w:r>
      <w:proofErr w:type="spellEnd"/>
      <w:r w:rsidRPr="002D2CFE">
        <w:rPr>
          <w:rFonts w:asciiTheme="majorHAnsi" w:hAnsiTheme="majorHAnsi" w:cstheme="majorHAnsi"/>
          <w:sz w:val="16"/>
        </w:rPr>
        <w:t xml:space="preserve"> force peaked in 2015 and India will soon overtake it as the world’s most populous country. America also remains at the forefront in key technologies (bio, </w:t>
      </w:r>
      <w:proofErr w:type="gramStart"/>
      <w:r w:rsidRPr="002D2CFE">
        <w:rPr>
          <w:rFonts w:asciiTheme="majorHAnsi" w:hAnsiTheme="majorHAnsi" w:cstheme="majorHAnsi"/>
          <w:sz w:val="16"/>
        </w:rPr>
        <w:t>nano</w:t>
      </w:r>
      <w:proofErr w:type="gramEnd"/>
      <w:r w:rsidRPr="002D2CFE">
        <w:rPr>
          <w:rFonts w:asciiTheme="majorHAnsi" w:hAnsiTheme="majorHAnsi" w:cstheme="majorHAnsi"/>
          <w:sz w:val="16"/>
        </w:rPr>
        <w:t xml:space="preserve"> and information) that are central to 21st-century economic growth. China is investing heavily in research and </w:t>
      </w:r>
      <w:proofErr w:type="gramStart"/>
      <w:r w:rsidRPr="002D2CFE">
        <w:rPr>
          <w:rFonts w:asciiTheme="majorHAnsi" w:hAnsiTheme="majorHAnsi" w:cstheme="majorHAnsi"/>
          <w:sz w:val="16"/>
        </w:rPr>
        <w:t>development, and</w:t>
      </w:r>
      <w:proofErr w:type="gramEnd"/>
      <w:r w:rsidRPr="002D2CFE">
        <w:rPr>
          <w:rFonts w:asciiTheme="majorHAnsi" w:hAnsiTheme="majorHAnsi" w:cstheme="majorHAnsi"/>
          <w:sz w:val="16"/>
        </w:rPr>
        <w:t xml:space="preserve"> competes well in some fields. But 15 of the world’s top 20 research universities are in the US; none is in China. Those who proclaim Pax </w:t>
      </w:r>
      <w:proofErr w:type="spellStart"/>
      <w:r w:rsidRPr="002D2CFE">
        <w:rPr>
          <w:rFonts w:asciiTheme="majorHAnsi" w:hAnsiTheme="majorHAnsi" w:cstheme="majorHAnsi"/>
          <w:sz w:val="16"/>
        </w:rPr>
        <w:t>Sinica</w:t>
      </w:r>
      <w:proofErr w:type="spellEnd"/>
      <w:r w:rsidRPr="002D2CFE">
        <w:rPr>
          <w:rFonts w:asciiTheme="majorHAnsi" w:hAnsiTheme="majorHAnsi" w:cstheme="majorHAnsi"/>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2D2CFE">
        <w:rPr>
          <w:rFonts w:asciiTheme="majorHAnsi" w:hAnsiTheme="majorHAnsi" w:cstheme="majorHAnsi"/>
          <w:sz w:val="16"/>
        </w:rPr>
        <w:t>more often than not</w:t>
      </w:r>
      <w:proofErr w:type="gramEnd"/>
      <w:r w:rsidRPr="002D2CFE">
        <w:rPr>
          <w:rFonts w:asciiTheme="majorHAnsi" w:hAnsiTheme="majorHAnsi" w:cstheme="majorHAnsi"/>
          <w:sz w:val="16"/>
        </w:rPr>
        <w:t>, the greatest risk we face is our own capacity for error.</w:t>
      </w:r>
    </w:p>
    <w:p w14:paraId="56B9E6FD"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US-China War goes </w:t>
      </w:r>
      <w:r w:rsidRPr="002D2CFE">
        <w:rPr>
          <w:rFonts w:asciiTheme="majorHAnsi" w:hAnsiTheme="majorHAnsi" w:cstheme="majorHAnsi"/>
          <w:u w:val="single"/>
        </w:rPr>
        <w:t>Nuclear</w:t>
      </w:r>
      <w:r w:rsidRPr="002D2CFE">
        <w:rPr>
          <w:rFonts w:asciiTheme="majorHAnsi" w:hAnsiTheme="majorHAnsi" w:cstheme="majorHAnsi"/>
        </w:rPr>
        <w:t>.</w:t>
      </w:r>
    </w:p>
    <w:p w14:paraId="34DF6F0C" w14:textId="77777777" w:rsidR="00673095" w:rsidRPr="002D2CFE" w:rsidRDefault="00673095" w:rsidP="00673095">
      <w:pPr>
        <w:rPr>
          <w:rFonts w:asciiTheme="majorHAnsi" w:hAnsiTheme="majorHAnsi" w:cstheme="majorHAnsi"/>
        </w:rPr>
      </w:pPr>
      <w:r w:rsidRPr="002D2CFE">
        <w:rPr>
          <w:rStyle w:val="Style13ptBold"/>
          <w:rFonts w:asciiTheme="majorHAnsi" w:hAnsiTheme="majorHAnsi" w:cstheme="majorHAnsi"/>
        </w:rPr>
        <w:t>Brands and Beckley 21</w:t>
      </w:r>
      <w:r w:rsidRPr="002D2CFE">
        <w:rPr>
          <w:rFonts w:asciiTheme="majorHAnsi" w:hAnsiTheme="majorHAnsi" w:cstheme="majorHAnsi"/>
        </w:rPr>
        <w:t xml:space="preserve"> Hal Brands and Michael Beckley 12-16-2021 "Washington Is Preparing for the Wrong War With China" https://www.foreignaffairs.com/articles/china/2021-12-16/washington-preparing-wrong-war-china  (Henry A. Kissinger Distinguished Professor of Global Affairs at the Johns Hopkins University School of Advanced International Studies, a Senior Fellow at the American Enterprise Institute and Associate Professor of Political Science at Tufts University, a Non-Resident Senior Fellow at the American Enterprise Institute)//Elmer </w:t>
      </w:r>
    </w:p>
    <w:p w14:paraId="7AB3F1DA" w14:textId="77777777" w:rsidR="00673095" w:rsidRPr="002D2CFE" w:rsidRDefault="00673095" w:rsidP="00673095">
      <w:pPr>
        <w:rPr>
          <w:rStyle w:val="StyleUnderline"/>
          <w:rFonts w:asciiTheme="majorHAnsi" w:hAnsiTheme="majorHAnsi" w:cstheme="majorHAnsi"/>
        </w:rPr>
      </w:pPr>
      <w:r w:rsidRPr="002D2CFE">
        <w:rPr>
          <w:rStyle w:val="StyleUnderline"/>
          <w:rFonts w:asciiTheme="majorHAnsi" w:hAnsiTheme="majorHAnsi" w:cstheme="majorHAnsi"/>
        </w:rPr>
        <w:t xml:space="preserve">The United States is getting serious about the </w:t>
      </w:r>
      <w:r w:rsidRPr="002D2CFE">
        <w:rPr>
          <w:rStyle w:val="Emphasis"/>
          <w:rFonts w:asciiTheme="majorHAnsi" w:hAnsiTheme="majorHAnsi" w:cstheme="majorHAnsi"/>
        </w:rPr>
        <w:t xml:space="preserve">threat of </w:t>
      </w:r>
      <w:r w:rsidRPr="00A743C5">
        <w:rPr>
          <w:rStyle w:val="Emphasis"/>
          <w:rFonts w:asciiTheme="majorHAnsi" w:hAnsiTheme="majorHAnsi" w:cstheme="majorHAnsi"/>
          <w:highlight w:val="cyan"/>
        </w:rPr>
        <w:t>war with China</w:t>
      </w:r>
      <w:r w:rsidRPr="002D2CFE">
        <w:rPr>
          <w:rFonts w:asciiTheme="majorHAnsi" w:hAnsiTheme="majorHAnsi" w:cstheme="majorHAnsi"/>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D2CFE">
        <w:rPr>
          <w:rStyle w:val="StyleUnderline"/>
          <w:rFonts w:asciiTheme="majorHAnsi" w:hAnsiTheme="majorHAnsi" w:cstheme="majorHAnsi"/>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2D2CFE">
        <w:rPr>
          <w:rFonts w:asciiTheme="majorHAnsi" w:hAnsiTheme="majorHAnsi" w:cstheme="majorHAnsi"/>
          <w:sz w:val="16"/>
        </w:rPr>
        <w:t xml:space="preserve"> </w:t>
      </w:r>
      <w:r w:rsidRPr="002D2CFE">
        <w:rPr>
          <w:rStyle w:val="StyleUnderline"/>
          <w:rFonts w:asciiTheme="majorHAnsi" w:hAnsiTheme="majorHAnsi" w:cstheme="majorHAnsi"/>
        </w:rPr>
        <w:t>Both sides would prefer a splendid little war in the western Pacific, but that is not the sort of war they would get</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A war over Taiwan is </w:t>
      </w:r>
      <w:r w:rsidRPr="00A743C5">
        <w:rPr>
          <w:rStyle w:val="Emphasis"/>
          <w:rFonts w:asciiTheme="majorHAnsi" w:hAnsiTheme="majorHAnsi" w:cstheme="majorHAnsi"/>
          <w:highlight w:val="cyan"/>
          <w:bdr w:val="single" w:sz="18" w:space="0" w:color="auto"/>
        </w:rPr>
        <w:t>likely to be long</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rather than short, </w:t>
      </w:r>
      <w:r w:rsidRPr="00A743C5">
        <w:rPr>
          <w:rStyle w:val="Emphasis"/>
          <w:rFonts w:asciiTheme="majorHAnsi" w:hAnsiTheme="majorHAnsi" w:cstheme="majorHAnsi"/>
          <w:highlight w:val="cyan"/>
          <w:bdr w:val="single" w:sz="18" w:space="0" w:color="auto"/>
        </w:rPr>
        <w:t>regional</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rather than local, </w:t>
      </w:r>
      <w:r w:rsidRPr="00A743C5">
        <w:rPr>
          <w:rStyle w:val="Emphasis"/>
          <w:rFonts w:asciiTheme="majorHAnsi" w:hAnsiTheme="majorHAnsi" w:cstheme="majorHAnsi"/>
          <w:highlight w:val="cyan"/>
        </w:rPr>
        <w:t>and</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bdr w:val="single" w:sz="18" w:space="0" w:color="auto"/>
        </w:rPr>
        <w:t>much easier to start than to end</w:t>
      </w:r>
      <w:r w:rsidRPr="002D2CFE">
        <w:rPr>
          <w:rStyle w:val="StyleUnderline"/>
          <w:rFonts w:asciiTheme="majorHAnsi" w:hAnsiTheme="majorHAnsi" w:cstheme="majorHAnsi"/>
        </w:rPr>
        <w:t xml:space="preserve">. It would </w:t>
      </w:r>
      <w:r w:rsidRPr="00A743C5">
        <w:rPr>
          <w:rStyle w:val="Emphasis"/>
          <w:rFonts w:asciiTheme="majorHAnsi" w:hAnsiTheme="majorHAnsi" w:cstheme="majorHAnsi"/>
          <w:highlight w:val="cyan"/>
        </w:rPr>
        <w:t>expand and escalate</w:t>
      </w:r>
      <w:r w:rsidRPr="002D2CFE">
        <w:rPr>
          <w:rStyle w:val="StyleUnderline"/>
          <w:rFonts w:asciiTheme="majorHAnsi" w:hAnsiTheme="majorHAnsi" w:cstheme="majorHAnsi"/>
        </w:rPr>
        <w:t>, as both countries look for paths to victory in a conflict neither side can afford to lose.</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It would also </w:t>
      </w:r>
      <w:r w:rsidRPr="00A743C5">
        <w:rPr>
          <w:rStyle w:val="Emphasis"/>
          <w:rFonts w:asciiTheme="majorHAnsi" w:hAnsiTheme="majorHAnsi" w:cstheme="majorHAnsi"/>
          <w:highlight w:val="cyan"/>
        </w:rPr>
        <w:t>present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severe dilemmas for peacemaking and </w:t>
      </w:r>
      <w:r w:rsidRPr="00A743C5">
        <w:rPr>
          <w:rStyle w:val="Emphasis"/>
          <w:rFonts w:asciiTheme="majorHAnsi" w:hAnsiTheme="majorHAnsi" w:cstheme="majorHAnsi"/>
          <w:highlight w:val="cyan"/>
          <w:bdr w:val="single" w:sz="18" w:space="0" w:color="auto"/>
        </w:rPr>
        <w:t>high risks of going nuclear</w:t>
      </w:r>
      <w:r w:rsidRPr="002D2CFE">
        <w:rPr>
          <w:rFonts w:asciiTheme="majorHAnsi" w:hAnsiTheme="majorHAnsi" w:cstheme="majorHAnsi"/>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D2CFE">
        <w:rPr>
          <w:rStyle w:val="StyleUnderline"/>
          <w:rFonts w:asciiTheme="majorHAnsi" w:hAnsiTheme="majorHAnsi" w:cstheme="majorHAnsi"/>
        </w:rPr>
        <w:t>In the most worrying scenario, Beijing would launch a surprise missile attack, hammering not only Taiwan’s defenses but also the naval and air forces that the United States has concentrated at a few large bases in the western Pacific.</w:t>
      </w:r>
      <w:r w:rsidRPr="002D2CFE">
        <w:rPr>
          <w:rFonts w:asciiTheme="majorHAnsi" w:hAnsiTheme="majorHAnsi" w:cstheme="majorHAnsi"/>
          <w:sz w:val="16"/>
        </w:rPr>
        <w:t xml:space="preserve"> </w:t>
      </w:r>
      <w:r w:rsidRPr="002D2CFE">
        <w:rPr>
          <w:rStyle w:val="StyleUnderline"/>
          <w:rFonts w:asciiTheme="majorHAnsi" w:hAnsiTheme="majorHAnsi" w:cstheme="majorHAnsi"/>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2D2CFE">
        <w:rPr>
          <w:rFonts w:asciiTheme="majorHAnsi" w:hAnsiTheme="majorHAnsi" w:cstheme="majorHAnsi"/>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D2CFE">
        <w:rPr>
          <w:rStyle w:val="StyleUnderline"/>
          <w:rFonts w:asciiTheme="majorHAnsi" w:hAnsiTheme="majorHAnsi" w:cstheme="majorHAnsi"/>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2D2CFE">
        <w:rPr>
          <w:rFonts w:asciiTheme="majorHAnsi" w:hAnsiTheme="majorHAnsi" w:cstheme="majorHAnsi"/>
          <w:sz w:val="16"/>
        </w:rPr>
        <w:t xml:space="preserve">Moreover, </w:t>
      </w:r>
      <w:r w:rsidRPr="00A743C5">
        <w:rPr>
          <w:rStyle w:val="Emphasis"/>
          <w:rFonts w:asciiTheme="majorHAnsi" w:hAnsiTheme="majorHAnsi" w:cstheme="majorHAnsi"/>
          <w:highlight w:val="cyan"/>
        </w:rPr>
        <w:t>in hegemonic wars</w:t>
      </w:r>
      <w:r w:rsidRPr="002D2CFE">
        <w:rPr>
          <w:rStyle w:val="StyleUnderline"/>
          <w:rFonts w:asciiTheme="majorHAnsi" w:hAnsiTheme="majorHAnsi" w:cstheme="majorHAnsi"/>
        </w:rPr>
        <w:t xml:space="preserve">—clashes for dominance between the world’s strongest states—the </w:t>
      </w:r>
      <w:r w:rsidRPr="00A743C5">
        <w:rPr>
          <w:rStyle w:val="Emphasis"/>
          <w:rFonts w:asciiTheme="majorHAnsi" w:hAnsiTheme="majorHAnsi" w:cstheme="majorHAnsi"/>
          <w:highlight w:val="cyan"/>
        </w:rPr>
        <w:t>stakes are high</w:t>
      </w:r>
      <w:r w:rsidRPr="002D2CFE">
        <w:rPr>
          <w:rStyle w:val="StyleUnderline"/>
          <w:rFonts w:asciiTheme="majorHAnsi" w:hAnsiTheme="majorHAnsi" w:cstheme="majorHAnsi"/>
        </w:rPr>
        <w:t xml:space="preserve">, and the </w:t>
      </w:r>
      <w:r w:rsidRPr="00A743C5">
        <w:rPr>
          <w:rStyle w:val="Emphasis"/>
          <w:rFonts w:asciiTheme="majorHAnsi" w:hAnsiTheme="majorHAnsi" w:cstheme="majorHAnsi"/>
          <w:highlight w:val="cyan"/>
        </w:rPr>
        <w:t>price of defeat</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may </w:t>
      </w:r>
      <w:r w:rsidRPr="00A743C5">
        <w:rPr>
          <w:rStyle w:val="Emphasis"/>
          <w:rFonts w:asciiTheme="majorHAnsi" w:hAnsiTheme="majorHAnsi" w:cstheme="majorHAnsi"/>
          <w:highlight w:val="cyan"/>
        </w:rPr>
        <w:t>seem</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prohibitive</w:t>
      </w:r>
      <w:r w:rsidRPr="002D2CFE">
        <w:rPr>
          <w:rStyle w:val="StyleUnderline"/>
          <w:rFonts w:asciiTheme="majorHAnsi" w:hAnsiTheme="majorHAnsi" w:cstheme="majorHAnsi"/>
        </w:rPr>
        <w:t xml:space="preserve">. </w:t>
      </w:r>
      <w:r w:rsidRPr="002D2CFE">
        <w:rPr>
          <w:rStyle w:val="Emphasis"/>
          <w:rFonts w:asciiTheme="majorHAnsi" w:hAnsiTheme="majorHAnsi" w:cstheme="majorHAnsi"/>
        </w:rPr>
        <w:t>During the nineteenth and twentieth centuries, wars between leading powers—the Napoleonic Wars, the Crimean War, the world wars—were protracted slugfests. A U.S.-Chinese war would likely follow this pattern</w:t>
      </w:r>
      <w:r w:rsidRPr="002D2CFE">
        <w:rPr>
          <w:rFonts w:asciiTheme="majorHAnsi" w:hAnsiTheme="majorHAnsi" w:cstheme="majorHAnsi"/>
          <w:sz w:val="16"/>
        </w:rPr>
        <w:t xml:space="preserve">. If the United States managed to beat back a Chinese assault against Taiwan, Beijing wouldn’t simply give up. </w:t>
      </w:r>
      <w:r w:rsidRPr="00A743C5">
        <w:rPr>
          <w:rStyle w:val="Emphasis"/>
          <w:rFonts w:asciiTheme="majorHAnsi" w:hAnsiTheme="majorHAnsi" w:cstheme="majorHAnsi"/>
          <w:highlight w:val="cyan"/>
        </w:rPr>
        <w:t>Starting a war</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over Taiwan </w:t>
      </w:r>
      <w:r w:rsidRPr="00A743C5">
        <w:rPr>
          <w:rStyle w:val="Emphasis"/>
          <w:rFonts w:asciiTheme="majorHAnsi" w:hAnsiTheme="majorHAnsi" w:cstheme="majorHAnsi"/>
          <w:highlight w:val="cyan"/>
          <w:bdr w:val="single" w:sz="18" w:space="0" w:color="auto"/>
        </w:rPr>
        <w:t>would be an existential gamble</w:t>
      </w:r>
      <w:r w:rsidRPr="002D2CFE">
        <w:rPr>
          <w:rStyle w:val="StyleUnderline"/>
          <w:rFonts w:asciiTheme="majorHAnsi" w:hAnsiTheme="majorHAnsi" w:cstheme="majorHAnsi"/>
        </w:rPr>
        <w:t>: admitting defeat would jeopardize the regime’s legitimacy and President Xi Jinping’s hold on power</w:t>
      </w:r>
      <w:r w:rsidRPr="002D2CFE">
        <w:rPr>
          <w:rFonts w:asciiTheme="majorHAnsi" w:hAnsiTheme="majorHAnsi" w:cstheme="majorHAnsi"/>
          <w:sz w:val="16"/>
        </w:rPr>
        <w:t xml:space="preserve">. It would also leave China more vulnerable to its enemies and destroy its dreams of regional primacy. </w:t>
      </w:r>
      <w:r w:rsidRPr="002D2CFE">
        <w:rPr>
          <w:rStyle w:val="StyleUnderline"/>
          <w:rFonts w:asciiTheme="majorHAnsi" w:hAnsiTheme="majorHAnsi" w:cstheme="majorHAnsi"/>
        </w:rPr>
        <w:t xml:space="preserve">Continuing a hard fight against the United States would be a nasty </w:t>
      </w:r>
      <w:proofErr w:type="gramStart"/>
      <w:r w:rsidRPr="002D2CFE">
        <w:rPr>
          <w:rStyle w:val="StyleUnderline"/>
          <w:rFonts w:asciiTheme="majorHAnsi" w:hAnsiTheme="majorHAnsi" w:cstheme="majorHAnsi"/>
        </w:rPr>
        <w:t>prospect, but</w:t>
      </w:r>
      <w:proofErr w:type="gramEnd"/>
      <w:r w:rsidRPr="002D2CFE">
        <w:rPr>
          <w:rStyle w:val="StyleUnderline"/>
          <w:rFonts w:asciiTheme="majorHAnsi" w:hAnsiTheme="majorHAnsi" w:cstheme="majorHAnsi"/>
        </w:rPr>
        <w:t xml:space="preserve"> quitting while China was behind would seem even worse. Washington would also be inclined to fight on if the war were not going well</w:t>
      </w:r>
      <w:r w:rsidRPr="002D2CFE">
        <w:rPr>
          <w:rFonts w:asciiTheme="majorHAnsi" w:hAnsiTheme="majorHAnsi" w:cstheme="majorHAnsi"/>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A743C5">
        <w:rPr>
          <w:rStyle w:val="Emphasis"/>
          <w:rFonts w:asciiTheme="majorHAnsi" w:hAnsiTheme="majorHAnsi" w:cstheme="majorHAnsi"/>
          <w:highlight w:val="cyan"/>
        </w:rPr>
        <w:t>Both sides would have the capacity to keep fighting</w:t>
      </w:r>
      <w:r w:rsidRPr="002D2CFE">
        <w:rPr>
          <w:rStyle w:val="StyleUnderline"/>
          <w:rFonts w:asciiTheme="majorHAnsi" w:hAnsiTheme="majorHAnsi" w:cstheme="majorHAnsi"/>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2D2CFE">
        <w:rPr>
          <w:rFonts w:asciiTheme="majorHAnsi" w:hAnsiTheme="majorHAnsi" w:cstheme="majorHAnsi"/>
          <w:sz w:val="16"/>
        </w:rPr>
        <w:t xml:space="preserve">. BIGGER, LONGER, MESSIER </w:t>
      </w:r>
      <w:r w:rsidRPr="00A743C5">
        <w:rPr>
          <w:rStyle w:val="Emphasis"/>
          <w:rFonts w:asciiTheme="majorHAnsi" w:hAnsiTheme="majorHAnsi" w:cstheme="majorHAnsi"/>
          <w:highlight w:val="cyan"/>
        </w:rPr>
        <w:t>When</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great-power </w:t>
      </w:r>
      <w:r w:rsidRPr="00A743C5">
        <w:rPr>
          <w:rStyle w:val="Emphasis"/>
          <w:rFonts w:asciiTheme="majorHAnsi" w:hAnsiTheme="majorHAnsi" w:cstheme="majorHAnsi"/>
          <w:highlight w:val="cyan"/>
        </w:rPr>
        <w:t>wars drag on</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bdr w:val="single" w:sz="18" w:space="0" w:color="auto"/>
        </w:rPr>
        <w:t>they get bigger, messier, and more intractable.</w:t>
      </w:r>
      <w:r w:rsidRPr="00A743C5">
        <w:rPr>
          <w:rFonts w:asciiTheme="majorHAnsi" w:hAnsiTheme="majorHAnsi" w:cstheme="majorHAnsi"/>
          <w:sz w:val="16"/>
          <w:highlight w:val="cyan"/>
        </w:rPr>
        <w:t xml:space="preserve"> </w:t>
      </w:r>
      <w:r w:rsidRPr="002D2CFE">
        <w:rPr>
          <w:rFonts w:asciiTheme="majorHAnsi" w:hAnsiTheme="majorHAnsi" w:cstheme="majorHAnsi"/>
          <w:sz w:val="16"/>
        </w:rPr>
        <w:t xml:space="preserve">Any conflict between the United States and China is likely to force both countries to </w:t>
      </w:r>
      <w:r w:rsidRPr="002D2CFE">
        <w:rPr>
          <w:rStyle w:val="StyleUnderline"/>
          <w:rFonts w:asciiTheme="majorHAnsi" w:hAnsiTheme="majorHAnsi" w:cstheme="majorHAnsi"/>
        </w:rPr>
        <w:t>mobilize their economies for war.</w:t>
      </w:r>
      <w:r w:rsidRPr="002D2CFE">
        <w:rPr>
          <w:rFonts w:asciiTheme="majorHAnsi" w:hAnsiTheme="majorHAnsi" w:cstheme="majorHAnsi"/>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D2CFE">
        <w:rPr>
          <w:rStyle w:val="StyleUnderline"/>
          <w:rFonts w:asciiTheme="majorHAnsi" w:hAnsiTheme="majorHAnsi" w:cstheme="majorHAnsi"/>
        </w:rPr>
        <w:t xml:space="preserve">Long wars also escalate as the combatants look for new sources of leverage. </w:t>
      </w:r>
      <w:proofErr w:type="gramStart"/>
      <w:r w:rsidRPr="002D2CFE">
        <w:rPr>
          <w:rStyle w:val="StyleUnderline"/>
          <w:rFonts w:asciiTheme="majorHAnsi" w:hAnsiTheme="majorHAnsi" w:cstheme="majorHAnsi"/>
        </w:rPr>
        <w:t>Belligerents</w:t>
      </w:r>
      <w:proofErr w:type="gramEnd"/>
      <w:r w:rsidRPr="002D2CFE">
        <w:rPr>
          <w:rStyle w:val="StyleUnderline"/>
          <w:rFonts w:asciiTheme="majorHAnsi" w:hAnsiTheme="majorHAnsi" w:cstheme="majorHAnsi"/>
        </w:rPr>
        <w:t xml:space="preserve"> open </w:t>
      </w:r>
      <w:r w:rsidRPr="00A743C5">
        <w:rPr>
          <w:rStyle w:val="Emphasis"/>
          <w:rFonts w:asciiTheme="majorHAnsi" w:hAnsiTheme="majorHAnsi" w:cstheme="majorHAnsi"/>
          <w:highlight w:val="cyan"/>
        </w:rPr>
        <w:t>new fronts</w:t>
      </w:r>
      <w:r w:rsidRPr="00A743C5">
        <w:rPr>
          <w:rStyle w:val="StyleUnderline"/>
          <w:rFonts w:asciiTheme="majorHAnsi" w:hAnsiTheme="majorHAnsi" w:cstheme="majorHAnsi"/>
          <w:highlight w:val="cyan"/>
        </w:rPr>
        <w:t xml:space="preserve"> </w:t>
      </w:r>
      <w:r w:rsidRPr="002D2CFE">
        <w:rPr>
          <w:rStyle w:val="StyleUnderline"/>
          <w:rFonts w:asciiTheme="majorHAnsi" w:hAnsiTheme="majorHAnsi" w:cstheme="majorHAnsi"/>
        </w:rPr>
        <w:t xml:space="preserve">and rope </w:t>
      </w:r>
      <w:r w:rsidRPr="00A743C5">
        <w:rPr>
          <w:rStyle w:val="Emphasis"/>
          <w:rFonts w:asciiTheme="majorHAnsi" w:hAnsiTheme="majorHAnsi" w:cstheme="majorHAnsi"/>
          <w:highlight w:val="cyan"/>
        </w:rPr>
        <w:t xml:space="preserve">additional allies </w:t>
      </w:r>
      <w:r w:rsidRPr="002D2CFE">
        <w:rPr>
          <w:rStyle w:val="StyleUnderline"/>
          <w:rFonts w:asciiTheme="majorHAnsi" w:hAnsiTheme="majorHAnsi" w:cstheme="majorHAnsi"/>
        </w:rPr>
        <w:t>into the fight. They expand their range of targets and worry less about civilian casualties.</w:t>
      </w:r>
      <w:r w:rsidRPr="002D2CFE">
        <w:rPr>
          <w:rFonts w:asciiTheme="majorHAnsi" w:hAnsiTheme="majorHAnsi" w:cstheme="majorHAnsi"/>
          <w:sz w:val="16"/>
        </w:rPr>
        <w:t xml:space="preserve"> Sometimes they explicitly target civilians, whether by bombing cities or torpedoing civilian ships. And they use naval blockades, sanctions, and embargoes to starve the enemy into submission. </w:t>
      </w:r>
      <w:r w:rsidRPr="002D2CFE">
        <w:rPr>
          <w:rStyle w:val="StyleUnderline"/>
          <w:rFonts w:asciiTheme="majorHAnsi" w:hAnsiTheme="majorHAnsi" w:cstheme="majorHAnsi"/>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2D2CFE">
        <w:rPr>
          <w:rFonts w:asciiTheme="majorHAnsi" w:hAnsiTheme="majorHAnsi" w:cstheme="majorHAnsi"/>
          <w:sz w:val="16"/>
        </w:rPr>
        <w:t xml:space="preserve"> What began as a U.S. campaign to defend Taiwan could easily turn into an effort to render China incapable of new aggression by </w:t>
      </w:r>
      <w:proofErr w:type="gramStart"/>
      <w:r w:rsidRPr="002D2CFE">
        <w:rPr>
          <w:rFonts w:asciiTheme="majorHAnsi" w:hAnsiTheme="majorHAnsi" w:cstheme="majorHAnsi"/>
          <w:sz w:val="16"/>
        </w:rPr>
        <w:t>completely destroying</w:t>
      </w:r>
      <w:proofErr w:type="gramEnd"/>
      <w:r w:rsidRPr="002D2CFE">
        <w:rPr>
          <w:rFonts w:asciiTheme="majorHAnsi" w:hAnsiTheme="majorHAnsi" w:cstheme="majorHAnsi"/>
          <w:sz w:val="16"/>
        </w:rPr>
        <w:t xml:space="preserve"> its offensive military power. </w:t>
      </w:r>
      <w:r w:rsidRPr="002D2CFE">
        <w:rPr>
          <w:rStyle w:val="StyleUnderline"/>
          <w:rFonts w:asciiTheme="majorHAnsi" w:hAnsiTheme="majorHAnsi" w:cstheme="majorHAnsi"/>
        </w:rPr>
        <w:t xml:space="preserve">Conversely, as the United States inflicted more damage on China, </w:t>
      </w:r>
      <w:r w:rsidRPr="002D2CFE">
        <w:rPr>
          <w:rStyle w:val="Emphasis"/>
          <w:rFonts w:asciiTheme="majorHAnsi" w:hAnsiTheme="majorHAnsi" w:cstheme="majorHAnsi"/>
        </w:rPr>
        <w:t>Beijing’s war aims could grow from conquering Taiwan to pushing Washington out of the western Pacific altogether</w:t>
      </w:r>
      <w:r w:rsidRPr="002D2CFE">
        <w:rPr>
          <w:rStyle w:val="StyleUnderline"/>
          <w:rFonts w:asciiTheme="majorHAnsi" w:hAnsiTheme="majorHAnsi" w:cstheme="majorHAnsi"/>
        </w:rPr>
        <w:t>. All of this would make forging peace more difficult. The expansion of war aims narrows the diplomatic space for a settlement and produces severe bloodshed that fuels intense hatred and mistrust</w:t>
      </w:r>
      <w:r w:rsidRPr="002D2CFE">
        <w:rPr>
          <w:rFonts w:asciiTheme="majorHAnsi" w:hAnsiTheme="majorHAnsi" w:cstheme="majorHAnsi"/>
          <w:sz w:val="16"/>
        </w:rPr>
        <w:t xml:space="preserve">. </w:t>
      </w:r>
      <w:r w:rsidRPr="002D2CFE">
        <w:rPr>
          <w:rStyle w:val="StyleUnderline"/>
          <w:rFonts w:asciiTheme="majorHAnsi" w:hAnsiTheme="majorHAnsi" w:cstheme="majorHAnsi"/>
        </w:rPr>
        <w:t>Even if U.S. and Chinese leaders grew weary of fighting, they might still struggle to find a mutually acceptable peace.</w:t>
      </w:r>
      <w:r w:rsidRPr="002D2CFE">
        <w:rPr>
          <w:rFonts w:asciiTheme="majorHAnsi" w:hAnsiTheme="majorHAnsi" w:cstheme="majorHAnsi"/>
          <w:sz w:val="16"/>
        </w:rPr>
        <w:t xml:space="preserve"> GOING NUCLEAR </w:t>
      </w:r>
      <w:r w:rsidRPr="002D2CFE">
        <w:rPr>
          <w:rStyle w:val="StyleUnderline"/>
          <w:rFonts w:asciiTheme="majorHAnsi" w:hAnsiTheme="majorHAnsi" w:cstheme="majorHAnsi"/>
        </w:rPr>
        <w:t xml:space="preserve">A war between China and the United States would differ from previous hegemonic wars in one fundamental respect: </w:t>
      </w:r>
      <w:r w:rsidRPr="00A743C5">
        <w:rPr>
          <w:rStyle w:val="Emphasis"/>
          <w:rFonts w:asciiTheme="majorHAnsi" w:hAnsiTheme="majorHAnsi" w:cstheme="majorHAnsi"/>
          <w:highlight w:val="cyan"/>
          <w:bdr w:val="single" w:sz="18" w:space="0" w:color="auto"/>
        </w:rPr>
        <w:t>both sides have nuclear weapons</w:t>
      </w:r>
      <w:r w:rsidRPr="002D2CFE">
        <w:rPr>
          <w:rStyle w:val="StyleUnderline"/>
          <w:rFonts w:asciiTheme="majorHAnsi" w:hAnsiTheme="majorHAnsi" w:cstheme="majorHAnsi"/>
        </w:rPr>
        <w:t>. This would create disincentives to all-out escalation, but it could also, paradoxically, compound the dangers inherent in a long war</w:t>
      </w:r>
      <w:r w:rsidRPr="002D2CFE">
        <w:rPr>
          <w:rFonts w:asciiTheme="majorHAnsi" w:hAnsiTheme="majorHAnsi" w:cstheme="majorHAnsi"/>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D2CFE">
        <w:rPr>
          <w:rStyle w:val="StyleUnderline"/>
          <w:rFonts w:asciiTheme="majorHAnsi" w:hAnsiTheme="majorHAnsi" w:cstheme="majorHAnsi"/>
        </w:rPr>
        <w:t xml:space="preserve">Far from preventing a major war, </w:t>
      </w:r>
      <w:r w:rsidRPr="002D2CFE">
        <w:rPr>
          <w:rStyle w:val="Emphasis"/>
          <w:rFonts w:asciiTheme="majorHAnsi" w:hAnsiTheme="majorHAnsi" w:cstheme="majorHAnsi"/>
        </w:rPr>
        <w:t>nuclear weapons could catalyze one</w:t>
      </w:r>
      <w:r w:rsidRPr="002D2CFE">
        <w:rPr>
          <w:rStyle w:val="StyleUnderline"/>
          <w:rFonts w:asciiTheme="majorHAnsi" w:hAnsiTheme="majorHAnsi" w:cstheme="majorHAnsi"/>
        </w:rPr>
        <w:t xml:space="preserve">. Once that war is underway, it could plausibly </w:t>
      </w:r>
      <w:r w:rsidRPr="002D2CFE">
        <w:rPr>
          <w:rStyle w:val="Emphasis"/>
          <w:rFonts w:asciiTheme="majorHAnsi" w:hAnsiTheme="majorHAnsi" w:cstheme="majorHAnsi"/>
        </w:rPr>
        <w:t>go nuclear in three distinct ways</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rPr>
        <w:t>Whichever side is losing</w:t>
      </w:r>
      <w:r w:rsidRPr="00A743C5">
        <w:rPr>
          <w:rStyle w:val="StyleUnderline"/>
          <w:rFonts w:asciiTheme="majorHAnsi" w:hAnsiTheme="majorHAnsi" w:cstheme="majorHAnsi"/>
          <w:highlight w:val="cyan"/>
        </w:rPr>
        <w:t xml:space="preserve"> </w:t>
      </w:r>
      <w:r w:rsidRPr="00A743C5">
        <w:rPr>
          <w:rStyle w:val="Emphasis"/>
          <w:rFonts w:asciiTheme="majorHAnsi" w:hAnsiTheme="majorHAnsi" w:cstheme="majorHAnsi"/>
          <w:highlight w:val="cyan"/>
        </w:rPr>
        <w:t>might use tactical nuclear weapons</w:t>
      </w:r>
      <w:r w:rsidRPr="002D2CFE">
        <w:rPr>
          <w:rStyle w:val="StyleUnderline"/>
          <w:rFonts w:asciiTheme="majorHAnsi" w:hAnsiTheme="majorHAnsi" w:cstheme="majorHAnsi"/>
        </w:rPr>
        <w:t>—low-yield warheads that could destroy specific military targets without obliterating the other side’s homeland—</w:t>
      </w:r>
      <w:r w:rsidRPr="00A743C5">
        <w:rPr>
          <w:rStyle w:val="Emphasis"/>
          <w:rFonts w:asciiTheme="majorHAnsi" w:hAnsiTheme="majorHAnsi" w:cstheme="majorHAnsi"/>
          <w:highlight w:val="cyan"/>
        </w:rPr>
        <w:t>to turn the tide</w:t>
      </w:r>
      <w:r w:rsidRPr="002D2CFE">
        <w:rPr>
          <w:rStyle w:val="StyleUnderline"/>
          <w:rFonts w:asciiTheme="majorHAnsi" w:hAnsiTheme="majorHAnsi" w:cstheme="majorHAnsi"/>
        </w:rPr>
        <w:t xml:space="preserve">. That was </w:t>
      </w:r>
      <w:r w:rsidRPr="002D2CFE">
        <w:rPr>
          <w:rStyle w:val="Emphasis"/>
          <w:rFonts w:asciiTheme="majorHAnsi" w:hAnsiTheme="majorHAnsi" w:cstheme="majorHAnsi"/>
        </w:rPr>
        <w:t>how the Pentagon planned to halt a Soviet invasion of central Europe during the Cold War, and it is what North Korea, Pakistan, and Russia have suggested they would do if they were losing a war today</w:t>
      </w:r>
      <w:r w:rsidRPr="002D2CFE">
        <w:rPr>
          <w:rStyle w:val="StyleUnderline"/>
          <w:rFonts w:asciiTheme="majorHAnsi" w:hAnsiTheme="majorHAnsi" w:cstheme="majorHAnsi"/>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2D2CFE">
        <w:rPr>
          <w:rStyle w:val="Emphasis"/>
          <w:rFonts w:asciiTheme="majorHAnsi" w:hAnsiTheme="majorHAnsi" w:cstheme="majorHAnsi"/>
        </w:rPr>
        <w:t>China might also use nuclear weapons to snatch victory from the jaws of defeat</w:t>
      </w:r>
      <w:r w:rsidRPr="002D2CFE">
        <w:rPr>
          <w:rFonts w:asciiTheme="majorHAnsi" w:hAnsiTheme="majorHAnsi" w:cstheme="majorHAnsi"/>
          <w:sz w:val="16"/>
        </w:rPr>
        <w:t xml:space="preserve">. The PLA has embarked on an unprecedented expansion of its nuclear arsenal, </w:t>
      </w:r>
      <w:r w:rsidRPr="002D2CFE">
        <w:rPr>
          <w:rStyle w:val="StyleUnderline"/>
          <w:rFonts w:asciiTheme="majorHAnsi" w:hAnsiTheme="majorHAnsi" w:cstheme="majorHAnsi"/>
        </w:rPr>
        <w:t xml:space="preserve">and </w:t>
      </w:r>
      <w:r w:rsidRPr="00A743C5">
        <w:rPr>
          <w:rStyle w:val="StyleUnderline"/>
          <w:rFonts w:asciiTheme="majorHAnsi" w:hAnsiTheme="majorHAnsi" w:cstheme="majorHAnsi"/>
          <w:highlight w:val="cyan"/>
        </w:rPr>
        <w:t xml:space="preserve">PLA officers </w:t>
      </w:r>
      <w:r w:rsidRPr="002D2CFE">
        <w:rPr>
          <w:rStyle w:val="StyleUnderline"/>
          <w:rFonts w:asciiTheme="majorHAnsi" w:hAnsiTheme="majorHAnsi" w:cstheme="majorHAnsi"/>
        </w:rPr>
        <w:t xml:space="preserve">have </w:t>
      </w:r>
      <w:r w:rsidRPr="00A743C5">
        <w:rPr>
          <w:rStyle w:val="StyleUnderline"/>
          <w:rFonts w:asciiTheme="majorHAnsi" w:hAnsiTheme="majorHAnsi" w:cstheme="majorHAnsi"/>
          <w:highlight w:val="cyan"/>
        </w:rPr>
        <w:t xml:space="preserve">written </w:t>
      </w:r>
      <w:r w:rsidRPr="002D2CFE">
        <w:rPr>
          <w:rStyle w:val="StyleUnderline"/>
          <w:rFonts w:asciiTheme="majorHAnsi" w:hAnsiTheme="majorHAnsi" w:cstheme="majorHAnsi"/>
        </w:rPr>
        <w:t xml:space="preserve">that </w:t>
      </w:r>
      <w:r w:rsidRPr="00A743C5">
        <w:rPr>
          <w:rStyle w:val="StyleUnderline"/>
          <w:rFonts w:asciiTheme="majorHAnsi" w:hAnsiTheme="majorHAnsi" w:cstheme="majorHAnsi"/>
          <w:highlight w:val="cyan"/>
        </w:rPr>
        <w:t xml:space="preserve">China could use nuclear weapons if </w:t>
      </w:r>
      <w:r w:rsidRPr="002D2CFE">
        <w:rPr>
          <w:rStyle w:val="StyleUnderline"/>
          <w:rFonts w:asciiTheme="majorHAnsi" w:hAnsiTheme="majorHAnsi" w:cstheme="majorHAnsi"/>
        </w:rPr>
        <w:t xml:space="preserve">a </w:t>
      </w:r>
      <w:r w:rsidRPr="00A743C5">
        <w:rPr>
          <w:rStyle w:val="StyleUnderline"/>
          <w:rFonts w:asciiTheme="majorHAnsi" w:hAnsiTheme="majorHAnsi" w:cstheme="majorHAnsi"/>
          <w:highlight w:val="cyan"/>
        </w:rPr>
        <w:t xml:space="preserve">conventional war threatened </w:t>
      </w:r>
      <w:r w:rsidRPr="002D2CFE">
        <w:rPr>
          <w:rStyle w:val="StyleUnderline"/>
          <w:rFonts w:asciiTheme="majorHAnsi" w:hAnsiTheme="majorHAnsi" w:cstheme="majorHAnsi"/>
        </w:rPr>
        <w:t xml:space="preserve">the </w:t>
      </w:r>
      <w:r w:rsidRPr="00A743C5">
        <w:rPr>
          <w:rStyle w:val="StyleUnderline"/>
          <w:rFonts w:asciiTheme="majorHAnsi" w:hAnsiTheme="majorHAnsi" w:cstheme="majorHAnsi"/>
          <w:highlight w:val="cyan"/>
        </w:rPr>
        <w:t xml:space="preserve">survival </w:t>
      </w:r>
      <w:r w:rsidRPr="002D2CFE">
        <w:rPr>
          <w:rStyle w:val="StyleUnderline"/>
          <w:rFonts w:asciiTheme="majorHAnsi" w:hAnsiTheme="majorHAnsi" w:cstheme="majorHAnsi"/>
        </w:rPr>
        <w:t>of its government or nuclear arsenal—which would almost surely be the case if Beijing was losing a war over Taiwan</w:t>
      </w:r>
      <w:r w:rsidRPr="002D2CFE">
        <w:rPr>
          <w:rFonts w:asciiTheme="majorHAnsi" w:hAnsiTheme="majorHAnsi" w:cstheme="majorHAnsi"/>
          <w:sz w:val="16"/>
        </w:rPr>
        <w:t xml:space="preserve">. Perhaps these unofficial claims are bluffs. </w:t>
      </w:r>
      <w:r w:rsidRPr="002D2CFE">
        <w:rPr>
          <w:rStyle w:val="Emphasis"/>
          <w:rFonts w:asciiTheme="majorHAnsi" w:hAnsiTheme="majorHAnsi" w:cstheme="majorHAnsi"/>
        </w:rPr>
        <w:t xml:space="preserve">Yet it is not difficult to imagine that if China faced the prospect of humiliating defeat, it might fire off a nuclear weapon (perhaps at or near the huge U.S. military base </w:t>
      </w:r>
      <w:proofErr w:type="gramStart"/>
      <w:r w:rsidRPr="002D2CFE">
        <w:rPr>
          <w:rStyle w:val="Emphasis"/>
          <w:rFonts w:asciiTheme="majorHAnsi" w:hAnsiTheme="majorHAnsi" w:cstheme="majorHAnsi"/>
        </w:rPr>
        <w:t>on</w:t>
      </w:r>
      <w:proofErr w:type="gramEnd"/>
      <w:r w:rsidRPr="002D2CFE">
        <w:rPr>
          <w:rStyle w:val="Emphasis"/>
          <w:rFonts w:asciiTheme="majorHAnsi" w:hAnsiTheme="majorHAnsi" w:cstheme="majorHAnsi"/>
        </w:rPr>
        <w:t xml:space="preserve"> Guam) to regain a tactical advantage or shock Washington into a cease-fire</w:t>
      </w:r>
      <w:r w:rsidRPr="002D2CFE">
        <w:rPr>
          <w:rStyle w:val="StyleUnderline"/>
          <w:rFonts w:asciiTheme="majorHAnsi" w:hAnsiTheme="majorHAnsi" w:cstheme="majorHAnsi"/>
        </w:rPr>
        <w:t xml:space="preserve">. </w:t>
      </w:r>
      <w:r w:rsidRPr="00A743C5">
        <w:rPr>
          <w:rStyle w:val="Emphasis"/>
          <w:rFonts w:asciiTheme="majorHAnsi" w:hAnsiTheme="majorHAnsi" w:cstheme="majorHAnsi"/>
          <w:highlight w:val="cyan"/>
        </w:rPr>
        <w:t xml:space="preserve">As the conflict drags on, either side could also use the ultimate weapon to </w:t>
      </w:r>
      <w:r w:rsidRPr="00A743C5">
        <w:rPr>
          <w:rStyle w:val="Emphasis"/>
          <w:rFonts w:asciiTheme="majorHAnsi" w:hAnsiTheme="majorHAnsi" w:cstheme="majorHAnsi"/>
          <w:highlight w:val="cyan"/>
          <w:bdr w:val="single" w:sz="18" w:space="0" w:color="auto"/>
        </w:rPr>
        <w:t>end a grinding war of attrition</w:t>
      </w:r>
      <w:r w:rsidRPr="002D2CFE">
        <w:rPr>
          <w:rFonts w:asciiTheme="majorHAnsi" w:hAnsiTheme="majorHAnsi" w:cstheme="majorHAnsi"/>
          <w:sz w:val="16"/>
          <w:bdr w:val="single" w:sz="18" w:space="0" w:color="auto"/>
        </w:rPr>
        <w:t>.</w:t>
      </w:r>
      <w:r w:rsidRPr="002D2CFE">
        <w:rPr>
          <w:rFonts w:asciiTheme="majorHAnsi" w:hAnsiTheme="majorHAnsi" w:cstheme="majorHAnsi"/>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D2CFE">
        <w:rPr>
          <w:rStyle w:val="StyleUnderline"/>
          <w:rFonts w:asciiTheme="majorHAnsi" w:hAnsiTheme="majorHAnsi" w:cstheme="majorHAnsi"/>
        </w:rPr>
        <w:t xml:space="preserve">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t>
      </w:r>
      <w:proofErr w:type="gramStart"/>
      <w:r w:rsidRPr="002D2CFE">
        <w:rPr>
          <w:rStyle w:val="StyleUnderline"/>
          <w:rFonts w:asciiTheme="majorHAnsi" w:hAnsiTheme="majorHAnsi" w:cstheme="majorHAnsi"/>
        </w:rPr>
        <w:t>with regard to</w:t>
      </w:r>
      <w:proofErr w:type="gramEnd"/>
      <w:r w:rsidRPr="002D2CFE">
        <w:rPr>
          <w:rStyle w:val="StyleUnderline"/>
          <w:rFonts w:asciiTheme="majorHAnsi" w:hAnsiTheme="majorHAnsi" w:cstheme="majorHAnsi"/>
        </w:rPr>
        <w:t xml:space="preserve">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645237DF" w14:textId="77777777" w:rsidR="00673095" w:rsidRPr="002D2CFE" w:rsidRDefault="00673095" w:rsidP="00673095">
      <w:pPr>
        <w:pStyle w:val="Heading4"/>
        <w:rPr>
          <w:rFonts w:asciiTheme="majorHAnsi" w:hAnsiTheme="majorHAnsi" w:cstheme="majorHAnsi"/>
        </w:rPr>
      </w:pPr>
      <w:r w:rsidRPr="002D2CFE">
        <w:rPr>
          <w:rFonts w:asciiTheme="majorHAnsi" w:hAnsiTheme="majorHAnsi" w:cstheme="majorHAnsi"/>
        </w:rPr>
        <w:t xml:space="preserve">US-China Relations solves laundry list of </w:t>
      </w:r>
      <w:r w:rsidRPr="002D2CFE">
        <w:rPr>
          <w:rFonts w:asciiTheme="majorHAnsi" w:hAnsiTheme="majorHAnsi" w:cstheme="majorHAnsi"/>
          <w:u w:val="single"/>
        </w:rPr>
        <w:t>existential threats</w:t>
      </w:r>
      <w:r w:rsidRPr="002D2CFE">
        <w:rPr>
          <w:rFonts w:asciiTheme="majorHAnsi" w:hAnsiTheme="majorHAnsi" w:cstheme="majorHAnsi"/>
        </w:rPr>
        <w:t>.</w:t>
      </w:r>
    </w:p>
    <w:p w14:paraId="413653A2" w14:textId="77777777" w:rsidR="00673095" w:rsidRPr="002D2CFE" w:rsidRDefault="00673095" w:rsidP="00673095">
      <w:pPr>
        <w:rPr>
          <w:rFonts w:asciiTheme="majorHAnsi" w:hAnsiTheme="majorHAnsi" w:cstheme="majorHAnsi"/>
        </w:rPr>
      </w:pPr>
      <w:r w:rsidRPr="002D2CFE">
        <w:rPr>
          <w:rStyle w:val="Style13ptBold"/>
          <w:rFonts w:asciiTheme="majorHAnsi" w:hAnsiTheme="majorHAnsi" w:cstheme="majorHAnsi"/>
        </w:rPr>
        <w:t>Paulson 15</w:t>
      </w:r>
      <w:r w:rsidRPr="002D2CFE">
        <w:rPr>
          <w:rFonts w:asciiTheme="majorHAnsi" w:hAnsiTheme="majorHAnsi" w:cstheme="majorHAnsi"/>
        </w:rPr>
        <w:t xml:space="preserve">, H. M. "Dealing with China: An insider unmasks the new economic superpower. Hachette Book Group." Inc.: All Books (2015). (Former US Treasury Secretary)//Elmer </w:t>
      </w:r>
      <w:r w:rsidRPr="002D2CFE">
        <w:rPr>
          <w:rFonts w:asciiTheme="majorHAnsi" w:hAnsiTheme="majorHAnsi" w:cstheme="majorHAnsi"/>
          <w:color w:val="000000"/>
        </w:rPr>
        <w:t> </w:t>
      </w:r>
    </w:p>
    <w:p w14:paraId="5C333DB9" w14:textId="4F336A6D" w:rsidR="00673095" w:rsidRPr="002D2CFE" w:rsidRDefault="00673095" w:rsidP="00A73041">
      <w:pPr>
        <w:rPr>
          <w:rFonts w:asciiTheme="majorHAnsi" w:hAnsiTheme="majorHAnsi" w:cstheme="majorHAnsi"/>
          <w:sz w:val="14"/>
        </w:rPr>
      </w:pPr>
      <w:r w:rsidRPr="002D2CFE">
        <w:rPr>
          <w:rFonts w:asciiTheme="majorHAnsi" w:hAnsiTheme="majorHAnsi" w:cstheme="majorHAnsi"/>
          <w:sz w:val="14"/>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2D2CFE">
        <w:rPr>
          <w:rFonts w:asciiTheme="majorHAnsi" w:hAnsiTheme="majorHAnsi" w:cstheme="majorHAnsi"/>
          <w:sz w:val="14"/>
        </w:rPr>
        <w:t>this ungainly giant stumbles</w:t>
      </w:r>
      <w:proofErr w:type="gramEnd"/>
      <w:r w:rsidRPr="002D2CFE">
        <w:rPr>
          <w:rFonts w:asciiTheme="majorHAnsi" w:hAnsiTheme="majorHAnsi" w:cstheme="majorHAnsi"/>
          <w:sz w:val="14"/>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2D2CFE">
        <w:rPr>
          <w:rFonts w:asciiTheme="majorHAnsi" w:hAnsiTheme="majorHAnsi" w:cstheme="majorHAnsi"/>
          <w:sz w:val="14"/>
        </w:rPr>
        <w:t>aid</w:t>
      </w:r>
      <w:proofErr w:type="gramEnd"/>
      <w:r w:rsidRPr="002D2CFE">
        <w:rPr>
          <w:rFonts w:asciiTheme="majorHAnsi" w:hAnsiTheme="majorHAnsi" w:cstheme="majorHAnsi"/>
          <w:sz w:val="14"/>
        </w:rPr>
        <w:t xml:space="preserve"> a competitor? The answer is simple: we should do so because it is more than ever in America's own self-interest that we do. To begin with, just about </w:t>
      </w:r>
      <w:r w:rsidRPr="00A743C5">
        <w:rPr>
          <w:rStyle w:val="Emphasis"/>
          <w:rFonts w:asciiTheme="majorHAnsi" w:hAnsiTheme="majorHAnsi" w:cstheme="majorHAnsi"/>
          <w:highlight w:val="cyan"/>
        </w:rPr>
        <w:t>every major global challenge</w:t>
      </w:r>
      <w:r w:rsidRPr="002D2CFE">
        <w:rPr>
          <w:rFonts w:asciiTheme="majorHAnsi" w:hAnsiTheme="majorHAnsi" w:cstheme="majorHAnsi"/>
          <w:sz w:val="14"/>
        </w:rPr>
        <w:t xml:space="preserve"> we face-</w:t>
      </w:r>
      <w:r w:rsidRPr="00A743C5">
        <w:rPr>
          <w:rStyle w:val="Emphasis"/>
          <w:rFonts w:asciiTheme="majorHAnsi" w:hAnsiTheme="majorHAnsi" w:cstheme="majorHAnsi"/>
          <w:highlight w:val="cyan"/>
        </w:rPr>
        <w:t>from</w:t>
      </w:r>
      <w:r w:rsidRPr="002D2CFE">
        <w:rPr>
          <w:rFonts w:asciiTheme="majorHAnsi" w:hAnsiTheme="majorHAnsi" w:cstheme="majorHAnsi"/>
          <w:sz w:val="14"/>
        </w:rPr>
        <w:t xml:space="preserve"> </w:t>
      </w:r>
      <w:r w:rsidRPr="00A743C5">
        <w:rPr>
          <w:rStyle w:val="Emphasis"/>
          <w:rFonts w:asciiTheme="majorHAnsi" w:hAnsiTheme="majorHAnsi" w:cstheme="majorHAnsi"/>
          <w:highlight w:val="cyan"/>
        </w:rPr>
        <w:t>economic</w:t>
      </w:r>
      <w:r w:rsidRPr="002D2CFE">
        <w:rPr>
          <w:rFonts w:asciiTheme="majorHAnsi" w:hAnsiTheme="majorHAnsi" w:cstheme="majorHAnsi"/>
          <w:sz w:val="14"/>
        </w:rPr>
        <w:t xml:space="preserve"> and </w:t>
      </w:r>
      <w:r w:rsidRPr="00A743C5">
        <w:rPr>
          <w:rStyle w:val="Emphasis"/>
          <w:rFonts w:asciiTheme="majorHAnsi" w:hAnsiTheme="majorHAnsi" w:cstheme="majorHAnsi"/>
          <w:highlight w:val="cyan"/>
        </w:rPr>
        <w:t>environmental issues</w:t>
      </w:r>
      <w:r w:rsidRPr="002D2CFE">
        <w:rPr>
          <w:rFonts w:asciiTheme="majorHAnsi" w:hAnsiTheme="majorHAnsi" w:cstheme="majorHAnsi"/>
          <w:sz w:val="14"/>
        </w:rPr>
        <w:t xml:space="preserve"> to </w:t>
      </w:r>
      <w:r w:rsidRPr="00A743C5">
        <w:rPr>
          <w:rStyle w:val="Emphasis"/>
          <w:rFonts w:asciiTheme="majorHAnsi" w:hAnsiTheme="majorHAnsi" w:cstheme="majorHAnsi"/>
          <w:highlight w:val="cyan"/>
        </w:rPr>
        <w:t>food</w:t>
      </w:r>
      <w:r w:rsidRPr="002D2CFE">
        <w:rPr>
          <w:rFonts w:asciiTheme="majorHAnsi" w:hAnsiTheme="majorHAnsi" w:cstheme="majorHAnsi"/>
          <w:sz w:val="14"/>
        </w:rPr>
        <w:t xml:space="preserve"> and </w:t>
      </w:r>
      <w:r w:rsidRPr="00A743C5">
        <w:rPr>
          <w:rStyle w:val="Emphasis"/>
          <w:rFonts w:asciiTheme="majorHAnsi" w:hAnsiTheme="majorHAnsi" w:cstheme="majorHAnsi"/>
          <w:highlight w:val="cyan"/>
        </w:rPr>
        <w:t>energy security</w:t>
      </w:r>
      <w:r w:rsidRPr="002D2CFE">
        <w:rPr>
          <w:rFonts w:asciiTheme="majorHAnsi" w:hAnsiTheme="majorHAnsi" w:cstheme="majorHAnsi"/>
          <w:sz w:val="14"/>
        </w:rPr>
        <w:t xml:space="preserve"> to </w:t>
      </w:r>
      <w:r w:rsidRPr="00A743C5">
        <w:rPr>
          <w:rStyle w:val="Emphasis"/>
          <w:rFonts w:asciiTheme="majorHAnsi" w:hAnsiTheme="majorHAnsi" w:cstheme="majorHAnsi"/>
          <w:highlight w:val="cyan"/>
        </w:rPr>
        <w:t>nuclear proliferation and terrorism-</w:t>
      </w:r>
      <w:r w:rsidRPr="00A743C5">
        <w:rPr>
          <w:rStyle w:val="Emphasis"/>
          <w:rFonts w:asciiTheme="majorHAnsi" w:hAnsiTheme="majorHAnsi" w:cstheme="majorHAnsi"/>
          <w:highlight w:val="cyan"/>
          <w:bdr w:val="single" w:sz="18" w:space="0" w:color="auto"/>
        </w:rPr>
        <w:t>will be easier to solve if the world's two most important economic powers can act in complementary ways.</w:t>
      </w:r>
      <w:r w:rsidRPr="002D2CFE">
        <w:rPr>
          <w:rFonts w:asciiTheme="majorHAnsi" w:hAnsiTheme="majorHAnsi" w:cstheme="majorHAnsi"/>
          <w:sz w:val="14"/>
        </w:rPr>
        <w:t xml:space="preserve"> </w:t>
      </w:r>
      <w:r w:rsidRPr="002D2CFE">
        <w:rPr>
          <w:rFonts w:asciiTheme="majorHAnsi" w:hAnsiTheme="majorHAnsi" w:cstheme="majorHAnsi"/>
          <w:sz w:val="14"/>
        </w:rPr>
        <w:t xml:space="preserve">But these challenges will be almost impossible to address if the U.S. and China work at cross-purposes. If we want to benefit from an expanding global economy, we need the most dynamic growth engines, like China's, to thrive. If we want to prevent the worst climate change outcomes and to preserve our fragile global ecosystems, we need China to solve its massive environmental problems at home and adopt better practices abroad. If we want to keep diseases from our shores, we need </w:t>
      </w:r>
      <w:proofErr w:type="spellStart"/>
      <w:r w:rsidRPr="002D2CFE">
        <w:rPr>
          <w:rFonts w:asciiTheme="majorHAnsi" w:hAnsiTheme="majorHAnsi" w:cstheme="majorHAnsi"/>
          <w:sz w:val="14"/>
        </w:rPr>
        <w:t>Chinaand</w:t>
      </w:r>
      <w:proofErr w:type="spellEnd"/>
      <w:r w:rsidRPr="002D2CFE">
        <w:rPr>
          <w:rFonts w:asciiTheme="majorHAnsi" w:hAnsiTheme="majorHAnsi" w:cstheme="majorHAnsi"/>
          <w:sz w:val="14"/>
        </w:rPr>
        <w:t xml:space="preserve"> other countries to use the very best methods to prevent and halt epidemics. 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2D2CFE">
        <w:rPr>
          <w:rFonts w:asciiTheme="majorHAnsi" w:hAnsiTheme="majorHAnsi" w:cstheme="majorHAnsi"/>
          <w:sz w:val="14"/>
        </w:rPr>
        <w:t>more fully integrate them</w:t>
      </w:r>
      <w:proofErr w:type="gramEnd"/>
      <w:r w:rsidRPr="002D2CFE">
        <w:rPr>
          <w:rFonts w:asciiTheme="majorHAnsi" w:hAnsiTheme="majorHAnsi" w:cstheme="majorHAnsi"/>
          <w:sz w:val="14"/>
        </w:rPr>
        <w:t xml:space="preserve"> into a rules-based global order. If we attempt to exclude, ignore, or weaken China, we limit our ability to influence choices made by its leaders and risk turning the worst-case scenarios of China skeptics into a self-fulfilling reality.</w:t>
      </w:r>
    </w:p>
    <w:p w14:paraId="0286AF6B" w14:textId="33B862C4" w:rsidR="002D2CFE" w:rsidRPr="002D2CFE" w:rsidRDefault="002D2CFE" w:rsidP="002D2CFE">
      <w:pPr>
        <w:pStyle w:val="Heading2"/>
        <w:rPr>
          <w:rFonts w:asciiTheme="majorHAnsi" w:hAnsiTheme="majorHAnsi" w:cstheme="majorHAnsi"/>
        </w:rPr>
      </w:pPr>
      <w:r w:rsidRPr="002D2CFE">
        <w:rPr>
          <w:rFonts w:asciiTheme="majorHAnsi" w:hAnsiTheme="majorHAnsi" w:cstheme="majorHAnsi"/>
        </w:rPr>
        <w:t>4</w:t>
      </w:r>
    </w:p>
    <w:p w14:paraId="21618E0B" w14:textId="77777777" w:rsidR="002D2CFE" w:rsidRPr="002D2CFE" w:rsidRDefault="002D2CFE" w:rsidP="002D2CFE">
      <w:pPr>
        <w:pStyle w:val="Heading4"/>
        <w:rPr>
          <w:rFonts w:asciiTheme="majorHAnsi" w:hAnsiTheme="majorHAnsi" w:cstheme="majorHAnsi"/>
        </w:rPr>
      </w:pPr>
      <w:r w:rsidRPr="002D2CFE">
        <w:rPr>
          <w:rFonts w:asciiTheme="majorHAnsi" w:hAnsiTheme="majorHAnsi" w:cstheme="majorHAnsi"/>
        </w:rPr>
        <w:t xml:space="preserve">China’s space program is key to asteroid mitigation---US efforts fail and the same entities referenced in AC Patel and AC Chow are key. </w:t>
      </w:r>
    </w:p>
    <w:p w14:paraId="36930CFF" w14:textId="77777777" w:rsidR="002D2CFE" w:rsidRPr="002D2CFE" w:rsidRDefault="002D2CFE" w:rsidP="002D2CFE">
      <w:pPr>
        <w:rPr>
          <w:rFonts w:asciiTheme="majorHAnsi" w:hAnsiTheme="majorHAnsi" w:cstheme="majorHAnsi"/>
          <w:sz w:val="16"/>
          <w:szCs w:val="16"/>
        </w:rPr>
      </w:pPr>
      <w:r w:rsidRPr="002D2CFE">
        <w:rPr>
          <w:rStyle w:val="Style13ptBold"/>
          <w:rFonts w:asciiTheme="majorHAnsi" w:hAnsiTheme="majorHAnsi" w:cstheme="majorHAnsi"/>
        </w:rPr>
        <w:t>Chen 21</w:t>
      </w:r>
      <w:r w:rsidRPr="002D2CFE">
        <w:rPr>
          <w:rStyle w:val="Style13ptBold"/>
          <w:rFonts w:asciiTheme="majorHAnsi" w:hAnsiTheme="majorHAnsi" w:cstheme="majorHAnsi"/>
          <w:sz w:val="28"/>
        </w:rPr>
        <w:t xml:space="preserve"> </w:t>
      </w:r>
      <w:r w:rsidRPr="002D2CFE">
        <w:rPr>
          <w:rStyle w:val="Style13ptBold"/>
          <w:rFonts w:asciiTheme="majorHAnsi" w:hAnsiTheme="majorHAnsi" w:cstheme="majorHAnsi"/>
          <w:b w:val="0"/>
          <w:sz w:val="18"/>
          <w:szCs w:val="14"/>
        </w:rPr>
        <w:t>(</w:t>
      </w:r>
      <w:r w:rsidRPr="002D2CFE">
        <w:rPr>
          <w:rFonts w:asciiTheme="majorHAnsi" w:hAnsiTheme="majorHAnsi" w:cstheme="majorHAnsi"/>
          <w:sz w:val="18"/>
          <w:szCs w:val="18"/>
        </w:rPr>
        <w:t xml:space="preserve">, S., 2021. How 23 giant Chinese rockets could save world from asteroids. [online] South China Morning Post. Available at: &lt;https://www.scmp.com/news/china/science/article/3139914/how-23-giant-chinese-rockets-could-save-world-doomsday-asteroid&gt; [Accessed 19 January 2022] Stephen Chen investigates major research projects in China, a new </w:t>
      </w:r>
      <w:proofErr w:type="gramStart"/>
      <w:r w:rsidRPr="002D2CFE">
        <w:rPr>
          <w:rFonts w:asciiTheme="majorHAnsi" w:hAnsiTheme="majorHAnsi" w:cstheme="majorHAnsi"/>
          <w:sz w:val="18"/>
          <w:szCs w:val="18"/>
        </w:rPr>
        <w:t>power house</w:t>
      </w:r>
      <w:proofErr w:type="gramEnd"/>
      <w:r w:rsidRPr="002D2CFE">
        <w:rPr>
          <w:rFonts w:asciiTheme="majorHAnsi" w:hAnsiTheme="majorHAnsi" w:cstheme="majorHAnsi"/>
          <w:sz w:val="18"/>
          <w:szCs w:val="18"/>
        </w:rPr>
        <w:t xml:space="preserve"> of scientific and technological innovation. He has worked for the Post since 2006. He is an alumnus of Shantou University, the Hong Kong University of Science and Technology, and the Semester at Sea </w:t>
      </w:r>
      <w:proofErr w:type="spellStart"/>
      <w:r w:rsidRPr="002D2CFE">
        <w:rPr>
          <w:rFonts w:asciiTheme="majorHAnsi" w:hAnsiTheme="majorHAnsi" w:cstheme="majorHAnsi"/>
          <w:sz w:val="18"/>
          <w:szCs w:val="18"/>
        </w:rPr>
        <w:t>programme</w:t>
      </w:r>
      <w:proofErr w:type="spellEnd"/>
      <w:r w:rsidRPr="002D2CFE">
        <w:rPr>
          <w:rFonts w:asciiTheme="majorHAnsi" w:hAnsiTheme="majorHAnsi" w:cstheme="majorHAnsi"/>
          <w:sz w:val="18"/>
          <w:szCs w:val="18"/>
        </w:rPr>
        <w:t xml:space="preserve"> which he attended with a full scholarship from the </w:t>
      </w:r>
      <w:proofErr w:type="spellStart"/>
      <w:r w:rsidRPr="002D2CFE">
        <w:rPr>
          <w:rFonts w:asciiTheme="majorHAnsi" w:hAnsiTheme="majorHAnsi" w:cstheme="majorHAnsi"/>
          <w:sz w:val="18"/>
          <w:szCs w:val="18"/>
        </w:rPr>
        <w:t>Seawise</w:t>
      </w:r>
      <w:proofErr w:type="spellEnd"/>
      <w:r w:rsidRPr="002D2CFE">
        <w:rPr>
          <w:rFonts w:asciiTheme="majorHAnsi" w:hAnsiTheme="majorHAnsi" w:cstheme="majorHAnsi"/>
          <w:sz w:val="18"/>
          <w:szCs w:val="18"/>
        </w:rPr>
        <w:t xml:space="preserve"> Foundation.)-</w:t>
      </w:r>
      <w:proofErr w:type="spellStart"/>
      <w:r w:rsidRPr="002D2CFE">
        <w:rPr>
          <w:rFonts w:asciiTheme="majorHAnsi" w:hAnsiTheme="majorHAnsi" w:cstheme="majorHAnsi"/>
          <w:sz w:val="18"/>
          <w:szCs w:val="18"/>
        </w:rPr>
        <w:t>rahulpenu</w:t>
      </w:r>
      <w:proofErr w:type="spellEnd"/>
    </w:p>
    <w:p w14:paraId="30BB8EC3" w14:textId="23FE99A4" w:rsidR="002D2CFE" w:rsidRPr="002D2CFE" w:rsidRDefault="002D2CFE" w:rsidP="002D2CFE">
      <w:pPr>
        <w:rPr>
          <w:rFonts w:asciiTheme="majorHAnsi" w:hAnsiTheme="majorHAnsi" w:cstheme="majorHAnsi"/>
          <w:sz w:val="16"/>
          <w:szCs w:val="16"/>
        </w:rPr>
      </w:pPr>
      <w:r w:rsidRPr="002D2CFE">
        <w:rPr>
          <w:rFonts w:asciiTheme="majorHAnsi" w:hAnsiTheme="majorHAnsi" w:cstheme="majorHAnsi"/>
          <w:sz w:val="16"/>
        </w:rPr>
        <w:t xml:space="preserve">How </w:t>
      </w:r>
      <w:r w:rsidRPr="002D2CFE">
        <w:rPr>
          <w:rFonts w:asciiTheme="majorHAnsi" w:hAnsiTheme="majorHAnsi" w:cstheme="majorHAnsi"/>
          <w:u w:val="single"/>
        </w:rPr>
        <w:t xml:space="preserve">23 giant </w:t>
      </w:r>
      <w:r w:rsidRPr="00A743C5">
        <w:rPr>
          <w:rFonts w:asciiTheme="majorHAnsi" w:hAnsiTheme="majorHAnsi" w:cstheme="majorHAnsi"/>
          <w:highlight w:val="cyan"/>
          <w:u w:val="single"/>
        </w:rPr>
        <w:t>Chinese rockets</w:t>
      </w:r>
      <w:r w:rsidRPr="002D2CFE">
        <w:rPr>
          <w:rFonts w:asciiTheme="majorHAnsi" w:hAnsiTheme="majorHAnsi" w:cstheme="majorHAnsi"/>
          <w:u w:val="single"/>
        </w:rPr>
        <w:t xml:space="preserve"> could </w:t>
      </w:r>
      <w:r w:rsidRPr="00A743C5">
        <w:rPr>
          <w:rFonts w:asciiTheme="majorHAnsi" w:hAnsiTheme="majorHAnsi" w:cstheme="majorHAnsi"/>
          <w:highlight w:val="cyan"/>
          <w:u w:val="single"/>
        </w:rPr>
        <w:t>save</w:t>
      </w:r>
      <w:r w:rsidRPr="002D2CFE">
        <w:rPr>
          <w:rFonts w:asciiTheme="majorHAnsi" w:hAnsiTheme="majorHAnsi" w:cstheme="majorHAnsi"/>
          <w:u w:val="single"/>
        </w:rPr>
        <w:t xml:space="preserve"> the </w:t>
      </w:r>
      <w:r w:rsidRPr="00A743C5">
        <w:rPr>
          <w:rFonts w:asciiTheme="majorHAnsi" w:hAnsiTheme="majorHAnsi" w:cstheme="majorHAnsi"/>
          <w:highlight w:val="cyan"/>
          <w:u w:val="single"/>
        </w:rPr>
        <w:t>world from</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doomsday</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asteroid</w:t>
      </w:r>
      <w:r w:rsidRPr="002D2CFE">
        <w:rPr>
          <w:rFonts w:asciiTheme="majorHAnsi" w:hAnsiTheme="majorHAnsi" w:cstheme="majorHAnsi"/>
          <w:sz w:val="16"/>
        </w:rPr>
        <w:t xml:space="preserve"> </w:t>
      </w:r>
      <w:r w:rsidRPr="002D2CFE">
        <w:rPr>
          <w:rFonts w:asciiTheme="majorHAnsi" w:hAnsiTheme="majorHAnsi" w:cstheme="majorHAnsi"/>
          <w:sz w:val="16"/>
        </w:rPr>
        <w:t xml:space="preserve">China can send </w:t>
      </w:r>
      <w:r w:rsidRPr="002D2CFE">
        <w:rPr>
          <w:rFonts w:asciiTheme="majorHAnsi" w:hAnsiTheme="majorHAnsi" w:cstheme="majorHAnsi"/>
          <w:u w:val="single"/>
        </w:rPr>
        <w:t>mammoth machines</w:t>
      </w:r>
      <w:r w:rsidRPr="002D2CFE">
        <w:rPr>
          <w:rFonts w:asciiTheme="majorHAnsi" w:hAnsiTheme="majorHAnsi" w:cstheme="majorHAnsi"/>
          <w:sz w:val="16"/>
        </w:rPr>
        <w:t xml:space="preserve"> into space which travel for years then </w:t>
      </w:r>
      <w:r w:rsidRPr="002D2CFE">
        <w:rPr>
          <w:rFonts w:asciiTheme="majorHAnsi" w:hAnsiTheme="majorHAnsi" w:cstheme="majorHAnsi"/>
          <w:u w:val="single"/>
        </w:rPr>
        <w:t>deflect problematic rocks</w:t>
      </w:r>
      <w:r w:rsidRPr="002D2CFE">
        <w:rPr>
          <w:rFonts w:asciiTheme="majorHAnsi" w:hAnsiTheme="majorHAnsi" w:cstheme="majorHAnsi"/>
          <w:sz w:val="16"/>
        </w:rPr>
        <w:t xml:space="preserve"> </w:t>
      </w:r>
      <w:r w:rsidRPr="002D2CFE">
        <w:rPr>
          <w:rFonts w:asciiTheme="majorHAnsi" w:hAnsiTheme="majorHAnsi" w:cstheme="majorHAnsi"/>
          <w:sz w:val="16"/>
          <w:szCs w:val="16"/>
        </w:rPr>
        <w:t xml:space="preserve">Same devices have been </w:t>
      </w:r>
      <w:proofErr w:type="spellStart"/>
      <w:r w:rsidRPr="002D2CFE">
        <w:rPr>
          <w:rFonts w:asciiTheme="majorHAnsi" w:hAnsiTheme="majorHAnsi" w:cstheme="majorHAnsi"/>
          <w:sz w:val="16"/>
          <w:szCs w:val="16"/>
        </w:rPr>
        <w:t>criticised</w:t>
      </w:r>
      <w:proofErr w:type="spellEnd"/>
      <w:r w:rsidRPr="002D2CFE">
        <w:rPr>
          <w:rFonts w:asciiTheme="majorHAnsi" w:hAnsiTheme="majorHAnsi" w:cstheme="majorHAnsi"/>
          <w:sz w:val="16"/>
          <w:szCs w:val="16"/>
        </w:rPr>
        <w:t xml:space="preserve"> recently because one plummeted back to Earth in uncontrolled re-entry</w:t>
      </w:r>
      <w:r w:rsidRPr="002D2CFE">
        <w:rPr>
          <w:rFonts w:asciiTheme="majorHAnsi" w:hAnsiTheme="majorHAnsi" w:cstheme="majorHAnsi"/>
          <w:sz w:val="16"/>
          <w:szCs w:val="16"/>
        </w:rPr>
        <w:t xml:space="preserve"> </w:t>
      </w:r>
      <w:r w:rsidRPr="00A743C5">
        <w:rPr>
          <w:rFonts w:asciiTheme="majorHAnsi" w:hAnsiTheme="majorHAnsi" w:cstheme="majorHAnsi"/>
          <w:b/>
          <w:bCs/>
          <w:highlight w:val="cyan"/>
          <w:u w:val="single"/>
        </w:rPr>
        <w:t>China’s</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space</w:t>
      </w:r>
      <w:r w:rsidRPr="00A743C5">
        <w:rPr>
          <w:rFonts w:asciiTheme="majorHAnsi" w:hAnsiTheme="majorHAnsi" w:cstheme="majorHAnsi"/>
          <w:highlight w:val="cyan"/>
          <w:u w:val="single"/>
        </w:rPr>
        <w:t xml:space="preserve"> </w:t>
      </w:r>
      <w:proofErr w:type="spellStart"/>
      <w:r w:rsidRPr="00A743C5">
        <w:rPr>
          <w:rFonts w:asciiTheme="majorHAnsi" w:hAnsiTheme="majorHAnsi" w:cstheme="majorHAnsi"/>
          <w:b/>
          <w:bCs/>
          <w:highlight w:val="cyan"/>
          <w:u w:val="single"/>
        </w:rPr>
        <w:t>programme</w:t>
      </w:r>
      <w:proofErr w:type="spellEnd"/>
      <w:r w:rsidRPr="002D2CFE">
        <w:rPr>
          <w:rFonts w:asciiTheme="majorHAnsi" w:hAnsiTheme="majorHAnsi" w:cstheme="majorHAnsi"/>
          <w:u w:val="single"/>
        </w:rPr>
        <w:t xml:space="preserve"> </w:t>
      </w:r>
      <w:r w:rsidRPr="00A743C5">
        <w:rPr>
          <w:rFonts w:asciiTheme="majorHAnsi" w:hAnsiTheme="majorHAnsi" w:cstheme="majorHAnsi"/>
          <w:b/>
          <w:bCs/>
          <w:highlight w:val="cyan"/>
          <w:u w:val="single"/>
        </w:rPr>
        <w:t>could</w:t>
      </w:r>
      <w:r w:rsidRPr="002D2CFE">
        <w:rPr>
          <w:rFonts w:asciiTheme="majorHAnsi" w:hAnsiTheme="majorHAnsi" w:cstheme="majorHAnsi"/>
          <w:u w:val="single"/>
        </w:rPr>
        <w:t xml:space="preserve"> one day </w:t>
      </w:r>
      <w:r w:rsidRPr="00A743C5">
        <w:rPr>
          <w:rFonts w:asciiTheme="majorHAnsi" w:hAnsiTheme="majorHAnsi" w:cstheme="majorHAnsi"/>
          <w:b/>
          <w:bCs/>
          <w:highlight w:val="cyan"/>
          <w:u w:val="single"/>
        </w:rPr>
        <w:t>save</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the</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world</w:t>
      </w:r>
      <w:r w:rsidRPr="002D2CFE">
        <w:rPr>
          <w:rFonts w:asciiTheme="majorHAnsi" w:hAnsiTheme="majorHAnsi" w:cstheme="majorHAnsi"/>
          <w:sz w:val="16"/>
        </w:rPr>
        <w:t xml:space="preserve">, with </w:t>
      </w:r>
      <w:r w:rsidRPr="002D2CFE">
        <w:rPr>
          <w:rFonts w:asciiTheme="majorHAnsi" w:hAnsiTheme="majorHAnsi" w:cstheme="majorHAnsi"/>
          <w:u w:val="single"/>
        </w:rPr>
        <w:t>massive rockets travelling for years to defend the planet from huge asteroids capable of wiping out entire cities</w:t>
      </w:r>
      <w:r w:rsidRPr="002D2CFE">
        <w:rPr>
          <w:rFonts w:asciiTheme="majorHAnsi" w:hAnsiTheme="majorHAnsi" w:cstheme="majorHAnsi"/>
          <w:sz w:val="16"/>
        </w:rPr>
        <w:t xml:space="preserve">, according to a </w:t>
      </w:r>
      <w:r w:rsidRPr="002D2CFE">
        <w:rPr>
          <w:rFonts w:asciiTheme="majorHAnsi" w:hAnsiTheme="majorHAnsi" w:cstheme="majorHAnsi"/>
          <w:u w:val="single"/>
        </w:rPr>
        <w:t>government-backed study</w:t>
      </w:r>
      <w:r w:rsidRPr="002D2CFE">
        <w:rPr>
          <w:rFonts w:asciiTheme="majorHAnsi" w:hAnsiTheme="majorHAnsi" w:cstheme="majorHAnsi"/>
          <w:sz w:val="16"/>
        </w:rPr>
        <w:t>.</w:t>
      </w:r>
      <w:r w:rsidRPr="002D2CFE">
        <w:rPr>
          <w:rFonts w:asciiTheme="majorHAnsi" w:hAnsiTheme="majorHAnsi" w:cstheme="majorHAnsi"/>
          <w:sz w:val="16"/>
        </w:rPr>
        <w:t xml:space="preserve"> </w:t>
      </w:r>
      <w:r w:rsidRPr="002D2CFE">
        <w:rPr>
          <w:rFonts w:asciiTheme="majorHAnsi" w:hAnsiTheme="majorHAnsi" w:cstheme="majorHAnsi"/>
          <w:sz w:val="16"/>
          <w:szCs w:val="16"/>
        </w:rPr>
        <w:t xml:space="preserve">This </w:t>
      </w:r>
      <w:proofErr w:type="spellStart"/>
      <w:r w:rsidRPr="002D2CFE">
        <w:rPr>
          <w:rFonts w:asciiTheme="majorHAnsi" w:hAnsiTheme="majorHAnsi" w:cstheme="majorHAnsi"/>
          <w:sz w:val="16"/>
          <w:szCs w:val="16"/>
        </w:rPr>
        <w:t>saviour</w:t>
      </w:r>
      <w:proofErr w:type="spellEnd"/>
      <w:r w:rsidRPr="002D2CFE">
        <w:rPr>
          <w:rFonts w:asciiTheme="majorHAnsi" w:hAnsiTheme="majorHAnsi" w:cstheme="majorHAnsi"/>
          <w:sz w:val="16"/>
          <w:szCs w:val="16"/>
        </w:rPr>
        <w:t xml:space="preserve"> role is unexpected given these are the same machines seen as a threat by many, including the United States, just weeks ago; the main 20-tonne section from one such rocket fell back to Earth in May in an uncontrolled re-entry. It fell into the sea or burned up beforehand, although last year fragments from another rocket were said to have hit two villages in the West African country, Ivory Coast.</w:t>
      </w:r>
      <w:r w:rsidRPr="002D2CFE">
        <w:rPr>
          <w:rFonts w:asciiTheme="majorHAnsi" w:hAnsiTheme="majorHAnsi" w:cstheme="majorHAnsi"/>
          <w:sz w:val="16"/>
          <w:szCs w:val="16"/>
        </w:rPr>
        <w:t xml:space="preserve"> </w:t>
      </w:r>
      <w:r w:rsidRPr="002D2CFE">
        <w:rPr>
          <w:rFonts w:asciiTheme="majorHAnsi" w:hAnsiTheme="majorHAnsi" w:cstheme="majorHAnsi"/>
          <w:sz w:val="16"/>
        </w:rPr>
        <w:t xml:space="preserve">Now a new government-funded study says </w:t>
      </w:r>
      <w:r w:rsidRPr="002D2CFE">
        <w:rPr>
          <w:rFonts w:asciiTheme="majorHAnsi" w:hAnsiTheme="majorHAnsi" w:cstheme="majorHAnsi"/>
          <w:u w:val="single"/>
        </w:rPr>
        <w:t>China can launch 23</w:t>
      </w:r>
      <w:r w:rsidRPr="002D2CFE">
        <w:rPr>
          <w:rFonts w:asciiTheme="majorHAnsi" w:hAnsiTheme="majorHAnsi" w:cstheme="majorHAnsi"/>
          <w:sz w:val="16"/>
        </w:rPr>
        <w:t xml:space="preserve"> Long March 5 (</w:t>
      </w:r>
      <w:r w:rsidRPr="00A743C5">
        <w:rPr>
          <w:rFonts w:asciiTheme="majorHAnsi" w:hAnsiTheme="majorHAnsi" w:cstheme="majorHAnsi"/>
          <w:highlight w:val="cyan"/>
          <w:u w:val="single"/>
        </w:rPr>
        <w:t>CZ-5</w:t>
      </w:r>
      <w:r w:rsidRPr="002D2CFE">
        <w:rPr>
          <w:rFonts w:asciiTheme="majorHAnsi" w:hAnsiTheme="majorHAnsi" w:cstheme="majorHAnsi"/>
          <w:sz w:val="16"/>
        </w:rPr>
        <w:t xml:space="preserve">) </w:t>
      </w:r>
      <w:r w:rsidRPr="002D2CFE">
        <w:rPr>
          <w:rFonts w:asciiTheme="majorHAnsi" w:hAnsiTheme="majorHAnsi" w:cstheme="majorHAnsi"/>
          <w:u w:val="single"/>
        </w:rPr>
        <w:t>rockets</w:t>
      </w:r>
      <w:r w:rsidRPr="002D2CFE">
        <w:rPr>
          <w:rFonts w:asciiTheme="majorHAnsi" w:hAnsiTheme="majorHAnsi" w:cstheme="majorHAnsi"/>
          <w:sz w:val="16"/>
        </w:rPr>
        <w:t xml:space="preserve"> – the largest in its fleet, weighing almost 900 </w:t>
      </w:r>
      <w:proofErr w:type="spellStart"/>
      <w:r w:rsidRPr="002D2CFE">
        <w:rPr>
          <w:rFonts w:asciiTheme="majorHAnsi" w:hAnsiTheme="majorHAnsi" w:cstheme="majorHAnsi"/>
          <w:sz w:val="16"/>
        </w:rPr>
        <w:t>tonnes</w:t>
      </w:r>
      <w:proofErr w:type="spellEnd"/>
      <w:r w:rsidRPr="002D2CFE">
        <w:rPr>
          <w:rFonts w:asciiTheme="majorHAnsi" w:hAnsiTheme="majorHAnsi" w:cstheme="majorHAnsi"/>
          <w:sz w:val="16"/>
        </w:rPr>
        <w:t xml:space="preserve"> on take-off – to </w:t>
      </w:r>
      <w:r w:rsidRPr="002D2CFE">
        <w:rPr>
          <w:rFonts w:asciiTheme="majorHAnsi" w:hAnsiTheme="majorHAnsi" w:cstheme="majorHAnsi"/>
          <w:u w:val="single"/>
        </w:rPr>
        <w:t>break up the rocky objects in our solar system</w:t>
      </w:r>
      <w:r w:rsidRPr="002D2CFE">
        <w:rPr>
          <w:rFonts w:asciiTheme="majorHAnsi" w:hAnsiTheme="majorHAnsi" w:cstheme="majorHAnsi"/>
          <w:sz w:val="16"/>
        </w:rPr>
        <w:t xml:space="preserve">. Some asteroids are as small as </w:t>
      </w:r>
      <w:proofErr w:type="gramStart"/>
      <w:r w:rsidRPr="002D2CFE">
        <w:rPr>
          <w:rFonts w:asciiTheme="majorHAnsi" w:hAnsiTheme="majorHAnsi" w:cstheme="majorHAnsi"/>
          <w:sz w:val="16"/>
        </w:rPr>
        <w:t>pebbles</w:t>
      </w:r>
      <w:proofErr w:type="gramEnd"/>
      <w:r w:rsidRPr="002D2CFE">
        <w:rPr>
          <w:rFonts w:asciiTheme="majorHAnsi" w:hAnsiTheme="majorHAnsi" w:cstheme="majorHAnsi"/>
          <w:sz w:val="16"/>
        </w:rPr>
        <w:t xml:space="preserve"> but others are hundreds of </w:t>
      </w:r>
      <w:proofErr w:type="spellStart"/>
      <w:r w:rsidRPr="002D2CFE">
        <w:rPr>
          <w:rFonts w:asciiTheme="majorHAnsi" w:hAnsiTheme="majorHAnsi" w:cstheme="majorHAnsi"/>
          <w:sz w:val="16"/>
        </w:rPr>
        <w:t>kilometres</w:t>
      </w:r>
      <w:proofErr w:type="spellEnd"/>
      <w:r w:rsidRPr="002D2CFE">
        <w:rPr>
          <w:rFonts w:asciiTheme="majorHAnsi" w:hAnsiTheme="majorHAnsi" w:cstheme="majorHAnsi"/>
          <w:sz w:val="16"/>
        </w:rPr>
        <w:t xml:space="preserve"> across. </w:t>
      </w:r>
      <w:r w:rsidRPr="002D2CFE">
        <w:rPr>
          <w:rFonts w:asciiTheme="majorHAnsi" w:hAnsiTheme="majorHAnsi" w:cstheme="majorHAnsi"/>
          <w:u w:val="single"/>
        </w:rPr>
        <w:t xml:space="preserve">An </w:t>
      </w:r>
      <w:proofErr w:type="gramStart"/>
      <w:r w:rsidRPr="002D2CFE">
        <w:rPr>
          <w:rFonts w:asciiTheme="majorHAnsi" w:hAnsiTheme="majorHAnsi" w:cstheme="majorHAnsi"/>
          <w:u w:val="single"/>
        </w:rPr>
        <w:t>asteroid</w:t>
      </w:r>
      <w:proofErr w:type="gramEnd"/>
      <w:r w:rsidRPr="002D2CFE">
        <w:rPr>
          <w:rFonts w:asciiTheme="majorHAnsi" w:hAnsiTheme="majorHAnsi" w:cstheme="majorHAnsi"/>
          <w:u w:val="single"/>
        </w:rPr>
        <w:t xml:space="preserve"> about 500 </w:t>
      </w:r>
      <w:proofErr w:type="spellStart"/>
      <w:r w:rsidRPr="002D2CFE">
        <w:rPr>
          <w:rFonts w:asciiTheme="majorHAnsi" w:hAnsiTheme="majorHAnsi" w:cstheme="majorHAnsi"/>
          <w:u w:val="single"/>
        </w:rPr>
        <w:t>metres</w:t>
      </w:r>
      <w:proofErr w:type="spellEnd"/>
      <w:r w:rsidRPr="002D2CFE">
        <w:rPr>
          <w:rFonts w:asciiTheme="majorHAnsi" w:hAnsiTheme="majorHAnsi" w:cstheme="majorHAnsi"/>
          <w:sz w:val="16"/>
        </w:rPr>
        <w:t xml:space="preserve"> (1,640 feet) </w:t>
      </w:r>
      <w:r w:rsidRPr="002D2CFE">
        <w:rPr>
          <w:rFonts w:asciiTheme="majorHAnsi" w:hAnsiTheme="majorHAnsi" w:cstheme="majorHAnsi"/>
          <w:u w:val="single"/>
        </w:rPr>
        <w:t>wide could kill millions</w:t>
      </w:r>
      <w:r w:rsidRPr="002D2CFE">
        <w:rPr>
          <w:rFonts w:asciiTheme="majorHAnsi" w:hAnsiTheme="majorHAnsi" w:cstheme="majorHAnsi"/>
          <w:sz w:val="16"/>
        </w:rPr>
        <w:t>.</w:t>
      </w:r>
      <w:r w:rsidRPr="002D2CFE">
        <w:rPr>
          <w:rFonts w:asciiTheme="majorHAnsi" w:hAnsiTheme="majorHAnsi" w:cstheme="majorHAnsi"/>
          <w:sz w:val="16"/>
        </w:rPr>
        <w:t xml:space="preserve"> </w:t>
      </w:r>
      <w:r w:rsidRPr="002D2CFE">
        <w:rPr>
          <w:rFonts w:asciiTheme="majorHAnsi" w:hAnsiTheme="majorHAnsi" w:cstheme="majorHAnsi"/>
          <w:sz w:val="16"/>
          <w:szCs w:val="16"/>
        </w:rPr>
        <w:t xml:space="preserve">Although the chance of one colliding with the Earth is currently low, there is one called </w:t>
      </w:r>
      <w:proofErr w:type="spellStart"/>
      <w:r w:rsidRPr="002D2CFE">
        <w:rPr>
          <w:rFonts w:asciiTheme="majorHAnsi" w:hAnsiTheme="majorHAnsi" w:cstheme="majorHAnsi"/>
          <w:sz w:val="16"/>
          <w:szCs w:val="16"/>
        </w:rPr>
        <w:t>Bennu</w:t>
      </w:r>
      <w:proofErr w:type="spellEnd"/>
      <w:r w:rsidRPr="002D2CFE">
        <w:rPr>
          <w:rFonts w:asciiTheme="majorHAnsi" w:hAnsiTheme="majorHAnsi" w:cstheme="majorHAnsi"/>
          <w:sz w:val="16"/>
          <w:szCs w:val="16"/>
        </w:rPr>
        <w:t xml:space="preserve"> which could hit in about a century. Researcher Li </w:t>
      </w:r>
      <w:proofErr w:type="spellStart"/>
      <w:r w:rsidRPr="002D2CFE">
        <w:rPr>
          <w:rFonts w:asciiTheme="majorHAnsi" w:hAnsiTheme="majorHAnsi" w:cstheme="majorHAnsi"/>
          <w:sz w:val="16"/>
          <w:szCs w:val="16"/>
        </w:rPr>
        <w:t>Mingtao</w:t>
      </w:r>
      <w:proofErr w:type="spellEnd"/>
      <w:r w:rsidRPr="002D2CFE">
        <w:rPr>
          <w:rFonts w:asciiTheme="majorHAnsi" w:hAnsiTheme="majorHAnsi" w:cstheme="majorHAnsi"/>
          <w:sz w:val="16"/>
          <w:szCs w:val="16"/>
        </w:rPr>
        <w:t xml:space="preserve"> and his colleagues at the National Space Science Centre in Beijing have been commissioned to find out how China can step in and try to ensure humans do not go the way of the dinosaurs. The asteroid that led to their extinction was around 10km (6 miles) wide.</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To change the course of a giant asteroid hurtling towards us at terrifying speeds, a lot of kinetic energy would be needed. Nuclear weapons might do the </w:t>
      </w:r>
      <w:proofErr w:type="gramStart"/>
      <w:r w:rsidRPr="002D2CFE">
        <w:rPr>
          <w:rFonts w:asciiTheme="majorHAnsi" w:hAnsiTheme="majorHAnsi" w:cstheme="majorHAnsi"/>
          <w:sz w:val="16"/>
          <w:szCs w:val="16"/>
        </w:rPr>
        <w:t>job</w:t>
      </w:r>
      <w:proofErr w:type="gramEnd"/>
      <w:r w:rsidRPr="002D2CFE">
        <w:rPr>
          <w:rFonts w:asciiTheme="majorHAnsi" w:hAnsiTheme="majorHAnsi" w:cstheme="majorHAnsi"/>
          <w:sz w:val="16"/>
          <w:szCs w:val="16"/>
        </w:rPr>
        <w:t xml:space="preserve"> but such a blast could break the target into several threatening chunks.</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In their proposal, the space </w:t>
      </w:r>
      <w:proofErr w:type="spellStart"/>
      <w:r w:rsidRPr="002D2CFE">
        <w:rPr>
          <w:rFonts w:asciiTheme="majorHAnsi" w:hAnsiTheme="majorHAnsi" w:cstheme="majorHAnsi"/>
          <w:sz w:val="16"/>
          <w:szCs w:val="16"/>
        </w:rPr>
        <w:t>centre</w:t>
      </w:r>
      <w:proofErr w:type="spellEnd"/>
      <w:r w:rsidRPr="002D2CFE">
        <w:rPr>
          <w:rFonts w:asciiTheme="majorHAnsi" w:hAnsiTheme="majorHAnsi" w:cstheme="majorHAnsi"/>
          <w:sz w:val="16"/>
          <w:szCs w:val="16"/>
        </w:rPr>
        <w:t xml:space="preserve"> team suggested launching 23 CZ-5 rockets from various sites across China, at the same time. The spacecraft would have to travel for almost three years to reach their target.</w:t>
      </w:r>
      <w:r w:rsidRPr="002D2CFE">
        <w:rPr>
          <w:rFonts w:asciiTheme="majorHAnsi" w:hAnsiTheme="majorHAnsi" w:cstheme="majorHAnsi"/>
          <w:sz w:val="16"/>
          <w:szCs w:val="16"/>
        </w:rPr>
        <w:t xml:space="preserve"> </w:t>
      </w:r>
      <w:r w:rsidRPr="002D2CFE">
        <w:rPr>
          <w:rFonts w:asciiTheme="majorHAnsi" w:hAnsiTheme="majorHAnsi" w:cstheme="majorHAnsi"/>
          <w:sz w:val="16"/>
        </w:rPr>
        <w:t xml:space="preserve">On top of each rocket would be a </w:t>
      </w:r>
      <w:r w:rsidRPr="00A743C5">
        <w:rPr>
          <w:rFonts w:asciiTheme="majorHAnsi" w:hAnsiTheme="majorHAnsi" w:cstheme="majorHAnsi"/>
          <w:highlight w:val="cyan"/>
          <w:u w:val="single"/>
        </w:rPr>
        <w:t>deflector</w:t>
      </w:r>
      <w:r w:rsidRPr="002D2CFE">
        <w:rPr>
          <w:rFonts w:asciiTheme="majorHAnsi" w:hAnsiTheme="majorHAnsi" w:cstheme="majorHAnsi"/>
          <w:sz w:val="16"/>
        </w:rPr>
        <w:t xml:space="preserve">, a device </w:t>
      </w:r>
      <w:r w:rsidRPr="00A743C5">
        <w:rPr>
          <w:rFonts w:asciiTheme="majorHAnsi" w:hAnsiTheme="majorHAnsi" w:cstheme="majorHAnsi"/>
          <w:highlight w:val="cyan"/>
          <w:u w:val="single"/>
        </w:rPr>
        <w:t>designed to</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avoid</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breaking up</w:t>
      </w:r>
      <w:r w:rsidRPr="002D2CFE">
        <w:rPr>
          <w:rFonts w:asciiTheme="majorHAnsi" w:hAnsiTheme="majorHAnsi" w:cstheme="majorHAnsi"/>
          <w:u w:val="single"/>
        </w:rPr>
        <w:t xml:space="preserve"> the </w:t>
      </w:r>
      <w:r w:rsidRPr="00A743C5">
        <w:rPr>
          <w:rFonts w:asciiTheme="majorHAnsi" w:hAnsiTheme="majorHAnsi" w:cstheme="majorHAnsi"/>
          <w:highlight w:val="cyan"/>
          <w:u w:val="single"/>
        </w:rPr>
        <w:t>asteroid</w:t>
      </w:r>
      <w:r w:rsidRPr="002D2CFE">
        <w:rPr>
          <w:rFonts w:asciiTheme="majorHAnsi" w:hAnsiTheme="majorHAnsi" w:cstheme="majorHAnsi"/>
          <w:sz w:val="16"/>
        </w:rPr>
        <w:t xml:space="preserve">. </w:t>
      </w:r>
      <w:r w:rsidRPr="00A743C5">
        <w:rPr>
          <w:rFonts w:asciiTheme="majorHAnsi" w:hAnsiTheme="majorHAnsi" w:cstheme="majorHAnsi"/>
          <w:highlight w:val="cyan"/>
          <w:u w:val="single"/>
        </w:rPr>
        <w:t>Each rocket would “hit” the asteroid</w:t>
      </w:r>
      <w:r w:rsidRPr="002D2CFE">
        <w:rPr>
          <w:rFonts w:asciiTheme="majorHAnsi" w:hAnsiTheme="majorHAnsi" w:cstheme="majorHAnsi"/>
          <w:sz w:val="16"/>
        </w:rPr>
        <w:t xml:space="preserve">, one after another, </w:t>
      </w:r>
      <w:r w:rsidRPr="00A743C5">
        <w:rPr>
          <w:rFonts w:asciiTheme="majorHAnsi" w:hAnsiTheme="majorHAnsi" w:cstheme="majorHAnsi"/>
          <w:highlight w:val="cyan"/>
          <w:u w:val="single"/>
        </w:rPr>
        <w:t>by</w:t>
      </w:r>
      <w:r w:rsidRPr="002D2CFE">
        <w:rPr>
          <w:rFonts w:asciiTheme="majorHAnsi" w:hAnsiTheme="majorHAnsi" w:cstheme="majorHAnsi"/>
          <w:u w:val="single"/>
        </w:rPr>
        <w:t xml:space="preserve"> way of a </w:t>
      </w:r>
      <w:r w:rsidRPr="00A743C5">
        <w:rPr>
          <w:rFonts w:asciiTheme="majorHAnsi" w:hAnsiTheme="majorHAnsi" w:cstheme="majorHAnsi"/>
          <w:highlight w:val="cyan"/>
          <w:u w:val="single"/>
        </w:rPr>
        <w:t>gentle nudge</w:t>
      </w:r>
      <w:r w:rsidRPr="002D2CFE">
        <w:rPr>
          <w:rFonts w:asciiTheme="majorHAnsi" w:hAnsiTheme="majorHAnsi" w:cstheme="majorHAnsi"/>
          <w:u w:val="single"/>
        </w:rPr>
        <w:t>.</w:t>
      </w:r>
      <w:r w:rsidRPr="002D2CFE">
        <w:rPr>
          <w:rFonts w:asciiTheme="majorHAnsi" w:hAnsiTheme="majorHAnsi" w:cstheme="majorHAnsi"/>
          <w:u w:val="single"/>
        </w:rPr>
        <w:t xml:space="preserve"> </w:t>
      </w:r>
      <w:r w:rsidRPr="002D2CFE">
        <w:rPr>
          <w:rFonts w:asciiTheme="majorHAnsi" w:hAnsiTheme="majorHAnsi" w:cstheme="majorHAnsi"/>
          <w:sz w:val="16"/>
        </w:rPr>
        <w:t xml:space="preserve">This would only change the course of a </w:t>
      </w:r>
      <w:proofErr w:type="spellStart"/>
      <w:r w:rsidRPr="002D2CFE">
        <w:rPr>
          <w:rFonts w:asciiTheme="majorHAnsi" w:hAnsiTheme="majorHAnsi" w:cstheme="majorHAnsi"/>
          <w:sz w:val="16"/>
        </w:rPr>
        <w:t>Bennu</w:t>
      </w:r>
      <w:proofErr w:type="spellEnd"/>
      <w:r w:rsidRPr="002D2CFE">
        <w:rPr>
          <w:rFonts w:asciiTheme="majorHAnsi" w:hAnsiTheme="majorHAnsi" w:cstheme="majorHAnsi"/>
          <w:sz w:val="16"/>
        </w:rPr>
        <w:t xml:space="preserve">-sized asteroid slightly, but </w:t>
      </w:r>
      <w:r w:rsidRPr="00A743C5">
        <w:rPr>
          <w:rFonts w:asciiTheme="majorHAnsi" w:hAnsiTheme="majorHAnsi" w:cstheme="majorHAnsi"/>
          <w:highlight w:val="cyan"/>
          <w:u w:val="single"/>
        </w:rPr>
        <w:t>enough to make it pass</w:t>
      </w:r>
      <w:r w:rsidRPr="002D2CFE">
        <w:rPr>
          <w:rFonts w:asciiTheme="majorHAnsi" w:hAnsiTheme="majorHAnsi" w:cstheme="majorHAnsi"/>
          <w:u w:val="single"/>
        </w:rPr>
        <w:t xml:space="preserve"> safely </w:t>
      </w:r>
      <w:r w:rsidRPr="00A743C5">
        <w:rPr>
          <w:rFonts w:asciiTheme="majorHAnsi" w:hAnsiTheme="majorHAnsi" w:cstheme="majorHAnsi"/>
          <w:highlight w:val="cyan"/>
          <w:u w:val="single"/>
        </w:rPr>
        <w:t>at a distance</w:t>
      </w:r>
      <w:r w:rsidRPr="002D2CFE">
        <w:rPr>
          <w:rFonts w:asciiTheme="majorHAnsi" w:hAnsiTheme="majorHAnsi" w:cstheme="majorHAnsi"/>
          <w:u w:val="single"/>
        </w:rPr>
        <w:t xml:space="preserve"> about </w:t>
      </w:r>
      <w:r w:rsidRPr="00A743C5">
        <w:rPr>
          <w:rFonts w:asciiTheme="majorHAnsi" w:hAnsiTheme="majorHAnsi" w:cstheme="majorHAnsi"/>
          <w:highlight w:val="cyan"/>
          <w:u w:val="single"/>
        </w:rPr>
        <w:t>1.4 times the radius of the Earth</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and</w:t>
      </w:r>
      <w:r w:rsidRPr="002D2CFE">
        <w:rPr>
          <w:rFonts w:asciiTheme="majorHAnsi" w:hAnsiTheme="majorHAnsi" w:cstheme="majorHAnsi"/>
          <w:u w:val="single"/>
        </w:rPr>
        <w:t xml:space="preserve"> </w:t>
      </w:r>
      <w:r w:rsidRPr="00A743C5">
        <w:rPr>
          <w:rFonts w:asciiTheme="majorHAnsi" w:hAnsiTheme="majorHAnsi" w:cstheme="majorHAnsi"/>
          <w:b/>
          <w:bCs/>
          <w:highlight w:val="cyan"/>
          <w:u w:val="single"/>
        </w:rPr>
        <w:t>save</w:t>
      </w:r>
      <w:r w:rsidRPr="002D2CFE">
        <w:rPr>
          <w:rFonts w:asciiTheme="majorHAnsi" w:hAnsiTheme="majorHAnsi" w:cstheme="majorHAnsi"/>
          <w:u w:val="single"/>
        </w:rPr>
        <w:t xml:space="preserve"> some </w:t>
      </w:r>
      <w:r w:rsidRPr="00A743C5">
        <w:rPr>
          <w:rFonts w:asciiTheme="majorHAnsi" w:hAnsiTheme="majorHAnsi" w:cstheme="majorHAnsi"/>
          <w:highlight w:val="cyan"/>
          <w:u w:val="single"/>
        </w:rPr>
        <w:t>cities</w:t>
      </w:r>
      <w:r w:rsidRPr="002D2CFE">
        <w:rPr>
          <w:rFonts w:asciiTheme="majorHAnsi" w:hAnsiTheme="majorHAnsi" w:cstheme="majorHAnsi"/>
          <w:u w:val="single"/>
        </w:rPr>
        <w:t xml:space="preserve"> </w:t>
      </w:r>
      <w:r w:rsidRPr="00A743C5">
        <w:rPr>
          <w:rFonts w:asciiTheme="majorHAnsi" w:hAnsiTheme="majorHAnsi" w:cstheme="majorHAnsi"/>
          <w:b/>
          <w:bCs/>
          <w:highlight w:val="cyan"/>
          <w:u w:val="single"/>
        </w:rPr>
        <w:t>from</w:t>
      </w:r>
      <w:r w:rsidRPr="002D2CFE">
        <w:rPr>
          <w:rFonts w:asciiTheme="majorHAnsi" w:hAnsiTheme="majorHAnsi" w:cstheme="majorHAnsi"/>
          <w:u w:val="single"/>
        </w:rPr>
        <w:t xml:space="preserve"> </w:t>
      </w:r>
      <w:r w:rsidRPr="00A743C5">
        <w:rPr>
          <w:rFonts w:asciiTheme="majorHAnsi" w:hAnsiTheme="majorHAnsi" w:cstheme="majorHAnsi"/>
          <w:b/>
          <w:bCs/>
          <w:highlight w:val="cyan"/>
          <w:u w:val="single"/>
        </w:rPr>
        <w:t>annihilation</w:t>
      </w:r>
      <w:r w:rsidRPr="002D2CFE">
        <w:rPr>
          <w:rFonts w:asciiTheme="majorHAnsi" w:hAnsiTheme="majorHAnsi" w:cstheme="majorHAnsi"/>
          <w:sz w:val="16"/>
        </w:rPr>
        <w:t xml:space="preserve">, </w:t>
      </w:r>
      <w:r w:rsidRPr="002D2CFE">
        <w:rPr>
          <w:rFonts w:asciiTheme="majorHAnsi" w:hAnsiTheme="majorHAnsi" w:cstheme="majorHAnsi"/>
          <w:u w:val="single"/>
        </w:rPr>
        <w:t>according to</w:t>
      </w:r>
      <w:r w:rsidRPr="002D2CFE">
        <w:rPr>
          <w:rFonts w:asciiTheme="majorHAnsi" w:hAnsiTheme="majorHAnsi" w:cstheme="majorHAnsi"/>
          <w:sz w:val="16"/>
        </w:rPr>
        <w:t xml:space="preserve"> Li’s </w:t>
      </w:r>
      <w:r w:rsidRPr="002D2CFE">
        <w:rPr>
          <w:rFonts w:asciiTheme="majorHAnsi" w:hAnsiTheme="majorHAnsi" w:cstheme="majorHAnsi"/>
          <w:u w:val="single"/>
        </w:rPr>
        <w:t>calculations</w:t>
      </w:r>
      <w:r w:rsidRPr="002D2CFE">
        <w:rPr>
          <w:rFonts w:asciiTheme="majorHAnsi" w:hAnsiTheme="majorHAnsi" w:cstheme="majorHAnsi"/>
          <w:sz w:val="16"/>
        </w:rPr>
        <w:t>.</w:t>
      </w:r>
      <w:r w:rsidRPr="002D2CFE">
        <w:rPr>
          <w:rFonts w:asciiTheme="majorHAnsi" w:hAnsiTheme="majorHAnsi" w:cstheme="majorHAnsi"/>
          <w:sz w:val="16"/>
        </w:rPr>
        <w:t xml:space="preserve"> </w:t>
      </w:r>
      <w:r w:rsidRPr="002D2CFE">
        <w:rPr>
          <w:rFonts w:asciiTheme="majorHAnsi" w:hAnsiTheme="majorHAnsi" w:cstheme="majorHAnsi"/>
          <w:sz w:val="16"/>
          <w:szCs w:val="16"/>
        </w:rPr>
        <w:t xml:space="preserve">“[It is] possible to defend against large asteroids with a nuclear-free technique within 10 years,” said Li and colleagues in a June paper published in </w:t>
      </w:r>
      <w:proofErr w:type="gramStart"/>
      <w:r w:rsidRPr="002D2CFE">
        <w:rPr>
          <w:rFonts w:asciiTheme="majorHAnsi" w:hAnsiTheme="majorHAnsi" w:cstheme="majorHAnsi"/>
          <w:sz w:val="16"/>
          <w:szCs w:val="16"/>
        </w:rPr>
        <w:t>Icarus ,</w:t>
      </w:r>
      <w:proofErr w:type="gramEnd"/>
      <w:r w:rsidRPr="002D2CFE">
        <w:rPr>
          <w:rFonts w:asciiTheme="majorHAnsi" w:hAnsiTheme="majorHAnsi" w:cstheme="majorHAnsi"/>
          <w:sz w:val="16"/>
          <w:szCs w:val="16"/>
        </w:rPr>
        <w:t xml:space="preserve"> an international journal for solar system studies.</w:t>
      </w:r>
      <w:r w:rsidRPr="002D2CFE">
        <w:rPr>
          <w:rFonts w:asciiTheme="majorHAnsi" w:hAnsiTheme="majorHAnsi" w:cstheme="majorHAnsi"/>
          <w:sz w:val="16"/>
          <w:szCs w:val="16"/>
        </w:rPr>
        <w:t xml:space="preserve"> </w:t>
      </w:r>
      <w:r w:rsidRPr="002D2CFE">
        <w:rPr>
          <w:rFonts w:asciiTheme="majorHAnsi" w:hAnsiTheme="majorHAnsi" w:cstheme="majorHAnsi"/>
          <w:sz w:val="16"/>
        </w:rPr>
        <w:t xml:space="preserve">The </w:t>
      </w:r>
      <w:r w:rsidRPr="00A743C5">
        <w:rPr>
          <w:rFonts w:asciiTheme="majorHAnsi" w:hAnsiTheme="majorHAnsi" w:cstheme="majorHAnsi"/>
          <w:highlight w:val="cyan"/>
          <w:u w:val="single"/>
        </w:rPr>
        <w:t>CZ-5</w:t>
      </w:r>
      <w:r w:rsidRPr="002D2CFE">
        <w:rPr>
          <w:rFonts w:asciiTheme="majorHAnsi" w:hAnsiTheme="majorHAnsi" w:cstheme="majorHAnsi"/>
          <w:u w:val="single"/>
        </w:rPr>
        <w:t xml:space="preserve"> is the </w:t>
      </w:r>
      <w:r w:rsidRPr="00A743C5">
        <w:rPr>
          <w:rFonts w:asciiTheme="majorHAnsi" w:hAnsiTheme="majorHAnsi" w:cstheme="majorHAnsi"/>
          <w:b/>
          <w:bCs/>
          <w:highlight w:val="cyan"/>
          <w:u w:val="single"/>
        </w:rPr>
        <w:t>backbone</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of</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China’s</w:t>
      </w:r>
      <w:r w:rsidRPr="00A743C5">
        <w:rPr>
          <w:rFonts w:asciiTheme="majorHAnsi" w:hAnsiTheme="majorHAnsi" w:cstheme="majorHAnsi"/>
          <w:highlight w:val="cyan"/>
          <w:u w:val="single"/>
        </w:rPr>
        <w:t xml:space="preserve"> space </w:t>
      </w:r>
      <w:proofErr w:type="spellStart"/>
      <w:r w:rsidRPr="00A743C5">
        <w:rPr>
          <w:rFonts w:asciiTheme="majorHAnsi" w:hAnsiTheme="majorHAnsi" w:cstheme="majorHAnsi"/>
          <w:b/>
          <w:bCs/>
          <w:highlight w:val="cyan"/>
          <w:u w:val="single"/>
        </w:rPr>
        <w:t>programme</w:t>
      </w:r>
      <w:proofErr w:type="spellEnd"/>
      <w:r w:rsidRPr="002D2CFE">
        <w:rPr>
          <w:rFonts w:asciiTheme="majorHAnsi" w:hAnsiTheme="majorHAnsi" w:cstheme="majorHAnsi"/>
          <w:sz w:val="16"/>
        </w:rPr>
        <w:t>, a more-than-handy workhorse used in space station construction and Mars exploration. The problem is its size becomes an issue during free fall back to Earth, travelling at thousands of miles an hour.</w:t>
      </w:r>
      <w:r w:rsidRPr="002D2CFE">
        <w:rPr>
          <w:rFonts w:asciiTheme="majorHAnsi" w:hAnsiTheme="majorHAnsi" w:cstheme="majorHAnsi"/>
          <w:sz w:val="16"/>
        </w:rPr>
        <w:t xml:space="preserve"> </w:t>
      </w:r>
      <w:r w:rsidRPr="002D2CFE">
        <w:rPr>
          <w:rFonts w:asciiTheme="majorHAnsi" w:hAnsiTheme="majorHAnsi" w:cstheme="majorHAnsi"/>
          <w:sz w:val="16"/>
          <w:szCs w:val="16"/>
        </w:rPr>
        <w:t xml:space="preserve">Western authorities including the US Space Force have said they carefully tracked each CZ-5 after each launch. In May US </w:t>
      </w:r>
      <w:proofErr w:type="spellStart"/>
      <w:r w:rsidRPr="002D2CFE">
        <w:rPr>
          <w:rFonts w:asciiTheme="majorHAnsi" w:hAnsiTheme="majorHAnsi" w:cstheme="majorHAnsi"/>
          <w:sz w:val="16"/>
          <w:szCs w:val="16"/>
        </w:rPr>
        <w:t>Defence</w:t>
      </w:r>
      <w:proofErr w:type="spellEnd"/>
      <w:r w:rsidRPr="002D2CFE">
        <w:rPr>
          <w:rFonts w:asciiTheme="majorHAnsi" w:hAnsiTheme="majorHAnsi" w:cstheme="majorHAnsi"/>
          <w:sz w:val="16"/>
          <w:szCs w:val="16"/>
        </w:rPr>
        <w:t xml:space="preserve"> Secretary Lloyd Austin hoped the rocket of concern at the time would “land in a place where it will not harm anyone. Hopefully in the ocean, or someplace like that.”</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He also said there was a need to make sure “those kinds of things” were taken into consideration when planning and conducting operations. Some Western media warned readers that the debris might hit big cities.</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That did not happen but led to an increased focus on China’s responsibility as a space power.</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In the Icarus paper Li and his colleagues said fuel not used during the rocket launch could give extra thrust during the flight towards an asteroid, and the rocket fuselage also increased the total mass of the deflector. They said existing rockets only had to undergo small modifications such as adding a few small thrusters.</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A similar mission proposed by researchers with Nasa and California’s Lawrence Livermore National Laboratory in 2018 would require the launch of 75 Delta IV heavy rockets, according to the two </w:t>
      </w:r>
      <w:proofErr w:type="spellStart"/>
      <w:r w:rsidRPr="002D2CFE">
        <w:rPr>
          <w:rFonts w:asciiTheme="majorHAnsi" w:hAnsiTheme="majorHAnsi" w:cstheme="majorHAnsi"/>
          <w:sz w:val="16"/>
          <w:szCs w:val="16"/>
        </w:rPr>
        <w:t>organisations</w:t>
      </w:r>
      <w:proofErr w:type="spellEnd"/>
      <w:r w:rsidRPr="002D2CFE">
        <w:rPr>
          <w:rFonts w:asciiTheme="majorHAnsi" w:hAnsiTheme="majorHAnsi" w:cstheme="majorHAnsi"/>
          <w:sz w:val="16"/>
          <w:szCs w:val="16"/>
        </w:rPr>
        <w:t xml:space="preserve"> and mentioned by Li.</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Known as HAMMER (Hypervelocity Asteroid Mitigation Mission for Emergency Response), the US plan would deliver more than 400 </w:t>
      </w:r>
      <w:proofErr w:type="spellStart"/>
      <w:r w:rsidRPr="002D2CFE">
        <w:rPr>
          <w:rFonts w:asciiTheme="majorHAnsi" w:hAnsiTheme="majorHAnsi" w:cstheme="majorHAnsi"/>
          <w:sz w:val="16"/>
          <w:szCs w:val="16"/>
        </w:rPr>
        <w:t>tonnes</w:t>
      </w:r>
      <w:proofErr w:type="spellEnd"/>
      <w:r w:rsidRPr="002D2CFE">
        <w:rPr>
          <w:rFonts w:asciiTheme="majorHAnsi" w:hAnsiTheme="majorHAnsi" w:cstheme="majorHAnsi"/>
          <w:sz w:val="16"/>
          <w:szCs w:val="16"/>
        </w:rPr>
        <w:t xml:space="preserve"> of deflectors, nearly twice as many as in the Chinese proposal, but with a flight time nearly a year shorter, to achieve similar results.</w:t>
      </w:r>
      <w:r w:rsidRPr="002D2CFE">
        <w:rPr>
          <w:rFonts w:asciiTheme="majorHAnsi" w:hAnsiTheme="majorHAnsi" w:cstheme="majorHAnsi"/>
          <w:sz w:val="16"/>
          <w:szCs w:val="16"/>
        </w:rPr>
        <w:t xml:space="preserve"> </w:t>
      </w:r>
      <w:r w:rsidRPr="002D2CFE">
        <w:rPr>
          <w:rFonts w:asciiTheme="majorHAnsi" w:hAnsiTheme="majorHAnsi" w:cstheme="majorHAnsi"/>
          <w:sz w:val="16"/>
        </w:rPr>
        <w:t xml:space="preserve">The </w:t>
      </w:r>
      <w:r w:rsidRPr="00A743C5">
        <w:rPr>
          <w:rFonts w:asciiTheme="majorHAnsi" w:hAnsiTheme="majorHAnsi" w:cstheme="majorHAnsi"/>
          <w:highlight w:val="cyan"/>
          <w:u w:val="single"/>
        </w:rPr>
        <w:t>US mission</w:t>
      </w:r>
      <w:r w:rsidRPr="002D2CFE">
        <w:rPr>
          <w:rFonts w:asciiTheme="majorHAnsi" w:hAnsiTheme="majorHAnsi" w:cstheme="majorHAnsi"/>
          <w:sz w:val="16"/>
        </w:rPr>
        <w:t xml:space="preserve"> would be </w:t>
      </w:r>
      <w:r w:rsidRPr="00A743C5">
        <w:rPr>
          <w:rFonts w:asciiTheme="majorHAnsi" w:hAnsiTheme="majorHAnsi" w:cstheme="majorHAnsi"/>
          <w:highlight w:val="cyan"/>
          <w:u w:val="single"/>
        </w:rPr>
        <w:t>more expensive</w:t>
      </w:r>
      <w:r w:rsidRPr="002D2CFE">
        <w:rPr>
          <w:rFonts w:asciiTheme="majorHAnsi" w:hAnsiTheme="majorHAnsi" w:cstheme="majorHAnsi"/>
          <w:sz w:val="16"/>
        </w:rPr>
        <w:t xml:space="preserve"> than the Chinese one, Li said. The </w:t>
      </w:r>
      <w:r w:rsidRPr="002D2CFE">
        <w:rPr>
          <w:rFonts w:asciiTheme="majorHAnsi" w:hAnsiTheme="majorHAnsi" w:cstheme="majorHAnsi"/>
          <w:u w:val="single"/>
        </w:rPr>
        <w:t>Chinese plan also needs less preparation time</w:t>
      </w:r>
      <w:r w:rsidRPr="002D2CFE">
        <w:rPr>
          <w:rFonts w:asciiTheme="majorHAnsi" w:hAnsiTheme="majorHAnsi" w:cstheme="majorHAnsi"/>
          <w:sz w:val="16"/>
        </w:rPr>
        <w:t xml:space="preserve">. While the </w:t>
      </w:r>
      <w:r w:rsidRPr="002D2CFE">
        <w:rPr>
          <w:rFonts w:asciiTheme="majorHAnsi" w:hAnsiTheme="majorHAnsi" w:cstheme="majorHAnsi"/>
          <w:u w:val="single"/>
        </w:rPr>
        <w:t xml:space="preserve">American approach </w:t>
      </w:r>
      <w:r w:rsidRPr="00A743C5">
        <w:rPr>
          <w:rFonts w:asciiTheme="majorHAnsi" w:hAnsiTheme="majorHAnsi" w:cstheme="majorHAnsi"/>
          <w:highlight w:val="cyan"/>
          <w:u w:val="single"/>
        </w:rPr>
        <w:t>would need</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to</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discover</w:t>
      </w:r>
      <w:r w:rsidRPr="002D2CFE">
        <w:rPr>
          <w:rFonts w:asciiTheme="majorHAnsi" w:hAnsiTheme="majorHAnsi" w:cstheme="majorHAnsi"/>
          <w:u w:val="single"/>
        </w:rPr>
        <w:t xml:space="preserve"> an </w:t>
      </w:r>
      <w:r w:rsidRPr="00A743C5">
        <w:rPr>
          <w:rFonts w:asciiTheme="majorHAnsi" w:hAnsiTheme="majorHAnsi" w:cstheme="majorHAnsi"/>
          <w:highlight w:val="cyan"/>
          <w:u w:val="single"/>
        </w:rPr>
        <w:t>asteroid 25 years</w:t>
      </w:r>
      <w:r w:rsidRPr="002D2CFE">
        <w:rPr>
          <w:rFonts w:asciiTheme="majorHAnsi" w:hAnsiTheme="majorHAnsi" w:cstheme="majorHAnsi"/>
          <w:u w:val="single"/>
        </w:rPr>
        <w:t xml:space="preserve"> </w:t>
      </w:r>
      <w:r w:rsidRPr="00A743C5">
        <w:rPr>
          <w:rFonts w:asciiTheme="majorHAnsi" w:hAnsiTheme="majorHAnsi" w:cstheme="majorHAnsi"/>
          <w:highlight w:val="cyan"/>
          <w:u w:val="single"/>
        </w:rPr>
        <w:t>before</w:t>
      </w:r>
      <w:r w:rsidRPr="002D2CFE">
        <w:rPr>
          <w:rFonts w:asciiTheme="majorHAnsi" w:hAnsiTheme="majorHAnsi" w:cstheme="majorHAnsi"/>
          <w:u w:val="single"/>
        </w:rPr>
        <w:t xml:space="preserve"> its potential </w:t>
      </w:r>
      <w:r w:rsidRPr="00A743C5">
        <w:rPr>
          <w:rFonts w:asciiTheme="majorHAnsi" w:hAnsiTheme="majorHAnsi" w:cstheme="majorHAnsi"/>
          <w:highlight w:val="cyan"/>
          <w:u w:val="single"/>
        </w:rPr>
        <w:t>collision</w:t>
      </w:r>
      <w:r w:rsidRPr="002D2CFE">
        <w:rPr>
          <w:rFonts w:asciiTheme="majorHAnsi" w:hAnsiTheme="majorHAnsi" w:cstheme="majorHAnsi"/>
          <w:sz w:val="16"/>
        </w:rPr>
        <w:t xml:space="preserve"> with Earth, </w:t>
      </w:r>
      <w:r w:rsidRPr="00A743C5">
        <w:rPr>
          <w:rFonts w:asciiTheme="majorHAnsi" w:hAnsiTheme="majorHAnsi" w:cstheme="majorHAnsi"/>
          <w:highlight w:val="cyan"/>
          <w:u w:val="single"/>
        </w:rPr>
        <w:t>China’s</w:t>
      </w:r>
      <w:r w:rsidRPr="002D2CFE">
        <w:rPr>
          <w:rFonts w:asciiTheme="majorHAnsi" w:hAnsiTheme="majorHAnsi" w:cstheme="majorHAnsi"/>
          <w:u w:val="single"/>
        </w:rPr>
        <w:t xml:space="preserve"> plan could </w:t>
      </w:r>
      <w:r w:rsidRPr="00A743C5">
        <w:rPr>
          <w:rFonts w:asciiTheme="majorHAnsi" w:hAnsiTheme="majorHAnsi" w:cstheme="majorHAnsi"/>
          <w:highlight w:val="cyan"/>
          <w:u w:val="single"/>
        </w:rPr>
        <w:t>cut</w:t>
      </w:r>
      <w:r w:rsidRPr="002D2CFE">
        <w:rPr>
          <w:rFonts w:asciiTheme="majorHAnsi" w:hAnsiTheme="majorHAnsi" w:cstheme="majorHAnsi"/>
          <w:u w:val="single"/>
        </w:rPr>
        <w:t xml:space="preserve"> the </w:t>
      </w:r>
      <w:r w:rsidRPr="00A743C5">
        <w:rPr>
          <w:rFonts w:asciiTheme="majorHAnsi" w:hAnsiTheme="majorHAnsi" w:cstheme="majorHAnsi"/>
          <w:highlight w:val="cyan"/>
          <w:u w:val="single"/>
        </w:rPr>
        <w:t>lead time to just a decade</w:t>
      </w:r>
      <w:r w:rsidRPr="002D2CFE">
        <w:rPr>
          <w:rFonts w:asciiTheme="majorHAnsi" w:hAnsiTheme="majorHAnsi" w:cstheme="majorHAnsi"/>
          <w:sz w:val="16"/>
        </w:rPr>
        <w:t>.</w:t>
      </w:r>
      <w:r w:rsidRPr="002D2CFE">
        <w:rPr>
          <w:rFonts w:asciiTheme="majorHAnsi" w:hAnsiTheme="majorHAnsi" w:cstheme="majorHAnsi"/>
          <w:sz w:val="16"/>
        </w:rPr>
        <w:t xml:space="preserve"> </w:t>
      </w:r>
      <w:r w:rsidRPr="002D2CFE">
        <w:rPr>
          <w:rFonts w:asciiTheme="majorHAnsi" w:hAnsiTheme="majorHAnsi" w:cstheme="majorHAnsi"/>
          <w:sz w:val="16"/>
        </w:rPr>
        <w:t xml:space="preserve">Overall, the </w:t>
      </w:r>
      <w:r w:rsidRPr="00A743C5">
        <w:rPr>
          <w:rFonts w:asciiTheme="majorHAnsi" w:hAnsiTheme="majorHAnsi" w:cstheme="majorHAnsi"/>
          <w:highlight w:val="cyan"/>
          <w:u w:val="single"/>
        </w:rPr>
        <w:t xml:space="preserve">Chinese </w:t>
      </w:r>
      <w:r w:rsidRPr="00A743C5">
        <w:rPr>
          <w:rFonts w:asciiTheme="majorHAnsi" w:hAnsiTheme="majorHAnsi" w:cstheme="majorHAnsi"/>
          <w:b/>
          <w:bCs/>
          <w:highlight w:val="cyan"/>
          <w:u w:val="single"/>
        </w:rPr>
        <w:t>approach</w:t>
      </w:r>
      <w:r w:rsidRPr="002D2CFE">
        <w:rPr>
          <w:rFonts w:asciiTheme="majorHAnsi" w:hAnsiTheme="majorHAnsi" w:cstheme="majorHAnsi"/>
          <w:sz w:val="16"/>
        </w:rPr>
        <w:t xml:space="preserve">, involving what is called the Assembled Kinetic Impactor, </w:t>
      </w:r>
      <w:r w:rsidRPr="002D2CFE">
        <w:rPr>
          <w:rFonts w:asciiTheme="majorHAnsi" w:hAnsiTheme="majorHAnsi" w:cstheme="majorHAnsi"/>
          <w:u w:val="single"/>
        </w:rPr>
        <w:t xml:space="preserve">could </w:t>
      </w:r>
      <w:r w:rsidRPr="00A743C5">
        <w:rPr>
          <w:rFonts w:asciiTheme="majorHAnsi" w:hAnsiTheme="majorHAnsi" w:cstheme="majorHAnsi"/>
          <w:b/>
          <w:bCs/>
          <w:highlight w:val="cyan"/>
          <w:u w:val="single"/>
        </w:rPr>
        <w:t>greatly</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improve</w:t>
      </w:r>
      <w:r w:rsidRPr="00A743C5">
        <w:rPr>
          <w:rFonts w:asciiTheme="majorHAnsi" w:hAnsiTheme="majorHAnsi" w:cstheme="majorHAnsi"/>
          <w:highlight w:val="cyan"/>
          <w:u w:val="single"/>
        </w:rPr>
        <w:t xml:space="preserve"> deflection </w:t>
      </w:r>
      <w:proofErr w:type="gramStart"/>
      <w:r w:rsidRPr="00A743C5">
        <w:rPr>
          <w:rFonts w:asciiTheme="majorHAnsi" w:hAnsiTheme="majorHAnsi" w:cstheme="majorHAnsi"/>
          <w:b/>
          <w:bCs/>
          <w:highlight w:val="cyan"/>
          <w:u w:val="single"/>
        </w:rPr>
        <w:t>efficiency</w:t>
      </w:r>
      <w:proofErr w:type="gramEnd"/>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and</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reduce</w:t>
      </w:r>
      <w:r w:rsidRPr="00A743C5">
        <w:rPr>
          <w:rFonts w:asciiTheme="majorHAnsi" w:hAnsiTheme="majorHAnsi" w:cstheme="majorHAnsi"/>
          <w:highlight w:val="cyan"/>
          <w:u w:val="single"/>
        </w:rPr>
        <w:t xml:space="preserve"> both </w:t>
      </w:r>
      <w:r w:rsidRPr="00A743C5">
        <w:rPr>
          <w:rFonts w:asciiTheme="majorHAnsi" w:hAnsiTheme="majorHAnsi" w:cstheme="majorHAnsi"/>
          <w:b/>
          <w:bCs/>
          <w:highlight w:val="cyan"/>
          <w:u w:val="single"/>
        </w:rPr>
        <w:t>launch</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costs</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and</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lead</w:t>
      </w:r>
      <w:r w:rsidRPr="00A743C5">
        <w:rPr>
          <w:rFonts w:asciiTheme="majorHAnsi" w:hAnsiTheme="majorHAnsi" w:cstheme="majorHAnsi"/>
          <w:highlight w:val="cyan"/>
          <w:u w:val="single"/>
        </w:rPr>
        <w:t xml:space="preserve"> </w:t>
      </w:r>
      <w:r w:rsidRPr="00A743C5">
        <w:rPr>
          <w:rFonts w:asciiTheme="majorHAnsi" w:hAnsiTheme="majorHAnsi" w:cstheme="majorHAnsi"/>
          <w:b/>
          <w:bCs/>
          <w:highlight w:val="cyan"/>
          <w:u w:val="single"/>
        </w:rPr>
        <w:t>time</w:t>
      </w:r>
      <w:r w:rsidRPr="002D2CFE">
        <w:rPr>
          <w:rFonts w:asciiTheme="majorHAnsi" w:hAnsiTheme="majorHAnsi" w:cstheme="majorHAnsi"/>
          <w:sz w:val="16"/>
        </w:rPr>
        <w:t>, the paper said.</w:t>
      </w:r>
      <w:r w:rsidRPr="002D2CFE">
        <w:rPr>
          <w:rFonts w:asciiTheme="majorHAnsi" w:hAnsiTheme="majorHAnsi" w:cstheme="majorHAnsi"/>
          <w:sz w:val="16"/>
        </w:rPr>
        <w:t xml:space="preserve"> </w:t>
      </w:r>
      <w:r w:rsidRPr="002D2CFE">
        <w:rPr>
          <w:rFonts w:asciiTheme="majorHAnsi" w:hAnsiTheme="majorHAnsi" w:cstheme="majorHAnsi"/>
          <w:sz w:val="16"/>
          <w:szCs w:val="16"/>
        </w:rPr>
        <w:t>A space scientist at Beijing’s Tsinghua University said competition between China and the US would accelerate the development of space technology.</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“The problem is, when the doomsday threat comes, politics may override science and lots of time may be wasted on debates to decide which country should take the lead,” said the researcher, who did not want to be named because of the sensitivity of the issue.</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China has been challenging US dominance in space for some time. It already has a rover on Mars, is building a space station, exploring the far side of the </w:t>
      </w:r>
      <w:proofErr w:type="gramStart"/>
      <w:r w:rsidRPr="002D2CFE">
        <w:rPr>
          <w:rFonts w:asciiTheme="majorHAnsi" w:hAnsiTheme="majorHAnsi" w:cstheme="majorHAnsi"/>
          <w:sz w:val="16"/>
          <w:szCs w:val="16"/>
        </w:rPr>
        <w:t>moon</w:t>
      </w:r>
      <w:proofErr w:type="gramEnd"/>
      <w:r w:rsidRPr="002D2CFE">
        <w:rPr>
          <w:rFonts w:asciiTheme="majorHAnsi" w:hAnsiTheme="majorHAnsi" w:cstheme="majorHAnsi"/>
          <w:sz w:val="16"/>
          <w:szCs w:val="16"/>
        </w:rPr>
        <w:t xml:space="preserve"> and studying lunar samples recently retrieved by robots.</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The US launched its first asteroid </w:t>
      </w:r>
      <w:proofErr w:type="spellStart"/>
      <w:r w:rsidRPr="002D2CFE">
        <w:rPr>
          <w:rFonts w:asciiTheme="majorHAnsi" w:hAnsiTheme="majorHAnsi" w:cstheme="majorHAnsi"/>
          <w:sz w:val="16"/>
          <w:szCs w:val="16"/>
        </w:rPr>
        <w:t>defence</w:t>
      </w:r>
      <w:proofErr w:type="spellEnd"/>
      <w:r w:rsidRPr="002D2CFE">
        <w:rPr>
          <w:rFonts w:asciiTheme="majorHAnsi" w:hAnsiTheme="majorHAnsi" w:cstheme="majorHAnsi"/>
          <w:sz w:val="16"/>
          <w:szCs w:val="16"/>
        </w:rPr>
        <w:t xml:space="preserve"> </w:t>
      </w:r>
      <w:proofErr w:type="spellStart"/>
      <w:r w:rsidRPr="002D2CFE">
        <w:rPr>
          <w:rFonts w:asciiTheme="majorHAnsi" w:hAnsiTheme="majorHAnsi" w:cstheme="majorHAnsi"/>
          <w:sz w:val="16"/>
          <w:szCs w:val="16"/>
        </w:rPr>
        <w:t>programme</w:t>
      </w:r>
      <w:proofErr w:type="spellEnd"/>
      <w:r w:rsidRPr="002D2CFE">
        <w:rPr>
          <w:rFonts w:asciiTheme="majorHAnsi" w:hAnsiTheme="majorHAnsi" w:cstheme="majorHAnsi"/>
          <w:sz w:val="16"/>
          <w:szCs w:val="16"/>
        </w:rPr>
        <w:t xml:space="preserve"> decades ago. It has the only asteroid-warning radar system on Earth and one of its </w:t>
      </w:r>
      <w:proofErr w:type="gramStart"/>
      <w:r w:rsidRPr="002D2CFE">
        <w:rPr>
          <w:rFonts w:asciiTheme="majorHAnsi" w:hAnsiTheme="majorHAnsi" w:cstheme="majorHAnsi"/>
          <w:sz w:val="16"/>
          <w:szCs w:val="16"/>
        </w:rPr>
        <w:t>spacecraft</w:t>
      </w:r>
      <w:proofErr w:type="gramEnd"/>
      <w:r w:rsidRPr="002D2CFE">
        <w:rPr>
          <w:rFonts w:asciiTheme="majorHAnsi" w:hAnsiTheme="majorHAnsi" w:cstheme="majorHAnsi"/>
          <w:sz w:val="16"/>
          <w:szCs w:val="16"/>
        </w:rPr>
        <w:t xml:space="preserve"> is returning home after obtaining samples from </w:t>
      </w:r>
      <w:proofErr w:type="spellStart"/>
      <w:r w:rsidRPr="002D2CFE">
        <w:rPr>
          <w:rFonts w:asciiTheme="majorHAnsi" w:hAnsiTheme="majorHAnsi" w:cstheme="majorHAnsi"/>
          <w:sz w:val="16"/>
          <w:szCs w:val="16"/>
        </w:rPr>
        <w:t>Bennu</w:t>
      </w:r>
      <w:proofErr w:type="spellEnd"/>
      <w:r w:rsidRPr="002D2CFE">
        <w:rPr>
          <w:rFonts w:asciiTheme="majorHAnsi" w:hAnsiTheme="majorHAnsi" w:cstheme="majorHAnsi"/>
          <w:sz w:val="16"/>
          <w:szCs w:val="16"/>
        </w:rPr>
        <w:t>, the asteroid that could hit us in about a century. In 2025 China is expected to launch its own spacecraft to retrieve asteroid samples.</w:t>
      </w:r>
      <w:r w:rsidRPr="002D2CFE">
        <w:rPr>
          <w:rFonts w:asciiTheme="majorHAnsi" w:hAnsiTheme="majorHAnsi" w:cstheme="majorHAnsi"/>
          <w:sz w:val="16"/>
          <w:szCs w:val="16"/>
        </w:rPr>
        <w:t xml:space="preserve"> </w:t>
      </w:r>
      <w:r w:rsidRPr="002D2CFE">
        <w:rPr>
          <w:rFonts w:asciiTheme="majorHAnsi" w:hAnsiTheme="majorHAnsi" w:cstheme="majorHAnsi"/>
          <w:sz w:val="16"/>
          <w:szCs w:val="16"/>
        </w:rPr>
        <w:t xml:space="preserve">China is also building a planetary </w:t>
      </w:r>
      <w:proofErr w:type="spellStart"/>
      <w:r w:rsidRPr="002D2CFE">
        <w:rPr>
          <w:rFonts w:asciiTheme="majorHAnsi" w:hAnsiTheme="majorHAnsi" w:cstheme="majorHAnsi"/>
          <w:sz w:val="16"/>
          <w:szCs w:val="16"/>
        </w:rPr>
        <w:t>defence</w:t>
      </w:r>
      <w:proofErr w:type="spellEnd"/>
      <w:r w:rsidRPr="002D2CFE">
        <w:rPr>
          <w:rFonts w:asciiTheme="majorHAnsi" w:hAnsiTheme="majorHAnsi" w:cstheme="majorHAnsi"/>
          <w:sz w:val="16"/>
          <w:szCs w:val="16"/>
        </w:rPr>
        <w:t xml:space="preserve"> system with what will be the most powerful radar in the world, according to researchers involved in the project. It will be made up of large radio telescopes across the country and be able to track more targets than its US counterpart.</w:t>
      </w:r>
    </w:p>
    <w:p w14:paraId="7C47D9DE" w14:textId="77777777" w:rsidR="002D2CFE" w:rsidRPr="002D2CFE" w:rsidRDefault="002D2CFE" w:rsidP="002D2CFE">
      <w:pPr>
        <w:pStyle w:val="Heading4"/>
        <w:rPr>
          <w:rFonts w:asciiTheme="majorHAnsi" w:hAnsiTheme="majorHAnsi" w:cstheme="majorHAnsi"/>
        </w:rPr>
      </w:pPr>
      <w:r w:rsidRPr="002D2CFE">
        <w:rPr>
          <w:rFonts w:asciiTheme="majorHAnsi" w:hAnsiTheme="majorHAnsi" w:cstheme="majorHAnsi"/>
        </w:rPr>
        <w:t>Extinction---nuclear winter and global calamity---comprehensive studies</w:t>
      </w:r>
    </w:p>
    <w:p w14:paraId="6B7E08D7" w14:textId="77777777" w:rsidR="002D2CFE" w:rsidRPr="002D2CFE" w:rsidRDefault="002D2CFE" w:rsidP="002D2CFE">
      <w:pPr>
        <w:rPr>
          <w:rFonts w:asciiTheme="majorHAnsi" w:hAnsiTheme="majorHAnsi" w:cstheme="majorHAnsi"/>
        </w:rPr>
      </w:pPr>
      <w:r w:rsidRPr="002D2CFE">
        <w:rPr>
          <w:rStyle w:val="Style13ptBold"/>
          <w:rFonts w:asciiTheme="majorHAnsi" w:hAnsiTheme="majorHAnsi" w:cstheme="majorHAnsi"/>
        </w:rPr>
        <w:t xml:space="preserve">Baum 19 </w:t>
      </w:r>
      <w:r w:rsidRPr="002D2CFE">
        <w:rPr>
          <w:rFonts w:asciiTheme="majorHAnsi" w:hAnsiTheme="majorHAnsi" w:cstheme="majorHAnsi"/>
        </w:rPr>
        <w:t xml:space="preserve">- executive director of the Global Catastrophic Risk Institute, </w:t>
      </w:r>
      <w:proofErr w:type="spellStart"/>
      <w:r w:rsidRPr="002D2CFE">
        <w:rPr>
          <w:rFonts w:asciiTheme="majorHAnsi" w:hAnsiTheme="majorHAnsi" w:cstheme="majorHAnsi"/>
        </w:rPr>
        <w:t>Ph.D</w:t>
      </w:r>
      <w:proofErr w:type="spellEnd"/>
      <w:r w:rsidRPr="002D2CFE">
        <w:rPr>
          <w:rFonts w:asciiTheme="majorHAnsi" w:hAnsiTheme="majorHAnsi" w:cstheme="majorHAnsi"/>
        </w:rPr>
        <w:t xml:space="preserve"> in Geography, Seth Baum, “Risk-Risk Tradeoff Analysis of Nuclear Explosives for Asteroid Deflection,” SSRN Scholarly Paper (Rochester, NY: Social Science Research Network, May 31, 2019), </w:t>
      </w:r>
      <w:hyperlink r:id="rId14" w:history="1">
        <w:r w:rsidRPr="002D2CFE">
          <w:rPr>
            <w:rStyle w:val="Hyperlink"/>
            <w:rFonts w:asciiTheme="majorHAnsi" w:hAnsiTheme="majorHAnsi" w:cstheme="majorHAnsi"/>
          </w:rPr>
          <w:t>https://papers.ssrn.com/abstract=3397559</w:t>
        </w:r>
      </w:hyperlink>
      <w:r w:rsidRPr="002D2CFE">
        <w:rPr>
          <w:rFonts w:asciiTheme="majorHAnsi" w:hAnsiTheme="majorHAnsi" w:cstheme="majorHAnsi"/>
        </w:rPr>
        <w:t>.</w:t>
      </w:r>
    </w:p>
    <w:p w14:paraId="4B2A5870" w14:textId="33EA617E" w:rsidR="002D2CFE" w:rsidRPr="002D2CFE" w:rsidRDefault="002D2CFE" w:rsidP="002D2CFE">
      <w:pPr>
        <w:rPr>
          <w:rFonts w:asciiTheme="majorHAnsi" w:hAnsiTheme="majorHAnsi" w:cstheme="majorHAnsi"/>
          <w:sz w:val="14"/>
        </w:rPr>
      </w:pPr>
      <w:r w:rsidRPr="002D2CFE">
        <w:rPr>
          <w:rStyle w:val="StyleUnderline"/>
          <w:rFonts w:asciiTheme="majorHAnsi" w:hAnsiTheme="majorHAnsi" w:cstheme="majorHAnsi"/>
        </w:rPr>
        <w:t xml:space="preserve">The most severe </w:t>
      </w:r>
      <w:r w:rsidRPr="00A743C5">
        <w:rPr>
          <w:rStyle w:val="StyleUnderline"/>
          <w:rFonts w:asciiTheme="majorHAnsi" w:hAnsiTheme="majorHAnsi" w:cstheme="majorHAnsi"/>
          <w:highlight w:val="cyan"/>
        </w:rPr>
        <w:t>asteroid collisions</w:t>
      </w:r>
      <w:r w:rsidRPr="002D2CFE">
        <w:rPr>
          <w:rStyle w:val="StyleUnderline"/>
          <w:rFonts w:asciiTheme="majorHAnsi" w:hAnsiTheme="majorHAnsi" w:cstheme="majorHAnsi"/>
        </w:rPr>
        <w:t xml:space="preserve"> and nuclear wars can cause </w:t>
      </w:r>
      <w:r w:rsidRPr="002D2CFE">
        <w:rPr>
          <w:rStyle w:val="Emphasis"/>
          <w:rFonts w:asciiTheme="majorHAnsi" w:hAnsiTheme="majorHAnsi" w:cstheme="majorHAnsi"/>
        </w:rPr>
        <w:t>global environmental effects</w:t>
      </w:r>
      <w:r w:rsidRPr="002D2CFE">
        <w:rPr>
          <w:rFonts w:asciiTheme="majorHAnsi" w:hAnsiTheme="majorHAnsi" w:cstheme="majorHAnsi"/>
          <w:sz w:val="14"/>
        </w:rPr>
        <w:t xml:space="preserve">. </w:t>
      </w:r>
      <w:r w:rsidRPr="002D2CFE">
        <w:rPr>
          <w:rStyle w:val="StyleUnderline"/>
          <w:rFonts w:asciiTheme="majorHAnsi" w:hAnsiTheme="majorHAnsi" w:cstheme="majorHAnsi"/>
        </w:rPr>
        <w:t>The core mechanism is the transport of particulate matter into the stratosphere</w:t>
      </w:r>
      <w:r w:rsidRPr="002D2CFE">
        <w:rPr>
          <w:rFonts w:asciiTheme="majorHAnsi" w:hAnsiTheme="majorHAnsi" w:cstheme="majorHAnsi"/>
          <w:sz w:val="14"/>
        </w:rPr>
        <w:t xml:space="preserve">, </w:t>
      </w:r>
      <w:r w:rsidRPr="002D2CFE">
        <w:rPr>
          <w:rStyle w:val="StyleUnderline"/>
          <w:rFonts w:asciiTheme="majorHAnsi" w:hAnsiTheme="majorHAnsi" w:cstheme="majorHAnsi"/>
        </w:rPr>
        <w:t>where it can spread worldwide and</w:t>
      </w:r>
      <w:r w:rsidRPr="002D2CFE">
        <w:rPr>
          <w:rFonts w:asciiTheme="majorHAnsi" w:hAnsiTheme="majorHAnsi" w:cstheme="majorHAnsi"/>
          <w:sz w:val="14"/>
        </w:rPr>
        <w:t xml:space="preserve"> </w:t>
      </w:r>
      <w:r w:rsidRPr="002D2CFE">
        <w:rPr>
          <w:rStyle w:val="StyleUnderline"/>
          <w:rFonts w:asciiTheme="majorHAnsi" w:hAnsiTheme="majorHAnsi" w:cstheme="majorHAnsi"/>
        </w:rPr>
        <w:t>remain aloft for</w:t>
      </w:r>
      <w:r w:rsidRPr="002D2CFE">
        <w:rPr>
          <w:rFonts w:asciiTheme="majorHAnsi" w:hAnsiTheme="majorHAnsi" w:cstheme="majorHAnsi"/>
          <w:sz w:val="14"/>
        </w:rPr>
        <w:t xml:space="preserve"> years or </w:t>
      </w:r>
      <w:r w:rsidRPr="002D2CFE">
        <w:rPr>
          <w:rStyle w:val="StyleUnderline"/>
          <w:rFonts w:asciiTheme="majorHAnsi" w:hAnsiTheme="majorHAnsi" w:cstheme="majorHAnsi"/>
        </w:rPr>
        <w:t>decades</w:t>
      </w:r>
      <w:r w:rsidRPr="002D2CFE">
        <w:rPr>
          <w:rFonts w:asciiTheme="majorHAnsi" w:hAnsiTheme="majorHAnsi" w:cstheme="majorHAnsi"/>
          <w:sz w:val="14"/>
        </w:rPr>
        <w:t xml:space="preserve">. </w:t>
      </w:r>
      <w:r w:rsidRPr="002D2CFE">
        <w:rPr>
          <w:rStyle w:val="StyleUnderline"/>
          <w:rFonts w:asciiTheme="majorHAnsi" w:hAnsiTheme="majorHAnsi" w:cstheme="majorHAnsi"/>
        </w:rPr>
        <w:t xml:space="preserve">Large asteroid collisions </w:t>
      </w:r>
      <w:r w:rsidRPr="00A743C5">
        <w:rPr>
          <w:rStyle w:val="StyleUnderline"/>
          <w:rFonts w:asciiTheme="majorHAnsi" w:hAnsiTheme="majorHAnsi" w:cstheme="majorHAnsi"/>
          <w:highlight w:val="cyan"/>
        </w:rPr>
        <w:t>create</w:t>
      </w:r>
      <w:r w:rsidRPr="002D2CFE">
        <w:rPr>
          <w:rFonts w:asciiTheme="majorHAnsi" w:hAnsiTheme="majorHAnsi" w:cstheme="majorHAnsi"/>
          <w:sz w:val="14"/>
        </w:rPr>
        <w:t xml:space="preserve"> large quantities of </w:t>
      </w:r>
      <w:r w:rsidRPr="00A743C5">
        <w:rPr>
          <w:rStyle w:val="StyleUnderline"/>
          <w:rFonts w:asciiTheme="majorHAnsi" w:hAnsiTheme="majorHAnsi" w:cstheme="majorHAnsi"/>
          <w:highlight w:val="cyan"/>
        </w:rPr>
        <w:t>dust and</w:t>
      </w:r>
      <w:r w:rsidRPr="002D2CFE">
        <w:rPr>
          <w:rStyle w:val="StyleUnderline"/>
          <w:rFonts w:asciiTheme="majorHAnsi" w:hAnsiTheme="majorHAnsi" w:cstheme="majorHAnsi"/>
        </w:rPr>
        <w:t xml:space="preserve"> </w:t>
      </w:r>
      <w:r w:rsidRPr="002D2CFE">
        <w:rPr>
          <w:rStyle w:val="Emphasis"/>
          <w:rFonts w:asciiTheme="majorHAnsi" w:hAnsiTheme="majorHAnsi" w:cstheme="majorHAnsi"/>
        </w:rPr>
        <w:t xml:space="preserve">large </w:t>
      </w:r>
      <w:r w:rsidRPr="00A743C5">
        <w:rPr>
          <w:rStyle w:val="Emphasis"/>
          <w:rFonts w:asciiTheme="majorHAnsi" w:hAnsiTheme="majorHAnsi" w:cstheme="majorHAnsi"/>
          <w:highlight w:val="cyan"/>
        </w:rPr>
        <w:t>fireballs</w:t>
      </w:r>
      <w:r w:rsidRPr="002D2CFE">
        <w:rPr>
          <w:rFonts w:asciiTheme="majorHAnsi" w:hAnsiTheme="majorHAnsi" w:cstheme="majorHAnsi"/>
          <w:sz w:val="14"/>
        </w:rPr>
        <w:t xml:space="preserve">; </w:t>
      </w:r>
      <w:r w:rsidRPr="002D2CFE">
        <w:rPr>
          <w:rStyle w:val="StyleUnderline"/>
          <w:rFonts w:asciiTheme="majorHAnsi" w:hAnsiTheme="majorHAnsi" w:cstheme="majorHAnsi"/>
        </w:rPr>
        <w:t xml:space="preserve">the fire </w:t>
      </w:r>
      <w:r w:rsidRPr="00A743C5">
        <w:rPr>
          <w:rStyle w:val="StyleUnderline"/>
          <w:rFonts w:asciiTheme="majorHAnsi" w:hAnsiTheme="majorHAnsi" w:cstheme="majorHAnsi"/>
          <w:highlight w:val="cyan"/>
        </w:rPr>
        <w:t>heat</w:t>
      </w:r>
      <w:r w:rsidRPr="002D2CFE">
        <w:rPr>
          <w:rStyle w:val="StyleUnderline"/>
          <w:rFonts w:asciiTheme="majorHAnsi" w:hAnsiTheme="majorHAnsi" w:cstheme="majorHAnsi"/>
        </w:rPr>
        <w:t xml:space="preserve">s </w:t>
      </w:r>
      <w:r w:rsidRPr="00A743C5">
        <w:rPr>
          <w:rStyle w:val="StyleUnderline"/>
          <w:rFonts w:asciiTheme="majorHAnsi" w:hAnsiTheme="majorHAnsi" w:cstheme="majorHAnsi"/>
          <w:highlight w:val="cyan"/>
        </w:rPr>
        <w:t>the dust so that</w:t>
      </w:r>
      <w:r w:rsidRPr="002D2CFE">
        <w:rPr>
          <w:rStyle w:val="StyleUnderline"/>
          <w:rFonts w:asciiTheme="majorHAnsi" w:hAnsiTheme="majorHAnsi" w:cstheme="majorHAnsi"/>
        </w:rPr>
        <w:t xml:space="preserve"> some portion of </w:t>
      </w:r>
      <w:r w:rsidRPr="00A743C5">
        <w:rPr>
          <w:rStyle w:val="StyleUnderline"/>
          <w:rFonts w:asciiTheme="majorHAnsi" w:hAnsiTheme="majorHAnsi" w:cstheme="majorHAnsi"/>
          <w:highlight w:val="cyan"/>
        </w:rPr>
        <w:t>it rises into the stratosphere</w:t>
      </w:r>
      <w:r w:rsidRPr="002D2CFE">
        <w:rPr>
          <w:rFonts w:asciiTheme="majorHAnsi" w:hAnsiTheme="majorHAnsi" w:cstheme="majorHAnsi"/>
          <w:sz w:val="14"/>
        </w:rPr>
        <w:t xml:space="preserve">. </w:t>
      </w:r>
      <w:r w:rsidRPr="002D2CFE">
        <w:rPr>
          <w:rStyle w:val="StyleUnderline"/>
          <w:rFonts w:asciiTheme="majorHAnsi" w:hAnsiTheme="majorHAnsi" w:cstheme="majorHAnsi"/>
        </w:rPr>
        <w:t xml:space="preserve">The largest </w:t>
      </w:r>
      <w:r w:rsidRPr="00A743C5">
        <w:rPr>
          <w:rStyle w:val="StyleUnderline"/>
          <w:rFonts w:asciiTheme="majorHAnsi" w:hAnsiTheme="majorHAnsi" w:cstheme="majorHAnsi"/>
          <w:highlight w:val="cyan"/>
        </w:rPr>
        <w:t>collisions</w:t>
      </w:r>
      <w:r w:rsidRPr="002D2CFE">
        <w:rPr>
          <w:rFonts w:asciiTheme="majorHAnsi" w:hAnsiTheme="majorHAnsi" w:cstheme="majorHAnsi"/>
          <w:sz w:val="14"/>
        </w:rPr>
        <w:t xml:space="preserve">, such as the 10km Chicxulub impactor, can also </w:t>
      </w:r>
      <w:r w:rsidRPr="002D2CFE">
        <w:rPr>
          <w:rStyle w:val="StyleUnderline"/>
          <w:rFonts w:asciiTheme="majorHAnsi" w:hAnsiTheme="majorHAnsi" w:cstheme="majorHAnsi"/>
        </w:rPr>
        <w:t>eject debris</w:t>
      </w:r>
      <w:r w:rsidRPr="002D2CFE">
        <w:rPr>
          <w:rFonts w:asciiTheme="majorHAnsi" w:hAnsiTheme="majorHAnsi" w:cstheme="majorHAnsi"/>
          <w:sz w:val="14"/>
        </w:rPr>
        <w:t xml:space="preserve"> from the collision site </w:t>
      </w:r>
      <w:r w:rsidRPr="002D2CFE">
        <w:rPr>
          <w:rStyle w:val="StyleUnderline"/>
          <w:rFonts w:asciiTheme="majorHAnsi" w:hAnsiTheme="majorHAnsi" w:cstheme="majorHAnsi"/>
        </w:rPr>
        <w:t>into space</w:t>
      </w:r>
      <w:r w:rsidRPr="002D2CFE">
        <w:rPr>
          <w:rFonts w:asciiTheme="majorHAnsi" w:hAnsiTheme="majorHAnsi" w:cstheme="majorHAnsi"/>
          <w:sz w:val="14"/>
        </w:rPr>
        <w:t xml:space="preserve">; upon reentry into the atmosphere, the debris </w:t>
      </w:r>
      <w:r w:rsidRPr="002D2CFE">
        <w:rPr>
          <w:rStyle w:val="StyleUnderline"/>
          <w:rFonts w:asciiTheme="majorHAnsi" w:hAnsiTheme="majorHAnsi" w:cstheme="majorHAnsi"/>
        </w:rPr>
        <w:t xml:space="preserve">heats up enough to </w:t>
      </w:r>
      <w:r w:rsidRPr="00A743C5">
        <w:rPr>
          <w:rStyle w:val="StyleUnderline"/>
          <w:rFonts w:asciiTheme="majorHAnsi" w:hAnsiTheme="majorHAnsi" w:cstheme="majorHAnsi"/>
          <w:highlight w:val="cyan"/>
        </w:rPr>
        <w:t xml:space="preserve">spark </w:t>
      </w:r>
      <w:r w:rsidRPr="00A743C5">
        <w:rPr>
          <w:rStyle w:val="Emphasis"/>
          <w:rFonts w:asciiTheme="majorHAnsi" w:hAnsiTheme="majorHAnsi" w:cstheme="majorHAnsi"/>
          <w:highlight w:val="cyan"/>
        </w:rPr>
        <w:t>global fires</w:t>
      </w:r>
      <w:r w:rsidRPr="002D2CFE">
        <w:rPr>
          <w:rFonts w:asciiTheme="majorHAnsi" w:hAnsiTheme="majorHAnsi" w:cstheme="majorHAnsi"/>
          <w:sz w:val="14"/>
        </w:rPr>
        <w:t xml:space="preserve"> (Toon, </w:t>
      </w:r>
      <w:proofErr w:type="spellStart"/>
      <w:r w:rsidRPr="002D2CFE">
        <w:rPr>
          <w:rFonts w:asciiTheme="majorHAnsi" w:hAnsiTheme="majorHAnsi" w:cstheme="majorHAnsi"/>
          <w:sz w:val="14"/>
        </w:rPr>
        <w:t>Zahnle</w:t>
      </w:r>
      <w:proofErr w:type="spellEnd"/>
      <w:r w:rsidRPr="002D2CFE">
        <w:rPr>
          <w:rFonts w:asciiTheme="majorHAnsi" w:hAnsiTheme="majorHAnsi" w:cstheme="majorHAnsi"/>
          <w:sz w:val="14"/>
        </w:rPr>
        <w:t xml:space="preserve">, Morrison, Turco, &amp; Covey, 1997). The fires </w:t>
      </w:r>
      <w:r w:rsidRPr="002D2CFE">
        <w:rPr>
          <w:rStyle w:val="StyleUnderline"/>
          <w:rFonts w:asciiTheme="majorHAnsi" w:hAnsiTheme="majorHAnsi" w:cstheme="majorHAnsi"/>
        </w:rPr>
        <w:t xml:space="preserve">are a </w:t>
      </w:r>
      <w:r w:rsidRPr="002D2CFE">
        <w:rPr>
          <w:rStyle w:val="Emphasis"/>
          <w:rFonts w:asciiTheme="majorHAnsi" w:hAnsiTheme="majorHAnsi" w:cstheme="majorHAnsi"/>
        </w:rPr>
        <w:t xml:space="preserve">major impact </w:t>
      </w:r>
      <w:proofErr w:type="gramStart"/>
      <w:r w:rsidRPr="002D2CFE">
        <w:rPr>
          <w:rStyle w:val="Emphasis"/>
          <w:rFonts w:asciiTheme="majorHAnsi" w:hAnsiTheme="majorHAnsi" w:cstheme="majorHAnsi"/>
        </w:rPr>
        <w:t>in their own right</w:t>
      </w:r>
      <w:r w:rsidRPr="002D2CFE">
        <w:rPr>
          <w:rStyle w:val="StyleUnderline"/>
          <w:rFonts w:asciiTheme="majorHAnsi" w:hAnsiTheme="majorHAnsi" w:cstheme="majorHAnsi"/>
        </w:rPr>
        <w:t xml:space="preserve"> and</w:t>
      </w:r>
      <w:proofErr w:type="gramEnd"/>
      <w:r w:rsidRPr="002D2CFE">
        <w:rPr>
          <w:rStyle w:val="StyleUnderline"/>
          <w:rFonts w:asciiTheme="majorHAnsi" w:hAnsiTheme="majorHAnsi" w:cstheme="majorHAnsi"/>
        </w:rPr>
        <w:t xml:space="preserve"> can send additional smoke into the stratosphere</w:t>
      </w:r>
      <w:r w:rsidRPr="002D2CFE">
        <w:rPr>
          <w:rFonts w:asciiTheme="majorHAnsi" w:hAnsiTheme="majorHAnsi" w:cstheme="majorHAnsi"/>
          <w:sz w:val="14"/>
        </w:rPr>
        <w:t>. For nuclear explosions, there is also a fireball and smoke, in this case from the burning of cities or other military targets.</w:t>
      </w:r>
      <w:r w:rsidRPr="002D2CFE">
        <w:rPr>
          <w:rFonts w:asciiTheme="majorHAnsi" w:hAnsiTheme="majorHAnsi" w:cstheme="majorHAnsi"/>
          <w:sz w:val="14"/>
        </w:rPr>
        <w:t xml:space="preserve"> </w:t>
      </w:r>
      <w:r w:rsidRPr="002D2CFE">
        <w:rPr>
          <w:rFonts w:asciiTheme="majorHAnsi" w:hAnsiTheme="majorHAnsi" w:cstheme="majorHAnsi"/>
          <w:sz w:val="14"/>
        </w:rPr>
        <w:t xml:space="preserve">While in the stratosphere, </w:t>
      </w:r>
      <w:r w:rsidRPr="002D2CFE">
        <w:rPr>
          <w:rStyle w:val="StyleUnderline"/>
          <w:rFonts w:asciiTheme="majorHAnsi" w:hAnsiTheme="majorHAnsi" w:cstheme="majorHAnsi"/>
        </w:rPr>
        <w:t xml:space="preserve">the </w:t>
      </w:r>
      <w:r w:rsidRPr="00A743C5">
        <w:rPr>
          <w:rStyle w:val="StyleUnderline"/>
          <w:rFonts w:asciiTheme="majorHAnsi" w:hAnsiTheme="majorHAnsi" w:cstheme="majorHAnsi"/>
          <w:highlight w:val="cyan"/>
        </w:rPr>
        <w:t>particulate matter</w:t>
      </w:r>
      <w:r w:rsidRPr="002D2CFE">
        <w:rPr>
          <w:rStyle w:val="StyleUnderline"/>
          <w:rFonts w:asciiTheme="majorHAnsi" w:hAnsiTheme="majorHAnsi" w:cstheme="majorHAnsi"/>
        </w:rPr>
        <w:t xml:space="preserve"> blocks sunlight and </w:t>
      </w:r>
      <w:r w:rsidRPr="00A743C5">
        <w:rPr>
          <w:rStyle w:val="StyleUnderline"/>
          <w:rFonts w:asciiTheme="majorHAnsi" w:hAnsiTheme="majorHAnsi" w:cstheme="majorHAnsi"/>
          <w:highlight w:val="cyan"/>
        </w:rPr>
        <w:t>destroys ozone</w:t>
      </w:r>
      <w:r w:rsidRPr="002D2CFE">
        <w:rPr>
          <w:rFonts w:asciiTheme="majorHAnsi" w:hAnsiTheme="majorHAnsi" w:cstheme="majorHAnsi"/>
          <w:sz w:val="14"/>
        </w:rPr>
        <w:t xml:space="preserve"> (Toon et al., 2007). </w:t>
      </w:r>
      <w:r w:rsidRPr="002D2CFE">
        <w:rPr>
          <w:rStyle w:val="StyleUnderline"/>
          <w:rFonts w:asciiTheme="majorHAnsi" w:hAnsiTheme="majorHAnsi" w:cstheme="majorHAnsi"/>
        </w:rPr>
        <w:t>The ozone loss increases the amount of ultraviolet radiation</w:t>
      </w:r>
      <w:r w:rsidRPr="002D2CFE">
        <w:rPr>
          <w:rFonts w:asciiTheme="majorHAnsi" w:hAnsiTheme="majorHAnsi" w:cstheme="majorHAnsi"/>
          <w:sz w:val="14"/>
        </w:rPr>
        <w:t xml:space="preserve"> reaching the surface, </w:t>
      </w:r>
      <w:r w:rsidRPr="00A743C5">
        <w:rPr>
          <w:rStyle w:val="StyleUnderline"/>
          <w:rFonts w:asciiTheme="majorHAnsi" w:hAnsiTheme="majorHAnsi" w:cstheme="majorHAnsi"/>
          <w:highlight w:val="cyan"/>
        </w:rPr>
        <w:t>causing skin cancer</w:t>
      </w:r>
      <w:r w:rsidRPr="002D2CFE">
        <w:rPr>
          <w:rStyle w:val="StyleUnderline"/>
          <w:rFonts w:asciiTheme="majorHAnsi" w:hAnsiTheme="majorHAnsi" w:cstheme="majorHAnsi"/>
        </w:rPr>
        <w:t xml:space="preserve"> and other harms</w:t>
      </w:r>
      <w:r w:rsidRPr="002D2CFE">
        <w:rPr>
          <w:rFonts w:asciiTheme="majorHAnsi" w:hAnsiTheme="majorHAnsi" w:cstheme="majorHAnsi"/>
          <w:sz w:val="14"/>
        </w:rPr>
        <w:t xml:space="preserve"> (Mills, Toon, Turco, </w:t>
      </w:r>
      <w:proofErr w:type="spellStart"/>
      <w:r w:rsidRPr="002D2CFE">
        <w:rPr>
          <w:rFonts w:asciiTheme="majorHAnsi" w:hAnsiTheme="majorHAnsi" w:cstheme="majorHAnsi"/>
          <w:sz w:val="14"/>
        </w:rPr>
        <w:t>Kinnison</w:t>
      </w:r>
      <w:proofErr w:type="spellEnd"/>
      <w:r w:rsidRPr="002D2CFE">
        <w:rPr>
          <w:rFonts w:asciiTheme="majorHAnsi" w:hAnsiTheme="majorHAnsi" w:cstheme="majorHAnsi"/>
          <w:sz w:val="14"/>
        </w:rPr>
        <w:t>, &amp; Garcia, 2008). T</w:t>
      </w:r>
      <w:r w:rsidRPr="002D2CFE">
        <w:rPr>
          <w:rStyle w:val="StyleUnderline"/>
          <w:rFonts w:asciiTheme="majorHAnsi" w:hAnsiTheme="majorHAnsi" w:cstheme="majorHAnsi"/>
        </w:rPr>
        <w:t xml:space="preserve">he blocked sunlight causes abrupt cooling of Earth’s surface </w:t>
      </w:r>
      <w:r w:rsidRPr="00A743C5">
        <w:rPr>
          <w:rStyle w:val="StyleUnderline"/>
          <w:rFonts w:asciiTheme="majorHAnsi" w:hAnsiTheme="majorHAnsi" w:cstheme="majorHAnsi"/>
          <w:highlight w:val="cyan"/>
        </w:rPr>
        <w:t>and</w:t>
      </w:r>
      <w:r w:rsidRPr="002D2CFE">
        <w:rPr>
          <w:rStyle w:val="StyleUnderline"/>
          <w:rFonts w:asciiTheme="majorHAnsi" w:hAnsiTheme="majorHAnsi" w:cstheme="majorHAnsi"/>
        </w:rPr>
        <w:t xml:space="preserve"> in turn </w:t>
      </w:r>
      <w:r w:rsidRPr="00A743C5">
        <w:rPr>
          <w:rStyle w:val="StyleUnderline"/>
          <w:rFonts w:asciiTheme="majorHAnsi" w:hAnsiTheme="majorHAnsi" w:cstheme="majorHAnsi"/>
          <w:highlight w:val="cyan"/>
        </w:rPr>
        <w:t>reduced precipitation</w:t>
      </w:r>
      <w:r w:rsidRPr="002D2CFE">
        <w:rPr>
          <w:rFonts w:asciiTheme="majorHAnsi" w:hAnsiTheme="majorHAnsi" w:cstheme="majorHAnsi"/>
          <w:sz w:val="14"/>
        </w:rPr>
        <w:t xml:space="preserve"> due to a weakened hydrological cycle. The </w:t>
      </w:r>
      <w:r w:rsidRPr="002D2CFE">
        <w:rPr>
          <w:rStyle w:val="StyleUnderline"/>
          <w:rFonts w:asciiTheme="majorHAnsi" w:hAnsiTheme="majorHAnsi" w:cstheme="majorHAnsi"/>
        </w:rPr>
        <w:t>cool, dry, and dark conditions reduce plant growth</w:t>
      </w:r>
      <w:r w:rsidRPr="002D2CFE">
        <w:rPr>
          <w:rFonts w:asciiTheme="majorHAnsi" w:hAnsiTheme="majorHAnsi" w:cstheme="majorHAnsi"/>
          <w:sz w:val="14"/>
        </w:rPr>
        <w:t xml:space="preserve">. Recent studies use modern climate and crop models to examine the effects for </w:t>
      </w:r>
      <w:r w:rsidRPr="002D2CFE">
        <w:rPr>
          <w:rStyle w:val="StyleUnderline"/>
          <w:rFonts w:asciiTheme="majorHAnsi" w:hAnsiTheme="majorHAnsi" w:cstheme="majorHAnsi"/>
        </w:rPr>
        <w:t xml:space="preserve">a hypothetical </w:t>
      </w:r>
      <w:proofErr w:type="spellStart"/>
      <w:r w:rsidRPr="002D2CFE">
        <w:rPr>
          <w:rStyle w:val="StyleUnderline"/>
          <w:rFonts w:asciiTheme="majorHAnsi" w:hAnsiTheme="majorHAnsi" w:cstheme="majorHAnsi"/>
        </w:rPr>
        <w:t>IndiaPakistan</w:t>
      </w:r>
      <w:proofErr w:type="spellEnd"/>
      <w:r w:rsidRPr="002D2CFE">
        <w:rPr>
          <w:rStyle w:val="StyleUnderline"/>
          <w:rFonts w:asciiTheme="majorHAnsi" w:hAnsiTheme="majorHAnsi" w:cstheme="majorHAnsi"/>
        </w:rPr>
        <w:t xml:space="preserve"> nuclear war scenario with 100 weapons</w:t>
      </w:r>
      <w:r w:rsidRPr="002D2CFE">
        <w:rPr>
          <w:rFonts w:asciiTheme="majorHAnsi" w:hAnsiTheme="majorHAnsi" w:cstheme="majorHAnsi"/>
          <w:sz w:val="14"/>
        </w:rPr>
        <w:t xml:space="preserve"> (50 per side) each of 15KT yield. The studies </w:t>
      </w:r>
      <w:r w:rsidRPr="002D2CFE">
        <w:rPr>
          <w:rStyle w:val="StyleUnderline"/>
          <w:rFonts w:asciiTheme="majorHAnsi" w:hAnsiTheme="majorHAnsi" w:cstheme="majorHAnsi"/>
        </w:rPr>
        <w:t>find agriculture declines</w:t>
      </w:r>
      <w:r w:rsidRPr="002D2CFE">
        <w:rPr>
          <w:rFonts w:asciiTheme="majorHAnsi" w:hAnsiTheme="majorHAnsi" w:cstheme="majorHAnsi"/>
          <w:sz w:val="14"/>
        </w:rPr>
        <w:t xml:space="preserve"> in the range of </w:t>
      </w:r>
      <w:r w:rsidRPr="002D2CFE">
        <w:rPr>
          <w:rStyle w:val="StyleUnderline"/>
          <w:rFonts w:asciiTheme="majorHAnsi" w:hAnsiTheme="majorHAnsi" w:cstheme="majorHAnsi"/>
        </w:rPr>
        <w:t>approximately</w:t>
      </w:r>
      <w:r w:rsidRPr="002D2CFE">
        <w:rPr>
          <w:rFonts w:asciiTheme="majorHAnsi" w:hAnsiTheme="majorHAnsi" w:cstheme="majorHAnsi"/>
          <w:sz w:val="14"/>
        </w:rPr>
        <w:t xml:space="preserve"> 2% to </w:t>
      </w:r>
      <w:r w:rsidRPr="002D2CFE">
        <w:rPr>
          <w:rStyle w:val="StyleUnderline"/>
          <w:rFonts w:asciiTheme="majorHAnsi" w:hAnsiTheme="majorHAnsi" w:cstheme="majorHAnsi"/>
        </w:rPr>
        <w:t>50%</w:t>
      </w:r>
      <w:r w:rsidRPr="002D2CFE">
        <w:rPr>
          <w:rFonts w:asciiTheme="majorHAnsi" w:hAnsiTheme="majorHAnsi" w:cstheme="majorHAnsi"/>
          <w:sz w:val="14"/>
        </w:rPr>
        <w:t xml:space="preserve"> depending on the crop and location.11 Another study compares the crop data to existing poverty and malnourishment and estimates that the </w:t>
      </w:r>
      <w:r w:rsidRPr="00A743C5">
        <w:rPr>
          <w:rStyle w:val="StyleUnderline"/>
          <w:rFonts w:asciiTheme="majorHAnsi" w:hAnsiTheme="majorHAnsi" w:cstheme="majorHAnsi"/>
          <w:highlight w:val="cyan"/>
        </w:rPr>
        <w:t>crop declines</w:t>
      </w:r>
      <w:r w:rsidRPr="002D2CFE">
        <w:rPr>
          <w:rStyle w:val="StyleUnderline"/>
          <w:rFonts w:asciiTheme="majorHAnsi" w:hAnsiTheme="majorHAnsi" w:cstheme="majorHAnsi"/>
        </w:rPr>
        <w:t xml:space="preserve"> could </w:t>
      </w:r>
      <w:r w:rsidRPr="00A743C5">
        <w:rPr>
          <w:rStyle w:val="StyleUnderline"/>
          <w:rFonts w:asciiTheme="majorHAnsi" w:hAnsiTheme="majorHAnsi" w:cstheme="majorHAnsi"/>
          <w:highlight w:val="cyan"/>
        </w:rPr>
        <w:t xml:space="preserve">threaten </w:t>
      </w:r>
      <w:r w:rsidRPr="00A743C5">
        <w:rPr>
          <w:rStyle w:val="Emphasis"/>
          <w:rFonts w:asciiTheme="majorHAnsi" w:hAnsiTheme="majorHAnsi" w:cstheme="majorHAnsi"/>
          <w:highlight w:val="cyan"/>
        </w:rPr>
        <w:t>starvation for two billion</w:t>
      </w:r>
      <w:r w:rsidRPr="002D2CFE">
        <w:rPr>
          <w:rStyle w:val="Emphasis"/>
          <w:rFonts w:asciiTheme="majorHAnsi" w:hAnsiTheme="majorHAnsi" w:cstheme="majorHAnsi"/>
        </w:rPr>
        <w:t xml:space="preserve"> people</w:t>
      </w:r>
      <w:r w:rsidRPr="002D2CFE">
        <w:rPr>
          <w:rFonts w:asciiTheme="majorHAnsi" w:hAnsiTheme="majorHAnsi" w:cstheme="majorHAnsi"/>
          <w:sz w:val="14"/>
        </w:rPr>
        <w:t xml:space="preserve"> (Helfand, 2013). However, the </w:t>
      </w:r>
      <w:proofErr w:type="gramStart"/>
      <w:r w:rsidRPr="002D2CFE">
        <w:rPr>
          <w:rFonts w:asciiTheme="majorHAnsi" w:hAnsiTheme="majorHAnsi" w:cstheme="majorHAnsi"/>
          <w:sz w:val="14"/>
        </w:rPr>
        <w:t>aforementioned studies</w:t>
      </w:r>
      <w:proofErr w:type="gramEnd"/>
      <w:r w:rsidRPr="002D2CFE">
        <w:rPr>
          <w:rFonts w:asciiTheme="majorHAnsi" w:hAnsiTheme="majorHAnsi" w:cstheme="majorHAnsi"/>
          <w:sz w:val="14"/>
        </w:rPr>
        <w:t xml:space="preserve"> do not account for new nuclear explosion fire simulations that find approximately five times less particulate matter reaching the stratosphere, and correspondingly weaker global environmental effects (Reisner et al., 2018). Note also that </w:t>
      </w:r>
      <w:r w:rsidRPr="002D2CFE">
        <w:rPr>
          <w:rStyle w:val="StyleUnderline"/>
          <w:rFonts w:asciiTheme="majorHAnsi" w:hAnsiTheme="majorHAnsi" w:cstheme="majorHAnsi"/>
        </w:rPr>
        <w:t xml:space="preserve">the </w:t>
      </w:r>
      <w:proofErr w:type="gramStart"/>
      <w:r w:rsidRPr="002D2CFE">
        <w:rPr>
          <w:rStyle w:val="StyleUnderline"/>
          <w:rFonts w:asciiTheme="majorHAnsi" w:hAnsiTheme="majorHAnsi" w:cstheme="majorHAnsi"/>
        </w:rPr>
        <w:t>100 weapon</w:t>
      </w:r>
      <w:proofErr w:type="gramEnd"/>
      <w:r w:rsidRPr="002D2CFE">
        <w:rPr>
          <w:rStyle w:val="StyleUnderline"/>
          <w:rFonts w:asciiTheme="majorHAnsi" w:hAnsiTheme="majorHAnsi" w:cstheme="majorHAnsi"/>
        </w:rPr>
        <w:t xml:space="preserve"> scenario</w:t>
      </w:r>
      <w:r w:rsidRPr="002D2CFE">
        <w:rPr>
          <w:rFonts w:asciiTheme="majorHAnsi" w:hAnsiTheme="majorHAnsi" w:cstheme="majorHAnsi"/>
          <w:sz w:val="14"/>
        </w:rPr>
        <w:t xml:space="preserve"> used in these studies </w:t>
      </w:r>
      <w:r w:rsidRPr="002D2CFE">
        <w:rPr>
          <w:rStyle w:val="Emphasis"/>
          <w:rFonts w:asciiTheme="majorHAnsi" w:hAnsiTheme="majorHAnsi" w:cstheme="majorHAnsi"/>
        </w:rPr>
        <w:t>is not the largest potential scenario</w:t>
      </w:r>
      <w:r w:rsidRPr="002D2CFE">
        <w:rPr>
          <w:rFonts w:asciiTheme="majorHAnsi" w:hAnsiTheme="majorHAnsi" w:cstheme="majorHAnsi"/>
          <w:sz w:val="14"/>
        </w:rPr>
        <w:t xml:space="preserve">. Larger nuclear wars and large asteroid collisions could cause greater harm. </w:t>
      </w:r>
      <w:r w:rsidRPr="002D2CFE">
        <w:rPr>
          <w:rStyle w:val="StyleUnderline"/>
          <w:rFonts w:asciiTheme="majorHAnsi" w:hAnsiTheme="majorHAnsi" w:cstheme="majorHAnsi"/>
        </w:rPr>
        <w:t xml:space="preserve">The largest asteroid collisions could even reduce </w:t>
      </w:r>
      <w:r w:rsidRPr="002D2CFE">
        <w:rPr>
          <w:rStyle w:val="Emphasis"/>
          <w:rFonts w:asciiTheme="majorHAnsi" w:hAnsiTheme="majorHAnsi" w:cstheme="majorHAnsi"/>
        </w:rPr>
        <w:t>sunlight below the minimum needed for vision</w:t>
      </w:r>
      <w:r w:rsidRPr="002D2CFE">
        <w:rPr>
          <w:rFonts w:asciiTheme="majorHAnsi" w:hAnsiTheme="majorHAnsi" w:cstheme="majorHAnsi"/>
          <w:sz w:val="14"/>
        </w:rPr>
        <w:t xml:space="preserve"> (Toon et al., 1997). Asteroid risk analyses have proposed that </w:t>
      </w:r>
      <w:r w:rsidRPr="002D2CFE">
        <w:rPr>
          <w:rStyle w:val="StyleUnderline"/>
          <w:rFonts w:asciiTheme="majorHAnsi" w:hAnsiTheme="majorHAnsi" w:cstheme="majorHAnsi"/>
        </w:rPr>
        <w:t xml:space="preserve">the </w:t>
      </w:r>
      <w:r w:rsidRPr="00A743C5">
        <w:rPr>
          <w:rStyle w:val="StyleUnderline"/>
          <w:rFonts w:asciiTheme="majorHAnsi" w:hAnsiTheme="majorHAnsi" w:cstheme="majorHAnsi"/>
          <w:highlight w:val="cyan"/>
        </w:rPr>
        <w:t>global</w:t>
      </w:r>
      <w:r w:rsidRPr="002D2CFE">
        <w:rPr>
          <w:rStyle w:val="StyleUnderline"/>
          <w:rFonts w:asciiTheme="majorHAnsi" w:hAnsiTheme="majorHAnsi" w:cstheme="majorHAnsi"/>
        </w:rPr>
        <w:t xml:space="preserve"> environmental </w:t>
      </w:r>
      <w:r w:rsidRPr="00A743C5">
        <w:rPr>
          <w:rStyle w:val="StyleUnderline"/>
          <w:rFonts w:asciiTheme="majorHAnsi" w:hAnsiTheme="majorHAnsi" w:cstheme="majorHAnsi"/>
          <w:highlight w:val="cyan"/>
        </w:rPr>
        <w:t>disruption</w:t>
      </w:r>
      <w:r w:rsidRPr="002D2CFE">
        <w:rPr>
          <w:rStyle w:val="StyleUnderline"/>
          <w:rFonts w:asciiTheme="majorHAnsi" w:hAnsiTheme="majorHAnsi" w:cstheme="majorHAnsi"/>
        </w:rPr>
        <w:t xml:space="preserve"> from </w:t>
      </w:r>
      <w:r w:rsidRPr="002D2CFE">
        <w:rPr>
          <w:rStyle w:val="Emphasis"/>
          <w:rFonts w:asciiTheme="majorHAnsi" w:hAnsiTheme="majorHAnsi" w:cstheme="majorHAnsi"/>
        </w:rPr>
        <w:t xml:space="preserve">large collisions </w:t>
      </w:r>
      <w:r w:rsidRPr="00A743C5">
        <w:rPr>
          <w:rStyle w:val="Emphasis"/>
          <w:rFonts w:asciiTheme="majorHAnsi" w:hAnsiTheme="majorHAnsi" w:cstheme="majorHAnsi"/>
          <w:highlight w:val="cyan"/>
        </w:rPr>
        <w:t>could cause one billion deaths</w:t>
      </w:r>
      <w:r w:rsidRPr="002D2CFE">
        <w:rPr>
          <w:rFonts w:asciiTheme="majorHAnsi" w:hAnsiTheme="majorHAnsi" w:cstheme="majorHAnsi"/>
          <w:sz w:val="14"/>
        </w:rPr>
        <w:t xml:space="preserve"> (NRC, 2010) </w:t>
      </w:r>
      <w:r w:rsidRPr="002D2CFE">
        <w:rPr>
          <w:rStyle w:val="Emphasis"/>
          <w:rFonts w:asciiTheme="majorHAnsi" w:hAnsiTheme="majorHAnsi" w:cstheme="majorHAnsi"/>
        </w:rPr>
        <w:t>or</w:t>
      </w:r>
      <w:r w:rsidRPr="002D2CFE">
        <w:rPr>
          <w:rFonts w:asciiTheme="majorHAnsi" w:hAnsiTheme="majorHAnsi" w:cstheme="majorHAnsi"/>
          <w:sz w:val="14"/>
        </w:rPr>
        <w:t xml:space="preserve"> the death of </w:t>
      </w:r>
      <w:r w:rsidRPr="002D2CFE">
        <w:rPr>
          <w:rStyle w:val="Emphasis"/>
          <w:rFonts w:asciiTheme="majorHAnsi" w:hAnsiTheme="majorHAnsi" w:cstheme="majorHAnsi"/>
        </w:rPr>
        <w:t>25% of all humans</w:t>
      </w:r>
      <w:r w:rsidRPr="002D2CFE">
        <w:rPr>
          <w:rFonts w:asciiTheme="majorHAnsi" w:hAnsiTheme="majorHAnsi" w:cstheme="majorHAnsi"/>
          <w:sz w:val="14"/>
        </w:rPr>
        <w:t xml:space="preserve"> (Chapman, 2004; Chapman &amp; Morrison, 1994; Morrison, 1992), though these figures have not been rigorously justified (Baum, 2018a).</w:t>
      </w:r>
      <w:r w:rsidRPr="002D2CFE">
        <w:rPr>
          <w:rFonts w:asciiTheme="majorHAnsi" w:hAnsiTheme="majorHAnsi" w:cstheme="majorHAnsi"/>
          <w:sz w:val="14"/>
        </w:rPr>
        <w:t xml:space="preserve"> </w:t>
      </w:r>
      <w:r w:rsidRPr="002D2CFE">
        <w:rPr>
          <w:rFonts w:asciiTheme="majorHAnsi" w:hAnsiTheme="majorHAnsi" w:cstheme="majorHAnsi"/>
          <w:sz w:val="14"/>
        </w:rPr>
        <w:t xml:space="preserve">The harms from asteroid collisions and nuclear wars can also include important secondary effects. The </w:t>
      </w:r>
      <w:r w:rsidRPr="00A743C5">
        <w:rPr>
          <w:rStyle w:val="Emphasis"/>
          <w:rFonts w:asciiTheme="majorHAnsi" w:hAnsiTheme="majorHAnsi" w:cstheme="majorHAnsi"/>
          <w:highlight w:val="cyan"/>
        </w:rPr>
        <w:t>food shortages</w:t>
      </w:r>
      <w:r w:rsidRPr="002D2CFE">
        <w:rPr>
          <w:rStyle w:val="StyleUnderline"/>
          <w:rFonts w:asciiTheme="majorHAnsi" w:hAnsiTheme="majorHAnsi" w:cstheme="majorHAnsi"/>
        </w:rPr>
        <w:t xml:space="preserve"> from severe global environmental disruption </w:t>
      </w:r>
      <w:r w:rsidRPr="00A743C5">
        <w:rPr>
          <w:rStyle w:val="StyleUnderline"/>
          <w:rFonts w:asciiTheme="majorHAnsi" w:hAnsiTheme="majorHAnsi" w:cstheme="majorHAnsi"/>
          <w:highlight w:val="cyan"/>
        </w:rPr>
        <w:t xml:space="preserve">could </w:t>
      </w:r>
      <w:r w:rsidRPr="00A743C5">
        <w:rPr>
          <w:rStyle w:val="Emphasis"/>
          <w:rFonts w:asciiTheme="majorHAnsi" w:hAnsiTheme="majorHAnsi" w:cstheme="majorHAnsi"/>
          <w:highlight w:val="cyan"/>
        </w:rPr>
        <w:t>lead to</w:t>
      </w:r>
      <w:r w:rsidRPr="002D2CFE">
        <w:rPr>
          <w:rStyle w:val="Emphasis"/>
          <w:rFonts w:asciiTheme="majorHAnsi" w:hAnsiTheme="majorHAnsi" w:cstheme="majorHAnsi"/>
        </w:rPr>
        <w:t xml:space="preserve"> infectious </w:t>
      </w:r>
      <w:r w:rsidRPr="00A743C5">
        <w:rPr>
          <w:rStyle w:val="Emphasis"/>
          <w:rFonts w:asciiTheme="majorHAnsi" w:hAnsiTheme="majorHAnsi" w:cstheme="majorHAnsi"/>
          <w:highlight w:val="cyan"/>
        </w:rPr>
        <w:t>disease</w:t>
      </w:r>
      <w:r w:rsidRPr="002D2CFE">
        <w:rPr>
          <w:rStyle w:val="Emphasis"/>
          <w:rFonts w:asciiTheme="majorHAnsi" w:hAnsiTheme="majorHAnsi" w:cstheme="majorHAnsi"/>
        </w:rPr>
        <w:t xml:space="preserve"> outbreaks</w:t>
      </w:r>
      <w:r w:rsidRPr="002D2CFE">
        <w:rPr>
          <w:rStyle w:val="StyleUnderline"/>
          <w:rFonts w:asciiTheme="majorHAnsi" w:hAnsiTheme="majorHAnsi" w:cstheme="majorHAnsi"/>
        </w:rPr>
        <w:t xml:space="preserve"> as public health conditions deteriorate</w:t>
      </w:r>
      <w:r w:rsidRPr="002D2CFE">
        <w:rPr>
          <w:rFonts w:asciiTheme="majorHAnsi" w:hAnsiTheme="majorHAnsi" w:cstheme="majorHAnsi"/>
          <w:sz w:val="14"/>
        </w:rPr>
        <w:t xml:space="preserve"> (Helfand, 2013). Law and order could be lost in at least some locations as people struggle for survival (Maher &amp; Baum, 2013). </w:t>
      </w:r>
      <w:r w:rsidRPr="002D2CFE">
        <w:rPr>
          <w:rStyle w:val="StyleUnderline"/>
          <w:rFonts w:asciiTheme="majorHAnsi" w:hAnsiTheme="majorHAnsi" w:cstheme="majorHAnsi"/>
        </w:rPr>
        <w:t>Today’s complex global political-economic system already shows fragility to shocks</w:t>
      </w:r>
      <w:r w:rsidRPr="002D2CFE">
        <w:rPr>
          <w:rFonts w:asciiTheme="majorHAnsi" w:hAnsiTheme="majorHAnsi" w:cstheme="majorHAnsi"/>
          <w:sz w:val="14"/>
        </w:rPr>
        <w:t xml:space="preserve"> such as the 2007- 2008 financial crisis (Centeno, Nag, Patterson, Shaver, &amp; </w:t>
      </w:r>
      <w:proofErr w:type="spellStart"/>
      <w:r w:rsidRPr="002D2CFE">
        <w:rPr>
          <w:rFonts w:asciiTheme="majorHAnsi" w:hAnsiTheme="majorHAnsi" w:cstheme="majorHAnsi"/>
          <w:sz w:val="14"/>
        </w:rPr>
        <w:t>Windawi</w:t>
      </w:r>
      <w:proofErr w:type="spellEnd"/>
      <w:r w:rsidRPr="002D2CFE">
        <w:rPr>
          <w:rFonts w:asciiTheme="majorHAnsi" w:hAnsiTheme="majorHAnsi" w:cstheme="majorHAnsi"/>
          <w:sz w:val="14"/>
        </w:rPr>
        <w:t xml:space="preserve">, 2015); </w:t>
      </w:r>
      <w:r w:rsidRPr="002D2CFE">
        <w:rPr>
          <w:rStyle w:val="Emphasis"/>
          <w:rFonts w:asciiTheme="majorHAnsi" w:hAnsiTheme="majorHAnsi" w:cstheme="majorHAnsi"/>
        </w:rPr>
        <w:t>an asteroid collision</w:t>
      </w:r>
      <w:r w:rsidRPr="002D2CFE">
        <w:rPr>
          <w:rFonts w:asciiTheme="majorHAnsi" w:hAnsiTheme="majorHAnsi" w:cstheme="majorHAnsi"/>
          <w:sz w:val="14"/>
        </w:rPr>
        <w:t xml:space="preserve"> or nuclear war </w:t>
      </w:r>
      <w:r w:rsidRPr="002D2CFE">
        <w:rPr>
          <w:rStyle w:val="Emphasis"/>
          <w:rFonts w:asciiTheme="majorHAnsi" w:hAnsiTheme="majorHAnsi" w:cstheme="majorHAnsi"/>
        </w:rPr>
        <w:t>could be an extremely large shock</w:t>
      </w:r>
      <w:r w:rsidRPr="002D2CFE">
        <w:rPr>
          <w:rFonts w:asciiTheme="majorHAnsi" w:hAnsiTheme="majorHAnsi" w:cstheme="majorHAnsi"/>
          <w:sz w:val="14"/>
        </w:rPr>
        <w:t xml:space="preserve">. </w:t>
      </w:r>
      <w:r w:rsidRPr="002D2CFE">
        <w:rPr>
          <w:rStyle w:val="StyleUnderline"/>
          <w:rFonts w:asciiTheme="majorHAnsi" w:hAnsiTheme="majorHAnsi" w:cstheme="majorHAnsi"/>
        </w:rPr>
        <w:t>The systemic consequences of a nuclear war would be further worsened by the likely loss of major world cities</w:t>
      </w:r>
      <w:r w:rsidRPr="002D2CFE">
        <w:rPr>
          <w:rFonts w:asciiTheme="majorHAnsi" w:hAnsiTheme="majorHAnsi" w:cstheme="majorHAnsi"/>
          <w:sz w:val="14"/>
        </w:rPr>
        <w:t xml:space="preserve"> that serve as important hubs in the global economy. Even a single detonation in nuclear terrorism would have ripple effects across the global political-economic system (</w:t>
      </w:r>
      <w:proofErr w:type="gramStart"/>
      <w:r w:rsidRPr="002D2CFE">
        <w:rPr>
          <w:rFonts w:asciiTheme="majorHAnsi" w:hAnsiTheme="majorHAnsi" w:cstheme="majorHAnsi"/>
          <w:sz w:val="14"/>
        </w:rPr>
        <w:t>similar to</w:t>
      </w:r>
      <w:proofErr w:type="gramEnd"/>
      <w:r w:rsidRPr="002D2CFE">
        <w:rPr>
          <w:rFonts w:asciiTheme="majorHAnsi" w:hAnsiTheme="majorHAnsi" w:cstheme="majorHAnsi"/>
          <w:sz w:val="14"/>
        </w:rPr>
        <w:t>, but likely larger than, the response prompted by the terrorist attacks of 11 September 2001).</w:t>
      </w:r>
      <w:r w:rsidRPr="002D2CFE">
        <w:rPr>
          <w:rFonts w:asciiTheme="majorHAnsi" w:hAnsiTheme="majorHAnsi" w:cstheme="majorHAnsi"/>
          <w:sz w:val="14"/>
        </w:rPr>
        <w:t xml:space="preserve"> </w:t>
      </w:r>
      <w:r w:rsidRPr="00A743C5">
        <w:rPr>
          <w:rStyle w:val="Emphasis"/>
          <w:rFonts w:asciiTheme="majorHAnsi" w:hAnsiTheme="majorHAnsi" w:cstheme="majorHAnsi"/>
          <w:highlight w:val="cyan"/>
        </w:rPr>
        <w:t>It is possible for</w:t>
      </w:r>
      <w:r w:rsidRPr="002D2CFE">
        <w:rPr>
          <w:rStyle w:val="Emphasis"/>
          <w:rFonts w:asciiTheme="majorHAnsi" w:hAnsiTheme="majorHAnsi" w:cstheme="majorHAnsi"/>
        </w:rPr>
        <w:t xml:space="preserve"> asteroid </w:t>
      </w:r>
      <w:r w:rsidRPr="00A743C5">
        <w:rPr>
          <w:rStyle w:val="Emphasis"/>
          <w:rFonts w:asciiTheme="majorHAnsi" w:hAnsiTheme="majorHAnsi" w:cstheme="majorHAnsi"/>
          <w:highlight w:val="cyan"/>
        </w:rPr>
        <w:t>collisions to cause nuclear war</w:t>
      </w:r>
      <w:r w:rsidRPr="002D2CFE">
        <w:rPr>
          <w:rFonts w:asciiTheme="majorHAnsi" w:hAnsiTheme="majorHAnsi" w:cstheme="majorHAnsi"/>
          <w:sz w:val="14"/>
        </w:rPr>
        <w:t>. An asteroid explosion could be misinterpreted as a nuclear attack, prompting nuclear attack that is believed to be retaliation. For example, the 2013 Chelyabinsk event occurred near an important Russian military installation, prompting concerns about the event’s interpretation (Harris et al., 2015).</w:t>
      </w:r>
      <w:r w:rsidRPr="002D2CFE">
        <w:rPr>
          <w:rFonts w:asciiTheme="majorHAnsi" w:hAnsiTheme="majorHAnsi" w:cstheme="majorHAnsi"/>
          <w:sz w:val="14"/>
        </w:rPr>
        <w:t xml:space="preserve"> </w:t>
      </w:r>
      <w:r w:rsidRPr="002D2CFE">
        <w:rPr>
          <w:rFonts w:asciiTheme="majorHAnsi" w:hAnsiTheme="majorHAnsi" w:cstheme="majorHAnsi"/>
          <w:sz w:val="14"/>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r w:rsidRPr="002D2CFE">
        <w:rPr>
          <w:rFonts w:asciiTheme="majorHAnsi" w:hAnsiTheme="majorHAnsi" w:cstheme="majorHAnsi"/>
          <w:sz w:val="14"/>
        </w:rPr>
        <w:t xml:space="preserve"> </w:t>
      </w:r>
      <w:r w:rsidRPr="002D2CFE">
        <w:rPr>
          <w:rFonts w:asciiTheme="majorHAnsi" w:hAnsiTheme="majorHAnsi" w:cstheme="majorHAnsi"/>
          <w:sz w:val="14"/>
        </w:rPr>
        <w:t xml:space="preserve">Of particular importance are the consequences for future generations, which could vastly outnumber the present generation. If an asteroid collision or nuclear war would cause human extinction, then there would be no future generations. Alternatively, if survivors fail to recover a large population and advanced technological civilization, then future generations would be permanently diminished. The largest long-term factor is whether future generations would colonize space and benefit from its astronomically large </w:t>
      </w:r>
      <w:proofErr w:type="gramStart"/>
      <w:r w:rsidRPr="002D2CFE">
        <w:rPr>
          <w:rFonts w:asciiTheme="majorHAnsi" w:hAnsiTheme="majorHAnsi" w:cstheme="majorHAnsi"/>
          <w:sz w:val="14"/>
        </w:rPr>
        <w:t>amount</w:t>
      </w:r>
      <w:proofErr w:type="gramEnd"/>
      <w:r w:rsidRPr="002D2CFE">
        <w:rPr>
          <w:rFonts w:asciiTheme="majorHAnsi" w:hAnsiTheme="majorHAnsi" w:cstheme="majorHAnsi"/>
          <w:sz w:val="14"/>
        </w:rPr>
        <w:t xml:space="preserve"> of resources (</w:t>
      </w:r>
      <w:proofErr w:type="spellStart"/>
      <w:r w:rsidRPr="002D2CFE">
        <w:rPr>
          <w:rFonts w:asciiTheme="majorHAnsi" w:hAnsiTheme="majorHAnsi" w:cstheme="majorHAnsi"/>
          <w:sz w:val="14"/>
        </w:rPr>
        <w:t>Tonn</w:t>
      </w:r>
      <w:proofErr w:type="spellEnd"/>
      <w:r w:rsidRPr="002D2CFE">
        <w:rPr>
          <w:rFonts w:asciiTheme="majorHAnsi" w:hAnsiTheme="majorHAnsi" w:cstheme="majorHAnsi"/>
          <w:sz w:val="14"/>
        </w:rPr>
        <w:t>, 1999). However, it is not presently known which asteroid collisions or nuclear wars (if any) would cause the permanent collapse of human civilization and thus the loss of the large future benefits (Baum et al., 2019). Given the enormous stakes, prudent risk management would aim for very low probabilities of permanent collapse (</w:t>
      </w:r>
      <w:proofErr w:type="spellStart"/>
      <w:r w:rsidRPr="002D2CFE">
        <w:rPr>
          <w:rFonts w:asciiTheme="majorHAnsi" w:hAnsiTheme="majorHAnsi" w:cstheme="majorHAnsi"/>
          <w:sz w:val="14"/>
        </w:rPr>
        <w:t>Tonn</w:t>
      </w:r>
      <w:proofErr w:type="spellEnd"/>
      <w:r w:rsidRPr="002D2CFE">
        <w:rPr>
          <w:rFonts w:asciiTheme="majorHAnsi" w:hAnsiTheme="majorHAnsi" w:cstheme="majorHAnsi"/>
          <w:sz w:val="14"/>
        </w:rPr>
        <w:t>, 2009).</w:t>
      </w:r>
      <w:r w:rsidRPr="002D2CFE">
        <w:rPr>
          <w:rFonts w:asciiTheme="majorHAnsi" w:hAnsiTheme="majorHAnsi" w:cstheme="majorHAnsi"/>
          <w:sz w:val="14"/>
        </w:rPr>
        <w:t xml:space="preserve"> </w:t>
      </w:r>
      <w:r w:rsidRPr="002D2CFE">
        <w:rPr>
          <w:rFonts w:asciiTheme="majorHAnsi" w:hAnsiTheme="majorHAnsi" w:cstheme="majorHAnsi"/>
          <w:sz w:val="14"/>
        </w:rPr>
        <w:t>It should be noted that the severity of violent nuclear conflict could depend on more than just the effects of nuclear explosions, because the overall conflict scenario could include non-nuclear violence. Indeed, it is possible for the nuclear explosions to constitute a relatively small portion of the total severity, as was the case in World War II.</w:t>
      </w:r>
      <w:r w:rsidRPr="002D2CFE">
        <w:rPr>
          <w:rFonts w:asciiTheme="majorHAnsi" w:hAnsiTheme="majorHAnsi" w:cstheme="majorHAnsi"/>
          <w:sz w:val="14"/>
        </w:rPr>
        <w:t xml:space="preserve"> </w:t>
      </w:r>
      <w:r w:rsidRPr="002D2CFE">
        <w:rPr>
          <w:rFonts w:asciiTheme="majorHAnsi" w:hAnsiTheme="majorHAnsi" w:cstheme="majorHAnsi"/>
          <w:sz w:val="14"/>
        </w:rPr>
        <w:t>4.4 Risk of Violent Non-Nuclear Conflict</w:t>
      </w:r>
      <w:r w:rsidRPr="002D2CFE">
        <w:rPr>
          <w:rFonts w:asciiTheme="majorHAnsi" w:hAnsiTheme="majorHAnsi" w:cstheme="majorHAnsi"/>
          <w:sz w:val="14"/>
        </w:rPr>
        <w:t xml:space="preserve"> </w:t>
      </w:r>
      <w:r w:rsidRPr="002D2CFE">
        <w:rPr>
          <w:rFonts w:asciiTheme="majorHAnsi" w:hAnsiTheme="majorHAnsi" w:cstheme="majorHAnsi"/>
          <w:sz w:val="14"/>
        </w:rPr>
        <w:t>Finally, it is necessary to discuss the risk of violent non-nuclear conflict.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w:t>
      </w:r>
      <w:r w:rsidRPr="002D2CFE">
        <w:rPr>
          <w:rFonts w:asciiTheme="majorHAnsi" w:hAnsiTheme="majorHAnsi" w:cstheme="majorHAnsi"/>
          <w:sz w:val="14"/>
        </w:rPr>
        <w:t xml:space="preserve"> </w:t>
      </w:r>
      <w:r w:rsidRPr="002D2CFE">
        <w:rPr>
          <w:rFonts w:asciiTheme="majorHAnsi" w:hAnsiTheme="majorHAnsi" w:cstheme="majorHAnsi"/>
          <w:sz w:val="14"/>
        </w:rPr>
        <w:t>Nuclear deterrence theory predicts that nuclear-armed adversaries will not initiate major wars against each other because both sides could be destroyed in a nuclear war. However, the theory does permit limited, small-scale violent conflicts between nuclear-armed countries. These conflicts likely would not involve nuclear weapons. Indeed, nuclear deterrence may even make small violent conflicts more likely, because the countries know that neither side wants to escalate the conflict into major war. This idea is known as the stability-instability paradox: nuclear deterrence brings stability with respect to major wars but instability with respect to minor conflicts. Empirical support for the stability-instability paradox has been found by some research (</w:t>
      </w:r>
      <w:proofErr w:type="spellStart"/>
      <w:r w:rsidRPr="002D2CFE">
        <w:rPr>
          <w:rFonts w:asciiTheme="majorHAnsi" w:hAnsiTheme="majorHAnsi" w:cstheme="majorHAnsi"/>
          <w:sz w:val="14"/>
        </w:rPr>
        <w:t>Rauchhaus</w:t>
      </w:r>
      <w:proofErr w:type="spellEnd"/>
      <w:r w:rsidRPr="002D2CFE">
        <w:rPr>
          <w:rFonts w:asciiTheme="majorHAnsi" w:hAnsiTheme="majorHAnsi" w:cstheme="majorHAnsi"/>
          <w:sz w:val="14"/>
        </w:rPr>
        <w:t>, 2009</w:t>
      </w:r>
      <w:proofErr w:type="gramStart"/>
      <w:r w:rsidRPr="002D2CFE">
        <w:rPr>
          <w:rFonts w:asciiTheme="majorHAnsi" w:hAnsiTheme="majorHAnsi" w:cstheme="majorHAnsi"/>
          <w:sz w:val="14"/>
        </w:rPr>
        <w:t>),while</w:t>
      </w:r>
      <w:proofErr w:type="gramEnd"/>
      <w:r w:rsidRPr="002D2CFE">
        <w:rPr>
          <w:rFonts w:asciiTheme="majorHAnsi" w:hAnsiTheme="majorHAnsi" w:cstheme="majorHAnsi"/>
          <w:sz w:val="14"/>
        </w:rPr>
        <w:t xml:space="preserve"> other research has found no significant effect of the possession of nuclear weapons on the probability of conflicts of any scale (Bell &amp; Miller, 2015; Gartzke &amp; Jo, 2009).</w:t>
      </w:r>
      <w:r w:rsidRPr="002D2CFE">
        <w:rPr>
          <w:rFonts w:asciiTheme="majorHAnsi" w:hAnsiTheme="majorHAnsi" w:cstheme="majorHAnsi"/>
          <w:sz w:val="14"/>
        </w:rPr>
        <w:t xml:space="preserve"> </w:t>
      </w:r>
      <w:r w:rsidRPr="002D2CFE">
        <w:rPr>
          <w:rFonts w:asciiTheme="majorHAnsi" w:hAnsiTheme="majorHAnsi" w:cstheme="majorHAnsi"/>
          <w:sz w:val="14"/>
        </w:rPr>
        <w:t>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2D2CFE">
        <w:rPr>
          <w:rFonts w:asciiTheme="majorHAnsi" w:hAnsiTheme="majorHAnsi" w:cstheme="majorHAnsi"/>
          <w:sz w:val="14"/>
        </w:rPr>
        <w:t>nucleardisarmament</w:t>
      </w:r>
      <w:proofErr w:type="spellEnd"/>
      <w:r w:rsidRPr="002D2CFE">
        <w:rPr>
          <w:rFonts w:asciiTheme="majorHAnsi" w:hAnsiTheme="majorHAnsi" w:cstheme="majorHAnsi"/>
          <w:sz w:val="14"/>
        </w:rPr>
        <w:t xml:space="preserve"> world.</w:t>
      </w:r>
      <w:r w:rsidRPr="002D2CFE">
        <w:rPr>
          <w:rFonts w:asciiTheme="majorHAnsi" w:hAnsiTheme="majorHAnsi" w:cstheme="majorHAnsi"/>
          <w:sz w:val="14"/>
        </w:rPr>
        <w:t xml:space="preserve"> </w:t>
      </w:r>
    </w:p>
    <w:p w14:paraId="43B1D44F" w14:textId="1D324CBC" w:rsidR="002D2CFE" w:rsidRDefault="002D2CFE" w:rsidP="002D2CFE">
      <w:pPr>
        <w:pStyle w:val="Heading2"/>
      </w:pPr>
      <w:r>
        <w:t>5</w:t>
      </w:r>
    </w:p>
    <w:p w14:paraId="4E3456E3" w14:textId="1A5906D3" w:rsidR="00A743C5" w:rsidRPr="003A3B72" w:rsidRDefault="00A743C5" w:rsidP="00A743C5">
      <w:pPr>
        <w:pStyle w:val="Heading4"/>
      </w:pPr>
      <w:r>
        <w:t xml:space="preserve">Text – </w:t>
      </w:r>
      <w:r>
        <w:t>The People’s Republic of China</w:t>
      </w:r>
      <w:r>
        <w:t xml:space="preserve"> should implement cooperative active debris removal measures </w:t>
      </w:r>
    </w:p>
    <w:p w14:paraId="48F61423" w14:textId="2EC6DDCE" w:rsidR="00A743C5" w:rsidRPr="0059763B" w:rsidRDefault="008C57F9" w:rsidP="00A743C5">
      <w:pPr>
        <w:pStyle w:val="Heading4"/>
      </w:pPr>
      <w:r>
        <w:t>That solves</w:t>
      </w:r>
    </w:p>
    <w:p w14:paraId="236F5C1B" w14:textId="77777777" w:rsidR="00A743C5" w:rsidRPr="0021780E" w:rsidRDefault="00A743C5" w:rsidP="00A743C5">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022D460A" w14:textId="77777777" w:rsidR="00A743C5" w:rsidRDefault="00A743C5" w:rsidP="00A743C5">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A743C5">
        <w:rPr>
          <w:rStyle w:val="Emphasis"/>
          <w:highlight w:val="cyan"/>
        </w:rPr>
        <w:t>long-term proliferation is</w:t>
      </w:r>
      <w:r w:rsidRPr="00080F23">
        <w:rPr>
          <w:rStyle w:val="Emphasis"/>
        </w:rPr>
        <w:t xml:space="preserve"> still </w:t>
      </w:r>
      <w:r w:rsidRPr="00A743C5">
        <w:rPr>
          <w:rStyle w:val="Emphasis"/>
          <w:highlight w:val="cyan"/>
        </w:rPr>
        <w:t>expected</w:t>
      </w:r>
      <w:r w:rsidRPr="00080F23">
        <w:rPr>
          <w:rStyle w:val="Emphasis"/>
        </w:rPr>
        <w:t>,</w:t>
      </w:r>
      <w:r w:rsidRPr="003E3264">
        <w:t xml:space="preserve"> </w:t>
      </w:r>
      <w:r w:rsidRPr="00A743C5">
        <w:rPr>
          <w:rStyle w:val="Emphasis"/>
          <w:highlight w:val="cya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A743C5">
        <w:rPr>
          <w:rStyle w:val="StyleUnderline"/>
          <w:highlight w:val="cyan"/>
        </w:rPr>
        <w:t xml:space="preserve">even in a future scenario in which </w:t>
      </w:r>
      <w:r w:rsidRPr="00A743C5">
        <w:rPr>
          <w:rStyle w:val="Emphasis"/>
          <w:highlight w:val="cya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A743C5">
        <w:rPr>
          <w:rStyle w:val="StyleUnderline"/>
          <w:highlight w:val="cya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A743C5">
        <w:rPr>
          <w:rStyle w:val="Emphasis"/>
          <w:highlight w:val="cyan"/>
        </w:rPr>
        <w:t>mitigation alone is not sufficient.</w:t>
      </w:r>
      <w:r>
        <w:rPr>
          <w:rStyle w:val="Emphasis"/>
        </w:rPr>
        <w:t xml:space="preserve"> </w:t>
      </w:r>
      <w:r w:rsidRPr="00A743C5">
        <w:rPr>
          <w:rStyle w:val="StyleUnderline"/>
          <w:highlight w:val="cyan"/>
        </w:rPr>
        <w:t>It is necessary to introduce</w:t>
      </w:r>
      <w:r w:rsidRPr="003E3264">
        <w:t xml:space="preserve"> a </w:t>
      </w:r>
      <w:proofErr w:type="spellStart"/>
      <w:r w:rsidRPr="003E3264">
        <w:t>programme</w:t>
      </w:r>
      <w:proofErr w:type="spellEnd"/>
      <w:r w:rsidRPr="003E3264">
        <w:t xml:space="preserve"> of remediation measures as well: </w:t>
      </w:r>
      <w:r w:rsidRPr="00A743C5">
        <w:rPr>
          <w:rStyle w:val="Emphasis"/>
          <w:highlight w:val="cyan"/>
        </w:rPr>
        <w:t>active debris removal</w:t>
      </w:r>
      <w:r w:rsidRPr="003E3264">
        <w:t xml:space="preserve">, in order to reduce the number of large and massive (mostly physically intact) </w:t>
      </w:r>
      <w:proofErr w:type="gramStart"/>
      <w:r w:rsidRPr="003E3264">
        <w:t>objects .</w:t>
      </w:r>
      <w:proofErr w:type="gramEnd"/>
      <w:r>
        <w:t xml:space="preserve"> </w:t>
      </w:r>
      <w:r w:rsidRPr="00847BDF">
        <w:t>The current LEO environment contains about 3200 intact objects.</w:t>
      </w:r>
      <w:r>
        <w:t xml:space="preserve"> </w:t>
      </w:r>
      <w:r w:rsidRPr="003E3264">
        <w:t xml:space="preserve">An ESA analysis shows that the (lower) level of around 2500 intact objects (the status in the mid-1990s) would have a 50% probability of decreasing the overall debris population. If this </w:t>
      </w:r>
      <w:proofErr w:type="gramStart"/>
      <w:r w:rsidRPr="003E3264">
        <w:t>is considered to be</w:t>
      </w:r>
      <w:proofErr w:type="gramEnd"/>
      <w:r w:rsidRPr="003E3264">
        <w:t xml:space="preserv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A743C5">
        <w:rPr>
          <w:rStyle w:val="StyleUnderline"/>
          <w:highlight w:val="cya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A743C5">
        <w:rPr>
          <w:rStyle w:val="Emphasis"/>
          <w:highlight w:val="cyan"/>
        </w:rPr>
        <w:t>do not seem feasible</w:t>
      </w:r>
      <w:r w:rsidRPr="00A743C5">
        <w:rPr>
          <w:sz w:val="14"/>
          <w:highlight w:val="cyan"/>
        </w:rPr>
        <w:t xml:space="preserve">, </w:t>
      </w:r>
      <w:r w:rsidRPr="00A743C5">
        <w:rPr>
          <w:rStyle w:val="Emphasis"/>
          <w:highlight w:val="cya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proofErr w:type="gramStart"/>
      <w:r w:rsidRPr="00A743C5">
        <w:rPr>
          <w:rStyle w:val="StyleUnderline"/>
          <w:highlight w:val="cyan"/>
        </w:rPr>
        <w:t>in order to</w:t>
      </w:r>
      <w:proofErr w:type="gramEnd"/>
      <w:r w:rsidRPr="00A743C5">
        <w:rPr>
          <w:rStyle w:val="StyleUnderline"/>
          <w:highlight w:val="cyan"/>
        </w:rPr>
        <w:t xml:space="preserve"> reduce the number of big objects in LEO, the only option is to </w:t>
      </w:r>
      <w:r w:rsidRPr="00A743C5">
        <w:rPr>
          <w:rStyle w:val="Emphasis"/>
          <w:highlight w:val="cya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A743C5">
        <w:rPr>
          <w:rStyle w:val="StyleUnderline"/>
          <w:highlight w:val="cyan"/>
        </w:rPr>
        <w:t>The selected objects should have a high mass</w:t>
      </w:r>
      <w:r w:rsidRPr="00A743C5">
        <w:rPr>
          <w:highlight w:val="cyan"/>
        </w:rPr>
        <w:t xml:space="preserve"> (</w:t>
      </w:r>
      <w:r w:rsidRPr="00A743C5">
        <w:rPr>
          <w:rStyle w:val="Emphasis"/>
          <w:highlight w:val="cya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w:t>
      </w:r>
      <w:proofErr w:type="gramStart"/>
      <w:r w:rsidRPr="003519F0">
        <w:t>business as usual</w:t>
      </w:r>
      <w:proofErr w:type="gramEnd"/>
      <w:r w:rsidRPr="003519F0">
        <w:t xml:space="preserve">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 xml:space="preserve">The concentration of critical-size objects in these narrow orbital bands could allow multi-target removal missions. Such missions could be specifically designed for one orbit type were </w:t>
      </w:r>
      <w:proofErr w:type="gramStart"/>
      <w:r w:rsidRPr="003519F0">
        <w:t>a number of</w:t>
      </w:r>
      <w:proofErr w:type="gramEnd"/>
      <w:r w:rsidRPr="003519F0">
        <w:t xml:space="preserve"> objects of the same type are contained</w:t>
      </w:r>
      <w:r>
        <w:t xml:space="preserve"> </w:t>
      </w:r>
      <w:r w:rsidRPr="003519F0">
        <w:t xml:space="preserve">While </w:t>
      </w:r>
      <w:r w:rsidRPr="00A743C5">
        <w:rPr>
          <w:rStyle w:val="StyleUnderline"/>
          <w:highlight w:val="cyan"/>
        </w:rPr>
        <w:t xml:space="preserve">removal targets </w:t>
      </w:r>
      <w:r w:rsidRPr="00A743C5">
        <w:rPr>
          <w:rStyle w:val="Emphasis"/>
          <w:highlight w:val="cya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w:t>
      </w:r>
      <w:proofErr w:type="gramStart"/>
      <w:r w:rsidRPr="003519F0">
        <w:t>i.e.</w:t>
      </w:r>
      <w:proofErr w:type="gramEnd"/>
      <w:r w:rsidRPr="003519F0">
        <w:t xml:space="preserve"> when a removal spacecraft attaches itself to a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w:t>
      </w:r>
      <w:proofErr w:type="gramStart"/>
      <w:r w:rsidRPr="003519F0">
        <w:t>i.e.</w:t>
      </w:r>
      <w:proofErr w:type="gramEnd"/>
      <w:r w:rsidRPr="003519F0">
        <w:t xml:space="preserve"> </w:t>
      </w:r>
      <w:r w:rsidRPr="00622889">
        <w:rPr>
          <w:rStyle w:val="Emphasis"/>
        </w:rPr>
        <w:t>applicable to a wide range of removal targets</w:t>
      </w:r>
      <w:r w:rsidRPr="003519F0">
        <w:t xml:space="preserve">, which may also include </w:t>
      </w:r>
      <w:proofErr w:type="spellStart"/>
      <w:r w:rsidRPr="003519F0">
        <w:t>non­ESA</w:t>
      </w:r>
      <w:proofErr w:type="spellEnd"/>
      <w:r w:rsidRPr="003519F0">
        <w:t xml:space="preserve"> objects, special emphasis on firm agreements with the owners of the object is required.</w:t>
      </w:r>
    </w:p>
    <w:p w14:paraId="2DB69CAB" w14:textId="77777777" w:rsidR="002D2CFE" w:rsidRPr="002D2CFE" w:rsidRDefault="002D2CFE" w:rsidP="002D2CFE"/>
    <w:p w14:paraId="3D7F8064" w14:textId="7E92E89E" w:rsidR="00673095" w:rsidRPr="002D2CFE" w:rsidRDefault="00A73041" w:rsidP="00A73041">
      <w:pPr>
        <w:pStyle w:val="Heading2"/>
        <w:rPr>
          <w:rFonts w:asciiTheme="majorHAnsi" w:hAnsiTheme="majorHAnsi" w:cstheme="majorHAnsi"/>
        </w:rPr>
      </w:pPr>
      <w:r w:rsidRPr="002D2CFE">
        <w:rPr>
          <w:rFonts w:asciiTheme="majorHAnsi" w:hAnsiTheme="majorHAnsi" w:cstheme="majorHAnsi"/>
        </w:rPr>
        <w:t>Case</w:t>
      </w:r>
    </w:p>
    <w:p w14:paraId="64F2F12E" w14:textId="28114CAA" w:rsidR="00A73041" w:rsidRDefault="00A73041" w:rsidP="00A73041">
      <w:pPr>
        <w:pStyle w:val="Heading3"/>
        <w:rPr>
          <w:rFonts w:asciiTheme="majorHAnsi" w:hAnsiTheme="majorHAnsi" w:cstheme="majorHAnsi"/>
        </w:rPr>
      </w:pPr>
      <w:r w:rsidRPr="002D2CFE">
        <w:rPr>
          <w:rFonts w:asciiTheme="majorHAnsi" w:hAnsiTheme="majorHAnsi" w:cstheme="majorHAnsi"/>
        </w:rPr>
        <w:t>Advantage 1</w:t>
      </w:r>
    </w:p>
    <w:p w14:paraId="1360DCCE" w14:textId="77777777" w:rsidR="00A743C5" w:rsidRPr="008E32C1" w:rsidRDefault="00A743C5" w:rsidP="00A743C5">
      <w:pPr>
        <w:pStyle w:val="Heading4"/>
      </w:pPr>
      <w:r>
        <w:t xml:space="preserve">Vote neg on presumption – private space activities and collaboration with the public sector is inevitable even if they can’t own anything in outer space – that’s the T flow. </w:t>
      </w:r>
    </w:p>
    <w:p w14:paraId="06038AFA" w14:textId="77777777" w:rsidR="00A743C5" w:rsidRPr="008826E4" w:rsidRDefault="00A743C5" w:rsidP="00A743C5">
      <w:pPr>
        <w:pStyle w:val="Heading4"/>
        <w:spacing w:line="240" w:lineRule="auto"/>
        <w:rPr>
          <w:rFonts w:asciiTheme="minorHAnsi" w:hAnsiTheme="minorHAnsi" w:cstheme="minorHAnsi"/>
        </w:rPr>
      </w:pPr>
      <w:r>
        <w:rPr>
          <w:rFonts w:asciiTheme="minorHAnsi" w:hAnsiTheme="minorHAnsi" w:cstheme="minorHAnsi"/>
        </w:rPr>
        <w:t>So many alt causes – all are short-term and not related to space</w:t>
      </w:r>
    </w:p>
    <w:p w14:paraId="50F75EE1" w14:textId="77777777" w:rsidR="00A743C5" w:rsidRPr="008826E4" w:rsidRDefault="00A743C5" w:rsidP="00A743C5">
      <w:pPr>
        <w:spacing w:line="240" w:lineRule="auto"/>
        <w:rPr>
          <w:rFonts w:asciiTheme="minorHAnsi" w:hAnsiTheme="minorHAnsi" w:cstheme="minorHAnsi"/>
        </w:rPr>
      </w:pPr>
      <w:r w:rsidRPr="008E32C1">
        <w:rPr>
          <w:rStyle w:val="Style13ptBold"/>
        </w:rPr>
        <w:t>1AC</w:t>
      </w:r>
      <w:r>
        <w:rPr>
          <w:rFonts w:asciiTheme="minorHAnsi" w:hAnsiTheme="minorHAnsi" w:cstheme="minorHAnsi"/>
        </w:rPr>
        <w:t xml:space="preserve"> </w:t>
      </w:r>
      <w:r w:rsidRPr="008826E4">
        <w:rPr>
          <w:rFonts w:asciiTheme="minorHAnsi" w:hAnsiTheme="minorHAnsi" w:cstheme="minorHAnsi"/>
        </w:rPr>
        <w:t xml:space="preserve">Hal </w:t>
      </w:r>
      <w:r w:rsidRPr="008826E4">
        <w:rPr>
          <w:rStyle w:val="Style13ptBold"/>
          <w:rFonts w:asciiTheme="minorHAnsi" w:hAnsiTheme="minorHAnsi" w:cstheme="minorHAnsi"/>
        </w:rPr>
        <w:t>Brands</w:t>
      </w:r>
      <w:r w:rsidRPr="008826E4">
        <w:rPr>
          <w:rFonts w:asciiTheme="minorHAnsi" w:hAnsiTheme="minorHAnsi" w:cstheme="minorHAnsi"/>
        </w:rPr>
        <w:t>, 5-1-20</w:t>
      </w:r>
      <w:r w:rsidRPr="008826E4">
        <w:rPr>
          <w:rStyle w:val="Style13ptBold"/>
          <w:rFonts w:asciiTheme="minorHAnsi" w:hAnsiTheme="minorHAnsi" w:cstheme="minorHAnsi"/>
        </w:rPr>
        <w:t>21</w:t>
      </w:r>
      <w:r w:rsidRPr="008826E4">
        <w:rPr>
          <w:rFonts w:asciiTheme="minorHAnsi" w:hAnsiTheme="minorHAnsi" w:cstheme="minorHAnsi"/>
        </w:rPr>
        <w:t xml:space="preserve">, Henry A. Kissinger Distinguished Professor </w:t>
      </w:r>
      <w:proofErr w:type="gramStart"/>
      <w:r w:rsidRPr="008826E4">
        <w:rPr>
          <w:rFonts w:asciiTheme="minorHAnsi" w:hAnsiTheme="minorHAnsi" w:cstheme="minorHAnsi"/>
        </w:rPr>
        <w:t>At</w:t>
      </w:r>
      <w:proofErr w:type="gramEnd"/>
      <w:r w:rsidRPr="008826E4">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3CFFB135" w14:textId="77777777" w:rsidR="00A743C5" w:rsidRDefault="00A743C5" w:rsidP="00A743C5">
      <w:pPr>
        <w:spacing w:line="240" w:lineRule="auto"/>
        <w:rPr>
          <w:rFonts w:asciiTheme="minorHAnsi" w:hAnsiTheme="minorHAnsi" w:cstheme="minorHAnsi"/>
          <w:sz w:val="12"/>
        </w:rPr>
      </w:pPr>
      <w:r w:rsidRPr="008826E4">
        <w:rPr>
          <w:rFonts w:asciiTheme="minorHAnsi" w:hAnsiTheme="minorHAnsi" w:cstheme="minorHAnsi"/>
          <w:sz w:val="12"/>
        </w:rPr>
        <w:t xml:space="preserve">FINALLY, CHINA is testing the patterns of history simply by taking on the United States. </w:t>
      </w:r>
      <w:r w:rsidRPr="008826E4">
        <w:rPr>
          <w:rFonts w:asciiTheme="minorHAnsi" w:hAnsiTheme="minorHAnsi" w:cstheme="minorHAnsi"/>
          <w:highlight w:val="yellow"/>
          <w:u w:val="single"/>
        </w:rPr>
        <w:t>America</w:t>
      </w:r>
      <w:r w:rsidRPr="008826E4">
        <w:rPr>
          <w:rFonts w:asciiTheme="minorHAnsi" w:hAnsiTheme="minorHAnsi" w:cstheme="minorHAnsi"/>
          <w:u w:val="single"/>
        </w:rPr>
        <w:t xml:space="preserve"> is the </w:t>
      </w:r>
      <w:r w:rsidRPr="008826E4">
        <w:rPr>
          <w:rFonts w:asciiTheme="minorHAnsi" w:hAnsiTheme="minorHAnsi" w:cstheme="minorHAnsi"/>
          <w:highlight w:val="yellow"/>
          <w:u w:val="single"/>
        </w:rPr>
        <w:t>most lethal competitor</w:t>
      </w:r>
      <w:r w:rsidRPr="008826E4">
        <w:rPr>
          <w:rFonts w:asciiTheme="minorHAnsi" w:hAnsiTheme="minorHAnsi" w:cstheme="minorHAnsi"/>
          <w:u w:val="single"/>
        </w:rPr>
        <w:t xml:space="preserve"> of the modern era, and it now has its sights set squarely on Beijing. </w:t>
      </w:r>
      <w:r w:rsidRPr="008826E4">
        <w:rPr>
          <w:rFonts w:asciiTheme="minorHAnsi" w:hAnsiTheme="minorHAnsi" w:cstheme="minorHAnsi"/>
          <w:sz w:val="12"/>
        </w:rPr>
        <w:t xml:space="preserve">Consider the historical record. In an environment populated mostly by hostile autocracies, </w:t>
      </w:r>
      <w:r w:rsidRPr="008826E4">
        <w:rPr>
          <w:rFonts w:asciiTheme="minorHAnsi" w:hAnsiTheme="minorHAnsi" w:cstheme="minorHAnsi"/>
          <w:u w:val="single"/>
        </w:rPr>
        <w:t xml:space="preserve">America became a continental behemoth and the </w:t>
      </w:r>
      <w:r w:rsidRPr="008826E4">
        <w:rPr>
          <w:rFonts w:asciiTheme="minorHAnsi" w:hAnsiTheme="minorHAnsi" w:cstheme="minorHAnsi"/>
          <w:highlight w:val="yellow"/>
          <w:u w:val="single"/>
        </w:rPr>
        <w:t>world’s strongest economy</w:t>
      </w:r>
      <w:r w:rsidRPr="008826E4">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826E4">
        <w:rPr>
          <w:rFonts w:asciiTheme="minorHAnsi" w:hAnsiTheme="minorHAnsi" w:cstheme="minorHAnsi"/>
          <w:sz w:val="12"/>
        </w:rPr>
        <w:t xml:space="preserve">. During the 20th century, </w:t>
      </w:r>
      <w:proofErr w:type="gramStart"/>
      <w:r w:rsidRPr="008826E4">
        <w:rPr>
          <w:rFonts w:asciiTheme="minorHAnsi" w:hAnsiTheme="minorHAnsi" w:cstheme="minorHAnsi"/>
          <w:sz w:val="12"/>
        </w:rPr>
        <w:t>America</w:t>
      </w:r>
      <w:proofErr w:type="gramEnd"/>
      <w:r w:rsidRPr="008826E4">
        <w:rPr>
          <w:rFonts w:asciiTheme="minorHAnsi" w:hAnsiTheme="minorHAnsi" w:cstheme="minorHAnsi"/>
          <w:sz w:val="12"/>
        </w:rPr>
        <w:t xml:space="preserve"> or the coalitions it supported </w:t>
      </w:r>
      <w:r w:rsidRPr="008826E4">
        <w:rPr>
          <w:rFonts w:asciiTheme="minorHAnsi" w:hAnsiTheme="minorHAnsi" w:cstheme="minorHAnsi"/>
          <w:u w:val="single"/>
        </w:rPr>
        <w:t xml:space="preserve">decisively </w:t>
      </w:r>
      <w:r w:rsidRPr="008826E4">
        <w:rPr>
          <w:rFonts w:asciiTheme="minorHAnsi" w:hAnsiTheme="minorHAnsi" w:cstheme="minorHAnsi"/>
          <w:highlight w:val="yellow"/>
          <w:u w:val="single"/>
        </w:rPr>
        <w:t>defeated</w:t>
      </w:r>
      <w:r w:rsidRPr="008826E4">
        <w:rPr>
          <w:rFonts w:asciiTheme="minorHAnsi" w:hAnsiTheme="minorHAnsi" w:cstheme="minorHAnsi"/>
          <w:u w:val="single"/>
        </w:rPr>
        <w:t xml:space="preserve"> a series of illiberal powers—</w:t>
      </w:r>
      <w:r w:rsidRPr="008826E4">
        <w:rPr>
          <w:rFonts w:asciiTheme="minorHAnsi" w:hAnsiTheme="minorHAnsi" w:cstheme="minorHAnsi"/>
          <w:highlight w:val="yellow"/>
          <w:u w:val="single"/>
        </w:rPr>
        <w:t>Germany</w:t>
      </w:r>
      <w:r w:rsidRPr="008826E4">
        <w:rPr>
          <w:rFonts w:asciiTheme="minorHAnsi" w:hAnsiTheme="minorHAnsi" w:cstheme="minorHAnsi"/>
          <w:u w:val="single"/>
        </w:rPr>
        <w:t xml:space="preserve"> (twice), </w:t>
      </w:r>
      <w:r w:rsidRPr="008826E4">
        <w:rPr>
          <w:rFonts w:asciiTheme="minorHAnsi" w:hAnsiTheme="minorHAnsi" w:cstheme="minorHAnsi"/>
          <w:highlight w:val="yellow"/>
          <w:u w:val="single"/>
        </w:rPr>
        <w:t>Japan</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Soviet</w:t>
      </w:r>
      <w:r w:rsidRPr="008826E4">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826E4">
        <w:rPr>
          <w:rFonts w:asciiTheme="minorHAnsi" w:hAnsiTheme="minorHAnsi" w:cstheme="minorHAnsi"/>
          <w:sz w:val="12"/>
        </w:rPr>
        <w:t xml:space="preserve">America’s formidable record is the product of many factors. </w:t>
      </w:r>
      <w:r w:rsidRPr="008826E4">
        <w:rPr>
          <w:rFonts w:asciiTheme="minorHAnsi" w:hAnsiTheme="minorHAnsi" w:cstheme="minorHAnsi"/>
          <w:highlight w:val="yellow"/>
          <w:u w:val="single"/>
        </w:rPr>
        <w:t>Vast resource</w:t>
      </w:r>
      <w:r w:rsidRPr="008826E4">
        <w:rPr>
          <w:rFonts w:asciiTheme="minorHAnsi" w:hAnsiTheme="minorHAnsi" w:cstheme="minorHAnsi"/>
          <w:u w:val="single"/>
        </w:rPr>
        <w:t xml:space="preserve"> endowments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uniquely </w:t>
      </w:r>
      <w:r w:rsidRPr="008826E4">
        <w:rPr>
          <w:rFonts w:asciiTheme="minorHAnsi" w:hAnsiTheme="minorHAnsi" w:cstheme="minorHAnsi"/>
          <w:highlight w:val="yellow"/>
          <w:u w:val="single"/>
        </w:rPr>
        <w:t>advantageous geography</w:t>
      </w:r>
      <w:r w:rsidRPr="008826E4">
        <w:rPr>
          <w:rFonts w:asciiTheme="minorHAnsi" w:hAnsiTheme="minorHAnsi" w:cstheme="minorHAnsi"/>
          <w:u w:val="single"/>
        </w:rPr>
        <w:t xml:space="preserve"> have </w:t>
      </w:r>
      <w:r w:rsidRPr="008826E4">
        <w:rPr>
          <w:rFonts w:asciiTheme="minorHAnsi" w:hAnsiTheme="minorHAnsi" w:cstheme="minorHAnsi"/>
          <w:highlight w:val="yellow"/>
          <w:u w:val="single"/>
        </w:rPr>
        <w:t>allow</w:t>
      </w:r>
      <w:r w:rsidRPr="008826E4">
        <w:rPr>
          <w:rFonts w:asciiTheme="minorHAnsi" w:hAnsiTheme="minorHAnsi" w:cstheme="minorHAnsi"/>
          <w:u w:val="single"/>
        </w:rPr>
        <w:t xml:space="preserve">ed </w:t>
      </w:r>
      <w:r w:rsidRPr="008826E4">
        <w:rPr>
          <w:rFonts w:asciiTheme="minorHAnsi" w:hAnsiTheme="minorHAnsi" w:cstheme="minorHAnsi"/>
          <w:highlight w:val="yellow"/>
          <w:u w:val="single"/>
        </w:rPr>
        <w:t>America to project power</w:t>
      </w:r>
      <w:r w:rsidRPr="008826E4">
        <w:rPr>
          <w:rFonts w:asciiTheme="minorHAnsi" w:hAnsiTheme="minorHAnsi" w:cstheme="minorHAnsi"/>
          <w:u w:val="single"/>
        </w:rPr>
        <w:t xml:space="preserve"> globally </w:t>
      </w:r>
      <w:r w:rsidRPr="008826E4">
        <w:rPr>
          <w:rFonts w:asciiTheme="minorHAnsi" w:hAnsiTheme="minorHAnsi" w:cstheme="minorHAnsi"/>
          <w:highlight w:val="yellow"/>
          <w:u w:val="single"/>
        </w:rPr>
        <w:t>without facing</w:t>
      </w:r>
      <w:r w:rsidRPr="008826E4">
        <w:rPr>
          <w:rFonts w:asciiTheme="minorHAnsi" w:hAnsiTheme="minorHAnsi" w:cstheme="minorHAnsi"/>
          <w:u w:val="single"/>
        </w:rPr>
        <w:t xml:space="preserve"> severe geopolitical </w:t>
      </w:r>
      <w:r w:rsidRPr="008826E4">
        <w:rPr>
          <w:rFonts w:asciiTheme="minorHAnsi" w:hAnsiTheme="minorHAnsi" w:cstheme="minorHAnsi"/>
          <w:highlight w:val="yellow"/>
          <w:u w:val="single"/>
        </w:rPr>
        <w:t>threats near home</w:t>
      </w:r>
      <w:r w:rsidRPr="008826E4">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8826E4">
        <w:rPr>
          <w:rFonts w:asciiTheme="minorHAnsi" w:hAnsiTheme="minorHAnsi" w:cstheme="minorHAnsi"/>
          <w:u w:val="single"/>
        </w:rPr>
        <w:t>more often than not</w:t>
      </w:r>
      <w:proofErr w:type="gramEnd"/>
      <w:r w:rsidRPr="008826E4">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8826E4">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8826E4">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826E4">
        <w:rPr>
          <w:rFonts w:asciiTheme="minorHAnsi" w:hAnsiTheme="minorHAnsi" w:cstheme="minorHAnsi"/>
          <w:sz w:val="12"/>
        </w:rPr>
        <w:t xml:space="preserve">. Neither China nor any other country can compete on these dimensions: </w:t>
      </w:r>
      <w:r w:rsidRPr="008826E4">
        <w:rPr>
          <w:rFonts w:asciiTheme="minorHAnsi" w:hAnsiTheme="minorHAnsi" w:cstheme="minorHAnsi"/>
          <w:highlight w:val="yellow"/>
          <w:u w:val="single"/>
        </w:rPr>
        <w:t>Beijing lacks</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ability to act as</w:t>
      </w:r>
      <w:r w:rsidRPr="008826E4">
        <w:rPr>
          <w:rFonts w:asciiTheme="minorHAnsi" w:hAnsiTheme="minorHAnsi" w:cstheme="minorHAnsi"/>
          <w:u w:val="single"/>
        </w:rPr>
        <w:t xml:space="preserve"> a global </w:t>
      </w:r>
      <w:r w:rsidRPr="008826E4">
        <w:rPr>
          <w:rFonts w:asciiTheme="minorHAnsi" w:hAnsiTheme="minorHAnsi" w:cstheme="minorHAnsi"/>
          <w:highlight w:val="yellow"/>
          <w:u w:val="single"/>
        </w:rPr>
        <w:t>security provider</w:t>
      </w:r>
      <w:r w:rsidRPr="008826E4">
        <w:rPr>
          <w:rFonts w:asciiTheme="minorHAnsi" w:hAnsiTheme="minorHAnsi" w:cstheme="minorHAnsi"/>
          <w:u w:val="single"/>
        </w:rPr>
        <w:t xml:space="preserve"> and the willingness (as a neo-mercantilist actor) to anchor a truly open global economy. It </w:t>
      </w:r>
      <w:r w:rsidRPr="008826E4">
        <w:rPr>
          <w:rFonts w:asciiTheme="minorHAnsi" w:hAnsiTheme="minorHAnsi" w:cstheme="minorHAnsi"/>
          <w:highlight w:val="yellow"/>
          <w:u w:val="single"/>
        </w:rPr>
        <w:t>cannot fully open its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marke</w:t>
      </w:r>
      <w:r w:rsidRPr="008826E4">
        <w:rPr>
          <w:rFonts w:asciiTheme="minorHAnsi" w:hAnsiTheme="minorHAnsi" w:cstheme="minorHAnsi"/>
          <w:u w:val="single"/>
        </w:rPr>
        <w:t xml:space="preserve">t without exposing key industries to competition and wrecking plans to reduce strategic dependence on the West. </w:t>
      </w:r>
      <w:r w:rsidRPr="008826E4">
        <w:rPr>
          <w:rFonts w:asciiTheme="minorHAnsi" w:hAnsiTheme="minorHAnsi" w:cstheme="minorHAnsi"/>
          <w:highlight w:val="yellow"/>
          <w:u w:val="single"/>
        </w:rPr>
        <w:t>Even if China’s</w:t>
      </w:r>
      <w:r w:rsidRPr="008826E4">
        <w:rPr>
          <w:rFonts w:asciiTheme="minorHAnsi" w:hAnsiTheme="minorHAnsi" w:cstheme="minorHAnsi"/>
          <w:u w:val="single"/>
        </w:rPr>
        <w:t xml:space="preserve"> raw </w:t>
      </w:r>
      <w:r w:rsidRPr="008826E4">
        <w:rPr>
          <w:rFonts w:asciiTheme="minorHAnsi" w:hAnsiTheme="minorHAnsi" w:cstheme="minorHAnsi"/>
          <w:highlight w:val="yellow"/>
          <w:u w:val="single"/>
        </w:rPr>
        <w:t>power exceeded America’s</w:t>
      </w:r>
      <w:r w:rsidRPr="008826E4">
        <w:rPr>
          <w:rFonts w:asciiTheme="minorHAnsi" w:hAnsiTheme="minorHAnsi" w:cstheme="minorHAnsi"/>
          <w:u w:val="single"/>
        </w:rPr>
        <w:t xml:space="preserve">, its </w:t>
      </w:r>
      <w:r w:rsidRPr="008826E4">
        <w:rPr>
          <w:rFonts w:asciiTheme="minorHAnsi" w:hAnsiTheme="minorHAnsi" w:cstheme="minorHAnsi"/>
          <w:highlight w:val="yellow"/>
          <w:u w:val="single"/>
        </w:rPr>
        <w:t>ability to act</w:t>
      </w:r>
      <w:r w:rsidRPr="008826E4">
        <w:rPr>
          <w:rFonts w:asciiTheme="minorHAnsi" w:hAnsiTheme="minorHAnsi" w:cstheme="minorHAnsi"/>
          <w:u w:val="single"/>
        </w:rPr>
        <w:t xml:space="preserve"> as a comparatively benign and popular hegemon </w:t>
      </w:r>
      <w:r w:rsidRPr="008826E4">
        <w:rPr>
          <w:rFonts w:asciiTheme="minorHAnsi" w:hAnsiTheme="minorHAnsi" w:cstheme="minorHAnsi"/>
          <w:highlight w:val="yellow"/>
          <w:u w:val="single"/>
        </w:rPr>
        <w:t>would not</w:t>
      </w:r>
      <w:r w:rsidRPr="008826E4">
        <w:rPr>
          <w:rFonts w:asciiTheme="minorHAnsi" w:hAnsiTheme="minorHAnsi" w:cstheme="minorHAnsi"/>
          <w:u w:val="single"/>
        </w:rPr>
        <w:t xml:space="preserve">. </w:t>
      </w:r>
      <w:r w:rsidRPr="008826E4">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8826E4">
        <w:rPr>
          <w:rFonts w:asciiTheme="minorHAnsi" w:hAnsiTheme="minorHAnsi" w:cstheme="minorHAnsi"/>
          <w:sz w:val="12"/>
        </w:rPr>
        <w:t>took two decades,</w:t>
      </w:r>
      <w:proofErr w:type="gramEnd"/>
      <w:r w:rsidRPr="008826E4">
        <w:rPr>
          <w:rFonts w:asciiTheme="minorHAnsi" w:hAnsiTheme="minorHAnsi" w:cstheme="minorHAnsi"/>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826E4">
        <w:rPr>
          <w:rFonts w:asciiTheme="minorHAnsi" w:hAnsiTheme="minorHAnsi" w:cstheme="minorHAnsi"/>
          <w:u w:val="single"/>
        </w:rPr>
        <w:t>STRUCTURAL CONSTRAINTS don’t determine everything</w:t>
      </w:r>
      <w:r w:rsidRPr="008826E4">
        <w:rPr>
          <w:rFonts w:asciiTheme="minorHAnsi" w:hAnsiTheme="minorHAnsi" w:cstheme="minorHAnsi"/>
          <w:sz w:val="12"/>
        </w:rPr>
        <w:t xml:space="preserve">: History wouldn’t be very interesting if they did. </w:t>
      </w:r>
      <w:r w:rsidRPr="008826E4">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826E4">
        <w:rPr>
          <w:rFonts w:asciiTheme="minorHAnsi" w:hAnsiTheme="minorHAnsi" w:cstheme="minorHAnsi"/>
          <w:sz w:val="12"/>
        </w:rPr>
        <w:t xml:space="preserve">That’s worth keeping in mind today. </w:t>
      </w:r>
      <w:r w:rsidRPr="008E32C1">
        <w:rPr>
          <w:rStyle w:val="StyleUnderline"/>
        </w:rPr>
        <w:t xml:space="preserve">The fact that Chinese power and influence have grown so markedly in recent decades and that the resulting challenge has become so stark show the impact that determined, innovative strategy can have. The </w:t>
      </w:r>
      <w:r w:rsidRPr="008E32C1">
        <w:rPr>
          <w:rStyle w:val="StyleUnderline"/>
          <w:highlight w:val="green"/>
        </w:rPr>
        <w:t>dilemmas</w:t>
      </w:r>
      <w:r w:rsidRPr="008E32C1">
        <w:rPr>
          <w:rStyle w:val="StyleUnderline"/>
        </w:rPr>
        <w:t xml:space="preserve"> that the United States confronts</w:t>
      </w:r>
      <w:r w:rsidRPr="008826E4">
        <w:rPr>
          <w:rFonts w:asciiTheme="minorHAnsi" w:hAnsiTheme="minorHAnsi" w:cstheme="minorHAnsi"/>
          <w:sz w:val="12"/>
        </w:rPr>
        <w:t xml:space="preserve">, in </w:t>
      </w:r>
      <w:r w:rsidRPr="008E32C1">
        <w:rPr>
          <w:rFonts w:asciiTheme="minorHAnsi" w:hAnsiTheme="minorHAnsi" w:cstheme="minorHAnsi"/>
          <w:sz w:val="12"/>
        </w:rPr>
        <w:t>areas</w:t>
      </w:r>
      <w:r w:rsidRPr="008826E4">
        <w:rPr>
          <w:rFonts w:asciiTheme="minorHAnsi" w:hAnsiTheme="minorHAnsi" w:cstheme="minorHAnsi"/>
          <w:sz w:val="12"/>
        </w:rPr>
        <w:t xml:space="preserve"> </w:t>
      </w:r>
      <w:r w:rsidRPr="008E32C1">
        <w:rPr>
          <w:rStyle w:val="StyleUnderline"/>
          <w:highlight w:val="green"/>
        </w:rPr>
        <w:t>from</w:t>
      </w:r>
      <w:r w:rsidRPr="008E32C1">
        <w:rPr>
          <w:rStyle w:val="Emphasis"/>
          <w:highlight w:val="green"/>
        </w:rPr>
        <w:t xml:space="preserve"> 5G</w:t>
      </w:r>
      <w:r w:rsidRPr="008E32C1">
        <w:rPr>
          <w:rStyle w:val="Emphasis"/>
        </w:rPr>
        <w:t xml:space="preserve"> technology</w:t>
      </w:r>
      <w:r w:rsidRPr="008E32C1">
        <w:rPr>
          <w:rStyle w:val="StyleUnderline"/>
        </w:rPr>
        <w:t xml:space="preserve"> </w:t>
      </w:r>
      <w:r w:rsidRPr="008E32C1">
        <w:rPr>
          <w:rStyle w:val="StyleUnderline"/>
          <w:highlight w:val="green"/>
        </w:rPr>
        <w:t>to</w:t>
      </w:r>
      <w:r w:rsidRPr="008E32C1">
        <w:rPr>
          <w:rStyle w:val="StyleUnderline"/>
        </w:rPr>
        <w:t xml:space="preserve"> </w:t>
      </w:r>
      <w:r w:rsidRPr="008E32C1">
        <w:rPr>
          <w:rStyle w:val="Emphasis"/>
        </w:rPr>
        <w:t xml:space="preserve">the military balance in the </w:t>
      </w:r>
      <w:r w:rsidRPr="008E32C1">
        <w:rPr>
          <w:rStyle w:val="Emphasis"/>
          <w:highlight w:val="green"/>
        </w:rPr>
        <w:t>Taiwan</w:t>
      </w:r>
      <w:r w:rsidRPr="008E32C1">
        <w:rPr>
          <w:rStyle w:val="Emphasis"/>
        </w:rPr>
        <w:t xml:space="preserve"> Strait</w:t>
      </w:r>
      <w:r w:rsidRPr="008826E4">
        <w:rPr>
          <w:rFonts w:asciiTheme="minorHAnsi" w:hAnsiTheme="minorHAnsi" w:cstheme="minorHAnsi"/>
          <w:sz w:val="12"/>
        </w:rPr>
        <w:t xml:space="preserve">, illustrate the costs of strategic lethargy. Indeed, </w:t>
      </w:r>
      <w:r w:rsidRPr="008826E4">
        <w:rPr>
          <w:rFonts w:asciiTheme="minorHAnsi" w:hAnsiTheme="minorHAnsi" w:cstheme="minorHAnsi"/>
          <w:u w:val="single"/>
        </w:rPr>
        <w:t xml:space="preserve">America is fully capable of </w:t>
      </w:r>
      <w:r w:rsidRPr="008E32C1">
        <w:rPr>
          <w:rStyle w:val="Emphasis"/>
        </w:rPr>
        <w:t xml:space="preserve">squandering its advantages if it degrades or destroys its own </w:t>
      </w:r>
      <w:r w:rsidRPr="008E32C1">
        <w:rPr>
          <w:rStyle w:val="Emphasis"/>
          <w:highlight w:val="green"/>
        </w:rPr>
        <w:t>democracy</w:t>
      </w:r>
      <w:r w:rsidRPr="008E32C1">
        <w:rPr>
          <w:rStyle w:val="Emphasis"/>
        </w:rPr>
        <w:t xml:space="preserve">, declines to make </w:t>
      </w:r>
      <w:r w:rsidRPr="008E32C1">
        <w:rPr>
          <w:rStyle w:val="Emphasis"/>
          <w:highlight w:val="green"/>
        </w:rPr>
        <w:t>domestic reforms and investments</w:t>
      </w:r>
      <w:r w:rsidRPr="008E32C1">
        <w:rPr>
          <w:rStyle w:val="StyleUnderline"/>
        </w:rPr>
        <w:t xml:space="preserve"> to maintain its competitive edge,</w:t>
      </w:r>
      <w:r w:rsidRPr="008E32C1">
        <w:rPr>
          <w:rStyle w:val="Emphasis"/>
        </w:rPr>
        <w:t xml:space="preserve"> fails to rally the </w:t>
      </w:r>
      <w:r w:rsidRPr="008E32C1">
        <w:rPr>
          <w:rStyle w:val="Emphasis"/>
          <w:highlight w:val="green"/>
        </w:rPr>
        <w:t>overlapping coalitions</w:t>
      </w:r>
      <w:r w:rsidRPr="008E32C1">
        <w:rPr>
          <w:rStyle w:val="StyleUnderline"/>
        </w:rPr>
        <w:t xml:space="preserve"> needed </w:t>
      </w:r>
      <w:r w:rsidRPr="008E32C1">
        <w:rPr>
          <w:rStyle w:val="StyleUnderline"/>
          <w:highlight w:val="green"/>
        </w:rPr>
        <w:t xml:space="preserve">to resist Chinese ambitions, or </w:t>
      </w:r>
      <w:r w:rsidRPr="008E32C1">
        <w:rPr>
          <w:rStyle w:val="Emphasis"/>
          <w:highlight w:val="green"/>
        </w:rPr>
        <w:t>delays in</w:t>
      </w:r>
      <w:r w:rsidRPr="008E32C1">
        <w:rPr>
          <w:rStyle w:val="Emphasis"/>
        </w:rPr>
        <w:t xml:space="preserve"> driving the military </w:t>
      </w:r>
      <w:r w:rsidRPr="008E32C1">
        <w:rPr>
          <w:rStyle w:val="Emphasis"/>
          <w:highlight w:val="green"/>
        </w:rPr>
        <w:t>innovation</w:t>
      </w:r>
      <w:r w:rsidRPr="008E32C1">
        <w:rPr>
          <w:rStyle w:val="Emphasis"/>
        </w:rPr>
        <w:t xml:space="preserve"> required </w:t>
      </w:r>
      <w:r w:rsidRPr="008E32C1">
        <w:rPr>
          <w:rStyle w:val="Emphasis"/>
          <w:highlight w:val="green"/>
        </w:rPr>
        <w:t>to shore up</w:t>
      </w:r>
      <w:r w:rsidRPr="008E32C1">
        <w:rPr>
          <w:rStyle w:val="StyleUnderline"/>
        </w:rPr>
        <w:t xml:space="preserve"> a sagging balance in </w:t>
      </w:r>
      <w:r w:rsidRPr="008E32C1">
        <w:rPr>
          <w:rStyle w:val="Emphasis"/>
          <w:highlight w:val="green"/>
        </w:rPr>
        <w:t>the</w:t>
      </w:r>
      <w:r w:rsidRPr="008E32C1">
        <w:rPr>
          <w:rStyle w:val="Emphasis"/>
        </w:rPr>
        <w:t xml:space="preserve"> </w:t>
      </w:r>
      <w:r w:rsidRPr="008E32C1">
        <w:rPr>
          <w:rStyle w:val="Emphasis"/>
          <w:highlight w:val="green"/>
        </w:rPr>
        <w:t>Western Pacific</w:t>
      </w:r>
      <w:r w:rsidRPr="008E32C1">
        <w:rPr>
          <w:rStyle w:val="StyleUnderline"/>
          <w:highlight w:val="green"/>
        </w:rPr>
        <w:t xml:space="preserve">. The list of </w:t>
      </w:r>
      <w:r w:rsidRPr="008E32C1">
        <w:rPr>
          <w:rStyle w:val="Emphasis"/>
          <w:highlight w:val="green"/>
        </w:rPr>
        <w:t>hard</w:t>
      </w:r>
      <w:r w:rsidRPr="008E32C1">
        <w:rPr>
          <w:rStyle w:val="Emphasis"/>
        </w:rPr>
        <w:t xml:space="preserve"> policy </w:t>
      </w:r>
      <w:r w:rsidRPr="008E32C1">
        <w:rPr>
          <w:rStyle w:val="Emphasis"/>
          <w:highlight w:val="green"/>
        </w:rPr>
        <w:t>problems America must urgently solve to prevail</w:t>
      </w:r>
      <w:r w:rsidRPr="008E32C1">
        <w:rPr>
          <w:rStyle w:val="Emphasis"/>
        </w:rPr>
        <w:t xml:space="preserve"> against China </w:t>
      </w:r>
      <w:r w:rsidRPr="008E32C1">
        <w:rPr>
          <w:rStyle w:val="Emphasis"/>
          <w:highlight w:val="green"/>
        </w:rPr>
        <w:t>is</w:t>
      </w:r>
      <w:r w:rsidRPr="008E32C1">
        <w:rPr>
          <w:rStyle w:val="Emphasis"/>
        </w:rPr>
        <w:t xml:space="preserve"> itself </w:t>
      </w:r>
      <w:r w:rsidRPr="008E32C1">
        <w:rPr>
          <w:rStyle w:val="Emphasis"/>
          <w:highlight w:val="green"/>
        </w:rPr>
        <w:t>long and formidable</w:t>
      </w:r>
      <w:r w:rsidRPr="008826E4">
        <w:rPr>
          <w:rFonts w:asciiTheme="minorHAnsi" w:hAnsiTheme="minorHAnsi" w:cstheme="minorHAnsi"/>
          <w:sz w:val="12"/>
        </w:rPr>
        <w:t xml:space="preserve">. And </w:t>
      </w:r>
      <w:r w:rsidRPr="008E32C1">
        <w:rPr>
          <w:rStyle w:val="StyleUnderline"/>
          <w:highlight w:val="green"/>
        </w:rPr>
        <w:t>even if Washington does prevail</w:t>
      </w:r>
      <w:r w:rsidRPr="008E32C1">
        <w:rPr>
          <w:rStyle w:val="StyleUnderline"/>
        </w:rPr>
        <w:t xml:space="preserve"> in that rivalry, </w:t>
      </w:r>
      <w:r w:rsidRPr="008E32C1">
        <w:rPr>
          <w:rStyle w:val="StyleUnderline"/>
          <w:highlight w:val="green"/>
        </w:rPr>
        <w:t>America may absorb significant setbacks</w:t>
      </w:r>
      <w:r w:rsidRPr="008E32C1">
        <w:rPr>
          <w:rStyle w:val="StyleUnderline"/>
        </w:rPr>
        <w:t xml:space="preserve">—and the international order may absorb significant damage—in the process. </w:t>
      </w:r>
      <w:r w:rsidRPr="008826E4">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826E4">
        <w:rPr>
          <w:rFonts w:asciiTheme="minorHAnsi" w:hAnsiTheme="minorHAnsi" w:cstheme="minorHAnsi"/>
          <w:highlight w:val="yellow"/>
          <w:u w:val="single"/>
        </w:rPr>
        <w:t>China is straining</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against a</w:t>
      </w:r>
      <w:r w:rsidRPr="008826E4">
        <w:rPr>
          <w:rFonts w:asciiTheme="minorHAnsi" w:hAnsiTheme="minorHAnsi" w:cstheme="minorHAnsi"/>
          <w:u w:val="single"/>
        </w:rPr>
        <w:t xml:space="preserve"> strategic geography and </w:t>
      </w:r>
      <w:r w:rsidRPr="008826E4">
        <w:rPr>
          <w:rFonts w:asciiTheme="minorHAnsi" w:hAnsiTheme="minorHAnsi" w:cstheme="minorHAnsi"/>
          <w:highlight w:val="yellow"/>
          <w:u w:val="single"/>
        </w:rPr>
        <w:t>international system</w:t>
      </w:r>
      <w:r w:rsidRPr="008826E4">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826E4">
        <w:rPr>
          <w:rFonts w:asciiTheme="minorHAnsi" w:hAnsiTheme="minorHAnsi" w:cstheme="minorHAnsi"/>
          <w:u w:val="single"/>
        </w:rPr>
        <w:t>And Beijing is taking on a superpower that has thrashed all previous comers</w:t>
      </w:r>
      <w:r w:rsidRPr="008826E4">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826E4">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8826E4">
        <w:rPr>
          <w:rFonts w:asciiTheme="minorHAnsi" w:hAnsiTheme="minorHAnsi" w:cstheme="minorHAnsi"/>
          <w:u w:val="single"/>
        </w:rPr>
        <w:t>in light of</w:t>
      </w:r>
      <w:proofErr w:type="gramEnd"/>
      <w:r w:rsidRPr="008826E4">
        <w:rPr>
          <w:rFonts w:asciiTheme="minorHAnsi" w:hAnsiTheme="minorHAnsi" w:cstheme="minorHAnsi"/>
          <w:u w:val="single"/>
        </w:rPr>
        <w:t xml:space="preserve"> that response</w:t>
      </w:r>
      <w:r w:rsidRPr="008826E4">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826E4">
        <w:rPr>
          <w:rFonts w:asciiTheme="minorHAnsi" w:hAnsiTheme="minorHAnsi" w:cstheme="minorHAnsi"/>
          <w:highlight w:val="yellow"/>
          <w:u w:val="single"/>
        </w:rPr>
        <w:t>characteristics of</w:t>
      </w:r>
      <w:r w:rsidRPr="008826E4">
        <w:rPr>
          <w:rFonts w:asciiTheme="minorHAnsi" w:hAnsiTheme="minorHAnsi" w:cstheme="minorHAnsi"/>
          <w:u w:val="single"/>
        </w:rPr>
        <w:t xml:space="preserve"> modern </w:t>
      </w:r>
      <w:r w:rsidRPr="008826E4">
        <w:rPr>
          <w:rFonts w:asciiTheme="minorHAnsi" w:hAnsiTheme="minorHAnsi" w:cstheme="minorHAnsi"/>
          <w:highlight w:val="yellow"/>
          <w:u w:val="single"/>
        </w:rPr>
        <w:t>great-power politics</w:t>
      </w:r>
      <w:r w:rsidRPr="008826E4">
        <w:rPr>
          <w:rFonts w:asciiTheme="minorHAnsi" w:hAnsiTheme="minorHAnsi" w:cstheme="minorHAnsi"/>
          <w:u w:val="single"/>
        </w:rPr>
        <w:t xml:space="preserve"> seem to </w:t>
      </w:r>
      <w:r w:rsidRPr="008826E4">
        <w:rPr>
          <w:rFonts w:asciiTheme="minorHAnsi" w:hAnsiTheme="minorHAnsi" w:cstheme="minorHAnsi"/>
          <w:highlight w:val="yellow"/>
          <w:u w:val="single"/>
        </w:rPr>
        <w:t>favor the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U</w:t>
      </w:r>
      <w:r w:rsidRPr="008826E4">
        <w:rPr>
          <w:rFonts w:asciiTheme="minorHAnsi" w:hAnsiTheme="minorHAnsi" w:cstheme="minorHAnsi"/>
          <w:u w:val="single"/>
        </w:rPr>
        <w:t xml:space="preserve">nited </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tates probably </w:t>
      </w:r>
      <w:r w:rsidRPr="008826E4">
        <w:rPr>
          <w:rFonts w:asciiTheme="minorHAnsi" w:hAnsiTheme="minorHAnsi" w:cstheme="minorHAnsi"/>
          <w:highlight w:val="yellow"/>
          <w:u w:val="single"/>
        </w:rPr>
        <w:t>gives the reigning superpower better options</w:t>
      </w:r>
      <w:r w:rsidRPr="008826E4">
        <w:rPr>
          <w:rFonts w:asciiTheme="minorHAnsi" w:hAnsiTheme="minorHAnsi" w:cstheme="minorHAnsi"/>
          <w:u w:val="single"/>
        </w:rPr>
        <w:t xml:space="preserve"> and more room for error than its autocratic challenger. </w:t>
      </w:r>
      <w:r w:rsidRPr="008826E4">
        <w:rPr>
          <w:rFonts w:asciiTheme="minorHAnsi" w:hAnsiTheme="minorHAnsi" w:cstheme="minorHAnsi"/>
          <w:highlight w:val="yellow"/>
          <w:u w:val="single"/>
        </w:rPr>
        <w:t>Nothing is predetermined</w:t>
      </w:r>
      <w:r w:rsidRPr="008826E4">
        <w:rPr>
          <w:rFonts w:asciiTheme="minorHAnsi" w:hAnsiTheme="minorHAnsi" w:cstheme="minorHAnsi"/>
          <w:u w:val="single"/>
        </w:rPr>
        <w:t>: Beijing may still succeed in displacing the United States as the primary power in Asia and, eventually, the world</w:t>
      </w:r>
      <w:r w:rsidRPr="008826E4">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7084F930" w14:textId="77777777" w:rsidR="00A73041" w:rsidRPr="002D2CFE" w:rsidRDefault="00A73041" w:rsidP="00A73041">
      <w:pPr>
        <w:pStyle w:val="Heading4"/>
        <w:rPr>
          <w:rFonts w:asciiTheme="majorHAnsi" w:hAnsiTheme="majorHAnsi" w:cstheme="majorHAnsi"/>
          <w:bCs w:val="0"/>
        </w:rPr>
      </w:pPr>
      <w:r w:rsidRPr="002D2CFE">
        <w:rPr>
          <w:rFonts w:asciiTheme="majorHAnsi" w:hAnsiTheme="majorHAnsi" w:cstheme="majorHAnsi"/>
        </w:rPr>
        <w:t xml:space="preserve">Hegemony is </w:t>
      </w:r>
      <w:r w:rsidRPr="002D2CFE">
        <w:rPr>
          <w:rFonts w:asciiTheme="majorHAnsi" w:hAnsiTheme="majorHAnsi" w:cstheme="majorHAnsi"/>
          <w:u w:val="single"/>
        </w:rPr>
        <w:t>irrelevant</w:t>
      </w:r>
      <w:r w:rsidRPr="002D2CFE">
        <w:rPr>
          <w:rFonts w:asciiTheme="majorHAnsi" w:hAnsiTheme="majorHAnsi" w:cstheme="majorHAnsi"/>
        </w:rPr>
        <w:t xml:space="preserve"> and </w:t>
      </w:r>
      <w:r w:rsidRPr="002D2CFE">
        <w:rPr>
          <w:rFonts w:asciiTheme="majorHAnsi" w:hAnsiTheme="majorHAnsi" w:cstheme="majorHAnsi"/>
          <w:i/>
          <w:u w:val="single"/>
        </w:rPr>
        <w:t>zero</w:t>
      </w:r>
      <w:r w:rsidRPr="002D2CFE">
        <w:rPr>
          <w:rFonts w:asciiTheme="majorHAnsi" w:hAnsiTheme="majorHAnsi" w:cstheme="majorHAnsi"/>
        </w:rPr>
        <w:t xml:space="preserve"> risk of retrenchment. </w:t>
      </w:r>
    </w:p>
    <w:p w14:paraId="3858902A" w14:textId="77777777" w:rsidR="00A73041" w:rsidRPr="002D2CFE" w:rsidRDefault="00A73041" w:rsidP="00A73041">
      <w:pPr>
        <w:rPr>
          <w:rFonts w:asciiTheme="majorHAnsi" w:hAnsiTheme="majorHAnsi" w:cstheme="majorHAnsi"/>
        </w:rPr>
      </w:pPr>
      <w:proofErr w:type="spellStart"/>
      <w:r w:rsidRPr="002D2CFE">
        <w:rPr>
          <w:rStyle w:val="Style13ptBold"/>
          <w:rFonts w:asciiTheme="majorHAnsi" w:hAnsiTheme="majorHAnsi" w:cstheme="majorHAnsi"/>
        </w:rPr>
        <w:t>Fettweis</w:t>
      </w:r>
      <w:proofErr w:type="spellEnd"/>
      <w:r w:rsidRPr="002D2CFE">
        <w:rPr>
          <w:rStyle w:val="Style13ptBold"/>
          <w:rFonts w:asciiTheme="majorHAnsi" w:hAnsiTheme="majorHAnsi" w:cstheme="majorHAnsi"/>
        </w:rPr>
        <w:t xml:space="preserve"> 20</w:t>
      </w:r>
      <w:r w:rsidRPr="002D2CFE">
        <w:rPr>
          <w:rFonts w:asciiTheme="majorHAnsi" w:hAnsiTheme="majorHAnsi" w:cstheme="majorHAnsi"/>
        </w:rPr>
        <w:t xml:space="preserve"> [Christopher </w:t>
      </w:r>
      <w:proofErr w:type="spellStart"/>
      <w:r w:rsidRPr="002D2CFE">
        <w:rPr>
          <w:rFonts w:asciiTheme="majorHAnsi" w:hAnsiTheme="majorHAnsi" w:cstheme="majorHAnsi"/>
        </w:rPr>
        <w:t>Fettweis</w:t>
      </w:r>
      <w:proofErr w:type="spellEnd"/>
      <w:r w:rsidRPr="002D2CFE">
        <w:rPr>
          <w:rFonts w:asciiTheme="majorHAnsi" w:hAnsiTheme="majorHAnsi" w:cstheme="majorHAnsi"/>
        </w:rPr>
        <w:t xml:space="preserve">, Adjunct scholar in the Cato Institute’s Defense and Foreign Policy Studies Department and a professor at Tulane University’s Department of Political Science; taught at George Washington University, Ohio State University, and the US Naval War College, among other institutions, “Delusions of Danger: Geopolitical Fear and Indispensability in U.S. Foreign Policy,” 06/03/20, </w:t>
      </w:r>
      <w:r w:rsidRPr="002D2CFE">
        <w:rPr>
          <w:rFonts w:asciiTheme="majorHAnsi" w:hAnsiTheme="majorHAnsi" w:cstheme="majorHAnsi"/>
          <w:i/>
          <w:iCs/>
        </w:rPr>
        <w:t>Cato Institute</w:t>
      </w:r>
      <w:r w:rsidRPr="002D2CFE">
        <w:rPr>
          <w:rFonts w:asciiTheme="majorHAnsi" w:hAnsiTheme="majorHAnsi" w:cstheme="majorHAnsi"/>
        </w:rPr>
        <w:t xml:space="preserve">, https://www.cato.org/publications/publications/delusions-danger-geopolitical-fear-indispensability-us-foreign-policy, </w:t>
      </w:r>
      <w:proofErr w:type="spellStart"/>
      <w:r w:rsidRPr="002D2CFE">
        <w:rPr>
          <w:rFonts w:asciiTheme="majorHAnsi" w:hAnsiTheme="majorHAnsi" w:cstheme="majorHAnsi"/>
        </w:rPr>
        <w:t>kyujin</w:t>
      </w:r>
      <w:proofErr w:type="spellEnd"/>
      <w:r w:rsidRPr="002D2CFE">
        <w:rPr>
          <w:rFonts w:asciiTheme="majorHAnsi" w:hAnsiTheme="majorHAnsi" w:cstheme="majorHAnsi"/>
        </w:rPr>
        <w:t>]</w:t>
      </w:r>
    </w:p>
    <w:p w14:paraId="389F5A20"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The Indispensable Nation</w:t>
      </w:r>
    </w:p>
    <w:p w14:paraId="5451404F"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Although </w:t>
      </w:r>
      <w:r w:rsidRPr="002D2CFE">
        <w:rPr>
          <w:rStyle w:val="Emphasis"/>
          <w:rFonts w:asciiTheme="majorHAnsi" w:hAnsiTheme="majorHAnsi" w:cstheme="majorHAnsi"/>
        </w:rPr>
        <w:t>geopolitical fear</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prevents current international </w:t>
      </w:r>
      <w:r w:rsidRPr="002D2CFE">
        <w:rPr>
          <w:rStyle w:val="Emphasis"/>
          <w:rFonts w:asciiTheme="majorHAnsi" w:hAnsiTheme="majorHAnsi" w:cstheme="majorHAnsi"/>
        </w:rPr>
        <w:t>empirical realities</w:t>
      </w:r>
      <w:r w:rsidRPr="002D2CFE">
        <w:rPr>
          <w:rFonts w:asciiTheme="majorHAnsi" w:hAnsiTheme="majorHAnsi" w:cstheme="majorHAnsi"/>
          <w:sz w:val="16"/>
        </w:rPr>
        <w:t xml:space="preserve"> </w:t>
      </w:r>
      <w:r w:rsidRPr="002D2CFE">
        <w:rPr>
          <w:rStyle w:val="StyleUnderline"/>
          <w:rFonts w:asciiTheme="majorHAnsi" w:hAnsiTheme="majorHAnsi" w:cstheme="majorHAnsi"/>
        </w:rPr>
        <w:t>from receiving a </w:t>
      </w:r>
      <w:r w:rsidRPr="002D2CFE">
        <w:rPr>
          <w:rStyle w:val="Emphasis"/>
          <w:rFonts w:asciiTheme="majorHAnsi" w:hAnsiTheme="majorHAnsi" w:cstheme="majorHAnsi"/>
        </w:rPr>
        <w:t>fair evaluation</w:t>
      </w:r>
      <w:r w:rsidRPr="002D2CFE">
        <w:rPr>
          <w:rFonts w:asciiTheme="majorHAnsi" w:hAnsiTheme="majorHAnsi" w:cstheme="majorHAnsi"/>
          <w:sz w:val="16"/>
        </w:rPr>
        <w:t xml:space="preserve"> </w:t>
      </w:r>
      <w:r w:rsidRPr="002D2CFE">
        <w:rPr>
          <w:rStyle w:val="StyleUnderline"/>
          <w:rFonts w:asciiTheme="majorHAnsi" w:hAnsiTheme="majorHAnsi" w:cstheme="majorHAnsi"/>
        </w:rPr>
        <w:t>by U.S. society</w:t>
      </w:r>
      <w:r w:rsidRPr="002D2CFE">
        <w:rPr>
          <w:rFonts w:asciiTheme="majorHAnsi" w:hAnsiTheme="majorHAnsi" w:cstheme="majorHAnsi"/>
          <w:sz w:val="16"/>
        </w:rPr>
        <w:t xml:space="preserve">, another belief prescribes a specific approach to foreign policy, one that mandates a far higher level of international activism than would otherwise be warranted. Both are based on thin intellectual foundations, and together </w:t>
      </w:r>
      <w:r w:rsidRPr="002D2CFE">
        <w:rPr>
          <w:rStyle w:val="StyleUnderline"/>
          <w:rFonts w:asciiTheme="majorHAnsi" w:hAnsiTheme="majorHAnsi" w:cstheme="majorHAnsi"/>
        </w:rPr>
        <w:t>they</w:t>
      </w:r>
      <w:r w:rsidRPr="002D2CFE">
        <w:rPr>
          <w:rFonts w:asciiTheme="majorHAnsi" w:hAnsiTheme="majorHAnsi" w:cstheme="majorHAnsi"/>
          <w:sz w:val="16"/>
        </w:rPr>
        <w:t xml:space="preserve"> </w:t>
      </w:r>
      <w:r w:rsidRPr="002D2CFE">
        <w:rPr>
          <w:rStyle w:val="StyleUnderline"/>
          <w:rFonts w:asciiTheme="majorHAnsi" w:hAnsiTheme="majorHAnsi" w:cstheme="majorHAnsi"/>
        </w:rPr>
        <w:t>encourage</w:t>
      </w:r>
      <w:r w:rsidRPr="002D2CFE">
        <w:rPr>
          <w:rFonts w:asciiTheme="majorHAnsi" w:hAnsiTheme="majorHAnsi" w:cstheme="majorHAnsi"/>
          <w:sz w:val="16"/>
        </w:rPr>
        <w:t xml:space="preserve"> a variety of </w:t>
      </w:r>
      <w:r w:rsidRPr="002D2CFE">
        <w:rPr>
          <w:rStyle w:val="Emphasis"/>
          <w:rFonts w:asciiTheme="majorHAnsi" w:hAnsiTheme="majorHAnsi" w:cstheme="majorHAnsi"/>
        </w:rPr>
        <w:t>ill‐​advised policies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on the part of the </w:t>
      </w:r>
      <w:r w:rsidRPr="002D2CFE">
        <w:rPr>
          <w:rStyle w:val="Emphasis"/>
          <w:rFonts w:asciiTheme="majorHAnsi" w:hAnsiTheme="majorHAnsi" w:cstheme="majorHAnsi"/>
        </w:rPr>
        <w:t>U</w:t>
      </w:r>
      <w:r w:rsidRPr="002D2CFE">
        <w:rPr>
          <w:rStyle w:val="StyleUnderline"/>
          <w:rFonts w:asciiTheme="majorHAnsi" w:hAnsiTheme="majorHAnsi" w:cstheme="majorHAnsi"/>
        </w:rPr>
        <w:t xml:space="preserve">nited </w:t>
      </w:r>
      <w:r w:rsidRPr="002D2CFE">
        <w:rPr>
          <w:rStyle w:val="Emphasis"/>
          <w:rFonts w:asciiTheme="majorHAnsi" w:hAnsiTheme="majorHAnsi" w:cstheme="majorHAnsi"/>
        </w:rPr>
        <w:t>S</w:t>
      </w:r>
      <w:r w:rsidRPr="002D2CFE">
        <w:rPr>
          <w:rStyle w:val="StyleUnderline"/>
          <w:rFonts w:asciiTheme="majorHAnsi" w:hAnsiTheme="majorHAnsi" w:cstheme="majorHAnsi"/>
        </w:rPr>
        <w:t>tates</w:t>
      </w:r>
      <w:r w:rsidRPr="002D2CFE">
        <w:rPr>
          <w:rFonts w:asciiTheme="majorHAnsi" w:hAnsiTheme="majorHAnsi" w:cstheme="majorHAnsi"/>
          <w:sz w:val="16"/>
        </w:rPr>
        <w:t xml:space="preserve">. </w:t>
      </w:r>
      <w:r w:rsidRPr="002D2CFE">
        <w:rPr>
          <w:rStyle w:val="StyleUnderline"/>
          <w:rFonts w:asciiTheme="majorHAnsi" w:hAnsiTheme="majorHAnsi" w:cstheme="majorHAnsi"/>
        </w:rPr>
        <w:t>According to</w:t>
      </w:r>
      <w:r w:rsidRPr="002D2CFE">
        <w:rPr>
          <w:rFonts w:asciiTheme="majorHAnsi" w:hAnsiTheme="majorHAnsi" w:cstheme="majorHAnsi"/>
          <w:sz w:val="16"/>
        </w:rPr>
        <w:t xml:space="preserve"> what might be considered </w:t>
      </w:r>
      <w:r w:rsidRPr="002D2CFE">
        <w:rPr>
          <w:rStyle w:val="StyleUnderline"/>
          <w:rFonts w:asciiTheme="majorHAnsi" w:hAnsiTheme="majorHAnsi" w:cstheme="majorHAnsi"/>
        </w:rPr>
        <w:t>the</w:t>
      </w:r>
      <w:r w:rsidRPr="002D2CFE">
        <w:rPr>
          <w:rFonts w:asciiTheme="majorHAnsi" w:hAnsiTheme="majorHAnsi" w:cstheme="majorHAnsi"/>
          <w:sz w:val="16"/>
        </w:rPr>
        <w:t xml:space="preserve"> </w:t>
      </w:r>
      <w:r w:rsidRPr="002D2CFE">
        <w:rPr>
          <w:rStyle w:val="Emphasis"/>
          <w:rFonts w:asciiTheme="majorHAnsi" w:hAnsiTheme="majorHAnsi" w:cstheme="majorHAnsi"/>
        </w:rPr>
        <w:t>indispensability fallacy</w:t>
      </w:r>
      <w:r w:rsidRPr="002D2CFE">
        <w:rPr>
          <w:rFonts w:asciiTheme="majorHAnsi" w:hAnsiTheme="majorHAnsi" w:cstheme="majorHAnsi"/>
          <w:sz w:val="16"/>
        </w:rPr>
        <w:t xml:space="preserve">, many </w:t>
      </w:r>
      <w:r w:rsidRPr="002D2CFE">
        <w:rPr>
          <w:rStyle w:val="StyleUnderline"/>
          <w:rFonts w:asciiTheme="majorHAnsi" w:hAnsiTheme="majorHAnsi" w:cstheme="majorHAnsi"/>
        </w:rPr>
        <w:t>Americans believe</w:t>
      </w:r>
      <w:r w:rsidRPr="002D2CFE">
        <w:rPr>
          <w:rFonts w:asciiTheme="majorHAnsi" w:hAnsiTheme="majorHAnsi" w:cstheme="majorHAnsi"/>
          <w:sz w:val="16"/>
        </w:rPr>
        <w:t xml:space="preserve"> that U.S. </w:t>
      </w:r>
      <w:r w:rsidRPr="002D2CFE">
        <w:rPr>
          <w:rStyle w:val="StyleUnderline"/>
          <w:rFonts w:asciiTheme="majorHAnsi" w:hAnsiTheme="majorHAnsi" w:cstheme="majorHAnsi"/>
        </w:rPr>
        <w:t xml:space="preserve">actions are </w:t>
      </w:r>
      <w:r w:rsidRPr="002D2CFE">
        <w:rPr>
          <w:rStyle w:val="Emphasis"/>
          <w:rFonts w:asciiTheme="majorHAnsi" w:hAnsiTheme="majorHAnsi" w:cstheme="majorHAnsi"/>
        </w:rPr>
        <w:t>primarily responsible</w:t>
      </w:r>
      <w:r w:rsidRPr="002D2CFE">
        <w:rPr>
          <w:rFonts w:asciiTheme="majorHAnsi" w:hAnsiTheme="majorHAnsi" w:cstheme="majorHAnsi"/>
          <w:sz w:val="16"/>
        </w:rPr>
        <w:t xml:space="preserve"> </w:t>
      </w:r>
      <w:r w:rsidRPr="002D2CFE">
        <w:rPr>
          <w:rStyle w:val="StyleUnderline"/>
          <w:rFonts w:asciiTheme="majorHAnsi" w:hAnsiTheme="majorHAnsi" w:cstheme="majorHAnsi"/>
        </w:rPr>
        <w:t>for</w:t>
      </w:r>
      <w:r w:rsidRPr="002D2CFE">
        <w:rPr>
          <w:rFonts w:asciiTheme="majorHAnsi" w:hAnsiTheme="majorHAnsi" w:cstheme="majorHAnsi"/>
          <w:sz w:val="16"/>
        </w:rPr>
        <w:t xml:space="preserve"> any </w:t>
      </w:r>
      <w:r w:rsidRPr="002D2CFE">
        <w:rPr>
          <w:rStyle w:val="Emphasis"/>
          <w:rFonts w:asciiTheme="majorHAnsi" w:hAnsiTheme="majorHAnsi" w:cstheme="majorHAnsi"/>
        </w:rPr>
        <w:t>stability</w:t>
      </w:r>
      <w:r w:rsidRPr="002D2CFE">
        <w:rPr>
          <w:rFonts w:asciiTheme="majorHAnsi" w:hAnsiTheme="majorHAnsi" w:cstheme="majorHAnsi"/>
          <w:sz w:val="16"/>
        </w:rPr>
        <w:t xml:space="preserve"> that currently exists. “All that stands between civility and genocide, order and mayhem,” explain Lawrence Kaplan and William Kristol, “is American power.“37 </w:t>
      </w:r>
      <w:r w:rsidRPr="002D2CFE">
        <w:rPr>
          <w:rStyle w:val="StyleUnderline"/>
          <w:rFonts w:asciiTheme="majorHAnsi" w:hAnsiTheme="majorHAnsi" w:cstheme="majorHAnsi"/>
        </w:rPr>
        <w:t xml:space="preserve">That belief is an </w:t>
      </w:r>
      <w:r w:rsidRPr="002D2CFE">
        <w:rPr>
          <w:rStyle w:val="Emphasis"/>
          <w:rFonts w:asciiTheme="majorHAnsi" w:hAnsiTheme="majorHAnsi" w:cstheme="majorHAnsi"/>
        </w:rPr>
        <w:t>offshoot</w:t>
      </w:r>
      <w:r w:rsidRPr="002D2CFE">
        <w:rPr>
          <w:rFonts w:asciiTheme="majorHAnsi" w:hAnsiTheme="majorHAnsi" w:cstheme="majorHAnsi"/>
          <w:sz w:val="16"/>
        </w:rPr>
        <w:t xml:space="preserve">, witting or not, </w:t>
      </w:r>
      <w:r w:rsidRPr="002D2CFE">
        <w:rPr>
          <w:rStyle w:val="StyleUnderline"/>
          <w:rFonts w:asciiTheme="majorHAnsi" w:hAnsiTheme="majorHAnsi" w:cstheme="majorHAnsi"/>
        </w:rPr>
        <w:t>of</w:t>
      </w:r>
      <w:r w:rsidRPr="002D2CFE">
        <w:rPr>
          <w:rFonts w:asciiTheme="majorHAnsi" w:hAnsiTheme="majorHAnsi" w:cstheme="majorHAnsi"/>
          <w:sz w:val="16"/>
        </w:rPr>
        <w:t xml:space="preserve"> what is known as “</w:t>
      </w:r>
      <w:r w:rsidRPr="002D2CFE">
        <w:rPr>
          <w:rStyle w:val="Emphasis"/>
          <w:rFonts w:asciiTheme="majorHAnsi" w:hAnsiTheme="majorHAnsi" w:cstheme="majorHAnsi"/>
        </w:rPr>
        <w:t>hegemonic stability theory</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which proposes that international </w:t>
      </w:r>
      <w:r w:rsidRPr="002D2CFE">
        <w:rPr>
          <w:rStyle w:val="Emphasis"/>
          <w:rFonts w:asciiTheme="majorHAnsi" w:hAnsiTheme="majorHAnsi" w:cstheme="majorHAnsi"/>
        </w:rPr>
        <w:t>peace</w:t>
      </w:r>
      <w:r w:rsidRPr="002D2CFE">
        <w:rPr>
          <w:rFonts w:asciiTheme="majorHAnsi" w:hAnsiTheme="majorHAnsi" w:cstheme="majorHAnsi"/>
          <w:sz w:val="16"/>
        </w:rPr>
        <w:t xml:space="preserve"> </w:t>
      </w:r>
      <w:r w:rsidRPr="002D2CFE">
        <w:rPr>
          <w:rStyle w:val="StyleUnderline"/>
          <w:rFonts w:asciiTheme="majorHAnsi" w:hAnsiTheme="majorHAnsi" w:cstheme="majorHAnsi"/>
        </w:rPr>
        <w:t>is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possible </w:t>
      </w:r>
      <w:r w:rsidRPr="002D2CFE">
        <w:rPr>
          <w:rStyle w:val="Emphasis"/>
          <w:rFonts w:asciiTheme="majorHAnsi" w:hAnsiTheme="majorHAnsi" w:cstheme="majorHAnsi"/>
        </w:rPr>
        <w:t>only</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when </w:t>
      </w:r>
      <w:r w:rsidRPr="002D2CFE">
        <w:rPr>
          <w:rStyle w:val="Emphasis"/>
          <w:rFonts w:asciiTheme="majorHAnsi" w:hAnsiTheme="majorHAnsi" w:cstheme="majorHAnsi"/>
        </w:rPr>
        <w:t>one country</w:t>
      </w:r>
      <w:r w:rsidRPr="002D2CFE">
        <w:rPr>
          <w:rFonts w:asciiTheme="majorHAnsi" w:hAnsiTheme="majorHAnsi" w:cstheme="majorHAnsi"/>
          <w:sz w:val="16"/>
        </w:rPr>
        <w:t xml:space="preserve"> </w:t>
      </w:r>
      <w:r w:rsidRPr="002D2CFE">
        <w:rPr>
          <w:rStyle w:val="StyleUnderline"/>
          <w:rFonts w:asciiTheme="majorHAnsi" w:hAnsiTheme="majorHAnsi" w:cstheme="majorHAnsi"/>
        </w:rPr>
        <w:t>is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strong enough to </w:t>
      </w:r>
      <w:r w:rsidRPr="002D2CFE">
        <w:rPr>
          <w:rStyle w:val="Emphasis"/>
          <w:rFonts w:asciiTheme="majorHAnsi" w:hAnsiTheme="majorHAnsi" w:cstheme="majorHAnsi"/>
        </w:rPr>
        <w:t>make and enforce</w:t>
      </w:r>
      <w:r w:rsidRPr="002D2CFE">
        <w:rPr>
          <w:rFonts w:asciiTheme="majorHAnsi" w:hAnsiTheme="majorHAnsi" w:cstheme="majorHAnsi"/>
          <w:sz w:val="16"/>
        </w:rPr>
        <w:t xml:space="preserve"> a set of </w:t>
      </w:r>
      <w:r w:rsidRPr="002D2CFE">
        <w:rPr>
          <w:rStyle w:val="Emphasis"/>
          <w:rFonts w:asciiTheme="majorHAnsi" w:hAnsiTheme="majorHAnsi" w:cstheme="majorHAnsi"/>
        </w:rPr>
        <w:t>rules</w:t>
      </w:r>
      <w:r w:rsidRPr="002D2CFE">
        <w:rPr>
          <w:rFonts w:asciiTheme="majorHAnsi" w:hAnsiTheme="majorHAnsi" w:cstheme="majorHAnsi"/>
          <w:sz w:val="16"/>
        </w:rPr>
        <w:t>.38 </w:t>
      </w:r>
      <w:r w:rsidRPr="002D2CFE">
        <w:rPr>
          <w:rStyle w:val="StyleUnderline"/>
          <w:rFonts w:asciiTheme="majorHAnsi" w:hAnsiTheme="majorHAnsi" w:cstheme="majorHAnsi"/>
        </w:rPr>
        <w:t xml:space="preserve">Were U.S. leaders to </w:t>
      </w:r>
      <w:r w:rsidRPr="002D2CFE">
        <w:rPr>
          <w:rStyle w:val="Emphasis"/>
          <w:rFonts w:asciiTheme="majorHAnsi" w:hAnsiTheme="majorHAnsi" w:cstheme="majorHAnsi"/>
        </w:rPr>
        <w:t>abdicate</w:t>
      </w:r>
      <w:r w:rsidRPr="002D2CFE">
        <w:rPr>
          <w:rStyle w:val="StyleUnderline"/>
          <w:rFonts w:asciiTheme="majorHAnsi" w:hAnsiTheme="majorHAnsi" w:cstheme="majorHAnsi"/>
        </w:rPr>
        <w:t xml:space="preserve"> their </w:t>
      </w:r>
      <w:r w:rsidRPr="002D2CFE">
        <w:rPr>
          <w:rStyle w:val="Emphasis"/>
          <w:rFonts w:asciiTheme="majorHAnsi" w:hAnsiTheme="majorHAnsi" w:cstheme="majorHAnsi"/>
        </w:rPr>
        <w:t>responsibilities</w:t>
      </w:r>
      <w:r w:rsidRPr="002D2CFE">
        <w:rPr>
          <w:rFonts w:asciiTheme="majorHAnsi" w:hAnsiTheme="majorHAnsi" w:cstheme="majorHAnsi"/>
          <w:sz w:val="16"/>
        </w:rPr>
        <w:t xml:space="preserve">, that reasoning goes, </w:t>
      </w:r>
      <w:r w:rsidRPr="002D2CFE">
        <w:rPr>
          <w:rStyle w:val="Emphasis"/>
          <w:rFonts w:asciiTheme="majorHAnsi" w:hAnsiTheme="majorHAnsi" w:cstheme="majorHAnsi"/>
        </w:rPr>
        <w:t>unchecked conflicts</w:t>
      </w:r>
      <w:r w:rsidRPr="002D2CFE">
        <w:rPr>
          <w:rFonts w:asciiTheme="majorHAnsi" w:hAnsiTheme="majorHAnsi" w:cstheme="majorHAnsi"/>
          <w:sz w:val="16"/>
        </w:rPr>
        <w:t xml:space="preserve"> </w:t>
      </w:r>
      <w:r w:rsidRPr="002D2CFE">
        <w:rPr>
          <w:rStyle w:val="StyleUnderline"/>
          <w:rFonts w:asciiTheme="majorHAnsi" w:hAnsiTheme="majorHAnsi" w:cstheme="majorHAnsi"/>
        </w:rPr>
        <w:t>would</w:t>
      </w:r>
      <w:r w:rsidRPr="002D2CFE">
        <w:rPr>
          <w:rFonts w:asciiTheme="majorHAnsi" w:hAnsiTheme="majorHAnsi" w:cstheme="majorHAnsi"/>
          <w:sz w:val="16"/>
        </w:rPr>
        <w:t xml:space="preserve"> at the very least bring humanitarian disaster and would quite quickly </w:t>
      </w:r>
      <w:r w:rsidRPr="002D2CFE">
        <w:rPr>
          <w:rStyle w:val="Emphasis"/>
          <w:rFonts w:asciiTheme="majorHAnsi" w:hAnsiTheme="majorHAnsi" w:cstheme="majorHAnsi"/>
        </w:rPr>
        <w:t>threaten core</w:t>
      </w:r>
      <w:r w:rsidRPr="002D2CFE">
        <w:rPr>
          <w:rFonts w:asciiTheme="majorHAnsi" w:hAnsiTheme="majorHAnsi" w:cstheme="majorHAnsi"/>
          <w:sz w:val="16"/>
        </w:rPr>
        <w:t xml:space="preserve"> U.S. </w:t>
      </w:r>
      <w:r w:rsidRPr="002D2CFE">
        <w:rPr>
          <w:rStyle w:val="Emphasis"/>
          <w:rFonts w:asciiTheme="majorHAnsi" w:hAnsiTheme="majorHAnsi" w:cstheme="majorHAnsi"/>
        </w:rPr>
        <w:t>interests</w:t>
      </w:r>
      <w:r w:rsidRPr="002D2CFE">
        <w:rPr>
          <w:rFonts w:asciiTheme="majorHAnsi" w:hAnsiTheme="majorHAnsi" w:cstheme="majorHAnsi"/>
          <w:sz w:val="16"/>
        </w:rPr>
        <w:t>.39</w:t>
      </w:r>
    </w:p>
    <w:p w14:paraId="4C1D09DD"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Brzezinski is typical in his belief that “outright chaos” and a string of specific horrors could be expected to follow a loss of hegemony, from renewed attempts to build regional empires (by China, Turkey, Russia, and Brazil) to the collapse of the U.S. relationship with Mexico as emboldened nationalists south of the border reassert 150‐​year‐​old territorial claims. Overall, without U.S. dominance, today’s relatively peaceful world would turn “violent and </w:t>
      </w:r>
      <w:proofErr w:type="gramStart"/>
      <w:r w:rsidRPr="002D2CFE">
        <w:rPr>
          <w:rFonts w:asciiTheme="majorHAnsi" w:hAnsiTheme="majorHAnsi" w:cstheme="majorHAnsi"/>
          <w:sz w:val="16"/>
        </w:rPr>
        <w:t>bloodthirsty.“</w:t>
      </w:r>
      <w:proofErr w:type="gramEnd"/>
      <w:r w:rsidRPr="002D2CFE">
        <w:rPr>
          <w:rFonts w:asciiTheme="majorHAnsi" w:hAnsiTheme="majorHAnsi" w:cstheme="majorHAnsi"/>
          <w:sz w:val="16"/>
        </w:rPr>
        <w:t>40 The liberal world order that is so beneficial to all would come tumbling down.</w:t>
      </w:r>
    </w:p>
    <w:p w14:paraId="11104418"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Like many believers, </w:t>
      </w:r>
      <w:r w:rsidRPr="002D2CFE">
        <w:rPr>
          <w:rStyle w:val="StyleUnderline"/>
          <w:rFonts w:asciiTheme="majorHAnsi" w:hAnsiTheme="majorHAnsi" w:cstheme="majorHAnsi"/>
        </w:rPr>
        <w:t xml:space="preserve">proponents of hegemonic stability theory </w:t>
      </w:r>
      <w:r w:rsidRPr="002D2CFE">
        <w:rPr>
          <w:rStyle w:val="Emphasis"/>
          <w:rFonts w:asciiTheme="majorHAnsi" w:hAnsiTheme="majorHAnsi" w:cstheme="majorHAnsi"/>
        </w:rPr>
        <w:t>base their view</w:t>
      </w:r>
      <w:r w:rsidRPr="002D2CFE">
        <w:rPr>
          <w:rFonts w:asciiTheme="majorHAnsi" w:hAnsiTheme="majorHAnsi" w:cstheme="majorHAnsi"/>
          <w:sz w:val="16"/>
        </w:rPr>
        <w:t xml:space="preserve"> </w:t>
      </w:r>
      <w:r w:rsidRPr="002D2CFE">
        <w:rPr>
          <w:rStyle w:val="StyleUnderline"/>
          <w:rFonts w:asciiTheme="majorHAnsi" w:hAnsiTheme="majorHAnsi" w:cstheme="majorHAnsi"/>
        </w:rPr>
        <w:t>on</w:t>
      </w:r>
      <w:r w:rsidRPr="002D2CFE">
        <w:rPr>
          <w:rFonts w:asciiTheme="majorHAnsi" w:hAnsiTheme="majorHAnsi" w:cstheme="majorHAnsi"/>
          <w:sz w:val="16"/>
        </w:rPr>
        <w:t xml:space="preserve"> </w:t>
      </w:r>
      <w:r w:rsidRPr="002D2CFE">
        <w:rPr>
          <w:rStyle w:val="Emphasis"/>
          <w:rFonts w:asciiTheme="majorHAnsi" w:hAnsiTheme="majorHAnsi" w:cstheme="majorHAnsi"/>
        </w:rPr>
        <w:t>faith alone</w:t>
      </w:r>
      <w:r w:rsidRPr="002D2CFE">
        <w:rPr>
          <w:rFonts w:asciiTheme="majorHAnsi" w:hAnsiTheme="majorHAnsi" w:cstheme="majorHAnsi"/>
          <w:sz w:val="16"/>
        </w:rPr>
        <w:t>.41 </w:t>
      </w:r>
      <w:r w:rsidRPr="00A743C5">
        <w:rPr>
          <w:rStyle w:val="StyleUnderline"/>
          <w:rFonts w:asciiTheme="majorHAnsi" w:hAnsiTheme="majorHAnsi" w:cstheme="majorHAnsi"/>
          <w:highlight w:val="cyan"/>
        </w:rPr>
        <w:t>There is</w:t>
      </w:r>
      <w:r w:rsidRPr="002D2CFE">
        <w:rPr>
          <w:rFonts w:asciiTheme="majorHAnsi" w:hAnsiTheme="majorHAnsi" w:cstheme="majorHAnsi"/>
          <w:sz w:val="16"/>
        </w:rPr>
        <w:t xml:space="preserve"> precious </w:t>
      </w:r>
      <w:r w:rsidRPr="00A743C5">
        <w:rPr>
          <w:rStyle w:val="Emphasis"/>
          <w:rFonts w:asciiTheme="majorHAnsi" w:hAnsiTheme="majorHAnsi" w:cstheme="majorHAnsi"/>
          <w:highlight w:val="cyan"/>
        </w:rPr>
        <w:t>little ev</w:t>
      </w:r>
      <w:r w:rsidRPr="002D2CFE">
        <w:rPr>
          <w:rStyle w:val="StyleUnderline"/>
          <w:rFonts w:asciiTheme="majorHAnsi" w:hAnsiTheme="majorHAnsi" w:cstheme="majorHAnsi"/>
        </w:rPr>
        <w:t>idence</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to suggest</w:t>
      </w:r>
      <w:r w:rsidRPr="002D2CFE">
        <w:rPr>
          <w:rStyle w:val="StyleUnderline"/>
          <w:rFonts w:asciiTheme="majorHAnsi" w:hAnsiTheme="majorHAnsi" w:cstheme="majorHAnsi"/>
        </w:rPr>
        <w:t xml:space="preserve"> that </w:t>
      </w:r>
      <w:r w:rsidRPr="00A743C5">
        <w:rPr>
          <w:rStyle w:val="StyleUnderline"/>
          <w:rFonts w:asciiTheme="majorHAnsi" w:hAnsiTheme="majorHAnsi" w:cstheme="majorHAnsi"/>
          <w:highlight w:val="cyan"/>
        </w:rPr>
        <w:t xml:space="preserve">the </w:t>
      </w:r>
      <w:r w:rsidRPr="00A743C5">
        <w:rPr>
          <w:rStyle w:val="Emphasis"/>
          <w:rFonts w:asciiTheme="majorHAnsi" w:hAnsiTheme="majorHAnsi" w:cstheme="majorHAnsi"/>
          <w:highlight w:val="cyan"/>
        </w:rPr>
        <w:t>U</w:t>
      </w:r>
      <w:r w:rsidRPr="002D2CFE">
        <w:rPr>
          <w:rStyle w:val="StyleUnderline"/>
          <w:rFonts w:asciiTheme="majorHAnsi" w:hAnsiTheme="majorHAnsi" w:cstheme="majorHAnsi"/>
        </w:rPr>
        <w:t xml:space="preserve">nited </w:t>
      </w:r>
      <w:r w:rsidRPr="00A743C5">
        <w:rPr>
          <w:rStyle w:val="Emphasis"/>
          <w:rFonts w:asciiTheme="majorHAnsi" w:hAnsiTheme="majorHAnsi" w:cstheme="majorHAnsi"/>
          <w:highlight w:val="cyan"/>
        </w:rPr>
        <w:t>S</w:t>
      </w:r>
      <w:r w:rsidRPr="002D2CFE">
        <w:rPr>
          <w:rStyle w:val="StyleUnderline"/>
          <w:rFonts w:asciiTheme="majorHAnsi" w:hAnsiTheme="majorHAnsi" w:cstheme="majorHAnsi"/>
        </w:rPr>
        <w:t xml:space="preserve">tates </w:t>
      </w:r>
      <w:r w:rsidRPr="00A743C5">
        <w:rPr>
          <w:rStyle w:val="StyleUnderline"/>
          <w:rFonts w:asciiTheme="majorHAnsi" w:hAnsiTheme="majorHAnsi" w:cstheme="majorHAnsi"/>
          <w:highlight w:val="cyan"/>
        </w:rPr>
        <w:t xml:space="preserve">is </w:t>
      </w:r>
      <w:r w:rsidRPr="00A743C5">
        <w:rPr>
          <w:rStyle w:val="Emphasis"/>
          <w:rFonts w:asciiTheme="majorHAnsi" w:hAnsiTheme="majorHAnsi" w:cstheme="majorHAnsi"/>
          <w:highlight w:val="cyan"/>
        </w:rPr>
        <w:t>responsible</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for</w:t>
      </w:r>
      <w:r w:rsidRPr="002D2CFE">
        <w:rPr>
          <w:rFonts w:asciiTheme="majorHAnsi" w:hAnsiTheme="majorHAnsi" w:cstheme="majorHAnsi"/>
          <w:sz w:val="16"/>
        </w:rPr>
        <w:t xml:space="preserve"> the pacific </w:t>
      </w:r>
      <w:r w:rsidRPr="00A743C5">
        <w:rPr>
          <w:rStyle w:val="StyleUnderline"/>
          <w:rFonts w:asciiTheme="majorHAnsi" w:hAnsiTheme="majorHAnsi" w:cstheme="majorHAnsi"/>
          <w:highlight w:val="cyan"/>
        </w:rPr>
        <w:t>trends</w:t>
      </w:r>
      <w:r w:rsidRPr="002D2CFE">
        <w:rPr>
          <w:rStyle w:val="StyleUnderline"/>
          <w:rFonts w:asciiTheme="majorHAnsi" w:hAnsiTheme="majorHAnsi" w:cstheme="majorHAnsi"/>
        </w:rPr>
        <w:t xml:space="preserve"> that have swept across the system</w:t>
      </w:r>
      <w:r w:rsidRPr="002D2CFE">
        <w:rPr>
          <w:rFonts w:asciiTheme="majorHAnsi" w:hAnsiTheme="majorHAnsi" w:cstheme="majorHAnsi"/>
          <w:sz w:val="16"/>
        </w:rPr>
        <w:t xml:space="preserve">. In fact, </w:t>
      </w:r>
      <w:r w:rsidRPr="00A743C5">
        <w:rPr>
          <w:rStyle w:val="StyleUnderline"/>
          <w:rFonts w:asciiTheme="majorHAnsi" w:hAnsiTheme="majorHAnsi" w:cstheme="majorHAnsi"/>
          <w:highlight w:val="cyan"/>
        </w:rPr>
        <w:t>the world remained</w:t>
      </w:r>
      <w:r w:rsidRPr="002D2CFE">
        <w:rPr>
          <w:rStyle w:val="StyleUnderline"/>
          <w:rFonts w:asciiTheme="majorHAnsi" w:hAnsiTheme="majorHAnsi" w:cstheme="majorHAnsi"/>
        </w:rPr>
        <w:t xml:space="preserve"> </w:t>
      </w:r>
      <w:r w:rsidRPr="002D2CFE">
        <w:rPr>
          <w:rStyle w:val="Emphasis"/>
          <w:rFonts w:asciiTheme="majorHAnsi" w:hAnsiTheme="majorHAnsi" w:cstheme="majorHAnsi"/>
        </w:rPr>
        <w:t xml:space="preserve">equally </w:t>
      </w:r>
      <w:r w:rsidRPr="00A743C5">
        <w:rPr>
          <w:rStyle w:val="Emphasis"/>
          <w:rFonts w:asciiTheme="majorHAnsi" w:hAnsiTheme="majorHAnsi" w:cstheme="majorHAnsi"/>
          <w:highlight w:val="cyan"/>
        </w:rPr>
        <w:t>peaceful</w:t>
      </w:r>
      <w:r w:rsidRPr="002D2CFE">
        <w:rPr>
          <w:rFonts w:asciiTheme="majorHAnsi" w:hAnsiTheme="majorHAnsi" w:cstheme="majorHAnsi"/>
          <w:sz w:val="16"/>
        </w:rPr>
        <w:t xml:space="preserve">, relatively speaking, </w:t>
      </w:r>
      <w:r w:rsidRPr="00A743C5">
        <w:rPr>
          <w:rStyle w:val="StyleUnderline"/>
          <w:rFonts w:asciiTheme="majorHAnsi" w:hAnsiTheme="majorHAnsi" w:cstheme="majorHAnsi"/>
          <w:highlight w:val="cyan"/>
        </w:rPr>
        <w:t>while</w:t>
      </w:r>
      <w:r w:rsidRPr="002D2CFE">
        <w:rPr>
          <w:rStyle w:val="StyleUnderline"/>
          <w:rFonts w:asciiTheme="majorHAnsi" w:hAnsiTheme="majorHAnsi" w:cstheme="majorHAnsi"/>
        </w:rPr>
        <w:t xml:space="preserve"> </w:t>
      </w:r>
      <w:r w:rsidRPr="00A743C5">
        <w:rPr>
          <w:rStyle w:val="StyleUnderline"/>
          <w:rFonts w:asciiTheme="majorHAnsi" w:hAnsiTheme="majorHAnsi" w:cstheme="majorHAnsi"/>
          <w:highlight w:val="cyan"/>
        </w:rPr>
        <w:t>the U</w:t>
      </w:r>
      <w:r w:rsidRPr="002D2CFE">
        <w:rPr>
          <w:rStyle w:val="StyleUnderline"/>
          <w:rFonts w:asciiTheme="majorHAnsi" w:hAnsiTheme="majorHAnsi" w:cstheme="majorHAnsi"/>
        </w:rPr>
        <w:t xml:space="preserve">nited </w:t>
      </w:r>
      <w:r w:rsidRPr="00A743C5">
        <w:rPr>
          <w:rStyle w:val="StyleUnderline"/>
          <w:rFonts w:asciiTheme="majorHAnsi" w:hAnsiTheme="majorHAnsi" w:cstheme="majorHAnsi"/>
          <w:highlight w:val="cyan"/>
        </w:rPr>
        <w:t>S</w:t>
      </w:r>
      <w:r w:rsidRPr="002D2CFE">
        <w:rPr>
          <w:rStyle w:val="StyleUnderline"/>
          <w:rFonts w:asciiTheme="majorHAnsi" w:hAnsiTheme="majorHAnsi" w:cstheme="majorHAnsi"/>
        </w:rPr>
        <w:t xml:space="preserve">tates </w:t>
      </w:r>
      <w:r w:rsidRPr="00A743C5">
        <w:rPr>
          <w:rStyle w:val="Emphasis"/>
          <w:rFonts w:asciiTheme="majorHAnsi" w:hAnsiTheme="majorHAnsi" w:cstheme="majorHAnsi"/>
          <w:highlight w:val="cyan"/>
        </w:rPr>
        <w:t>cut</w:t>
      </w:r>
      <w:r w:rsidRPr="002D2CFE">
        <w:rPr>
          <w:rFonts w:asciiTheme="majorHAnsi" w:hAnsiTheme="majorHAnsi" w:cstheme="majorHAnsi"/>
          <w:sz w:val="16"/>
        </w:rPr>
        <w:t xml:space="preserve"> its </w:t>
      </w:r>
      <w:r w:rsidRPr="00A743C5">
        <w:rPr>
          <w:rStyle w:val="Emphasis"/>
          <w:rFonts w:asciiTheme="majorHAnsi" w:hAnsiTheme="majorHAnsi" w:cstheme="majorHAnsi"/>
          <w:highlight w:val="cyan"/>
        </w:rPr>
        <w:t>forces</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throughout the</w:t>
      </w:r>
      <w:r w:rsidRPr="002D2CFE">
        <w:rPr>
          <w:rStyle w:val="StyleUnderline"/>
          <w:rFonts w:asciiTheme="majorHAnsi" w:hAnsiTheme="majorHAnsi" w:cstheme="majorHAnsi"/>
        </w:rPr>
        <w:t xml:space="preserve"> 19</w:t>
      </w:r>
      <w:r w:rsidRPr="00A743C5">
        <w:rPr>
          <w:rStyle w:val="Emphasis"/>
          <w:rFonts w:asciiTheme="majorHAnsi" w:hAnsiTheme="majorHAnsi" w:cstheme="majorHAnsi"/>
          <w:highlight w:val="cyan"/>
        </w:rPr>
        <w:t>90s</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 xml:space="preserve">as well as while it </w:t>
      </w:r>
      <w:r w:rsidRPr="00A743C5">
        <w:rPr>
          <w:rStyle w:val="Emphasis"/>
          <w:rFonts w:asciiTheme="majorHAnsi" w:hAnsiTheme="majorHAnsi" w:cstheme="majorHAnsi"/>
          <w:highlight w:val="cyan"/>
        </w:rPr>
        <w:t>doubled</w:t>
      </w:r>
      <w:r w:rsidRPr="002D2CFE">
        <w:rPr>
          <w:rStyle w:val="StyleUnderline"/>
          <w:rFonts w:asciiTheme="majorHAnsi" w:hAnsiTheme="majorHAnsi" w:cstheme="majorHAnsi"/>
        </w:rPr>
        <w:t xml:space="preserve"> its military</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spending</w:t>
      </w:r>
      <w:r w:rsidRPr="002D2CFE">
        <w:rPr>
          <w:rFonts w:asciiTheme="majorHAnsi" w:hAnsiTheme="majorHAnsi" w:cstheme="majorHAnsi"/>
          <w:sz w:val="16"/>
        </w:rPr>
        <w:t xml:space="preserve"> </w:t>
      </w:r>
      <w:r w:rsidRPr="002D2CFE">
        <w:rPr>
          <w:rStyle w:val="StyleUnderline"/>
          <w:rFonts w:asciiTheme="majorHAnsi" w:hAnsiTheme="majorHAnsi" w:cstheme="majorHAnsi"/>
        </w:rPr>
        <w:t>in the first decade of the new century</w:t>
      </w:r>
      <w:r w:rsidRPr="002D2CFE">
        <w:rPr>
          <w:rFonts w:asciiTheme="majorHAnsi" w:hAnsiTheme="majorHAnsi" w:cstheme="majorHAnsi"/>
          <w:sz w:val="16"/>
        </w:rPr>
        <w:t>.42 </w:t>
      </w:r>
      <w:r w:rsidRPr="002D2CFE">
        <w:rPr>
          <w:rStyle w:val="StyleUnderline"/>
          <w:rFonts w:asciiTheme="majorHAnsi" w:hAnsiTheme="majorHAnsi" w:cstheme="majorHAnsi"/>
        </w:rPr>
        <w:t>Complex statistical methods</w:t>
      </w:r>
      <w:r w:rsidRPr="002D2CFE">
        <w:rPr>
          <w:rFonts w:asciiTheme="majorHAnsi" w:hAnsiTheme="majorHAnsi" w:cstheme="majorHAnsi"/>
          <w:sz w:val="16"/>
        </w:rPr>
        <w:t xml:space="preserve"> </w:t>
      </w:r>
      <w:r w:rsidRPr="002D2CFE">
        <w:rPr>
          <w:rStyle w:val="Emphasis"/>
          <w:rFonts w:asciiTheme="majorHAnsi" w:hAnsiTheme="majorHAnsi" w:cstheme="majorHAnsi"/>
        </w:rPr>
        <w:t>should not be needed</w:t>
      </w:r>
      <w:r w:rsidRPr="002D2CFE">
        <w:rPr>
          <w:rFonts w:asciiTheme="majorHAnsi" w:hAnsiTheme="majorHAnsi" w:cstheme="majorHAnsi"/>
          <w:sz w:val="16"/>
        </w:rPr>
        <w:t xml:space="preserve"> </w:t>
      </w:r>
      <w:r w:rsidRPr="002D2CFE">
        <w:rPr>
          <w:rStyle w:val="StyleUnderline"/>
          <w:rFonts w:asciiTheme="majorHAnsi" w:hAnsiTheme="majorHAnsi" w:cstheme="majorHAnsi"/>
        </w:rPr>
        <w:t>to demonstrate that levels of U.S. military spending have</w:t>
      </w:r>
      <w:r w:rsidRPr="002D2CFE">
        <w:rPr>
          <w:rFonts w:asciiTheme="majorHAnsi" w:hAnsiTheme="majorHAnsi" w:cstheme="majorHAnsi"/>
          <w:sz w:val="16"/>
        </w:rPr>
        <w:t xml:space="preserve"> </w:t>
      </w:r>
      <w:r w:rsidRPr="002D2CFE">
        <w:rPr>
          <w:rStyle w:val="StyleUnderline"/>
          <w:rFonts w:asciiTheme="majorHAnsi" w:hAnsiTheme="majorHAnsi" w:cstheme="majorHAnsi"/>
        </w:rPr>
        <w:t>been</w:t>
      </w:r>
      <w:r w:rsidRPr="002D2CFE">
        <w:rPr>
          <w:rFonts w:asciiTheme="majorHAnsi" w:hAnsiTheme="majorHAnsi" w:cstheme="majorHAnsi"/>
          <w:sz w:val="16"/>
        </w:rPr>
        <w:t xml:space="preserve"> essentially </w:t>
      </w:r>
      <w:r w:rsidRPr="002D2CFE">
        <w:rPr>
          <w:rStyle w:val="Emphasis"/>
          <w:rFonts w:asciiTheme="majorHAnsi" w:hAnsiTheme="majorHAnsi" w:cstheme="majorHAnsi"/>
        </w:rPr>
        <w:t>unrelated to global stability</w:t>
      </w:r>
      <w:r w:rsidRPr="002D2CFE">
        <w:rPr>
          <w:rFonts w:asciiTheme="majorHAnsi" w:hAnsiTheme="majorHAnsi" w:cstheme="majorHAnsi"/>
          <w:sz w:val="16"/>
        </w:rPr>
        <w:t>.</w:t>
      </w:r>
    </w:p>
    <w:p w14:paraId="38111A45"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Hegemonic stability theory’s </w:t>
      </w:r>
      <w:r w:rsidRPr="002D2CFE">
        <w:rPr>
          <w:rStyle w:val="StyleUnderline"/>
          <w:rFonts w:asciiTheme="majorHAnsi" w:hAnsiTheme="majorHAnsi" w:cstheme="majorHAnsi"/>
        </w:rPr>
        <w:t xml:space="preserve">flaws go </w:t>
      </w:r>
      <w:r w:rsidRPr="002D2CFE">
        <w:rPr>
          <w:rStyle w:val="Emphasis"/>
          <w:rFonts w:asciiTheme="majorHAnsi" w:hAnsiTheme="majorHAnsi" w:cstheme="majorHAnsi"/>
        </w:rPr>
        <w:t>way beyond</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absence of simple </w:t>
      </w:r>
      <w:r w:rsidRPr="002D2CFE">
        <w:rPr>
          <w:rStyle w:val="Emphasis"/>
          <w:rFonts w:asciiTheme="majorHAnsi" w:hAnsiTheme="majorHAnsi" w:cstheme="majorHAnsi"/>
        </w:rPr>
        <w:t>correlations</w:t>
      </w:r>
      <w:r w:rsidRPr="002D2CFE">
        <w:rPr>
          <w:rFonts w:asciiTheme="majorHAnsi" w:hAnsiTheme="majorHAnsi" w:cstheme="majorHAnsi"/>
          <w:sz w:val="16"/>
        </w:rPr>
        <w:t xml:space="preserve"> to support them, however. </w:t>
      </w:r>
      <w:r w:rsidRPr="002D2CFE">
        <w:rPr>
          <w:rStyle w:val="StyleUnderline"/>
          <w:rFonts w:asciiTheme="majorHAnsi" w:hAnsiTheme="majorHAnsi" w:cstheme="majorHAnsi"/>
        </w:rPr>
        <w:t xml:space="preserve">The theory’s </w:t>
      </w:r>
      <w:r w:rsidRPr="00A743C5">
        <w:rPr>
          <w:rStyle w:val="StyleUnderline"/>
          <w:rFonts w:asciiTheme="majorHAnsi" w:hAnsiTheme="majorHAnsi" w:cstheme="majorHAnsi"/>
          <w:highlight w:val="cyan"/>
        </w:rPr>
        <w:t>supporters</w:t>
      </w:r>
      <w:r w:rsidRPr="002D2CFE">
        <w:rPr>
          <w:rStyle w:val="StyleUnderline"/>
          <w:rFonts w:asciiTheme="majorHAnsi" w:hAnsiTheme="majorHAnsi" w:cstheme="majorHAnsi"/>
        </w:rPr>
        <w:t xml:space="preserve"> </w:t>
      </w:r>
      <w:r w:rsidRPr="00A743C5">
        <w:rPr>
          <w:rStyle w:val="StyleUnderline"/>
          <w:rFonts w:asciiTheme="majorHAnsi" w:hAnsiTheme="majorHAnsi" w:cstheme="majorHAnsi"/>
          <w:highlight w:val="cyan"/>
        </w:rPr>
        <w:t>have</w:t>
      </w:r>
      <w:r w:rsidRPr="00A743C5">
        <w:rPr>
          <w:rFonts w:asciiTheme="majorHAnsi" w:hAnsiTheme="majorHAnsi" w:cstheme="majorHAnsi"/>
          <w:sz w:val="16"/>
          <w:highlight w:val="cyan"/>
        </w:rPr>
        <w:t xml:space="preserve"> </w:t>
      </w:r>
      <w:r w:rsidRPr="00A743C5">
        <w:rPr>
          <w:rStyle w:val="Emphasis"/>
          <w:rFonts w:asciiTheme="majorHAnsi" w:hAnsiTheme="majorHAnsi" w:cstheme="majorHAnsi"/>
          <w:highlight w:val="cyan"/>
        </w:rPr>
        <w:t>never</w:t>
      </w:r>
      <w:r w:rsidRPr="002D2CFE">
        <w:rPr>
          <w:rStyle w:val="StyleUnderline"/>
          <w:rFonts w:asciiTheme="majorHAnsi" w:hAnsiTheme="majorHAnsi" w:cstheme="majorHAnsi"/>
        </w:rPr>
        <w:t xml:space="preserve"> </w:t>
      </w:r>
      <w:r w:rsidRPr="00A743C5">
        <w:rPr>
          <w:rStyle w:val="StyleUnderline"/>
          <w:rFonts w:asciiTheme="majorHAnsi" w:hAnsiTheme="majorHAnsi" w:cstheme="majorHAnsi"/>
          <w:highlight w:val="cyan"/>
        </w:rPr>
        <w:t xml:space="preserve">been able to </w:t>
      </w:r>
      <w:r w:rsidRPr="00A743C5">
        <w:rPr>
          <w:rStyle w:val="Emphasis"/>
          <w:rFonts w:asciiTheme="majorHAnsi" w:hAnsiTheme="majorHAnsi" w:cstheme="majorHAnsi"/>
          <w:highlight w:val="cyan"/>
        </w:rPr>
        <w:t>explain</w:t>
      </w:r>
      <w:r w:rsidRPr="002D2CFE">
        <w:rPr>
          <w:rStyle w:val="StyleUnderline"/>
          <w:rFonts w:asciiTheme="majorHAnsi" w:hAnsiTheme="majorHAnsi" w:cstheme="majorHAnsi"/>
        </w:rPr>
        <w:t xml:space="preserve"> adequately</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how</w:t>
      </w:r>
      <w:r w:rsidRPr="002D2CFE">
        <w:rPr>
          <w:rStyle w:val="Emphasis"/>
          <w:rFonts w:asciiTheme="majorHAnsi" w:hAnsiTheme="majorHAnsi" w:cstheme="majorHAnsi"/>
        </w:rPr>
        <w:t xml:space="preserve"> precisely</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5 percent</w:t>
      </w:r>
      <w:r w:rsidRPr="002D2CFE">
        <w:rPr>
          <w:rStyle w:val="StyleUnderline"/>
          <w:rFonts w:asciiTheme="majorHAnsi" w:hAnsiTheme="majorHAnsi" w:cstheme="majorHAnsi"/>
        </w:rPr>
        <w:t xml:space="preserve"> of the world’s</w:t>
      </w:r>
      <w:r w:rsidRPr="002D2CFE">
        <w:rPr>
          <w:rFonts w:asciiTheme="majorHAnsi" w:hAnsiTheme="majorHAnsi" w:cstheme="majorHAnsi"/>
          <w:sz w:val="16"/>
        </w:rPr>
        <w:t xml:space="preserve"> </w:t>
      </w:r>
      <w:r w:rsidRPr="002D2CFE">
        <w:rPr>
          <w:rStyle w:val="StyleUnderline"/>
          <w:rFonts w:asciiTheme="majorHAnsi" w:hAnsiTheme="majorHAnsi" w:cstheme="majorHAnsi"/>
        </w:rPr>
        <w:t>population</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could</w:t>
      </w:r>
      <w:r w:rsidRPr="00A743C5">
        <w:rPr>
          <w:rFonts w:asciiTheme="majorHAnsi" w:hAnsiTheme="majorHAnsi" w:cstheme="majorHAnsi"/>
          <w:sz w:val="16"/>
          <w:highlight w:val="cyan"/>
        </w:rPr>
        <w:t xml:space="preserve"> </w:t>
      </w:r>
      <w:r w:rsidRPr="00A743C5">
        <w:rPr>
          <w:rStyle w:val="Emphasis"/>
          <w:rFonts w:asciiTheme="majorHAnsi" w:hAnsiTheme="majorHAnsi" w:cstheme="majorHAnsi"/>
          <w:highlight w:val="cyan"/>
        </w:rPr>
        <w:t>force peace</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on</w:t>
      </w:r>
      <w:r w:rsidRPr="002D2CFE">
        <w:rPr>
          <w:rFonts w:asciiTheme="majorHAnsi" w:hAnsiTheme="majorHAnsi" w:cstheme="majorHAnsi"/>
          <w:sz w:val="16"/>
        </w:rPr>
        <w:t xml:space="preserve"> the other </w:t>
      </w:r>
      <w:r w:rsidRPr="00A743C5">
        <w:rPr>
          <w:rStyle w:val="Emphasis"/>
          <w:rFonts w:asciiTheme="majorHAnsi" w:hAnsiTheme="majorHAnsi" w:cstheme="majorHAnsi"/>
          <w:highlight w:val="cyan"/>
        </w:rPr>
        <w:t>95 percent</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unless</w:t>
      </w:r>
      <w:r w:rsidRPr="002D2CFE">
        <w:rPr>
          <w:rFonts w:asciiTheme="majorHAnsi" w:hAnsiTheme="majorHAnsi" w:cstheme="majorHAnsi"/>
          <w:sz w:val="16"/>
        </w:rPr>
        <w:t xml:space="preserve">, of course, </w:t>
      </w:r>
      <w:r w:rsidRPr="00A743C5">
        <w:rPr>
          <w:rStyle w:val="StyleUnderline"/>
          <w:rFonts w:asciiTheme="majorHAnsi" w:hAnsiTheme="majorHAnsi" w:cstheme="majorHAnsi"/>
          <w:highlight w:val="cyan"/>
        </w:rPr>
        <w:t>the</w:t>
      </w:r>
      <w:r w:rsidRPr="002D2CFE">
        <w:rPr>
          <w:rStyle w:val="StyleUnderline"/>
          <w:rFonts w:asciiTheme="majorHAnsi" w:hAnsiTheme="majorHAnsi" w:cstheme="majorHAnsi"/>
        </w:rPr>
        <w:t xml:space="preserve"> rest of the </w:t>
      </w:r>
      <w:r w:rsidRPr="00A743C5">
        <w:rPr>
          <w:rStyle w:val="StyleUnderline"/>
          <w:rFonts w:asciiTheme="majorHAnsi" w:hAnsiTheme="majorHAnsi" w:cstheme="majorHAnsi"/>
          <w:highlight w:val="cyan"/>
        </w:rPr>
        <w:t>world was</w:t>
      </w:r>
      <w:r w:rsidRPr="002D2CFE">
        <w:rPr>
          <w:rFonts w:asciiTheme="majorHAnsi" w:hAnsiTheme="majorHAnsi" w:cstheme="majorHAnsi"/>
          <w:sz w:val="16"/>
        </w:rPr>
        <w:t xml:space="preserve"> simply </w:t>
      </w:r>
      <w:r w:rsidRPr="00A743C5">
        <w:rPr>
          <w:rStyle w:val="Emphasis"/>
          <w:rFonts w:asciiTheme="majorHAnsi" w:hAnsiTheme="majorHAnsi" w:cstheme="majorHAnsi"/>
          <w:highlight w:val="cyan"/>
        </w:rPr>
        <w:t>not intent on fighting</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Most </w:t>
      </w:r>
      <w:r w:rsidRPr="00A743C5">
        <w:rPr>
          <w:rStyle w:val="StyleUnderline"/>
          <w:rFonts w:asciiTheme="majorHAnsi" w:hAnsiTheme="majorHAnsi" w:cstheme="majorHAnsi"/>
          <w:highlight w:val="cyan"/>
        </w:rPr>
        <w:t>states are</w:t>
      </w:r>
      <w:r w:rsidRPr="002D2CFE">
        <w:rPr>
          <w:rStyle w:val="StyleUnderline"/>
          <w:rFonts w:asciiTheme="majorHAnsi" w:hAnsiTheme="majorHAnsi" w:cstheme="majorHAnsi"/>
        </w:rPr>
        <w:t xml:space="preserve"> quite </w:t>
      </w:r>
      <w:r w:rsidRPr="002D2CFE">
        <w:rPr>
          <w:rStyle w:val="Emphasis"/>
          <w:rFonts w:asciiTheme="majorHAnsi" w:hAnsiTheme="majorHAnsi" w:cstheme="majorHAnsi"/>
        </w:rPr>
        <w:t>free to go to war</w:t>
      </w:r>
      <w:r w:rsidRPr="002D2CFE">
        <w:rPr>
          <w:rFonts w:asciiTheme="majorHAnsi" w:hAnsiTheme="majorHAnsi" w:cstheme="majorHAnsi"/>
          <w:sz w:val="16"/>
        </w:rPr>
        <w:t xml:space="preserve"> without U.S. involvement </w:t>
      </w:r>
      <w:r w:rsidRPr="002D2CFE">
        <w:rPr>
          <w:rStyle w:val="StyleUnderline"/>
          <w:rFonts w:asciiTheme="majorHAnsi" w:hAnsiTheme="majorHAnsi" w:cstheme="majorHAnsi"/>
        </w:rPr>
        <w:t>but</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choose not to</w:t>
      </w:r>
      <w:r w:rsidRPr="002D2CFE">
        <w:rPr>
          <w:rFonts w:asciiTheme="majorHAnsi" w:hAnsiTheme="majorHAnsi" w:cstheme="majorHAnsi"/>
          <w:sz w:val="16"/>
        </w:rPr>
        <w:t xml:space="preserve">. The United States can be counted on, especially after Iraq, to steer well clear of most civil wars and ethnic conflicts. It took years, hundreds of thousands of casualties, and the use of chemical weapons to spur even limited interest in the events in Syria, for </w:t>
      </w:r>
      <w:proofErr w:type="gramStart"/>
      <w:r w:rsidRPr="002D2CFE">
        <w:rPr>
          <w:rFonts w:asciiTheme="majorHAnsi" w:hAnsiTheme="majorHAnsi" w:cstheme="majorHAnsi"/>
          <w:sz w:val="16"/>
        </w:rPr>
        <w:t>example;</w:t>
      </w:r>
      <w:proofErr w:type="gramEnd"/>
      <w:r w:rsidRPr="002D2CFE">
        <w:rPr>
          <w:rFonts w:asciiTheme="majorHAnsi" w:hAnsiTheme="majorHAnsi" w:cstheme="majorHAnsi"/>
          <w:sz w:val="16"/>
        </w:rPr>
        <w:t xml:space="preserve"> surely internal violence in, say, most of Africa would be unlikely to attract serious attention of the world’s policeman, much less intervention. The continent is, nevertheless, more peaceful today than at any other time in its history, something for which U.S. hegemony cannot take credit.43 </w:t>
      </w:r>
      <w:r w:rsidRPr="00A743C5">
        <w:rPr>
          <w:rStyle w:val="StyleUnderline"/>
          <w:rFonts w:asciiTheme="majorHAnsi" w:hAnsiTheme="majorHAnsi" w:cstheme="majorHAnsi"/>
          <w:highlight w:val="cyan"/>
        </w:rPr>
        <w:t>Stability exists</w:t>
      </w:r>
      <w:r w:rsidRPr="002D2CFE">
        <w:rPr>
          <w:rStyle w:val="StyleUnderline"/>
          <w:rFonts w:asciiTheme="majorHAnsi" w:hAnsiTheme="majorHAnsi" w:cstheme="majorHAnsi"/>
        </w:rPr>
        <w:t xml:space="preserve"> today </w:t>
      </w:r>
      <w:r w:rsidRPr="00A743C5">
        <w:rPr>
          <w:rStyle w:val="StyleUnderline"/>
          <w:rFonts w:asciiTheme="majorHAnsi" w:hAnsiTheme="majorHAnsi" w:cstheme="majorHAnsi"/>
          <w:highlight w:val="cyan"/>
        </w:rPr>
        <w:t>in</w:t>
      </w:r>
      <w:r w:rsidRPr="002D2CFE">
        <w:rPr>
          <w:rStyle w:val="StyleUnderline"/>
          <w:rFonts w:asciiTheme="majorHAnsi" w:hAnsiTheme="majorHAnsi" w:cstheme="majorHAnsi"/>
        </w:rPr>
        <w:t xml:space="preserve"> many such </w:t>
      </w:r>
      <w:r w:rsidRPr="00A743C5">
        <w:rPr>
          <w:rStyle w:val="StyleUnderline"/>
          <w:rFonts w:asciiTheme="majorHAnsi" w:hAnsiTheme="majorHAnsi" w:cstheme="majorHAnsi"/>
          <w:highlight w:val="cyan"/>
        </w:rPr>
        <w:t>places</w:t>
      </w:r>
      <w:r w:rsidRPr="002D2CFE">
        <w:rPr>
          <w:rStyle w:val="StyleUnderline"/>
          <w:rFonts w:asciiTheme="majorHAnsi" w:hAnsiTheme="majorHAnsi" w:cstheme="majorHAnsi"/>
        </w:rPr>
        <w:t xml:space="preserve"> to </w:t>
      </w:r>
      <w:r w:rsidRPr="00A743C5">
        <w:rPr>
          <w:rStyle w:val="StyleUnderline"/>
          <w:rFonts w:asciiTheme="majorHAnsi" w:hAnsiTheme="majorHAnsi" w:cstheme="majorHAnsi"/>
          <w:highlight w:val="cyan"/>
        </w:rPr>
        <w:t>which</w:t>
      </w:r>
      <w:r w:rsidRPr="002D2CFE">
        <w:rPr>
          <w:rStyle w:val="StyleUnderline"/>
          <w:rFonts w:asciiTheme="majorHAnsi" w:hAnsiTheme="majorHAnsi" w:cstheme="majorHAnsi"/>
        </w:rPr>
        <w:t xml:space="preserve"> U.S. </w:t>
      </w:r>
      <w:r w:rsidRPr="00A743C5">
        <w:rPr>
          <w:rStyle w:val="StyleUnderline"/>
          <w:rFonts w:asciiTheme="majorHAnsi" w:hAnsiTheme="majorHAnsi" w:cstheme="majorHAnsi"/>
          <w:highlight w:val="cyan"/>
        </w:rPr>
        <w:t>hegemony</w:t>
      </w:r>
      <w:r w:rsidRPr="002D2CFE">
        <w:rPr>
          <w:rFonts w:asciiTheme="majorHAnsi" w:hAnsiTheme="majorHAnsi" w:cstheme="majorHAnsi"/>
          <w:sz w:val="16"/>
        </w:rPr>
        <w:t xml:space="preserve"> </w:t>
      </w:r>
      <w:r w:rsidRPr="002D2CFE">
        <w:rPr>
          <w:rStyle w:val="StyleUnderline"/>
          <w:rFonts w:asciiTheme="majorHAnsi" w:hAnsiTheme="majorHAnsi" w:cstheme="majorHAnsi"/>
        </w:rPr>
        <w:t>simply</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does not extend</w:t>
      </w:r>
      <w:r w:rsidRPr="002D2CFE">
        <w:rPr>
          <w:rFonts w:asciiTheme="majorHAnsi" w:hAnsiTheme="majorHAnsi" w:cstheme="majorHAnsi"/>
          <w:sz w:val="16"/>
        </w:rPr>
        <w:t>.</w:t>
      </w:r>
    </w:p>
    <w:p w14:paraId="0329A2D6" w14:textId="77777777" w:rsidR="00A73041" w:rsidRPr="002D2CFE" w:rsidRDefault="00A73041" w:rsidP="00A73041">
      <w:pPr>
        <w:rPr>
          <w:rFonts w:asciiTheme="majorHAnsi" w:hAnsiTheme="majorHAnsi" w:cstheme="majorHAnsi"/>
          <w:sz w:val="16"/>
        </w:rPr>
      </w:pPr>
      <w:r w:rsidRPr="002D2CFE">
        <w:rPr>
          <w:rStyle w:val="StyleUnderline"/>
          <w:rFonts w:asciiTheme="majorHAnsi" w:hAnsiTheme="majorHAnsi" w:cstheme="majorHAnsi"/>
        </w:rPr>
        <w:t>Overall, proponents of</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w:t>
      </w:r>
      <w:r w:rsidRPr="002D2CFE">
        <w:rPr>
          <w:rStyle w:val="Emphasis"/>
          <w:rFonts w:asciiTheme="majorHAnsi" w:hAnsiTheme="majorHAnsi" w:cstheme="majorHAnsi"/>
        </w:rPr>
        <w:t>stabilizing power</w:t>
      </w:r>
      <w:r w:rsidRPr="002D2CFE">
        <w:rPr>
          <w:rFonts w:asciiTheme="majorHAnsi" w:hAnsiTheme="majorHAnsi" w:cstheme="majorHAnsi"/>
          <w:sz w:val="16"/>
        </w:rPr>
        <w:t xml:space="preserve"> </w:t>
      </w:r>
      <w:r w:rsidRPr="002D2CFE">
        <w:rPr>
          <w:rStyle w:val="StyleUnderline"/>
          <w:rFonts w:asciiTheme="majorHAnsi" w:hAnsiTheme="majorHAnsi" w:cstheme="majorHAnsi"/>
        </w:rPr>
        <w:t>of</w:t>
      </w:r>
      <w:r w:rsidRPr="002D2CFE">
        <w:rPr>
          <w:rFonts w:asciiTheme="majorHAnsi" w:hAnsiTheme="majorHAnsi" w:cstheme="majorHAnsi"/>
          <w:sz w:val="16"/>
        </w:rPr>
        <w:t xml:space="preserve"> U.S. </w:t>
      </w:r>
      <w:r w:rsidRPr="002D2CFE">
        <w:rPr>
          <w:rStyle w:val="StyleUnderline"/>
          <w:rFonts w:asciiTheme="majorHAnsi" w:hAnsiTheme="majorHAnsi" w:cstheme="majorHAnsi"/>
        </w:rPr>
        <w:t>hegemony</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should </w:t>
      </w:r>
      <w:r w:rsidRPr="002D2CFE">
        <w:rPr>
          <w:rStyle w:val="Emphasis"/>
          <w:rFonts w:asciiTheme="majorHAnsi" w:hAnsiTheme="majorHAnsi" w:cstheme="majorHAnsi"/>
        </w:rPr>
        <w:t>keep in mind</w:t>
      </w:r>
      <w:r w:rsidRPr="002D2CFE">
        <w:rPr>
          <w:rStyle w:val="StyleUnderline"/>
          <w:rFonts w:asciiTheme="majorHAnsi" w:hAnsiTheme="majorHAnsi" w:cstheme="majorHAnsi"/>
        </w:rPr>
        <w:t xml:space="preserve"> one of</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most </w:t>
      </w:r>
      <w:r w:rsidRPr="002D2CFE">
        <w:rPr>
          <w:rStyle w:val="Emphasis"/>
          <w:rFonts w:asciiTheme="majorHAnsi" w:hAnsiTheme="majorHAnsi" w:cstheme="majorHAnsi"/>
        </w:rPr>
        <w:t>basic observations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from </w:t>
      </w:r>
      <w:r w:rsidRPr="002D2CFE">
        <w:rPr>
          <w:rStyle w:val="Emphasis"/>
          <w:rFonts w:asciiTheme="majorHAnsi" w:hAnsiTheme="majorHAnsi" w:cstheme="majorHAnsi"/>
        </w:rPr>
        <w:t>cognitive psychology</w:t>
      </w:r>
      <w:r w:rsidRPr="002D2CFE">
        <w:rPr>
          <w:rFonts w:asciiTheme="majorHAnsi" w:hAnsiTheme="majorHAnsi" w:cstheme="majorHAnsi"/>
          <w:sz w:val="16"/>
        </w:rPr>
        <w:t xml:space="preserve">: </w:t>
      </w:r>
      <w:r w:rsidRPr="002D2CFE">
        <w:rPr>
          <w:rStyle w:val="Emphasis"/>
          <w:rFonts w:asciiTheme="majorHAnsi" w:hAnsiTheme="majorHAnsi" w:cstheme="majorHAnsi"/>
        </w:rPr>
        <w:t>rarely</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are our actions as important to others’ calculations as we </w:t>
      </w:r>
      <w:r w:rsidRPr="002D2CFE">
        <w:rPr>
          <w:rStyle w:val="Emphasis"/>
          <w:rFonts w:asciiTheme="majorHAnsi" w:hAnsiTheme="majorHAnsi" w:cstheme="majorHAnsi"/>
        </w:rPr>
        <w:t>perceive them</w:t>
      </w:r>
      <w:r w:rsidRPr="002D2CFE">
        <w:rPr>
          <w:rFonts w:asciiTheme="majorHAnsi" w:hAnsiTheme="majorHAnsi" w:cstheme="majorHAnsi"/>
          <w:sz w:val="16"/>
        </w:rPr>
        <w:t xml:space="preserve"> </w:t>
      </w:r>
      <w:r w:rsidRPr="002D2CFE">
        <w:rPr>
          <w:rStyle w:val="StyleUnderline"/>
          <w:rFonts w:asciiTheme="majorHAnsi" w:hAnsiTheme="majorHAnsi" w:cstheme="majorHAnsi"/>
        </w:rPr>
        <w:t>to be</w:t>
      </w:r>
      <w:r w:rsidRPr="002D2CFE">
        <w:rPr>
          <w:rFonts w:asciiTheme="majorHAnsi" w:hAnsiTheme="majorHAnsi" w:cstheme="majorHAnsi"/>
          <w:sz w:val="16"/>
        </w:rPr>
        <w:t>.44 </w:t>
      </w:r>
      <w:r w:rsidRPr="002D2CFE">
        <w:rPr>
          <w:rStyle w:val="StyleUnderline"/>
          <w:rFonts w:asciiTheme="majorHAnsi" w:hAnsiTheme="majorHAnsi" w:cstheme="majorHAnsi"/>
        </w:rPr>
        <w:t xml:space="preserve">The so‐​called </w:t>
      </w:r>
      <w:r w:rsidRPr="00A743C5">
        <w:rPr>
          <w:rStyle w:val="Emphasis"/>
          <w:rFonts w:asciiTheme="majorHAnsi" w:hAnsiTheme="majorHAnsi" w:cstheme="majorHAnsi"/>
          <w:highlight w:val="cyan"/>
        </w:rPr>
        <w:t>egocentric bias</w:t>
      </w:r>
      <w:r w:rsidRPr="002D2CFE">
        <w:rPr>
          <w:rFonts w:asciiTheme="majorHAnsi" w:hAnsiTheme="majorHAnsi" w:cstheme="majorHAnsi"/>
          <w:sz w:val="16"/>
        </w:rPr>
        <w:t xml:space="preserve">, </w:t>
      </w:r>
      <w:r w:rsidRPr="002D2CFE">
        <w:rPr>
          <w:rStyle w:val="StyleUnderline"/>
          <w:rFonts w:asciiTheme="majorHAnsi" w:hAnsiTheme="majorHAnsi" w:cstheme="majorHAnsi"/>
        </w:rPr>
        <w:t>which is</w:t>
      </w:r>
      <w:r w:rsidRPr="002D2CFE">
        <w:rPr>
          <w:rFonts w:asciiTheme="majorHAnsi" w:hAnsiTheme="majorHAnsi" w:cstheme="majorHAnsi"/>
          <w:sz w:val="16"/>
        </w:rPr>
        <w:t xml:space="preserve"> essentially </w:t>
      </w:r>
      <w:r w:rsidRPr="002D2CFE">
        <w:rPr>
          <w:rStyle w:val="Emphasis"/>
          <w:rFonts w:asciiTheme="majorHAnsi" w:hAnsiTheme="majorHAnsi" w:cstheme="majorHAnsi"/>
        </w:rPr>
        <w:t>ubiquitous</w:t>
      </w:r>
      <w:r w:rsidRPr="002D2CFE">
        <w:rPr>
          <w:rFonts w:asciiTheme="majorHAnsi" w:hAnsiTheme="majorHAnsi" w:cstheme="majorHAnsi"/>
          <w:sz w:val="16"/>
        </w:rPr>
        <w:t xml:space="preserve"> </w:t>
      </w:r>
      <w:r w:rsidRPr="002D2CFE">
        <w:rPr>
          <w:rStyle w:val="StyleUnderline"/>
          <w:rFonts w:asciiTheme="majorHAnsi" w:hAnsiTheme="majorHAnsi" w:cstheme="majorHAnsi"/>
        </w:rPr>
        <w:t>in human interaction</w:t>
      </w:r>
      <w:r w:rsidRPr="002D2CFE">
        <w:rPr>
          <w:rFonts w:asciiTheme="majorHAnsi" w:hAnsiTheme="majorHAnsi" w:cstheme="majorHAnsi"/>
          <w:sz w:val="16"/>
        </w:rPr>
        <w:t xml:space="preserve">, </w:t>
      </w:r>
      <w:r w:rsidRPr="002D2CFE">
        <w:rPr>
          <w:rStyle w:val="StyleUnderline"/>
          <w:rFonts w:asciiTheme="majorHAnsi" w:hAnsiTheme="majorHAnsi" w:cstheme="majorHAnsi"/>
        </w:rPr>
        <w:t>suggests</w:t>
      </w:r>
      <w:r w:rsidRPr="002D2CFE">
        <w:rPr>
          <w:rFonts w:asciiTheme="majorHAnsi" w:hAnsiTheme="majorHAnsi" w:cstheme="majorHAnsi"/>
          <w:sz w:val="16"/>
        </w:rPr>
        <w:t xml:space="preserve"> that </w:t>
      </w:r>
      <w:r w:rsidRPr="002D2CFE">
        <w:rPr>
          <w:rStyle w:val="StyleUnderline"/>
          <w:rFonts w:asciiTheme="majorHAnsi" w:hAnsiTheme="majorHAnsi" w:cstheme="majorHAnsi"/>
        </w:rPr>
        <w:t xml:space="preserve">although it may be </w:t>
      </w:r>
      <w:r w:rsidRPr="002D2CFE">
        <w:rPr>
          <w:rStyle w:val="Emphasis"/>
          <w:rFonts w:asciiTheme="majorHAnsi" w:hAnsiTheme="majorHAnsi" w:cstheme="majorHAnsi"/>
        </w:rPr>
        <w:t>natural</w:t>
      </w:r>
      <w:r w:rsidRPr="002D2CFE">
        <w:rPr>
          <w:rFonts w:asciiTheme="majorHAnsi" w:hAnsiTheme="majorHAnsi" w:cstheme="majorHAnsi"/>
          <w:sz w:val="16"/>
        </w:rPr>
        <w:t xml:space="preserve"> </w:t>
      </w:r>
      <w:r w:rsidRPr="002D2CFE">
        <w:rPr>
          <w:rStyle w:val="StyleUnderline"/>
          <w:rFonts w:asciiTheme="majorHAnsi" w:hAnsiTheme="majorHAnsi" w:cstheme="majorHAnsi"/>
        </w:rPr>
        <w:t>for U.S. policymakers</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to interpret their role as </w:t>
      </w:r>
      <w:r w:rsidRPr="002D2CFE">
        <w:rPr>
          <w:rStyle w:val="Emphasis"/>
          <w:rFonts w:asciiTheme="majorHAnsi" w:hAnsiTheme="majorHAnsi" w:cstheme="majorHAnsi"/>
        </w:rPr>
        <w:t>crucial</w:t>
      </w:r>
      <w:r w:rsidRPr="002D2CFE">
        <w:rPr>
          <w:rFonts w:asciiTheme="majorHAnsi" w:hAnsiTheme="majorHAnsi" w:cstheme="majorHAnsi"/>
          <w:sz w:val="16"/>
        </w:rPr>
        <w:t xml:space="preserve"> </w:t>
      </w:r>
      <w:r w:rsidRPr="002D2CFE">
        <w:rPr>
          <w:rStyle w:val="StyleUnderline"/>
          <w:rFonts w:asciiTheme="majorHAnsi" w:hAnsiTheme="majorHAnsi" w:cstheme="majorHAnsi"/>
        </w:rPr>
        <w:t>in the maintenance of world peace</w:t>
      </w:r>
      <w:r w:rsidRPr="002D2CFE">
        <w:rPr>
          <w:rFonts w:asciiTheme="majorHAnsi" w:hAnsiTheme="majorHAnsi" w:cstheme="majorHAnsi"/>
          <w:sz w:val="16"/>
        </w:rPr>
        <w:t xml:space="preserve">, </w:t>
      </w:r>
      <w:r w:rsidRPr="002D2CFE">
        <w:rPr>
          <w:rStyle w:val="StyleUnderline"/>
          <w:rFonts w:asciiTheme="majorHAnsi" w:hAnsiTheme="majorHAnsi" w:cstheme="majorHAnsi"/>
        </w:rPr>
        <w:t>they are</w:t>
      </w:r>
      <w:r w:rsidRPr="002D2CFE">
        <w:rPr>
          <w:rFonts w:asciiTheme="majorHAnsi" w:hAnsiTheme="majorHAnsi" w:cstheme="majorHAnsi"/>
          <w:sz w:val="16"/>
        </w:rPr>
        <w:t xml:space="preserve"> almost </w:t>
      </w:r>
      <w:r w:rsidRPr="002D2CFE">
        <w:rPr>
          <w:rStyle w:val="Emphasis"/>
          <w:rFonts w:asciiTheme="majorHAnsi" w:hAnsiTheme="majorHAnsi" w:cstheme="majorHAnsi"/>
        </w:rPr>
        <w:t xml:space="preserve">certainly </w:t>
      </w:r>
      <w:r w:rsidRPr="00A743C5">
        <w:rPr>
          <w:rStyle w:val="Emphasis"/>
          <w:rFonts w:asciiTheme="majorHAnsi" w:hAnsiTheme="majorHAnsi" w:cstheme="majorHAnsi"/>
          <w:highlight w:val="cyan"/>
        </w:rPr>
        <w:t>overestimating</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their own </w:t>
      </w:r>
      <w:r w:rsidRPr="00A743C5">
        <w:rPr>
          <w:rStyle w:val="StyleUnderline"/>
          <w:rFonts w:asciiTheme="majorHAnsi" w:hAnsiTheme="majorHAnsi" w:cstheme="majorHAnsi"/>
          <w:highlight w:val="cyan"/>
        </w:rPr>
        <w:t>importance</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Washington</w:t>
      </w:r>
      <w:r w:rsidRPr="00A743C5">
        <w:rPr>
          <w:rFonts w:asciiTheme="majorHAnsi" w:hAnsiTheme="majorHAnsi" w:cstheme="majorHAnsi"/>
          <w:sz w:val="16"/>
          <w:highlight w:val="cyan"/>
        </w:rPr>
        <w:t xml:space="preserve"> </w:t>
      </w:r>
      <w:r w:rsidRPr="00A743C5">
        <w:rPr>
          <w:rStyle w:val="StyleUnderline"/>
          <w:rFonts w:asciiTheme="majorHAnsi" w:hAnsiTheme="majorHAnsi" w:cstheme="majorHAnsi"/>
          <w:highlight w:val="cyan"/>
        </w:rPr>
        <w:t>is</w:t>
      </w:r>
      <w:r w:rsidRPr="002D2CFE">
        <w:rPr>
          <w:rFonts w:asciiTheme="majorHAnsi" w:hAnsiTheme="majorHAnsi" w:cstheme="majorHAnsi"/>
          <w:sz w:val="16"/>
        </w:rPr>
        <w:t xml:space="preserve"> probably </w:t>
      </w:r>
      <w:r w:rsidRPr="00A743C5">
        <w:rPr>
          <w:rStyle w:val="Emphasis"/>
          <w:rFonts w:asciiTheme="majorHAnsi" w:hAnsiTheme="majorHAnsi" w:cstheme="majorHAnsi"/>
          <w:highlight w:val="cyan"/>
        </w:rPr>
        <w:t>not</w:t>
      </w:r>
      <w:r w:rsidRPr="002D2CFE">
        <w:rPr>
          <w:rStyle w:val="Emphasis"/>
          <w:rFonts w:asciiTheme="majorHAnsi" w:hAnsiTheme="majorHAnsi" w:cstheme="majorHAnsi"/>
        </w:rPr>
        <w:t xml:space="preserve"> as </w:t>
      </w:r>
      <w:r w:rsidRPr="00A743C5">
        <w:rPr>
          <w:rStyle w:val="Emphasis"/>
          <w:rFonts w:asciiTheme="majorHAnsi" w:hAnsiTheme="majorHAnsi" w:cstheme="majorHAnsi"/>
          <w:highlight w:val="cyan"/>
        </w:rPr>
        <w:t>central</w:t>
      </w:r>
      <w:r w:rsidRPr="002D2CFE">
        <w:rPr>
          <w:rFonts w:asciiTheme="majorHAnsi" w:hAnsiTheme="majorHAnsi" w:cstheme="majorHAnsi"/>
          <w:sz w:val="16"/>
        </w:rPr>
        <w:t xml:space="preserve"> </w:t>
      </w:r>
      <w:r w:rsidRPr="00A743C5">
        <w:rPr>
          <w:rStyle w:val="StyleUnderline"/>
          <w:rFonts w:asciiTheme="majorHAnsi" w:hAnsiTheme="majorHAnsi" w:cstheme="majorHAnsi"/>
          <w:highlight w:val="cyan"/>
        </w:rPr>
        <w:t>to</w:t>
      </w:r>
      <w:r w:rsidRPr="002D2CFE">
        <w:rPr>
          <w:rStyle w:val="StyleUnderline"/>
          <w:rFonts w:asciiTheme="majorHAnsi" w:hAnsiTheme="majorHAnsi" w:cstheme="majorHAnsi"/>
        </w:rPr>
        <w:t xml:space="preserve"> the myriad decisions in foreign capitals that help </w:t>
      </w:r>
      <w:r w:rsidRPr="002D2CFE">
        <w:rPr>
          <w:rStyle w:val="Emphasis"/>
          <w:rFonts w:asciiTheme="majorHAnsi" w:hAnsiTheme="majorHAnsi" w:cstheme="majorHAnsi"/>
        </w:rPr>
        <w:t>maintain</w:t>
      </w:r>
      <w:r w:rsidRPr="002D2CFE">
        <w:rPr>
          <w:rFonts w:asciiTheme="majorHAnsi" w:hAnsiTheme="majorHAnsi" w:cstheme="majorHAnsi"/>
          <w:sz w:val="16"/>
        </w:rPr>
        <w:t xml:space="preserve"> international </w:t>
      </w:r>
      <w:r w:rsidRPr="00A743C5">
        <w:rPr>
          <w:rStyle w:val="Emphasis"/>
          <w:rFonts w:asciiTheme="majorHAnsi" w:hAnsiTheme="majorHAnsi" w:cstheme="majorHAnsi"/>
          <w:highlight w:val="cyan"/>
        </w:rPr>
        <w:t>stability</w:t>
      </w:r>
      <w:r w:rsidRPr="002D2CFE">
        <w:rPr>
          <w:rFonts w:asciiTheme="majorHAnsi" w:hAnsiTheme="majorHAnsi" w:cstheme="majorHAnsi"/>
          <w:sz w:val="16"/>
        </w:rPr>
        <w:t xml:space="preserve"> </w:t>
      </w:r>
      <w:r w:rsidRPr="002D2CFE">
        <w:rPr>
          <w:rStyle w:val="StyleUnderline"/>
          <w:rFonts w:asciiTheme="majorHAnsi" w:hAnsiTheme="majorHAnsi" w:cstheme="majorHAnsi"/>
        </w:rPr>
        <w:t>as it thinks it is</w:t>
      </w:r>
      <w:r w:rsidRPr="002D2CFE">
        <w:rPr>
          <w:rFonts w:asciiTheme="majorHAnsi" w:hAnsiTheme="majorHAnsi" w:cstheme="majorHAnsi"/>
          <w:sz w:val="16"/>
        </w:rPr>
        <w:t>.</w:t>
      </w:r>
    </w:p>
    <w:p w14:paraId="6F589014"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The indispensability fallacy owes its existence to a couple of factors. First, although all people like to bask in the reflected glory of their country’s (or culture’s) unique, nonpareil stature, Americans have long been exceptional in their exceptionalism.45 The short history of the United States, which can easily be read as an almost uninterrupted and certainly unlikely story of success, has led to a (perhaps natural) belief that it is morally, culturally, and politically superior to other, lesser countries. It is no coincidence that the exceptional state would be called on by fate to maintain peace and justice in the world.</w:t>
      </w:r>
    </w:p>
    <w:p w14:paraId="339C5325"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Americans have always combined that feeling of divine providence with a sense of mission to spread their ideals around the world and battle evil 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t>
      </w:r>
      <w:proofErr w:type="gramStart"/>
      <w:r w:rsidRPr="002D2CFE">
        <w:rPr>
          <w:rFonts w:asciiTheme="majorHAnsi" w:hAnsiTheme="majorHAnsi" w:cstheme="majorHAnsi"/>
          <w:sz w:val="16"/>
        </w:rPr>
        <w:t>world.“</w:t>
      </w:r>
      <w:proofErr w:type="gramEnd"/>
      <w:r w:rsidRPr="002D2CFE">
        <w:rPr>
          <w:rFonts w:asciiTheme="majorHAnsi" w:hAnsiTheme="majorHAnsi" w:cstheme="majorHAnsi"/>
          <w:sz w:val="16"/>
        </w:rPr>
        <w:t>46</w:t>
      </w:r>
    </w:p>
    <w:p w14:paraId="0F2E7103"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w:t>
      </w:r>
      <w:proofErr w:type="gramStart"/>
      <w:r w:rsidRPr="002D2CFE">
        <w:rPr>
          <w:rFonts w:asciiTheme="majorHAnsi" w:hAnsiTheme="majorHAnsi" w:cstheme="majorHAnsi"/>
          <w:sz w:val="16"/>
        </w:rPr>
        <w:t>policy.“</w:t>
      </w:r>
      <w:proofErr w:type="gramEnd"/>
      <w:r w:rsidRPr="002D2CFE">
        <w:rPr>
          <w:rFonts w:asciiTheme="majorHAnsi" w:hAnsiTheme="majorHAnsi" w:cstheme="majorHAnsi"/>
          <w:sz w:val="16"/>
        </w:rPr>
        <w:t>47 When Madeleine Albright called the United States the “indispensable nation,” she was reflecting a traditional, deeply held belief of the American people.48 Exceptional nations, like exceptional people, have an obligation to assist the merely average.</w:t>
      </w:r>
    </w:p>
    <w:p w14:paraId="03B226E8"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Many of the factors that contribute to geopolitical fear — Manichaeism, religiosity, various vested interests, and neoconservatism — also help explain American exceptionalism and the indispensability fallacy. And </w:t>
      </w:r>
      <w:r w:rsidRPr="00A743C5">
        <w:rPr>
          <w:rStyle w:val="Emphasis"/>
          <w:rFonts w:asciiTheme="majorHAnsi" w:hAnsiTheme="majorHAnsi" w:cstheme="majorHAnsi"/>
          <w:szCs w:val="26"/>
          <w:highlight w:val="cyan"/>
        </w:rPr>
        <w:t>unipolarity makes</w:t>
      </w:r>
      <w:r w:rsidRPr="002D2CFE">
        <w:rPr>
          <w:rStyle w:val="Emphasis"/>
          <w:rFonts w:asciiTheme="majorHAnsi" w:hAnsiTheme="majorHAnsi" w:cstheme="majorHAnsi"/>
          <w:szCs w:val="26"/>
        </w:rPr>
        <w:t xml:space="preserve"> hegemonic </w:t>
      </w:r>
      <w:r w:rsidRPr="00A743C5">
        <w:rPr>
          <w:rStyle w:val="Emphasis"/>
          <w:rFonts w:asciiTheme="majorHAnsi" w:hAnsiTheme="majorHAnsi" w:cstheme="majorHAnsi"/>
          <w:szCs w:val="26"/>
          <w:highlight w:val="cyan"/>
        </w:rPr>
        <w:t>delusions possible</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With the great power of the </w:t>
      </w:r>
      <w:r w:rsidRPr="002D2CFE">
        <w:rPr>
          <w:rStyle w:val="Emphasis"/>
          <w:rFonts w:asciiTheme="majorHAnsi" w:hAnsiTheme="majorHAnsi" w:cstheme="majorHAnsi"/>
        </w:rPr>
        <w:t>U</w:t>
      </w:r>
      <w:r w:rsidRPr="002D2CFE">
        <w:rPr>
          <w:rStyle w:val="StyleUnderline"/>
          <w:rFonts w:asciiTheme="majorHAnsi" w:hAnsiTheme="majorHAnsi" w:cstheme="majorHAnsi"/>
        </w:rPr>
        <w:t xml:space="preserve">nited </w:t>
      </w:r>
      <w:r w:rsidRPr="002D2CFE">
        <w:rPr>
          <w:rStyle w:val="Emphasis"/>
          <w:rFonts w:asciiTheme="majorHAnsi" w:hAnsiTheme="majorHAnsi" w:cstheme="majorHAnsi"/>
        </w:rPr>
        <w:t>S</w:t>
      </w:r>
      <w:r w:rsidRPr="002D2CFE">
        <w:rPr>
          <w:rStyle w:val="StyleUnderline"/>
          <w:rFonts w:asciiTheme="majorHAnsi" w:hAnsiTheme="majorHAnsi" w:cstheme="majorHAnsi"/>
        </w:rPr>
        <w:t xml:space="preserve">tates comes a sense of great </w:t>
      </w:r>
      <w:r w:rsidRPr="002D2CFE">
        <w:rPr>
          <w:rStyle w:val="Emphasis"/>
          <w:rFonts w:asciiTheme="majorHAnsi" w:hAnsiTheme="majorHAnsi" w:cstheme="majorHAnsi"/>
        </w:rPr>
        <w:t>responsibility</w:t>
      </w:r>
      <w:r w:rsidRPr="002D2CFE">
        <w:rPr>
          <w:rFonts w:asciiTheme="majorHAnsi" w:hAnsiTheme="majorHAnsi" w:cstheme="majorHAnsi"/>
          <w:sz w:val="16"/>
        </w:rPr>
        <w:t xml:space="preserve">: to </w:t>
      </w:r>
      <w:r w:rsidRPr="002D2CFE">
        <w:rPr>
          <w:rStyle w:val="StyleUnderline"/>
          <w:rFonts w:asciiTheme="majorHAnsi" w:hAnsiTheme="majorHAnsi" w:cstheme="majorHAnsi"/>
        </w:rPr>
        <w:t>serve and protect</w:t>
      </w:r>
      <w:r w:rsidRPr="002D2CFE">
        <w:rPr>
          <w:rFonts w:asciiTheme="majorHAnsi" w:hAnsiTheme="majorHAnsi" w:cstheme="majorHAnsi"/>
          <w:sz w:val="16"/>
        </w:rPr>
        <w:t xml:space="preserve"> </w:t>
      </w:r>
      <w:r w:rsidRPr="002D2CFE">
        <w:rPr>
          <w:rStyle w:val="StyleUnderline"/>
          <w:rFonts w:asciiTheme="majorHAnsi" w:hAnsiTheme="majorHAnsi" w:cstheme="majorHAnsi"/>
        </w:rPr>
        <w:t>humanity</w:t>
      </w:r>
      <w:r w:rsidRPr="002D2CFE">
        <w:rPr>
          <w:rFonts w:asciiTheme="majorHAnsi" w:hAnsiTheme="majorHAnsi" w:cstheme="majorHAnsi"/>
          <w:sz w:val="16"/>
        </w:rPr>
        <w:t xml:space="preserve">, to </w:t>
      </w:r>
      <w:r w:rsidRPr="002D2CFE">
        <w:rPr>
          <w:rStyle w:val="StyleUnderline"/>
          <w:rFonts w:asciiTheme="majorHAnsi" w:hAnsiTheme="majorHAnsi" w:cstheme="majorHAnsi"/>
        </w:rPr>
        <w:t>drive history in positive directions</w:t>
      </w:r>
      <w:r w:rsidRPr="002D2CFE">
        <w:rPr>
          <w:rFonts w:asciiTheme="majorHAnsi" w:hAnsiTheme="majorHAnsi" w:cstheme="majorHAnsi"/>
          <w:sz w:val="16"/>
        </w:rPr>
        <w:t xml:space="preserve">. More than any other single factor, the people of the United States tend to believe that they are indispensable because they are powerful, and power tends to blind states to their limitations. “Wealth shapes our international behavior and our image,” observed Derek </w:t>
      </w:r>
      <w:proofErr w:type="spellStart"/>
      <w:r w:rsidRPr="002D2CFE">
        <w:rPr>
          <w:rFonts w:asciiTheme="majorHAnsi" w:hAnsiTheme="majorHAnsi" w:cstheme="majorHAnsi"/>
          <w:sz w:val="16"/>
        </w:rPr>
        <w:t>Leebaert</w:t>
      </w:r>
      <w:proofErr w:type="spellEnd"/>
      <w:r w:rsidRPr="002D2CFE">
        <w:rPr>
          <w:rFonts w:asciiTheme="majorHAnsi" w:hAnsiTheme="majorHAnsi" w:cstheme="majorHAnsi"/>
          <w:sz w:val="16"/>
        </w:rPr>
        <w:t xml:space="preserve">. “It brings with it the freedom to make wide‐​ranging choices well beyond common </w:t>
      </w:r>
      <w:proofErr w:type="gramStart"/>
      <w:r w:rsidRPr="002D2CFE">
        <w:rPr>
          <w:rFonts w:asciiTheme="majorHAnsi" w:hAnsiTheme="majorHAnsi" w:cstheme="majorHAnsi"/>
          <w:sz w:val="16"/>
        </w:rPr>
        <w:t>sense.“</w:t>
      </w:r>
      <w:proofErr w:type="gramEnd"/>
      <w:r w:rsidRPr="002D2CFE">
        <w:rPr>
          <w:rFonts w:asciiTheme="majorHAnsi" w:hAnsiTheme="majorHAnsi" w:cstheme="majorHAnsi"/>
          <w:sz w:val="16"/>
        </w:rPr>
        <w:t>49 </w:t>
      </w:r>
      <w:r w:rsidRPr="002D2CFE">
        <w:rPr>
          <w:rStyle w:val="StyleUnderline"/>
          <w:rFonts w:asciiTheme="majorHAnsi" w:hAnsiTheme="majorHAnsi" w:cstheme="majorHAnsi"/>
        </w:rPr>
        <w:t xml:space="preserve">It is quite likely that the world </w:t>
      </w:r>
      <w:r w:rsidRPr="002D2CFE">
        <w:rPr>
          <w:rStyle w:val="Emphasis"/>
          <w:rFonts w:asciiTheme="majorHAnsi" w:hAnsiTheme="majorHAnsi" w:cstheme="majorHAnsi"/>
        </w:rPr>
        <w:t>does not need</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United States to </w:t>
      </w:r>
      <w:r w:rsidRPr="002D2CFE">
        <w:rPr>
          <w:rStyle w:val="Emphasis"/>
          <w:rFonts w:asciiTheme="majorHAnsi" w:hAnsiTheme="majorHAnsi" w:cstheme="majorHAnsi"/>
        </w:rPr>
        <w:t>enforce peace</w:t>
      </w:r>
      <w:r w:rsidRPr="002D2CFE">
        <w:rPr>
          <w:rFonts w:asciiTheme="majorHAnsi" w:hAnsiTheme="majorHAnsi" w:cstheme="majorHAnsi"/>
          <w:sz w:val="16"/>
        </w:rPr>
        <w:t xml:space="preserve">. In fact, </w:t>
      </w:r>
      <w:r w:rsidRPr="002D2CFE">
        <w:rPr>
          <w:rStyle w:val="StyleUnderline"/>
          <w:rFonts w:asciiTheme="majorHAnsi" w:hAnsiTheme="majorHAnsi" w:cstheme="majorHAnsi"/>
        </w:rPr>
        <w:t xml:space="preserve">if virtually </w:t>
      </w:r>
      <w:r w:rsidRPr="002D2CFE">
        <w:rPr>
          <w:rStyle w:val="Emphasis"/>
          <w:rFonts w:asciiTheme="majorHAnsi" w:hAnsiTheme="majorHAnsi" w:cstheme="majorHAnsi"/>
        </w:rPr>
        <w:t>any</w:t>
      </w:r>
      <w:r w:rsidRPr="002D2CFE">
        <w:rPr>
          <w:rFonts w:asciiTheme="majorHAnsi" w:hAnsiTheme="majorHAnsi" w:cstheme="majorHAnsi"/>
          <w:sz w:val="16"/>
        </w:rPr>
        <w:t xml:space="preserve"> of </w:t>
      </w:r>
      <w:r w:rsidRPr="002D2CFE">
        <w:rPr>
          <w:rStyle w:val="StyleUnderline"/>
          <w:rFonts w:asciiTheme="majorHAnsi" w:hAnsiTheme="majorHAnsi" w:cstheme="majorHAnsi"/>
        </w:rPr>
        <w:t>the overlapping and mutually reinforcing explanations</w:t>
      </w:r>
      <w:r w:rsidRPr="002D2CFE">
        <w:rPr>
          <w:rFonts w:asciiTheme="majorHAnsi" w:hAnsiTheme="majorHAnsi" w:cstheme="majorHAnsi"/>
          <w:sz w:val="16"/>
        </w:rPr>
        <w:t xml:space="preserve"> </w:t>
      </w:r>
      <w:r w:rsidRPr="002D2CFE">
        <w:rPr>
          <w:rStyle w:val="StyleUnderline"/>
          <w:rFonts w:asciiTheme="majorHAnsi" w:hAnsiTheme="majorHAnsi" w:cstheme="majorHAnsi"/>
        </w:rPr>
        <w:t>for</w:t>
      </w:r>
      <w:r w:rsidRPr="002D2CFE">
        <w:rPr>
          <w:rFonts w:asciiTheme="majorHAnsi" w:hAnsiTheme="majorHAnsi" w:cstheme="majorHAnsi"/>
          <w:sz w:val="16"/>
        </w:rPr>
        <w:t xml:space="preserve"> the </w:t>
      </w:r>
      <w:r w:rsidRPr="002D2CFE">
        <w:rPr>
          <w:rStyle w:val="StyleUnderline"/>
          <w:rFonts w:asciiTheme="majorHAnsi" w:hAnsiTheme="majorHAnsi" w:cstheme="majorHAnsi"/>
        </w:rPr>
        <w:t>current stability are correct</w:t>
      </w:r>
      <w:r w:rsidRPr="002D2CFE">
        <w:rPr>
          <w:rFonts w:asciiTheme="majorHAnsi" w:hAnsiTheme="majorHAnsi" w:cstheme="majorHAnsi"/>
          <w:sz w:val="16"/>
        </w:rPr>
        <w:t xml:space="preserve">, the </w:t>
      </w:r>
      <w:r w:rsidRPr="00A743C5">
        <w:rPr>
          <w:rStyle w:val="StyleUnderline"/>
          <w:rFonts w:asciiTheme="majorHAnsi" w:hAnsiTheme="majorHAnsi" w:cstheme="majorHAnsi"/>
          <w:highlight w:val="cyan"/>
        </w:rPr>
        <w:t>trends in</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international </w:t>
      </w:r>
      <w:r w:rsidRPr="00A743C5">
        <w:rPr>
          <w:rStyle w:val="StyleUnderline"/>
          <w:rFonts w:asciiTheme="majorHAnsi" w:hAnsiTheme="majorHAnsi" w:cstheme="majorHAnsi"/>
          <w:highlight w:val="cyan"/>
        </w:rPr>
        <w:t>security may</w:t>
      </w:r>
      <w:r w:rsidRPr="002D2CFE">
        <w:rPr>
          <w:rStyle w:val="StyleUnderline"/>
          <w:rFonts w:asciiTheme="majorHAnsi" w:hAnsiTheme="majorHAnsi" w:cstheme="majorHAnsi"/>
        </w:rPr>
        <w:t xml:space="preserve"> well </w:t>
      </w:r>
      <w:r w:rsidRPr="00A743C5">
        <w:rPr>
          <w:rStyle w:val="StyleUnderline"/>
          <w:rFonts w:asciiTheme="majorHAnsi" w:hAnsiTheme="majorHAnsi" w:cstheme="majorHAnsi"/>
          <w:highlight w:val="cyan"/>
        </w:rPr>
        <w:t xml:space="preserve">prove </w:t>
      </w:r>
      <w:r w:rsidRPr="00A743C5">
        <w:rPr>
          <w:rStyle w:val="Emphasis"/>
          <w:rFonts w:asciiTheme="majorHAnsi" w:hAnsiTheme="majorHAnsi" w:cstheme="majorHAnsi"/>
          <w:highlight w:val="cyan"/>
        </w:rPr>
        <w:t>difficult to reverse</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None of the contributing factors that are </w:t>
      </w:r>
      <w:r w:rsidRPr="002D2CFE">
        <w:rPr>
          <w:rStyle w:val="Emphasis"/>
          <w:rFonts w:asciiTheme="majorHAnsi" w:hAnsiTheme="majorHAnsi" w:cstheme="majorHAnsi"/>
        </w:rPr>
        <w:t>commonly suggested</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economic development</w:t>
      </w:r>
      <w:r w:rsidRPr="002D2CFE">
        <w:rPr>
          <w:rFonts w:asciiTheme="majorHAnsi" w:hAnsiTheme="majorHAnsi" w:cstheme="majorHAnsi"/>
          <w:sz w:val="16"/>
        </w:rPr>
        <w:t xml:space="preserve">, complex </w:t>
      </w:r>
      <w:r w:rsidRPr="00A743C5">
        <w:rPr>
          <w:rStyle w:val="Emphasis"/>
          <w:rFonts w:asciiTheme="majorHAnsi" w:hAnsiTheme="majorHAnsi" w:cstheme="majorHAnsi"/>
          <w:highlight w:val="cyan"/>
        </w:rPr>
        <w:t>interdependence</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nuclear weapons</w:t>
      </w:r>
      <w:r w:rsidRPr="002D2CFE">
        <w:rPr>
          <w:rFonts w:asciiTheme="majorHAnsi" w:hAnsiTheme="majorHAnsi" w:cstheme="majorHAnsi"/>
          <w:sz w:val="16"/>
        </w:rPr>
        <w:t xml:space="preserve">, international </w:t>
      </w:r>
      <w:r w:rsidRPr="00A743C5">
        <w:rPr>
          <w:rStyle w:val="Emphasis"/>
          <w:rFonts w:asciiTheme="majorHAnsi" w:hAnsiTheme="majorHAnsi" w:cstheme="majorHAnsi"/>
          <w:highlight w:val="cyan"/>
        </w:rPr>
        <w:t>institutions</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democracy</w:t>
      </w:r>
      <w:r w:rsidRPr="002D2CFE">
        <w:rPr>
          <w:rFonts w:asciiTheme="majorHAnsi" w:hAnsiTheme="majorHAnsi" w:cstheme="majorHAnsi"/>
          <w:sz w:val="16"/>
        </w:rPr>
        <w:t xml:space="preserve">, shifting global </w:t>
      </w:r>
      <w:r w:rsidRPr="00A743C5">
        <w:rPr>
          <w:rStyle w:val="Emphasis"/>
          <w:rFonts w:asciiTheme="majorHAnsi" w:hAnsiTheme="majorHAnsi" w:cstheme="majorHAnsi"/>
          <w:highlight w:val="cyan"/>
        </w:rPr>
        <w:t>norms</w:t>
      </w:r>
      <w:r w:rsidRPr="002D2CFE">
        <w:rPr>
          <w:rStyle w:val="Emphasis"/>
          <w:rFonts w:asciiTheme="majorHAnsi" w:hAnsiTheme="majorHAnsi" w:cstheme="majorHAnsi"/>
        </w:rPr>
        <w:t xml:space="preserve"> on war</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seem poised to </w:t>
      </w:r>
      <w:r w:rsidRPr="002D2CFE">
        <w:rPr>
          <w:rStyle w:val="Emphasis"/>
          <w:rFonts w:asciiTheme="majorHAnsi" w:hAnsiTheme="majorHAnsi" w:cstheme="majorHAnsi"/>
        </w:rPr>
        <w:t>disappear</w:t>
      </w:r>
      <w:r w:rsidRPr="002D2CFE">
        <w:rPr>
          <w:rFonts w:asciiTheme="majorHAnsi" w:hAnsiTheme="majorHAnsi" w:cstheme="majorHAnsi"/>
          <w:sz w:val="16"/>
        </w:rPr>
        <w:t xml:space="preserve"> </w:t>
      </w:r>
      <w:r w:rsidRPr="002D2CFE">
        <w:rPr>
          <w:rStyle w:val="StyleUnderline"/>
          <w:rFonts w:asciiTheme="majorHAnsi" w:hAnsiTheme="majorHAnsi" w:cstheme="majorHAnsi"/>
        </w:rPr>
        <w:t>any time soon</w:t>
      </w:r>
      <w:r w:rsidRPr="002D2CFE">
        <w:rPr>
          <w:rFonts w:asciiTheme="majorHAnsi" w:hAnsiTheme="majorHAnsi" w:cstheme="majorHAnsi"/>
          <w:sz w:val="16"/>
        </w:rPr>
        <w:t>.50 </w:t>
      </w:r>
      <w:r w:rsidRPr="002D2CFE">
        <w:rPr>
          <w:rStyle w:val="StyleUnderline"/>
          <w:rFonts w:asciiTheme="majorHAnsi" w:hAnsiTheme="majorHAnsi" w:cstheme="majorHAnsi"/>
        </w:rPr>
        <w:t xml:space="preserve">The world </w:t>
      </w:r>
      <w:r w:rsidRPr="00A743C5">
        <w:rPr>
          <w:rStyle w:val="StyleUnderline"/>
          <w:rFonts w:asciiTheme="majorHAnsi" w:hAnsiTheme="majorHAnsi" w:cstheme="majorHAnsi"/>
          <w:highlight w:val="cyan"/>
        </w:rPr>
        <w:t>will</w:t>
      </w:r>
      <w:r w:rsidRPr="002D2CFE">
        <w:rPr>
          <w:rFonts w:asciiTheme="majorHAnsi" w:hAnsiTheme="majorHAnsi" w:cstheme="majorHAnsi"/>
          <w:sz w:val="16"/>
        </w:rPr>
        <w:t xml:space="preserve"> probably </w:t>
      </w:r>
      <w:r w:rsidRPr="00A743C5">
        <w:rPr>
          <w:rStyle w:val="Emphasis"/>
          <w:rFonts w:asciiTheme="majorHAnsi" w:hAnsiTheme="majorHAnsi" w:cstheme="majorHAnsi"/>
          <w:highlight w:val="cyan"/>
        </w:rPr>
        <w:t>continue</w:t>
      </w:r>
      <w:r w:rsidRPr="002D2CFE">
        <w:rPr>
          <w:rFonts w:asciiTheme="majorHAnsi" w:hAnsiTheme="majorHAnsi" w:cstheme="majorHAnsi"/>
          <w:sz w:val="16"/>
        </w:rPr>
        <w:t xml:space="preserve"> </w:t>
      </w:r>
      <w:r w:rsidRPr="002D2CFE">
        <w:rPr>
          <w:rStyle w:val="StyleUnderline"/>
          <w:rFonts w:asciiTheme="majorHAnsi" w:hAnsiTheme="majorHAnsi" w:cstheme="majorHAnsi"/>
        </w:rPr>
        <w:t>its peaceful ways for the near future</w:t>
      </w:r>
      <w:r w:rsidRPr="002D2CFE">
        <w:rPr>
          <w:rFonts w:asciiTheme="majorHAnsi" w:hAnsiTheme="majorHAnsi" w:cstheme="majorHAnsi"/>
          <w:sz w:val="16"/>
        </w:rPr>
        <w:t xml:space="preserve">, at the very least, </w:t>
      </w:r>
      <w:r w:rsidRPr="002D2CFE">
        <w:rPr>
          <w:rStyle w:val="Emphasis"/>
          <w:rFonts w:asciiTheme="majorHAnsi" w:hAnsiTheme="majorHAnsi" w:cstheme="majorHAnsi"/>
        </w:rPr>
        <w:t>no matter</w:t>
      </w:r>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what the </w:t>
      </w:r>
      <w:r w:rsidRPr="002D2CFE">
        <w:rPr>
          <w:rStyle w:val="Emphasis"/>
          <w:rFonts w:asciiTheme="majorHAnsi" w:hAnsiTheme="majorHAnsi" w:cstheme="majorHAnsi"/>
        </w:rPr>
        <w:t>U</w:t>
      </w:r>
      <w:r w:rsidRPr="002D2CFE">
        <w:rPr>
          <w:rStyle w:val="StyleUnderline"/>
          <w:rFonts w:asciiTheme="majorHAnsi" w:hAnsiTheme="majorHAnsi" w:cstheme="majorHAnsi"/>
        </w:rPr>
        <w:t xml:space="preserve">nited </w:t>
      </w:r>
      <w:r w:rsidRPr="002D2CFE">
        <w:rPr>
          <w:rStyle w:val="Emphasis"/>
          <w:rFonts w:asciiTheme="majorHAnsi" w:hAnsiTheme="majorHAnsi" w:cstheme="majorHAnsi"/>
        </w:rPr>
        <w:t>S</w:t>
      </w:r>
      <w:r w:rsidRPr="002D2CFE">
        <w:rPr>
          <w:rStyle w:val="StyleUnderline"/>
          <w:rFonts w:asciiTheme="majorHAnsi" w:hAnsiTheme="majorHAnsi" w:cstheme="majorHAnsi"/>
        </w:rPr>
        <w:t xml:space="preserve">tates </w:t>
      </w:r>
      <w:r w:rsidRPr="002D2CFE">
        <w:rPr>
          <w:rStyle w:val="Emphasis"/>
          <w:rFonts w:asciiTheme="majorHAnsi" w:hAnsiTheme="majorHAnsi" w:cstheme="majorHAnsi"/>
        </w:rPr>
        <w:t>chooses</w:t>
      </w:r>
      <w:r w:rsidRPr="002D2CFE">
        <w:rPr>
          <w:rStyle w:val="StyleUnderline"/>
          <w:rFonts w:asciiTheme="majorHAnsi" w:hAnsiTheme="majorHAnsi" w:cstheme="majorHAnsi"/>
        </w:rPr>
        <w:t xml:space="preserve"> to do or not do</w:t>
      </w:r>
      <w:r w:rsidRPr="002D2CFE">
        <w:rPr>
          <w:rFonts w:asciiTheme="majorHAnsi" w:hAnsiTheme="majorHAnsi" w:cstheme="majorHAnsi"/>
          <w:sz w:val="16"/>
        </w:rPr>
        <w:t>. As Robert Jervis concluded while pondering the likely effects of U.S. restraint on decisions made in foreign capitals, “</w:t>
      </w:r>
      <w:r w:rsidRPr="002D2CFE">
        <w:rPr>
          <w:rStyle w:val="StyleUnderline"/>
          <w:rFonts w:asciiTheme="majorHAnsi" w:hAnsiTheme="majorHAnsi" w:cstheme="majorHAnsi"/>
        </w:rPr>
        <w:t>It is very unlikely that pulling off the American security blanket would</w:t>
      </w:r>
      <w:r w:rsidRPr="002D2CFE">
        <w:rPr>
          <w:rFonts w:asciiTheme="majorHAnsi" w:hAnsiTheme="majorHAnsi" w:cstheme="majorHAnsi"/>
          <w:sz w:val="16"/>
        </w:rPr>
        <w:t xml:space="preserve"> </w:t>
      </w:r>
      <w:r w:rsidRPr="002D2CFE">
        <w:rPr>
          <w:rStyle w:val="Emphasis"/>
          <w:rFonts w:asciiTheme="majorHAnsi" w:hAnsiTheme="majorHAnsi" w:cstheme="majorHAnsi"/>
        </w:rPr>
        <w:t xml:space="preserve">lead to thoughts of </w:t>
      </w:r>
      <w:proofErr w:type="gramStart"/>
      <w:r w:rsidRPr="002D2CFE">
        <w:rPr>
          <w:rStyle w:val="Emphasis"/>
          <w:rFonts w:asciiTheme="majorHAnsi" w:hAnsiTheme="majorHAnsi" w:cstheme="majorHAnsi"/>
        </w:rPr>
        <w:t>war</w:t>
      </w:r>
      <w:r w:rsidRPr="002D2CFE">
        <w:rPr>
          <w:rFonts w:asciiTheme="majorHAnsi" w:hAnsiTheme="majorHAnsi" w:cstheme="majorHAnsi"/>
          <w:sz w:val="16"/>
        </w:rPr>
        <w:t>.“</w:t>
      </w:r>
      <w:proofErr w:type="gramEnd"/>
      <w:r w:rsidRPr="002D2CFE">
        <w:rPr>
          <w:rFonts w:asciiTheme="majorHAnsi" w:hAnsiTheme="majorHAnsi" w:cstheme="majorHAnsi"/>
          <w:sz w:val="16"/>
        </w:rPr>
        <w:t>51 </w:t>
      </w:r>
      <w:r w:rsidRPr="00A743C5">
        <w:rPr>
          <w:rStyle w:val="StyleUnderline"/>
          <w:rFonts w:asciiTheme="majorHAnsi" w:hAnsiTheme="majorHAnsi" w:cstheme="majorHAnsi"/>
          <w:highlight w:val="cyan"/>
        </w:rPr>
        <w:t xml:space="preserve">The </w:t>
      </w:r>
      <w:r w:rsidRPr="00A743C5">
        <w:rPr>
          <w:rStyle w:val="Emphasis"/>
          <w:rFonts w:asciiTheme="majorHAnsi" w:hAnsiTheme="majorHAnsi" w:cstheme="majorHAnsi"/>
          <w:highlight w:val="cyan"/>
        </w:rPr>
        <w:t>U</w:t>
      </w:r>
      <w:r w:rsidRPr="002D2CFE">
        <w:rPr>
          <w:rStyle w:val="StyleUnderline"/>
          <w:rFonts w:asciiTheme="majorHAnsi" w:hAnsiTheme="majorHAnsi" w:cstheme="majorHAnsi"/>
        </w:rPr>
        <w:t xml:space="preserve">nited </w:t>
      </w:r>
      <w:r w:rsidRPr="00A743C5">
        <w:rPr>
          <w:rStyle w:val="Emphasis"/>
          <w:rFonts w:asciiTheme="majorHAnsi" w:hAnsiTheme="majorHAnsi" w:cstheme="majorHAnsi"/>
          <w:highlight w:val="cyan"/>
        </w:rPr>
        <w:t>S</w:t>
      </w:r>
      <w:r w:rsidRPr="002D2CFE">
        <w:rPr>
          <w:rStyle w:val="StyleUnderline"/>
          <w:rFonts w:asciiTheme="majorHAnsi" w:hAnsiTheme="majorHAnsi" w:cstheme="majorHAnsi"/>
        </w:rPr>
        <w:t xml:space="preserve">tates </w:t>
      </w:r>
      <w:r w:rsidRPr="00A743C5">
        <w:rPr>
          <w:rStyle w:val="StyleUnderline"/>
          <w:rFonts w:asciiTheme="majorHAnsi" w:hAnsiTheme="majorHAnsi" w:cstheme="majorHAnsi"/>
          <w:highlight w:val="cyan"/>
        </w:rPr>
        <w:t>will</w:t>
      </w:r>
      <w:r w:rsidRPr="002D2CFE">
        <w:rPr>
          <w:rStyle w:val="StyleUnderline"/>
          <w:rFonts w:asciiTheme="majorHAnsi" w:hAnsiTheme="majorHAnsi" w:cstheme="majorHAnsi"/>
        </w:rPr>
        <w:t xml:space="preserve"> </w:t>
      </w:r>
      <w:r w:rsidRPr="00A743C5">
        <w:rPr>
          <w:rStyle w:val="StyleUnderline"/>
          <w:rFonts w:asciiTheme="majorHAnsi" w:hAnsiTheme="majorHAnsi" w:cstheme="majorHAnsi"/>
          <w:highlight w:val="cyan"/>
        </w:rPr>
        <w:t>remain</w:t>
      </w:r>
      <w:r w:rsidRPr="002D2CFE">
        <w:rPr>
          <w:rStyle w:val="StyleUnderline"/>
          <w:rFonts w:asciiTheme="majorHAnsi" w:hAnsiTheme="majorHAnsi" w:cstheme="majorHAnsi"/>
        </w:rPr>
        <w:t xml:space="preserve"> </w:t>
      </w:r>
      <w:r w:rsidRPr="002D2CFE">
        <w:rPr>
          <w:rStyle w:val="Emphasis"/>
          <w:rFonts w:asciiTheme="majorHAnsi" w:hAnsiTheme="majorHAnsi" w:cstheme="majorHAnsi"/>
          <w:szCs w:val="26"/>
        </w:rPr>
        <w:t xml:space="preserve">fundamentally </w:t>
      </w:r>
      <w:r w:rsidRPr="00A743C5">
        <w:rPr>
          <w:rStyle w:val="Emphasis"/>
          <w:rFonts w:asciiTheme="majorHAnsi" w:hAnsiTheme="majorHAnsi" w:cstheme="majorHAnsi"/>
          <w:szCs w:val="26"/>
          <w:highlight w:val="cyan"/>
        </w:rPr>
        <w:t>safe</w:t>
      </w:r>
      <w:r w:rsidRPr="002D2CFE">
        <w:rPr>
          <w:rStyle w:val="Emphasis"/>
          <w:rFonts w:asciiTheme="majorHAnsi" w:hAnsiTheme="majorHAnsi" w:cstheme="majorHAnsi"/>
          <w:szCs w:val="26"/>
        </w:rPr>
        <w:t xml:space="preserve"> no matter what</w:t>
      </w:r>
      <w:r w:rsidRPr="002D2CFE">
        <w:rPr>
          <w:rFonts w:asciiTheme="majorHAnsi" w:hAnsiTheme="majorHAnsi" w:cstheme="majorHAnsi"/>
          <w:sz w:val="16"/>
          <w:szCs w:val="26"/>
        </w:rPr>
        <w:t xml:space="preserve"> </w:t>
      </w:r>
      <w:r w:rsidRPr="002D2CFE">
        <w:rPr>
          <w:rFonts w:asciiTheme="majorHAnsi" w:hAnsiTheme="majorHAnsi" w:cstheme="majorHAnsi"/>
          <w:sz w:val="16"/>
        </w:rPr>
        <w:t>it does — in other words, despite widespread beliefs in its inherent indispensability to the contrary.</w:t>
      </w:r>
    </w:p>
    <w:p w14:paraId="648B4934" w14:textId="77777777" w:rsidR="00A73041" w:rsidRPr="002D2CFE" w:rsidRDefault="00A73041" w:rsidP="00A73041">
      <w:pPr>
        <w:pStyle w:val="Heading4"/>
        <w:rPr>
          <w:rFonts w:asciiTheme="majorHAnsi" w:hAnsiTheme="majorHAnsi" w:cstheme="majorHAnsi"/>
        </w:rPr>
      </w:pPr>
      <w:r w:rsidRPr="002D2CFE">
        <w:rPr>
          <w:rFonts w:asciiTheme="majorHAnsi" w:hAnsiTheme="majorHAnsi" w:cstheme="majorHAnsi"/>
        </w:rPr>
        <w:t xml:space="preserve">Nuclear alliances </w:t>
      </w:r>
      <w:proofErr w:type="gramStart"/>
      <w:r w:rsidRPr="002D2CFE">
        <w:rPr>
          <w:rFonts w:asciiTheme="majorHAnsi" w:hAnsiTheme="majorHAnsi" w:cstheme="majorHAnsi"/>
        </w:rPr>
        <w:t>assumes</w:t>
      </w:r>
      <w:proofErr w:type="gramEnd"/>
      <w:r w:rsidRPr="002D2CFE">
        <w:rPr>
          <w:rFonts w:asciiTheme="majorHAnsi" w:hAnsiTheme="majorHAnsi" w:cstheme="majorHAnsi"/>
        </w:rPr>
        <w:t xml:space="preserve"> a post-hegemonic order, if they’re right that China is a rising power now than post-transition there would still be a hegemon.</w:t>
      </w:r>
    </w:p>
    <w:p w14:paraId="4E842F33" w14:textId="77777777" w:rsidR="00A73041" w:rsidRPr="002D2CFE" w:rsidRDefault="00A73041" w:rsidP="00A73041">
      <w:pPr>
        <w:pStyle w:val="Heading4"/>
        <w:rPr>
          <w:rFonts w:asciiTheme="majorHAnsi" w:hAnsiTheme="majorHAnsi" w:cstheme="majorHAnsi"/>
        </w:rPr>
      </w:pPr>
      <w:r w:rsidRPr="002D2CFE">
        <w:rPr>
          <w:rFonts w:asciiTheme="majorHAnsi" w:hAnsiTheme="majorHAnsi" w:cstheme="majorHAnsi"/>
        </w:rPr>
        <w:t>No terminal impact to LIO read – don’t make us reinvent the wheel.</w:t>
      </w:r>
    </w:p>
    <w:p w14:paraId="7ED5F0D4" w14:textId="18455067" w:rsidR="00A73041" w:rsidRPr="002D2CFE" w:rsidRDefault="00A73041" w:rsidP="00A73041">
      <w:pPr>
        <w:pStyle w:val="Heading3"/>
        <w:rPr>
          <w:rFonts w:asciiTheme="majorHAnsi" w:hAnsiTheme="majorHAnsi" w:cstheme="majorHAnsi"/>
        </w:rPr>
      </w:pPr>
      <w:r w:rsidRPr="002D2CFE">
        <w:rPr>
          <w:rFonts w:asciiTheme="majorHAnsi" w:hAnsiTheme="majorHAnsi" w:cstheme="majorHAnsi"/>
        </w:rPr>
        <w:t>Advantage 2</w:t>
      </w:r>
    </w:p>
    <w:p w14:paraId="3BC3E84A" w14:textId="77777777" w:rsidR="00A73041" w:rsidRPr="002D2CFE" w:rsidRDefault="00A73041" w:rsidP="00A73041">
      <w:pPr>
        <w:pStyle w:val="Heading4"/>
        <w:rPr>
          <w:rFonts w:asciiTheme="majorHAnsi" w:hAnsiTheme="majorHAnsi" w:cstheme="majorHAnsi"/>
        </w:rPr>
      </w:pPr>
      <w:r w:rsidRPr="002D2CFE">
        <w:rPr>
          <w:rFonts w:asciiTheme="majorHAnsi" w:hAnsiTheme="majorHAnsi" w:cstheme="majorHAnsi"/>
        </w:rPr>
        <w:t xml:space="preserve">US clustering thumps – Elon’s </w:t>
      </w:r>
      <w:proofErr w:type="spellStart"/>
      <w:r w:rsidRPr="002D2CFE">
        <w:rPr>
          <w:rFonts w:asciiTheme="majorHAnsi" w:hAnsiTheme="majorHAnsi" w:cstheme="majorHAnsi"/>
        </w:rPr>
        <w:t>Starlink</w:t>
      </w:r>
      <w:proofErr w:type="spellEnd"/>
      <w:r w:rsidRPr="002D2CFE">
        <w:rPr>
          <w:rFonts w:asciiTheme="majorHAnsi" w:hAnsiTheme="majorHAnsi" w:cstheme="majorHAnsi"/>
        </w:rPr>
        <w:t xml:space="preserve"> satellites are terrible and overwhelm safe Chinese operations.</w:t>
      </w:r>
    </w:p>
    <w:p w14:paraId="65B3326D" w14:textId="77777777" w:rsidR="00A73041" w:rsidRPr="002D2CFE" w:rsidRDefault="00A73041" w:rsidP="00A73041">
      <w:pPr>
        <w:pStyle w:val="Heading4"/>
        <w:rPr>
          <w:rFonts w:asciiTheme="majorHAnsi" w:hAnsiTheme="majorHAnsi" w:cstheme="majorHAnsi"/>
          <w:u w:val="single"/>
        </w:rPr>
      </w:pPr>
      <w:r w:rsidRPr="002D2CFE">
        <w:rPr>
          <w:rFonts w:asciiTheme="majorHAnsi" w:hAnsiTheme="majorHAnsi" w:cstheme="majorHAnsi"/>
          <w:u w:val="single"/>
        </w:rPr>
        <w:t>No debris cascades</w:t>
      </w:r>
      <w:r w:rsidRPr="002D2CFE">
        <w:rPr>
          <w:rFonts w:asciiTheme="majorHAnsi" w:hAnsiTheme="majorHAnsi" w:cstheme="majorHAnsi"/>
        </w:rPr>
        <w:t xml:space="preserve">, but even a </w:t>
      </w:r>
      <w:r w:rsidRPr="002D2CFE">
        <w:rPr>
          <w:rFonts w:asciiTheme="majorHAnsi" w:hAnsiTheme="majorHAnsi" w:cstheme="majorHAnsi"/>
          <w:u w:val="single"/>
        </w:rPr>
        <w:t>worst case</w:t>
      </w:r>
      <w:r w:rsidRPr="002D2CFE">
        <w:rPr>
          <w:rFonts w:asciiTheme="majorHAnsi" w:hAnsiTheme="majorHAnsi" w:cstheme="majorHAnsi"/>
        </w:rPr>
        <w:t xml:space="preserve"> is confined to </w:t>
      </w:r>
      <w:r w:rsidRPr="002D2CFE">
        <w:rPr>
          <w:rFonts w:asciiTheme="majorHAnsi" w:hAnsiTheme="majorHAnsi" w:cstheme="majorHAnsi"/>
          <w:u w:val="single"/>
        </w:rPr>
        <w:t>low LEO</w:t>
      </w:r>
      <w:r w:rsidRPr="002D2CFE">
        <w:rPr>
          <w:rFonts w:asciiTheme="majorHAnsi" w:hAnsiTheme="majorHAnsi" w:cstheme="majorHAnsi"/>
        </w:rPr>
        <w:t xml:space="preserve"> with </w:t>
      </w:r>
      <w:r w:rsidRPr="002D2CFE">
        <w:rPr>
          <w:rFonts w:asciiTheme="majorHAnsi" w:hAnsiTheme="majorHAnsi" w:cstheme="majorHAnsi"/>
          <w:u w:val="single"/>
        </w:rPr>
        <w:t>no impact</w:t>
      </w:r>
    </w:p>
    <w:p w14:paraId="26A26DBE" w14:textId="77777777" w:rsidR="00A73041" w:rsidRPr="002D2CFE" w:rsidRDefault="00A73041" w:rsidP="00A73041">
      <w:pPr>
        <w:rPr>
          <w:rFonts w:asciiTheme="majorHAnsi" w:hAnsiTheme="majorHAnsi" w:cstheme="majorHAnsi"/>
        </w:rPr>
      </w:pPr>
      <w:proofErr w:type="spellStart"/>
      <w:r w:rsidRPr="002D2CFE">
        <w:rPr>
          <w:rStyle w:val="Style13ptBold"/>
          <w:rFonts w:asciiTheme="majorHAnsi" w:hAnsiTheme="majorHAnsi" w:cstheme="majorHAnsi"/>
        </w:rPr>
        <w:t>Fange</w:t>
      </w:r>
      <w:proofErr w:type="spellEnd"/>
      <w:r w:rsidRPr="002D2CFE">
        <w:rPr>
          <w:rStyle w:val="Style13ptBold"/>
          <w:rFonts w:asciiTheme="majorHAnsi" w:hAnsiTheme="majorHAnsi" w:cstheme="majorHAnsi"/>
        </w:rPr>
        <w:t xml:space="preserve"> 17</w:t>
      </w:r>
      <w:r w:rsidRPr="002D2CFE">
        <w:rPr>
          <w:rFonts w:asciiTheme="majorHAnsi" w:hAnsiTheme="majorHAnsi" w:cstheme="majorHAnsi"/>
        </w:rPr>
        <w:t xml:space="preserve"> [Daniel Von </w:t>
      </w:r>
      <w:proofErr w:type="spellStart"/>
      <w:r w:rsidRPr="002D2CFE">
        <w:rPr>
          <w:rFonts w:asciiTheme="majorHAnsi" w:hAnsiTheme="majorHAnsi" w:cstheme="majorHAnsi"/>
        </w:rPr>
        <w:t>Fange</w:t>
      </w:r>
      <w:proofErr w:type="spellEnd"/>
      <w:r w:rsidRPr="002D2CFE">
        <w:rPr>
          <w:rFonts w:asciiTheme="majorHAnsi" w:hAnsiTheme="majorHAnsi" w:cstheme="majorHAnsi"/>
        </w:rPr>
        <w:t xml:space="preserve">, Web Application Engineer, Founder and Owner of </w:t>
      </w:r>
      <w:proofErr w:type="spellStart"/>
      <w:r w:rsidRPr="002D2CFE">
        <w:rPr>
          <w:rFonts w:asciiTheme="majorHAnsi" w:hAnsiTheme="majorHAnsi" w:cstheme="majorHAnsi"/>
        </w:rPr>
        <w:t>LeanCoder</w:t>
      </w:r>
      <w:proofErr w:type="spellEnd"/>
      <w:r w:rsidRPr="002D2CFE">
        <w:rPr>
          <w:rFonts w:asciiTheme="majorHAnsi" w:hAnsiTheme="majorHAnsi" w:cstheme="majorHAnsi"/>
        </w:rPr>
        <w:t xml:space="preserve">, Full Stack, Polyglot Web Developer, “Kessler Syndrome is Over Hyped”, 05/21/17, </w:t>
      </w:r>
      <w:proofErr w:type="spellStart"/>
      <w:r w:rsidRPr="002D2CFE">
        <w:rPr>
          <w:rFonts w:asciiTheme="majorHAnsi" w:hAnsiTheme="majorHAnsi" w:cstheme="majorHAnsi"/>
          <w:i/>
          <w:iCs/>
        </w:rPr>
        <w:t>Braino</w:t>
      </w:r>
      <w:proofErr w:type="spellEnd"/>
      <w:r w:rsidRPr="002D2CFE">
        <w:rPr>
          <w:rFonts w:asciiTheme="majorHAnsi" w:hAnsiTheme="majorHAnsi" w:cstheme="majorHAnsi"/>
        </w:rPr>
        <w:t>, http://braino.org/essays/kessler_syndrome_is_over_hyped/]</w:t>
      </w:r>
    </w:p>
    <w:p w14:paraId="4058EC50" w14:textId="77777777" w:rsidR="00A73041" w:rsidRPr="002D2CFE" w:rsidRDefault="00A73041" w:rsidP="00A73041">
      <w:pPr>
        <w:rPr>
          <w:rFonts w:asciiTheme="majorHAnsi" w:hAnsiTheme="majorHAnsi" w:cstheme="majorHAnsi"/>
          <w:sz w:val="16"/>
        </w:rPr>
      </w:pPr>
      <w:r w:rsidRPr="00A743C5">
        <w:rPr>
          <w:rStyle w:val="StyleUnderline"/>
          <w:rFonts w:asciiTheme="majorHAnsi" w:hAnsiTheme="majorHAnsi" w:cstheme="majorHAnsi"/>
          <w:highlight w:val="cyan"/>
        </w:rPr>
        <w:t>Kessler</w:t>
      </w:r>
      <w:r w:rsidRPr="002D2CFE">
        <w:rPr>
          <w:rStyle w:val="StyleUnderline"/>
          <w:rFonts w:asciiTheme="majorHAnsi" w:hAnsiTheme="majorHAnsi" w:cstheme="majorHAnsi"/>
        </w:rPr>
        <w:t xml:space="preserve"> Syndrome </w:t>
      </w:r>
      <w:r w:rsidRPr="00A743C5">
        <w:rPr>
          <w:rStyle w:val="StyleUnderline"/>
          <w:rFonts w:asciiTheme="majorHAnsi" w:hAnsiTheme="majorHAnsi" w:cstheme="majorHAnsi"/>
          <w:highlight w:val="cyan"/>
        </w:rPr>
        <w:t xml:space="preserve">is </w:t>
      </w:r>
      <w:r w:rsidRPr="00A743C5">
        <w:rPr>
          <w:rStyle w:val="Emphasis"/>
          <w:rFonts w:asciiTheme="majorHAnsi" w:hAnsiTheme="majorHAnsi" w:cstheme="majorHAnsi"/>
          <w:highlight w:val="cyan"/>
        </w:rPr>
        <w:t>overhyped</w:t>
      </w:r>
      <w:r w:rsidRPr="00A743C5">
        <w:rPr>
          <w:rStyle w:val="StyleUnderline"/>
          <w:rFonts w:asciiTheme="majorHAnsi" w:hAnsiTheme="majorHAnsi" w:cstheme="majorHAnsi"/>
          <w:highlight w:val="cyan"/>
        </w:rPr>
        <w:t xml:space="preserve">. A </w:t>
      </w:r>
      <w:r w:rsidRPr="00A743C5">
        <w:rPr>
          <w:rStyle w:val="Emphasis"/>
          <w:rFonts w:asciiTheme="majorHAnsi" w:hAnsiTheme="majorHAnsi" w:cstheme="majorHAnsi"/>
          <w:highlight w:val="cyan"/>
        </w:rPr>
        <w:t>chorus of</w:t>
      </w:r>
      <w:r w:rsidRPr="002D2CFE">
        <w:rPr>
          <w:rStyle w:val="Emphasis"/>
          <w:rFonts w:asciiTheme="majorHAnsi" w:hAnsiTheme="majorHAnsi" w:cstheme="majorHAnsi"/>
        </w:rPr>
        <w:t xml:space="preserve"> online </w:t>
      </w:r>
      <w:r w:rsidRPr="00A743C5">
        <w:rPr>
          <w:rStyle w:val="Emphasis"/>
          <w:rFonts w:asciiTheme="majorHAnsi" w:hAnsiTheme="majorHAnsi" w:cstheme="majorHAnsi"/>
          <w:highlight w:val="cyan"/>
        </w:rPr>
        <w:t>commenters</w:t>
      </w:r>
      <w:r w:rsidRPr="002D2CFE">
        <w:rPr>
          <w:rStyle w:val="StyleUnderline"/>
          <w:rFonts w:asciiTheme="majorHAnsi" w:hAnsiTheme="majorHAnsi" w:cstheme="majorHAnsi"/>
        </w:rPr>
        <w:t xml:space="preserve"> great any news of upcoming low earth orbit satellites with worry that humanity will to lose access to space</w:t>
      </w:r>
      <w:r w:rsidRPr="002D2CFE">
        <w:rPr>
          <w:rFonts w:asciiTheme="majorHAnsi" w:hAnsiTheme="majorHAnsi" w:cstheme="majorHAnsi"/>
          <w:sz w:val="16"/>
        </w:rPr>
        <w:t xml:space="preserve">. I now think </w:t>
      </w:r>
      <w:r w:rsidRPr="002D2CFE">
        <w:rPr>
          <w:rStyle w:val="StyleUnderline"/>
          <w:rFonts w:asciiTheme="majorHAnsi" w:hAnsiTheme="majorHAnsi" w:cstheme="majorHAnsi"/>
        </w:rPr>
        <w:t xml:space="preserve">they </w:t>
      </w:r>
      <w:r w:rsidRPr="00A743C5">
        <w:rPr>
          <w:rStyle w:val="StyleUnderline"/>
          <w:rFonts w:asciiTheme="majorHAnsi" w:hAnsiTheme="majorHAnsi" w:cstheme="majorHAnsi"/>
          <w:highlight w:val="cyan"/>
        </w:rPr>
        <w:t xml:space="preserve">are </w:t>
      </w:r>
      <w:r w:rsidRPr="00A743C5">
        <w:rPr>
          <w:rStyle w:val="Emphasis"/>
          <w:rFonts w:asciiTheme="majorHAnsi" w:hAnsiTheme="majorHAnsi" w:cstheme="majorHAnsi"/>
          <w:highlight w:val="cyan"/>
        </w:rPr>
        <w:t>wrong</w:t>
      </w:r>
      <w:r w:rsidRPr="002D2CFE">
        <w:rPr>
          <w:rFonts w:asciiTheme="majorHAnsi" w:hAnsiTheme="majorHAnsi" w:cstheme="majorHAnsi"/>
          <w:sz w:val="16"/>
        </w:rPr>
        <w:t>.</w:t>
      </w:r>
    </w:p>
    <w:p w14:paraId="2E6E8E2F"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What is Kessler Syndrome?</w:t>
      </w:r>
    </w:p>
    <w:p w14:paraId="625161BC"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Here’s the popular view on Kessler Syndrome. </w:t>
      </w:r>
      <w:proofErr w:type="gramStart"/>
      <w:r w:rsidRPr="002D2CFE">
        <w:rPr>
          <w:rFonts w:asciiTheme="majorHAnsi" w:hAnsiTheme="majorHAnsi" w:cstheme="majorHAnsi"/>
          <w:sz w:val="16"/>
        </w:rPr>
        <w:t>Every once in a while</w:t>
      </w:r>
      <w:proofErr w:type="gramEnd"/>
      <w:r w:rsidRPr="002D2CFE">
        <w:rPr>
          <w:rFonts w:asciiTheme="majorHAnsi" w:hAnsiTheme="majorHAnsi" w:cstheme="majorHAnsi"/>
          <w:sz w:val="16"/>
        </w:rPr>
        <w:t xml:space="preserve">, a piece of junk in space hits a satellite. This single impact destroys the </w:t>
      </w:r>
      <w:proofErr w:type="gramStart"/>
      <w:r w:rsidRPr="002D2CFE">
        <w:rPr>
          <w:rFonts w:asciiTheme="majorHAnsi" w:hAnsiTheme="majorHAnsi" w:cstheme="majorHAnsi"/>
          <w:sz w:val="16"/>
        </w:rPr>
        <w:t>satellite, and</w:t>
      </w:r>
      <w:proofErr w:type="gramEnd"/>
      <w:r w:rsidRPr="002D2CFE">
        <w:rPr>
          <w:rFonts w:asciiTheme="majorHAnsi" w:hAnsiTheme="majorHAnsi" w:cstheme="majorHAnsi"/>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71F6022"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It is a dark picture.</w:t>
      </w:r>
    </w:p>
    <w:p w14:paraId="39B7D557" w14:textId="77777777" w:rsidR="00A73041" w:rsidRPr="002D2CFE" w:rsidRDefault="00A73041" w:rsidP="00A73041">
      <w:pPr>
        <w:rPr>
          <w:rStyle w:val="StyleUnderline"/>
          <w:rFonts w:asciiTheme="majorHAnsi" w:hAnsiTheme="majorHAnsi" w:cstheme="majorHAnsi"/>
        </w:rPr>
      </w:pPr>
      <w:r w:rsidRPr="002D2CFE">
        <w:rPr>
          <w:rStyle w:val="StyleUnderline"/>
          <w:rFonts w:asciiTheme="majorHAnsi" w:hAnsiTheme="majorHAnsi" w:cstheme="majorHAnsi"/>
        </w:rPr>
        <w:t>Is Kessler Syndrome likely to happen?</w:t>
      </w:r>
    </w:p>
    <w:p w14:paraId="5C802E0A"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I had to stop everything and spend an afternoon doing back-of-the-napkin math to know how big the threat is. To estimate, we need to know where the stuff in space is, how much mass is there, and how long it would take to deorbit.</w:t>
      </w:r>
    </w:p>
    <w:p w14:paraId="3C7321C1" w14:textId="77777777" w:rsidR="00A73041" w:rsidRPr="002D2CFE" w:rsidRDefault="00A73041" w:rsidP="00A73041">
      <w:pPr>
        <w:rPr>
          <w:rStyle w:val="StyleUnderline"/>
          <w:rFonts w:asciiTheme="majorHAnsi" w:hAnsiTheme="majorHAnsi" w:cstheme="majorHAnsi"/>
        </w:rPr>
      </w:pPr>
      <w:r w:rsidRPr="002D2CFE">
        <w:rPr>
          <w:rStyle w:val="StyleUnderline"/>
          <w:rFonts w:asciiTheme="majorHAnsi" w:hAnsiTheme="majorHAnsi" w:cstheme="majorHAnsi"/>
        </w:rPr>
        <w:t>The orbital area around earth can be broken down into four regions.</w:t>
      </w:r>
    </w:p>
    <w:p w14:paraId="27E2C713" w14:textId="77777777" w:rsidR="00A73041" w:rsidRPr="002D2CFE" w:rsidRDefault="00A73041" w:rsidP="00A73041">
      <w:pPr>
        <w:rPr>
          <w:rFonts w:asciiTheme="majorHAnsi" w:hAnsiTheme="majorHAnsi" w:cstheme="majorHAnsi"/>
          <w:sz w:val="16"/>
        </w:rPr>
      </w:pPr>
      <w:r w:rsidRPr="00A743C5">
        <w:rPr>
          <w:rStyle w:val="Emphasis"/>
          <w:rFonts w:asciiTheme="majorHAnsi" w:hAnsiTheme="majorHAnsi" w:cstheme="majorHAnsi"/>
          <w:highlight w:val="cyan"/>
        </w:rPr>
        <w:t>Low LEO</w:t>
      </w:r>
      <w:r w:rsidRPr="002D2CFE">
        <w:rPr>
          <w:rStyle w:val="StyleUnderline"/>
          <w:rFonts w:asciiTheme="majorHAnsi" w:hAnsiTheme="majorHAnsi" w:cstheme="majorHAnsi"/>
        </w:rPr>
        <w:t xml:space="preserve"> - Up to about 400km. </w:t>
      </w:r>
      <w:r w:rsidRPr="00A743C5">
        <w:rPr>
          <w:rStyle w:val="StyleUnderline"/>
          <w:rFonts w:asciiTheme="majorHAnsi" w:hAnsiTheme="majorHAnsi" w:cstheme="majorHAnsi"/>
          <w:highlight w:val="cyan"/>
        </w:rPr>
        <w:t>Things</w:t>
      </w:r>
      <w:r w:rsidRPr="002D2CFE">
        <w:rPr>
          <w:rStyle w:val="StyleUnderline"/>
          <w:rFonts w:asciiTheme="majorHAnsi" w:hAnsiTheme="majorHAnsi" w:cstheme="majorHAnsi"/>
        </w:rPr>
        <w:t xml:space="preserve"> that orbit here </w:t>
      </w:r>
      <w:r w:rsidRPr="00A743C5">
        <w:rPr>
          <w:rStyle w:val="StyleUnderline"/>
          <w:rFonts w:asciiTheme="majorHAnsi" w:hAnsiTheme="majorHAnsi" w:cstheme="majorHAnsi"/>
          <w:highlight w:val="cyan"/>
        </w:rPr>
        <w:t>burn up</w:t>
      </w:r>
      <w:r w:rsidRPr="002D2CFE">
        <w:rPr>
          <w:rStyle w:val="StyleUnderline"/>
          <w:rFonts w:asciiTheme="majorHAnsi" w:hAnsiTheme="majorHAnsi" w:cstheme="majorHAnsi"/>
        </w:rPr>
        <w:t xml:space="preserve"> in the earth’s atmosphere </w:t>
      </w:r>
      <w:r w:rsidRPr="00A743C5">
        <w:rPr>
          <w:rStyle w:val="StyleUnderline"/>
          <w:rFonts w:asciiTheme="majorHAnsi" w:hAnsiTheme="majorHAnsi" w:cstheme="majorHAnsi"/>
          <w:highlight w:val="cyan"/>
        </w:rPr>
        <w:t>quickly</w:t>
      </w:r>
      <w:r w:rsidRPr="002D2CFE">
        <w:rPr>
          <w:rStyle w:val="StyleUnderline"/>
          <w:rFonts w:asciiTheme="majorHAnsi" w:hAnsiTheme="majorHAnsi" w:cstheme="majorHAnsi"/>
        </w:rPr>
        <w:t xml:space="preserve"> - between a few months to two years</w:t>
      </w:r>
      <w:r w:rsidRPr="002D2CFE">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2D2CFE">
        <w:rPr>
          <w:rStyle w:val="StyleUnderline"/>
          <w:rFonts w:asciiTheme="majorHAnsi" w:hAnsiTheme="majorHAnsi" w:cstheme="majorHAnsi"/>
        </w:rPr>
        <w:t xml:space="preserve">For all practical purposes, Low LEO </w:t>
      </w:r>
      <w:r w:rsidRPr="002D2CFE">
        <w:rPr>
          <w:rStyle w:val="Emphasis"/>
          <w:rFonts w:asciiTheme="majorHAnsi" w:hAnsiTheme="majorHAnsi" w:cstheme="majorHAnsi"/>
        </w:rPr>
        <w:t>doesn’t matter</w:t>
      </w:r>
      <w:r w:rsidRPr="002D2CFE">
        <w:rPr>
          <w:rStyle w:val="StyleUnderline"/>
          <w:rFonts w:asciiTheme="majorHAnsi" w:hAnsiTheme="majorHAnsi" w:cstheme="majorHAnsi"/>
        </w:rPr>
        <w:t xml:space="preserve"> for Kessler Syndrome. If Low LEO was ever full of space junk, we’d just wait</w:t>
      </w:r>
      <w:r w:rsidRPr="002D2CFE">
        <w:rPr>
          <w:rFonts w:asciiTheme="majorHAnsi" w:hAnsiTheme="majorHAnsi" w:cstheme="majorHAnsi"/>
          <w:sz w:val="16"/>
        </w:rPr>
        <w:t xml:space="preserve"> a year and a half, </w:t>
      </w:r>
      <w:r w:rsidRPr="002D2CFE">
        <w:rPr>
          <w:rStyle w:val="StyleUnderline"/>
          <w:rFonts w:asciiTheme="majorHAnsi" w:hAnsiTheme="majorHAnsi" w:cstheme="majorHAnsi"/>
        </w:rPr>
        <w:t>and the problem would be over</w:t>
      </w:r>
      <w:r w:rsidRPr="002D2CFE">
        <w:rPr>
          <w:rFonts w:asciiTheme="majorHAnsi" w:hAnsiTheme="majorHAnsi" w:cstheme="majorHAnsi"/>
          <w:sz w:val="16"/>
        </w:rPr>
        <w:t>.</w:t>
      </w:r>
    </w:p>
    <w:p w14:paraId="41FBF533" w14:textId="77777777" w:rsidR="00A73041" w:rsidRPr="002D2CFE" w:rsidRDefault="00A73041" w:rsidP="00A73041">
      <w:pPr>
        <w:rPr>
          <w:rFonts w:asciiTheme="majorHAnsi" w:hAnsiTheme="majorHAnsi" w:cstheme="majorHAnsi"/>
          <w:sz w:val="16"/>
        </w:rPr>
      </w:pPr>
      <w:r w:rsidRPr="00A743C5">
        <w:rPr>
          <w:rStyle w:val="Emphasis"/>
          <w:rFonts w:asciiTheme="majorHAnsi" w:hAnsiTheme="majorHAnsi" w:cstheme="majorHAnsi"/>
          <w:highlight w:val="cyan"/>
        </w:rPr>
        <w:t>High LEO</w:t>
      </w:r>
      <w:r w:rsidRPr="002D2CFE">
        <w:rPr>
          <w:rStyle w:val="StyleUnderline"/>
          <w:rFonts w:asciiTheme="majorHAnsi" w:hAnsiTheme="majorHAnsi" w:cstheme="majorHAnsi"/>
        </w:rPr>
        <w:t xml:space="preserve"> - 400km to 2000km. This </w:t>
      </w:r>
      <w:r w:rsidRPr="00A743C5">
        <w:rPr>
          <w:rStyle w:val="StyleUnderline"/>
          <w:rFonts w:asciiTheme="majorHAnsi" w:hAnsiTheme="majorHAnsi" w:cstheme="majorHAnsi"/>
          <w:highlight w:val="cyan"/>
        </w:rPr>
        <w:t>where</w:t>
      </w:r>
      <w:r w:rsidRPr="002D2CFE">
        <w:rPr>
          <w:rStyle w:val="StyleUnderline"/>
          <w:rFonts w:asciiTheme="majorHAnsi" w:hAnsiTheme="majorHAnsi" w:cstheme="majorHAnsi"/>
        </w:rPr>
        <w:t xml:space="preserve"> most heavy satellites and most space </w:t>
      </w:r>
      <w:r w:rsidRPr="00A743C5">
        <w:rPr>
          <w:rStyle w:val="StyleUnderline"/>
          <w:rFonts w:asciiTheme="majorHAnsi" w:hAnsiTheme="majorHAnsi" w:cstheme="majorHAnsi"/>
          <w:highlight w:val="cyan"/>
        </w:rPr>
        <w:t>junk orbits</w:t>
      </w:r>
      <w:r w:rsidRPr="002D2CFE">
        <w:rPr>
          <w:rFonts w:asciiTheme="majorHAnsi" w:hAnsiTheme="majorHAnsi" w:cstheme="majorHAnsi"/>
          <w:sz w:val="16"/>
        </w:rPr>
        <w:t xml:space="preserve">. The air is thin enough here that satellites only go down slowly, and they have a much farther distance to fall. </w:t>
      </w:r>
      <w:r w:rsidRPr="002D2CFE">
        <w:rPr>
          <w:rStyle w:val="StyleUnderline"/>
          <w:rFonts w:asciiTheme="majorHAnsi" w:hAnsiTheme="majorHAnsi" w:cstheme="majorHAnsi"/>
        </w:rPr>
        <w:t>It can take 50 years for stuff here to get down. This is where Kessler Syndrome could be an issue</w:t>
      </w:r>
      <w:r w:rsidRPr="002D2CFE">
        <w:rPr>
          <w:rFonts w:asciiTheme="majorHAnsi" w:hAnsiTheme="majorHAnsi" w:cstheme="majorHAnsi"/>
          <w:sz w:val="16"/>
        </w:rPr>
        <w:t>.</w:t>
      </w:r>
    </w:p>
    <w:p w14:paraId="79FA826F" w14:textId="77777777" w:rsidR="00A73041" w:rsidRPr="002D2CFE" w:rsidRDefault="00A73041" w:rsidP="00A73041">
      <w:pPr>
        <w:rPr>
          <w:rFonts w:asciiTheme="majorHAnsi" w:hAnsiTheme="majorHAnsi" w:cstheme="majorHAnsi"/>
          <w:sz w:val="16"/>
        </w:rPr>
      </w:pPr>
      <w:r w:rsidRPr="00A743C5">
        <w:rPr>
          <w:rStyle w:val="Emphasis"/>
          <w:rFonts w:asciiTheme="majorHAnsi" w:hAnsiTheme="majorHAnsi" w:cstheme="majorHAnsi"/>
          <w:highlight w:val="cyan"/>
        </w:rPr>
        <w:t>Mid Orbit</w:t>
      </w:r>
      <w:r w:rsidRPr="00A743C5">
        <w:rPr>
          <w:rStyle w:val="StyleUnderline"/>
          <w:rFonts w:asciiTheme="majorHAnsi" w:hAnsiTheme="majorHAnsi" w:cstheme="majorHAnsi"/>
          <w:highlight w:val="cyan"/>
        </w:rPr>
        <w:t xml:space="preserve"> - </w:t>
      </w:r>
      <w:r w:rsidRPr="00A743C5">
        <w:rPr>
          <w:rStyle w:val="Emphasis"/>
          <w:rFonts w:asciiTheme="majorHAnsi" w:hAnsiTheme="majorHAnsi" w:cstheme="majorHAnsi"/>
          <w:highlight w:val="cyan"/>
        </w:rPr>
        <w:t>GPS</w:t>
      </w:r>
      <w:r w:rsidRPr="002D2CFE">
        <w:rPr>
          <w:rStyle w:val="StyleUnderline"/>
          <w:rFonts w:asciiTheme="majorHAnsi" w:hAnsiTheme="majorHAnsi" w:cstheme="majorHAnsi"/>
        </w:rPr>
        <w:t xml:space="preserve"> satellites </w:t>
      </w:r>
      <w:r w:rsidRPr="00A743C5">
        <w:rPr>
          <w:rStyle w:val="StyleUnderline"/>
          <w:rFonts w:asciiTheme="majorHAnsi" w:hAnsiTheme="majorHAnsi" w:cstheme="majorHAnsi"/>
          <w:highlight w:val="cyan"/>
        </w:rPr>
        <w:t>and</w:t>
      </w:r>
      <w:r w:rsidRPr="002D2CFE">
        <w:rPr>
          <w:rStyle w:val="StyleUnderline"/>
          <w:rFonts w:asciiTheme="majorHAnsi" w:hAnsiTheme="majorHAnsi" w:cstheme="majorHAnsi"/>
        </w:rPr>
        <w:t xml:space="preserve"> other </w:t>
      </w:r>
      <w:r w:rsidRPr="00A743C5">
        <w:rPr>
          <w:rStyle w:val="Emphasis"/>
          <w:rFonts w:asciiTheme="majorHAnsi" w:hAnsiTheme="majorHAnsi" w:cstheme="majorHAnsi"/>
          <w:highlight w:val="cyan"/>
        </w:rPr>
        <w:t>nav</w:t>
      </w:r>
      <w:r w:rsidRPr="002D2CFE">
        <w:rPr>
          <w:rStyle w:val="StyleUnderline"/>
          <w:rFonts w:asciiTheme="majorHAnsi" w:hAnsiTheme="majorHAnsi" w:cstheme="majorHAnsi"/>
        </w:rPr>
        <w:t xml:space="preserve">igation </w:t>
      </w:r>
      <w:r w:rsidRPr="00A743C5">
        <w:rPr>
          <w:rStyle w:val="Emphasis"/>
          <w:rFonts w:asciiTheme="majorHAnsi" w:hAnsiTheme="majorHAnsi" w:cstheme="majorHAnsi"/>
          <w:highlight w:val="cyan"/>
        </w:rPr>
        <w:t>sat</w:t>
      </w:r>
      <w:r w:rsidRPr="002D2CFE">
        <w:rPr>
          <w:rStyle w:val="StyleUnderline"/>
          <w:rFonts w:asciiTheme="majorHAnsi" w:hAnsiTheme="majorHAnsi" w:cstheme="majorHAnsi"/>
        </w:rPr>
        <w:t>ellite</w:t>
      </w:r>
      <w:r w:rsidRPr="00A743C5">
        <w:rPr>
          <w:rStyle w:val="Emphasis"/>
          <w:rFonts w:asciiTheme="majorHAnsi" w:hAnsiTheme="majorHAnsi" w:cstheme="majorHAnsi"/>
          <w:highlight w:val="cyan"/>
        </w:rPr>
        <w:t>s</w:t>
      </w:r>
      <w:r w:rsidRPr="002D2CFE">
        <w:rPr>
          <w:rStyle w:val="StyleUnderline"/>
          <w:rFonts w:asciiTheme="majorHAnsi" w:hAnsiTheme="majorHAnsi" w:cstheme="majorHAnsi"/>
        </w:rPr>
        <w:t xml:space="preserve"> travel </w:t>
      </w:r>
      <w:r w:rsidRPr="00A743C5">
        <w:rPr>
          <w:rStyle w:val="StyleUnderline"/>
          <w:rFonts w:asciiTheme="majorHAnsi" w:hAnsiTheme="majorHAnsi" w:cstheme="majorHAnsi"/>
          <w:highlight w:val="cyan"/>
        </w:rPr>
        <w:t>here</w:t>
      </w:r>
      <w:r w:rsidRPr="002D2CFE">
        <w:rPr>
          <w:rStyle w:val="StyleUnderline"/>
          <w:rFonts w:asciiTheme="majorHAnsi" w:hAnsiTheme="majorHAnsi" w:cstheme="majorHAnsi"/>
        </w:rPr>
        <w:t xml:space="preserve"> in lonely, long lives. The </w:t>
      </w:r>
      <w:r w:rsidRPr="00A743C5">
        <w:rPr>
          <w:rStyle w:val="Emphasis"/>
          <w:rFonts w:asciiTheme="majorHAnsi" w:hAnsiTheme="majorHAnsi" w:cstheme="majorHAnsi"/>
          <w:highlight w:val="cyan"/>
        </w:rPr>
        <w:t>volume</w:t>
      </w:r>
      <w:r w:rsidRPr="002D2CFE">
        <w:rPr>
          <w:rStyle w:val="Emphasis"/>
          <w:rFonts w:asciiTheme="majorHAnsi" w:hAnsiTheme="majorHAnsi" w:cstheme="majorHAnsi"/>
        </w:rPr>
        <w:t xml:space="preserve"> of space </w:t>
      </w:r>
      <w:r w:rsidRPr="00A743C5">
        <w:rPr>
          <w:rStyle w:val="Emphasis"/>
          <w:rFonts w:asciiTheme="majorHAnsi" w:hAnsiTheme="majorHAnsi" w:cstheme="majorHAnsi"/>
          <w:highlight w:val="cyan"/>
        </w:rPr>
        <w:t>is so huge</w:t>
      </w:r>
      <w:r w:rsidRPr="00A743C5">
        <w:rPr>
          <w:rStyle w:val="StyleUnderline"/>
          <w:rFonts w:asciiTheme="majorHAnsi" w:hAnsiTheme="majorHAnsi" w:cstheme="majorHAnsi"/>
          <w:highlight w:val="cyan"/>
        </w:rPr>
        <w:t>, and</w:t>
      </w:r>
      <w:r w:rsidRPr="002D2CFE">
        <w:rPr>
          <w:rStyle w:val="StyleUnderline"/>
          <w:rFonts w:asciiTheme="majorHAnsi" w:hAnsiTheme="majorHAnsi" w:cstheme="majorHAnsi"/>
        </w:rPr>
        <w:t xml:space="preserve"> the </w:t>
      </w:r>
      <w:r w:rsidRPr="00A743C5">
        <w:rPr>
          <w:rStyle w:val="Emphasis"/>
          <w:rFonts w:asciiTheme="majorHAnsi" w:hAnsiTheme="majorHAnsi" w:cstheme="majorHAnsi"/>
          <w:highlight w:val="cyan"/>
        </w:rPr>
        <w:t>number</w:t>
      </w:r>
      <w:r w:rsidRPr="002D2CFE">
        <w:rPr>
          <w:rStyle w:val="Emphasis"/>
          <w:rFonts w:asciiTheme="majorHAnsi" w:hAnsiTheme="majorHAnsi" w:cstheme="majorHAnsi"/>
        </w:rPr>
        <w:t xml:space="preserve"> of satellites </w:t>
      </w:r>
      <w:r w:rsidRPr="00A743C5">
        <w:rPr>
          <w:rStyle w:val="Emphasis"/>
          <w:rFonts w:asciiTheme="majorHAnsi" w:hAnsiTheme="majorHAnsi" w:cstheme="majorHAnsi"/>
          <w:highlight w:val="cyan"/>
        </w:rPr>
        <w:t>so few</w:t>
      </w:r>
      <w:r w:rsidRPr="002D2CFE">
        <w:rPr>
          <w:rStyle w:val="StyleUnderline"/>
          <w:rFonts w:asciiTheme="majorHAnsi" w:hAnsiTheme="majorHAnsi" w:cstheme="majorHAnsi"/>
        </w:rPr>
        <w:t xml:space="preserve">, that </w:t>
      </w:r>
      <w:r w:rsidRPr="00A743C5">
        <w:rPr>
          <w:rStyle w:val="StyleUnderline"/>
          <w:rFonts w:asciiTheme="majorHAnsi" w:hAnsiTheme="majorHAnsi" w:cstheme="majorHAnsi"/>
          <w:highlight w:val="cyan"/>
        </w:rPr>
        <w:t xml:space="preserve">we </w:t>
      </w:r>
      <w:r w:rsidRPr="00A743C5">
        <w:rPr>
          <w:rStyle w:val="Emphasis"/>
          <w:rFonts w:asciiTheme="majorHAnsi" w:hAnsiTheme="majorHAnsi" w:cstheme="majorHAnsi"/>
          <w:highlight w:val="cyan"/>
        </w:rPr>
        <w:t>don’t</w:t>
      </w:r>
      <w:r w:rsidRPr="002D2CFE">
        <w:rPr>
          <w:rStyle w:val="Emphasis"/>
          <w:rFonts w:asciiTheme="majorHAnsi" w:hAnsiTheme="majorHAnsi" w:cstheme="majorHAnsi"/>
        </w:rPr>
        <w:t xml:space="preserve"> need to </w:t>
      </w:r>
      <w:r w:rsidRPr="00A743C5">
        <w:rPr>
          <w:rStyle w:val="Emphasis"/>
          <w:rFonts w:asciiTheme="majorHAnsi" w:hAnsiTheme="majorHAnsi" w:cstheme="majorHAnsi"/>
          <w:highlight w:val="cyan"/>
        </w:rPr>
        <w:t>worry</w:t>
      </w:r>
      <w:r w:rsidRPr="002D2CFE">
        <w:rPr>
          <w:rStyle w:val="StyleUnderline"/>
          <w:rFonts w:asciiTheme="majorHAnsi" w:hAnsiTheme="majorHAnsi" w:cstheme="majorHAnsi"/>
        </w:rPr>
        <w:t xml:space="preserve"> about Kessler </w:t>
      </w:r>
      <w:r w:rsidRPr="00A743C5">
        <w:rPr>
          <w:rStyle w:val="Emphasis"/>
          <w:rFonts w:asciiTheme="majorHAnsi" w:hAnsiTheme="majorHAnsi" w:cstheme="majorHAnsi"/>
          <w:highlight w:val="cyan"/>
        </w:rPr>
        <w:t>here</w:t>
      </w:r>
      <w:r w:rsidRPr="002D2CFE">
        <w:rPr>
          <w:rFonts w:asciiTheme="majorHAnsi" w:hAnsiTheme="majorHAnsi" w:cstheme="majorHAnsi"/>
          <w:sz w:val="16"/>
        </w:rPr>
        <w:t>.</w:t>
      </w:r>
    </w:p>
    <w:p w14:paraId="1A6AE585" w14:textId="77777777" w:rsidR="00A73041" w:rsidRPr="002D2CFE" w:rsidRDefault="00A73041" w:rsidP="00A73041">
      <w:pPr>
        <w:rPr>
          <w:rFonts w:asciiTheme="majorHAnsi" w:hAnsiTheme="majorHAnsi" w:cstheme="majorHAnsi"/>
          <w:sz w:val="16"/>
        </w:rPr>
      </w:pPr>
      <w:r w:rsidRPr="002D2CFE">
        <w:rPr>
          <w:rStyle w:val="Emphasis"/>
          <w:rFonts w:asciiTheme="majorHAnsi" w:hAnsiTheme="majorHAnsi" w:cstheme="majorHAnsi"/>
        </w:rPr>
        <w:t>GEO</w:t>
      </w:r>
      <w:r w:rsidRPr="002D2CFE">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2D2CFE">
        <w:rPr>
          <w:rFonts w:asciiTheme="majorHAnsi" w:hAnsiTheme="majorHAnsi" w:cstheme="majorHAnsi"/>
          <w:sz w:val="16"/>
        </w:rPr>
        <w:t xml:space="preserve">. From the ground, the satellite will appear to hang motionless. </w:t>
      </w:r>
      <w:proofErr w:type="gramStart"/>
      <w:r w:rsidRPr="002D2CFE">
        <w:rPr>
          <w:rFonts w:asciiTheme="majorHAnsi" w:hAnsiTheme="majorHAnsi" w:cstheme="majorHAnsi"/>
          <w:sz w:val="16"/>
        </w:rPr>
        <w:t>Usually</w:t>
      </w:r>
      <w:proofErr w:type="gramEnd"/>
      <w:r w:rsidRPr="002D2CFE">
        <w:rPr>
          <w:rFonts w:asciiTheme="majorHAnsi" w:hAnsiTheme="majorHAnsi" w:cstheme="majorHAns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743C5">
        <w:rPr>
          <w:rStyle w:val="StyleUnderline"/>
          <w:rFonts w:asciiTheme="majorHAnsi" w:hAnsiTheme="majorHAnsi" w:cstheme="majorHAnsi"/>
          <w:highlight w:val="cyan"/>
        </w:rPr>
        <w:t>GEO</w:t>
      </w:r>
      <w:r w:rsidRPr="002D2CFE">
        <w:rPr>
          <w:rStyle w:val="StyleUnderline"/>
          <w:rFonts w:asciiTheme="majorHAnsi" w:hAnsiTheme="majorHAnsi" w:cstheme="majorHAnsi"/>
        </w:rPr>
        <w:t xml:space="preserve"> orbit </w:t>
      </w:r>
      <w:r w:rsidRPr="00A743C5">
        <w:rPr>
          <w:rStyle w:val="StyleUnderline"/>
          <w:rFonts w:asciiTheme="majorHAnsi" w:hAnsiTheme="majorHAnsi" w:cstheme="majorHAnsi"/>
          <w:highlight w:val="cyan"/>
        </w:rPr>
        <w:t>is</w:t>
      </w:r>
      <w:r w:rsidRPr="002D2CFE">
        <w:rPr>
          <w:rStyle w:val="StyleUnderline"/>
          <w:rFonts w:asciiTheme="majorHAnsi" w:hAnsiTheme="majorHAnsi" w:cstheme="majorHAnsi"/>
        </w:rPr>
        <w:t xml:space="preserve"> roughly a ring 384,400 km around. However, all</w:t>
      </w:r>
      <w:r w:rsidRPr="002D2CFE">
        <w:rPr>
          <w:rFonts w:asciiTheme="majorHAnsi" w:hAnsiTheme="majorHAnsi" w:cstheme="majorHAnsi"/>
          <w:sz w:val="16"/>
        </w:rPr>
        <w:t xml:space="preserve"> the </w:t>
      </w:r>
      <w:r w:rsidRPr="00A743C5">
        <w:rPr>
          <w:rStyle w:val="Emphasis"/>
          <w:rFonts w:asciiTheme="majorHAnsi" w:hAnsiTheme="majorHAnsi" w:cstheme="majorHAnsi"/>
          <w:highlight w:val="cyan"/>
        </w:rPr>
        <w:t>sat</w:t>
      </w:r>
      <w:r w:rsidRPr="002D2CFE">
        <w:rPr>
          <w:rStyle w:val="StyleUnderline"/>
          <w:rFonts w:asciiTheme="majorHAnsi" w:hAnsiTheme="majorHAnsi" w:cstheme="majorHAnsi"/>
        </w:rPr>
        <w:t>ellite</w:t>
      </w:r>
      <w:r w:rsidRPr="00A743C5">
        <w:rPr>
          <w:rStyle w:val="Emphasis"/>
          <w:rFonts w:asciiTheme="majorHAnsi" w:hAnsiTheme="majorHAnsi" w:cstheme="majorHAnsi"/>
          <w:highlight w:val="cyan"/>
        </w:rPr>
        <w:t>s</w:t>
      </w:r>
      <w:r w:rsidRPr="002D2CFE">
        <w:rPr>
          <w:rStyle w:val="StyleUnderline"/>
          <w:rFonts w:asciiTheme="majorHAnsi" w:hAnsiTheme="majorHAnsi" w:cstheme="majorHAnsi"/>
        </w:rPr>
        <w:t xml:space="preserve"> here are </w:t>
      </w:r>
      <w:r w:rsidRPr="00A743C5">
        <w:rPr>
          <w:rStyle w:val="StyleUnderline"/>
          <w:rFonts w:asciiTheme="majorHAnsi" w:hAnsiTheme="majorHAnsi" w:cstheme="majorHAnsi"/>
          <w:highlight w:val="cyan"/>
        </w:rPr>
        <w:t>moving the same</w:t>
      </w:r>
      <w:r w:rsidRPr="002D2CFE">
        <w:rPr>
          <w:rStyle w:val="StyleUnderline"/>
          <w:rFonts w:asciiTheme="majorHAnsi" w:hAnsiTheme="majorHAnsi" w:cstheme="majorHAnsi"/>
        </w:rPr>
        <w:t xml:space="preserve"> direction at the same </w:t>
      </w:r>
      <w:r w:rsidRPr="00A743C5">
        <w:rPr>
          <w:rStyle w:val="StyleUnderline"/>
          <w:rFonts w:asciiTheme="majorHAnsi" w:hAnsiTheme="majorHAnsi" w:cstheme="majorHAnsi"/>
          <w:highlight w:val="cyan"/>
        </w:rPr>
        <w:t>speed</w:t>
      </w:r>
      <w:r w:rsidRPr="002D2CFE">
        <w:rPr>
          <w:rStyle w:val="StyleUnderline"/>
          <w:rFonts w:asciiTheme="majorHAnsi" w:hAnsiTheme="majorHAnsi" w:cstheme="majorHAnsi"/>
        </w:rPr>
        <w:t xml:space="preserve"> - debris doesn’t get free velocity</w:t>
      </w:r>
      <w:r w:rsidRPr="002D2CFE">
        <w:rPr>
          <w:rFonts w:asciiTheme="majorHAnsi" w:hAnsiTheme="majorHAnsi" w:cstheme="majorHAnsi"/>
          <w:sz w:val="16"/>
        </w:rPr>
        <w:t xml:space="preserve"> from the speed of the satellites. </w:t>
      </w:r>
      <w:r w:rsidRPr="00A743C5">
        <w:rPr>
          <w:rStyle w:val="StyleUnderline"/>
          <w:rFonts w:asciiTheme="majorHAnsi" w:hAnsiTheme="majorHAnsi" w:cstheme="majorHAnsi"/>
          <w:highlight w:val="cyan"/>
        </w:rPr>
        <w:t>Also</w:t>
      </w:r>
      <w:r w:rsidRPr="002D2CFE">
        <w:rPr>
          <w:rStyle w:val="StyleUnderline"/>
          <w:rFonts w:asciiTheme="majorHAnsi" w:hAnsiTheme="majorHAnsi" w:cstheme="majorHAnsi"/>
        </w:rPr>
        <w:t xml:space="preserve">, it’s quite expensive to get a satellite here, and so there aren’t many, </w:t>
      </w:r>
      <w:r w:rsidRPr="00A743C5">
        <w:rPr>
          <w:rStyle w:val="StyleUnderline"/>
          <w:rFonts w:asciiTheme="majorHAnsi" w:hAnsiTheme="majorHAnsi" w:cstheme="majorHAnsi"/>
          <w:highlight w:val="cyan"/>
        </w:rPr>
        <w:t>only</w:t>
      </w:r>
      <w:r w:rsidRPr="002D2CFE">
        <w:rPr>
          <w:rStyle w:val="StyleUnderline"/>
          <w:rFonts w:asciiTheme="majorHAnsi" w:hAnsiTheme="majorHAnsi" w:cstheme="majorHAnsi"/>
        </w:rPr>
        <w:t xml:space="preserve"> about </w:t>
      </w:r>
      <w:r w:rsidRPr="00A743C5">
        <w:rPr>
          <w:rStyle w:val="Emphasis"/>
          <w:rFonts w:asciiTheme="majorHAnsi" w:hAnsiTheme="majorHAnsi" w:cstheme="majorHAnsi"/>
          <w:highlight w:val="cyan"/>
        </w:rPr>
        <w:t>one</w:t>
      </w:r>
      <w:r w:rsidRPr="002D2CFE">
        <w:rPr>
          <w:rStyle w:val="Emphasis"/>
          <w:rFonts w:asciiTheme="majorHAnsi" w:hAnsiTheme="majorHAnsi" w:cstheme="majorHAnsi"/>
        </w:rPr>
        <w:t xml:space="preserve"> satellite </w:t>
      </w:r>
      <w:r w:rsidRPr="00A743C5">
        <w:rPr>
          <w:rStyle w:val="Emphasis"/>
          <w:rFonts w:asciiTheme="majorHAnsi" w:hAnsiTheme="majorHAnsi" w:cstheme="majorHAnsi"/>
          <w:highlight w:val="cyan"/>
        </w:rPr>
        <w:t>per 1000km</w:t>
      </w:r>
      <w:r w:rsidRPr="002D2CFE">
        <w:rPr>
          <w:rStyle w:val="StyleUnderline"/>
          <w:rFonts w:asciiTheme="majorHAnsi" w:hAnsiTheme="majorHAnsi" w:cstheme="majorHAnsi"/>
        </w:rPr>
        <w:t xml:space="preserve"> of the ring. Kessler is </w:t>
      </w:r>
      <w:r w:rsidRPr="00A743C5">
        <w:rPr>
          <w:rStyle w:val="Emphasis"/>
          <w:rFonts w:asciiTheme="majorHAnsi" w:hAnsiTheme="majorHAnsi" w:cstheme="majorHAnsi"/>
          <w:highlight w:val="cyan"/>
        </w:rPr>
        <w:t>not a problem</w:t>
      </w:r>
      <w:r w:rsidRPr="002D2CFE">
        <w:rPr>
          <w:rStyle w:val="StyleUnderline"/>
          <w:rFonts w:asciiTheme="majorHAnsi" w:hAnsiTheme="majorHAnsi" w:cstheme="majorHAnsi"/>
        </w:rPr>
        <w:t xml:space="preserve"> here</w:t>
      </w:r>
      <w:r w:rsidRPr="002D2CFE">
        <w:rPr>
          <w:rFonts w:asciiTheme="majorHAnsi" w:hAnsiTheme="majorHAnsi" w:cstheme="majorHAnsi"/>
          <w:sz w:val="16"/>
        </w:rPr>
        <w:t>.</w:t>
      </w:r>
    </w:p>
    <w:p w14:paraId="11F3E946"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How bad could Kessler Syndrome in High LEO be?</w:t>
      </w:r>
    </w:p>
    <w:p w14:paraId="5548E09F"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Let’s </w:t>
      </w:r>
      <w:r w:rsidRPr="00A743C5">
        <w:rPr>
          <w:rStyle w:val="StyleUnderline"/>
          <w:rFonts w:asciiTheme="majorHAnsi" w:hAnsiTheme="majorHAnsi" w:cstheme="majorHAnsi"/>
          <w:highlight w:val="cyan"/>
        </w:rPr>
        <w:t xml:space="preserve">imagine a </w:t>
      </w:r>
      <w:proofErr w:type="gramStart"/>
      <w:r w:rsidRPr="00A743C5">
        <w:rPr>
          <w:rStyle w:val="Emphasis"/>
          <w:rFonts w:asciiTheme="majorHAnsi" w:hAnsiTheme="majorHAnsi" w:cstheme="majorHAnsi"/>
          <w:highlight w:val="cyan"/>
        </w:rPr>
        <w:t>worst case</w:t>
      </w:r>
      <w:proofErr w:type="gramEnd"/>
      <w:r w:rsidRPr="002D2CFE">
        <w:rPr>
          <w:rStyle w:val="StyleUnderline"/>
          <w:rFonts w:asciiTheme="majorHAnsi" w:hAnsiTheme="majorHAnsi" w:cstheme="majorHAnsi"/>
        </w:rPr>
        <w:t xml:space="preserve"> scenario</w:t>
      </w:r>
      <w:r w:rsidRPr="002D2CFE">
        <w:rPr>
          <w:rFonts w:asciiTheme="majorHAnsi" w:hAnsiTheme="majorHAnsi" w:cstheme="majorHAnsi"/>
          <w:sz w:val="16"/>
        </w:rPr>
        <w:t>.</w:t>
      </w:r>
    </w:p>
    <w:p w14:paraId="67DE0475" w14:textId="77777777" w:rsidR="00A73041" w:rsidRPr="002D2CFE" w:rsidRDefault="00A73041" w:rsidP="00A73041">
      <w:pPr>
        <w:rPr>
          <w:rStyle w:val="StyleUnderline"/>
          <w:rFonts w:asciiTheme="majorHAnsi" w:hAnsiTheme="majorHAnsi" w:cstheme="majorHAnsi"/>
        </w:rPr>
      </w:pPr>
      <w:r w:rsidRPr="002D2CFE">
        <w:rPr>
          <w:rStyle w:val="StyleUnderline"/>
          <w:rFonts w:asciiTheme="majorHAnsi" w:hAnsiTheme="majorHAnsi" w:cstheme="majorHAnsi"/>
        </w:rPr>
        <w:t>An evil alien</w:t>
      </w:r>
      <w:r w:rsidRPr="002D2CFE">
        <w:rPr>
          <w:rFonts w:asciiTheme="majorHAnsi" w:hAnsiTheme="majorHAnsi" w:cstheme="majorHAnsi"/>
          <w:sz w:val="16"/>
        </w:rPr>
        <w:t xml:space="preserve"> intelligence </w:t>
      </w:r>
      <w:r w:rsidRPr="002D2CFE">
        <w:rPr>
          <w:rStyle w:val="StyleUnderline"/>
          <w:rFonts w:asciiTheme="majorHAnsi" w:hAnsiTheme="majorHAnsi" w:cstheme="majorHAnsi"/>
        </w:rPr>
        <w:t>chops up everything in High LEO, turning it into 1cm cubes of death</w:t>
      </w:r>
      <w:r w:rsidRPr="002D2CFE">
        <w:rPr>
          <w:rFonts w:asciiTheme="majorHAnsi" w:hAnsiTheme="majorHAnsi" w:cstheme="majorHAnsi"/>
          <w:sz w:val="16"/>
        </w:rPr>
        <w:t xml:space="preserve"> orbiting at 1000km, </w:t>
      </w:r>
      <w:r w:rsidRPr="002D2CFE">
        <w:rPr>
          <w:rStyle w:val="StyleUnderline"/>
          <w:rFonts w:asciiTheme="majorHAnsi" w:hAnsiTheme="majorHAnsi" w:cstheme="majorHAnsi"/>
        </w:rPr>
        <w:t>spread</w:t>
      </w:r>
      <w:r w:rsidRPr="002D2CFE">
        <w:rPr>
          <w:rFonts w:asciiTheme="majorHAnsi" w:hAnsiTheme="majorHAnsi" w:cstheme="majorHAnsi"/>
          <w:sz w:val="16"/>
        </w:rPr>
        <w:t xml:space="preserve"> as </w:t>
      </w:r>
      <w:r w:rsidRPr="002D2CFE">
        <w:rPr>
          <w:rStyle w:val="StyleUnderline"/>
          <w:rFonts w:asciiTheme="majorHAnsi" w:hAnsiTheme="majorHAnsi" w:cstheme="majorHAnsi"/>
        </w:rPr>
        <w:t>evenly</w:t>
      </w:r>
      <w:r w:rsidRPr="002D2CFE">
        <w:rPr>
          <w:rFonts w:asciiTheme="majorHAnsi" w:hAnsiTheme="majorHAnsi" w:cstheme="majorHAnsi"/>
          <w:sz w:val="16"/>
        </w:rPr>
        <w:t xml:space="preserve"> across the surface of this sphere as orbital mechanics would allow. </w:t>
      </w:r>
      <w:r w:rsidRPr="002D2CFE">
        <w:rPr>
          <w:rStyle w:val="StyleUnderline"/>
          <w:rFonts w:asciiTheme="majorHAnsi" w:hAnsiTheme="majorHAnsi" w:cstheme="majorHAnsi"/>
        </w:rPr>
        <w:t>Is humanity cut off from space?</w:t>
      </w:r>
    </w:p>
    <w:p w14:paraId="4B5DEE65"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I’m guessing </w:t>
      </w:r>
      <w:r w:rsidRPr="002D2CFE">
        <w:rPr>
          <w:rStyle w:val="StyleUnderline"/>
          <w:rFonts w:asciiTheme="majorHAnsi" w:hAnsiTheme="majorHAnsi" w:cstheme="majorHAnsi"/>
        </w:rPr>
        <w:t>the world has launched</w:t>
      </w:r>
      <w:r w:rsidRPr="002D2CFE">
        <w:rPr>
          <w:rFonts w:asciiTheme="majorHAnsi" w:hAnsiTheme="majorHAnsi" w:cstheme="majorHAnsi"/>
          <w:sz w:val="16"/>
        </w:rPr>
        <w:t xml:space="preserve"> about </w:t>
      </w:r>
      <w:r w:rsidRPr="002D2CFE">
        <w:rPr>
          <w:rStyle w:val="StyleUnderline"/>
          <w:rFonts w:asciiTheme="majorHAnsi" w:hAnsiTheme="majorHAnsi" w:cstheme="majorHAnsi"/>
        </w:rPr>
        <w:t>10,000 tons of satellites total</w:t>
      </w:r>
      <w:r w:rsidRPr="002D2CFE">
        <w:rPr>
          <w:rFonts w:asciiTheme="majorHAnsi" w:hAnsiTheme="majorHAnsi" w:cstheme="majorHAnsi"/>
          <w:sz w:val="16"/>
        </w:rPr>
        <w:t xml:space="preserve">. For guessing purposes, </w:t>
      </w:r>
      <w:r w:rsidRPr="002D2CFE">
        <w:rPr>
          <w:rStyle w:val="StyleUnderline"/>
          <w:rFonts w:asciiTheme="majorHAnsi" w:hAnsiTheme="majorHAnsi" w:cstheme="majorHAnsi"/>
        </w:rPr>
        <w:t>I’ll assume 2,500 tons of satellites</w:t>
      </w:r>
      <w:r w:rsidRPr="002D2CFE">
        <w:rPr>
          <w:rFonts w:asciiTheme="majorHAnsi" w:hAnsiTheme="majorHAnsi" w:cstheme="majorHAnsi"/>
          <w:sz w:val="16"/>
        </w:rPr>
        <w:t xml:space="preserve"> and junk </w:t>
      </w:r>
      <w:r w:rsidRPr="002D2CFE">
        <w:rPr>
          <w:rStyle w:val="StyleUnderline"/>
          <w:rFonts w:asciiTheme="majorHAnsi" w:hAnsiTheme="majorHAnsi" w:cstheme="majorHAnsi"/>
        </w:rPr>
        <w:t>currently in High LEO</w:t>
      </w:r>
      <w:r w:rsidRPr="002D2CFE">
        <w:rPr>
          <w:rFonts w:asciiTheme="majorHAnsi" w:hAnsiTheme="majorHAnsi" w:cstheme="majorHAnsi"/>
          <w:sz w:val="16"/>
        </w:rPr>
        <w:t xml:space="preserve">. If satellites are made of aluminum, with a density of 2.70 g/cm3, </w:t>
      </w:r>
      <w:r w:rsidRPr="002D2CFE">
        <w:rPr>
          <w:rStyle w:val="StyleUnderline"/>
          <w:rFonts w:asciiTheme="majorHAnsi" w:hAnsiTheme="majorHAnsi" w:cstheme="majorHAnsi"/>
        </w:rPr>
        <w:t xml:space="preserve">then that’s </w:t>
      </w:r>
      <w:r w:rsidRPr="002D2CFE">
        <w:rPr>
          <w:rStyle w:val="Emphasis"/>
          <w:rFonts w:asciiTheme="majorHAnsi" w:hAnsiTheme="majorHAnsi" w:cstheme="majorHAnsi"/>
        </w:rPr>
        <w:t>839,985,870 1cm cubes</w:t>
      </w:r>
      <w:r w:rsidRPr="002D2CFE">
        <w:rPr>
          <w:rFonts w:asciiTheme="majorHAnsi" w:hAnsiTheme="majorHAnsi" w:cstheme="majorHAnsi"/>
          <w:sz w:val="16"/>
        </w:rPr>
        <w:t xml:space="preserve">. A sphere for an orbit of 1,000km has a surface area of 682,752,000 square KM. </w:t>
      </w:r>
      <w:proofErr w:type="gramStart"/>
      <w:r w:rsidRPr="002D2CFE">
        <w:rPr>
          <w:rFonts w:asciiTheme="majorHAnsi" w:hAnsiTheme="majorHAnsi" w:cstheme="majorHAnsi"/>
          <w:sz w:val="16"/>
        </w:rPr>
        <w:t>So</w:t>
      </w:r>
      <w:proofErr w:type="gramEnd"/>
      <w:r w:rsidRPr="002D2CFE">
        <w:rPr>
          <w:rFonts w:asciiTheme="majorHAnsi" w:hAnsiTheme="majorHAnsi" w:cstheme="majorHAnsi"/>
          <w:sz w:val="16"/>
        </w:rPr>
        <w:t xml:space="preserve"> </w:t>
      </w:r>
      <w:r w:rsidRPr="002D2CFE">
        <w:rPr>
          <w:rStyle w:val="StyleUnderline"/>
          <w:rFonts w:asciiTheme="majorHAnsi" w:hAnsiTheme="majorHAnsi" w:cstheme="majorHAnsi"/>
        </w:rPr>
        <w:t>there would be one cube</w:t>
      </w:r>
      <w:r w:rsidRPr="002D2CFE">
        <w:rPr>
          <w:rFonts w:asciiTheme="majorHAnsi" w:hAnsiTheme="majorHAnsi" w:cstheme="majorHAnsi"/>
          <w:sz w:val="16"/>
        </w:rPr>
        <w:t xml:space="preserve"> of junk </w:t>
      </w:r>
      <w:r w:rsidRPr="002D2CFE">
        <w:rPr>
          <w:rStyle w:val="StyleUnderline"/>
          <w:rFonts w:asciiTheme="majorHAnsi" w:hAnsiTheme="majorHAnsi" w:cstheme="majorHAnsi"/>
        </w:rPr>
        <w:t xml:space="preserve">per .81 square KM. If a rocket traveled through that, its </w:t>
      </w:r>
      <w:r w:rsidRPr="00A743C5">
        <w:rPr>
          <w:rStyle w:val="StyleUnderline"/>
          <w:rFonts w:asciiTheme="majorHAnsi" w:hAnsiTheme="majorHAnsi" w:cstheme="majorHAnsi"/>
          <w:highlight w:val="cyan"/>
        </w:rPr>
        <w:t>odds of hitting</w:t>
      </w:r>
      <w:r w:rsidRPr="002D2CFE">
        <w:rPr>
          <w:rStyle w:val="StyleUnderline"/>
          <w:rFonts w:asciiTheme="majorHAnsi" w:hAnsiTheme="majorHAnsi" w:cstheme="majorHAnsi"/>
        </w:rPr>
        <w:t xml:space="preserve"> that cube </w:t>
      </w:r>
      <w:r w:rsidRPr="00A743C5">
        <w:rPr>
          <w:rStyle w:val="StyleUnderline"/>
          <w:rFonts w:asciiTheme="majorHAnsi" w:hAnsiTheme="majorHAnsi" w:cstheme="majorHAnsi"/>
          <w:highlight w:val="cyan"/>
        </w:rPr>
        <w:t xml:space="preserve">are </w:t>
      </w:r>
      <w:r w:rsidRPr="00A743C5">
        <w:rPr>
          <w:rStyle w:val="Emphasis"/>
          <w:rFonts w:asciiTheme="majorHAnsi" w:hAnsiTheme="majorHAnsi" w:cstheme="majorHAnsi"/>
          <w:highlight w:val="cyan"/>
        </w:rPr>
        <w:t>tiny - less than 1 in 10,000</w:t>
      </w:r>
      <w:r w:rsidRPr="002D2CFE">
        <w:rPr>
          <w:rFonts w:asciiTheme="majorHAnsi" w:hAnsiTheme="majorHAnsi" w:cstheme="majorHAnsi"/>
          <w:sz w:val="16"/>
        </w:rPr>
        <w:t>.</w:t>
      </w:r>
    </w:p>
    <w:p w14:paraId="6D8F7620"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So </w:t>
      </w:r>
      <w:r w:rsidRPr="002D2CFE">
        <w:rPr>
          <w:rStyle w:val="Emphasis"/>
          <w:rFonts w:asciiTheme="majorHAnsi" w:hAnsiTheme="majorHAnsi" w:cstheme="majorHAnsi"/>
        </w:rPr>
        <w:t xml:space="preserve">even in the worst case, </w:t>
      </w:r>
      <w:r w:rsidRPr="00A743C5">
        <w:rPr>
          <w:rStyle w:val="Emphasis"/>
          <w:rFonts w:asciiTheme="majorHAnsi" w:hAnsiTheme="majorHAnsi" w:cstheme="majorHAnsi"/>
          <w:highlight w:val="cyan"/>
        </w:rPr>
        <w:t>we don’t lose access</w:t>
      </w:r>
      <w:r w:rsidRPr="002D2CFE">
        <w:rPr>
          <w:rStyle w:val="Emphasis"/>
          <w:rFonts w:asciiTheme="majorHAnsi" w:hAnsiTheme="majorHAnsi" w:cstheme="majorHAnsi"/>
        </w:rPr>
        <w:t xml:space="preserve"> to space</w:t>
      </w:r>
      <w:r w:rsidRPr="002D2CFE">
        <w:rPr>
          <w:rFonts w:asciiTheme="majorHAnsi" w:hAnsiTheme="majorHAnsi" w:cstheme="majorHAnsi"/>
          <w:sz w:val="16"/>
        </w:rPr>
        <w:t>.</w:t>
      </w:r>
    </w:p>
    <w:p w14:paraId="33B396DF"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 xml:space="preserve">Now though you can travel through the debris, you couldn’t keep a satellite alive for long in this orbit of death. </w:t>
      </w:r>
      <w:r w:rsidRPr="002D2CFE">
        <w:rPr>
          <w:rStyle w:val="StyleUnderline"/>
          <w:rFonts w:asciiTheme="majorHAnsi" w:hAnsiTheme="majorHAnsi" w:cstheme="majorHAnsi"/>
        </w:rPr>
        <w:t>Kessler</w:t>
      </w:r>
      <w:r w:rsidRPr="002D2CFE">
        <w:rPr>
          <w:rFonts w:asciiTheme="majorHAnsi" w:hAnsiTheme="majorHAnsi" w:cstheme="majorHAnsi"/>
          <w:sz w:val="16"/>
        </w:rPr>
        <w:t xml:space="preserve"> Syndrome </w:t>
      </w:r>
      <w:r w:rsidRPr="002D2CFE">
        <w:rPr>
          <w:rStyle w:val="StyleUnderline"/>
          <w:rFonts w:asciiTheme="majorHAnsi" w:hAnsiTheme="majorHAnsi" w:cstheme="majorHAnsi"/>
        </w:rPr>
        <w:t xml:space="preserve">at its worst just prevents us from putting satellites in </w:t>
      </w:r>
      <w:r w:rsidRPr="002D2CFE">
        <w:rPr>
          <w:rStyle w:val="Emphasis"/>
          <w:rFonts w:asciiTheme="majorHAnsi" w:hAnsiTheme="majorHAnsi" w:cstheme="majorHAnsi"/>
        </w:rPr>
        <w:t>certain orbits</w:t>
      </w:r>
      <w:r w:rsidRPr="002D2CFE">
        <w:rPr>
          <w:rFonts w:asciiTheme="majorHAnsi" w:hAnsiTheme="majorHAnsi" w:cstheme="majorHAnsi"/>
          <w:sz w:val="16"/>
        </w:rPr>
        <w:t>.</w:t>
      </w:r>
    </w:p>
    <w:p w14:paraId="0BAFBC8F" w14:textId="77777777" w:rsidR="00A73041" w:rsidRPr="002D2CFE" w:rsidRDefault="00A73041" w:rsidP="00A73041">
      <w:pPr>
        <w:rPr>
          <w:rStyle w:val="StyleUnderline"/>
          <w:rFonts w:asciiTheme="majorHAnsi" w:hAnsiTheme="majorHAnsi" w:cstheme="majorHAnsi"/>
        </w:rPr>
      </w:pPr>
      <w:r w:rsidRPr="00A743C5">
        <w:rPr>
          <w:rStyle w:val="StyleUnderline"/>
          <w:rFonts w:asciiTheme="majorHAnsi" w:hAnsiTheme="majorHAnsi" w:cstheme="majorHAnsi"/>
          <w:highlight w:val="cyan"/>
        </w:rPr>
        <w:t xml:space="preserve">In </w:t>
      </w:r>
      <w:r w:rsidRPr="00A743C5">
        <w:rPr>
          <w:rStyle w:val="Emphasis"/>
          <w:rFonts w:asciiTheme="majorHAnsi" w:hAnsiTheme="majorHAnsi" w:cstheme="majorHAnsi"/>
          <w:highlight w:val="cyan"/>
        </w:rPr>
        <w:t>real life</w:t>
      </w:r>
      <w:r w:rsidRPr="002D2CFE">
        <w:rPr>
          <w:rStyle w:val="StyleUnderline"/>
          <w:rFonts w:asciiTheme="majorHAnsi" w:hAnsiTheme="majorHAnsi" w:cstheme="majorHAnsi"/>
        </w:rPr>
        <w:t xml:space="preserve">, there’s </w:t>
      </w:r>
      <w:r w:rsidRPr="00A743C5">
        <w:rPr>
          <w:rStyle w:val="StyleUnderline"/>
          <w:rFonts w:asciiTheme="majorHAnsi" w:hAnsiTheme="majorHAnsi" w:cstheme="majorHAnsi"/>
          <w:highlight w:val="cyan"/>
        </w:rPr>
        <w:t xml:space="preserve">a </w:t>
      </w:r>
      <w:r w:rsidRPr="00A743C5">
        <w:rPr>
          <w:rStyle w:val="Emphasis"/>
          <w:rFonts w:asciiTheme="majorHAnsi" w:hAnsiTheme="majorHAnsi" w:cstheme="majorHAnsi"/>
          <w:highlight w:val="cyan"/>
        </w:rPr>
        <w:t>lot of factors</w:t>
      </w:r>
      <w:r w:rsidRPr="002D2CFE">
        <w:rPr>
          <w:rStyle w:val="StyleUnderline"/>
          <w:rFonts w:asciiTheme="majorHAnsi" w:hAnsiTheme="majorHAnsi" w:cstheme="majorHAnsi"/>
        </w:rPr>
        <w:t xml:space="preserve"> that </w:t>
      </w:r>
      <w:r w:rsidRPr="00A743C5">
        <w:rPr>
          <w:rStyle w:val="StyleUnderline"/>
          <w:rFonts w:asciiTheme="majorHAnsi" w:hAnsiTheme="majorHAnsi" w:cstheme="majorHAnsi"/>
          <w:highlight w:val="cyan"/>
        </w:rPr>
        <w:t>make Kessler</w:t>
      </w:r>
      <w:r w:rsidRPr="002D2CFE">
        <w:rPr>
          <w:rStyle w:val="StyleUnderline"/>
          <w:rFonts w:asciiTheme="majorHAnsi" w:hAnsiTheme="majorHAnsi" w:cstheme="majorHAnsi"/>
        </w:rPr>
        <w:t xml:space="preserve"> syndrome </w:t>
      </w:r>
      <w:r w:rsidRPr="00A743C5">
        <w:rPr>
          <w:rStyle w:val="Emphasis"/>
          <w:rFonts w:asciiTheme="majorHAnsi" w:hAnsiTheme="majorHAnsi" w:cstheme="majorHAnsi"/>
          <w:highlight w:val="cyan"/>
        </w:rPr>
        <w:t>even less</w:t>
      </w:r>
      <w:r w:rsidRPr="002D2CFE">
        <w:rPr>
          <w:rStyle w:val="Emphasis"/>
          <w:rFonts w:asciiTheme="majorHAnsi" w:hAnsiTheme="majorHAnsi" w:cstheme="majorHAnsi"/>
        </w:rPr>
        <w:t xml:space="preserve"> of </w:t>
      </w:r>
      <w:r w:rsidRPr="00A743C5">
        <w:rPr>
          <w:rStyle w:val="Emphasis"/>
          <w:rFonts w:asciiTheme="majorHAnsi" w:hAnsiTheme="majorHAnsi" w:cstheme="majorHAnsi"/>
          <w:highlight w:val="cyan"/>
        </w:rPr>
        <w:t>a problem</w:t>
      </w:r>
      <w:r w:rsidRPr="002D2CFE">
        <w:rPr>
          <w:rStyle w:val="StyleUnderline"/>
          <w:rFonts w:asciiTheme="majorHAnsi" w:hAnsiTheme="majorHAnsi" w:cstheme="majorHAnsi"/>
        </w:rPr>
        <w:t xml:space="preserve"> than our worst case though experiment.</w:t>
      </w:r>
    </w:p>
    <w:p w14:paraId="6FE181BA" w14:textId="77777777" w:rsidR="00A73041" w:rsidRPr="002D2CFE" w:rsidRDefault="00A73041" w:rsidP="00A73041">
      <w:pPr>
        <w:pStyle w:val="ListParagraph"/>
        <w:numPr>
          <w:ilvl w:val="0"/>
          <w:numId w:val="14"/>
        </w:numPr>
        <w:rPr>
          <w:rFonts w:asciiTheme="majorHAnsi" w:hAnsiTheme="majorHAnsi" w:cstheme="majorHAnsi"/>
          <w:sz w:val="16"/>
        </w:rPr>
      </w:pPr>
      <w:r w:rsidRPr="00A743C5">
        <w:rPr>
          <w:rStyle w:val="StyleUnderline"/>
          <w:rFonts w:asciiTheme="majorHAnsi" w:hAnsiTheme="majorHAnsi" w:cstheme="majorHAnsi"/>
          <w:highlight w:val="cyan"/>
        </w:rPr>
        <w:t>Debris</w:t>
      </w:r>
      <w:r w:rsidRPr="002D2CFE">
        <w:rPr>
          <w:rStyle w:val="StyleUnderline"/>
          <w:rFonts w:asciiTheme="majorHAnsi" w:hAnsiTheme="majorHAnsi" w:cstheme="majorHAnsi"/>
        </w:rPr>
        <w:t xml:space="preserve"> would be </w:t>
      </w:r>
      <w:r w:rsidRPr="00A743C5">
        <w:rPr>
          <w:rStyle w:val="Emphasis"/>
          <w:rFonts w:asciiTheme="majorHAnsi" w:hAnsiTheme="majorHAnsi" w:cstheme="majorHAnsi"/>
          <w:highlight w:val="cyan"/>
        </w:rPr>
        <w:t>spread</w:t>
      </w:r>
      <w:r w:rsidRPr="00A743C5">
        <w:rPr>
          <w:rStyle w:val="StyleUnderline"/>
          <w:rFonts w:asciiTheme="majorHAnsi" w:hAnsiTheme="majorHAnsi" w:cstheme="majorHAnsi"/>
          <w:highlight w:val="cyan"/>
        </w:rPr>
        <w:t xml:space="preserve"> over</w:t>
      </w:r>
      <w:r w:rsidRPr="002D2CFE">
        <w:rPr>
          <w:rStyle w:val="StyleUnderline"/>
          <w:rFonts w:asciiTheme="majorHAnsi" w:hAnsiTheme="majorHAnsi" w:cstheme="majorHAnsi"/>
        </w:rPr>
        <w:t xml:space="preserve"> a </w:t>
      </w:r>
      <w:r w:rsidRPr="00A743C5">
        <w:rPr>
          <w:rStyle w:val="Emphasis"/>
          <w:rFonts w:asciiTheme="majorHAnsi" w:hAnsiTheme="majorHAnsi" w:cstheme="majorHAnsi"/>
          <w:highlight w:val="cyan"/>
        </w:rPr>
        <w:t>volume</w:t>
      </w:r>
      <w:r w:rsidRPr="002D2CFE">
        <w:rPr>
          <w:rStyle w:val="StyleUnderline"/>
          <w:rFonts w:asciiTheme="majorHAnsi" w:hAnsiTheme="majorHAnsi" w:cstheme="majorHAnsi"/>
        </w:rPr>
        <w:t xml:space="preserve"> of space, </w:t>
      </w:r>
      <w:r w:rsidRPr="00A743C5">
        <w:rPr>
          <w:rStyle w:val="StyleUnderline"/>
          <w:rFonts w:asciiTheme="majorHAnsi" w:hAnsiTheme="majorHAnsi" w:cstheme="majorHAnsi"/>
          <w:highlight w:val="cyan"/>
        </w:rPr>
        <w:t xml:space="preserve">not a </w:t>
      </w:r>
      <w:r w:rsidRPr="00A743C5">
        <w:rPr>
          <w:rStyle w:val="Emphasis"/>
          <w:rFonts w:asciiTheme="majorHAnsi" w:hAnsiTheme="majorHAnsi" w:cstheme="majorHAnsi"/>
          <w:highlight w:val="cyan"/>
        </w:rPr>
        <w:t>single</w:t>
      </w:r>
      <w:r w:rsidRPr="002D2CFE">
        <w:rPr>
          <w:rStyle w:val="Emphasis"/>
          <w:rFonts w:asciiTheme="majorHAnsi" w:hAnsiTheme="majorHAnsi" w:cstheme="majorHAnsi"/>
        </w:rPr>
        <w:t xml:space="preserve"> orbital </w:t>
      </w:r>
      <w:r w:rsidRPr="00A743C5">
        <w:rPr>
          <w:rStyle w:val="Emphasis"/>
          <w:rFonts w:asciiTheme="majorHAnsi" w:hAnsiTheme="majorHAnsi" w:cstheme="majorHAnsi"/>
          <w:highlight w:val="cyan"/>
        </w:rPr>
        <w:t>surface</w:t>
      </w:r>
      <w:r w:rsidRPr="00A743C5">
        <w:rPr>
          <w:rStyle w:val="StyleUnderline"/>
          <w:rFonts w:asciiTheme="majorHAnsi" w:hAnsiTheme="majorHAnsi" w:cstheme="majorHAnsi"/>
          <w:highlight w:val="cyan"/>
        </w:rPr>
        <w:t xml:space="preserve">, making collisions </w:t>
      </w:r>
      <w:r w:rsidRPr="00A743C5">
        <w:rPr>
          <w:rStyle w:val="Emphasis"/>
          <w:rFonts w:asciiTheme="majorHAnsi" w:hAnsiTheme="majorHAnsi" w:cstheme="majorHAnsi"/>
          <w:highlight w:val="cyan"/>
        </w:rPr>
        <w:t>orders of magnitudes less likely</w:t>
      </w:r>
      <w:r w:rsidRPr="002D2CFE">
        <w:rPr>
          <w:rFonts w:asciiTheme="majorHAnsi" w:hAnsiTheme="majorHAnsi" w:cstheme="majorHAnsi"/>
          <w:sz w:val="16"/>
        </w:rPr>
        <w:t>.</w:t>
      </w:r>
    </w:p>
    <w:p w14:paraId="393ABD39" w14:textId="77777777" w:rsidR="00A73041" w:rsidRPr="002D2CFE" w:rsidRDefault="00A73041" w:rsidP="00A73041">
      <w:pPr>
        <w:pStyle w:val="ListParagraph"/>
        <w:numPr>
          <w:ilvl w:val="0"/>
          <w:numId w:val="14"/>
        </w:numPr>
        <w:rPr>
          <w:rFonts w:asciiTheme="majorHAnsi" w:hAnsiTheme="majorHAnsi" w:cstheme="majorHAnsi"/>
          <w:sz w:val="16"/>
        </w:rPr>
      </w:pPr>
      <w:r w:rsidRPr="00A743C5">
        <w:rPr>
          <w:rStyle w:val="StyleUnderline"/>
          <w:rFonts w:asciiTheme="majorHAnsi" w:hAnsiTheme="majorHAnsi" w:cstheme="majorHAnsi"/>
          <w:highlight w:val="cyan"/>
        </w:rPr>
        <w:t>Most</w:t>
      </w:r>
      <w:r w:rsidRPr="002D2CFE">
        <w:rPr>
          <w:rStyle w:val="StyleUnderline"/>
          <w:rFonts w:asciiTheme="majorHAnsi" w:hAnsiTheme="majorHAnsi" w:cstheme="majorHAnsi"/>
        </w:rPr>
        <w:t xml:space="preserve"> impact debris will </w:t>
      </w:r>
      <w:r w:rsidRPr="00A743C5">
        <w:rPr>
          <w:rStyle w:val="StyleUnderline"/>
          <w:rFonts w:asciiTheme="majorHAnsi" w:hAnsiTheme="majorHAnsi" w:cstheme="majorHAnsi"/>
          <w:highlight w:val="cyan"/>
        </w:rPr>
        <w:t>have</w:t>
      </w:r>
      <w:r w:rsidRPr="002D2CFE">
        <w:rPr>
          <w:rStyle w:val="StyleUnderline"/>
          <w:rFonts w:asciiTheme="majorHAnsi" w:hAnsiTheme="majorHAnsi" w:cstheme="majorHAnsi"/>
        </w:rPr>
        <w:t xml:space="preserve"> a </w:t>
      </w:r>
      <w:r w:rsidRPr="00A743C5">
        <w:rPr>
          <w:rStyle w:val="Emphasis"/>
          <w:rFonts w:asciiTheme="majorHAnsi" w:hAnsiTheme="majorHAnsi" w:cstheme="majorHAnsi"/>
          <w:highlight w:val="cyan"/>
        </w:rPr>
        <w:t>slower</w:t>
      </w:r>
      <w:r w:rsidRPr="002D2CFE">
        <w:rPr>
          <w:rStyle w:val="Emphasis"/>
          <w:rFonts w:asciiTheme="majorHAnsi" w:hAnsiTheme="majorHAnsi" w:cstheme="majorHAnsi"/>
        </w:rPr>
        <w:t xml:space="preserve"> orbital </w:t>
      </w:r>
      <w:r w:rsidRPr="00A743C5">
        <w:rPr>
          <w:rStyle w:val="Emphasis"/>
          <w:rFonts w:asciiTheme="majorHAnsi" w:hAnsiTheme="majorHAnsi" w:cstheme="majorHAnsi"/>
          <w:highlight w:val="cyan"/>
        </w:rPr>
        <w:t>velocity</w:t>
      </w:r>
      <w:r w:rsidRPr="002D2CFE">
        <w:rPr>
          <w:rStyle w:val="StyleUnderline"/>
          <w:rFonts w:asciiTheme="majorHAnsi" w:hAnsiTheme="majorHAnsi" w:cstheme="majorHAnsi"/>
        </w:rPr>
        <w:t xml:space="preserve"> than either of its original pieces - </w:t>
      </w:r>
      <w:r w:rsidRPr="00A743C5">
        <w:rPr>
          <w:rStyle w:val="StyleUnderline"/>
          <w:rFonts w:asciiTheme="majorHAnsi" w:hAnsiTheme="majorHAnsi" w:cstheme="majorHAnsi"/>
          <w:highlight w:val="cyan"/>
        </w:rPr>
        <w:t xml:space="preserve">this makes it deorbit </w:t>
      </w:r>
      <w:r w:rsidRPr="00A743C5">
        <w:rPr>
          <w:rStyle w:val="Emphasis"/>
          <w:rFonts w:asciiTheme="majorHAnsi" w:hAnsiTheme="majorHAnsi" w:cstheme="majorHAnsi"/>
          <w:highlight w:val="cyan"/>
        </w:rPr>
        <w:t>much sooner</w:t>
      </w:r>
      <w:r w:rsidRPr="002D2CFE">
        <w:rPr>
          <w:rFonts w:asciiTheme="majorHAnsi" w:hAnsiTheme="majorHAnsi" w:cstheme="majorHAnsi"/>
          <w:sz w:val="16"/>
        </w:rPr>
        <w:t>.</w:t>
      </w:r>
    </w:p>
    <w:p w14:paraId="1D7A08E7" w14:textId="77777777" w:rsidR="00A73041" w:rsidRPr="002D2CFE" w:rsidRDefault="00A73041" w:rsidP="00A73041">
      <w:pPr>
        <w:pStyle w:val="ListParagraph"/>
        <w:numPr>
          <w:ilvl w:val="0"/>
          <w:numId w:val="14"/>
        </w:numPr>
        <w:rPr>
          <w:rFonts w:asciiTheme="majorHAnsi" w:hAnsiTheme="majorHAnsi" w:cstheme="majorHAnsi"/>
          <w:sz w:val="16"/>
        </w:rPr>
      </w:pPr>
      <w:r w:rsidRPr="002D2CFE">
        <w:rPr>
          <w:rStyle w:val="StyleUnderline"/>
          <w:rFonts w:asciiTheme="majorHAnsi" w:hAnsiTheme="majorHAnsi" w:cstheme="majorHAnsi"/>
        </w:rPr>
        <w:t xml:space="preserve">Any collision will create large and small objects. </w:t>
      </w:r>
      <w:r w:rsidRPr="00A743C5">
        <w:rPr>
          <w:rStyle w:val="StyleUnderline"/>
          <w:rFonts w:asciiTheme="majorHAnsi" w:hAnsiTheme="majorHAnsi" w:cstheme="majorHAnsi"/>
          <w:highlight w:val="cyan"/>
        </w:rPr>
        <w:t>Small objects</w:t>
      </w:r>
      <w:r w:rsidRPr="002D2CFE">
        <w:rPr>
          <w:rStyle w:val="StyleUnderline"/>
          <w:rFonts w:asciiTheme="majorHAnsi" w:hAnsiTheme="majorHAnsi" w:cstheme="majorHAnsi"/>
        </w:rPr>
        <w:t xml:space="preserve"> are much more affected by atmospheric drag and </w:t>
      </w:r>
      <w:r w:rsidRPr="00A743C5">
        <w:rPr>
          <w:rStyle w:val="StyleUnderline"/>
          <w:rFonts w:asciiTheme="majorHAnsi" w:hAnsiTheme="majorHAnsi" w:cstheme="majorHAnsi"/>
          <w:highlight w:val="cyan"/>
        </w:rPr>
        <w:t>deorbit</w:t>
      </w:r>
      <w:r w:rsidRPr="002D2CFE">
        <w:rPr>
          <w:rStyle w:val="StyleUnderline"/>
          <w:rFonts w:asciiTheme="majorHAnsi" w:hAnsiTheme="majorHAnsi" w:cstheme="majorHAnsi"/>
        </w:rPr>
        <w:t xml:space="preserve"> faster, even </w:t>
      </w:r>
      <w:r w:rsidRPr="00A743C5">
        <w:rPr>
          <w:rStyle w:val="StyleUnderline"/>
          <w:rFonts w:asciiTheme="majorHAnsi" w:hAnsiTheme="majorHAnsi" w:cstheme="majorHAnsi"/>
          <w:highlight w:val="cyan"/>
        </w:rPr>
        <w:t>in</w:t>
      </w:r>
      <w:r w:rsidRPr="002D2CFE">
        <w:rPr>
          <w:rStyle w:val="StyleUnderline"/>
          <w:rFonts w:asciiTheme="majorHAnsi" w:hAnsiTheme="majorHAnsi" w:cstheme="majorHAnsi"/>
        </w:rPr>
        <w:t xml:space="preserve"> a </w:t>
      </w:r>
      <w:r w:rsidRPr="002D2CFE">
        <w:rPr>
          <w:rStyle w:val="Emphasis"/>
          <w:rFonts w:asciiTheme="majorHAnsi" w:hAnsiTheme="majorHAnsi" w:cstheme="majorHAnsi"/>
        </w:rPr>
        <w:t xml:space="preserve">few </w:t>
      </w:r>
      <w:r w:rsidRPr="00A743C5">
        <w:rPr>
          <w:rStyle w:val="Emphasis"/>
          <w:rFonts w:asciiTheme="majorHAnsi" w:hAnsiTheme="majorHAnsi" w:cstheme="majorHAnsi"/>
          <w:highlight w:val="cyan"/>
        </w:rPr>
        <w:t>months</w:t>
      </w:r>
      <w:r w:rsidRPr="002D2CFE">
        <w:rPr>
          <w:rStyle w:val="StyleUnderline"/>
          <w:rFonts w:asciiTheme="majorHAnsi" w:hAnsiTheme="majorHAnsi" w:cstheme="majorHAnsi"/>
        </w:rPr>
        <w:t xml:space="preserve"> from high LEO. </w:t>
      </w:r>
      <w:r w:rsidRPr="00A743C5">
        <w:rPr>
          <w:rStyle w:val="StyleUnderline"/>
          <w:rFonts w:asciiTheme="majorHAnsi" w:hAnsiTheme="majorHAnsi" w:cstheme="majorHAnsi"/>
          <w:highlight w:val="cyan"/>
        </w:rPr>
        <w:t xml:space="preserve">Larger objects can be </w:t>
      </w:r>
      <w:r w:rsidRPr="00A743C5">
        <w:rPr>
          <w:rStyle w:val="Emphasis"/>
          <w:rFonts w:asciiTheme="majorHAnsi" w:hAnsiTheme="majorHAnsi" w:cstheme="majorHAnsi"/>
          <w:highlight w:val="cyan"/>
        </w:rPr>
        <w:t>tracked</w:t>
      </w:r>
      <w:r w:rsidRPr="002D2CFE">
        <w:rPr>
          <w:rStyle w:val="StyleUnderline"/>
          <w:rFonts w:asciiTheme="majorHAnsi" w:hAnsiTheme="majorHAnsi" w:cstheme="majorHAnsi"/>
        </w:rPr>
        <w:t xml:space="preserve"> by </w:t>
      </w:r>
      <w:proofErr w:type="gramStart"/>
      <w:r w:rsidRPr="002D2CFE">
        <w:rPr>
          <w:rStyle w:val="StyleUnderline"/>
          <w:rFonts w:asciiTheme="majorHAnsi" w:hAnsiTheme="majorHAnsi" w:cstheme="majorHAnsi"/>
        </w:rPr>
        <w:t>earth based</w:t>
      </w:r>
      <w:proofErr w:type="gramEnd"/>
      <w:r w:rsidRPr="002D2CFE">
        <w:rPr>
          <w:rStyle w:val="StyleUnderline"/>
          <w:rFonts w:asciiTheme="majorHAnsi" w:hAnsiTheme="majorHAnsi" w:cstheme="majorHAnsi"/>
        </w:rPr>
        <w:t xml:space="preserve"> radar </w:t>
      </w:r>
      <w:r w:rsidRPr="00A743C5">
        <w:rPr>
          <w:rStyle w:val="StyleUnderline"/>
          <w:rFonts w:asciiTheme="majorHAnsi" w:hAnsiTheme="majorHAnsi" w:cstheme="majorHAnsi"/>
          <w:highlight w:val="cyan"/>
        </w:rPr>
        <w:t xml:space="preserve">and </w:t>
      </w:r>
      <w:r w:rsidRPr="00A743C5">
        <w:rPr>
          <w:rStyle w:val="Emphasis"/>
          <w:rFonts w:asciiTheme="majorHAnsi" w:hAnsiTheme="majorHAnsi" w:cstheme="majorHAnsi"/>
          <w:highlight w:val="cyan"/>
        </w:rPr>
        <w:t>avoided</w:t>
      </w:r>
      <w:r w:rsidRPr="002D2CFE">
        <w:rPr>
          <w:rFonts w:asciiTheme="majorHAnsi" w:hAnsiTheme="majorHAnsi" w:cstheme="majorHAnsi"/>
          <w:sz w:val="16"/>
        </w:rPr>
        <w:t>.</w:t>
      </w:r>
    </w:p>
    <w:p w14:paraId="6DB44D8C" w14:textId="77777777" w:rsidR="00A73041" w:rsidRPr="002D2CFE" w:rsidRDefault="00A73041" w:rsidP="00A73041">
      <w:pPr>
        <w:pStyle w:val="ListParagraph"/>
        <w:numPr>
          <w:ilvl w:val="0"/>
          <w:numId w:val="14"/>
        </w:numPr>
        <w:rPr>
          <w:rFonts w:asciiTheme="majorHAnsi" w:hAnsiTheme="majorHAnsi" w:cstheme="majorHAnsi"/>
          <w:sz w:val="16"/>
        </w:rPr>
      </w:pPr>
      <w:r w:rsidRPr="002D2CFE">
        <w:rPr>
          <w:rStyle w:val="StyleUnderline"/>
          <w:rFonts w:asciiTheme="majorHAnsi" w:hAnsiTheme="majorHAnsi" w:cstheme="majorHAnsi"/>
        </w:rPr>
        <w:t xml:space="preserve">The planned big new </w:t>
      </w:r>
      <w:r w:rsidRPr="00A743C5">
        <w:rPr>
          <w:rStyle w:val="StyleUnderline"/>
          <w:rFonts w:asciiTheme="majorHAnsi" w:hAnsiTheme="majorHAnsi" w:cstheme="majorHAnsi"/>
          <w:highlight w:val="cyan"/>
        </w:rPr>
        <w:t>constellations are</w:t>
      </w:r>
      <w:r w:rsidRPr="002D2CFE">
        <w:rPr>
          <w:rStyle w:val="StyleUnderline"/>
          <w:rFonts w:asciiTheme="majorHAnsi" w:hAnsiTheme="majorHAnsi" w:cstheme="majorHAnsi"/>
        </w:rPr>
        <w:t xml:space="preserve"> </w:t>
      </w:r>
      <w:r w:rsidRPr="002D2CFE">
        <w:rPr>
          <w:rStyle w:val="Emphasis"/>
          <w:rFonts w:asciiTheme="majorHAnsi" w:hAnsiTheme="majorHAnsi" w:cstheme="majorHAnsi"/>
        </w:rPr>
        <w:t>not in High LEO</w:t>
      </w:r>
      <w:r w:rsidRPr="002D2CFE">
        <w:rPr>
          <w:rStyle w:val="StyleUnderline"/>
          <w:rFonts w:asciiTheme="majorHAnsi" w:hAnsiTheme="majorHAnsi" w:cstheme="majorHAnsi"/>
        </w:rPr>
        <w:t xml:space="preserve">, but </w:t>
      </w:r>
      <w:r w:rsidRPr="00A743C5">
        <w:rPr>
          <w:rStyle w:val="StyleUnderline"/>
          <w:rFonts w:asciiTheme="majorHAnsi" w:hAnsiTheme="majorHAnsi" w:cstheme="majorHAnsi"/>
          <w:highlight w:val="cyan"/>
        </w:rPr>
        <w:t xml:space="preserve">in </w:t>
      </w:r>
      <w:r w:rsidRPr="00A743C5">
        <w:rPr>
          <w:rStyle w:val="Emphasis"/>
          <w:rFonts w:asciiTheme="majorHAnsi" w:hAnsiTheme="majorHAnsi" w:cstheme="majorHAnsi"/>
          <w:highlight w:val="cyan"/>
        </w:rPr>
        <w:t>Low LEO</w:t>
      </w:r>
      <w:r w:rsidRPr="002D2CFE">
        <w:rPr>
          <w:rStyle w:val="StyleUnderline"/>
          <w:rFonts w:asciiTheme="majorHAnsi" w:hAnsiTheme="majorHAnsi" w:cstheme="majorHAnsi"/>
        </w:rPr>
        <w:t xml:space="preserve"> for faster communications with the earth. They </w:t>
      </w:r>
      <w:r w:rsidRPr="002D2CFE">
        <w:rPr>
          <w:rStyle w:val="Emphasis"/>
          <w:rFonts w:asciiTheme="majorHAnsi" w:hAnsiTheme="majorHAnsi" w:cstheme="majorHAnsi"/>
        </w:rPr>
        <w:t>aren’t an issue</w:t>
      </w:r>
      <w:r w:rsidRPr="002D2CFE">
        <w:rPr>
          <w:rStyle w:val="StyleUnderline"/>
          <w:rFonts w:asciiTheme="majorHAnsi" w:hAnsiTheme="majorHAnsi" w:cstheme="majorHAnsi"/>
        </w:rPr>
        <w:t xml:space="preserve"> for Kessler</w:t>
      </w:r>
      <w:r w:rsidRPr="002D2CFE">
        <w:rPr>
          <w:rFonts w:asciiTheme="majorHAnsi" w:hAnsiTheme="majorHAnsi" w:cstheme="majorHAnsi"/>
          <w:sz w:val="16"/>
        </w:rPr>
        <w:t>.</w:t>
      </w:r>
    </w:p>
    <w:p w14:paraId="390FE693" w14:textId="77777777" w:rsidR="00A73041" w:rsidRPr="002D2CFE" w:rsidRDefault="00A73041" w:rsidP="00A73041">
      <w:pPr>
        <w:pStyle w:val="ListParagraph"/>
        <w:numPr>
          <w:ilvl w:val="0"/>
          <w:numId w:val="14"/>
        </w:numPr>
        <w:rPr>
          <w:rStyle w:val="StyleUnderline"/>
          <w:rFonts w:asciiTheme="majorHAnsi" w:hAnsiTheme="majorHAnsi" w:cstheme="majorHAnsi"/>
        </w:rPr>
      </w:pPr>
      <w:r w:rsidRPr="002D2CFE">
        <w:rPr>
          <w:rStyle w:val="StyleUnderline"/>
          <w:rFonts w:asciiTheme="majorHAnsi" w:hAnsiTheme="majorHAnsi" w:cstheme="majorHAnsi"/>
        </w:rPr>
        <w:t xml:space="preserve">Most importantly, </w:t>
      </w:r>
      <w:r w:rsidRPr="00A743C5">
        <w:rPr>
          <w:rStyle w:val="StyleUnderline"/>
          <w:rFonts w:asciiTheme="majorHAnsi" w:hAnsiTheme="majorHAnsi" w:cstheme="majorHAnsi"/>
          <w:highlight w:val="cyan"/>
        </w:rPr>
        <w:t>all new</w:t>
      </w:r>
      <w:r w:rsidRPr="002D2CFE">
        <w:rPr>
          <w:rFonts w:asciiTheme="majorHAnsi" w:hAnsiTheme="majorHAnsi" w:cstheme="majorHAnsi"/>
          <w:sz w:val="16"/>
        </w:rPr>
        <w:t xml:space="preserve"> satellite </w:t>
      </w:r>
      <w:r w:rsidRPr="00A743C5">
        <w:rPr>
          <w:rStyle w:val="StyleUnderline"/>
          <w:rFonts w:asciiTheme="majorHAnsi" w:hAnsiTheme="majorHAnsi" w:cstheme="majorHAnsi"/>
          <w:highlight w:val="cyan"/>
        </w:rPr>
        <w:t>launches</w:t>
      </w:r>
      <w:r w:rsidRPr="002D2CFE">
        <w:rPr>
          <w:rStyle w:val="StyleUnderline"/>
          <w:rFonts w:asciiTheme="majorHAnsi" w:hAnsiTheme="majorHAnsi" w:cstheme="majorHAnsi"/>
        </w:rPr>
        <w:t xml:space="preserve"> since the</w:t>
      </w:r>
      <w:r w:rsidRPr="002D2CFE">
        <w:rPr>
          <w:rFonts w:asciiTheme="majorHAnsi" w:hAnsiTheme="majorHAnsi" w:cstheme="majorHAnsi"/>
          <w:sz w:val="16"/>
        </w:rPr>
        <w:t xml:space="preserve"> 19</w:t>
      </w:r>
      <w:r w:rsidRPr="002D2CFE">
        <w:rPr>
          <w:rStyle w:val="Emphasis"/>
          <w:rFonts w:asciiTheme="majorHAnsi" w:hAnsiTheme="majorHAnsi" w:cstheme="majorHAnsi"/>
        </w:rPr>
        <w:t>90’s</w:t>
      </w:r>
      <w:r w:rsidRPr="002D2CFE">
        <w:rPr>
          <w:rStyle w:val="StyleUnderline"/>
          <w:rFonts w:asciiTheme="majorHAnsi" w:hAnsiTheme="majorHAnsi" w:cstheme="majorHAnsi"/>
        </w:rPr>
        <w:t xml:space="preserve"> </w:t>
      </w:r>
      <w:proofErr w:type="gramStart"/>
      <w:r w:rsidRPr="002D2CFE">
        <w:rPr>
          <w:rStyle w:val="StyleUnderline"/>
          <w:rFonts w:asciiTheme="majorHAnsi" w:hAnsiTheme="majorHAnsi" w:cstheme="majorHAnsi"/>
        </w:rPr>
        <w:t>are</w:t>
      </w:r>
      <w:proofErr w:type="gramEnd"/>
      <w:r w:rsidRPr="002D2CFE">
        <w:rPr>
          <w:rStyle w:val="StyleUnderline"/>
          <w:rFonts w:asciiTheme="majorHAnsi" w:hAnsiTheme="majorHAnsi" w:cstheme="majorHAnsi"/>
        </w:rPr>
        <w:t xml:space="preserve"> required to </w:t>
      </w:r>
      <w:r w:rsidRPr="00A743C5">
        <w:rPr>
          <w:rStyle w:val="StyleUnderline"/>
          <w:rFonts w:asciiTheme="majorHAnsi" w:hAnsiTheme="majorHAnsi" w:cstheme="majorHAnsi"/>
          <w:highlight w:val="cyan"/>
        </w:rPr>
        <w:t>include a plan to</w:t>
      </w:r>
      <w:r w:rsidRPr="002D2CFE">
        <w:rPr>
          <w:rStyle w:val="StyleUnderline"/>
          <w:rFonts w:asciiTheme="majorHAnsi" w:hAnsiTheme="majorHAnsi" w:cstheme="majorHAnsi"/>
        </w:rPr>
        <w:t xml:space="preserve"> get rid of the satellite at the end of its useful life (usually by </w:t>
      </w:r>
      <w:r w:rsidRPr="00A743C5">
        <w:rPr>
          <w:rStyle w:val="Emphasis"/>
          <w:rFonts w:asciiTheme="majorHAnsi" w:hAnsiTheme="majorHAnsi" w:cstheme="majorHAnsi"/>
          <w:highlight w:val="cyan"/>
        </w:rPr>
        <w:t>deorbit</w:t>
      </w:r>
      <w:r w:rsidRPr="002D2CFE">
        <w:rPr>
          <w:rStyle w:val="StyleUnderline"/>
          <w:rFonts w:asciiTheme="majorHAnsi" w:hAnsiTheme="majorHAnsi" w:cstheme="majorHAnsi"/>
        </w:rPr>
        <w:t>ing)</w:t>
      </w:r>
    </w:p>
    <w:p w14:paraId="320D72D7" w14:textId="77777777" w:rsidR="00A73041" w:rsidRPr="002D2CFE" w:rsidRDefault="00A73041" w:rsidP="00A73041">
      <w:pPr>
        <w:rPr>
          <w:rFonts w:asciiTheme="majorHAnsi" w:hAnsiTheme="majorHAnsi" w:cstheme="majorHAnsi"/>
          <w:sz w:val="16"/>
        </w:rPr>
      </w:pPr>
      <w:proofErr w:type="gramStart"/>
      <w:r w:rsidRPr="002D2CFE">
        <w:rPr>
          <w:rFonts w:asciiTheme="majorHAnsi" w:hAnsiTheme="majorHAnsi" w:cstheme="majorHAnsi"/>
          <w:sz w:val="16"/>
        </w:rPr>
        <w:t>So</w:t>
      </w:r>
      <w:proofErr w:type="gramEnd"/>
      <w:r w:rsidRPr="002D2CFE">
        <w:rPr>
          <w:rFonts w:asciiTheme="majorHAnsi" w:hAnsiTheme="majorHAnsi" w:cstheme="majorHAnsi"/>
          <w:sz w:val="16"/>
        </w:rPr>
        <w:t xml:space="preserve"> </w:t>
      </w:r>
      <w:r w:rsidRPr="002D2CFE">
        <w:rPr>
          <w:rStyle w:val="StyleUnderline"/>
          <w:rFonts w:asciiTheme="majorHAnsi" w:hAnsiTheme="majorHAnsi" w:cstheme="majorHAnsi"/>
        </w:rPr>
        <w:t xml:space="preserve">the realistic worst case is that </w:t>
      </w:r>
      <w:r w:rsidRPr="002D2CFE">
        <w:rPr>
          <w:rStyle w:val="Emphasis"/>
          <w:rFonts w:asciiTheme="majorHAnsi" w:hAnsiTheme="majorHAnsi" w:cstheme="majorHAnsi"/>
        </w:rPr>
        <w:t>insurance premiums on satellites go up a bit</w:t>
      </w:r>
      <w:r w:rsidRPr="002D2CFE">
        <w:rPr>
          <w:rStyle w:val="StyleUnderline"/>
          <w:rFonts w:asciiTheme="majorHAnsi" w:hAnsiTheme="majorHAnsi" w:cstheme="majorHAnsi"/>
        </w:rPr>
        <w:t xml:space="preserve">. Given the </w:t>
      </w:r>
      <w:r w:rsidRPr="002D2CFE">
        <w:rPr>
          <w:rStyle w:val="Emphasis"/>
          <w:rFonts w:asciiTheme="majorHAnsi" w:hAnsiTheme="majorHAnsi" w:cstheme="majorHAnsi"/>
        </w:rPr>
        <w:t>current trend</w:t>
      </w:r>
      <w:r w:rsidRPr="002D2CFE">
        <w:rPr>
          <w:rStyle w:val="StyleUnderline"/>
          <w:rFonts w:asciiTheme="majorHAnsi" w:hAnsiTheme="majorHAnsi" w:cstheme="majorHAnsi"/>
        </w:rPr>
        <w:t xml:space="preserve"> toward </w:t>
      </w:r>
      <w:r w:rsidRPr="002D2CFE">
        <w:rPr>
          <w:rStyle w:val="Emphasis"/>
          <w:rFonts w:asciiTheme="majorHAnsi" w:hAnsiTheme="majorHAnsi" w:cstheme="majorHAnsi"/>
        </w:rPr>
        <w:t>much smaller, cheaper micro satellites</w:t>
      </w:r>
      <w:r w:rsidRPr="002D2CFE">
        <w:rPr>
          <w:rStyle w:val="StyleUnderline"/>
          <w:rFonts w:asciiTheme="majorHAnsi" w:hAnsiTheme="majorHAnsi" w:cstheme="majorHAnsi"/>
        </w:rPr>
        <w:t>, this wouldn’t even have a huge effect</w:t>
      </w:r>
      <w:r w:rsidRPr="002D2CFE">
        <w:rPr>
          <w:rFonts w:asciiTheme="majorHAnsi" w:hAnsiTheme="majorHAnsi" w:cstheme="majorHAnsi"/>
          <w:sz w:val="16"/>
        </w:rPr>
        <w:t>.</w:t>
      </w:r>
    </w:p>
    <w:p w14:paraId="48FB68FD" w14:textId="77777777" w:rsidR="00A73041" w:rsidRPr="002D2CFE" w:rsidRDefault="00A73041" w:rsidP="00A73041">
      <w:pPr>
        <w:rPr>
          <w:rFonts w:asciiTheme="majorHAnsi" w:hAnsiTheme="majorHAnsi" w:cstheme="majorHAnsi"/>
          <w:sz w:val="16"/>
        </w:rPr>
      </w:pPr>
      <w:r w:rsidRPr="002D2CFE">
        <w:rPr>
          <w:rFonts w:asciiTheme="majorHAnsi" w:hAnsiTheme="majorHAnsi" w:cstheme="majorHAnsi"/>
          <w:sz w:val="16"/>
        </w:rPr>
        <w:t>I’m removing Kessler Syndrome from my list of things to worry about.</w:t>
      </w:r>
    </w:p>
    <w:p w14:paraId="6FF7854E" w14:textId="77777777" w:rsidR="00A73041" w:rsidRPr="002D2CFE" w:rsidRDefault="00A73041" w:rsidP="00A73041">
      <w:pPr>
        <w:pStyle w:val="Heading4"/>
        <w:rPr>
          <w:rFonts w:asciiTheme="majorHAnsi" w:hAnsiTheme="majorHAnsi" w:cstheme="majorHAnsi"/>
          <w:b w:val="0"/>
          <w:bCs w:val="0"/>
        </w:rPr>
      </w:pPr>
      <w:r w:rsidRPr="002D2CFE">
        <w:rPr>
          <w:rFonts w:asciiTheme="majorHAnsi" w:hAnsiTheme="majorHAnsi" w:cstheme="majorHAnsi"/>
        </w:rPr>
        <w:t>No one’s going to war over a downed satellite</w:t>
      </w:r>
    </w:p>
    <w:p w14:paraId="05C1E18C" w14:textId="77777777" w:rsidR="00A73041" w:rsidRPr="002D2CFE" w:rsidRDefault="00A73041" w:rsidP="00A73041">
      <w:pPr>
        <w:rPr>
          <w:rFonts w:asciiTheme="majorHAnsi" w:hAnsiTheme="majorHAnsi" w:cstheme="majorHAnsi"/>
        </w:rPr>
      </w:pPr>
      <w:r w:rsidRPr="002D2CFE">
        <w:rPr>
          <w:rStyle w:val="Style13ptBold"/>
          <w:rFonts w:asciiTheme="majorHAnsi" w:hAnsiTheme="majorHAnsi" w:cstheme="majorHAnsi"/>
        </w:rPr>
        <w:t>Bowen 18</w:t>
      </w:r>
      <w:r w:rsidRPr="002D2CFE">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79F67406" w14:textId="77777777" w:rsidR="00A73041" w:rsidRPr="002D2CFE" w:rsidRDefault="00A73041" w:rsidP="00A73041">
      <w:pPr>
        <w:rPr>
          <w:rFonts w:asciiTheme="majorHAnsi" w:hAnsiTheme="majorHAnsi" w:cstheme="majorHAnsi"/>
          <w:sz w:val="16"/>
        </w:rPr>
      </w:pPr>
      <w:r w:rsidRPr="00A743C5">
        <w:rPr>
          <w:rFonts w:asciiTheme="majorHAnsi" w:hAnsiTheme="majorHAnsi" w:cstheme="majorHAnsi"/>
          <w:highlight w:val="cyan"/>
          <w:u w:val="single"/>
        </w:rPr>
        <w:t>Space is</w:t>
      </w:r>
      <w:r w:rsidRPr="002D2CFE">
        <w:rPr>
          <w:rFonts w:asciiTheme="majorHAnsi" w:hAnsiTheme="majorHAnsi" w:cstheme="majorHAnsi"/>
          <w:sz w:val="16"/>
        </w:rPr>
        <w:t xml:space="preserve"> often </w:t>
      </w:r>
      <w:r w:rsidRPr="00A743C5">
        <w:rPr>
          <w:rFonts w:asciiTheme="majorHAnsi" w:hAnsiTheme="majorHAnsi" w:cstheme="majorHAnsi"/>
          <w:highlight w:val="cyan"/>
          <w:u w:val="single"/>
        </w:rPr>
        <w:t xml:space="preserve">an </w:t>
      </w:r>
      <w:r w:rsidRPr="00A743C5">
        <w:rPr>
          <w:rStyle w:val="Emphasis"/>
          <w:rFonts w:asciiTheme="majorHAnsi" w:hAnsiTheme="majorHAnsi" w:cstheme="majorHAnsi"/>
          <w:highlight w:val="cyan"/>
        </w:rPr>
        <w:t>afterthought</w:t>
      </w:r>
      <w:r w:rsidRPr="002D2CFE">
        <w:rPr>
          <w:rFonts w:asciiTheme="majorHAnsi" w:hAnsiTheme="majorHAnsi" w:cstheme="majorHAnsi"/>
          <w:sz w:val="16"/>
        </w:rPr>
        <w:t xml:space="preserve"> or a miscellaneous ancillary </w:t>
      </w:r>
      <w:r w:rsidRPr="00A743C5">
        <w:rPr>
          <w:rFonts w:asciiTheme="majorHAnsi" w:hAnsiTheme="majorHAnsi" w:cstheme="majorHAnsi"/>
          <w:highlight w:val="cyan"/>
          <w:u w:val="single"/>
        </w:rPr>
        <w:t>in</w:t>
      </w:r>
      <w:r w:rsidRPr="002D2CFE">
        <w:rPr>
          <w:rFonts w:asciiTheme="majorHAnsi" w:hAnsiTheme="majorHAnsi" w:cstheme="majorHAnsi"/>
          <w:u w:val="single"/>
        </w:rPr>
        <w:t xml:space="preserve"> the </w:t>
      </w:r>
      <w:r w:rsidRPr="00A743C5">
        <w:rPr>
          <w:rStyle w:val="Emphasis"/>
          <w:rFonts w:asciiTheme="majorHAnsi" w:hAnsiTheme="majorHAnsi" w:cstheme="majorHAnsi"/>
          <w:highlight w:val="cyan"/>
        </w:rPr>
        <w:t>grand strategic views</w:t>
      </w:r>
      <w:r w:rsidRPr="00A743C5">
        <w:rPr>
          <w:rFonts w:asciiTheme="majorHAnsi" w:hAnsiTheme="majorHAnsi" w:cstheme="majorHAnsi"/>
          <w:highlight w:val="cyan"/>
          <w:u w:val="single"/>
        </w:rPr>
        <w:t xml:space="preserve"> of </w:t>
      </w:r>
      <w:r w:rsidRPr="00A743C5">
        <w:rPr>
          <w:rStyle w:val="Emphasis"/>
          <w:rFonts w:asciiTheme="majorHAnsi" w:hAnsiTheme="majorHAnsi" w:cstheme="majorHAnsi"/>
          <w:highlight w:val="cyan"/>
        </w:rPr>
        <w:t>top-level decision-makers</w:t>
      </w:r>
      <w:r w:rsidRPr="002D2CFE">
        <w:rPr>
          <w:rFonts w:asciiTheme="majorHAnsi" w:hAnsiTheme="majorHAnsi" w:cstheme="majorHAnsi"/>
          <w:sz w:val="16"/>
        </w:rPr>
        <w:t xml:space="preserve">. </w:t>
      </w:r>
      <w:r w:rsidRPr="00A743C5">
        <w:rPr>
          <w:rFonts w:asciiTheme="majorHAnsi" w:hAnsiTheme="majorHAnsi" w:cstheme="majorHAnsi"/>
          <w:highlight w:val="cyan"/>
          <w:u w:val="single"/>
        </w:rPr>
        <w:t xml:space="preserve">A </w:t>
      </w:r>
      <w:r w:rsidRPr="00A743C5">
        <w:rPr>
          <w:rStyle w:val="Emphasis"/>
          <w:rFonts w:asciiTheme="majorHAnsi" w:hAnsiTheme="majorHAnsi" w:cstheme="majorHAnsi"/>
          <w:highlight w:val="cyan"/>
        </w:rPr>
        <w:t>president</w:t>
      </w:r>
      <w:r w:rsidRPr="00A743C5">
        <w:rPr>
          <w:rFonts w:asciiTheme="majorHAnsi" w:hAnsiTheme="majorHAnsi" w:cstheme="majorHAnsi"/>
          <w:highlight w:val="cyan"/>
          <w:u w:val="single"/>
        </w:rPr>
        <w:t xml:space="preserve"> may </w:t>
      </w:r>
      <w:r w:rsidRPr="00A743C5">
        <w:rPr>
          <w:rStyle w:val="Emphasis"/>
          <w:rFonts w:asciiTheme="majorHAnsi" w:hAnsiTheme="majorHAnsi" w:cstheme="majorHAnsi"/>
          <w:highlight w:val="cyan"/>
        </w:rPr>
        <w:t>not care</w:t>
      </w:r>
      <w:r w:rsidRPr="002D2CFE">
        <w:rPr>
          <w:rFonts w:asciiTheme="majorHAnsi" w:hAnsiTheme="majorHAnsi" w:cstheme="majorHAnsi"/>
          <w:u w:val="single"/>
        </w:rPr>
        <w:t xml:space="preserve"> that </w:t>
      </w:r>
      <w:r w:rsidRPr="00A743C5">
        <w:rPr>
          <w:rStyle w:val="Emphasis"/>
          <w:rFonts w:asciiTheme="majorHAnsi" w:hAnsiTheme="majorHAnsi" w:cstheme="majorHAnsi"/>
          <w:highlight w:val="cyan"/>
        </w:rPr>
        <w:t>one sat</w:t>
      </w:r>
      <w:r w:rsidRPr="002D2CFE">
        <w:rPr>
          <w:rStyle w:val="Emphasis"/>
          <w:rFonts w:asciiTheme="majorHAnsi" w:hAnsiTheme="majorHAnsi" w:cstheme="majorHAnsi"/>
        </w:rPr>
        <w:t xml:space="preserve">ellite </w:t>
      </w:r>
      <w:r w:rsidRPr="00A743C5">
        <w:rPr>
          <w:rStyle w:val="Emphasis"/>
          <w:rFonts w:asciiTheme="majorHAnsi" w:hAnsiTheme="majorHAnsi" w:cstheme="majorHAnsi"/>
          <w:highlight w:val="cyan"/>
        </w:rPr>
        <w:t>may be lost</w:t>
      </w:r>
      <w:r w:rsidRPr="002D2CFE">
        <w:rPr>
          <w:rFonts w:asciiTheme="majorHAnsi" w:hAnsiTheme="majorHAnsi" w:cstheme="majorHAnsi"/>
          <w:u w:val="single"/>
        </w:rPr>
        <w:t xml:space="preserve"> or go dark</w:t>
      </w:r>
      <w:r w:rsidRPr="002D2CFE">
        <w:rPr>
          <w:rFonts w:asciiTheme="majorHAnsi" w:hAnsiTheme="majorHAnsi" w:cstheme="majorHAnsi"/>
          <w:sz w:val="16"/>
        </w:rPr>
        <w:t xml:space="preserve">; </w:t>
      </w:r>
      <w:r w:rsidRPr="00A743C5">
        <w:rPr>
          <w:rFonts w:asciiTheme="majorHAnsi" w:hAnsiTheme="majorHAnsi" w:cstheme="majorHAnsi"/>
          <w:highlight w:val="cyan"/>
          <w:u w:val="single"/>
        </w:rPr>
        <w:t>it may cause</w:t>
      </w:r>
      <w:r w:rsidRPr="002D2CFE">
        <w:rPr>
          <w:rFonts w:asciiTheme="majorHAnsi" w:hAnsiTheme="majorHAnsi" w:cstheme="majorHAnsi"/>
          <w:u w:val="single"/>
        </w:rPr>
        <w:t xml:space="preserve"> panic and</w:t>
      </w:r>
      <w:r w:rsidRPr="002D2CFE">
        <w:rPr>
          <w:rFonts w:asciiTheme="majorHAnsi" w:hAnsiTheme="majorHAnsi" w:cstheme="majorHAnsi"/>
          <w:sz w:val="16"/>
        </w:rPr>
        <w:t xml:space="preserve"> </w:t>
      </w:r>
      <w:r w:rsidRPr="00A743C5">
        <w:rPr>
          <w:rStyle w:val="Emphasis"/>
          <w:rFonts w:asciiTheme="majorHAnsi" w:hAnsiTheme="majorHAnsi" w:cstheme="majorHAnsi"/>
          <w:highlight w:val="cyan"/>
        </w:rPr>
        <w:t>Twitter</w:t>
      </w:r>
      <w:r w:rsidRPr="002D2CFE">
        <w:rPr>
          <w:rFonts w:asciiTheme="majorHAnsi" w:hAnsiTheme="majorHAnsi" w:cstheme="majorHAnsi"/>
          <w:sz w:val="16"/>
        </w:rPr>
        <w:t xml:space="preserve">-based </w:t>
      </w:r>
      <w:r w:rsidRPr="00A743C5">
        <w:rPr>
          <w:rStyle w:val="Emphasis"/>
          <w:rFonts w:asciiTheme="majorHAnsi" w:hAnsiTheme="majorHAnsi" w:cstheme="majorHAnsi"/>
          <w:highlight w:val="cyan"/>
        </w:rPr>
        <w:t>hysteria</w:t>
      </w:r>
      <w:r w:rsidRPr="002D2CFE">
        <w:rPr>
          <w:rFonts w:asciiTheme="majorHAnsi" w:hAnsiTheme="majorHAnsi" w:cstheme="majorHAnsi"/>
          <w:sz w:val="16"/>
        </w:rPr>
        <w:t xml:space="preserve"> for the space community, of course. </w:t>
      </w:r>
      <w:r w:rsidRPr="00A743C5">
        <w:rPr>
          <w:rFonts w:asciiTheme="majorHAnsi" w:hAnsiTheme="majorHAnsi" w:cstheme="majorHAnsi"/>
          <w:highlight w:val="cyan"/>
          <w:u w:val="single"/>
        </w:rPr>
        <w:t>But</w:t>
      </w:r>
      <w:r w:rsidRPr="002D2CFE">
        <w:rPr>
          <w:rFonts w:asciiTheme="majorHAnsi" w:hAnsiTheme="majorHAnsi" w:cstheme="majorHAnsi"/>
          <w:u w:val="single"/>
        </w:rPr>
        <w:t xml:space="preserve"> the </w:t>
      </w:r>
      <w:r w:rsidRPr="00A743C5">
        <w:rPr>
          <w:rStyle w:val="Emphasis"/>
          <w:rFonts w:asciiTheme="majorHAnsi" w:hAnsiTheme="majorHAnsi" w:cstheme="majorHAnsi"/>
          <w:highlight w:val="cyan"/>
        </w:rPr>
        <w:t>terrestrial context</w:t>
      </w:r>
      <w:r w:rsidRPr="002D2CFE">
        <w:rPr>
          <w:rFonts w:asciiTheme="majorHAnsi" w:hAnsiTheme="majorHAnsi" w:cstheme="majorHAnsi"/>
          <w:sz w:val="16"/>
        </w:rPr>
        <w:t xml:space="preserve"> and consequences, </w:t>
      </w:r>
      <w:r w:rsidRPr="002D2CFE">
        <w:rPr>
          <w:rFonts w:asciiTheme="majorHAnsi" w:hAnsiTheme="majorHAnsi" w:cstheme="majorHAnsi"/>
          <w:u w:val="single"/>
        </w:rPr>
        <w:t xml:space="preserve">as well as the political stakes and symbolism of any exchange of hostilities in space </w:t>
      </w:r>
      <w:r w:rsidRPr="00A743C5">
        <w:rPr>
          <w:rStyle w:val="Emphasis"/>
          <w:rFonts w:asciiTheme="majorHAnsi" w:hAnsiTheme="majorHAnsi" w:cstheme="majorHAnsi"/>
          <w:highlight w:val="cyan"/>
        </w:rPr>
        <w:t>matters more</w:t>
      </w:r>
      <w:r w:rsidRPr="00A743C5">
        <w:rPr>
          <w:rFonts w:asciiTheme="majorHAnsi" w:hAnsiTheme="majorHAnsi" w:cstheme="majorHAnsi"/>
          <w:sz w:val="16"/>
          <w:highlight w:val="cyan"/>
        </w:rPr>
        <w:t xml:space="preserve">. </w:t>
      </w:r>
      <w:r w:rsidRPr="00A743C5">
        <w:rPr>
          <w:rFonts w:asciiTheme="majorHAnsi" w:hAnsiTheme="majorHAnsi" w:cstheme="majorHAnsi"/>
          <w:highlight w:val="cyan"/>
          <w:u w:val="single"/>
        </w:rPr>
        <w:t>The</w:t>
      </w:r>
      <w:r w:rsidRPr="002D2CFE">
        <w:rPr>
          <w:rFonts w:asciiTheme="majorHAnsi" w:hAnsiTheme="majorHAnsi" w:cstheme="majorHAnsi"/>
          <w:u w:val="single"/>
        </w:rPr>
        <w:t xml:space="preserve"> political and </w:t>
      </w:r>
      <w:r w:rsidRPr="00A743C5">
        <w:rPr>
          <w:rFonts w:asciiTheme="majorHAnsi" w:hAnsiTheme="majorHAnsi" w:cstheme="majorHAnsi"/>
          <w:highlight w:val="cyan"/>
          <w:u w:val="single"/>
        </w:rPr>
        <w:t>media</w:t>
      </w:r>
      <w:r w:rsidRPr="002D2CFE">
        <w:rPr>
          <w:rFonts w:asciiTheme="majorHAnsi" w:hAnsiTheme="majorHAnsi" w:cstheme="majorHAnsi"/>
          <w:u w:val="single"/>
        </w:rPr>
        <w:t xml:space="preserve"> dimension can </w:t>
      </w:r>
      <w:r w:rsidRPr="00A743C5">
        <w:rPr>
          <w:rFonts w:asciiTheme="majorHAnsi" w:hAnsiTheme="majorHAnsi" w:cstheme="majorHAnsi"/>
          <w:highlight w:val="cyan"/>
          <w:u w:val="single"/>
        </w:rPr>
        <w:t>magnify</w:t>
      </w:r>
      <w:r w:rsidRPr="002D2CFE">
        <w:rPr>
          <w:rFonts w:asciiTheme="majorHAnsi" w:hAnsiTheme="majorHAnsi" w:cstheme="majorHAnsi"/>
          <w:sz w:val="16"/>
        </w:rPr>
        <w:t xml:space="preserve"> or </w:t>
      </w:r>
      <w:proofErr w:type="spellStart"/>
      <w:r w:rsidRPr="002D2CFE">
        <w:rPr>
          <w:rFonts w:asciiTheme="majorHAnsi" w:hAnsiTheme="majorHAnsi" w:cstheme="majorHAnsi"/>
          <w:sz w:val="16"/>
        </w:rPr>
        <w:t>minimise</w:t>
      </w:r>
      <w:proofErr w:type="spellEnd"/>
      <w:r w:rsidRPr="002D2CFE">
        <w:rPr>
          <w:rFonts w:asciiTheme="majorHAnsi" w:hAnsiTheme="majorHAnsi" w:cstheme="majorHAnsi"/>
          <w:sz w:val="16"/>
        </w:rPr>
        <w:t xml:space="preserve"> </w:t>
      </w:r>
      <w:r w:rsidRPr="002D2CFE">
        <w:rPr>
          <w:rFonts w:asciiTheme="majorHAnsi" w:hAnsiTheme="majorHAnsi" w:cstheme="majorHAnsi"/>
          <w:u w:val="single"/>
        </w:rPr>
        <w:t xml:space="preserve">the </w:t>
      </w:r>
      <w:r w:rsidRPr="00A743C5">
        <w:rPr>
          <w:rFonts w:asciiTheme="majorHAnsi" w:hAnsiTheme="majorHAnsi" w:cstheme="majorHAnsi"/>
          <w:highlight w:val="cyan"/>
          <w:u w:val="single"/>
        </w:rPr>
        <w:t>perceived consequences of losing</w:t>
      </w:r>
      <w:r w:rsidRPr="002D2CFE">
        <w:rPr>
          <w:rFonts w:asciiTheme="majorHAnsi" w:hAnsiTheme="majorHAnsi" w:cstheme="majorHAnsi"/>
          <w:u w:val="single"/>
        </w:rPr>
        <w:t xml:space="preserve"> specific </w:t>
      </w:r>
      <w:r w:rsidRPr="00A743C5">
        <w:rPr>
          <w:rStyle w:val="Emphasis"/>
          <w:rFonts w:asciiTheme="majorHAnsi" w:hAnsiTheme="majorHAnsi" w:cstheme="majorHAnsi"/>
          <w:highlight w:val="cyan"/>
        </w:rPr>
        <w:t>sat</w:t>
      </w:r>
      <w:r w:rsidRPr="002D2CFE">
        <w:rPr>
          <w:rFonts w:asciiTheme="majorHAnsi" w:hAnsiTheme="majorHAnsi" w:cstheme="majorHAnsi"/>
          <w:sz w:val="16"/>
          <w:szCs w:val="16"/>
        </w:rPr>
        <w:t>ellite</w:t>
      </w:r>
      <w:r w:rsidRPr="00A743C5">
        <w:rPr>
          <w:rStyle w:val="Emphasis"/>
          <w:rFonts w:asciiTheme="majorHAnsi" w:hAnsiTheme="majorHAnsi" w:cstheme="majorHAnsi"/>
          <w:highlight w:val="cyan"/>
        </w:rPr>
        <w:t>s</w:t>
      </w:r>
      <w:r w:rsidRPr="002D2CFE">
        <w:rPr>
          <w:rFonts w:asciiTheme="majorHAnsi" w:hAnsiTheme="majorHAnsi" w:cstheme="majorHAnsi"/>
          <w:u w:val="single"/>
        </w:rPr>
        <w:t xml:space="preserve"> </w:t>
      </w:r>
      <w:r w:rsidRPr="00A743C5">
        <w:rPr>
          <w:rStyle w:val="Emphasis"/>
          <w:rFonts w:asciiTheme="majorHAnsi" w:hAnsiTheme="majorHAnsi" w:cstheme="majorHAnsi"/>
          <w:highlight w:val="cyan"/>
        </w:rPr>
        <w:t>out of</w:t>
      </w:r>
      <w:r w:rsidRPr="002D2CFE">
        <w:rPr>
          <w:rFonts w:asciiTheme="majorHAnsi" w:hAnsiTheme="majorHAnsi" w:cstheme="majorHAnsi"/>
          <w:u w:val="single"/>
        </w:rPr>
        <w:t xml:space="preserve"> all </w:t>
      </w:r>
      <w:r w:rsidRPr="00A743C5">
        <w:rPr>
          <w:rStyle w:val="Emphasis"/>
          <w:rFonts w:asciiTheme="majorHAnsi" w:hAnsiTheme="majorHAnsi" w:cstheme="majorHAnsi"/>
          <w:highlight w:val="cyan"/>
        </w:rPr>
        <w:t>proportion</w:t>
      </w:r>
      <w:r w:rsidRPr="00A743C5">
        <w:rPr>
          <w:rFonts w:asciiTheme="majorHAnsi" w:hAnsiTheme="majorHAnsi" w:cstheme="majorHAnsi"/>
          <w:highlight w:val="cyan"/>
          <w:u w:val="single"/>
        </w:rPr>
        <w:t xml:space="preserve"> to</w:t>
      </w:r>
      <w:r w:rsidRPr="002D2CFE">
        <w:rPr>
          <w:rFonts w:asciiTheme="majorHAnsi" w:hAnsiTheme="majorHAnsi" w:cstheme="majorHAnsi"/>
          <w:u w:val="single"/>
        </w:rPr>
        <w:t xml:space="preserve"> their </w:t>
      </w:r>
      <w:r w:rsidRPr="00A743C5">
        <w:rPr>
          <w:rStyle w:val="Emphasis"/>
          <w:rFonts w:asciiTheme="majorHAnsi" w:hAnsiTheme="majorHAnsi" w:cstheme="majorHAnsi"/>
          <w:highlight w:val="cyan"/>
        </w:rPr>
        <w:t>actual strategic effect</w:t>
      </w:r>
      <w:r w:rsidRPr="002D2CFE">
        <w:rPr>
          <w:rFonts w:asciiTheme="majorHAnsi" w:hAnsiTheme="majorHAnsi" w:cstheme="majorHAnsi"/>
          <w:sz w:val="16"/>
        </w:rPr>
        <w:t>.</w:t>
      </w:r>
    </w:p>
    <w:p w14:paraId="7ECE04E9" w14:textId="77777777" w:rsidR="00A73041" w:rsidRPr="002D2CFE" w:rsidRDefault="00A73041" w:rsidP="00A73041">
      <w:pPr>
        <w:pStyle w:val="Heading4"/>
        <w:rPr>
          <w:rFonts w:asciiTheme="majorHAnsi" w:hAnsiTheme="majorHAnsi" w:cstheme="majorHAnsi"/>
        </w:rPr>
      </w:pPr>
      <w:r w:rsidRPr="002D2CFE">
        <w:rPr>
          <w:rFonts w:asciiTheme="majorHAnsi" w:hAnsiTheme="majorHAnsi" w:cstheme="majorHAnsi"/>
        </w:rPr>
        <w:t>Monitoring is bunk – just because we know warming is happening doesn’t change the lethargic political action surrounding it or terminal impacts themselves.</w:t>
      </w:r>
    </w:p>
    <w:p w14:paraId="362A45C7" w14:textId="77777777" w:rsidR="00A73041" w:rsidRPr="002D2CFE" w:rsidRDefault="00A73041" w:rsidP="00A73041">
      <w:pPr>
        <w:rPr>
          <w:rFonts w:asciiTheme="majorHAnsi" w:hAnsiTheme="majorHAnsi" w:cstheme="majorHAnsi"/>
        </w:rPr>
      </w:pPr>
    </w:p>
    <w:p w14:paraId="3F01F766" w14:textId="1E535FE3" w:rsidR="00C25320" w:rsidRPr="002D2CFE" w:rsidRDefault="00C25320" w:rsidP="00673095">
      <w:pPr>
        <w:pStyle w:val="Heading2"/>
        <w:rPr>
          <w:rFonts w:asciiTheme="majorHAnsi" w:hAnsiTheme="majorHAnsi" w:cstheme="majorHAnsi"/>
        </w:rPr>
      </w:pPr>
    </w:p>
    <w:p w14:paraId="52583E1A" w14:textId="77777777" w:rsidR="00673095" w:rsidRPr="002D2CFE" w:rsidRDefault="00673095" w:rsidP="00673095">
      <w:pPr>
        <w:rPr>
          <w:rFonts w:asciiTheme="majorHAnsi" w:hAnsiTheme="majorHAnsi" w:cstheme="majorHAnsi"/>
        </w:rPr>
      </w:pPr>
    </w:p>
    <w:sectPr w:rsidR="00673095" w:rsidRPr="002D2C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6C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CF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09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57F9"/>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57571"/>
    <w:rsid w:val="00A60FBC"/>
    <w:rsid w:val="00A65C0B"/>
    <w:rsid w:val="00A73041"/>
    <w:rsid w:val="00A743C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25320"/>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CB7"/>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281B"/>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40F49"/>
  <w14:defaultImageDpi w14:val="300"/>
  <w15:docId w15:val="{D0B70C3D-C7DF-414E-8160-A1AB6032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6C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6C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6C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6C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26C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6C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CB7"/>
  </w:style>
  <w:style w:type="character" w:customStyle="1" w:styleId="Heading1Char">
    <w:name w:val="Heading 1 Char"/>
    <w:aliases w:val="Pocket Char"/>
    <w:basedOn w:val="DefaultParagraphFont"/>
    <w:link w:val="Heading1"/>
    <w:uiPriority w:val="9"/>
    <w:rsid w:val="00D26C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6C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6CB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26C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6CB7"/>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B"/>
    <w:basedOn w:val="DefaultParagraphFont"/>
    <w:uiPriority w:val="1"/>
    <w:qFormat/>
    <w:rsid w:val="00D26CB7"/>
    <w:rPr>
      <w:b/>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D26CB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26CB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D26CB7"/>
    <w:rPr>
      <w:color w:val="auto"/>
      <w:u w:val="none"/>
    </w:rPr>
  </w:style>
  <w:style w:type="paragraph" w:styleId="DocumentMap">
    <w:name w:val="Document Map"/>
    <w:basedOn w:val="Normal"/>
    <w:link w:val="DocumentMapChar"/>
    <w:uiPriority w:val="99"/>
    <w:semiHidden/>
    <w:unhideWhenUsed/>
    <w:rsid w:val="00D26C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6CB7"/>
    <w:rPr>
      <w:rFonts w:ascii="Lucida Grande" w:hAnsi="Lucida Grande" w:cs="Lucida Grand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253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25320"/>
    <w:pP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A73041"/>
    <w:rPr>
      <w:color w:val="605E5C"/>
      <w:shd w:val="clear" w:color="auto" w:fill="E1DFDD"/>
    </w:rPr>
  </w:style>
  <w:style w:type="paragraph" w:styleId="ListParagraph">
    <w:name w:val="List Paragraph"/>
    <w:aliases w:val="6 font"/>
    <w:basedOn w:val="Normal"/>
    <w:uiPriority w:val="99"/>
    <w:qFormat/>
    <w:rsid w:val="00A73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spistrategist.org.au/the-factors-that-could-lead-to-war-between-the-us-and-chi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5954941/u-s-china-should-collaborate-in-sp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arielcohen/2021/10/26/chinas-space-mining-industry-is-prepping-for-launch--but-what-about-the-us/?sh=6b8bea862ae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papers.ssrn.com/abstract=33975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15079</Words>
  <Characters>85951</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2</cp:revision>
  <dcterms:created xsi:type="dcterms:W3CDTF">2022-02-13T16:27:00Z</dcterms:created>
  <dcterms:modified xsi:type="dcterms:W3CDTF">2022-02-13T17:09:00Z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