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0FCD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B165F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55756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2EF0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4F5453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86D53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07DA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D455B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165F4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3EC9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6084E"/>
    <w:rsid w:val="00C71FFE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326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3949A3"/>
  <w14:defaultImageDpi w14:val="300"/>
  <w15:docId w15:val="{5107AB3F-8EB8-CD4C-A08B-52BFDAB5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B165F4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B165F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B165F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B165F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B165F4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B165F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65F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B165F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165F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165F4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B165F4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B165F4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B165F4"/>
    <w:rPr>
      <w:b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B165F4"/>
    <w:rPr>
      <w:rFonts w:ascii="Calibri" w:hAnsi="Calibri" w:cs="Calibri"/>
      <w:b/>
      <w:i w:val="0"/>
      <w:iCs/>
      <w:sz w:val="22"/>
      <w:u w:val="single"/>
      <w:bdr w:val="single" w:sz="12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B165F4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B165F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65F4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65F4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ps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Shreyas Kapavarapu</cp:lastModifiedBy>
  <cp:revision>1</cp:revision>
  <dcterms:created xsi:type="dcterms:W3CDTF">2022-02-12T23:23:00Z</dcterms:created>
  <dcterms:modified xsi:type="dcterms:W3CDTF">2022-02-12T23:23:00Z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