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9D2C8" w14:textId="6C039EBB" w:rsidR="00E42E4C" w:rsidRDefault="00133B9D" w:rsidP="00133B9D">
      <w:pPr>
        <w:pStyle w:val="Heading1"/>
      </w:pPr>
      <w:r>
        <w:t>1NC</w:t>
      </w:r>
    </w:p>
    <w:p w14:paraId="61ED6E9B" w14:textId="1A592CE9" w:rsidR="00133B9D" w:rsidRDefault="00FA524C" w:rsidP="00FA524C">
      <w:pPr>
        <w:pStyle w:val="Heading2"/>
      </w:pPr>
      <w:r>
        <w:t>1</w:t>
      </w:r>
    </w:p>
    <w:p w14:paraId="5C7D9E93" w14:textId="51DD4F59" w:rsidR="00FA524C" w:rsidRDefault="00FA524C" w:rsidP="00FA524C">
      <w:pPr>
        <w:pStyle w:val="Heading4"/>
      </w:pPr>
      <w:r>
        <w:t>I</w:t>
      </w:r>
      <w:r>
        <w:t>nterpretation</w:t>
      </w:r>
      <w:r>
        <w:t xml:space="preserve">: Appropriation means controlling </w:t>
      </w:r>
      <w:r>
        <w:rPr>
          <w:u w:val="single"/>
        </w:rPr>
        <w:t>property rights</w:t>
      </w:r>
      <w:r>
        <w:t xml:space="preserve"> in the context of space law.</w:t>
      </w:r>
    </w:p>
    <w:p w14:paraId="5A39551A" w14:textId="77777777" w:rsidR="00FA524C" w:rsidRPr="00B2196A" w:rsidRDefault="00FA524C" w:rsidP="00FA524C">
      <w:pPr>
        <w:pStyle w:val="ListParagraph"/>
        <w:numPr>
          <w:ilvl w:val="0"/>
          <w:numId w:val="12"/>
        </w:numPr>
      </w:pPr>
      <w:r>
        <w:t xml:space="preserve">The definition is from </w:t>
      </w:r>
      <w:r w:rsidRPr="004E06F9">
        <w:rPr>
          <w:u w:val="single"/>
        </w:rPr>
        <w:t>Black’s Law Dictionary</w:t>
      </w:r>
    </w:p>
    <w:p w14:paraId="6482AF45" w14:textId="77777777" w:rsidR="00FA524C" w:rsidRPr="00B2196A" w:rsidRDefault="00FA524C" w:rsidP="00FA524C">
      <w:proofErr w:type="spellStart"/>
      <w:r w:rsidRPr="00B2196A">
        <w:rPr>
          <w:rStyle w:val="Style13ptBold"/>
        </w:rPr>
        <w:t>Su</w:t>
      </w:r>
      <w:proofErr w:type="spellEnd"/>
      <w:r w:rsidRPr="00B2196A">
        <w:rPr>
          <w:rStyle w:val="Style13ptBold"/>
        </w:rPr>
        <w:t xml:space="preserve"> 17</w:t>
      </w:r>
      <w:r>
        <w:t xml:space="preserve"> [</w:t>
      </w:r>
      <w:proofErr w:type="spellStart"/>
      <w:r w:rsidRPr="00B2196A">
        <w:t>Jinyuan</w:t>
      </w:r>
      <w:proofErr w:type="spellEnd"/>
      <w:r w:rsidRPr="00B2196A">
        <w:t xml:space="preserve"> </w:t>
      </w:r>
      <w:proofErr w:type="spellStart"/>
      <w:r w:rsidRPr="00B2196A">
        <w:t>Su</w:t>
      </w:r>
      <w:proofErr w:type="spellEnd"/>
      <w:r>
        <w:t>,</w:t>
      </w:r>
      <w:r w:rsidRPr="00B2196A">
        <w:t xml:space="preserve"> Professor and Assistant Dean at Xi'an </w:t>
      </w:r>
      <w:proofErr w:type="spellStart"/>
      <w:r w:rsidRPr="00B2196A">
        <w:t>Jiaotong</w:t>
      </w:r>
      <w:proofErr w:type="spellEnd"/>
      <w:r w:rsidRPr="00B2196A">
        <w:t xml:space="preserve"> University School of Law, China</w:t>
      </w:r>
      <w:r>
        <w:t>,</w:t>
      </w:r>
      <w:r w:rsidRPr="00B2196A">
        <w:t xml:space="preserve"> </w:t>
      </w:r>
      <w:r>
        <w:t>“</w:t>
      </w:r>
      <w:r w:rsidRPr="00B2196A">
        <w:t>Legality of unilateral exploitation of space resources under international law</w:t>
      </w:r>
      <w:r>
        <w:t xml:space="preserve">,” 2017, </w:t>
      </w:r>
      <w:r w:rsidRPr="00B2196A">
        <w:rPr>
          <w:i/>
          <w:iCs/>
        </w:rPr>
        <w:t>International &amp; Comparative Law Quarterly</w:t>
      </w:r>
      <w:r>
        <w:t>, Vol. 66, Issue 4, pp. 991-1008, https://doi.org/10.1017/S0020589317000367, EA]</w:t>
      </w:r>
    </w:p>
    <w:p w14:paraId="048AC855" w14:textId="77777777" w:rsidR="00FA524C" w:rsidRPr="000177BA" w:rsidRDefault="00FA524C" w:rsidP="00FA524C">
      <w:pPr>
        <w:rPr>
          <w:sz w:val="16"/>
        </w:rPr>
      </w:pPr>
      <w:r w:rsidRPr="00B2196A">
        <w:rPr>
          <w:rStyle w:val="StyleUnderline"/>
        </w:rPr>
        <w:t>The Outer Space Tre</w:t>
      </w:r>
      <w:r w:rsidRPr="00485EAA">
        <w:rPr>
          <w:rStyle w:val="StyleUnderline"/>
        </w:rPr>
        <w:t>aty does not prohibit</w:t>
      </w:r>
      <w:r w:rsidRPr="00B2196A">
        <w:rPr>
          <w:sz w:val="16"/>
        </w:rPr>
        <w:t xml:space="preserve"> </w:t>
      </w:r>
      <w:proofErr w:type="spellStart"/>
      <w:r w:rsidRPr="00B2196A">
        <w:rPr>
          <w:sz w:val="16"/>
        </w:rPr>
        <w:t>expressis</w:t>
      </w:r>
      <w:proofErr w:type="spellEnd"/>
      <w:r w:rsidRPr="00B2196A">
        <w:rPr>
          <w:sz w:val="16"/>
        </w:rPr>
        <w:t xml:space="preserve"> </w:t>
      </w:r>
      <w:proofErr w:type="spellStart"/>
      <w:r w:rsidRPr="00B2196A">
        <w:rPr>
          <w:sz w:val="16"/>
        </w:rPr>
        <w:t>verbis</w:t>
      </w:r>
      <w:proofErr w:type="spellEnd"/>
      <w:r w:rsidRPr="00B2196A">
        <w:rPr>
          <w:sz w:val="16"/>
        </w:rPr>
        <w:t xml:space="preserve"> the </w:t>
      </w:r>
      <w:r w:rsidRPr="00485EAA">
        <w:rPr>
          <w:rStyle w:val="StyleUnderline"/>
        </w:rPr>
        <w:t>extraction of space resources.</w:t>
      </w:r>
      <w:r w:rsidRPr="00B2196A">
        <w:rPr>
          <w:sz w:val="16"/>
        </w:rPr>
        <w:t xml:space="preserve"> However, </w:t>
      </w:r>
      <w:r w:rsidRPr="00485EAA">
        <w:rPr>
          <w:rStyle w:val="StyleUnderline"/>
        </w:rPr>
        <w:t>there exists a possibility that the recognition of property rights by a State</w:t>
      </w:r>
      <w:r w:rsidRPr="00B2196A">
        <w:rPr>
          <w:sz w:val="16"/>
        </w:rPr>
        <w:t xml:space="preserve">, which is a party to the Outer Space Treaty, over resources extracted in outer space </w:t>
      </w:r>
      <w:r w:rsidRPr="00485EAA">
        <w:rPr>
          <w:rStyle w:val="StyleUnderline"/>
        </w:rPr>
        <w:t>may conflict with</w:t>
      </w:r>
      <w:r w:rsidRPr="00B2196A">
        <w:rPr>
          <w:sz w:val="16"/>
        </w:rPr>
        <w:t xml:space="preserve"> its </w:t>
      </w:r>
      <w:r w:rsidRPr="00485EAA">
        <w:rPr>
          <w:rStyle w:val="StyleUnderline"/>
        </w:rPr>
        <w:t>international obligations under Article II of the treaty, which proscr</w:t>
      </w:r>
      <w:r w:rsidRPr="00B2196A">
        <w:rPr>
          <w:rStyle w:val="StyleUnderline"/>
        </w:rPr>
        <w:t>ibes</w:t>
      </w:r>
      <w:r w:rsidRPr="00B2196A">
        <w:rPr>
          <w:sz w:val="16"/>
        </w:rPr>
        <w:t xml:space="preserve"> the </w:t>
      </w:r>
      <w:r w:rsidRPr="00B2196A">
        <w:rPr>
          <w:rStyle w:val="StyleUnderline"/>
        </w:rPr>
        <w:t>national appropriation of outer space 'by claim of sovereignty</w:t>
      </w:r>
      <w:r w:rsidRPr="00B2196A">
        <w:rPr>
          <w:sz w:val="16"/>
        </w:rPr>
        <w:t xml:space="preserve">, by means of </w:t>
      </w:r>
      <w:r w:rsidRPr="00B2196A">
        <w:rPr>
          <w:rStyle w:val="StyleUnderline"/>
        </w:rPr>
        <w:t>use</w:t>
      </w:r>
      <w:r w:rsidRPr="00B2196A">
        <w:rPr>
          <w:sz w:val="16"/>
        </w:rPr>
        <w:t xml:space="preserve"> or </w:t>
      </w:r>
      <w:r w:rsidRPr="00B2196A">
        <w:rPr>
          <w:rStyle w:val="StyleUnderline"/>
        </w:rPr>
        <w:t>occupation, or</w:t>
      </w:r>
      <w:r w:rsidRPr="00B2196A">
        <w:rPr>
          <w:sz w:val="16"/>
        </w:rPr>
        <w:t xml:space="preserve"> by any </w:t>
      </w:r>
      <w:r w:rsidRPr="00B2196A">
        <w:rPr>
          <w:rStyle w:val="StyleUnderline"/>
        </w:rPr>
        <w:t>other means</w:t>
      </w:r>
      <w:r w:rsidRPr="00B2196A">
        <w:rPr>
          <w:sz w:val="16"/>
        </w:rPr>
        <w:t xml:space="preserve">'.26 </w:t>
      </w:r>
      <w:r w:rsidRPr="00B2196A">
        <w:rPr>
          <w:rStyle w:val="StyleUnderline"/>
        </w:rPr>
        <w:t xml:space="preserve">The term </w:t>
      </w:r>
      <w:r w:rsidRPr="00FA524C">
        <w:rPr>
          <w:rStyle w:val="StyleUnderline"/>
          <w:highlight w:val="cyan"/>
        </w:rPr>
        <w:t>'appropriation' means</w:t>
      </w:r>
      <w:r w:rsidRPr="00B2196A">
        <w:rPr>
          <w:rStyle w:val="StyleUnderline"/>
        </w:rPr>
        <w:t xml:space="preserve"> '[t]he </w:t>
      </w:r>
      <w:r w:rsidRPr="00FA524C">
        <w:rPr>
          <w:rStyle w:val="Emphasis"/>
          <w:highlight w:val="cyan"/>
        </w:rPr>
        <w:t>exercise of control over property</w:t>
      </w:r>
      <w:r w:rsidRPr="00B2196A">
        <w:rPr>
          <w:rStyle w:val="StyleUnderline"/>
        </w:rPr>
        <w:t>; a</w:t>
      </w:r>
      <w:r w:rsidRPr="00B2196A">
        <w:rPr>
          <w:rStyle w:val="Emphasis"/>
        </w:rPr>
        <w:t xml:space="preserve"> </w:t>
      </w:r>
      <w:r w:rsidRPr="000177BA">
        <w:rPr>
          <w:rStyle w:val="Emphasis"/>
        </w:rPr>
        <w:t>taking</w:t>
      </w:r>
      <w:r w:rsidRPr="00B2196A">
        <w:rPr>
          <w:rStyle w:val="Emphasis"/>
        </w:rPr>
        <w:t xml:space="preserve"> of </w:t>
      </w:r>
      <w:r w:rsidRPr="000177BA">
        <w:rPr>
          <w:rStyle w:val="Emphasis"/>
        </w:rPr>
        <w:t>possession'</w:t>
      </w:r>
      <w:r w:rsidRPr="00B2196A">
        <w:rPr>
          <w:sz w:val="16"/>
        </w:rPr>
        <w:t>.27</w:t>
      </w:r>
    </w:p>
    <w:p w14:paraId="5B340552" w14:textId="27A8DFCA" w:rsidR="00FA524C" w:rsidRPr="00A44E57" w:rsidRDefault="00FA524C" w:rsidP="00FA524C">
      <w:pPr>
        <w:pStyle w:val="Heading4"/>
      </w:pPr>
      <w:r>
        <w:t>V</w:t>
      </w:r>
      <w:r>
        <w:t>iolation</w:t>
      </w:r>
      <w:r>
        <w:t xml:space="preserve">: Satellite positioning is </w:t>
      </w:r>
      <w:r w:rsidRPr="000177BA">
        <w:rPr>
          <w:u w:val="single"/>
        </w:rPr>
        <w:t>not appropriation proper</w:t>
      </w:r>
      <w:r>
        <w:t xml:space="preserve"> – violating the principle alone is not sufficient.</w:t>
      </w:r>
    </w:p>
    <w:p w14:paraId="75BD0D94" w14:textId="77777777" w:rsidR="00FA524C" w:rsidRPr="00A44E57" w:rsidRDefault="00FA524C" w:rsidP="00FA524C">
      <w:r w:rsidRPr="00A44E57">
        <w:rPr>
          <w:rStyle w:val="Style13ptBold"/>
        </w:rPr>
        <w:t>Matignon 19</w:t>
      </w:r>
      <w:r>
        <w:t xml:space="preserve"> [</w:t>
      </w:r>
      <w:r w:rsidRPr="00A44E57">
        <w:t xml:space="preserve">Louis de </w:t>
      </w:r>
      <w:proofErr w:type="spellStart"/>
      <w:r w:rsidRPr="00A44E57">
        <w:t>Gouyon</w:t>
      </w:r>
      <w:proofErr w:type="spellEnd"/>
      <w:r w:rsidRPr="00A44E57">
        <w:t xml:space="preserve"> Matignon</w:t>
      </w:r>
      <w:r>
        <w:t>,</w:t>
      </w:r>
      <w:r w:rsidRPr="00A44E57">
        <w:t xml:space="preserve"> PhD in space law from Georgetown University,</w:t>
      </w:r>
      <w:r>
        <w:t xml:space="preserve"> “</w:t>
      </w:r>
      <w:r w:rsidRPr="00A44E57">
        <w:t>ORBITAL SLOTS AND SPACE CONGESTION</w:t>
      </w:r>
      <w:r>
        <w:t xml:space="preserve">,” 06/03/19, </w:t>
      </w:r>
      <w:r w:rsidRPr="00A44E57">
        <w:rPr>
          <w:i/>
          <w:iCs/>
        </w:rPr>
        <w:t>Space Legal Issues</w:t>
      </w:r>
      <w:r>
        <w:t xml:space="preserve">, </w:t>
      </w:r>
      <w:r w:rsidRPr="00A44E57">
        <w:t>https://www.spacelegalissues.com/orbital-slots-and-space-congestion/</w:t>
      </w:r>
      <w:r>
        <w:t>, EA]</w:t>
      </w:r>
    </w:p>
    <w:p w14:paraId="70BECB18" w14:textId="77777777" w:rsidR="00FA524C" w:rsidRDefault="00FA524C" w:rsidP="00FA524C">
      <w:pPr>
        <w:rPr>
          <w:rStyle w:val="StyleUnderline"/>
        </w:rPr>
      </w:pPr>
      <w:r w:rsidRPr="000177BA">
        <w:rPr>
          <w:sz w:val="16"/>
        </w:rPr>
        <w:t xml:space="preserve">Near-Earth space is formed of different orbital layers. </w:t>
      </w:r>
      <w:r w:rsidRPr="000177BA">
        <w:rPr>
          <w:rStyle w:val="StyleUnderline"/>
        </w:rPr>
        <w:t xml:space="preserve">Terrestrial </w:t>
      </w:r>
      <w:r w:rsidRPr="00FA524C">
        <w:rPr>
          <w:rStyle w:val="StyleUnderline"/>
          <w:highlight w:val="cyan"/>
        </w:rPr>
        <w:t>orbits</w:t>
      </w:r>
      <w:r w:rsidRPr="000177BA">
        <w:rPr>
          <w:sz w:val="16"/>
        </w:rPr>
        <w:t xml:space="preserve"> are limited common resources and inherently repugnant to any appropriation: they </w:t>
      </w:r>
      <w:r w:rsidRPr="00FA524C">
        <w:rPr>
          <w:rStyle w:val="Emphasis"/>
          <w:highlight w:val="cyan"/>
        </w:rPr>
        <w:t>are not property</w:t>
      </w:r>
      <w:r w:rsidRPr="000177BA">
        <w:rPr>
          <w:rStyle w:val="Emphasis"/>
        </w:rPr>
        <w:t xml:space="preserve"> in the sense of law.</w:t>
      </w:r>
      <w:r w:rsidRPr="000177BA">
        <w:rPr>
          <w:sz w:val="16"/>
        </w:rPr>
        <w:t xml:space="preserve"> Orbits and frequencies are res communis (a Latin term derived from Roman law that preceded today’s concepts of the commons and common heritage of mankind; it has relevance in international law and common law). It’s the first-come, first-served principle that applies to </w:t>
      </w:r>
      <w:r w:rsidRPr="00A44E57">
        <w:rPr>
          <w:rStyle w:val="StyleUnderline"/>
        </w:rPr>
        <w:t>orbital positioning</w:t>
      </w:r>
      <w:r w:rsidRPr="000177BA">
        <w:rPr>
          <w:sz w:val="16"/>
        </w:rPr>
        <w:t xml:space="preserve">, which </w:t>
      </w:r>
      <w:r w:rsidRPr="00A44E57">
        <w:rPr>
          <w:rStyle w:val="StyleUnderline"/>
        </w:rPr>
        <w:t xml:space="preserve">without any formal acquisition of sovereignty, records a promptness </w:t>
      </w:r>
      <w:proofErr w:type="spellStart"/>
      <w:r w:rsidRPr="00A44E57">
        <w:rPr>
          <w:rStyle w:val="StyleUnderline"/>
        </w:rPr>
        <w:t>behaviour</w:t>
      </w:r>
      <w:proofErr w:type="spellEnd"/>
      <w:r w:rsidRPr="00A44E57">
        <w:rPr>
          <w:rStyle w:val="StyleUnderline"/>
        </w:rPr>
        <w:t xml:space="preserve"> to which it grants an exclusive grabbing effect of the space concerned. Geostationary orbit is a limited but permanent resource</w:t>
      </w:r>
      <w:r w:rsidRPr="000177BA">
        <w:rPr>
          <w:sz w:val="16"/>
        </w:rPr>
        <w:t xml:space="preserve">: this </w:t>
      </w:r>
      <w:r w:rsidRPr="00FA524C">
        <w:rPr>
          <w:rStyle w:val="Emphasis"/>
          <w:highlight w:val="cyan"/>
        </w:rPr>
        <w:t>de facto appropriation</w:t>
      </w:r>
      <w:r w:rsidRPr="00A44E57">
        <w:rPr>
          <w:rStyle w:val="StyleUnderline"/>
        </w:rPr>
        <w:t xml:space="preserve"> by</w:t>
      </w:r>
      <w:r w:rsidRPr="000177BA">
        <w:rPr>
          <w:sz w:val="16"/>
        </w:rPr>
        <w:t xml:space="preserve"> the </w:t>
      </w:r>
      <w:proofErr w:type="gramStart"/>
      <w:r w:rsidRPr="00A44E57">
        <w:rPr>
          <w:rStyle w:val="StyleUnderline"/>
        </w:rPr>
        <w:t>first-comers</w:t>
      </w:r>
      <w:proofErr w:type="gramEnd"/>
      <w:r w:rsidRPr="000177BA">
        <w:rPr>
          <w:sz w:val="16"/>
        </w:rPr>
        <w:t xml:space="preserve"> – the developed countries – </w:t>
      </w:r>
      <w:r w:rsidRPr="00A44E57">
        <w:rPr>
          <w:rStyle w:val="StyleUnderline"/>
        </w:rPr>
        <w:t>of</w:t>
      </w:r>
      <w:r w:rsidRPr="000177BA">
        <w:rPr>
          <w:sz w:val="16"/>
        </w:rPr>
        <w:t xml:space="preserve"> the </w:t>
      </w:r>
      <w:r w:rsidRPr="00A44E57">
        <w:rPr>
          <w:rStyle w:val="StyleUnderline"/>
        </w:rPr>
        <w:t>orbit</w:t>
      </w:r>
      <w:r w:rsidRPr="000177BA">
        <w:rPr>
          <w:sz w:val="16"/>
        </w:rPr>
        <w:t xml:space="preserve"> and the frequencies </w:t>
      </w:r>
      <w:r w:rsidRPr="00FA524C">
        <w:rPr>
          <w:rStyle w:val="StyleUnderline"/>
          <w:highlight w:val="cyan"/>
        </w:rPr>
        <w:t>is protected by Space Law</w:t>
      </w:r>
      <w:r w:rsidRPr="000177BA">
        <w:rPr>
          <w:sz w:val="16"/>
        </w:rPr>
        <w:t xml:space="preserve"> and the International Telecommunications Law.</w:t>
      </w:r>
      <w:r w:rsidRPr="00A44E57">
        <w:rPr>
          <w:rStyle w:val="StyleUnderline"/>
        </w:rPr>
        <w:t xml:space="preserve"> The challenge by developing countries of grabbing</w:t>
      </w:r>
      <w:r w:rsidRPr="000177BA">
        <w:rPr>
          <w:sz w:val="16"/>
        </w:rPr>
        <w:t xml:space="preserve"> these </w:t>
      </w:r>
      <w:r w:rsidRPr="00A44E57">
        <w:rPr>
          <w:rStyle w:val="StyleUnderline"/>
        </w:rPr>
        <w:t>resources is</w:t>
      </w:r>
      <w:r w:rsidRPr="000177BA">
        <w:rPr>
          <w:sz w:val="16"/>
        </w:rPr>
        <w:t xml:space="preserve"> therefore </w:t>
      </w:r>
      <w:r w:rsidRPr="00A44E57">
        <w:rPr>
          <w:rStyle w:val="Emphasis"/>
        </w:rPr>
        <w:t>unjustified</w:t>
      </w:r>
      <w:r w:rsidRPr="00A44E57">
        <w:rPr>
          <w:rStyle w:val="StyleUnderline"/>
        </w:rPr>
        <w:t xml:space="preserve"> </w:t>
      </w:r>
      <w:proofErr w:type="gramStart"/>
      <w:r w:rsidRPr="00A44E57">
        <w:rPr>
          <w:rStyle w:val="StyleUnderline"/>
        </w:rPr>
        <w:t>on the basis of</w:t>
      </w:r>
      <w:proofErr w:type="gramEnd"/>
      <w:r w:rsidRPr="00A44E57">
        <w:rPr>
          <w:rStyle w:val="StyleUnderline"/>
        </w:rPr>
        <w:t xml:space="preserve"> existing law. </w:t>
      </w:r>
      <w:r w:rsidRPr="000177BA">
        <w:rPr>
          <w:rStyle w:val="StyleUnderline"/>
        </w:rPr>
        <w:t>Denying</w:t>
      </w:r>
      <w:r w:rsidRPr="000177BA">
        <w:rPr>
          <w:sz w:val="16"/>
        </w:rPr>
        <w:t xml:space="preserve"> new </w:t>
      </w:r>
      <w:r w:rsidRPr="000177BA">
        <w:rPr>
          <w:rStyle w:val="StyleUnderline"/>
        </w:rPr>
        <w:t>entrants</w:t>
      </w:r>
      <w:r w:rsidRPr="00A44E57">
        <w:rPr>
          <w:rStyle w:val="StyleUnderline"/>
        </w:rPr>
        <w:t xml:space="preserve"> geostationary-</w:t>
      </w:r>
      <w:r w:rsidRPr="000177BA">
        <w:rPr>
          <w:rStyle w:val="StyleUnderline"/>
        </w:rPr>
        <w:t>access</w:t>
      </w:r>
      <w:r w:rsidRPr="00A44E57">
        <w:rPr>
          <w:rStyle w:val="StyleUnderline"/>
        </w:rPr>
        <w:t xml:space="preserve"> or </w:t>
      </w:r>
      <w:r w:rsidRPr="00FA524C">
        <w:rPr>
          <w:rStyle w:val="StyleUnderline"/>
          <w:highlight w:val="cyan"/>
        </w:rPr>
        <w:t xml:space="preserve">making access more difficult </w:t>
      </w:r>
      <w:r w:rsidRPr="00FA524C">
        <w:rPr>
          <w:rStyle w:val="Emphasis"/>
          <w:highlight w:val="cyan"/>
        </w:rPr>
        <w:t>does not constitute appropriation</w:t>
      </w:r>
      <w:r w:rsidRPr="000177BA">
        <w:rPr>
          <w:sz w:val="16"/>
        </w:rPr>
        <w:t xml:space="preserve">; </w:t>
      </w:r>
      <w:r w:rsidRPr="00FA524C">
        <w:rPr>
          <w:rStyle w:val="StyleUnderline"/>
          <w:highlight w:val="cyan"/>
        </w:rPr>
        <w:t>it</w:t>
      </w:r>
      <w:r w:rsidRPr="00A44E57">
        <w:rPr>
          <w:rStyle w:val="StyleUnderline"/>
        </w:rPr>
        <w:t xml:space="preserve"> simply </w:t>
      </w:r>
      <w:r w:rsidRPr="00FA524C">
        <w:rPr>
          <w:rStyle w:val="Emphasis"/>
          <w:highlight w:val="cyan"/>
        </w:rPr>
        <w:t>results from</w:t>
      </w:r>
      <w:r w:rsidRPr="00FA524C">
        <w:rPr>
          <w:rStyle w:val="StyleUnderline"/>
          <w:highlight w:val="cyan"/>
        </w:rPr>
        <w:t xml:space="preserve"> </w:t>
      </w:r>
      <w:r w:rsidRPr="00FA524C">
        <w:rPr>
          <w:rStyle w:val="Emphasis"/>
          <w:highlight w:val="cyan"/>
        </w:rPr>
        <w:t>the</w:t>
      </w:r>
      <w:r w:rsidRPr="000177BA">
        <w:rPr>
          <w:sz w:val="16"/>
        </w:rPr>
        <w:t xml:space="preserve"> traditional system of </w:t>
      </w:r>
      <w:r w:rsidRPr="00FA524C">
        <w:rPr>
          <w:rStyle w:val="Emphasis"/>
          <w:highlight w:val="cyan"/>
        </w:rPr>
        <w:t>distribution of access rights</w:t>
      </w:r>
      <w:r w:rsidRPr="00A44E57">
        <w:rPr>
          <w:rStyle w:val="Emphasis"/>
        </w:rPr>
        <w:t>.</w:t>
      </w:r>
      <w:r w:rsidRPr="00A44E57">
        <w:rPr>
          <w:rStyle w:val="StyleUnderline"/>
        </w:rPr>
        <w:t xml:space="preserve"> The </w:t>
      </w:r>
      <w:r w:rsidRPr="00FA524C">
        <w:rPr>
          <w:rStyle w:val="StyleUnderline"/>
          <w:highlight w:val="cyan"/>
        </w:rPr>
        <w:t>practice</w:t>
      </w:r>
      <w:r w:rsidRPr="00A44E57">
        <w:rPr>
          <w:rStyle w:val="StyleUnderline"/>
        </w:rPr>
        <w:t xml:space="preserve"> of developed States </w:t>
      </w:r>
      <w:r w:rsidRPr="00FA524C">
        <w:rPr>
          <w:rStyle w:val="StyleUnderline"/>
          <w:highlight w:val="cyan"/>
        </w:rPr>
        <w:t xml:space="preserve">is based on </w:t>
      </w:r>
      <w:r w:rsidRPr="00FA524C">
        <w:rPr>
          <w:rStyle w:val="Emphasis"/>
          <w:highlight w:val="cyan"/>
        </w:rPr>
        <w:t>free</w:t>
      </w:r>
      <w:r w:rsidRPr="00FA524C">
        <w:rPr>
          <w:rStyle w:val="StyleUnderline"/>
          <w:highlight w:val="cyan"/>
        </w:rPr>
        <w:t xml:space="preserve"> </w:t>
      </w:r>
      <w:r w:rsidRPr="00FA524C">
        <w:rPr>
          <w:rStyle w:val="Emphasis"/>
          <w:highlight w:val="cyan"/>
        </w:rPr>
        <w:t>access</w:t>
      </w:r>
      <w:r w:rsidRPr="00FA524C">
        <w:rPr>
          <w:rStyle w:val="StyleUnderline"/>
          <w:highlight w:val="cyan"/>
        </w:rPr>
        <w:t xml:space="preserve"> and </w:t>
      </w:r>
      <w:r w:rsidRPr="00FA524C">
        <w:rPr>
          <w:rStyle w:val="Emphasis"/>
          <w:highlight w:val="cyan"/>
        </w:rPr>
        <w:t>priority</w:t>
      </w:r>
      <w:r w:rsidRPr="00A44E57">
        <w:rPr>
          <w:rStyle w:val="StyleUnderline"/>
        </w:rPr>
        <w:t xml:space="preserve"> given to the first satellites placed in geostationary orbit.</w:t>
      </w:r>
    </w:p>
    <w:p w14:paraId="628239F3" w14:textId="77777777" w:rsidR="00FA524C" w:rsidRDefault="00FA524C" w:rsidP="00FA524C">
      <w:pPr>
        <w:pStyle w:val="Heading4"/>
      </w:pPr>
      <w:r w:rsidRPr="000F6447">
        <w:t xml:space="preserve">Vote neg – </w:t>
      </w:r>
    </w:p>
    <w:p w14:paraId="38F5FE36" w14:textId="77777777" w:rsidR="00FA524C" w:rsidRDefault="00FA524C" w:rsidP="00FA524C">
      <w:pPr>
        <w:pStyle w:val="Heading4"/>
      </w:pPr>
      <w:r>
        <w:t xml:space="preserve">1 – Limits – they allow banning practices that don’t constitute taking property </w:t>
      </w:r>
      <w:proofErr w:type="gramStart"/>
      <w:r>
        <w:t>rights, but</w:t>
      </w:r>
      <w:proofErr w:type="gramEnd"/>
      <w:r>
        <w:t xml:space="preserve"> do preclude other actors from using the same space – opens the door to </w:t>
      </w:r>
      <w:r w:rsidRPr="000F6447">
        <w:rPr>
          <w:u w:val="single"/>
        </w:rPr>
        <w:t>almost any practices</w:t>
      </w:r>
      <w:r>
        <w:t xml:space="preserve"> like mining because those stop other actors from doing the same thing. </w:t>
      </w:r>
    </w:p>
    <w:p w14:paraId="50263CC7" w14:textId="77777777" w:rsidR="00FA524C" w:rsidRDefault="00FA524C" w:rsidP="00FA524C">
      <w:pPr>
        <w:pStyle w:val="Heading4"/>
      </w:pPr>
      <w:r>
        <w:t>2 – Ground – basing appropriation off use instead of ownership kills our DA links based off property rights – think mining good and other private sector good turns. Key on a topic with zero neg generics.</w:t>
      </w:r>
    </w:p>
    <w:p w14:paraId="669CF507" w14:textId="77777777" w:rsidR="00FA524C" w:rsidRDefault="00FA524C" w:rsidP="00FA524C">
      <w:pPr>
        <w:pStyle w:val="Heading4"/>
      </w:pPr>
      <w:r>
        <w:t xml:space="preserve">Fairness and education are voters – </w:t>
      </w:r>
      <w:proofErr w:type="spellStart"/>
      <w:r>
        <w:t>its</w:t>
      </w:r>
      <w:proofErr w:type="spellEnd"/>
      <w:r>
        <w:t xml:space="preserve"> how judges evaluate rounds and why schools fund debate</w:t>
      </w:r>
    </w:p>
    <w:p w14:paraId="2E70EC54" w14:textId="77777777" w:rsidR="00FA524C" w:rsidRPr="007054E9" w:rsidRDefault="00FA524C" w:rsidP="00FA524C">
      <w:pPr>
        <w:pStyle w:val="Heading4"/>
      </w:pPr>
      <w:r>
        <w:t>DTD – it’s key to norm set and deter future abuse</w:t>
      </w:r>
    </w:p>
    <w:p w14:paraId="3D2723BD" w14:textId="77777777" w:rsidR="00FA524C" w:rsidRPr="007054E9" w:rsidRDefault="00FA524C" w:rsidP="00FA524C">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2192DF9B" w14:textId="77777777" w:rsidR="00FA524C" w:rsidRDefault="00FA524C" w:rsidP="00FA524C">
      <w:pPr>
        <w:pStyle w:val="Heading4"/>
      </w:pPr>
      <w:r w:rsidRPr="008C23A1">
        <w:t xml:space="preserve">No RVIs – </w:t>
      </w:r>
      <w:r>
        <w:t xml:space="preserve">A </w:t>
      </w:r>
      <w:r w:rsidRPr="008C23A1">
        <w:t xml:space="preserve">– Encourages </w:t>
      </w:r>
      <w:r>
        <w:t xml:space="preserve">theory </w:t>
      </w:r>
      <w:r w:rsidRPr="008C23A1">
        <w:t xml:space="preserve">baiting – outweighs because if the shell is frivolous, they can beat it quickly </w:t>
      </w:r>
      <w:r>
        <w:t>B</w:t>
      </w:r>
      <w:r w:rsidRPr="008C23A1">
        <w:t xml:space="preserve"> – its illogical for you to win for proving you were fair – outweighs since logic is a litmus test for other arguments</w:t>
      </w:r>
      <w:r>
        <w:t xml:space="preserve"> </w:t>
      </w:r>
    </w:p>
    <w:p w14:paraId="1A98FDE6" w14:textId="77777777" w:rsidR="00FA524C" w:rsidRPr="004B7E3B" w:rsidRDefault="00FA524C" w:rsidP="00FA524C"/>
    <w:p w14:paraId="6A1CA668" w14:textId="16C7628F" w:rsidR="00FA524C" w:rsidRDefault="00FA524C" w:rsidP="00FA524C">
      <w:pPr>
        <w:pStyle w:val="Heading2"/>
      </w:pPr>
      <w:r>
        <w:t>2</w:t>
      </w:r>
    </w:p>
    <w:p w14:paraId="709037CD" w14:textId="244F8577" w:rsidR="00FA524C" w:rsidRDefault="008F0AB2" w:rsidP="00FA524C">
      <w:pPr>
        <w:pStyle w:val="Heading4"/>
      </w:pPr>
      <w:r>
        <w:t xml:space="preserve">Counterplan Text - </w:t>
      </w:r>
      <w:r w:rsidR="00FA524C">
        <w:t>States ought to</w:t>
      </w:r>
    </w:p>
    <w:p w14:paraId="67B9B193" w14:textId="69FFFDA2" w:rsidR="00FA524C" w:rsidRDefault="00FA524C" w:rsidP="00FA524C">
      <w:pPr>
        <w:pStyle w:val="Heading4"/>
      </w:pPr>
      <w:r>
        <w:t>-</w:t>
      </w:r>
      <w:r>
        <w:t xml:space="preserve"> ban anti-satellite weapons</w:t>
      </w:r>
    </w:p>
    <w:p w14:paraId="381244AC" w14:textId="77E7FD6A" w:rsidR="00FA524C" w:rsidRPr="00A004FA" w:rsidRDefault="00FA524C" w:rsidP="00FA524C">
      <w:pPr>
        <w:pStyle w:val="Heading4"/>
      </w:pPr>
      <w:r>
        <w:t>-</w:t>
      </w:r>
      <w:r w:rsidRPr="00A004FA">
        <w:t xml:space="preserve"> mandate a transition to zero-emissions modes of transportation </w:t>
      </w:r>
    </w:p>
    <w:p w14:paraId="2FE1403E" w14:textId="689A4088" w:rsidR="00FA524C" w:rsidRPr="00A004FA" w:rsidRDefault="00FA524C" w:rsidP="00FA524C">
      <w:pPr>
        <w:pStyle w:val="Heading4"/>
      </w:pPr>
      <w:r>
        <w:t xml:space="preserve">- </w:t>
      </w:r>
      <w:r w:rsidRPr="00A004FA">
        <w:t xml:space="preserve">ban the use of environmentally harmful housecleaning products </w:t>
      </w:r>
    </w:p>
    <w:p w14:paraId="6F6A687B" w14:textId="19F0BFA6" w:rsidR="00FA524C" w:rsidRPr="00A004FA" w:rsidRDefault="00FA524C" w:rsidP="00FA524C">
      <w:pPr>
        <w:pStyle w:val="Heading4"/>
      </w:pPr>
      <w:r>
        <w:t xml:space="preserve">- </w:t>
      </w:r>
      <w:r w:rsidRPr="00A004FA">
        <w:t xml:space="preserve">ban ozone-depleting pesticides </w:t>
      </w:r>
    </w:p>
    <w:p w14:paraId="60372E58" w14:textId="759BD0CA" w:rsidR="00FA524C" w:rsidRPr="00A004FA" w:rsidRDefault="00FA524C" w:rsidP="00FA524C">
      <w:pPr>
        <w:pStyle w:val="Heading4"/>
      </w:pPr>
      <w:r>
        <w:t xml:space="preserve">- </w:t>
      </w:r>
      <w:r w:rsidRPr="00A004FA">
        <w:t xml:space="preserve">ban nitrous oxide </w:t>
      </w:r>
    </w:p>
    <w:p w14:paraId="3FF9C2F5" w14:textId="0587C3F5" w:rsidR="00FA524C" w:rsidRPr="003349AC" w:rsidRDefault="00FA524C" w:rsidP="00FA524C">
      <w:pPr>
        <w:pStyle w:val="Heading4"/>
      </w:pPr>
      <w:r w:rsidRPr="003349AC">
        <w:t xml:space="preserve">That solves </w:t>
      </w:r>
    </w:p>
    <w:p w14:paraId="6BB8F470" w14:textId="77777777" w:rsidR="00FA524C" w:rsidRDefault="00FA524C" w:rsidP="00FA524C">
      <w:proofErr w:type="spellStart"/>
      <w:r w:rsidRPr="00D02F92">
        <w:rPr>
          <w:rStyle w:val="Style13ptBold"/>
        </w:rPr>
        <w:t>GreenDiary</w:t>
      </w:r>
      <w:proofErr w:type="spellEnd"/>
      <w:r w:rsidRPr="00D02F92">
        <w:rPr>
          <w:rStyle w:val="Style13ptBold"/>
        </w:rPr>
        <w:t xml:space="preserve"> n/d</w:t>
      </w:r>
      <w:r>
        <w:t xml:space="preserve"> [Environmental News and Blog, </w:t>
      </w:r>
      <w:proofErr w:type="gramStart"/>
      <w:r>
        <w:t>“”How</w:t>
      </w:r>
      <w:proofErr w:type="gramEnd"/>
      <w:r>
        <w:t xml:space="preserve"> to prevent Ozone depletion (and what would happen if we don’t)” https://greendiary.com/5-ways-prevent-ozone-depletion.html]</w:t>
      </w:r>
    </w:p>
    <w:p w14:paraId="3FABA3A3" w14:textId="59589EFA" w:rsidR="00FA524C" w:rsidRPr="00FA524C" w:rsidRDefault="00FA524C" w:rsidP="00FA524C">
      <w:pPr>
        <w:rPr>
          <w:sz w:val="16"/>
        </w:rPr>
      </w:pPr>
      <w:r w:rsidRPr="00FA524C">
        <w:rPr>
          <w:rStyle w:val="StyleUnderline"/>
          <w:highlight w:val="cyan"/>
        </w:rPr>
        <w:t xml:space="preserve">One of the easiest ways to reduce damages </w:t>
      </w:r>
      <w:r w:rsidRPr="005F73A7">
        <w:rPr>
          <w:rStyle w:val="StyleUnderline"/>
        </w:rPr>
        <w:t>caused to the ozone laye</w:t>
      </w:r>
      <w:r w:rsidRPr="00FA524C">
        <w:rPr>
          <w:rStyle w:val="StyleUnderline"/>
          <w:highlight w:val="cyan"/>
        </w:rPr>
        <w:t xml:space="preserve">r is by limiting the use of vehicles. </w:t>
      </w:r>
      <w:r w:rsidRPr="00FA524C">
        <w:rPr>
          <w:sz w:val="16"/>
        </w:rPr>
        <w:t xml:space="preserve">This is because </w:t>
      </w:r>
      <w:r w:rsidRPr="00FA524C">
        <w:rPr>
          <w:rStyle w:val="StyleUnderline"/>
          <w:highlight w:val="cyan"/>
        </w:rPr>
        <w:t>vehicular emissions eventually</w:t>
      </w:r>
      <w:r w:rsidRPr="00D02F92">
        <w:rPr>
          <w:rStyle w:val="StyleUnderline"/>
        </w:rPr>
        <w:t xml:space="preserve"> </w:t>
      </w:r>
      <w:r w:rsidRPr="00FA524C">
        <w:rPr>
          <w:rStyle w:val="StyleUnderline"/>
          <w:highlight w:val="cyan"/>
        </w:rPr>
        <w:t>result in</w:t>
      </w:r>
      <w:r w:rsidRPr="00D02F92">
        <w:rPr>
          <w:rStyle w:val="StyleUnderline"/>
        </w:rPr>
        <w:t xml:space="preserve"> the release of </w:t>
      </w:r>
      <w:r w:rsidRPr="00FA524C">
        <w:rPr>
          <w:rStyle w:val="StyleUnderline"/>
          <w:highlight w:val="cyan"/>
        </w:rPr>
        <w:t>smog</w:t>
      </w:r>
      <w:r w:rsidRPr="00D02F92">
        <w:rPr>
          <w:rStyle w:val="StyleUnderline"/>
        </w:rPr>
        <w:t xml:space="preserve">. This in turn also </w:t>
      </w:r>
      <w:r w:rsidRPr="00FA524C">
        <w:rPr>
          <w:rStyle w:val="StyleUnderline"/>
          <w:highlight w:val="cyan"/>
        </w:rPr>
        <w:t>damages</w:t>
      </w:r>
      <w:r w:rsidRPr="00D02F92">
        <w:rPr>
          <w:rStyle w:val="StyleUnderline"/>
        </w:rPr>
        <w:t xml:space="preserve"> </w:t>
      </w:r>
      <w:r w:rsidRPr="00FA524C">
        <w:rPr>
          <w:rStyle w:val="StyleUnderline"/>
          <w:highlight w:val="cyan"/>
        </w:rPr>
        <w:t>the ozone layer</w:t>
      </w:r>
      <w:r w:rsidRPr="00D02F92">
        <w:rPr>
          <w:rStyle w:val="StyleUnderline"/>
        </w:rPr>
        <w:t xml:space="preserve"> causing it to deteriorate.</w:t>
      </w:r>
      <w:r w:rsidRPr="00FA524C">
        <w:rPr>
          <w:sz w:val="16"/>
        </w:rPr>
        <w:t xml:space="preserve"> </w:t>
      </w:r>
      <w:r w:rsidRPr="00D02F92">
        <w:rPr>
          <w:rStyle w:val="StyleUnderline"/>
        </w:rPr>
        <w:t>If you are looking for ways on how to prevent ozone depletion, then you do have certain effective option</w:t>
      </w:r>
      <w:r w:rsidRPr="00FA524C">
        <w:rPr>
          <w:sz w:val="16"/>
        </w:rPr>
        <w:t>. You can choose to take the public transport or use a bicycle. Another great way to restrict the use of car is by opting for Car Pooling. If you do want to use a vehicle, then it is recommended to switch to an electric or hybrid vehicle. Even better, you can opt for vehicles that run solely on solar power. Scroll to the end of the article for a list of the same.</w:t>
      </w:r>
      <w:r w:rsidRPr="00FA524C">
        <w:rPr>
          <w:sz w:val="16"/>
        </w:rPr>
        <w:t xml:space="preserve"> </w:t>
      </w:r>
      <w:r w:rsidRPr="00FA524C">
        <w:rPr>
          <w:sz w:val="16"/>
        </w:rPr>
        <w:t>2. Use eco-friendly household cleaning products</w:t>
      </w:r>
      <w:r w:rsidRPr="00FA524C">
        <w:rPr>
          <w:sz w:val="16"/>
        </w:rPr>
        <w:t xml:space="preserve"> </w:t>
      </w:r>
      <w:r w:rsidRPr="00D02F92">
        <w:rPr>
          <w:rStyle w:val="StyleUnderline"/>
        </w:rPr>
        <w:t xml:space="preserve">Usage of eco-friendly and natural </w:t>
      </w:r>
      <w:r w:rsidRPr="00FA524C">
        <w:rPr>
          <w:rStyle w:val="StyleUnderline"/>
          <w:highlight w:val="cyan"/>
        </w:rPr>
        <w:t>cleaning products</w:t>
      </w:r>
      <w:r w:rsidRPr="00D02F92">
        <w:rPr>
          <w:rStyle w:val="StyleUnderline"/>
        </w:rPr>
        <w:t xml:space="preserve"> </w:t>
      </w:r>
      <w:r w:rsidRPr="00FA524C">
        <w:rPr>
          <w:rStyle w:val="StyleUnderline"/>
          <w:highlight w:val="cyan"/>
        </w:rPr>
        <w:t>for household chores</w:t>
      </w:r>
      <w:r w:rsidRPr="00D02F92">
        <w:rPr>
          <w:rStyle w:val="StyleUnderline"/>
        </w:rPr>
        <w:t xml:space="preserve"> </w:t>
      </w:r>
      <w:r w:rsidRPr="00FA524C">
        <w:rPr>
          <w:rStyle w:val="StyleUnderline"/>
          <w:highlight w:val="cyan"/>
        </w:rPr>
        <w:t>is a great way to prevent ozone depletion</w:t>
      </w:r>
      <w:r w:rsidRPr="00FA524C">
        <w:rPr>
          <w:sz w:val="16"/>
        </w:rPr>
        <w:t xml:space="preserve">. </w:t>
      </w:r>
      <w:r w:rsidRPr="00D02F92">
        <w:rPr>
          <w:rStyle w:val="StyleUnderline"/>
        </w:rPr>
        <w:t xml:space="preserve">This is because many of these cleaning </w:t>
      </w:r>
      <w:r w:rsidRPr="00FA524C">
        <w:rPr>
          <w:rStyle w:val="StyleUnderline"/>
          <w:highlight w:val="cyan"/>
        </w:rPr>
        <w:t xml:space="preserve">agents contain toxic chemicals that interfere with </w:t>
      </w:r>
      <w:r w:rsidRPr="00725F6A">
        <w:rPr>
          <w:rStyle w:val="StyleUnderline"/>
        </w:rPr>
        <w:t xml:space="preserve">the </w:t>
      </w:r>
      <w:r w:rsidRPr="00FA524C">
        <w:rPr>
          <w:rStyle w:val="StyleUnderline"/>
          <w:highlight w:val="cyan"/>
        </w:rPr>
        <w:t>ozone</w:t>
      </w:r>
      <w:r w:rsidRPr="00D02F92">
        <w:rPr>
          <w:rStyle w:val="StyleUnderline"/>
        </w:rPr>
        <w:t xml:space="preserve"> layer. A lot of supermarkets and health stores sell cleaning products that are toxic-free and </w:t>
      </w:r>
      <w:proofErr w:type="gramStart"/>
      <w:r w:rsidRPr="00D02F92">
        <w:rPr>
          <w:rStyle w:val="StyleUnderline"/>
        </w:rPr>
        <w:t>made out of</w:t>
      </w:r>
      <w:proofErr w:type="gramEnd"/>
      <w:r w:rsidRPr="00D02F92">
        <w:rPr>
          <w:rStyle w:val="StyleUnderline"/>
        </w:rPr>
        <w:t xml:space="preserve"> natural ingredients.</w:t>
      </w:r>
      <w:r>
        <w:rPr>
          <w:rStyle w:val="StyleUnderline"/>
        </w:rPr>
        <w:t xml:space="preserve"> </w:t>
      </w:r>
      <w:r w:rsidRPr="00FA524C">
        <w:rPr>
          <w:sz w:val="16"/>
        </w:rPr>
        <w:t>3. Avoid using pesticides and prevent ozone depletion</w:t>
      </w:r>
      <w:r w:rsidRPr="00FA524C">
        <w:rPr>
          <w:sz w:val="16"/>
        </w:rPr>
        <w:t xml:space="preserve"> </w:t>
      </w:r>
      <w:r w:rsidRPr="00FA524C">
        <w:rPr>
          <w:sz w:val="16"/>
        </w:rPr>
        <w:t>Overuse-of-pesticides</w:t>
      </w:r>
      <w:r w:rsidRPr="00FA524C">
        <w:rPr>
          <w:sz w:val="16"/>
        </w:rPr>
        <w:t xml:space="preserve"> </w:t>
      </w:r>
      <w:r w:rsidRPr="00FA524C">
        <w:rPr>
          <w:rStyle w:val="StyleUnderline"/>
          <w:highlight w:val="cyan"/>
        </w:rPr>
        <w:t>Pesticides may</w:t>
      </w:r>
      <w:r w:rsidRPr="00D02F92">
        <w:rPr>
          <w:rStyle w:val="StyleUnderline"/>
        </w:rPr>
        <w:t xml:space="preserve"> be an easy solution for getting rid of </w:t>
      </w:r>
      <w:proofErr w:type="gramStart"/>
      <w:r w:rsidRPr="00D02F92">
        <w:rPr>
          <w:rStyle w:val="StyleUnderline"/>
        </w:rPr>
        <w:t>weed, but</w:t>
      </w:r>
      <w:proofErr w:type="gramEnd"/>
      <w:r w:rsidRPr="00D02F92">
        <w:rPr>
          <w:rStyle w:val="StyleUnderline"/>
        </w:rPr>
        <w:t xml:space="preserve"> </w:t>
      </w:r>
      <w:r w:rsidRPr="00FA524C">
        <w:rPr>
          <w:rStyle w:val="StyleUnderline"/>
          <w:highlight w:val="cyan"/>
        </w:rPr>
        <w:t>are harmful for the ozone</w:t>
      </w:r>
      <w:r w:rsidRPr="00D02F92">
        <w:rPr>
          <w:rStyle w:val="StyleUnderline"/>
        </w:rPr>
        <w:t xml:space="preserve"> </w:t>
      </w:r>
      <w:r w:rsidRPr="00FA524C">
        <w:rPr>
          <w:rStyle w:val="StyleUnderline"/>
          <w:highlight w:val="cyan"/>
        </w:rPr>
        <w:t>layer</w:t>
      </w:r>
      <w:r w:rsidRPr="00D02F92">
        <w:rPr>
          <w:rStyle w:val="StyleUnderline"/>
        </w:rPr>
        <w:t xml:space="preserve">. The </w:t>
      </w:r>
      <w:r w:rsidRPr="00FA524C">
        <w:rPr>
          <w:rStyle w:val="StyleUnderline"/>
          <w:highlight w:val="cyan"/>
        </w:rPr>
        <w:t>best</w:t>
      </w:r>
      <w:r w:rsidRPr="00D02F92">
        <w:rPr>
          <w:rStyle w:val="StyleUnderline"/>
        </w:rPr>
        <w:t xml:space="preserve"> </w:t>
      </w:r>
      <w:r w:rsidRPr="00FA524C">
        <w:rPr>
          <w:rStyle w:val="StyleUnderline"/>
          <w:highlight w:val="cyan"/>
        </w:rPr>
        <w:t>solution for this would be to try using natural remedies,</w:t>
      </w:r>
      <w:r w:rsidRPr="00D02F92">
        <w:rPr>
          <w:rStyle w:val="StyleUnderline"/>
        </w:rPr>
        <w:t xml:space="preserve"> rather than heading out for pesticides.</w:t>
      </w:r>
      <w:r w:rsidRPr="00FA524C">
        <w:rPr>
          <w:sz w:val="16"/>
        </w:rPr>
        <w:t xml:space="preserve"> You can perhaps try to weed manually or mow your garden consistently so as to avoid </w:t>
      </w:r>
      <w:proofErr w:type="gramStart"/>
      <w:r w:rsidRPr="00FA524C">
        <w:rPr>
          <w:sz w:val="16"/>
        </w:rPr>
        <w:t>weed-growth</w:t>
      </w:r>
      <w:proofErr w:type="gramEnd"/>
      <w:r w:rsidRPr="00FA524C">
        <w:rPr>
          <w:sz w:val="16"/>
        </w:rPr>
        <w:t xml:space="preserve">. Or else, try Urban </w:t>
      </w:r>
      <w:proofErr w:type="spellStart"/>
      <w:r w:rsidRPr="00FA524C">
        <w:rPr>
          <w:sz w:val="16"/>
        </w:rPr>
        <w:t>Aerofarming</w:t>
      </w:r>
      <w:proofErr w:type="spellEnd"/>
      <w:r w:rsidRPr="00FA524C">
        <w:rPr>
          <w:sz w:val="16"/>
        </w:rPr>
        <w:t xml:space="preserve">, which requires less water, less space and little to no </w:t>
      </w:r>
      <w:proofErr w:type="gramStart"/>
      <w:r w:rsidRPr="00FA524C">
        <w:rPr>
          <w:sz w:val="16"/>
        </w:rPr>
        <w:t>amount</w:t>
      </w:r>
      <w:proofErr w:type="gramEnd"/>
      <w:r w:rsidRPr="00FA524C">
        <w:rPr>
          <w:sz w:val="16"/>
        </w:rPr>
        <w:t xml:space="preserve"> of pesticides. To know more about Urban </w:t>
      </w:r>
      <w:proofErr w:type="spellStart"/>
      <w:r w:rsidRPr="00FA524C">
        <w:rPr>
          <w:sz w:val="16"/>
        </w:rPr>
        <w:t>Aerofarms</w:t>
      </w:r>
      <w:proofErr w:type="spellEnd"/>
      <w:r w:rsidRPr="00FA524C">
        <w:rPr>
          <w:sz w:val="16"/>
        </w:rPr>
        <w:t>, scroll down. You can check out the different DIY ideas to make your own eco-friendly pesticides at home to prevent ozone depletion.</w:t>
      </w:r>
      <w:r w:rsidRPr="00FA524C">
        <w:rPr>
          <w:sz w:val="16"/>
        </w:rPr>
        <w:t xml:space="preserve"> </w:t>
      </w:r>
      <w:r w:rsidRPr="00FA524C">
        <w:rPr>
          <w:sz w:val="16"/>
        </w:rPr>
        <w:t>4. Developing stringent regulations for rocket launches</w:t>
      </w:r>
      <w:r w:rsidRPr="00FA524C">
        <w:rPr>
          <w:sz w:val="16"/>
        </w:rPr>
        <w:t xml:space="preserve"> </w:t>
      </w:r>
      <w:proofErr w:type="gramStart"/>
      <w:r w:rsidRPr="00FA524C">
        <w:rPr>
          <w:rStyle w:val="StyleUnderline"/>
          <w:highlight w:val="cyan"/>
        </w:rPr>
        <w:t>The</w:t>
      </w:r>
      <w:proofErr w:type="gramEnd"/>
      <w:r w:rsidRPr="00FA524C">
        <w:rPr>
          <w:rStyle w:val="StyleUnderline"/>
          <w:highlight w:val="cyan"/>
        </w:rPr>
        <w:t xml:space="preserve"> world is progressing at a drastic pace</w:t>
      </w:r>
      <w:r w:rsidRPr="00D02F92">
        <w:rPr>
          <w:rStyle w:val="StyleUnderline"/>
        </w:rPr>
        <w:t xml:space="preserve">. As we progress on various scientific discoveries, </w:t>
      </w:r>
      <w:r w:rsidRPr="00FA524C">
        <w:rPr>
          <w:sz w:val="16"/>
        </w:rPr>
        <w:t>the need of</w:t>
      </w:r>
      <w:r w:rsidRPr="00D02F92">
        <w:rPr>
          <w:rStyle w:val="StyleUnderline"/>
        </w:rPr>
        <w:t xml:space="preserve"> </w:t>
      </w:r>
      <w:r w:rsidRPr="00FA524C">
        <w:rPr>
          <w:sz w:val="16"/>
        </w:rPr>
        <w:t>the hour also</w:t>
      </w:r>
      <w:r w:rsidRPr="00D02F92">
        <w:rPr>
          <w:rStyle w:val="StyleUnderline"/>
        </w:rPr>
        <w:t xml:space="preserve"> </w:t>
      </w:r>
      <w:r w:rsidRPr="00FA524C">
        <w:rPr>
          <w:sz w:val="16"/>
        </w:rPr>
        <w:t xml:space="preserve">requires people to travel out of space. </w:t>
      </w:r>
      <w:r w:rsidRPr="00FA524C">
        <w:rPr>
          <w:rStyle w:val="StyleUnderline"/>
          <w:highlight w:val="cyan"/>
        </w:rPr>
        <w:t>The number of rocket launches has increased</w:t>
      </w:r>
      <w:r w:rsidRPr="00D02F92">
        <w:rPr>
          <w:rStyle w:val="StyleUnderline"/>
        </w:rPr>
        <w:t xml:space="preserve"> drastically. This in turn is equally damaging the ozone layer in many ways</w:t>
      </w:r>
      <w:r w:rsidRPr="00FA524C">
        <w:rPr>
          <w:sz w:val="16"/>
        </w:rPr>
        <w:t xml:space="preserve">. </w:t>
      </w:r>
      <w:r w:rsidRPr="00D02F92">
        <w:rPr>
          <w:rStyle w:val="StyleUnderline"/>
        </w:rPr>
        <w:t>A study shows that the harm caused by rocket launches would outpace the harm caused due to CFCs.</w:t>
      </w:r>
      <w:r>
        <w:rPr>
          <w:rStyle w:val="StyleUnderline"/>
        </w:rPr>
        <w:t xml:space="preserve"> </w:t>
      </w:r>
      <w:r w:rsidRPr="00FA524C">
        <w:rPr>
          <w:sz w:val="16"/>
        </w:rPr>
        <w:t xml:space="preserve">At present, </w:t>
      </w:r>
      <w:r w:rsidRPr="003349AC">
        <w:rPr>
          <w:rStyle w:val="Emphasis"/>
        </w:rPr>
        <w:t xml:space="preserve">the </w:t>
      </w:r>
      <w:r w:rsidRPr="00FA524C">
        <w:rPr>
          <w:rStyle w:val="Emphasis"/>
          <w:highlight w:val="cyan"/>
        </w:rPr>
        <w:t>global rocket launches do not contribute hugely to ozone layer depletion</w:t>
      </w:r>
      <w:r w:rsidRPr="00FA524C">
        <w:rPr>
          <w:sz w:val="16"/>
        </w:rPr>
        <w:t xml:space="preserve">. </w:t>
      </w:r>
      <w:r w:rsidRPr="00D02F92">
        <w:rPr>
          <w:rStyle w:val="StyleUnderline"/>
        </w:rPr>
        <w:t>Due to the advancement of the space industry, it will become a major contributor to ozone depletion. All types of rocket engines result in combustion by products that are ozone-destroying compounds that are expelled directly in the middle and upper stratosphere layer – near the ozone layer.</w:t>
      </w:r>
      <w:r>
        <w:rPr>
          <w:rStyle w:val="StyleUnderline"/>
        </w:rPr>
        <w:t xml:space="preserve"> </w:t>
      </w:r>
      <w:r w:rsidRPr="00FA524C">
        <w:rPr>
          <w:sz w:val="16"/>
        </w:rPr>
        <w:t>5. Banning the use of dangerous nitrous oxide</w:t>
      </w:r>
      <w:r w:rsidRPr="00FA524C">
        <w:rPr>
          <w:sz w:val="16"/>
        </w:rPr>
        <w:t xml:space="preserve"> </w:t>
      </w:r>
      <w:r w:rsidRPr="00FA524C">
        <w:rPr>
          <w:sz w:val="16"/>
        </w:rPr>
        <w:t>Ozone-Layer-</w:t>
      </w:r>
      <w:proofErr w:type="spellStart"/>
      <w:r w:rsidRPr="00FA524C">
        <w:rPr>
          <w:sz w:val="16"/>
        </w:rPr>
        <w:t>DepletionIn</w:t>
      </w:r>
      <w:proofErr w:type="spellEnd"/>
      <w:r w:rsidRPr="00FA524C">
        <w:rPr>
          <w:sz w:val="16"/>
        </w:rPr>
        <w:t xml:space="preserve"> the late 70’s the world was taken by surprise with a study that triggered a red alert pertaining to the destruction caused to the ozone layer. It had all the necessary information that helped us to understand what exactly was going on. Even the facts and figures mentioned in the study clearly pointed out towards the alarming rate of how the ozone layer was being depleted.</w:t>
      </w:r>
      <w:r w:rsidRPr="00FA524C">
        <w:rPr>
          <w:sz w:val="16"/>
        </w:rPr>
        <w:t xml:space="preserve"> </w:t>
      </w:r>
      <w:r w:rsidRPr="00FA524C">
        <w:rPr>
          <w:sz w:val="16"/>
        </w:rPr>
        <w:t>Nations around the globe got together in 1989 and formed the Montreal Protocol. The main aim behind this was to stop the usage of CFCs. However, the protocol did not include nitrous oxide which is the most fatal chemical that can destroy the ozone layer and is still in use. Governments across the world should take a strong stand for banning the use of this harmful compound to save the ozone layer.</w:t>
      </w:r>
      <w:r w:rsidRPr="00FA524C">
        <w:rPr>
          <w:sz w:val="16"/>
        </w:rPr>
        <w:t xml:space="preserve"> </w:t>
      </w:r>
      <w:r w:rsidRPr="00FA524C">
        <w:rPr>
          <w:sz w:val="16"/>
        </w:rPr>
        <w:t>6. Avoiding Ozonolysis Purifiers</w:t>
      </w:r>
      <w:r w:rsidRPr="00FA524C">
        <w:rPr>
          <w:sz w:val="16"/>
        </w:rPr>
        <w:t xml:space="preserve"> </w:t>
      </w:r>
      <w:r w:rsidRPr="00FA524C">
        <w:rPr>
          <w:sz w:val="16"/>
        </w:rPr>
        <w:t>Air-Purifier</w:t>
      </w:r>
      <w:r w:rsidRPr="00FA524C">
        <w:rPr>
          <w:sz w:val="16"/>
        </w:rPr>
        <w:t xml:space="preserve"> </w:t>
      </w:r>
      <w:r w:rsidRPr="00FA524C">
        <w:rPr>
          <w:sz w:val="16"/>
        </w:rPr>
        <w:t xml:space="preserve">Are we risking our health and environment with the development of new technology? We believe that air purifiers are an effective way to fight air </w:t>
      </w:r>
      <w:proofErr w:type="gramStart"/>
      <w:r w:rsidRPr="00FA524C">
        <w:rPr>
          <w:sz w:val="16"/>
        </w:rPr>
        <w:t>pollutants</w:t>
      </w:r>
      <w:proofErr w:type="gramEnd"/>
      <w:r w:rsidRPr="00FA524C">
        <w:rPr>
          <w:sz w:val="16"/>
        </w:rPr>
        <w:t xml:space="preserve"> but they can actually have the harmful effects, which we are not aware of.</w:t>
      </w:r>
      <w:r w:rsidRPr="00FA524C">
        <w:rPr>
          <w:sz w:val="16"/>
        </w:rPr>
        <w:t xml:space="preserve"> </w:t>
      </w:r>
      <w:r w:rsidRPr="00FA524C">
        <w:rPr>
          <w:sz w:val="16"/>
        </w:rPr>
        <w:t xml:space="preserve">New technology has allowed companies to make products which can “freshen” air by producing ozone which is not healthy to humans in large quantities. These ozone layers can </w:t>
      </w:r>
      <w:proofErr w:type="gramStart"/>
      <w:r w:rsidRPr="00FA524C">
        <w:rPr>
          <w:sz w:val="16"/>
        </w:rPr>
        <w:t>actually react</w:t>
      </w:r>
      <w:proofErr w:type="gramEnd"/>
      <w:r w:rsidRPr="00FA524C">
        <w:rPr>
          <w:sz w:val="16"/>
        </w:rPr>
        <w:t xml:space="preserve"> with existing particles in the air and make them more dangerous.</w:t>
      </w:r>
    </w:p>
    <w:p w14:paraId="36B18A31" w14:textId="77777777" w:rsidR="00FA524C" w:rsidRPr="00623846" w:rsidRDefault="00FA524C" w:rsidP="00FA524C">
      <w:pPr>
        <w:pStyle w:val="Heading4"/>
        <w:rPr>
          <w:rFonts w:cs="Calibri"/>
        </w:rPr>
      </w:pPr>
      <w:r>
        <w:rPr>
          <w:rFonts w:cs="Calibri"/>
        </w:rPr>
        <w:t>CP solves by implementing arms control measures – their 1AC article</w:t>
      </w:r>
    </w:p>
    <w:p w14:paraId="540F5BCE" w14:textId="77777777" w:rsidR="00FA524C" w:rsidRPr="00BE1A62" w:rsidRDefault="00FA524C" w:rsidP="00FA524C">
      <w:r w:rsidRPr="00BE1A62">
        <w:rPr>
          <w:rStyle w:val="Style13ptBold"/>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9" w:history="1">
        <w:r w:rsidRPr="00623846">
          <w:rPr>
            <w:rStyle w:val="Hyperlink"/>
          </w:rPr>
          <w:t>https://hir.harvard.edu/anti-satellite-weapons-and-the-emerging-space-arms-race/</w:t>
        </w:r>
      </w:hyperlink>
      <w:r w:rsidRPr="00623846">
        <w:t xml:space="preserve"> TG</w:t>
      </w:r>
    </w:p>
    <w:p w14:paraId="6C41DE27" w14:textId="77777777" w:rsidR="00FA524C" w:rsidRPr="00BE1A62" w:rsidRDefault="00FA524C" w:rsidP="00FA524C">
      <w:pPr>
        <w:rPr>
          <w:rStyle w:val="StyleUnderline"/>
        </w:rPr>
      </w:pPr>
      <w:r w:rsidRPr="00BE1A62">
        <w:rPr>
          <w:sz w:val="16"/>
        </w:rPr>
        <w:t xml:space="preserve">The second viewpoint calls for an </w:t>
      </w:r>
      <w:r w:rsidRPr="00FA524C">
        <w:rPr>
          <w:rStyle w:val="StyleUnderline"/>
          <w:highlight w:val="cyan"/>
        </w:rPr>
        <w:t>end</w:t>
      </w:r>
      <w:r w:rsidRPr="00BE1A62">
        <w:rPr>
          <w:sz w:val="16"/>
        </w:rPr>
        <w:t xml:space="preserve"> to </w:t>
      </w:r>
      <w:r w:rsidRPr="00FA524C">
        <w:rPr>
          <w:rStyle w:val="StyleUnderline"/>
          <w:highlight w:val="cyan"/>
        </w:rPr>
        <w:t>the arms race</w:t>
      </w:r>
      <w:r w:rsidRPr="00BE1A62">
        <w:rPr>
          <w:sz w:val="16"/>
        </w:rPr>
        <w:t xml:space="preserve"> not by winning it but</w:t>
      </w:r>
      <w:r w:rsidRPr="00BE1A62">
        <w:rPr>
          <w:rStyle w:val="Emphasis"/>
        </w:rPr>
        <w:t xml:space="preserve"> </w:t>
      </w:r>
      <w:r w:rsidRPr="00FA524C">
        <w:rPr>
          <w:rStyle w:val="Emphasis"/>
          <w:highlight w:val="cyan"/>
        </w:rPr>
        <w:t>by calling it off entirely</w:t>
      </w:r>
      <w:r w:rsidRPr="00FA524C">
        <w:rPr>
          <w:rStyle w:val="StyleUnderline"/>
          <w:highlight w:val="cyan"/>
        </w:rPr>
        <w:t xml:space="preserve">, through </w:t>
      </w:r>
      <w:r w:rsidRPr="00FA524C">
        <w:rPr>
          <w:rStyle w:val="Emphasis"/>
          <w:highlight w:val="cyan"/>
        </w:rPr>
        <w:t>comprehensive space arms control</w:t>
      </w:r>
      <w:r w:rsidRPr="00BE1A62">
        <w:rPr>
          <w:rStyle w:val="Emphasis"/>
        </w:rPr>
        <w:t xml:space="preserve">. </w:t>
      </w:r>
      <w:r w:rsidRPr="00BE1A62">
        <w:rPr>
          <w:sz w:val="16"/>
        </w:rPr>
        <w:t xml:space="preserve">Such </w:t>
      </w:r>
      <w:r w:rsidRPr="00BE1A62">
        <w:rPr>
          <w:rStyle w:val="StyleUnderline"/>
        </w:rPr>
        <w:t>regulations</w:t>
      </w:r>
      <w:r w:rsidRPr="00BE1A62">
        <w:rPr>
          <w:sz w:val="16"/>
        </w:rPr>
        <w:t xml:space="preserve"> are complicated and have a long </w:t>
      </w:r>
      <w:proofErr w:type="gramStart"/>
      <w:r w:rsidRPr="00BE1A62">
        <w:rPr>
          <w:sz w:val="16"/>
        </w:rPr>
        <w:t>history, but</w:t>
      </w:r>
      <w:proofErr w:type="gramEnd"/>
      <w:r w:rsidRPr="00BE1A62">
        <w:rPr>
          <w:sz w:val="16"/>
        </w:rPr>
        <w:t xml:space="preserve"> </w:t>
      </w:r>
      <w:r w:rsidRPr="00BE1A62">
        <w:rPr>
          <w:rStyle w:val="StyleUnderline"/>
        </w:rPr>
        <w:t>could be a more sustainable solution than an endless proliferation of weapons.</w:t>
      </w:r>
    </w:p>
    <w:p w14:paraId="35F462B9" w14:textId="77777777" w:rsidR="00FA524C" w:rsidRPr="00BE1A62" w:rsidRDefault="00FA524C" w:rsidP="00FA524C">
      <w:pPr>
        <w:rPr>
          <w:rStyle w:val="StyleUnderline"/>
        </w:rPr>
      </w:pPr>
      <w:r w:rsidRPr="00BE1A62">
        <w:rPr>
          <w:sz w:val="16"/>
        </w:rPr>
        <w:t xml:space="preserve">The first iteration of arms control in space came in the 1960s. </w:t>
      </w:r>
      <w:r w:rsidRPr="00BE1A62">
        <w:rPr>
          <w:rStyle w:val="StyleUnderline"/>
        </w:rPr>
        <w:t>The 1963 Partial Test Ban Treaty (PTBT) banned nuclear weapons tests in outer space, and the more comprehensive 1967 Outer Space Treaty (OST), considered the cornerstone of peaceful space development, prohibited any military activity on celestial bodies including stationing weapons of mass destruction (WMD) in space. Both treaties are still in effect today, but despite additional treaties in recent decades, there are still no international regulations banning weapons other than WMD in space.</w:t>
      </w:r>
    </w:p>
    <w:p w14:paraId="7B7C240D" w14:textId="77777777" w:rsidR="00FA524C" w:rsidRPr="00BE1A62" w:rsidRDefault="00FA524C" w:rsidP="00FA524C">
      <w:pPr>
        <w:rPr>
          <w:rStyle w:val="StyleUnderline"/>
        </w:rPr>
      </w:pPr>
      <w:r w:rsidRPr="00FA524C">
        <w:rPr>
          <w:rStyle w:val="StyleUnderline"/>
          <w:highlight w:val="cyan"/>
        </w:rPr>
        <w:t>The most recent</w:t>
      </w:r>
      <w:r w:rsidRPr="00BE1A62">
        <w:rPr>
          <w:rStyle w:val="StyleUnderline"/>
        </w:rPr>
        <w:t xml:space="preserve"> attempt at an ASAT </w:t>
      </w:r>
      <w:r w:rsidRPr="00FA524C">
        <w:rPr>
          <w:rStyle w:val="StyleUnderline"/>
          <w:highlight w:val="cyan"/>
        </w:rPr>
        <w:t>ban</w:t>
      </w:r>
      <w:r w:rsidRPr="00BE1A62">
        <w:rPr>
          <w:rStyle w:val="StyleUnderline"/>
        </w:rPr>
        <w:t xml:space="preserve"> was proposed by Russia and China in 2014. </w:t>
      </w:r>
      <w:r w:rsidRPr="00BE1A62">
        <w:rPr>
          <w:sz w:val="16"/>
        </w:rPr>
        <w:t xml:space="preserve">A revision of a draft from 2008, the Treaty on Prevention of the Placement of Weapons in Outer Space and of the Threat or Use of Force Against Outer Space Objects (PPWT) was rejected by the United States because it lacked verification and permitted the stockpiling of terrestrial-based ASAT systems. </w:t>
      </w:r>
      <w:r w:rsidRPr="00BE1A62">
        <w:rPr>
          <w:rStyle w:val="StyleUnderline"/>
        </w:rPr>
        <w:t xml:space="preserve">It </w:t>
      </w:r>
      <w:r w:rsidRPr="00FA524C">
        <w:rPr>
          <w:rStyle w:val="StyleUnderline"/>
          <w:highlight w:val="cyan"/>
        </w:rPr>
        <w:t>only banned space-based ASATs</w:t>
      </w:r>
      <w:r w:rsidRPr="00BE1A62">
        <w:rPr>
          <w:rStyle w:val="StyleUnderline"/>
        </w:rPr>
        <w:t>, which would enable China and Russia to continue developing ground-launched systems known as direct-ascent ASATs.</w:t>
      </w:r>
    </w:p>
    <w:p w14:paraId="6480068C" w14:textId="77777777" w:rsidR="00FA524C" w:rsidRPr="00BE1A62" w:rsidRDefault="00FA524C" w:rsidP="00FA524C">
      <w:pPr>
        <w:rPr>
          <w:sz w:val="16"/>
          <w:szCs w:val="16"/>
        </w:rPr>
      </w:pPr>
      <w:r w:rsidRPr="00BE1A62">
        <w:rPr>
          <w:sz w:val="16"/>
          <w:szCs w:val="16"/>
        </w:rPr>
        <w:t>The PPWT was an empty solution for an arms race, clearly designed to benefit Russia and China rather than prevent additional weapons development. But a comprehensive agreement that the US, Russia, and China all find satisfactory seems unlikely. The Proposed Prevention of an Arms Race in Space Treaty (PAROS) has been discussed since the 1980s without much progress.</w:t>
      </w:r>
    </w:p>
    <w:p w14:paraId="1E882491" w14:textId="77777777" w:rsidR="00FA524C" w:rsidRPr="00BE1A62" w:rsidRDefault="00FA524C" w:rsidP="00FA524C">
      <w:pPr>
        <w:rPr>
          <w:sz w:val="16"/>
          <w:szCs w:val="16"/>
        </w:rPr>
      </w:pPr>
      <w:r w:rsidRPr="00BE1A62">
        <w:rPr>
          <w:sz w:val="16"/>
          <w:szCs w:val="16"/>
        </w:rPr>
        <w:t xml:space="preserve">Perhaps a more feasible solution is a limited test ban treaty: an agreement to stop testing </w:t>
      </w:r>
      <w:proofErr w:type="gramStart"/>
      <w:r w:rsidRPr="00BE1A62">
        <w:rPr>
          <w:sz w:val="16"/>
          <w:szCs w:val="16"/>
        </w:rPr>
        <w:t>debris-producing</w:t>
      </w:r>
      <w:proofErr w:type="gramEnd"/>
      <w:r w:rsidRPr="00BE1A62">
        <w:rPr>
          <w:sz w:val="16"/>
          <w:szCs w:val="16"/>
        </w:rPr>
        <w:t xml:space="preserve"> ASATs. It has precedent—the PTBT successfully prevented the testing of nuclear weapons in space—and could stave off the worst effects of debris accumulation by eliminating debris-producing tests. Additionally, in the long term, a test ban could reduce countries’ confidence in their ASATs; capabilities atrophy without regular testing, meaning countries would be less likely to base their military strategies on ASATs in the event of a conflict.</w:t>
      </w:r>
    </w:p>
    <w:p w14:paraId="67EFA43E" w14:textId="77777777" w:rsidR="00FA524C" w:rsidRPr="00BE1A62" w:rsidRDefault="00FA524C" w:rsidP="00FA524C">
      <w:pPr>
        <w:rPr>
          <w:sz w:val="16"/>
          <w:szCs w:val="16"/>
        </w:rPr>
      </w:pPr>
      <w:r w:rsidRPr="00BE1A62">
        <w:rPr>
          <w:sz w:val="16"/>
          <w:szCs w:val="16"/>
        </w:rPr>
        <w:t>By banning specific systems, a test ban treaty is not too vague as to be unenforceable like the PPWT, but it could be limited enough to not affect broader space development. Russia and China might find the terms acceptable; after all, debris threatens their satellites too, and they have a reciprocal interest in reining in US weapons development.</w:t>
      </w:r>
    </w:p>
    <w:p w14:paraId="6F7CC8FE" w14:textId="77777777" w:rsidR="00FA524C" w:rsidRPr="00BE1A62" w:rsidRDefault="00FA524C" w:rsidP="00FA524C">
      <w:pPr>
        <w:rPr>
          <w:rStyle w:val="Emphasis"/>
        </w:rPr>
      </w:pPr>
      <w:r w:rsidRPr="00BE1A62">
        <w:rPr>
          <w:sz w:val="16"/>
        </w:rPr>
        <w:t xml:space="preserve">It’s hard to conceive of a future for humanity that does not feature space in some capacity. Big businesses are already pursuing space commerce more aggressively, with visions of space colonies and </w:t>
      </w:r>
      <w:proofErr w:type="gramStart"/>
      <w:r w:rsidRPr="00BE1A62">
        <w:rPr>
          <w:sz w:val="16"/>
        </w:rPr>
        <w:t>large scale</w:t>
      </w:r>
      <w:proofErr w:type="gramEnd"/>
      <w:r w:rsidRPr="00BE1A62">
        <w:rPr>
          <w:sz w:val="16"/>
        </w:rPr>
        <w:t xml:space="preserve"> resource extraction. But the continued, unchecked proliferation of ASATs could close off space entirely—and help induce a nuclear war. Now, more than ever, </w:t>
      </w:r>
      <w:r w:rsidRPr="00FA524C">
        <w:rPr>
          <w:rStyle w:val="StyleUnderline"/>
          <w:highlight w:val="cyan"/>
        </w:rPr>
        <w:t>it remains urgent</w:t>
      </w:r>
      <w:r w:rsidRPr="00BE1A62">
        <w:rPr>
          <w:rStyle w:val="StyleUnderline"/>
        </w:rPr>
        <w:t xml:space="preserve"> and imperative that </w:t>
      </w:r>
      <w:r w:rsidRPr="00FA524C">
        <w:rPr>
          <w:rStyle w:val="Emphasis"/>
          <w:highlight w:val="cyan"/>
        </w:rPr>
        <w:t>international negotiations reach an arms control treaty</w:t>
      </w:r>
      <w:r w:rsidRPr="00BE1A62">
        <w:rPr>
          <w:rStyle w:val="Emphasis"/>
        </w:rPr>
        <w:t>.</w:t>
      </w:r>
    </w:p>
    <w:p w14:paraId="7A1CCB02" w14:textId="720BDAC2" w:rsidR="00FA524C" w:rsidRDefault="00FA524C" w:rsidP="00FA524C">
      <w:pPr>
        <w:pStyle w:val="Heading2"/>
      </w:pPr>
      <w:r>
        <w:t>3</w:t>
      </w:r>
    </w:p>
    <w:p w14:paraId="5EC7E83F" w14:textId="77777777" w:rsidR="00FA524C" w:rsidRDefault="00FA524C" w:rsidP="00FA524C">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362594E6" w14:textId="77777777" w:rsidR="00FA524C" w:rsidRPr="00E07505" w:rsidRDefault="00FA524C" w:rsidP="00FA524C">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10" w:history="1">
        <w:r w:rsidRPr="005C484B">
          <w:rPr>
            <w:rStyle w:val="Hyperlink"/>
          </w:rPr>
          <w:t>https://www.greensightag.com/logbook/can-starlink-save-the-world-by-connecting-farms/</w:t>
        </w:r>
      </w:hyperlink>
      <w:r>
        <w:t xml:space="preserve"> (Data Management Consulting Firm)//Elmer </w:t>
      </w:r>
    </w:p>
    <w:p w14:paraId="5ACE177E" w14:textId="77777777" w:rsidR="00FA524C" w:rsidRPr="00511499" w:rsidRDefault="00FA524C" w:rsidP="00FA524C">
      <w:proofErr w:type="spellStart"/>
      <w:r w:rsidRPr="00511499">
        <w:t>GreenSight</w:t>
      </w:r>
      <w:proofErr w:type="spellEnd"/>
      <w:r w:rsidRPr="00511499">
        <w:t xml:space="preserve"> innovates in </w:t>
      </w:r>
      <w:proofErr w:type="gramStart"/>
      <w:r w:rsidRPr="00511499">
        <w:t>a number of</w:t>
      </w:r>
      <w:proofErr w:type="gramEnd"/>
      <w:r w:rsidRPr="00511499">
        <w:t xml:space="preserve">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FA524C">
        <w:rPr>
          <w:rStyle w:val="Emphasis"/>
          <w:highlight w:val="cyan"/>
        </w:rPr>
        <w:t xml:space="preserve">and one of the biggest challenges </w:t>
      </w:r>
      <w:r w:rsidRPr="00FA524C">
        <w:rPr>
          <w:rStyle w:val="Emphasis"/>
          <w:highlight w:val="cyan"/>
          <w:bdr w:val="single" w:sz="18" w:space="0" w:color="auto"/>
        </w:rPr>
        <w:t>has been connectivity</w:t>
      </w:r>
      <w:r w:rsidRPr="003A3B72">
        <w:rPr>
          <w:rStyle w:val="StyleUnderline"/>
        </w:rPr>
        <w:t xml:space="preserve">. </w:t>
      </w:r>
      <w:r w:rsidRPr="00FA524C">
        <w:rPr>
          <w:rStyle w:val="Emphasis"/>
          <w:highlight w:val="cyan"/>
        </w:rPr>
        <w:t>Connected farms</w:t>
      </w:r>
      <w:r w:rsidRPr="00FA524C">
        <w:rPr>
          <w:rStyle w:val="StyleUnderline"/>
          <w:highlight w:val="cyan"/>
        </w:rPr>
        <w:t xml:space="preserve"> </w:t>
      </w:r>
      <w:r w:rsidRPr="00FA524C">
        <w:rPr>
          <w:rStyle w:val="Emphasis"/>
          <w:highlight w:val="cyan"/>
        </w:rPr>
        <w:t>are</w:t>
      </w:r>
      <w:r w:rsidRPr="00FA524C">
        <w:rPr>
          <w:rStyle w:val="StyleUnderline"/>
          <w:highlight w:val="cyan"/>
        </w:rPr>
        <w:t xml:space="preserve"> </w:t>
      </w:r>
      <w:r w:rsidRPr="003A3B72">
        <w:rPr>
          <w:rStyle w:val="StyleUnderline"/>
        </w:rPr>
        <w:t xml:space="preserve">a </w:t>
      </w:r>
      <w:r w:rsidRPr="00FA524C">
        <w:rPr>
          <w:rStyle w:val="Emphasis"/>
          <w:highlight w:val="cyan"/>
        </w:rPr>
        <w:t xml:space="preserve">requirement to feed the world, </w:t>
      </w:r>
      <w:r w:rsidRPr="00FA524C">
        <w:rPr>
          <w:rStyle w:val="Emphasis"/>
          <w:highlight w:val="cyan"/>
          <w:bdr w:val="single" w:sz="18" w:space="0" w:color="auto"/>
        </w:rPr>
        <w:t xml:space="preserve">and </w:t>
      </w:r>
      <w:proofErr w:type="spellStart"/>
      <w:r w:rsidRPr="00FA524C">
        <w:rPr>
          <w:rStyle w:val="Emphasis"/>
          <w:highlight w:val="cyan"/>
          <w:bdr w:val="single" w:sz="18" w:space="0" w:color="auto"/>
        </w:rPr>
        <w:t>Starlink</w:t>
      </w:r>
      <w:proofErr w:type="spellEnd"/>
      <w:r w:rsidRPr="00FA524C">
        <w:rPr>
          <w:rStyle w:val="Emphasis"/>
          <w:highlight w:val="cyan"/>
          <w:bdr w:val="single" w:sz="18" w:space="0" w:color="auto"/>
        </w:rPr>
        <w:t xml:space="preserve"> will make that happen</w:t>
      </w:r>
      <w:r w:rsidRPr="003A3B72">
        <w:rPr>
          <w:rStyle w:val="StyleUnderline"/>
        </w:rPr>
        <w:t>.</w:t>
      </w:r>
      <w:r w:rsidRPr="00511499">
        <w:t xml:space="preserve"> Most urban and suburban households in the United States have had easy and reasonably inexpensive access to </w:t>
      </w:r>
      <w:proofErr w:type="gramStart"/>
      <w:r w:rsidRPr="00511499">
        <w:t>high speed</w:t>
      </w:r>
      <w:proofErr w:type="gramEnd"/>
      <w:r w:rsidRPr="00511499">
        <w:t xml:space="preserve"> internet access for 20 years. </w:t>
      </w:r>
      <w:r w:rsidRPr="003A3B72">
        <w:rPr>
          <w:rStyle w:val="StyleUnderline"/>
        </w:rPr>
        <w:t xml:space="preserve">It is easy to forget that the situation is not the same for </w:t>
      </w:r>
      <w:r w:rsidRPr="00FA524C">
        <w:rPr>
          <w:rStyle w:val="Emphasis"/>
          <w:highlight w:val="cyan"/>
        </w:rPr>
        <w:t>rural areas</w:t>
      </w:r>
      <w:r w:rsidRPr="00FA524C">
        <w:rPr>
          <w:rStyle w:val="StyleUnderline"/>
          <w:highlight w:val="cyan"/>
        </w:rPr>
        <w:t xml:space="preserve"> </w:t>
      </w:r>
      <w:r w:rsidRPr="003A3B72">
        <w:rPr>
          <w:rStyle w:val="StyleUnderline"/>
        </w:rPr>
        <w:t xml:space="preserve">of the country. Many areas </w:t>
      </w:r>
      <w:r w:rsidRPr="00FA524C">
        <w:rPr>
          <w:rStyle w:val="Emphasis"/>
          <w:highlight w:val="cyan"/>
        </w:rPr>
        <w:t>have no access to</w:t>
      </w:r>
      <w:r w:rsidRPr="00FA524C">
        <w:rPr>
          <w:rStyle w:val="StyleUnderline"/>
          <w:highlight w:val="cyan"/>
        </w:rPr>
        <w:t xml:space="preserve"> </w:t>
      </w:r>
      <w:r w:rsidRPr="003A3B72">
        <w:rPr>
          <w:rStyle w:val="StyleUnderline"/>
        </w:rPr>
        <w:t>high speed, “</w:t>
      </w:r>
      <w:r w:rsidRPr="00FA524C">
        <w:rPr>
          <w:rStyle w:val="Emphasis"/>
          <w:highlight w:val="cyan"/>
        </w:rPr>
        <w:t>broadband</w:t>
      </w:r>
      <w:r w:rsidRPr="003A3B72">
        <w:rPr>
          <w:rStyle w:val="StyleUnderline"/>
        </w:rPr>
        <w:t>”, internet access, with some having only dialup internet access in their homes</w:t>
      </w:r>
      <w:r w:rsidRPr="00511499">
        <w:t xml:space="preserve">. According to the 2015 FCC broadband report, </w:t>
      </w:r>
      <w:r w:rsidRPr="00FA524C">
        <w:rPr>
          <w:rStyle w:val="Emphasis"/>
          <w:highlight w:val="cyan"/>
        </w:rPr>
        <w:t>only 53%</w:t>
      </w:r>
      <w:r w:rsidRPr="00FA524C">
        <w:rPr>
          <w:rStyle w:val="StyleUnderline"/>
          <w:highlight w:val="cya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FA524C">
        <w:rPr>
          <w:rStyle w:val="Emphasis"/>
          <w:highlight w:val="cyan"/>
        </w:rPr>
        <w:t>legacy satellite systems</w:t>
      </w:r>
      <w:r w:rsidRPr="00FA524C">
        <w:rPr>
          <w:rStyle w:val="StyleUnderline"/>
          <w:highlight w:val="cyan"/>
        </w:rPr>
        <w:t xml:space="preserve"> </w:t>
      </w:r>
      <w:r w:rsidRPr="00FA524C">
        <w:rPr>
          <w:rStyle w:val="Emphasis"/>
          <w:highlight w:val="cyan"/>
          <w:bdr w:val="single" w:sz="18" w:space="0" w:color="auto"/>
        </w:rPr>
        <w:t>provide slow upload speeds</w:t>
      </w:r>
      <w:r w:rsidRPr="00FA524C">
        <w:rPr>
          <w:rStyle w:val="StyleUnderline"/>
          <w:highlight w:val="cyan"/>
        </w:rPr>
        <w:t xml:space="preserve"> </w:t>
      </w:r>
      <w:r w:rsidRPr="003A3B72">
        <w:rPr>
          <w:rStyle w:val="StyleUnderline"/>
        </w:rPr>
        <w:t>at expensive prices</w:t>
      </w:r>
      <w:r w:rsidRPr="00511499">
        <w:t xml:space="preserve">. Utilizing modern internet connected technologies and </w:t>
      </w:r>
      <w:proofErr w:type="gramStart"/>
      <w:r w:rsidRPr="00511499">
        <w:t>cloud based</w:t>
      </w:r>
      <w:proofErr w:type="gramEnd"/>
      <w:r w:rsidRPr="00511499">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FA524C">
        <w:rPr>
          <w:rStyle w:val="Emphasis"/>
          <w:highlight w:val="cyan"/>
        </w:rPr>
        <w:t>by 2050</w:t>
      </w:r>
      <w:r w:rsidRPr="003A3B72">
        <w:rPr>
          <w:rStyle w:val="StyleUnderline"/>
        </w:rPr>
        <w:t xml:space="preserve">, the </w:t>
      </w:r>
      <w:r w:rsidRPr="00FA524C">
        <w:rPr>
          <w:rStyle w:val="Emphasis"/>
          <w:highlight w:val="cyan"/>
        </w:rPr>
        <w:t>world’s</w:t>
      </w:r>
      <w:r w:rsidRPr="00FA524C">
        <w:rPr>
          <w:rStyle w:val="StyleUnderline"/>
          <w:highlight w:val="cyan"/>
        </w:rPr>
        <w:t xml:space="preserve"> </w:t>
      </w:r>
      <w:r w:rsidRPr="003A3B72">
        <w:rPr>
          <w:rStyle w:val="StyleUnderline"/>
        </w:rPr>
        <w:t xml:space="preserve">food </w:t>
      </w:r>
      <w:r w:rsidRPr="00FA524C">
        <w:rPr>
          <w:rStyle w:val="Emphasis"/>
          <w:highlight w:val="cyan"/>
        </w:rPr>
        <w:t>production efficiency</w:t>
      </w:r>
      <w:r w:rsidRPr="00FA524C">
        <w:rPr>
          <w:rStyle w:val="StyleUnderline"/>
          <w:highlight w:val="cyan"/>
        </w:rPr>
        <w:t xml:space="preserve"> </w:t>
      </w:r>
      <w:r w:rsidRPr="00FA524C">
        <w:rPr>
          <w:rStyle w:val="Emphasis"/>
          <w:highlight w:val="cyan"/>
        </w:rPr>
        <w:t xml:space="preserve">needs to </w:t>
      </w:r>
      <w:r w:rsidRPr="00FA524C">
        <w:rPr>
          <w:rStyle w:val="Emphasis"/>
          <w:highlight w:val="cya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FA524C">
        <w:rPr>
          <w:rStyle w:val="Emphasis"/>
          <w:highlight w:val="cyan"/>
        </w:rPr>
        <w:t xml:space="preserve">Increased global food production increases </w:t>
      </w:r>
      <w:r w:rsidRPr="00FA524C">
        <w:rPr>
          <w:rStyle w:val="Emphasis"/>
          <w:highlight w:val="cya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FA524C">
        <w:rPr>
          <w:rStyle w:val="Emphasis"/>
          <w:highlight w:val="cya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FA524C">
        <w:rPr>
          <w:rStyle w:val="Emphasis"/>
          <w:highlight w:val="cyan"/>
        </w:rPr>
        <w:t>driven</w:t>
      </w:r>
      <w:r w:rsidRPr="00FA524C">
        <w:rPr>
          <w:rStyle w:val="StyleUnderline"/>
          <w:highlight w:val="cyan"/>
        </w:rPr>
        <w:t xml:space="preserve"> </w:t>
      </w:r>
      <w:r w:rsidRPr="00FA524C">
        <w:rPr>
          <w:rStyle w:val="Emphasis"/>
          <w:highlight w:val="cyan"/>
        </w:rPr>
        <w:t>by data</w:t>
      </w:r>
      <w:r w:rsidRPr="00FA524C">
        <w:rPr>
          <w:rStyle w:val="StyleUnderline"/>
          <w:highlight w:val="cya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FA524C">
        <w:rPr>
          <w:rStyle w:val="Emphasis"/>
          <w:highlight w:val="cyan"/>
        </w:rPr>
        <w:t>IoT sensors</w:t>
      </w:r>
      <w:r w:rsidRPr="00FA524C">
        <w:rPr>
          <w:rStyle w:val="StyleUnderline"/>
          <w:highlight w:val="cyan"/>
        </w:rPr>
        <w:t xml:space="preserve"> </w:t>
      </w:r>
      <w:r w:rsidRPr="003A3B72">
        <w:rPr>
          <w:rStyle w:val="StyleUnderline"/>
        </w:rPr>
        <w:t xml:space="preserve">will stream live data (such as our partners Soil Scout). </w:t>
      </w:r>
      <w:r w:rsidRPr="00FA524C">
        <w:rPr>
          <w:rStyle w:val="Emphasis"/>
          <w:highlight w:val="cyan"/>
        </w:rPr>
        <w:t>Soil genomics and analysis</w:t>
      </w:r>
      <w:r w:rsidRPr="00FA524C">
        <w:rPr>
          <w:rStyle w:val="StyleUnderline"/>
          <w:highlight w:val="cya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FA524C">
        <w:rPr>
          <w:rStyle w:val="Emphasis"/>
          <w:highlight w:val="cyan"/>
        </w:rPr>
        <w:t>Robotic and automated farming equipment</w:t>
      </w:r>
      <w:r w:rsidRPr="00FA524C">
        <w:rPr>
          <w:rStyle w:val="StyleUnderline"/>
          <w:highlight w:val="cya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FA524C">
        <w:rPr>
          <w:rStyle w:val="Emphasis"/>
          <w:highlight w:val="cyan"/>
        </w:rPr>
        <w:t>precision farming</w:t>
      </w:r>
      <w:r w:rsidRPr="00FA524C">
        <w:rPr>
          <w:rStyle w:val="StyleUnderline"/>
          <w:highlight w:val="cyan"/>
        </w:rPr>
        <w:t xml:space="preserve"> </w:t>
      </w:r>
      <w:r w:rsidRPr="003A3B72">
        <w:rPr>
          <w:rStyle w:val="StyleUnderline"/>
        </w:rPr>
        <w:t xml:space="preserve">techniques still </w:t>
      </w:r>
      <w:r w:rsidRPr="00FA524C">
        <w:rPr>
          <w:rStyle w:val="Emphasis"/>
          <w:highlight w:val="cya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FA524C">
        <w:rPr>
          <w:rStyle w:val="Emphasis"/>
          <w:highlight w:val="cyan"/>
        </w:rPr>
        <w:t>rely on access to the internet</w:t>
      </w:r>
      <w:r w:rsidRPr="00FA524C">
        <w:rPr>
          <w:rStyle w:val="StyleUnderline"/>
          <w:highlight w:val="cyan"/>
        </w:rPr>
        <w:t xml:space="preserve"> </w:t>
      </w:r>
      <w:r w:rsidRPr="003A3B72">
        <w:rPr>
          <w:rStyle w:val="StyleUnderline"/>
        </w:rPr>
        <w:t xml:space="preserve">and in many cases it just isn’t possible. </w:t>
      </w:r>
      <w:r w:rsidRPr="00511499">
        <w:t xml:space="preserve">For decades subsidies and programs have been rolled out to improve rural </w:t>
      </w:r>
      <w:proofErr w:type="gramStart"/>
      <w:r w:rsidRPr="00511499">
        <w:t>connectivity</w:t>
      </w:r>
      <w:proofErr w:type="gramEnd"/>
      <w:r w:rsidRPr="00511499">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t xml:space="preserve">. Most of </w:t>
      </w:r>
      <w:proofErr w:type="spellStart"/>
      <w:r w:rsidRPr="00511499">
        <w:t>GreenSight’s</w:t>
      </w:r>
      <w:proofErr w:type="spellEnd"/>
      <w:r w:rsidRPr="00511499">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FA524C">
        <w:rPr>
          <w:rStyle w:val="Emphasis"/>
          <w:highlight w:val="cyan"/>
        </w:rPr>
        <w:t>Advanced sensing systems</w:t>
      </w:r>
      <w:r w:rsidRPr="00FA524C">
        <w:rPr>
          <w:rStyle w:val="StyleUnderline"/>
          <w:highlight w:val="cyan"/>
        </w:rPr>
        <w:t xml:space="preserve"> </w:t>
      </w:r>
      <w:r w:rsidRPr="003A3B72">
        <w:rPr>
          <w:rStyle w:val="StyleUnderline"/>
        </w:rPr>
        <w:t xml:space="preserve">like ours </w:t>
      </w:r>
      <w:proofErr w:type="gramStart"/>
      <w:r w:rsidRPr="00FA524C">
        <w:rPr>
          <w:rStyle w:val="Emphasis"/>
          <w:highlight w:val="cyan"/>
        </w:rPr>
        <w:t>have to</w:t>
      </w:r>
      <w:proofErr w:type="gramEnd"/>
      <w:r w:rsidRPr="00FA524C">
        <w:rPr>
          <w:rStyle w:val="StyleUnderline"/>
          <w:highlight w:val="cyan"/>
        </w:rPr>
        <w:t xml:space="preserve"> </w:t>
      </w:r>
      <w:r w:rsidRPr="003A3B72">
        <w:rPr>
          <w:rStyle w:val="StyleUnderline"/>
        </w:rPr>
        <w:t xml:space="preserve">be able to </w:t>
      </w:r>
      <w:r w:rsidRPr="00FA524C">
        <w:rPr>
          <w:rStyle w:val="Emphasis"/>
          <w:highlight w:val="cyan"/>
        </w:rPr>
        <w:t>integrate with connected robotic sprayers, harvesters and tractors</w:t>
      </w:r>
      <w:r w:rsidRPr="003A3B72">
        <w:rPr>
          <w:rStyle w:val="StyleUnderline"/>
        </w:rPr>
        <w:t xml:space="preserve">, </w:t>
      </w:r>
      <w:r w:rsidRPr="00FA524C">
        <w:rPr>
          <w:rStyle w:val="Emphasis"/>
          <w:highlight w:val="cyan"/>
          <w:bdr w:val="single" w:sz="18" w:space="0" w:color="auto"/>
        </w:rPr>
        <w:t>unlocking the productivity potential of precision agriculture</w:t>
      </w:r>
      <w:r w:rsidRPr="003A3B72">
        <w:rPr>
          <w:rStyle w:val="StyleUnderline"/>
        </w:rPr>
        <w:t xml:space="preserve">. Humanity needs precision </w:t>
      </w:r>
      <w:proofErr w:type="gramStart"/>
      <w:r w:rsidRPr="003A3B72">
        <w:rPr>
          <w:rStyle w:val="StyleUnderline"/>
        </w:rPr>
        <w:t>agriculture, and</w:t>
      </w:r>
      <w:proofErr w:type="gramEnd"/>
      <w:r w:rsidRPr="003A3B72">
        <w:rPr>
          <w:rStyle w:val="StyleUnderline"/>
        </w:rPr>
        <w:t xml:space="preserve">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FA524C">
        <w:rPr>
          <w:rStyle w:val="Emphasis"/>
          <w:highlight w:val="cyan"/>
        </w:rPr>
        <w:t>Starlink</w:t>
      </w:r>
      <w:proofErr w:type="spellEnd"/>
      <w:r w:rsidRPr="00FA524C">
        <w:rPr>
          <w:rStyle w:val="StyleUnderline"/>
          <w:highlight w:val="cyan"/>
        </w:rPr>
        <w:t xml:space="preserve"> </w:t>
      </w:r>
      <w:r w:rsidRPr="00511499">
        <w:rPr>
          <w:rStyle w:val="StyleUnderline"/>
        </w:rPr>
        <w:t xml:space="preserve">and its </w:t>
      </w:r>
      <w:r w:rsidRPr="00FA524C">
        <w:rPr>
          <w:rStyle w:val="Emphasis"/>
          <w:highlight w:val="cyan"/>
        </w:rPr>
        <w:t>potential</w:t>
      </w:r>
      <w:r w:rsidRPr="00FA524C">
        <w:rPr>
          <w:rStyle w:val="StyleUnderline"/>
          <w:highlight w:val="cyan"/>
        </w:rPr>
        <w:t xml:space="preserve"> </w:t>
      </w:r>
      <w:r w:rsidRPr="00FA524C">
        <w:rPr>
          <w:rStyle w:val="Emphasis"/>
          <w:highlight w:val="cyan"/>
          <w:bdr w:val="single" w:sz="18" w:space="0" w:color="auto"/>
        </w:rPr>
        <w:t>to bring cost effective internet connectivity to farms and rural areas.</w:t>
      </w:r>
      <w:r w:rsidRPr="00FA524C">
        <w:rPr>
          <w:rStyle w:val="StyleUnderline"/>
          <w:highlight w:val="cyan"/>
        </w:rPr>
        <w:t xml:space="preserve"> </w:t>
      </w:r>
      <w:proofErr w:type="spellStart"/>
      <w:r w:rsidRPr="00511499">
        <w:rPr>
          <w:rStyle w:val="StyleUnderline"/>
        </w:rPr>
        <w:t>Starlink</w:t>
      </w:r>
      <w:proofErr w:type="spellEnd"/>
      <w:r w:rsidRPr="00511499">
        <w:rPr>
          <w:rStyle w:val="StyleUnderline"/>
        </w:rPr>
        <w:t xml:space="preserve"> </w:t>
      </w:r>
      <w:r w:rsidRPr="00FA524C">
        <w:rPr>
          <w:rStyle w:val="Emphasis"/>
          <w:highlight w:val="cya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FA524C">
        <w:rPr>
          <w:rStyle w:val="Emphasis"/>
          <w:highlight w:val="cyan"/>
        </w:rPr>
        <w:t>IoT data</w:t>
      </w:r>
      <w:r w:rsidRPr="00FA524C">
        <w:rPr>
          <w:rStyle w:val="StyleUnderline"/>
          <w:highlight w:val="cyan"/>
        </w:rPr>
        <w:t xml:space="preserve"> </w:t>
      </w:r>
      <w:r w:rsidRPr="00511499">
        <w:rPr>
          <w:rStyle w:val="StyleUnderline"/>
        </w:rPr>
        <w:t xml:space="preserve">can be </w:t>
      </w:r>
      <w:r w:rsidRPr="00FA524C">
        <w:rPr>
          <w:rStyle w:val="Emphasis"/>
          <w:highlight w:val="cyan"/>
        </w:rPr>
        <w:t>streamed</w:t>
      </w:r>
      <w:r w:rsidRPr="00FA524C">
        <w:rPr>
          <w:rStyle w:val="StyleUnderline"/>
          <w:highlight w:val="cyan"/>
        </w:rPr>
        <w:t xml:space="preserve"> </w:t>
      </w:r>
      <w:r w:rsidRPr="00511499">
        <w:rPr>
          <w:rStyle w:val="StyleUnderline"/>
        </w:rPr>
        <w:t xml:space="preserve">from fields as </w:t>
      </w:r>
      <w:r w:rsidRPr="00FA524C">
        <w:rPr>
          <w:rStyle w:val="Emphasis"/>
          <w:highlight w:val="cyan"/>
        </w:rPr>
        <w:t>easily</w:t>
      </w:r>
      <w:r w:rsidRPr="00FA524C">
        <w:rPr>
          <w:rStyle w:val="StyleUnderline"/>
          <w:highlight w:val="cya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2F6811BE" w14:textId="77777777" w:rsidR="00FA524C" w:rsidRDefault="00FA524C" w:rsidP="00FA524C">
      <w:pPr>
        <w:pStyle w:val="Heading4"/>
      </w:pPr>
      <w:r>
        <w:t xml:space="preserve">Food Insecurity goes </w:t>
      </w:r>
      <w:r>
        <w:rPr>
          <w:u w:val="single"/>
        </w:rPr>
        <w:t>nuclear</w:t>
      </w:r>
      <w:r>
        <w:t xml:space="preserve"> – escalates </w:t>
      </w:r>
      <w:r>
        <w:rPr>
          <w:u w:val="single"/>
        </w:rPr>
        <w:t>multiple hotspots</w:t>
      </w:r>
      <w:r>
        <w:t>.</w:t>
      </w:r>
    </w:p>
    <w:p w14:paraId="467D7F1D" w14:textId="77777777" w:rsidR="00FA524C" w:rsidRPr="00E07505" w:rsidRDefault="00FA524C" w:rsidP="00FA524C">
      <w:r w:rsidRPr="00E07505">
        <w:rPr>
          <w:rStyle w:val="Style13ptBold"/>
        </w:rPr>
        <w:t>Cribb 19</w:t>
      </w:r>
      <w:r>
        <w:t xml:space="preserve"> Julian Cribb 8-23-2019 “Food or War</w:t>
      </w:r>
      <w:r w:rsidRPr="00E07505">
        <w:t xml:space="preserve">” </w:t>
      </w:r>
      <w:hyperlink r:id="rId11"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57825440" w14:textId="01EC173A" w:rsidR="00FA524C" w:rsidRDefault="00FA524C" w:rsidP="00FA524C">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FA524C">
        <w:rPr>
          <w:rStyle w:val="Emphasis"/>
          <w:highlight w:val="cyan"/>
          <w:bdr w:val="single" w:sz="18" w:space="0" w:color="auto"/>
        </w:rPr>
        <w:t>Food wars often start</w:t>
      </w:r>
      <w:r w:rsidRPr="00511499">
        <w:rPr>
          <w:rStyle w:val="Emphasis"/>
          <w:bdr w:val="single" w:sz="18" w:space="0" w:color="auto"/>
        </w:rPr>
        <w:t xml:space="preserve"> out </w:t>
      </w:r>
      <w:r w:rsidRPr="00FA524C">
        <w:rPr>
          <w:rStyle w:val="Emphasis"/>
          <w:highlight w:val="cya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FA524C">
        <w:rPr>
          <w:rStyle w:val="Emphasis"/>
          <w:highlight w:val="cyan"/>
        </w:rPr>
        <w:t>disputes</w:t>
      </w:r>
      <w:r w:rsidRPr="003E15B5">
        <w:rPr>
          <w:rStyle w:val="Emphasis"/>
        </w:rPr>
        <w:t xml:space="preserve"> can </w:t>
      </w:r>
      <w:r w:rsidRPr="00FA524C">
        <w:rPr>
          <w:rStyle w:val="Emphasis"/>
          <w:highlight w:val="cyan"/>
        </w:rPr>
        <w:t xml:space="preserve">quickly escalate </w:t>
      </w:r>
      <w:r w:rsidRPr="00511499">
        <w:rPr>
          <w:rStyle w:val="Emphasis"/>
        </w:rPr>
        <w:t>into violence, then into civil conflagrations which, if not quelled, can in turn explode</w:t>
      </w:r>
      <w:r w:rsidRPr="00FA524C">
        <w:rPr>
          <w:rStyle w:val="Emphasis"/>
          <w:highlight w:val="cyan"/>
        </w:rPr>
        <w:t xml:space="preserve"> into crises that </w:t>
      </w:r>
      <w:r w:rsidRPr="00FA524C">
        <w:rPr>
          <w:rStyle w:val="Emphasis"/>
          <w:highlight w:val="cya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FA524C">
        <w:rPr>
          <w:rStyle w:val="Emphasis"/>
          <w:highlight w:val="cyan"/>
        </w:rPr>
        <w:t>which</w:t>
      </w:r>
      <w:r w:rsidRPr="003E15B5">
        <w:rPr>
          <w:rStyle w:val="Emphasis"/>
        </w:rPr>
        <w:t xml:space="preserve"> </w:t>
      </w:r>
      <w:r w:rsidRPr="005C3A6C">
        <w:rPr>
          <w:rStyle w:val="StyleUnderline"/>
        </w:rPr>
        <w:t>in turn</w:t>
      </w:r>
      <w:r w:rsidRPr="003E15B5">
        <w:rPr>
          <w:rStyle w:val="Emphasis"/>
        </w:rPr>
        <w:t xml:space="preserve"> </w:t>
      </w:r>
      <w:r w:rsidRPr="00FA524C">
        <w:rPr>
          <w:rStyle w:val="Emphasis"/>
          <w:highlight w:val="cyan"/>
        </w:rPr>
        <w:t>carries</w:t>
      </w:r>
      <w:r w:rsidRPr="005C3A6C">
        <w:rPr>
          <w:rStyle w:val="StyleUnderline"/>
        </w:rPr>
        <w:t xml:space="preserve"> the</w:t>
      </w:r>
      <w:r w:rsidRPr="003E15B5">
        <w:rPr>
          <w:rStyle w:val="Emphasis"/>
        </w:rPr>
        <w:t xml:space="preserve"> </w:t>
      </w:r>
      <w:r w:rsidRPr="00FA524C">
        <w:rPr>
          <w:rStyle w:val="Emphasis"/>
          <w:highlight w:val="cya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w:t>
      </w:r>
      <w:proofErr w:type="gramStart"/>
      <w:r w:rsidRPr="00E335A7">
        <w:rPr>
          <w:sz w:val="10"/>
        </w:rPr>
        <w:t>in excess of</w:t>
      </w:r>
      <w:proofErr w:type="gramEnd"/>
      <w:r w:rsidRPr="00E335A7">
        <w:rPr>
          <w:sz w:val="10"/>
        </w:rPr>
        <w:t xml:space="preserve">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FA524C">
        <w:rPr>
          <w:rStyle w:val="Emphasis"/>
          <w:highlight w:val="cyan"/>
        </w:rPr>
        <w:t>the tendency of</w:t>
      </w:r>
      <w:r w:rsidRPr="00E64281">
        <w:rPr>
          <w:rStyle w:val="Emphasis"/>
        </w:rPr>
        <w:t xml:space="preserve"> </w:t>
      </w:r>
      <w:r w:rsidRPr="00FA524C">
        <w:rPr>
          <w:rStyle w:val="Emphasis"/>
          <w:highlight w:val="cyan"/>
        </w:rPr>
        <w:t>South and Central America</w:t>
      </w:r>
      <w:r w:rsidRPr="00E64281">
        <w:rPr>
          <w:rStyle w:val="Emphasis"/>
        </w:rPr>
        <w:t xml:space="preserve"> towards </w:t>
      </w:r>
      <w:r w:rsidRPr="00FA524C">
        <w:rPr>
          <w:rStyle w:val="Emphasis"/>
          <w:highlight w:val="cyan"/>
        </w:rPr>
        <w:t xml:space="preserve">internal </w:t>
      </w:r>
      <w:r w:rsidRPr="00A71432">
        <w:rPr>
          <w:rStyle w:val="Emphasis"/>
        </w:rPr>
        <w:t xml:space="preserve">armed </w:t>
      </w:r>
      <w:r w:rsidRPr="00FA524C">
        <w:rPr>
          <w:rStyle w:val="Emphasis"/>
          <w:highlight w:val="cyan"/>
        </w:rPr>
        <w:t>conflict is supercharged</w:t>
      </w:r>
      <w:r w:rsidRPr="00E64281">
        <w:rPr>
          <w:rStyle w:val="Emphasis"/>
        </w:rPr>
        <w:t xml:space="preserve"> significantly </w:t>
      </w:r>
      <w:r w:rsidRPr="00FA524C">
        <w:rPr>
          <w:rStyle w:val="Emphasis"/>
          <w:highlight w:val="cyan"/>
        </w:rPr>
        <w:t>by failings in the food system which generate</w:t>
      </w:r>
      <w:r w:rsidRPr="00E64281">
        <w:rPr>
          <w:rStyle w:val="Emphasis"/>
        </w:rPr>
        <w:t xml:space="preserve"> </w:t>
      </w:r>
      <w:r w:rsidRPr="00E335A7">
        <w:rPr>
          <w:sz w:val="10"/>
        </w:rPr>
        <w:t xml:space="preserve">public </w:t>
      </w:r>
      <w:r w:rsidRPr="00FA524C">
        <w:rPr>
          <w:rStyle w:val="Emphasis"/>
          <w:highlight w:val="cya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FA524C">
        <w:rPr>
          <w:rStyle w:val="Emphasis"/>
          <w:highlight w:val="cyan"/>
        </w:rPr>
        <w:t>The</w:t>
      </w:r>
      <w:proofErr w:type="gramEnd"/>
      <w:r w:rsidRPr="00FA524C">
        <w:rPr>
          <w:rStyle w:val="Emphasis"/>
          <w:highlight w:val="cyan"/>
        </w:rPr>
        <w:t xml:space="preserve"> risk of wars breaking out over</w:t>
      </w:r>
      <w:r w:rsidRPr="00982998">
        <w:rPr>
          <w:rStyle w:val="Emphasis"/>
        </w:rPr>
        <w:t xml:space="preserve"> water, energy and </w:t>
      </w:r>
      <w:r w:rsidRPr="00FA524C">
        <w:rPr>
          <w:rStyle w:val="Emphasis"/>
          <w:highlight w:val="cya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FA524C">
        <w:rPr>
          <w:rStyle w:val="StyleUnderline"/>
          <w:highlight w:val="cyan"/>
        </w:rPr>
        <w:t>degrading land- scape, deteriorating food</w:t>
      </w:r>
      <w:r w:rsidRPr="00A71432">
        <w:rPr>
          <w:rStyle w:val="StyleUnderline"/>
        </w:rPr>
        <w:t xml:space="preserve"> </w:t>
      </w:r>
      <w:r w:rsidRPr="00FA524C">
        <w:rPr>
          <w:rStyle w:val="StyleUnderline"/>
          <w:highlight w:val="cya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FA524C">
        <w:rPr>
          <w:rStyle w:val="Emphasis"/>
          <w:highlight w:val="cyan"/>
        </w:rPr>
        <w:t>involvement by superpowers raising the danger of international</w:t>
      </w:r>
      <w:r w:rsidRPr="00F24CCE">
        <w:rPr>
          <w:rStyle w:val="Emphasis"/>
        </w:rPr>
        <w:t xml:space="preserve"> </w:t>
      </w:r>
      <w:r w:rsidRPr="00FA524C">
        <w:rPr>
          <w:rStyle w:val="Emphasis"/>
          <w:highlight w:val="cya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FA524C">
        <w:rPr>
          <w:rStyle w:val="StyleUnderline"/>
          <w:highlight w:val="cyan"/>
        </w:rPr>
        <w:t>The</w:t>
      </w:r>
      <w:proofErr w:type="gramEnd"/>
      <w:r w:rsidRPr="00FA524C">
        <w:rPr>
          <w:rStyle w:val="StyleUnderline"/>
          <w:highlight w:val="cyan"/>
        </w:rPr>
        <w:t xml:space="preserve"> Middle East is</w:t>
      </w:r>
      <w:r w:rsidRPr="00982998">
        <w:rPr>
          <w:rStyle w:val="StyleUnderline"/>
        </w:rPr>
        <w:t xml:space="preserve"> </w:t>
      </w:r>
      <w:r w:rsidRPr="00E335A7">
        <w:rPr>
          <w:sz w:val="10"/>
        </w:rPr>
        <w:t xml:space="preserve">the most water-stressed region on Earth (see Figure 5.5 above). It </w:t>
      </w:r>
      <w:r w:rsidRPr="00FA524C">
        <w:rPr>
          <w:rStyle w:val="StyleUnderline"/>
          <w:highlight w:val="cyan"/>
        </w:rPr>
        <w:t>is</w:t>
      </w:r>
      <w:r w:rsidRPr="00E335A7">
        <w:rPr>
          <w:rStyle w:val="StyleUnderline"/>
        </w:rPr>
        <w:t xml:space="preserve"> '</w:t>
      </w:r>
      <w:r w:rsidRPr="00FA524C">
        <w:rPr>
          <w:rStyle w:val="StyleUnderline"/>
          <w:highlight w:val="cya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FA524C">
        <w:rPr>
          <w:rStyle w:val="Emphasis"/>
          <w:highlight w:val="cya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FA524C">
        <w:rPr>
          <w:rStyle w:val="Emphasis"/>
          <w:highlight w:val="cyan"/>
        </w:rPr>
        <w:t xml:space="preserve">If the nation outruns its domestic resources yet still </w:t>
      </w:r>
      <w:proofErr w:type="gramStart"/>
      <w:r w:rsidRPr="00FA524C">
        <w:rPr>
          <w:rStyle w:val="Emphasis"/>
          <w:highlight w:val="cyan"/>
        </w:rPr>
        <w:t>has to</w:t>
      </w:r>
      <w:proofErr w:type="gramEnd"/>
      <w:r w:rsidRPr="00FA524C">
        <w:rPr>
          <w:rStyle w:val="Emphasis"/>
          <w:highlight w:val="cyan"/>
        </w:rPr>
        <w:t xml:space="preserve">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E335A7">
        <w:rPr>
          <w:sz w:val="10"/>
        </w:rPr>
        <w:t>as yet</w:t>
      </w:r>
      <w:proofErr w:type="gramEnd"/>
      <w:r w:rsidRPr="00E335A7">
        <w:rPr>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FA524C">
        <w:rPr>
          <w:rStyle w:val="Emphasis"/>
          <w:highlight w:val="cyan"/>
        </w:rPr>
        <w:t>Strategic analysts have speculated that</w:t>
      </w:r>
      <w:r w:rsidRPr="002B6CA5">
        <w:rPr>
          <w:rStyle w:val="Emphasis"/>
        </w:rPr>
        <w:t xml:space="preserve"> </w:t>
      </w:r>
      <w:r w:rsidRPr="00FA524C">
        <w:rPr>
          <w:rStyle w:val="Emphasis"/>
          <w:highlight w:val="cyan"/>
        </w:rPr>
        <w:t>tens of millions of desperate Chinese flooding into</w:t>
      </w:r>
      <w:r w:rsidRPr="002B6CA5">
        <w:rPr>
          <w:rStyle w:val="Emphasis"/>
        </w:rPr>
        <w:t xml:space="preserve"> eastern </w:t>
      </w:r>
      <w:r w:rsidRPr="00FA524C">
        <w:rPr>
          <w:rStyle w:val="Emphasis"/>
          <w:highlight w:val="cyan"/>
        </w:rPr>
        <w:t>Russia</w:t>
      </w:r>
      <w:r w:rsidRPr="002B6CA5">
        <w:rPr>
          <w:rStyle w:val="Emphasis"/>
        </w:rPr>
        <w:t xml:space="preserve">, </w:t>
      </w:r>
      <w:r w:rsidRPr="00FA524C">
        <w:rPr>
          <w:rStyle w:val="Emphasis"/>
          <w:highlight w:val="cyan"/>
        </w:rPr>
        <w:t>or</w:t>
      </w:r>
      <w:r w:rsidRPr="002B6CA5">
        <w:rPr>
          <w:rStyle w:val="Emphasis"/>
        </w:rPr>
        <w:t xml:space="preserve"> even </w:t>
      </w:r>
      <w:r w:rsidRPr="00FA524C">
        <w:rPr>
          <w:rStyle w:val="Emphasis"/>
          <w:highlight w:val="cyan"/>
        </w:rPr>
        <w:t>India</w:t>
      </w:r>
      <w:r w:rsidRPr="002B6CA5">
        <w:rPr>
          <w:rStyle w:val="Emphasis"/>
        </w:rPr>
        <w:t xml:space="preserve">, </w:t>
      </w:r>
      <w:r w:rsidRPr="00FA524C">
        <w:rPr>
          <w:rStyle w:val="Emphasis"/>
          <w:highlight w:val="cyan"/>
        </w:rPr>
        <w:t>could lead to war, including</w:t>
      </w:r>
      <w:r w:rsidRPr="00A71432">
        <w:rPr>
          <w:rStyle w:val="Emphasis"/>
        </w:rPr>
        <w:t xml:space="preserve"> the</w:t>
      </w:r>
      <w:r w:rsidRPr="002B6CA5">
        <w:rPr>
          <w:rStyle w:val="Emphasis"/>
        </w:rPr>
        <w:t xml:space="preserve"> risk of international </w:t>
      </w:r>
      <w:r w:rsidRPr="00FA524C">
        <w:rPr>
          <w:rStyle w:val="Emphasis"/>
          <w:highlight w:val="cya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FA524C">
        <w:rPr>
          <w:rStyle w:val="Emphasis"/>
          <w:highlight w:val="cya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FA524C">
        <w:rPr>
          <w:rStyle w:val="Emphasis"/>
          <w:highlight w:val="cyan"/>
        </w:rPr>
        <w:t>consequences will impact everyone on the planet</w:t>
      </w:r>
      <w:r w:rsidRPr="00E335A7">
        <w:rPr>
          <w:sz w:val="10"/>
        </w:rPr>
        <w:t xml:space="preserve">. </w:t>
      </w:r>
    </w:p>
    <w:p w14:paraId="5943BA99" w14:textId="232E7A14" w:rsidR="00FA524C" w:rsidRPr="00511499" w:rsidRDefault="00FA524C" w:rsidP="00FA524C">
      <w:pPr>
        <w:pStyle w:val="Heading2"/>
      </w:pPr>
      <w:r>
        <w:t>Case</w:t>
      </w:r>
    </w:p>
    <w:p w14:paraId="4D671BD8" w14:textId="7E78CAA9" w:rsidR="00FA524C" w:rsidRDefault="00FA524C" w:rsidP="00FA524C">
      <w:pPr>
        <w:pStyle w:val="Heading3"/>
      </w:pPr>
      <w:r>
        <w:t>Adv</w:t>
      </w:r>
      <w:r>
        <w:t>antage</w:t>
      </w:r>
      <w:r>
        <w:t xml:space="preserve"> 1</w:t>
      </w:r>
    </w:p>
    <w:p w14:paraId="07A40909" w14:textId="77777777" w:rsidR="00FA524C" w:rsidRDefault="00FA524C" w:rsidP="00FA524C">
      <w:pPr>
        <w:pStyle w:val="Heading4"/>
      </w:pPr>
      <w:r>
        <w:t xml:space="preserve">Private space activities are </w:t>
      </w:r>
      <w:r w:rsidRPr="0044084D">
        <w:rPr>
          <w:u w:val="single"/>
        </w:rPr>
        <w:t>terminally unsustainable</w:t>
      </w:r>
      <w:r>
        <w:t xml:space="preserve"> due to debris overshoot – accelerating </w:t>
      </w:r>
      <w:proofErr w:type="spellStart"/>
      <w:r>
        <w:t>degredation</w:t>
      </w:r>
      <w:proofErr w:type="spellEnd"/>
      <w:r>
        <w:t xml:space="preserve"> now prevents </w:t>
      </w:r>
      <w:r w:rsidRPr="0044084D">
        <w:rPr>
          <w:u w:val="single"/>
        </w:rPr>
        <w:t>colonization</w:t>
      </w:r>
      <w:r>
        <w:t>.</w:t>
      </w:r>
    </w:p>
    <w:p w14:paraId="3AFB5066" w14:textId="77777777" w:rsidR="00FA524C" w:rsidRPr="0044084D" w:rsidRDefault="00FA524C" w:rsidP="00FA524C">
      <w:proofErr w:type="spellStart"/>
      <w:r w:rsidRPr="0044084D">
        <w:rPr>
          <w:rStyle w:val="Style13ptBold"/>
        </w:rPr>
        <w:t>Miraux</w:t>
      </w:r>
      <w:proofErr w:type="spellEnd"/>
      <w:r w:rsidRPr="0044084D">
        <w:rPr>
          <w:rStyle w:val="Style13ptBold"/>
        </w:rPr>
        <w:t xml:space="preserve"> 22</w:t>
      </w:r>
      <w:r>
        <w:t xml:space="preserve"> [</w:t>
      </w:r>
      <w:proofErr w:type="spellStart"/>
      <w:r w:rsidRPr="0044084D">
        <w:t>Loïs</w:t>
      </w:r>
      <w:proofErr w:type="spellEnd"/>
      <w:r>
        <w:t xml:space="preserve"> </w:t>
      </w:r>
      <w:proofErr w:type="spellStart"/>
      <w:r w:rsidRPr="0044084D">
        <w:t>Miraux</w:t>
      </w:r>
      <w:proofErr w:type="spellEnd"/>
      <w:r>
        <w:t>,</w:t>
      </w:r>
      <w:r w:rsidRPr="0044084D">
        <w:t xml:space="preserve"> </w:t>
      </w:r>
      <w:r w:rsidRPr="003D2CAB">
        <w:t xml:space="preserve">Space Engineering / General Engineering dual-degree graduate, </w:t>
      </w:r>
      <w:proofErr w:type="spellStart"/>
      <w:r w:rsidRPr="003D2CAB">
        <w:t>specialised</w:t>
      </w:r>
      <w:proofErr w:type="spellEnd"/>
      <w:r w:rsidRPr="003D2CAB">
        <w:t xml:space="preserve"> in Environmental Management</w:t>
      </w:r>
      <w:r>
        <w:t xml:space="preserve">, </w:t>
      </w:r>
      <w:proofErr w:type="spellStart"/>
      <w:r w:rsidRPr="003D2CAB">
        <w:t>Politecnico</w:t>
      </w:r>
      <w:proofErr w:type="spellEnd"/>
      <w:r w:rsidRPr="003D2CAB">
        <w:t xml:space="preserve"> di Milano</w:t>
      </w:r>
      <w:r>
        <w:t>,</w:t>
      </w:r>
      <w:r w:rsidRPr="003D2CAB">
        <w:t xml:space="preserve"> </w:t>
      </w:r>
      <w:r>
        <w:t>“</w:t>
      </w:r>
      <w:r w:rsidRPr="0044084D">
        <w:t>Environmental limits to the space sector's growth</w:t>
      </w:r>
      <w:r>
        <w:t>,” 2022,</w:t>
      </w:r>
      <w:r w:rsidRPr="0044084D">
        <w:t xml:space="preserve"> </w:t>
      </w:r>
      <w:r w:rsidRPr="0044084D">
        <w:rPr>
          <w:i/>
          <w:iCs/>
        </w:rPr>
        <w:t>Science of The Total Environment</w:t>
      </w:r>
      <w:r>
        <w:t xml:space="preserve">, Vol. 806, Part 4, </w:t>
      </w:r>
      <w:r w:rsidRPr="0044084D">
        <w:t>https://www.sciencedirect.com/science/article/pii/S0048969721059404</w:t>
      </w:r>
      <w:r>
        <w:t>, EA]</w:t>
      </w:r>
    </w:p>
    <w:p w14:paraId="49313AA0" w14:textId="45EE1F2C" w:rsidR="00FA524C" w:rsidRPr="005E7230" w:rsidRDefault="00FA524C" w:rsidP="00FA524C">
      <w:pPr>
        <w:rPr>
          <w:rStyle w:val="StyleUnderline"/>
        </w:rPr>
      </w:pPr>
      <w:r w:rsidRPr="003D2CAB">
        <w:rPr>
          <w:sz w:val="16"/>
        </w:rPr>
        <w:t xml:space="preserve">However, </w:t>
      </w:r>
      <w:r w:rsidRPr="003D2CAB">
        <w:rPr>
          <w:rStyle w:val="StyleUnderline"/>
        </w:rPr>
        <w:t xml:space="preserve">the </w:t>
      </w:r>
      <w:r w:rsidRPr="00FA524C">
        <w:rPr>
          <w:rStyle w:val="StyleUnderline"/>
          <w:highlight w:val="cyan"/>
        </w:rPr>
        <w:t>space</w:t>
      </w:r>
      <w:r w:rsidRPr="003D2CAB">
        <w:rPr>
          <w:rStyle w:val="StyleUnderline"/>
        </w:rPr>
        <w:t xml:space="preserve"> sector </w:t>
      </w:r>
      <w:r w:rsidRPr="00FA524C">
        <w:rPr>
          <w:rStyle w:val="StyleUnderline"/>
          <w:highlight w:val="cyan"/>
        </w:rPr>
        <w:t>is undergoing profound transformations, shifting</w:t>
      </w:r>
      <w:r w:rsidRPr="003D2CAB">
        <w:rPr>
          <w:sz w:val="16"/>
        </w:rPr>
        <w:t xml:space="preserve"> from the “traditional space” driven by government investments </w:t>
      </w:r>
      <w:r w:rsidRPr="00FA524C">
        <w:rPr>
          <w:rStyle w:val="StyleUnderline"/>
          <w:highlight w:val="cyan"/>
        </w:rPr>
        <w:t>to</w:t>
      </w:r>
      <w:r w:rsidRPr="003D2CAB">
        <w:rPr>
          <w:sz w:val="16"/>
        </w:rPr>
        <w:t xml:space="preserve"> the </w:t>
      </w:r>
      <w:r w:rsidRPr="003D2CAB">
        <w:rPr>
          <w:rStyle w:val="StyleUnderline"/>
        </w:rPr>
        <w:t>“</w:t>
      </w:r>
      <w:proofErr w:type="spellStart"/>
      <w:r w:rsidRPr="003D2CAB">
        <w:rPr>
          <w:rStyle w:val="StyleUnderline"/>
        </w:rPr>
        <w:t>NewSpace</w:t>
      </w:r>
      <w:proofErr w:type="spellEnd"/>
      <w:r w:rsidRPr="003D2CAB">
        <w:rPr>
          <w:rStyle w:val="StyleUnderline"/>
        </w:rPr>
        <w:t xml:space="preserve">”, primarily driven by </w:t>
      </w:r>
      <w:r w:rsidRPr="00FA524C">
        <w:rPr>
          <w:rStyle w:val="StyleUnderline"/>
          <w:highlight w:val="cyan"/>
        </w:rPr>
        <w:t>commercial</w:t>
      </w:r>
      <w:r w:rsidRPr="003D2CAB">
        <w:rPr>
          <w:rStyle w:val="StyleUnderline"/>
        </w:rPr>
        <w:t xml:space="preserve"> motivations: in 2019, commercial activities represented 79% of the global space economy.</w:t>
      </w:r>
      <w:r w:rsidRPr="003D2CAB">
        <w:rPr>
          <w:sz w:val="16"/>
        </w:rPr>
        <w:t xml:space="preserve"> This shift has been enabled by technological and business model innovations including advances in manufacturing, miniaturization, and reusable launch systems, leading to a significant reduction in cost and the appearance of new products and services (European Investment Bank, 2019). As a result, the global space economy grew by 6.3% per year on average between 2009 and 2019, reaching a total value of 423.8bn$ in 2019, and is expected to reach 2.7tn$ by 2045 (Merrill Lynch, 2017). </w:t>
      </w:r>
      <w:r w:rsidRPr="003D2CAB">
        <w:rPr>
          <w:rStyle w:val="StyleUnderline"/>
        </w:rPr>
        <w:t xml:space="preserve">Upcoming </w:t>
      </w:r>
      <w:r w:rsidRPr="00FA524C">
        <w:rPr>
          <w:rStyle w:val="StyleUnderline"/>
          <w:highlight w:val="cyan"/>
        </w:rPr>
        <w:t>projects include</w:t>
      </w:r>
      <w:r w:rsidRPr="003D2CAB">
        <w:rPr>
          <w:sz w:val="16"/>
        </w:rPr>
        <w:t xml:space="preserve"> constellations consisting of thousands of satellites, reusable rockets, space tourism (suborbital flights, space flights, space hotels), but also </w:t>
      </w:r>
      <w:r w:rsidRPr="003D2CAB">
        <w:rPr>
          <w:rStyle w:val="StyleUnderline"/>
        </w:rPr>
        <w:t>more ambitious endeavors such as</w:t>
      </w:r>
      <w:r w:rsidRPr="003D2CAB">
        <w:rPr>
          <w:sz w:val="16"/>
        </w:rPr>
        <w:t xml:space="preserve"> Moon bases, </w:t>
      </w:r>
      <w:r w:rsidRPr="003D2CAB">
        <w:rPr>
          <w:rStyle w:val="Emphasis"/>
        </w:rPr>
        <w:t xml:space="preserve">Mars </w:t>
      </w:r>
      <w:r w:rsidRPr="00FA524C">
        <w:rPr>
          <w:rStyle w:val="Emphasis"/>
          <w:highlight w:val="cyan"/>
        </w:rPr>
        <w:t>colonization</w:t>
      </w:r>
      <w:r w:rsidRPr="003D2CAB">
        <w:rPr>
          <w:sz w:val="16"/>
        </w:rPr>
        <w:t>, rocket Earth-to-Earth transportation, asteroid mining, or space-based solar power (Fig. 1).</w:t>
      </w:r>
      <w:r>
        <w:rPr>
          <w:sz w:val="16"/>
        </w:rPr>
        <w:t xml:space="preserve"> </w:t>
      </w:r>
      <w:r w:rsidRPr="003D2CAB">
        <w:rPr>
          <w:sz w:val="16"/>
          <w:szCs w:val="16"/>
        </w:rPr>
        <w:t>[Figure 1 Omitted]</w:t>
      </w:r>
      <w:r>
        <w:rPr>
          <w:sz w:val="16"/>
          <w:szCs w:val="16"/>
        </w:rPr>
        <w:t xml:space="preserve"> </w:t>
      </w:r>
      <w:r w:rsidRPr="003D2CAB">
        <w:rPr>
          <w:rStyle w:val="StyleUnderline"/>
        </w:rPr>
        <w:t>Space activities are</w:t>
      </w:r>
      <w:r w:rsidRPr="003D2CAB">
        <w:rPr>
          <w:sz w:val="16"/>
        </w:rPr>
        <w:t xml:space="preserve">, therefore, </w:t>
      </w:r>
      <w:r w:rsidRPr="003D2CAB">
        <w:rPr>
          <w:rStyle w:val="StyleUnderline"/>
        </w:rPr>
        <w:t>on the verge of a great increase</w:t>
      </w:r>
      <w:r w:rsidRPr="003D2CAB">
        <w:rPr>
          <w:sz w:val="16"/>
        </w:rPr>
        <w:t xml:space="preserve">. But like all human activities, </w:t>
      </w:r>
      <w:r w:rsidRPr="003D2CAB">
        <w:rPr>
          <w:rStyle w:val="StyleUnderline"/>
        </w:rPr>
        <w:t>they have impacts on the environment.</w:t>
      </w:r>
      <w:r w:rsidRPr="003D2CAB">
        <w:rPr>
          <w:sz w:val="16"/>
        </w:rPr>
        <w:t xml:space="preserve"> This paper reviews the most critical impacts of the space sector as well as their potential growth, analyzed together in a comprehensive approach for the first time. Pollution from objects in space (space debris and night sky pollution) is described and the use of a framework based on planetary boundaries is proposed </w:t>
      </w:r>
      <w:proofErr w:type="gramStart"/>
      <w:r w:rsidRPr="003D2CAB">
        <w:rPr>
          <w:sz w:val="16"/>
        </w:rPr>
        <w:t>as a way to</w:t>
      </w:r>
      <w:proofErr w:type="gramEnd"/>
      <w:r w:rsidRPr="003D2CAB">
        <w:rPr>
          <w:sz w:val="16"/>
        </w:rPr>
        <w:t xml:space="preserve"> express its limits. Then, atmospheric impacts and associated regulatory risks are detailed. Limits to the development of space activities emerging from these environmental impacts are outlined, and the relevance of their consideration by actors in the space sector is emphasized. Finally, the future of the environmental, economic, and social sustainability of the space sector in the context of global ecological transition is discussed.</w:t>
      </w:r>
      <w:r>
        <w:rPr>
          <w:sz w:val="16"/>
        </w:rPr>
        <w:t xml:space="preserve"> </w:t>
      </w:r>
      <w:r w:rsidRPr="003D2CAB">
        <w:rPr>
          <w:sz w:val="16"/>
          <w:szCs w:val="16"/>
        </w:rPr>
        <w:t>2. Limits due to pollution on orbit</w:t>
      </w:r>
      <w:r>
        <w:rPr>
          <w:sz w:val="16"/>
          <w:szCs w:val="16"/>
        </w:rPr>
        <w:t xml:space="preserve"> </w:t>
      </w:r>
      <w:r w:rsidRPr="003D2CAB">
        <w:rPr>
          <w:sz w:val="16"/>
          <w:szCs w:val="16"/>
        </w:rPr>
        <w:t>2.1. Space debris</w:t>
      </w:r>
      <w:r>
        <w:rPr>
          <w:sz w:val="16"/>
          <w:szCs w:val="16"/>
        </w:rPr>
        <w:t xml:space="preserve"> </w:t>
      </w:r>
      <w:r w:rsidRPr="003D2CAB">
        <w:rPr>
          <w:sz w:val="16"/>
          <w:szCs w:val="16"/>
        </w:rPr>
        <w:t>Since the beginning of the space age with the launch of the first satellite Sputnik in 1957, there have been 6000 launches placing about 12,000 satellites in orbit (ESA Space Environment Statistics, 2021). Today, among the 29,000 tracked objects in orbit, only 4600 (16%) of these objects are intact, operational satellites. The rest is made up of derelict spacecraft (payload or rocket parts) and fragmentation debris due to explosions, collisions, tiny flecks of paint, etc. Due to this variety, debris is usually classified by size in three categories (ESA, 2021):</w:t>
      </w:r>
      <w:r>
        <w:rPr>
          <w:sz w:val="16"/>
          <w:szCs w:val="16"/>
        </w:rPr>
        <w:t xml:space="preserve"> </w:t>
      </w:r>
      <w:r w:rsidRPr="003D2CAB">
        <w:rPr>
          <w:sz w:val="16"/>
          <w:szCs w:val="16"/>
        </w:rPr>
        <w:t>• large-sized debris (&gt;10 cm), generally possible to trace, with a population of 34,000 objects.</w:t>
      </w:r>
      <w:r>
        <w:rPr>
          <w:sz w:val="16"/>
          <w:szCs w:val="16"/>
        </w:rPr>
        <w:t xml:space="preserve"> </w:t>
      </w:r>
      <w:r w:rsidRPr="003D2CAB">
        <w:rPr>
          <w:sz w:val="16"/>
          <w:szCs w:val="16"/>
        </w:rPr>
        <w:t>• medium-sized debris (between 1 cm and 10 cm), sometimes possible to trace, with a population of 900,000 objects.</w:t>
      </w:r>
      <w:r>
        <w:rPr>
          <w:sz w:val="16"/>
          <w:szCs w:val="16"/>
        </w:rPr>
        <w:t xml:space="preserve"> </w:t>
      </w:r>
      <w:r w:rsidRPr="003D2CAB">
        <w:rPr>
          <w:sz w:val="16"/>
          <w:szCs w:val="16"/>
        </w:rPr>
        <w:t>• small-sized debris (between 1 mm and 1 cm), not traceable, with a population of 128 million objects.</w:t>
      </w:r>
      <w:r>
        <w:rPr>
          <w:sz w:val="16"/>
          <w:szCs w:val="16"/>
        </w:rPr>
        <w:t xml:space="preserve"> </w:t>
      </w:r>
      <w:r w:rsidRPr="003D2CAB">
        <w:rPr>
          <w:sz w:val="16"/>
          <w:szCs w:val="16"/>
        </w:rPr>
        <w:t>Due to their high relative velocity (≈15 km/s), a collision between a spacecraft and debris is likely to be catastrophic. A collision with large debris leads to a complete disintegration of the spacecraft, generating, in turn, thousands of additional debris. Medium-sized debris can either lead to complete disintegration or heavy damage, while small-sized debris cause minor damage that can eventually lead to mission failure. The number of objects in orbit has been steadily increasing, almost doubling over the last decade (Fig. 2). There have been two major events contributing to this continuous increase. In 2007, a Chinese anti-satellite missile test on the satellite Fengyun-1C resulted in the largest debris cloud ever generated by a single event (+25% in debris population) (Weeden, 2007). In 2009, a collision between Iridium-33 and a defunct Russian satellite, Cosmos-2251 generated 2296 catalogued debris and hundreds of thousands of untraceable debris, which became a threat for other satellites within the Iridium constellation potentially orbiting close to the debris cloud (Le May et al., 2018). To avoid such catastrophic events, satellite operators perform collision avoidance maneuvers when passing near a traced debris. However, untraceable objects cannot be avoided by nature, meaning that they cause a permanent risk of potential mission failure (</w:t>
      </w:r>
      <w:proofErr w:type="spellStart"/>
      <w:r w:rsidRPr="003D2CAB">
        <w:rPr>
          <w:sz w:val="16"/>
          <w:szCs w:val="16"/>
        </w:rPr>
        <w:t>Muelhaupt</w:t>
      </w:r>
      <w:proofErr w:type="spellEnd"/>
      <w:r w:rsidRPr="003D2CAB">
        <w:rPr>
          <w:sz w:val="16"/>
          <w:szCs w:val="16"/>
        </w:rPr>
        <w:t xml:space="preserve"> et al., 2019).</w:t>
      </w:r>
      <w:r>
        <w:rPr>
          <w:sz w:val="16"/>
          <w:szCs w:val="16"/>
        </w:rPr>
        <w:t xml:space="preserve"> </w:t>
      </w:r>
      <w:r w:rsidRPr="003D2CAB">
        <w:rPr>
          <w:sz w:val="16"/>
          <w:szCs w:val="16"/>
        </w:rPr>
        <w:t>[Figure 2 Omitted]</w:t>
      </w:r>
      <w:r>
        <w:rPr>
          <w:sz w:val="16"/>
          <w:szCs w:val="16"/>
        </w:rPr>
        <w:t xml:space="preserve"> </w:t>
      </w:r>
      <w:r w:rsidRPr="0020576A">
        <w:rPr>
          <w:sz w:val="16"/>
        </w:rPr>
        <w:t xml:space="preserve">In 1978, </w:t>
      </w:r>
      <w:r w:rsidRPr="0020576A">
        <w:rPr>
          <w:rStyle w:val="StyleUnderline"/>
        </w:rPr>
        <w:t>Kessler</w:t>
      </w:r>
      <w:r w:rsidRPr="0020576A">
        <w:rPr>
          <w:sz w:val="16"/>
        </w:rPr>
        <w:t xml:space="preserve"> and </w:t>
      </w:r>
      <w:proofErr w:type="spellStart"/>
      <w:r w:rsidRPr="0020576A">
        <w:rPr>
          <w:sz w:val="16"/>
        </w:rPr>
        <w:t>Cour</w:t>
      </w:r>
      <w:proofErr w:type="spellEnd"/>
      <w:r w:rsidRPr="0020576A">
        <w:rPr>
          <w:sz w:val="16"/>
        </w:rPr>
        <w:t xml:space="preserve">-Palais (1978) </w:t>
      </w:r>
      <w:r w:rsidRPr="0020576A">
        <w:rPr>
          <w:rStyle w:val="StyleUnderline"/>
        </w:rPr>
        <w:t>theorized</w:t>
      </w:r>
      <w:r w:rsidRPr="0020576A">
        <w:rPr>
          <w:sz w:val="16"/>
        </w:rPr>
        <w:t xml:space="preserve"> that the </w:t>
      </w:r>
      <w:r w:rsidRPr="0020576A">
        <w:rPr>
          <w:rStyle w:val="StyleUnderline"/>
        </w:rPr>
        <w:t xml:space="preserve">orbital </w:t>
      </w:r>
      <w:r w:rsidRPr="00FA524C">
        <w:rPr>
          <w:rStyle w:val="StyleUnderline"/>
          <w:highlight w:val="cyan"/>
        </w:rPr>
        <w:t>debris</w:t>
      </w:r>
      <w:r w:rsidRPr="0020576A">
        <w:rPr>
          <w:sz w:val="16"/>
        </w:rPr>
        <w:t xml:space="preserve"> population </w:t>
      </w:r>
      <w:r w:rsidRPr="00FA524C">
        <w:rPr>
          <w:rStyle w:val="StyleUnderline"/>
          <w:highlight w:val="cyan"/>
        </w:rPr>
        <w:t>could reach a critical density</w:t>
      </w:r>
      <w:r w:rsidRPr="0020576A">
        <w:rPr>
          <w:rStyle w:val="StyleUnderline"/>
        </w:rPr>
        <w:t xml:space="preserve"> above which cascading collisions between debris could self-sustain even without additional launches</w:t>
      </w:r>
      <w:r w:rsidRPr="0020576A">
        <w:rPr>
          <w:sz w:val="16"/>
        </w:rPr>
        <w:t xml:space="preserve">, eventually </w:t>
      </w:r>
      <w:r w:rsidRPr="00FA524C">
        <w:rPr>
          <w:rStyle w:val="Emphasis"/>
          <w:highlight w:val="cyan"/>
        </w:rPr>
        <w:t>making</w:t>
      </w:r>
      <w:r w:rsidRPr="0020576A">
        <w:rPr>
          <w:sz w:val="16"/>
        </w:rPr>
        <w:t xml:space="preserve"> the </w:t>
      </w:r>
      <w:r w:rsidRPr="00FA524C">
        <w:rPr>
          <w:rStyle w:val="Emphasis"/>
          <w:highlight w:val="cyan"/>
        </w:rPr>
        <w:t>space</w:t>
      </w:r>
      <w:r w:rsidRPr="0020576A">
        <w:rPr>
          <w:sz w:val="16"/>
        </w:rPr>
        <w:t xml:space="preserve"> environment </w:t>
      </w:r>
      <w:r w:rsidRPr="00FA524C">
        <w:rPr>
          <w:rStyle w:val="Emphasis"/>
          <w:highlight w:val="cyan"/>
        </w:rPr>
        <w:t>unusable</w:t>
      </w:r>
      <w:r w:rsidRPr="0020576A">
        <w:rPr>
          <w:sz w:val="16"/>
        </w:rPr>
        <w:t xml:space="preserve"> for hundreds to thousands of years. The concern on this “Kessler Syndrome” was later emphasized by many studies, including D. Kessler discussing “limits of population growth in LEO” (Kessler, 1991) (Low Earth Orbit). Currently, the number of objects is expected to continue to increase, even without additional launches (ESA's Annual Space Environment Report, 2021). Most of the traffic in space is concentrated in the LEO region, at an altitude ranging between 200 km and 2000 km, with about 3300 functioning satellites along with the International Space Station. It is also the most crowded region in terms of debris, hosting 55% of the total catalogued population (ESA's Annual Space Environment Report, 2021). The loss of the LEO region due to debris would impact all the space economy, but more importantly, it would disable essential services upon which society relies such as GPS-based navigation, communications, early warning systems, and meteorological and environmental monitoring services.</w:t>
      </w:r>
      <w:r>
        <w:rPr>
          <w:sz w:val="16"/>
        </w:rPr>
        <w:t xml:space="preserve"> </w:t>
      </w:r>
      <w:r w:rsidRPr="003D2CAB">
        <w:rPr>
          <w:sz w:val="16"/>
          <w:szCs w:val="16"/>
        </w:rPr>
        <w:t>Efforts have been made by the international community to mitigate space debris with guidelines developed by the United Nations Committee on the Peaceful Uses of Outer Space (UNCOPUOS). The compliance rate to these guidelines has been increasing in the last 5 years (ESA's Annual Space Environment Report, 2021). In addition, the field of on-orbit servicing is emerging, aiming at expanding spacecraft lifetimes by repairing, refueling, or upgrading them in-situ, thereby delaying debris creation. Remediation measures are also being considered with several missions of debris removal planned in the coming years, but they only target defunct satellites to prevent them from generating additional debris. Their remediating potential is, therefore, significantly limited and making these missions commercially viable will be challenging.</w:t>
      </w:r>
      <w:r>
        <w:rPr>
          <w:sz w:val="16"/>
          <w:szCs w:val="16"/>
        </w:rPr>
        <w:t xml:space="preserve"> </w:t>
      </w:r>
      <w:r w:rsidRPr="003D2CAB">
        <w:rPr>
          <w:sz w:val="16"/>
        </w:rPr>
        <w:t xml:space="preserve">On top of this, recent </w:t>
      </w:r>
      <w:r w:rsidRPr="003D2CAB">
        <w:rPr>
          <w:rStyle w:val="StyleUnderline"/>
        </w:rPr>
        <w:t>plans of launching constellations of small satellites are raising growing concerns</w:t>
      </w:r>
      <w:r w:rsidRPr="003D2CAB">
        <w:rPr>
          <w:sz w:val="16"/>
        </w:rPr>
        <w:t xml:space="preserve">. In 2020, </w:t>
      </w:r>
      <w:proofErr w:type="spellStart"/>
      <w:r w:rsidRPr="003D2CAB">
        <w:rPr>
          <w:sz w:val="16"/>
        </w:rPr>
        <w:t>Curzi</w:t>
      </w:r>
      <w:proofErr w:type="spellEnd"/>
      <w:r w:rsidRPr="003D2CAB">
        <w:rPr>
          <w:sz w:val="16"/>
        </w:rPr>
        <w:t xml:space="preserve"> et al. outlined about one hundred companies or agencies proposing satellite constellations (</w:t>
      </w:r>
      <w:proofErr w:type="spellStart"/>
      <w:r w:rsidRPr="003D2CAB">
        <w:rPr>
          <w:sz w:val="16"/>
        </w:rPr>
        <w:t>Curzi</w:t>
      </w:r>
      <w:proofErr w:type="spellEnd"/>
      <w:r w:rsidRPr="003D2CAB">
        <w:rPr>
          <w:sz w:val="16"/>
        </w:rPr>
        <w:t xml:space="preserve"> et al., 2020). </w:t>
      </w:r>
      <w:proofErr w:type="gramStart"/>
      <w:r w:rsidRPr="003D2CAB">
        <w:rPr>
          <w:sz w:val="16"/>
        </w:rPr>
        <w:t>In particular, some</w:t>
      </w:r>
      <w:proofErr w:type="gramEnd"/>
      <w:r w:rsidRPr="003D2CAB">
        <w:rPr>
          <w:sz w:val="16"/>
        </w:rPr>
        <w:t xml:space="preserve"> commercial companies (such as SpaceX, </w:t>
      </w:r>
      <w:proofErr w:type="spellStart"/>
      <w:r w:rsidRPr="003D2CAB">
        <w:rPr>
          <w:sz w:val="16"/>
        </w:rPr>
        <w:t>OneWeb</w:t>
      </w:r>
      <w:proofErr w:type="spellEnd"/>
      <w:r w:rsidRPr="003D2CAB">
        <w:rPr>
          <w:sz w:val="16"/>
        </w:rPr>
        <w:t>, Amazon, or China Satellite Network Group) have announced plans to launch large constellations – mostly in LEO – representing over 20,000 satellites by 2030, and possibly over 60,000 in the following decade. This is a tremendous increase with respect to the initial population in orbit of about 2000 operational satellites (in 2018) and the 8100 payloads launched since the beginning of the space age (</w:t>
      </w:r>
      <w:proofErr w:type="spellStart"/>
      <w:r w:rsidRPr="003D2CAB">
        <w:rPr>
          <w:sz w:val="16"/>
        </w:rPr>
        <w:t>Muelhaupt</w:t>
      </w:r>
      <w:proofErr w:type="spellEnd"/>
      <w:r w:rsidRPr="003D2CAB">
        <w:rPr>
          <w:sz w:val="16"/>
        </w:rPr>
        <w:t xml:space="preserve"> et al., 2019) before 2019. Most of these large constellations aim at enabling ubiquitous access to high-speed internet services, even in regions lacking the necessary infrastructure. Starting in 2019, SpaceX has already launched 1735 satellites of its </w:t>
      </w:r>
      <w:proofErr w:type="spellStart"/>
      <w:r w:rsidRPr="003D2CAB">
        <w:rPr>
          <w:sz w:val="16"/>
        </w:rPr>
        <w:t>Starlink</w:t>
      </w:r>
      <w:proofErr w:type="spellEnd"/>
      <w:r w:rsidRPr="003D2CAB">
        <w:rPr>
          <w:sz w:val="16"/>
        </w:rPr>
        <w:t xml:space="preserve"> constellation, while </w:t>
      </w:r>
      <w:proofErr w:type="spellStart"/>
      <w:r w:rsidRPr="003D2CAB">
        <w:rPr>
          <w:sz w:val="16"/>
        </w:rPr>
        <w:t>OneWeb</w:t>
      </w:r>
      <w:proofErr w:type="spellEnd"/>
      <w:r w:rsidRPr="003D2CAB">
        <w:rPr>
          <w:sz w:val="16"/>
        </w:rPr>
        <w:t xml:space="preserve"> has launched 146 (as of August 2021).</w:t>
      </w:r>
      <w:r>
        <w:rPr>
          <w:sz w:val="16"/>
        </w:rPr>
        <w:t xml:space="preserve"> </w:t>
      </w:r>
      <w:r w:rsidRPr="003D2CAB">
        <w:rPr>
          <w:rStyle w:val="StyleUnderline"/>
        </w:rPr>
        <w:t>Several studies</w:t>
      </w:r>
      <w:r w:rsidRPr="003D2CAB">
        <w:rPr>
          <w:sz w:val="16"/>
        </w:rPr>
        <w:t xml:space="preserve"> have </w:t>
      </w:r>
      <w:r w:rsidRPr="003D2CAB">
        <w:rPr>
          <w:rStyle w:val="StyleUnderline"/>
        </w:rPr>
        <w:t>investigated the effect of introducing</w:t>
      </w:r>
      <w:r w:rsidRPr="003D2CAB">
        <w:rPr>
          <w:sz w:val="16"/>
        </w:rPr>
        <w:t xml:space="preserve"> these </w:t>
      </w:r>
      <w:r w:rsidRPr="003D2CAB">
        <w:rPr>
          <w:rStyle w:val="StyleUnderline"/>
        </w:rPr>
        <w:t>constellations on the space debris population.</w:t>
      </w:r>
      <w:r w:rsidRPr="003D2CAB">
        <w:rPr>
          <w:sz w:val="16"/>
        </w:rPr>
        <w:t xml:space="preserve"> They found that </w:t>
      </w:r>
      <w:r w:rsidRPr="003D2CAB">
        <w:rPr>
          <w:rStyle w:val="StyleUnderline"/>
        </w:rPr>
        <w:t>collision rate increase is to be expected</w:t>
      </w:r>
      <w:r w:rsidRPr="003D2CAB">
        <w:rPr>
          <w:sz w:val="16"/>
        </w:rPr>
        <w:t xml:space="preserve">, showed that high reliability and strong compliance to space debris mitigation guidelines are </w:t>
      </w:r>
      <w:proofErr w:type="gramStart"/>
      <w:r w:rsidRPr="003D2CAB">
        <w:rPr>
          <w:sz w:val="16"/>
        </w:rPr>
        <w:t>absolutely necessary</w:t>
      </w:r>
      <w:proofErr w:type="gramEnd"/>
      <w:r w:rsidRPr="003D2CAB">
        <w:rPr>
          <w:sz w:val="16"/>
        </w:rPr>
        <w:t xml:space="preserve">, </w:t>
      </w:r>
      <w:r w:rsidRPr="003D2CAB">
        <w:rPr>
          <w:rStyle w:val="StyleUnderline"/>
        </w:rPr>
        <w:t>and</w:t>
      </w:r>
      <w:r w:rsidRPr="003D2CAB">
        <w:rPr>
          <w:sz w:val="16"/>
        </w:rPr>
        <w:t xml:space="preserve"> even argued that these </w:t>
      </w:r>
      <w:r w:rsidRPr="003D2CAB">
        <w:rPr>
          <w:rStyle w:val="StyleUnderline"/>
        </w:rPr>
        <w:t>guidelines and current models need to be updated to face this new threat</w:t>
      </w:r>
      <w:r w:rsidRPr="003D2CAB">
        <w:rPr>
          <w:sz w:val="16"/>
        </w:rPr>
        <w:t xml:space="preserve"> (Le May et al., 2018; </w:t>
      </w:r>
      <w:proofErr w:type="spellStart"/>
      <w:r w:rsidRPr="003D2CAB">
        <w:rPr>
          <w:sz w:val="16"/>
        </w:rPr>
        <w:t>Muelhaupt</w:t>
      </w:r>
      <w:proofErr w:type="spellEnd"/>
      <w:r w:rsidRPr="003D2CAB">
        <w:rPr>
          <w:sz w:val="16"/>
        </w:rPr>
        <w:t xml:space="preserve"> et al., 2019; </w:t>
      </w:r>
      <w:proofErr w:type="spellStart"/>
      <w:r w:rsidRPr="003D2CAB">
        <w:rPr>
          <w:sz w:val="16"/>
        </w:rPr>
        <w:t>Bastida</w:t>
      </w:r>
      <w:proofErr w:type="spellEnd"/>
      <w:r w:rsidRPr="003D2CAB">
        <w:rPr>
          <w:sz w:val="16"/>
        </w:rPr>
        <w:t xml:space="preserve"> </w:t>
      </w:r>
      <w:proofErr w:type="spellStart"/>
      <w:r w:rsidRPr="003D2CAB">
        <w:rPr>
          <w:sz w:val="16"/>
        </w:rPr>
        <w:t>Virgili</w:t>
      </w:r>
      <w:proofErr w:type="spellEnd"/>
      <w:r w:rsidRPr="003D2CAB">
        <w:rPr>
          <w:sz w:val="16"/>
        </w:rPr>
        <w:t xml:space="preserve"> et al., 2016; </w:t>
      </w:r>
      <w:proofErr w:type="spellStart"/>
      <w:r w:rsidRPr="003D2CAB">
        <w:rPr>
          <w:sz w:val="16"/>
        </w:rPr>
        <w:t>Diserens</w:t>
      </w:r>
      <w:proofErr w:type="spellEnd"/>
      <w:r w:rsidRPr="003D2CAB">
        <w:rPr>
          <w:sz w:val="16"/>
        </w:rPr>
        <w:t xml:space="preserve"> et al., 2020; </w:t>
      </w:r>
      <w:proofErr w:type="spellStart"/>
      <w:r w:rsidRPr="003D2CAB">
        <w:rPr>
          <w:sz w:val="16"/>
        </w:rPr>
        <w:t>Pardini</w:t>
      </w:r>
      <w:proofErr w:type="spellEnd"/>
      <w:r w:rsidRPr="003D2CAB">
        <w:rPr>
          <w:sz w:val="16"/>
        </w:rPr>
        <w:t xml:space="preserve"> and Anselmo, 2020).</w:t>
      </w:r>
      <w:r>
        <w:rPr>
          <w:sz w:val="16"/>
        </w:rPr>
        <w:t xml:space="preserve"> </w:t>
      </w:r>
      <w:r w:rsidRPr="003D2CAB">
        <w:rPr>
          <w:sz w:val="16"/>
          <w:szCs w:val="16"/>
        </w:rPr>
        <w:t>2.2. Night sky pollution</w:t>
      </w:r>
      <w:r>
        <w:rPr>
          <w:sz w:val="16"/>
          <w:szCs w:val="16"/>
        </w:rPr>
        <w:t xml:space="preserve"> </w:t>
      </w:r>
      <w:proofErr w:type="gramStart"/>
      <w:r w:rsidRPr="0020576A">
        <w:rPr>
          <w:sz w:val="16"/>
          <w:szCs w:val="16"/>
        </w:rPr>
        <w:t>In</w:t>
      </w:r>
      <w:proofErr w:type="gramEnd"/>
      <w:r w:rsidRPr="0020576A">
        <w:rPr>
          <w:sz w:val="16"/>
          <w:szCs w:val="16"/>
        </w:rPr>
        <w:t xml:space="preserve"> addition to endangering the sustainable use of the space environment, large constellations can, by reflecting sunlight back to Earth and emitting radio signals, negatively impact the visibility of the night sky and interfere with professional astronomical observations (IAU, 2019). After the launch of the first satellites of SpaceX's </w:t>
      </w:r>
      <w:proofErr w:type="spellStart"/>
      <w:r w:rsidRPr="0020576A">
        <w:rPr>
          <w:sz w:val="16"/>
          <w:szCs w:val="16"/>
        </w:rPr>
        <w:t>Starlink</w:t>
      </w:r>
      <w:proofErr w:type="spellEnd"/>
      <w:r w:rsidRPr="0020576A">
        <w:rPr>
          <w:sz w:val="16"/>
          <w:szCs w:val="16"/>
        </w:rPr>
        <w:t xml:space="preserve">, many astronomers have reported satellite trails, sometimes visible to the naked eye, disturbing their work. The International Astronomical Union (IAU) subsequently presented a report to UNCOPUOS making recommendations to keep “dark and quiet skies for science and society” (UNCOPUOS, 2020). They emphasized that the aggregate effects of constellations have not been properly investigated while reminding </w:t>
      </w:r>
      <w:proofErr w:type="gramStart"/>
      <w:r w:rsidRPr="0020576A">
        <w:rPr>
          <w:sz w:val="16"/>
          <w:szCs w:val="16"/>
        </w:rPr>
        <w:t>that astronomical discoveries</w:t>
      </w:r>
      <w:proofErr w:type="gramEnd"/>
      <w:r w:rsidRPr="0020576A">
        <w:rPr>
          <w:sz w:val="16"/>
          <w:szCs w:val="16"/>
        </w:rPr>
        <w:t xml:space="preserve"> can continue only if the night sky remains clear and unpolluted. Along with communication satellites, there have been other concerning propositions (</w:t>
      </w:r>
      <w:proofErr w:type="spellStart"/>
      <w:r w:rsidRPr="0020576A">
        <w:rPr>
          <w:sz w:val="16"/>
          <w:szCs w:val="16"/>
        </w:rPr>
        <w:t>Riesbeck</w:t>
      </w:r>
      <w:proofErr w:type="spellEnd"/>
      <w:r w:rsidRPr="0020576A">
        <w:rPr>
          <w:sz w:val="16"/>
          <w:szCs w:val="16"/>
        </w:rPr>
        <w:t xml:space="preserve"> et al., 2020) such as artificial moons to light a Chinese city or orbital billboards to advertise the night sky. In 2018, the launch of an artistic “disco-ball” surprised the astronomical community and was even described by some as “space graffiti” (The Guardian, 2018). The momentary attention created by these sporadic events on this issue is likely to become persistent due to recent findings. </w:t>
      </w:r>
      <w:proofErr w:type="spellStart"/>
      <w:r w:rsidRPr="0020576A">
        <w:rPr>
          <w:sz w:val="16"/>
          <w:szCs w:val="16"/>
        </w:rPr>
        <w:t>Kocifaj</w:t>
      </w:r>
      <w:proofErr w:type="spellEnd"/>
      <w:r w:rsidRPr="0020576A">
        <w:rPr>
          <w:sz w:val="16"/>
          <w:szCs w:val="16"/>
        </w:rPr>
        <w:t xml:space="preserve"> et al. (2021) found that artificial space objects including satellites and space debris were responsible for a new skyglow effect increasing the night sky brightness (NSB) already as much as 10% over natural levels. This is above the threshold set by the IAU to define an astronomical site as light polluted.</w:t>
      </w:r>
      <w:r>
        <w:rPr>
          <w:sz w:val="16"/>
          <w:szCs w:val="16"/>
        </w:rPr>
        <w:t xml:space="preserve"> </w:t>
      </w:r>
      <w:r w:rsidRPr="003D2CAB">
        <w:rPr>
          <w:sz w:val="16"/>
          <w:szCs w:val="16"/>
        </w:rPr>
        <w:t>2.3. New boundaries</w:t>
      </w:r>
      <w:r>
        <w:rPr>
          <w:sz w:val="16"/>
          <w:szCs w:val="16"/>
        </w:rPr>
        <w:t xml:space="preserve"> </w:t>
      </w:r>
      <w:r w:rsidRPr="003D2CAB">
        <w:rPr>
          <w:sz w:val="16"/>
        </w:rPr>
        <w:t xml:space="preserve">Breakups or collisions lead to an increased exposure to space debris for other satellites, thereby degrading the orbital resource (Maury et al., 2019). </w:t>
      </w:r>
      <w:r w:rsidRPr="0020576A">
        <w:rPr>
          <w:rStyle w:val="StyleUnderline"/>
        </w:rPr>
        <w:t>Space debris is</w:t>
      </w:r>
      <w:r w:rsidRPr="003D2CAB">
        <w:rPr>
          <w:sz w:val="16"/>
        </w:rPr>
        <w:t xml:space="preserve">, therefore, </w:t>
      </w:r>
      <w:r w:rsidRPr="0020576A">
        <w:rPr>
          <w:rStyle w:val="StyleUnderline"/>
        </w:rPr>
        <w:t xml:space="preserve">a major threat to the </w:t>
      </w:r>
      <w:r w:rsidRPr="0020576A">
        <w:rPr>
          <w:rStyle w:val="Emphasis"/>
        </w:rPr>
        <w:t>long-term sustainability of space activities</w:t>
      </w:r>
      <w:r w:rsidRPr="0020576A">
        <w:rPr>
          <w:rStyle w:val="StyleUnderline"/>
        </w:rPr>
        <w:t>.</w:t>
      </w:r>
      <w:r w:rsidRPr="003D2CAB">
        <w:rPr>
          <w:sz w:val="16"/>
        </w:rPr>
        <w:t xml:space="preserve"> As </w:t>
      </w:r>
      <w:r w:rsidRPr="003D2CAB">
        <w:rPr>
          <w:rStyle w:val="StyleUnderline"/>
        </w:rPr>
        <w:t xml:space="preserve">the </w:t>
      </w:r>
      <w:r w:rsidRPr="00FA524C">
        <w:rPr>
          <w:rStyle w:val="StyleUnderline"/>
          <w:highlight w:val="cyan"/>
        </w:rPr>
        <w:t>debris</w:t>
      </w:r>
      <w:r w:rsidRPr="003D2CAB">
        <w:rPr>
          <w:rStyle w:val="StyleUnderline"/>
        </w:rPr>
        <w:t xml:space="preserve"> population </w:t>
      </w:r>
      <w:r w:rsidRPr="00FA524C">
        <w:rPr>
          <w:rStyle w:val="StyleUnderline"/>
          <w:highlight w:val="cyan"/>
        </w:rPr>
        <w:t>will</w:t>
      </w:r>
      <w:r w:rsidRPr="003D2CAB">
        <w:rPr>
          <w:rStyle w:val="StyleUnderline"/>
        </w:rPr>
        <w:t xml:space="preserve"> likely </w:t>
      </w:r>
      <w:r w:rsidRPr="00FA524C">
        <w:rPr>
          <w:rStyle w:val="Emphasis"/>
          <w:highlight w:val="cyan"/>
        </w:rPr>
        <w:t>increase</w:t>
      </w:r>
      <w:r w:rsidRPr="003D2CAB">
        <w:rPr>
          <w:rStyle w:val="Emphasis"/>
        </w:rPr>
        <w:t xml:space="preserve"> even </w:t>
      </w:r>
      <w:r w:rsidRPr="00FA524C">
        <w:rPr>
          <w:rStyle w:val="Emphasis"/>
          <w:highlight w:val="cyan"/>
        </w:rPr>
        <w:t>without additional launches</w:t>
      </w:r>
      <w:r w:rsidRPr="003D2CAB">
        <w:rPr>
          <w:sz w:val="16"/>
        </w:rPr>
        <w:t xml:space="preserve">, this means that </w:t>
      </w:r>
      <w:r w:rsidRPr="003D2CAB">
        <w:rPr>
          <w:rStyle w:val="StyleUnderline"/>
        </w:rPr>
        <w:t xml:space="preserve">the </w:t>
      </w:r>
      <w:r w:rsidRPr="00FA524C">
        <w:rPr>
          <w:rStyle w:val="Emphasis"/>
          <w:highlight w:val="cyan"/>
        </w:rPr>
        <w:t>carrying</w:t>
      </w:r>
      <w:r w:rsidRPr="00FA524C">
        <w:rPr>
          <w:rStyle w:val="StyleUnderline"/>
          <w:highlight w:val="cyan"/>
        </w:rPr>
        <w:t xml:space="preserve"> </w:t>
      </w:r>
      <w:r w:rsidRPr="00FA524C">
        <w:rPr>
          <w:rStyle w:val="Emphasis"/>
          <w:highlight w:val="cyan"/>
        </w:rPr>
        <w:t>capacity of</w:t>
      </w:r>
      <w:r w:rsidRPr="003D2CAB">
        <w:rPr>
          <w:rStyle w:val="Emphasis"/>
        </w:rPr>
        <w:t xml:space="preserve"> the </w:t>
      </w:r>
      <w:r w:rsidRPr="00FA524C">
        <w:rPr>
          <w:rStyle w:val="Emphasis"/>
          <w:highlight w:val="cyan"/>
        </w:rPr>
        <w:t>LEO</w:t>
      </w:r>
      <w:r w:rsidRPr="003D2CAB">
        <w:rPr>
          <w:rStyle w:val="Emphasis"/>
        </w:rPr>
        <w:t xml:space="preserve"> “ecosystem”</w:t>
      </w:r>
      <w:r w:rsidRPr="003D2CAB">
        <w:rPr>
          <w:rStyle w:val="StyleUnderline"/>
        </w:rPr>
        <w:t xml:space="preserve">, defined as the maximum number of orbiting satellites that can be sustained in the long run, </w:t>
      </w:r>
      <w:r w:rsidRPr="00FA524C">
        <w:rPr>
          <w:rStyle w:val="StyleUnderline"/>
          <w:highlight w:val="cyan"/>
        </w:rPr>
        <w:t xml:space="preserve">may have been </w:t>
      </w:r>
      <w:r w:rsidRPr="00FA524C">
        <w:rPr>
          <w:rStyle w:val="Emphasis"/>
          <w:highlight w:val="cyan"/>
        </w:rPr>
        <w:t>overshot</w:t>
      </w:r>
      <w:r w:rsidRPr="003D2CAB">
        <w:rPr>
          <w:sz w:val="16"/>
        </w:rPr>
        <w:t xml:space="preserve"> (Fig. 3). The pristine night sky is a common heritage of humankind: the discussed changes may have, in addition to impacts on stargazing and scientific inquiry, unforeseen effects on wildlife, human health, and cultural and religious practices. </w:t>
      </w:r>
      <w:r w:rsidRPr="003D2CAB">
        <w:rPr>
          <w:rStyle w:val="StyleUnderline"/>
        </w:rPr>
        <w:t>Without</w:t>
      </w:r>
      <w:r w:rsidRPr="003D2CAB">
        <w:rPr>
          <w:sz w:val="16"/>
        </w:rPr>
        <w:t xml:space="preserve"> further </w:t>
      </w:r>
      <w:r w:rsidRPr="003D2CAB">
        <w:rPr>
          <w:rStyle w:val="StyleUnderline"/>
        </w:rPr>
        <w:t>precaution</w:t>
      </w:r>
      <w:r w:rsidRPr="003D2CAB">
        <w:rPr>
          <w:sz w:val="16"/>
        </w:rPr>
        <w:t xml:space="preserve">, </w:t>
      </w:r>
      <w:r w:rsidRPr="003D2CAB">
        <w:rPr>
          <w:rStyle w:val="StyleUnderline"/>
        </w:rPr>
        <w:t>the unregulated action of private interests in space could lead to the tragedy of two commons</w:t>
      </w:r>
      <w:r w:rsidRPr="003D2CAB">
        <w:rPr>
          <w:sz w:val="16"/>
        </w:rPr>
        <w:t xml:space="preserve"> — </w:t>
      </w:r>
      <w:r w:rsidRPr="003D2CAB">
        <w:rPr>
          <w:rStyle w:val="StyleUnderline"/>
        </w:rPr>
        <w:t>the near-Earth orbital environment and the night sky</w:t>
      </w:r>
      <w:r w:rsidRPr="003D2CAB">
        <w:rPr>
          <w:sz w:val="16"/>
        </w:rPr>
        <w:t xml:space="preserve"> — which must be avoided.</w:t>
      </w:r>
      <w:r>
        <w:rPr>
          <w:sz w:val="16"/>
        </w:rPr>
        <w:t xml:space="preserve"> </w:t>
      </w:r>
      <w:r w:rsidRPr="003D2CAB">
        <w:rPr>
          <w:sz w:val="8"/>
          <w:szCs w:val="8"/>
        </w:rPr>
        <w:t>[Figure 3 Omitted]</w:t>
      </w:r>
      <w:r>
        <w:rPr>
          <w:sz w:val="8"/>
          <w:szCs w:val="8"/>
        </w:rPr>
        <w:t xml:space="preserve"> </w:t>
      </w:r>
      <w:r w:rsidRPr="003D2CAB">
        <w:rPr>
          <w:sz w:val="8"/>
          <w:szCs w:val="8"/>
        </w:rPr>
        <w:t xml:space="preserve">In 2009, </w:t>
      </w:r>
      <w:proofErr w:type="spellStart"/>
      <w:r w:rsidRPr="003D2CAB">
        <w:rPr>
          <w:sz w:val="8"/>
          <w:szCs w:val="8"/>
        </w:rPr>
        <w:t>Rockström</w:t>
      </w:r>
      <w:proofErr w:type="spellEnd"/>
      <w:r w:rsidRPr="003D2CAB">
        <w:rPr>
          <w:sz w:val="8"/>
          <w:szCs w:val="8"/>
        </w:rPr>
        <w:t xml:space="preserve"> et al. proposed a framework based on planetary boundaries to define preconditions for human development. These boundaries are thresholds associated with Earth system processes that, if crossed, will trigger non-linear, abrupt environmental change (</w:t>
      </w:r>
      <w:proofErr w:type="spellStart"/>
      <w:r w:rsidRPr="003D2CAB">
        <w:rPr>
          <w:sz w:val="8"/>
          <w:szCs w:val="8"/>
        </w:rPr>
        <w:t>Rockström</w:t>
      </w:r>
      <w:proofErr w:type="spellEnd"/>
      <w:r w:rsidRPr="003D2CAB">
        <w:rPr>
          <w:sz w:val="8"/>
          <w:szCs w:val="8"/>
        </w:rPr>
        <w:t xml:space="preserve"> et al., 2009). The formulation of new boundaries for the proliferation of objects in orbit and night sky brightness (Table 1) would make use of the widely adopted concept of planetary boundaries to encourage sustainable action and avoid or limit their transgression.</w:t>
      </w:r>
      <w:r>
        <w:rPr>
          <w:sz w:val="8"/>
          <w:szCs w:val="8"/>
        </w:rPr>
        <w:t xml:space="preserve"> </w:t>
      </w:r>
      <w:r w:rsidRPr="003D2CAB">
        <w:rPr>
          <w:sz w:val="8"/>
          <w:szCs w:val="8"/>
        </w:rPr>
        <w:t>[Table 1 Omitted]</w:t>
      </w:r>
      <w:r>
        <w:rPr>
          <w:sz w:val="8"/>
          <w:szCs w:val="8"/>
        </w:rPr>
        <w:t xml:space="preserve"> </w:t>
      </w:r>
      <w:r w:rsidRPr="003D2CAB">
        <w:rPr>
          <w:sz w:val="8"/>
          <w:szCs w:val="8"/>
        </w:rPr>
        <w:t xml:space="preserve">Although the proliferation of the number of objects in LEO is not an Earth system process, an orbital boundary mirroring planetary boundaries could be defined. A reasonable threshold associated with abrupt environmental change in terms of objects in orbit could be the object flux such that the rate of fragment production equals the rate of removal by atmospheric drag (Kessler and </w:t>
      </w:r>
      <w:proofErr w:type="spellStart"/>
      <w:r w:rsidRPr="003D2CAB">
        <w:rPr>
          <w:sz w:val="8"/>
          <w:szCs w:val="8"/>
        </w:rPr>
        <w:t>Cour</w:t>
      </w:r>
      <w:proofErr w:type="spellEnd"/>
      <w:r w:rsidRPr="003D2CAB">
        <w:rPr>
          <w:sz w:val="8"/>
          <w:szCs w:val="8"/>
        </w:rPr>
        <w:t xml:space="preserve">-Palais, 1978; Kessler, 1991; Kessler and </w:t>
      </w:r>
      <w:proofErr w:type="spellStart"/>
      <w:r w:rsidRPr="003D2CAB">
        <w:rPr>
          <w:sz w:val="8"/>
          <w:szCs w:val="8"/>
        </w:rPr>
        <w:t>Anzmeador</w:t>
      </w:r>
      <w:proofErr w:type="spellEnd"/>
      <w:r w:rsidRPr="003D2CAB">
        <w:rPr>
          <w:sz w:val="8"/>
          <w:szCs w:val="8"/>
        </w:rPr>
        <w:t>, 2001). Crossing this threshold would result in the debris population increasing even without additional launches, meaning that, as defined, the orbital boundary has already been transgressed.</w:t>
      </w:r>
      <w:r>
        <w:rPr>
          <w:sz w:val="8"/>
          <w:szCs w:val="8"/>
        </w:rPr>
        <w:t xml:space="preserve"> </w:t>
      </w:r>
      <w:r w:rsidRPr="003D2CAB">
        <w:rPr>
          <w:sz w:val="8"/>
          <w:szCs w:val="8"/>
        </w:rPr>
        <w:t xml:space="preserve">In addition, light pollution could fit well in the planetary </w:t>
      </w:r>
      <w:proofErr w:type="gramStart"/>
      <w:r w:rsidRPr="003D2CAB">
        <w:rPr>
          <w:sz w:val="8"/>
          <w:szCs w:val="8"/>
        </w:rPr>
        <w:t>boundaries</w:t>
      </w:r>
      <w:proofErr w:type="gramEnd"/>
      <w:r w:rsidRPr="003D2CAB">
        <w:rPr>
          <w:sz w:val="8"/>
          <w:szCs w:val="8"/>
        </w:rPr>
        <w:t xml:space="preserve"> framework. As the contribution of anthropogenic sources of light to the NSB is rapidly increasing due to space objects, the definition of a specific boundary could prove relevant to anticipate deleterious effects. The relevance of the following discussion goes beyond the space sector since many other anthropogenic activities contribute to night sky pollution. Existing literature on natural and artificial NSB makes the estimation of a pre-industrial and a present value already possible, as was done by </w:t>
      </w:r>
      <w:proofErr w:type="spellStart"/>
      <w:r w:rsidRPr="003D2CAB">
        <w:rPr>
          <w:sz w:val="8"/>
          <w:szCs w:val="8"/>
        </w:rPr>
        <w:t>Rockström</w:t>
      </w:r>
      <w:proofErr w:type="spellEnd"/>
      <w:r w:rsidRPr="003D2CAB">
        <w:rPr>
          <w:sz w:val="8"/>
          <w:szCs w:val="8"/>
        </w:rPr>
        <w:t xml:space="preserve"> et al. for the Earth system processes they selected. Although the natural NSB is varying widely, a level of 22.0 mag/arcsec2 in the Johnson-Cousins V band has often been reported (</w:t>
      </w:r>
      <w:proofErr w:type="spellStart"/>
      <w:r w:rsidRPr="003D2CAB">
        <w:rPr>
          <w:sz w:val="8"/>
          <w:szCs w:val="8"/>
        </w:rPr>
        <w:t>Kocifaj</w:t>
      </w:r>
      <w:proofErr w:type="spellEnd"/>
      <w:r w:rsidRPr="003D2CAB">
        <w:rPr>
          <w:sz w:val="8"/>
          <w:szCs w:val="8"/>
        </w:rPr>
        <w:t xml:space="preserve"> et al., 2021; </w:t>
      </w:r>
      <w:proofErr w:type="spellStart"/>
      <w:r w:rsidRPr="003D2CAB">
        <w:rPr>
          <w:sz w:val="8"/>
          <w:szCs w:val="8"/>
        </w:rPr>
        <w:t>Fryc</w:t>
      </w:r>
      <w:proofErr w:type="spellEnd"/>
      <w:r w:rsidRPr="003D2CAB">
        <w:rPr>
          <w:sz w:val="8"/>
          <w:szCs w:val="8"/>
        </w:rPr>
        <w:t xml:space="preserve"> et al., 2021), corresponding to a visual luminance of 200 </w:t>
      </w:r>
      <w:proofErr w:type="spellStart"/>
      <w:r w:rsidRPr="003D2CAB">
        <w:rPr>
          <w:sz w:val="8"/>
          <w:szCs w:val="8"/>
        </w:rPr>
        <w:t>μcd</w:t>
      </w:r>
      <w:proofErr w:type="spellEnd"/>
      <w:r w:rsidRPr="003D2CAB">
        <w:rPr>
          <w:sz w:val="8"/>
          <w:szCs w:val="8"/>
        </w:rPr>
        <w:t>/m2 (</w:t>
      </w:r>
      <w:proofErr w:type="spellStart"/>
      <w:r w:rsidRPr="003D2CAB">
        <w:rPr>
          <w:sz w:val="8"/>
          <w:szCs w:val="8"/>
        </w:rPr>
        <w:t>Masana</w:t>
      </w:r>
      <w:proofErr w:type="spellEnd"/>
      <w:r w:rsidRPr="003D2CAB">
        <w:rPr>
          <w:sz w:val="8"/>
          <w:szCs w:val="8"/>
        </w:rPr>
        <w:t xml:space="preserve"> et al., 2021; </w:t>
      </w:r>
      <w:proofErr w:type="spellStart"/>
      <w:r w:rsidRPr="003D2CAB">
        <w:rPr>
          <w:sz w:val="8"/>
          <w:szCs w:val="8"/>
        </w:rPr>
        <w:t>Bará</w:t>
      </w:r>
      <w:proofErr w:type="spellEnd"/>
      <w:r w:rsidRPr="003D2CAB">
        <w:rPr>
          <w:sz w:val="8"/>
          <w:szCs w:val="8"/>
        </w:rPr>
        <w:t xml:space="preserve"> et al., 2020). Assuming that the light pollution at pre-industrial times was small, meaning that NSB was close to its natural value, this value could </w:t>
      </w:r>
      <w:proofErr w:type="gramStart"/>
      <w:r w:rsidRPr="003D2CAB">
        <w:rPr>
          <w:sz w:val="8"/>
          <w:szCs w:val="8"/>
        </w:rPr>
        <w:t>be considered to be</w:t>
      </w:r>
      <w:proofErr w:type="gramEnd"/>
      <w:r w:rsidRPr="003D2CAB">
        <w:rPr>
          <w:sz w:val="8"/>
          <w:szCs w:val="8"/>
        </w:rPr>
        <w:t xml:space="preserve"> the pre-industrial luminance of the night sky. To estimate the present value, global and land averages were approximated using the mapping of artificial NSB of </w:t>
      </w:r>
      <w:proofErr w:type="spellStart"/>
      <w:r w:rsidRPr="003D2CAB">
        <w:rPr>
          <w:sz w:val="8"/>
          <w:szCs w:val="8"/>
        </w:rPr>
        <w:t>Falchi</w:t>
      </w:r>
      <w:proofErr w:type="spellEnd"/>
      <w:r w:rsidRPr="003D2CAB">
        <w:rPr>
          <w:sz w:val="8"/>
          <w:szCs w:val="8"/>
        </w:rPr>
        <w:t xml:space="preserve"> et al. (2016). The scale was corrected because it is based on a reference value for the luminance of the night sky of 174 </w:t>
      </w:r>
      <w:proofErr w:type="spellStart"/>
      <w:r w:rsidRPr="003D2CAB">
        <w:rPr>
          <w:sz w:val="8"/>
          <w:szCs w:val="8"/>
        </w:rPr>
        <w:t>μcd</w:t>
      </w:r>
      <w:proofErr w:type="spellEnd"/>
      <w:r w:rsidRPr="003D2CAB">
        <w:rPr>
          <w:sz w:val="8"/>
          <w:szCs w:val="8"/>
        </w:rPr>
        <w:t xml:space="preserve">/m2, while the previously cited studies revised this estimation to 200 </w:t>
      </w:r>
      <w:proofErr w:type="spellStart"/>
      <w:r w:rsidRPr="003D2CAB">
        <w:rPr>
          <w:sz w:val="8"/>
          <w:szCs w:val="8"/>
        </w:rPr>
        <w:t>μcd</w:t>
      </w:r>
      <w:proofErr w:type="spellEnd"/>
      <w:r w:rsidRPr="003D2CAB">
        <w:rPr>
          <w:sz w:val="8"/>
          <w:szCs w:val="8"/>
        </w:rPr>
        <w:t xml:space="preserve">/m2. Present day, global average luminance of the night sky was found to be 256 </w:t>
      </w:r>
      <w:proofErr w:type="spellStart"/>
      <w:r w:rsidRPr="003D2CAB">
        <w:rPr>
          <w:sz w:val="8"/>
          <w:szCs w:val="8"/>
        </w:rPr>
        <w:t>μcd</w:t>
      </w:r>
      <w:proofErr w:type="spellEnd"/>
      <w:r w:rsidRPr="003D2CAB">
        <w:rPr>
          <w:sz w:val="8"/>
          <w:szCs w:val="8"/>
        </w:rPr>
        <w:t xml:space="preserve">/m2. As very little light pollution is expected on sea, a land average was also computed, yielding a much higher value of 390 </w:t>
      </w:r>
      <w:proofErr w:type="spellStart"/>
      <w:r w:rsidRPr="003D2CAB">
        <w:rPr>
          <w:sz w:val="8"/>
          <w:szCs w:val="8"/>
        </w:rPr>
        <w:t>μcd</w:t>
      </w:r>
      <w:proofErr w:type="spellEnd"/>
      <w:r w:rsidRPr="003D2CAB">
        <w:rPr>
          <w:sz w:val="8"/>
          <w:szCs w:val="8"/>
        </w:rPr>
        <w:t xml:space="preserve">/m2, almost twice the natural luminance. Then, although probably very challenging to evaluate, a boundary for the luminance of the night sky could be based on its proven deleterious effects on wildlife (Bennie et al., 2016; Irwin, 2018; Rich and </w:t>
      </w:r>
      <w:proofErr w:type="spellStart"/>
      <w:r w:rsidRPr="003D2CAB">
        <w:rPr>
          <w:sz w:val="8"/>
          <w:szCs w:val="8"/>
        </w:rPr>
        <w:t>Longcore</w:t>
      </w:r>
      <w:proofErr w:type="spellEnd"/>
      <w:r w:rsidRPr="003D2CAB">
        <w:rPr>
          <w:sz w:val="8"/>
          <w:szCs w:val="8"/>
        </w:rPr>
        <w:t>, 2013) and human health (Cho et al., 2015; Davies and Smyth, 2018). The definition and calculation of this value are, however, well beyond the scope of this paper.</w:t>
      </w:r>
      <w:r>
        <w:rPr>
          <w:sz w:val="8"/>
          <w:szCs w:val="8"/>
        </w:rPr>
        <w:t xml:space="preserve"> </w:t>
      </w:r>
      <w:r w:rsidRPr="003D2CAB">
        <w:rPr>
          <w:sz w:val="8"/>
          <w:szCs w:val="8"/>
        </w:rPr>
        <w:t>3. Impacts on the Earth's atmosphere: is the sky the limit?</w:t>
      </w:r>
      <w:r>
        <w:rPr>
          <w:sz w:val="8"/>
          <w:szCs w:val="8"/>
        </w:rPr>
        <w:t xml:space="preserve"> </w:t>
      </w:r>
      <w:r w:rsidRPr="003D2CAB">
        <w:rPr>
          <w:sz w:val="8"/>
          <w:szCs w:val="8"/>
        </w:rPr>
        <w:t>3.1. The unique nature of rocket emissions</w:t>
      </w:r>
      <w:r>
        <w:rPr>
          <w:sz w:val="8"/>
          <w:szCs w:val="8"/>
        </w:rPr>
        <w:t xml:space="preserve"> </w:t>
      </w:r>
      <w:proofErr w:type="gramStart"/>
      <w:r w:rsidRPr="003D2CAB">
        <w:rPr>
          <w:sz w:val="8"/>
          <w:szCs w:val="8"/>
        </w:rPr>
        <w:t>The</w:t>
      </w:r>
      <w:proofErr w:type="gramEnd"/>
      <w:r w:rsidRPr="003D2CAB">
        <w:rPr>
          <w:sz w:val="8"/>
          <w:szCs w:val="8"/>
        </w:rPr>
        <w:t xml:space="preserve"> amount of material emitted by the ≈100 rockets launched every year is about 40,000 tons, only 0.01% of the fuel burned by the global aviation sector (Ross and </w:t>
      </w:r>
      <w:proofErr w:type="spellStart"/>
      <w:r w:rsidRPr="003D2CAB">
        <w:rPr>
          <w:sz w:val="8"/>
          <w:szCs w:val="8"/>
        </w:rPr>
        <w:t>Sheaffer</w:t>
      </w:r>
      <w:proofErr w:type="spellEnd"/>
      <w:r w:rsidRPr="003D2CAB">
        <w:rPr>
          <w:sz w:val="8"/>
          <w:szCs w:val="8"/>
        </w:rPr>
        <w:t xml:space="preserve">, 2014). However, during their ascent from ground to orbit, they release gases and particles in all the layers of the atmosphere. This is a unique characteristic because rockets are the only anthropogenic source of pollution in the middle and upper atmosphere, that is, above 15 km where airlines emissions stop (Ross and </w:t>
      </w:r>
      <w:proofErr w:type="spellStart"/>
      <w:r w:rsidRPr="003D2CAB">
        <w:rPr>
          <w:sz w:val="8"/>
          <w:szCs w:val="8"/>
        </w:rPr>
        <w:t>Sheaffer</w:t>
      </w:r>
      <w:proofErr w:type="spellEnd"/>
      <w:r w:rsidRPr="003D2CAB">
        <w:rPr>
          <w:sz w:val="8"/>
          <w:szCs w:val="8"/>
        </w:rPr>
        <w:t>, 2014). Emissions into the troposphere, the lower layer of the atmosphere, are not important besides transient, local pollution. However, emissions in the stratosphere, the layer above the troposphere, are more concerning for two main reasons. First, the stratosphere being dynamically isolated from the troposphere, emissions components of hundreds of launches accumulate for several years (Ross and Vedda, 2018). Then, the stratosphere is the home of the ozone layer, a region of high concentration of ozone at 15–35 km altitudes, absorbing most of the Sun's harmful ultraviolet radiation and thereby protecting living organisms on the ground (Fig. 4).</w:t>
      </w:r>
      <w:r>
        <w:rPr>
          <w:sz w:val="8"/>
          <w:szCs w:val="8"/>
        </w:rPr>
        <w:t xml:space="preserve"> </w:t>
      </w:r>
      <w:r w:rsidRPr="003D2CAB">
        <w:rPr>
          <w:sz w:val="8"/>
          <w:szCs w:val="8"/>
        </w:rPr>
        <w:t>[Figure 4 Omitted]</w:t>
      </w:r>
      <w:r>
        <w:rPr>
          <w:sz w:val="8"/>
          <w:szCs w:val="8"/>
        </w:rPr>
        <w:t xml:space="preserve"> </w:t>
      </w:r>
      <w:r w:rsidRPr="003D2CAB">
        <w:rPr>
          <w:sz w:val="8"/>
          <w:szCs w:val="8"/>
        </w:rPr>
        <w:t>In addition to these particularities, the magnitude of the effects of rocket emissions on the atmosphere varies significantly depending on the type of propellant combination used. Liquid Rocket Engines (LREs) use propellants in the liquid form, such as liquid oxygen combined with liquid hydrogen as a fuel (</w:t>
      </w:r>
      <w:proofErr w:type="gramStart"/>
      <w:r w:rsidRPr="003D2CAB">
        <w:rPr>
          <w:sz w:val="8"/>
          <w:szCs w:val="8"/>
        </w:rPr>
        <w:t>e.g.</w:t>
      </w:r>
      <w:proofErr w:type="gramEnd"/>
      <w:r w:rsidRPr="003D2CAB">
        <w:rPr>
          <w:sz w:val="8"/>
          <w:szCs w:val="8"/>
        </w:rPr>
        <w:t xml:space="preserve"> Ariane 5) or kerosene (e.g. SpaceX's Falcon 9). This allows thrust variability, but LREs are often coupled with Solid Rocket Motors (SRMs) (</w:t>
      </w:r>
      <w:proofErr w:type="gramStart"/>
      <w:r w:rsidRPr="003D2CAB">
        <w:rPr>
          <w:sz w:val="8"/>
          <w:szCs w:val="8"/>
        </w:rPr>
        <w:t>e.g.</w:t>
      </w:r>
      <w:proofErr w:type="gramEnd"/>
      <w:r w:rsidRPr="003D2CAB">
        <w:rPr>
          <w:sz w:val="8"/>
          <w:szCs w:val="8"/>
        </w:rPr>
        <w:t xml:space="preserve"> Ariane 5 boosters) because they grant higher energy density for lift-off. SRMs typically use a combination of solid </w:t>
      </w:r>
      <w:proofErr w:type="spellStart"/>
      <w:r w:rsidRPr="003D2CAB">
        <w:rPr>
          <w:sz w:val="8"/>
          <w:szCs w:val="8"/>
        </w:rPr>
        <w:t>aluminium</w:t>
      </w:r>
      <w:proofErr w:type="spellEnd"/>
      <w:r w:rsidRPr="003D2CAB">
        <w:rPr>
          <w:sz w:val="8"/>
          <w:szCs w:val="8"/>
        </w:rPr>
        <w:t xml:space="preserve"> fuel with ammonium perchlorate as an oxidizer. A third type of rocket is being used more recently: Hybrid Rocket Engines (HREs), using a liquid oxidizer and a solid fuel, often a hydrocarbon. They grant high safety, making them popular for space tourism applications (</w:t>
      </w:r>
      <w:proofErr w:type="gramStart"/>
      <w:r w:rsidRPr="003D2CAB">
        <w:rPr>
          <w:sz w:val="8"/>
          <w:szCs w:val="8"/>
        </w:rPr>
        <w:t>e.g.</w:t>
      </w:r>
      <w:proofErr w:type="gramEnd"/>
      <w:r w:rsidRPr="003D2CAB">
        <w:rPr>
          <w:sz w:val="8"/>
          <w:szCs w:val="8"/>
        </w:rPr>
        <w:t xml:space="preserve"> Virgin Galactic's SpaceShipTwo). Although there are still many uncertainties and serious knowledge gaps on the effect of launch emissions on the atmosphere (Ross and Vedda, 2018), estimates of orders of magnitude are available in the literature.</w:t>
      </w:r>
      <w:r>
        <w:rPr>
          <w:sz w:val="8"/>
          <w:szCs w:val="8"/>
        </w:rPr>
        <w:t xml:space="preserve"> </w:t>
      </w:r>
      <w:r w:rsidRPr="003D2CAB">
        <w:rPr>
          <w:sz w:val="8"/>
          <w:szCs w:val="8"/>
        </w:rPr>
        <w:t>3.2. Stratospheric ozone depletion</w:t>
      </w:r>
      <w:r>
        <w:rPr>
          <w:sz w:val="8"/>
          <w:szCs w:val="8"/>
        </w:rPr>
        <w:t xml:space="preserve"> </w:t>
      </w:r>
      <w:r w:rsidRPr="003D2CAB">
        <w:rPr>
          <w:sz w:val="8"/>
          <w:szCs w:val="8"/>
        </w:rPr>
        <w:t>During the lifecycle of complete space missions, the launch event has been reported to contribute to almost 100% of the ozone depletion potential (</w:t>
      </w:r>
      <w:proofErr w:type="spellStart"/>
      <w:r w:rsidRPr="003D2CAB">
        <w:rPr>
          <w:sz w:val="8"/>
          <w:szCs w:val="8"/>
        </w:rPr>
        <w:t>Chanoine</w:t>
      </w:r>
      <w:proofErr w:type="spellEnd"/>
      <w:r w:rsidRPr="003D2CAB">
        <w:rPr>
          <w:sz w:val="8"/>
          <w:szCs w:val="8"/>
        </w:rPr>
        <w:t>, 2017). Ozone is destructed mostly by highly reactive radicals (oxides of chlorine, nitrogen, bromine, and hydrogen), with a single molecule able to destroy up to 100,000 ozone molecules (Ross et al., 2009). Ozone depletion from SRMs particles has historically been the main concern with the first studies carried out by Cicerone (Cicerone, 1974). LREs exhausts contain less reactive chemicals and particles and are, therefore, responsible for ozone loss one order of magnitude smaller than SRMs (Ross et al., 2009). The ozone loss caused by the global launch fleet has been estimated to be greater than 0.01% and less than 0.1%, with regional effects reaching several percent and with complete destruction in the surroundings of exhaust plumes (Voigt et al., 2013). This is to be compared to the ozone loss caused by ozone-depleting substances (ODSs) banned by the Montreal Protocol of about 3% (Ross and Vedda, 2018) (of the total amount of ozone).</w:t>
      </w:r>
      <w:r>
        <w:rPr>
          <w:sz w:val="8"/>
          <w:szCs w:val="8"/>
        </w:rPr>
        <w:t xml:space="preserve"> </w:t>
      </w:r>
      <w:proofErr w:type="gramStart"/>
      <w:r w:rsidRPr="003D2CAB">
        <w:rPr>
          <w:sz w:val="8"/>
          <w:szCs w:val="8"/>
        </w:rPr>
        <w:t>As a consequence</w:t>
      </w:r>
      <w:proofErr w:type="gramEnd"/>
      <w:r w:rsidRPr="003D2CAB">
        <w:rPr>
          <w:sz w:val="8"/>
          <w:szCs w:val="8"/>
        </w:rPr>
        <w:t>, the present-day contribution of rockets to ozone loss is small. It represents a few percent of the total anthropogenic contribution to ozone depletion, about the same relative impact that global aviation has on climate radiative forcing (Ross et al., 2009). However, the trends discussed in the introduction make an increase of launch emissions by a factor of 10 credible, which would make the contribution of rockets comparable to that of banned ODSs, as Ross and Vedda warn (Ross and Vedda, 2018). A 2009 study highlighted the limitations to the growth of the space sector due to ozone depletion. It showed that, considering launch rates required by proposed space systems at that time (</w:t>
      </w:r>
      <w:proofErr w:type="gramStart"/>
      <w:r w:rsidRPr="003D2CAB">
        <w:rPr>
          <w:sz w:val="8"/>
          <w:szCs w:val="8"/>
        </w:rPr>
        <w:t>i.e.</w:t>
      </w:r>
      <w:proofErr w:type="gramEnd"/>
      <w:r w:rsidRPr="003D2CAB">
        <w:rPr>
          <w:sz w:val="8"/>
          <w:szCs w:val="8"/>
        </w:rPr>
        <w:t xml:space="preserve"> to be implemented in the future), global ozone loss could become significant, even using only LREs (Ross et al., 2009). Moreover, a 2010 study found that a fleet of 1000 launches per year of </w:t>
      </w:r>
      <w:proofErr w:type="gramStart"/>
      <w:r w:rsidRPr="003D2CAB">
        <w:rPr>
          <w:sz w:val="8"/>
          <w:szCs w:val="8"/>
        </w:rPr>
        <w:t>hydrocarbon-based</w:t>
      </w:r>
      <w:proofErr w:type="gramEnd"/>
      <w:r w:rsidRPr="003D2CAB">
        <w:rPr>
          <w:sz w:val="8"/>
          <w:szCs w:val="8"/>
        </w:rPr>
        <w:t xml:space="preserve"> HREs typically used for space tourism would cause ozone loss up to 6% in polar regions (Ross et al., 2010). With the anticipated growth of the space sector, the contribution of rockets to ozone depletion will inevitably increase in the future. As the study warns, there will be a growing risk of regulation of rocket exhaust compounds in the name of ozone protection. Important data uncertainties combined with the fact that the Montreal Protocol lacks adapted metrics to tackle rocket emissions effectively make this risk even more important (Ross and Vedda, 2018). If left unregulated, by 2050 rocket emissions could deplete ozone more than ODSs ever did (Ross et al., 2009; ScienceDaily, 2009).</w:t>
      </w:r>
      <w:r>
        <w:rPr>
          <w:sz w:val="8"/>
          <w:szCs w:val="8"/>
        </w:rPr>
        <w:t xml:space="preserve"> </w:t>
      </w:r>
      <w:r w:rsidRPr="003D2CAB">
        <w:rPr>
          <w:sz w:val="8"/>
          <w:szCs w:val="8"/>
        </w:rPr>
        <w:t>3.3. Contribution to climate change</w:t>
      </w:r>
      <w:r>
        <w:rPr>
          <w:sz w:val="8"/>
          <w:szCs w:val="8"/>
        </w:rPr>
        <w:t xml:space="preserve"> </w:t>
      </w:r>
      <w:r w:rsidRPr="003D2CAB">
        <w:rPr>
          <w:sz w:val="8"/>
          <w:szCs w:val="8"/>
        </w:rPr>
        <w:t xml:space="preserve">While the effect of rocket emissions on the ozone layer has been studied for several decades, the concern about their impact on climate is more recent. Available life cycle assessment studies of space missions are scarce and often do not account for emissions occurring during the launch event, or only partially, due to lack of data availability and modeling complexity (Maury et al., 2020a; </w:t>
      </w:r>
      <w:proofErr w:type="spellStart"/>
      <w:r w:rsidRPr="003D2CAB">
        <w:rPr>
          <w:sz w:val="8"/>
          <w:szCs w:val="8"/>
        </w:rPr>
        <w:t>Chanoine</w:t>
      </w:r>
      <w:proofErr w:type="spellEnd"/>
      <w:r w:rsidRPr="003D2CAB">
        <w:rPr>
          <w:sz w:val="8"/>
          <w:szCs w:val="8"/>
        </w:rPr>
        <w:t>, 2017; Harris and Landis, 2019; Gallice and Maury, 2018). Yet, launch emissions are likely to be the most important contributor to the impact on climate change of the global space sector. Rocket exhausts contain greenhouse gases (</w:t>
      </w:r>
      <w:proofErr w:type="gramStart"/>
      <w:r w:rsidRPr="003D2CAB">
        <w:rPr>
          <w:sz w:val="8"/>
          <w:szCs w:val="8"/>
        </w:rPr>
        <w:t>e.g.</w:t>
      </w:r>
      <w:proofErr w:type="gramEnd"/>
      <w:r w:rsidRPr="003D2CAB">
        <w:rPr>
          <w:sz w:val="8"/>
          <w:szCs w:val="8"/>
        </w:rPr>
        <w:t xml:space="preserve"> CO2, H2O) but also particles (e.g. alumina, black carbon). The amount of greenhouse gases emitted by rockets is dwarfed by that of other industrial sectors, making their contribution to the problem insignificant. However, the effect of particles is much more concerning. Black carbon particles accumulate in the stratosphere and absorb a fraction of sunlight, resulting in a warming of the stratosphere. Because some rockets can emit about 10,000 times more black carbon than modern turbine engines (Ross and </w:t>
      </w:r>
      <w:proofErr w:type="spellStart"/>
      <w:r w:rsidRPr="003D2CAB">
        <w:rPr>
          <w:sz w:val="8"/>
          <w:szCs w:val="8"/>
        </w:rPr>
        <w:t>Sheaffer</w:t>
      </w:r>
      <w:proofErr w:type="spellEnd"/>
      <w:r w:rsidRPr="003D2CAB">
        <w:rPr>
          <w:sz w:val="8"/>
          <w:szCs w:val="8"/>
        </w:rPr>
        <w:t xml:space="preserve">, 2014), the amount of black carbon emitted by rockets in the stratosphere in 2018 was comparable to that emitted by global aviation (Ross and Toohey, 2019). On the other hand, alumina features a more complex behavior by both reflecting incoming radiation into space and absorbing upwelling radiation from the Earth. This also results in a warming of the stratosphere (Ross and </w:t>
      </w:r>
      <w:proofErr w:type="spellStart"/>
      <w:r w:rsidRPr="003D2CAB">
        <w:rPr>
          <w:sz w:val="8"/>
          <w:szCs w:val="8"/>
        </w:rPr>
        <w:t>Sheaffer</w:t>
      </w:r>
      <w:proofErr w:type="spellEnd"/>
      <w:r w:rsidRPr="003D2CAB">
        <w:rPr>
          <w:sz w:val="8"/>
          <w:szCs w:val="8"/>
        </w:rPr>
        <w:t>, 2014). At the same time, the reduction in solar flux caused by this accumulation of particles in the stratosphere leads to a cooling of the lower atmosphere (the troposphere) and the ground (Fig. 4).</w:t>
      </w:r>
      <w:r>
        <w:rPr>
          <w:sz w:val="8"/>
          <w:szCs w:val="8"/>
        </w:rPr>
        <w:t xml:space="preserve"> </w:t>
      </w:r>
      <w:r w:rsidRPr="003D2CAB">
        <w:rPr>
          <w:sz w:val="8"/>
          <w:szCs w:val="8"/>
        </w:rPr>
        <w:t xml:space="preserve">In 2014, Ross and </w:t>
      </w:r>
      <w:proofErr w:type="spellStart"/>
      <w:r w:rsidRPr="003D2CAB">
        <w:rPr>
          <w:sz w:val="8"/>
          <w:szCs w:val="8"/>
        </w:rPr>
        <w:t>Sheaffer</w:t>
      </w:r>
      <w:proofErr w:type="spellEnd"/>
      <w:r w:rsidRPr="003D2CAB">
        <w:rPr>
          <w:sz w:val="8"/>
          <w:szCs w:val="8"/>
        </w:rPr>
        <w:t xml:space="preserve"> estimated that rocket emissions globally contributed to warm the stratosphere by about 16 ± 8 </w:t>
      </w:r>
      <w:proofErr w:type="spellStart"/>
      <w:r w:rsidRPr="003D2CAB">
        <w:rPr>
          <w:sz w:val="8"/>
          <w:szCs w:val="8"/>
        </w:rPr>
        <w:t>mW</w:t>
      </w:r>
      <w:proofErr w:type="spellEnd"/>
      <w:r w:rsidRPr="003D2CAB">
        <w:rPr>
          <w:sz w:val="8"/>
          <w:szCs w:val="8"/>
        </w:rPr>
        <w:t xml:space="preserve">/m2, with relative contributions of 70% for black carbon, 28% for alumina, 2% for H2O, and ≈0% for CO2 (Ross and </w:t>
      </w:r>
      <w:proofErr w:type="spellStart"/>
      <w:r w:rsidRPr="003D2CAB">
        <w:rPr>
          <w:sz w:val="8"/>
          <w:szCs w:val="8"/>
        </w:rPr>
        <w:t>Sheaffer</w:t>
      </w:r>
      <w:proofErr w:type="spellEnd"/>
      <w:r w:rsidRPr="003D2CAB">
        <w:rPr>
          <w:sz w:val="8"/>
          <w:szCs w:val="8"/>
        </w:rPr>
        <w:t>, 2014). This means that hydrocarbon-based rockets emitting black carbon (</w:t>
      </w:r>
      <w:proofErr w:type="gramStart"/>
      <w:r w:rsidRPr="003D2CAB">
        <w:rPr>
          <w:sz w:val="8"/>
          <w:szCs w:val="8"/>
        </w:rPr>
        <w:t>e.g.</w:t>
      </w:r>
      <w:proofErr w:type="gramEnd"/>
      <w:r w:rsidRPr="003D2CAB">
        <w:rPr>
          <w:sz w:val="8"/>
          <w:szCs w:val="8"/>
        </w:rPr>
        <w:t xml:space="preserve"> kerosene-fueled LREs, or most HREs) and SRMs emitting alumina are responsible for most of rockets' climate impact. </w:t>
      </w:r>
      <w:proofErr w:type="gramStart"/>
      <w:r w:rsidRPr="003D2CAB">
        <w:rPr>
          <w:sz w:val="8"/>
          <w:szCs w:val="8"/>
        </w:rPr>
        <w:t>As a consequence</w:t>
      </w:r>
      <w:proofErr w:type="gramEnd"/>
      <w:r w:rsidRPr="003D2CAB">
        <w:rPr>
          <w:sz w:val="8"/>
          <w:szCs w:val="8"/>
        </w:rPr>
        <w:t xml:space="preserve">, studies considering only CO2 emissions to assess the contribution of rockets to climate change underestimate it by several orders of magnitude. Although this value is only an approximation subjected to uncertainties and requiring further confirmation, the study makes an interesting comparison with the contribution of global aviation to radiative forcing, which in 2014 was bigger only by a factor of 4, in absolute values (Ross and </w:t>
      </w:r>
      <w:proofErr w:type="spellStart"/>
      <w:r w:rsidRPr="003D2CAB">
        <w:rPr>
          <w:sz w:val="8"/>
          <w:szCs w:val="8"/>
        </w:rPr>
        <w:t>Sheaffer</w:t>
      </w:r>
      <w:proofErr w:type="spellEnd"/>
      <w:r w:rsidRPr="003D2CAB">
        <w:rPr>
          <w:sz w:val="8"/>
          <w:szCs w:val="8"/>
        </w:rPr>
        <w:t>, 2014). This means that the magnitude of cooling of the troposphere from rockets could be comparable to the magnitude of warming from aviation.</w:t>
      </w:r>
      <w:r>
        <w:rPr>
          <w:sz w:val="8"/>
          <w:szCs w:val="8"/>
        </w:rPr>
        <w:t xml:space="preserve"> </w:t>
      </w:r>
      <w:r w:rsidRPr="003D2CAB">
        <w:rPr>
          <w:sz w:val="8"/>
          <w:szCs w:val="8"/>
        </w:rPr>
        <w:t>However, this should not be interpreted too quickly as something “positive”. Stratospheric injection of particles has long been discussed by climate scientists as a method of solar geoengineering to counteract the warming of greenhouse gases. But this has always been very controversial and encountered strong opposition. Rocket emissions compounds act as geoengineering agents and, therefore, launchers are already beginning this process in an uncontrolled manner, while black carbon geoengineering — on a much larger scale — has been found to present potentially catastrophic side effects (Kravitz et al., 2012). In addition, since rocket emissions are not distributed homogeneously around the globe, they can cool the troposphere in certain regions but still warm it in other regions because of the complex response of the global climate (Ross et al., 2010). Consequently, Ross and Vedda warn that it is uncertain how policymakers would respond to significant growth in launch activities in a context of growing concerns on climate intervention. Once again, this risk is further increased by the lack of confidence in current radiative forcing estimations (Ross and Vedda, 2018).</w:t>
      </w:r>
      <w:r>
        <w:rPr>
          <w:sz w:val="8"/>
          <w:szCs w:val="8"/>
        </w:rPr>
        <w:t xml:space="preserve"> </w:t>
      </w:r>
      <w:r w:rsidRPr="003D2CAB">
        <w:rPr>
          <w:sz w:val="8"/>
          <w:szCs w:val="8"/>
        </w:rPr>
        <w:t xml:space="preserve">The projects mentioned in the introduction could fuel such an important growth. For instance, after a decade of launches at a rate of 1000 per year, the fleet of hydrocarbon-based HREs (typical for space tourism applications) would create the same radiative forcing as global aviation (Ross et al., 2010), and could rise polar surface temperatures as much as 1 °C. Interestingly, Ross and </w:t>
      </w:r>
      <w:proofErr w:type="spellStart"/>
      <w:r w:rsidRPr="003D2CAB">
        <w:rPr>
          <w:sz w:val="8"/>
          <w:szCs w:val="8"/>
        </w:rPr>
        <w:t>Sheaffer</w:t>
      </w:r>
      <w:proofErr w:type="spellEnd"/>
      <w:r w:rsidRPr="003D2CAB">
        <w:rPr>
          <w:sz w:val="8"/>
          <w:szCs w:val="8"/>
        </w:rPr>
        <w:t xml:space="preserve"> estimated that the carbon footprint of a passenger in a typical sub-orbital space tourism flight is comparable to that of a passenger travelling thousands of times in aircraft between Los Angeles and London (Ross and </w:t>
      </w:r>
      <w:proofErr w:type="spellStart"/>
      <w:r w:rsidRPr="003D2CAB">
        <w:rPr>
          <w:sz w:val="8"/>
          <w:szCs w:val="8"/>
        </w:rPr>
        <w:t>Sheaffer</w:t>
      </w:r>
      <w:proofErr w:type="spellEnd"/>
      <w:r w:rsidRPr="003D2CAB">
        <w:rPr>
          <w:sz w:val="8"/>
          <w:szCs w:val="8"/>
        </w:rPr>
        <w:t>, 2014). This illustrates that, in addition to possible future policy implications, the potential climate impact of space tourism raises important issues related to climate justice in the age of “</w:t>
      </w:r>
      <w:proofErr w:type="spellStart"/>
      <w:r w:rsidRPr="003D2CAB">
        <w:rPr>
          <w:sz w:val="8"/>
          <w:szCs w:val="8"/>
        </w:rPr>
        <w:t>flygskam</w:t>
      </w:r>
      <w:proofErr w:type="spellEnd"/>
      <w:r w:rsidRPr="003D2CAB">
        <w:rPr>
          <w:sz w:val="8"/>
          <w:szCs w:val="8"/>
        </w:rPr>
        <w:t>”. But space tourism is not the only emerging market with high launch rate potential. The Chinese solar power plant is planned to require more than 100 launches of Long March 9, a heavy rocket fueled by kerosene (</w:t>
      </w:r>
      <w:proofErr w:type="spellStart"/>
      <w:r w:rsidRPr="003D2CAB">
        <w:rPr>
          <w:sz w:val="8"/>
          <w:szCs w:val="8"/>
        </w:rPr>
        <w:t>SpaceNews</w:t>
      </w:r>
      <w:proofErr w:type="spellEnd"/>
      <w:r w:rsidRPr="003D2CAB">
        <w:rPr>
          <w:sz w:val="8"/>
          <w:szCs w:val="8"/>
        </w:rPr>
        <w:t>, 2021). Current plans of SpaceX for Earth-to-Earth travel and Mars colonization will be based on its Starship that relies on a liquid oxygen/liquid methane combination expected to be less harmful than kerosene, but this may be largely offset by the significant associated increase in launch rate.</w:t>
      </w:r>
      <w:r>
        <w:rPr>
          <w:sz w:val="8"/>
          <w:szCs w:val="8"/>
        </w:rPr>
        <w:t xml:space="preserve"> </w:t>
      </w:r>
      <w:r w:rsidRPr="003D2CAB">
        <w:rPr>
          <w:sz w:val="8"/>
          <w:szCs w:val="8"/>
        </w:rPr>
        <w:t>3.4. Impacts of reentry</w:t>
      </w:r>
      <w:r>
        <w:rPr>
          <w:sz w:val="8"/>
          <w:szCs w:val="8"/>
        </w:rPr>
        <w:t xml:space="preserve"> </w:t>
      </w:r>
      <w:r w:rsidRPr="003D2CAB">
        <w:rPr>
          <w:sz w:val="8"/>
          <w:szCs w:val="8"/>
        </w:rPr>
        <w:t>Due to natural orbital decay, objects in LEO ultimately fall back down to Earth and burn up when reentering the atmosphere. A common practice in the context of space debris mitigation is to voluntarily deorbit spacecraft by making them reenter Earth's atmosphere when they reach their end-of-life to reduce the population in orbit. However, particles originating from these burning spacecraft (</w:t>
      </w:r>
      <w:proofErr w:type="gramStart"/>
      <w:r w:rsidRPr="003D2CAB">
        <w:rPr>
          <w:sz w:val="8"/>
          <w:szCs w:val="8"/>
        </w:rPr>
        <w:t>e.g.</w:t>
      </w:r>
      <w:proofErr w:type="gramEnd"/>
      <w:r w:rsidRPr="003D2CAB">
        <w:rPr>
          <w:sz w:val="8"/>
          <w:szCs w:val="8"/>
        </w:rPr>
        <w:t xml:space="preserve"> </w:t>
      </w:r>
      <w:proofErr w:type="spellStart"/>
      <w:r w:rsidRPr="003D2CAB">
        <w:rPr>
          <w:sz w:val="8"/>
          <w:szCs w:val="8"/>
        </w:rPr>
        <w:t>aluminium</w:t>
      </w:r>
      <w:proofErr w:type="spellEnd"/>
      <w:r w:rsidRPr="003D2CAB">
        <w:rPr>
          <w:sz w:val="8"/>
          <w:szCs w:val="8"/>
        </w:rPr>
        <w:t xml:space="preserve">) could have detrimental effects on the ozone layer or on climate. Particles of several metals resulting from thousands of large constellations' satellites reentering would exceed by far injection of natural origin such as meteorites, but the resulting effect is yet unknown (Schulz and </w:t>
      </w:r>
      <w:proofErr w:type="spellStart"/>
      <w:r w:rsidRPr="003D2CAB">
        <w:rPr>
          <w:sz w:val="8"/>
          <w:szCs w:val="8"/>
        </w:rPr>
        <w:t>Glassmeier</w:t>
      </w:r>
      <w:proofErr w:type="spellEnd"/>
      <w:r w:rsidRPr="003D2CAB">
        <w:rPr>
          <w:sz w:val="8"/>
          <w:szCs w:val="8"/>
        </w:rPr>
        <w:t>, 2021). Although purely hypothetical at this stage, it is possible that at a critical rate of reentering objects, the resulting pollution on the atmosphere reaches a level raising regulatory attention from policymakers. This could limit the rate of object disposal in LEO, thereby limiting the rate at which new objects could be launched there because the orbital resource is limited by the risk of space debris (Fig. 5).</w:t>
      </w:r>
      <w:r>
        <w:rPr>
          <w:sz w:val="8"/>
          <w:szCs w:val="8"/>
        </w:rPr>
        <w:t xml:space="preserve"> </w:t>
      </w:r>
      <w:r w:rsidRPr="003D2CAB">
        <w:rPr>
          <w:sz w:val="8"/>
          <w:szCs w:val="8"/>
        </w:rPr>
        <w:t>[Figure 5 Omitted]</w:t>
      </w:r>
      <w:r>
        <w:rPr>
          <w:sz w:val="8"/>
          <w:szCs w:val="8"/>
        </w:rPr>
        <w:t xml:space="preserve"> </w:t>
      </w:r>
      <w:r w:rsidRPr="003D2CAB">
        <w:rPr>
          <w:sz w:val="8"/>
          <w:szCs w:val="8"/>
        </w:rPr>
        <w:t>4. Environmental sustainability and beyond</w:t>
      </w:r>
      <w:r>
        <w:rPr>
          <w:sz w:val="8"/>
          <w:szCs w:val="8"/>
        </w:rPr>
        <w:t xml:space="preserve"> </w:t>
      </w:r>
      <w:r w:rsidRPr="003D2CAB">
        <w:rPr>
          <w:sz w:val="8"/>
          <w:szCs w:val="8"/>
        </w:rPr>
        <w:t>4.1. Consideration of environmental limits</w:t>
      </w:r>
      <w:r>
        <w:rPr>
          <w:sz w:val="8"/>
          <w:szCs w:val="8"/>
        </w:rPr>
        <w:t xml:space="preserve"> </w:t>
      </w:r>
      <w:r w:rsidRPr="003D2CAB">
        <w:rPr>
          <w:sz w:val="8"/>
          <w:szCs w:val="8"/>
        </w:rPr>
        <w:t>It is generally assumed that the only limitations to the development of the space sector are either technological or economic. However, the previous discussion shows that there are also environmental limitations that can arise either from (Fig. 5):</w:t>
      </w:r>
      <w:r>
        <w:rPr>
          <w:sz w:val="8"/>
          <w:szCs w:val="8"/>
        </w:rPr>
        <w:t xml:space="preserve"> </w:t>
      </w:r>
      <w:r w:rsidRPr="003D2CAB">
        <w:rPr>
          <w:sz w:val="8"/>
          <w:szCs w:val="8"/>
        </w:rPr>
        <w:t>• Transgression of the boundary of the proliferation of objects in orbit and/or associated regulations</w:t>
      </w:r>
      <w:r>
        <w:rPr>
          <w:sz w:val="8"/>
          <w:szCs w:val="8"/>
        </w:rPr>
        <w:t xml:space="preserve"> </w:t>
      </w:r>
      <w:r w:rsidRPr="003D2CAB">
        <w:rPr>
          <w:sz w:val="8"/>
          <w:szCs w:val="8"/>
        </w:rPr>
        <w:t>•. Transgression of the boundary of light pollution at night and/or associated regulations</w:t>
      </w:r>
      <w:r>
        <w:rPr>
          <w:sz w:val="8"/>
          <w:szCs w:val="8"/>
        </w:rPr>
        <w:t xml:space="preserve"> </w:t>
      </w:r>
      <w:r w:rsidRPr="003D2CAB">
        <w:rPr>
          <w:sz w:val="8"/>
          <w:szCs w:val="8"/>
        </w:rPr>
        <w:t>• Regulations on climate radiative forcing and ozone depletion from launchers emissions</w:t>
      </w:r>
      <w:r>
        <w:rPr>
          <w:sz w:val="8"/>
          <w:szCs w:val="8"/>
        </w:rPr>
        <w:t xml:space="preserve"> </w:t>
      </w:r>
      <w:r w:rsidRPr="003D2CAB">
        <w:rPr>
          <w:sz w:val="8"/>
          <w:szCs w:val="8"/>
        </w:rPr>
        <w:t>• Regulations on climate radiative forcing and ozone depletion from spacecraft reentry emissions</w:t>
      </w:r>
      <w:r>
        <w:rPr>
          <w:sz w:val="8"/>
          <w:szCs w:val="8"/>
        </w:rPr>
        <w:t xml:space="preserve"> </w:t>
      </w:r>
      <w:r w:rsidRPr="003D2CAB">
        <w:rPr>
          <w:sz w:val="8"/>
          <w:szCs w:val="8"/>
        </w:rPr>
        <w:t>These limits are intertwined. A satellite disintegrated into debris is likely to have a higher contribution to NSB than its intact version because of increased reflecting surface area, implying that space debris proliferation could aggravate night sky pollution. In addition, a recent study found that ozone destruction leads to a degradation in plants' capabilities to store carbon because of damages from UV radiation (Young et al., 2021). Impacts of rockets on ozone, therefore, indirectly increase their contribution to climate change. In these cases, this also means that measures to mitigate environmental impacts can have co-benefits. On the contrary, as previously discussed, space debris and the atmospheric impacts of reentry have conflicting mitigation measures.</w:t>
      </w:r>
      <w:r>
        <w:rPr>
          <w:sz w:val="8"/>
          <w:szCs w:val="8"/>
        </w:rPr>
        <w:t xml:space="preserve"> </w:t>
      </w:r>
      <w:r w:rsidRPr="003D2CAB">
        <w:rPr>
          <w:sz w:val="8"/>
          <w:szCs w:val="8"/>
        </w:rPr>
        <w:t xml:space="preserve">4.2. Sustainability assessments and </w:t>
      </w:r>
      <w:proofErr w:type="spellStart"/>
      <w:r w:rsidRPr="003D2CAB">
        <w:rPr>
          <w:sz w:val="8"/>
          <w:szCs w:val="8"/>
        </w:rPr>
        <w:t>ecodesign</w:t>
      </w:r>
      <w:proofErr w:type="spellEnd"/>
      <w:r w:rsidRPr="003D2CAB">
        <w:rPr>
          <w:sz w:val="8"/>
          <w:szCs w:val="8"/>
        </w:rPr>
        <w:t xml:space="preserve"> of space systems</w:t>
      </w:r>
      <w:r>
        <w:rPr>
          <w:sz w:val="8"/>
          <w:szCs w:val="8"/>
        </w:rPr>
        <w:t xml:space="preserve"> </w:t>
      </w:r>
      <w:proofErr w:type="gramStart"/>
      <w:r w:rsidRPr="003D2CAB">
        <w:rPr>
          <w:sz w:val="8"/>
          <w:szCs w:val="8"/>
        </w:rPr>
        <w:t>The</w:t>
      </w:r>
      <w:proofErr w:type="gramEnd"/>
      <w:r w:rsidRPr="003D2CAB">
        <w:rPr>
          <w:sz w:val="8"/>
          <w:szCs w:val="8"/>
        </w:rPr>
        <w:t xml:space="preserve"> consideration of environmental issues in the space sector is very recent, but there is a growing interest in assessing and mitigating the impacts of space activities. The European Space Agency is leading the development of Life Cycle Assessment (LCA) and </w:t>
      </w:r>
      <w:proofErr w:type="spellStart"/>
      <w:r w:rsidRPr="003D2CAB">
        <w:rPr>
          <w:sz w:val="8"/>
          <w:szCs w:val="8"/>
        </w:rPr>
        <w:t>ecodesign</w:t>
      </w:r>
      <w:proofErr w:type="spellEnd"/>
      <w:r w:rsidRPr="003D2CAB">
        <w:rPr>
          <w:sz w:val="8"/>
          <w:szCs w:val="8"/>
        </w:rPr>
        <w:t xml:space="preserve"> practices with its Clean Space initiative started in 2012. LCA in space applications presents various specific challenges, such as the difficulty of data collection and the need for specific data sets due to the use of specialty materials, advanced manufacturing processes, and small production volumes (Maury et al., 2020a; Pettersen and </w:t>
      </w:r>
      <w:proofErr w:type="spellStart"/>
      <w:r w:rsidRPr="003D2CAB">
        <w:rPr>
          <w:sz w:val="8"/>
          <w:szCs w:val="8"/>
        </w:rPr>
        <w:t>Viak</w:t>
      </w:r>
      <w:proofErr w:type="spellEnd"/>
      <w:r w:rsidRPr="003D2CAB">
        <w:rPr>
          <w:sz w:val="8"/>
          <w:szCs w:val="8"/>
        </w:rPr>
        <w:t>, 2015). In addition, space activities can pollute in unique, sector-specific ways requiring extensions of the LCA scope. A framework for assessing impacts on space debris within LCA was recently developed (Maury et al., 2019) and applied on an existing mission (Maury et al., 2020b). Some authors have even considered extensions of the LCA scope for space exploration and space travel (Ko et al., 2017). While this is an interesting exercise, more pressing, new concerns on night sky pollution could make the inclusion of this parameter also relevant, especially for large constellations.</w:t>
      </w:r>
      <w:r>
        <w:rPr>
          <w:sz w:val="8"/>
          <w:szCs w:val="8"/>
        </w:rPr>
        <w:t xml:space="preserve"> </w:t>
      </w:r>
      <w:r w:rsidRPr="003D2CAB">
        <w:rPr>
          <w:sz w:val="8"/>
          <w:szCs w:val="8"/>
        </w:rPr>
        <w:t>A first attempt to assess the sustainability of the global space sector was carried out by A. Wilson in his PhD thesis (Wilson, 2019), using a streamlined Life Cycle Sustainability Assessment evaluating environmental, social, and economic impacts. The approach consists of an approximation of these impacts over one year, which are compared to 2010 worldwide impacts and planetary boundaries. In a future scenario assuming 750 launches per year delivering 5000 spacecraft into orbit, the contribution of the space sector to climate change was found to reach 1.77% of the associated planetary boundary, and 1.54% for ozone depletion. These results are already significant considering the small relative size of the space sector with respect to all human activities. Moreover, it is important to note that despite being a major source of concern, the effects of black carbon and alumina on climate change and ozone depletion were not characterized due to knowledge gaps. Instead, black carbon was not considered in rockets' exhaust compositions and alumina was reported as a flow indicator. In addition, the impacts of other emissions were calculated using characterization factors that were not altitude dependent, again due to knowledge gaps, meaning that emissions in the troposphere and in the stratosphere had the same effects. It is therefore urgent to bridge these gaps to enable sustainability assessments accounting for these most critical impacts. This is a necessary condition to be able to make recommendations to the industry on how to design cleaner launch systems.</w:t>
      </w:r>
      <w:r>
        <w:rPr>
          <w:sz w:val="8"/>
          <w:szCs w:val="8"/>
        </w:rPr>
        <w:t xml:space="preserve"> </w:t>
      </w:r>
      <w:proofErr w:type="spellStart"/>
      <w:r w:rsidRPr="003D2CAB">
        <w:rPr>
          <w:sz w:val="8"/>
          <w:szCs w:val="8"/>
        </w:rPr>
        <w:t>Ecodesign</w:t>
      </w:r>
      <w:proofErr w:type="spellEnd"/>
      <w:r w:rsidRPr="003D2CAB">
        <w:rPr>
          <w:sz w:val="8"/>
          <w:szCs w:val="8"/>
        </w:rPr>
        <w:t xml:space="preserve"> practices are particularly relevant for the space sector which is characterized by stringent safety and reliability requirements and very long lifecycles from design to exploitation phases. Decisions that can be critical for the environmental performance of a space system are made in the early development phase (</w:t>
      </w:r>
      <w:proofErr w:type="spellStart"/>
      <w:r w:rsidRPr="003D2CAB">
        <w:rPr>
          <w:sz w:val="8"/>
          <w:szCs w:val="8"/>
        </w:rPr>
        <w:t>Chanoine</w:t>
      </w:r>
      <w:proofErr w:type="spellEnd"/>
      <w:r w:rsidRPr="003D2CAB">
        <w:rPr>
          <w:sz w:val="8"/>
          <w:szCs w:val="8"/>
        </w:rPr>
        <w:t xml:space="preserve">, 2015) and later changes are often impossible after the qualification of the design. Development cycles of launchers usually vary between 5 and 10 years, while the exploitation time is </w:t>
      </w:r>
      <w:proofErr w:type="gramStart"/>
      <w:r w:rsidRPr="003D2CAB">
        <w:rPr>
          <w:sz w:val="8"/>
          <w:szCs w:val="8"/>
        </w:rPr>
        <w:t>as long as</w:t>
      </w:r>
      <w:proofErr w:type="gramEnd"/>
      <w:r w:rsidRPr="003D2CAB">
        <w:rPr>
          <w:sz w:val="8"/>
          <w:szCs w:val="8"/>
        </w:rPr>
        <w:t xml:space="preserve"> possible to recover development costs. For instance, Ariane 5 made its maiden flight in 1996 and is still flying today. This means that launchers that are currently under development may still be operating in 2050.</w:t>
      </w:r>
      <w:r>
        <w:rPr>
          <w:sz w:val="8"/>
          <w:szCs w:val="8"/>
        </w:rPr>
        <w:t xml:space="preserve"> </w:t>
      </w:r>
      <w:r w:rsidRPr="003D2CAB">
        <w:rPr>
          <w:sz w:val="8"/>
          <w:szCs w:val="8"/>
        </w:rPr>
        <w:t xml:space="preserve">This causes several risks for the space sector. In the context of the European REACH regulations (Registration, Evaluation and </w:t>
      </w:r>
      <w:proofErr w:type="spellStart"/>
      <w:r w:rsidRPr="003D2CAB">
        <w:rPr>
          <w:sz w:val="8"/>
          <w:szCs w:val="8"/>
        </w:rPr>
        <w:t>Authorisation</w:t>
      </w:r>
      <w:proofErr w:type="spellEnd"/>
      <w:r w:rsidRPr="003D2CAB">
        <w:rPr>
          <w:sz w:val="8"/>
          <w:szCs w:val="8"/>
        </w:rPr>
        <w:t xml:space="preserve"> of Chemicals), obsolescence risks were identified for the space industry (ASD </w:t>
      </w:r>
      <w:proofErr w:type="spellStart"/>
      <w:r w:rsidRPr="003D2CAB">
        <w:rPr>
          <w:sz w:val="8"/>
          <w:szCs w:val="8"/>
        </w:rPr>
        <w:t>Eurospace</w:t>
      </w:r>
      <w:proofErr w:type="spellEnd"/>
      <w:r w:rsidRPr="003D2CAB">
        <w:rPr>
          <w:sz w:val="8"/>
          <w:szCs w:val="8"/>
        </w:rPr>
        <w:t xml:space="preserve">, 2017), which would undermine the quality, reliability, or even the feasibility of a technology. Regulatory obsolescence can arise from a legal ban on chemical substances, while commercial obsolescence can occur when suppliers change a product used by the space industry because larger sectors stop using it. It was reported that 20% of the materials used in the space industry may be affected in the long term (ASD </w:t>
      </w:r>
      <w:proofErr w:type="spellStart"/>
      <w:r w:rsidRPr="003D2CAB">
        <w:rPr>
          <w:sz w:val="8"/>
          <w:szCs w:val="8"/>
        </w:rPr>
        <w:t>Eurospace</w:t>
      </w:r>
      <w:proofErr w:type="spellEnd"/>
      <w:r w:rsidRPr="003D2CAB">
        <w:rPr>
          <w:sz w:val="8"/>
          <w:szCs w:val="8"/>
        </w:rPr>
        <w:t>, 2017). These risks related to REACH are insightful for those that can be caused by the environmental limits previously outlined: for instance, a regulation on stratospheric injection of black carbon could make a launch system obsolete way before its planned date of end of exploitation, resulting in significant losses for the operator.</w:t>
      </w:r>
      <w:r>
        <w:rPr>
          <w:sz w:val="8"/>
          <w:szCs w:val="8"/>
        </w:rPr>
        <w:t xml:space="preserve"> </w:t>
      </w:r>
      <w:r w:rsidRPr="003D2CAB">
        <w:rPr>
          <w:sz w:val="8"/>
          <w:szCs w:val="8"/>
        </w:rPr>
        <w:t>4.3. Space activities in times of environmental breakdown</w:t>
      </w:r>
      <w:r>
        <w:rPr>
          <w:sz w:val="8"/>
          <w:szCs w:val="8"/>
        </w:rPr>
        <w:t xml:space="preserve"> </w:t>
      </w:r>
      <w:r w:rsidRPr="00FA524C">
        <w:rPr>
          <w:rStyle w:val="Emphasis"/>
          <w:highlight w:val="cyan"/>
        </w:rPr>
        <w:t>Fast</w:t>
      </w:r>
      <w:r w:rsidRPr="003D2CAB">
        <w:rPr>
          <w:rStyle w:val="Emphasis"/>
        </w:rPr>
        <w:t xml:space="preserve"> and </w:t>
      </w:r>
      <w:r w:rsidRPr="00FA524C">
        <w:rPr>
          <w:rStyle w:val="Emphasis"/>
          <w:highlight w:val="cyan"/>
        </w:rPr>
        <w:t>continuous growth of space activities</w:t>
      </w:r>
      <w:r w:rsidRPr="003D2CAB">
        <w:rPr>
          <w:rStyle w:val="Emphasis"/>
        </w:rPr>
        <w:t xml:space="preserve"> over the next decades, fueled by</w:t>
      </w:r>
      <w:r w:rsidRPr="003D2CAB">
        <w:rPr>
          <w:sz w:val="16"/>
        </w:rPr>
        <w:t xml:space="preserve"> the </w:t>
      </w:r>
      <w:r w:rsidRPr="003D2CAB">
        <w:rPr>
          <w:rStyle w:val="Emphasis"/>
        </w:rPr>
        <w:t>various projects</w:t>
      </w:r>
      <w:r w:rsidRPr="003D2CAB">
        <w:rPr>
          <w:rStyle w:val="StyleUnderline"/>
        </w:rPr>
        <w:t xml:space="preserve"> described in the introduction, co</w:t>
      </w:r>
      <w:r w:rsidRPr="005E7230">
        <w:rPr>
          <w:rStyle w:val="StyleUnderline"/>
        </w:rPr>
        <w:t xml:space="preserve">uld </w:t>
      </w:r>
      <w:r w:rsidRPr="00FA524C">
        <w:rPr>
          <w:rStyle w:val="Emphasis"/>
          <w:highlight w:val="cyan"/>
        </w:rPr>
        <w:t>pose</w:t>
      </w:r>
      <w:r w:rsidRPr="00FA524C">
        <w:rPr>
          <w:rStyle w:val="StyleUnderline"/>
          <w:highlight w:val="cyan"/>
        </w:rPr>
        <w:t xml:space="preserve"> </w:t>
      </w:r>
      <w:r w:rsidRPr="00FA524C">
        <w:rPr>
          <w:rStyle w:val="Emphasis"/>
          <w:highlight w:val="cyan"/>
        </w:rPr>
        <w:t>serious</w:t>
      </w:r>
      <w:r w:rsidRPr="00FA524C">
        <w:rPr>
          <w:rStyle w:val="StyleUnderline"/>
          <w:highlight w:val="cyan"/>
        </w:rPr>
        <w:t xml:space="preserve"> </w:t>
      </w:r>
      <w:r w:rsidRPr="00FA524C">
        <w:rPr>
          <w:rStyle w:val="Emphasis"/>
          <w:highlight w:val="cyan"/>
        </w:rPr>
        <w:t>threats</w:t>
      </w:r>
      <w:r w:rsidRPr="00FA524C">
        <w:rPr>
          <w:rStyle w:val="StyleUnderline"/>
          <w:highlight w:val="cyan"/>
        </w:rPr>
        <w:t xml:space="preserve"> to</w:t>
      </w:r>
      <w:r w:rsidRPr="005E7230">
        <w:rPr>
          <w:rStyle w:val="StyleUnderline"/>
        </w:rPr>
        <w:t xml:space="preserve"> </w:t>
      </w:r>
      <w:r w:rsidRPr="003D2CAB">
        <w:rPr>
          <w:sz w:val="16"/>
        </w:rPr>
        <w:t xml:space="preserve">both the </w:t>
      </w:r>
      <w:r w:rsidRPr="00FA524C">
        <w:rPr>
          <w:rStyle w:val="Emphasis"/>
          <w:highlight w:val="cyan"/>
        </w:rPr>
        <w:t>space</w:t>
      </w:r>
      <w:r w:rsidRPr="003D2CAB">
        <w:rPr>
          <w:sz w:val="16"/>
        </w:rPr>
        <w:t xml:space="preserve"> and Earth </w:t>
      </w:r>
      <w:r w:rsidRPr="00FA524C">
        <w:rPr>
          <w:rStyle w:val="Emphasis"/>
          <w:highlight w:val="cyan"/>
        </w:rPr>
        <w:t>environments</w:t>
      </w:r>
      <w:r w:rsidRPr="003D2CAB">
        <w:rPr>
          <w:sz w:val="16"/>
        </w:rPr>
        <w:t>. However, in the same period, the global economy, energy systems, and social structures will undergo profound transformations due to the global environmental threats of climate change, biodiversity loss, freshwater scarcity, resource depletion and various forms of pollution. Responding effectively to these challenges will very likely constrain economic growth, given that the green growth paradigm — the decoupling of economic growth from environmental pressures — lacks empirical evidence, is highly unlikely to be achieved rapidly enough to meet climate targets and is unlikely to happen at all (</w:t>
      </w:r>
      <w:proofErr w:type="spellStart"/>
      <w:r w:rsidRPr="003D2CAB">
        <w:rPr>
          <w:sz w:val="16"/>
        </w:rPr>
        <w:t>Parrique</w:t>
      </w:r>
      <w:proofErr w:type="spellEnd"/>
      <w:r w:rsidRPr="003D2CAB">
        <w:rPr>
          <w:sz w:val="16"/>
        </w:rPr>
        <w:t xml:space="preserve"> et al., 2019; </w:t>
      </w:r>
      <w:proofErr w:type="spellStart"/>
      <w:r w:rsidRPr="003D2CAB">
        <w:rPr>
          <w:sz w:val="16"/>
        </w:rPr>
        <w:t>Wiedmann</w:t>
      </w:r>
      <w:proofErr w:type="spellEnd"/>
      <w:r w:rsidRPr="003D2CAB">
        <w:rPr>
          <w:sz w:val="16"/>
        </w:rPr>
        <w:t xml:space="preserve"> et al., 2020; EEA, 2021). This will also create tensions on some resources, as many studies have reported a dramatic increase in material requirements for a transition to a low-carbon society (Chatterjee and Huang, 2020; </w:t>
      </w:r>
      <w:proofErr w:type="spellStart"/>
      <w:r w:rsidRPr="003D2CAB">
        <w:rPr>
          <w:sz w:val="16"/>
        </w:rPr>
        <w:t>Giurco</w:t>
      </w:r>
      <w:proofErr w:type="spellEnd"/>
      <w:r w:rsidRPr="003D2CAB">
        <w:rPr>
          <w:sz w:val="16"/>
        </w:rPr>
        <w:t xml:space="preserve"> et al., 2019; Moreau et al., 2019; </w:t>
      </w:r>
      <w:proofErr w:type="spellStart"/>
      <w:r w:rsidRPr="003D2CAB">
        <w:rPr>
          <w:sz w:val="16"/>
        </w:rPr>
        <w:t>Sovacool</w:t>
      </w:r>
      <w:proofErr w:type="spellEnd"/>
      <w:r w:rsidRPr="003D2CAB">
        <w:rPr>
          <w:sz w:val="16"/>
        </w:rPr>
        <w:t xml:space="preserve"> et al., 2020; Vidal et al., 2013; </w:t>
      </w:r>
      <w:proofErr w:type="spellStart"/>
      <w:r w:rsidRPr="003D2CAB">
        <w:rPr>
          <w:sz w:val="16"/>
        </w:rPr>
        <w:t>Watari</w:t>
      </w:r>
      <w:proofErr w:type="spellEnd"/>
      <w:r w:rsidRPr="003D2CAB">
        <w:rPr>
          <w:sz w:val="16"/>
        </w:rPr>
        <w:t xml:space="preserve"> et al., 2019; IEA, 2021a), with some materials having high levels of criticality (JRC, 2013; </w:t>
      </w:r>
      <w:proofErr w:type="spellStart"/>
      <w:r w:rsidRPr="003D2CAB">
        <w:rPr>
          <w:sz w:val="16"/>
        </w:rPr>
        <w:t>Graedel</w:t>
      </w:r>
      <w:proofErr w:type="spellEnd"/>
      <w:r w:rsidRPr="003D2CAB">
        <w:rPr>
          <w:sz w:val="16"/>
        </w:rPr>
        <w:t xml:space="preserve"> et al., 2015).</w:t>
      </w:r>
      <w:r>
        <w:rPr>
          <w:sz w:val="16"/>
        </w:rPr>
        <w:t xml:space="preserve"> </w:t>
      </w:r>
      <w:r w:rsidRPr="005E7230">
        <w:rPr>
          <w:rStyle w:val="StyleUnderline"/>
        </w:rPr>
        <w:t>In this context</w:t>
      </w:r>
      <w:r w:rsidRPr="005E7230">
        <w:rPr>
          <w:sz w:val="16"/>
        </w:rPr>
        <w:t xml:space="preserve">, in addition to their potentially severe impacts on the environment, </w:t>
      </w:r>
      <w:r w:rsidRPr="0020576A">
        <w:rPr>
          <w:rStyle w:val="StyleUnderline"/>
        </w:rPr>
        <w:t xml:space="preserve">the </w:t>
      </w:r>
      <w:r w:rsidRPr="00FA524C">
        <w:rPr>
          <w:rStyle w:val="Emphasis"/>
          <w:highlight w:val="cyan"/>
        </w:rPr>
        <w:t>significant</w:t>
      </w:r>
      <w:r w:rsidRPr="0020576A">
        <w:rPr>
          <w:rStyle w:val="StyleUnderline"/>
        </w:rPr>
        <w:t xml:space="preserve"> economic</w:t>
      </w:r>
      <w:r w:rsidRPr="005E7230">
        <w:rPr>
          <w:sz w:val="16"/>
        </w:rPr>
        <w:t xml:space="preserve">, energetic, and material </w:t>
      </w:r>
      <w:r w:rsidRPr="00FA524C">
        <w:rPr>
          <w:rStyle w:val="Emphasis"/>
          <w:highlight w:val="cyan"/>
        </w:rPr>
        <w:t>requirements</w:t>
      </w:r>
      <w:r w:rsidRPr="00FA524C">
        <w:rPr>
          <w:rStyle w:val="StyleUnderline"/>
          <w:highlight w:val="cyan"/>
        </w:rPr>
        <w:t xml:space="preserve"> of</w:t>
      </w:r>
      <w:r w:rsidRPr="005E7230">
        <w:rPr>
          <w:sz w:val="16"/>
        </w:rPr>
        <w:t xml:space="preserve"> some proposed space </w:t>
      </w:r>
      <w:r w:rsidRPr="0020576A">
        <w:rPr>
          <w:rStyle w:val="StyleUnderline"/>
        </w:rPr>
        <w:t xml:space="preserve">projects like </w:t>
      </w:r>
      <w:r w:rsidRPr="0020576A">
        <w:rPr>
          <w:rStyle w:val="Emphasis"/>
        </w:rPr>
        <w:t>space</w:t>
      </w:r>
      <w:r w:rsidRPr="0020576A">
        <w:rPr>
          <w:rStyle w:val="StyleUnderline"/>
        </w:rPr>
        <w:t xml:space="preserve"> </w:t>
      </w:r>
      <w:r w:rsidRPr="00FA524C">
        <w:rPr>
          <w:rStyle w:val="Emphasis"/>
          <w:highlight w:val="cyan"/>
        </w:rPr>
        <w:t>colonization</w:t>
      </w:r>
      <w:r w:rsidRPr="005E7230">
        <w:rPr>
          <w:sz w:val="16"/>
        </w:rPr>
        <w:t xml:space="preserve"> and Earth-to-Earth transportation </w:t>
      </w:r>
      <w:r w:rsidRPr="00FA524C">
        <w:rPr>
          <w:rStyle w:val="StyleUnderline"/>
          <w:highlight w:val="cyan"/>
        </w:rPr>
        <w:t xml:space="preserve">could be </w:t>
      </w:r>
      <w:r w:rsidRPr="00FA524C">
        <w:rPr>
          <w:rStyle w:val="Emphasis"/>
          <w:highlight w:val="cyan"/>
        </w:rPr>
        <w:t>prohibitive</w:t>
      </w:r>
      <w:r w:rsidRPr="0020576A">
        <w:rPr>
          <w:rStyle w:val="StyleUnderline"/>
        </w:rPr>
        <w:t>. They could</w:t>
      </w:r>
      <w:r w:rsidRPr="005E7230">
        <w:rPr>
          <w:sz w:val="16"/>
        </w:rPr>
        <w:t xml:space="preserve"> also </w:t>
      </w:r>
      <w:r w:rsidRPr="0020576A">
        <w:rPr>
          <w:rStyle w:val="StyleUnderline"/>
        </w:rPr>
        <w:t xml:space="preserve">become </w:t>
      </w:r>
      <w:r w:rsidRPr="0020576A">
        <w:rPr>
          <w:rStyle w:val="Emphasis"/>
        </w:rPr>
        <w:t>increasingly</w:t>
      </w:r>
      <w:r w:rsidRPr="0020576A">
        <w:rPr>
          <w:rStyle w:val="StyleUnderline"/>
        </w:rPr>
        <w:t xml:space="preserve"> </w:t>
      </w:r>
      <w:r w:rsidRPr="00FA524C">
        <w:rPr>
          <w:rStyle w:val="Emphasis"/>
          <w:highlight w:val="cyan"/>
        </w:rPr>
        <w:t>socially</w:t>
      </w:r>
      <w:r w:rsidRPr="00FA524C">
        <w:rPr>
          <w:rStyle w:val="StyleUnderline"/>
          <w:highlight w:val="cyan"/>
        </w:rPr>
        <w:t xml:space="preserve"> </w:t>
      </w:r>
      <w:r w:rsidRPr="00FA524C">
        <w:rPr>
          <w:rStyle w:val="Emphasis"/>
          <w:highlight w:val="cyan"/>
        </w:rPr>
        <w:t>unacceptable</w:t>
      </w:r>
      <w:r w:rsidRPr="00FA524C">
        <w:rPr>
          <w:rStyle w:val="StyleUnderline"/>
          <w:highlight w:val="cyan"/>
        </w:rPr>
        <w:t xml:space="preserve"> and </w:t>
      </w:r>
      <w:r w:rsidRPr="00FA524C">
        <w:rPr>
          <w:rStyle w:val="Emphasis"/>
          <w:highlight w:val="cyan"/>
        </w:rPr>
        <w:t>ethically</w:t>
      </w:r>
      <w:r w:rsidRPr="00FA524C">
        <w:rPr>
          <w:rStyle w:val="StyleUnderline"/>
          <w:highlight w:val="cyan"/>
        </w:rPr>
        <w:t xml:space="preserve"> </w:t>
      </w:r>
      <w:r w:rsidRPr="00FA524C">
        <w:rPr>
          <w:rStyle w:val="Emphasis"/>
          <w:highlight w:val="cyan"/>
        </w:rPr>
        <w:t>questionable</w:t>
      </w:r>
      <w:r w:rsidRPr="0020576A">
        <w:rPr>
          <w:rStyle w:val="StyleUnderline"/>
        </w:rPr>
        <w:t>.</w:t>
      </w:r>
      <w:r w:rsidRPr="005E7230">
        <w:rPr>
          <w:sz w:val="16"/>
        </w:rPr>
        <w:t xml:space="preserve"> Furthermore, proposed </w:t>
      </w:r>
      <w:r w:rsidRPr="005E7230">
        <w:rPr>
          <w:rStyle w:val="StyleUnderline"/>
        </w:rPr>
        <w:t>space-based solutions to overcome</w:t>
      </w:r>
      <w:r w:rsidRPr="005E7230">
        <w:rPr>
          <w:sz w:val="16"/>
        </w:rPr>
        <w:t xml:space="preserve"> these </w:t>
      </w:r>
      <w:r w:rsidRPr="005E7230">
        <w:rPr>
          <w:rStyle w:val="StyleUnderline"/>
        </w:rPr>
        <w:t>energetic and material issues on Earth</w:t>
      </w:r>
      <w:r w:rsidRPr="005E7230">
        <w:rPr>
          <w:sz w:val="16"/>
        </w:rPr>
        <w:t xml:space="preserve"> (</w:t>
      </w:r>
      <w:proofErr w:type="gramStart"/>
      <w:r w:rsidRPr="005E7230">
        <w:rPr>
          <w:sz w:val="16"/>
        </w:rPr>
        <w:t>e.g.</w:t>
      </w:r>
      <w:proofErr w:type="gramEnd"/>
      <w:r w:rsidRPr="005E7230">
        <w:rPr>
          <w:sz w:val="16"/>
        </w:rPr>
        <w:t xml:space="preserve"> large-scale space-based solar power and asteroid mining) </w:t>
      </w:r>
      <w:r w:rsidRPr="005E7230">
        <w:rPr>
          <w:rStyle w:val="StyleUnderline"/>
        </w:rPr>
        <w:t>are not relevant</w:t>
      </w:r>
      <w:r w:rsidRPr="005E7230">
        <w:rPr>
          <w:sz w:val="16"/>
        </w:rPr>
        <w:t xml:space="preserve"> in the timescale of the transition </w:t>
      </w:r>
      <w:r w:rsidRPr="005E7230">
        <w:rPr>
          <w:rStyle w:val="StyleUnderline"/>
        </w:rPr>
        <w:t>to meet climate targets</w:t>
      </w:r>
      <w:r w:rsidRPr="005E7230">
        <w:rPr>
          <w:sz w:val="16"/>
        </w:rPr>
        <w:t xml:space="preserve">. For instance, the pioneer Chinese space-based solar power plant is planned to reach 1GW by 2050, which over a year would produce only 0.1% of its 2018 electricity needs, expected to grow by 2050 (IEA, 2021b). This will be a meager contribution to China's carbon neutrality planned for 2060, not to mention the plan to phase out coal by 2040 as required for 1.5 °C compatible pathways (Climate Action Tracker, 2021). On the other hand, as the mineral requirements for clean energy technologies would increase by a factor of 6 by 2040 to reach global carbon neutrality by 2050 (IEA, 2021a), space mining is not credible as a potential solution in this context. As a result, </w:t>
      </w:r>
      <w:r w:rsidRPr="00FA524C">
        <w:rPr>
          <w:rStyle w:val="StyleUnderline"/>
          <w:highlight w:val="cyan"/>
        </w:rPr>
        <w:t xml:space="preserve">the space industry, which relies on </w:t>
      </w:r>
      <w:r w:rsidRPr="00FA524C">
        <w:rPr>
          <w:rStyle w:val="Emphasis"/>
          <w:highlight w:val="cyan"/>
        </w:rPr>
        <w:t>high</w:t>
      </w:r>
      <w:r w:rsidRPr="0020576A">
        <w:rPr>
          <w:rStyle w:val="StyleUnderline"/>
        </w:rPr>
        <w:t xml:space="preserve"> social, industrial, and technological </w:t>
      </w:r>
      <w:r w:rsidRPr="00FA524C">
        <w:rPr>
          <w:rStyle w:val="Emphasis"/>
          <w:highlight w:val="cyan"/>
        </w:rPr>
        <w:t>complexity</w:t>
      </w:r>
      <w:r w:rsidRPr="0020576A">
        <w:rPr>
          <w:rStyle w:val="StyleUnderline"/>
        </w:rPr>
        <w:t xml:space="preserve">, international </w:t>
      </w:r>
      <w:r w:rsidRPr="00FA524C">
        <w:rPr>
          <w:rStyle w:val="Emphasis"/>
          <w:highlight w:val="cyan"/>
        </w:rPr>
        <w:t>supply</w:t>
      </w:r>
      <w:r w:rsidRPr="00FA524C">
        <w:rPr>
          <w:rStyle w:val="StyleUnderline"/>
          <w:highlight w:val="cyan"/>
        </w:rPr>
        <w:t xml:space="preserve"> </w:t>
      </w:r>
      <w:r w:rsidRPr="00FA524C">
        <w:rPr>
          <w:rStyle w:val="Emphasis"/>
          <w:highlight w:val="cyan"/>
        </w:rPr>
        <w:t>chains</w:t>
      </w:r>
      <w:r w:rsidRPr="00FA524C">
        <w:rPr>
          <w:rStyle w:val="StyleUnderline"/>
          <w:highlight w:val="cyan"/>
        </w:rPr>
        <w:t xml:space="preserve">, and </w:t>
      </w:r>
      <w:r w:rsidRPr="00FA524C">
        <w:rPr>
          <w:rStyle w:val="Emphasis"/>
          <w:highlight w:val="cyan"/>
        </w:rPr>
        <w:t>critical</w:t>
      </w:r>
      <w:r w:rsidRPr="00FA524C">
        <w:rPr>
          <w:rStyle w:val="StyleUnderline"/>
          <w:highlight w:val="cyan"/>
        </w:rPr>
        <w:t xml:space="preserve"> </w:t>
      </w:r>
      <w:r w:rsidRPr="00FA524C">
        <w:rPr>
          <w:rStyle w:val="Emphasis"/>
          <w:highlight w:val="cyan"/>
        </w:rPr>
        <w:t>materials</w:t>
      </w:r>
      <w:r w:rsidRPr="005E7230">
        <w:rPr>
          <w:sz w:val="16"/>
        </w:rPr>
        <w:t xml:space="preserve"> (Pavel and </w:t>
      </w:r>
      <w:proofErr w:type="spellStart"/>
      <w:r w:rsidRPr="005E7230">
        <w:rPr>
          <w:sz w:val="16"/>
        </w:rPr>
        <w:t>Tzimas</w:t>
      </w:r>
      <w:proofErr w:type="spellEnd"/>
      <w:r w:rsidRPr="005E7230">
        <w:rPr>
          <w:sz w:val="16"/>
        </w:rPr>
        <w:t xml:space="preserve">, 2016), </w:t>
      </w:r>
      <w:r w:rsidRPr="00FA524C">
        <w:rPr>
          <w:rStyle w:val="StyleUnderline"/>
          <w:highlight w:val="cyan"/>
        </w:rPr>
        <w:t>may see its</w:t>
      </w:r>
      <w:r w:rsidRPr="0020576A">
        <w:rPr>
          <w:rStyle w:val="StyleUnderline"/>
        </w:rPr>
        <w:t xml:space="preserve"> </w:t>
      </w:r>
      <w:r w:rsidRPr="0020576A">
        <w:rPr>
          <w:rStyle w:val="Emphasis"/>
        </w:rPr>
        <w:t>predicted</w:t>
      </w:r>
      <w:r w:rsidRPr="0020576A">
        <w:rPr>
          <w:rStyle w:val="StyleUnderline"/>
        </w:rPr>
        <w:t xml:space="preserve"> </w:t>
      </w:r>
      <w:r w:rsidRPr="00FA524C">
        <w:rPr>
          <w:rStyle w:val="Emphasis"/>
          <w:highlight w:val="cyan"/>
        </w:rPr>
        <w:t>growth</w:t>
      </w:r>
      <w:r w:rsidRPr="005E7230">
        <w:rPr>
          <w:sz w:val="16"/>
        </w:rPr>
        <w:t xml:space="preserve">, planned agenda, and established politico-economic support </w:t>
      </w:r>
      <w:r w:rsidRPr="0020576A">
        <w:rPr>
          <w:rStyle w:val="Emphasis"/>
        </w:rPr>
        <w:t xml:space="preserve">seriously </w:t>
      </w:r>
      <w:r w:rsidRPr="00FA524C">
        <w:rPr>
          <w:rStyle w:val="Emphasis"/>
          <w:highlight w:val="cyan"/>
        </w:rPr>
        <w:t>challenged</w:t>
      </w:r>
      <w:r w:rsidRPr="0020576A">
        <w:rPr>
          <w:rStyle w:val="StyleUnderline"/>
        </w:rPr>
        <w:t xml:space="preserve"> in the next decades</w:t>
      </w:r>
      <w:r w:rsidRPr="005E7230">
        <w:rPr>
          <w:sz w:val="16"/>
        </w:rPr>
        <w:t xml:space="preserve">. Given the long design and lifecycle timescales of space projects, the space sector's decision-makers should also consider these constraints when making </w:t>
      </w:r>
      <w:proofErr w:type="gramStart"/>
      <w:r w:rsidRPr="005E7230">
        <w:rPr>
          <w:sz w:val="16"/>
        </w:rPr>
        <w:t>plans for the future</w:t>
      </w:r>
      <w:proofErr w:type="gramEnd"/>
      <w:r w:rsidRPr="005E7230">
        <w:rPr>
          <w:sz w:val="16"/>
        </w:rPr>
        <w:t>, in addition to the environmental limitations previously outlined.</w:t>
      </w:r>
      <w:r>
        <w:rPr>
          <w:sz w:val="16"/>
        </w:rPr>
        <w:t xml:space="preserve"> </w:t>
      </w:r>
      <w:r w:rsidRPr="003D2CAB">
        <w:rPr>
          <w:sz w:val="16"/>
          <w:szCs w:val="16"/>
        </w:rPr>
        <w:t xml:space="preserve">Considering the environmental limits to the space sector's growth discussed, the trends of fast growth, commercialization, and search for maximization of profit that are fueling the </w:t>
      </w:r>
      <w:proofErr w:type="spellStart"/>
      <w:r w:rsidRPr="003D2CAB">
        <w:rPr>
          <w:sz w:val="16"/>
          <w:szCs w:val="16"/>
        </w:rPr>
        <w:t>NewSpace</w:t>
      </w:r>
      <w:proofErr w:type="spellEnd"/>
      <w:r w:rsidRPr="003D2CAB">
        <w:rPr>
          <w:sz w:val="16"/>
          <w:szCs w:val="16"/>
        </w:rPr>
        <w:t xml:space="preserve"> must not undermine space activities that are unambiguously beneficial for mankind. In addition, beyond considerations on the applications of space technologies, the existence of environmental limits constraining the development of space activities has important implications for the future expansion of mankind in space. The visions of space as a new frontier that mankind will inevitably conquer and of a future in which humanity becomes a multi-planetary species are challenged by the physical reality of planetary and orbital boundaries: we may find that shooting for the stars comes at an unbearable cost for the Earth's environment.</w:t>
      </w:r>
      <w:r>
        <w:rPr>
          <w:sz w:val="16"/>
          <w:szCs w:val="16"/>
        </w:rPr>
        <w:t xml:space="preserve"> </w:t>
      </w:r>
      <w:r w:rsidRPr="005E7230">
        <w:rPr>
          <w:sz w:val="16"/>
          <w:szCs w:val="16"/>
        </w:rPr>
        <w:t>5. Conclusion</w:t>
      </w:r>
      <w:r>
        <w:rPr>
          <w:sz w:val="16"/>
          <w:szCs w:val="16"/>
        </w:rPr>
        <w:t xml:space="preserve"> </w:t>
      </w:r>
      <w:r w:rsidRPr="005E7230">
        <w:rPr>
          <w:sz w:val="16"/>
          <w:szCs w:val="16"/>
        </w:rPr>
        <w:t xml:space="preserve">This paper reviews the environmental impacts of the space sector as well as their potential future evolution based on proposed </w:t>
      </w:r>
      <w:proofErr w:type="gramStart"/>
      <w:r w:rsidRPr="005E7230">
        <w:rPr>
          <w:sz w:val="16"/>
          <w:szCs w:val="16"/>
        </w:rPr>
        <w:t>plans, and</w:t>
      </w:r>
      <w:proofErr w:type="gramEnd"/>
      <w:r w:rsidRPr="005E7230">
        <w:rPr>
          <w:sz w:val="16"/>
          <w:szCs w:val="16"/>
        </w:rPr>
        <w:t xml:space="preserve"> highlights the existence of environmental limits to the development of space activities, for the first time to the author's knowledge.</w:t>
      </w:r>
      <w:r>
        <w:rPr>
          <w:sz w:val="16"/>
          <w:szCs w:val="16"/>
        </w:rPr>
        <w:t xml:space="preserve"> </w:t>
      </w:r>
      <w:r w:rsidRPr="005E7230">
        <w:rPr>
          <w:rStyle w:val="StyleUnderline"/>
        </w:rPr>
        <w:t xml:space="preserve">The space </w:t>
      </w:r>
      <w:r w:rsidRPr="00FA524C">
        <w:rPr>
          <w:rStyle w:val="StyleUnderline"/>
          <w:highlight w:val="cyan"/>
        </w:rPr>
        <w:t>debris</w:t>
      </w:r>
      <w:r w:rsidRPr="005E7230">
        <w:rPr>
          <w:rStyle w:val="StyleUnderline"/>
        </w:rPr>
        <w:t xml:space="preserve"> situation </w:t>
      </w:r>
      <w:r w:rsidRPr="00FA524C">
        <w:rPr>
          <w:rStyle w:val="StyleUnderline"/>
          <w:highlight w:val="cyan"/>
        </w:rPr>
        <w:t>is</w:t>
      </w:r>
      <w:r w:rsidRPr="005E7230">
        <w:rPr>
          <w:sz w:val="16"/>
        </w:rPr>
        <w:t xml:space="preserve"> identified as </w:t>
      </w:r>
      <w:r w:rsidRPr="00FA524C">
        <w:rPr>
          <w:rStyle w:val="StyleUnderline"/>
          <w:highlight w:val="cyan"/>
        </w:rPr>
        <w:t>critical</w:t>
      </w:r>
      <w:r w:rsidRPr="005E7230">
        <w:rPr>
          <w:sz w:val="16"/>
        </w:rPr>
        <w:t xml:space="preserve"> since, in some orbital regions, the object flux is already so high that the total number of objects in orbit is expected to increase even without additional launches. </w:t>
      </w:r>
      <w:r w:rsidRPr="00FA524C">
        <w:rPr>
          <w:rStyle w:val="StyleUnderline"/>
          <w:highlight w:val="cyan"/>
        </w:rPr>
        <w:t>As the</w:t>
      </w:r>
      <w:r w:rsidRPr="005E7230">
        <w:rPr>
          <w:rStyle w:val="StyleUnderline"/>
        </w:rPr>
        <w:t xml:space="preserve"> number of </w:t>
      </w:r>
      <w:r w:rsidRPr="00FA524C">
        <w:rPr>
          <w:rStyle w:val="StyleUnderline"/>
          <w:highlight w:val="cyan"/>
        </w:rPr>
        <w:t>satellites in orbit</w:t>
      </w:r>
      <w:r w:rsidRPr="005E7230">
        <w:rPr>
          <w:rStyle w:val="StyleUnderline"/>
        </w:rPr>
        <w:t xml:space="preserve"> will </w:t>
      </w:r>
      <w:r w:rsidRPr="00FA524C">
        <w:rPr>
          <w:rStyle w:val="StyleUnderline"/>
          <w:highlight w:val="cyan"/>
        </w:rPr>
        <w:t>soar</w:t>
      </w:r>
      <w:r w:rsidRPr="005E7230">
        <w:rPr>
          <w:rStyle w:val="StyleUnderline"/>
        </w:rPr>
        <w:t xml:space="preserve"> in the coming years with the launch of </w:t>
      </w:r>
      <w:r w:rsidRPr="005E7230">
        <w:rPr>
          <w:rStyle w:val="Emphasis"/>
        </w:rPr>
        <w:t>large</w:t>
      </w:r>
      <w:r w:rsidRPr="005E7230">
        <w:rPr>
          <w:rStyle w:val="StyleUnderline"/>
        </w:rPr>
        <w:t xml:space="preserve"> </w:t>
      </w:r>
      <w:r w:rsidRPr="005E7230">
        <w:rPr>
          <w:rStyle w:val="Emphasis"/>
        </w:rPr>
        <w:t>constellations</w:t>
      </w:r>
      <w:r w:rsidRPr="005E7230">
        <w:rPr>
          <w:rStyle w:val="StyleUnderline"/>
        </w:rPr>
        <w:t xml:space="preserve">, </w:t>
      </w:r>
      <w:r w:rsidRPr="00FA524C">
        <w:rPr>
          <w:rStyle w:val="StyleUnderline"/>
          <w:highlight w:val="cyan"/>
        </w:rPr>
        <w:t xml:space="preserve">the situation is likely to </w:t>
      </w:r>
      <w:r w:rsidRPr="00FA524C">
        <w:rPr>
          <w:rStyle w:val="Emphasis"/>
          <w:highlight w:val="cyan"/>
        </w:rPr>
        <w:t>deteriorate</w:t>
      </w:r>
      <w:r w:rsidRPr="00FA524C">
        <w:rPr>
          <w:rStyle w:val="StyleUnderline"/>
          <w:highlight w:val="cyan"/>
        </w:rPr>
        <w:t xml:space="preserve"> </w:t>
      </w:r>
      <w:r w:rsidRPr="00FA524C">
        <w:rPr>
          <w:rStyle w:val="Emphasis"/>
          <w:highlight w:val="cyan"/>
        </w:rPr>
        <w:t>significantly</w:t>
      </w:r>
      <w:r w:rsidRPr="005E7230">
        <w:rPr>
          <w:rStyle w:val="StyleUnderline"/>
        </w:rPr>
        <w:t>.</w:t>
      </w:r>
      <w:r w:rsidRPr="005E7230">
        <w:rPr>
          <w:sz w:val="16"/>
        </w:rPr>
        <w:t xml:space="preserve"> In this context, </w:t>
      </w:r>
      <w:r w:rsidRPr="005E7230">
        <w:rPr>
          <w:rStyle w:val="StyleUnderline"/>
        </w:rPr>
        <w:t>the ability of proposed mitigation and remediation measures to reduce</w:t>
      </w:r>
      <w:r w:rsidRPr="005E7230">
        <w:rPr>
          <w:sz w:val="16"/>
        </w:rPr>
        <w:t xml:space="preserve"> the </w:t>
      </w:r>
      <w:r w:rsidRPr="005E7230">
        <w:rPr>
          <w:rStyle w:val="StyleUnderline"/>
        </w:rPr>
        <w:t>degradation of the orbital environment to sustainable levels</w:t>
      </w:r>
      <w:r w:rsidRPr="005E7230">
        <w:rPr>
          <w:sz w:val="16"/>
        </w:rPr>
        <w:t xml:space="preserve"> — a “green growth” of operational objects in orbit — </w:t>
      </w:r>
      <w:proofErr w:type="gramStart"/>
      <w:r w:rsidRPr="005E7230">
        <w:rPr>
          <w:rStyle w:val="StyleUnderline"/>
        </w:rPr>
        <w:t>still remains</w:t>
      </w:r>
      <w:proofErr w:type="gramEnd"/>
      <w:r w:rsidRPr="005E7230">
        <w:rPr>
          <w:rStyle w:val="StyleUnderline"/>
        </w:rPr>
        <w:t xml:space="preserve"> to be proven</w:t>
      </w:r>
      <w:r w:rsidRPr="005E7230">
        <w:rPr>
          <w:sz w:val="16"/>
        </w:rPr>
        <w:t xml:space="preserve">. Regarding night sky pollution, recent findings showing that the contribution of space objects is already important combined with plans of large constellations are likely to increase the already growing concerns of the astronomical community and the </w:t>
      </w:r>
      <w:proofErr w:type="gramStart"/>
      <w:r w:rsidRPr="005E7230">
        <w:rPr>
          <w:sz w:val="16"/>
        </w:rPr>
        <w:t>general public</w:t>
      </w:r>
      <w:proofErr w:type="gramEnd"/>
      <w:r w:rsidRPr="005E7230">
        <w:rPr>
          <w:sz w:val="16"/>
        </w:rPr>
        <w:t xml:space="preserve">, and result in unknown impacts on natural and human life. The risk of multiple tragedies of the commons from the proliferation of objects in orbit and night sky pollution was emphasized. Then, the definition of an orbital boundary related to the proliferation of the number of objects in orbit mirroring planetary boundaries was proposed, while the inclusion of light pollution as a new planetary boundary was suggested, with a reported pre-industrial level of 200 </w:t>
      </w:r>
      <w:proofErr w:type="spellStart"/>
      <w:r w:rsidRPr="005E7230">
        <w:rPr>
          <w:sz w:val="16"/>
        </w:rPr>
        <w:t>μcd</w:t>
      </w:r>
      <w:proofErr w:type="spellEnd"/>
      <w:r w:rsidRPr="005E7230">
        <w:rPr>
          <w:sz w:val="16"/>
        </w:rPr>
        <w:t xml:space="preserve">/m2 and an estimated present level of 256 </w:t>
      </w:r>
      <w:proofErr w:type="spellStart"/>
      <w:r w:rsidRPr="005E7230">
        <w:rPr>
          <w:sz w:val="16"/>
        </w:rPr>
        <w:t>μcd</w:t>
      </w:r>
      <w:proofErr w:type="spellEnd"/>
      <w:r w:rsidRPr="005E7230">
        <w:rPr>
          <w:sz w:val="16"/>
        </w:rPr>
        <w:t xml:space="preserve">/m2 (390 </w:t>
      </w:r>
      <w:proofErr w:type="spellStart"/>
      <w:r w:rsidRPr="005E7230">
        <w:rPr>
          <w:sz w:val="16"/>
        </w:rPr>
        <w:t>μcd</w:t>
      </w:r>
      <w:proofErr w:type="spellEnd"/>
      <w:r w:rsidRPr="005E7230">
        <w:rPr>
          <w:sz w:val="16"/>
        </w:rPr>
        <w:t>/m2 on land).</w:t>
      </w:r>
      <w:r>
        <w:rPr>
          <w:sz w:val="16"/>
        </w:rPr>
        <w:t xml:space="preserve"> </w:t>
      </w:r>
      <w:r w:rsidRPr="005E7230">
        <w:rPr>
          <w:sz w:val="16"/>
          <w:szCs w:val="16"/>
        </w:rPr>
        <w:t xml:space="preserve">The impacts of the space sector on stratospheric ozone depletion and climate change are likely to be dominated by emissions of launch events. While present-day contributions of space activities to ozone depletion and climate change are small compared to other industrial sectors, proposed plans could lead to much higher levels raising regulatory attention from policymakers. Most concerning rockets are SRMs and </w:t>
      </w:r>
      <w:proofErr w:type="gramStart"/>
      <w:r w:rsidRPr="005E7230">
        <w:rPr>
          <w:sz w:val="16"/>
          <w:szCs w:val="16"/>
        </w:rPr>
        <w:t>hydrocarbon-based</w:t>
      </w:r>
      <w:proofErr w:type="gramEnd"/>
      <w:r w:rsidRPr="005E7230">
        <w:rPr>
          <w:sz w:val="16"/>
          <w:szCs w:val="16"/>
        </w:rPr>
        <w:t xml:space="preserve"> HREs and LREs. However, the review showed that even cleaner propellants could create important impacts considering the coming increase in launch rates. In addition, this study highlighted the important knowledge gaps preventing current LCA studies to properly characterize the impacts of the launch event, as well as spacecraft reentry.</w:t>
      </w:r>
      <w:r>
        <w:rPr>
          <w:sz w:val="16"/>
          <w:szCs w:val="16"/>
        </w:rPr>
        <w:t xml:space="preserve"> </w:t>
      </w:r>
      <w:r w:rsidRPr="003D2CAB">
        <w:rPr>
          <w:sz w:val="16"/>
          <w:szCs w:val="16"/>
        </w:rPr>
        <w:t xml:space="preserve">Putting in perspective these environmental impacts with current trends in the development of space activities, this study outlined several environmental constraints constituting fundamental limits to the space sector's growth. The risks arising from the existence of these limitations for actors of the industry were discussed, and the relevance of the implementation of </w:t>
      </w:r>
      <w:proofErr w:type="spellStart"/>
      <w:r w:rsidRPr="003D2CAB">
        <w:rPr>
          <w:sz w:val="16"/>
          <w:szCs w:val="16"/>
        </w:rPr>
        <w:t>ecodesign</w:t>
      </w:r>
      <w:proofErr w:type="spellEnd"/>
      <w:r w:rsidRPr="003D2CAB">
        <w:rPr>
          <w:sz w:val="16"/>
          <w:szCs w:val="16"/>
        </w:rPr>
        <w:t xml:space="preserve"> practices was emphasized.</w:t>
      </w:r>
      <w:r>
        <w:rPr>
          <w:sz w:val="16"/>
          <w:szCs w:val="16"/>
        </w:rPr>
        <w:t xml:space="preserve"> </w:t>
      </w:r>
      <w:r w:rsidRPr="005E7230">
        <w:rPr>
          <w:sz w:val="16"/>
        </w:rPr>
        <w:t xml:space="preserve">Additionally, the relevance and sustainability of some proposed space projects in the context of global ecological transition were analyzed and questioned. </w:t>
      </w:r>
      <w:r w:rsidRPr="005E7230">
        <w:rPr>
          <w:rStyle w:val="StyleUnderline"/>
        </w:rPr>
        <w:t>Projects featuring large energy and material requirements such as colonization</w:t>
      </w:r>
      <w:r w:rsidRPr="005E7230">
        <w:rPr>
          <w:sz w:val="16"/>
        </w:rPr>
        <w:t xml:space="preserve"> or Earth-to-Earth transportation </w:t>
      </w:r>
      <w:r w:rsidRPr="005E7230">
        <w:rPr>
          <w:rStyle w:val="StyleUnderline"/>
        </w:rPr>
        <w:t xml:space="preserve">are likely to meet difficulties and encounter growing opposition from the </w:t>
      </w:r>
      <w:proofErr w:type="gramStart"/>
      <w:r w:rsidRPr="005E7230">
        <w:rPr>
          <w:rStyle w:val="StyleUnderline"/>
        </w:rPr>
        <w:t>general public</w:t>
      </w:r>
      <w:proofErr w:type="gramEnd"/>
      <w:r w:rsidRPr="005E7230">
        <w:rPr>
          <w:rStyle w:val="StyleUnderline"/>
        </w:rPr>
        <w:t xml:space="preserve"> as the global environmental crisis unfolds.</w:t>
      </w:r>
    </w:p>
    <w:p w14:paraId="00A2F122" w14:textId="77777777" w:rsidR="00FA524C" w:rsidRDefault="00FA524C" w:rsidP="00FA524C">
      <w:pPr>
        <w:pStyle w:val="Heading4"/>
        <w:jc w:val="both"/>
      </w:pPr>
      <w:r>
        <w:t xml:space="preserve">Colonization causes </w:t>
      </w:r>
      <w:r w:rsidRPr="0044084D">
        <w:rPr>
          <w:u w:val="single"/>
        </w:rPr>
        <w:t>extinction</w:t>
      </w:r>
      <w:r>
        <w:t>.</w:t>
      </w:r>
    </w:p>
    <w:p w14:paraId="06095323" w14:textId="77777777" w:rsidR="00FA524C" w:rsidRPr="006B2E2A" w:rsidRDefault="00FA524C" w:rsidP="00FA524C">
      <w:proofErr w:type="spellStart"/>
      <w:r w:rsidRPr="002E2B3E">
        <w:rPr>
          <w:rStyle w:val="Style13ptBold"/>
        </w:rPr>
        <w:t>Deudney</w:t>
      </w:r>
      <w:proofErr w:type="spellEnd"/>
      <w:r w:rsidRPr="002E2B3E">
        <w:rPr>
          <w:rStyle w:val="Style13ptBold"/>
        </w:rPr>
        <w:t xml:space="preserve"> 20</w:t>
      </w:r>
      <w:r>
        <w:t xml:space="preserve"> [</w:t>
      </w:r>
      <w:r w:rsidRPr="002E2B3E">
        <w:t xml:space="preserve">Daniel </w:t>
      </w:r>
      <w:proofErr w:type="spellStart"/>
      <w:r w:rsidRPr="002E2B3E">
        <w:t>Deudney</w:t>
      </w:r>
      <w:proofErr w:type="spellEnd"/>
      <w:r>
        <w:t xml:space="preserve">, </w:t>
      </w:r>
      <w:r w:rsidRPr="007768CF">
        <w:t>Associate Professor of Political Science at Johns Hopkins University</w:t>
      </w:r>
      <w:r>
        <w:t>,</w:t>
      </w:r>
      <w:r w:rsidRPr="002E2B3E">
        <w:t xml:space="preserve"> </w:t>
      </w:r>
      <w:r>
        <w:t>“</w:t>
      </w:r>
      <w:r w:rsidRPr="002E2B3E">
        <w:t>Dark Skies: Space Expansionism, Planetary Geopolitics, and the Ends of Humanity</w:t>
      </w:r>
      <w:r>
        <w:t>,” 2020, Oxford University Press,</w:t>
      </w:r>
      <w:r w:rsidRPr="00364C8F">
        <w:t xml:space="preserve"> </w:t>
      </w:r>
      <w:r>
        <w:t>pp. 356-362, EA]</w:t>
      </w:r>
    </w:p>
    <w:p w14:paraId="2EC71885" w14:textId="77777777" w:rsidR="00FA524C" w:rsidRPr="00AA6488" w:rsidRDefault="00FA524C" w:rsidP="00FA524C">
      <w:pPr>
        <w:rPr>
          <w:sz w:val="16"/>
          <w:szCs w:val="16"/>
        </w:rPr>
      </w:pPr>
      <w:r w:rsidRPr="00AA6488">
        <w:rPr>
          <w:sz w:val="16"/>
          <w:szCs w:val="16"/>
        </w:rPr>
        <w:t>Catastrophic and Existential Risks from Solar Space Expansion</w:t>
      </w:r>
    </w:p>
    <w:p w14:paraId="27046B23" w14:textId="77777777" w:rsidR="00FA524C" w:rsidRPr="00AA6488" w:rsidRDefault="00FA524C" w:rsidP="00FA524C">
      <w:pPr>
        <w:rPr>
          <w:rStyle w:val="Emphasis"/>
        </w:rPr>
      </w:pPr>
      <w:r w:rsidRPr="00AA6488">
        <w:rPr>
          <w:sz w:val="16"/>
        </w:rPr>
        <w:t xml:space="preserve">This dark scenario of solar space expansion produced by the application of geopolitical theory has profound implications for the argument that colonization of other bodies in the solar system is necessary to alleviate or escape the formidable catastrophic and existential risks facing Earth-bound humanity. Both </w:t>
      </w:r>
      <w:proofErr w:type="spellStart"/>
      <w:r w:rsidRPr="00AA6488">
        <w:rPr>
          <w:sz w:val="16"/>
        </w:rPr>
        <w:t>riskologists</w:t>
      </w:r>
      <w:proofErr w:type="spellEnd"/>
      <w:r w:rsidRPr="00AA6488">
        <w:rPr>
          <w:sz w:val="16"/>
        </w:rPr>
        <w:t xml:space="preserve"> and space expansionists strongly believe, with Hawking, that “once we establish independent colonies, our entire future will be safe.”25 If all humanity’s eggs are in one fraying and vulnerable basket, then it stands to reason that spreading viable colonies of humans to other celestial bodies will help ensure the survival of the human species. While the role of existing space capabilities in amplifying the (p.357) dangers of the great technogenic threat of nuclear war belies the </w:t>
      </w:r>
      <w:proofErr w:type="spellStart"/>
      <w:r w:rsidRPr="00AA6488">
        <w:rPr>
          <w:sz w:val="16"/>
        </w:rPr>
        <w:t>astro</w:t>
      </w:r>
      <w:proofErr w:type="spellEnd"/>
      <w:r w:rsidRPr="00AA6488">
        <w:rPr>
          <w:sz w:val="16"/>
        </w:rPr>
        <w:t xml:space="preserve">-optimism of space advocates, what of their cherished larger vision of making humanity a </w:t>
      </w:r>
      <w:proofErr w:type="spellStart"/>
      <w:r w:rsidRPr="00AA6488">
        <w:rPr>
          <w:sz w:val="16"/>
        </w:rPr>
        <w:t>multiworld</w:t>
      </w:r>
      <w:proofErr w:type="spellEnd"/>
      <w:r w:rsidRPr="00AA6488">
        <w:rPr>
          <w:sz w:val="16"/>
        </w:rPr>
        <w:t xml:space="preserve"> species? While space advocates propose a variety of ways space expansion might alleviate or escape existing risks, they give almost no attention to whether expansion might generate new risks or help re-activate already regulated ones. The list of major threats facing humanity is dauntingly long, and the expansionist agenda for solar space has many parts, making assessment a complex undertaking. But there are six major ways in which the realization of the space expansionist agenda for solar orbital space is likely to generate or activate catastrophic and existential risks. Taken in combination these arguments provide a strong basis for putting ambitious space expansion on the list of </w:t>
      </w:r>
      <w:proofErr w:type="spellStart"/>
      <w:r w:rsidRPr="00AA6488">
        <w:rPr>
          <w:sz w:val="16"/>
        </w:rPr>
        <w:t>megathreats</w:t>
      </w:r>
      <w:proofErr w:type="spellEnd"/>
      <w:r w:rsidRPr="00AA6488">
        <w:rPr>
          <w:sz w:val="16"/>
        </w:rPr>
        <w:t xml:space="preserve"> potentially confronting humanity, and for making every effort to relinquish it. Large-scale </w:t>
      </w:r>
      <w:r w:rsidRPr="00FA524C">
        <w:rPr>
          <w:rStyle w:val="StyleUnderline"/>
          <w:highlight w:val="cyan"/>
        </w:rPr>
        <w:t>space expansion must be viewed as</w:t>
      </w:r>
      <w:r w:rsidRPr="00AA6488">
        <w:rPr>
          <w:sz w:val="16"/>
        </w:rPr>
        <w:t xml:space="preserve"> something </w:t>
      </w:r>
      <w:r w:rsidRPr="00AA6488">
        <w:rPr>
          <w:rStyle w:val="Emphasis"/>
        </w:rPr>
        <w:t xml:space="preserve">akin to a full-scale </w:t>
      </w:r>
      <w:r w:rsidRPr="00FA524C">
        <w:rPr>
          <w:rStyle w:val="Emphasis"/>
          <w:highlight w:val="cyan"/>
        </w:rPr>
        <w:t>nuclear war</w:t>
      </w:r>
      <w:r w:rsidRPr="00AA6488">
        <w:rPr>
          <w:sz w:val="16"/>
        </w:rPr>
        <w:t xml:space="preserve"> and assiduously avoided. Unlike many of the other threats humanity faces, addressing those created by ambitious space expansion is now extremely simple: </w:t>
      </w:r>
      <w:r w:rsidRPr="00FA524C">
        <w:rPr>
          <w:rStyle w:val="Emphasis"/>
          <w:highlight w:val="cyan"/>
        </w:rPr>
        <w:t>just say no</w:t>
      </w:r>
      <w:r w:rsidRPr="00AA6488">
        <w:rPr>
          <w:rStyle w:val="Emphasis"/>
        </w:rPr>
        <w:t>.</w:t>
      </w:r>
    </w:p>
    <w:p w14:paraId="6F8ED678" w14:textId="77777777" w:rsidR="00FA524C" w:rsidRPr="00AA6488" w:rsidRDefault="00FA524C" w:rsidP="00FA524C">
      <w:pPr>
        <w:rPr>
          <w:sz w:val="16"/>
          <w:szCs w:val="16"/>
        </w:rPr>
      </w:pPr>
      <w:r w:rsidRPr="00AA6488">
        <w:rPr>
          <w:sz w:val="16"/>
          <w:szCs w:val="16"/>
        </w:rPr>
        <w:t>The realization of the space expansionist program for solar orbital space enlarges the probability and scope of catastrophic and existential risks confronting humanity in six ways: malefic geopolitics, natural threat amplification, restraint reversal, hierarchy enablement, alien generation, and monster multiplication (see Table 10.3).</w:t>
      </w:r>
    </w:p>
    <w:p w14:paraId="55C6BD5B" w14:textId="77777777" w:rsidR="00FA524C" w:rsidRPr="00AA6488" w:rsidRDefault="00FA524C" w:rsidP="00FA524C">
      <w:pPr>
        <w:rPr>
          <w:sz w:val="16"/>
          <w:szCs w:val="16"/>
        </w:rPr>
      </w:pPr>
      <w:r w:rsidRPr="00AA6488">
        <w:rPr>
          <w:sz w:val="16"/>
          <w:szCs w:val="16"/>
        </w:rPr>
        <w:t>[Table 10.3 Omitted]</w:t>
      </w:r>
    </w:p>
    <w:p w14:paraId="445B22C0" w14:textId="77777777" w:rsidR="00FA524C" w:rsidRPr="00AA6488" w:rsidRDefault="00FA524C" w:rsidP="00FA524C">
      <w:pPr>
        <w:rPr>
          <w:sz w:val="16"/>
        </w:rPr>
      </w:pPr>
      <w:r w:rsidRPr="0008235E">
        <w:rPr>
          <w:rStyle w:val="StyleUnderline"/>
        </w:rPr>
        <w:t>First</w:t>
      </w:r>
      <w:r w:rsidRPr="00AA6488">
        <w:rPr>
          <w:sz w:val="16"/>
        </w:rPr>
        <w:t xml:space="preserve">, large-scale solar space expansion will produce </w:t>
      </w:r>
      <w:r w:rsidRPr="0008235E">
        <w:rPr>
          <w:rStyle w:val="StyleUnderline"/>
        </w:rPr>
        <w:t>a</w:t>
      </w:r>
      <w:r w:rsidRPr="00AA6488">
        <w:rPr>
          <w:sz w:val="16"/>
        </w:rPr>
        <w:t xml:space="preserve"> radically novel political and material landscape that is extremely inauspicious for security, freedom, and human survival, a perfect storm of unfavorable possibilities and tendencies. With a new word for a new phenomenon, borrowed from astrology for a conjunction of negatives, solar </w:t>
      </w:r>
      <w:r w:rsidRPr="00FA524C">
        <w:rPr>
          <w:rStyle w:val="StyleUnderline"/>
          <w:highlight w:val="cyan"/>
        </w:rPr>
        <w:t>space</w:t>
      </w:r>
      <w:r w:rsidRPr="00AA6488">
        <w:rPr>
          <w:sz w:val="16"/>
        </w:rPr>
        <w:t xml:space="preserve"> patterns </w:t>
      </w:r>
      <w:r w:rsidRPr="00AA6488">
        <w:rPr>
          <w:rStyle w:val="StyleUnderline"/>
        </w:rPr>
        <w:t xml:space="preserve">can be characterized as </w:t>
      </w:r>
      <w:r w:rsidRPr="00AA6488">
        <w:rPr>
          <w:rStyle w:val="Emphasis"/>
        </w:rPr>
        <w:t>geopolitically</w:t>
      </w:r>
      <w:r w:rsidRPr="00AA6488">
        <w:rPr>
          <w:rStyle w:val="StyleUnderline"/>
        </w:rPr>
        <w:t xml:space="preserve"> </w:t>
      </w:r>
      <w:r w:rsidRPr="00AA6488">
        <w:rPr>
          <w:rStyle w:val="Emphasis"/>
        </w:rPr>
        <w:t>malefic</w:t>
      </w:r>
      <w:r w:rsidRPr="00AA6488">
        <w:rPr>
          <w:rStyle w:val="StyleUnderline"/>
        </w:rPr>
        <w:t>.</w:t>
      </w:r>
      <w:r w:rsidRPr="00AA6488">
        <w:rPr>
          <w:sz w:val="16"/>
        </w:rPr>
        <w:t xml:space="preserve"> Just as the space environment creates terrestrially inconceivable extremes of frigid and torrid temperatures on opposite sides of the same object, so too </w:t>
      </w:r>
      <w:r w:rsidRPr="00D028B7">
        <w:rPr>
          <w:rStyle w:val="StyleUnderline"/>
        </w:rPr>
        <w:t>the</w:t>
      </w:r>
      <w:r w:rsidRPr="00AA6488">
        <w:rPr>
          <w:sz w:val="16"/>
        </w:rPr>
        <w:t xml:space="preserve"> prospective </w:t>
      </w:r>
      <w:r w:rsidRPr="00D028B7">
        <w:rPr>
          <w:rStyle w:val="StyleUnderline"/>
        </w:rPr>
        <w:t xml:space="preserve">solar landscape </w:t>
      </w:r>
      <w:r w:rsidRPr="00FA524C">
        <w:rPr>
          <w:rStyle w:val="Emphasis"/>
          <w:highlight w:val="cyan"/>
        </w:rPr>
        <w:t>combines</w:t>
      </w:r>
      <w:r w:rsidRPr="00D028B7">
        <w:rPr>
          <w:rStyle w:val="Emphasis"/>
        </w:rPr>
        <w:t xml:space="preserve"> geopolitical extremes</w:t>
      </w:r>
      <w:r w:rsidRPr="00AA6488">
        <w:rPr>
          <w:sz w:val="16"/>
        </w:rPr>
        <w:t xml:space="preserve"> in ways </w:t>
      </w:r>
      <w:r w:rsidRPr="00AA6488">
        <w:rPr>
          <w:rStyle w:val="StyleUnderline"/>
        </w:rPr>
        <w:t>unknown to terrestrial experience.</w:t>
      </w:r>
      <w:r w:rsidRPr="00AA6488">
        <w:rPr>
          <w:sz w:val="16"/>
        </w:rPr>
        <w:t xml:space="preserve"> Most ominously, solar </w:t>
      </w:r>
      <w:r w:rsidRPr="00AA6488">
        <w:rPr>
          <w:rStyle w:val="StyleUnderline"/>
        </w:rPr>
        <w:t>space geopolitics combines</w:t>
      </w:r>
      <w:r w:rsidRPr="00AA6488">
        <w:rPr>
          <w:sz w:val="16"/>
        </w:rPr>
        <w:t xml:space="preserve"> the </w:t>
      </w:r>
      <w:r w:rsidRPr="00FA524C">
        <w:rPr>
          <w:rStyle w:val="Emphasis"/>
          <w:highlight w:val="cyan"/>
        </w:rPr>
        <w:t>extreme diversities</w:t>
      </w:r>
      <w:r w:rsidRPr="00FA524C">
        <w:rPr>
          <w:rStyle w:val="StyleUnderline"/>
          <w:highlight w:val="cyan"/>
        </w:rPr>
        <w:t xml:space="preserve"> and </w:t>
      </w:r>
      <w:r w:rsidRPr="00FA524C">
        <w:rPr>
          <w:rStyle w:val="Emphasis"/>
          <w:highlight w:val="cyan"/>
        </w:rPr>
        <w:t>high</w:t>
      </w:r>
      <w:r w:rsidRPr="00AA6488">
        <w:rPr>
          <w:sz w:val="16"/>
        </w:rPr>
        <w:t xml:space="preserve"> effective </w:t>
      </w:r>
      <w:r w:rsidRPr="00FA524C">
        <w:rPr>
          <w:rStyle w:val="Emphasis"/>
          <w:highlight w:val="cyan"/>
        </w:rPr>
        <w:t>distances</w:t>
      </w:r>
      <w:r w:rsidRPr="00AA6488">
        <w:rPr>
          <w:sz w:val="16"/>
        </w:rPr>
        <w:t xml:space="preserve"> experienced on Archipelago Earth </w:t>
      </w:r>
      <w:r w:rsidRPr="00AA6488">
        <w:rPr>
          <w:rStyle w:val="StyleUnderline"/>
        </w:rPr>
        <w:t xml:space="preserve">with </w:t>
      </w:r>
      <w:r w:rsidRPr="00AA6488">
        <w:rPr>
          <w:rStyle w:val="Emphasis"/>
        </w:rPr>
        <w:t>system-wide levels of intense violence</w:t>
      </w:r>
      <w:r w:rsidRPr="00AA6488">
        <w:rPr>
          <w:sz w:val="16"/>
        </w:rPr>
        <w:t xml:space="preserve"> interdependence found on Planetary Earth. </w:t>
      </w:r>
      <w:r w:rsidRPr="00AA6488">
        <w:rPr>
          <w:rStyle w:val="StyleUnderline"/>
        </w:rPr>
        <w:t xml:space="preserve">Polities will be </w:t>
      </w:r>
      <w:r w:rsidRPr="00AA6488">
        <w:rPr>
          <w:rStyle w:val="Emphasis"/>
        </w:rPr>
        <w:t>extremely</w:t>
      </w:r>
      <w:r w:rsidRPr="00AA6488">
        <w:rPr>
          <w:rStyle w:val="StyleUnderline"/>
        </w:rPr>
        <w:t xml:space="preserve"> </w:t>
      </w:r>
      <w:r w:rsidRPr="00AA6488">
        <w:rPr>
          <w:rStyle w:val="Emphasis"/>
        </w:rPr>
        <w:t>different</w:t>
      </w:r>
      <w:r w:rsidRPr="00AA6488">
        <w:rPr>
          <w:rStyle w:val="StyleUnderline"/>
        </w:rPr>
        <w:t xml:space="preserve"> and </w:t>
      </w:r>
      <w:r w:rsidRPr="00AA6488">
        <w:rPr>
          <w:rStyle w:val="Emphasis"/>
        </w:rPr>
        <w:t>spatiotemporally</w:t>
      </w:r>
      <w:r w:rsidRPr="00AA6488">
        <w:rPr>
          <w:rStyle w:val="StyleUnderline"/>
        </w:rPr>
        <w:t xml:space="preserve"> </w:t>
      </w:r>
      <w:r w:rsidRPr="00AA6488">
        <w:rPr>
          <w:rStyle w:val="Emphasis"/>
        </w:rPr>
        <w:t>remote</w:t>
      </w:r>
      <w:r w:rsidRPr="00AA6488">
        <w:rPr>
          <w:rStyle w:val="StyleUnderline"/>
        </w:rPr>
        <w:t xml:space="preserve"> but</w:t>
      </w:r>
      <w:r w:rsidRPr="00AA6488">
        <w:rPr>
          <w:sz w:val="16"/>
        </w:rPr>
        <w:t xml:space="preserve"> will be </w:t>
      </w:r>
      <w:r w:rsidRPr="00FA524C">
        <w:rPr>
          <w:rStyle w:val="Emphasis"/>
          <w:highlight w:val="cyan"/>
        </w:rPr>
        <w:t>capable</w:t>
      </w:r>
      <w:r w:rsidRPr="00FA524C">
        <w:rPr>
          <w:rStyle w:val="StyleUnderline"/>
          <w:highlight w:val="cyan"/>
        </w:rPr>
        <w:t xml:space="preserve"> </w:t>
      </w:r>
      <w:r w:rsidRPr="00FA524C">
        <w:rPr>
          <w:rStyle w:val="Emphasis"/>
          <w:highlight w:val="cyan"/>
        </w:rPr>
        <w:t>of</w:t>
      </w:r>
      <w:r w:rsidRPr="00AA6488">
        <w:rPr>
          <w:sz w:val="16"/>
        </w:rPr>
        <w:t xml:space="preserve"> readily </w:t>
      </w:r>
      <w:r w:rsidRPr="00AA6488">
        <w:rPr>
          <w:rStyle w:val="StyleUnderline"/>
        </w:rPr>
        <w:t xml:space="preserve">inflicting </w:t>
      </w:r>
      <w:r w:rsidRPr="00FA524C">
        <w:rPr>
          <w:rStyle w:val="Emphasis"/>
          <w:highlight w:val="cyan"/>
        </w:rPr>
        <w:t>massive</w:t>
      </w:r>
      <w:r w:rsidRPr="00AA6488">
        <w:rPr>
          <w:rStyle w:val="Emphasis"/>
        </w:rPr>
        <w:t xml:space="preserve"> levels of </w:t>
      </w:r>
      <w:r w:rsidRPr="00FA524C">
        <w:rPr>
          <w:rStyle w:val="Emphasis"/>
          <w:highlight w:val="cyan"/>
        </w:rPr>
        <w:t>destruction</w:t>
      </w:r>
      <w:r w:rsidRPr="00AA6488">
        <w:rPr>
          <w:rStyle w:val="StyleUnderline"/>
        </w:rPr>
        <w:t xml:space="preserve"> on one another. </w:t>
      </w:r>
      <w:r w:rsidRPr="00AA54F0">
        <w:rPr>
          <w:rStyle w:val="StyleUnderline"/>
        </w:rPr>
        <w:t xml:space="preserve">Add </w:t>
      </w:r>
      <w:r w:rsidRPr="00FA524C">
        <w:rPr>
          <w:rStyle w:val="StyleUnderline"/>
          <w:highlight w:val="cyan"/>
        </w:rPr>
        <w:t>shifting distribution, wide accessibility, and low distinctiveness</w:t>
      </w:r>
      <w:r w:rsidRPr="00AA6488">
        <w:rPr>
          <w:rStyle w:val="StyleUnderline"/>
        </w:rPr>
        <w:t>, and the</w:t>
      </w:r>
      <w:r w:rsidRPr="00AA6488">
        <w:rPr>
          <w:sz w:val="16"/>
        </w:rPr>
        <w:t xml:space="preserve"> contours of the violence-material </w:t>
      </w:r>
      <w:r w:rsidRPr="00AA6488">
        <w:rPr>
          <w:rStyle w:val="StyleUnderline"/>
        </w:rPr>
        <w:t xml:space="preserve">landscape </w:t>
      </w:r>
      <w:r w:rsidRPr="00FA524C">
        <w:rPr>
          <w:rStyle w:val="StyleUnderline"/>
          <w:highlight w:val="cyan"/>
        </w:rPr>
        <w:t xml:space="preserve">becomes </w:t>
      </w:r>
      <w:r w:rsidRPr="00FA524C">
        <w:rPr>
          <w:rStyle w:val="Emphasis"/>
          <w:highlight w:val="cyan"/>
        </w:rPr>
        <w:t>even more prone</w:t>
      </w:r>
      <w:r w:rsidRPr="00AA6488">
        <w:rPr>
          <w:rStyle w:val="Emphasis"/>
        </w:rPr>
        <w:t xml:space="preserve"> to large-scale destruction</w:t>
      </w:r>
      <w:r w:rsidRPr="00AA6488">
        <w:rPr>
          <w:sz w:val="16"/>
        </w:rPr>
        <w:t xml:space="preserve">. With system-wide common government and mutual restraints very difficult to create and sustain, solar space comes close to being maximally suboptimal for positive outcomes, a nightmarish worst of all possible worlds in geopolitical conjunction. Extensive </w:t>
      </w:r>
      <w:r w:rsidRPr="00AA6488">
        <w:rPr>
          <w:rStyle w:val="StyleUnderline"/>
        </w:rPr>
        <w:t>mutual restraints</w:t>
      </w:r>
      <w:r w:rsidRPr="00AA6488">
        <w:rPr>
          <w:sz w:val="16"/>
        </w:rPr>
        <w:t xml:space="preserve"> will be vitally necessary, but </w:t>
      </w:r>
      <w:r w:rsidRPr="00AA6488">
        <w:rPr>
          <w:rStyle w:val="StyleUnderline"/>
        </w:rPr>
        <w:t>they will be</w:t>
      </w:r>
      <w:r w:rsidRPr="00AA6488">
        <w:rPr>
          <w:sz w:val="16"/>
        </w:rPr>
        <w:t xml:space="preserve"> nearly </w:t>
      </w:r>
      <w:r w:rsidRPr="00AA6488">
        <w:rPr>
          <w:rStyle w:val="Emphasis"/>
        </w:rPr>
        <w:t>impossible to realize.</w:t>
      </w:r>
      <w:r w:rsidRPr="00AA6488">
        <w:rPr>
          <w:rStyle w:val="StyleUnderline"/>
        </w:rPr>
        <w:t xml:space="preserve"> While humanity’s</w:t>
      </w:r>
      <w:r w:rsidRPr="00AA6488">
        <w:rPr>
          <w:sz w:val="16"/>
        </w:rPr>
        <w:t xml:space="preserve"> (p.358) </w:t>
      </w:r>
      <w:r w:rsidRPr="00AA6488">
        <w:rPr>
          <w:rStyle w:val="StyleUnderline"/>
        </w:rPr>
        <w:t xml:space="preserve">eggs might be scattered among many baskets, egg-smashing with large rocks will be </w:t>
      </w:r>
      <w:r w:rsidRPr="00AA6488">
        <w:rPr>
          <w:rStyle w:val="Emphasis"/>
        </w:rPr>
        <w:t>easy</w:t>
      </w:r>
      <w:r w:rsidRPr="00AA6488">
        <w:rPr>
          <w:sz w:val="16"/>
        </w:rPr>
        <w:t>—and likely.</w:t>
      </w:r>
    </w:p>
    <w:p w14:paraId="7750FFA8" w14:textId="77777777" w:rsidR="00FA524C" w:rsidRPr="00AA6488" w:rsidRDefault="00FA524C" w:rsidP="00FA524C">
      <w:pPr>
        <w:rPr>
          <w:sz w:val="16"/>
          <w:szCs w:val="16"/>
        </w:rPr>
      </w:pPr>
      <w:r w:rsidRPr="00AA6488">
        <w:rPr>
          <w:sz w:val="16"/>
          <w:szCs w:val="16"/>
        </w:rPr>
        <w:t xml:space="preserve">Facing this extensive list of major factors disposing the system toward large-scale violent conflict in solar space will require humanity’s transmutation into </w:t>
      </w:r>
      <w:proofErr w:type="spellStart"/>
      <w:r w:rsidRPr="00AA6488">
        <w:rPr>
          <w:sz w:val="16"/>
          <w:szCs w:val="16"/>
        </w:rPr>
        <w:t>Tsiolkovskian</w:t>
      </w:r>
      <w:proofErr w:type="spellEnd"/>
      <w:r w:rsidRPr="00AA6488">
        <w:rPr>
          <w:sz w:val="16"/>
          <w:szCs w:val="16"/>
        </w:rPr>
        <w:t xml:space="preserve"> angels to avoid catastrophic and existentially threatening warfare. Perhaps the only saving grace of this key conclusion of geopolitical analysis is that the demons loosened by opening the Pandora’s box of space colonization might start to wreak their damage early enough to throttle the colonial enterprise before it gets too fatally under way.</w:t>
      </w:r>
    </w:p>
    <w:p w14:paraId="796CBD0C" w14:textId="77777777" w:rsidR="00FA524C" w:rsidRPr="0008235E" w:rsidRDefault="00FA524C" w:rsidP="00FA524C">
      <w:pPr>
        <w:rPr>
          <w:sz w:val="16"/>
        </w:rPr>
      </w:pPr>
      <w:r w:rsidRPr="0008235E">
        <w:rPr>
          <w:sz w:val="16"/>
        </w:rPr>
        <w:t xml:space="preserve">A </w:t>
      </w:r>
      <w:r w:rsidRPr="0008235E">
        <w:rPr>
          <w:rStyle w:val="StyleUnderline"/>
        </w:rPr>
        <w:t>second</w:t>
      </w:r>
      <w:r w:rsidRPr="0008235E">
        <w:rPr>
          <w:sz w:val="16"/>
        </w:rPr>
        <w:t xml:space="preserve"> way in which colonizing solar space poses catastrophic and existential threats is through </w:t>
      </w:r>
      <w:r w:rsidRPr="00E344DA">
        <w:rPr>
          <w:rStyle w:val="Emphasis"/>
        </w:rPr>
        <w:t>natural threat amplification.</w:t>
      </w:r>
      <w:r w:rsidRPr="00E344DA">
        <w:rPr>
          <w:rStyle w:val="StyleUnderline"/>
        </w:rPr>
        <w:t xml:space="preserve"> Because asteroids and comets collide with</w:t>
      </w:r>
      <w:r w:rsidRPr="0008235E">
        <w:rPr>
          <w:sz w:val="16"/>
        </w:rPr>
        <w:t xml:space="preserve"> the </w:t>
      </w:r>
      <w:r w:rsidRPr="00E344DA">
        <w:rPr>
          <w:rStyle w:val="StyleUnderline"/>
        </w:rPr>
        <w:t>Earth, and the total energy</w:t>
      </w:r>
      <w:r w:rsidRPr="0008235E">
        <w:rPr>
          <w:sz w:val="16"/>
        </w:rPr>
        <w:t xml:space="preserve"> contained </w:t>
      </w:r>
      <w:r w:rsidRPr="00E344DA">
        <w:rPr>
          <w:rStyle w:val="StyleUnderline"/>
        </w:rPr>
        <w:t>within</w:t>
      </w:r>
      <w:r w:rsidRPr="0008235E">
        <w:rPr>
          <w:sz w:val="16"/>
        </w:rPr>
        <w:t xml:space="preserve"> the population of </w:t>
      </w:r>
      <w:r w:rsidRPr="00E344DA">
        <w:rPr>
          <w:rStyle w:val="StyleUnderline"/>
        </w:rPr>
        <w:t>near-Earth objects vastly exceeds</w:t>
      </w:r>
      <w:r w:rsidRPr="0008235E">
        <w:rPr>
          <w:sz w:val="16"/>
        </w:rPr>
        <w:t xml:space="preserve"> that contained in </w:t>
      </w:r>
      <w:r w:rsidRPr="00E344DA">
        <w:rPr>
          <w:rStyle w:val="StyleUnderline"/>
        </w:rPr>
        <w:t xml:space="preserve">all nuclear arsenals, they pose the inevitable prospect of </w:t>
      </w:r>
      <w:r w:rsidRPr="00E344DA">
        <w:rPr>
          <w:rStyle w:val="Emphasis"/>
        </w:rPr>
        <w:t>terrestrial calamities.</w:t>
      </w:r>
      <w:r w:rsidRPr="0008235E">
        <w:rPr>
          <w:sz w:val="16"/>
        </w:rPr>
        <w:t xml:space="preserve"> The rate at which these objects strike the Earth is now solely a function of natural forces. Space expansionists advance human movement into space to avert this threat and promote their (p.359) solution to this problem as a principal space contribution to reducing catastrophic and existential threats. But because the </w:t>
      </w:r>
      <w:r w:rsidRPr="00FA524C">
        <w:rPr>
          <w:rStyle w:val="StyleUnderline"/>
          <w:highlight w:val="cyan"/>
        </w:rPr>
        <w:t>technologies to divert</w:t>
      </w:r>
      <w:r w:rsidRPr="00E344DA">
        <w:rPr>
          <w:rStyle w:val="StyleUnderline"/>
        </w:rPr>
        <w:t xml:space="preserve"> away </w:t>
      </w:r>
      <w:r w:rsidRPr="00FA524C">
        <w:rPr>
          <w:rStyle w:val="StyleUnderline"/>
          <w:highlight w:val="cyan"/>
        </w:rPr>
        <w:t>from</w:t>
      </w:r>
      <w:r w:rsidRPr="00E344DA">
        <w:rPr>
          <w:rStyle w:val="StyleUnderline"/>
        </w:rPr>
        <w:t xml:space="preserve"> the </w:t>
      </w:r>
      <w:r w:rsidRPr="00FA524C">
        <w:rPr>
          <w:rStyle w:val="StyleUnderline"/>
          <w:highlight w:val="cyan"/>
        </w:rPr>
        <w:t>Earth are</w:t>
      </w:r>
      <w:r w:rsidRPr="0008235E">
        <w:rPr>
          <w:sz w:val="16"/>
        </w:rPr>
        <w:t xml:space="preserve"> essentially </w:t>
      </w:r>
      <w:r w:rsidRPr="00FA524C">
        <w:rPr>
          <w:rStyle w:val="Emphasis"/>
          <w:highlight w:val="cyan"/>
        </w:rPr>
        <w:t>identical</w:t>
      </w:r>
      <w:r w:rsidRPr="00FA524C">
        <w:rPr>
          <w:rStyle w:val="StyleUnderline"/>
          <w:highlight w:val="cyan"/>
        </w:rPr>
        <w:t xml:space="preserve"> to those</w:t>
      </w:r>
      <w:r w:rsidRPr="00E344DA">
        <w:rPr>
          <w:rStyle w:val="StyleUnderline"/>
        </w:rPr>
        <w:t xml:space="preserve"> needed </w:t>
      </w:r>
      <w:r w:rsidRPr="00FA524C">
        <w:rPr>
          <w:rStyle w:val="StyleUnderline"/>
          <w:highlight w:val="cyan"/>
        </w:rPr>
        <w:t>to direct</w:t>
      </w:r>
      <w:r w:rsidRPr="00E344DA">
        <w:rPr>
          <w:rStyle w:val="StyleUnderline"/>
        </w:rPr>
        <w:t xml:space="preserve"> objects </w:t>
      </w:r>
      <w:r w:rsidRPr="00FA524C">
        <w:rPr>
          <w:rStyle w:val="Emphasis"/>
          <w:highlight w:val="cyan"/>
        </w:rPr>
        <w:t>toward</w:t>
      </w:r>
      <w:r w:rsidRPr="00E344DA">
        <w:rPr>
          <w:rStyle w:val="Emphasis"/>
        </w:rPr>
        <w:t xml:space="preserve"> the </w:t>
      </w:r>
      <w:r w:rsidRPr="00FA524C">
        <w:rPr>
          <w:rStyle w:val="Emphasis"/>
          <w:highlight w:val="cyan"/>
        </w:rPr>
        <w:t>Earth</w:t>
      </w:r>
      <w:r w:rsidRPr="0008235E">
        <w:rPr>
          <w:sz w:val="16"/>
        </w:rPr>
        <w:t xml:space="preserve">, the rate at which these </w:t>
      </w:r>
      <w:r w:rsidRPr="00FA524C">
        <w:rPr>
          <w:rStyle w:val="StyleUnderline"/>
          <w:highlight w:val="cyan"/>
        </w:rPr>
        <w:t>objects</w:t>
      </w:r>
      <w:r w:rsidRPr="0008235E">
        <w:rPr>
          <w:sz w:val="16"/>
        </w:rPr>
        <w:t xml:space="preserve"> strike the Earth </w:t>
      </w:r>
      <w:r w:rsidRPr="00D028B7">
        <w:rPr>
          <w:rStyle w:val="StyleUnderline"/>
        </w:rPr>
        <w:t>could</w:t>
      </w:r>
      <w:r w:rsidRPr="0008235E">
        <w:rPr>
          <w:sz w:val="16"/>
        </w:rPr>
        <w:t xml:space="preserve"> increase if they </w:t>
      </w:r>
      <w:r w:rsidRPr="00FA524C">
        <w:rPr>
          <w:rStyle w:val="StyleUnderline"/>
          <w:highlight w:val="cyan"/>
        </w:rPr>
        <w:t>become</w:t>
      </w:r>
      <w:r w:rsidRPr="00D028B7">
        <w:rPr>
          <w:rStyle w:val="StyleUnderline"/>
        </w:rPr>
        <w:t xml:space="preserve"> </w:t>
      </w:r>
      <w:r w:rsidRPr="00D028B7">
        <w:rPr>
          <w:rStyle w:val="Emphasis"/>
        </w:rPr>
        <w:t>instruments of interstate rivalry</w:t>
      </w:r>
      <w:r w:rsidRPr="00D028B7">
        <w:rPr>
          <w:rStyle w:val="StyleUnderline"/>
        </w:rPr>
        <w:t xml:space="preserve"> and become </w:t>
      </w:r>
      <w:r w:rsidRPr="00D028B7">
        <w:rPr>
          <w:rStyle w:val="Emphasis"/>
        </w:rPr>
        <w:t>weaponized</w:t>
      </w:r>
      <w:r w:rsidRPr="00D028B7">
        <w:rPr>
          <w:rStyle w:val="StyleUnderline"/>
        </w:rPr>
        <w:t xml:space="preserve"> as </w:t>
      </w:r>
      <w:r w:rsidRPr="00D028B7">
        <w:rPr>
          <w:rStyle w:val="Emphasis"/>
        </w:rPr>
        <w:t>planetoid</w:t>
      </w:r>
      <w:r w:rsidRPr="00D028B7">
        <w:rPr>
          <w:rStyle w:val="StyleUnderline"/>
        </w:rPr>
        <w:t xml:space="preserve"> </w:t>
      </w:r>
      <w:r w:rsidRPr="00FA524C">
        <w:rPr>
          <w:rStyle w:val="Emphasis"/>
          <w:highlight w:val="cyan"/>
        </w:rPr>
        <w:t>bombs</w:t>
      </w:r>
      <w:r w:rsidRPr="00D028B7">
        <w:rPr>
          <w:rStyle w:val="StyleUnderline"/>
        </w:rPr>
        <w:t>.</w:t>
      </w:r>
      <w:r w:rsidRPr="0008235E">
        <w:rPr>
          <w:sz w:val="16"/>
        </w:rPr>
        <w:t xml:space="preserve"> This prospect leads Sagan to recommend delaying the full mapping of asteroid orbits and development of diversion techniques until after some form of effective world government has been established on Earth. But with the spread of colonies across the solar system, the writ of any government on Earth will be severely limited. The same </w:t>
      </w:r>
      <w:r w:rsidRPr="00D028B7">
        <w:rPr>
          <w:rStyle w:val="StyleUnderline"/>
        </w:rPr>
        <w:t>anarchical political configurations</w:t>
      </w:r>
      <w:r w:rsidRPr="0008235E">
        <w:rPr>
          <w:sz w:val="16"/>
        </w:rPr>
        <w:t xml:space="preserve"> that Sagan views as incompatible with security from intentional asteroid bombardment on Earth </w:t>
      </w:r>
      <w:r w:rsidRPr="00D028B7">
        <w:rPr>
          <w:rStyle w:val="StyleUnderline"/>
        </w:rPr>
        <w:t>will</w:t>
      </w:r>
      <w:r w:rsidRPr="0008235E">
        <w:rPr>
          <w:sz w:val="16"/>
        </w:rPr>
        <w:t xml:space="preserve"> almost certainly </w:t>
      </w:r>
      <w:r w:rsidRPr="00D028B7">
        <w:rPr>
          <w:rStyle w:val="StyleUnderline"/>
        </w:rPr>
        <w:t xml:space="preserve">be </w:t>
      </w:r>
      <w:r w:rsidRPr="00D028B7">
        <w:rPr>
          <w:rStyle w:val="Emphasis"/>
        </w:rPr>
        <w:t>reproduced</w:t>
      </w:r>
      <w:r w:rsidRPr="0008235E">
        <w:rPr>
          <w:sz w:val="16"/>
        </w:rPr>
        <w:t xml:space="preserve"> on a vastly larger, and more severe, scale in the Solar Archipelago. If, as seems extremely likely, systemic anarchy returns with the diaspora of humans across the solar system, then </w:t>
      </w:r>
      <w:r w:rsidRPr="00D028B7">
        <w:rPr>
          <w:rStyle w:val="StyleUnderline"/>
        </w:rPr>
        <w:t xml:space="preserve">militarized </w:t>
      </w:r>
      <w:r w:rsidRPr="00FA524C">
        <w:rPr>
          <w:rStyle w:val="StyleUnderline"/>
          <w:highlight w:val="cyan"/>
        </w:rPr>
        <w:t>rivalries are</w:t>
      </w:r>
      <w:r w:rsidRPr="00D028B7">
        <w:rPr>
          <w:rStyle w:val="StyleUnderline"/>
        </w:rPr>
        <w:t xml:space="preserve"> very </w:t>
      </w:r>
      <w:r w:rsidRPr="00FA524C">
        <w:rPr>
          <w:rStyle w:val="StyleUnderline"/>
          <w:highlight w:val="cyan"/>
        </w:rPr>
        <w:t>likely to ensue</w:t>
      </w:r>
      <w:r w:rsidRPr="00D028B7">
        <w:rPr>
          <w:rStyle w:val="StyleUnderline"/>
        </w:rPr>
        <w:t xml:space="preserve">, </w:t>
      </w:r>
      <w:r w:rsidRPr="00AA54F0">
        <w:rPr>
          <w:rStyle w:val="StyleUnderline"/>
        </w:rPr>
        <w:t>producing</w:t>
      </w:r>
      <w:r w:rsidRPr="00D028B7">
        <w:rPr>
          <w:rStyle w:val="Emphasis"/>
        </w:rPr>
        <w:t xml:space="preserve"> </w:t>
      </w:r>
      <w:proofErr w:type="spellStart"/>
      <w:r w:rsidRPr="00D028B7">
        <w:rPr>
          <w:rStyle w:val="Emphasis"/>
        </w:rPr>
        <w:t>asteroidal</w:t>
      </w:r>
      <w:proofErr w:type="spellEnd"/>
      <w:r w:rsidRPr="00D028B7">
        <w:rPr>
          <w:rStyle w:val="Emphasis"/>
        </w:rPr>
        <w:t xml:space="preserve"> weaponization.</w:t>
      </w:r>
      <w:r w:rsidRPr="0008235E">
        <w:rPr>
          <w:sz w:val="16"/>
        </w:rPr>
        <w:t xml:space="preserve"> If this happens, a natural threat will have been amplified, enlarging the potential for the occurrence of a catastrophic event.</w:t>
      </w:r>
    </w:p>
    <w:p w14:paraId="5B9D80A6" w14:textId="77777777" w:rsidR="00FA524C" w:rsidRPr="0008235E" w:rsidRDefault="00FA524C" w:rsidP="00FA524C">
      <w:pPr>
        <w:rPr>
          <w:sz w:val="16"/>
        </w:rPr>
      </w:pPr>
      <w:r w:rsidRPr="0008235E">
        <w:rPr>
          <w:sz w:val="16"/>
        </w:rPr>
        <w:t xml:space="preserve">The </w:t>
      </w:r>
      <w:r w:rsidRPr="0008235E">
        <w:rPr>
          <w:rStyle w:val="StyleUnderline"/>
        </w:rPr>
        <w:t>third</w:t>
      </w:r>
      <w:r w:rsidRPr="0008235E">
        <w:rPr>
          <w:sz w:val="16"/>
        </w:rPr>
        <w:t xml:space="preserve"> way in which ambitious space expansion could increase the catastrophic and existential risks confronting humanity is through </w:t>
      </w:r>
      <w:r w:rsidRPr="00E344DA">
        <w:rPr>
          <w:rStyle w:val="Emphasis"/>
        </w:rPr>
        <w:t>restraint reversal</w:t>
      </w:r>
      <w:r w:rsidRPr="0008235E">
        <w:rPr>
          <w:sz w:val="16"/>
        </w:rPr>
        <w:t xml:space="preserve">. Barring civilizational collapse, the cornucopia of </w:t>
      </w:r>
      <w:r w:rsidRPr="0008235E">
        <w:rPr>
          <w:rStyle w:val="StyleUnderline"/>
        </w:rPr>
        <w:t>technological innovation will continue</w:t>
      </w:r>
      <w:r w:rsidRPr="0008235E">
        <w:rPr>
          <w:sz w:val="16"/>
        </w:rPr>
        <w:t xml:space="preserve"> to pour forth its prodigies. </w:t>
      </w:r>
      <w:r w:rsidRPr="0008235E">
        <w:rPr>
          <w:rStyle w:val="StyleUnderline"/>
        </w:rPr>
        <w:t>If the monstrosities</w:t>
      </w:r>
      <w:r w:rsidRPr="0008235E">
        <w:rPr>
          <w:sz w:val="16"/>
        </w:rPr>
        <w:t xml:space="preserve"> and menaces of the ever-widening technological cone of possibility </w:t>
      </w:r>
      <w:r w:rsidRPr="0008235E">
        <w:rPr>
          <w:rStyle w:val="StyleUnderline"/>
        </w:rPr>
        <w:t>can be thwarted only</w:t>
      </w:r>
      <w:r w:rsidRPr="0008235E">
        <w:rPr>
          <w:sz w:val="16"/>
        </w:rPr>
        <w:t xml:space="preserve"> by staying </w:t>
      </w:r>
      <w:r w:rsidRPr="0008235E">
        <w:rPr>
          <w:rStyle w:val="StyleUnderline"/>
        </w:rPr>
        <w:t>within a narrow path of human preservation and enhancement</w:t>
      </w:r>
      <w:r w:rsidRPr="0008235E">
        <w:rPr>
          <w:sz w:val="16"/>
        </w:rPr>
        <w:t xml:space="preserve">, then </w:t>
      </w:r>
      <w:r w:rsidRPr="0008235E">
        <w:rPr>
          <w:rStyle w:val="StyleUnderline"/>
        </w:rPr>
        <w:t>space expansion must be assessed for its effects on</w:t>
      </w:r>
      <w:r w:rsidRPr="0008235E">
        <w:rPr>
          <w:sz w:val="16"/>
        </w:rPr>
        <w:t xml:space="preserve"> the reversals, </w:t>
      </w:r>
      <w:r w:rsidRPr="0008235E">
        <w:rPr>
          <w:rStyle w:val="Emphasis"/>
        </w:rPr>
        <w:t>regulations</w:t>
      </w:r>
      <w:r w:rsidRPr="0008235E">
        <w:rPr>
          <w:sz w:val="16"/>
        </w:rPr>
        <w:t xml:space="preserve">, </w:t>
      </w:r>
      <w:r w:rsidRPr="0008235E">
        <w:rPr>
          <w:rStyle w:val="StyleUnderline"/>
        </w:rPr>
        <w:t xml:space="preserve">and </w:t>
      </w:r>
      <w:r w:rsidRPr="0008235E">
        <w:rPr>
          <w:rStyle w:val="Emphasis"/>
        </w:rPr>
        <w:t>relinquishments</w:t>
      </w:r>
      <w:r w:rsidRPr="0008235E">
        <w:rPr>
          <w:rStyle w:val="StyleUnderline"/>
        </w:rPr>
        <w:t xml:space="preserve"> constituting</w:t>
      </w:r>
      <w:r w:rsidRPr="0008235E">
        <w:rPr>
          <w:sz w:val="16"/>
        </w:rPr>
        <w:t xml:space="preserve"> the barriers of </w:t>
      </w:r>
      <w:r w:rsidRPr="0008235E">
        <w:rPr>
          <w:rStyle w:val="StyleUnderline"/>
        </w:rPr>
        <w:t xml:space="preserve">restraint. The record with </w:t>
      </w:r>
      <w:r w:rsidRPr="00FA524C">
        <w:rPr>
          <w:rStyle w:val="StyleUnderline"/>
          <w:highlight w:val="cyan"/>
        </w:rPr>
        <w:t>nuclear weapons demonstrates</w:t>
      </w:r>
      <w:r w:rsidRPr="0008235E">
        <w:rPr>
          <w:sz w:val="16"/>
        </w:rPr>
        <w:t xml:space="preserve"> that </w:t>
      </w:r>
      <w:r w:rsidRPr="006C48D9">
        <w:rPr>
          <w:rStyle w:val="StyleUnderline"/>
        </w:rPr>
        <w:t xml:space="preserve">institutional architectures of </w:t>
      </w:r>
      <w:r w:rsidRPr="00FA524C">
        <w:rPr>
          <w:rStyle w:val="StyleUnderline"/>
          <w:highlight w:val="cyan"/>
        </w:rPr>
        <w:t>restraint</w:t>
      </w:r>
      <w:r w:rsidRPr="006C48D9">
        <w:rPr>
          <w:rStyle w:val="StyleUnderline"/>
        </w:rPr>
        <w:t xml:space="preserve"> are </w:t>
      </w:r>
      <w:r w:rsidRPr="00FA524C">
        <w:rPr>
          <w:rStyle w:val="Emphasis"/>
          <w:highlight w:val="cyan"/>
        </w:rPr>
        <w:t>not easy</w:t>
      </w:r>
      <w:r w:rsidRPr="006C48D9">
        <w:rPr>
          <w:rStyle w:val="Emphasis"/>
        </w:rPr>
        <w:t xml:space="preserve"> to erect and sustai</w:t>
      </w:r>
      <w:r w:rsidRPr="0008235E">
        <w:rPr>
          <w:rStyle w:val="Emphasis"/>
        </w:rPr>
        <w:t xml:space="preserve">n </w:t>
      </w:r>
      <w:r w:rsidRPr="00FA524C">
        <w:rPr>
          <w:rStyle w:val="Emphasis"/>
          <w:highlight w:val="cyan"/>
        </w:rPr>
        <w:t>on Earth</w:t>
      </w:r>
      <w:r w:rsidRPr="006C48D9">
        <w:rPr>
          <w:rStyle w:val="StyleUnderline"/>
        </w:rPr>
        <w:t>.</w:t>
      </w:r>
      <w:r w:rsidRPr="0008235E">
        <w:rPr>
          <w:rStyle w:val="StyleUnderline"/>
        </w:rPr>
        <w:t xml:space="preserve"> If space expansion makes</w:t>
      </w:r>
      <w:r w:rsidRPr="0008235E">
        <w:rPr>
          <w:sz w:val="16"/>
        </w:rPr>
        <w:t xml:space="preserve"> the </w:t>
      </w:r>
      <w:r w:rsidRPr="0008235E">
        <w:rPr>
          <w:rStyle w:val="StyleUnderline"/>
        </w:rPr>
        <w:t>creation and preservation of restraints</w:t>
      </w:r>
      <w:r w:rsidRPr="0008235E">
        <w:rPr>
          <w:sz w:val="16"/>
        </w:rPr>
        <w:t xml:space="preserve"> even </w:t>
      </w:r>
      <w:r w:rsidRPr="0008235E">
        <w:rPr>
          <w:rStyle w:val="StyleUnderline"/>
        </w:rPr>
        <w:t>more difficult, the probability of</w:t>
      </w:r>
      <w:r w:rsidRPr="0008235E">
        <w:rPr>
          <w:sz w:val="16"/>
        </w:rPr>
        <w:t xml:space="preserve"> otherwise unrelated catastrophic and </w:t>
      </w:r>
      <w:r w:rsidRPr="0008235E">
        <w:rPr>
          <w:rStyle w:val="StyleUnderline"/>
        </w:rPr>
        <w:t xml:space="preserve">existential outcomes will rise, making it a </w:t>
      </w:r>
      <w:r w:rsidRPr="0008235E">
        <w:rPr>
          <w:rStyle w:val="Emphasis"/>
        </w:rPr>
        <w:t>potent</w:t>
      </w:r>
      <w:r w:rsidRPr="0008235E">
        <w:rPr>
          <w:rStyle w:val="StyleUnderline"/>
        </w:rPr>
        <w:t xml:space="preserve"> </w:t>
      </w:r>
      <w:r w:rsidRPr="0008235E">
        <w:rPr>
          <w:rStyle w:val="Emphasis"/>
        </w:rPr>
        <w:t>catalyst</w:t>
      </w:r>
      <w:r w:rsidRPr="0008235E">
        <w:rPr>
          <w:rStyle w:val="StyleUnderline"/>
        </w:rPr>
        <w:t xml:space="preserve"> for </w:t>
      </w:r>
      <w:r w:rsidRPr="0008235E">
        <w:rPr>
          <w:rStyle w:val="Emphasis"/>
        </w:rPr>
        <w:t>multisided</w:t>
      </w:r>
      <w:r w:rsidRPr="0008235E">
        <w:rPr>
          <w:rStyle w:val="StyleUnderline"/>
        </w:rPr>
        <w:t xml:space="preserve"> </w:t>
      </w:r>
      <w:r w:rsidRPr="0008235E">
        <w:rPr>
          <w:rStyle w:val="Emphasis"/>
        </w:rPr>
        <w:t>disaster</w:t>
      </w:r>
      <w:r w:rsidRPr="0008235E">
        <w:rPr>
          <w:rStyle w:val="StyleUnderline"/>
        </w:rPr>
        <w:t>.</w:t>
      </w:r>
      <w:r w:rsidRPr="0008235E">
        <w:rPr>
          <w:sz w:val="16"/>
        </w:rPr>
        <w:t xml:space="preserve"> Instead of mitigating the effects of multiple catastrophic and existential risks, large-scale space expansion promises to multiply them.</w:t>
      </w:r>
    </w:p>
    <w:p w14:paraId="445D53EB" w14:textId="77777777" w:rsidR="00FA524C" w:rsidRPr="0008235E" w:rsidRDefault="00FA524C" w:rsidP="00FA524C">
      <w:pPr>
        <w:rPr>
          <w:rStyle w:val="StyleUnderline"/>
        </w:rPr>
      </w:pPr>
      <w:r w:rsidRPr="0008235E">
        <w:rPr>
          <w:sz w:val="16"/>
        </w:rPr>
        <w:t xml:space="preserve">There are many reasons to anticipate that restraints established on Earth will be reversed if space colonization occurs. </w:t>
      </w:r>
      <w:r w:rsidRPr="00FA524C">
        <w:rPr>
          <w:rStyle w:val="StyleUnderline"/>
          <w:highlight w:val="cyan"/>
        </w:rPr>
        <w:t xml:space="preserve">Restraints are </w:t>
      </w:r>
      <w:r w:rsidRPr="00FA524C">
        <w:rPr>
          <w:rStyle w:val="Emphasis"/>
          <w:highlight w:val="cyan"/>
        </w:rPr>
        <w:t>unlikely to survive transplantation</w:t>
      </w:r>
      <w:r w:rsidRPr="0008235E">
        <w:rPr>
          <w:rStyle w:val="StyleUnderline"/>
        </w:rPr>
        <w:t xml:space="preserve"> into diverse and demanding off-world environments. If humans are living on multiple worlds subject to </w:t>
      </w:r>
      <w:r w:rsidRPr="00FA524C">
        <w:rPr>
          <w:rStyle w:val="StyleUnderline"/>
          <w:highlight w:val="cyan"/>
        </w:rPr>
        <w:t>different governments</w:t>
      </w:r>
      <w:r w:rsidRPr="0008235E">
        <w:rPr>
          <w:rStyle w:val="StyleUnderline"/>
        </w:rPr>
        <w:t xml:space="preserve">, </w:t>
      </w:r>
      <w:r w:rsidRPr="0008235E">
        <w:rPr>
          <w:rStyle w:val="Emphasis"/>
        </w:rPr>
        <w:t>regulation</w:t>
      </w:r>
      <w:r w:rsidRPr="0008235E">
        <w:rPr>
          <w:rStyle w:val="StyleUnderline"/>
        </w:rPr>
        <w:t xml:space="preserve"> and </w:t>
      </w:r>
      <w:r w:rsidRPr="0008235E">
        <w:rPr>
          <w:rStyle w:val="Emphasis"/>
        </w:rPr>
        <w:t>relinquishment</w:t>
      </w:r>
      <w:r w:rsidRPr="0008235E">
        <w:rPr>
          <w:rStyle w:val="StyleUnderline"/>
        </w:rPr>
        <w:t xml:space="preserve"> will be </w:t>
      </w:r>
      <w:r w:rsidRPr="0008235E">
        <w:rPr>
          <w:rStyle w:val="Emphasis"/>
        </w:rPr>
        <w:t>more difficult to establish</w:t>
      </w:r>
      <w:r w:rsidRPr="0008235E">
        <w:rPr>
          <w:rStyle w:val="StyleUnderline"/>
        </w:rPr>
        <w:t xml:space="preserve">, there will be </w:t>
      </w:r>
      <w:r w:rsidRPr="00FA524C">
        <w:rPr>
          <w:rStyle w:val="Emphasis"/>
          <w:highlight w:val="cyan"/>
        </w:rPr>
        <w:t>more places for</w:t>
      </w:r>
      <w:r w:rsidRPr="0008235E">
        <w:rPr>
          <w:rStyle w:val="Emphasis"/>
        </w:rPr>
        <w:t xml:space="preserve"> potential </w:t>
      </w:r>
      <w:r w:rsidRPr="00FA524C">
        <w:rPr>
          <w:rStyle w:val="Emphasis"/>
          <w:highlight w:val="cyan"/>
        </w:rPr>
        <w:t>breakdowns</w:t>
      </w:r>
      <w:r w:rsidRPr="0008235E">
        <w:rPr>
          <w:rStyle w:val="StyleUnderline"/>
        </w:rPr>
        <w:t xml:space="preserve">, and </w:t>
      </w:r>
      <w:r w:rsidRPr="00FA524C">
        <w:rPr>
          <w:rStyle w:val="Emphasis"/>
          <w:highlight w:val="cyan"/>
        </w:rPr>
        <w:t>verification</w:t>
      </w:r>
      <w:r w:rsidRPr="0008235E">
        <w:rPr>
          <w:sz w:val="16"/>
        </w:rPr>
        <w:t xml:space="preserve"> of compliance </w:t>
      </w:r>
      <w:r w:rsidRPr="00FA524C">
        <w:rPr>
          <w:rStyle w:val="Emphasis"/>
          <w:highlight w:val="cyan"/>
        </w:rPr>
        <w:t>will</w:t>
      </w:r>
      <w:r w:rsidRPr="00FA524C">
        <w:rPr>
          <w:rStyle w:val="StyleUnderline"/>
          <w:highlight w:val="cyan"/>
        </w:rPr>
        <w:t xml:space="preserve"> </w:t>
      </w:r>
      <w:r w:rsidRPr="00FA524C">
        <w:rPr>
          <w:rStyle w:val="Emphasis"/>
          <w:highlight w:val="cyan"/>
        </w:rPr>
        <w:t>be</w:t>
      </w:r>
      <w:r w:rsidRPr="0008235E">
        <w:rPr>
          <w:rStyle w:val="StyleUnderline"/>
        </w:rPr>
        <w:t xml:space="preserve"> vastly more </w:t>
      </w:r>
      <w:r w:rsidRPr="00FA524C">
        <w:rPr>
          <w:rStyle w:val="Emphasis"/>
          <w:highlight w:val="cyan"/>
        </w:rPr>
        <w:t>difficult</w:t>
      </w:r>
      <w:r w:rsidRPr="0008235E">
        <w:rPr>
          <w:rStyle w:val="StyleUnderline"/>
        </w:rPr>
        <w:t>. If</w:t>
      </w:r>
      <w:r w:rsidRPr="0008235E">
        <w:rPr>
          <w:sz w:val="16"/>
        </w:rPr>
        <w:t xml:space="preserve">, as seems extremely likely, </w:t>
      </w:r>
      <w:r w:rsidRPr="0008235E">
        <w:rPr>
          <w:rStyle w:val="StyleUnderline"/>
        </w:rPr>
        <w:t>the</w:t>
      </w:r>
      <w:r w:rsidRPr="0008235E">
        <w:rPr>
          <w:sz w:val="16"/>
        </w:rPr>
        <w:t xml:space="preserve"> many different </w:t>
      </w:r>
      <w:r w:rsidRPr="0008235E">
        <w:rPr>
          <w:rStyle w:val="StyleUnderline"/>
        </w:rPr>
        <w:t>worlds</w:t>
      </w:r>
      <w:r w:rsidRPr="0008235E">
        <w:rPr>
          <w:sz w:val="16"/>
        </w:rPr>
        <w:t xml:space="preserve"> in the Solar Archipelago </w:t>
      </w:r>
      <w:r w:rsidRPr="0008235E">
        <w:rPr>
          <w:rStyle w:val="StyleUnderline"/>
        </w:rPr>
        <w:t>in systemic anarchy have</w:t>
      </w:r>
      <w:r w:rsidRPr="0008235E">
        <w:rPr>
          <w:sz w:val="16"/>
        </w:rPr>
        <w:t xml:space="preserve"> violently </w:t>
      </w:r>
      <w:r w:rsidRPr="00FA524C">
        <w:rPr>
          <w:rStyle w:val="StyleUnderline"/>
          <w:highlight w:val="cyan"/>
        </w:rPr>
        <w:t>hostile relations</w:t>
      </w:r>
      <w:r w:rsidRPr="0008235E">
        <w:rPr>
          <w:rStyle w:val="StyleUnderline"/>
        </w:rPr>
        <w:t>, establishing and sustaining restraints will become</w:t>
      </w:r>
      <w:r w:rsidRPr="0008235E">
        <w:rPr>
          <w:sz w:val="16"/>
        </w:rPr>
        <w:t xml:space="preserve"> nearly </w:t>
      </w:r>
      <w:r w:rsidRPr="0008235E">
        <w:rPr>
          <w:rStyle w:val="Emphasis"/>
        </w:rPr>
        <w:t>impossible</w:t>
      </w:r>
      <w:r w:rsidRPr="0008235E">
        <w:rPr>
          <w:sz w:val="16"/>
        </w:rPr>
        <w:t xml:space="preserve">. Surveillance in the vast reaches of solar space will be vastly difficult. And </w:t>
      </w:r>
      <w:r w:rsidRPr="0008235E">
        <w:rPr>
          <w:rStyle w:val="StyleUnderline"/>
        </w:rPr>
        <w:t xml:space="preserve">if the human species radiates into </w:t>
      </w:r>
      <w:r w:rsidRPr="00FA524C">
        <w:rPr>
          <w:rStyle w:val="StyleUnderline"/>
          <w:highlight w:val="cyan"/>
        </w:rPr>
        <w:t>multiple</w:t>
      </w:r>
      <w:r w:rsidRPr="0008235E">
        <w:rPr>
          <w:sz w:val="16"/>
        </w:rPr>
        <w:t xml:space="preserve"> (p.360) </w:t>
      </w:r>
      <w:r w:rsidRPr="00FA524C">
        <w:rPr>
          <w:rStyle w:val="StyleUnderline"/>
          <w:highlight w:val="cyan"/>
        </w:rPr>
        <w:t>species</w:t>
      </w:r>
      <w:r w:rsidRPr="0008235E">
        <w:rPr>
          <w:sz w:val="16"/>
        </w:rPr>
        <w:t xml:space="preserve">, the </w:t>
      </w:r>
      <w:r w:rsidRPr="0008235E">
        <w:rPr>
          <w:rStyle w:val="StyleUnderline"/>
        </w:rPr>
        <w:t>barriers</w:t>
      </w:r>
      <w:r w:rsidRPr="0008235E">
        <w:rPr>
          <w:sz w:val="16"/>
        </w:rPr>
        <w:t xml:space="preserve"> to regulation and relinquishment </w:t>
      </w:r>
      <w:r w:rsidRPr="0008235E">
        <w:rPr>
          <w:rStyle w:val="StyleUnderline"/>
        </w:rPr>
        <w:t xml:space="preserve">will become </w:t>
      </w:r>
      <w:r w:rsidRPr="0008235E">
        <w:rPr>
          <w:rStyle w:val="Emphasis"/>
        </w:rPr>
        <w:t>even more formidable.</w:t>
      </w:r>
    </w:p>
    <w:p w14:paraId="4B6942A0" w14:textId="77777777" w:rsidR="00FA524C" w:rsidRPr="00EA648C" w:rsidRDefault="00FA524C" w:rsidP="00FA524C">
      <w:pPr>
        <w:rPr>
          <w:sz w:val="16"/>
        </w:rPr>
      </w:pPr>
      <w:r w:rsidRPr="00EA648C">
        <w:rPr>
          <w:rStyle w:val="StyleUnderline"/>
        </w:rPr>
        <w:t>A particularly dangerous case</w:t>
      </w:r>
      <w:r w:rsidRPr="00EA648C">
        <w:rPr>
          <w:sz w:val="16"/>
        </w:rPr>
        <w:t xml:space="preserve"> of restraint reversal </w:t>
      </w:r>
      <w:r w:rsidRPr="00EA648C">
        <w:rPr>
          <w:rStyle w:val="StyleUnderline"/>
        </w:rPr>
        <w:t>may be</w:t>
      </w:r>
      <w:r w:rsidRPr="00EA648C">
        <w:rPr>
          <w:sz w:val="16"/>
        </w:rPr>
        <w:t xml:space="preserve"> technologies leading to </w:t>
      </w:r>
      <w:r w:rsidRPr="00EA648C">
        <w:rPr>
          <w:rStyle w:val="Emphasis"/>
        </w:rPr>
        <w:t xml:space="preserve">artificial </w:t>
      </w:r>
      <w:r w:rsidRPr="00AA54F0">
        <w:rPr>
          <w:rStyle w:val="Emphasis"/>
        </w:rPr>
        <w:t>superintelligence</w:t>
      </w:r>
      <w:r w:rsidRPr="00EA648C">
        <w:rPr>
          <w:sz w:val="16"/>
        </w:rPr>
        <w:t xml:space="preserve">, a particularly potent technogenic threat. </w:t>
      </w:r>
      <w:r w:rsidRPr="00EA648C">
        <w:rPr>
          <w:rStyle w:val="StyleUnderline"/>
        </w:rPr>
        <w:t>Space activities are already</w:t>
      </w:r>
      <w:r w:rsidRPr="00EA648C">
        <w:rPr>
          <w:sz w:val="16"/>
        </w:rPr>
        <w:t xml:space="preserve"> heavily </w:t>
      </w:r>
      <w:r w:rsidRPr="00EA648C">
        <w:rPr>
          <w:rStyle w:val="StyleUnderline"/>
        </w:rPr>
        <w:t>dependent on</w:t>
      </w:r>
      <w:r w:rsidRPr="00EA648C">
        <w:rPr>
          <w:sz w:val="16"/>
        </w:rPr>
        <w:t xml:space="preserve"> advanced </w:t>
      </w:r>
      <w:r w:rsidRPr="00EA648C">
        <w:rPr>
          <w:rStyle w:val="StyleUnderline"/>
        </w:rPr>
        <w:t>computing and robotic technologies, and</w:t>
      </w:r>
      <w:r w:rsidRPr="00EA648C">
        <w:rPr>
          <w:sz w:val="16"/>
        </w:rPr>
        <w:t xml:space="preserve"> peoples living in space are likely to be far more cyber-dependent than those on Earth. Living in harshly </w:t>
      </w:r>
      <w:r w:rsidRPr="00EA648C">
        <w:rPr>
          <w:rStyle w:val="Emphasis"/>
        </w:rPr>
        <w:t>inhospitable</w:t>
      </w:r>
      <w:r w:rsidRPr="00EA648C">
        <w:rPr>
          <w:rStyle w:val="StyleUnderline"/>
        </w:rPr>
        <w:t xml:space="preserve"> </w:t>
      </w:r>
      <w:r w:rsidRPr="00FA524C">
        <w:rPr>
          <w:rStyle w:val="Emphasis"/>
          <w:highlight w:val="cyan"/>
        </w:rPr>
        <w:t>environments</w:t>
      </w:r>
      <w:r w:rsidRPr="00EA648C">
        <w:rPr>
          <w:sz w:val="16"/>
        </w:rPr>
        <w:t xml:space="preserve">, </w:t>
      </w:r>
      <w:proofErr w:type="spellStart"/>
      <w:r w:rsidRPr="00EA648C">
        <w:rPr>
          <w:sz w:val="16"/>
        </w:rPr>
        <w:t>spacekind</w:t>
      </w:r>
      <w:proofErr w:type="spellEnd"/>
      <w:r w:rsidRPr="00EA648C">
        <w:rPr>
          <w:sz w:val="16"/>
        </w:rPr>
        <w:t xml:space="preserve"> </w:t>
      </w:r>
      <w:r w:rsidRPr="00EA648C">
        <w:rPr>
          <w:rStyle w:val="StyleUnderline"/>
        </w:rPr>
        <w:t>will</w:t>
      </w:r>
      <w:r w:rsidRPr="00EA648C">
        <w:rPr>
          <w:sz w:val="16"/>
        </w:rPr>
        <w:t xml:space="preserve"> have strong incentives to </w:t>
      </w:r>
      <w:r w:rsidRPr="00FA524C">
        <w:rPr>
          <w:rStyle w:val="StyleUnderline"/>
          <w:highlight w:val="cyan"/>
        </w:rPr>
        <w:t>push</w:t>
      </w:r>
      <w:r w:rsidRPr="00EA648C">
        <w:rPr>
          <w:sz w:val="16"/>
        </w:rPr>
        <w:t xml:space="preserve"> the </w:t>
      </w:r>
      <w:r w:rsidRPr="00EA648C">
        <w:rPr>
          <w:rStyle w:val="StyleUnderline"/>
        </w:rPr>
        <w:t xml:space="preserve">development of </w:t>
      </w:r>
      <w:r w:rsidRPr="00FA524C">
        <w:rPr>
          <w:rStyle w:val="StyleUnderline"/>
          <w:highlight w:val="cyan"/>
        </w:rPr>
        <w:t>cybernetic capabilities.</w:t>
      </w:r>
      <w:r w:rsidRPr="00EA648C">
        <w:rPr>
          <w:rStyle w:val="StyleUnderline"/>
        </w:rPr>
        <w:t xml:space="preserve"> If a robust regime for</w:t>
      </w:r>
      <w:r w:rsidRPr="00EA648C">
        <w:rPr>
          <w:sz w:val="16"/>
        </w:rPr>
        <w:t xml:space="preserve"> the restraint and relinquishment of </w:t>
      </w:r>
      <w:r w:rsidRPr="00AA54F0">
        <w:rPr>
          <w:rStyle w:val="StyleUnderline"/>
        </w:rPr>
        <w:t>ASI</w:t>
      </w:r>
      <w:r w:rsidRPr="00EA648C">
        <w:rPr>
          <w:rStyle w:val="StyleUnderline"/>
        </w:rPr>
        <w:t xml:space="preserve"> is not established, human </w:t>
      </w:r>
      <w:r w:rsidRPr="00AA54F0">
        <w:rPr>
          <w:rStyle w:val="StyleUnderline"/>
        </w:rPr>
        <w:t>extinction</w:t>
      </w:r>
      <w:r w:rsidRPr="00EA648C">
        <w:rPr>
          <w:rStyle w:val="StyleUnderline"/>
        </w:rPr>
        <w:t xml:space="preserve"> might occur </w:t>
      </w:r>
      <w:r w:rsidRPr="00EA648C">
        <w:rPr>
          <w:rStyle w:val="Emphasis"/>
        </w:rPr>
        <w:t>before</w:t>
      </w:r>
      <w:r w:rsidRPr="00EA648C">
        <w:rPr>
          <w:sz w:val="16"/>
        </w:rPr>
        <w:t xml:space="preserve"> significant </w:t>
      </w:r>
      <w:r w:rsidRPr="00EA648C">
        <w:rPr>
          <w:rStyle w:val="Emphasis"/>
        </w:rPr>
        <w:t>space colonization</w:t>
      </w:r>
      <w:r w:rsidRPr="00EA648C">
        <w:rPr>
          <w:sz w:val="16"/>
        </w:rPr>
        <w:t xml:space="preserve"> occurs. </w:t>
      </w:r>
      <w:r w:rsidRPr="00EA648C">
        <w:rPr>
          <w:rStyle w:val="StyleUnderline"/>
        </w:rPr>
        <w:t xml:space="preserve">If an effective </w:t>
      </w:r>
      <w:r w:rsidRPr="00FA524C">
        <w:rPr>
          <w:rStyle w:val="StyleUnderline"/>
          <w:highlight w:val="cyan"/>
        </w:rPr>
        <w:t>ASI-restraint</w:t>
      </w:r>
      <w:r w:rsidRPr="00EA648C">
        <w:rPr>
          <w:rStyle w:val="StyleUnderline"/>
        </w:rPr>
        <w:t xml:space="preserve"> regime is developed </w:t>
      </w:r>
      <w:r w:rsidRPr="00AA54F0">
        <w:rPr>
          <w:rStyle w:val="StyleUnderline"/>
        </w:rPr>
        <w:t>on Earth</w:t>
      </w:r>
      <w:r w:rsidRPr="00EA648C">
        <w:rPr>
          <w:rStyle w:val="StyleUnderline"/>
        </w:rPr>
        <w:t xml:space="preserve"> before extensive space colonization</w:t>
      </w:r>
      <w:r w:rsidRPr="00EA648C">
        <w:rPr>
          <w:sz w:val="16"/>
        </w:rPr>
        <w:t xml:space="preserve"> takes place, </w:t>
      </w:r>
      <w:r w:rsidRPr="00EA648C">
        <w:rPr>
          <w:rStyle w:val="StyleUnderline"/>
        </w:rPr>
        <w:t xml:space="preserve">it </w:t>
      </w:r>
      <w:r w:rsidRPr="00FA524C">
        <w:rPr>
          <w:rStyle w:val="StyleUnderline"/>
          <w:highlight w:val="cyan"/>
        </w:rPr>
        <w:t>seems unlikely</w:t>
      </w:r>
      <w:r w:rsidRPr="00EA648C">
        <w:rPr>
          <w:sz w:val="16"/>
        </w:rPr>
        <w:t xml:space="preserve"> that </w:t>
      </w:r>
      <w:r w:rsidRPr="00EA648C">
        <w:rPr>
          <w:rStyle w:val="StyleUnderline"/>
        </w:rPr>
        <w:t>such restraints would survive</w:t>
      </w:r>
      <w:r w:rsidRPr="00EA648C">
        <w:rPr>
          <w:sz w:val="16"/>
        </w:rPr>
        <w:t xml:space="preserve"> the </w:t>
      </w:r>
      <w:r w:rsidRPr="00EA648C">
        <w:rPr>
          <w:rStyle w:val="StyleUnderline"/>
        </w:rPr>
        <w:t>expansion</w:t>
      </w:r>
      <w:r w:rsidRPr="00EA648C">
        <w:rPr>
          <w:sz w:val="16"/>
        </w:rPr>
        <w:t xml:space="preserve"> of humanity across the solar system.</w:t>
      </w:r>
    </w:p>
    <w:p w14:paraId="202DCF51" w14:textId="77777777" w:rsidR="00FA524C" w:rsidRPr="00EA648C" w:rsidRDefault="00FA524C" w:rsidP="00FA524C">
      <w:pPr>
        <w:rPr>
          <w:sz w:val="16"/>
        </w:rPr>
      </w:pPr>
      <w:r w:rsidRPr="00EA648C">
        <w:rPr>
          <w:sz w:val="16"/>
        </w:rPr>
        <w:t xml:space="preserve">It might be objected that the breakout of an ASI in some remote world in solar space would not pose a general existential threat to humanity once all of humanity’s eggs are no longer in one basket. If, however, we take seriously the standard scenarios of what an ASI would do once it emerges, the </w:t>
      </w:r>
      <w:r w:rsidRPr="00FA524C">
        <w:rPr>
          <w:rStyle w:val="StyleUnderline"/>
          <w:highlight w:val="cyan"/>
        </w:rPr>
        <w:t>dispersion</w:t>
      </w:r>
      <w:r w:rsidRPr="00EA648C">
        <w:rPr>
          <w:sz w:val="16"/>
        </w:rPr>
        <w:t xml:space="preserve"> of humanity across multiple worlds </w:t>
      </w:r>
      <w:r w:rsidRPr="00EA648C">
        <w:rPr>
          <w:rStyle w:val="StyleUnderline"/>
        </w:rPr>
        <w:t xml:space="preserve">would </w:t>
      </w:r>
      <w:r w:rsidRPr="00FA524C">
        <w:rPr>
          <w:rStyle w:val="Emphasis"/>
          <w:highlight w:val="cyan"/>
        </w:rPr>
        <w:t>afford no protection</w:t>
      </w:r>
      <w:r w:rsidRPr="00EA648C">
        <w:rPr>
          <w:sz w:val="16"/>
        </w:rPr>
        <w:t xml:space="preserve"> whatsoever </w:t>
      </w:r>
      <w:r w:rsidRPr="00EA648C">
        <w:rPr>
          <w:rStyle w:val="StyleUnderline"/>
        </w:rPr>
        <w:t>because</w:t>
      </w:r>
      <w:r w:rsidRPr="00EA648C">
        <w:rPr>
          <w:sz w:val="16"/>
        </w:rPr>
        <w:t xml:space="preserve"> an </w:t>
      </w:r>
      <w:r w:rsidRPr="00EA648C">
        <w:rPr>
          <w:rStyle w:val="StyleUnderline"/>
        </w:rPr>
        <w:t xml:space="preserve">uncontrolled </w:t>
      </w:r>
      <w:r w:rsidRPr="00FA524C">
        <w:rPr>
          <w:rStyle w:val="StyleUnderline"/>
          <w:highlight w:val="cyan"/>
        </w:rPr>
        <w:t>ASI</w:t>
      </w:r>
      <w:r w:rsidRPr="00EA648C">
        <w:rPr>
          <w:sz w:val="16"/>
        </w:rPr>
        <w:t xml:space="preserve">, it is widely anticipated, </w:t>
      </w:r>
      <w:r w:rsidRPr="00EA648C">
        <w:rPr>
          <w:rStyle w:val="StyleUnderline"/>
        </w:rPr>
        <w:t xml:space="preserve">will in short order </w:t>
      </w:r>
      <w:r w:rsidRPr="00FA524C">
        <w:rPr>
          <w:rStyle w:val="StyleUnderline"/>
          <w:highlight w:val="cyan"/>
        </w:rPr>
        <w:t>expand</w:t>
      </w:r>
      <w:r w:rsidRPr="00EA648C">
        <w:rPr>
          <w:sz w:val="16"/>
        </w:rPr>
        <w:t xml:space="preserve"> not just on the planet of its origins but </w:t>
      </w:r>
      <w:r w:rsidRPr="00FA524C">
        <w:rPr>
          <w:rStyle w:val="Emphasis"/>
          <w:highlight w:val="cyan"/>
        </w:rPr>
        <w:t>across</w:t>
      </w:r>
      <w:r w:rsidRPr="00EA648C">
        <w:rPr>
          <w:sz w:val="16"/>
        </w:rPr>
        <w:t xml:space="preserve"> the solar system, indeed </w:t>
      </w:r>
      <w:r w:rsidRPr="00FA524C">
        <w:rPr>
          <w:rStyle w:val="Emphasis"/>
          <w:highlight w:val="cyan"/>
        </w:rPr>
        <w:t>the galaxy</w:t>
      </w:r>
      <w:r w:rsidRPr="00EA648C">
        <w:rPr>
          <w:rStyle w:val="Emphasis"/>
        </w:rPr>
        <w:t>.</w:t>
      </w:r>
      <w:r w:rsidRPr="00EA648C">
        <w:rPr>
          <w:sz w:val="16"/>
        </w:rPr>
        <w:t>26 To the extent uncontrolled ASI is deemed something to avoid at all costs, large-scale space expansion must be viewed similarly.</w:t>
      </w:r>
    </w:p>
    <w:p w14:paraId="18770C14" w14:textId="77777777" w:rsidR="00FA524C" w:rsidRPr="00EA648C" w:rsidRDefault="00FA524C" w:rsidP="00FA524C">
      <w:pPr>
        <w:rPr>
          <w:sz w:val="16"/>
        </w:rPr>
      </w:pPr>
      <w:r w:rsidRPr="00EA648C">
        <w:rPr>
          <w:rStyle w:val="StyleUnderline"/>
        </w:rPr>
        <w:t>Terrestrial arrangements to restrain nuclear, genetic, and nanotechnologies are</w:t>
      </w:r>
      <w:r w:rsidRPr="00EA648C">
        <w:rPr>
          <w:sz w:val="16"/>
        </w:rPr>
        <w:t xml:space="preserve"> also </w:t>
      </w:r>
      <w:r w:rsidRPr="00EA648C">
        <w:rPr>
          <w:rStyle w:val="StyleUnderline"/>
        </w:rPr>
        <w:t>likely to be reversed as humanity expands</w:t>
      </w:r>
      <w:r w:rsidRPr="00EA648C">
        <w:rPr>
          <w:sz w:val="16"/>
        </w:rPr>
        <w:t xml:space="preserve"> to other worlds. The prospects of </w:t>
      </w:r>
      <w:r w:rsidRPr="00EA648C">
        <w:rPr>
          <w:rStyle w:val="StyleUnderline"/>
        </w:rPr>
        <w:t xml:space="preserve">interworld and interspecies </w:t>
      </w:r>
      <w:r w:rsidRPr="00FA524C">
        <w:rPr>
          <w:rStyle w:val="StyleUnderline"/>
          <w:highlight w:val="cyan"/>
        </w:rPr>
        <w:t>wars</w:t>
      </w:r>
      <w:r w:rsidRPr="00EA648C">
        <w:rPr>
          <w:sz w:val="16"/>
        </w:rPr>
        <w:t xml:space="preserve"> will </w:t>
      </w:r>
      <w:r w:rsidRPr="00FA524C">
        <w:rPr>
          <w:rStyle w:val="StyleUnderline"/>
          <w:highlight w:val="cyan"/>
        </w:rPr>
        <w:t>provide</w:t>
      </w:r>
      <w:r w:rsidRPr="00EA648C">
        <w:rPr>
          <w:rStyle w:val="StyleUnderline"/>
        </w:rPr>
        <w:t xml:space="preserve"> large </w:t>
      </w:r>
      <w:r w:rsidRPr="00FA524C">
        <w:rPr>
          <w:rStyle w:val="StyleUnderline"/>
          <w:highlight w:val="cyan"/>
        </w:rPr>
        <w:t>incentives for</w:t>
      </w:r>
      <w:r w:rsidRPr="00EA648C">
        <w:rPr>
          <w:rStyle w:val="StyleUnderline"/>
        </w:rPr>
        <w:t xml:space="preserve"> maintaining</w:t>
      </w:r>
      <w:r w:rsidRPr="00EA648C">
        <w:rPr>
          <w:sz w:val="16"/>
        </w:rPr>
        <w:t xml:space="preserve"> weaponized </w:t>
      </w:r>
      <w:r w:rsidRPr="00FA524C">
        <w:rPr>
          <w:rStyle w:val="StyleUnderline"/>
          <w:highlight w:val="cyan"/>
        </w:rPr>
        <w:t>nuclear capabilities and</w:t>
      </w:r>
      <w:r w:rsidRPr="00EA648C">
        <w:rPr>
          <w:sz w:val="16"/>
        </w:rPr>
        <w:t xml:space="preserve"> for </w:t>
      </w:r>
      <w:r w:rsidRPr="00EA648C">
        <w:rPr>
          <w:rStyle w:val="StyleUnderline"/>
        </w:rPr>
        <w:t xml:space="preserve">pursuing research into </w:t>
      </w:r>
      <w:r w:rsidRPr="00FA524C">
        <w:rPr>
          <w:rStyle w:val="StyleUnderline"/>
          <w:highlight w:val="cyan"/>
        </w:rPr>
        <w:t>military genetic and nanotech</w:t>
      </w:r>
      <w:r w:rsidRPr="00EA648C">
        <w:rPr>
          <w:rStyle w:val="StyleUnderline"/>
        </w:rPr>
        <w:t>nology applications. Any restraint</w:t>
      </w:r>
      <w:r w:rsidRPr="00EA648C">
        <w:rPr>
          <w:sz w:val="16"/>
        </w:rPr>
        <w:t xml:space="preserve"> regime for </w:t>
      </w:r>
      <w:r w:rsidRPr="00EA648C">
        <w:rPr>
          <w:rStyle w:val="StyleUnderline"/>
        </w:rPr>
        <w:t>genetic technologies is unlikely to survive</w:t>
      </w:r>
      <w:r w:rsidRPr="00EA648C">
        <w:rPr>
          <w:sz w:val="16"/>
        </w:rPr>
        <w:t xml:space="preserve"> extensive human </w:t>
      </w:r>
      <w:r w:rsidRPr="00EA648C">
        <w:rPr>
          <w:rStyle w:val="StyleUnderline"/>
        </w:rPr>
        <w:t>expansion into space, given</w:t>
      </w:r>
      <w:r w:rsidRPr="00EA648C">
        <w:rPr>
          <w:sz w:val="16"/>
        </w:rPr>
        <w:t xml:space="preserve"> the </w:t>
      </w:r>
      <w:r w:rsidRPr="00EA648C">
        <w:rPr>
          <w:rStyle w:val="StyleUnderline"/>
        </w:rPr>
        <w:t>attractiveness of</w:t>
      </w:r>
      <w:r w:rsidRPr="00EA648C">
        <w:rPr>
          <w:sz w:val="16"/>
        </w:rPr>
        <w:t xml:space="preserve"> directed and accelerated </w:t>
      </w:r>
      <w:r w:rsidRPr="00EA648C">
        <w:rPr>
          <w:rStyle w:val="StyleUnderline"/>
        </w:rPr>
        <w:t>species alteration in off-worlds.</w:t>
      </w:r>
      <w:r w:rsidRPr="00EA648C">
        <w:rPr>
          <w:sz w:val="16"/>
        </w:rPr>
        <w:t xml:space="preserve"> Solar space contains a vast number of islands for potential Doctors Moreau to work their alchemy, as memorably envisioned in Robinson’s 2312. </w:t>
      </w:r>
      <w:r w:rsidRPr="00EA648C">
        <w:rPr>
          <w:rStyle w:val="StyleUnderline"/>
        </w:rPr>
        <w:t xml:space="preserve">If </w:t>
      </w:r>
      <w:r w:rsidRPr="00FA524C">
        <w:rPr>
          <w:rStyle w:val="Emphasis"/>
          <w:highlight w:val="cyan"/>
        </w:rPr>
        <w:t>self-replicating nanomachines</w:t>
      </w:r>
      <w:r w:rsidRPr="00EA648C">
        <w:rPr>
          <w:rStyle w:val="StyleUnderline"/>
        </w:rPr>
        <w:t xml:space="preserve"> are</w:t>
      </w:r>
      <w:r w:rsidRPr="00EA648C">
        <w:rPr>
          <w:sz w:val="16"/>
        </w:rPr>
        <w:t xml:space="preserve"> possible and </w:t>
      </w:r>
      <w:r w:rsidRPr="00EA648C">
        <w:rPr>
          <w:rStyle w:val="StyleUnderline"/>
        </w:rPr>
        <w:t>built on Earth, human existence will be threatened</w:t>
      </w:r>
      <w:r w:rsidRPr="00EA648C">
        <w:rPr>
          <w:sz w:val="16"/>
        </w:rPr>
        <w:t xml:space="preserve">. But if </w:t>
      </w:r>
      <w:r w:rsidRPr="00EA648C">
        <w:rPr>
          <w:rStyle w:val="StyleUnderline"/>
        </w:rPr>
        <w:t>a relinquishment regime</w:t>
      </w:r>
      <w:r w:rsidRPr="00EA648C">
        <w:rPr>
          <w:sz w:val="16"/>
        </w:rPr>
        <w:t xml:space="preserve"> is established on Earth, it </w:t>
      </w:r>
      <w:r w:rsidRPr="00EA648C">
        <w:rPr>
          <w:rStyle w:val="StyleUnderline"/>
        </w:rPr>
        <w:t xml:space="preserve">is </w:t>
      </w:r>
      <w:r w:rsidRPr="00EA648C">
        <w:rPr>
          <w:rStyle w:val="Emphasis"/>
        </w:rPr>
        <w:t>unlikely to survive</w:t>
      </w:r>
      <w:r w:rsidRPr="00EA648C">
        <w:rPr>
          <w:sz w:val="16"/>
        </w:rPr>
        <w:t xml:space="preserve"> in a solar diaspora. While </w:t>
      </w:r>
      <w:r w:rsidRPr="00EA648C">
        <w:rPr>
          <w:rStyle w:val="StyleUnderline"/>
        </w:rPr>
        <w:t xml:space="preserve">interplanetary </w:t>
      </w:r>
      <w:r w:rsidRPr="00FA524C">
        <w:rPr>
          <w:rStyle w:val="StyleUnderline"/>
          <w:highlight w:val="cyan"/>
        </w:rPr>
        <w:t>distances</w:t>
      </w:r>
      <w:r w:rsidRPr="00EA648C">
        <w:rPr>
          <w:sz w:val="16"/>
        </w:rPr>
        <w:t xml:space="preserve"> will afford a buffer </w:t>
      </w:r>
      <w:r w:rsidRPr="00EA648C">
        <w:rPr>
          <w:rStyle w:val="StyleUnderline"/>
        </w:rPr>
        <w:t>from</w:t>
      </w:r>
      <w:r w:rsidRPr="00EA648C">
        <w:rPr>
          <w:sz w:val="16"/>
        </w:rPr>
        <w:t xml:space="preserve"> runaway </w:t>
      </w:r>
      <w:r w:rsidRPr="00EA648C">
        <w:rPr>
          <w:rStyle w:val="StyleUnderline"/>
        </w:rPr>
        <w:t>replicators on other celestial bodies</w:t>
      </w:r>
      <w:r w:rsidRPr="00EA648C">
        <w:rPr>
          <w:sz w:val="16"/>
        </w:rPr>
        <w:t xml:space="preserve">, this </w:t>
      </w:r>
      <w:r w:rsidRPr="00FA524C">
        <w:rPr>
          <w:rStyle w:val="StyleUnderline"/>
          <w:highlight w:val="cyan"/>
        </w:rPr>
        <w:t>is</w:t>
      </w:r>
      <w:r w:rsidRPr="00FA524C">
        <w:rPr>
          <w:rStyle w:val="Emphasis"/>
          <w:highlight w:val="cyan"/>
        </w:rPr>
        <w:t xml:space="preserve"> unlikely to be permanently effective</w:t>
      </w:r>
      <w:r w:rsidRPr="00EA648C">
        <w:rPr>
          <w:sz w:val="16"/>
        </w:rPr>
        <w:t xml:space="preserve">, thus </w:t>
      </w:r>
      <w:r w:rsidRPr="00EA648C">
        <w:rPr>
          <w:rStyle w:val="StyleUnderline"/>
        </w:rPr>
        <w:t>delaying rather than foreclosing</w:t>
      </w:r>
      <w:r w:rsidRPr="00EA648C">
        <w:rPr>
          <w:sz w:val="16"/>
        </w:rPr>
        <w:t xml:space="preserve"> the </w:t>
      </w:r>
      <w:r w:rsidRPr="00EA648C">
        <w:rPr>
          <w:rStyle w:val="StyleUnderline"/>
        </w:rPr>
        <w:t>gray-</w:t>
      </w:r>
      <w:proofErr w:type="spellStart"/>
      <w:r w:rsidRPr="00EA648C">
        <w:rPr>
          <w:rStyle w:val="StyleUnderline"/>
        </w:rPr>
        <w:t>gooization</w:t>
      </w:r>
      <w:proofErr w:type="spellEnd"/>
      <w:r w:rsidRPr="00EA648C">
        <w:rPr>
          <w:rStyle w:val="StyleUnderline"/>
        </w:rPr>
        <w:t xml:space="preserve"> of</w:t>
      </w:r>
      <w:r w:rsidRPr="00EA648C">
        <w:rPr>
          <w:sz w:val="16"/>
        </w:rPr>
        <w:t xml:space="preserve"> the </w:t>
      </w:r>
      <w:r w:rsidRPr="00EA648C">
        <w:rPr>
          <w:rStyle w:val="StyleUnderline"/>
        </w:rPr>
        <w:t>Earth</w:t>
      </w:r>
      <w:r w:rsidRPr="00EA648C">
        <w:rPr>
          <w:sz w:val="16"/>
        </w:rPr>
        <w:t>.</w:t>
      </w:r>
    </w:p>
    <w:p w14:paraId="2A1710D7" w14:textId="77777777" w:rsidR="00FA524C" w:rsidRPr="00EA648C" w:rsidRDefault="00FA524C" w:rsidP="00FA524C">
      <w:pPr>
        <w:rPr>
          <w:sz w:val="16"/>
        </w:rPr>
      </w:pPr>
      <w:r w:rsidRPr="0008235E">
        <w:rPr>
          <w:rStyle w:val="StyleUnderline"/>
        </w:rPr>
        <w:t>Fourth</w:t>
      </w:r>
      <w:r w:rsidRPr="00EA648C">
        <w:rPr>
          <w:sz w:val="16"/>
        </w:rPr>
        <w:t xml:space="preserve">, solar expansion poses catastrophic and existential risks to humanity through </w:t>
      </w:r>
      <w:r w:rsidRPr="002260D9">
        <w:rPr>
          <w:rStyle w:val="Emphasis"/>
        </w:rPr>
        <w:t>hierarchy enablement</w:t>
      </w:r>
      <w:r w:rsidRPr="00EA648C">
        <w:rPr>
          <w:sz w:val="16"/>
        </w:rPr>
        <w:t xml:space="preserve">. The emergence of </w:t>
      </w:r>
      <w:r w:rsidRPr="00EA648C">
        <w:rPr>
          <w:rStyle w:val="StyleUnderline"/>
        </w:rPr>
        <w:t>totalitarian world government</w:t>
      </w:r>
      <w:r w:rsidRPr="00EA648C">
        <w:rPr>
          <w:sz w:val="16"/>
        </w:rPr>
        <w:t xml:space="preserve">, nearly universally viewed as deeply undesirable, </w:t>
      </w:r>
      <w:r w:rsidRPr="00EA648C">
        <w:rPr>
          <w:rStyle w:val="StyleUnderline"/>
        </w:rPr>
        <w:t>is</w:t>
      </w:r>
      <w:r w:rsidRPr="00EA648C">
        <w:rPr>
          <w:sz w:val="16"/>
        </w:rPr>
        <w:t xml:space="preserve"> reasonably </w:t>
      </w:r>
      <w:r w:rsidRPr="00EA648C">
        <w:rPr>
          <w:rStyle w:val="StyleUnderline"/>
        </w:rPr>
        <w:t xml:space="preserve">judged a </w:t>
      </w:r>
      <w:r w:rsidRPr="00EA648C">
        <w:rPr>
          <w:rStyle w:val="Emphasis"/>
        </w:rPr>
        <w:t>catastrophic threat to humanity.</w:t>
      </w:r>
      <w:r w:rsidRPr="00EA648C">
        <w:rPr>
          <w:sz w:val="16"/>
        </w:rPr>
        <w:t xml:space="preserve"> As we have seen, </w:t>
      </w:r>
      <w:r w:rsidRPr="00EA648C">
        <w:rPr>
          <w:rStyle w:val="StyleUnderline"/>
        </w:rPr>
        <w:t xml:space="preserve">space </w:t>
      </w:r>
      <w:r w:rsidRPr="00FA524C">
        <w:rPr>
          <w:rStyle w:val="StyleUnderline"/>
          <w:highlight w:val="cyan"/>
        </w:rPr>
        <w:t>expansion</w:t>
      </w:r>
      <w:r w:rsidRPr="00EA648C">
        <w:rPr>
          <w:rStyle w:val="StyleUnderline"/>
        </w:rPr>
        <w:t xml:space="preserve"> is likely to</w:t>
      </w:r>
      <w:r w:rsidRPr="00EA648C">
        <w:rPr>
          <w:sz w:val="16"/>
        </w:rPr>
        <w:t xml:space="preserve"> (p.361) </w:t>
      </w:r>
      <w:r w:rsidRPr="00EA648C">
        <w:rPr>
          <w:rStyle w:val="Emphasis"/>
        </w:rPr>
        <w:t>produce hierarchies</w:t>
      </w:r>
      <w:r w:rsidRPr="00EA648C">
        <w:rPr>
          <w:rStyle w:val="StyleUnderline"/>
        </w:rPr>
        <w:t xml:space="preserve"> in several</w:t>
      </w:r>
      <w:r w:rsidRPr="00EA648C">
        <w:rPr>
          <w:sz w:val="16"/>
        </w:rPr>
        <w:t xml:space="preserve"> significant </w:t>
      </w:r>
      <w:r w:rsidRPr="00EA648C">
        <w:rPr>
          <w:rStyle w:val="StyleUnderline"/>
        </w:rPr>
        <w:t>ways</w:t>
      </w:r>
      <w:r w:rsidRPr="00EA648C">
        <w:rPr>
          <w:sz w:val="16"/>
        </w:rPr>
        <w:t xml:space="preserve">. Many space advocates view large-scale space expansion as freedom insurance and anticipate that various forms of freedom and plurality deemed in jeopardy on Earth can be recovered and preserved in space. But anticipations of a freedom dividend from space expansion are largely illusory because </w:t>
      </w:r>
      <w:r w:rsidRPr="00EA648C">
        <w:rPr>
          <w:rStyle w:val="StyleUnderline"/>
        </w:rPr>
        <w:t>large-scale space expansion</w:t>
      </w:r>
      <w:r w:rsidRPr="00EA648C">
        <w:rPr>
          <w:sz w:val="16"/>
        </w:rPr>
        <w:t xml:space="preserve"> into Earth orbital space </w:t>
      </w:r>
      <w:r w:rsidRPr="00EA648C">
        <w:rPr>
          <w:rStyle w:val="StyleUnderline"/>
        </w:rPr>
        <w:t xml:space="preserve">is very likely to </w:t>
      </w:r>
      <w:r w:rsidRPr="00FA524C">
        <w:rPr>
          <w:rStyle w:val="Emphasis"/>
          <w:highlight w:val="cyan"/>
        </w:rPr>
        <w:t>enable</w:t>
      </w:r>
      <w:r w:rsidRPr="00EA648C">
        <w:rPr>
          <w:sz w:val="16"/>
        </w:rPr>
        <w:t xml:space="preserve"> the erection of a </w:t>
      </w:r>
      <w:r w:rsidRPr="00EA648C">
        <w:rPr>
          <w:rStyle w:val="Emphasis"/>
        </w:rPr>
        <w:t xml:space="preserve">highly </w:t>
      </w:r>
      <w:r w:rsidRPr="00FA524C">
        <w:rPr>
          <w:rStyle w:val="Emphasis"/>
          <w:highlight w:val="cyan"/>
        </w:rPr>
        <w:t>hierarchical</w:t>
      </w:r>
      <w:r w:rsidRPr="00EA648C">
        <w:rPr>
          <w:rStyle w:val="Emphasis"/>
        </w:rPr>
        <w:t xml:space="preserve"> world </w:t>
      </w:r>
      <w:r w:rsidRPr="00FA524C">
        <w:rPr>
          <w:rStyle w:val="Emphasis"/>
          <w:highlight w:val="cyan"/>
        </w:rPr>
        <w:t>government</w:t>
      </w:r>
      <w:r w:rsidRPr="00EA648C">
        <w:rPr>
          <w:sz w:val="16"/>
        </w:rPr>
        <w:t xml:space="preserve">, either </w:t>
      </w:r>
      <w:r w:rsidRPr="00FA524C">
        <w:rPr>
          <w:rStyle w:val="StyleUnderline"/>
          <w:highlight w:val="cyan"/>
        </w:rPr>
        <w:t>from</w:t>
      </w:r>
      <w:r w:rsidRPr="00EA648C">
        <w:rPr>
          <w:rStyle w:val="Emphasis"/>
        </w:rPr>
        <w:t xml:space="preserve"> one-state </w:t>
      </w:r>
      <w:r w:rsidRPr="00FA524C">
        <w:rPr>
          <w:rStyle w:val="Emphasis"/>
          <w:highlight w:val="cyan"/>
        </w:rPr>
        <w:t>military dominance</w:t>
      </w:r>
      <w:r w:rsidRPr="00EA648C">
        <w:rPr>
          <w:rStyle w:val="StyleUnderline"/>
        </w:rPr>
        <w:t xml:space="preserve"> of the</w:t>
      </w:r>
      <w:r w:rsidRPr="00EA648C">
        <w:rPr>
          <w:sz w:val="16"/>
        </w:rPr>
        <w:t xml:space="preserve"> entire </w:t>
      </w:r>
      <w:r w:rsidRPr="00EA648C">
        <w:rPr>
          <w:rStyle w:val="StyleUnderline"/>
        </w:rPr>
        <w:t xml:space="preserve">planet </w:t>
      </w:r>
      <w:r w:rsidRPr="00FA524C">
        <w:rPr>
          <w:rStyle w:val="StyleUnderline"/>
          <w:highlight w:val="cyan"/>
        </w:rPr>
        <w:t>or</w:t>
      </w:r>
      <w:r w:rsidRPr="00EA648C">
        <w:rPr>
          <w:sz w:val="16"/>
        </w:rPr>
        <w:t xml:space="preserve"> from the </w:t>
      </w:r>
      <w:r w:rsidRPr="00FA524C">
        <w:rPr>
          <w:rStyle w:val="Emphasis"/>
          <w:highlight w:val="cyan"/>
        </w:rPr>
        <w:t>control of</w:t>
      </w:r>
      <w:r w:rsidRPr="00AA54F0">
        <w:rPr>
          <w:rStyle w:val="Emphasis"/>
        </w:rPr>
        <w:t xml:space="preserve"> a m</w:t>
      </w:r>
      <w:r w:rsidRPr="00EA648C">
        <w:rPr>
          <w:rStyle w:val="Emphasis"/>
        </w:rPr>
        <w:t xml:space="preserve">ajor </w:t>
      </w:r>
      <w:r w:rsidRPr="00FA524C">
        <w:rPr>
          <w:rStyle w:val="Emphasis"/>
          <w:highlight w:val="cyan"/>
        </w:rPr>
        <w:t>infrastructure</w:t>
      </w:r>
      <w:r w:rsidRPr="00EA648C">
        <w:rPr>
          <w:rStyle w:val="StyleUnderline"/>
        </w:rPr>
        <w:t xml:space="preserve"> for resources or energy. </w:t>
      </w:r>
      <w:r w:rsidRPr="00EA648C">
        <w:rPr>
          <w:sz w:val="16"/>
        </w:rPr>
        <w:t>The further large-scale expansion of human activity into solar space is likely to facilitate the emergence of a highly hierarchical world government on Island Earth that could then be prone to become totalitarian.</w:t>
      </w:r>
    </w:p>
    <w:p w14:paraId="51EDDD13" w14:textId="77777777" w:rsidR="00FA524C" w:rsidRPr="00EA648C" w:rsidRDefault="00FA524C" w:rsidP="00FA524C">
      <w:pPr>
        <w:rPr>
          <w:rStyle w:val="Emphasis"/>
        </w:rPr>
      </w:pPr>
      <w:r w:rsidRPr="00EA648C">
        <w:rPr>
          <w:sz w:val="16"/>
        </w:rPr>
        <w:t xml:space="preserve">The </w:t>
      </w:r>
      <w:r w:rsidRPr="0008235E">
        <w:rPr>
          <w:rStyle w:val="StyleUnderline"/>
        </w:rPr>
        <w:t>fifth</w:t>
      </w:r>
      <w:r w:rsidRPr="00EA648C">
        <w:rPr>
          <w:sz w:val="16"/>
        </w:rPr>
        <w:t xml:space="preserve"> way in which ambitious space expansion poses catastrophic and existential risks is through </w:t>
      </w:r>
      <w:r w:rsidRPr="00AA54F0">
        <w:rPr>
          <w:rStyle w:val="Emphasis"/>
        </w:rPr>
        <w:t>alien generation</w:t>
      </w:r>
      <w:r w:rsidRPr="0008235E">
        <w:rPr>
          <w:rStyle w:val="Emphasis"/>
        </w:rPr>
        <w:t>.</w:t>
      </w:r>
      <w:r w:rsidRPr="00EA648C">
        <w:rPr>
          <w:sz w:val="16"/>
        </w:rPr>
        <w:t xml:space="preserve"> The </w:t>
      </w:r>
      <w:r w:rsidRPr="00EA648C">
        <w:rPr>
          <w:rStyle w:val="StyleUnderline"/>
        </w:rPr>
        <w:t xml:space="preserve">human </w:t>
      </w:r>
      <w:r w:rsidRPr="00FA524C">
        <w:rPr>
          <w:rStyle w:val="StyleUnderline"/>
          <w:highlight w:val="cyan"/>
        </w:rPr>
        <w:t>species radiation</w:t>
      </w:r>
      <w:r w:rsidRPr="00EA648C">
        <w:rPr>
          <w:sz w:val="16"/>
        </w:rPr>
        <w:t xml:space="preserve"> anticipated by expansionists </w:t>
      </w:r>
      <w:r w:rsidRPr="00FA524C">
        <w:rPr>
          <w:rStyle w:val="StyleUnderline"/>
          <w:highlight w:val="cyan"/>
        </w:rPr>
        <w:t>will generate</w:t>
      </w:r>
      <w:r w:rsidRPr="00EA648C">
        <w:rPr>
          <w:rStyle w:val="StyleUnderline"/>
        </w:rPr>
        <w:t xml:space="preserve"> </w:t>
      </w:r>
      <w:r w:rsidRPr="00EA648C">
        <w:rPr>
          <w:rStyle w:val="Emphasis"/>
        </w:rPr>
        <w:t xml:space="preserve">significantly </w:t>
      </w:r>
      <w:r w:rsidRPr="00FA524C">
        <w:rPr>
          <w:rStyle w:val="Emphasis"/>
          <w:highlight w:val="cyan"/>
        </w:rPr>
        <w:t>different forms of</w:t>
      </w:r>
      <w:r w:rsidRPr="00EA648C">
        <w:rPr>
          <w:rStyle w:val="Emphasis"/>
        </w:rPr>
        <w:t xml:space="preserve"> intelligent </w:t>
      </w:r>
      <w:r w:rsidRPr="00FA524C">
        <w:rPr>
          <w:rStyle w:val="Emphasis"/>
          <w:highlight w:val="cyan"/>
        </w:rPr>
        <w:t>life</w:t>
      </w:r>
      <w:r w:rsidRPr="00EA648C">
        <w:rPr>
          <w:rStyle w:val="StyleUnderline"/>
        </w:rPr>
        <w:t xml:space="preserve"> suited to other worlds.</w:t>
      </w:r>
      <w:r w:rsidRPr="00EA648C">
        <w:rPr>
          <w:sz w:val="16"/>
        </w:rPr>
        <w:t xml:space="preserve"> If these anticipations are realized, there will be multiple intelligent species, all descendants from terrestrial Homo sapiens, in this solar system and eventually across the galaxy. While space expansionists celebrate this as an expansion of life, they rarely dwell on its implications for the future of human life. If </w:t>
      </w:r>
      <w:proofErr w:type="spellStart"/>
      <w:r w:rsidRPr="00EA648C">
        <w:rPr>
          <w:sz w:val="16"/>
        </w:rPr>
        <w:t>ascentionist</w:t>
      </w:r>
      <w:proofErr w:type="spellEnd"/>
      <w:r w:rsidRPr="00EA648C">
        <w:rPr>
          <w:sz w:val="16"/>
        </w:rPr>
        <w:t xml:space="preserve"> assumptions about moral improvement resulting from vertical expansion are true, humanity and its descendant species will live in harmony. But </w:t>
      </w:r>
      <w:r w:rsidRPr="00EA648C">
        <w:rPr>
          <w:rStyle w:val="StyleUnderline"/>
        </w:rPr>
        <w:t xml:space="preserve">if </w:t>
      </w:r>
      <w:proofErr w:type="spellStart"/>
      <w:r w:rsidRPr="00EA648C">
        <w:rPr>
          <w:rStyle w:val="StyleUnderline"/>
        </w:rPr>
        <w:t>ascentionist</w:t>
      </w:r>
      <w:proofErr w:type="spellEnd"/>
      <w:r w:rsidRPr="00EA648C">
        <w:rPr>
          <w:rStyle w:val="StyleUnderline"/>
        </w:rPr>
        <w:t xml:space="preserve"> assumptions are unfounded</w:t>
      </w:r>
      <w:r w:rsidRPr="00EA648C">
        <w:rPr>
          <w:sz w:val="16"/>
        </w:rPr>
        <w:t xml:space="preserve">, then the </w:t>
      </w:r>
      <w:r w:rsidRPr="00EA648C">
        <w:rPr>
          <w:rStyle w:val="StyleUnderline"/>
        </w:rPr>
        <w:t>generation of alien intelligent species</w:t>
      </w:r>
      <w:r w:rsidRPr="00EA648C">
        <w:rPr>
          <w:sz w:val="16"/>
        </w:rPr>
        <w:t xml:space="preserve"> in this solar system </w:t>
      </w:r>
      <w:r w:rsidRPr="00EA648C">
        <w:rPr>
          <w:rStyle w:val="StyleUnderline"/>
        </w:rPr>
        <w:t>should be viewed as a</w:t>
      </w:r>
      <w:r w:rsidRPr="00EA648C">
        <w:rPr>
          <w:sz w:val="16"/>
        </w:rPr>
        <w:t xml:space="preserve"> catastrophic and </w:t>
      </w:r>
      <w:r w:rsidRPr="00EA648C">
        <w:rPr>
          <w:rStyle w:val="Emphasis"/>
        </w:rPr>
        <w:t>existential threat</w:t>
      </w:r>
      <w:r w:rsidRPr="00EA648C">
        <w:rPr>
          <w:rStyle w:val="StyleUnderline"/>
        </w:rPr>
        <w:t xml:space="preserve"> to humanity.</w:t>
      </w:r>
      <w:r w:rsidRPr="00EA648C">
        <w:rPr>
          <w:sz w:val="16"/>
        </w:rPr>
        <w:t xml:space="preserve"> As the cyber visionary Hans Moravec observes, “</w:t>
      </w:r>
      <w:r w:rsidRPr="00EA648C">
        <w:rPr>
          <w:rStyle w:val="StyleUnderline"/>
        </w:rPr>
        <w:t xml:space="preserve">biological </w:t>
      </w:r>
      <w:r w:rsidRPr="00FA524C">
        <w:rPr>
          <w:rStyle w:val="StyleUnderline"/>
          <w:highlight w:val="cyan"/>
        </w:rPr>
        <w:t>species</w:t>
      </w:r>
      <w:r w:rsidRPr="00EA648C">
        <w:rPr>
          <w:sz w:val="16"/>
        </w:rPr>
        <w:t xml:space="preserve"> almost </w:t>
      </w:r>
      <w:r w:rsidRPr="00FA524C">
        <w:rPr>
          <w:rStyle w:val="Emphasis"/>
          <w:highlight w:val="cyan"/>
        </w:rPr>
        <w:t>never survive</w:t>
      </w:r>
      <w:r w:rsidRPr="00EA648C">
        <w:rPr>
          <w:rStyle w:val="Emphasis"/>
        </w:rPr>
        <w:t xml:space="preserve"> encounters </w:t>
      </w:r>
      <w:r w:rsidRPr="00FA524C">
        <w:rPr>
          <w:rStyle w:val="Emphasis"/>
          <w:highlight w:val="cyan"/>
        </w:rPr>
        <w:t>with superior competitors</w:t>
      </w:r>
      <w:r w:rsidRPr="00EA648C">
        <w:rPr>
          <w:sz w:val="16"/>
        </w:rPr>
        <w:t xml:space="preserve">.”27 While habitat space expansionists embrace the Darwinian proposition that life inevitably expands, they do not seem to have thought through the implications of the corollary proposition that </w:t>
      </w:r>
      <w:r w:rsidRPr="00EA648C">
        <w:rPr>
          <w:rStyle w:val="StyleUnderline"/>
        </w:rPr>
        <w:t>life forms</w:t>
      </w:r>
      <w:r w:rsidRPr="00EA648C">
        <w:rPr>
          <w:sz w:val="16"/>
        </w:rPr>
        <w:t xml:space="preserve"> often </w:t>
      </w:r>
      <w:r w:rsidRPr="00EA648C">
        <w:rPr>
          <w:rStyle w:val="Emphasis"/>
        </w:rPr>
        <w:t>lethally compete.</w:t>
      </w:r>
    </w:p>
    <w:p w14:paraId="2D46FAFE" w14:textId="77777777" w:rsidR="00FA524C" w:rsidRPr="00EA648C" w:rsidRDefault="00FA524C" w:rsidP="00FA524C">
      <w:pPr>
        <w:rPr>
          <w:sz w:val="16"/>
        </w:rPr>
      </w:pPr>
      <w:r w:rsidRPr="00EA648C">
        <w:rPr>
          <w:sz w:val="16"/>
        </w:rPr>
        <w:t xml:space="preserve">The mechanisms for the annihilation of humans by advanced forms of extraterrestrial life, long a staple of dystopian SF, are easy enough to imagine. </w:t>
      </w:r>
      <w:r w:rsidRPr="00EA648C">
        <w:rPr>
          <w:rStyle w:val="StyleUnderline"/>
        </w:rPr>
        <w:t>While it might be possible for humanity</w:t>
      </w:r>
      <w:r w:rsidRPr="00EA648C">
        <w:rPr>
          <w:sz w:val="16"/>
        </w:rPr>
        <w:t xml:space="preserve">, mobilized and directed by a centralized world government devoted to planetary and species defense, </w:t>
      </w:r>
      <w:r w:rsidRPr="00EA648C">
        <w:rPr>
          <w:rStyle w:val="StyleUnderline"/>
        </w:rPr>
        <w:t xml:space="preserve">to survive for a while, eventually the </w:t>
      </w:r>
      <w:r w:rsidRPr="00FA524C">
        <w:rPr>
          <w:rStyle w:val="Emphasis"/>
          <w:highlight w:val="cyan"/>
        </w:rPr>
        <w:t>sheer</w:t>
      </w:r>
      <w:r w:rsidRPr="00FA524C">
        <w:rPr>
          <w:rStyle w:val="StyleUnderline"/>
          <w:highlight w:val="cyan"/>
        </w:rPr>
        <w:t xml:space="preserve"> </w:t>
      </w:r>
      <w:r w:rsidRPr="00FA524C">
        <w:rPr>
          <w:rStyle w:val="Emphasis"/>
          <w:highlight w:val="cyan"/>
        </w:rPr>
        <w:t>number</w:t>
      </w:r>
      <w:r w:rsidRPr="00FA524C">
        <w:rPr>
          <w:rStyle w:val="StyleUnderline"/>
          <w:highlight w:val="cyan"/>
        </w:rPr>
        <w:t xml:space="preserve"> and </w:t>
      </w:r>
      <w:r w:rsidRPr="00FA524C">
        <w:rPr>
          <w:rStyle w:val="Emphasis"/>
          <w:highlight w:val="cyan"/>
        </w:rPr>
        <w:t>variety</w:t>
      </w:r>
      <w:r w:rsidRPr="00EA648C">
        <w:rPr>
          <w:rStyle w:val="StyleUnderline"/>
        </w:rPr>
        <w:t xml:space="preserve"> of alien species with advanced technology is sure to </w:t>
      </w:r>
      <w:r w:rsidRPr="00FA524C">
        <w:rPr>
          <w:rStyle w:val="StyleUnderline"/>
          <w:highlight w:val="cyan"/>
        </w:rPr>
        <w:t>prevail</w:t>
      </w:r>
      <w:r w:rsidRPr="00EA648C">
        <w:rPr>
          <w:rStyle w:val="StyleUnderline"/>
        </w:rPr>
        <w:t>.</w:t>
      </w:r>
      <w:r w:rsidRPr="00EA648C">
        <w:rPr>
          <w:sz w:val="16"/>
        </w:rPr>
        <w:t xml:space="preserve"> Fictional accounts of alien threats to humanity are typically about life forms originating on other planets, and their eventual defeat commonly results from improbable expedients and heroics. The more realistic threat is probably from humanity’s descendants, and this threat can simply be prevented from arising by relinquishing space colonization.</w:t>
      </w:r>
    </w:p>
    <w:p w14:paraId="1717BAFE" w14:textId="77777777" w:rsidR="00FA524C" w:rsidRPr="00EA648C" w:rsidRDefault="00FA524C" w:rsidP="00FA524C">
      <w:pPr>
        <w:rPr>
          <w:sz w:val="16"/>
        </w:rPr>
      </w:pPr>
      <w:r w:rsidRPr="00EA648C">
        <w:rPr>
          <w:sz w:val="16"/>
        </w:rPr>
        <w:t xml:space="preserve">The </w:t>
      </w:r>
      <w:r w:rsidRPr="0008235E">
        <w:rPr>
          <w:rStyle w:val="StyleUnderline"/>
        </w:rPr>
        <w:t>sixth</w:t>
      </w:r>
      <w:r w:rsidRPr="00EA648C">
        <w:rPr>
          <w:sz w:val="16"/>
        </w:rPr>
        <w:t xml:space="preserve"> way in which ambitious space expansion is related to catastrophic and existential risk is through </w:t>
      </w:r>
      <w:r w:rsidRPr="0008235E">
        <w:rPr>
          <w:rStyle w:val="Emphasis"/>
        </w:rPr>
        <w:t xml:space="preserve">monster multiplication. </w:t>
      </w:r>
      <w:r w:rsidRPr="00AA54F0">
        <w:rPr>
          <w:rStyle w:val="StyleUnderline"/>
        </w:rPr>
        <w:t>The</w:t>
      </w:r>
      <w:r w:rsidRPr="0008235E">
        <w:rPr>
          <w:rStyle w:val="StyleUnderline"/>
        </w:rPr>
        <w:t xml:space="preserve"> number of “monsters,” threats</w:t>
      </w:r>
      <w:r w:rsidRPr="00EA648C">
        <w:rPr>
          <w:sz w:val="16"/>
        </w:rPr>
        <w:t xml:space="preserve"> that are </w:t>
      </w:r>
      <w:r w:rsidRPr="0008235E">
        <w:rPr>
          <w:rStyle w:val="StyleUnderline"/>
        </w:rPr>
        <w:t>unknown, has</w:t>
      </w:r>
      <w:r w:rsidRPr="00EA648C">
        <w:rPr>
          <w:sz w:val="16"/>
        </w:rPr>
        <w:t xml:space="preserve">, we are told by </w:t>
      </w:r>
      <w:proofErr w:type="spellStart"/>
      <w:r w:rsidRPr="00EA648C">
        <w:rPr>
          <w:sz w:val="16"/>
        </w:rPr>
        <w:t>riskologists</w:t>
      </w:r>
      <w:proofErr w:type="spellEnd"/>
      <w:r w:rsidRPr="00EA648C">
        <w:rPr>
          <w:sz w:val="16"/>
        </w:rPr>
        <w:t xml:space="preserve">, </w:t>
      </w:r>
      <w:r w:rsidRPr="0008235E">
        <w:rPr>
          <w:rStyle w:val="StyleUnderline"/>
        </w:rPr>
        <w:t>been</w:t>
      </w:r>
      <w:r w:rsidRPr="00EA648C">
        <w:rPr>
          <w:sz w:val="16"/>
        </w:rPr>
        <w:t xml:space="preserve"> steadily </w:t>
      </w:r>
      <w:r w:rsidRPr="0008235E">
        <w:rPr>
          <w:rStyle w:val="StyleUnderline"/>
        </w:rPr>
        <w:t>growing</w:t>
      </w:r>
      <w:r w:rsidRPr="00EA648C">
        <w:rPr>
          <w:sz w:val="16"/>
        </w:rPr>
        <w:t xml:space="preserve"> (p.362) </w:t>
      </w:r>
      <w:r w:rsidRPr="0008235E">
        <w:rPr>
          <w:rStyle w:val="StyleUnderline"/>
        </w:rPr>
        <w:t>with</w:t>
      </w:r>
      <w:r w:rsidRPr="00EA648C">
        <w:rPr>
          <w:sz w:val="16"/>
        </w:rPr>
        <w:t xml:space="preserve"> the development of powerful </w:t>
      </w:r>
      <w:r w:rsidRPr="0008235E">
        <w:rPr>
          <w:rStyle w:val="StyleUnderline"/>
        </w:rPr>
        <w:t>new technologies</w:t>
      </w:r>
      <w:r w:rsidRPr="00EA648C">
        <w:rPr>
          <w:sz w:val="16"/>
        </w:rPr>
        <w:t xml:space="preserve">. Some monsters are in principle knowable, but others may be unknowable to humans. </w:t>
      </w:r>
      <w:r w:rsidRPr="0008235E">
        <w:rPr>
          <w:rStyle w:val="StyleUnderline"/>
        </w:rPr>
        <w:t>Ambitious space expansion will</w:t>
      </w:r>
      <w:r w:rsidRPr="00EA648C">
        <w:rPr>
          <w:sz w:val="16"/>
        </w:rPr>
        <w:t xml:space="preserve"> clearly </w:t>
      </w:r>
      <w:r w:rsidRPr="0008235E">
        <w:rPr>
          <w:rStyle w:val="StyleUnderline"/>
        </w:rPr>
        <w:t>entail</w:t>
      </w:r>
      <w:r w:rsidRPr="00EA648C">
        <w:rPr>
          <w:sz w:val="16"/>
        </w:rPr>
        <w:t xml:space="preserve"> the </w:t>
      </w:r>
      <w:r w:rsidRPr="0008235E">
        <w:rPr>
          <w:rStyle w:val="StyleUnderline"/>
        </w:rPr>
        <w:t>development of</w:t>
      </w:r>
      <w:r w:rsidRPr="00EA648C">
        <w:rPr>
          <w:sz w:val="16"/>
        </w:rPr>
        <w:t xml:space="preserve"> powerful </w:t>
      </w:r>
      <w:r w:rsidRPr="00FA524C">
        <w:rPr>
          <w:rStyle w:val="StyleUnderline"/>
          <w:highlight w:val="cyan"/>
        </w:rPr>
        <w:t>new technologies</w:t>
      </w:r>
      <w:r w:rsidRPr="00EA648C">
        <w:rPr>
          <w:sz w:val="16"/>
        </w:rPr>
        <w:t xml:space="preserve">, </w:t>
      </w:r>
      <w:r w:rsidRPr="00FA524C">
        <w:rPr>
          <w:rStyle w:val="StyleUnderline"/>
          <w:highlight w:val="cyan"/>
        </w:rPr>
        <w:t>and</w:t>
      </w:r>
      <w:r w:rsidRPr="00EA648C">
        <w:rPr>
          <w:sz w:val="16"/>
        </w:rPr>
        <w:t xml:space="preserve"> the </w:t>
      </w:r>
      <w:r w:rsidRPr="00FA524C">
        <w:rPr>
          <w:rStyle w:val="StyleUnderline"/>
          <w:highlight w:val="cyan"/>
        </w:rPr>
        <w:t>actors</w:t>
      </w:r>
      <w:r w:rsidRPr="00EA648C">
        <w:rPr>
          <w:sz w:val="16"/>
        </w:rPr>
        <w:t xml:space="preserve"> developing these technologies </w:t>
      </w:r>
      <w:r w:rsidRPr="0008235E">
        <w:rPr>
          <w:rStyle w:val="StyleUnderline"/>
        </w:rPr>
        <w:t xml:space="preserve">will be </w:t>
      </w:r>
      <w:r w:rsidRPr="00FA524C">
        <w:rPr>
          <w:rStyle w:val="StyleUnderline"/>
          <w:highlight w:val="cyan"/>
        </w:rPr>
        <w:t>spread</w:t>
      </w:r>
      <w:r w:rsidRPr="0008235E">
        <w:rPr>
          <w:rStyle w:val="StyleUnderline"/>
        </w:rPr>
        <w:t xml:space="preserve"> in multiple worlds</w:t>
      </w:r>
      <w:r w:rsidRPr="00EA648C">
        <w:rPr>
          <w:sz w:val="16"/>
        </w:rPr>
        <w:t xml:space="preserve"> across the solar system. </w:t>
      </w:r>
      <w:proofErr w:type="gramStart"/>
      <w:r w:rsidRPr="00EA648C">
        <w:rPr>
          <w:sz w:val="16"/>
        </w:rPr>
        <w:t>Therefore</w:t>
      </w:r>
      <w:proofErr w:type="gramEnd"/>
      <w:r w:rsidRPr="00EA648C">
        <w:rPr>
          <w:sz w:val="16"/>
        </w:rPr>
        <w:t xml:space="preserve"> it stands to reason that </w:t>
      </w:r>
      <w:r w:rsidRPr="0008235E">
        <w:rPr>
          <w:rStyle w:val="StyleUnderline"/>
        </w:rPr>
        <w:t>the number of monsters posing</w:t>
      </w:r>
      <w:r w:rsidRPr="00EA648C">
        <w:rPr>
          <w:sz w:val="16"/>
        </w:rPr>
        <w:t xml:space="preserve"> potential </w:t>
      </w:r>
      <w:r w:rsidRPr="00FA524C">
        <w:rPr>
          <w:rStyle w:val="Emphasis"/>
          <w:highlight w:val="cyan"/>
        </w:rPr>
        <w:t>terminal threats</w:t>
      </w:r>
      <w:r w:rsidRPr="00FA524C">
        <w:rPr>
          <w:rStyle w:val="StyleUnderline"/>
          <w:highlight w:val="cyan"/>
        </w:rPr>
        <w:t xml:space="preserve"> will </w:t>
      </w:r>
      <w:r w:rsidRPr="00FA524C">
        <w:rPr>
          <w:rStyle w:val="Emphasis"/>
          <w:highlight w:val="cyan"/>
        </w:rPr>
        <w:t>inevitably</w:t>
      </w:r>
      <w:r w:rsidRPr="00FA524C">
        <w:rPr>
          <w:rStyle w:val="StyleUnderline"/>
          <w:highlight w:val="cyan"/>
        </w:rPr>
        <w:t xml:space="preserve"> </w:t>
      </w:r>
      <w:r w:rsidRPr="00FA524C">
        <w:rPr>
          <w:rStyle w:val="Emphasis"/>
          <w:highlight w:val="cyan"/>
        </w:rPr>
        <w:t>increase</w:t>
      </w:r>
      <w:r w:rsidRPr="00EA648C">
        <w:rPr>
          <w:sz w:val="16"/>
        </w:rPr>
        <w:t xml:space="preserve"> as ambitious space expansionist projects are realized.</w:t>
      </w:r>
    </w:p>
    <w:p w14:paraId="046D5827" w14:textId="77777777" w:rsidR="00FA524C" w:rsidRPr="00EA648C" w:rsidRDefault="00FA524C" w:rsidP="00FA524C">
      <w:pPr>
        <w:rPr>
          <w:sz w:val="16"/>
        </w:rPr>
      </w:pPr>
      <w:r w:rsidRPr="00EA648C">
        <w:rPr>
          <w:sz w:val="16"/>
        </w:rPr>
        <w:t xml:space="preserve">Taken together, these six ways in which the realization of the space expansionist program for solar space pose catastrophic and existential threats demolish the core proposition of space advocates that large-scale expansion is desirable. </w:t>
      </w:r>
      <w:r w:rsidRPr="00EA648C">
        <w:rPr>
          <w:rStyle w:val="StyleUnderline"/>
        </w:rPr>
        <w:t>Space expansionists</w:t>
      </w:r>
      <w:r w:rsidRPr="00EA648C">
        <w:rPr>
          <w:sz w:val="16"/>
        </w:rPr>
        <w:t xml:space="preserve"> start with the persuasive proposition that technological capabilities for destruction are rapidly enlarging, while the Earth remains spatially finite. They then reason that expanding the spatial range of human activities through expansion into outer space will dilute dangers and bring the ratios between the powers of destruction and the spatial domain of human activity into safer proportions. But they </w:t>
      </w:r>
      <w:r w:rsidRPr="00EA648C">
        <w:rPr>
          <w:rStyle w:val="StyleUnderline"/>
        </w:rPr>
        <w:t>fail to recognize</w:t>
      </w:r>
      <w:r w:rsidRPr="00EA648C">
        <w:rPr>
          <w:sz w:val="16"/>
        </w:rPr>
        <w:t xml:space="preserve"> or acknowledge </w:t>
      </w:r>
      <w:r w:rsidRPr="00EA648C">
        <w:rPr>
          <w:rStyle w:val="StyleUnderline"/>
        </w:rPr>
        <w:t>that</w:t>
      </w:r>
      <w:r w:rsidRPr="00EA648C">
        <w:rPr>
          <w:sz w:val="16"/>
        </w:rPr>
        <w:t xml:space="preserve"> the </w:t>
      </w:r>
      <w:r w:rsidRPr="00EA648C">
        <w:rPr>
          <w:rStyle w:val="StyleUnderline"/>
        </w:rPr>
        <w:t>potency of</w:t>
      </w:r>
      <w:r w:rsidRPr="00EA648C">
        <w:rPr>
          <w:sz w:val="16"/>
        </w:rPr>
        <w:t xml:space="preserve"> the </w:t>
      </w:r>
      <w:r w:rsidRPr="00EA648C">
        <w:rPr>
          <w:rStyle w:val="StyleUnderline"/>
        </w:rPr>
        <w:t>destructive potentials</w:t>
      </w:r>
      <w:r w:rsidRPr="00EA648C">
        <w:rPr>
          <w:sz w:val="16"/>
        </w:rPr>
        <w:t xml:space="preserve"> inherent </w:t>
      </w:r>
      <w:r w:rsidRPr="00EA648C">
        <w:rPr>
          <w:rStyle w:val="StyleUnderline"/>
        </w:rPr>
        <w:t>in space expansion</w:t>
      </w:r>
      <w:r w:rsidRPr="00EA648C">
        <w:rPr>
          <w:sz w:val="16"/>
        </w:rPr>
        <w:t xml:space="preserve"> also </w:t>
      </w:r>
      <w:r w:rsidRPr="00EA648C">
        <w:rPr>
          <w:rStyle w:val="Emphasis"/>
        </w:rPr>
        <w:t>increases</w:t>
      </w:r>
      <w:r w:rsidRPr="00EA648C">
        <w:rPr>
          <w:sz w:val="16"/>
        </w:rPr>
        <w:t xml:space="preserve">, </w:t>
      </w:r>
      <w:r w:rsidRPr="00EA648C">
        <w:rPr>
          <w:rStyle w:val="StyleUnderline"/>
        </w:rPr>
        <w:t>and</w:t>
      </w:r>
      <w:r w:rsidRPr="00EA648C">
        <w:rPr>
          <w:sz w:val="16"/>
        </w:rPr>
        <w:t xml:space="preserve"> these capabilities </w:t>
      </w:r>
      <w:r w:rsidRPr="00EA648C">
        <w:rPr>
          <w:rStyle w:val="Emphasis"/>
        </w:rPr>
        <w:t>can</w:t>
      </w:r>
      <w:r w:rsidRPr="00EA648C">
        <w:rPr>
          <w:sz w:val="16"/>
        </w:rPr>
        <w:t xml:space="preserve"> potentially </w:t>
      </w:r>
      <w:r w:rsidRPr="00EA648C">
        <w:rPr>
          <w:rStyle w:val="Emphasis"/>
        </w:rPr>
        <w:t xml:space="preserve">be brought to bear </w:t>
      </w:r>
      <w:r w:rsidRPr="00EA648C">
        <w:rPr>
          <w:rStyle w:val="StyleUnderline"/>
        </w:rPr>
        <w:t>on the finite and fragile Earth and its human populations</w:t>
      </w:r>
      <w:r w:rsidRPr="00EA648C">
        <w:rPr>
          <w:sz w:val="16"/>
        </w:rPr>
        <w:t xml:space="preserve">, thus </w:t>
      </w:r>
      <w:r w:rsidRPr="00EA648C">
        <w:rPr>
          <w:rStyle w:val="StyleUnderline"/>
        </w:rPr>
        <w:t>making the survival problem</w:t>
      </w:r>
      <w:r w:rsidRPr="00EA648C">
        <w:rPr>
          <w:sz w:val="16"/>
        </w:rPr>
        <w:t xml:space="preserve">, at least for the Earth and humanity, </w:t>
      </w:r>
      <w:r w:rsidRPr="00EA648C">
        <w:rPr>
          <w:rStyle w:val="Emphasis"/>
        </w:rPr>
        <w:t>much greater.</w:t>
      </w:r>
      <w:r w:rsidRPr="00EA648C">
        <w:rPr>
          <w:sz w:val="16"/>
        </w:rPr>
        <w:t xml:space="preserve"> If humans, or their alien progeny, occupying this vaster spatial realm behave in the same manner as they have on Earth, </w:t>
      </w:r>
      <w:r w:rsidRPr="00EA648C">
        <w:rPr>
          <w:rStyle w:val="StyleUnderline"/>
        </w:rPr>
        <w:t>all that will have changed is</w:t>
      </w:r>
      <w:r w:rsidRPr="00EA648C">
        <w:rPr>
          <w:sz w:val="16"/>
        </w:rPr>
        <w:t xml:space="preserve"> that </w:t>
      </w:r>
      <w:r w:rsidRPr="00EA648C">
        <w:rPr>
          <w:rStyle w:val="StyleUnderline"/>
        </w:rPr>
        <w:t xml:space="preserve">the </w:t>
      </w:r>
      <w:r w:rsidRPr="00EA648C">
        <w:rPr>
          <w:rStyle w:val="Emphasis"/>
        </w:rPr>
        <w:t>magnitude</w:t>
      </w:r>
      <w:r w:rsidRPr="00EA648C">
        <w:rPr>
          <w:rStyle w:val="StyleUnderline"/>
        </w:rPr>
        <w:t xml:space="preserve"> </w:t>
      </w:r>
      <w:r w:rsidRPr="00EA648C">
        <w:rPr>
          <w:rStyle w:val="Emphasis"/>
        </w:rPr>
        <w:t>of</w:t>
      </w:r>
      <w:r w:rsidRPr="00EA648C">
        <w:rPr>
          <w:sz w:val="16"/>
        </w:rPr>
        <w:t xml:space="preserve"> the </w:t>
      </w:r>
      <w:r w:rsidRPr="00EA648C">
        <w:rPr>
          <w:rStyle w:val="Emphasis"/>
        </w:rPr>
        <w:t>threats will have</w:t>
      </w:r>
      <w:r w:rsidRPr="00EA648C">
        <w:rPr>
          <w:sz w:val="16"/>
        </w:rPr>
        <w:t xml:space="preserve"> been </w:t>
      </w:r>
      <w:r w:rsidRPr="00EA648C">
        <w:rPr>
          <w:rStyle w:val="Emphasis"/>
        </w:rPr>
        <w:t>enlarged</w:t>
      </w:r>
      <w:r w:rsidRPr="00EA648C">
        <w:rPr>
          <w:rStyle w:val="StyleUnderline"/>
        </w:rPr>
        <w:t xml:space="preserve">. For large-scale space expansion, </w:t>
      </w:r>
      <w:r w:rsidRPr="00FA524C">
        <w:rPr>
          <w:rStyle w:val="StyleUnderline"/>
          <w:highlight w:val="cyan"/>
        </w:rPr>
        <w:t xml:space="preserve">there is </w:t>
      </w:r>
      <w:r w:rsidRPr="00FA524C">
        <w:rPr>
          <w:rStyle w:val="Emphasis"/>
          <w:highlight w:val="cyan"/>
        </w:rPr>
        <w:t>no</w:t>
      </w:r>
      <w:r w:rsidRPr="00EA648C">
        <w:rPr>
          <w:rStyle w:val="Emphasis"/>
        </w:rPr>
        <w:t xml:space="preserve"> plausible</w:t>
      </w:r>
      <w:r w:rsidRPr="00EA648C">
        <w:rPr>
          <w:sz w:val="16"/>
        </w:rPr>
        <w:t xml:space="preserve"> human </w:t>
      </w:r>
      <w:r w:rsidRPr="00FA524C">
        <w:rPr>
          <w:rStyle w:val="Emphasis"/>
          <w:highlight w:val="cyan"/>
        </w:rPr>
        <w:t>path</w:t>
      </w:r>
      <w:r w:rsidRPr="00EA648C">
        <w:rPr>
          <w:rStyle w:val="StyleUnderline"/>
        </w:rPr>
        <w:t xml:space="preserve"> of preservation </w:t>
      </w:r>
      <w:r w:rsidRPr="00FA524C">
        <w:rPr>
          <w:rStyle w:val="StyleUnderline"/>
          <w:highlight w:val="cyan"/>
        </w:rPr>
        <w:t>bypassing</w:t>
      </w:r>
      <w:r w:rsidRPr="00EA648C">
        <w:rPr>
          <w:rStyle w:val="StyleUnderline"/>
        </w:rPr>
        <w:t xml:space="preserve"> its many very likely </w:t>
      </w:r>
      <w:r w:rsidRPr="00FA524C">
        <w:rPr>
          <w:rStyle w:val="StyleUnderline"/>
          <w:highlight w:val="cyan"/>
        </w:rPr>
        <w:t>menaces and monstrosities</w:t>
      </w:r>
      <w:r w:rsidRPr="00EA648C">
        <w:rPr>
          <w:rStyle w:val="StyleUnderline"/>
        </w:rPr>
        <w:t>.</w:t>
      </w:r>
      <w:r w:rsidRPr="00EA648C">
        <w:rPr>
          <w:sz w:val="16"/>
        </w:rPr>
        <w:t xml:space="preserve"> For humanity in space, there is only darkness at the end of the tunnel.</w:t>
      </w:r>
    </w:p>
    <w:p w14:paraId="71DB7448" w14:textId="77777777" w:rsidR="00FA524C" w:rsidRDefault="00FA524C" w:rsidP="00FA524C">
      <w:pPr>
        <w:pStyle w:val="Heading4"/>
      </w:pPr>
      <w:r>
        <w:t xml:space="preserve">Independently, creates </w:t>
      </w:r>
      <w:r w:rsidRPr="00C57B6F">
        <w:rPr>
          <w:u w:val="single"/>
        </w:rPr>
        <w:t>massive</w:t>
      </w:r>
      <w:r>
        <w:t xml:space="preserve"> suffering risks that </w:t>
      </w:r>
      <w:r w:rsidRPr="008E665C">
        <w:rPr>
          <w:u w:val="single"/>
        </w:rPr>
        <w:t>outweigh extinc</w:t>
      </w:r>
      <w:r>
        <w:rPr>
          <w:u w:val="single"/>
        </w:rPr>
        <w:t>t</w:t>
      </w:r>
      <w:r w:rsidRPr="008E665C">
        <w:rPr>
          <w:u w:val="single"/>
        </w:rPr>
        <w:t>ion</w:t>
      </w:r>
      <w:r>
        <w:t>.</w:t>
      </w:r>
    </w:p>
    <w:p w14:paraId="0B08DD21" w14:textId="77777777" w:rsidR="00FA524C" w:rsidRPr="005A4764" w:rsidRDefault="00FA524C" w:rsidP="00FA524C">
      <w:proofErr w:type="spellStart"/>
      <w:r w:rsidRPr="005D7B7F">
        <w:rPr>
          <w:rStyle w:val="Style13ptBold"/>
        </w:rPr>
        <w:t>Kovic</w:t>
      </w:r>
      <w:proofErr w:type="spellEnd"/>
      <w:r w:rsidRPr="005D7B7F">
        <w:rPr>
          <w:rStyle w:val="Style13ptBold"/>
        </w:rPr>
        <w:t xml:space="preserve"> 21</w:t>
      </w:r>
      <w:r>
        <w:t xml:space="preserve"> [</w:t>
      </w:r>
      <w:r w:rsidRPr="005D7B7F">
        <w:t>Marko</w:t>
      </w:r>
      <w:r>
        <w:t xml:space="preserve"> </w:t>
      </w:r>
      <w:proofErr w:type="spellStart"/>
      <w:r w:rsidRPr="005D7B7F">
        <w:t>Kovic</w:t>
      </w:r>
      <w:proofErr w:type="spellEnd"/>
      <w:r>
        <w:t xml:space="preserve">, </w:t>
      </w:r>
      <w:r w:rsidRPr="005D7B7F">
        <w:t>co-founder</w:t>
      </w:r>
      <w:r>
        <w:t xml:space="preserve"> of the </w:t>
      </w:r>
      <w:r w:rsidRPr="005D7B7F">
        <w:t>Zurich Institute of Public Affairs Research</w:t>
      </w:r>
      <w:r>
        <w:t>,</w:t>
      </w:r>
      <w:r w:rsidRPr="005D7B7F">
        <w:t xml:space="preserve"> </w:t>
      </w:r>
      <w:r>
        <w:t>“</w:t>
      </w:r>
      <w:r w:rsidRPr="005D7B7F">
        <w:t>Risks of space colonization</w:t>
      </w:r>
      <w:r>
        <w:t xml:space="preserve">,” 2021, </w:t>
      </w:r>
      <w:r w:rsidRPr="005D7B7F">
        <w:rPr>
          <w:i/>
          <w:iCs/>
        </w:rPr>
        <w:t>Futures</w:t>
      </w:r>
      <w:r>
        <w:t xml:space="preserve">, Vol. 126, </w:t>
      </w:r>
      <w:r w:rsidRPr="005D7B7F">
        <w:t>https://doi.org/10.1016/j.futures.2020.102638</w:t>
      </w:r>
      <w:r>
        <w:t>, EA]</w:t>
      </w:r>
    </w:p>
    <w:p w14:paraId="6E17EEE9" w14:textId="77777777" w:rsidR="00FA524C" w:rsidRPr="00A1200E" w:rsidRDefault="00FA524C" w:rsidP="00FA524C">
      <w:pPr>
        <w:rPr>
          <w:sz w:val="16"/>
          <w:szCs w:val="16"/>
        </w:rPr>
      </w:pPr>
      <w:r w:rsidRPr="00A1200E">
        <w:rPr>
          <w:sz w:val="16"/>
          <w:szCs w:val="16"/>
        </w:rPr>
        <w:t>4.1. Unhappy future generations</w:t>
      </w:r>
    </w:p>
    <w:p w14:paraId="27355C21" w14:textId="77777777" w:rsidR="00FA524C" w:rsidRPr="00A1200E" w:rsidRDefault="00FA524C" w:rsidP="00FA524C">
      <w:pPr>
        <w:rPr>
          <w:sz w:val="16"/>
        </w:rPr>
      </w:pPr>
      <w:r w:rsidRPr="00A1200E">
        <w:rPr>
          <w:sz w:val="16"/>
        </w:rPr>
        <w:t xml:space="preserve">The moral impetus of colonizing space is to increase the probability that all the potential future humans that could live do come into existence. But </w:t>
      </w:r>
      <w:r w:rsidRPr="00FA524C">
        <w:rPr>
          <w:rStyle w:val="StyleUnderline"/>
          <w:highlight w:val="cyan"/>
        </w:rPr>
        <w:t>we</w:t>
      </w:r>
      <w:r w:rsidRPr="00A1200E">
        <w:rPr>
          <w:sz w:val="16"/>
        </w:rPr>
        <w:t xml:space="preserve"> do not only </w:t>
      </w:r>
      <w:r w:rsidRPr="00FA524C">
        <w:rPr>
          <w:rStyle w:val="StyleUnderline"/>
          <w:highlight w:val="cyan"/>
        </w:rPr>
        <w:t>want future gen</w:t>
      </w:r>
      <w:r w:rsidRPr="00BE1A62">
        <w:rPr>
          <w:rStyle w:val="StyleUnderline"/>
        </w:rPr>
        <w:t>eration</w:t>
      </w:r>
      <w:r w:rsidRPr="00FA524C">
        <w:rPr>
          <w:rStyle w:val="StyleUnderline"/>
          <w:highlight w:val="cyan"/>
        </w:rPr>
        <w:t>s</w:t>
      </w:r>
      <w:r w:rsidRPr="00A1200E">
        <w:rPr>
          <w:sz w:val="16"/>
        </w:rPr>
        <w:t xml:space="preserve"> to exist but </w:t>
      </w:r>
      <w:r w:rsidRPr="00FA524C">
        <w:rPr>
          <w:rStyle w:val="StyleUnderline"/>
          <w:highlight w:val="cyan"/>
        </w:rPr>
        <w:t xml:space="preserve">to </w:t>
      </w:r>
      <w:r w:rsidRPr="00FA524C">
        <w:rPr>
          <w:rStyle w:val="Emphasis"/>
          <w:highlight w:val="cyan"/>
        </w:rPr>
        <w:t>live</w:t>
      </w:r>
      <w:r w:rsidRPr="00FA524C">
        <w:rPr>
          <w:rStyle w:val="StyleUnderline"/>
          <w:highlight w:val="cyan"/>
        </w:rPr>
        <w:t xml:space="preserve"> </w:t>
      </w:r>
      <w:r w:rsidRPr="00FA524C">
        <w:rPr>
          <w:rStyle w:val="Emphasis"/>
          <w:highlight w:val="cyan"/>
        </w:rPr>
        <w:t>lives</w:t>
      </w:r>
      <w:r w:rsidRPr="00A1200E">
        <w:rPr>
          <w:sz w:val="16"/>
        </w:rPr>
        <w:t xml:space="preserve"> that are </w:t>
      </w:r>
      <w:proofErr w:type="gramStart"/>
      <w:r w:rsidRPr="00A1200E">
        <w:rPr>
          <w:rStyle w:val="Emphasis"/>
        </w:rPr>
        <w:t xml:space="preserve">actually </w:t>
      </w:r>
      <w:r w:rsidRPr="00FA524C">
        <w:rPr>
          <w:rStyle w:val="Emphasis"/>
          <w:highlight w:val="cyan"/>
        </w:rPr>
        <w:t>worth</w:t>
      </w:r>
      <w:proofErr w:type="gramEnd"/>
      <w:r w:rsidRPr="00FA524C">
        <w:rPr>
          <w:rStyle w:val="Emphasis"/>
          <w:highlight w:val="cyan"/>
        </w:rPr>
        <w:t xml:space="preserve"> living</w:t>
      </w:r>
      <w:r w:rsidRPr="00A1200E">
        <w:rPr>
          <w:sz w:val="16"/>
        </w:rPr>
        <w:t>. However, the moral landscape of the far future might turn out to be much blurrier.</w:t>
      </w:r>
    </w:p>
    <w:p w14:paraId="451C1EA7" w14:textId="77777777" w:rsidR="00FA524C" w:rsidRPr="00D00061" w:rsidRDefault="00FA524C" w:rsidP="00FA524C">
      <w:pPr>
        <w:rPr>
          <w:rStyle w:val="StyleUnderline"/>
        </w:rPr>
      </w:pPr>
      <w:r w:rsidRPr="00D00061">
        <w:rPr>
          <w:rStyle w:val="StyleUnderline"/>
        </w:rPr>
        <w:t>Imagine</w:t>
      </w:r>
      <w:r w:rsidRPr="002E6137">
        <w:rPr>
          <w:sz w:val="16"/>
        </w:rPr>
        <w:t xml:space="preserve">, for example, a scenario in which </w:t>
      </w:r>
      <w:r w:rsidRPr="00D00061">
        <w:rPr>
          <w:rStyle w:val="StyleUnderline"/>
        </w:rPr>
        <w:t>10 billion people</w:t>
      </w:r>
      <w:r w:rsidRPr="002E6137">
        <w:rPr>
          <w:sz w:val="16"/>
        </w:rPr>
        <w:t xml:space="preserve"> live </w:t>
      </w:r>
      <w:r w:rsidRPr="00D00061">
        <w:rPr>
          <w:rStyle w:val="StyleUnderline"/>
        </w:rPr>
        <w:t>on Earth, and</w:t>
      </w:r>
      <w:r w:rsidRPr="002E6137">
        <w:rPr>
          <w:sz w:val="16"/>
        </w:rPr>
        <w:t xml:space="preserve"> another </w:t>
      </w:r>
      <w:r w:rsidRPr="00D00061">
        <w:rPr>
          <w:rStyle w:val="StyleUnderline"/>
        </w:rPr>
        <w:t>2 billion people</w:t>
      </w:r>
      <w:r w:rsidRPr="002E6137">
        <w:rPr>
          <w:sz w:val="16"/>
        </w:rPr>
        <w:t xml:space="preserve"> live </w:t>
      </w:r>
      <w:r w:rsidRPr="00D00061">
        <w:rPr>
          <w:rStyle w:val="StyleUnderline"/>
        </w:rPr>
        <w:t>on a terraformed Venus.</w:t>
      </w:r>
      <w:r w:rsidRPr="002E6137">
        <w:rPr>
          <w:sz w:val="16"/>
        </w:rPr>
        <w:t xml:space="preserve"> The people on Earth are living roughly as good lives as we are today, but </w:t>
      </w:r>
      <w:r w:rsidRPr="00D00061">
        <w:rPr>
          <w:rStyle w:val="StyleUnderline"/>
        </w:rPr>
        <w:t xml:space="preserve">the Venusians are all </w:t>
      </w:r>
      <w:r w:rsidRPr="00D00061">
        <w:rPr>
          <w:rStyle w:val="Emphasis"/>
        </w:rPr>
        <w:t>categorically suffering</w:t>
      </w:r>
      <w:r w:rsidRPr="002E6137">
        <w:rPr>
          <w:sz w:val="16"/>
        </w:rPr>
        <w:t xml:space="preserve">: Because the terraforming was not entirely successful, </w:t>
      </w:r>
      <w:r w:rsidRPr="00D00061">
        <w:rPr>
          <w:rStyle w:val="StyleUnderline"/>
        </w:rPr>
        <w:t>some</w:t>
      </w:r>
      <w:r w:rsidRPr="002E6137">
        <w:rPr>
          <w:sz w:val="16"/>
        </w:rPr>
        <w:t xml:space="preserve"> of the </w:t>
      </w:r>
      <w:r w:rsidRPr="00D00061">
        <w:rPr>
          <w:rStyle w:val="StyleUnderline"/>
        </w:rPr>
        <w:t>original toxic Venusian atmosphere remained, leading to</w:t>
      </w:r>
      <w:r w:rsidRPr="002E6137">
        <w:rPr>
          <w:sz w:val="16"/>
        </w:rPr>
        <w:t xml:space="preserve"> mild </w:t>
      </w:r>
      <w:r w:rsidRPr="00D00061">
        <w:rPr>
          <w:rStyle w:val="StyleUnderline"/>
        </w:rPr>
        <w:t>respiratory issues in</w:t>
      </w:r>
      <w:r w:rsidRPr="002E6137">
        <w:rPr>
          <w:sz w:val="16"/>
        </w:rPr>
        <w:t xml:space="preserve"> most of </w:t>
      </w:r>
      <w:r w:rsidRPr="00D00061">
        <w:rPr>
          <w:rStyle w:val="StyleUnderline"/>
        </w:rPr>
        <w:t xml:space="preserve">the population. Is this </w:t>
      </w:r>
      <w:proofErr w:type="gramStart"/>
      <w:r w:rsidRPr="00D00061">
        <w:rPr>
          <w:rStyle w:val="StyleUnderline"/>
        </w:rPr>
        <w:t>state of affairs</w:t>
      </w:r>
      <w:proofErr w:type="gramEnd"/>
      <w:r w:rsidRPr="00D00061">
        <w:rPr>
          <w:rStyle w:val="StyleUnderline"/>
        </w:rPr>
        <w:t xml:space="preserve"> preferable to there not being any Venusians at all?</w:t>
      </w:r>
      <w:r w:rsidRPr="002E6137">
        <w:rPr>
          <w:sz w:val="16"/>
        </w:rPr>
        <w:t xml:space="preserve"> On the face of it, yes. After all, the total wellbeing of humankind is much greater with the 2 billion Venusians than without them. Mild </w:t>
      </w:r>
      <w:r w:rsidRPr="00D00061">
        <w:rPr>
          <w:rStyle w:val="StyleUnderline"/>
        </w:rPr>
        <w:t xml:space="preserve">respiratory issues in 2 billion people are a </w:t>
      </w:r>
      <w:r w:rsidRPr="00D00061">
        <w:rPr>
          <w:rStyle w:val="Emphasis"/>
        </w:rPr>
        <w:t>nontrivial</w:t>
      </w:r>
      <w:r w:rsidRPr="00D00061">
        <w:rPr>
          <w:rStyle w:val="StyleUnderline"/>
        </w:rPr>
        <w:t xml:space="preserve"> amount of disvalue, but their existence still seems preferable to their non-existence.</w:t>
      </w:r>
    </w:p>
    <w:p w14:paraId="62D0BD24" w14:textId="77777777" w:rsidR="00FA524C" w:rsidRPr="002E6137" w:rsidRDefault="00FA524C" w:rsidP="00FA524C">
      <w:pPr>
        <w:rPr>
          <w:sz w:val="16"/>
        </w:rPr>
      </w:pPr>
      <w:r w:rsidRPr="002E6137">
        <w:rPr>
          <w:sz w:val="16"/>
        </w:rPr>
        <w:t xml:space="preserve">Let </w:t>
      </w:r>
      <w:r w:rsidRPr="00BE1A62">
        <w:rPr>
          <w:sz w:val="16"/>
        </w:rPr>
        <w:t xml:space="preserve">us </w:t>
      </w:r>
      <w:r w:rsidRPr="00BE1A62">
        <w:rPr>
          <w:rStyle w:val="StyleUnderline"/>
        </w:rPr>
        <w:t>imagine</w:t>
      </w:r>
      <w:r w:rsidRPr="00BE1A62">
        <w:rPr>
          <w:sz w:val="16"/>
        </w:rPr>
        <w:t xml:space="preserve"> a second scenario. There are </w:t>
      </w:r>
      <w:r w:rsidRPr="00BE1A62">
        <w:rPr>
          <w:rStyle w:val="StyleUnderline"/>
        </w:rPr>
        <w:t>10 billion people on Earth</w:t>
      </w:r>
      <w:r w:rsidRPr="00BE1A62">
        <w:rPr>
          <w:sz w:val="16"/>
        </w:rPr>
        <w:t xml:space="preserve"> living lives that are roughly as good as the lives we are currently living, there are </w:t>
      </w:r>
      <w:r w:rsidRPr="00BE1A62">
        <w:rPr>
          <w:rStyle w:val="StyleUnderline"/>
        </w:rPr>
        <w:t>2 billion people on Venus with chronic respiratory issues, and</w:t>
      </w:r>
      <w:r w:rsidRPr="00BE1A62">
        <w:rPr>
          <w:sz w:val="16"/>
        </w:rPr>
        <w:t xml:space="preserve"> there are </w:t>
      </w:r>
      <w:r w:rsidRPr="00BE1A62">
        <w:rPr>
          <w:rStyle w:val="StyleUnderline"/>
        </w:rPr>
        <w:t>500 million people on Mars.</w:t>
      </w:r>
      <w:r w:rsidRPr="00BE1A62">
        <w:rPr>
          <w:sz w:val="16"/>
        </w:rPr>
        <w:t xml:space="preserve"> Unfortunately, </w:t>
      </w:r>
      <w:r w:rsidRPr="00BE1A62">
        <w:rPr>
          <w:rStyle w:val="StyleUnderline"/>
        </w:rPr>
        <w:t>given Mars’ inexistent atmosphere and magnetosphere</w:t>
      </w:r>
      <w:r w:rsidRPr="00BE1A62">
        <w:rPr>
          <w:sz w:val="16"/>
        </w:rPr>
        <w:t xml:space="preserve">, cosmic </w:t>
      </w:r>
      <w:r w:rsidRPr="00BE1A62">
        <w:rPr>
          <w:rStyle w:val="StyleUnderline"/>
        </w:rPr>
        <w:t>radiation is battering the surface, including human habitats. This</w:t>
      </w:r>
      <w:r w:rsidRPr="00BE1A62">
        <w:rPr>
          <w:sz w:val="16"/>
        </w:rPr>
        <w:t xml:space="preserve"> has </w:t>
      </w:r>
      <w:r w:rsidRPr="00BE1A62">
        <w:rPr>
          <w:rStyle w:val="StyleUnderline"/>
        </w:rPr>
        <w:t xml:space="preserve">led to </w:t>
      </w:r>
      <w:r w:rsidRPr="00BE1A62">
        <w:rPr>
          <w:rStyle w:val="Emphasis"/>
        </w:rPr>
        <w:t>permanent</w:t>
      </w:r>
      <w:r w:rsidRPr="00BE1A62">
        <w:rPr>
          <w:rStyle w:val="StyleUnderline"/>
        </w:rPr>
        <w:t xml:space="preserve"> </w:t>
      </w:r>
      <w:r w:rsidRPr="00BE1A62">
        <w:rPr>
          <w:rStyle w:val="Emphasis"/>
        </w:rPr>
        <w:t>damage</w:t>
      </w:r>
      <w:r w:rsidRPr="00BE1A62">
        <w:rPr>
          <w:rStyle w:val="StyleUnderline"/>
        </w:rPr>
        <w:t xml:space="preserve"> in the Martians’ DNA, resulting in</w:t>
      </w:r>
      <w:r w:rsidRPr="00BE1A62">
        <w:rPr>
          <w:sz w:val="16"/>
        </w:rPr>
        <w:t xml:space="preserve"> chronic </w:t>
      </w:r>
      <w:r w:rsidRPr="00BE1A62">
        <w:rPr>
          <w:rStyle w:val="StyleUnderline"/>
        </w:rPr>
        <w:t>muscular and skeletal disease.</w:t>
      </w:r>
      <w:r w:rsidRPr="00BE1A62">
        <w:rPr>
          <w:sz w:val="16"/>
        </w:rPr>
        <w:t xml:space="preserve"> As a result,</w:t>
      </w:r>
      <w:r w:rsidRPr="00BE1A62">
        <w:rPr>
          <w:rStyle w:val="StyleUnderline"/>
        </w:rPr>
        <w:t xml:space="preserve"> the whole Martian population is </w:t>
      </w:r>
      <w:r w:rsidRPr="00BE1A62">
        <w:rPr>
          <w:rStyle w:val="Emphasis"/>
        </w:rPr>
        <w:t>collectively</w:t>
      </w:r>
      <w:r w:rsidRPr="00BE1A62">
        <w:rPr>
          <w:rStyle w:val="StyleUnderline"/>
        </w:rPr>
        <w:t xml:space="preserve"> </w:t>
      </w:r>
      <w:r w:rsidRPr="00BE1A62">
        <w:rPr>
          <w:rStyle w:val="Emphasis"/>
        </w:rPr>
        <w:t>suffering</w:t>
      </w:r>
      <w:r w:rsidRPr="00BE1A62">
        <w:rPr>
          <w:rStyle w:val="StyleUnderline"/>
        </w:rPr>
        <w:t xml:space="preserve"> from</w:t>
      </w:r>
      <w:r w:rsidRPr="00BE1A62">
        <w:rPr>
          <w:sz w:val="16"/>
        </w:rPr>
        <w:t xml:space="preserve"> a </w:t>
      </w:r>
      <w:r w:rsidRPr="00BE1A62">
        <w:rPr>
          <w:rStyle w:val="StyleUnderline"/>
        </w:rPr>
        <w:t>hereditary and incurable congenital disease.</w:t>
      </w:r>
      <w:r w:rsidRPr="00BE1A62">
        <w:rPr>
          <w:sz w:val="16"/>
        </w:rPr>
        <w:t xml:space="preserve"> Is this scenario preferable to there being no Mars colony or to there being no colonization at all? On the face of it, the answer is again yes: Even though the lives of the Martians are much less pleasant than the lives of the Earthlings and the Venusians, </w:t>
      </w:r>
      <w:r w:rsidRPr="00BE1A62">
        <w:rPr>
          <w:rStyle w:val="StyleUnderline"/>
        </w:rPr>
        <w:t>the Martians are still living lives</w:t>
      </w:r>
      <w:r w:rsidRPr="00BE1A62">
        <w:rPr>
          <w:sz w:val="16"/>
        </w:rPr>
        <w:t xml:space="preserve"> that are </w:t>
      </w:r>
      <w:r w:rsidRPr="00BE1A62">
        <w:rPr>
          <w:rStyle w:val="StyleUnderline"/>
        </w:rPr>
        <w:t xml:space="preserve">worth living </w:t>
      </w:r>
      <w:r w:rsidRPr="00BE1A62">
        <w:rPr>
          <w:rStyle w:val="Emphasis"/>
        </w:rPr>
        <w:t>to</w:t>
      </w:r>
      <w:r w:rsidRPr="00BE1A62">
        <w:rPr>
          <w:rStyle w:val="StyleUnderline"/>
        </w:rPr>
        <w:t xml:space="preserve"> </w:t>
      </w:r>
      <w:r w:rsidRPr="00BE1A62">
        <w:rPr>
          <w:rStyle w:val="Emphasis"/>
        </w:rPr>
        <w:t>them</w:t>
      </w:r>
      <w:r w:rsidRPr="00BE1A62">
        <w:rPr>
          <w:sz w:val="16"/>
        </w:rPr>
        <w:t>. The total amount of wellbeing and happiness of humankind is greater than if there were no Martians a</w:t>
      </w:r>
      <w:r w:rsidRPr="002E6137">
        <w:rPr>
          <w:sz w:val="16"/>
        </w:rPr>
        <w:t>t all.</w:t>
      </w:r>
    </w:p>
    <w:p w14:paraId="7CF4EB10" w14:textId="77777777" w:rsidR="00FA524C" w:rsidRPr="00A1200E" w:rsidRDefault="00FA524C" w:rsidP="00FA524C">
      <w:pPr>
        <w:rPr>
          <w:rStyle w:val="StyleUnderline"/>
        </w:rPr>
      </w:pPr>
      <w:r w:rsidRPr="002E6137">
        <w:rPr>
          <w:rStyle w:val="StyleUnderline"/>
        </w:rPr>
        <w:t>In these</w:t>
      </w:r>
      <w:r w:rsidRPr="002E6137">
        <w:rPr>
          <w:sz w:val="16"/>
        </w:rPr>
        <w:t xml:space="preserve"> hypothetical </w:t>
      </w:r>
      <w:r w:rsidRPr="002E6137">
        <w:rPr>
          <w:rStyle w:val="StyleUnderline"/>
        </w:rPr>
        <w:t xml:space="preserve">scenarios, </w:t>
      </w:r>
      <w:r w:rsidRPr="00FA524C">
        <w:rPr>
          <w:rStyle w:val="StyleUnderline"/>
          <w:highlight w:val="cyan"/>
        </w:rPr>
        <w:t>we are confronted with</w:t>
      </w:r>
      <w:r w:rsidRPr="002E6137">
        <w:rPr>
          <w:sz w:val="16"/>
        </w:rPr>
        <w:t xml:space="preserve"> two classic problems from population ethics: </w:t>
      </w:r>
      <w:r w:rsidRPr="002E6137">
        <w:rPr>
          <w:rStyle w:val="StyleUnderline"/>
        </w:rPr>
        <w:t>The</w:t>
      </w:r>
      <w:r w:rsidRPr="002E6137">
        <w:rPr>
          <w:sz w:val="16"/>
        </w:rPr>
        <w:t xml:space="preserve"> so-called </w:t>
      </w:r>
      <w:r w:rsidRPr="00FA524C">
        <w:rPr>
          <w:rStyle w:val="Emphasis"/>
          <w:highlight w:val="cyan"/>
        </w:rPr>
        <w:t>repugnant conclusion</w:t>
      </w:r>
      <w:r w:rsidRPr="002E6137">
        <w:rPr>
          <w:sz w:val="16"/>
        </w:rPr>
        <w:t xml:space="preserve"> (Parfit, 2004) </w:t>
      </w:r>
      <w:r w:rsidRPr="00FA524C">
        <w:rPr>
          <w:rStyle w:val="StyleUnderline"/>
          <w:highlight w:val="cyan"/>
        </w:rPr>
        <w:t>and</w:t>
      </w:r>
      <w:r w:rsidRPr="002E6137">
        <w:rPr>
          <w:sz w:val="16"/>
        </w:rPr>
        <w:t xml:space="preserve"> the </w:t>
      </w:r>
      <w:r w:rsidRPr="00FA524C">
        <w:rPr>
          <w:rStyle w:val="Emphasis"/>
          <w:highlight w:val="cyan"/>
        </w:rPr>
        <w:t>non-identity problem</w:t>
      </w:r>
      <w:r w:rsidRPr="002E6137">
        <w:rPr>
          <w:sz w:val="16"/>
        </w:rPr>
        <w:t xml:space="preserve"> (Parfit, 2017). The repugnant conclusion is the observation that our intuitive judgement of moral desirability, the increase of total happiness or welfare, is flawed. In our second scenario, </w:t>
      </w:r>
      <w:r w:rsidRPr="002E6137">
        <w:rPr>
          <w:rStyle w:val="StyleUnderline"/>
        </w:rPr>
        <w:t>the Martians are living</w:t>
      </w:r>
      <w:r w:rsidRPr="002E6137">
        <w:rPr>
          <w:sz w:val="16"/>
        </w:rPr>
        <w:t xml:space="preserve"> </w:t>
      </w:r>
      <w:proofErr w:type="gramStart"/>
      <w:r w:rsidRPr="002E6137">
        <w:rPr>
          <w:sz w:val="16"/>
        </w:rPr>
        <w:t xml:space="preserve">fairly </w:t>
      </w:r>
      <w:r w:rsidRPr="00C57B6F">
        <w:rPr>
          <w:rStyle w:val="Emphasis"/>
        </w:rPr>
        <w:t>terrible</w:t>
      </w:r>
      <w:proofErr w:type="gramEnd"/>
      <w:r w:rsidRPr="00C57B6F">
        <w:rPr>
          <w:rStyle w:val="Emphasis"/>
        </w:rPr>
        <w:t xml:space="preserve"> lives</w:t>
      </w:r>
      <w:r w:rsidRPr="002E6137">
        <w:rPr>
          <w:sz w:val="16"/>
        </w:rPr>
        <w:t xml:space="preserve"> that might </w:t>
      </w:r>
      <w:r w:rsidRPr="002E6137">
        <w:rPr>
          <w:rStyle w:val="StyleUnderline"/>
        </w:rPr>
        <w:t>barely</w:t>
      </w:r>
      <w:r w:rsidRPr="002E6137">
        <w:rPr>
          <w:sz w:val="16"/>
        </w:rPr>
        <w:t xml:space="preserve"> be </w:t>
      </w:r>
      <w:r w:rsidRPr="002E6137">
        <w:rPr>
          <w:rStyle w:val="StyleUnderline"/>
        </w:rPr>
        <w:t xml:space="preserve">worth living because they are full of suffering. </w:t>
      </w:r>
      <w:r w:rsidRPr="00FA524C">
        <w:rPr>
          <w:rStyle w:val="StyleUnderline"/>
          <w:highlight w:val="cyan"/>
        </w:rPr>
        <w:t>Just because</w:t>
      </w:r>
      <w:r w:rsidRPr="002E6137">
        <w:rPr>
          <w:rStyle w:val="StyleUnderline"/>
        </w:rPr>
        <w:t xml:space="preserve"> the </w:t>
      </w:r>
      <w:r w:rsidRPr="00FA524C">
        <w:rPr>
          <w:rStyle w:val="Emphasis"/>
          <w:highlight w:val="cyan"/>
        </w:rPr>
        <w:t>total</w:t>
      </w:r>
      <w:r w:rsidRPr="002E6137">
        <w:rPr>
          <w:rStyle w:val="Emphasis"/>
        </w:rPr>
        <w:t xml:space="preserve"> amount of </w:t>
      </w:r>
      <w:r w:rsidRPr="00FA524C">
        <w:rPr>
          <w:rStyle w:val="Emphasis"/>
          <w:highlight w:val="cyan"/>
        </w:rPr>
        <w:t>happiness</w:t>
      </w:r>
      <w:r w:rsidRPr="002E6137">
        <w:rPr>
          <w:sz w:val="16"/>
        </w:rPr>
        <w:t xml:space="preserve"> or welfare </w:t>
      </w:r>
      <w:r w:rsidRPr="00FA524C">
        <w:rPr>
          <w:rStyle w:val="StyleUnderline"/>
          <w:highlight w:val="cyan"/>
        </w:rPr>
        <w:t>is greater</w:t>
      </w:r>
      <w:r w:rsidRPr="002E6137">
        <w:rPr>
          <w:rStyle w:val="StyleUnderline"/>
        </w:rPr>
        <w:t xml:space="preserve"> with the Martians</w:t>
      </w:r>
      <w:r w:rsidRPr="002E6137">
        <w:rPr>
          <w:sz w:val="16"/>
        </w:rPr>
        <w:t xml:space="preserve"> than without them </w:t>
      </w:r>
      <w:r w:rsidRPr="00FA524C">
        <w:rPr>
          <w:rStyle w:val="StyleUnderline"/>
          <w:highlight w:val="cyan"/>
        </w:rPr>
        <w:t>does not mean</w:t>
      </w:r>
      <w:r w:rsidRPr="002E6137">
        <w:rPr>
          <w:sz w:val="16"/>
        </w:rPr>
        <w:t xml:space="preserve"> that </w:t>
      </w:r>
      <w:r w:rsidRPr="00FA524C">
        <w:rPr>
          <w:rStyle w:val="StyleUnderline"/>
          <w:highlight w:val="cyan"/>
        </w:rPr>
        <w:t>a world</w:t>
      </w:r>
      <w:r w:rsidRPr="002E6137">
        <w:rPr>
          <w:rStyle w:val="StyleUnderline"/>
        </w:rPr>
        <w:t xml:space="preserve"> with</w:t>
      </w:r>
      <w:r w:rsidRPr="002E6137">
        <w:rPr>
          <w:sz w:val="16"/>
        </w:rPr>
        <w:t xml:space="preserve"> the </w:t>
      </w:r>
      <w:r w:rsidRPr="002E6137">
        <w:rPr>
          <w:rStyle w:val="StyleUnderline"/>
        </w:rPr>
        <w:t xml:space="preserve">chronically suffering Martians </w:t>
      </w:r>
      <w:r w:rsidRPr="00FA524C">
        <w:rPr>
          <w:rStyle w:val="StyleUnderline"/>
          <w:highlight w:val="cyan"/>
        </w:rPr>
        <w:t>is</w:t>
      </w:r>
      <w:r w:rsidRPr="002E6137">
        <w:rPr>
          <w:rStyle w:val="StyleUnderline"/>
        </w:rPr>
        <w:t xml:space="preserve"> </w:t>
      </w:r>
      <w:r w:rsidRPr="002E6137">
        <w:rPr>
          <w:rStyle w:val="Emphasis"/>
        </w:rPr>
        <w:t>morally</w:t>
      </w:r>
      <w:r w:rsidRPr="002E6137">
        <w:rPr>
          <w:rStyle w:val="StyleUnderline"/>
        </w:rPr>
        <w:t xml:space="preserve"> </w:t>
      </w:r>
      <w:r w:rsidRPr="00FA524C">
        <w:rPr>
          <w:rStyle w:val="Emphasis"/>
          <w:highlight w:val="cyan"/>
        </w:rPr>
        <w:t>desirable</w:t>
      </w:r>
      <w:r w:rsidRPr="002E6137">
        <w:rPr>
          <w:rStyle w:val="StyleUnderline"/>
        </w:rPr>
        <w:t>. The repugnant conclusion is relevant in</w:t>
      </w:r>
      <w:r w:rsidRPr="002E6137">
        <w:rPr>
          <w:sz w:val="16"/>
        </w:rPr>
        <w:t xml:space="preserve"> the context of </w:t>
      </w:r>
      <w:r w:rsidRPr="002E6137">
        <w:rPr>
          <w:rStyle w:val="StyleUnderline"/>
        </w:rPr>
        <w:t>space colonization</w:t>
      </w:r>
      <w:r w:rsidRPr="002E6137">
        <w:rPr>
          <w:sz w:val="16"/>
        </w:rPr>
        <w:t xml:space="preserve"> both </w:t>
      </w:r>
      <w:r w:rsidRPr="002E6137">
        <w:rPr>
          <w:rStyle w:val="StyleUnderline"/>
        </w:rPr>
        <w:t xml:space="preserve">because of its </w:t>
      </w:r>
      <w:r w:rsidRPr="002E6137">
        <w:rPr>
          <w:rStyle w:val="Emphasis"/>
        </w:rPr>
        <w:t>existential</w:t>
      </w:r>
      <w:r w:rsidRPr="002E6137">
        <w:rPr>
          <w:rStyle w:val="StyleUnderline"/>
        </w:rPr>
        <w:t xml:space="preserve"> </w:t>
      </w:r>
      <w:r w:rsidRPr="002E6137">
        <w:rPr>
          <w:rStyle w:val="Emphasis"/>
        </w:rPr>
        <w:t>scope</w:t>
      </w:r>
      <w:r w:rsidRPr="002E6137">
        <w:rPr>
          <w:rStyle w:val="StyleUnderline"/>
        </w:rPr>
        <w:t xml:space="preserve"> as well as</w:t>
      </w:r>
      <w:r w:rsidRPr="002E6137">
        <w:rPr>
          <w:sz w:val="16"/>
        </w:rPr>
        <w:t xml:space="preserve"> its </w:t>
      </w:r>
      <w:r w:rsidRPr="002E6137">
        <w:rPr>
          <w:rStyle w:val="Emphasis"/>
        </w:rPr>
        <w:t xml:space="preserve">empirical plausibility. </w:t>
      </w:r>
      <w:r w:rsidRPr="00A1200E">
        <w:rPr>
          <w:rStyle w:val="StyleUnderline"/>
        </w:rPr>
        <w:t xml:space="preserve">Creating </w:t>
      </w:r>
      <w:r w:rsidRPr="00FA524C">
        <w:rPr>
          <w:rStyle w:val="StyleUnderline"/>
          <w:highlight w:val="cyan"/>
        </w:rPr>
        <w:t>habitats</w:t>
      </w:r>
      <w:r w:rsidRPr="002E6137">
        <w:rPr>
          <w:sz w:val="16"/>
        </w:rPr>
        <w:t xml:space="preserve"> that </w:t>
      </w:r>
      <w:proofErr w:type="gramStart"/>
      <w:r w:rsidRPr="002E6137">
        <w:rPr>
          <w:sz w:val="16"/>
        </w:rPr>
        <w:t xml:space="preserve">are </w:t>
      </w:r>
      <w:r w:rsidRPr="00A1200E">
        <w:rPr>
          <w:rStyle w:val="StyleUnderline"/>
        </w:rPr>
        <w:t xml:space="preserve">able </w:t>
      </w:r>
      <w:r w:rsidRPr="00FA524C">
        <w:rPr>
          <w:rStyle w:val="StyleUnderline"/>
          <w:highlight w:val="cyan"/>
        </w:rPr>
        <w:t>to</w:t>
      </w:r>
      <w:proofErr w:type="gramEnd"/>
      <w:r w:rsidRPr="00A1200E">
        <w:rPr>
          <w:rStyle w:val="StyleUnderline"/>
        </w:rPr>
        <w:t xml:space="preserve"> permanently </w:t>
      </w:r>
      <w:r w:rsidRPr="00FA524C">
        <w:rPr>
          <w:rStyle w:val="StyleUnderline"/>
          <w:highlight w:val="cyan"/>
        </w:rPr>
        <w:t>sustain</w:t>
      </w:r>
      <w:r w:rsidRPr="00A1200E">
        <w:rPr>
          <w:rStyle w:val="StyleUnderline"/>
        </w:rPr>
        <w:t xml:space="preserve"> human </w:t>
      </w:r>
      <w:r w:rsidRPr="00FA524C">
        <w:rPr>
          <w:rStyle w:val="StyleUnderline"/>
          <w:highlight w:val="cyan"/>
        </w:rPr>
        <w:t xml:space="preserve">life is an </w:t>
      </w:r>
      <w:r w:rsidRPr="00FA524C">
        <w:rPr>
          <w:rStyle w:val="Emphasis"/>
          <w:highlight w:val="cyan"/>
        </w:rPr>
        <w:t>immense</w:t>
      </w:r>
      <w:r w:rsidRPr="002E6137">
        <w:rPr>
          <w:sz w:val="16"/>
        </w:rPr>
        <w:t xml:space="preserve"> technological </w:t>
      </w:r>
      <w:r w:rsidRPr="00FA524C">
        <w:rPr>
          <w:rStyle w:val="Emphasis"/>
          <w:highlight w:val="cyan"/>
        </w:rPr>
        <w:t>challenge</w:t>
      </w:r>
      <w:r w:rsidRPr="002E6137">
        <w:rPr>
          <w:sz w:val="16"/>
        </w:rPr>
        <w:t xml:space="preserve">, </w:t>
      </w:r>
      <w:r w:rsidRPr="00A1200E">
        <w:rPr>
          <w:rStyle w:val="StyleUnderline"/>
        </w:rPr>
        <w:t>and it is not unrealistic to expect</w:t>
      </w:r>
      <w:r w:rsidRPr="002E6137">
        <w:rPr>
          <w:sz w:val="16"/>
        </w:rPr>
        <w:t xml:space="preserve"> that </w:t>
      </w:r>
      <w:r w:rsidRPr="00BE1A62">
        <w:rPr>
          <w:rStyle w:val="StyleUnderline"/>
        </w:rPr>
        <w:t xml:space="preserve">life beyond Earth </w:t>
      </w:r>
      <w:r w:rsidRPr="00FA524C">
        <w:rPr>
          <w:rStyle w:val="StyleUnderline"/>
          <w:highlight w:val="cyan"/>
        </w:rPr>
        <w:t xml:space="preserve">will be </w:t>
      </w:r>
      <w:r w:rsidRPr="00FA524C">
        <w:rPr>
          <w:rStyle w:val="Emphasis"/>
          <w:highlight w:val="cyan"/>
        </w:rPr>
        <w:t>miserable</w:t>
      </w:r>
      <w:r w:rsidRPr="00A1200E">
        <w:rPr>
          <w:rStyle w:val="StyleUnderline"/>
        </w:rPr>
        <w:t xml:space="preserve"> for quite some time.</w:t>
      </w:r>
    </w:p>
    <w:p w14:paraId="5AEAAE9C" w14:textId="77777777" w:rsidR="00FA524C" w:rsidRPr="002E6137" w:rsidRDefault="00FA524C" w:rsidP="00FA524C">
      <w:pPr>
        <w:rPr>
          <w:rStyle w:val="StyleUnderline"/>
        </w:rPr>
      </w:pPr>
      <w:r w:rsidRPr="002E6137">
        <w:rPr>
          <w:rStyle w:val="StyleUnderline"/>
        </w:rPr>
        <w:t>The non-identity problem is</w:t>
      </w:r>
      <w:r w:rsidRPr="002E6137">
        <w:rPr>
          <w:sz w:val="16"/>
        </w:rPr>
        <w:t xml:space="preserve"> the observation that something is wrong with another common moral intuition. Our </w:t>
      </w:r>
      <w:r w:rsidRPr="002E6137">
        <w:rPr>
          <w:rStyle w:val="StyleUnderline"/>
        </w:rPr>
        <w:t>Martians live miserable lives, but from their</w:t>
      </w:r>
      <w:r w:rsidRPr="002E6137">
        <w:rPr>
          <w:sz w:val="16"/>
        </w:rPr>
        <w:t xml:space="preserve"> own subjective </w:t>
      </w:r>
      <w:r w:rsidRPr="002E6137">
        <w:rPr>
          <w:rStyle w:val="StyleUnderline"/>
        </w:rPr>
        <w:t xml:space="preserve">point of view, </w:t>
      </w:r>
      <w:r w:rsidRPr="002E6137">
        <w:rPr>
          <w:rStyle w:val="Emphasis"/>
        </w:rPr>
        <w:t>that reality is preferable to</w:t>
      </w:r>
      <w:r w:rsidRPr="002E6137">
        <w:rPr>
          <w:sz w:val="16"/>
        </w:rPr>
        <w:t xml:space="preserve"> the alternative of </w:t>
      </w:r>
      <w:r w:rsidRPr="002E6137">
        <w:rPr>
          <w:rStyle w:val="Emphasis"/>
        </w:rPr>
        <w:t xml:space="preserve">not existing at all. </w:t>
      </w:r>
      <w:r w:rsidRPr="002E6137">
        <w:rPr>
          <w:sz w:val="16"/>
        </w:rPr>
        <w:t xml:space="preserve">In a sense, </w:t>
      </w:r>
      <w:r w:rsidRPr="002E6137">
        <w:rPr>
          <w:rStyle w:val="StyleUnderline"/>
        </w:rPr>
        <w:t>no matter how terrible life for</w:t>
      </w:r>
      <w:r w:rsidRPr="002E6137">
        <w:rPr>
          <w:sz w:val="16"/>
        </w:rPr>
        <w:t xml:space="preserve"> the </w:t>
      </w:r>
      <w:r w:rsidRPr="002E6137">
        <w:rPr>
          <w:rStyle w:val="StyleUnderline"/>
        </w:rPr>
        <w:t>Martians is</w:t>
      </w:r>
      <w:r w:rsidRPr="002E6137">
        <w:rPr>
          <w:rStyle w:val="Emphasis"/>
        </w:rPr>
        <w:t>, no moral harm seems to be done</w:t>
      </w:r>
      <w:r w:rsidRPr="002E6137">
        <w:rPr>
          <w:rStyle w:val="StyleUnderline"/>
        </w:rPr>
        <w:t xml:space="preserve"> because no person was actively harmed by there being Martians</w:t>
      </w:r>
      <w:r w:rsidRPr="002E6137">
        <w:rPr>
          <w:sz w:val="16"/>
        </w:rPr>
        <w:t xml:space="preserve"> — </w:t>
      </w:r>
      <w:r w:rsidRPr="002E6137">
        <w:rPr>
          <w:rStyle w:val="StyleUnderline"/>
        </w:rPr>
        <w:t>the Martians are not suffering because someone</w:t>
      </w:r>
      <w:r w:rsidRPr="002E6137">
        <w:rPr>
          <w:sz w:val="16"/>
        </w:rPr>
        <w:t xml:space="preserve"> actively and malevolently </w:t>
      </w:r>
      <w:r w:rsidRPr="002E6137">
        <w:rPr>
          <w:rStyle w:val="StyleUnderline"/>
        </w:rPr>
        <w:t xml:space="preserve">hurt them or made them sick; they simply </w:t>
      </w:r>
      <w:r w:rsidRPr="002E6137">
        <w:rPr>
          <w:rStyle w:val="Emphasis"/>
        </w:rPr>
        <w:t>come into existence in their frail, sickly state.</w:t>
      </w:r>
      <w:r w:rsidRPr="002E6137">
        <w:rPr>
          <w:sz w:val="16"/>
        </w:rPr>
        <w:t xml:space="preserve"> This means that if a Martian could choose between existing the way she does and not existing at all, she would almost certainly pick the former. But </w:t>
      </w:r>
      <w:r w:rsidRPr="002E6137">
        <w:rPr>
          <w:rStyle w:val="StyleUnderline"/>
        </w:rPr>
        <w:t xml:space="preserve">something is wrong with this conclusion. The Martians are living lives </w:t>
      </w:r>
      <w:r w:rsidRPr="002E6137">
        <w:rPr>
          <w:rStyle w:val="Emphasis"/>
        </w:rPr>
        <w:t>full of suffering</w:t>
      </w:r>
      <w:r w:rsidRPr="002E6137">
        <w:rPr>
          <w:rStyle w:val="StyleUnderline"/>
        </w:rPr>
        <w:t>, and clearly</w:t>
      </w:r>
      <w:r w:rsidRPr="002E6137">
        <w:rPr>
          <w:sz w:val="16"/>
        </w:rPr>
        <w:t xml:space="preserve">, </w:t>
      </w:r>
      <w:r w:rsidRPr="002E6137">
        <w:rPr>
          <w:rStyle w:val="StyleUnderline"/>
        </w:rPr>
        <w:t>this</w:t>
      </w:r>
      <w:r w:rsidRPr="002E6137">
        <w:rPr>
          <w:sz w:val="16"/>
        </w:rPr>
        <w:t xml:space="preserve"> </w:t>
      </w:r>
      <w:proofErr w:type="gramStart"/>
      <w:r w:rsidRPr="002E6137">
        <w:rPr>
          <w:sz w:val="16"/>
        </w:rPr>
        <w:t>state of affairs</w:t>
      </w:r>
      <w:proofErr w:type="gramEnd"/>
      <w:r w:rsidRPr="002E6137">
        <w:rPr>
          <w:sz w:val="16"/>
        </w:rPr>
        <w:t xml:space="preserve"> </w:t>
      </w:r>
      <w:r w:rsidRPr="002E6137">
        <w:rPr>
          <w:rStyle w:val="StyleUnderline"/>
        </w:rPr>
        <w:t>is morally undesirable.</w:t>
      </w:r>
    </w:p>
    <w:p w14:paraId="783982CA" w14:textId="77777777" w:rsidR="00FA524C" w:rsidRPr="002E6137" w:rsidRDefault="00FA524C" w:rsidP="00FA524C">
      <w:pPr>
        <w:rPr>
          <w:sz w:val="16"/>
          <w:szCs w:val="16"/>
        </w:rPr>
      </w:pPr>
      <w:r w:rsidRPr="002E6137">
        <w:rPr>
          <w:sz w:val="16"/>
          <w:szCs w:val="16"/>
        </w:rPr>
        <w:t xml:space="preserve">The concrete problems within scenarios in which the repugnant conclusion and the non-identity problem apply can be described in several ways. For example, if we put moral emphasis on average wellbeing rather than just total wellbeing, we see that the growth of total wellbeing can go hand in hand with a decrease of average wellbeing. This would indicate that something has gone wrong. However, average wellbeing alone might not be a good enough indicator. For example, in an Omelas-like configuration (Le </w:t>
      </w:r>
      <w:proofErr w:type="spellStart"/>
      <w:r w:rsidRPr="002E6137">
        <w:rPr>
          <w:sz w:val="16"/>
          <w:szCs w:val="16"/>
        </w:rPr>
        <w:t>Guin</w:t>
      </w:r>
      <w:proofErr w:type="spellEnd"/>
      <w:r w:rsidRPr="002E6137">
        <w:rPr>
          <w:sz w:val="16"/>
          <w:szCs w:val="16"/>
        </w:rPr>
        <w:t>, 1991), it is conceivable that average wellbeing would increase while a small subset of people endures hellish suffering. That is why another approach to understand these problems of population ethics is to not only focus on happiness and wellbeing, but also on the negative side of the utilitarian coin, suffering: If some situation or decision produces a disproportionate amount of suffering compared to wellbeing, that situation is undesirable.7</w:t>
      </w:r>
    </w:p>
    <w:p w14:paraId="515B83B5" w14:textId="77777777" w:rsidR="00FA524C" w:rsidRPr="00A1200E" w:rsidRDefault="00FA524C" w:rsidP="00FA524C">
      <w:pPr>
        <w:rPr>
          <w:rStyle w:val="Emphasis"/>
        </w:rPr>
      </w:pPr>
      <w:r w:rsidRPr="00A1200E">
        <w:rPr>
          <w:rStyle w:val="StyleUnderline"/>
        </w:rPr>
        <w:t xml:space="preserve">The </w:t>
      </w:r>
      <w:r w:rsidRPr="00C57B6F">
        <w:rPr>
          <w:rStyle w:val="StyleUnderline"/>
        </w:rPr>
        <w:t>repugnant conclusion and</w:t>
      </w:r>
      <w:r w:rsidRPr="00A1200E">
        <w:rPr>
          <w:rStyle w:val="StyleUnderline"/>
        </w:rPr>
        <w:t xml:space="preserve"> the </w:t>
      </w:r>
      <w:r w:rsidRPr="00C57B6F">
        <w:rPr>
          <w:rStyle w:val="StyleUnderline"/>
        </w:rPr>
        <w:t>non-identity problem</w:t>
      </w:r>
      <w:r w:rsidRPr="00A1200E">
        <w:rPr>
          <w:sz w:val="16"/>
        </w:rPr>
        <w:t xml:space="preserve"> are examples of how many billions of future humans could live considerably worse lives than we do today. That </w:t>
      </w:r>
      <w:r w:rsidRPr="00A1200E">
        <w:rPr>
          <w:rStyle w:val="StyleUnderline"/>
        </w:rPr>
        <w:t xml:space="preserve">would </w:t>
      </w:r>
      <w:r w:rsidRPr="00C57B6F">
        <w:rPr>
          <w:rStyle w:val="StyleUnderline"/>
        </w:rPr>
        <w:t>constitute</w:t>
      </w:r>
      <w:r w:rsidRPr="00A1200E">
        <w:rPr>
          <w:sz w:val="16"/>
        </w:rPr>
        <w:t xml:space="preserve"> a </w:t>
      </w:r>
      <w:r w:rsidRPr="00C57B6F">
        <w:rPr>
          <w:rStyle w:val="Emphasis"/>
        </w:rPr>
        <w:t xml:space="preserve">moral failure </w:t>
      </w:r>
      <w:r w:rsidRPr="00C57B6F">
        <w:rPr>
          <w:rStyle w:val="StyleUnderline"/>
        </w:rPr>
        <w:t xml:space="preserve">on an </w:t>
      </w:r>
      <w:r w:rsidRPr="00C57B6F">
        <w:rPr>
          <w:rStyle w:val="Emphasis"/>
        </w:rPr>
        <w:t>existential</w:t>
      </w:r>
      <w:r w:rsidRPr="00A1200E">
        <w:rPr>
          <w:sz w:val="16"/>
        </w:rPr>
        <w:t xml:space="preserve"> or near-existential </w:t>
      </w:r>
      <w:r w:rsidRPr="00C57B6F">
        <w:rPr>
          <w:rStyle w:val="Emphasis"/>
        </w:rPr>
        <w:t>level</w:t>
      </w:r>
      <w:r w:rsidRPr="00A1200E">
        <w:rPr>
          <w:sz w:val="16"/>
        </w:rPr>
        <w:t xml:space="preserve"> — </w:t>
      </w:r>
      <w:r w:rsidRPr="00A1200E">
        <w:rPr>
          <w:rStyle w:val="StyleUnderline"/>
        </w:rPr>
        <w:t xml:space="preserve">humankind would </w:t>
      </w:r>
      <w:r w:rsidRPr="00A1200E">
        <w:rPr>
          <w:rStyle w:val="Emphasis"/>
        </w:rPr>
        <w:t>still</w:t>
      </w:r>
      <w:r w:rsidRPr="00A1200E">
        <w:rPr>
          <w:rStyle w:val="StyleUnderline"/>
        </w:rPr>
        <w:t xml:space="preserve"> </w:t>
      </w:r>
      <w:r w:rsidRPr="00A1200E">
        <w:rPr>
          <w:rStyle w:val="Emphasis"/>
        </w:rPr>
        <w:t>exist</w:t>
      </w:r>
      <w:r w:rsidRPr="00A1200E">
        <w:rPr>
          <w:rStyle w:val="StyleUnderline"/>
        </w:rPr>
        <w:t xml:space="preserve">, but the </w:t>
      </w:r>
      <w:r w:rsidRPr="00FA524C">
        <w:rPr>
          <w:rStyle w:val="StyleUnderline"/>
          <w:highlight w:val="cyan"/>
        </w:rPr>
        <w:t>primary result of</w:t>
      </w:r>
      <w:r w:rsidRPr="00A1200E">
        <w:rPr>
          <w:sz w:val="16"/>
        </w:rPr>
        <w:t xml:space="preserve"> our </w:t>
      </w:r>
      <w:r w:rsidRPr="00FA524C">
        <w:rPr>
          <w:rStyle w:val="StyleUnderline"/>
          <w:highlight w:val="cyan"/>
        </w:rPr>
        <w:t>expansion</w:t>
      </w:r>
      <w:r w:rsidRPr="00A1200E">
        <w:rPr>
          <w:rStyle w:val="StyleUnderline"/>
        </w:rPr>
        <w:t xml:space="preserve"> beyond Earth </w:t>
      </w:r>
      <w:r w:rsidRPr="00FA524C">
        <w:rPr>
          <w:rStyle w:val="StyleUnderline"/>
          <w:highlight w:val="cyan"/>
        </w:rPr>
        <w:t>would be</w:t>
      </w:r>
      <w:r w:rsidRPr="00A1200E">
        <w:rPr>
          <w:sz w:val="16"/>
        </w:rPr>
        <w:t xml:space="preserve"> a </w:t>
      </w:r>
      <w:r w:rsidRPr="00A1200E">
        <w:rPr>
          <w:rStyle w:val="StyleUnderline"/>
        </w:rPr>
        <w:t xml:space="preserve">gradual </w:t>
      </w:r>
      <w:r w:rsidRPr="00C57B6F">
        <w:rPr>
          <w:rStyle w:val="Emphasis"/>
        </w:rPr>
        <w:t>erosion of happiness</w:t>
      </w:r>
      <w:r w:rsidRPr="00C57B6F">
        <w:rPr>
          <w:rStyle w:val="StyleUnderline"/>
        </w:rPr>
        <w:t xml:space="preserve"> and</w:t>
      </w:r>
      <w:r w:rsidRPr="00A1200E">
        <w:rPr>
          <w:sz w:val="16"/>
        </w:rPr>
        <w:t xml:space="preserve"> a gradual </w:t>
      </w:r>
      <w:r w:rsidRPr="00FA524C">
        <w:rPr>
          <w:rStyle w:val="Emphasis"/>
          <w:highlight w:val="cyan"/>
        </w:rPr>
        <w:t>accumulation of suffering</w:t>
      </w:r>
      <w:r w:rsidRPr="00A1200E">
        <w:rPr>
          <w:rStyle w:val="Emphasis"/>
        </w:rPr>
        <w:t>.</w:t>
      </w:r>
    </w:p>
    <w:p w14:paraId="3ED88834" w14:textId="77777777" w:rsidR="00FA524C" w:rsidRPr="00A1200E" w:rsidRDefault="00FA524C" w:rsidP="00FA524C">
      <w:pPr>
        <w:rPr>
          <w:sz w:val="16"/>
          <w:szCs w:val="16"/>
        </w:rPr>
      </w:pPr>
      <w:r w:rsidRPr="00A1200E">
        <w:rPr>
          <w:sz w:val="16"/>
          <w:szCs w:val="16"/>
        </w:rPr>
        <w:t>4.2. Eliminating future extraterrestrial value</w:t>
      </w:r>
    </w:p>
    <w:p w14:paraId="13EDF761" w14:textId="77777777" w:rsidR="00FA524C" w:rsidRPr="002E6137" w:rsidRDefault="00FA524C" w:rsidP="00FA524C">
      <w:pPr>
        <w:rPr>
          <w:rStyle w:val="Emphasis"/>
        </w:rPr>
      </w:pPr>
      <w:r w:rsidRPr="00A1200E">
        <w:rPr>
          <w:rStyle w:val="StyleUnderline"/>
        </w:rPr>
        <w:t>The discussion</w:t>
      </w:r>
      <w:r w:rsidRPr="002E6137">
        <w:rPr>
          <w:sz w:val="16"/>
        </w:rPr>
        <w:t xml:space="preserve"> so far has mostly </w:t>
      </w:r>
      <w:r w:rsidRPr="00A1200E">
        <w:rPr>
          <w:rStyle w:val="StyleUnderline"/>
        </w:rPr>
        <w:t>centered around the moral value of humankind.</w:t>
      </w:r>
      <w:r w:rsidRPr="002E6137">
        <w:rPr>
          <w:sz w:val="16"/>
        </w:rPr>
        <w:t xml:space="preserve"> But </w:t>
      </w:r>
      <w:r w:rsidRPr="002567AE">
        <w:rPr>
          <w:rStyle w:val="StyleUnderline"/>
        </w:rPr>
        <w:t>in</w:t>
      </w:r>
      <w:r w:rsidRPr="002E6137">
        <w:rPr>
          <w:sz w:val="16"/>
        </w:rPr>
        <w:t xml:space="preserve"> the context of </w:t>
      </w:r>
      <w:r w:rsidRPr="002567AE">
        <w:rPr>
          <w:rStyle w:val="StyleUnderline"/>
        </w:rPr>
        <w:t xml:space="preserve">space colonization, the moral reference group is </w:t>
      </w:r>
      <w:r w:rsidRPr="002567AE">
        <w:rPr>
          <w:rStyle w:val="Emphasis"/>
        </w:rPr>
        <w:t>not just humankind.</w:t>
      </w:r>
      <w:r w:rsidRPr="002E6137">
        <w:rPr>
          <w:rStyle w:val="StyleUnderline"/>
        </w:rPr>
        <w:t xml:space="preserve"> Given the vastness of</w:t>
      </w:r>
      <w:r w:rsidRPr="002E6137">
        <w:rPr>
          <w:sz w:val="16"/>
        </w:rPr>
        <w:t xml:space="preserve"> our galaxy alone, let alone </w:t>
      </w:r>
      <w:r w:rsidRPr="002E6137">
        <w:rPr>
          <w:rStyle w:val="StyleUnderline"/>
        </w:rPr>
        <w:t>the</w:t>
      </w:r>
      <w:r w:rsidRPr="002E6137">
        <w:rPr>
          <w:sz w:val="16"/>
        </w:rPr>
        <w:t xml:space="preserve"> entire observable </w:t>
      </w:r>
      <w:r w:rsidRPr="002E6137">
        <w:rPr>
          <w:rStyle w:val="StyleUnderline"/>
        </w:rPr>
        <w:t xml:space="preserve">universe, the risks of space colonization for </w:t>
      </w:r>
      <w:r w:rsidRPr="002E6137">
        <w:rPr>
          <w:rStyle w:val="Emphasis"/>
        </w:rPr>
        <w:t>beings other than humankind</w:t>
      </w:r>
      <w:r w:rsidRPr="002E6137">
        <w:rPr>
          <w:rStyle w:val="StyleUnderline"/>
        </w:rPr>
        <w:t xml:space="preserve"> need to be</w:t>
      </w:r>
      <w:r w:rsidRPr="002E6137">
        <w:rPr>
          <w:sz w:val="16"/>
        </w:rPr>
        <w:t xml:space="preserve"> also </w:t>
      </w:r>
      <w:r w:rsidRPr="002E6137">
        <w:rPr>
          <w:rStyle w:val="StyleUnderline"/>
        </w:rPr>
        <w:t xml:space="preserve">taken into consideration. This starts with microbial life: Endangering primitive extraterrestrial life through space colonization could </w:t>
      </w:r>
      <w:r w:rsidRPr="002E6137">
        <w:rPr>
          <w:rStyle w:val="Emphasis"/>
        </w:rPr>
        <w:t>destroy immense future moral value.</w:t>
      </w:r>
    </w:p>
    <w:p w14:paraId="2B37F877" w14:textId="77777777" w:rsidR="00FA524C" w:rsidRPr="00C57B6F" w:rsidRDefault="00FA524C" w:rsidP="00FA524C">
      <w:pPr>
        <w:rPr>
          <w:sz w:val="16"/>
        </w:rPr>
      </w:pPr>
      <w:r w:rsidRPr="00C57B6F">
        <w:rPr>
          <w:sz w:val="16"/>
        </w:rPr>
        <w:t xml:space="preserve">We do not currently know whether life exists (or has ever existed) beyond Earth. But </w:t>
      </w:r>
      <w:r w:rsidRPr="00A40E3F">
        <w:rPr>
          <w:rStyle w:val="StyleUnderline"/>
        </w:rPr>
        <w:t>there is</w:t>
      </w:r>
      <w:r w:rsidRPr="00C57B6F">
        <w:rPr>
          <w:sz w:val="16"/>
        </w:rPr>
        <w:t xml:space="preserve"> some </w:t>
      </w:r>
      <w:r w:rsidRPr="00A40E3F">
        <w:rPr>
          <w:rStyle w:val="Emphasis"/>
        </w:rPr>
        <w:t>plausibility</w:t>
      </w:r>
      <w:r w:rsidRPr="00A40E3F">
        <w:rPr>
          <w:rStyle w:val="StyleUnderline"/>
        </w:rPr>
        <w:t xml:space="preserve"> to the assumption that</w:t>
      </w:r>
      <w:r w:rsidRPr="00C57B6F">
        <w:rPr>
          <w:sz w:val="16"/>
        </w:rPr>
        <w:t xml:space="preserve"> the development of </w:t>
      </w:r>
      <w:r w:rsidRPr="00C57B6F">
        <w:rPr>
          <w:rStyle w:val="StyleUnderline"/>
        </w:rPr>
        <w:t>life</w:t>
      </w:r>
      <w:r w:rsidRPr="00A40E3F">
        <w:rPr>
          <w:rStyle w:val="StyleUnderline"/>
        </w:rPr>
        <w:t xml:space="preserve"> is </w:t>
      </w:r>
      <w:r w:rsidRPr="00A40E3F">
        <w:rPr>
          <w:rStyle w:val="Emphasis"/>
        </w:rPr>
        <w:t>not a once-in-a-universe event.</w:t>
      </w:r>
      <w:r w:rsidRPr="00A40E3F">
        <w:rPr>
          <w:rStyle w:val="StyleUnderline"/>
        </w:rPr>
        <w:t xml:space="preserve"> The </w:t>
      </w:r>
      <w:r w:rsidRPr="00FA524C">
        <w:rPr>
          <w:rStyle w:val="StyleUnderline"/>
          <w:highlight w:val="cyan"/>
        </w:rPr>
        <w:t>conditions that</w:t>
      </w:r>
      <w:r w:rsidRPr="00C57B6F">
        <w:rPr>
          <w:sz w:val="16"/>
        </w:rPr>
        <w:t xml:space="preserve"> presumably </w:t>
      </w:r>
      <w:r w:rsidRPr="00FA524C">
        <w:rPr>
          <w:rStyle w:val="StyleUnderline"/>
          <w:highlight w:val="cyan"/>
        </w:rPr>
        <w:t>gave rise to life</w:t>
      </w:r>
      <w:r w:rsidRPr="00A40E3F">
        <w:rPr>
          <w:rStyle w:val="StyleUnderline"/>
        </w:rPr>
        <w:t xml:space="preserve"> on Earth </w:t>
      </w:r>
      <w:r w:rsidRPr="00FA524C">
        <w:rPr>
          <w:rStyle w:val="StyleUnderline"/>
          <w:highlight w:val="cyan"/>
        </w:rPr>
        <w:t>are</w:t>
      </w:r>
      <w:r w:rsidRPr="00C57B6F">
        <w:rPr>
          <w:sz w:val="16"/>
        </w:rPr>
        <w:t xml:space="preserve"> almost certainly </w:t>
      </w:r>
      <w:r w:rsidRPr="00FA524C">
        <w:rPr>
          <w:rStyle w:val="Emphasis"/>
          <w:highlight w:val="cyan"/>
        </w:rPr>
        <w:t>abundant</w:t>
      </w:r>
      <w:r w:rsidRPr="00A40E3F">
        <w:rPr>
          <w:rStyle w:val="StyleUnderline"/>
        </w:rPr>
        <w:t xml:space="preserve"> throughout our galaxy, which means</w:t>
      </w:r>
      <w:r w:rsidRPr="00C57B6F">
        <w:rPr>
          <w:sz w:val="16"/>
        </w:rPr>
        <w:t xml:space="preserve"> that, </w:t>
      </w:r>
      <w:r w:rsidRPr="00A40E3F">
        <w:rPr>
          <w:rStyle w:val="StyleUnderline"/>
        </w:rPr>
        <w:t>statistically speaking</w:t>
      </w:r>
      <w:r w:rsidRPr="00C57B6F">
        <w:rPr>
          <w:sz w:val="16"/>
        </w:rPr>
        <w:t xml:space="preserve">, primitive </w:t>
      </w:r>
      <w:r w:rsidRPr="00FA524C">
        <w:rPr>
          <w:rStyle w:val="StyleUnderline"/>
          <w:highlight w:val="cyan"/>
        </w:rPr>
        <w:t>microbial life</w:t>
      </w:r>
      <w:r w:rsidRPr="00C57B6F">
        <w:rPr>
          <w:rStyle w:val="StyleUnderline"/>
        </w:rPr>
        <w:t xml:space="preserve"> coul</w:t>
      </w:r>
      <w:r w:rsidRPr="00A40E3F">
        <w:rPr>
          <w:rStyle w:val="StyleUnderline"/>
        </w:rPr>
        <w:t xml:space="preserve">d </w:t>
      </w:r>
      <w:r w:rsidRPr="00FA524C">
        <w:rPr>
          <w:rStyle w:val="StyleUnderline"/>
          <w:highlight w:val="cyan"/>
        </w:rPr>
        <w:t>come into existence</w:t>
      </w:r>
      <w:r w:rsidRPr="00A40E3F">
        <w:rPr>
          <w:rStyle w:val="Emphasis"/>
        </w:rPr>
        <w:t xml:space="preserve"> relatively </w:t>
      </w:r>
      <w:r w:rsidRPr="00FA524C">
        <w:rPr>
          <w:rStyle w:val="Emphasis"/>
          <w:highlight w:val="cyan"/>
        </w:rPr>
        <w:t>often</w:t>
      </w:r>
      <w:r w:rsidRPr="00C57B6F">
        <w:rPr>
          <w:sz w:val="16"/>
        </w:rPr>
        <w:t xml:space="preserve"> (</w:t>
      </w:r>
      <w:proofErr w:type="spellStart"/>
      <w:r w:rsidRPr="00C57B6F">
        <w:rPr>
          <w:sz w:val="16"/>
        </w:rPr>
        <w:t>Chyba</w:t>
      </w:r>
      <w:proofErr w:type="spellEnd"/>
      <w:r w:rsidRPr="00C57B6F">
        <w:rPr>
          <w:sz w:val="16"/>
        </w:rPr>
        <w:t xml:space="preserve"> &amp; Hand, 2005). If humans engage in space colonization, and if humans </w:t>
      </w:r>
      <w:proofErr w:type="gramStart"/>
      <w:r w:rsidRPr="00C57B6F">
        <w:rPr>
          <w:sz w:val="16"/>
        </w:rPr>
        <w:t>come into contact with</w:t>
      </w:r>
      <w:proofErr w:type="gramEnd"/>
      <w:r w:rsidRPr="00C57B6F">
        <w:rPr>
          <w:sz w:val="16"/>
        </w:rPr>
        <w:t xml:space="preserve"> extraterrestrial life, the extraterrestrial life in question will most likely be microbial in nature. What moral obligations do future human colonizers have towards microbial extraterrestrial life? To make this question more concrete, imagine a colonization scenario </w:t>
      </w:r>
      <w:proofErr w:type="gramStart"/>
      <w:r w:rsidRPr="00C57B6F">
        <w:rPr>
          <w:sz w:val="16"/>
        </w:rPr>
        <w:t>in the near future</w:t>
      </w:r>
      <w:proofErr w:type="gramEnd"/>
      <w:r w:rsidRPr="00C57B6F">
        <w:rPr>
          <w:sz w:val="16"/>
        </w:rPr>
        <w:t>: Humans decide to terraform Mars in order to make it habitable for humans, but doing so would kill all existing species of Martian microbes that were discovered not long before the decision to terraform Mars. Would terraforming Mars be morally acceptable?</w:t>
      </w:r>
    </w:p>
    <w:p w14:paraId="1D43B7DD" w14:textId="77777777" w:rsidR="00FA524C" w:rsidRPr="002E6137" w:rsidRDefault="00FA524C" w:rsidP="00FA524C">
      <w:pPr>
        <w:rPr>
          <w:sz w:val="16"/>
        </w:rPr>
      </w:pPr>
      <w:r w:rsidRPr="002E6137">
        <w:rPr>
          <w:sz w:val="16"/>
        </w:rPr>
        <w:t xml:space="preserve">Microbial life on Earth is non-sentient, and the microbial life on Mars would also, </w:t>
      </w:r>
      <w:proofErr w:type="gramStart"/>
      <w:r w:rsidRPr="002E6137">
        <w:rPr>
          <w:sz w:val="16"/>
        </w:rPr>
        <w:t>in all likelihood</w:t>
      </w:r>
      <w:proofErr w:type="gramEnd"/>
      <w:r w:rsidRPr="002E6137">
        <w:rPr>
          <w:sz w:val="16"/>
        </w:rPr>
        <w:t xml:space="preserve">, be non-sentient. If the Martian microbes neither feel anything like happiness nor experience anything like suffering, there are no utilitarian considerations of wellbeing or happiness to be made — humans could neither affect their level of wellbeing nor could they rob them of their capacity for happiness since microbial life forms lack both. However, there is a counterargument to this position: The Martian </w:t>
      </w:r>
      <w:r w:rsidRPr="00FA524C">
        <w:rPr>
          <w:rStyle w:val="StyleUnderline"/>
          <w:highlight w:val="cyan"/>
        </w:rPr>
        <w:t>microbes have</w:t>
      </w:r>
      <w:r w:rsidRPr="002E6137">
        <w:rPr>
          <w:rStyle w:val="StyleUnderline"/>
        </w:rPr>
        <w:t xml:space="preserve"> the </w:t>
      </w:r>
      <w:r w:rsidRPr="00FA524C">
        <w:rPr>
          <w:rStyle w:val="Emphasis"/>
          <w:highlight w:val="cyan"/>
        </w:rPr>
        <w:t>potential</w:t>
      </w:r>
      <w:r w:rsidRPr="00FA524C">
        <w:rPr>
          <w:rStyle w:val="StyleUnderline"/>
          <w:highlight w:val="cyan"/>
        </w:rPr>
        <w:t xml:space="preserve"> to evolve</w:t>
      </w:r>
      <w:r w:rsidRPr="002E6137">
        <w:rPr>
          <w:rStyle w:val="StyleUnderline"/>
        </w:rPr>
        <w:t xml:space="preserve"> into</w:t>
      </w:r>
      <w:r w:rsidRPr="002E6137">
        <w:rPr>
          <w:sz w:val="16"/>
        </w:rPr>
        <w:t xml:space="preserve"> more </w:t>
      </w:r>
      <w:r w:rsidRPr="002E6137">
        <w:rPr>
          <w:rStyle w:val="Emphasis"/>
        </w:rPr>
        <w:t xml:space="preserve">complex, </w:t>
      </w:r>
      <w:proofErr w:type="gramStart"/>
      <w:r w:rsidRPr="002E6137">
        <w:rPr>
          <w:rStyle w:val="Emphasis"/>
        </w:rPr>
        <w:t>sentient</w:t>
      </w:r>
      <w:proofErr w:type="gramEnd"/>
      <w:r w:rsidRPr="002E6137">
        <w:rPr>
          <w:rStyle w:val="StyleUnderline"/>
        </w:rPr>
        <w:t xml:space="preserve"> and</w:t>
      </w:r>
      <w:r w:rsidRPr="002E6137">
        <w:rPr>
          <w:sz w:val="16"/>
        </w:rPr>
        <w:t xml:space="preserve"> possibly even </w:t>
      </w:r>
      <w:r w:rsidRPr="002E6137">
        <w:rPr>
          <w:rStyle w:val="Emphasis"/>
        </w:rPr>
        <w:t>intelligent life forms.</w:t>
      </w:r>
      <w:r w:rsidRPr="002E6137">
        <w:rPr>
          <w:rStyle w:val="StyleUnderline"/>
        </w:rPr>
        <w:t xml:space="preserve"> </w:t>
      </w:r>
      <w:r w:rsidRPr="00FA524C">
        <w:rPr>
          <w:rStyle w:val="StyleUnderline"/>
          <w:highlight w:val="cyan"/>
        </w:rPr>
        <w:t>Eradicating them would</w:t>
      </w:r>
      <w:r w:rsidRPr="002E6137">
        <w:rPr>
          <w:sz w:val="16"/>
        </w:rPr>
        <w:t xml:space="preserve"> therefore </w:t>
      </w:r>
      <w:r w:rsidRPr="00FA524C">
        <w:rPr>
          <w:rStyle w:val="StyleUnderline"/>
          <w:highlight w:val="cyan"/>
        </w:rPr>
        <w:t>represent</w:t>
      </w:r>
      <w:r w:rsidRPr="002E6137">
        <w:rPr>
          <w:sz w:val="16"/>
        </w:rPr>
        <w:t xml:space="preserve"> an </w:t>
      </w:r>
      <w:r w:rsidRPr="00FA524C">
        <w:rPr>
          <w:rStyle w:val="Emphasis"/>
          <w:highlight w:val="cyan"/>
        </w:rPr>
        <w:t>existential damage</w:t>
      </w:r>
      <w:r w:rsidRPr="002E6137">
        <w:rPr>
          <w:rStyle w:val="StyleUnderline"/>
        </w:rPr>
        <w:t>, because all</w:t>
      </w:r>
      <w:r w:rsidRPr="002E6137">
        <w:rPr>
          <w:sz w:val="16"/>
        </w:rPr>
        <w:t xml:space="preserve"> the </w:t>
      </w:r>
      <w:r w:rsidRPr="002E6137">
        <w:rPr>
          <w:rStyle w:val="StyleUnderline"/>
        </w:rPr>
        <w:t>potential</w:t>
      </w:r>
      <w:r w:rsidRPr="002E6137">
        <w:rPr>
          <w:sz w:val="16"/>
        </w:rPr>
        <w:t xml:space="preserve"> future </w:t>
      </w:r>
      <w:r w:rsidRPr="002E6137">
        <w:rPr>
          <w:rStyle w:val="StyleUnderline"/>
        </w:rPr>
        <w:t>moral value would be lost.</w:t>
      </w:r>
      <w:r w:rsidRPr="002E6137">
        <w:rPr>
          <w:sz w:val="16"/>
        </w:rPr>
        <w:t xml:space="preserve"> If this argument seems abstract, consider the scenario if the microbial life in question was Earth-based: If some extraterrestrial intelligence had eradicated our primitive microbial ancestors, humankind (as well as all other sentient Earth-based life) would never have come to be.</w:t>
      </w:r>
    </w:p>
    <w:p w14:paraId="49F14977" w14:textId="77777777" w:rsidR="00FA524C" w:rsidRPr="002E6137" w:rsidRDefault="00FA524C" w:rsidP="00FA524C">
      <w:pPr>
        <w:rPr>
          <w:sz w:val="16"/>
          <w:szCs w:val="16"/>
        </w:rPr>
      </w:pPr>
      <w:r w:rsidRPr="002E6137">
        <w:rPr>
          <w:sz w:val="16"/>
          <w:szCs w:val="16"/>
        </w:rPr>
        <w:t>A second moral argument in favor of preserving the Martian microbes in our scenario is the argument of intrinsic value (Cockrell &amp; Center for Environmental Philosophy, 2005). According to this position, the moral obligation towards extraterrestrial microbial life is not contingent on its sentience, but on its mere existence: Life in and of itself has a moral value, and by virtue of existing, our Martian microbes have a kind of right to their existence. In addition, and perhaps crucially, we have an obligation to respect that right. This deontological, Kantian view is not concerned with wellbeing and suffering, but instead with rights of and duties towards life. I find the utilitarian view of potential future moral value more useful than the intrinsic value argument, but it is worth mentioning the latter for the sake of completeness.</w:t>
      </w:r>
    </w:p>
    <w:p w14:paraId="489C2C34" w14:textId="77777777" w:rsidR="00FA524C" w:rsidRPr="00C57B6F" w:rsidRDefault="00FA524C" w:rsidP="00FA524C">
      <w:pPr>
        <w:rPr>
          <w:sz w:val="16"/>
          <w:szCs w:val="16"/>
        </w:rPr>
      </w:pPr>
      <w:r w:rsidRPr="00C57B6F">
        <w:rPr>
          <w:sz w:val="16"/>
          <w:szCs w:val="16"/>
        </w:rPr>
        <w:t>In any case, both moral arguments, the utilitarian view of potential future moral value as well as the deontological intrinsic value argument, suggest that endangering microbial life could be devastatingly wrong. A logical consequence of such considerations would be to adopt a strongly conservationist stance whereby humans refrain from colonizing a potentially large number of viable celestial bodies lest they threaten the microbes that have evolved there (Smith, 2016). Such an approach could limit human expansion to entirely artificial habitats and to biologically completely barren moons and planets.</w:t>
      </w:r>
    </w:p>
    <w:p w14:paraId="2A5895CB" w14:textId="77777777" w:rsidR="00FA524C" w:rsidRPr="00A40E3F" w:rsidRDefault="00FA524C" w:rsidP="00FA524C">
      <w:pPr>
        <w:rPr>
          <w:sz w:val="16"/>
          <w:szCs w:val="16"/>
        </w:rPr>
      </w:pPr>
      <w:r w:rsidRPr="00A40E3F">
        <w:rPr>
          <w:sz w:val="16"/>
          <w:szCs w:val="16"/>
        </w:rPr>
        <w:t>4.3. Astronomical suffering</w:t>
      </w:r>
    </w:p>
    <w:p w14:paraId="23774A7D" w14:textId="77777777" w:rsidR="00FA524C" w:rsidRPr="00A40E3F" w:rsidRDefault="00FA524C" w:rsidP="00FA524C">
      <w:pPr>
        <w:rPr>
          <w:sz w:val="16"/>
        </w:rPr>
      </w:pPr>
      <w:r w:rsidRPr="00FA524C">
        <w:rPr>
          <w:rStyle w:val="StyleUnderline"/>
          <w:highlight w:val="cyan"/>
        </w:rPr>
        <w:t>Space colonization</w:t>
      </w:r>
      <w:r w:rsidRPr="00A40E3F">
        <w:rPr>
          <w:rStyle w:val="StyleUnderline"/>
        </w:rPr>
        <w:t xml:space="preserve"> means</w:t>
      </w:r>
      <w:r w:rsidRPr="00A40E3F">
        <w:rPr>
          <w:sz w:val="16"/>
        </w:rPr>
        <w:t xml:space="preserve"> that </w:t>
      </w:r>
      <w:r w:rsidRPr="00A40E3F">
        <w:rPr>
          <w:rStyle w:val="StyleUnderline"/>
        </w:rPr>
        <w:t>humans</w:t>
      </w:r>
      <w:r w:rsidRPr="00A40E3F">
        <w:rPr>
          <w:sz w:val="16"/>
        </w:rPr>
        <w:t xml:space="preserve"> and human actions </w:t>
      </w:r>
      <w:r w:rsidRPr="00A40E3F">
        <w:rPr>
          <w:rStyle w:val="StyleUnderline"/>
        </w:rPr>
        <w:t>will spread beyond Earth and</w:t>
      </w:r>
      <w:r w:rsidRPr="00A40E3F">
        <w:rPr>
          <w:sz w:val="16"/>
        </w:rPr>
        <w:t xml:space="preserve"> possibly </w:t>
      </w:r>
      <w:r w:rsidRPr="00A40E3F">
        <w:rPr>
          <w:rStyle w:val="StyleUnderline"/>
        </w:rPr>
        <w:t>cover</w:t>
      </w:r>
      <w:r w:rsidRPr="00A40E3F">
        <w:rPr>
          <w:sz w:val="16"/>
        </w:rPr>
        <w:t xml:space="preserve">, relatively speaking, </w:t>
      </w:r>
      <w:r w:rsidRPr="00A40E3F">
        <w:rPr>
          <w:rStyle w:val="Emphasis"/>
        </w:rPr>
        <w:t>vast areas of the</w:t>
      </w:r>
      <w:r w:rsidRPr="00A40E3F">
        <w:rPr>
          <w:sz w:val="16"/>
        </w:rPr>
        <w:t xml:space="preserve"> reachable </w:t>
      </w:r>
      <w:r w:rsidRPr="00A40E3F">
        <w:rPr>
          <w:rStyle w:val="Emphasis"/>
        </w:rPr>
        <w:t>universe</w:t>
      </w:r>
      <w:r w:rsidRPr="00A40E3F">
        <w:rPr>
          <w:rStyle w:val="StyleUnderline"/>
        </w:rPr>
        <w:t>. This</w:t>
      </w:r>
      <w:r w:rsidRPr="00A40E3F">
        <w:rPr>
          <w:sz w:val="16"/>
        </w:rPr>
        <w:t xml:space="preserve"> will potentially create immense positive value, but it also </w:t>
      </w:r>
      <w:r w:rsidRPr="00FA524C">
        <w:rPr>
          <w:rStyle w:val="StyleUnderline"/>
          <w:highlight w:val="cyan"/>
        </w:rPr>
        <w:t>makes possible</w:t>
      </w:r>
      <w:r w:rsidRPr="00A40E3F">
        <w:rPr>
          <w:sz w:val="16"/>
        </w:rPr>
        <w:t xml:space="preserve"> a form of </w:t>
      </w:r>
      <w:r w:rsidRPr="00C57B6F">
        <w:rPr>
          <w:rStyle w:val="StyleUnderline"/>
        </w:rPr>
        <w:t xml:space="preserve">existential </w:t>
      </w:r>
      <w:r w:rsidRPr="00FA524C">
        <w:rPr>
          <w:rStyle w:val="StyleUnderline"/>
          <w:highlight w:val="cyan"/>
        </w:rPr>
        <w:t>risks</w:t>
      </w:r>
      <w:r w:rsidRPr="00A40E3F">
        <w:rPr>
          <w:rStyle w:val="StyleUnderline"/>
        </w:rPr>
        <w:t xml:space="preserve"> that are </w:t>
      </w:r>
      <w:r w:rsidRPr="00FA524C">
        <w:rPr>
          <w:rStyle w:val="Emphasis"/>
          <w:highlight w:val="cyan"/>
        </w:rPr>
        <w:t>astronomical in scope</w:t>
      </w:r>
      <w:r w:rsidRPr="00FA524C">
        <w:rPr>
          <w:rStyle w:val="StyleUnderline"/>
          <w:highlight w:val="cyan"/>
        </w:rPr>
        <w:t xml:space="preserve"> and</w:t>
      </w:r>
      <w:r w:rsidRPr="00FA524C">
        <w:rPr>
          <w:rStyle w:val="Emphasis"/>
          <w:highlight w:val="cyan"/>
        </w:rPr>
        <w:t xml:space="preserve"> hellish in severity</w:t>
      </w:r>
      <w:r w:rsidRPr="00A40E3F">
        <w:rPr>
          <w:sz w:val="16"/>
        </w:rPr>
        <w:t xml:space="preserve"> — that are, in other words, </w:t>
      </w:r>
      <w:r w:rsidRPr="00A40E3F">
        <w:rPr>
          <w:rStyle w:val="StyleUnderline"/>
        </w:rPr>
        <w:t>orders of magnitude worse than anything humankind</w:t>
      </w:r>
      <w:r w:rsidRPr="00A40E3F">
        <w:rPr>
          <w:sz w:val="16"/>
        </w:rPr>
        <w:t xml:space="preserve"> has </w:t>
      </w:r>
      <w:r w:rsidRPr="00A40E3F">
        <w:rPr>
          <w:rStyle w:val="StyleUnderline"/>
        </w:rPr>
        <w:t>caused or encountered so far</w:t>
      </w:r>
      <w:r w:rsidRPr="00A40E3F">
        <w:rPr>
          <w:sz w:val="16"/>
        </w:rPr>
        <w:t xml:space="preserve">. This subset of extreme existential risks is </w:t>
      </w:r>
      <w:r w:rsidRPr="00A40E3F">
        <w:rPr>
          <w:rStyle w:val="StyleUnderline"/>
        </w:rPr>
        <w:t>referred to as suffering risks</w:t>
      </w:r>
      <w:r w:rsidRPr="00A40E3F">
        <w:rPr>
          <w:sz w:val="16"/>
        </w:rPr>
        <w:t xml:space="preserve"> (</w:t>
      </w:r>
      <w:proofErr w:type="spellStart"/>
      <w:r w:rsidRPr="00A40E3F">
        <w:rPr>
          <w:sz w:val="16"/>
        </w:rPr>
        <w:t>Tomasik</w:t>
      </w:r>
      <w:proofErr w:type="spellEnd"/>
      <w:r w:rsidRPr="00A40E3F">
        <w:rPr>
          <w:sz w:val="16"/>
        </w:rPr>
        <w:t>, 2015a).</w:t>
      </w:r>
    </w:p>
    <w:p w14:paraId="32716AAA" w14:textId="77777777" w:rsidR="00FA524C" w:rsidRPr="00A40E3F" w:rsidRDefault="00FA524C" w:rsidP="00FA524C">
      <w:pPr>
        <w:rPr>
          <w:rStyle w:val="Emphasis"/>
        </w:rPr>
      </w:pPr>
      <w:r w:rsidRPr="00A40E3F">
        <w:rPr>
          <w:rStyle w:val="StyleUnderline"/>
        </w:rPr>
        <w:t>Suffering risks</w:t>
      </w:r>
      <w:r w:rsidRPr="00A40E3F">
        <w:rPr>
          <w:sz w:val="16"/>
        </w:rPr>
        <w:t xml:space="preserve"> are risks that </w:t>
      </w:r>
      <w:r w:rsidRPr="00A40E3F">
        <w:rPr>
          <w:rStyle w:val="StyleUnderline"/>
        </w:rPr>
        <w:t xml:space="preserve">are </w:t>
      </w:r>
      <w:r w:rsidRPr="00A40E3F">
        <w:rPr>
          <w:rStyle w:val="Emphasis"/>
        </w:rPr>
        <w:t>far</w:t>
      </w:r>
      <w:r w:rsidRPr="00A40E3F">
        <w:rPr>
          <w:rStyle w:val="StyleUnderline"/>
        </w:rPr>
        <w:t xml:space="preserve"> </w:t>
      </w:r>
      <w:r w:rsidRPr="00A40E3F">
        <w:rPr>
          <w:rStyle w:val="Emphasis"/>
        </w:rPr>
        <w:t>worse</w:t>
      </w:r>
      <w:r w:rsidRPr="00A40E3F">
        <w:rPr>
          <w:rStyle w:val="StyleUnderline"/>
        </w:rPr>
        <w:t xml:space="preserve"> than humankind going extinct or entering permanent</w:t>
      </w:r>
      <w:r w:rsidRPr="00A40E3F">
        <w:rPr>
          <w:sz w:val="16"/>
        </w:rPr>
        <w:t xml:space="preserve"> moral </w:t>
      </w:r>
      <w:r w:rsidRPr="00A40E3F">
        <w:rPr>
          <w:rStyle w:val="StyleUnderline"/>
        </w:rPr>
        <w:t>stagnation because</w:t>
      </w:r>
      <w:r w:rsidRPr="00A40E3F">
        <w:rPr>
          <w:sz w:val="16"/>
        </w:rPr>
        <w:t xml:space="preserve"> they mean that </w:t>
      </w:r>
      <w:r w:rsidRPr="00A40E3F">
        <w:rPr>
          <w:rStyle w:val="StyleUnderline"/>
        </w:rPr>
        <w:t>the suffering</w:t>
      </w:r>
      <w:r w:rsidRPr="00A40E3F">
        <w:rPr>
          <w:sz w:val="16"/>
        </w:rPr>
        <w:t xml:space="preserve"> that is </w:t>
      </w:r>
      <w:r w:rsidRPr="00A40E3F">
        <w:rPr>
          <w:rStyle w:val="StyleUnderline"/>
        </w:rPr>
        <w:t>created</w:t>
      </w:r>
      <w:r w:rsidRPr="00A40E3F">
        <w:rPr>
          <w:sz w:val="16"/>
        </w:rPr>
        <w:t xml:space="preserve"> through these risks </w:t>
      </w:r>
      <w:r w:rsidRPr="00A40E3F">
        <w:rPr>
          <w:rStyle w:val="StyleUnderline"/>
        </w:rPr>
        <w:t>is far greater than all suffering that</w:t>
      </w:r>
      <w:r w:rsidRPr="00A40E3F">
        <w:rPr>
          <w:sz w:val="16"/>
        </w:rPr>
        <w:t xml:space="preserve"> has </w:t>
      </w:r>
      <w:r w:rsidRPr="00A40E3F">
        <w:rPr>
          <w:rStyle w:val="StyleUnderline"/>
        </w:rPr>
        <w:t>existed on Earth</w:t>
      </w:r>
      <w:r w:rsidRPr="00A40E3F">
        <w:rPr>
          <w:sz w:val="16"/>
        </w:rPr>
        <w:t xml:space="preserve"> so far. </w:t>
      </w:r>
      <w:r w:rsidRPr="00A40E3F">
        <w:rPr>
          <w:rStyle w:val="StyleUnderline"/>
        </w:rPr>
        <w:t>There are different vectors of potential astronomical suffering</w:t>
      </w:r>
      <w:r w:rsidRPr="00A40E3F">
        <w:rPr>
          <w:sz w:val="16"/>
        </w:rPr>
        <w:t xml:space="preserve">. For example, </w:t>
      </w:r>
      <w:r w:rsidRPr="00A40E3F">
        <w:rPr>
          <w:rStyle w:val="StyleUnderline"/>
        </w:rPr>
        <w:t>it is conceivable</w:t>
      </w:r>
      <w:r w:rsidRPr="00A40E3F">
        <w:rPr>
          <w:sz w:val="16"/>
        </w:rPr>
        <w:t xml:space="preserve"> that </w:t>
      </w:r>
      <w:r w:rsidRPr="00FA524C">
        <w:rPr>
          <w:rStyle w:val="StyleUnderline"/>
          <w:highlight w:val="cyan"/>
        </w:rPr>
        <w:t>future</w:t>
      </w:r>
      <w:r w:rsidRPr="00A40E3F">
        <w:rPr>
          <w:rStyle w:val="StyleUnderline"/>
        </w:rPr>
        <w:t xml:space="preserve"> human </w:t>
      </w:r>
      <w:r w:rsidRPr="00FA524C">
        <w:rPr>
          <w:rStyle w:val="StyleUnderline"/>
          <w:highlight w:val="cyan"/>
        </w:rPr>
        <w:t>generations</w:t>
      </w:r>
      <w:r w:rsidRPr="00A40E3F">
        <w:rPr>
          <w:rStyle w:val="StyleUnderline"/>
        </w:rPr>
        <w:t xml:space="preserve"> will </w:t>
      </w:r>
      <w:r w:rsidRPr="00FA524C">
        <w:rPr>
          <w:rStyle w:val="Emphasis"/>
          <w:highlight w:val="cyan"/>
        </w:rPr>
        <w:t>spread</w:t>
      </w:r>
      <w:r w:rsidRPr="00FA524C">
        <w:rPr>
          <w:rStyle w:val="StyleUnderline"/>
          <w:highlight w:val="cyan"/>
        </w:rPr>
        <w:t xml:space="preserve"> </w:t>
      </w:r>
      <w:r w:rsidRPr="00FA524C">
        <w:rPr>
          <w:rStyle w:val="Emphasis"/>
          <w:highlight w:val="cyan"/>
        </w:rPr>
        <w:t>wildlife</w:t>
      </w:r>
      <w:r w:rsidRPr="00A40E3F">
        <w:rPr>
          <w:rStyle w:val="StyleUnderline"/>
        </w:rPr>
        <w:t xml:space="preserve"> throughout</w:t>
      </w:r>
      <w:r w:rsidRPr="00A40E3F">
        <w:rPr>
          <w:sz w:val="16"/>
        </w:rPr>
        <w:t xml:space="preserve"> the colonized </w:t>
      </w:r>
      <w:r w:rsidRPr="00A40E3F">
        <w:rPr>
          <w:rStyle w:val="StyleUnderline"/>
        </w:rPr>
        <w:t>space</w:t>
      </w:r>
      <w:r w:rsidRPr="00A40E3F">
        <w:rPr>
          <w:sz w:val="16"/>
        </w:rPr>
        <w:t xml:space="preserve">, either </w:t>
      </w:r>
      <w:r w:rsidRPr="00A40E3F">
        <w:rPr>
          <w:rStyle w:val="StyleUnderline"/>
        </w:rPr>
        <w:t xml:space="preserve">inadvertently or actively. Wild </w:t>
      </w:r>
      <w:r w:rsidRPr="00FA524C">
        <w:rPr>
          <w:rStyle w:val="StyleUnderline"/>
          <w:highlight w:val="cyan"/>
        </w:rPr>
        <w:t>animals</w:t>
      </w:r>
      <w:r w:rsidRPr="00A40E3F">
        <w:rPr>
          <w:rStyle w:val="StyleUnderline"/>
        </w:rPr>
        <w:t xml:space="preserve"> on Earth</w:t>
      </w:r>
      <w:r w:rsidRPr="00A40E3F">
        <w:rPr>
          <w:sz w:val="16"/>
        </w:rPr>
        <w:t xml:space="preserve"> generally </w:t>
      </w:r>
      <w:r w:rsidRPr="00FA524C">
        <w:rPr>
          <w:rStyle w:val="StyleUnderline"/>
          <w:highlight w:val="cyan"/>
        </w:rPr>
        <w:t>lead</w:t>
      </w:r>
      <w:r w:rsidRPr="00FA524C">
        <w:rPr>
          <w:rStyle w:val="Emphasis"/>
          <w:highlight w:val="cyan"/>
        </w:rPr>
        <w:t xml:space="preserve"> short, miserable lives</w:t>
      </w:r>
      <w:r w:rsidRPr="00FA524C">
        <w:rPr>
          <w:rStyle w:val="StyleUnderline"/>
          <w:highlight w:val="cyan"/>
        </w:rPr>
        <w:t xml:space="preserve"> full of</w:t>
      </w:r>
      <w:r w:rsidRPr="00A40E3F">
        <w:rPr>
          <w:sz w:val="16"/>
        </w:rPr>
        <w:t xml:space="preserve"> sometimes the most </w:t>
      </w:r>
      <w:r w:rsidRPr="00A40E3F">
        <w:rPr>
          <w:rStyle w:val="Emphasis"/>
        </w:rPr>
        <w:t xml:space="preserve">brutal </w:t>
      </w:r>
      <w:r w:rsidRPr="00FA524C">
        <w:rPr>
          <w:rStyle w:val="Emphasis"/>
          <w:highlight w:val="cyan"/>
        </w:rPr>
        <w:t>suffering</w:t>
      </w:r>
      <w:r w:rsidRPr="00A40E3F">
        <w:rPr>
          <w:sz w:val="16"/>
        </w:rPr>
        <w:t xml:space="preserve"> (</w:t>
      </w:r>
      <w:proofErr w:type="spellStart"/>
      <w:r w:rsidRPr="00A40E3F">
        <w:rPr>
          <w:sz w:val="16"/>
        </w:rPr>
        <w:t>Tomasik</w:t>
      </w:r>
      <w:proofErr w:type="spellEnd"/>
      <w:r w:rsidRPr="00A40E3F">
        <w:rPr>
          <w:sz w:val="16"/>
        </w:rPr>
        <w:t xml:space="preserve">, 2015b). </w:t>
      </w:r>
      <w:r w:rsidRPr="00C57B6F">
        <w:rPr>
          <w:rStyle w:val="StyleUnderline"/>
        </w:rPr>
        <w:t>In</w:t>
      </w:r>
      <w:r w:rsidRPr="00A40E3F">
        <w:rPr>
          <w:rStyle w:val="StyleUnderline"/>
        </w:rPr>
        <w:t xml:space="preserve"> in </w:t>
      </w:r>
      <w:r w:rsidRPr="00C57B6F">
        <w:rPr>
          <w:rStyle w:val="StyleUnderline"/>
        </w:rPr>
        <w:t>the history of Earth</w:t>
      </w:r>
      <w:r w:rsidRPr="00A40E3F">
        <w:rPr>
          <w:rStyle w:val="StyleUnderline"/>
        </w:rPr>
        <w:t xml:space="preserve">, wildlife </w:t>
      </w:r>
      <w:r w:rsidRPr="00C57B6F">
        <w:rPr>
          <w:rStyle w:val="StyleUnderline"/>
        </w:rPr>
        <w:t>suffering</w:t>
      </w:r>
      <w:r w:rsidRPr="00C57B6F">
        <w:rPr>
          <w:rStyle w:val="Emphasis"/>
        </w:rPr>
        <w:t xml:space="preserve"> </w:t>
      </w:r>
      <w:r w:rsidRPr="00FA524C">
        <w:rPr>
          <w:rStyle w:val="Emphasis"/>
          <w:highlight w:val="cyan"/>
        </w:rPr>
        <w:t>has not</w:t>
      </w:r>
      <w:r w:rsidRPr="00A40E3F">
        <w:rPr>
          <w:sz w:val="16"/>
        </w:rPr>
        <w:t xml:space="preserve"> really </w:t>
      </w:r>
      <w:r w:rsidRPr="00FA524C">
        <w:rPr>
          <w:rStyle w:val="Emphasis"/>
          <w:highlight w:val="cyan"/>
        </w:rPr>
        <w:t>improved</w:t>
      </w:r>
      <w:r w:rsidRPr="00A40E3F">
        <w:rPr>
          <w:sz w:val="16"/>
        </w:rPr>
        <w:t xml:space="preserve"> at all, </w:t>
      </w:r>
      <w:r w:rsidRPr="00A40E3F">
        <w:rPr>
          <w:rStyle w:val="StyleUnderline"/>
        </w:rPr>
        <w:t>so astronomical wildlife suffering would</w:t>
      </w:r>
      <w:r w:rsidRPr="00A40E3F">
        <w:rPr>
          <w:sz w:val="16"/>
        </w:rPr>
        <w:t xml:space="preserve"> likely </w:t>
      </w:r>
      <w:r w:rsidRPr="00A40E3F">
        <w:rPr>
          <w:rStyle w:val="StyleUnderline"/>
        </w:rPr>
        <w:t xml:space="preserve">represent a </w:t>
      </w:r>
      <w:r w:rsidRPr="00A40E3F">
        <w:rPr>
          <w:rStyle w:val="Emphasis"/>
        </w:rPr>
        <w:t>constant source of disvalue.</w:t>
      </w:r>
    </w:p>
    <w:p w14:paraId="4415B9A6" w14:textId="77777777" w:rsidR="00FA524C" w:rsidRPr="00A40E3F" w:rsidRDefault="00FA524C" w:rsidP="00FA524C">
      <w:pPr>
        <w:rPr>
          <w:rStyle w:val="Emphasis"/>
        </w:rPr>
      </w:pPr>
      <w:r w:rsidRPr="00A40E3F">
        <w:rPr>
          <w:sz w:val="16"/>
        </w:rPr>
        <w:t xml:space="preserve">Another vector for suffering risks are sentient simulations. </w:t>
      </w:r>
      <w:r w:rsidRPr="00A40E3F">
        <w:rPr>
          <w:rStyle w:val="StyleUnderline"/>
        </w:rPr>
        <w:t>Given growing computational power, it is conceivable</w:t>
      </w:r>
      <w:r w:rsidRPr="00A40E3F">
        <w:rPr>
          <w:sz w:val="16"/>
        </w:rPr>
        <w:t xml:space="preserve"> that </w:t>
      </w:r>
      <w:r w:rsidRPr="00FA524C">
        <w:rPr>
          <w:rStyle w:val="StyleUnderline"/>
          <w:highlight w:val="cyan"/>
        </w:rPr>
        <w:t>we will</w:t>
      </w:r>
      <w:r w:rsidRPr="00A40E3F">
        <w:rPr>
          <w:sz w:val="16"/>
        </w:rPr>
        <w:t xml:space="preserve"> eventually </w:t>
      </w:r>
      <w:r w:rsidRPr="00FA524C">
        <w:rPr>
          <w:rStyle w:val="StyleUnderline"/>
          <w:highlight w:val="cyan"/>
        </w:rPr>
        <w:t xml:space="preserve">be able to </w:t>
      </w:r>
      <w:r w:rsidRPr="00FA524C">
        <w:rPr>
          <w:rStyle w:val="Emphasis"/>
          <w:highlight w:val="cyan"/>
        </w:rPr>
        <w:t>simulate</w:t>
      </w:r>
      <w:r w:rsidRPr="00C57B6F">
        <w:rPr>
          <w:rStyle w:val="StyleUnderline"/>
        </w:rPr>
        <w:t xml:space="preserve"> </w:t>
      </w:r>
      <w:r w:rsidRPr="00C57B6F">
        <w:rPr>
          <w:rStyle w:val="Emphasis"/>
        </w:rPr>
        <w:t>sentience</w:t>
      </w:r>
      <w:r w:rsidRPr="00A40E3F">
        <w:rPr>
          <w:rStyle w:val="StyleUnderline"/>
        </w:rPr>
        <w:t>, and as soon as simulated sentience is possible</w:t>
      </w:r>
      <w:r w:rsidRPr="00A40E3F">
        <w:rPr>
          <w:rStyle w:val="Emphasis"/>
        </w:rPr>
        <w:t xml:space="preserve">, </w:t>
      </w:r>
      <w:r w:rsidRPr="00C57B6F">
        <w:rPr>
          <w:rStyle w:val="Emphasis"/>
        </w:rPr>
        <w:t>simulated</w:t>
      </w:r>
      <w:r w:rsidRPr="00A40E3F">
        <w:rPr>
          <w:rStyle w:val="Emphasis"/>
        </w:rPr>
        <w:t xml:space="preserve"> </w:t>
      </w:r>
      <w:r w:rsidRPr="00FA524C">
        <w:rPr>
          <w:rStyle w:val="Emphasis"/>
          <w:highlight w:val="cyan"/>
        </w:rPr>
        <w:t>suffering</w:t>
      </w:r>
      <w:r w:rsidRPr="00C57B6F">
        <w:rPr>
          <w:rStyle w:val="Emphasis"/>
        </w:rPr>
        <w:t xml:space="preserve"> will be as well</w:t>
      </w:r>
      <w:r w:rsidRPr="00A40E3F">
        <w:rPr>
          <w:rStyle w:val="Emphasis"/>
        </w:rPr>
        <w:t>.</w:t>
      </w:r>
      <w:r w:rsidRPr="00A40E3F">
        <w:rPr>
          <w:sz w:val="16"/>
        </w:rPr>
        <w:t xml:space="preserve"> This technological path is not necessarily dependent on space colonization, but </w:t>
      </w:r>
      <w:r w:rsidRPr="00A40E3F">
        <w:rPr>
          <w:rStyle w:val="StyleUnderline"/>
        </w:rPr>
        <w:t xml:space="preserve">a </w:t>
      </w:r>
      <w:r w:rsidRPr="00FA524C">
        <w:rPr>
          <w:rStyle w:val="StyleUnderline"/>
          <w:highlight w:val="cyan"/>
        </w:rPr>
        <w:t>colonizing humankind</w:t>
      </w:r>
      <w:r w:rsidRPr="00A40E3F">
        <w:rPr>
          <w:rStyle w:val="StyleUnderline"/>
        </w:rPr>
        <w:t xml:space="preserve"> might </w:t>
      </w:r>
      <w:r w:rsidRPr="00FA524C">
        <w:rPr>
          <w:rStyle w:val="StyleUnderline"/>
          <w:highlight w:val="cyan"/>
        </w:rPr>
        <w:t xml:space="preserve">have </w:t>
      </w:r>
      <w:r w:rsidRPr="00FA524C">
        <w:rPr>
          <w:rStyle w:val="Emphasis"/>
          <w:highlight w:val="cyan"/>
        </w:rPr>
        <w:t>greater</w:t>
      </w:r>
      <w:r w:rsidRPr="00FA524C">
        <w:rPr>
          <w:rStyle w:val="StyleUnderline"/>
          <w:highlight w:val="cyan"/>
        </w:rPr>
        <w:t xml:space="preserve"> </w:t>
      </w:r>
      <w:r w:rsidRPr="00FA524C">
        <w:rPr>
          <w:rStyle w:val="Emphasis"/>
          <w:highlight w:val="cyan"/>
        </w:rPr>
        <w:t>capabilities</w:t>
      </w:r>
      <w:r w:rsidRPr="00A40E3F">
        <w:rPr>
          <w:rStyle w:val="StyleUnderline"/>
        </w:rPr>
        <w:t xml:space="preserve"> for running such simulations</w:t>
      </w:r>
      <w:r w:rsidRPr="00A40E3F">
        <w:rPr>
          <w:sz w:val="16"/>
        </w:rPr>
        <w:t xml:space="preserve">, for example </w:t>
      </w:r>
      <w:r w:rsidRPr="00A40E3F">
        <w:rPr>
          <w:rStyle w:val="StyleUnderline"/>
        </w:rPr>
        <w:t xml:space="preserve">by </w:t>
      </w:r>
      <w:r w:rsidRPr="00FA524C">
        <w:rPr>
          <w:rStyle w:val="StyleUnderline"/>
          <w:highlight w:val="cyan"/>
        </w:rPr>
        <w:t>tapping into</w:t>
      </w:r>
      <w:r w:rsidRPr="00A40E3F">
        <w:rPr>
          <w:rStyle w:val="StyleUnderline"/>
        </w:rPr>
        <w:t xml:space="preserve"> the power of </w:t>
      </w:r>
      <w:r w:rsidRPr="00FA524C">
        <w:rPr>
          <w:rStyle w:val="StyleUnderline"/>
          <w:highlight w:val="cyan"/>
        </w:rPr>
        <w:t>stars</w:t>
      </w:r>
      <w:r w:rsidRPr="00A40E3F">
        <w:rPr>
          <w:sz w:val="16"/>
        </w:rPr>
        <w:t xml:space="preserve"> in different Solar systems. </w:t>
      </w:r>
      <w:r w:rsidRPr="00A40E3F">
        <w:rPr>
          <w:rStyle w:val="StyleUnderline"/>
        </w:rPr>
        <w:t>Instances of simulated suffering could create more suffering than</w:t>
      </w:r>
      <w:r w:rsidRPr="00A40E3F">
        <w:rPr>
          <w:sz w:val="16"/>
        </w:rPr>
        <w:t xml:space="preserve"> has </w:t>
      </w:r>
      <w:r w:rsidRPr="00A40E3F">
        <w:rPr>
          <w:rStyle w:val="StyleUnderline"/>
        </w:rPr>
        <w:t>ever occurred in the</w:t>
      </w:r>
      <w:r w:rsidRPr="00A40E3F">
        <w:rPr>
          <w:sz w:val="16"/>
        </w:rPr>
        <w:t xml:space="preserve"> biological </w:t>
      </w:r>
      <w:r w:rsidRPr="00A40E3F">
        <w:rPr>
          <w:rStyle w:val="StyleUnderline"/>
        </w:rPr>
        <w:t>universe</w:t>
      </w:r>
      <w:r w:rsidRPr="00A40E3F">
        <w:rPr>
          <w:rStyle w:val="Emphasis"/>
        </w:rPr>
        <w:t>, within fractions of a second.</w:t>
      </w:r>
    </w:p>
    <w:p w14:paraId="107FF07F" w14:textId="77777777" w:rsidR="00FA524C" w:rsidRDefault="00FA524C" w:rsidP="00FA524C">
      <w:pPr>
        <w:rPr>
          <w:rStyle w:val="Emphasis"/>
        </w:rPr>
      </w:pPr>
      <w:r w:rsidRPr="00A40E3F">
        <w:rPr>
          <w:sz w:val="16"/>
        </w:rPr>
        <w:t xml:space="preserve">The risk of astronomical suffering is more uncertain than other existential risks, but it is at the same time more severe. </w:t>
      </w:r>
      <w:r w:rsidRPr="00A40E3F">
        <w:rPr>
          <w:rStyle w:val="StyleUnderline"/>
        </w:rPr>
        <w:t xml:space="preserve">At stake is not just </w:t>
      </w:r>
      <w:r w:rsidRPr="00A40E3F">
        <w:rPr>
          <w:rStyle w:val="Emphasis"/>
        </w:rPr>
        <w:t>humankind's</w:t>
      </w:r>
      <w:r w:rsidRPr="00A40E3F">
        <w:rPr>
          <w:sz w:val="16"/>
        </w:rPr>
        <w:t xml:space="preserve"> total </w:t>
      </w:r>
      <w:r w:rsidRPr="00A40E3F">
        <w:rPr>
          <w:rStyle w:val="Emphasis"/>
        </w:rPr>
        <w:t>potential positive future</w:t>
      </w:r>
      <w:r w:rsidRPr="00A40E3F">
        <w:rPr>
          <w:sz w:val="16"/>
        </w:rPr>
        <w:t xml:space="preserve"> moral </w:t>
      </w:r>
      <w:r w:rsidRPr="00A40E3F">
        <w:rPr>
          <w:rStyle w:val="Emphasis"/>
        </w:rPr>
        <w:t>value</w:t>
      </w:r>
      <w:r w:rsidRPr="00A40E3F">
        <w:rPr>
          <w:rStyle w:val="StyleUnderline"/>
        </w:rPr>
        <w:t xml:space="preserve">, but </w:t>
      </w:r>
      <w:r w:rsidRPr="00A40E3F">
        <w:rPr>
          <w:rStyle w:val="Emphasis"/>
        </w:rPr>
        <w:t>disvalue</w:t>
      </w:r>
      <w:r w:rsidRPr="00A40E3F">
        <w:rPr>
          <w:sz w:val="16"/>
        </w:rPr>
        <w:t xml:space="preserve"> that is </w:t>
      </w:r>
      <w:r w:rsidRPr="00A40E3F">
        <w:rPr>
          <w:rStyle w:val="Emphasis"/>
        </w:rPr>
        <w:t>decoupled from humankind</w:t>
      </w:r>
      <w:r w:rsidRPr="00A40E3F">
        <w:rPr>
          <w:rStyle w:val="StyleUnderline"/>
        </w:rPr>
        <w:t xml:space="preserve"> and</w:t>
      </w:r>
      <w:r w:rsidRPr="00A40E3F">
        <w:rPr>
          <w:sz w:val="16"/>
        </w:rPr>
        <w:t xml:space="preserve"> is potentially </w:t>
      </w:r>
      <w:r w:rsidRPr="00A40E3F">
        <w:rPr>
          <w:rStyle w:val="Emphasis"/>
        </w:rPr>
        <w:t>many orders of magnitude greater than all the happiness and wellbeing that could be created by human colonization of space.</w:t>
      </w:r>
    </w:p>
    <w:p w14:paraId="1739EDCA" w14:textId="77777777" w:rsidR="00FA524C" w:rsidRPr="001F3C16" w:rsidRDefault="00FA524C" w:rsidP="00FA524C">
      <w:pPr>
        <w:pStyle w:val="Heading4"/>
        <w:rPr>
          <w:rFonts w:cs="Calibri"/>
          <w:b w:val="0"/>
        </w:rPr>
      </w:pPr>
      <w:r w:rsidRPr="001F3C16">
        <w:rPr>
          <w:rFonts w:cs="Calibri"/>
        </w:rPr>
        <w:t xml:space="preserve">Colonization doesn’t reduce </w:t>
      </w:r>
      <w:r w:rsidRPr="001F3C16">
        <w:rPr>
          <w:rFonts w:cs="Calibri"/>
          <w:u w:val="single"/>
        </w:rPr>
        <w:t>existential risk</w:t>
      </w:r>
      <w:r w:rsidRPr="001F3C16">
        <w:rPr>
          <w:rFonts w:cs="Calibri"/>
        </w:rPr>
        <w:t xml:space="preserve"> </w:t>
      </w:r>
      <w:r w:rsidRPr="001F3C16">
        <w:rPr>
          <w:rFonts w:cs="Calibri"/>
          <w:b w:val="0"/>
        </w:rPr>
        <w:t xml:space="preserve">– Earth-bound threats outweigh even in </w:t>
      </w:r>
      <w:r w:rsidRPr="001F3C16">
        <w:rPr>
          <w:rFonts w:cs="Calibri"/>
          <w:b w:val="0"/>
          <w:u w:val="single"/>
        </w:rPr>
        <w:t>long term</w:t>
      </w:r>
      <w:r w:rsidRPr="001F3C16">
        <w:rPr>
          <w:rFonts w:cs="Calibri"/>
          <w:b w:val="0"/>
        </w:rPr>
        <w:t xml:space="preserve"> risk management</w:t>
      </w:r>
    </w:p>
    <w:p w14:paraId="246413F5" w14:textId="77777777" w:rsidR="00FA524C" w:rsidRPr="001F3C16" w:rsidRDefault="00FA524C" w:rsidP="00FA524C">
      <w:pPr>
        <w:pStyle w:val="ListParagraph"/>
        <w:numPr>
          <w:ilvl w:val="0"/>
          <w:numId w:val="13"/>
        </w:numPr>
      </w:pPr>
      <w:r w:rsidRPr="001F3C16">
        <w:t>Short- and long-term risk assessment should focus on protecting earth</w:t>
      </w:r>
    </w:p>
    <w:p w14:paraId="2E5E72F9" w14:textId="77777777" w:rsidR="00FA524C" w:rsidRPr="001F3C16" w:rsidRDefault="00FA524C" w:rsidP="00FA524C">
      <w:pPr>
        <w:pStyle w:val="ListParagraph"/>
        <w:numPr>
          <w:ilvl w:val="0"/>
          <w:numId w:val="13"/>
        </w:numPr>
      </w:pPr>
      <w:r w:rsidRPr="001F3C16">
        <w:t xml:space="preserve">Earth gets riskier as tech advances which </w:t>
      </w:r>
      <w:r w:rsidRPr="001F3C16">
        <w:rPr>
          <w:u w:val="single"/>
        </w:rPr>
        <w:t>raises the risk</w:t>
      </w:r>
      <w:r w:rsidRPr="001F3C16">
        <w:t xml:space="preserve"> that our impact happens </w:t>
      </w:r>
      <w:r w:rsidRPr="001F3C16">
        <w:rPr>
          <w:u w:val="single"/>
        </w:rPr>
        <w:t>before colonization</w:t>
      </w:r>
    </w:p>
    <w:p w14:paraId="786D938B" w14:textId="77777777" w:rsidR="00FA524C" w:rsidRPr="001F3C16" w:rsidRDefault="00FA524C" w:rsidP="00FA524C">
      <w:pPr>
        <w:pStyle w:val="ListParagraph"/>
        <w:numPr>
          <w:ilvl w:val="0"/>
          <w:numId w:val="13"/>
        </w:numPr>
      </w:pPr>
      <w:r w:rsidRPr="001F3C16">
        <w:rPr>
          <w:u w:val="single"/>
        </w:rPr>
        <w:t>Even if</w:t>
      </w:r>
      <w:r w:rsidRPr="001F3C16">
        <w:t xml:space="preserve"> tech gets there, future social and economic context </w:t>
      </w:r>
      <w:r w:rsidRPr="001F3C16">
        <w:rPr>
          <w:u w:val="single"/>
        </w:rPr>
        <w:t>prevents missions</w:t>
      </w:r>
    </w:p>
    <w:p w14:paraId="1EC23A94" w14:textId="77777777" w:rsidR="00FA524C" w:rsidRPr="001F3C16" w:rsidRDefault="00FA524C" w:rsidP="00FA524C">
      <w:pPr>
        <w:pStyle w:val="ListParagraph"/>
        <w:numPr>
          <w:ilvl w:val="0"/>
          <w:numId w:val="13"/>
        </w:numPr>
      </w:pPr>
      <w:r w:rsidRPr="001F3C16">
        <w:t xml:space="preserve">Risk Dynamics Paradox – existential risks are </w:t>
      </w:r>
      <w:r w:rsidRPr="001F3C16">
        <w:rPr>
          <w:u w:val="single"/>
        </w:rPr>
        <w:t>rooted in human psychology</w:t>
      </w:r>
      <w:r w:rsidRPr="001F3C16">
        <w:t xml:space="preserve">, so they’ll </w:t>
      </w:r>
      <w:r w:rsidRPr="001F3C16">
        <w:rPr>
          <w:u w:val="single"/>
        </w:rPr>
        <w:t>follow us to space</w:t>
      </w:r>
      <w:r w:rsidRPr="001F3C16">
        <w:t xml:space="preserve"> – </w:t>
      </w:r>
      <w:r w:rsidRPr="001F3C16">
        <w:rPr>
          <w:u w:val="single"/>
        </w:rPr>
        <w:t>Bostrom agrees</w:t>
      </w:r>
      <w:r w:rsidRPr="001F3C16">
        <w:t>!</w:t>
      </w:r>
    </w:p>
    <w:p w14:paraId="1C4DF5A4" w14:textId="77777777" w:rsidR="00FA524C" w:rsidRPr="001F3C16" w:rsidRDefault="00FA524C" w:rsidP="00FA524C">
      <w:proofErr w:type="spellStart"/>
      <w:r w:rsidRPr="001F3C16">
        <w:rPr>
          <w:rStyle w:val="Style13ptBold"/>
        </w:rPr>
        <w:t>Szocik</w:t>
      </w:r>
      <w:proofErr w:type="spellEnd"/>
      <w:r w:rsidRPr="001F3C16">
        <w:rPr>
          <w:rStyle w:val="Style13ptBold"/>
        </w:rPr>
        <w:t xml:space="preserve"> 19</w:t>
      </w:r>
      <w:r w:rsidRPr="001F3C16">
        <w:t xml:space="preserve"> [Konrad </w:t>
      </w:r>
      <w:proofErr w:type="spellStart"/>
      <w:r w:rsidRPr="001F3C16">
        <w:t>Szocik</w:t>
      </w:r>
      <w:proofErr w:type="spellEnd"/>
      <w:r w:rsidRPr="001F3C16">
        <w:t xml:space="preserve">, Assistant Professor of Philosophy at the University of Information Technology and Management in Rzeszow, “Should and could humans go to Mars? Yes, but not now and not </w:t>
      </w:r>
      <w:proofErr w:type="gramStart"/>
      <w:r w:rsidRPr="001F3C16">
        <w:t>in the near future</w:t>
      </w:r>
      <w:proofErr w:type="gramEnd"/>
      <w:r w:rsidRPr="001F3C16">
        <w:t xml:space="preserve">,” 2019, </w:t>
      </w:r>
      <w:r w:rsidRPr="001F3C16">
        <w:rPr>
          <w:i/>
          <w:iCs/>
        </w:rPr>
        <w:t>Futures</w:t>
      </w:r>
      <w:r w:rsidRPr="001F3C16">
        <w:t>, Vol. 105, pp. 54-66, https://doi.org/10.1016/j.futures.2018.08.004, EA]</w:t>
      </w:r>
    </w:p>
    <w:p w14:paraId="75D55F0E" w14:textId="77777777" w:rsidR="00FA524C" w:rsidRPr="008933C5" w:rsidRDefault="00FA524C" w:rsidP="00FA524C">
      <w:pPr>
        <w:rPr>
          <w:rStyle w:val="Emphasis"/>
          <w:b w:val="0"/>
          <w:iCs w:val="0"/>
          <w:sz w:val="16"/>
          <w:u w:val="none"/>
        </w:rPr>
      </w:pPr>
      <w:r w:rsidRPr="001F3C16">
        <w:rPr>
          <w:sz w:val="16"/>
        </w:rPr>
        <w:t xml:space="preserve">I argue, following other authors (Baum, 2009; Baum, </w:t>
      </w:r>
      <w:proofErr w:type="spellStart"/>
      <w:r w:rsidRPr="001F3C16">
        <w:rPr>
          <w:sz w:val="16"/>
        </w:rPr>
        <w:t>Denkenberger</w:t>
      </w:r>
      <w:proofErr w:type="spellEnd"/>
      <w:r w:rsidRPr="001F3C16">
        <w:rPr>
          <w:sz w:val="16"/>
        </w:rPr>
        <w:t>, &amp; Haqq-</w:t>
      </w:r>
      <w:proofErr w:type="spellStart"/>
      <w:r w:rsidRPr="001F3C16">
        <w:rPr>
          <w:sz w:val="16"/>
        </w:rPr>
        <w:t>Misra</w:t>
      </w:r>
      <w:proofErr w:type="spellEnd"/>
      <w:r w:rsidRPr="001F3C16">
        <w:rPr>
          <w:sz w:val="16"/>
        </w:rPr>
        <w:t xml:space="preserve">, 2015; </w:t>
      </w:r>
      <w:proofErr w:type="spellStart"/>
      <w:r w:rsidRPr="001F3C16">
        <w:rPr>
          <w:sz w:val="16"/>
        </w:rPr>
        <w:t>Jebari</w:t>
      </w:r>
      <w:proofErr w:type="spellEnd"/>
      <w:r w:rsidRPr="001F3C16">
        <w:rPr>
          <w:sz w:val="16"/>
        </w:rPr>
        <w:t xml:space="preserve">, 2015; Sandberg, Matheny, &amp; </w:t>
      </w:r>
      <w:proofErr w:type="spellStart"/>
      <w:r w:rsidRPr="001F3C16">
        <w:rPr>
          <w:sz w:val="16"/>
        </w:rPr>
        <w:t>Ćirković</w:t>
      </w:r>
      <w:proofErr w:type="spellEnd"/>
      <w:r w:rsidRPr="001F3C16">
        <w:rPr>
          <w:sz w:val="16"/>
        </w:rPr>
        <w:t xml:space="preserve">, 2008; </w:t>
      </w:r>
      <w:proofErr w:type="spellStart"/>
      <w:r w:rsidRPr="001F3C16">
        <w:rPr>
          <w:sz w:val="16"/>
        </w:rPr>
        <w:t>Turchin</w:t>
      </w:r>
      <w:proofErr w:type="spellEnd"/>
      <w:r w:rsidRPr="001F3C16">
        <w:rPr>
          <w:sz w:val="16"/>
        </w:rPr>
        <w:t xml:space="preserve"> &amp; Green, 2017) that </w:t>
      </w:r>
      <w:r w:rsidRPr="001F3C16">
        <w:rPr>
          <w:u w:val="single"/>
        </w:rPr>
        <w:t xml:space="preserve">human </w:t>
      </w:r>
      <w:r w:rsidRPr="00FA524C">
        <w:rPr>
          <w:rStyle w:val="Emphasis"/>
          <w:highlight w:val="cyan"/>
        </w:rPr>
        <w:t>space settlement</w:t>
      </w:r>
      <w:r w:rsidRPr="00FA524C">
        <w:rPr>
          <w:highlight w:val="cyan"/>
          <w:u w:val="single"/>
        </w:rPr>
        <w:t xml:space="preserve"> is </w:t>
      </w:r>
      <w:r w:rsidRPr="00FA524C">
        <w:rPr>
          <w:rStyle w:val="Emphasis"/>
          <w:highlight w:val="cyan"/>
        </w:rPr>
        <w:t>not able</w:t>
      </w:r>
      <w:r w:rsidRPr="00FA524C">
        <w:rPr>
          <w:highlight w:val="cyan"/>
          <w:u w:val="single"/>
        </w:rPr>
        <w:t xml:space="preserve"> to </w:t>
      </w:r>
      <w:r w:rsidRPr="00FA524C">
        <w:rPr>
          <w:rStyle w:val="Emphasis"/>
          <w:highlight w:val="cyan"/>
        </w:rPr>
        <w:t>reduce</w:t>
      </w:r>
      <w:r w:rsidRPr="001F3C16">
        <w:rPr>
          <w:u w:val="single"/>
        </w:rPr>
        <w:t xml:space="preserve"> and/or to exclude the </w:t>
      </w:r>
      <w:r w:rsidRPr="00FA524C">
        <w:rPr>
          <w:rStyle w:val="Emphasis"/>
          <w:highlight w:val="cyan"/>
        </w:rPr>
        <w:t>risk</w:t>
      </w:r>
      <w:r w:rsidRPr="00FA524C">
        <w:rPr>
          <w:highlight w:val="cyan"/>
          <w:u w:val="single"/>
        </w:rPr>
        <w:t xml:space="preserve"> of </w:t>
      </w:r>
      <w:r w:rsidRPr="00FA524C">
        <w:rPr>
          <w:rStyle w:val="Emphasis"/>
          <w:highlight w:val="cyan"/>
        </w:rPr>
        <w:t>human extinction</w:t>
      </w:r>
      <w:r w:rsidRPr="001F3C16">
        <w:rPr>
          <w:sz w:val="16"/>
        </w:rPr>
        <w:t xml:space="preserve">. For this reason, </w:t>
      </w:r>
      <w:r w:rsidRPr="001F3C16">
        <w:rPr>
          <w:u w:val="single"/>
        </w:rPr>
        <w:t xml:space="preserve">it should </w:t>
      </w:r>
      <w:r w:rsidRPr="001F3C16">
        <w:rPr>
          <w:rStyle w:val="Emphasis"/>
        </w:rPr>
        <w:t>not be perceived</w:t>
      </w:r>
      <w:r w:rsidRPr="001F3C16">
        <w:rPr>
          <w:u w:val="single"/>
        </w:rPr>
        <w:t xml:space="preserve"> in terms of space </w:t>
      </w:r>
      <w:r w:rsidRPr="001F3C16">
        <w:rPr>
          <w:rStyle w:val="Emphasis"/>
        </w:rPr>
        <w:t>refuge</w:t>
      </w:r>
      <w:r w:rsidRPr="001F3C16">
        <w:rPr>
          <w:sz w:val="16"/>
        </w:rPr>
        <w:t xml:space="preserve">. </w:t>
      </w:r>
      <w:r w:rsidRPr="001F3C16">
        <w:rPr>
          <w:u w:val="single"/>
        </w:rPr>
        <w:t xml:space="preserve">In terms of </w:t>
      </w:r>
      <w:r w:rsidRPr="001F3C16">
        <w:rPr>
          <w:rStyle w:val="Emphasis"/>
        </w:rPr>
        <w:t>both</w:t>
      </w:r>
      <w:r w:rsidRPr="001F3C16">
        <w:rPr>
          <w:u w:val="single"/>
        </w:rPr>
        <w:t xml:space="preserve"> </w:t>
      </w:r>
      <w:r w:rsidRPr="001F3C16">
        <w:rPr>
          <w:rStyle w:val="Emphasis"/>
        </w:rPr>
        <w:t>short-term and long-term</w:t>
      </w:r>
      <w:r w:rsidRPr="001F3C16">
        <w:rPr>
          <w:sz w:val="16"/>
        </w:rPr>
        <w:t xml:space="preserve"> perspectives of </w:t>
      </w:r>
      <w:r w:rsidRPr="001F3C16">
        <w:rPr>
          <w:rStyle w:val="Emphasis"/>
        </w:rPr>
        <w:t>risk assessment</w:t>
      </w:r>
      <w:r w:rsidRPr="001F3C16">
        <w:rPr>
          <w:rStyle w:val="StyleUnderline"/>
        </w:rPr>
        <w:t xml:space="preserve">, </w:t>
      </w:r>
      <w:r w:rsidRPr="00FA524C">
        <w:rPr>
          <w:rStyle w:val="StyleUnderline"/>
          <w:highlight w:val="cyan"/>
        </w:rPr>
        <w:t>i</w:t>
      </w:r>
      <w:r w:rsidRPr="00FA524C">
        <w:rPr>
          <w:highlight w:val="cyan"/>
          <w:u w:val="single"/>
        </w:rPr>
        <w:t xml:space="preserve">t would be </w:t>
      </w:r>
      <w:r w:rsidRPr="00FA524C">
        <w:rPr>
          <w:rStyle w:val="Emphasis"/>
          <w:highlight w:val="cyan"/>
        </w:rPr>
        <w:t>better</w:t>
      </w:r>
      <w:r w:rsidRPr="00FA524C">
        <w:rPr>
          <w:highlight w:val="cyan"/>
          <w:u w:val="single"/>
        </w:rPr>
        <w:t xml:space="preserve"> to </w:t>
      </w:r>
      <w:r w:rsidRPr="00FA524C">
        <w:rPr>
          <w:rStyle w:val="Emphasis"/>
          <w:highlight w:val="cyan"/>
        </w:rPr>
        <w:t>protec</w:t>
      </w:r>
      <w:r w:rsidRPr="001F3C16">
        <w:rPr>
          <w:rStyle w:val="Emphasis"/>
        </w:rPr>
        <w:t xml:space="preserve">t humans on </w:t>
      </w:r>
      <w:r w:rsidRPr="00FA524C">
        <w:rPr>
          <w:rStyle w:val="Emphasis"/>
          <w:highlight w:val="cyan"/>
        </w:rPr>
        <w:t>Earth</w:t>
      </w:r>
      <w:r w:rsidRPr="001F3C16">
        <w:rPr>
          <w:sz w:val="16"/>
        </w:rPr>
        <w:t xml:space="preserve">.5 </w:t>
      </w:r>
      <w:r w:rsidRPr="001F3C16">
        <w:rPr>
          <w:u w:val="single"/>
        </w:rPr>
        <w:t>I reject the supportive role which could be played by human space settlement after a catastrophe on Earth</w:t>
      </w:r>
      <w:r w:rsidRPr="001F3C16">
        <w:rPr>
          <w:sz w:val="16"/>
        </w:rPr>
        <w:t xml:space="preserve">, i.e., a recovery coordination mission. Due to so-called the paradox of technological progress discussed in the last section, </w:t>
      </w:r>
      <w:r w:rsidRPr="001F3C16">
        <w:rPr>
          <w:u w:val="single"/>
        </w:rPr>
        <w:t xml:space="preserve">further putative progress in space technology will be counterbalanced by increasing </w:t>
      </w:r>
      <w:r w:rsidRPr="001F3C16">
        <w:rPr>
          <w:rStyle w:val="Emphasis"/>
        </w:rPr>
        <w:t>anthropogenic risks</w:t>
      </w:r>
      <w:r w:rsidRPr="001F3C16">
        <w:rPr>
          <w:rStyle w:val="StyleUnderline"/>
        </w:rPr>
        <w:t xml:space="preserve"> including</w:t>
      </w:r>
      <w:r w:rsidRPr="001F3C16">
        <w:rPr>
          <w:sz w:val="16"/>
        </w:rPr>
        <w:t xml:space="preserve">, among others, </w:t>
      </w:r>
      <w:proofErr w:type="gramStart"/>
      <w:r w:rsidRPr="001F3C16">
        <w:rPr>
          <w:rStyle w:val="Emphasis"/>
        </w:rPr>
        <w:t>overpopulation</w:t>
      </w:r>
      <w:proofErr w:type="gramEnd"/>
      <w:r w:rsidRPr="001F3C16">
        <w:rPr>
          <w:rStyle w:val="StyleUnderline"/>
        </w:rPr>
        <w:t xml:space="preserve"> and </w:t>
      </w:r>
      <w:r w:rsidRPr="001F3C16">
        <w:rPr>
          <w:rStyle w:val="Emphasis"/>
        </w:rPr>
        <w:t>limited</w:t>
      </w:r>
      <w:r w:rsidRPr="001F3C16">
        <w:rPr>
          <w:rStyle w:val="StyleUnderline"/>
        </w:rPr>
        <w:t xml:space="preserve"> </w:t>
      </w:r>
      <w:r w:rsidRPr="001F3C16">
        <w:rPr>
          <w:rStyle w:val="Emphasis"/>
        </w:rPr>
        <w:t>resources</w:t>
      </w:r>
      <w:r w:rsidRPr="001F3C16">
        <w:rPr>
          <w:rStyle w:val="StyleUnderline"/>
        </w:rPr>
        <w:t xml:space="preserve"> </w:t>
      </w:r>
      <w:r w:rsidRPr="001F3C16">
        <w:rPr>
          <w:sz w:val="16"/>
        </w:rPr>
        <w:t xml:space="preserve">(these anthropogenic threats are unavoidable in near future, in contrast to other risks that are only more or less probable but not unavoidable). Permanent lack of strong rationale for human mission to Mars – both now and </w:t>
      </w:r>
      <w:proofErr w:type="gramStart"/>
      <w:r w:rsidRPr="001F3C16">
        <w:rPr>
          <w:sz w:val="16"/>
        </w:rPr>
        <w:t>in the near future</w:t>
      </w:r>
      <w:proofErr w:type="gramEnd"/>
      <w:r w:rsidRPr="001F3C16">
        <w:rPr>
          <w:sz w:val="16"/>
        </w:rPr>
        <w:t xml:space="preserve"> – leads to paradoxical situation. </w:t>
      </w:r>
      <w:r w:rsidRPr="00FA524C">
        <w:rPr>
          <w:rStyle w:val="Emphasis"/>
          <w:highlight w:val="cyan"/>
        </w:rPr>
        <w:t>Even if</w:t>
      </w:r>
      <w:r w:rsidRPr="001F3C16">
        <w:rPr>
          <w:u w:val="single"/>
        </w:rPr>
        <w:t xml:space="preserve"> in some point in the future the </w:t>
      </w:r>
      <w:r w:rsidRPr="00FA524C">
        <w:rPr>
          <w:rStyle w:val="Emphasis"/>
          <w:highlight w:val="cyan"/>
        </w:rPr>
        <w:t>minimum</w:t>
      </w:r>
      <w:r w:rsidRPr="001F3C16">
        <w:rPr>
          <w:u w:val="single"/>
        </w:rPr>
        <w:t xml:space="preserve"> level of advancement in human deep-space </w:t>
      </w:r>
      <w:r w:rsidRPr="00FA524C">
        <w:rPr>
          <w:highlight w:val="cyan"/>
          <w:u w:val="single"/>
        </w:rPr>
        <w:t>tech</w:t>
      </w:r>
      <w:r w:rsidRPr="001F3C16">
        <w:rPr>
          <w:u w:val="single"/>
        </w:rPr>
        <w:t xml:space="preserve">nologies </w:t>
      </w:r>
      <w:r w:rsidRPr="00FA524C">
        <w:rPr>
          <w:highlight w:val="cyan"/>
          <w:u w:val="single"/>
        </w:rPr>
        <w:t xml:space="preserve">will be achieved, </w:t>
      </w:r>
      <w:r w:rsidRPr="00FA524C">
        <w:rPr>
          <w:rStyle w:val="Emphasis"/>
          <w:highlight w:val="cyan"/>
        </w:rPr>
        <w:t>social</w:t>
      </w:r>
      <w:r w:rsidRPr="00FA524C">
        <w:rPr>
          <w:highlight w:val="cyan"/>
          <w:u w:val="single"/>
        </w:rPr>
        <w:t xml:space="preserve">, </w:t>
      </w:r>
      <w:r w:rsidRPr="00FA524C">
        <w:rPr>
          <w:rStyle w:val="Emphasis"/>
          <w:highlight w:val="cyan"/>
        </w:rPr>
        <w:t>political</w:t>
      </w:r>
      <w:r w:rsidRPr="00FA524C">
        <w:rPr>
          <w:highlight w:val="cyan"/>
          <w:u w:val="single"/>
        </w:rPr>
        <w:t xml:space="preserve">, and </w:t>
      </w:r>
      <w:r w:rsidRPr="00FA524C">
        <w:rPr>
          <w:rStyle w:val="Emphasis"/>
          <w:highlight w:val="cyan"/>
        </w:rPr>
        <w:t>economic</w:t>
      </w:r>
      <w:r w:rsidRPr="00FA524C">
        <w:rPr>
          <w:highlight w:val="cyan"/>
          <w:u w:val="single"/>
        </w:rPr>
        <w:t xml:space="preserve"> contexts will</w:t>
      </w:r>
      <w:r w:rsidRPr="001F3C16">
        <w:rPr>
          <w:u w:val="single"/>
        </w:rPr>
        <w:t xml:space="preserve"> gradually </w:t>
      </w:r>
      <w:r w:rsidRPr="00FA524C">
        <w:rPr>
          <w:rStyle w:val="Emphasis"/>
          <w:highlight w:val="cyan"/>
        </w:rPr>
        <w:t>decrease</w:t>
      </w:r>
      <w:r w:rsidRPr="001F3C16">
        <w:rPr>
          <w:u w:val="single"/>
        </w:rPr>
        <w:t xml:space="preserve"> the </w:t>
      </w:r>
      <w:r w:rsidRPr="001F3C16">
        <w:rPr>
          <w:rStyle w:val="Emphasis"/>
        </w:rPr>
        <w:t>chances</w:t>
      </w:r>
      <w:r w:rsidRPr="001F3C16">
        <w:rPr>
          <w:u w:val="single"/>
        </w:rPr>
        <w:t xml:space="preserve"> for real </w:t>
      </w:r>
      <w:r w:rsidRPr="00FA524C">
        <w:rPr>
          <w:rStyle w:val="Emphasis"/>
          <w:highlight w:val="cyan"/>
        </w:rPr>
        <w:t>preparation</w:t>
      </w:r>
      <w:r w:rsidRPr="001F3C16">
        <w:rPr>
          <w:u w:val="single"/>
        </w:rPr>
        <w:t xml:space="preserve"> of this mission</w:t>
      </w:r>
      <w:r w:rsidRPr="001F3C16">
        <w:rPr>
          <w:sz w:val="16"/>
        </w:rPr>
        <w:t xml:space="preserve">. Another paradox, let’s call it </w:t>
      </w:r>
      <w:r w:rsidRPr="001F3C16">
        <w:rPr>
          <w:u w:val="single"/>
        </w:rPr>
        <w:t xml:space="preserve">the </w:t>
      </w:r>
      <w:r w:rsidRPr="001F3C16">
        <w:rPr>
          <w:rStyle w:val="Emphasis"/>
        </w:rPr>
        <w:t>risk dynamics paradox</w:t>
      </w:r>
      <w:r w:rsidRPr="001F3C16">
        <w:rPr>
          <w:sz w:val="16"/>
        </w:rPr>
        <w:t xml:space="preserve">, is that </w:t>
      </w:r>
      <w:r w:rsidRPr="00FA524C">
        <w:rPr>
          <w:highlight w:val="cyan"/>
          <w:u w:val="single"/>
        </w:rPr>
        <w:t>the most probable threats</w:t>
      </w:r>
      <w:r w:rsidRPr="001F3C16">
        <w:rPr>
          <w:u w:val="single"/>
        </w:rPr>
        <w:t xml:space="preserve"> </w:t>
      </w:r>
      <w:proofErr w:type="gramStart"/>
      <w:r w:rsidRPr="001F3C16">
        <w:rPr>
          <w:u w:val="single"/>
        </w:rPr>
        <w:t>in the near future</w:t>
      </w:r>
      <w:proofErr w:type="gramEnd"/>
      <w:r w:rsidRPr="001F3C16">
        <w:rPr>
          <w:u w:val="single"/>
        </w:rPr>
        <w:t xml:space="preserve"> </w:t>
      </w:r>
      <w:r w:rsidRPr="00FA524C">
        <w:rPr>
          <w:highlight w:val="cyan"/>
          <w:u w:val="single"/>
        </w:rPr>
        <w:t>are</w:t>
      </w:r>
      <w:r w:rsidRPr="001F3C16">
        <w:rPr>
          <w:sz w:val="16"/>
        </w:rPr>
        <w:t xml:space="preserve">, </w:t>
      </w:r>
      <w:r w:rsidRPr="001F3C16">
        <w:rPr>
          <w:u w:val="single"/>
        </w:rPr>
        <w:t xml:space="preserve">as </w:t>
      </w:r>
      <w:r w:rsidRPr="001F3C16">
        <w:rPr>
          <w:rStyle w:val="Emphasis"/>
        </w:rPr>
        <w:t>Bostrom</w:t>
      </w:r>
      <w:r w:rsidRPr="001F3C16">
        <w:rPr>
          <w:sz w:val="16"/>
        </w:rPr>
        <w:t xml:space="preserve"> and </w:t>
      </w:r>
      <w:proofErr w:type="spellStart"/>
      <w:r w:rsidRPr="001F3C16">
        <w:rPr>
          <w:sz w:val="16"/>
        </w:rPr>
        <w:t>Cirkovic</w:t>
      </w:r>
      <w:proofErr w:type="spellEnd"/>
      <w:r w:rsidRPr="001F3C16">
        <w:rPr>
          <w:sz w:val="16"/>
        </w:rPr>
        <w:t xml:space="preserve"> (2008) </w:t>
      </w:r>
      <w:r w:rsidRPr="001F3C16">
        <w:rPr>
          <w:rStyle w:val="Emphasis"/>
        </w:rPr>
        <w:t>argue</w:t>
      </w:r>
      <w:r w:rsidRPr="001F3C16">
        <w:rPr>
          <w:sz w:val="16"/>
        </w:rPr>
        <w:t xml:space="preserve">, </w:t>
      </w:r>
      <w:r w:rsidRPr="00FA524C">
        <w:rPr>
          <w:rStyle w:val="Emphasis"/>
          <w:highlight w:val="cyan"/>
        </w:rPr>
        <w:t>anthropogenic</w:t>
      </w:r>
      <w:r w:rsidRPr="001F3C16">
        <w:rPr>
          <w:rStyle w:val="Emphasis"/>
        </w:rPr>
        <w:t xml:space="preserve"> threats</w:t>
      </w:r>
      <w:r w:rsidRPr="001F3C16">
        <w:rPr>
          <w:u w:val="single"/>
        </w:rPr>
        <w:t xml:space="preserve"> caused by civilizational and technological progress</w:t>
      </w:r>
      <w:r w:rsidRPr="001F3C16">
        <w:rPr>
          <w:sz w:val="16"/>
        </w:rPr>
        <w:t xml:space="preserve">. The paradox lies in the fact that </w:t>
      </w:r>
      <w:r w:rsidRPr="00FA524C">
        <w:rPr>
          <w:highlight w:val="cyan"/>
          <w:u w:val="single"/>
        </w:rPr>
        <w:t xml:space="preserve">humans are </w:t>
      </w:r>
      <w:r w:rsidRPr="00FA524C">
        <w:rPr>
          <w:rStyle w:val="Emphasis"/>
          <w:highlight w:val="cyan"/>
        </w:rPr>
        <w:t>not able to run</w:t>
      </w:r>
      <w:r w:rsidRPr="00FA524C">
        <w:rPr>
          <w:highlight w:val="cyan"/>
          <w:u w:val="single"/>
        </w:rPr>
        <w:t xml:space="preserve"> from</w:t>
      </w:r>
      <w:r w:rsidRPr="001F3C16">
        <w:rPr>
          <w:u w:val="single"/>
        </w:rPr>
        <w:t xml:space="preserve"> these kinds of </w:t>
      </w:r>
      <w:r w:rsidRPr="00FA524C">
        <w:rPr>
          <w:highlight w:val="cyan"/>
          <w:u w:val="single"/>
        </w:rPr>
        <w:t>risks</w:t>
      </w:r>
      <w:r w:rsidRPr="001F3C16">
        <w:rPr>
          <w:u w:val="single"/>
        </w:rPr>
        <w:t xml:space="preserve"> that are </w:t>
      </w:r>
      <w:r w:rsidRPr="00FA524C">
        <w:rPr>
          <w:rStyle w:val="Emphasis"/>
          <w:highlight w:val="cyan"/>
        </w:rPr>
        <w:t>rooted</w:t>
      </w:r>
      <w:r w:rsidRPr="00FA524C">
        <w:rPr>
          <w:highlight w:val="cyan"/>
          <w:u w:val="single"/>
        </w:rPr>
        <w:t xml:space="preserve"> in </w:t>
      </w:r>
      <w:r w:rsidRPr="00FA524C">
        <w:rPr>
          <w:rStyle w:val="Emphasis"/>
          <w:highlight w:val="cyan"/>
        </w:rPr>
        <w:t>their way of thinking</w:t>
      </w:r>
      <w:r w:rsidRPr="00FA524C">
        <w:rPr>
          <w:highlight w:val="cyan"/>
          <w:u w:val="single"/>
        </w:rPr>
        <w:t xml:space="preserve">, </w:t>
      </w:r>
      <w:r w:rsidRPr="00FA524C">
        <w:rPr>
          <w:rStyle w:val="Emphasis"/>
          <w:highlight w:val="cyan"/>
        </w:rPr>
        <w:t>style of life</w:t>
      </w:r>
      <w:r w:rsidRPr="00FA524C">
        <w:rPr>
          <w:highlight w:val="cyan"/>
          <w:u w:val="single"/>
        </w:rPr>
        <w:t xml:space="preserve">, and </w:t>
      </w:r>
      <w:r w:rsidRPr="00FA524C">
        <w:rPr>
          <w:rStyle w:val="Emphasis"/>
          <w:highlight w:val="cyan"/>
        </w:rPr>
        <w:t>population dynamics</w:t>
      </w:r>
      <w:r w:rsidRPr="001F3C16">
        <w:rPr>
          <w:sz w:val="16"/>
        </w:rPr>
        <w:t xml:space="preserve">, risks implied by Malthus’ law. The human species can try to protect against natural disaster but not against deleterious effects of its own technological progress. </w:t>
      </w:r>
      <w:proofErr w:type="gramStart"/>
      <w:r w:rsidRPr="001F3C16">
        <w:rPr>
          <w:sz w:val="16"/>
        </w:rPr>
        <w:t>In regard to</w:t>
      </w:r>
      <w:proofErr w:type="gramEnd"/>
      <w:r w:rsidRPr="001F3C16">
        <w:rPr>
          <w:sz w:val="16"/>
        </w:rPr>
        <w:t xml:space="preserve"> possible future existential risks, I assume that their deleterious power is a little bit exaggerated, and, in any event, human space settlement is not a right way to cope with them. However, in any case, it is hard to speculate if any human space settlement must repeat the same path of human expansion as it was the case on Earth. It is unclear if human technological expansion and exploration must always lead to deleterious and self-destructive effects. In this paper, I do not discuss ethical and moral concerns which are traditionally considered when discussing the human place in space. They include such topics as the human right to explore space (it means both right to intervene in any extraterrestrial object, and human duty and rationale for space expansionism, mostly in the context of the idea of space refuge and possible catastrophic scenarios on Earth), or the value of human life and space objects.</w:t>
      </w:r>
    </w:p>
    <w:p w14:paraId="15AC8B0F" w14:textId="77777777" w:rsidR="00FA524C" w:rsidRDefault="00FA524C" w:rsidP="00FA524C">
      <w:pPr>
        <w:pStyle w:val="Heading4"/>
      </w:pPr>
      <w:r>
        <w:t xml:space="preserve">Nuclear war doesn’t cause extinction – that’s </w:t>
      </w:r>
      <w:r w:rsidRPr="00E371C7">
        <w:rPr>
          <w:u w:val="single"/>
        </w:rPr>
        <w:t>all their impacts</w:t>
      </w:r>
      <w:r>
        <w:t>.</w:t>
      </w:r>
    </w:p>
    <w:p w14:paraId="175F7261" w14:textId="77777777" w:rsidR="00FA524C" w:rsidRPr="001E7D99" w:rsidRDefault="00FA524C" w:rsidP="00FA524C">
      <w:proofErr w:type="spellStart"/>
      <w:r w:rsidRPr="001E7D99">
        <w:rPr>
          <w:rStyle w:val="Style13ptBold"/>
        </w:rPr>
        <w:t>Ladish</w:t>
      </w:r>
      <w:proofErr w:type="spellEnd"/>
      <w:r w:rsidRPr="001E7D99">
        <w:rPr>
          <w:rStyle w:val="Style13ptBold"/>
        </w:rPr>
        <w:t xml:space="preserve"> 20</w:t>
      </w:r>
      <w:r>
        <w:t xml:space="preserve"> [</w:t>
      </w:r>
      <w:r w:rsidRPr="001E7D99">
        <w:t xml:space="preserve">Jeffrey </w:t>
      </w:r>
      <w:proofErr w:type="spellStart"/>
      <w:r w:rsidRPr="001E7D99">
        <w:t>Ladish</w:t>
      </w:r>
      <w:proofErr w:type="spellEnd"/>
      <w:r>
        <w:t>,</w:t>
      </w:r>
      <w:r w:rsidRPr="001E7D99">
        <w:t xml:space="preserve"> </w:t>
      </w:r>
      <w:r>
        <w:t>security researcher and risk consultant focused on global catastrophic threats; citing Reisner et al., Luke Oman, atmospheric scientist at NASA, “</w:t>
      </w:r>
      <w:r w:rsidRPr="001E7D99">
        <w:t>Nuclear war is unlikely to cause human extinction</w:t>
      </w:r>
      <w:r>
        <w:t xml:space="preserve">,” 11/06/20, </w:t>
      </w:r>
      <w:r w:rsidRPr="001E7D99">
        <w:rPr>
          <w:i/>
          <w:iCs/>
        </w:rPr>
        <w:t>Effective Altruism Forum</w:t>
      </w:r>
      <w:r>
        <w:t xml:space="preserve">, </w:t>
      </w:r>
      <w:r w:rsidRPr="001E7D99">
        <w:t>https://forum.effectivealtruism.org/posts/mxKwP2PFtg8ABwzug/nuclear-war-is-unlikely-to-cause-human-extinction</w:t>
      </w:r>
      <w:r>
        <w:t>, Accessed: 09/25/21, EA]</w:t>
      </w:r>
    </w:p>
    <w:p w14:paraId="43B3A1FE" w14:textId="77777777" w:rsidR="00FA524C" w:rsidRPr="001E7D99" w:rsidRDefault="00FA524C" w:rsidP="00FA524C">
      <w:pPr>
        <w:rPr>
          <w:rStyle w:val="StyleUnderline"/>
        </w:rPr>
      </w:pPr>
      <w:proofErr w:type="gramStart"/>
      <w:r w:rsidRPr="001E7D99">
        <w:rPr>
          <w:sz w:val="16"/>
        </w:rPr>
        <w:t>A number of</w:t>
      </w:r>
      <w:proofErr w:type="gramEnd"/>
      <w:r w:rsidRPr="001E7D99">
        <w:rPr>
          <w:sz w:val="16"/>
        </w:rPr>
        <w:t xml:space="preserve"> people have claimed that a full-scale nuclear war is likely to cause human extinction. I have investigated this issue in depth and concluded that </w:t>
      </w:r>
      <w:r w:rsidRPr="00FA524C">
        <w:rPr>
          <w:rStyle w:val="Emphasis"/>
          <w:highlight w:val="cyan"/>
        </w:rPr>
        <w:t>even</w:t>
      </w:r>
      <w:r w:rsidRPr="001E7D99">
        <w:rPr>
          <w:rStyle w:val="Emphasis"/>
        </w:rPr>
        <w:t xml:space="preserve"> a </w:t>
      </w:r>
      <w:proofErr w:type="gramStart"/>
      <w:r w:rsidRPr="00FA524C">
        <w:rPr>
          <w:rStyle w:val="Emphasis"/>
          <w:highlight w:val="cyan"/>
        </w:rPr>
        <w:t>full scale</w:t>
      </w:r>
      <w:proofErr w:type="gramEnd"/>
      <w:r w:rsidRPr="001E7D99">
        <w:rPr>
          <w:rStyle w:val="Emphasis"/>
        </w:rPr>
        <w:t xml:space="preserve"> nuclear </w:t>
      </w:r>
      <w:r w:rsidRPr="00FA524C">
        <w:rPr>
          <w:rStyle w:val="Emphasis"/>
          <w:highlight w:val="cyan"/>
        </w:rPr>
        <w:t>exchange is unlikely</w:t>
      </w:r>
      <w:r w:rsidRPr="001E7D99">
        <w:rPr>
          <w:rStyle w:val="Emphasis"/>
        </w:rPr>
        <w:t xml:space="preserve"> (&lt;1%) </w:t>
      </w:r>
      <w:r w:rsidRPr="00FA524C">
        <w:rPr>
          <w:rStyle w:val="Emphasis"/>
          <w:highlight w:val="cyan"/>
        </w:rPr>
        <w:t>to cause</w:t>
      </w:r>
      <w:r w:rsidRPr="001E7D99">
        <w:rPr>
          <w:sz w:val="16"/>
        </w:rPr>
        <w:t xml:space="preserve"> human </w:t>
      </w:r>
      <w:r w:rsidRPr="00FA524C">
        <w:rPr>
          <w:rStyle w:val="Emphasis"/>
          <w:highlight w:val="cyan"/>
        </w:rPr>
        <w:t>extinction</w:t>
      </w:r>
      <w:r w:rsidRPr="001E7D99">
        <w:rPr>
          <w:rStyle w:val="StyleUnderline"/>
        </w:rPr>
        <w:t xml:space="preserve">. </w:t>
      </w:r>
    </w:p>
    <w:p w14:paraId="5D5A744C" w14:textId="77777777" w:rsidR="00FA524C" w:rsidRPr="001E7D99" w:rsidRDefault="00FA524C" w:rsidP="00FA524C">
      <w:pPr>
        <w:rPr>
          <w:sz w:val="16"/>
        </w:rPr>
      </w:pPr>
      <w:r w:rsidRPr="001E7D99">
        <w:rPr>
          <w:rStyle w:val="StyleUnderline"/>
        </w:rPr>
        <w:t>By</w:t>
      </w:r>
      <w:r w:rsidRPr="001E7D99">
        <w:rPr>
          <w:sz w:val="16"/>
        </w:rPr>
        <w:t xml:space="preserve"> a </w:t>
      </w:r>
      <w:r w:rsidRPr="001E7D99">
        <w:rPr>
          <w:rStyle w:val="StyleUnderline"/>
        </w:rPr>
        <w:t>full-scale war, I mean</w:t>
      </w:r>
      <w:r w:rsidRPr="001E7D99">
        <w:rPr>
          <w:sz w:val="16"/>
        </w:rPr>
        <w:t xml:space="preserve"> a nuclear </w:t>
      </w:r>
      <w:r w:rsidRPr="001E7D99">
        <w:rPr>
          <w:rStyle w:val="StyleUnderline"/>
        </w:rPr>
        <w:t xml:space="preserve">exchange between </w:t>
      </w:r>
      <w:r w:rsidRPr="001E7D99">
        <w:rPr>
          <w:rStyle w:val="Emphasis"/>
        </w:rPr>
        <w:t>major world powers</w:t>
      </w:r>
      <w:r w:rsidRPr="001E7D99">
        <w:rPr>
          <w:rStyle w:val="StyleUnderline"/>
        </w:rPr>
        <w:t>, such as the US, Russia, and China, using the</w:t>
      </w:r>
      <w:r w:rsidRPr="001E7D99">
        <w:rPr>
          <w:rStyle w:val="Emphasis"/>
        </w:rPr>
        <w:t xml:space="preserve"> complete arsenals</w:t>
      </w:r>
      <w:r w:rsidRPr="001E7D99">
        <w:rPr>
          <w:rStyle w:val="StyleUnderline"/>
        </w:rPr>
        <w:t xml:space="preserve"> of each country. The </w:t>
      </w:r>
      <w:r w:rsidRPr="001E7D99">
        <w:rPr>
          <w:rStyle w:val="Emphasis"/>
        </w:rPr>
        <w:t>total number of warheads</w:t>
      </w:r>
      <w:r w:rsidRPr="001E7D99">
        <w:rPr>
          <w:rStyle w:val="StyleUnderline"/>
        </w:rPr>
        <w:t xml:space="preserve"> today (14,000) is </w:t>
      </w:r>
      <w:r w:rsidRPr="001E7D99">
        <w:rPr>
          <w:rStyle w:val="Emphasis"/>
        </w:rPr>
        <w:t>significantly</w:t>
      </w:r>
      <w:r w:rsidRPr="001E7D99">
        <w:rPr>
          <w:rStyle w:val="StyleUnderline"/>
        </w:rPr>
        <w:t xml:space="preserve"> </w:t>
      </w:r>
      <w:r w:rsidRPr="001E7D99">
        <w:rPr>
          <w:rStyle w:val="Emphasis"/>
        </w:rPr>
        <w:t>smaller</w:t>
      </w:r>
      <w:r w:rsidRPr="001E7D99">
        <w:rPr>
          <w:rStyle w:val="StyleUnderline"/>
        </w:rPr>
        <w:t xml:space="preserve"> than during the</w:t>
      </w:r>
      <w:r w:rsidRPr="001E7D99">
        <w:rPr>
          <w:sz w:val="16"/>
        </w:rPr>
        <w:t xml:space="preserve"> height of the </w:t>
      </w:r>
      <w:r w:rsidRPr="001E7D99">
        <w:rPr>
          <w:rStyle w:val="StyleUnderline"/>
        </w:rPr>
        <w:t>cold war (70,000).</w:t>
      </w:r>
      <w:r w:rsidRPr="001E7D99">
        <w:rPr>
          <w:sz w:val="16"/>
        </w:rPr>
        <w:t xml:space="preserve"> While extinction from nuclear war is unlikely today, it may become more likely if significantly more warheads are deployed or if designs of weapons change significantly.</w:t>
      </w:r>
    </w:p>
    <w:p w14:paraId="722C7E71" w14:textId="77777777" w:rsidR="00FA524C" w:rsidRPr="001E7D99" w:rsidRDefault="00FA524C" w:rsidP="00FA524C">
      <w:pPr>
        <w:rPr>
          <w:sz w:val="16"/>
        </w:rPr>
      </w:pPr>
      <w:r w:rsidRPr="001E7D99">
        <w:rPr>
          <w:rStyle w:val="StyleUnderline"/>
        </w:rPr>
        <w:t>There are three potential mechanisms of human extinction from nuclear war</w:t>
      </w:r>
      <w:r w:rsidRPr="001E7D99">
        <w:rPr>
          <w:sz w:val="16"/>
        </w:rPr>
        <w:t>:</w:t>
      </w:r>
    </w:p>
    <w:p w14:paraId="2FFBB867" w14:textId="77777777" w:rsidR="00FA524C" w:rsidRPr="001E7D99" w:rsidRDefault="00FA524C" w:rsidP="00FA524C">
      <w:pPr>
        <w:rPr>
          <w:sz w:val="16"/>
          <w:szCs w:val="16"/>
        </w:rPr>
      </w:pPr>
      <w:r w:rsidRPr="001E7D99">
        <w:rPr>
          <w:sz w:val="16"/>
          <w:szCs w:val="16"/>
        </w:rPr>
        <w:t>1) Kinetic destruction</w:t>
      </w:r>
    </w:p>
    <w:p w14:paraId="66DE0AED" w14:textId="77777777" w:rsidR="00FA524C" w:rsidRPr="001E7D99" w:rsidRDefault="00FA524C" w:rsidP="00FA524C">
      <w:pPr>
        <w:rPr>
          <w:sz w:val="16"/>
          <w:szCs w:val="16"/>
        </w:rPr>
      </w:pPr>
      <w:r w:rsidRPr="001E7D99">
        <w:rPr>
          <w:sz w:val="16"/>
          <w:szCs w:val="16"/>
        </w:rPr>
        <w:t>2) Radiation</w:t>
      </w:r>
    </w:p>
    <w:p w14:paraId="6F56192F" w14:textId="77777777" w:rsidR="00FA524C" w:rsidRPr="001E7D99" w:rsidRDefault="00FA524C" w:rsidP="00FA524C">
      <w:pPr>
        <w:rPr>
          <w:sz w:val="16"/>
          <w:szCs w:val="16"/>
        </w:rPr>
      </w:pPr>
      <w:r w:rsidRPr="001E7D99">
        <w:rPr>
          <w:sz w:val="16"/>
          <w:szCs w:val="16"/>
        </w:rPr>
        <w:t>3) Climate alteration</w:t>
      </w:r>
    </w:p>
    <w:p w14:paraId="55112047" w14:textId="77777777" w:rsidR="00FA524C" w:rsidRPr="001E7D99" w:rsidRDefault="00FA524C" w:rsidP="00FA524C">
      <w:pPr>
        <w:rPr>
          <w:sz w:val="16"/>
          <w:szCs w:val="16"/>
        </w:rPr>
      </w:pPr>
      <w:r w:rsidRPr="001E7D99">
        <w:rPr>
          <w:sz w:val="16"/>
          <w:szCs w:val="16"/>
        </w:rPr>
        <w:t>Only 3) is remotely plausible with existing weapons, but let's go through them all.</w:t>
      </w:r>
    </w:p>
    <w:p w14:paraId="0D10158B" w14:textId="77777777" w:rsidR="00FA524C" w:rsidRPr="001E7D99" w:rsidRDefault="00FA524C" w:rsidP="00FA524C">
      <w:pPr>
        <w:rPr>
          <w:sz w:val="16"/>
          <w:szCs w:val="16"/>
        </w:rPr>
      </w:pPr>
      <w:r w:rsidRPr="001E7D99">
        <w:rPr>
          <w:sz w:val="16"/>
          <w:szCs w:val="16"/>
        </w:rPr>
        <w:t>1) Kinetic destruction</w:t>
      </w:r>
    </w:p>
    <w:p w14:paraId="3D172F7E" w14:textId="77777777" w:rsidR="00FA524C" w:rsidRPr="001E7D99" w:rsidRDefault="00FA524C" w:rsidP="00FA524C">
      <w:pPr>
        <w:rPr>
          <w:rStyle w:val="StyleUnderline"/>
        </w:rPr>
      </w:pPr>
      <w:r w:rsidRPr="00FA524C">
        <w:rPr>
          <w:rStyle w:val="StyleUnderline"/>
          <w:highlight w:val="cyan"/>
        </w:rPr>
        <w:t>There</w:t>
      </w:r>
      <w:r w:rsidRPr="001E7D99">
        <w:rPr>
          <w:rStyle w:val="StyleUnderline"/>
        </w:rPr>
        <w:t xml:space="preserve"> simply</w:t>
      </w:r>
      <w:r w:rsidRPr="001E7D99">
        <w:rPr>
          <w:rStyle w:val="Emphasis"/>
        </w:rPr>
        <w:t xml:space="preserve"> </w:t>
      </w:r>
      <w:r w:rsidRPr="00FA524C">
        <w:rPr>
          <w:rStyle w:val="Emphasis"/>
          <w:highlight w:val="cyan"/>
        </w:rPr>
        <w:t>aren't enough</w:t>
      </w:r>
      <w:r w:rsidRPr="001E7D99">
        <w:rPr>
          <w:rStyle w:val="Emphasis"/>
        </w:rPr>
        <w:t xml:space="preserve"> nuclear </w:t>
      </w:r>
      <w:r w:rsidRPr="00FA524C">
        <w:rPr>
          <w:rStyle w:val="Emphasis"/>
          <w:highlight w:val="cyan"/>
        </w:rPr>
        <w:t>warheads</w:t>
      </w:r>
      <w:r w:rsidRPr="001E7D99">
        <w:rPr>
          <w:rStyle w:val="StyleUnderline"/>
        </w:rPr>
        <w:t xml:space="preserve"> to kill everyone </w:t>
      </w:r>
      <w:r w:rsidRPr="001E7D99">
        <w:rPr>
          <w:rStyle w:val="Emphasis"/>
        </w:rPr>
        <w:t>directly</w:t>
      </w:r>
      <w:r w:rsidRPr="001E7D99">
        <w:rPr>
          <w:rStyle w:val="StyleUnderline"/>
        </w:rPr>
        <w:t xml:space="preserve"> with kinetic force, </w:t>
      </w:r>
      <w:r w:rsidRPr="00FA524C">
        <w:rPr>
          <w:rStyle w:val="StyleUnderline"/>
          <w:highlight w:val="cyan"/>
        </w:rPr>
        <w:t>and</w:t>
      </w:r>
      <w:r w:rsidRPr="001E7D99">
        <w:rPr>
          <w:sz w:val="16"/>
        </w:rPr>
        <w:t xml:space="preserve"> there likely </w:t>
      </w:r>
      <w:r w:rsidRPr="00FA524C">
        <w:rPr>
          <w:rStyle w:val="Emphasis"/>
          <w:highlight w:val="cyan"/>
        </w:rPr>
        <w:t>never will be.</w:t>
      </w:r>
      <w:r w:rsidRPr="001E7D99">
        <w:rPr>
          <w:rStyle w:val="StyleUnderline"/>
        </w:rPr>
        <w:t xml:space="preserve"> There are ~14,000 nuclear weapons in the world</w:t>
      </w:r>
      <w:r w:rsidRPr="001E7D99">
        <w:rPr>
          <w:sz w:val="16"/>
        </w:rPr>
        <w:t xml:space="preserve">, and let’s suppose </w:t>
      </w:r>
      <w:r w:rsidRPr="001E7D99">
        <w:rPr>
          <w:rStyle w:val="StyleUnderline"/>
        </w:rPr>
        <w:t>they have an average yield of</w:t>
      </w:r>
      <w:r w:rsidRPr="001E7D99">
        <w:rPr>
          <w:sz w:val="16"/>
        </w:rPr>
        <w:t xml:space="preserve"> something like </w:t>
      </w:r>
      <w:r w:rsidRPr="001E7D99">
        <w:rPr>
          <w:rStyle w:val="StyleUnderline"/>
        </w:rPr>
        <w:t xml:space="preserve">1 megaton. This is a </w:t>
      </w:r>
      <w:r w:rsidRPr="001E7D99">
        <w:rPr>
          <w:rStyle w:val="Emphasis"/>
        </w:rPr>
        <w:t>conservative</w:t>
      </w:r>
      <w:r w:rsidRPr="001E7D99">
        <w:rPr>
          <w:rStyle w:val="StyleUnderline"/>
        </w:rPr>
        <w:t xml:space="preserve"> </w:t>
      </w:r>
      <w:proofErr w:type="gramStart"/>
      <w:r w:rsidRPr="001E7D99">
        <w:rPr>
          <w:rStyle w:val="Emphasis"/>
        </w:rPr>
        <w:t>guess</w:t>
      </w:r>
      <w:r w:rsidRPr="001E7D99">
        <w:rPr>
          <w:sz w:val="16"/>
        </w:rPr>
        <w:t>,</w:t>
      </w:r>
      <w:proofErr w:type="gramEnd"/>
      <w:r w:rsidRPr="001E7D99">
        <w:rPr>
          <w:rStyle w:val="StyleUnderline"/>
        </w:rPr>
        <w:t xml:space="preserve"> the actual average is probably closer to 100 kilotons.</w:t>
      </w:r>
      <w:r w:rsidRPr="001E7D99">
        <w:rPr>
          <w:sz w:val="16"/>
        </w:rPr>
        <w:t xml:space="preserve"> With </w:t>
      </w:r>
      <w:r w:rsidRPr="001E7D99">
        <w:rPr>
          <w:rStyle w:val="StyleUnderline"/>
        </w:rPr>
        <w:t xml:space="preserve">a </w:t>
      </w:r>
      <w:r w:rsidRPr="004E31D3">
        <w:rPr>
          <w:rStyle w:val="StyleUnderline"/>
        </w:rPr>
        <w:t>1 megaton warhead</w:t>
      </w:r>
      <w:r w:rsidRPr="001E7D99">
        <w:rPr>
          <w:sz w:val="16"/>
        </w:rPr>
        <w:t xml:space="preserve">, you </w:t>
      </w:r>
      <w:r w:rsidRPr="004E31D3">
        <w:rPr>
          <w:rStyle w:val="StyleUnderline"/>
        </w:rPr>
        <w:t>can create a</w:t>
      </w:r>
      <w:r w:rsidRPr="001E7D99">
        <w:rPr>
          <w:rStyle w:val="StyleUnderline"/>
        </w:rPr>
        <w:t xml:space="preserve"> fireball covering </w:t>
      </w:r>
      <w:r w:rsidRPr="001E7D99">
        <w:rPr>
          <w:rStyle w:val="Emphasis"/>
        </w:rPr>
        <w:t>3 km²</w:t>
      </w:r>
      <w:r w:rsidRPr="001E7D99">
        <w:rPr>
          <w:rStyle w:val="StyleUnderline"/>
        </w:rPr>
        <w:t xml:space="preserve">, and a moderate </w:t>
      </w:r>
      <w:r w:rsidRPr="004E31D3">
        <w:rPr>
          <w:rStyle w:val="StyleUnderline"/>
        </w:rPr>
        <w:t>pressure wave</w:t>
      </w:r>
      <w:r w:rsidRPr="001E7D99">
        <w:rPr>
          <w:rStyle w:val="StyleUnderline"/>
        </w:rPr>
        <w:t xml:space="preserve"> that knocks down</w:t>
      </w:r>
      <w:r w:rsidRPr="001E7D99">
        <w:rPr>
          <w:sz w:val="16"/>
        </w:rPr>
        <w:t xml:space="preserve"> most residential </w:t>
      </w:r>
      <w:r w:rsidRPr="001E7D99">
        <w:rPr>
          <w:rStyle w:val="StyleUnderline"/>
        </w:rPr>
        <w:t xml:space="preserve">houses </w:t>
      </w:r>
      <w:r w:rsidRPr="004E31D3">
        <w:rPr>
          <w:rStyle w:val="StyleUnderline"/>
        </w:rPr>
        <w:t>covering 155 km²</w:t>
      </w:r>
      <w:r w:rsidRPr="001E7D99">
        <w:rPr>
          <w:rStyle w:val="StyleUnderline"/>
        </w:rPr>
        <w:t xml:space="preserve">. </w:t>
      </w:r>
      <w:r w:rsidRPr="001E7D99">
        <w:rPr>
          <w:sz w:val="16"/>
        </w:rPr>
        <w:t xml:space="preserve">The former kills nearly everyone and the latter kills a decent percentage of people but not everyone. </w:t>
      </w:r>
      <w:r w:rsidRPr="001E7D99">
        <w:rPr>
          <w:rStyle w:val="StyleUnderline"/>
        </w:rPr>
        <w:t xml:space="preserve">Let's be conservative and </w:t>
      </w:r>
      <w:r w:rsidRPr="004E31D3">
        <w:rPr>
          <w:rStyle w:val="Emphasis"/>
        </w:rPr>
        <w:t>assume</w:t>
      </w:r>
      <w:r w:rsidRPr="001E7D99">
        <w:rPr>
          <w:rStyle w:val="Emphasis"/>
        </w:rPr>
        <w:t xml:space="preserve"> the pressure wave kills everyone</w:t>
      </w:r>
      <w:r w:rsidRPr="001E7D99">
        <w:rPr>
          <w:sz w:val="16"/>
        </w:rPr>
        <w:t xml:space="preserve"> in its radius</w:t>
      </w:r>
      <w:r w:rsidRPr="004E31D3">
        <w:rPr>
          <w:sz w:val="16"/>
        </w:rPr>
        <w:t xml:space="preserve">. </w:t>
      </w:r>
      <w:r w:rsidRPr="004E31D3">
        <w:rPr>
          <w:rStyle w:val="StyleUnderline"/>
        </w:rPr>
        <w:t xml:space="preserve">14,000 * 155 = </w:t>
      </w:r>
      <w:r w:rsidRPr="004E31D3">
        <w:rPr>
          <w:rStyle w:val="Emphasis"/>
        </w:rPr>
        <w:t>2.17 million</w:t>
      </w:r>
      <w:r w:rsidRPr="001E7D99">
        <w:rPr>
          <w:rStyle w:val="Emphasis"/>
        </w:rPr>
        <w:t xml:space="preserve"> km².</w:t>
      </w:r>
      <w:r w:rsidRPr="001E7D99">
        <w:rPr>
          <w:sz w:val="16"/>
        </w:rPr>
        <w:t xml:space="preserve"> The New York Metro area is 8,683 km². </w:t>
      </w:r>
      <w:proofErr w:type="gramStart"/>
      <w:r w:rsidRPr="001E7D99">
        <w:rPr>
          <w:sz w:val="16"/>
        </w:rPr>
        <w:t>So</w:t>
      </w:r>
      <w:proofErr w:type="gramEnd"/>
      <w:r w:rsidRPr="001E7D99">
        <w:rPr>
          <w:sz w:val="16"/>
        </w:rPr>
        <w:t xml:space="preserve"> all the nuclear weapons in the world could destroy about 250 New York Metro areas. This is a lot! But not near enough, even if someone intentionally tried to hit all the populations at once. </w:t>
      </w:r>
      <w:r w:rsidRPr="001E7D99">
        <w:rPr>
          <w:rStyle w:val="StyleUnderline"/>
        </w:rPr>
        <w:t>Total</w:t>
      </w:r>
      <w:r w:rsidRPr="001E7D99">
        <w:rPr>
          <w:sz w:val="16"/>
        </w:rPr>
        <w:t xml:space="preserve"> land surface of </w:t>
      </w:r>
      <w:r w:rsidRPr="001E7D99">
        <w:rPr>
          <w:rStyle w:val="StyleUnderline"/>
        </w:rPr>
        <w:t>earth</w:t>
      </w:r>
      <w:r w:rsidRPr="001E7D99">
        <w:rPr>
          <w:sz w:val="16"/>
        </w:rPr>
        <w:t xml:space="preserve"> is: 510.1 million km². </w:t>
      </w:r>
      <w:r w:rsidRPr="00832813">
        <w:rPr>
          <w:rStyle w:val="StyleUnderline"/>
        </w:rPr>
        <w:t>Urban area</w:t>
      </w:r>
      <w:r w:rsidRPr="001E7D99">
        <w:rPr>
          <w:sz w:val="16"/>
        </w:rPr>
        <w:t xml:space="preserve">, by one estimate, </w:t>
      </w:r>
      <w:r w:rsidRPr="00832813">
        <w:rPr>
          <w:rStyle w:val="StyleUnderline"/>
        </w:rPr>
        <w:t>is</w:t>
      </w:r>
      <w:r w:rsidRPr="001E7D99">
        <w:rPr>
          <w:sz w:val="16"/>
        </w:rPr>
        <w:t xml:space="preserve"> about 2%, or </w:t>
      </w:r>
      <w:r w:rsidRPr="00832813">
        <w:rPr>
          <w:rStyle w:val="Emphasis"/>
        </w:rPr>
        <w:t>10.2 million km.²</w:t>
      </w:r>
      <w:r w:rsidRPr="001E7D99">
        <w:rPr>
          <w:rStyle w:val="Emphasis"/>
        </w:rPr>
        <w:t xml:space="preserve"> </w:t>
      </w:r>
      <w:r w:rsidRPr="001E7D99">
        <w:rPr>
          <w:sz w:val="16"/>
        </w:rPr>
        <w:t xml:space="preserve">Since the total possible area destroyed from nuclear weapons is ~2.17 million km² is considerably less than a lower bound on the area of human habitation, 10.2 million km², </w:t>
      </w:r>
      <w:r w:rsidRPr="001E7D99">
        <w:rPr>
          <w:rStyle w:val="StyleUnderline"/>
        </w:rPr>
        <w:t>there should be</w:t>
      </w:r>
      <w:r w:rsidRPr="001E7D99">
        <w:rPr>
          <w:sz w:val="16"/>
        </w:rPr>
        <w:t xml:space="preserve"> basically </w:t>
      </w:r>
      <w:r w:rsidRPr="001E7D99">
        <w:rPr>
          <w:rStyle w:val="Emphasis"/>
        </w:rPr>
        <w:t>no risk</w:t>
      </w:r>
      <w:r w:rsidRPr="001E7D99">
        <w:rPr>
          <w:rStyle w:val="StyleUnderline"/>
        </w:rPr>
        <w:t xml:space="preserve"> of human extinction from kinetic destruction.</w:t>
      </w:r>
    </w:p>
    <w:p w14:paraId="3D85BEE1" w14:textId="77777777" w:rsidR="00FA524C" w:rsidRPr="001E7D99" w:rsidRDefault="00FA524C" w:rsidP="00FA524C">
      <w:pPr>
        <w:rPr>
          <w:sz w:val="16"/>
          <w:szCs w:val="16"/>
        </w:rPr>
      </w:pPr>
      <w:r w:rsidRPr="001E7D99">
        <w:rPr>
          <w:sz w:val="16"/>
          <w:szCs w:val="16"/>
        </w:rPr>
        <w:t xml:space="preserve">If you want to check my work there, I was using nuke map. </w:t>
      </w:r>
    </w:p>
    <w:p w14:paraId="4EF889DD" w14:textId="77777777" w:rsidR="00FA524C" w:rsidRPr="001E7D99" w:rsidRDefault="00FA524C" w:rsidP="00FA524C">
      <w:pPr>
        <w:rPr>
          <w:rStyle w:val="Emphasis"/>
        </w:rPr>
      </w:pPr>
      <w:r w:rsidRPr="001E7D99">
        <w:rPr>
          <w:sz w:val="16"/>
        </w:rPr>
        <w:t xml:space="preserve">The even more obvious reason why kinetic damage wouldn't lead to human extinction is that </w:t>
      </w:r>
      <w:r w:rsidRPr="001E7D99">
        <w:rPr>
          <w:rStyle w:val="StyleUnderline"/>
        </w:rPr>
        <w:t xml:space="preserve">nuclear </w:t>
      </w:r>
      <w:r w:rsidRPr="004F67FC">
        <w:rPr>
          <w:rStyle w:val="StyleUnderline"/>
        </w:rPr>
        <w:t>states</w:t>
      </w:r>
      <w:r w:rsidRPr="00832813">
        <w:rPr>
          <w:rStyle w:val="StyleUnderline"/>
        </w:rPr>
        <w:t xml:space="preserve"> </w:t>
      </w:r>
      <w:r w:rsidRPr="00832813">
        <w:rPr>
          <w:rStyle w:val="Emphasis"/>
        </w:rPr>
        <w:t xml:space="preserve">only </w:t>
      </w:r>
      <w:r w:rsidRPr="004F67FC">
        <w:rPr>
          <w:rStyle w:val="Emphasis"/>
        </w:rPr>
        <w:t>threaten</w:t>
      </w:r>
      <w:r w:rsidRPr="001E7D99">
        <w:rPr>
          <w:rStyle w:val="Emphasis"/>
        </w:rPr>
        <w:t xml:space="preserve"> one </w:t>
      </w:r>
      <w:r w:rsidRPr="00832813">
        <w:rPr>
          <w:rStyle w:val="Emphasis"/>
        </w:rPr>
        <w:t xml:space="preserve">or several </w:t>
      </w:r>
      <w:r w:rsidRPr="004F67FC">
        <w:rPr>
          <w:rStyle w:val="Emphasis"/>
        </w:rPr>
        <w:t>countries</w:t>
      </w:r>
      <w:r w:rsidRPr="001E7D99">
        <w:rPr>
          <w:rStyle w:val="Emphasis"/>
        </w:rPr>
        <w:t xml:space="preserve"> at a time</w:t>
      </w:r>
      <w:r w:rsidRPr="001E7D99">
        <w:rPr>
          <w:rStyle w:val="StyleUnderline"/>
        </w:rPr>
        <w:t xml:space="preserve">, and </w:t>
      </w:r>
      <w:r w:rsidRPr="004F67FC">
        <w:rPr>
          <w:rStyle w:val="Emphasis"/>
        </w:rPr>
        <w:t>never</w:t>
      </w:r>
      <w:r w:rsidRPr="001E7D99">
        <w:rPr>
          <w:sz w:val="16"/>
        </w:rPr>
        <w:t xml:space="preserve"> the </w:t>
      </w:r>
      <w:r w:rsidRPr="001E7D99">
        <w:rPr>
          <w:rStyle w:val="Emphasis"/>
        </w:rPr>
        <w:t xml:space="preserve">population centers of </w:t>
      </w:r>
      <w:r w:rsidRPr="004F67FC">
        <w:rPr>
          <w:rStyle w:val="Emphasis"/>
        </w:rPr>
        <w:t>the</w:t>
      </w:r>
      <w:r w:rsidRPr="00832813">
        <w:rPr>
          <w:rStyle w:val="Emphasis"/>
        </w:rPr>
        <w:t xml:space="preserve"> entire </w:t>
      </w:r>
      <w:r w:rsidRPr="004F67FC">
        <w:rPr>
          <w:rStyle w:val="Emphasis"/>
        </w:rPr>
        <w:t>world</w:t>
      </w:r>
      <w:r w:rsidRPr="001E7D99">
        <w:rPr>
          <w:rStyle w:val="StyleUnderline"/>
        </w:rPr>
        <w:t xml:space="preserve">. Even if </w:t>
      </w:r>
      <w:r w:rsidRPr="001E7D99">
        <w:rPr>
          <w:rStyle w:val="Emphasis"/>
        </w:rPr>
        <w:t>NATO</w:t>
      </w:r>
      <w:r w:rsidRPr="001E7D99">
        <w:rPr>
          <w:sz w:val="16"/>
        </w:rPr>
        <w:t xml:space="preserve"> countries and </w:t>
      </w:r>
      <w:r w:rsidRPr="001E7D99">
        <w:rPr>
          <w:rStyle w:val="Emphasis"/>
        </w:rPr>
        <w:t>Russia</w:t>
      </w:r>
      <w:r w:rsidRPr="001E7D99">
        <w:rPr>
          <w:rStyle w:val="StyleUnderline"/>
        </w:rPr>
        <w:t xml:space="preserve"> and </w:t>
      </w:r>
      <w:r w:rsidRPr="001E7D99">
        <w:rPr>
          <w:rStyle w:val="Emphasis"/>
        </w:rPr>
        <w:t>China all went to war</w:t>
      </w:r>
      <w:r w:rsidRPr="001E7D99">
        <w:rPr>
          <w:rStyle w:val="StyleUnderline"/>
        </w:rPr>
        <w:t xml:space="preserve"> at the same time, </w:t>
      </w:r>
      <w:r w:rsidRPr="001E7D99">
        <w:rPr>
          <w:rStyle w:val="Emphasis"/>
        </w:rPr>
        <w:t>Africa</w:t>
      </w:r>
      <w:r w:rsidRPr="001E7D99">
        <w:rPr>
          <w:rStyle w:val="StyleUnderline"/>
        </w:rPr>
        <w:t xml:space="preserve">, </w:t>
      </w:r>
      <w:r w:rsidRPr="001E7D99">
        <w:rPr>
          <w:rStyle w:val="Emphasis"/>
        </w:rPr>
        <w:t>South</w:t>
      </w:r>
      <w:r w:rsidRPr="001E7D99">
        <w:rPr>
          <w:rStyle w:val="StyleUnderline"/>
        </w:rPr>
        <w:t xml:space="preserve"> </w:t>
      </w:r>
      <w:r w:rsidRPr="001E7D99">
        <w:rPr>
          <w:rStyle w:val="Emphasis"/>
        </w:rPr>
        <w:t>America,</w:t>
      </w:r>
      <w:r w:rsidRPr="001E7D99">
        <w:rPr>
          <w:rStyle w:val="StyleUnderline"/>
        </w:rPr>
        <w:t xml:space="preserve"> and </w:t>
      </w:r>
      <w:r w:rsidRPr="001E7D99">
        <w:rPr>
          <w:rStyle w:val="Emphasis"/>
        </w:rPr>
        <w:t xml:space="preserve">other </w:t>
      </w:r>
      <w:r w:rsidRPr="00FA524C">
        <w:rPr>
          <w:rStyle w:val="Emphasis"/>
          <w:highlight w:val="cyan"/>
        </w:rPr>
        <w:t>neutral regions</w:t>
      </w:r>
      <w:r w:rsidRPr="00FA524C">
        <w:rPr>
          <w:rStyle w:val="StyleUnderline"/>
          <w:highlight w:val="cyan"/>
        </w:rPr>
        <w:t xml:space="preserve"> would be </w:t>
      </w:r>
      <w:r w:rsidRPr="00FA524C">
        <w:rPr>
          <w:rStyle w:val="Emphasis"/>
          <w:highlight w:val="cyan"/>
        </w:rPr>
        <w:t>spared</w:t>
      </w:r>
      <w:r w:rsidRPr="001E7D99">
        <w:rPr>
          <w:sz w:val="16"/>
        </w:rPr>
        <w:t xml:space="preserve"> any </w:t>
      </w:r>
      <w:r w:rsidRPr="001E7D99">
        <w:rPr>
          <w:rStyle w:val="Emphasis"/>
        </w:rPr>
        <w:t xml:space="preserve">kinetic damage. </w:t>
      </w:r>
    </w:p>
    <w:p w14:paraId="2FCDD21B" w14:textId="77777777" w:rsidR="00FA524C" w:rsidRPr="001E7D99" w:rsidRDefault="00FA524C" w:rsidP="00FA524C">
      <w:pPr>
        <w:rPr>
          <w:sz w:val="16"/>
          <w:szCs w:val="16"/>
        </w:rPr>
      </w:pPr>
      <w:r w:rsidRPr="001E7D99">
        <w:rPr>
          <w:sz w:val="16"/>
          <w:szCs w:val="16"/>
        </w:rPr>
        <w:t>2) Radiation</w:t>
      </w:r>
    </w:p>
    <w:p w14:paraId="06022217" w14:textId="77777777" w:rsidR="00FA524C" w:rsidRPr="001E7D99" w:rsidRDefault="00FA524C" w:rsidP="00FA524C">
      <w:pPr>
        <w:rPr>
          <w:rStyle w:val="StyleUnderline"/>
        </w:rPr>
      </w:pPr>
      <w:r w:rsidRPr="001E7D99">
        <w:rPr>
          <w:rStyle w:val="StyleUnderline"/>
        </w:rPr>
        <w:t>Radiation</w:t>
      </w:r>
      <w:r w:rsidRPr="001E7D99">
        <w:rPr>
          <w:rStyle w:val="Emphasis"/>
        </w:rPr>
        <w:t xml:space="preserve"> won't kill everyone</w:t>
      </w:r>
      <w:r w:rsidRPr="001E7D99">
        <w:rPr>
          <w:rStyle w:val="StyleUnderline"/>
        </w:rPr>
        <w:t xml:space="preserve"> because </w:t>
      </w:r>
      <w:r w:rsidRPr="001E7D99">
        <w:rPr>
          <w:rStyle w:val="Emphasis"/>
        </w:rPr>
        <w:t>there aren't enough weapons</w:t>
      </w:r>
      <w:r w:rsidRPr="001E7D99">
        <w:rPr>
          <w:rStyle w:val="StyleUnderline"/>
        </w:rPr>
        <w:t>, and radiation</w:t>
      </w:r>
      <w:r w:rsidRPr="001E7D99">
        <w:rPr>
          <w:sz w:val="16"/>
        </w:rPr>
        <w:t xml:space="preserve"> from them </w:t>
      </w:r>
      <w:r w:rsidRPr="001E7D99">
        <w:rPr>
          <w:rStyle w:val="StyleUnderline"/>
        </w:rPr>
        <w:t xml:space="preserve">would be </w:t>
      </w:r>
      <w:r w:rsidRPr="001E7D99">
        <w:rPr>
          <w:rStyle w:val="Emphasis"/>
        </w:rPr>
        <w:t>concentrated</w:t>
      </w:r>
      <w:r w:rsidRPr="001E7D99">
        <w:rPr>
          <w:rStyle w:val="StyleUnderline"/>
        </w:rPr>
        <w:t xml:space="preserve"> in some areas and </w:t>
      </w:r>
      <w:r w:rsidRPr="001E7D99">
        <w:rPr>
          <w:rStyle w:val="Emphasis"/>
        </w:rPr>
        <w:t>wholly absent</w:t>
      </w:r>
      <w:r w:rsidRPr="001E7D99">
        <w:rPr>
          <w:rStyle w:val="StyleUnderline"/>
        </w:rPr>
        <w:t xml:space="preserve"> from other areas. Even in the worst affected areas,</w:t>
      </w:r>
      <w:r w:rsidRPr="001E7D99">
        <w:rPr>
          <w:rStyle w:val="Emphasis"/>
        </w:rPr>
        <w:t xml:space="preserve"> lethal radiation</w:t>
      </w:r>
      <w:r w:rsidRPr="001E7D99">
        <w:rPr>
          <w:sz w:val="16"/>
        </w:rPr>
        <w:t xml:space="preserve"> from fallout </w:t>
      </w:r>
      <w:r w:rsidRPr="001E7D99">
        <w:rPr>
          <w:rStyle w:val="StyleUnderline"/>
        </w:rPr>
        <w:t xml:space="preserve">would drop to </w:t>
      </w:r>
      <w:r w:rsidRPr="001E7D99">
        <w:rPr>
          <w:rStyle w:val="Emphasis"/>
        </w:rPr>
        <w:t>survivable</w:t>
      </w:r>
      <w:r w:rsidRPr="001E7D99">
        <w:rPr>
          <w:rStyle w:val="StyleUnderline"/>
        </w:rPr>
        <w:t xml:space="preserve"> </w:t>
      </w:r>
      <w:r w:rsidRPr="001E7D99">
        <w:rPr>
          <w:rStyle w:val="Emphasis"/>
        </w:rPr>
        <w:t>levels</w:t>
      </w:r>
      <w:r w:rsidRPr="001E7D99">
        <w:rPr>
          <w:rStyle w:val="StyleUnderline"/>
        </w:rPr>
        <w:t xml:space="preserve"> within </w:t>
      </w:r>
      <w:r w:rsidRPr="001E7D99">
        <w:rPr>
          <w:rStyle w:val="Emphasis"/>
        </w:rPr>
        <w:t>weeks</w:t>
      </w:r>
      <w:r w:rsidRPr="001E7D99">
        <w:rPr>
          <w:rStyle w:val="StyleUnderline"/>
        </w:rPr>
        <w:t>.</w:t>
      </w:r>
    </w:p>
    <w:p w14:paraId="1AE27C63" w14:textId="77777777" w:rsidR="00FA524C" w:rsidRPr="00565A1A" w:rsidRDefault="00FA524C" w:rsidP="00FA524C">
      <w:pPr>
        <w:rPr>
          <w:sz w:val="16"/>
        </w:rPr>
      </w:pPr>
      <w:r w:rsidRPr="00565A1A">
        <w:rPr>
          <w:sz w:val="16"/>
        </w:rPr>
        <w:t xml:space="preserve">Here it's worth noting that </w:t>
      </w:r>
      <w:r w:rsidRPr="00CC3EFC">
        <w:rPr>
          <w:rStyle w:val="StyleUnderline"/>
        </w:rPr>
        <w:t>there is a</w:t>
      </w:r>
      <w:r w:rsidRPr="001E7D99">
        <w:rPr>
          <w:rStyle w:val="StyleUnderline"/>
        </w:rPr>
        <w:t xml:space="preserve">n </w:t>
      </w:r>
      <w:r w:rsidRPr="001E7D99">
        <w:rPr>
          <w:rStyle w:val="Emphasis"/>
        </w:rPr>
        <w:t>inherent</w:t>
      </w:r>
      <w:r w:rsidRPr="001E7D99">
        <w:rPr>
          <w:rStyle w:val="StyleUnderline"/>
        </w:rPr>
        <w:t xml:space="preserve"> </w:t>
      </w:r>
      <w:r w:rsidRPr="00CC3EFC">
        <w:rPr>
          <w:rStyle w:val="Emphasis"/>
        </w:rPr>
        <w:t>tradeoff</w:t>
      </w:r>
      <w:r w:rsidRPr="00CC3EFC">
        <w:rPr>
          <w:rStyle w:val="StyleUnderline"/>
        </w:rPr>
        <w:t xml:space="preserve"> between</w:t>
      </w:r>
      <w:r w:rsidRPr="00565A1A">
        <w:rPr>
          <w:rStyle w:val="StyleUnderline"/>
        </w:rPr>
        <w:t xml:space="preserve"> length of </w:t>
      </w:r>
      <w:proofErr w:type="spellStart"/>
      <w:r w:rsidRPr="00CC3EFC">
        <w:rPr>
          <w:rStyle w:val="Emphasis"/>
        </w:rPr>
        <w:t>halflife</w:t>
      </w:r>
      <w:proofErr w:type="spellEnd"/>
      <w:r w:rsidRPr="00CC3EFC">
        <w:rPr>
          <w:rStyle w:val="StyleUnderline"/>
        </w:rPr>
        <w:t xml:space="preserve"> and </w:t>
      </w:r>
      <w:r w:rsidRPr="00CC3EFC">
        <w:rPr>
          <w:rStyle w:val="Emphasis"/>
        </w:rPr>
        <w:t>energy</w:t>
      </w:r>
      <w:r w:rsidRPr="00565A1A">
        <w:rPr>
          <w:rStyle w:val="StyleUnderline"/>
        </w:rPr>
        <w:t xml:space="preserve"> released by radionuclides.</w:t>
      </w:r>
      <w:r w:rsidRPr="00565A1A">
        <w:rPr>
          <w:sz w:val="16"/>
        </w:rPr>
        <w:t xml:space="preserve"> The shorter the </w:t>
      </w:r>
      <w:proofErr w:type="spellStart"/>
      <w:r w:rsidRPr="00565A1A">
        <w:rPr>
          <w:sz w:val="16"/>
        </w:rPr>
        <w:t>half life</w:t>
      </w:r>
      <w:proofErr w:type="spellEnd"/>
      <w:r w:rsidRPr="00565A1A">
        <w:rPr>
          <w:sz w:val="16"/>
        </w:rPr>
        <w:t xml:space="preserve"> the more energy will be released, and the longer the </w:t>
      </w:r>
      <w:proofErr w:type="spellStart"/>
      <w:r w:rsidRPr="00565A1A">
        <w:rPr>
          <w:sz w:val="16"/>
        </w:rPr>
        <w:t>half life</w:t>
      </w:r>
      <w:proofErr w:type="spellEnd"/>
      <w:r w:rsidRPr="00565A1A">
        <w:rPr>
          <w:sz w:val="16"/>
        </w:rPr>
        <w:t xml:space="preserve"> the less energy. The </w:t>
      </w:r>
      <w:r w:rsidRPr="00565A1A">
        <w:rPr>
          <w:rStyle w:val="StyleUnderline"/>
        </w:rPr>
        <w:t>fallout</w:t>
      </w:r>
      <w:r w:rsidRPr="00565A1A">
        <w:rPr>
          <w:sz w:val="16"/>
        </w:rPr>
        <w:t xml:space="preserve"> products </w:t>
      </w:r>
      <w:r w:rsidRPr="00565A1A">
        <w:rPr>
          <w:rStyle w:val="StyleUnderline"/>
        </w:rPr>
        <w:t>from modern nuclear weapons are</w:t>
      </w:r>
      <w:r w:rsidRPr="00565A1A">
        <w:rPr>
          <w:sz w:val="16"/>
        </w:rPr>
        <w:t xml:space="preserve"> very </w:t>
      </w:r>
      <w:r w:rsidRPr="00565A1A">
        <w:rPr>
          <w:rStyle w:val="StyleUnderline"/>
        </w:rPr>
        <w:t>lethal</w:t>
      </w:r>
      <w:r w:rsidRPr="00565A1A">
        <w:rPr>
          <w:sz w:val="16"/>
        </w:rPr>
        <w:t xml:space="preserve">, but </w:t>
      </w:r>
      <w:r w:rsidRPr="00565A1A">
        <w:rPr>
          <w:rStyle w:val="Emphasis"/>
        </w:rPr>
        <w:t>only for days</w:t>
      </w:r>
      <w:r w:rsidRPr="00565A1A">
        <w:rPr>
          <w:sz w:val="16"/>
        </w:rPr>
        <w:t xml:space="preserve"> to several weeks.</w:t>
      </w:r>
    </w:p>
    <w:p w14:paraId="7DCAA5FF" w14:textId="77777777" w:rsidR="00FA524C" w:rsidRPr="00565A1A" w:rsidRDefault="00FA524C" w:rsidP="00FA524C">
      <w:pPr>
        <w:rPr>
          <w:sz w:val="16"/>
          <w:szCs w:val="16"/>
        </w:rPr>
      </w:pPr>
      <w:r w:rsidRPr="00565A1A">
        <w:rPr>
          <w:sz w:val="16"/>
          <w:szCs w:val="16"/>
        </w:rPr>
        <w:t xml:space="preserve">Let's try the same calculation we used with kinetic </w:t>
      </w:r>
      <w:proofErr w:type="gramStart"/>
      <w:r w:rsidRPr="00565A1A">
        <w:rPr>
          <w:sz w:val="16"/>
          <w:szCs w:val="16"/>
        </w:rPr>
        <w:t>damage, and</w:t>
      </w:r>
      <w:proofErr w:type="gramEnd"/>
      <w:r w:rsidRPr="00565A1A">
        <w:rPr>
          <w:sz w:val="16"/>
          <w:szCs w:val="16"/>
        </w:rPr>
        <w:t xml:space="preserve"> see if an attack aimed at optimizing fallout for killing everyone could succeed. Using </w:t>
      </w:r>
      <w:proofErr w:type="spellStart"/>
      <w:r w:rsidRPr="00565A1A">
        <w:rPr>
          <w:sz w:val="16"/>
          <w:szCs w:val="16"/>
        </w:rPr>
        <w:t>Nukemap</w:t>
      </w:r>
      <w:proofErr w:type="spellEnd"/>
      <w:r w:rsidRPr="00565A1A">
        <w:rPr>
          <w:sz w:val="16"/>
          <w:szCs w:val="16"/>
        </w:rPr>
        <w:t xml:space="preserve"> again, I'll go with the fallout contour for 100 rads per hour. 400 rads is thought </w:t>
      </w:r>
      <w:proofErr w:type="spellStart"/>
      <w:r w:rsidRPr="00565A1A">
        <w:rPr>
          <w:sz w:val="16"/>
          <w:szCs w:val="16"/>
        </w:rPr>
        <w:t>too</w:t>
      </w:r>
      <w:proofErr w:type="spellEnd"/>
      <w:r w:rsidRPr="00565A1A">
        <w:rPr>
          <w:sz w:val="16"/>
          <w:szCs w:val="16"/>
        </w:rPr>
        <w:t xml:space="preserve"> be enough to kill 50% of people, so 100 rads per hour is likely to kill most all people not in </w:t>
      </w:r>
      <w:proofErr w:type="gramStart"/>
      <w:r w:rsidRPr="00565A1A">
        <w:rPr>
          <w:sz w:val="16"/>
          <w:szCs w:val="16"/>
        </w:rPr>
        <w:t>some kind of shelter</w:t>
      </w:r>
      <w:proofErr w:type="gramEnd"/>
      <w:r w:rsidRPr="00565A1A">
        <w:rPr>
          <w:sz w:val="16"/>
          <w:szCs w:val="16"/>
        </w:rPr>
        <w:t xml:space="preserve">. We need to switch to using a </w:t>
      </w:r>
      <w:proofErr w:type="spellStart"/>
      <w:r w:rsidRPr="00565A1A">
        <w:rPr>
          <w:sz w:val="16"/>
          <w:szCs w:val="16"/>
        </w:rPr>
        <w:t>groundburst</w:t>
      </w:r>
      <w:proofErr w:type="spellEnd"/>
      <w:r w:rsidRPr="00565A1A">
        <w:rPr>
          <w:sz w:val="16"/>
          <w:szCs w:val="16"/>
        </w:rPr>
        <w:t xml:space="preserve"> detonation rather than an airburst detonation, because </w:t>
      </w:r>
      <w:proofErr w:type="spellStart"/>
      <w:r w:rsidRPr="00565A1A">
        <w:rPr>
          <w:sz w:val="16"/>
          <w:szCs w:val="16"/>
        </w:rPr>
        <w:t>groundbursts</w:t>
      </w:r>
      <w:proofErr w:type="spellEnd"/>
      <w:r w:rsidRPr="00565A1A">
        <w:rPr>
          <w:sz w:val="16"/>
          <w:szCs w:val="16"/>
        </w:rPr>
        <w:t xml:space="preserve"> create far more fallout. A 1mt ground burst would create an area of about 8,000 km</w:t>
      </w:r>
      <w:proofErr w:type="gramStart"/>
      <w:r w:rsidRPr="00565A1A">
        <w:rPr>
          <w:sz w:val="16"/>
          <w:szCs w:val="16"/>
        </w:rPr>
        <w:t>²  of</w:t>
      </w:r>
      <w:proofErr w:type="gramEnd"/>
      <w:r w:rsidRPr="00565A1A">
        <w:rPr>
          <w:sz w:val="16"/>
          <w:szCs w:val="16"/>
        </w:rPr>
        <w:t xml:space="preserve"> &gt;100 rads per hour. Okay, multiple that by 14,000 warheads, and we get 112 million km². That's a lot! It's still less than </w:t>
      </w:r>
      <w:proofErr w:type="gramStart"/>
      <w:r w:rsidRPr="00565A1A">
        <w:rPr>
          <w:sz w:val="16"/>
          <w:szCs w:val="16"/>
        </w:rPr>
        <w:t>the  510.1</w:t>
      </w:r>
      <w:proofErr w:type="gramEnd"/>
      <w:r w:rsidRPr="00565A1A">
        <w:rPr>
          <w:sz w:val="16"/>
          <w:szCs w:val="16"/>
        </w:rPr>
        <w:t xml:space="preserve"> million km² of earth's land mass, but it's a lot more than the ~10.2 million km² of urban space. Presumably this is enough to cover every human habitation, so in principle, it might be possible to kill everyone with radiation from existing nuclear weapons.</w:t>
      </w:r>
    </w:p>
    <w:p w14:paraId="624F2524" w14:textId="77777777" w:rsidR="00FA524C" w:rsidRPr="00565A1A" w:rsidRDefault="00FA524C" w:rsidP="00FA524C">
      <w:pPr>
        <w:rPr>
          <w:rStyle w:val="Emphasis"/>
        </w:rPr>
      </w:pPr>
      <w:r w:rsidRPr="00565A1A">
        <w:rPr>
          <w:sz w:val="16"/>
        </w:rPr>
        <w:t xml:space="preserve">In practice, it would be almost impossible to kill every human via radiation with the existing nuclear arsenals, even if they were targeted explicitly for this purpose. The first reason is that </w:t>
      </w:r>
      <w:r w:rsidRPr="00FA524C">
        <w:rPr>
          <w:rStyle w:val="StyleUnderline"/>
          <w:highlight w:val="cyan"/>
        </w:rPr>
        <w:t>fallout patterns are</w:t>
      </w:r>
      <w:r w:rsidRPr="00565A1A">
        <w:rPr>
          <w:sz w:val="16"/>
        </w:rPr>
        <w:t xml:space="preserve"> very </w:t>
      </w:r>
      <w:r w:rsidRPr="00FA524C">
        <w:rPr>
          <w:rStyle w:val="Emphasis"/>
          <w:highlight w:val="cyan"/>
        </w:rPr>
        <w:t>uneven</w:t>
      </w:r>
      <w:r w:rsidRPr="00565A1A">
        <w:rPr>
          <w:sz w:val="16"/>
        </w:rPr>
        <w:t xml:space="preserve">. After a ground burst, fallout is carried by the wind. </w:t>
      </w:r>
      <w:r w:rsidRPr="00565A1A">
        <w:rPr>
          <w:rStyle w:val="StyleUnderline"/>
        </w:rPr>
        <w:t xml:space="preserve">Some areas will be hit </w:t>
      </w:r>
      <w:proofErr w:type="gramStart"/>
      <w:r w:rsidRPr="00565A1A">
        <w:rPr>
          <w:rStyle w:val="StyleUnderline"/>
        </w:rPr>
        <w:t>bad</w:t>
      </w:r>
      <w:proofErr w:type="gramEnd"/>
      <w:r w:rsidRPr="00565A1A">
        <w:rPr>
          <w:rStyle w:val="StyleUnderline"/>
        </w:rPr>
        <w:t xml:space="preserve"> and some</w:t>
      </w:r>
      <w:r w:rsidRPr="00565A1A">
        <w:rPr>
          <w:sz w:val="16"/>
        </w:rPr>
        <w:t xml:space="preserve"> areas </w:t>
      </w:r>
      <w:r w:rsidRPr="00565A1A">
        <w:rPr>
          <w:rStyle w:val="StyleUnderline"/>
        </w:rPr>
        <w:t>will be hardly affected</w:t>
      </w:r>
      <w:r w:rsidRPr="00565A1A">
        <w:rPr>
          <w:sz w:val="16"/>
        </w:rPr>
        <w:t xml:space="preserve"> by fallout. </w:t>
      </w:r>
      <w:r w:rsidRPr="00565A1A">
        <w:rPr>
          <w:rStyle w:val="StyleUnderline"/>
        </w:rPr>
        <w:t xml:space="preserve">Even if most human population centers were covered, a few </w:t>
      </w:r>
      <w:r w:rsidRPr="00FA524C">
        <w:rPr>
          <w:rStyle w:val="StyleUnderline"/>
          <w:highlight w:val="cyan"/>
        </w:rPr>
        <w:t>areas would</w:t>
      </w:r>
      <w:r w:rsidRPr="00565A1A">
        <w:rPr>
          <w:sz w:val="16"/>
        </w:rPr>
        <w:t xml:space="preserve"> almost </w:t>
      </w:r>
      <w:r w:rsidRPr="004E31D3">
        <w:rPr>
          <w:rStyle w:val="Emphasis"/>
        </w:rPr>
        <w:t>certainly</w:t>
      </w:r>
      <w:r w:rsidRPr="00565A1A">
        <w:rPr>
          <w:rStyle w:val="Emphasis"/>
        </w:rPr>
        <w:t xml:space="preserve"> </w:t>
      </w:r>
      <w:r w:rsidRPr="00FA524C">
        <w:rPr>
          <w:rStyle w:val="Emphasis"/>
          <w:highlight w:val="cyan"/>
        </w:rPr>
        <w:t>escape</w:t>
      </w:r>
      <w:r w:rsidRPr="00565A1A">
        <w:rPr>
          <w:rStyle w:val="Emphasis"/>
        </w:rPr>
        <w:t>.</w:t>
      </w:r>
    </w:p>
    <w:p w14:paraId="1150B983" w14:textId="77777777" w:rsidR="00FA524C" w:rsidRPr="00565A1A" w:rsidRDefault="00FA524C" w:rsidP="00FA524C">
      <w:pPr>
        <w:rPr>
          <w:sz w:val="16"/>
        </w:rPr>
      </w:pPr>
      <w:r w:rsidRPr="00565A1A">
        <w:rPr>
          <w:sz w:val="16"/>
        </w:rPr>
        <w:t xml:space="preserve">Two other things make extinction by radiation unlikely. </w:t>
      </w:r>
      <w:r w:rsidRPr="00565A1A">
        <w:rPr>
          <w:rStyle w:val="StyleUnderline"/>
        </w:rPr>
        <w:t>Many countries</w:t>
      </w:r>
      <w:r w:rsidRPr="00565A1A">
        <w:rPr>
          <w:sz w:val="16"/>
        </w:rPr>
        <w:t xml:space="preserve">, especially in the southern hemisphere, </w:t>
      </w:r>
      <w:r w:rsidRPr="00565A1A">
        <w:rPr>
          <w:rStyle w:val="StyleUnderline"/>
        </w:rPr>
        <w:t xml:space="preserve">are </w:t>
      </w:r>
      <w:r w:rsidRPr="00565A1A">
        <w:rPr>
          <w:rStyle w:val="Emphasis"/>
        </w:rPr>
        <w:t>unlikely to be affected by fallout</w:t>
      </w:r>
      <w:r w:rsidRPr="00565A1A">
        <w:rPr>
          <w:sz w:val="16"/>
        </w:rPr>
        <w:t xml:space="preserve"> much at all. Since </w:t>
      </w:r>
      <w:r w:rsidRPr="00CC3EFC">
        <w:rPr>
          <w:rStyle w:val="StyleUnderline"/>
        </w:rPr>
        <w:t>most</w:t>
      </w:r>
      <w:r w:rsidRPr="00565A1A">
        <w:rPr>
          <w:sz w:val="16"/>
        </w:rPr>
        <w:t xml:space="preserve"> of these </w:t>
      </w:r>
      <w:r w:rsidRPr="004E31D3">
        <w:rPr>
          <w:rStyle w:val="StyleUnderline"/>
        </w:rPr>
        <w:t xml:space="preserve">countries </w:t>
      </w:r>
      <w:r w:rsidRPr="00CC3EFC">
        <w:rPr>
          <w:rStyle w:val="StyleUnderline"/>
        </w:rPr>
        <w:t>are</w:t>
      </w:r>
      <w:r w:rsidRPr="00565A1A">
        <w:rPr>
          <w:sz w:val="16"/>
        </w:rPr>
        <w:t xml:space="preserve"> likely to be </w:t>
      </w:r>
      <w:r w:rsidRPr="00565A1A">
        <w:rPr>
          <w:rStyle w:val="Emphasis"/>
        </w:rPr>
        <w:t>neutral</w:t>
      </w:r>
      <w:r w:rsidRPr="00565A1A">
        <w:rPr>
          <w:sz w:val="16"/>
        </w:rPr>
        <w:t xml:space="preserve"> in a conflict, </w:t>
      </w:r>
      <w:r w:rsidRPr="00565A1A">
        <w:rPr>
          <w:rStyle w:val="StyleUnderline"/>
        </w:rPr>
        <w:t>and</w:t>
      </w:r>
      <w:r w:rsidRPr="00565A1A">
        <w:rPr>
          <w:rStyle w:val="Emphasis"/>
        </w:rPr>
        <w:t xml:space="preserve"> </w:t>
      </w:r>
      <w:r w:rsidRPr="00CC3EFC">
        <w:rPr>
          <w:rStyle w:val="Emphasis"/>
        </w:rPr>
        <w:t>not near combatant countries</w:t>
      </w:r>
      <w:r w:rsidRPr="00565A1A">
        <w:rPr>
          <w:sz w:val="16"/>
        </w:rPr>
        <w:t xml:space="preserve">, they should be relatively safe from fallout. While </w:t>
      </w:r>
      <w:r w:rsidRPr="00565A1A">
        <w:rPr>
          <w:rStyle w:val="StyleUnderline"/>
        </w:rPr>
        <w:t>fallout</w:t>
      </w:r>
      <w:r w:rsidRPr="00565A1A">
        <w:rPr>
          <w:sz w:val="16"/>
        </w:rPr>
        <w:t xml:space="preserve"> might travel hundreds of kms, it still </w:t>
      </w:r>
      <w:r w:rsidRPr="00565A1A">
        <w:rPr>
          <w:rStyle w:val="StyleUnderline"/>
        </w:rPr>
        <w:t>won't reach places separated by great</w:t>
      </w:r>
      <w:r w:rsidRPr="00565A1A">
        <w:rPr>
          <w:sz w:val="16"/>
        </w:rPr>
        <w:t xml:space="preserve">er </w:t>
      </w:r>
      <w:r w:rsidRPr="00565A1A">
        <w:rPr>
          <w:rStyle w:val="StyleUnderline"/>
        </w:rPr>
        <w:t>distances. Fallout that reaches the upper atmosphere will</w:t>
      </w:r>
      <w:r w:rsidRPr="00565A1A">
        <w:rPr>
          <w:sz w:val="16"/>
        </w:rPr>
        <w:t xml:space="preserve"> eventually </w:t>
      </w:r>
      <w:r w:rsidRPr="00565A1A">
        <w:rPr>
          <w:rStyle w:val="StyleUnderline"/>
        </w:rPr>
        <w:t>fall</w:t>
      </w:r>
      <w:r w:rsidRPr="00565A1A">
        <w:rPr>
          <w:sz w:val="16"/>
        </w:rPr>
        <w:t xml:space="preserve"> back </w:t>
      </w:r>
      <w:r w:rsidRPr="00565A1A">
        <w:rPr>
          <w:rStyle w:val="StyleUnderline"/>
        </w:rPr>
        <w:t>down</w:t>
      </w:r>
      <w:r w:rsidRPr="00565A1A">
        <w:rPr>
          <w:sz w:val="16"/>
        </w:rPr>
        <w:t xml:space="preserve">, but usually </w:t>
      </w:r>
      <w:r w:rsidRPr="00565A1A">
        <w:rPr>
          <w:rStyle w:val="Emphasis"/>
        </w:rPr>
        <w:t>after</w:t>
      </w:r>
      <w:r w:rsidRPr="00565A1A">
        <w:rPr>
          <w:rStyle w:val="StyleUnderline"/>
        </w:rPr>
        <w:t xml:space="preserve"> the period of </w:t>
      </w:r>
      <w:r w:rsidRPr="00565A1A">
        <w:rPr>
          <w:rStyle w:val="Emphasis"/>
        </w:rPr>
        <w:t>lethal</w:t>
      </w:r>
      <w:r w:rsidRPr="00565A1A">
        <w:rPr>
          <w:rStyle w:val="StyleUnderline"/>
        </w:rPr>
        <w:t xml:space="preserve"> </w:t>
      </w:r>
      <w:r w:rsidRPr="00565A1A">
        <w:rPr>
          <w:rStyle w:val="Emphasis"/>
        </w:rPr>
        <w:t>radioactivity</w:t>
      </w:r>
      <w:r w:rsidRPr="00565A1A">
        <w:rPr>
          <w:rStyle w:val="StyleUnderline"/>
        </w:rPr>
        <w:t>.</w:t>
      </w:r>
      <w:r w:rsidRPr="00565A1A">
        <w:rPr>
          <w:sz w:val="16"/>
        </w:rPr>
        <w:t xml:space="preserve">  The other mitigating factor is that </w:t>
      </w:r>
      <w:r w:rsidRPr="00565A1A">
        <w:rPr>
          <w:rStyle w:val="StyleUnderline"/>
        </w:rPr>
        <w:t>in</w:t>
      </w:r>
      <w:r w:rsidRPr="00565A1A">
        <w:rPr>
          <w:sz w:val="16"/>
        </w:rPr>
        <w:t xml:space="preserve"> typical nuclear </w:t>
      </w:r>
      <w:r w:rsidRPr="00565A1A">
        <w:rPr>
          <w:rStyle w:val="StyleUnderline"/>
        </w:rPr>
        <w:t xml:space="preserve">war plans, </w:t>
      </w:r>
      <w:r w:rsidRPr="00CC3EFC">
        <w:rPr>
          <w:rStyle w:val="StyleUnderline"/>
        </w:rPr>
        <w:t>ground bursts are</w:t>
      </w:r>
      <w:r w:rsidRPr="00565A1A">
        <w:rPr>
          <w:sz w:val="16"/>
        </w:rPr>
        <w:t xml:space="preserve"> usually </w:t>
      </w:r>
      <w:r w:rsidRPr="00CC3EFC">
        <w:rPr>
          <w:rStyle w:val="StyleUnderline"/>
        </w:rPr>
        <w:t xml:space="preserve">restricted to </w:t>
      </w:r>
      <w:r w:rsidRPr="00CC3EFC">
        <w:rPr>
          <w:rStyle w:val="Emphasis"/>
        </w:rPr>
        <w:t>hardened</w:t>
      </w:r>
      <w:r w:rsidRPr="00CC3EFC">
        <w:rPr>
          <w:rStyle w:val="StyleUnderline"/>
        </w:rPr>
        <w:t xml:space="preserve"> </w:t>
      </w:r>
      <w:r w:rsidRPr="00CC3EFC">
        <w:rPr>
          <w:rStyle w:val="Emphasis"/>
        </w:rPr>
        <w:t>targets</w:t>
      </w:r>
      <w:r w:rsidRPr="00565A1A">
        <w:rPr>
          <w:sz w:val="16"/>
        </w:rPr>
        <w:t xml:space="preserve">, and air bursts are favored for population and industry centers. This is </w:t>
      </w:r>
      <w:r w:rsidRPr="00565A1A">
        <w:rPr>
          <w:rStyle w:val="StyleUnderline"/>
        </w:rPr>
        <w:t xml:space="preserve">because air bursts </w:t>
      </w:r>
      <w:r w:rsidRPr="00565A1A">
        <w:rPr>
          <w:rStyle w:val="Emphasis"/>
        </w:rPr>
        <w:t>maximize</w:t>
      </w:r>
      <w:r w:rsidRPr="00565A1A">
        <w:rPr>
          <w:sz w:val="16"/>
        </w:rPr>
        <w:t xml:space="preserve"> the size of </w:t>
      </w:r>
      <w:r w:rsidRPr="00565A1A">
        <w:rPr>
          <w:rStyle w:val="StyleUnderline"/>
        </w:rPr>
        <w:t>the</w:t>
      </w:r>
      <w:r w:rsidRPr="00565A1A">
        <w:rPr>
          <w:sz w:val="16"/>
        </w:rPr>
        <w:t xml:space="preserve"> destructive </w:t>
      </w:r>
      <w:r w:rsidRPr="00565A1A">
        <w:rPr>
          <w:rStyle w:val="Emphasis"/>
        </w:rPr>
        <w:t>pressure wave</w:t>
      </w:r>
      <w:r w:rsidRPr="00565A1A">
        <w:rPr>
          <w:rStyle w:val="StyleUnderline"/>
        </w:rPr>
        <w:t>. Air</w:t>
      </w:r>
      <w:r w:rsidRPr="00565A1A">
        <w:rPr>
          <w:sz w:val="16"/>
        </w:rPr>
        <w:t xml:space="preserve"> burst </w:t>
      </w:r>
      <w:r w:rsidRPr="00565A1A">
        <w:rPr>
          <w:rStyle w:val="StyleUnderline"/>
        </w:rPr>
        <w:t>detonations result in little</w:t>
      </w:r>
      <w:r w:rsidRPr="00565A1A">
        <w:rPr>
          <w:sz w:val="16"/>
        </w:rPr>
        <w:t xml:space="preserve"> lethal </w:t>
      </w:r>
      <w:r w:rsidRPr="00565A1A">
        <w:rPr>
          <w:rStyle w:val="StyleUnderline"/>
        </w:rPr>
        <w:t>fallout reaching the ground, so populations</w:t>
      </w:r>
      <w:r w:rsidRPr="00565A1A">
        <w:rPr>
          <w:sz w:val="16"/>
        </w:rPr>
        <w:t xml:space="preserve"> not downwind of military targets </w:t>
      </w:r>
      <w:r w:rsidRPr="00565A1A">
        <w:rPr>
          <w:rStyle w:val="StyleUnderline"/>
        </w:rPr>
        <w:t>would</w:t>
      </w:r>
      <w:r w:rsidRPr="00565A1A">
        <w:rPr>
          <w:sz w:val="16"/>
        </w:rPr>
        <w:t xml:space="preserve"> likely </w:t>
      </w:r>
      <w:r w:rsidRPr="00565A1A">
        <w:rPr>
          <w:rStyle w:val="StyleUnderline"/>
        </w:rPr>
        <w:t>be safe from the worst</w:t>
      </w:r>
      <w:r w:rsidRPr="00565A1A">
        <w:rPr>
          <w:sz w:val="16"/>
        </w:rPr>
        <w:t xml:space="preserve"> of the </w:t>
      </w:r>
      <w:r w:rsidRPr="00565A1A">
        <w:rPr>
          <w:rStyle w:val="StyleUnderline"/>
        </w:rPr>
        <w:t>radiological effects</w:t>
      </w:r>
      <w:r w:rsidRPr="00565A1A">
        <w:rPr>
          <w:sz w:val="16"/>
        </w:rPr>
        <w:t xml:space="preserve"> in a war scenario.</w:t>
      </w:r>
    </w:p>
    <w:p w14:paraId="60E98B7D" w14:textId="77777777" w:rsidR="00FA524C" w:rsidRPr="00565A1A" w:rsidRDefault="00FA524C" w:rsidP="00FA524C">
      <w:pPr>
        <w:rPr>
          <w:rStyle w:val="Emphasis"/>
        </w:rPr>
      </w:pPr>
      <w:r w:rsidRPr="00565A1A">
        <w:rPr>
          <w:rStyle w:val="StyleUnderline"/>
        </w:rPr>
        <w:t>The final protection</w:t>
      </w:r>
      <w:r w:rsidRPr="00565A1A">
        <w:rPr>
          <w:sz w:val="16"/>
        </w:rPr>
        <w:t xml:space="preserve"> from extinction by radiation </w:t>
      </w:r>
      <w:r w:rsidRPr="00565A1A">
        <w:rPr>
          <w:rStyle w:val="StyleUnderline"/>
        </w:rPr>
        <w:t>is</w:t>
      </w:r>
      <w:r w:rsidRPr="00565A1A">
        <w:rPr>
          <w:sz w:val="16"/>
        </w:rPr>
        <w:t xml:space="preserve"> simply large amounts of </w:t>
      </w:r>
      <w:r w:rsidRPr="00565A1A">
        <w:rPr>
          <w:rStyle w:val="StyleUnderline"/>
        </w:rPr>
        <w:t>mass between people and</w:t>
      </w:r>
      <w:r w:rsidRPr="00565A1A">
        <w:rPr>
          <w:sz w:val="16"/>
        </w:rPr>
        <w:t xml:space="preserve"> the </w:t>
      </w:r>
      <w:r w:rsidRPr="00565A1A">
        <w:rPr>
          <w:rStyle w:val="StyleUnderline"/>
        </w:rPr>
        <w:t>radiation</w:t>
      </w:r>
      <w:r w:rsidRPr="00565A1A">
        <w:rPr>
          <w:sz w:val="16"/>
        </w:rPr>
        <w:t xml:space="preserve"> source, </w:t>
      </w:r>
      <w:r w:rsidRPr="00565A1A">
        <w:rPr>
          <w:rStyle w:val="StyleUnderline"/>
        </w:rPr>
        <w:t>in other words,</w:t>
      </w:r>
      <w:r w:rsidRPr="00565A1A">
        <w:rPr>
          <w:rStyle w:val="Emphasis"/>
        </w:rPr>
        <w:t xml:space="preserve"> fallout shelters</w:t>
      </w:r>
      <w:r w:rsidRPr="00565A1A">
        <w:rPr>
          <w:rStyle w:val="StyleUnderline"/>
        </w:rPr>
        <w:t>. After several weeks</w:t>
      </w:r>
      <w:r w:rsidRPr="00565A1A">
        <w:rPr>
          <w:sz w:val="16"/>
        </w:rPr>
        <w:t xml:space="preserve">, the </w:t>
      </w:r>
      <w:r w:rsidRPr="00565A1A">
        <w:rPr>
          <w:rStyle w:val="StyleUnderline"/>
        </w:rPr>
        <w:t>radionuclides</w:t>
      </w:r>
      <w:r w:rsidRPr="00565A1A">
        <w:rPr>
          <w:sz w:val="16"/>
        </w:rPr>
        <w:t xml:space="preserve"> in fallout from ground burst detonations </w:t>
      </w:r>
      <w:r w:rsidRPr="00565A1A">
        <w:rPr>
          <w:rStyle w:val="StyleUnderline"/>
        </w:rPr>
        <w:t>will</w:t>
      </w:r>
      <w:r w:rsidRPr="00565A1A">
        <w:rPr>
          <w:sz w:val="16"/>
        </w:rPr>
        <w:t xml:space="preserve"> have </w:t>
      </w:r>
      <w:r w:rsidRPr="00565A1A">
        <w:rPr>
          <w:rStyle w:val="StyleUnderline"/>
        </w:rPr>
        <w:t>decay</w:t>
      </w:r>
      <w:r w:rsidRPr="00565A1A">
        <w:rPr>
          <w:sz w:val="16"/>
        </w:rPr>
        <w:t xml:space="preserve">ed </w:t>
      </w:r>
      <w:r w:rsidRPr="00565A1A">
        <w:rPr>
          <w:rStyle w:val="StyleUnderline"/>
        </w:rPr>
        <w:t xml:space="preserve">to the point where </w:t>
      </w:r>
      <w:r w:rsidRPr="00565A1A">
        <w:rPr>
          <w:rStyle w:val="Emphasis"/>
        </w:rPr>
        <w:t xml:space="preserve">humans can survive outside of shelters. </w:t>
      </w:r>
      <w:r w:rsidRPr="004E31D3">
        <w:rPr>
          <w:rStyle w:val="Emphasis"/>
        </w:rPr>
        <w:t>Many</w:t>
      </w:r>
      <w:r w:rsidRPr="00565A1A">
        <w:rPr>
          <w:rStyle w:val="Emphasis"/>
        </w:rPr>
        <w:t xml:space="preserve"> </w:t>
      </w:r>
      <w:r w:rsidRPr="00FA524C">
        <w:rPr>
          <w:rStyle w:val="Emphasis"/>
          <w:highlight w:val="cyan"/>
        </w:rPr>
        <w:t>fallout shelters exist</w:t>
      </w:r>
      <w:r w:rsidRPr="00565A1A">
        <w:rPr>
          <w:sz w:val="16"/>
        </w:rPr>
        <w:t xml:space="preserve"> in the world, </w:t>
      </w:r>
      <w:r w:rsidRPr="00CC3EFC">
        <w:rPr>
          <w:rStyle w:val="StyleUnderline"/>
        </w:rPr>
        <w:t>and</w:t>
      </w:r>
      <w:r w:rsidRPr="00565A1A">
        <w:rPr>
          <w:rStyle w:val="StyleUnderline"/>
        </w:rPr>
        <w:t xml:space="preserve"> </w:t>
      </w:r>
      <w:r w:rsidRPr="00565A1A">
        <w:rPr>
          <w:rStyle w:val="Emphasis"/>
        </w:rPr>
        <w:t xml:space="preserve">many </w:t>
      </w:r>
      <w:r w:rsidRPr="00CC3EFC">
        <w:rPr>
          <w:rStyle w:val="Emphasis"/>
        </w:rPr>
        <w:t>more could be made easily</w:t>
      </w:r>
      <w:r w:rsidRPr="00565A1A">
        <w:rPr>
          <w:rStyle w:val="Emphasis"/>
        </w:rPr>
        <w:t xml:space="preserve"> in a day or two</w:t>
      </w:r>
      <w:r w:rsidRPr="00565A1A">
        <w:rPr>
          <w:rStyle w:val="StyleUnderline"/>
        </w:rPr>
        <w:t xml:space="preserve"> with a shovel, some ground, and some boards.  Even if lethally radioactive fallout from ground bursts </w:t>
      </w:r>
      <w:r w:rsidRPr="00565A1A">
        <w:rPr>
          <w:rStyle w:val="Emphasis"/>
        </w:rPr>
        <w:t>covered all population centers</w:t>
      </w:r>
      <w:r w:rsidRPr="00565A1A">
        <w:rPr>
          <w:sz w:val="16"/>
        </w:rPr>
        <w:t>, many</w:t>
      </w:r>
      <w:r w:rsidRPr="00565A1A">
        <w:rPr>
          <w:rStyle w:val="Emphasis"/>
        </w:rPr>
        <w:t xml:space="preserve"> </w:t>
      </w:r>
      <w:r w:rsidRPr="004E31D3">
        <w:rPr>
          <w:rStyle w:val="Emphasis"/>
        </w:rPr>
        <w:t>humans</w:t>
      </w:r>
      <w:r w:rsidRPr="00565A1A">
        <w:rPr>
          <w:rStyle w:val="Emphasis"/>
        </w:rPr>
        <w:t xml:space="preserve"> would still survive in shelters.</w:t>
      </w:r>
    </w:p>
    <w:p w14:paraId="7A991D63" w14:textId="77777777" w:rsidR="00FA524C" w:rsidRPr="00565A1A" w:rsidRDefault="00FA524C" w:rsidP="00FA524C">
      <w:pPr>
        <w:rPr>
          <w:sz w:val="16"/>
          <w:szCs w:val="16"/>
        </w:rPr>
      </w:pPr>
      <w:r w:rsidRPr="00565A1A">
        <w:rPr>
          <w:sz w:val="16"/>
          <w:szCs w:val="16"/>
        </w:rPr>
        <w:t>The risks of extinction from nuclear-weapon-induced-radiation wouldn't be complete without discussing two factors: nuclear power plants and radiological weapons. I'm only going to cover these briefly, but they both don't change the conclusions much.</w:t>
      </w:r>
    </w:p>
    <w:p w14:paraId="5F095D24" w14:textId="77777777" w:rsidR="00FA524C" w:rsidRPr="00565A1A" w:rsidRDefault="00FA524C" w:rsidP="00FA524C">
      <w:pPr>
        <w:rPr>
          <w:sz w:val="16"/>
        </w:rPr>
      </w:pPr>
      <w:r w:rsidRPr="00565A1A">
        <w:rPr>
          <w:sz w:val="16"/>
        </w:rPr>
        <w:t xml:space="preserve">Nuclear power plants could be targeted by nuclear weapons to create large amounts of fallout with a longer half-life but less energy per unit time. The main concern here is that nuclear power plants and spent fuel sites contain a much greater *mass* of radioactive material than nuclear missiles can carry. The danger comes primarily from spreading the already very radiative spent or unspent nuclear fuel. The risk this poses requires a longer analysis, but the short version is that while nuking a </w:t>
      </w:r>
      <w:r w:rsidRPr="00565A1A">
        <w:rPr>
          <w:rStyle w:val="StyleUnderline"/>
        </w:rPr>
        <w:t>nuclear power plant or stored fuel site</w:t>
      </w:r>
      <w:r w:rsidRPr="00565A1A">
        <w:rPr>
          <w:sz w:val="16"/>
        </w:rPr>
        <w:t xml:space="preserve"> would indeed create some </w:t>
      </w:r>
      <w:proofErr w:type="gramStart"/>
      <w:r w:rsidRPr="00565A1A">
        <w:rPr>
          <w:sz w:val="16"/>
        </w:rPr>
        <w:t>pretty long-lived</w:t>
      </w:r>
      <w:proofErr w:type="gramEnd"/>
      <w:r w:rsidRPr="00565A1A">
        <w:rPr>
          <w:sz w:val="16"/>
        </w:rPr>
        <w:t xml:space="preserve"> </w:t>
      </w:r>
      <w:r w:rsidRPr="00E511F3">
        <w:rPr>
          <w:rStyle w:val="StyleUnderline"/>
        </w:rPr>
        <w:t>fallout</w:t>
      </w:r>
      <w:r w:rsidRPr="00565A1A">
        <w:rPr>
          <w:sz w:val="16"/>
        </w:rPr>
        <w:t xml:space="preserve"> it </w:t>
      </w:r>
      <w:r w:rsidRPr="00E511F3">
        <w:rPr>
          <w:rStyle w:val="StyleUnderline"/>
        </w:rPr>
        <w:t>would</w:t>
      </w:r>
      <w:r w:rsidRPr="00565A1A">
        <w:rPr>
          <w:sz w:val="16"/>
        </w:rPr>
        <w:t xml:space="preserve"> still </w:t>
      </w:r>
      <w:r w:rsidRPr="00E511F3">
        <w:rPr>
          <w:rStyle w:val="StyleUnderline"/>
        </w:rPr>
        <w:t xml:space="preserve">be </w:t>
      </w:r>
      <w:r w:rsidRPr="00E511F3">
        <w:rPr>
          <w:rStyle w:val="Emphasis"/>
        </w:rPr>
        <w:t>concentrated</w:t>
      </w:r>
      <w:r w:rsidRPr="00565A1A">
        <w:rPr>
          <w:rStyle w:val="StyleUnderline"/>
        </w:rPr>
        <w:t xml:space="preserve"> in a</w:t>
      </w:r>
      <w:r w:rsidRPr="00565A1A">
        <w:rPr>
          <w:sz w:val="16"/>
        </w:rPr>
        <w:t xml:space="preserve"> relatively </w:t>
      </w:r>
      <w:r w:rsidRPr="00565A1A">
        <w:rPr>
          <w:rStyle w:val="StyleUnderline"/>
        </w:rPr>
        <w:t>small area</w:t>
      </w:r>
      <w:r w:rsidRPr="00565A1A">
        <w:rPr>
          <w:sz w:val="16"/>
        </w:rPr>
        <w:t>. Fortunately, even a nuclear detonation wouldn't spread the nuclear fuel more than several hundred km at most. Having regions of countries covered in spent nuclear fuel would be awful, but it doesn't much raise the risk of extinction.</w:t>
      </w:r>
    </w:p>
    <w:p w14:paraId="054729CA" w14:textId="77777777" w:rsidR="00FA524C" w:rsidRPr="00565A1A" w:rsidRDefault="00FA524C" w:rsidP="00FA524C">
      <w:pPr>
        <w:rPr>
          <w:sz w:val="16"/>
          <w:szCs w:val="16"/>
        </w:rPr>
      </w:pPr>
      <w:r w:rsidRPr="00565A1A">
        <w:rPr>
          <w:sz w:val="16"/>
          <w:szCs w:val="16"/>
        </w:rPr>
        <w:t xml:space="preserve">Radiological weapons are nuclear weapons designed to maximize the spread of lethal fallout rather than destructive yield. The particular concern from the extinction perspective is that they can be designed to create fallout that continues to emit levels of radiation that can make an area uninhabitable for months to years. </w:t>
      </w:r>
      <w:proofErr w:type="gramStart"/>
      <w:r w:rsidRPr="00565A1A">
        <w:rPr>
          <w:sz w:val="16"/>
          <w:szCs w:val="16"/>
        </w:rPr>
        <w:t>These kind of radiological weapons</w:t>
      </w:r>
      <w:proofErr w:type="gramEnd"/>
      <w:r w:rsidRPr="00565A1A">
        <w:rPr>
          <w:sz w:val="16"/>
          <w:szCs w:val="16"/>
        </w:rPr>
        <w:t xml:space="preserve"> kill more slowly, but they still kill. In principle, radiological weapons could be used to kill everyone on earth. However, in practice, the same constraints that apply to standard nuclear weapons apply to weapons optimized for long-lasting fallout, as well as some additional constraints. </w:t>
      </w:r>
    </w:p>
    <w:p w14:paraId="161AD997" w14:textId="77777777" w:rsidR="00FA524C" w:rsidRPr="00565A1A" w:rsidRDefault="00FA524C" w:rsidP="00FA524C">
      <w:pPr>
        <w:rPr>
          <w:sz w:val="16"/>
        </w:rPr>
      </w:pPr>
      <w:r w:rsidRPr="00565A1A">
        <w:rPr>
          <w:rStyle w:val="StyleUnderline"/>
        </w:rPr>
        <w:t>Radiological weapons</w:t>
      </w:r>
      <w:r w:rsidRPr="00565A1A">
        <w:rPr>
          <w:rStyle w:val="Emphasis"/>
        </w:rPr>
        <w:t xml:space="preserve"> wouldn't produce more fallout</w:t>
      </w:r>
      <w:r w:rsidRPr="00565A1A">
        <w:rPr>
          <w:rStyle w:val="StyleUnderline"/>
        </w:rPr>
        <w:t xml:space="preserve"> than standard warheads</w:t>
      </w:r>
      <w:r w:rsidRPr="00565A1A">
        <w:rPr>
          <w:sz w:val="16"/>
        </w:rPr>
        <w:t>, they would</w:t>
      </w:r>
      <w:r w:rsidRPr="00565A1A">
        <w:rPr>
          <w:sz w:val="16"/>
          <w:szCs w:val="16"/>
        </w:rPr>
        <w:t xml:space="preserve"> just produce fallout with different characteristics. As a </w:t>
      </w:r>
      <w:proofErr w:type="gramStart"/>
      <w:r w:rsidRPr="00565A1A">
        <w:rPr>
          <w:sz w:val="16"/>
          <w:szCs w:val="16"/>
        </w:rPr>
        <w:t>result</w:t>
      </w:r>
      <w:proofErr w:type="gramEnd"/>
      <w:r w:rsidRPr="00565A1A">
        <w:rPr>
          <w:sz w:val="16"/>
          <w:szCs w:val="16"/>
        </w:rPr>
        <w:t xml:space="preserve"> the amo</w:t>
      </w:r>
      <w:r w:rsidRPr="00565A1A">
        <w:rPr>
          <w:sz w:val="16"/>
        </w:rPr>
        <w:t>unt of radiological weapons required to cover every part of earth's surface would be massively expensive (likely as expensive as the largest existing nuclear arsenals), and serve no military purpose. Their inefficiency in destruction and death compared to standard nuclear weapons is probably why radiological weapons have never been developed or deployed in large numbers. This makes them an ongoing theoretical concern, but not an existential risk in the immediate future. A concerning development is Russia's claim to have developed a large-yield (100mt) submersible nuclear weapon with the suggestion that it could be used as a radiological weapon, but even if this is true, it's unlikely to be deployed in large numbers.</w:t>
      </w:r>
    </w:p>
    <w:p w14:paraId="1F1A39F8" w14:textId="77777777" w:rsidR="00FA524C" w:rsidRPr="00565A1A" w:rsidRDefault="00FA524C" w:rsidP="00FA524C">
      <w:pPr>
        <w:rPr>
          <w:sz w:val="16"/>
          <w:szCs w:val="16"/>
        </w:rPr>
      </w:pPr>
      <w:r w:rsidRPr="00565A1A">
        <w:rPr>
          <w:sz w:val="16"/>
          <w:szCs w:val="16"/>
        </w:rPr>
        <w:t>3) Climate alteration</w:t>
      </w:r>
    </w:p>
    <w:p w14:paraId="4C2E96D7" w14:textId="77777777" w:rsidR="00FA524C" w:rsidRPr="00565A1A" w:rsidRDefault="00FA524C" w:rsidP="00FA524C">
      <w:pPr>
        <w:rPr>
          <w:sz w:val="16"/>
        </w:rPr>
      </w:pPr>
      <w:r w:rsidRPr="00565A1A">
        <w:rPr>
          <w:rStyle w:val="StyleUnderline"/>
        </w:rPr>
        <w:t>The bulk of the risk of human extinction from nuclear weapons come from</w:t>
      </w:r>
      <w:r w:rsidRPr="00565A1A">
        <w:rPr>
          <w:sz w:val="16"/>
        </w:rPr>
        <w:t xml:space="preserve"> risks of catastrophic climate change, </w:t>
      </w:r>
      <w:r w:rsidRPr="004F67FC">
        <w:rPr>
          <w:rStyle w:val="Emphasis"/>
        </w:rPr>
        <w:t>nuclear winter</w:t>
      </w:r>
      <w:r w:rsidRPr="00565A1A">
        <w:rPr>
          <w:sz w:val="16"/>
        </w:rPr>
        <w:t xml:space="preserve">, due to secondary effects from nuclear detonations. However, </w:t>
      </w:r>
      <w:r w:rsidRPr="00565A1A">
        <w:rPr>
          <w:rStyle w:val="Emphasis"/>
        </w:rPr>
        <w:t>even in</w:t>
      </w:r>
      <w:r w:rsidRPr="00565A1A">
        <w:rPr>
          <w:sz w:val="16"/>
        </w:rPr>
        <w:t xml:space="preserve"> most </w:t>
      </w:r>
      <w:r w:rsidRPr="00565A1A">
        <w:rPr>
          <w:rStyle w:val="Emphasis"/>
        </w:rPr>
        <w:t>full-scale nuclear exchange scenarios</w:t>
      </w:r>
      <w:r w:rsidRPr="00565A1A">
        <w:rPr>
          <w:rStyle w:val="StyleUnderline"/>
        </w:rPr>
        <w:t>, the resulting</w:t>
      </w:r>
      <w:r w:rsidRPr="00565A1A">
        <w:rPr>
          <w:sz w:val="16"/>
        </w:rPr>
        <w:t xml:space="preserve"> climate </w:t>
      </w:r>
      <w:r w:rsidRPr="004F67FC">
        <w:rPr>
          <w:rStyle w:val="StyleUnderline"/>
        </w:rPr>
        <w:t xml:space="preserve">effects are </w:t>
      </w:r>
      <w:r w:rsidRPr="004F67FC">
        <w:rPr>
          <w:rStyle w:val="Emphasis"/>
        </w:rPr>
        <w:t>unlikely to cause</w:t>
      </w:r>
      <w:r w:rsidRPr="00565A1A">
        <w:rPr>
          <w:rStyle w:val="Emphasis"/>
        </w:rPr>
        <w:t xml:space="preserve"> human </w:t>
      </w:r>
      <w:r w:rsidRPr="004F67FC">
        <w:rPr>
          <w:rStyle w:val="Emphasis"/>
        </w:rPr>
        <w:t>extinction</w:t>
      </w:r>
      <w:r w:rsidRPr="00565A1A">
        <w:rPr>
          <w:rStyle w:val="Emphasis"/>
        </w:rPr>
        <w:t>.</w:t>
      </w:r>
    </w:p>
    <w:p w14:paraId="325D9557" w14:textId="77777777" w:rsidR="00FA524C" w:rsidRPr="00565A1A" w:rsidRDefault="00FA524C" w:rsidP="00FA524C">
      <w:pPr>
        <w:rPr>
          <w:sz w:val="16"/>
          <w:szCs w:val="16"/>
        </w:rPr>
      </w:pPr>
      <w:r w:rsidRPr="00565A1A">
        <w:rPr>
          <w:sz w:val="16"/>
          <w:szCs w:val="16"/>
        </w:rPr>
        <w:t>Reasons for this:</w:t>
      </w:r>
    </w:p>
    <w:p w14:paraId="4B36FF46" w14:textId="77777777" w:rsidR="00FA524C" w:rsidRPr="00565A1A" w:rsidRDefault="00FA524C" w:rsidP="00FA524C">
      <w:pPr>
        <w:rPr>
          <w:sz w:val="16"/>
          <w:szCs w:val="16"/>
        </w:rPr>
      </w:pPr>
      <w:r w:rsidRPr="00565A1A">
        <w:rPr>
          <w:sz w:val="16"/>
          <w:szCs w:val="16"/>
        </w:rPr>
        <w:t xml:space="preserve">a) Under scenarios where a severe nuclear winter occurs as described by </w:t>
      </w:r>
      <w:proofErr w:type="spellStart"/>
      <w:r w:rsidRPr="00565A1A">
        <w:rPr>
          <w:sz w:val="16"/>
          <w:szCs w:val="16"/>
        </w:rPr>
        <w:t>Robock</w:t>
      </w:r>
      <w:proofErr w:type="spellEnd"/>
      <w:r w:rsidRPr="00565A1A">
        <w:rPr>
          <w:sz w:val="16"/>
          <w:szCs w:val="16"/>
        </w:rPr>
        <w:t xml:space="preserve"> et al, some human populations would likely survive.</w:t>
      </w:r>
    </w:p>
    <w:p w14:paraId="17EC0403" w14:textId="77777777" w:rsidR="00FA524C" w:rsidRPr="00565A1A" w:rsidRDefault="00FA524C" w:rsidP="00FA524C">
      <w:pPr>
        <w:rPr>
          <w:sz w:val="16"/>
          <w:szCs w:val="16"/>
        </w:rPr>
      </w:pPr>
      <w:r w:rsidRPr="00565A1A">
        <w:rPr>
          <w:sz w:val="16"/>
          <w:szCs w:val="16"/>
        </w:rPr>
        <w:t xml:space="preserve">b) The </w:t>
      </w:r>
      <w:proofErr w:type="spellStart"/>
      <w:r w:rsidRPr="00565A1A">
        <w:rPr>
          <w:sz w:val="16"/>
          <w:szCs w:val="16"/>
        </w:rPr>
        <w:t>Robock</w:t>
      </w:r>
      <w:proofErr w:type="spellEnd"/>
      <w:r w:rsidRPr="00565A1A">
        <w:rPr>
          <w:sz w:val="16"/>
          <w:szCs w:val="16"/>
        </w:rPr>
        <w:t xml:space="preserve"> group’s models are probably overestimating the risk</w:t>
      </w:r>
    </w:p>
    <w:p w14:paraId="5462A9ED" w14:textId="77777777" w:rsidR="00FA524C" w:rsidRPr="00565A1A" w:rsidRDefault="00FA524C" w:rsidP="00FA524C">
      <w:pPr>
        <w:rPr>
          <w:sz w:val="16"/>
          <w:szCs w:val="16"/>
        </w:rPr>
      </w:pPr>
      <w:r w:rsidRPr="00565A1A">
        <w:rPr>
          <w:sz w:val="16"/>
          <w:szCs w:val="16"/>
        </w:rPr>
        <w:t xml:space="preserve">c) </w:t>
      </w:r>
      <w:proofErr w:type="gramStart"/>
      <w:r w:rsidRPr="00565A1A">
        <w:rPr>
          <w:sz w:val="16"/>
          <w:szCs w:val="16"/>
        </w:rPr>
        <w:t>Nuclear</w:t>
      </w:r>
      <w:proofErr w:type="gramEnd"/>
      <w:r w:rsidRPr="00565A1A">
        <w:rPr>
          <w:sz w:val="16"/>
          <w:szCs w:val="16"/>
        </w:rPr>
        <w:t xml:space="preserve"> war planners are aware of nuclear winter risks and can incorporate these risks into their targeting plans</w:t>
      </w:r>
    </w:p>
    <w:p w14:paraId="681DC3D5" w14:textId="77777777" w:rsidR="00FA524C" w:rsidRPr="00565A1A" w:rsidRDefault="00FA524C" w:rsidP="00FA524C">
      <w:pPr>
        <w:rPr>
          <w:sz w:val="16"/>
          <w:szCs w:val="16"/>
        </w:rPr>
      </w:pPr>
      <w:r w:rsidRPr="00565A1A">
        <w:rPr>
          <w:sz w:val="16"/>
          <w:szCs w:val="16"/>
        </w:rPr>
        <w:t xml:space="preserve">Before diving into each subject, it’s worth understanding the background of nuclear winter research. In the 1980s a group of atmospheric scientists proposed the hypothesis that a nuclear war would result in massive firestorms in burning cities, which would loft particles high into the atmosphere and cause catastrophic cooling that would last for years. Many found it alarming that such an effect could be possible and go unnoticed for decades while the risk existed. Some scientists also thought the proposed effect was too strong, or unlikely to occur at all. Until a few years ago, if you looked only at peer reviewed literature you would only find papers forecasting severe nuclear winter effects in the event of a nuclear war. Understandably, many people assumed that this was the scientific consensus. Unfortunately, this misrepresented the scientific community’s state of uncertainty about the risks of nuclear war. There have only ever been a </w:t>
      </w:r>
      <w:proofErr w:type="gramStart"/>
      <w:r w:rsidRPr="00565A1A">
        <w:rPr>
          <w:sz w:val="16"/>
          <w:szCs w:val="16"/>
        </w:rPr>
        <w:t>small numbers of papers</w:t>
      </w:r>
      <w:proofErr w:type="gramEnd"/>
      <w:r w:rsidRPr="00565A1A">
        <w:rPr>
          <w:sz w:val="16"/>
          <w:szCs w:val="16"/>
        </w:rPr>
        <w:t xml:space="preserve"> published about this topic (&lt;15 probably), mostly from one group of researchers, despite the topic being one of existential importance.</w:t>
      </w:r>
    </w:p>
    <w:p w14:paraId="58EEC14E" w14:textId="77777777" w:rsidR="00FA524C" w:rsidRPr="00565A1A" w:rsidRDefault="00FA524C" w:rsidP="00FA524C">
      <w:pPr>
        <w:rPr>
          <w:sz w:val="16"/>
          <w:szCs w:val="16"/>
        </w:rPr>
      </w:pPr>
      <w:r w:rsidRPr="00565A1A">
        <w:rPr>
          <w:sz w:val="16"/>
          <w:szCs w:val="16"/>
        </w:rPr>
        <w:t xml:space="preserve">I’m very glad </w:t>
      </w:r>
      <w:proofErr w:type="spellStart"/>
      <w:r w:rsidRPr="00565A1A">
        <w:rPr>
          <w:sz w:val="16"/>
          <w:szCs w:val="16"/>
        </w:rPr>
        <w:t>Robock</w:t>
      </w:r>
      <w:proofErr w:type="spellEnd"/>
      <w:r w:rsidRPr="00565A1A">
        <w:rPr>
          <w:sz w:val="16"/>
          <w:szCs w:val="16"/>
        </w:rPr>
        <w:t xml:space="preserve">, Toon, and others have spent much of their careers studying nuclear winter effects, and their models are useful in estimating potential climate change caused by nuclear war. However, I’ve become less convinced over time the </w:t>
      </w:r>
      <w:proofErr w:type="spellStart"/>
      <w:r w:rsidRPr="00565A1A">
        <w:rPr>
          <w:sz w:val="16"/>
          <w:szCs w:val="16"/>
        </w:rPr>
        <w:t>Robock</w:t>
      </w:r>
      <w:proofErr w:type="spellEnd"/>
      <w:r w:rsidRPr="00565A1A">
        <w:rPr>
          <w:sz w:val="16"/>
          <w:szCs w:val="16"/>
        </w:rPr>
        <w:t xml:space="preserve"> model is largely correct. See section B below for why I’ve changed my mind. However, I’m quite uncertain about the probability of strong cooling effects from nuclear </w:t>
      </w:r>
      <w:proofErr w:type="gramStart"/>
      <w:r w:rsidRPr="00565A1A">
        <w:rPr>
          <w:sz w:val="16"/>
          <w:szCs w:val="16"/>
        </w:rPr>
        <w:t>war, and</w:t>
      </w:r>
      <w:proofErr w:type="gramEnd"/>
      <w:r w:rsidRPr="00565A1A">
        <w:rPr>
          <w:sz w:val="16"/>
          <w:szCs w:val="16"/>
        </w:rPr>
        <w:t xml:space="preserve"> am still quite concerned about the potential for severe cooling, even if the risk of extinction from such events is </w:t>
      </w:r>
      <w:r w:rsidRPr="004E31D3">
        <w:rPr>
          <w:sz w:val="16"/>
          <w:szCs w:val="16"/>
        </w:rPr>
        <w:t>small</w:t>
      </w:r>
      <w:r w:rsidRPr="00565A1A">
        <w:rPr>
          <w:sz w:val="16"/>
          <w:szCs w:val="16"/>
        </w:rPr>
        <w:t>.</w:t>
      </w:r>
    </w:p>
    <w:p w14:paraId="5A7AC1FF" w14:textId="77777777" w:rsidR="00FA524C" w:rsidRPr="00565A1A" w:rsidRDefault="00FA524C" w:rsidP="00FA524C">
      <w:pPr>
        <w:rPr>
          <w:sz w:val="16"/>
        </w:rPr>
      </w:pPr>
      <w:r>
        <w:rPr>
          <w:sz w:val="16"/>
        </w:rPr>
        <w:t>A:</w:t>
      </w:r>
      <w:r w:rsidRPr="00565A1A">
        <w:rPr>
          <w:sz w:val="16"/>
        </w:rPr>
        <w:t xml:space="preserve"> </w:t>
      </w:r>
      <w:r w:rsidRPr="00FA524C">
        <w:rPr>
          <w:rStyle w:val="StyleUnderline"/>
          <w:highlight w:val="cyan"/>
        </w:rPr>
        <w:t>Under</w:t>
      </w:r>
      <w:r w:rsidRPr="00565A1A">
        <w:rPr>
          <w:rStyle w:val="StyleUnderline"/>
        </w:rPr>
        <w:t xml:space="preserve"> scenarios where a severe nuclear winter occurs as described by </w:t>
      </w:r>
      <w:proofErr w:type="spellStart"/>
      <w:r w:rsidRPr="00FA524C">
        <w:rPr>
          <w:rStyle w:val="StyleUnderline"/>
          <w:highlight w:val="cyan"/>
        </w:rPr>
        <w:t>Robock</w:t>
      </w:r>
      <w:proofErr w:type="spellEnd"/>
      <w:r w:rsidRPr="00565A1A">
        <w:rPr>
          <w:rStyle w:val="StyleUnderline"/>
        </w:rPr>
        <w:t xml:space="preserve"> et al, </w:t>
      </w:r>
      <w:r w:rsidRPr="00565A1A">
        <w:rPr>
          <w:rStyle w:val="Emphasis"/>
        </w:rPr>
        <w:t xml:space="preserve">some human </w:t>
      </w:r>
      <w:r w:rsidRPr="00FA524C">
        <w:rPr>
          <w:rStyle w:val="Emphasis"/>
          <w:highlight w:val="cyan"/>
        </w:rPr>
        <w:t>populations would</w:t>
      </w:r>
      <w:r w:rsidRPr="00565A1A">
        <w:rPr>
          <w:sz w:val="16"/>
        </w:rPr>
        <w:t xml:space="preserve"> likely </w:t>
      </w:r>
      <w:r w:rsidRPr="00FA524C">
        <w:rPr>
          <w:rStyle w:val="Emphasis"/>
          <w:highlight w:val="cyan"/>
        </w:rPr>
        <w:t>survive</w:t>
      </w:r>
      <w:r w:rsidRPr="00565A1A">
        <w:rPr>
          <w:sz w:val="16"/>
        </w:rPr>
        <w:t>.</w:t>
      </w:r>
    </w:p>
    <w:p w14:paraId="32714CB9" w14:textId="77777777" w:rsidR="00FA524C" w:rsidRPr="00565A1A" w:rsidRDefault="00FA524C" w:rsidP="00FA524C">
      <w:pPr>
        <w:rPr>
          <w:sz w:val="16"/>
        </w:rPr>
      </w:pPr>
      <w:r w:rsidRPr="00565A1A">
        <w:rPr>
          <w:sz w:val="16"/>
        </w:rPr>
        <w:t xml:space="preserve">The latest and most detailed model of potential cooling effects from a </w:t>
      </w:r>
      <w:proofErr w:type="spellStart"/>
      <w:r w:rsidRPr="00565A1A">
        <w:rPr>
          <w:sz w:val="16"/>
        </w:rPr>
        <w:t>fullscale</w:t>
      </w:r>
      <w:proofErr w:type="spellEnd"/>
      <w:r w:rsidRPr="00565A1A">
        <w:rPr>
          <w:sz w:val="16"/>
        </w:rPr>
        <w:t xml:space="preserve"> nuclear exchange comes from, </w:t>
      </w:r>
      <w:proofErr w:type="spellStart"/>
      <w:r w:rsidRPr="004F67FC">
        <w:rPr>
          <w:rStyle w:val="StyleUnderline"/>
        </w:rPr>
        <w:t>Robock</w:t>
      </w:r>
      <w:proofErr w:type="spellEnd"/>
      <w:r w:rsidRPr="00565A1A">
        <w:rPr>
          <w:rStyle w:val="StyleUnderline"/>
        </w:rPr>
        <w:t xml:space="preserve"> et al.</w:t>
      </w:r>
      <w:proofErr w:type="gramStart"/>
      <w:r w:rsidRPr="00565A1A">
        <w:rPr>
          <w:sz w:val="16"/>
        </w:rPr>
        <w:t>,  “</w:t>
      </w:r>
      <w:proofErr w:type="gramEnd"/>
      <w:r w:rsidRPr="00565A1A">
        <w:rPr>
          <w:sz w:val="16"/>
        </w:rPr>
        <w:t>Nuclear winter revisited with a modern climate model and current nuclear arsenals: Still catastrophic consequences” found here.</w:t>
      </w:r>
    </w:p>
    <w:p w14:paraId="3F991D10" w14:textId="77777777" w:rsidR="00FA524C" w:rsidRPr="00565A1A" w:rsidRDefault="00FA524C" w:rsidP="00FA524C">
      <w:pPr>
        <w:rPr>
          <w:sz w:val="16"/>
        </w:rPr>
      </w:pPr>
      <w:r w:rsidRPr="00565A1A">
        <w:rPr>
          <w:sz w:val="16"/>
        </w:rPr>
        <w:t xml:space="preserve">The </w:t>
      </w:r>
      <w:r w:rsidRPr="004F67FC">
        <w:rPr>
          <w:rStyle w:val="StyleUnderline"/>
        </w:rPr>
        <w:t>effects</w:t>
      </w:r>
      <w:r w:rsidRPr="00565A1A">
        <w:rPr>
          <w:sz w:val="16"/>
        </w:rPr>
        <w:t xml:space="preserve"> from this model </w:t>
      </w:r>
      <w:r w:rsidRPr="00565A1A">
        <w:rPr>
          <w:rStyle w:val="StyleUnderline"/>
        </w:rPr>
        <w:t xml:space="preserve">are </w:t>
      </w:r>
      <w:r w:rsidRPr="00565A1A">
        <w:rPr>
          <w:rStyle w:val="Emphasis"/>
        </w:rPr>
        <w:t>severe</w:t>
      </w:r>
      <w:r w:rsidRPr="00565A1A">
        <w:rPr>
          <w:rStyle w:val="StyleUnderline"/>
        </w:rPr>
        <w:t>.</w:t>
      </w:r>
      <w:r w:rsidRPr="00565A1A">
        <w:rPr>
          <w:sz w:val="16"/>
        </w:rPr>
        <w:t xml:space="preserve"> In the 150Tg case, after a year, summer temperatures in the Northern hemisphere are 10-30 degrees C cooler. The effects are less severe at the equator (5 degrees C), but basically all places in the world are affected. </w:t>
      </w:r>
      <w:r w:rsidRPr="00565A1A">
        <w:rPr>
          <w:rStyle w:val="StyleUnderline"/>
        </w:rPr>
        <w:t>The most likely outcome is</w:t>
      </w:r>
      <w:r w:rsidRPr="00565A1A">
        <w:rPr>
          <w:sz w:val="16"/>
        </w:rPr>
        <w:t xml:space="preserve"> that </w:t>
      </w:r>
      <w:r w:rsidRPr="00565A1A">
        <w:rPr>
          <w:rStyle w:val="StyleUnderline"/>
        </w:rPr>
        <w:t>most people starve to death.</w:t>
      </w:r>
      <w:r w:rsidRPr="00565A1A">
        <w:rPr>
          <w:sz w:val="16"/>
        </w:rPr>
        <w:t xml:space="preserve"> Many would freeze too, but starvation is likely the greatest risk. Even in this model, it appears that </w:t>
      </w:r>
      <w:r w:rsidRPr="00FA524C">
        <w:rPr>
          <w:rStyle w:val="StyleUnderline"/>
          <w:highlight w:val="cyan"/>
        </w:rPr>
        <w:t xml:space="preserve">in </w:t>
      </w:r>
      <w:r w:rsidRPr="00FA524C">
        <w:rPr>
          <w:rStyle w:val="Emphasis"/>
          <w:highlight w:val="cyan"/>
        </w:rPr>
        <w:t>equatorial</w:t>
      </w:r>
      <w:r w:rsidRPr="00FA524C">
        <w:rPr>
          <w:rStyle w:val="StyleUnderline"/>
          <w:highlight w:val="cyan"/>
        </w:rPr>
        <w:t xml:space="preserve"> </w:t>
      </w:r>
      <w:r w:rsidRPr="00FA524C">
        <w:rPr>
          <w:rStyle w:val="Emphasis"/>
          <w:highlight w:val="cyan"/>
        </w:rPr>
        <w:t>regions</w:t>
      </w:r>
      <w:r w:rsidRPr="00565A1A">
        <w:rPr>
          <w:sz w:val="16"/>
        </w:rPr>
        <w:t xml:space="preserve">, some </w:t>
      </w:r>
      <w:r w:rsidRPr="00FA524C">
        <w:rPr>
          <w:rStyle w:val="Emphasis"/>
          <w:highlight w:val="cyan"/>
        </w:rPr>
        <w:t>farming would</w:t>
      </w:r>
      <w:r w:rsidRPr="00565A1A">
        <w:rPr>
          <w:rStyle w:val="Emphasis"/>
        </w:rPr>
        <w:t xml:space="preserve"> still </w:t>
      </w:r>
      <w:r w:rsidRPr="00FA524C">
        <w:rPr>
          <w:rStyle w:val="Emphasis"/>
          <w:highlight w:val="cyan"/>
        </w:rPr>
        <w:t>be possible</w:t>
      </w:r>
      <w:r w:rsidRPr="00565A1A">
        <w:rPr>
          <w:rStyle w:val="StyleUnderline"/>
        </w:rPr>
        <w:t>, enough for some populations to survive. After</w:t>
      </w:r>
      <w:r w:rsidRPr="00565A1A">
        <w:rPr>
          <w:sz w:val="16"/>
        </w:rPr>
        <w:t xml:space="preserve"> </w:t>
      </w:r>
      <w:proofErr w:type="gramStart"/>
      <w:r w:rsidRPr="00565A1A">
        <w:rPr>
          <w:sz w:val="16"/>
        </w:rPr>
        <w:t xml:space="preserve">a </w:t>
      </w:r>
      <w:r w:rsidRPr="00565A1A">
        <w:rPr>
          <w:rStyle w:val="StyleUnderline"/>
        </w:rPr>
        <w:t>10-15 years</w:t>
      </w:r>
      <w:proofErr w:type="gramEnd"/>
      <w:r w:rsidRPr="00565A1A">
        <w:rPr>
          <w:rStyle w:val="StyleUnderline"/>
        </w:rPr>
        <w:t xml:space="preserve">, </w:t>
      </w:r>
      <w:r w:rsidRPr="00565A1A">
        <w:rPr>
          <w:rStyle w:val="Emphasis"/>
        </w:rPr>
        <w:t>agriculture</w:t>
      </w:r>
      <w:r w:rsidRPr="00565A1A">
        <w:rPr>
          <w:rStyle w:val="StyleUnderline"/>
        </w:rPr>
        <w:t xml:space="preserve"> in most of the world </w:t>
      </w:r>
      <w:r w:rsidRPr="00565A1A">
        <w:rPr>
          <w:rStyle w:val="Emphasis"/>
        </w:rPr>
        <w:t>would be possible</w:t>
      </w:r>
      <w:r w:rsidRPr="00565A1A">
        <w:rPr>
          <w:sz w:val="16"/>
        </w:rPr>
        <w:t xml:space="preserve"> at reduced capacity.</w:t>
      </w:r>
    </w:p>
    <w:p w14:paraId="6FFCD011" w14:textId="77777777" w:rsidR="00FA524C" w:rsidRPr="00565A1A" w:rsidRDefault="00FA524C" w:rsidP="00FA524C">
      <w:pPr>
        <w:rPr>
          <w:sz w:val="16"/>
        </w:rPr>
      </w:pPr>
      <w:r w:rsidRPr="00565A1A">
        <w:rPr>
          <w:rStyle w:val="StyleUnderline"/>
        </w:rPr>
        <w:t>Carl Shulman a</w:t>
      </w:r>
      <w:r w:rsidRPr="004E31D3">
        <w:rPr>
          <w:rStyle w:val="StyleUnderline"/>
        </w:rPr>
        <w:t>sked one of the authors</w:t>
      </w:r>
      <w:r w:rsidRPr="00565A1A">
        <w:rPr>
          <w:sz w:val="16"/>
        </w:rPr>
        <w:t xml:space="preserve"> of this paper, </w:t>
      </w:r>
      <w:r w:rsidRPr="00565A1A">
        <w:rPr>
          <w:rStyle w:val="StyleUnderline"/>
        </w:rPr>
        <w:t xml:space="preserve">Luke Oman, his </w:t>
      </w:r>
      <w:r w:rsidRPr="00FA524C">
        <w:rPr>
          <w:rStyle w:val="StyleUnderline"/>
          <w:highlight w:val="cyan"/>
        </w:rPr>
        <w:t>probability</w:t>
      </w:r>
      <w:r w:rsidRPr="00E511F3">
        <w:rPr>
          <w:rStyle w:val="StyleUnderline"/>
        </w:rPr>
        <w:t xml:space="preserve"> that the</w:t>
      </w:r>
      <w:r w:rsidRPr="00565A1A">
        <w:rPr>
          <w:rStyle w:val="StyleUnderline"/>
        </w:rPr>
        <w:t xml:space="preserve"> 150Tg nuclear </w:t>
      </w:r>
      <w:r w:rsidRPr="004E31D3">
        <w:rPr>
          <w:rStyle w:val="StyleUnderline"/>
        </w:rPr>
        <w:t>winter</w:t>
      </w:r>
      <w:r w:rsidRPr="00565A1A">
        <w:rPr>
          <w:rStyle w:val="StyleUnderline"/>
        </w:rPr>
        <w:t xml:space="preserve"> </w:t>
      </w:r>
      <w:r w:rsidRPr="00E511F3">
        <w:rPr>
          <w:rStyle w:val="StyleUnderline"/>
        </w:rPr>
        <w:t>scenario</w:t>
      </w:r>
      <w:r w:rsidRPr="004E31D3">
        <w:rPr>
          <w:sz w:val="16"/>
          <w:szCs w:val="16"/>
        </w:rPr>
        <w:t xml:space="preserve"> discussed</w:t>
      </w:r>
      <w:r w:rsidRPr="004E31D3">
        <w:t xml:space="preserve"> </w:t>
      </w:r>
      <w:r w:rsidRPr="004E31D3">
        <w:rPr>
          <w:rStyle w:val="StyleUnderline"/>
        </w:rPr>
        <w:t xml:space="preserve">in the paper </w:t>
      </w:r>
      <w:r w:rsidRPr="00E511F3">
        <w:rPr>
          <w:rStyle w:val="StyleUnderline"/>
        </w:rPr>
        <w:t>would result in</w:t>
      </w:r>
      <w:r w:rsidRPr="00565A1A">
        <w:rPr>
          <w:rStyle w:val="StyleUnderline"/>
        </w:rPr>
        <w:t xml:space="preserve"> human </w:t>
      </w:r>
      <w:r w:rsidRPr="00E511F3">
        <w:rPr>
          <w:rStyle w:val="StyleUnderline"/>
        </w:rPr>
        <w:t>extinction</w:t>
      </w:r>
      <w:r w:rsidRPr="00565A1A">
        <w:rPr>
          <w:rStyle w:val="StyleUnderline"/>
        </w:rPr>
        <w:t xml:space="preserve">, the answer he gave </w:t>
      </w:r>
      <w:r w:rsidRPr="00FA524C">
        <w:rPr>
          <w:rStyle w:val="StyleUnderline"/>
          <w:highlight w:val="cyan"/>
        </w:rPr>
        <w:t>was</w:t>
      </w:r>
      <w:r w:rsidRPr="00565A1A">
        <w:rPr>
          <w:sz w:val="16"/>
        </w:rPr>
        <w:t xml:space="preserve"> “in the range of 1 in 10,000 to </w:t>
      </w:r>
      <w:r w:rsidRPr="00FA524C">
        <w:rPr>
          <w:rStyle w:val="Emphasis"/>
          <w:highlight w:val="cyan"/>
        </w:rPr>
        <w:t>1 in 100,000</w:t>
      </w:r>
      <w:r w:rsidRPr="00565A1A">
        <w:rPr>
          <w:sz w:val="16"/>
        </w:rPr>
        <w:t>.” This strikes me as quite plausible, though one expert opinion is no substitute for a deep analysis. The Q&amp;A with Oman contains his reasoning for this assessment.</w:t>
      </w:r>
    </w:p>
    <w:p w14:paraId="50C71389" w14:textId="77777777" w:rsidR="00FA524C" w:rsidRPr="00565A1A" w:rsidRDefault="00FA524C" w:rsidP="00FA524C">
      <w:pPr>
        <w:rPr>
          <w:sz w:val="16"/>
          <w:szCs w:val="16"/>
        </w:rPr>
      </w:pPr>
      <w:r w:rsidRPr="00565A1A">
        <w:rPr>
          <w:sz w:val="16"/>
          <w:szCs w:val="16"/>
        </w:rPr>
        <w:t xml:space="preserve">Two different analyses are required to calculate the chances of human extinction from nuclear winter. The first is the analysis of the climate change that could result from a nuclear war, and the second is the adaptive capacity of human groups to these climate changes. I have not seen an </w:t>
      </w:r>
      <w:proofErr w:type="gramStart"/>
      <w:r w:rsidRPr="00565A1A">
        <w:rPr>
          <w:sz w:val="16"/>
          <w:szCs w:val="16"/>
        </w:rPr>
        <w:t>in depth</w:t>
      </w:r>
      <w:proofErr w:type="gramEnd"/>
      <w:r w:rsidRPr="00565A1A">
        <w:rPr>
          <w:sz w:val="16"/>
          <w:szCs w:val="16"/>
        </w:rPr>
        <w:t xml:space="preserve"> analysis of the latter, but I believe such an assessment would be worthwhile.  </w:t>
      </w:r>
    </w:p>
    <w:p w14:paraId="00455640" w14:textId="77777777" w:rsidR="00FA524C" w:rsidRPr="00565A1A" w:rsidRDefault="00FA524C" w:rsidP="00FA524C">
      <w:pPr>
        <w:rPr>
          <w:sz w:val="16"/>
        </w:rPr>
      </w:pPr>
      <w:r w:rsidRPr="00565A1A">
        <w:rPr>
          <w:sz w:val="16"/>
        </w:rPr>
        <w:t xml:space="preserve">My own guess is that </w:t>
      </w:r>
      <w:r w:rsidRPr="00FA524C">
        <w:rPr>
          <w:rStyle w:val="StyleUnderline"/>
          <w:highlight w:val="cyan"/>
        </w:rPr>
        <w:t>humans</w:t>
      </w:r>
      <w:r w:rsidRPr="004F67FC">
        <w:rPr>
          <w:rStyle w:val="StyleUnderline"/>
        </w:rPr>
        <w:t xml:space="preserve"> </w:t>
      </w:r>
      <w:proofErr w:type="gramStart"/>
      <w:r w:rsidRPr="004F67FC">
        <w:rPr>
          <w:rStyle w:val="StyleUnderline"/>
        </w:rPr>
        <w:t xml:space="preserve">are capable of </w:t>
      </w:r>
      <w:r w:rsidRPr="00FA524C">
        <w:rPr>
          <w:rStyle w:val="Emphasis"/>
          <w:highlight w:val="cyan"/>
        </w:rPr>
        <w:t>surviv</w:t>
      </w:r>
      <w:r w:rsidRPr="004F67FC">
        <w:rPr>
          <w:rStyle w:val="Emphasis"/>
        </w:rPr>
        <w:t>ing</w:t>
      </w:r>
      <w:proofErr w:type="gramEnd"/>
      <w:r w:rsidRPr="00565A1A">
        <w:rPr>
          <w:rStyle w:val="Emphasis"/>
        </w:rPr>
        <w:t xml:space="preserve"> far </w:t>
      </w:r>
      <w:r w:rsidRPr="00FA524C">
        <w:rPr>
          <w:rStyle w:val="Emphasis"/>
          <w:highlight w:val="cyan"/>
        </w:rPr>
        <w:t>more severe</w:t>
      </w:r>
      <w:r w:rsidRPr="00E511F3">
        <w:rPr>
          <w:rStyle w:val="Emphasis"/>
        </w:rPr>
        <w:t xml:space="preserve"> climate </w:t>
      </w:r>
      <w:r w:rsidRPr="00FA524C">
        <w:rPr>
          <w:rStyle w:val="Emphasis"/>
          <w:highlight w:val="cyan"/>
        </w:rPr>
        <w:t>shifts</w:t>
      </w:r>
      <w:r w:rsidRPr="00565A1A">
        <w:rPr>
          <w:rStyle w:val="StyleUnderline"/>
        </w:rPr>
        <w:t xml:space="preserve"> than</w:t>
      </w:r>
      <w:r w:rsidRPr="00565A1A">
        <w:rPr>
          <w:sz w:val="16"/>
        </w:rPr>
        <w:t xml:space="preserve"> those </w:t>
      </w:r>
      <w:r w:rsidRPr="00565A1A">
        <w:rPr>
          <w:rStyle w:val="StyleUnderline"/>
        </w:rPr>
        <w:t>projected in nuclear winter</w:t>
      </w:r>
      <w:r w:rsidRPr="00565A1A">
        <w:rPr>
          <w:sz w:val="16"/>
        </w:rPr>
        <w:t xml:space="preserve"> scenarios. </w:t>
      </w:r>
      <w:r w:rsidRPr="00565A1A">
        <w:rPr>
          <w:rStyle w:val="StyleUnderline"/>
        </w:rPr>
        <w:t>Humans are</w:t>
      </w:r>
      <w:r w:rsidRPr="00565A1A">
        <w:rPr>
          <w:sz w:val="16"/>
        </w:rPr>
        <w:t xml:space="preserve"> more </w:t>
      </w:r>
      <w:r w:rsidRPr="00565A1A">
        <w:rPr>
          <w:rStyle w:val="Emphasis"/>
        </w:rPr>
        <w:t>robust</w:t>
      </w:r>
      <w:r w:rsidRPr="00565A1A">
        <w:rPr>
          <w:sz w:val="16"/>
        </w:rPr>
        <w:t xml:space="preserve"> than most any other mammal </w:t>
      </w:r>
      <w:r w:rsidRPr="00565A1A">
        <w:rPr>
          <w:rStyle w:val="StyleUnderline"/>
        </w:rPr>
        <w:t>to drastic changes in temperature</w:t>
      </w:r>
      <w:r w:rsidRPr="00565A1A">
        <w:rPr>
          <w:sz w:val="16"/>
        </w:rPr>
        <w:t xml:space="preserve">, as </w:t>
      </w:r>
      <w:r w:rsidRPr="00FA524C">
        <w:rPr>
          <w:rStyle w:val="StyleUnderline"/>
          <w:highlight w:val="cyan"/>
        </w:rPr>
        <w:t>evidenced by</w:t>
      </w:r>
      <w:r w:rsidRPr="00565A1A">
        <w:rPr>
          <w:rStyle w:val="StyleUnderline"/>
        </w:rPr>
        <w:t xml:space="preserve"> our </w:t>
      </w:r>
      <w:r w:rsidRPr="00FA524C">
        <w:rPr>
          <w:rStyle w:val="Emphasis"/>
          <w:highlight w:val="cyan"/>
        </w:rPr>
        <w:t>global</w:t>
      </w:r>
      <w:r w:rsidRPr="00FA524C">
        <w:rPr>
          <w:rStyle w:val="StyleUnderline"/>
          <w:highlight w:val="cyan"/>
        </w:rPr>
        <w:t xml:space="preserve"> </w:t>
      </w:r>
      <w:r w:rsidRPr="00FA524C">
        <w:rPr>
          <w:rStyle w:val="Emphasis"/>
          <w:highlight w:val="cyan"/>
        </w:rPr>
        <w:t>range</w:t>
      </w:r>
      <w:r w:rsidRPr="00565A1A">
        <w:rPr>
          <w:rStyle w:val="StyleUnderline"/>
        </w:rPr>
        <w:t>, even in pre-historic times. While a loss of</w:t>
      </w:r>
      <w:r w:rsidRPr="00565A1A">
        <w:rPr>
          <w:sz w:val="16"/>
        </w:rPr>
        <w:t xml:space="preserve"> most </w:t>
      </w:r>
      <w:r w:rsidRPr="00565A1A">
        <w:rPr>
          <w:rStyle w:val="StyleUnderline"/>
        </w:rPr>
        <w:t>agriculture would</w:t>
      </w:r>
      <w:r w:rsidRPr="00565A1A">
        <w:rPr>
          <w:sz w:val="16"/>
        </w:rPr>
        <w:t xml:space="preserve"> likely </w:t>
      </w:r>
      <w:r w:rsidRPr="00565A1A">
        <w:rPr>
          <w:rStyle w:val="StyleUnderline"/>
        </w:rPr>
        <w:t xml:space="preserve">kill most people on earth, </w:t>
      </w:r>
      <w:r w:rsidRPr="00565A1A">
        <w:rPr>
          <w:rStyle w:val="Emphasis"/>
        </w:rPr>
        <w:t xml:space="preserve">modern </w:t>
      </w:r>
      <w:r w:rsidRPr="00FA524C">
        <w:rPr>
          <w:rStyle w:val="Emphasis"/>
          <w:highlight w:val="cyan"/>
        </w:rPr>
        <w:t>tech</w:t>
      </w:r>
      <w:r w:rsidRPr="00565A1A">
        <w:rPr>
          <w:rStyle w:val="Emphasis"/>
        </w:rPr>
        <w:t xml:space="preserve">nology </w:t>
      </w:r>
      <w:r w:rsidRPr="004F67FC">
        <w:rPr>
          <w:rStyle w:val="Emphasis"/>
        </w:rPr>
        <w:t xml:space="preserve">would </w:t>
      </w:r>
      <w:r w:rsidRPr="00FA524C">
        <w:rPr>
          <w:rStyle w:val="Emphasis"/>
          <w:highlight w:val="cyan"/>
        </w:rPr>
        <w:t>enable</w:t>
      </w:r>
      <w:r w:rsidRPr="00565A1A">
        <w:rPr>
          <w:rStyle w:val="Emphasis"/>
        </w:rPr>
        <w:t xml:space="preserve"> some </w:t>
      </w:r>
      <w:r w:rsidRPr="00FA524C">
        <w:rPr>
          <w:rStyle w:val="Emphasis"/>
          <w:highlight w:val="cyan"/>
        </w:rPr>
        <w:t>populations to survive</w:t>
      </w:r>
      <w:r w:rsidRPr="00565A1A">
        <w:rPr>
          <w:rStyle w:val="StyleUnderline"/>
        </w:rPr>
        <w:t xml:space="preserve">. </w:t>
      </w:r>
      <w:r w:rsidRPr="00565A1A">
        <w:rPr>
          <w:rStyle w:val="Emphasis"/>
        </w:rPr>
        <w:t xml:space="preserve">Great </w:t>
      </w:r>
      <w:r w:rsidRPr="00FA524C">
        <w:rPr>
          <w:rStyle w:val="Emphasis"/>
          <w:highlight w:val="cyan"/>
        </w:rPr>
        <w:t>stores</w:t>
      </w:r>
      <w:r w:rsidRPr="00565A1A">
        <w:rPr>
          <w:rStyle w:val="StyleUnderline"/>
        </w:rPr>
        <w:t xml:space="preserve"> of food currently exist</w:t>
      </w:r>
      <w:r w:rsidRPr="00565A1A">
        <w:rPr>
          <w:sz w:val="16"/>
        </w:rPr>
        <w:t xml:space="preserve"> in the world, </w:t>
      </w:r>
      <w:r w:rsidRPr="00565A1A">
        <w:rPr>
          <w:rStyle w:val="StyleUnderline"/>
        </w:rPr>
        <w:t>and</w:t>
      </w:r>
      <w:r w:rsidRPr="00565A1A">
        <w:rPr>
          <w:sz w:val="16"/>
        </w:rPr>
        <w:t xml:space="preserve"> it is l likely that </w:t>
      </w:r>
      <w:r w:rsidRPr="00565A1A">
        <w:rPr>
          <w:rStyle w:val="StyleUnderline"/>
        </w:rPr>
        <w:t>some</w:t>
      </w:r>
      <w:r w:rsidRPr="00565A1A">
        <w:rPr>
          <w:sz w:val="16"/>
        </w:rPr>
        <w:t xml:space="preserve"> of these </w:t>
      </w:r>
      <w:r w:rsidRPr="00FA524C">
        <w:rPr>
          <w:rStyle w:val="StyleUnderline"/>
          <w:highlight w:val="cyan"/>
        </w:rPr>
        <w:t>would be</w:t>
      </w:r>
      <w:r w:rsidRPr="00CC3EFC">
        <w:rPr>
          <w:rStyle w:val="StyleUnderline"/>
        </w:rPr>
        <w:t xml:space="preserve"> </w:t>
      </w:r>
      <w:r w:rsidRPr="00CC3EFC">
        <w:rPr>
          <w:rStyle w:val="Emphasis"/>
        </w:rPr>
        <w:t>seized</w:t>
      </w:r>
      <w:r w:rsidRPr="00565A1A">
        <w:rPr>
          <w:rStyle w:val="StyleUnderline"/>
        </w:rPr>
        <w:t xml:space="preserve"> and </w:t>
      </w:r>
      <w:r w:rsidRPr="00FA524C">
        <w:rPr>
          <w:rStyle w:val="Emphasis"/>
          <w:highlight w:val="cyan"/>
        </w:rPr>
        <w:t>protected</w:t>
      </w:r>
      <w:r w:rsidRPr="00565A1A">
        <w:rPr>
          <w:rStyle w:val="StyleUnderline"/>
        </w:rPr>
        <w:t xml:space="preserve"> by small groups, </w:t>
      </w:r>
      <w:r w:rsidRPr="00FA524C">
        <w:rPr>
          <w:rStyle w:val="StyleUnderline"/>
          <w:highlight w:val="cyan"/>
        </w:rPr>
        <w:t>providing</w:t>
      </w:r>
      <w:r w:rsidRPr="00565A1A">
        <w:rPr>
          <w:sz w:val="16"/>
        </w:rPr>
        <w:t xml:space="preserve"> enough </w:t>
      </w:r>
      <w:r w:rsidRPr="00FA524C">
        <w:rPr>
          <w:rStyle w:val="StyleUnderline"/>
          <w:highlight w:val="cyan"/>
        </w:rPr>
        <w:t>food</w:t>
      </w:r>
      <w:r w:rsidRPr="00565A1A">
        <w:rPr>
          <w:rStyle w:val="StyleUnderline"/>
        </w:rPr>
        <w:t xml:space="preserve"> to last </w:t>
      </w:r>
      <w:r w:rsidRPr="00FA524C">
        <w:rPr>
          <w:rStyle w:val="StyleUnderline"/>
          <w:highlight w:val="cyan"/>
        </w:rPr>
        <w:t>for years</w:t>
      </w:r>
      <w:r w:rsidRPr="00565A1A">
        <w:rPr>
          <w:rStyle w:val="StyleUnderline"/>
        </w:rPr>
        <w:t xml:space="preserve">. </w:t>
      </w:r>
      <w:r w:rsidRPr="00565A1A">
        <w:rPr>
          <w:sz w:val="16"/>
        </w:rPr>
        <w:t xml:space="preserve">While even such populations with food stores wouldn’t have enough to survive for 10-15 years, such </w:t>
      </w:r>
      <w:r w:rsidRPr="00565A1A">
        <w:rPr>
          <w:rStyle w:val="StyleUnderline"/>
        </w:rPr>
        <w:t xml:space="preserve">food stores would </w:t>
      </w:r>
      <w:r w:rsidRPr="00FA524C">
        <w:rPr>
          <w:rStyle w:val="StyleUnderline"/>
          <w:highlight w:val="cyan"/>
        </w:rPr>
        <w:t>give</w:t>
      </w:r>
      <w:r w:rsidRPr="00565A1A">
        <w:rPr>
          <w:rStyle w:val="StyleUnderline"/>
        </w:rPr>
        <w:t xml:space="preserve"> groups </w:t>
      </w:r>
      <w:r w:rsidRPr="00FA524C">
        <w:rPr>
          <w:rStyle w:val="StyleUnderline"/>
          <w:highlight w:val="cyan"/>
        </w:rPr>
        <w:t xml:space="preserve">time to </w:t>
      </w:r>
      <w:r w:rsidRPr="00FA524C">
        <w:rPr>
          <w:rStyle w:val="Emphasis"/>
          <w:highlight w:val="cyan"/>
        </w:rPr>
        <w:t>adapt</w:t>
      </w:r>
      <w:r w:rsidRPr="00565A1A">
        <w:rPr>
          <w:rStyle w:val="Emphasis"/>
        </w:rPr>
        <w:t xml:space="preserve"> to new food sources.</w:t>
      </w:r>
      <w:r w:rsidRPr="00565A1A">
        <w:rPr>
          <w:sz w:val="16"/>
        </w:rPr>
        <w:t xml:space="preserve"> The organization ALLFED has explored </w:t>
      </w:r>
      <w:proofErr w:type="gramStart"/>
      <w:r w:rsidRPr="00565A1A">
        <w:rPr>
          <w:sz w:val="16"/>
        </w:rPr>
        <w:t>a number of</w:t>
      </w:r>
      <w:proofErr w:type="gramEnd"/>
      <w:r w:rsidRPr="00565A1A">
        <w:rPr>
          <w:sz w:val="16"/>
        </w:rPr>
        <w:t xml:space="preserve"> alternative food sources that could keep populations alive in the event of a nuclear war or other large solar disruption, and </w:t>
      </w:r>
      <w:r w:rsidRPr="00565A1A">
        <w:rPr>
          <w:rStyle w:val="StyleUnderline"/>
        </w:rPr>
        <w:t>I expect</w:t>
      </w:r>
      <w:r w:rsidRPr="00565A1A">
        <w:rPr>
          <w:sz w:val="16"/>
        </w:rPr>
        <w:t xml:space="preserve"> great </w:t>
      </w:r>
      <w:r w:rsidRPr="00FA524C">
        <w:rPr>
          <w:rStyle w:val="Emphasis"/>
          <w:highlight w:val="cyan"/>
        </w:rPr>
        <w:t>necessity</w:t>
      </w:r>
      <w:r w:rsidRPr="00565A1A">
        <w:rPr>
          <w:rStyle w:val="StyleUnderline"/>
        </w:rPr>
        <w:t xml:space="preserve"> to </w:t>
      </w:r>
      <w:r w:rsidRPr="00FA524C">
        <w:rPr>
          <w:rStyle w:val="Emphasis"/>
          <w:highlight w:val="cyan"/>
        </w:rPr>
        <w:t>drive</w:t>
      </w:r>
      <w:r w:rsidRPr="00565A1A">
        <w:rPr>
          <w:sz w:val="16"/>
        </w:rPr>
        <w:t xml:space="preserve"> the </w:t>
      </w:r>
      <w:r w:rsidRPr="00FA524C">
        <w:rPr>
          <w:rStyle w:val="Emphasis"/>
          <w:highlight w:val="cyan"/>
        </w:rPr>
        <w:t>discovery</w:t>
      </w:r>
      <w:r w:rsidRPr="00565A1A">
        <w:rPr>
          <w:sz w:val="16"/>
        </w:rPr>
        <w:t xml:space="preserve"> of even more </w:t>
      </w:r>
      <w:r w:rsidRPr="00565A1A">
        <w:rPr>
          <w:rStyle w:val="StyleUnderline"/>
        </w:rPr>
        <w:t>in the event of</w:t>
      </w:r>
      <w:r w:rsidRPr="00565A1A">
        <w:rPr>
          <w:sz w:val="16"/>
        </w:rPr>
        <w:t xml:space="preserve"> such a </w:t>
      </w:r>
      <w:r w:rsidRPr="00565A1A">
        <w:rPr>
          <w:rStyle w:val="StyleUnderline"/>
        </w:rPr>
        <w:t>disaster</w:t>
      </w:r>
      <w:r w:rsidRPr="00565A1A">
        <w:rPr>
          <w:sz w:val="16"/>
        </w:rPr>
        <w:t>.</w:t>
      </w:r>
    </w:p>
    <w:p w14:paraId="7F0A82CE" w14:textId="77777777" w:rsidR="00FA524C" w:rsidRPr="00565A1A" w:rsidRDefault="00FA524C" w:rsidP="00FA524C">
      <w:pPr>
        <w:rPr>
          <w:rStyle w:val="Emphasis"/>
        </w:rPr>
      </w:pPr>
      <w:r w:rsidRPr="00565A1A">
        <w:rPr>
          <w:sz w:val="16"/>
        </w:rPr>
        <w:t xml:space="preserve">B: </w:t>
      </w:r>
      <w:r w:rsidRPr="00565A1A">
        <w:rPr>
          <w:rStyle w:val="StyleUnderline"/>
        </w:rPr>
        <w:t xml:space="preserve">The </w:t>
      </w:r>
      <w:proofErr w:type="spellStart"/>
      <w:r w:rsidRPr="00565A1A">
        <w:rPr>
          <w:rStyle w:val="StyleUnderline"/>
        </w:rPr>
        <w:t>Robock</w:t>
      </w:r>
      <w:proofErr w:type="spellEnd"/>
      <w:r w:rsidRPr="00565A1A">
        <w:rPr>
          <w:rStyle w:val="StyleUnderline"/>
        </w:rPr>
        <w:t xml:space="preserve"> group’s models are </w:t>
      </w:r>
      <w:r w:rsidRPr="00565A1A">
        <w:rPr>
          <w:sz w:val="16"/>
        </w:rPr>
        <w:t xml:space="preserve">probably </w:t>
      </w:r>
      <w:r w:rsidRPr="00565A1A">
        <w:rPr>
          <w:rStyle w:val="Emphasis"/>
        </w:rPr>
        <w:t>overestimating the risk</w:t>
      </w:r>
    </w:p>
    <w:p w14:paraId="51490376" w14:textId="77777777" w:rsidR="00FA524C" w:rsidRPr="004E31D3" w:rsidRDefault="00FA524C" w:rsidP="00FA524C">
      <w:pPr>
        <w:rPr>
          <w:rStyle w:val="StyleUnderline"/>
        </w:rPr>
      </w:pPr>
      <w:r w:rsidRPr="004E31D3">
        <w:rPr>
          <w:rFonts w:hint="eastAsia"/>
          <w:sz w:val="16"/>
        </w:rPr>
        <w:t xml:space="preserve">The </w:t>
      </w:r>
      <w:r w:rsidRPr="004E31D3">
        <w:rPr>
          <w:rStyle w:val="StyleUnderline"/>
          <w:rFonts w:hint="eastAsia"/>
        </w:rPr>
        <w:t>nuclear winter</w:t>
      </w:r>
      <w:r w:rsidRPr="004E31D3">
        <w:rPr>
          <w:rFonts w:hint="eastAsia"/>
          <w:sz w:val="16"/>
        </w:rPr>
        <w:t xml:space="preserve"> model </w:t>
      </w:r>
      <w:r w:rsidRPr="004E31D3">
        <w:rPr>
          <w:rStyle w:val="StyleUnderline"/>
          <w:rFonts w:hint="eastAsia"/>
        </w:rPr>
        <w:t xml:space="preserve">at its simplest: </w:t>
      </w:r>
      <w:proofErr w:type="gramStart"/>
      <w:r w:rsidRPr="004E31D3">
        <w:rPr>
          <w:rStyle w:val="StyleUnderline"/>
          <w:rFonts w:hint="eastAsia"/>
        </w:rPr>
        <w:t>Nuclear</w:t>
      </w:r>
      <w:proofErr w:type="gramEnd"/>
      <w:r w:rsidRPr="004E31D3">
        <w:rPr>
          <w:rStyle w:val="StyleUnderline"/>
          <w:rFonts w:hint="eastAsia"/>
        </w:rPr>
        <w:t xml:space="preserve"> </w:t>
      </w:r>
      <w:r w:rsidRPr="00CC3EFC">
        <w:rPr>
          <w:rStyle w:val="StyleUnderline"/>
          <w:rFonts w:hint="eastAsia"/>
        </w:rPr>
        <w:t>detonations</w:t>
      </w:r>
      <w:r w:rsidRPr="004E31D3">
        <w:rPr>
          <w:rStyle w:val="StyleUnderline"/>
          <w:rFonts w:hint="eastAsia"/>
        </w:rPr>
        <w:t xml:space="preserve"> </w:t>
      </w:r>
      <w:r w:rsidRPr="004E31D3">
        <w:rPr>
          <w:rStyle w:val="StyleUnderline"/>
          <w:rFonts w:hint="eastAsia"/>
        </w:rPr>
        <w:t>→</w:t>
      </w:r>
      <w:r w:rsidRPr="004E31D3">
        <w:rPr>
          <w:rFonts w:hint="eastAsia"/>
          <w:sz w:val="16"/>
        </w:rPr>
        <w:t xml:space="preserve"> Fires in cities </w:t>
      </w:r>
      <w:r w:rsidRPr="004E31D3">
        <w:rPr>
          <w:rFonts w:hint="eastAsia"/>
          <w:sz w:val="16"/>
        </w:rPr>
        <w:t>→</w:t>
      </w:r>
      <w:r w:rsidRPr="004E31D3">
        <w:rPr>
          <w:rFonts w:hint="eastAsia"/>
          <w:sz w:val="16"/>
        </w:rPr>
        <w:t xml:space="preserve"> </w:t>
      </w:r>
      <w:r w:rsidRPr="00CC3EFC">
        <w:rPr>
          <w:rStyle w:val="StyleUnderline"/>
          <w:rFonts w:hint="eastAsia"/>
        </w:rPr>
        <w:t>Firestorms</w:t>
      </w:r>
      <w:r w:rsidRPr="004E31D3">
        <w:rPr>
          <w:rStyle w:val="StyleUnderline"/>
          <w:rFonts w:hint="eastAsia"/>
        </w:rPr>
        <w:t xml:space="preserve"> in cities </w:t>
      </w:r>
      <w:r w:rsidRPr="004E31D3">
        <w:rPr>
          <w:rStyle w:val="StyleUnderline"/>
          <w:rFonts w:hint="eastAsia"/>
        </w:rPr>
        <w:t>→</w:t>
      </w:r>
      <w:r w:rsidRPr="004E31D3">
        <w:rPr>
          <w:rStyle w:val="StyleUnderline"/>
          <w:rFonts w:hint="eastAsia"/>
        </w:rPr>
        <w:t xml:space="preserve"> Lofted black </w:t>
      </w:r>
      <w:r w:rsidRPr="00CC3EFC">
        <w:rPr>
          <w:rStyle w:val="StyleUnderline"/>
          <w:rFonts w:hint="eastAsia"/>
        </w:rPr>
        <w:t>carbon</w:t>
      </w:r>
      <w:r w:rsidRPr="004E31D3">
        <w:rPr>
          <w:rFonts w:hint="eastAsia"/>
          <w:sz w:val="16"/>
        </w:rPr>
        <w:t xml:space="preserve"> into the upper atmosphere </w:t>
      </w:r>
      <w:r w:rsidRPr="004E31D3">
        <w:rPr>
          <w:rFonts w:hint="eastAsia"/>
          <w:sz w:val="16"/>
        </w:rPr>
        <w:t>→</w:t>
      </w:r>
      <w:r w:rsidRPr="004E31D3">
        <w:rPr>
          <w:rFonts w:hint="eastAsia"/>
          <w:sz w:val="16"/>
        </w:rPr>
        <w:t xml:space="preserve"> black carbon </w:t>
      </w:r>
      <w:r w:rsidRPr="00CC3EFC">
        <w:rPr>
          <w:rStyle w:val="Emphasis"/>
          <w:rFonts w:hint="eastAsia"/>
        </w:rPr>
        <w:t>persists</w:t>
      </w:r>
      <w:r w:rsidRPr="004E31D3">
        <w:rPr>
          <w:rStyle w:val="StyleUnderline"/>
          <w:rFonts w:hint="eastAsia"/>
        </w:rPr>
        <w:t xml:space="preserve"> in upper </w:t>
      </w:r>
      <w:r w:rsidRPr="00CC3EFC">
        <w:rPr>
          <w:rStyle w:val="StyleUnderline"/>
          <w:rFonts w:hint="eastAsia"/>
        </w:rPr>
        <w:t>atmosphere</w:t>
      </w:r>
      <w:r w:rsidRPr="004E31D3">
        <w:rPr>
          <w:rStyle w:val="StyleUnderline"/>
          <w:rFonts w:hint="eastAsia"/>
        </w:rPr>
        <w:t>, reflecting sunlight and causes massive cooling</w:t>
      </w:r>
    </w:p>
    <w:p w14:paraId="79169A02" w14:textId="77777777" w:rsidR="00FA524C" w:rsidRPr="004E31D3" w:rsidRDefault="00FA524C" w:rsidP="00FA524C">
      <w:pPr>
        <w:rPr>
          <w:sz w:val="16"/>
        </w:rPr>
      </w:pPr>
      <w:r w:rsidRPr="00CC3EFC">
        <w:rPr>
          <w:rStyle w:val="Emphasis"/>
        </w:rPr>
        <w:t>Each step is required</w:t>
      </w:r>
      <w:r w:rsidRPr="004E31D3">
        <w:rPr>
          <w:sz w:val="16"/>
        </w:rPr>
        <w:t xml:space="preserve"> </w:t>
      </w:r>
      <w:proofErr w:type="gramStart"/>
      <w:r w:rsidRPr="004E31D3">
        <w:rPr>
          <w:sz w:val="16"/>
        </w:rPr>
        <w:t xml:space="preserve">in order </w:t>
      </w:r>
      <w:r w:rsidRPr="00CC3EFC">
        <w:rPr>
          <w:rStyle w:val="StyleUnderline"/>
        </w:rPr>
        <w:t>for</w:t>
      </w:r>
      <w:proofErr w:type="gramEnd"/>
      <w:r w:rsidRPr="00CC3EFC">
        <w:rPr>
          <w:rStyle w:val="StyleUnderline"/>
        </w:rPr>
        <w:t xml:space="preserve"> the effect</w:t>
      </w:r>
      <w:r w:rsidRPr="004E31D3">
        <w:rPr>
          <w:rStyle w:val="StyleUnderline"/>
        </w:rPr>
        <w:t xml:space="preserve"> to occur. If nuclear war causes massive fires</w:t>
      </w:r>
      <w:r w:rsidRPr="004E31D3">
        <w:rPr>
          <w:sz w:val="16"/>
        </w:rPr>
        <w:t xml:space="preserve"> in cities </w:t>
      </w:r>
      <w:r w:rsidRPr="004E31D3">
        <w:rPr>
          <w:rStyle w:val="StyleUnderline"/>
        </w:rPr>
        <w:t>but does not lead to firestorms</w:t>
      </w:r>
      <w:r w:rsidRPr="004E31D3">
        <w:rPr>
          <w:sz w:val="16"/>
        </w:rPr>
        <w:t xml:space="preserve"> that loft particles, then </w:t>
      </w:r>
      <w:r w:rsidRPr="004E31D3">
        <w:rPr>
          <w:rStyle w:val="Emphasis"/>
        </w:rPr>
        <w:t xml:space="preserve">no </w:t>
      </w:r>
      <w:proofErr w:type="gramStart"/>
      <w:r w:rsidRPr="004E31D3">
        <w:rPr>
          <w:rStyle w:val="Emphasis"/>
        </w:rPr>
        <w:t>long term</w:t>
      </w:r>
      <w:proofErr w:type="gramEnd"/>
      <w:r w:rsidRPr="004E31D3">
        <w:rPr>
          <w:rStyle w:val="Emphasis"/>
        </w:rPr>
        <w:t xml:space="preserve"> cooling is going to </w:t>
      </w:r>
      <w:r w:rsidRPr="00CC3EFC">
        <w:rPr>
          <w:rStyle w:val="Emphasis"/>
        </w:rPr>
        <w:t>occur</w:t>
      </w:r>
      <w:r w:rsidRPr="004E31D3">
        <w:rPr>
          <w:rStyle w:val="Emphasis"/>
        </w:rPr>
        <w:t>.</w:t>
      </w:r>
      <w:r w:rsidRPr="004E31D3">
        <w:rPr>
          <w:sz w:val="16"/>
        </w:rPr>
        <w:t xml:space="preserve"> Some of these steps are easier to model than others. Based on my reading of the literature, the greatest uncertainties involve the dynamics of cities burning after a nuclear attack, and whether the conditions would produce firestorms sufficient to loft large numbers of particles high enough in the atmosphere to persist for years.</w:t>
      </w:r>
    </w:p>
    <w:p w14:paraId="731F3E40" w14:textId="77777777" w:rsidR="00FA524C" w:rsidRPr="00565A1A" w:rsidRDefault="00FA524C" w:rsidP="00FA524C">
      <w:pPr>
        <w:rPr>
          <w:sz w:val="16"/>
        </w:rPr>
      </w:pPr>
      <w:r w:rsidRPr="00565A1A">
        <w:rPr>
          <w:sz w:val="16"/>
        </w:rPr>
        <w:t xml:space="preserve">We’re finally beginning to see some healthy debate about some of these questions in the scientific literature. Alan </w:t>
      </w:r>
      <w:proofErr w:type="spellStart"/>
      <w:r w:rsidRPr="00565A1A">
        <w:rPr>
          <w:sz w:val="16"/>
        </w:rPr>
        <w:t>Robock’s</w:t>
      </w:r>
      <w:proofErr w:type="spellEnd"/>
      <w:r w:rsidRPr="00565A1A">
        <w:rPr>
          <w:sz w:val="16"/>
        </w:rPr>
        <w:t xml:space="preserve"> group published a paper in 2007 that found significant cooling effects even from a relatively limited regional war. A group from Los Alamos, </w:t>
      </w:r>
      <w:r w:rsidRPr="00FA524C">
        <w:rPr>
          <w:rStyle w:val="StyleUnderline"/>
          <w:highlight w:val="cyan"/>
        </w:rPr>
        <w:t>Reisner</w:t>
      </w:r>
      <w:r w:rsidRPr="00565A1A">
        <w:rPr>
          <w:rStyle w:val="StyleUnderline"/>
        </w:rPr>
        <w:t xml:space="preserve"> et al</w:t>
      </w:r>
      <w:r w:rsidRPr="00565A1A">
        <w:rPr>
          <w:sz w:val="16"/>
        </w:rPr>
        <w:t xml:space="preserve">, published a paper in 2018 that </w:t>
      </w:r>
      <w:r w:rsidRPr="00FA524C">
        <w:rPr>
          <w:rStyle w:val="Emphasis"/>
          <w:highlight w:val="cyan"/>
        </w:rPr>
        <w:t>reexamined</w:t>
      </w:r>
      <w:r w:rsidRPr="00565A1A">
        <w:rPr>
          <w:sz w:val="16"/>
        </w:rPr>
        <w:t xml:space="preserve"> some of the </w:t>
      </w:r>
      <w:r w:rsidRPr="00FA524C">
        <w:rPr>
          <w:rStyle w:val="Emphasis"/>
          <w:highlight w:val="cyan"/>
        </w:rPr>
        <w:t>assumptions</w:t>
      </w:r>
      <w:r w:rsidRPr="00565A1A">
        <w:rPr>
          <w:rStyle w:val="StyleUnderline"/>
        </w:rPr>
        <w:t xml:space="preserve"> that went into </w:t>
      </w:r>
      <w:proofErr w:type="spellStart"/>
      <w:r w:rsidRPr="00565A1A">
        <w:rPr>
          <w:rStyle w:val="StyleUnderline"/>
        </w:rPr>
        <w:t>Robock</w:t>
      </w:r>
      <w:proofErr w:type="spellEnd"/>
      <w:r w:rsidRPr="00565A1A">
        <w:rPr>
          <w:rStyle w:val="StyleUnderline"/>
        </w:rPr>
        <w:t xml:space="preserve"> et </w:t>
      </w:r>
      <w:proofErr w:type="spellStart"/>
      <w:r w:rsidRPr="00565A1A">
        <w:rPr>
          <w:rStyle w:val="StyleUnderline"/>
        </w:rPr>
        <w:t>al’s</w:t>
      </w:r>
      <w:proofErr w:type="spellEnd"/>
      <w:r w:rsidRPr="00565A1A">
        <w:rPr>
          <w:rStyle w:val="StyleUnderline"/>
        </w:rPr>
        <w:t xml:space="preserve"> model, and </w:t>
      </w:r>
      <w:r w:rsidRPr="00FA524C">
        <w:rPr>
          <w:rStyle w:val="StyleUnderline"/>
          <w:highlight w:val="cyan"/>
        </w:rPr>
        <w:t>concluded</w:t>
      </w:r>
      <w:r w:rsidRPr="00565A1A">
        <w:rPr>
          <w:sz w:val="16"/>
        </w:rPr>
        <w:t xml:space="preserve"> that </w:t>
      </w:r>
      <w:r w:rsidRPr="00565A1A">
        <w:rPr>
          <w:rStyle w:val="Emphasis"/>
        </w:rPr>
        <w:t xml:space="preserve">global </w:t>
      </w:r>
      <w:r w:rsidRPr="00FA524C">
        <w:rPr>
          <w:rStyle w:val="Emphasis"/>
          <w:highlight w:val="cyan"/>
        </w:rPr>
        <w:t>cooling was unlikely</w:t>
      </w:r>
      <w:r w:rsidRPr="00565A1A">
        <w:rPr>
          <w:sz w:val="16"/>
        </w:rPr>
        <w:t xml:space="preserve"> in such a scenario. </w:t>
      </w:r>
      <w:proofErr w:type="spellStart"/>
      <w:r w:rsidRPr="00565A1A">
        <w:rPr>
          <w:sz w:val="16"/>
        </w:rPr>
        <w:t>Robock</w:t>
      </w:r>
      <w:proofErr w:type="spellEnd"/>
      <w:r w:rsidRPr="00565A1A">
        <w:rPr>
          <w:sz w:val="16"/>
        </w:rPr>
        <w:t xml:space="preserve"> et al. responded, and Reisner et al responded to the response. Both authors bring up good points, but I find Reisner’s position more compelling. This back and forth is worth reading for those who want to investigate deeper. </w:t>
      </w:r>
      <w:proofErr w:type="gramStart"/>
      <w:r w:rsidRPr="00565A1A">
        <w:rPr>
          <w:sz w:val="16"/>
        </w:rPr>
        <w:t>Unfortunately</w:t>
      </w:r>
      <w:proofErr w:type="gramEnd"/>
      <w:r w:rsidRPr="00565A1A">
        <w:rPr>
          <w:sz w:val="16"/>
        </w:rPr>
        <w:t xml:space="preserve"> Reisner’s group has not published an analysis on potential cooling effects from a modern full scale nuclear exchange, rather than a limited regional exchange. Even so, it’s not hard to extrapolate that Reisner’s model would result in far less cooling than </w:t>
      </w:r>
      <w:proofErr w:type="spellStart"/>
      <w:r w:rsidRPr="00565A1A">
        <w:rPr>
          <w:sz w:val="16"/>
        </w:rPr>
        <w:t>Robock’s</w:t>
      </w:r>
      <w:proofErr w:type="spellEnd"/>
      <w:r w:rsidRPr="00565A1A">
        <w:rPr>
          <w:sz w:val="16"/>
        </w:rPr>
        <w:t xml:space="preserve"> model in the equivalent situation.</w:t>
      </w:r>
    </w:p>
    <w:p w14:paraId="10A42373" w14:textId="77777777" w:rsidR="00FA524C" w:rsidRPr="004E31D3" w:rsidRDefault="00FA524C" w:rsidP="00FA524C">
      <w:pPr>
        <w:rPr>
          <w:rStyle w:val="StyleUnderline"/>
        </w:rPr>
      </w:pPr>
      <w:r w:rsidRPr="004E31D3">
        <w:rPr>
          <w:sz w:val="16"/>
        </w:rPr>
        <w:t xml:space="preserve">C: </w:t>
      </w:r>
      <w:r w:rsidRPr="00565A1A">
        <w:rPr>
          <w:rStyle w:val="StyleUnderline"/>
        </w:rPr>
        <w:t xml:space="preserve">Nuclear </w:t>
      </w:r>
      <w:r w:rsidRPr="00E511F3">
        <w:rPr>
          <w:rStyle w:val="StyleUnderline"/>
        </w:rPr>
        <w:t xml:space="preserve">war </w:t>
      </w:r>
      <w:r w:rsidRPr="00664082">
        <w:rPr>
          <w:rStyle w:val="StyleUnderline"/>
        </w:rPr>
        <w:t xml:space="preserve">planners are </w:t>
      </w:r>
      <w:r w:rsidRPr="00664082">
        <w:rPr>
          <w:rStyle w:val="Emphasis"/>
        </w:rPr>
        <w:t>aware</w:t>
      </w:r>
      <w:r w:rsidRPr="00664082">
        <w:rPr>
          <w:rStyle w:val="StyleUnderline"/>
        </w:rPr>
        <w:t xml:space="preserve"> </w:t>
      </w:r>
      <w:r w:rsidRPr="00664082">
        <w:rPr>
          <w:rStyle w:val="Emphasis"/>
        </w:rPr>
        <w:t>of</w:t>
      </w:r>
      <w:r w:rsidRPr="00565A1A">
        <w:rPr>
          <w:rStyle w:val="Emphasis"/>
        </w:rPr>
        <w:t xml:space="preserve"> nuclear </w:t>
      </w:r>
      <w:r w:rsidRPr="00E511F3">
        <w:rPr>
          <w:rStyle w:val="Emphasis"/>
        </w:rPr>
        <w:t>winter</w:t>
      </w:r>
      <w:r w:rsidRPr="00565A1A">
        <w:rPr>
          <w:rStyle w:val="Emphasis"/>
        </w:rPr>
        <w:t xml:space="preserve"> </w:t>
      </w:r>
      <w:r w:rsidRPr="00664082">
        <w:rPr>
          <w:rStyle w:val="Emphasis"/>
        </w:rPr>
        <w:t>risks</w:t>
      </w:r>
      <w:r w:rsidRPr="00565A1A">
        <w:rPr>
          <w:rStyle w:val="StyleUnderline"/>
        </w:rPr>
        <w:t xml:space="preserve"> and</w:t>
      </w:r>
      <w:r w:rsidRPr="004E31D3">
        <w:rPr>
          <w:sz w:val="16"/>
        </w:rPr>
        <w:t xml:space="preserve"> can </w:t>
      </w:r>
      <w:r w:rsidRPr="00E511F3">
        <w:rPr>
          <w:rStyle w:val="Emphasis"/>
        </w:rPr>
        <w:t>incorporate</w:t>
      </w:r>
      <w:r w:rsidRPr="004E31D3">
        <w:rPr>
          <w:sz w:val="16"/>
        </w:rPr>
        <w:t xml:space="preserve"> these </w:t>
      </w:r>
      <w:r w:rsidRPr="00E511F3">
        <w:rPr>
          <w:rStyle w:val="Emphasis"/>
        </w:rPr>
        <w:t>risks</w:t>
      </w:r>
      <w:r w:rsidRPr="004E31D3">
        <w:rPr>
          <w:rStyle w:val="StyleUnderline"/>
        </w:rPr>
        <w:t xml:space="preserve"> into</w:t>
      </w:r>
      <w:r w:rsidRPr="004E31D3">
        <w:rPr>
          <w:sz w:val="16"/>
        </w:rPr>
        <w:t xml:space="preserve"> their </w:t>
      </w:r>
      <w:r w:rsidRPr="004E31D3">
        <w:rPr>
          <w:rStyle w:val="StyleUnderline"/>
        </w:rPr>
        <w:t>targeting plans</w:t>
      </w:r>
    </w:p>
    <w:p w14:paraId="03F0B28C" w14:textId="77777777" w:rsidR="00FA524C" w:rsidRPr="004E31D3" w:rsidRDefault="00FA524C" w:rsidP="00FA524C">
      <w:pPr>
        <w:rPr>
          <w:rStyle w:val="StyleUnderline"/>
        </w:rPr>
      </w:pPr>
      <w:r w:rsidRPr="004E31D3">
        <w:rPr>
          <w:sz w:val="16"/>
        </w:rPr>
        <w:t xml:space="preserve">A very simple way to reduce risks from nuclear winter is to refrain from targeting cities with nuclear weapons. </w:t>
      </w:r>
      <w:r w:rsidRPr="004E31D3">
        <w:rPr>
          <w:rStyle w:val="StyleUnderline"/>
        </w:rPr>
        <w:t xml:space="preserve">The proposed </w:t>
      </w:r>
      <w:r w:rsidRPr="00CC3EFC">
        <w:rPr>
          <w:rStyle w:val="StyleUnderline"/>
        </w:rPr>
        <w:t>mechanism</w:t>
      </w:r>
      <w:r w:rsidRPr="004E31D3">
        <w:rPr>
          <w:rStyle w:val="StyleUnderline"/>
        </w:rPr>
        <w:t xml:space="preserve"> behind nuclear winter </w:t>
      </w:r>
      <w:r w:rsidRPr="00CC3EFC">
        <w:rPr>
          <w:rStyle w:val="StyleUnderline"/>
        </w:rPr>
        <w:t xml:space="preserve">results from </w:t>
      </w:r>
      <w:r w:rsidRPr="00CC3EFC">
        <w:rPr>
          <w:rStyle w:val="Emphasis"/>
        </w:rPr>
        <w:t>cities</w:t>
      </w:r>
      <w:r w:rsidRPr="00CC3EFC">
        <w:rPr>
          <w:rStyle w:val="StyleUnderline"/>
        </w:rPr>
        <w:t xml:space="preserve"> </w:t>
      </w:r>
      <w:r w:rsidRPr="00CC3EFC">
        <w:rPr>
          <w:rStyle w:val="Emphasis"/>
        </w:rPr>
        <w:t>burning</w:t>
      </w:r>
      <w:r w:rsidRPr="00CC3EFC">
        <w:rPr>
          <w:rStyle w:val="StyleUnderline"/>
        </w:rPr>
        <w:t>, not</w:t>
      </w:r>
      <w:r w:rsidRPr="004E31D3">
        <w:rPr>
          <w:rStyle w:val="StyleUnderline"/>
        </w:rPr>
        <w:t xml:space="preserve"> </w:t>
      </w:r>
      <w:r w:rsidRPr="004E31D3">
        <w:rPr>
          <w:rStyle w:val="Emphasis"/>
        </w:rPr>
        <w:t>ground</w:t>
      </w:r>
      <w:r w:rsidRPr="004E31D3">
        <w:rPr>
          <w:rStyle w:val="StyleUnderline"/>
        </w:rPr>
        <w:t xml:space="preserve"> </w:t>
      </w:r>
      <w:r w:rsidRPr="004E31D3">
        <w:rPr>
          <w:rStyle w:val="Emphasis"/>
        </w:rPr>
        <w:t>bursts</w:t>
      </w:r>
      <w:r w:rsidRPr="004E31D3">
        <w:rPr>
          <w:rStyle w:val="StyleUnderline"/>
        </w:rPr>
        <w:t xml:space="preserve"> on </w:t>
      </w:r>
      <w:r w:rsidRPr="00CC3EFC">
        <w:rPr>
          <w:rStyle w:val="Emphasis"/>
        </w:rPr>
        <w:t>military</w:t>
      </w:r>
      <w:r w:rsidRPr="00CC3EFC">
        <w:rPr>
          <w:rStyle w:val="StyleUnderline"/>
        </w:rPr>
        <w:t xml:space="preserve"> </w:t>
      </w:r>
      <w:r w:rsidRPr="00CC3EFC">
        <w:rPr>
          <w:rStyle w:val="Emphasis"/>
        </w:rPr>
        <w:t>targets</w:t>
      </w:r>
      <w:r w:rsidRPr="00CC3EFC">
        <w:rPr>
          <w:rStyle w:val="StyleUnderline"/>
        </w:rPr>
        <w:t>.</w:t>
      </w:r>
      <w:r w:rsidRPr="004E31D3">
        <w:rPr>
          <w:sz w:val="16"/>
        </w:rPr>
        <w:t xml:space="preserve"> </w:t>
      </w:r>
      <w:r w:rsidRPr="00CC3EFC">
        <w:rPr>
          <w:sz w:val="16"/>
        </w:rPr>
        <w:t>I’ve</w:t>
      </w:r>
      <w:r w:rsidRPr="004E31D3">
        <w:rPr>
          <w:sz w:val="16"/>
        </w:rPr>
        <w:t xml:space="preserve"> spoken with some of the </w:t>
      </w:r>
      <w:r w:rsidRPr="004E31D3">
        <w:rPr>
          <w:rStyle w:val="StyleUnderline"/>
        </w:rPr>
        <w:t>officials in the US defense establishment responsible for nuclear war planning</w:t>
      </w:r>
      <w:r w:rsidRPr="004E31D3">
        <w:rPr>
          <w:sz w:val="16"/>
        </w:rPr>
        <w:t>, and they</w:t>
      </w:r>
      <w:r w:rsidRPr="004E31D3">
        <w:rPr>
          <w:rStyle w:val="StyleUnderline"/>
        </w:rPr>
        <w:t xml:space="preserve">’re </w:t>
      </w:r>
      <w:proofErr w:type="gramStart"/>
      <w:r w:rsidRPr="004E31D3">
        <w:rPr>
          <w:rStyle w:val="Emphasis"/>
        </w:rPr>
        <w:t>well</w:t>
      </w:r>
      <w:r w:rsidRPr="004E31D3">
        <w:rPr>
          <w:rStyle w:val="StyleUnderline"/>
        </w:rPr>
        <w:t xml:space="preserve"> </w:t>
      </w:r>
      <w:r w:rsidRPr="004E31D3">
        <w:rPr>
          <w:rStyle w:val="Emphasis"/>
        </w:rPr>
        <w:t>aware</w:t>
      </w:r>
      <w:proofErr w:type="gramEnd"/>
      <w:r w:rsidRPr="004E31D3">
        <w:rPr>
          <w:rStyle w:val="StyleUnderline"/>
        </w:rPr>
        <w:t xml:space="preserve"> of</w:t>
      </w:r>
      <w:r w:rsidRPr="004E31D3">
        <w:rPr>
          <w:sz w:val="16"/>
        </w:rPr>
        <w:t xml:space="preserve"> the </w:t>
      </w:r>
      <w:r w:rsidRPr="004E31D3">
        <w:rPr>
          <w:rStyle w:val="StyleUnderline"/>
        </w:rPr>
        <w:t xml:space="preserve">potential risks from nuclear winter. </w:t>
      </w:r>
      <w:r w:rsidRPr="004E31D3">
        <w:rPr>
          <w:sz w:val="16"/>
        </w:rPr>
        <w:t xml:space="preserve">Of course, being aware of the risks does not guarantee they will have reasoned about the risks </w:t>
      </w:r>
      <w:proofErr w:type="gramStart"/>
      <w:r w:rsidRPr="004E31D3">
        <w:rPr>
          <w:sz w:val="16"/>
        </w:rPr>
        <w:t>well, or</w:t>
      </w:r>
      <w:proofErr w:type="gramEnd"/>
      <w:r w:rsidRPr="004E31D3">
        <w:rPr>
          <w:sz w:val="16"/>
        </w:rPr>
        <w:t xml:space="preserve"> have engaged in good risk management practices. However, the fact that this risk is well publicized makes it more likely that </w:t>
      </w:r>
      <w:r w:rsidRPr="004E31D3">
        <w:rPr>
          <w:rStyle w:val="StyleUnderline"/>
        </w:rPr>
        <w:t>nuclear war planners</w:t>
      </w:r>
      <w:r w:rsidRPr="004E31D3">
        <w:rPr>
          <w:sz w:val="16"/>
        </w:rPr>
        <w:t xml:space="preserve"> will</w:t>
      </w:r>
      <w:r w:rsidRPr="004E31D3">
        <w:rPr>
          <w:rStyle w:val="StyleUnderline"/>
        </w:rPr>
        <w:t xml:space="preserve"> take steps to </w:t>
      </w:r>
      <w:r w:rsidRPr="004E31D3">
        <w:rPr>
          <w:rStyle w:val="Emphasis"/>
        </w:rPr>
        <w:t>minimize</w:t>
      </w:r>
      <w:r w:rsidRPr="004E31D3">
        <w:rPr>
          <w:sz w:val="16"/>
        </w:rPr>
        <w:t xml:space="preserve"> blowback </w:t>
      </w:r>
      <w:r w:rsidRPr="004E31D3">
        <w:rPr>
          <w:rStyle w:val="Emphasis"/>
        </w:rPr>
        <w:t>risk</w:t>
      </w:r>
      <w:r w:rsidRPr="004E31D3">
        <w:rPr>
          <w:rStyle w:val="StyleUnderline"/>
        </w:rPr>
        <w:t xml:space="preserve"> from climate effects.</w:t>
      </w:r>
    </w:p>
    <w:p w14:paraId="43FE4813" w14:textId="77777777" w:rsidR="00FA524C" w:rsidRPr="00E90001" w:rsidRDefault="00FA524C" w:rsidP="00FA524C">
      <w:pPr>
        <w:rPr>
          <w:b/>
          <w:iCs/>
          <w:u w:val="single"/>
        </w:rPr>
      </w:pPr>
      <w:r w:rsidRPr="004E31D3">
        <w:rPr>
          <w:sz w:val="16"/>
        </w:rPr>
        <w:t xml:space="preserve">It’s hard to know to what extent this has been done. Nuclear war plans are classified, and as far as we know current US nuclear war plans do target cities under some circumstances but not under others. However, the defense establishment has access to classified information and models that we civilians do not have, in addition to all the public material. I’m confident that </w:t>
      </w:r>
      <w:r w:rsidRPr="004E31D3">
        <w:rPr>
          <w:rStyle w:val="StyleUnderline"/>
        </w:rPr>
        <w:t xml:space="preserve">nuclear war </w:t>
      </w:r>
      <w:r w:rsidRPr="00A8107A">
        <w:rPr>
          <w:rStyle w:val="StyleUnderline"/>
        </w:rPr>
        <w:t>planners</w:t>
      </w:r>
      <w:r w:rsidRPr="004E31D3">
        <w:rPr>
          <w:rStyle w:val="StyleUnderline"/>
        </w:rPr>
        <w:t xml:space="preserve"> have </w:t>
      </w:r>
      <w:r w:rsidRPr="00A8107A">
        <w:rPr>
          <w:rStyle w:val="Emphasis"/>
        </w:rPr>
        <w:t>thought</w:t>
      </w:r>
      <w:r w:rsidRPr="00A8107A">
        <w:rPr>
          <w:rStyle w:val="StyleUnderline"/>
        </w:rPr>
        <w:t xml:space="preserve"> </w:t>
      </w:r>
      <w:r w:rsidRPr="00A8107A">
        <w:rPr>
          <w:rStyle w:val="Emphasis"/>
        </w:rPr>
        <w:t>deeply</w:t>
      </w:r>
      <w:r w:rsidRPr="004E31D3">
        <w:rPr>
          <w:rStyle w:val="StyleUnderline"/>
        </w:rPr>
        <w:t xml:space="preserve"> about the risks of climate change from nuclear war</w:t>
      </w:r>
      <w:r w:rsidRPr="004E31D3">
        <w:rPr>
          <w:sz w:val="16"/>
        </w:rPr>
        <w:t xml:space="preserve">, even though I don’t know their conclusions or bureaucratic constraints. All else being equal, the </w:t>
      </w:r>
      <w:r w:rsidRPr="00FA524C">
        <w:rPr>
          <w:rStyle w:val="StyleUnderline"/>
          <w:highlight w:val="cyan"/>
        </w:rPr>
        <w:t>knowledge of</w:t>
      </w:r>
      <w:r w:rsidRPr="00A8107A">
        <w:rPr>
          <w:rStyle w:val="StyleUnderline"/>
        </w:rPr>
        <w:t xml:space="preserve"> these </w:t>
      </w:r>
      <w:r w:rsidRPr="00FA524C">
        <w:rPr>
          <w:rStyle w:val="StyleUnderline"/>
          <w:highlight w:val="cyan"/>
        </w:rPr>
        <w:t>risks makes</w:t>
      </w:r>
      <w:r w:rsidRPr="004E31D3">
        <w:rPr>
          <w:rStyle w:val="StyleUnderline"/>
        </w:rPr>
        <w:t xml:space="preserve"> military </w:t>
      </w:r>
      <w:r w:rsidRPr="00FA524C">
        <w:rPr>
          <w:rStyle w:val="StyleUnderline"/>
          <w:highlight w:val="cyan"/>
        </w:rPr>
        <w:t xml:space="preserve">planners </w:t>
      </w:r>
      <w:r w:rsidRPr="00FA524C">
        <w:rPr>
          <w:rStyle w:val="Emphasis"/>
          <w:highlight w:val="cyan"/>
        </w:rPr>
        <w:t>less likely to</w:t>
      </w:r>
      <w:r w:rsidRPr="00A8107A">
        <w:rPr>
          <w:rStyle w:val="Emphasis"/>
        </w:rPr>
        <w:t xml:space="preserve"> accidentally </w:t>
      </w:r>
      <w:r w:rsidRPr="00FA524C">
        <w:rPr>
          <w:rStyle w:val="Emphasis"/>
          <w:highlight w:val="cyan"/>
        </w:rPr>
        <w:t>cause</w:t>
      </w:r>
      <w:r w:rsidRPr="004E31D3">
        <w:rPr>
          <w:rStyle w:val="Emphasis"/>
        </w:rPr>
        <w:t xml:space="preserve"> human </w:t>
      </w:r>
      <w:r w:rsidRPr="00FA524C">
        <w:rPr>
          <w:rStyle w:val="Emphasis"/>
          <w:highlight w:val="cyan"/>
        </w:rPr>
        <w:t>extinction</w:t>
      </w:r>
      <w:r w:rsidRPr="004E31D3">
        <w:rPr>
          <w:rStyle w:val="Emphasis"/>
        </w:rPr>
        <w:t>.</w:t>
      </w:r>
    </w:p>
    <w:p w14:paraId="0D1FE8FB" w14:textId="77777777" w:rsidR="00FA524C" w:rsidRPr="001F3C16" w:rsidRDefault="00FA524C" w:rsidP="00FA524C">
      <w:pPr>
        <w:pStyle w:val="Heading4"/>
        <w:rPr>
          <w:rFonts w:cs="Calibri"/>
        </w:rPr>
      </w:pPr>
      <w:r>
        <w:rPr>
          <w:rFonts w:cs="Calibri"/>
        </w:rPr>
        <w:t xml:space="preserve">Space war is </w:t>
      </w:r>
      <w:r w:rsidRPr="006212D6">
        <w:rPr>
          <w:rFonts w:cs="Calibri"/>
          <w:u w:val="single"/>
        </w:rPr>
        <w:t>impossible</w:t>
      </w:r>
      <w:r>
        <w:rPr>
          <w:rFonts w:cs="Calibri"/>
        </w:rPr>
        <w:t xml:space="preserve"> – limited access, attribution, and interdependence.</w:t>
      </w:r>
    </w:p>
    <w:p w14:paraId="1C39A420" w14:textId="77777777" w:rsidR="00FA524C" w:rsidRPr="001F3C16" w:rsidRDefault="00FA524C" w:rsidP="00FA524C">
      <w:r w:rsidRPr="001F3C16">
        <w:t xml:space="preserve">James </w:t>
      </w:r>
      <w:proofErr w:type="spellStart"/>
      <w:r w:rsidRPr="001F3C16">
        <w:rPr>
          <w:rStyle w:val="Style13ptBold"/>
        </w:rPr>
        <w:t>Pavur</w:t>
      </w:r>
      <w:proofErr w:type="spellEnd"/>
      <w:r w:rsidRPr="001F3C16">
        <w:rPr>
          <w:rStyle w:val="Style13ptBold"/>
        </w:rPr>
        <w:t xml:space="preserve"> 19</w:t>
      </w:r>
      <w:r w:rsidRPr="001F3C16">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1F3C16">
        <w:t>Minárik</w:t>
      </w:r>
      <w:proofErr w:type="spellEnd"/>
      <w:r w:rsidRPr="001F3C16">
        <w:t xml:space="preserve">, S. </w:t>
      </w:r>
      <w:proofErr w:type="spellStart"/>
      <w:r w:rsidRPr="001F3C16">
        <w:t>Alatalu</w:t>
      </w:r>
      <w:proofErr w:type="spellEnd"/>
      <w:r w:rsidRPr="001F3C16">
        <w:t xml:space="preserve">, S. Biondi, M. Signoretti, I. </w:t>
      </w:r>
      <w:proofErr w:type="spellStart"/>
      <w:r w:rsidRPr="001F3C16">
        <w:t>Tolga</w:t>
      </w:r>
      <w:proofErr w:type="spellEnd"/>
      <w:r w:rsidRPr="001F3C16">
        <w:t xml:space="preserve">, G. </w:t>
      </w:r>
      <w:proofErr w:type="spellStart"/>
      <w:r w:rsidRPr="001F3C16">
        <w:t>Visky</w:t>
      </w:r>
      <w:proofErr w:type="spellEnd"/>
      <w:r w:rsidRPr="001F3C16">
        <w:t xml:space="preserve"> (Eds.), </w:t>
      </w:r>
      <w:hyperlink r:id="rId12" w:history="1">
        <w:r w:rsidRPr="001F3C16">
          <w:t>https://ccdcoe.org/uploads/2019/06/Art_12_The-Cyber-ASAT.pdf</w:t>
        </w:r>
      </w:hyperlink>
    </w:p>
    <w:p w14:paraId="6A5A2947" w14:textId="77777777" w:rsidR="00FA524C" w:rsidRDefault="00FA524C" w:rsidP="00FA524C">
      <w:pPr>
        <w:rPr>
          <w:rStyle w:val="StyleUnderline"/>
        </w:rPr>
      </w:pPr>
      <w:r w:rsidRPr="001F3C16">
        <w:rPr>
          <w:sz w:val="14"/>
        </w:rPr>
        <w:t xml:space="preserve">A. Limited Accessibility Space is difficult. Over 60 years have passed since the first Sputnik launch and only nine countries (ten including the EU) have orbital launch capabilities. Moreover, </w:t>
      </w:r>
      <w:r w:rsidRPr="001F3C16">
        <w:rPr>
          <w:rStyle w:val="StyleUnderline"/>
        </w:rPr>
        <w:t xml:space="preserve">a launch </w:t>
      </w:r>
      <w:proofErr w:type="spellStart"/>
      <w:r w:rsidRPr="001F3C16">
        <w:rPr>
          <w:rStyle w:val="StyleUnderline"/>
        </w:rPr>
        <w:t>programme</w:t>
      </w:r>
      <w:proofErr w:type="spellEnd"/>
      <w:r w:rsidRPr="001F3C16">
        <w:rPr>
          <w:rStyle w:val="StyleUnderline"/>
        </w:rPr>
        <w:t xml:space="preserve"> alone does not guarantee the </w:t>
      </w:r>
      <w:r w:rsidRPr="001F3C16">
        <w:rPr>
          <w:rStyle w:val="Emphasis"/>
        </w:rPr>
        <w:t>resources</w:t>
      </w:r>
      <w:r w:rsidRPr="001F3C16">
        <w:rPr>
          <w:rStyle w:val="StyleUnderline"/>
        </w:rPr>
        <w:t xml:space="preserve"> and </w:t>
      </w:r>
      <w:r w:rsidRPr="001F3C16">
        <w:rPr>
          <w:rStyle w:val="Emphasis"/>
        </w:rPr>
        <w:t>precision required</w:t>
      </w:r>
      <w:r w:rsidRPr="001F3C16">
        <w:rPr>
          <w:rStyle w:val="StyleUnderline"/>
        </w:rPr>
        <w:t xml:space="preserve"> to </w:t>
      </w:r>
      <w:r w:rsidRPr="001F3C16">
        <w:rPr>
          <w:rStyle w:val="Emphasis"/>
        </w:rPr>
        <w:t>operate a meaningful ASAT capability</w:t>
      </w:r>
      <w:r w:rsidRPr="001F3C16">
        <w:rPr>
          <w:rStyle w:val="StyleUnderline"/>
        </w:rPr>
        <w:t>.</w:t>
      </w:r>
      <w:r w:rsidRPr="001F3C16">
        <w:rPr>
          <w:sz w:val="14"/>
        </w:rPr>
        <w:t xml:space="preserve"> Given this, one possible reason why </w:t>
      </w:r>
      <w:r w:rsidRPr="00FA524C">
        <w:rPr>
          <w:rStyle w:val="Emphasis"/>
          <w:highlight w:val="cyan"/>
        </w:rPr>
        <w:t>space wars have not broken out</w:t>
      </w:r>
      <w:r w:rsidRPr="001F3C16">
        <w:rPr>
          <w:sz w:val="14"/>
        </w:rPr>
        <w:t xml:space="preserve"> is simply </w:t>
      </w:r>
      <w:r w:rsidRPr="001F3C16">
        <w:rPr>
          <w:rStyle w:val="StyleUnderline"/>
        </w:rPr>
        <w:t>because only the US has ever had the ability to fight one</w:t>
      </w:r>
      <w:r w:rsidRPr="001F3C16">
        <w:rPr>
          <w:sz w:val="14"/>
        </w:rPr>
        <w:t xml:space="preserve"> [21, p. 402], [22, pp. 419–420]. </w:t>
      </w:r>
      <w:r w:rsidRPr="001F3C16">
        <w:rPr>
          <w:rStyle w:val="StyleUnderline"/>
        </w:rPr>
        <w:t xml:space="preserve">Although launch technology may become cheaper and easier, it is unclear to what extent these advances will be distributed among presently non-spacefaring nations. </w:t>
      </w:r>
      <w:r w:rsidRPr="00FA524C">
        <w:rPr>
          <w:rStyle w:val="Emphasis"/>
          <w:highlight w:val="cyan"/>
        </w:rPr>
        <w:t>Limited access to orbit</w:t>
      </w:r>
      <w:r w:rsidRPr="001F3C16">
        <w:rPr>
          <w:rStyle w:val="StyleUnderline"/>
        </w:rPr>
        <w:t xml:space="preserve"> necessarily </w:t>
      </w:r>
      <w:r w:rsidRPr="00FA524C">
        <w:rPr>
          <w:rStyle w:val="StyleUnderline"/>
          <w:highlight w:val="cyan"/>
        </w:rPr>
        <w:t>reduces</w:t>
      </w:r>
      <w:r w:rsidRPr="001F3C16">
        <w:rPr>
          <w:rStyle w:val="StyleUnderline"/>
        </w:rPr>
        <w:t xml:space="preserve"> the </w:t>
      </w:r>
      <w:r w:rsidRPr="00FA524C">
        <w:rPr>
          <w:rStyle w:val="StyleUnderline"/>
          <w:highlight w:val="cyan"/>
        </w:rPr>
        <w:t>scenarios which could</w:t>
      </w:r>
      <w:r w:rsidRPr="001F3C16">
        <w:rPr>
          <w:rStyle w:val="StyleUnderline"/>
        </w:rPr>
        <w:t xml:space="preserve"> plausibly </w:t>
      </w:r>
      <w:r w:rsidRPr="00FA524C">
        <w:rPr>
          <w:rStyle w:val="StyleUnderline"/>
          <w:highlight w:val="cyan"/>
        </w:rPr>
        <w:t>escalate</w:t>
      </w:r>
      <w:r w:rsidRPr="001F3C16">
        <w:rPr>
          <w:rStyle w:val="StyleUnderline"/>
        </w:rPr>
        <w:t xml:space="preserve"> to ASAT usage.</w:t>
      </w:r>
      <w:r w:rsidRPr="001F3C16">
        <w:rPr>
          <w:sz w:val="14"/>
        </w:rPr>
        <w:t xml:space="preserve"> Only major conflicts between the handful of states with ‘space club’ membership could be considered possible flashpoints. Even then, the </w:t>
      </w:r>
      <w:r w:rsidRPr="00FA524C">
        <w:rPr>
          <w:rStyle w:val="Emphasis"/>
          <w:highlight w:val="cyan"/>
        </w:rPr>
        <w:t>fragility of</w:t>
      </w:r>
      <w:r w:rsidRPr="001F3C16">
        <w:rPr>
          <w:rStyle w:val="Emphasis"/>
        </w:rPr>
        <w:t xml:space="preserve"> an attacker’s </w:t>
      </w:r>
      <w:r w:rsidRPr="00FA524C">
        <w:rPr>
          <w:rStyle w:val="Emphasis"/>
          <w:highlight w:val="cyan"/>
        </w:rPr>
        <w:t>own</w:t>
      </w:r>
      <w:r w:rsidRPr="001F3C16">
        <w:rPr>
          <w:rStyle w:val="Emphasis"/>
        </w:rPr>
        <w:t xml:space="preserve"> space </w:t>
      </w:r>
      <w:r w:rsidRPr="00FA524C">
        <w:rPr>
          <w:rStyle w:val="Emphasis"/>
          <w:highlight w:val="cyan"/>
        </w:rPr>
        <w:t>assets</w:t>
      </w:r>
      <w:r w:rsidRPr="00FA524C">
        <w:rPr>
          <w:rStyle w:val="StyleUnderline"/>
          <w:highlight w:val="cyan"/>
        </w:rPr>
        <w:t xml:space="preserve"> creates </w:t>
      </w:r>
      <w:r w:rsidRPr="00FA524C">
        <w:rPr>
          <w:rStyle w:val="Emphasis"/>
          <w:highlight w:val="cyan"/>
        </w:rPr>
        <w:t>de-escalatory pressures</w:t>
      </w:r>
      <w:r w:rsidRPr="00FA524C">
        <w:rPr>
          <w:rStyle w:val="StyleUnderline"/>
          <w:highlight w:val="cyan"/>
        </w:rPr>
        <w:t xml:space="preserve"> due to</w:t>
      </w:r>
      <w:r w:rsidRPr="001F3C16">
        <w:rPr>
          <w:rStyle w:val="StyleUnderline"/>
        </w:rPr>
        <w:t xml:space="preserve"> the </w:t>
      </w:r>
      <w:r w:rsidRPr="00FA524C">
        <w:rPr>
          <w:rStyle w:val="Emphasis"/>
          <w:highlight w:val="cyan"/>
        </w:rPr>
        <w:t>deterrent effect of retal</w:t>
      </w:r>
      <w:r w:rsidRPr="001F3C16">
        <w:rPr>
          <w:rStyle w:val="Emphasis"/>
        </w:rPr>
        <w:t>iation</w:t>
      </w:r>
      <w:r w:rsidRPr="001F3C16">
        <w:rPr>
          <w:rStyle w:val="StyleUnderline"/>
        </w:rPr>
        <w:t>. Since</w:t>
      </w:r>
      <w:r w:rsidRPr="001F3C16">
        <w:rPr>
          <w:sz w:val="14"/>
        </w:rPr>
        <w:t xml:space="preserve"> the earliest days of </w:t>
      </w:r>
      <w:r w:rsidRPr="001F3C16">
        <w:rPr>
          <w:rStyle w:val="StyleUnderline"/>
        </w:rPr>
        <w:t xml:space="preserve">the space race, dominant </w:t>
      </w:r>
      <w:r w:rsidRPr="00FA524C">
        <w:rPr>
          <w:rStyle w:val="StyleUnderline"/>
          <w:highlight w:val="cyan"/>
        </w:rPr>
        <w:t>powers</w:t>
      </w:r>
      <w:r w:rsidRPr="001F3C16">
        <w:rPr>
          <w:rStyle w:val="StyleUnderline"/>
        </w:rPr>
        <w:t xml:space="preserve"> have recognized this dynamic and </w:t>
      </w:r>
      <w:r w:rsidRPr="00FA524C">
        <w:rPr>
          <w:rStyle w:val="StyleUnderline"/>
          <w:highlight w:val="cyan"/>
        </w:rPr>
        <w:t>demonstrated</w:t>
      </w:r>
      <w:r w:rsidRPr="001F3C16">
        <w:rPr>
          <w:rStyle w:val="StyleUnderline"/>
        </w:rPr>
        <w:t xml:space="preserve"> an inclination </w:t>
      </w:r>
      <w:r w:rsidRPr="00FA524C">
        <w:rPr>
          <w:rStyle w:val="Emphasis"/>
          <w:highlight w:val="cyan"/>
        </w:rPr>
        <w:t>towards de-escalatory</w:t>
      </w:r>
      <w:r w:rsidRPr="001F3C16">
        <w:rPr>
          <w:rStyle w:val="Emphasis"/>
        </w:rPr>
        <w:t xml:space="preserve"> space </w:t>
      </w:r>
      <w:r w:rsidRPr="00FA524C">
        <w:rPr>
          <w:rStyle w:val="Emphasis"/>
          <w:highlight w:val="cyan"/>
        </w:rPr>
        <w:t>strategies</w:t>
      </w:r>
      <w:r w:rsidRPr="001F3C16">
        <w:rPr>
          <w:sz w:val="14"/>
        </w:rPr>
        <w:t xml:space="preserve"> [23]. B. Attributable Norms </w:t>
      </w:r>
      <w:r w:rsidRPr="001F3C16">
        <w:rPr>
          <w:rStyle w:val="StyleUnderline"/>
        </w:rPr>
        <w:t>There</w:t>
      </w:r>
      <w:r w:rsidRPr="001F3C16">
        <w:rPr>
          <w:sz w:val="14"/>
        </w:rPr>
        <w:t xml:space="preserve"> also </w:t>
      </w:r>
      <w:r w:rsidRPr="001F3C16">
        <w:rPr>
          <w:rStyle w:val="StyleUnderline"/>
        </w:rPr>
        <w:t xml:space="preserve">exists a </w:t>
      </w:r>
      <w:r w:rsidRPr="001F3C16">
        <w:rPr>
          <w:rStyle w:val="Emphasis"/>
        </w:rPr>
        <w:t>long-standing normative framework</w:t>
      </w:r>
      <w:r w:rsidRPr="001F3C16">
        <w:rPr>
          <w:rStyle w:val="StyleUnderline"/>
        </w:rPr>
        <w:t xml:space="preserve"> </w:t>
      </w:r>
      <w:proofErr w:type="spellStart"/>
      <w:r w:rsidRPr="001F3C16">
        <w:rPr>
          <w:rStyle w:val="StyleUnderline"/>
        </w:rPr>
        <w:t>favouring</w:t>
      </w:r>
      <w:proofErr w:type="spellEnd"/>
      <w:r w:rsidRPr="001F3C16">
        <w:rPr>
          <w:rStyle w:val="StyleUnderline"/>
        </w:rPr>
        <w:t xml:space="preserve"> the </w:t>
      </w:r>
      <w:r w:rsidRPr="001F3C16">
        <w:rPr>
          <w:rStyle w:val="Emphasis"/>
        </w:rPr>
        <w:t>peaceful use of space</w:t>
      </w:r>
      <w:r w:rsidRPr="001F3C16">
        <w:rPr>
          <w:rStyle w:val="StyleUnderline"/>
        </w:rPr>
        <w:t>.</w:t>
      </w:r>
      <w:r w:rsidRPr="001F3C16">
        <w:rPr>
          <w:sz w:val="14"/>
        </w:rPr>
        <w:t xml:space="preserve"> The effectiveness of this regime, </w:t>
      </w:r>
      <w:proofErr w:type="spellStart"/>
      <w:r w:rsidRPr="001F3C16">
        <w:rPr>
          <w:sz w:val="14"/>
        </w:rPr>
        <w:t>centred</w:t>
      </w:r>
      <w:proofErr w:type="spellEnd"/>
      <w:r w:rsidRPr="001F3C16">
        <w:rPr>
          <w:sz w:val="14"/>
        </w:rPr>
        <w:t xml:space="preserve"> around the Outer Space Treaty </w:t>
      </w:r>
      <w:r w:rsidRPr="00FA524C">
        <w:rPr>
          <w:rStyle w:val="StyleUnderline"/>
          <w:highlight w:val="cyan"/>
        </w:rPr>
        <w:t>(</w:t>
      </w:r>
      <w:r w:rsidRPr="00FA524C">
        <w:rPr>
          <w:rStyle w:val="Emphasis"/>
          <w:highlight w:val="cyan"/>
        </w:rPr>
        <w:t>OST</w:t>
      </w:r>
      <w:r w:rsidRPr="00FA524C">
        <w:rPr>
          <w:rStyle w:val="StyleUnderline"/>
          <w:highlight w:val="cyan"/>
        </w:rPr>
        <w:t>)</w:t>
      </w:r>
      <w:r w:rsidRPr="00FA524C">
        <w:rPr>
          <w:sz w:val="14"/>
          <w:highlight w:val="cyan"/>
        </w:rPr>
        <w:t>,</w:t>
      </w:r>
      <w:r w:rsidRPr="001F3C16">
        <w:rPr>
          <w:sz w:val="14"/>
        </w:rPr>
        <w:t xml:space="preserve"> is highly contentious and many have pointed out its serious legal and political shortcomings [24]</w:t>
      </w:r>
      <w:proofErr w:type="gramStart"/>
      <w:r w:rsidRPr="001F3C16">
        <w:rPr>
          <w:sz w:val="14"/>
        </w:rPr>
        <w:t>–[</w:t>
      </w:r>
      <w:proofErr w:type="gramEnd"/>
      <w:r w:rsidRPr="001F3C16">
        <w:rPr>
          <w:sz w:val="14"/>
        </w:rPr>
        <w:t xml:space="preserve">26]. Nevertheless, this status quo framework has somehow </w:t>
      </w:r>
      <w:r w:rsidRPr="00FA524C">
        <w:rPr>
          <w:rStyle w:val="StyleUnderline"/>
          <w:highlight w:val="cyan"/>
        </w:rPr>
        <w:t>supported</w:t>
      </w:r>
      <w:r w:rsidRPr="001F3C16">
        <w:rPr>
          <w:rStyle w:val="StyleUnderline"/>
        </w:rPr>
        <w:t xml:space="preserve"> over </w:t>
      </w:r>
      <w:r w:rsidRPr="00FA524C">
        <w:rPr>
          <w:rStyle w:val="Emphasis"/>
          <w:highlight w:val="cyan"/>
        </w:rPr>
        <w:t>six decades of</w:t>
      </w:r>
      <w:r w:rsidRPr="001F3C16">
        <w:rPr>
          <w:rStyle w:val="Emphasis"/>
        </w:rPr>
        <w:t xml:space="preserve"> relative </w:t>
      </w:r>
      <w:r w:rsidRPr="00FA524C">
        <w:rPr>
          <w:rStyle w:val="Emphasis"/>
          <w:highlight w:val="cyan"/>
        </w:rPr>
        <w:t>peace</w:t>
      </w:r>
      <w:r w:rsidRPr="001F3C16">
        <w:rPr>
          <w:rStyle w:val="StyleUnderline"/>
        </w:rPr>
        <w:t xml:space="preserve"> in orbit.</w:t>
      </w:r>
      <w:r w:rsidRPr="001F3C16">
        <w:rPr>
          <w:sz w:val="14"/>
        </w:rPr>
        <w:t xml:space="preserve"> Over these six decades, </w:t>
      </w:r>
      <w:r w:rsidRPr="001F3C16">
        <w:rPr>
          <w:rStyle w:val="Emphasis"/>
        </w:rPr>
        <w:t>norms have become deeply ingrained</w:t>
      </w:r>
      <w:r w:rsidRPr="001F3C16">
        <w:rPr>
          <w:rStyle w:val="StyleUnderline"/>
        </w:rPr>
        <w:t xml:space="preserve"> into the way states describe and perceive space weaponization.</w:t>
      </w:r>
      <w:r w:rsidRPr="001F3C16">
        <w:rPr>
          <w:sz w:val="14"/>
        </w:rPr>
        <w:t xml:space="preserve"> This de facto codification was dramatically demonstrated in 2005 when the US found itself on the short end of a 160-1 UN vote after opposing a non-binding resolution on space weaponization. </w:t>
      </w:r>
      <w:r w:rsidRPr="001F3C16">
        <w:rPr>
          <w:rStyle w:val="StyleUnderline"/>
        </w:rPr>
        <w:t>Although states have occasionally pushed the boundaries of these norms, this</w:t>
      </w:r>
      <w:r w:rsidRPr="001F3C16">
        <w:rPr>
          <w:sz w:val="14"/>
        </w:rPr>
        <w:t xml:space="preserve"> has typically </w:t>
      </w:r>
      <w:r w:rsidRPr="001F3C16">
        <w:rPr>
          <w:rStyle w:val="StyleUnderline"/>
        </w:rPr>
        <w:t>occurred through incremental legal re-interpretation</w:t>
      </w:r>
      <w:r w:rsidRPr="001F3C16">
        <w:rPr>
          <w:sz w:val="14"/>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1F3C16">
        <w:rPr>
          <w:sz w:val="14"/>
        </w:rPr>
        <w:t>peaceful global commons</w:t>
      </w:r>
      <w:proofErr w:type="gramEnd"/>
      <w:r w:rsidRPr="001F3C16">
        <w:rPr>
          <w:sz w:val="14"/>
        </w:rPr>
        <w:t xml:space="preserve"> [27, p. 56]. Altogether, this suggests that </w:t>
      </w:r>
      <w:r w:rsidRPr="00FA524C">
        <w:rPr>
          <w:rStyle w:val="Emphasis"/>
          <w:highlight w:val="cyan"/>
        </w:rPr>
        <w:t>states perceive</w:t>
      </w:r>
      <w:r w:rsidRPr="001F3C16">
        <w:rPr>
          <w:rStyle w:val="Emphasis"/>
        </w:rPr>
        <w:t xml:space="preserve"> real </w:t>
      </w:r>
      <w:r w:rsidRPr="00FA524C">
        <w:rPr>
          <w:rStyle w:val="Emphasis"/>
          <w:highlight w:val="cyan"/>
        </w:rPr>
        <w:t>costs</w:t>
      </w:r>
      <w:r w:rsidRPr="00FA524C">
        <w:rPr>
          <w:rStyle w:val="StyleUnderline"/>
          <w:highlight w:val="cyan"/>
        </w:rPr>
        <w:t xml:space="preserve"> to breaking this</w:t>
      </w:r>
      <w:r w:rsidRPr="001F3C16">
        <w:rPr>
          <w:rStyle w:val="StyleUnderline"/>
        </w:rPr>
        <w:t xml:space="preserve"> normative </w:t>
      </w:r>
      <w:r w:rsidRPr="00FA524C">
        <w:rPr>
          <w:rStyle w:val="StyleUnderline"/>
          <w:highlight w:val="cyan"/>
        </w:rPr>
        <w:t>tradition and</w:t>
      </w:r>
      <w:r w:rsidRPr="001F3C16">
        <w:rPr>
          <w:rStyle w:val="StyleUnderline"/>
        </w:rPr>
        <w:t xml:space="preserve"> may even </w:t>
      </w:r>
      <w:r w:rsidRPr="00FA524C">
        <w:rPr>
          <w:rStyle w:val="Emphasis"/>
          <w:highlight w:val="cyan"/>
        </w:rPr>
        <w:t>moderate</w:t>
      </w:r>
      <w:r w:rsidRPr="001F3C16">
        <w:rPr>
          <w:rStyle w:val="Emphasis"/>
        </w:rPr>
        <w:t xml:space="preserve"> their </w:t>
      </w:r>
      <w:proofErr w:type="spellStart"/>
      <w:r w:rsidRPr="00FA524C">
        <w:rPr>
          <w:rStyle w:val="Emphasis"/>
          <w:highlight w:val="cyan"/>
        </w:rPr>
        <w:t>behaviours</w:t>
      </w:r>
      <w:proofErr w:type="spellEnd"/>
      <w:r w:rsidRPr="001F3C16">
        <w:rPr>
          <w:rStyle w:val="StyleUnderline"/>
        </w:rPr>
        <w:t xml:space="preserve"> accordingly.</w:t>
      </w:r>
      <w:r w:rsidRPr="001F3C16">
        <w:rPr>
          <w:sz w:val="14"/>
        </w:rPr>
        <w:t xml:space="preserve"> One further factor supporting this norms regime is the </w:t>
      </w:r>
      <w:r w:rsidRPr="001F3C16">
        <w:rPr>
          <w:rStyle w:val="Emphasis"/>
        </w:rPr>
        <w:t>high degree of attributability</w:t>
      </w:r>
      <w:r w:rsidRPr="001F3C16">
        <w:rPr>
          <w:rStyle w:val="StyleUnderline"/>
        </w:rPr>
        <w:t xml:space="preserve"> surrounding ASAT weapons.</w:t>
      </w:r>
      <w:r w:rsidRPr="001F3C16">
        <w:rPr>
          <w:sz w:val="14"/>
        </w:rPr>
        <w:t xml:space="preserve"> For kinetic ASAT technology, </w:t>
      </w:r>
      <w:r w:rsidRPr="00FA524C">
        <w:rPr>
          <w:rStyle w:val="Emphasis"/>
          <w:highlight w:val="cyan"/>
        </w:rPr>
        <w:t>plausible deniability</w:t>
      </w:r>
      <w:r w:rsidRPr="00FA524C">
        <w:rPr>
          <w:rStyle w:val="StyleUnderline"/>
          <w:highlight w:val="cyan"/>
        </w:rPr>
        <w:t xml:space="preserve"> and </w:t>
      </w:r>
      <w:r w:rsidRPr="00FA524C">
        <w:rPr>
          <w:rStyle w:val="Emphasis"/>
          <w:highlight w:val="cyan"/>
        </w:rPr>
        <w:t>stealth</w:t>
      </w:r>
      <w:r w:rsidRPr="00FA524C">
        <w:rPr>
          <w:rStyle w:val="StyleUnderline"/>
          <w:highlight w:val="cyan"/>
        </w:rPr>
        <w:t xml:space="preserve"> are</w:t>
      </w:r>
      <w:r w:rsidRPr="001F3C16">
        <w:rPr>
          <w:rStyle w:val="StyleUnderline"/>
        </w:rPr>
        <w:t xml:space="preserve"> essentially </w:t>
      </w:r>
      <w:r w:rsidRPr="00FA524C">
        <w:rPr>
          <w:rStyle w:val="Emphasis"/>
          <w:highlight w:val="cyan"/>
        </w:rPr>
        <w:t>impossible</w:t>
      </w:r>
      <w:r w:rsidRPr="001F3C16">
        <w:rPr>
          <w:rStyle w:val="StyleUnderline"/>
        </w:rPr>
        <w:t>.</w:t>
      </w:r>
      <w:r w:rsidRPr="001F3C16">
        <w:rPr>
          <w:sz w:val="14"/>
        </w:rPr>
        <w:t xml:space="preserve"> The literally explosive act of launching a rocket cannot evade detection and, if used offensively, retaliation. </w:t>
      </w:r>
      <w:r w:rsidRPr="001F3C16">
        <w:rPr>
          <w:rStyle w:val="StyleUnderline"/>
        </w:rPr>
        <w:t xml:space="preserve">This imposes </w:t>
      </w:r>
      <w:r w:rsidRPr="001F3C16">
        <w:rPr>
          <w:rStyle w:val="Emphasis"/>
        </w:rPr>
        <w:t>high diplomatic costs</w:t>
      </w:r>
      <w:r w:rsidRPr="001F3C16">
        <w:rPr>
          <w:rStyle w:val="StyleUnderline"/>
        </w:rPr>
        <w:t xml:space="preserve"> on ASAT usage </w:t>
      </w:r>
      <w:r w:rsidRPr="001F3C16">
        <w:rPr>
          <w:sz w:val="14"/>
        </w:rPr>
        <w:t xml:space="preserve">and testing, particularly during peacetime. C. Environmental Interdependence </w:t>
      </w:r>
      <w:r w:rsidRPr="001F3C16">
        <w:rPr>
          <w:rStyle w:val="StyleUnderline"/>
        </w:rPr>
        <w:t xml:space="preserve">A third </w:t>
      </w:r>
      <w:r w:rsidRPr="00FA524C">
        <w:rPr>
          <w:rStyle w:val="StyleUnderline"/>
          <w:highlight w:val="cyan"/>
        </w:rPr>
        <w:t>stabilizing force relates to</w:t>
      </w:r>
      <w:r w:rsidRPr="001F3C16">
        <w:rPr>
          <w:rStyle w:val="StyleUnderline"/>
        </w:rPr>
        <w:t xml:space="preserve"> the </w:t>
      </w:r>
      <w:r w:rsidRPr="001F3C16">
        <w:rPr>
          <w:rStyle w:val="Emphasis"/>
        </w:rPr>
        <w:t xml:space="preserve">orbital </w:t>
      </w:r>
      <w:r w:rsidRPr="00FA524C">
        <w:rPr>
          <w:rStyle w:val="Emphasis"/>
          <w:highlight w:val="cyan"/>
        </w:rPr>
        <w:t>debris consequences</w:t>
      </w:r>
      <w:r w:rsidRPr="001F3C16">
        <w:rPr>
          <w:sz w:val="14"/>
        </w:rPr>
        <w:t xml:space="preserve"> of ASATs. China’s 2007 ASAT demonstration was the largest debris-generating event in history, as the targeted satellite dissipated into thousands of dangerous debris particles [28, p. 4]. </w:t>
      </w:r>
      <w:r w:rsidRPr="001F3C16">
        <w:rPr>
          <w:rStyle w:val="StyleUnderline"/>
        </w:rPr>
        <w:t xml:space="preserve">Since debris particles are </w:t>
      </w:r>
      <w:r w:rsidRPr="00FA524C">
        <w:rPr>
          <w:rStyle w:val="StyleUnderline"/>
          <w:highlight w:val="cyan"/>
        </w:rPr>
        <w:t>indiscriminate</w:t>
      </w:r>
      <w:r w:rsidRPr="001F3C16">
        <w:rPr>
          <w:rStyle w:val="StyleUnderline"/>
        </w:rPr>
        <w:t xml:space="preserve"> and unpredictable, </w:t>
      </w:r>
      <w:r w:rsidRPr="00FA524C">
        <w:rPr>
          <w:rStyle w:val="StyleUnderline"/>
          <w:highlight w:val="cyan"/>
        </w:rPr>
        <w:t>they</w:t>
      </w:r>
      <w:r w:rsidRPr="001F3C16">
        <w:rPr>
          <w:rStyle w:val="StyleUnderline"/>
        </w:rPr>
        <w:t xml:space="preserve"> often </w:t>
      </w:r>
      <w:r w:rsidRPr="00FA524C">
        <w:rPr>
          <w:rStyle w:val="StyleUnderline"/>
          <w:highlight w:val="cyan"/>
        </w:rPr>
        <w:t>threaten</w:t>
      </w:r>
      <w:r w:rsidRPr="001F3C16">
        <w:rPr>
          <w:rStyle w:val="StyleUnderline"/>
        </w:rPr>
        <w:t xml:space="preserve"> the </w:t>
      </w:r>
      <w:r w:rsidRPr="00FA524C">
        <w:rPr>
          <w:rStyle w:val="StyleUnderline"/>
          <w:highlight w:val="cyan"/>
        </w:rPr>
        <w:t>attacker’s own</w:t>
      </w:r>
      <w:r w:rsidRPr="001F3C16">
        <w:rPr>
          <w:rStyle w:val="StyleUnderline"/>
        </w:rPr>
        <w:t xml:space="preserve"> space </w:t>
      </w:r>
      <w:r w:rsidRPr="00FA524C">
        <w:rPr>
          <w:rStyle w:val="StyleUnderline"/>
          <w:highlight w:val="cyan"/>
        </w:rPr>
        <w:t>assets</w:t>
      </w:r>
      <w:r w:rsidRPr="001F3C16">
        <w:rPr>
          <w:sz w:val="14"/>
        </w:rPr>
        <w:t xml:space="preserve"> [22, p. 420]. This is compounded by Kessler syndrome, a phenomenon whereby orbital debris ‘breeds’ as large pieces of debris collide and disintegrate. As space debris remains in orbit for hundreds of years, the </w:t>
      </w:r>
      <w:r w:rsidRPr="001F3C16">
        <w:rPr>
          <w:rStyle w:val="Emphasis"/>
        </w:rPr>
        <w:t>cascade effect</w:t>
      </w:r>
      <w:r w:rsidRPr="001F3C16">
        <w:rPr>
          <w:rStyle w:val="StyleUnderline"/>
        </w:rPr>
        <w:t xml:space="preserve"> of an ASAT attack can constrain the attacker’s long-term use of space</w:t>
      </w:r>
      <w:r w:rsidRPr="001F3C16">
        <w:rPr>
          <w:sz w:val="14"/>
        </w:rPr>
        <w:t xml:space="preserve"> [29, pp. 295– 296]. Any state with kinetic ASAT capabilities will likely also operate satellites of its own, and they are necessarily exposed to this collateral damage threat.</w:t>
      </w:r>
      <w:r w:rsidRPr="001F3C16">
        <w:rPr>
          <w:rStyle w:val="StyleUnderline"/>
        </w:rPr>
        <w:t xml:space="preserve"> Space debris thus acts as a strong strategic deterrent to ASAT usage.</w:t>
      </w:r>
    </w:p>
    <w:p w14:paraId="1FEE77D7" w14:textId="77777777" w:rsidR="00FA524C" w:rsidRPr="00F35F0D" w:rsidRDefault="00FA524C" w:rsidP="00FA524C">
      <w:pPr>
        <w:pStyle w:val="Heading4"/>
        <w:rPr>
          <w:rFonts w:cs="Arial"/>
          <w:b w:val="0"/>
          <w:bCs w:val="0"/>
        </w:rPr>
      </w:pPr>
      <w:r w:rsidRPr="00F35F0D">
        <w:rPr>
          <w:rFonts w:cs="Arial"/>
        </w:rPr>
        <w:t>No one’s going to war over a downed satellite</w:t>
      </w:r>
    </w:p>
    <w:p w14:paraId="1A782DED" w14:textId="77777777" w:rsidR="00FA524C" w:rsidRPr="00F35F0D" w:rsidRDefault="00FA524C" w:rsidP="00FA524C">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0F86A721" w14:textId="77777777" w:rsidR="00FA524C" w:rsidRDefault="00FA524C" w:rsidP="00FA524C">
      <w:pPr>
        <w:rPr>
          <w:sz w:val="16"/>
        </w:rPr>
      </w:pPr>
      <w:r w:rsidRPr="00FA524C">
        <w:rPr>
          <w:highlight w:val="cyan"/>
          <w:u w:val="single"/>
        </w:rPr>
        <w:t>Space is</w:t>
      </w:r>
      <w:r w:rsidRPr="00F35F0D">
        <w:rPr>
          <w:sz w:val="16"/>
        </w:rPr>
        <w:t xml:space="preserve"> often </w:t>
      </w:r>
      <w:r w:rsidRPr="00FA524C">
        <w:rPr>
          <w:highlight w:val="cyan"/>
          <w:u w:val="single"/>
        </w:rPr>
        <w:t xml:space="preserve">an </w:t>
      </w:r>
      <w:r w:rsidRPr="00FA524C">
        <w:rPr>
          <w:rStyle w:val="Emphasis"/>
          <w:highlight w:val="cyan"/>
        </w:rPr>
        <w:t>afterthought</w:t>
      </w:r>
      <w:r w:rsidRPr="00F35F0D">
        <w:rPr>
          <w:sz w:val="16"/>
        </w:rPr>
        <w:t xml:space="preserve"> or a miscellaneous ancillary </w:t>
      </w:r>
      <w:r w:rsidRPr="00FA524C">
        <w:rPr>
          <w:highlight w:val="cyan"/>
          <w:u w:val="single"/>
        </w:rPr>
        <w:t>in</w:t>
      </w:r>
      <w:r w:rsidRPr="00F35F0D">
        <w:rPr>
          <w:u w:val="single"/>
        </w:rPr>
        <w:t xml:space="preserve"> the </w:t>
      </w:r>
      <w:r w:rsidRPr="00FA524C">
        <w:rPr>
          <w:rStyle w:val="Emphasis"/>
          <w:highlight w:val="cyan"/>
        </w:rPr>
        <w:t>grand strategic views</w:t>
      </w:r>
      <w:r w:rsidRPr="00FA524C">
        <w:rPr>
          <w:highlight w:val="cyan"/>
          <w:u w:val="single"/>
        </w:rPr>
        <w:t xml:space="preserve"> of </w:t>
      </w:r>
      <w:r w:rsidRPr="00FA524C">
        <w:rPr>
          <w:rStyle w:val="Emphasis"/>
          <w:highlight w:val="cyan"/>
        </w:rPr>
        <w:t>top-level decision-makers</w:t>
      </w:r>
      <w:r w:rsidRPr="00F35F0D">
        <w:rPr>
          <w:sz w:val="16"/>
        </w:rPr>
        <w:t xml:space="preserve">. </w:t>
      </w:r>
      <w:r w:rsidRPr="00FA524C">
        <w:rPr>
          <w:highlight w:val="cyan"/>
          <w:u w:val="single"/>
        </w:rPr>
        <w:t xml:space="preserve">A </w:t>
      </w:r>
      <w:r w:rsidRPr="00FA524C">
        <w:rPr>
          <w:rStyle w:val="Emphasis"/>
          <w:highlight w:val="cyan"/>
        </w:rPr>
        <w:t>president</w:t>
      </w:r>
      <w:r w:rsidRPr="00FA524C">
        <w:rPr>
          <w:highlight w:val="cyan"/>
          <w:u w:val="single"/>
        </w:rPr>
        <w:t xml:space="preserve"> may </w:t>
      </w:r>
      <w:r w:rsidRPr="00FA524C">
        <w:rPr>
          <w:rStyle w:val="Emphasis"/>
          <w:highlight w:val="cyan"/>
        </w:rPr>
        <w:t>not care</w:t>
      </w:r>
      <w:r w:rsidRPr="00F35F0D">
        <w:rPr>
          <w:u w:val="single"/>
        </w:rPr>
        <w:t xml:space="preserve"> that </w:t>
      </w:r>
      <w:r w:rsidRPr="00FA524C">
        <w:rPr>
          <w:rStyle w:val="Emphasis"/>
          <w:highlight w:val="cyan"/>
        </w:rPr>
        <w:t>one sat</w:t>
      </w:r>
      <w:r w:rsidRPr="00F35F0D">
        <w:rPr>
          <w:rStyle w:val="Emphasis"/>
        </w:rPr>
        <w:t xml:space="preserve">ellite </w:t>
      </w:r>
      <w:r w:rsidRPr="00FA524C">
        <w:rPr>
          <w:rStyle w:val="Emphasis"/>
          <w:highlight w:val="cyan"/>
        </w:rPr>
        <w:t>may be lost</w:t>
      </w:r>
      <w:r w:rsidRPr="00F35F0D">
        <w:rPr>
          <w:u w:val="single"/>
        </w:rPr>
        <w:t xml:space="preserve"> or go dark</w:t>
      </w:r>
      <w:r w:rsidRPr="00F35F0D">
        <w:rPr>
          <w:sz w:val="16"/>
        </w:rPr>
        <w:t xml:space="preserve">; </w:t>
      </w:r>
      <w:r w:rsidRPr="00FA524C">
        <w:rPr>
          <w:highlight w:val="cyan"/>
          <w:u w:val="single"/>
        </w:rPr>
        <w:t>it may cause</w:t>
      </w:r>
      <w:r w:rsidRPr="00F35F0D">
        <w:rPr>
          <w:u w:val="single"/>
        </w:rPr>
        <w:t xml:space="preserve"> panic and</w:t>
      </w:r>
      <w:r w:rsidRPr="00F35F0D">
        <w:rPr>
          <w:sz w:val="16"/>
        </w:rPr>
        <w:t xml:space="preserve"> </w:t>
      </w:r>
      <w:r w:rsidRPr="00FA524C">
        <w:rPr>
          <w:rStyle w:val="Emphasis"/>
          <w:highlight w:val="cyan"/>
        </w:rPr>
        <w:t>Twitter</w:t>
      </w:r>
      <w:r w:rsidRPr="00F35F0D">
        <w:rPr>
          <w:sz w:val="16"/>
        </w:rPr>
        <w:t xml:space="preserve">-based </w:t>
      </w:r>
      <w:r w:rsidRPr="00FA524C">
        <w:rPr>
          <w:rStyle w:val="Emphasis"/>
          <w:highlight w:val="cyan"/>
        </w:rPr>
        <w:t>hysteria</w:t>
      </w:r>
      <w:r w:rsidRPr="00F35F0D">
        <w:rPr>
          <w:sz w:val="16"/>
        </w:rPr>
        <w:t xml:space="preserve"> for the space community, of course. </w:t>
      </w:r>
      <w:r w:rsidRPr="00FA524C">
        <w:rPr>
          <w:highlight w:val="cyan"/>
          <w:u w:val="single"/>
        </w:rPr>
        <w:t>But</w:t>
      </w:r>
      <w:r w:rsidRPr="00F35F0D">
        <w:rPr>
          <w:u w:val="single"/>
        </w:rPr>
        <w:t xml:space="preserve"> the </w:t>
      </w:r>
      <w:r w:rsidRPr="00FA524C">
        <w:rPr>
          <w:rStyle w:val="Emphasis"/>
          <w:highlight w:val="cya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FA524C">
        <w:rPr>
          <w:rStyle w:val="Emphasis"/>
          <w:highlight w:val="cyan"/>
        </w:rPr>
        <w:t>matters more</w:t>
      </w:r>
      <w:r w:rsidRPr="00FA524C">
        <w:rPr>
          <w:sz w:val="16"/>
          <w:highlight w:val="cyan"/>
        </w:rPr>
        <w:t xml:space="preserve">. </w:t>
      </w:r>
      <w:r w:rsidRPr="00FA524C">
        <w:rPr>
          <w:highlight w:val="cyan"/>
          <w:u w:val="single"/>
        </w:rPr>
        <w:t>The</w:t>
      </w:r>
      <w:r w:rsidRPr="00F35F0D">
        <w:rPr>
          <w:u w:val="single"/>
        </w:rPr>
        <w:t xml:space="preserve"> political and </w:t>
      </w:r>
      <w:r w:rsidRPr="00FA524C">
        <w:rPr>
          <w:highlight w:val="cyan"/>
          <w:u w:val="single"/>
        </w:rPr>
        <w:t>media</w:t>
      </w:r>
      <w:r w:rsidRPr="00F35F0D">
        <w:rPr>
          <w:u w:val="single"/>
        </w:rPr>
        <w:t xml:space="preserve"> dimension can </w:t>
      </w:r>
      <w:r w:rsidRPr="00FA524C">
        <w:rPr>
          <w:highlight w:val="cya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FA524C">
        <w:rPr>
          <w:highlight w:val="cyan"/>
          <w:u w:val="single"/>
        </w:rPr>
        <w:t>perceived consequences of losing</w:t>
      </w:r>
      <w:r w:rsidRPr="00F35F0D">
        <w:rPr>
          <w:u w:val="single"/>
        </w:rPr>
        <w:t xml:space="preserve"> specific </w:t>
      </w:r>
      <w:r w:rsidRPr="00FA524C">
        <w:rPr>
          <w:rStyle w:val="Emphasis"/>
          <w:highlight w:val="cyan"/>
        </w:rPr>
        <w:t>sat</w:t>
      </w:r>
      <w:r w:rsidRPr="00F35F0D">
        <w:rPr>
          <w:sz w:val="16"/>
          <w:szCs w:val="16"/>
        </w:rPr>
        <w:t>ellite</w:t>
      </w:r>
      <w:r w:rsidRPr="00FA524C">
        <w:rPr>
          <w:rStyle w:val="Emphasis"/>
          <w:highlight w:val="cyan"/>
        </w:rPr>
        <w:t>s</w:t>
      </w:r>
      <w:r w:rsidRPr="00F35F0D">
        <w:rPr>
          <w:u w:val="single"/>
        </w:rPr>
        <w:t xml:space="preserve"> </w:t>
      </w:r>
      <w:r w:rsidRPr="00FA524C">
        <w:rPr>
          <w:rStyle w:val="Emphasis"/>
          <w:highlight w:val="cyan"/>
        </w:rPr>
        <w:t>out of</w:t>
      </w:r>
      <w:r w:rsidRPr="00F35F0D">
        <w:rPr>
          <w:u w:val="single"/>
        </w:rPr>
        <w:t xml:space="preserve"> all </w:t>
      </w:r>
      <w:r w:rsidRPr="00FA524C">
        <w:rPr>
          <w:rStyle w:val="Emphasis"/>
          <w:highlight w:val="cyan"/>
        </w:rPr>
        <w:t>proportion</w:t>
      </w:r>
      <w:r w:rsidRPr="00FA524C">
        <w:rPr>
          <w:highlight w:val="cyan"/>
          <w:u w:val="single"/>
        </w:rPr>
        <w:t xml:space="preserve"> to</w:t>
      </w:r>
      <w:r w:rsidRPr="00F35F0D">
        <w:rPr>
          <w:u w:val="single"/>
        </w:rPr>
        <w:t xml:space="preserve"> their </w:t>
      </w:r>
      <w:r w:rsidRPr="00FA524C">
        <w:rPr>
          <w:rStyle w:val="Emphasis"/>
          <w:highlight w:val="cyan"/>
        </w:rPr>
        <w:t>actual strategic effect</w:t>
      </w:r>
      <w:r w:rsidRPr="00F35F0D">
        <w:rPr>
          <w:sz w:val="16"/>
        </w:rPr>
        <w:t>.</w:t>
      </w:r>
    </w:p>
    <w:p w14:paraId="3BC66226" w14:textId="77777777" w:rsidR="00FA524C" w:rsidRPr="00A05B63" w:rsidRDefault="00FA524C" w:rsidP="00FA524C">
      <w:pPr>
        <w:pStyle w:val="Heading4"/>
      </w:pPr>
      <w:proofErr w:type="spellStart"/>
      <w:r>
        <w:t>Megaconstellations</w:t>
      </w:r>
      <w:proofErr w:type="spellEnd"/>
      <w:r>
        <w:t xml:space="preserve"> </w:t>
      </w:r>
      <w:r>
        <w:rPr>
          <w:u w:val="single"/>
        </w:rPr>
        <w:t>solves</w:t>
      </w:r>
      <w:r>
        <w:t xml:space="preserve"> satellite hacking – multiple warrants. Commercial Satellites </w:t>
      </w:r>
      <w:r>
        <w:rPr>
          <w:u w:val="single"/>
        </w:rPr>
        <w:t>are key</w:t>
      </w:r>
      <w:r>
        <w:t xml:space="preserve"> due to production capacity. </w:t>
      </w:r>
    </w:p>
    <w:p w14:paraId="44B01862" w14:textId="77777777" w:rsidR="00FA524C" w:rsidRPr="00B00CD8" w:rsidRDefault="00FA524C" w:rsidP="00FA524C">
      <w:proofErr w:type="spellStart"/>
      <w:r w:rsidRPr="00B00CD8">
        <w:rPr>
          <w:rStyle w:val="Style13ptBold"/>
        </w:rPr>
        <w:t>Hallex</w:t>
      </w:r>
      <w:proofErr w:type="spellEnd"/>
      <w:r w:rsidRPr="00B00CD8">
        <w:rPr>
          <w:rStyle w:val="Style13ptBold"/>
        </w:rPr>
        <w:t xml:space="preserve"> and Cottom 20</w:t>
      </w:r>
      <w:r>
        <w:t xml:space="preserve"> </w:t>
      </w:r>
      <w:proofErr w:type="spellStart"/>
      <w:r w:rsidRPr="00B00CD8">
        <w:t>Hallex</w:t>
      </w:r>
      <w:proofErr w:type="spellEnd"/>
      <w:r w:rsidRPr="00B00CD8">
        <w:t>, Matthew, and Travis Cottom. "Proliferated commercial satellite constellations: Implications for national security." Joint Forces Quarterly </w:t>
      </w:r>
      <w:proofErr w:type="gramStart"/>
      <w:r w:rsidRPr="00B00CD8">
        <w:t>97.July</w:t>
      </w:r>
      <w:proofErr w:type="gramEnd"/>
      <w:r w:rsidRPr="00B00CD8">
        <w:t xml:space="preserve"> (2020): 20-29.</w:t>
      </w:r>
      <w:r>
        <w:t xml:space="preserve"> (</w:t>
      </w:r>
      <w:r w:rsidRPr="00B00CD8">
        <w:t xml:space="preserve">Matthew A. </w:t>
      </w:r>
      <w:proofErr w:type="spellStart"/>
      <w:r w:rsidRPr="00B00CD8">
        <w:t>Hallex</w:t>
      </w:r>
      <w:proofErr w:type="spellEnd"/>
      <w:r w:rsidRPr="00B00CD8">
        <w:t xml:space="preserve"> is a Research Staff Member at the Institute for Defense Analyses. Travis S. Cottom is a Research Associate at the Institute for Defense Analyses.</w:t>
      </w:r>
      <w:r>
        <w:t xml:space="preserve">)//Re-cut by Elmer </w:t>
      </w:r>
    </w:p>
    <w:p w14:paraId="32A43381" w14:textId="77777777" w:rsidR="00FA524C" w:rsidRDefault="00FA524C" w:rsidP="00FA524C">
      <w:pPr>
        <w:rPr>
          <w:sz w:val="16"/>
        </w:rPr>
      </w:pPr>
      <w:r w:rsidRPr="00B61F74">
        <w:rPr>
          <w:u w:val="single"/>
        </w:rPr>
        <w:t xml:space="preserve">While potentially threatening the sustainability of safe orbital operations, </w:t>
      </w:r>
      <w:r w:rsidRPr="00FA524C">
        <w:rPr>
          <w:rStyle w:val="Emphasis"/>
          <w:highlight w:val="cyan"/>
        </w:rPr>
        <w:t>new proliferated constellations</w:t>
      </w:r>
      <w:r w:rsidRPr="00FA524C">
        <w:rPr>
          <w:highlight w:val="cyan"/>
          <w:u w:val="single"/>
        </w:rPr>
        <w:t xml:space="preserve"> </w:t>
      </w:r>
      <w:r w:rsidRPr="00B61F74">
        <w:rPr>
          <w:u w:val="single"/>
        </w:rPr>
        <w:t xml:space="preserve">also </w:t>
      </w:r>
      <w:r w:rsidRPr="00FA524C">
        <w:rPr>
          <w:rStyle w:val="Emphasis"/>
          <w:highlight w:val="cyan"/>
        </w:rPr>
        <w:t>offer</w:t>
      </w:r>
      <w:r w:rsidRPr="00FA524C">
        <w:rPr>
          <w:highlight w:val="cyan"/>
          <w:u w:val="single"/>
        </w:rPr>
        <w:t xml:space="preserve"> </w:t>
      </w:r>
      <w:r w:rsidRPr="00FA524C">
        <w:rPr>
          <w:rStyle w:val="Emphasis"/>
          <w:highlight w:val="cyan"/>
        </w:rPr>
        <w:t>opportunities for the U</w:t>
      </w:r>
      <w:r w:rsidRPr="00B61F74">
        <w:rPr>
          <w:u w:val="single"/>
        </w:rPr>
        <w:t xml:space="preserve">nited </w:t>
      </w:r>
      <w:r w:rsidRPr="00FA524C">
        <w:rPr>
          <w:rStyle w:val="Emphasis"/>
          <w:highlight w:val="cyan"/>
        </w:rPr>
        <w:t>S</w:t>
      </w:r>
      <w:r w:rsidRPr="00B61F74">
        <w:rPr>
          <w:u w:val="single"/>
        </w:rPr>
        <w:t xml:space="preserve">tates </w:t>
      </w:r>
      <w:r w:rsidRPr="00FA524C">
        <w:rPr>
          <w:rStyle w:val="Emphasis"/>
          <w:highlight w:val="cyan"/>
        </w:rPr>
        <w:t>to</w:t>
      </w:r>
      <w:r w:rsidRPr="00FA524C">
        <w:rPr>
          <w:highlight w:val="cyan"/>
          <w:u w:val="single"/>
        </w:rPr>
        <w:t xml:space="preserve"> </w:t>
      </w:r>
      <w:r w:rsidRPr="00FA524C">
        <w:rPr>
          <w:rStyle w:val="Emphasis"/>
          <w:highlight w:val="cyan"/>
        </w:rPr>
        <w:t>increase</w:t>
      </w:r>
      <w:r w:rsidRPr="00FA524C">
        <w:rPr>
          <w:highlight w:val="cyan"/>
          <w:u w:val="single"/>
        </w:rPr>
        <w:t xml:space="preserve"> </w:t>
      </w:r>
      <w:r w:rsidRPr="00B61F74">
        <w:rPr>
          <w:u w:val="single"/>
        </w:rPr>
        <w:t xml:space="preserve">the </w:t>
      </w:r>
      <w:r w:rsidRPr="00FA524C">
        <w:rPr>
          <w:rStyle w:val="Emphasis"/>
          <w:highlight w:val="cyan"/>
        </w:rPr>
        <w:t>resilience of</w:t>
      </w:r>
      <w:r w:rsidRPr="00FA524C">
        <w:rPr>
          <w:highlight w:val="cyan"/>
          <w:u w:val="single"/>
        </w:rPr>
        <w:t xml:space="preserve"> </w:t>
      </w:r>
      <w:r w:rsidRPr="00B61F74">
        <w:rPr>
          <w:u w:val="single"/>
        </w:rPr>
        <w:t xml:space="preserve">its </w:t>
      </w:r>
      <w:r w:rsidRPr="00FA524C">
        <w:rPr>
          <w:rStyle w:val="Emphasis"/>
          <w:highlight w:val="cyan"/>
          <w:bdr w:val="single" w:sz="18" w:space="0" w:color="auto"/>
        </w:rPr>
        <w:t>national security space architectures</w:t>
      </w:r>
      <w:r w:rsidRPr="00B61F74">
        <w:rPr>
          <w:u w:val="single"/>
        </w:rPr>
        <w:t xml:space="preserve">. Increasing the resilience of U.S. national security space architectures has strategic implications beyond the space domain. </w:t>
      </w:r>
      <w:r w:rsidRPr="00FA524C">
        <w:rPr>
          <w:rStyle w:val="Emphasis"/>
          <w:highlight w:val="cyan"/>
        </w:rPr>
        <w:t>Adversaries</w:t>
      </w:r>
      <w:r w:rsidRPr="00FA524C">
        <w:rPr>
          <w:highlight w:val="cyan"/>
          <w:u w:val="single"/>
        </w:rPr>
        <w:t xml:space="preserve"> </w:t>
      </w:r>
      <w:r w:rsidRPr="00B61F74">
        <w:rPr>
          <w:u w:val="single"/>
        </w:rPr>
        <w:t xml:space="preserve">such as China and Russia </w:t>
      </w:r>
      <w:r w:rsidRPr="00FA524C">
        <w:rPr>
          <w:rStyle w:val="Emphasis"/>
          <w:highlight w:val="cyan"/>
        </w:rPr>
        <w:t>see</w:t>
      </w:r>
      <w:r w:rsidRPr="00FA524C">
        <w:rPr>
          <w:highlight w:val="cyan"/>
          <w:u w:val="single"/>
        </w:rPr>
        <w:t xml:space="preserve"> </w:t>
      </w:r>
      <w:r w:rsidRPr="00B61F74">
        <w:rPr>
          <w:u w:val="single"/>
        </w:rPr>
        <w:t xml:space="preserve">U.S. </w:t>
      </w:r>
      <w:r w:rsidRPr="00FA524C">
        <w:rPr>
          <w:rStyle w:val="Emphasis"/>
          <w:highlight w:val="cyan"/>
        </w:rPr>
        <w:t>dependence on</w:t>
      </w:r>
      <w:r w:rsidRPr="00B61F74">
        <w:rPr>
          <w:u w:val="single"/>
        </w:rPr>
        <w:t xml:space="preserve"> </w:t>
      </w:r>
      <w:r w:rsidRPr="00FA524C">
        <w:rPr>
          <w:rStyle w:val="Emphasis"/>
          <w:highlight w:val="cyan"/>
        </w:rPr>
        <w:t>space as</w:t>
      </w:r>
      <w:r w:rsidRPr="00FA524C">
        <w:rPr>
          <w:highlight w:val="cyan"/>
          <w:u w:val="single"/>
        </w:rPr>
        <w:t xml:space="preserve"> </w:t>
      </w:r>
      <w:r w:rsidRPr="00B61F74">
        <w:rPr>
          <w:u w:val="single"/>
        </w:rPr>
        <w:t xml:space="preserve">a key </w:t>
      </w:r>
      <w:r w:rsidRPr="00FA524C">
        <w:rPr>
          <w:rStyle w:val="Emphasis"/>
          <w:highlight w:val="cyan"/>
        </w:rPr>
        <w:t>vulnerability</w:t>
      </w:r>
      <w:r w:rsidRPr="00FA524C">
        <w:rPr>
          <w:highlight w:val="cyan"/>
          <w:u w:val="single"/>
        </w:rPr>
        <w:t xml:space="preserve"> </w:t>
      </w:r>
      <w:r w:rsidRPr="00B61F74">
        <w:rPr>
          <w:u w:val="single"/>
        </w:rPr>
        <w:t>to exploit during a conflict. Resilient, proliferated</w:t>
      </w:r>
      <w:r w:rsidRPr="00FA524C">
        <w:rPr>
          <w:rStyle w:val="Emphasis"/>
          <w:highlight w:val="cyan"/>
        </w:rPr>
        <w:t xml:space="preserve"> satellite constellations support deterrence by denying</w:t>
      </w:r>
      <w:r w:rsidRPr="00FA524C">
        <w:rPr>
          <w:highlight w:val="cyan"/>
          <w:u w:val="single"/>
        </w:rPr>
        <w:t xml:space="preserve"> </w:t>
      </w:r>
      <w:r w:rsidRPr="00B61F74">
        <w:rPr>
          <w:u w:val="single"/>
        </w:rPr>
        <w:t xml:space="preserve">adversaries the </w:t>
      </w:r>
      <w:r w:rsidRPr="00FA524C">
        <w:rPr>
          <w:rStyle w:val="Emphasis"/>
          <w:highlight w:val="cyan"/>
        </w:rPr>
        <w:t>space superiority</w:t>
      </w:r>
      <w:r w:rsidRPr="00FA524C">
        <w:rPr>
          <w:highlight w:val="cyan"/>
          <w:u w:val="single"/>
        </w:rPr>
        <w:t xml:space="preserve"> </w:t>
      </w:r>
      <w:r w:rsidRPr="00B61F74">
        <w:rPr>
          <w:u w:val="single"/>
        </w:rPr>
        <w:t>they believe is necessary to initiate and win a war against the United States</w:t>
      </w:r>
      <w:r w:rsidRPr="002E4E8B">
        <w:rPr>
          <w:sz w:val="16"/>
        </w:rPr>
        <w:t xml:space="preserve">.28 Should deterrence fail, these constellations could provide assured space support to U.S. forces in the face of adversary counterspace threats while imposing costs on competitors by rendering their investments in counterspace systems irrelevant. </w:t>
      </w:r>
      <w:r w:rsidRPr="00FA524C">
        <w:rPr>
          <w:rStyle w:val="Emphasis"/>
          <w:highlight w:val="cyan"/>
        </w:rPr>
        <w:t>Proliferated constellations can support</w:t>
      </w:r>
      <w:r w:rsidRPr="00FA524C">
        <w:rPr>
          <w:highlight w:val="cyan"/>
          <w:u w:val="single"/>
        </w:rPr>
        <w:t xml:space="preserve"> </w:t>
      </w:r>
      <w:r w:rsidRPr="00B61F74">
        <w:rPr>
          <w:u w:val="single"/>
        </w:rPr>
        <w:t xml:space="preserve">these goals </w:t>
      </w:r>
      <w:r w:rsidRPr="00FA524C">
        <w:rPr>
          <w:rStyle w:val="Emphasis"/>
          <w:highlight w:val="cyan"/>
        </w:rPr>
        <w:t>in four</w:t>
      </w:r>
      <w:r w:rsidRPr="00FA524C">
        <w:rPr>
          <w:highlight w:val="cyan"/>
          <w:u w:val="single"/>
        </w:rPr>
        <w:t xml:space="preserve"> </w:t>
      </w:r>
      <w:r w:rsidRPr="00B61F74">
        <w:rPr>
          <w:u w:val="single"/>
        </w:rPr>
        <w:t xml:space="preserve">main </w:t>
      </w:r>
      <w:r w:rsidRPr="00FA524C">
        <w:rPr>
          <w:rStyle w:val="Emphasis"/>
          <w:highlight w:val="cyan"/>
        </w:rPr>
        <w:t>ways</w:t>
      </w:r>
      <w:r w:rsidRPr="00B61F74">
        <w:rPr>
          <w:u w:val="single"/>
        </w:rPr>
        <w:t xml:space="preserve">. First, the </w:t>
      </w:r>
      <w:r w:rsidRPr="00FA524C">
        <w:rPr>
          <w:rStyle w:val="Emphasis"/>
          <w:highlight w:val="cyan"/>
        </w:rPr>
        <w:t>extreme</w:t>
      </w:r>
      <w:r w:rsidRPr="00FA524C">
        <w:rPr>
          <w:highlight w:val="cyan"/>
          <w:u w:val="single"/>
        </w:rPr>
        <w:t xml:space="preserve"> </w:t>
      </w:r>
      <w:r w:rsidRPr="00B61F74">
        <w:rPr>
          <w:u w:val="single"/>
        </w:rPr>
        <w:t xml:space="preserve">degree of </w:t>
      </w:r>
      <w:r w:rsidRPr="00FA524C">
        <w:rPr>
          <w:rStyle w:val="Emphasis"/>
          <w:highlight w:val="cyan"/>
        </w:rPr>
        <w:t>disaggregation</w:t>
      </w:r>
      <w:r w:rsidRPr="00FA524C">
        <w:rPr>
          <w:highlight w:val="cyan"/>
          <w:u w:val="single"/>
        </w:rPr>
        <w:t xml:space="preserve"> </w:t>
      </w:r>
      <w:r w:rsidRPr="00B61F74">
        <w:rPr>
          <w:u w:val="single"/>
        </w:rPr>
        <w:t xml:space="preserve">inherent </w:t>
      </w:r>
      <w:r w:rsidRPr="00FA524C">
        <w:rPr>
          <w:rStyle w:val="Emphasis"/>
          <w:highlight w:val="cyan"/>
        </w:rPr>
        <w:t>in</w:t>
      </w:r>
      <w:r w:rsidRPr="00FA524C">
        <w:rPr>
          <w:highlight w:val="cyan"/>
          <w:u w:val="single"/>
        </w:rPr>
        <w:t xml:space="preserve"> </w:t>
      </w:r>
      <w:r w:rsidRPr="00B61F74">
        <w:rPr>
          <w:u w:val="single"/>
        </w:rPr>
        <w:t xml:space="preserve">government and </w:t>
      </w:r>
      <w:r w:rsidRPr="00FA524C">
        <w:rPr>
          <w:rStyle w:val="Emphasis"/>
          <w:highlight w:val="cyan"/>
        </w:rPr>
        <w:t>commercial</w:t>
      </w:r>
      <w:r w:rsidRPr="00FA524C">
        <w:rPr>
          <w:highlight w:val="cyan"/>
          <w:u w:val="single"/>
        </w:rPr>
        <w:t xml:space="preserve"> </w:t>
      </w:r>
      <w:r w:rsidRPr="00B61F74">
        <w:rPr>
          <w:u w:val="single"/>
        </w:rPr>
        <w:t xml:space="preserve">proliferated </w:t>
      </w:r>
      <w:r w:rsidRPr="00FA524C">
        <w:rPr>
          <w:rStyle w:val="Emphasis"/>
          <w:highlight w:val="cyan"/>
        </w:rPr>
        <w:t>constellations</w:t>
      </w:r>
      <w:r w:rsidRPr="00FA524C">
        <w:rPr>
          <w:highlight w:val="cyan"/>
          <w:u w:val="single"/>
        </w:rPr>
        <w:t xml:space="preserve"> </w:t>
      </w:r>
      <w:r w:rsidRPr="00B61F74">
        <w:rPr>
          <w:u w:val="single"/>
        </w:rPr>
        <w:t xml:space="preserve">could </w:t>
      </w:r>
      <w:r w:rsidRPr="00FA524C">
        <w:rPr>
          <w:rStyle w:val="Emphasis"/>
          <w:highlight w:val="cyan"/>
        </w:rPr>
        <w:t>make them</w:t>
      </w:r>
      <w:r w:rsidRPr="00FA524C">
        <w:rPr>
          <w:highlight w:val="cyan"/>
          <w:u w:val="single"/>
        </w:rPr>
        <w:t xml:space="preserve"> </w:t>
      </w:r>
      <w:r w:rsidRPr="00FA524C">
        <w:rPr>
          <w:rStyle w:val="Emphasis"/>
          <w:highlight w:val="cyan"/>
          <w:bdr w:val="single" w:sz="18" w:space="0" w:color="auto"/>
        </w:rPr>
        <w:t>more resilient to attacks</w:t>
      </w:r>
      <w:r w:rsidRPr="00B61F74">
        <w:rPr>
          <w:u w:val="single"/>
        </w:rPr>
        <w:t xml:space="preserve"> by many adversary counterspace systems. A constellation </w:t>
      </w:r>
      <w:r w:rsidRPr="00FA524C">
        <w:rPr>
          <w:rStyle w:val="Emphasis"/>
          <w:highlight w:val="cyan"/>
        </w:rPr>
        <w:t>composed of</w:t>
      </w:r>
      <w:r w:rsidRPr="00FA524C">
        <w:rPr>
          <w:highlight w:val="cyan"/>
          <w:u w:val="single"/>
        </w:rPr>
        <w:t xml:space="preserve"> </w:t>
      </w:r>
      <w:proofErr w:type="gramStart"/>
      <w:r w:rsidRPr="00B61F74">
        <w:rPr>
          <w:u w:val="single"/>
        </w:rPr>
        <w:t>hundreds</w:t>
      </w:r>
      <w:proofErr w:type="gramEnd"/>
      <w:r w:rsidRPr="00B61F74">
        <w:rPr>
          <w:u w:val="single"/>
        </w:rPr>
        <w:t xml:space="preserve"> or </w:t>
      </w:r>
      <w:r w:rsidRPr="00FA524C">
        <w:rPr>
          <w:rStyle w:val="Emphasis"/>
          <w:highlight w:val="cyan"/>
        </w:rPr>
        <w:t>thousands</w:t>
      </w:r>
      <w:r w:rsidRPr="00FA524C">
        <w:rPr>
          <w:highlight w:val="cyan"/>
          <w:u w:val="single"/>
        </w:rPr>
        <w:t xml:space="preserve"> </w:t>
      </w:r>
      <w:r w:rsidRPr="00FA524C">
        <w:rPr>
          <w:rStyle w:val="Emphasis"/>
          <w:highlight w:val="cyan"/>
        </w:rPr>
        <w:t>of satellites</w:t>
      </w:r>
      <w:r w:rsidRPr="00FA524C">
        <w:rPr>
          <w:highlight w:val="cyan"/>
          <w:u w:val="single"/>
        </w:rPr>
        <w:t xml:space="preserve"> </w:t>
      </w:r>
      <w:r w:rsidRPr="00B61F74">
        <w:rPr>
          <w:u w:val="single"/>
        </w:rPr>
        <w:t xml:space="preserve">could </w:t>
      </w:r>
      <w:r w:rsidRPr="00FA524C">
        <w:rPr>
          <w:rStyle w:val="Emphasis"/>
          <w:highlight w:val="cyan"/>
        </w:rPr>
        <w:t>withstand</w:t>
      </w:r>
      <w:r w:rsidRPr="00FA524C">
        <w:rPr>
          <w:highlight w:val="cyan"/>
          <w:u w:val="single"/>
        </w:rPr>
        <w:t xml:space="preserve"> </w:t>
      </w:r>
      <w:r w:rsidRPr="00FA524C">
        <w:rPr>
          <w:rStyle w:val="Emphasis"/>
          <w:highlight w:val="cyan"/>
        </w:rPr>
        <w:t>losing</w:t>
      </w:r>
      <w:r w:rsidRPr="00FA524C">
        <w:rPr>
          <w:highlight w:val="cyan"/>
          <w:u w:val="single"/>
        </w:rPr>
        <w:t xml:space="preserve"> </w:t>
      </w:r>
      <w:r w:rsidRPr="00B61F74">
        <w:rPr>
          <w:u w:val="single"/>
        </w:rPr>
        <w:t xml:space="preserve">a </w:t>
      </w:r>
      <w:r w:rsidRPr="00FA524C">
        <w:rPr>
          <w:rStyle w:val="Emphasis"/>
          <w:highlight w:val="cyan"/>
          <w:bdr w:val="single" w:sz="18" w:space="0" w:color="auto"/>
        </w:rPr>
        <w:t>relatively large number</w:t>
      </w:r>
      <w:r w:rsidRPr="00FA524C">
        <w:rPr>
          <w:highlight w:val="cyan"/>
          <w:u w:val="single"/>
        </w:rPr>
        <w:t xml:space="preserve"> </w:t>
      </w:r>
      <w:r w:rsidRPr="00B61F74">
        <w:rPr>
          <w:u w:val="single"/>
        </w:rPr>
        <w:t>of them before losing significant capability. Conducting such an attack with kinetic antisatellite weapons—like those China and Russia are developing—would require hundreds of costly weapons to destroy satellites that would be relatively inexpensive to replace</w:t>
      </w:r>
      <w:r w:rsidRPr="002E4E8B">
        <w:rPr>
          <w:sz w:val="16"/>
        </w:rPr>
        <w:t xml:space="preserve">. Second, </w:t>
      </w:r>
      <w:r w:rsidRPr="00B61F74">
        <w:rPr>
          <w:u w:val="single"/>
        </w:rPr>
        <w:t xml:space="preserve">proliferated </w:t>
      </w:r>
      <w:r w:rsidRPr="002E4E8B">
        <w:rPr>
          <w:sz w:val="16"/>
        </w:rPr>
        <w:t>constellations would be more resilient to adversary electronic warfare. Satellites in LEO can emit signals 1,280 times more powerful than signals from satellites in GEO.29 They also are faster in the sky than satellites in more distant orbits, which, combined with the planned use of small spot beams for communications proliferated constellations, would shrink the geographic area in which an adversary ground-based jammer could effectively operate, making jammers less effective and easier to geolocate and eliminate.30 Third, even if the United States chooses not to deploy national security proliferated constellations during peacetime, industrial capacity for mass-producing proliferated constellation satellites could be repurposed during a conflict. Just as Ford production lines shifted from automobiles to tanks and aircraft during World War II, one can easily imagine commercial satellite factories building military reconnaissance or communications satellites during a conflict. Fourth, deploying and maintaining constellations of hundreds or thousands of satellites will drive the development of low-cost launches to a much higher rate than is available today.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6058B5C7" w14:textId="77777777" w:rsidR="00FA524C" w:rsidRDefault="00FA524C" w:rsidP="00FA524C">
      <w:pPr>
        <w:pStyle w:val="Heading4"/>
      </w:pPr>
      <w:r w:rsidRPr="00E90001">
        <w:t>No independent terminal impact to hacks –</w:t>
      </w:r>
      <w:r>
        <w:t xml:space="preserve"> 1AR is too late.</w:t>
      </w:r>
    </w:p>
    <w:p w14:paraId="46426BEF" w14:textId="77777777" w:rsidR="00FA524C" w:rsidRPr="001F3C16" w:rsidRDefault="00FA524C" w:rsidP="00FA524C">
      <w:pPr>
        <w:pStyle w:val="Heading4"/>
        <w:rPr>
          <w:rFonts w:cs="Calibri"/>
        </w:rPr>
      </w:pPr>
      <w:r w:rsidRPr="001F3C16">
        <w:rPr>
          <w:rFonts w:cs="Calibri"/>
        </w:rPr>
        <w:t xml:space="preserve">Empirically no </w:t>
      </w:r>
      <w:r w:rsidRPr="001F3C16">
        <w:rPr>
          <w:rFonts w:cs="Calibri"/>
          <w:u w:val="single"/>
        </w:rPr>
        <w:t>retaliation</w:t>
      </w:r>
      <w:r w:rsidRPr="001F3C16">
        <w:rPr>
          <w:rFonts w:cs="Calibri"/>
        </w:rPr>
        <w:t xml:space="preserve"> or </w:t>
      </w:r>
      <w:r w:rsidRPr="001F3C16">
        <w:rPr>
          <w:rFonts w:cs="Calibri"/>
          <w:u w:val="single"/>
        </w:rPr>
        <w:t>escalation</w:t>
      </w:r>
      <w:r w:rsidRPr="001F3C16">
        <w:rPr>
          <w:rFonts w:cs="Calibri"/>
        </w:rPr>
        <w:t xml:space="preserve"> from satellite attacks</w:t>
      </w:r>
    </w:p>
    <w:p w14:paraId="7D338517" w14:textId="77777777" w:rsidR="00FA524C" w:rsidRPr="001F3C16" w:rsidRDefault="00FA524C" w:rsidP="00FA524C">
      <w:r w:rsidRPr="001F3C16">
        <w:t xml:space="preserve">Eric J. </w:t>
      </w:r>
      <w:proofErr w:type="spellStart"/>
      <w:r w:rsidRPr="001F3C16">
        <w:rPr>
          <w:rStyle w:val="Style13ptBold"/>
        </w:rPr>
        <w:t>Zarybnisky</w:t>
      </w:r>
      <w:proofErr w:type="spellEnd"/>
      <w:r w:rsidRPr="001F3C16">
        <w:rPr>
          <w:rStyle w:val="Style13ptBold"/>
        </w:rPr>
        <w:t xml:space="preserve"> 18</w:t>
      </w:r>
      <w:r w:rsidRPr="001F3C16">
        <w:t xml:space="preserve">, MA in National Security Studies from the Naval War College, PhD in Operations Research from the MIT Sloan School of Management, Lt Col, USAF, “Celestial Deterrence: Deterring Aggression in the Global Commons of Space”, 3/28/2018, </w:t>
      </w:r>
      <w:hyperlink r:id="rId13" w:history="1">
        <w:r w:rsidRPr="001F3C16">
          <w:rPr>
            <w:rStyle w:val="Hyperlink"/>
          </w:rPr>
          <w:t>https://apps.dtic.mil/dtic/tr/fulltext/u2/1062004.pdf</w:t>
        </w:r>
      </w:hyperlink>
    </w:p>
    <w:p w14:paraId="3C85B852" w14:textId="77777777" w:rsidR="00FA524C" w:rsidRPr="008933C5" w:rsidRDefault="00FA524C" w:rsidP="00FA524C">
      <w:pPr>
        <w:rPr>
          <w:sz w:val="14"/>
        </w:rPr>
      </w:pPr>
      <w:r w:rsidRPr="001F3C16">
        <w:rPr>
          <w:sz w:val="14"/>
        </w:rPr>
        <w:t xml:space="preserve">PREVENTING AGGRESSION IN SPACE 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conflict.6F6 </w:t>
      </w:r>
      <w:r w:rsidRPr="001F3C16">
        <w:rPr>
          <w:rStyle w:val="StyleUnderline"/>
        </w:rPr>
        <w:t xml:space="preserve">Aggression in space was successfully avoided during the Cold War because </w:t>
      </w:r>
      <w:r w:rsidRPr="00FA524C">
        <w:rPr>
          <w:rStyle w:val="StyleUnderline"/>
          <w:highlight w:val="cyan"/>
        </w:rPr>
        <w:t>both sides viewed an attack on</w:t>
      </w:r>
      <w:r w:rsidRPr="001F3C16">
        <w:rPr>
          <w:rStyle w:val="StyleUnderline"/>
        </w:rPr>
        <w:t xml:space="preserve"> military </w:t>
      </w:r>
      <w:r w:rsidRPr="00FA524C">
        <w:rPr>
          <w:rStyle w:val="StyleUnderline"/>
          <w:highlight w:val="cyan"/>
        </w:rPr>
        <w:t>satellites as</w:t>
      </w:r>
      <w:r w:rsidRPr="001F3C16">
        <w:rPr>
          <w:rStyle w:val="StyleUnderline"/>
        </w:rPr>
        <w:t xml:space="preserve"> highly </w:t>
      </w:r>
      <w:r w:rsidRPr="00FA524C">
        <w:rPr>
          <w:rStyle w:val="StyleUnderline"/>
          <w:highlight w:val="cyan"/>
        </w:rPr>
        <w:t>escalatory</w:t>
      </w:r>
      <w:r w:rsidRPr="001F3C16">
        <w:rPr>
          <w:rStyle w:val="StyleUnderline"/>
        </w:rPr>
        <w:t>, and such an action would likely result in general nuclear war</w:t>
      </w:r>
      <w:r w:rsidRPr="001F3C16">
        <w:rPr>
          <w:sz w:val="14"/>
        </w:rPr>
        <w:t xml:space="preserve">.7F7 </w:t>
      </w:r>
      <w:r w:rsidRPr="001F3C16">
        <w:rPr>
          <w:rStyle w:val="StyleUnderline"/>
        </w:rPr>
        <w:t xml:space="preserve">In today’s </w:t>
      </w:r>
      <w:r w:rsidRPr="001F3C16">
        <w:rPr>
          <w:rStyle w:val="Emphasis"/>
        </w:rPr>
        <w:t>more nuanced</w:t>
      </w:r>
      <w:r w:rsidRPr="001F3C16">
        <w:rPr>
          <w:rStyle w:val="StyleUnderline"/>
        </w:rPr>
        <w:t xml:space="preserve"> world, attacking satellites, including military </w:t>
      </w:r>
      <w:r w:rsidRPr="00FA524C">
        <w:rPr>
          <w:rStyle w:val="StyleUnderline"/>
          <w:highlight w:val="cyan"/>
        </w:rPr>
        <w:t xml:space="preserve">satellites, does </w:t>
      </w:r>
      <w:r w:rsidRPr="00FA524C">
        <w:rPr>
          <w:rStyle w:val="Emphasis"/>
          <w:highlight w:val="cyan"/>
        </w:rPr>
        <w:t>not</w:t>
      </w:r>
      <w:r w:rsidRPr="001F3C16">
        <w:rPr>
          <w:rStyle w:val="StyleUnderline"/>
        </w:rPr>
        <w:t xml:space="preserve"> necessarily </w:t>
      </w:r>
      <w:r w:rsidRPr="00FA524C">
        <w:rPr>
          <w:rStyle w:val="StyleUnderline"/>
          <w:highlight w:val="cyan"/>
        </w:rPr>
        <w:t>result in nuclear war</w:t>
      </w:r>
      <w:r w:rsidRPr="001F3C16">
        <w:rPr>
          <w:rStyle w:val="StyleUnderline"/>
        </w:rPr>
        <w:t xml:space="preserve">. For instance, foreign countries have used high-powered lasers against American intelligence-gathering </w:t>
      </w:r>
      <w:proofErr w:type="gramStart"/>
      <w:r w:rsidRPr="001F3C16">
        <w:rPr>
          <w:rStyle w:val="StyleUnderline"/>
        </w:rPr>
        <w:t>satellites</w:t>
      </w:r>
      <w:r w:rsidRPr="001F3C16">
        <w:rPr>
          <w:sz w:val="14"/>
        </w:rPr>
        <w:t>8F8</w:t>
      </w:r>
      <w:proofErr w:type="gramEnd"/>
      <w:r w:rsidRPr="001F3C16">
        <w:rPr>
          <w:sz w:val="14"/>
        </w:rPr>
        <w:t xml:space="preserve"> </w:t>
      </w:r>
      <w:r w:rsidRPr="001F3C16">
        <w:rPr>
          <w:rStyle w:val="StyleUnderline"/>
        </w:rPr>
        <w:t xml:space="preserve">and </w:t>
      </w:r>
      <w:r w:rsidRPr="00FA524C">
        <w:rPr>
          <w:rStyle w:val="StyleUnderline"/>
          <w:highlight w:val="cyan"/>
        </w:rPr>
        <w:t xml:space="preserve">the </w:t>
      </w:r>
      <w:r w:rsidRPr="00FA524C">
        <w:rPr>
          <w:rStyle w:val="Emphasis"/>
          <w:highlight w:val="cyan"/>
        </w:rPr>
        <w:t>U</w:t>
      </w:r>
      <w:r w:rsidRPr="001F3C16">
        <w:rPr>
          <w:sz w:val="14"/>
        </w:rPr>
        <w:t xml:space="preserve">nited </w:t>
      </w:r>
      <w:r w:rsidRPr="00FA524C">
        <w:rPr>
          <w:rStyle w:val="Emphasis"/>
          <w:highlight w:val="cyan"/>
        </w:rPr>
        <w:t>S</w:t>
      </w:r>
      <w:r w:rsidRPr="001F3C16">
        <w:rPr>
          <w:sz w:val="14"/>
        </w:rPr>
        <w:t xml:space="preserve">tates </w:t>
      </w:r>
      <w:r w:rsidRPr="00FA524C">
        <w:rPr>
          <w:rStyle w:val="StyleUnderline"/>
          <w:highlight w:val="cyan"/>
        </w:rPr>
        <w:t xml:space="preserve">has been </w:t>
      </w:r>
      <w:r w:rsidRPr="00FA524C">
        <w:rPr>
          <w:rStyle w:val="Emphasis"/>
          <w:highlight w:val="cyan"/>
        </w:rPr>
        <w:t>reluctant to respond, let alone retaliate</w:t>
      </w:r>
      <w:r w:rsidRPr="00FA524C">
        <w:rPr>
          <w:rStyle w:val="StyleUnderline"/>
          <w:highlight w:val="cyan"/>
        </w:rPr>
        <w:t xml:space="preserve"> with nuclear weapons</w:t>
      </w:r>
      <w:r w:rsidRPr="001F3C16">
        <w:rPr>
          <w:rStyle w:val="StyleUnderline"/>
        </w:rPr>
        <w:t xml:space="preserve">. This </w:t>
      </w:r>
      <w:r w:rsidRPr="00FA524C">
        <w:rPr>
          <w:rStyle w:val="Emphasis"/>
          <w:highlight w:val="cyan"/>
        </w:rPr>
        <w:t>shift in policy</w:t>
      </w:r>
      <w:r w:rsidRPr="00FA524C">
        <w:rPr>
          <w:rStyle w:val="StyleUnderline"/>
          <w:highlight w:val="cyan"/>
        </w:rPr>
        <w:t xml:space="preserve"> is a result of</w:t>
      </w:r>
      <w:r w:rsidRPr="001F3C16">
        <w:rPr>
          <w:rStyle w:val="StyleUnderline"/>
        </w:rPr>
        <w:t xml:space="preserve"> the broader use of gray zone operations, to which countries struggle to respond while </w:t>
      </w:r>
      <w:r w:rsidRPr="00FA524C">
        <w:rPr>
          <w:rStyle w:val="Emphasis"/>
          <w:highlight w:val="cyan"/>
        </w:rPr>
        <w:t>limiting escalation</w:t>
      </w:r>
      <w:r w:rsidRPr="001F3C16">
        <w:rPr>
          <w:sz w:val="14"/>
        </w:rPr>
        <w:t>. Beginning with the fundamentals of deterrence illuminates how it applies to prevention of aggression in space.</w:t>
      </w:r>
    </w:p>
    <w:p w14:paraId="70FCEA18" w14:textId="37A2054D" w:rsidR="00FA524C" w:rsidRDefault="00FA524C" w:rsidP="00FA524C">
      <w:pPr>
        <w:pStyle w:val="Heading3"/>
      </w:pPr>
      <w:r>
        <w:t>Adv</w:t>
      </w:r>
      <w:r>
        <w:t>antage</w:t>
      </w:r>
      <w:r>
        <w:t xml:space="preserve"> 2</w:t>
      </w:r>
    </w:p>
    <w:p w14:paraId="31AD7F6C" w14:textId="77777777" w:rsidR="00FA524C" w:rsidRPr="00E90001" w:rsidRDefault="00FA524C" w:rsidP="00FA524C">
      <w:pPr>
        <w:pStyle w:val="Heading4"/>
      </w:pPr>
      <w:r>
        <w:t>Earth-based observatories obviously check asteroid detection.</w:t>
      </w:r>
    </w:p>
    <w:p w14:paraId="67FE30DE" w14:textId="77777777" w:rsidR="00FA524C" w:rsidRPr="001F3C16" w:rsidRDefault="00FA524C" w:rsidP="00FA524C">
      <w:pPr>
        <w:pStyle w:val="Heading4"/>
        <w:rPr>
          <w:rFonts w:cs="Calibri"/>
        </w:rPr>
      </w:pPr>
      <w:r w:rsidRPr="001F3C16">
        <w:rPr>
          <w:rFonts w:cs="Calibri"/>
        </w:rPr>
        <w:t>No asteroids impact – too unlikely, and adaptation solves</w:t>
      </w:r>
    </w:p>
    <w:p w14:paraId="1DA59E4D" w14:textId="77777777" w:rsidR="00FA524C" w:rsidRPr="001F3C16" w:rsidRDefault="00FA524C" w:rsidP="00FA524C">
      <w:r w:rsidRPr="00E90001">
        <w:rPr>
          <w:rStyle w:val="Style13ptBold"/>
        </w:rPr>
        <w:t>Young 20</w:t>
      </w:r>
      <w:r w:rsidRPr="001F3C16">
        <w:t xml:space="preserve"> [Chris Young, tech writer at Bourbon Creative, citing NASA data and experts including Heidi Hammel, who led the observations of the comet with NASA's Hubble Space Telescope, “What is the Probability of a Huge Civilization-Ending Asteroid Impact?” 1-24-20, https://interestingengineering.com/what-is-the-probability-of-a-huge-civilization-ending-asteroid-impact]</w:t>
      </w:r>
    </w:p>
    <w:p w14:paraId="75B6A7CB" w14:textId="77777777" w:rsidR="00FA524C" w:rsidRDefault="00FA524C" w:rsidP="00FA524C">
      <w:pPr>
        <w:rPr>
          <w:sz w:val="8"/>
        </w:rPr>
      </w:pPr>
      <w:r w:rsidRPr="001F3C16">
        <w:rPr>
          <w:sz w:val="8"/>
        </w:rPr>
        <w:t xml:space="preserve">Thankfully, based on current calculations, </w:t>
      </w:r>
      <w:r w:rsidRPr="00FA524C">
        <w:rPr>
          <w:b/>
          <w:bCs/>
          <w:highlight w:val="cyan"/>
          <w:u w:val="single"/>
        </w:rPr>
        <w:t>the probability of a civilization-ending asteroid impact</w:t>
      </w:r>
      <w:r w:rsidRPr="001F3C16">
        <w:rPr>
          <w:sz w:val="8"/>
        </w:rPr>
        <w:t xml:space="preserve">, like the one that killed off the dinosaurs 66 million years ago, </w:t>
      </w:r>
      <w:r w:rsidRPr="00FA524C">
        <w:rPr>
          <w:b/>
          <w:bCs/>
          <w:highlight w:val="cyan"/>
          <w:u w:val="single"/>
        </w:rPr>
        <w:t>is very low within our lifetimes</w:t>
      </w:r>
      <w:r w:rsidRPr="001F3C16">
        <w:rPr>
          <w:sz w:val="8"/>
        </w:rPr>
        <w:t xml:space="preserve">. But how do we know this and what is the probability that we will see a large meteor impact? What is the actual probability of a huge asteroid impact? Space debris burns up in our atmosphere every day. Any space rock with a diameter of about 10-meters (33 feet), will be destroyed in the Earth's atmosphere during thermal explosions. However, some of these space fragments do hit the ground. According to NASA, a meteor punched a hole in the rear end of an automobile in 1992, while a Connecticut dining room and an Alabama bedroom were also damaged by falling space debris in this century. And yet, there is no record of a human being having been killed by a small space rock in the last thousand years. But what of the big ones? Some scientists claim we are overdue for an asteroid impact of the scale that took out the dinosaurs — as these happen approximately once every 50 to 60 million years. The assertion, however, is highly debatable. First off, </w:t>
      </w:r>
      <w:r w:rsidRPr="001F3C16">
        <w:rPr>
          <w:u w:val="single"/>
        </w:rPr>
        <w:t>when we're talking in a scale of probabilities based on tens of millions of years, a tiny fraction in either direction is still a difference of hundreds of thousands, even millions, of years</w:t>
      </w:r>
      <w:r w:rsidRPr="001F3C16">
        <w:rPr>
          <w:sz w:val="8"/>
        </w:rPr>
        <w:t xml:space="preserve">. Secondly, </w:t>
      </w:r>
      <w:r w:rsidRPr="00FA524C">
        <w:rPr>
          <w:highlight w:val="cyan"/>
          <w:u w:val="single"/>
        </w:rPr>
        <w:t xml:space="preserve">the solar system is showing signs of </w:t>
      </w:r>
      <w:r w:rsidRPr="001F3C16">
        <w:rPr>
          <w:u w:val="single"/>
        </w:rPr>
        <w:t xml:space="preserve">relative </w:t>
      </w:r>
      <w:r w:rsidRPr="00FA524C">
        <w:rPr>
          <w:highlight w:val="cyan"/>
          <w:u w:val="single"/>
        </w:rPr>
        <w:t>tranquility. As the universe expands, stars move farther</w:t>
      </w:r>
      <w:r w:rsidRPr="001F3C16">
        <w:rPr>
          <w:u w:val="single"/>
        </w:rPr>
        <w:t xml:space="preserve"> apart meaning fewer interactions between distant stars and space rocks, and </w:t>
      </w:r>
      <w:r w:rsidRPr="00FA524C">
        <w:rPr>
          <w:highlight w:val="cyan"/>
          <w:u w:val="single"/>
        </w:rPr>
        <w:t>less</w:t>
      </w:r>
      <w:r w:rsidRPr="001F3C16">
        <w:rPr>
          <w:u w:val="single"/>
        </w:rPr>
        <w:t xml:space="preserve"> of a </w:t>
      </w:r>
      <w:r w:rsidRPr="00FA524C">
        <w:rPr>
          <w:highlight w:val="cyan"/>
          <w:u w:val="single"/>
        </w:rPr>
        <w:t>chance</w:t>
      </w:r>
      <w:r w:rsidRPr="001F3C16">
        <w:rPr>
          <w:u w:val="single"/>
        </w:rPr>
        <w:t xml:space="preserve"> that</w:t>
      </w:r>
      <w:r w:rsidRPr="00FA524C">
        <w:rPr>
          <w:highlight w:val="cyan"/>
          <w:u w:val="single"/>
        </w:rPr>
        <w:t xml:space="preserve"> a huge asteroid will</w:t>
      </w:r>
      <w:r w:rsidRPr="001F3C16">
        <w:rPr>
          <w:u w:val="single"/>
        </w:rPr>
        <w:t xml:space="preserve"> have its trajectory altered to </w:t>
      </w:r>
      <w:r w:rsidRPr="00FA524C">
        <w:rPr>
          <w:highlight w:val="cyan"/>
          <w:u w:val="single"/>
        </w:rPr>
        <w:t>come</w:t>
      </w:r>
      <w:r w:rsidRPr="001F3C16">
        <w:rPr>
          <w:u w:val="single"/>
        </w:rPr>
        <w:t xml:space="preserve"> hurtling </w:t>
      </w:r>
      <w:r w:rsidRPr="00FA524C">
        <w:rPr>
          <w:highlight w:val="cyan"/>
          <w:u w:val="single"/>
        </w:rPr>
        <w:t>in our direction</w:t>
      </w:r>
      <w:r w:rsidRPr="001F3C16">
        <w:rPr>
          <w:u w:val="single"/>
        </w:rPr>
        <w:t xml:space="preserve">. According to </w:t>
      </w:r>
      <w:r w:rsidRPr="00FA524C">
        <w:rPr>
          <w:highlight w:val="cyan"/>
          <w:u w:val="single"/>
        </w:rPr>
        <w:t>NASA</w:t>
      </w:r>
      <w:r w:rsidRPr="001F3C16">
        <w:rPr>
          <w:u w:val="single"/>
        </w:rPr>
        <w:t xml:space="preserve">, the </w:t>
      </w:r>
      <w:r w:rsidRPr="00FA524C">
        <w:rPr>
          <w:highlight w:val="cyan"/>
          <w:u w:val="single"/>
        </w:rPr>
        <w:t>probability of an asteroid capable of destroying a city striking Earth is 0.1% every year</w:t>
      </w:r>
      <w:r w:rsidRPr="001F3C16">
        <w:rPr>
          <w:u w:val="single"/>
        </w:rPr>
        <w:t xml:space="preserve">. If one of these does hit Earth, </w:t>
      </w:r>
      <w:r w:rsidRPr="00FA524C">
        <w:rPr>
          <w:highlight w:val="cyan"/>
          <w:u w:val="single"/>
        </w:rPr>
        <w:t xml:space="preserve">there is a 70% chance it will land in the ocean, and </w:t>
      </w:r>
      <w:r w:rsidRPr="001F3C16">
        <w:rPr>
          <w:u w:val="single"/>
        </w:rPr>
        <w:t xml:space="preserve">a </w:t>
      </w:r>
      <w:r w:rsidRPr="00FA524C">
        <w:rPr>
          <w:highlight w:val="cyan"/>
          <w:u w:val="single"/>
        </w:rPr>
        <w:t>25%</w:t>
      </w:r>
      <w:r w:rsidRPr="001F3C16">
        <w:rPr>
          <w:u w:val="single"/>
        </w:rPr>
        <w:t xml:space="preserve"> chance </w:t>
      </w:r>
      <w:r w:rsidRPr="00FA524C">
        <w:rPr>
          <w:highlight w:val="cyan"/>
          <w:u w:val="single"/>
        </w:rPr>
        <w:t>it will land over a relatively unpopulated area</w:t>
      </w:r>
      <w:r w:rsidRPr="001F3C16">
        <w:rPr>
          <w:u w:val="single"/>
        </w:rPr>
        <w:t>. This is what happened with the Tunguska impact in Russia just over a hundred years ago. The odds of a 5-10 kilometer wide asteroid, the likes of which made the dinosaurs go extinct, hitting Earth is almost negligible at 0.000001%</w:t>
      </w:r>
      <w:r w:rsidRPr="001F3C16">
        <w:rPr>
          <w:sz w:val="8"/>
        </w:rPr>
        <w:t xml:space="preserve">. Monitoring the skies </w:t>
      </w:r>
      <w:r w:rsidRPr="001F3C16">
        <w:rPr>
          <w:u w:val="single"/>
        </w:rPr>
        <w:t xml:space="preserve">NASA's </w:t>
      </w:r>
      <w:proofErr w:type="gramStart"/>
      <w:r w:rsidRPr="001F3C16">
        <w:rPr>
          <w:u w:val="single"/>
        </w:rPr>
        <w:t>Near Earth</w:t>
      </w:r>
      <w:proofErr w:type="gramEnd"/>
      <w:r w:rsidRPr="001F3C16">
        <w:rPr>
          <w:u w:val="single"/>
        </w:rPr>
        <w:t xml:space="preserve"> Object program monitors space rocks in our</w:t>
      </w:r>
      <w:r w:rsidRPr="001F3C16">
        <w:rPr>
          <w:sz w:val="8"/>
        </w:rPr>
        <w:t xml:space="preserve"> neck of the </w:t>
      </w:r>
      <w:r w:rsidRPr="001F3C16">
        <w:rPr>
          <w:u w:val="single"/>
        </w:rPr>
        <w:t>universe. It has compiled a risk table for all known Near-Earth Objects (NEOs)</w:t>
      </w:r>
      <w:r w:rsidRPr="001F3C16">
        <w:rPr>
          <w:sz w:val="8"/>
        </w:rPr>
        <w:t xml:space="preserve">. For each of these, NASA calculates the likelihood of an impact with Earth for the next 100 years. The brains behind the operation? The calculations are made by Sentry, a highly automated collision monitoring computer system that scans the most up-to-date list of asteroids near Earth. The Torino Scale, which runs from 1 to 10, is used to assess the danger we face from any individual asteroid. </w:t>
      </w:r>
      <w:proofErr w:type="gramStart"/>
      <w:r w:rsidRPr="001F3C16">
        <w:rPr>
          <w:sz w:val="8"/>
        </w:rPr>
        <w:t>At the moment</w:t>
      </w:r>
      <w:proofErr w:type="gramEnd"/>
      <w:r w:rsidRPr="001F3C16">
        <w:rPr>
          <w:sz w:val="8"/>
        </w:rPr>
        <w:t xml:space="preserve">, nothing on the table is rated above 1 on the Torino Scale, meaning that </w:t>
      </w:r>
      <w:r w:rsidRPr="001F3C16">
        <w:rPr>
          <w:u w:val="single"/>
        </w:rPr>
        <w:t>impacts are calculated as being extremely unlikely</w:t>
      </w:r>
      <w:r w:rsidRPr="001F3C16">
        <w:rPr>
          <w:sz w:val="8"/>
        </w:rPr>
        <w:t xml:space="preserve">. What's more, as Wired points out, new private endeavors like the B612 Foundation are aiming to launch dedicated telescopes to analyze 90 percent of all asteroids that are more than 30-meters in diameter, as these </w:t>
      </w:r>
      <w:proofErr w:type="gramStart"/>
      <w:r w:rsidRPr="001F3C16">
        <w:rPr>
          <w:sz w:val="8"/>
        </w:rPr>
        <w:t>are capable of leveling</w:t>
      </w:r>
      <w:proofErr w:type="gramEnd"/>
      <w:r w:rsidRPr="001F3C16">
        <w:rPr>
          <w:sz w:val="8"/>
        </w:rPr>
        <w:t xml:space="preserve"> large areas. As a reference, the meteor that impacted Chelyabinsk, Russia (video above) in 2013 causing millions of dollars of property damage and injuring over a thousand, was a relatively small meteor at 15 meters in diameter. </w:t>
      </w:r>
      <w:r w:rsidRPr="001F3C16">
        <w:rPr>
          <w:u w:val="single"/>
        </w:rPr>
        <w:t>Readings will become more and more accurate the more funds are invested in building monitoring systems</w:t>
      </w:r>
      <w:r w:rsidRPr="001F3C16">
        <w:rPr>
          <w:sz w:val="8"/>
        </w:rPr>
        <w:t xml:space="preserve">. Planetary defense is still important All of this isn't to say that investment in planetary defense systems is not important. While NASA, and other organizations, are keeping an eye on the skies, asteroids are understandably difficult to spot. In fact, just last year a large asteroid, called '2019 OK', was spotted just a day before flying between the Earth and the Moon. Even scarier than the size and proximity of the asteroid — it was the size of a football field and came within 65,000 km of Earth's surface — is the fact that it caught researchers off guard. According to internal NASA documents obtained by Buzzfeed News, a NASA scientist said: "this one did sneak up on us." If the asteroid had hit Earth, "the blast wave could have created localized devastation to an area roughly 50 miles across,” NASA said in a statement. Worryingly, some researchers have claimed that planetary defense measures are underfunded. NASA chief Jim </w:t>
      </w:r>
      <w:proofErr w:type="spellStart"/>
      <w:r w:rsidRPr="001F3C16">
        <w:rPr>
          <w:sz w:val="8"/>
        </w:rPr>
        <w:t>Bridenstine</w:t>
      </w:r>
      <w:proofErr w:type="spellEnd"/>
      <w:r w:rsidRPr="001F3C16">
        <w:rPr>
          <w:sz w:val="8"/>
        </w:rPr>
        <w:t xml:space="preserve"> has said that we need to get serious about asteroid threats, while MIT planetary scientist Richard </w:t>
      </w:r>
      <w:proofErr w:type="spellStart"/>
      <w:r w:rsidRPr="001F3C16">
        <w:rPr>
          <w:sz w:val="8"/>
        </w:rPr>
        <w:t>Binzel</w:t>
      </w:r>
      <w:proofErr w:type="spellEnd"/>
      <w:r w:rsidRPr="001F3C16">
        <w:rPr>
          <w:sz w:val="8"/>
        </w:rPr>
        <w:t xml:space="preserve"> told BuzzFeed News that “it's no surprise an object like [2019 OK] would take us by surprise. Our current asteroid search capabilities are not up to the level they should be.” While we have mentioned that we are living through a relatively calm period when it comes to asteroid impacts, there is still the occasional reminder that big impacts are still possible in our solar system. For example, in 1992 a huge asteroid impact did occur and was observed on Jupiter. If the asteroid, called Shoemaker-Levy 9, had hit Earth, it would have created a global atmospheric disaster </w:t>
      </w:r>
      <w:proofErr w:type="gramStart"/>
      <w:r w:rsidRPr="001F3C16">
        <w:rPr>
          <w:sz w:val="8"/>
        </w:rPr>
        <w:t>similar to</w:t>
      </w:r>
      <w:proofErr w:type="gramEnd"/>
      <w:r w:rsidRPr="001F3C16">
        <w:rPr>
          <w:sz w:val="8"/>
        </w:rPr>
        <w:t xml:space="preserve"> the one that wiped out the dinosaurs 65 million years ago. </w:t>
      </w:r>
      <w:r w:rsidRPr="001F3C16">
        <w:rPr>
          <w:u w:val="single"/>
        </w:rPr>
        <w:t xml:space="preserve">"Shoemaker-Levy 9 was a sort of punch in the gut," Heidi Hammel, who led the observations of the comet with NASA's Hubble Space Telescope, said in a NASA blog post. "It really invigorated our understanding of how important it is to monitor our local neighborhood, and to understand what the potential is for impacts on Earth in the future." </w:t>
      </w:r>
      <w:r w:rsidRPr="001F3C16">
        <w:rPr>
          <w:sz w:val="8"/>
        </w:rPr>
        <w:t xml:space="preserve">Then there's 99942 Apophis, a huge asteroid that will fly so close to Earth in 2029 that our planet's gravitational pull will alter its trajectory. What can we do if a large asteroid is headed our way? As the European Space Agency, ESA, which is a part of the International Asteroid Warning Network, points out, </w:t>
      </w:r>
      <w:r w:rsidRPr="00FA524C">
        <w:rPr>
          <w:highlight w:val="cyan"/>
          <w:u w:val="single"/>
        </w:rPr>
        <w:t xml:space="preserve">there is a range of options </w:t>
      </w:r>
      <w:r w:rsidRPr="001F3C16">
        <w:rPr>
          <w:u w:val="single"/>
        </w:rPr>
        <w:t>available in the unlikely event that we do detect an asteroid on a collision course with Earth</w:t>
      </w:r>
      <w:r w:rsidRPr="001F3C16">
        <w:rPr>
          <w:sz w:val="8"/>
        </w:rPr>
        <w:t xml:space="preserve">. The most important factor would be how early the asteroid would be detected. While there is the very small, yet frightening, possibility that one could catch us unaware, like '2019 OK's' close flyby, which was spotted only 24 hours before occurring, </w:t>
      </w:r>
      <w:r w:rsidRPr="00FA524C">
        <w:rPr>
          <w:highlight w:val="cyan"/>
          <w:u w:val="single"/>
        </w:rPr>
        <w:t>current tech</w:t>
      </w:r>
      <w:r w:rsidRPr="001F3C16">
        <w:rPr>
          <w:u w:val="single"/>
        </w:rPr>
        <w:t xml:space="preserve">nology </w:t>
      </w:r>
      <w:r w:rsidRPr="00FA524C">
        <w:rPr>
          <w:highlight w:val="cyan"/>
          <w:u w:val="single"/>
        </w:rPr>
        <w:t>allows us to detect</w:t>
      </w:r>
      <w:r w:rsidRPr="001F3C16">
        <w:rPr>
          <w:u w:val="single"/>
        </w:rPr>
        <w:t xml:space="preserve"> the trajectories of </w:t>
      </w:r>
      <w:r w:rsidRPr="00FA524C">
        <w:rPr>
          <w:highlight w:val="cyan"/>
          <w:u w:val="single"/>
        </w:rPr>
        <w:t>NEOs years in advance. Options include reconnaissance missions</w:t>
      </w:r>
      <w:r w:rsidRPr="001F3C16">
        <w:rPr>
          <w:u w:val="single"/>
        </w:rPr>
        <w:t xml:space="preserve"> in space to gather information, </w:t>
      </w:r>
      <w:r w:rsidRPr="00FA524C">
        <w:rPr>
          <w:highlight w:val="cyan"/>
          <w:u w:val="single"/>
        </w:rPr>
        <w:t>while nuclear impactors can also be used to try to break up or deflect the course of an asteroid into a safe trajectory</w:t>
      </w:r>
      <w:r w:rsidRPr="001F3C16">
        <w:rPr>
          <w:u w:val="single"/>
        </w:rPr>
        <w:t>. Preparations on the ground</w:t>
      </w:r>
      <w:r w:rsidRPr="001F3C16">
        <w:rPr>
          <w:sz w:val="8"/>
        </w:rPr>
        <w:t xml:space="preserve">, meanwhile, </w:t>
      </w:r>
      <w:r w:rsidRPr="001F3C16">
        <w:rPr>
          <w:u w:val="single"/>
        </w:rPr>
        <w:t>would potentially involve evacuations of entire cities</w:t>
      </w:r>
      <w:r w:rsidRPr="001F3C16">
        <w:rPr>
          <w:sz w:val="8"/>
        </w:rPr>
        <w:t>.</w:t>
      </w:r>
    </w:p>
    <w:p w14:paraId="7B4FFCF2" w14:textId="77777777" w:rsidR="00FA524C" w:rsidRPr="001F3C16" w:rsidRDefault="00FA524C" w:rsidP="00FA524C">
      <w:pPr>
        <w:pStyle w:val="Heading4"/>
        <w:rPr>
          <w:rFonts w:cs="Calibri"/>
        </w:rPr>
      </w:pPr>
      <w:r w:rsidRPr="001F3C16">
        <w:rPr>
          <w:rFonts w:cs="Calibri"/>
        </w:rPr>
        <w:t>They won’t hit us</w:t>
      </w:r>
    </w:p>
    <w:p w14:paraId="46A7C6D3" w14:textId="77777777" w:rsidR="00FA524C" w:rsidRPr="001F3C16" w:rsidRDefault="00FA524C" w:rsidP="00FA524C">
      <w:r w:rsidRPr="001F3C16">
        <w:rPr>
          <w:rStyle w:val="Style13ptBold"/>
        </w:rPr>
        <w:t>Ord 20</w:t>
      </w:r>
      <w:r w:rsidRPr="001F3C16">
        <w:t xml:space="preserve"> [Toby Ord, Senior Research Fellow in Philosophy at Oxford University, “The Precipice: Existential Risk and the Future of Humanity,” 2020, Hachette Books, EA]</w:t>
      </w:r>
    </w:p>
    <w:p w14:paraId="2D8370AF" w14:textId="77777777" w:rsidR="00FA524C" w:rsidRPr="001F3C16" w:rsidRDefault="00FA524C" w:rsidP="00FA524C">
      <w:pPr>
        <w:rPr>
          <w:sz w:val="16"/>
        </w:rPr>
      </w:pPr>
      <w:r w:rsidRPr="001F3C16">
        <w:rPr>
          <w:sz w:val="16"/>
        </w:rPr>
        <w:t xml:space="preserve">But what about our century? By analyzing the exact trajectories of the known asteroids, astronomers can determine whether there is any real chance that they will hit the Earth within the next hundred years. At the time of writing, </w:t>
      </w:r>
      <w:r w:rsidRPr="00FA524C">
        <w:rPr>
          <w:rStyle w:val="Emphasis"/>
          <w:highlight w:val="cyan"/>
        </w:rPr>
        <w:t>95</w:t>
      </w:r>
      <w:r w:rsidRPr="00FA524C">
        <w:rPr>
          <w:rStyle w:val="StyleUnderline"/>
          <w:highlight w:val="cyan"/>
        </w:rPr>
        <w:t xml:space="preserve"> </w:t>
      </w:r>
      <w:r w:rsidRPr="00FA524C">
        <w:rPr>
          <w:rStyle w:val="Emphasis"/>
          <w:highlight w:val="cyan"/>
        </w:rPr>
        <w:t>percent</w:t>
      </w:r>
      <w:r w:rsidRPr="00FA524C">
        <w:rPr>
          <w:rStyle w:val="StyleUnderline"/>
          <w:highlight w:val="cyan"/>
        </w:rPr>
        <w:t xml:space="preserve"> of asteroids </w:t>
      </w:r>
      <w:r w:rsidRPr="00FA524C">
        <w:rPr>
          <w:rStyle w:val="Emphasis"/>
          <w:highlight w:val="cyan"/>
        </w:rPr>
        <w:t>bigger than one kilometer have been found</w:t>
      </w:r>
      <w:r w:rsidRPr="001F3C16">
        <w:rPr>
          <w:rStyle w:val="StyleUnderline"/>
        </w:rPr>
        <w:t xml:space="preserve"> and </w:t>
      </w:r>
      <w:r w:rsidRPr="00FA524C">
        <w:rPr>
          <w:rStyle w:val="StyleUnderline"/>
          <w:highlight w:val="cyan"/>
        </w:rPr>
        <w:t>none have a</w:t>
      </w:r>
      <w:r w:rsidRPr="001F3C16">
        <w:rPr>
          <w:rStyle w:val="StyleUnderline"/>
        </w:rPr>
        <w:t xml:space="preserve">n appreciable </w:t>
      </w:r>
      <w:r w:rsidRPr="00FA524C">
        <w:rPr>
          <w:rStyle w:val="StyleUnderline"/>
          <w:highlight w:val="cyan"/>
        </w:rPr>
        <w:t>chance of collision</w:t>
      </w:r>
      <w:r w:rsidRPr="001F3C16">
        <w:rPr>
          <w:rStyle w:val="StyleUnderline"/>
        </w:rPr>
        <w:t xml:space="preserve"> with</w:t>
      </w:r>
      <w:r w:rsidRPr="001F3C16">
        <w:rPr>
          <w:sz w:val="16"/>
        </w:rPr>
        <w:t xml:space="preserve"> the </w:t>
      </w:r>
      <w:r w:rsidRPr="001F3C16">
        <w:rPr>
          <w:rStyle w:val="StyleUnderline"/>
        </w:rPr>
        <w:t>Earth</w:t>
      </w:r>
      <w:r w:rsidRPr="001F3C16">
        <w:rPr>
          <w:sz w:val="16"/>
        </w:rPr>
        <w:t xml:space="preserve">. So almost all the remaining risk is from the 5 percent we haven’t yet tracked.15 </w:t>
      </w:r>
      <w:r w:rsidRPr="001F3C16">
        <w:rPr>
          <w:rStyle w:val="StyleUnderline"/>
        </w:rPr>
        <w:t>We have</w:t>
      </w:r>
      <w:r w:rsidRPr="001F3C16">
        <w:rPr>
          <w:sz w:val="16"/>
        </w:rPr>
        <w:t xml:space="preserve"> even </w:t>
      </w:r>
      <w:r w:rsidRPr="001F3C16">
        <w:rPr>
          <w:rStyle w:val="StyleUnderline"/>
        </w:rPr>
        <w:t xml:space="preserve">better news with asteroids </w:t>
      </w:r>
      <w:r w:rsidRPr="00FA524C">
        <w:rPr>
          <w:rStyle w:val="Emphasis"/>
          <w:highlight w:val="cyan"/>
        </w:rPr>
        <w:t>greater than ten kilometers</w:t>
      </w:r>
      <w:r w:rsidRPr="001F3C16">
        <w:rPr>
          <w:rStyle w:val="StyleUnderline"/>
        </w:rPr>
        <w:t xml:space="preserve">, as </w:t>
      </w:r>
      <w:r w:rsidRPr="001F3C16">
        <w:rPr>
          <w:rStyle w:val="Emphasis"/>
        </w:rPr>
        <w:t>astronomers</w:t>
      </w:r>
      <w:r w:rsidRPr="001F3C16">
        <w:rPr>
          <w:sz w:val="16"/>
        </w:rPr>
        <w:t xml:space="preserve"> are almost certain that they have </w:t>
      </w:r>
      <w:r w:rsidRPr="00FA524C">
        <w:rPr>
          <w:rStyle w:val="Emphasis"/>
          <w:highlight w:val="cyan"/>
        </w:rPr>
        <w:t>found them all</w:t>
      </w:r>
      <w:r w:rsidRPr="001F3C16">
        <w:rPr>
          <w:rStyle w:val="StyleUnderline"/>
        </w:rPr>
        <w:t>, and</w:t>
      </w:r>
      <w:r w:rsidRPr="001F3C16">
        <w:rPr>
          <w:sz w:val="16"/>
        </w:rPr>
        <w:t xml:space="preserve"> that </w:t>
      </w:r>
      <w:r w:rsidRPr="001F3C16">
        <w:rPr>
          <w:rStyle w:val="StyleUnderline"/>
        </w:rPr>
        <w:t>they pose no immediate danger</w:t>
      </w:r>
      <w:r w:rsidRPr="001F3C16">
        <w:rPr>
          <w:sz w:val="16"/>
        </w:rPr>
        <w:t xml:space="preserve">. 16 Taking this trajectory information into account, </w:t>
      </w:r>
      <w:r w:rsidRPr="001F3C16">
        <w:rPr>
          <w:rStyle w:val="StyleUnderline"/>
        </w:rPr>
        <w:t xml:space="preserve">the </w:t>
      </w:r>
      <w:r w:rsidRPr="00FA524C">
        <w:rPr>
          <w:rStyle w:val="StyleUnderline"/>
          <w:highlight w:val="cyan"/>
        </w:rPr>
        <w:t>probability</w:t>
      </w:r>
      <w:r w:rsidRPr="001F3C16">
        <w:rPr>
          <w:rStyle w:val="StyleUnderline"/>
        </w:rPr>
        <w:t xml:space="preserve"> of an Earth-impact in the next hundred years </w:t>
      </w:r>
      <w:r w:rsidRPr="00FA524C">
        <w:rPr>
          <w:rStyle w:val="StyleUnderline"/>
          <w:highlight w:val="cyan"/>
        </w:rPr>
        <w:t>falls to</w:t>
      </w:r>
      <w:r w:rsidRPr="001F3C16">
        <w:rPr>
          <w:sz w:val="16"/>
        </w:rPr>
        <w:t xml:space="preserve"> about </w:t>
      </w:r>
      <w:r w:rsidRPr="001F3C16">
        <w:rPr>
          <w:rStyle w:val="Emphasis"/>
        </w:rPr>
        <w:t>one in 120,000</w:t>
      </w:r>
      <w:r w:rsidRPr="001F3C16">
        <w:rPr>
          <w:rStyle w:val="StyleUnderline"/>
        </w:rPr>
        <w:t xml:space="preserve"> for asteroids between one and ten kilometers, and</w:t>
      </w:r>
      <w:r w:rsidRPr="001F3C16">
        <w:rPr>
          <w:sz w:val="16"/>
        </w:rPr>
        <w:t xml:space="preserve"> about </w:t>
      </w:r>
      <w:r w:rsidRPr="00FA524C">
        <w:rPr>
          <w:rStyle w:val="Emphasis"/>
          <w:highlight w:val="cyan"/>
        </w:rPr>
        <w:t>one in 150 million</w:t>
      </w:r>
      <w:r w:rsidRPr="001F3C16">
        <w:rPr>
          <w:rStyle w:val="StyleUnderline"/>
        </w:rPr>
        <w:t xml:space="preserve"> for those above ten kilometers.</w:t>
      </w:r>
      <w:r w:rsidRPr="001F3C16">
        <w:rPr>
          <w:sz w:val="16"/>
        </w:rPr>
        <w:t>17</w:t>
      </w:r>
    </w:p>
    <w:p w14:paraId="2686AFDC" w14:textId="77777777" w:rsidR="00FA524C" w:rsidRPr="001F3C16" w:rsidRDefault="00FA524C" w:rsidP="00FA524C">
      <w:pPr>
        <w:rPr>
          <w:sz w:val="16"/>
        </w:rPr>
      </w:pPr>
      <w:r w:rsidRPr="001F3C16">
        <w:rPr>
          <w:sz w:val="16"/>
        </w:rPr>
        <w:t xml:space="preserve">These probabilities are immensely reassuring. While there is still real </w:t>
      </w:r>
      <w:r w:rsidRPr="001F3C16">
        <w:rPr>
          <w:rStyle w:val="StyleUnderline"/>
        </w:rPr>
        <w:t>risk</w:t>
      </w:r>
      <w:r w:rsidRPr="001F3C16">
        <w:rPr>
          <w:sz w:val="16"/>
        </w:rPr>
        <w:t xml:space="preserve">, it </w:t>
      </w:r>
      <w:r w:rsidRPr="001F3C16">
        <w:rPr>
          <w:rStyle w:val="StyleUnderline"/>
        </w:rPr>
        <w:t>has been</w:t>
      </w:r>
      <w:r w:rsidRPr="001F3C16">
        <w:rPr>
          <w:sz w:val="16"/>
        </w:rPr>
        <w:t xml:space="preserve"> studied in </w:t>
      </w:r>
      <w:proofErr w:type="gramStart"/>
      <w:r w:rsidRPr="001F3C16">
        <w:rPr>
          <w:sz w:val="16"/>
        </w:rPr>
        <w:t>great detail</w:t>
      </w:r>
      <w:proofErr w:type="gramEnd"/>
      <w:r w:rsidRPr="001F3C16">
        <w:rPr>
          <w:sz w:val="16"/>
        </w:rPr>
        <w:t xml:space="preserve"> and </w:t>
      </w:r>
      <w:r w:rsidRPr="001F3C16">
        <w:rPr>
          <w:rStyle w:val="StyleUnderline"/>
        </w:rPr>
        <w:t xml:space="preserve">shown to be </w:t>
      </w:r>
      <w:r w:rsidRPr="001F3C16">
        <w:rPr>
          <w:rStyle w:val="Emphasis"/>
        </w:rPr>
        <w:t>vanishingly</w:t>
      </w:r>
      <w:r w:rsidRPr="001F3C16">
        <w:rPr>
          <w:rStyle w:val="StyleUnderline"/>
        </w:rPr>
        <w:t xml:space="preserve"> </w:t>
      </w:r>
      <w:r w:rsidRPr="001F3C16">
        <w:rPr>
          <w:rStyle w:val="Emphasis"/>
        </w:rPr>
        <w:t>low</w:t>
      </w:r>
      <w:r w:rsidRPr="001F3C16">
        <w:rPr>
          <w:sz w:val="16"/>
        </w:rPr>
        <w:t>. It is a famous risk, but a small one. If humanity were to go extinct in the next century, it would almost certainly be from something other than an asteroid or comet impact.</w:t>
      </w:r>
    </w:p>
    <w:p w14:paraId="18154CF0" w14:textId="77777777" w:rsidR="00FA524C" w:rsidRPr="001F3C16" w:rsidRDefault="00FA524C" w:rsidP="00FA524C">
      <w:pPr>
        <w:pStyle w:val="Heading4"/>
        <w:rPr>
          <w:rFonts w:cs="Calibri"/>
        </w:rPr>
      </w:pPr>
      <w:r w:rsidRPr="001F3C16">
        <w:rPr>
          <w:rFonts w:cs="Calibri"/>
        </w:rPr>
        <w:t>Coop checks</w:t>
      </w:r>
    </w:p>
    <w:p w14:paraId="043547A4" w14:textId="77777777" w:rsidR="00FA524C" w:rsidRPr="001F3C16" w:rsidRDefault="00FA524C" w:rsidP="00FA524C">
      <w:r w:rsidRPr="001F3C16">
        <w:rPr>
          <w:rStyle w:val="Style13ptBold"/>
        </w:rPr>
        <w:t>Ord 20</w:t>
      </w:r>
      <w:r w:rsidRPr="001F3C16">
        <w:t xml:space="preserve"> [Toby Ord, Senior Research Fellow in Philosophy at Oxford University, “The Precipice: Existential Risk and the Future of Humanity,” 2020, Hachette Books, EA]</w:t>
      </w:r>
    </w:p>
    <w:p w14:paraId="0B0A17C1" w14:textId="77777777" w:rsidR="00FA524C" w:rsidRPr="008933C5" w:rsidRDefault="00FA524C" w:rsidP="00FA524C">
      <w:pPr>
        <w:rPr>
          <w:sz w:val="16"/>
        </w:rPr>
      </w:pPr>
      <w:r w:rsidRPr="001F3C16">
        <w:rPr>
          <w:sz w:val="16"/>
        </w:rPr>
        <w:t xml:space="preserve">While uncertainties remain, </w:t>
      </w:r>
      <w:r w:rsidRPr="001F3C16">
        <w:rPr>
          <w:rStyle w:val="StyleUnderline"/>
        </w:rPr>
        <w:t>the overall story</w:t>
      </w:r>
      <w:r w:rsidRPr="001F3C16">
        <w:rPr>
          <w:sz w:val="16"/>
        </w:rPr>
        <w:t xml:space="preserve"> here </w:t>
      </w:r>
      <w:r w:rsidRPr="001F3C16">
        <w:rPr>
          <w:rStyle w:val="StyleUnderline"/>
        </w:rPr>
        <w:t>is</w:t>
      </w:r>
      <w:r w:rsidRPr="001F3C16">
        <w:rPr>
          <w:sz w:val="16"/>
        </w:rPr>
        <w:t xml:space="preserve"> one of </w:t>
      </w:r>
      <w:r w:rsidRPr="001F3C16">
        <w:rPr>
          <w:rStyle w:val="Emphasis"/>
        </w:rPr>
        <w:t>humanity having its act together</w:t>
      </w:r>
      <w:r w:rsidRPr="001F3C16">
        <w:rPr>
          <w:sz w:val="16"/>
        </w:rPr>
        <w:t xml:space="preserve">. It was just 12 years from the first scientific realization of the risk of global catastrophe to the point where government started taking it seriously. And now, 28 years later, </w:t>
      </w:r>
      <w:r w:rsidRPr="001F3C16">
        <w:rPr>
          <w:rStyle w:val="StyleUnderline"/>
        </w:rPr>
        <w:t>almost all</w:t>
      </w:r>
      <w:r w:rsidRPr="001F3C16">
        <w:rPr>
          <w:sz w:val="16"/>
        </w:rPr>
        <w:t xml:space="preserve"> the </w:t>
      </w:r>
      <w:r w:rsidRPr="001F3C16">
        <w:rPr>
          <w:rStyle w:val="StyleUnderline"/>
        </w:rPr>
        <w:t xml:space="preserve">large asteroids have been </w:t>
      </w:r>
      <w:r w:rsidRPr="001F3C16">
        <w:rPr>
          <w:rStyle w:val="Emphasis"/>
        </w:rPr>
        <w:t>tracked</w:t>
      </w:r>
      <w:r w:rsidRPr="001F3C16">
        <w:rPr>
          <w:rStyle w:val="StyleUnderline"/>
        </w:rPr>
        <w:t xml:space="preserve">. </w:t>
      </w:r>
      <w:r w:rsidRPr="00FA524C">
        <w:rPr>
          <w:rStyle w:val="StyleUnderline"/>
          <w:highlight w:val="cyan"/>
        </w:rPr>
        <w:t xml:space="preserve">There is </w:t>
      </w:r>
      <w:r w:rsidRPr="00FA524C">
        <w:rPr>
          <w:rStyle w:val="Emphasis"/>
          <w:highlight w:val="cyan"/>
        </w:rPr>
        <w:t>international</w:t>
      </w:r>
      <w:r w:rsidRPr="00FA524C">
        <w:rPr>
          <w:rStyle w:val="StyleUnderline"/>
          <w:highlight w:val="cyan"/>
        </w:rPr>
        <w:t xml:space="preserve"> </w:t>
      </w:r>
      <w:r w:rsidRPr="00FA524C">
        <w:rPr>
          <w:rStyle w:val="Emphasis"/>
          <w:highlight w:val="cyan"/>
        </w:rPr>
        <w:t>coop</w:t>
      </w:r>
      <w:r w:rsidRPr="001F3C16">
        <w:rPr>
          <w:rStyle w:val="Emphasis"/>
        </w:rPr>
        <w:t>eration</w:t>
      </w:r>
      <w:r w:rsidRPr="001F3C16">
        <w:rPr>
          <w:sz w:val="16"/>
        </w:rPr>
        <w:t xml:space="preserve">, </w:t>
      </w:r>
      <w:r w:rsidRPr="001F3C16">
        <w:rPr>
          <w:rStyle w:val="StyleUnderline"/>
        </w:rPr>
        <w:t>with a United Nations</w:t>
      </w:r>
      <w:r w:rsidRPr="001F3C16">
        <w:rPr>
          <w:sz w:val="16"/>
        </w:rPr>
        <w:t xml:space="preserve">–sanctioned </w:t>
      </w:r>
      <w:r w:rsidRPr="001F3C16">
        <w:rPr>
          <w:rStyle w:val="StyleUnderline"/>
        </w:rPr>
        <w:t xml:space="preserve">organization and an </w:t>
      </w:r>
      <w:r w:rsidRPr="001F3C16">
        <w:rPr>
          <w:rStyle w:val="Emphasis"/>
        </w:rPr>
        <w:t>international</w:t>
      </w:r>
      <w:r w:rsidRPr="001F3C16">
        <w:rPr>
          <w:rStyle w:val="StyleUnderline"/>
        </w:rPr>
        <w:t xml:space="preserve"> </w:t>
      </w:r>
      <w:r w:rsidRPr="001F3C16">
        <w:rPr>
          <w:rStyle w:val="Emphasis"/>
        </w:rPr>
        <w:t>alliance</w:t>
      </w:r>
      <w:r w:rsidRPr="001F3C16">
        <w:rPr>
          <w:sz w:val="16"/>
        </w:rPr>
        <w:t xml:space="preserve"> of </w:t>
      </w:r>
      <w:proofErr w:type="spellStart"/>
      <w:r w:rsidRPr="001F3C16">
        <w:rPr>
          <w:sz w:val="16"/>
        </w:rPr>
        <w:t>spaceguard</w:t>
      </w:r>
      <w:proofErr w:type="spellEnd"/>
      <w:r w:rsidRPr="001F3C16">
        <w:rPr>
          <w:sz w:val="16"/>
        </w:rPr>
        <w:t xml:space="preserve"> programs.19 </w:t>
      </w:r>
      <w:r w:rsidRPr="001F3C16">
        <w:rPr>
          <w:rStyle w:val="StyleUnderline"/>
        </w:rPr>
        <w:t xml:space="preserve">The work is </w:t>
      </w:r>
      <w:r w:rsidRPr="001F3C16">
        <w:rPr>
          <w:rStyle w:val="Emphasis"/>
        </w:rPr>
        <w:t>well</w:t>
      </w:r>
      <w:r w:rsidRPr="001F3C16">
        <w:rPr>
          <w:rStyle w:val="StyleUnderline"/>
        </w:rPr>
        <w:t xml:space="preserve"> </w:t>
      </w:r>
      <w:r w:rsidRPr="001F3C16">
        <w:rPr>
          <w:rStyle w:val="Emphasis"/>
        </w:rPr>
        <w:t>managed</w:t>
      </w:r>
      <w:r w:rsidRPr="001F3C16">
        <w:rPr>
          <w:rStyle w:val="StyleUnderline"/>
        </w:rPr>
        <w:t xml:space="preserve"> and</w:t>
      </w:r>
      <w:r w:rsidRPr="001F3C16">
        <w:rPr>
          <w:sz w:val="16"/>
        </w:rPr>
        <w:t xml:space="preserve"> NASA </w:t>
      </w:r>
      <w:r w:rsidRPr="00FA524C">
        <w:rPr>
          <w:rStyle w:val="Emphasis"/>
          <w:highlight w:val="cyan"/>
        </w:rPr>
        <w:t>funding</w:t>
      </w:r>
      <w:r w:rsidRPr="001F3C16">
        <w:rPr>
          <w:sz w:val="16"/>
        </w:rPr>
        <w:t xml:space="preserve"> has </w:t>
      </w:r>
      <w:r w:rsidRPr="00FA524C">
        <w:rPr>
          <w:rStyle w:val="Emphasis"/>
          <w:highlight w:val="cyan"/>
        </w:rPr>
        <w:t>increased</w:t>
      </w:r>
      <w:r w:rsidRPr="001F3C16">
        <w:rPr>
          <w:sz w:val="16"/>
        </w:rPr>
        <w:t xml:space="preserve"> more than tenfold between 2010 and 2016.20 In my view, </w:t>
      </w:r>
      <w:r w:rsidRPr="00FA524C">
        <w:rPr>
          <w:rStyle w:val="Emphasis"/>
          <w:highlight w:val="cyan"/>
        </w:rPr>
        <w:t>no other</w:t>
      </w:r>
      <w:r w:rsidRPr="001F3C16">
        <w:rPr>
          <w:rStyle w:val="Emphasis"/>
        </w:rPr>
        <w:t xml:space="preserve"> existential </w:t>
      </w:r>
      <w:r w:rsidRPr="00FA524C">
        <w:rPr>
          <w:rStyle w:val="Emphasis"/>
          <w:highlight w:val="cyan"/>
        </w:rPr>
        <w:t>risk is as well handled</w:t>
      </w:r>
      <w:r w:rsidRPr="001F3C16">
        <w:rPr>
          <w:sz w:val="16"/>
        </w:rPr>
        <w:t xml:space="preserve"> as that of asteroids and comets.</w:t>
      </w:r>
    </w:p>
    <w:p w14:paraId="1D3DEAEE" w14:textId="498473D7" w:rsidR="00FA524C" w:rsidRDefault="00FA524C" w:rsidP="00FA524C">
      <w:pPr>
        <w:pStyle w:val="Heading3"/>
      </w:pPr>
      <w:r>
        <w:t>Adv</w:t>
      </w:r>
      <w:r>
        <w:t>antage</w:t>
      </w:r>
      <w:r>
        <w:t xml:space="preserve"> 3</w:t>
      </w:r>
    </w:p>
    <w:p w14:paraId="6B6A7F8E" w14:textId="77777777" w:rsidR="00FA524C" w:rsidRDefault="00FA524C" w:rsidP="00FA524C">
      <w:pPr>
        <w:pStyle w:val="Heading4"/>
      </w:pPr>
      <w:proofErr w:type="spellStart"/>
      <w:r>
        <w:t>DebrisDev</w:t>
      </w:r>
      <w:proofErr w:type="spellEnd"/>
      <w:r>
        <w:t xml:space="preserve"> takes out ozone – their card is about launches more broadly, which Kessler would stop. </w:t>
      </w:r>
    </w:p>
    <w:p w14:paraId="6FAC5548" w14:textId="77777777" w:rsidR="00FA524C" w:rsidRPr="00A16214" w:rsidRDefault="00FA524C" w:rsidP="00FA524C">
      <w:pPr>
        <w:pStyle w:val="Heading4"/>
        <w:spacing w:before="30" w:line="235" w:lineRule="atLeast"/>
        <w:rPr>
          <w:rFonts w:cs="Calibri"/>
        </w:rPr>
      </w:pPr>
      <w:r w:rsidRPr="00A16214">
        <w:rPr>
          <w:rFonts w:cs="Calibri"/>
        </w:rPr>
        <w:t xml:space="preserve">No ozone </w:t>
      </w:r>
      <w:proofErr w:type="gramStart"/>
      <w:r w:rsidRPr="00A16214">
        <w:rPr>
          <w:rFonts w:cs="Calibri"/>
        </w:rPr>
        <w:t>impact</w:t>
      </w:r>
      <w:proofErr w:type="gramEnd"/>
    </w:p>
    <w:p w14:paraId="41509E2C" w14:textId="77777777" w:rsidR="00FA524C" w:rsidRPr="00A16214" w:rsidRDefault="00FA524C" w:rsidP="00FA524C">
      <w:pPr>
        <w:spacing w:after="120" w:line="235" w:lineRule="atLeast"/>
      </w:pPr>
      <w:r w:rsidRPr="00A16214">
        <w:rPr>
          <w:b/>
          <w:bCs/>
          <w:sz w:val="26"/>
          <w:szCs w:val="26"/>
        </w:rPr>
        <w:t>Ridley 14</w:t>
      </w:r>
      <w:r w:rsidRPr="00A16214">
        <w:t xml:space="preserve"> -- Matthew White Ridley, 5th Viscount Ridley DL FRSL </w:t>
      </w:r>
      <w:proofErr w:type="spellStart"/>
      <w:r w:rsidRPr="00A16214">
        <w:t>FMedSci</w:t>
      </w:r>
      <w:proofErr w:type="spellEnd"/>
      <w:r w:rsidRPr="00A16214">
        <w:t>,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4CD0D0EE" w14:textId="77777777" w:rsidR="00FA524C" w:rsidRPr="008933C5" w:rsidRDefault="00FA524C" w:rsidP="00FA524C">
      <w:pPr>
        <w:spacing w:line="235" w:lineRule="atLeast"/>
        <w:rPr>
          <w:sz w:val="16"/>
        </w:rPr>
      </w:pPr>
      <w:r w:rsidRPr="00A16214">
        <w:rPr>
          <w:u w:val="single"/>
          <w:shd w:val="clear" w:color="auto" w:fill="00FFFF"/>
        </w:rPr>
        <w:t xml:space="preserve">Serial hyperbole does the environmental movement no </w:t>
      </w:r>
      <w:proofErr w:type="spellStart"/>
      <w:r w:rsidRPr="00A16214">
        <w:rPr>
          <w:u w:val="single"/>
          <w:shd w:val="clear" w:color="auto" w:fill="00FFFF"/>
        </w:rPr>
        <w:t>favours</w:t>
      </w:r>
      <w:proofErr w:type="spellEnd"/>
      <w:r w:rsidRPr="00A16214">
        <w:rPr>
          <w:sz w:val="16"/>
        </w:rPr>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A16214">
        <w:rPr>
          <w:u w:val="single"/>
          <w:shd w:val="clear" w:color="auto" w:fill="00FFFF"/>
        </w:rPr>
        <w:t>You do not have to dig</w:t>
      </w:r>
      <w:r w:rsidRPr="00A16214">
        <w:rPr>
          <w:sz w:val="16"/>
        </w:rPr>
        <w:t xml:space="preserve"> </w:t>
      </w:r>
      <w:r w:rsidRPr="00A16214">
        <w:rPr>
          <w:u w:val="single"/>
        </w:rPr>
        <w:t>far</w:t>
      </w:r>
      <w:r w:rsidRPr="00A16214">
        <w:rPr>
          <w:sz w:val="16"/>
        </w:rPr>
        <w:t xml:space="preserve"> </w:t>
      </w:r>
      <w:r w:rsidRPr="00A16214">
        <w:rPr>
          <w:u w:val="single"/>
          <w:shd w:val="clear" w:color="auto" w:fill="00FFFF"/>
        </w:rPr>
        <w:t>to find evidence</w:t>
      </w:r>
      <w:r w:rsidRPr="00A16214">
        <w:rPr>
          <w:sz w:val="16"/>
        </w:rPr>
        <w:t xml:space="preserve"> </w:t>
      </w:r>
      <w:r w:rsidRPr="00A16214">
        <w:rPr>
          <w:u w:val="single"/>
        </w:rPr>
        <w:t>that</w:t>
      </w:r>
      <w:r w:rsidRPr="00A16214">
        <w:rPr>
          <w:sz w:val="16"/>
        </w:rPr>
        <w:t xml:space="preserve"> </w:t>
      </w:r>
      <w:r w:rsidRPr="00A16214">
        <w:rPr>
          <w:u w:val="single"/>
          <w:shd w:val="clear" w:color="auto" w:fill="00FFFF"/>
        </w:rPr>
        <w:t>the ozone</w:t>
      </w:r>
      <w:r w:rsidRPr="00A16214">
        <w:rPr>
          <w:sz w:val="16"/>
        </w:rPr>
        <w:t xml:space="preserve"> </w:t>
      </w:r>
      <w:r w:rsidRPr="00A16214">
        <w:rPr>
          <w:u w:val="single"/>
        </w:rPr>
        <w:t>hole</w:t>
      </w:r>
      <w:r w:rsidRPr="00A16214">
        <w:rPr>
          <w:sz w:val="16"/>
        </w:rPr>
        <w:t xml:space="preserve"> </w:t>
      </w:r>
      <w:r w:rsidRPr="00A16214">
        <w:rPr>
          <w:u w:val="single"/>
          <w:shd w:val="clear" w:color="auto" w:fill="00FFFF"/>
        </w:rPr>
        <w:t>was never nearly as dangerous as</w:t>
      </w:r>
      <w:r w:rsidRPr="00A16214">
        <w:rPr>
          <w:sz w:val="16"/>
        </w:rPr>
        <w:t xml:space="preserve"> </w:t>
      </w:r>
      <w:r w:rsidRPr="00A16214">
        <w:rPr>
          <w:u w:val="single"/>
        </w:rPr>
        <w:t>some</w:t>
      </w:r>
      <w:r w:rsidRPr="00A16214">
        <w:rPr>
          <w:sz w:val="16"/>
        </w:rPr>
        <w:t xml:space="preserve"> </w:t>
      </w:r>
      <w:r w:rsidRPr="00A16214">
        <w:rPr>
          <w:u w:val="single"/>
          <w:shd w:val="clear" w:color="auto" w:fill="00FFFF"/>
        </w:rPr>
        <w:t>people said</w:t>
      </w:r>
      <w:r w:rsidRPr="00A16214">
        <w:rPr>
          <w:u w:val="single"/>
        </w:rPr>
        <w:t>, that it is not necessarily healing yet</w:t>
      </w:r>
      <w:r w:rsidRPr="00A16214">
        <w:rPr>
          <w:sz w:val="16"/>
        </w:rPr>
        <w:t xml:space="preserve"> </w:t>
      </w:r>
      <w:r w:rsidRPr="00A16214">
        <w:rPr>
          <w:u w:val="single"/>
          <w:shd w:val="clear" w:color="auto" w:fill="00FFFF"/>
        </w:rPr>
        <w:t>and</w:t>
      </w:r>
      <w:r w:rsidRPr="00A16214">
        <w:rPr>
          <w:sz w:val="16"/>
        </w:rPr>
        <w:t xml:space="preserve"> </w:t>
      </w:r>
      <w:r w:rsidRPr="00A16214">
        <w:rPr>
          <w:u w:val="single"/>
        </w:rPr>
        <w:t>that</w:t>
      </w:r>
      <w:r w:rsidRPr="00A16214">
        <w:rPr>
          <w:sz w:val="16"/>
        </w:rPr>
        <w:t xml:space="preserve"> </w:t>
      </w:r>
      <w:r w:rsidRPr="00A16214">
        <w:rPr>
          <w:u w:val="single"/>
          <w:shd w:val="clear" w:color="auto" w:fill="00FFFF"/>
        </w:rPr>
        <w:t>it might not have been caused</w:t>
      </w:r>
      <w:r w:rsidRPr="00A16214">
        <w:rPr>
          <w:sz w:val="16"/>
        </w:rPr>
        <w:t xml:space="preserve"> </w:t>
      </w:r>
      <w:r w:rsidRPr="00A16214">
        <w:rPr>
          <w:u w:val="single"/>
        </w:rPr>
        <w:t>mainly</w:t>
      </w:r>
      <w:r w:rsidRPr="00A16214">
        <w:rPr>
          <w:sz w:val="16"/>
        </w:rPr>
        <w:t xml:space="preserve"> </w:t>
      </w:r>
      <w:r w:rsidRPr="00A16214">
        <w:rPr>
          <w:u w:val="single"/>
          <w:shd w:val="clear" w:color="auto" w:fill="00FFFF"/>
        </w:rPr>
        <w:t>by CFCs</w:t>
      </w:r>
      <w:r w:rsidRPr="00A16214">
        <w:rPr>
          <w:sz w:val="16"/>
        </w:rPr>
        <w:t xml:space="preserve"> anyway.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A16214">
        <w:rPr>
          <w:sz w:val="16"/>
        </w:rPr>
        <w:t>actually announced</w:t>
      </w:r>
      <w:proofErr w:type="gramEnd"/>
      <w:r w:rsidRPr="00A16214">
        <w:rPr>
          <w:sz w:val="16"/>
        </w:rPr>
        <w:t xml:space="preserve">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A16214">
        <w:rPr>
          <w:sz w:val="16"/>
        </w:rPr>
        <w:t>So</w:t>
      </w:r>
      <w:proofErr w:type="gramEnd"/>
      <w:r w:rsidRPr="00A16214">
        <w:rPr>
          <w:sz w:val="16"/>
        </w:rPr>
        <w:t xml:space="preserve"> what’s happening to the Antarctic ozone hole? Thanks to a diligent blogger named Anthony Watts, I came across a press release also from </w:t>
      </w:r>
      <w:r w:rsidRPr="00A16214">
        <w:rPr>
          <w:u w:val="single"/>
          <w:shd w:val="clear" w:color="auto" w:fill="00FFFF"/>
        </w:rPr>
        <w:t>Nasa</w:t>
      </w:r>
      <w:r w:rsidRPr="00A16214">
        <w:rPr>
          <w:sz w:val="16"/>
        </w:rPr>
        <w:t xml:space="preserve"> </w:t>
      </w:r>
      <w:r w:rsidRPr="00A16214">
        <w:rPr>
          <w:u w:val="single"/>
        </w:rPr>
        <w:t>about nine months ago, which</w:t>
      </w:r>
      <w:r w:rsidRPr="00A16214">
        <w:rPr>
          <w:sz w:val="16"/>
        </w:rPr>
        <w:t xml:space="preserve"> </w:t>
      </w:r>
      <w:r w:rsidRPr="00A16214">
        <w:rPr>
          <w:u w:val="single"/>
          <w:shd w:val="clear" w:color="auto" w:fill="00FFFF"/>
        </w:rPr>
        <w:t xml:space="preserve">said: </w:t>
      </w:r>
      <w:proofErr w:type="gramStart"/>
      <w:r w:rsidRPr="00A16214">
        <w:rPr>
          <w:u w:val="single"/>
          <w:shd w:val="clear" w:color="auto" w:fill="00FFFF"/>
        </w:rPr>
        <w:t>“</w:t>
      </w:r>
      <w:r w:rsidRPr="00A16214">
        <w:rPr>
          <w:sz w:val="16"/>
        </w:rPr>
        <w:t xml:space="preserve"> </w:t>
      </w:r>
      <w:r w:rsidRPr="00A16214">
        <w:rPr>
          <w:u w:val="single"/>
          <w:shd w:val="clear" w:color="auto" w:fill="00FFFF"/>
        </w:rPr>
        <w:t>Two</w:t>
      </w:r>
      <w:proofErr w:type="gramEnd"/>
      <w:r w:rsidRPr="00A16214">
        <w:rPr>
          <w:u w:val="single"/>
          <w:shd w:val="clear" w:color="auto" w:fill="00FFFF"/>
        </w:rPr>
        <w:t xml:space="preserve"> new studies show</w:t>
      </w:r>
      <w:r w:rsidRPr="00A16214">
        <w:rPr>
          <w:sz w:val="16"/>
        </w:rPr>
        <w:t xml:space="preserve"> </w:t>
      </w:r>
      <w:r w:rsidRPr="00A16214">
        <w:rPr>
          <w:u w:val="single"/>
        </w:rPr>
        <w:t>that signs of recovery are not yet present, and that</w:t>
      </w:r>
      <w:r w:rsidRPr="00A16214">
        <w:rPr>
          <w:sz w:val="16"/>
        </w:rPr>
        <w:t xml:space="preserve"> </w:t>
      </w:r>
      <w:r w:rsidRPr="00A16214">
        <w:rPr>
          <w:u w:val="single"/>
          <w:shd w:val="clear" w:color="auto" w:fill="00FFFF"/>
        </w:rPr>
        <w:t>temperature and winds are</w:t>
      </w:r>
      <w:r w:rsidRPr="00A16214">
        <w:rPr>
          <w:sz w:val="16"/>
        </w:rPr>
        <w:t xml:space="preserve"> </w:t>
      </w:r>
      <w:r w:rsidRPr="00A16214">
        <w:rPr>
          <w:u w:val="single"/>
        </w:rPr>
        <w:t>still</w:t>
      </w:r>
      <w:r w:rsidRPr="00A16214">
        <w:rPr>
          <w:sz w:val="16"/>
        </w:rPr>
        <w:t xml:space="preserve"> </w:t>
      </w:r>
      <w:r w:rsidRPr="00A16214">
        <w:rPr>
          <w:u w:val="single"/>
          <w:shd w:val="clear" w:color="auto" w:fill="00FFFF"/>
        </w:rPr>
        <w:t>driving</w:t>
      </w:r>
      <w:r w:rsidRPr="00A16214">
        <w:rPr>
          <w:sz w:val="16"/>
        </w:rPr>
        <w:t xml:space="preserve"> </w:t>
      </w:r>
      <w:r w:rsidRPr="00A16214">
        <w:rPr>
          <w:u w:val="single"/>
        </w:rPr>
        <w:t>any</w:t>
      </w:r>
      <w:r w:rsidRPr="00A16214">
        <w:rPr>
          <w:sz w:val="16"/>
        </w:rPr>
        <w:t xml:space="preserve"> </w:t>
      </w:r>
      <w:r w:rsidRPr="00A16214">
        <w:rPr>
          <w:u w:val="single"/>
          <w:shd w:val="clear" w:color="auto" w:fill="00FFFF"/>
        </w:rPr>
        <w:t>annual changes in ozone hole size.”</w:t>
      </w:r>
      <w:r w:rsidRPr="00A16214">
        <w:rPr>
          <w:sz w:val="16"/>
        </w:rPr>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A16214">
        <w:rPr>
          <w:u w:val="single"/>
          <w:shd w:val="clear" w:color="auto" w:fill="00FFFF"/>
        </w:rPr>
        <w:t>How much damage did the</w:t>
      </w:r>
      <w:r w:rsidRPr="00A16214">
        <w:rPr>
          <w:sz w:val="16"/>
        </w:rPr>
        <w:t xml:space="preserve"> </w:t>
      </w:r>
      <w:r w:rsidRPr="00A16214">
        <w:rPr>
          <w:u w:val="single"/>
        </w:rPr>
        <w:t>ozone</w:t>
      </w:r>
      <w:r w:rsidRPr="00A16214">
        <w:rPr>
          <w:sz w:val="16"/>
        </w:rPr>
        <w:t xml:space="preserve"> </w:t>
      </w:r>
      <w:r w:rsidRPr="00A16214">
        <w:rPr>
          <w:u w:val="single"/>
          <w:shd w:val="clear" w:color="auto" w:fill="00FFFF"/>
        </w:rPr>
        <w:t>hole</w:t>
      </w:r>
      <w:r w:rsidRPr="00A16214">
        <w:rPr>
          <w:sz w:val="16"/>
        </w:rPr>
        <w:t xml:space="preserve"> </w:t>
      </w:r>
      <w:r w:rsidRPr="00A16214">
        <w:rPr>
          <w:u w:val="single"/>
        </w:rPr>
        <w:t>ever</w:t>
      </w:r>
      <w:r w:rsidRPr="00A16214">
        <w:rPr>
          <w:sz w:val="16"/>
        </w:rPr>
        <w:t xml:space="preserve"> </w:t>
      </w:r>
      <w:r w:rsidRPr="00A16214">
        <w:rPr>
          <w:u w:val="single"/>
          <w:shd w:val="clear" w:color="auto" w:fill="00FFFF"/>
        </w:rPr>
        <w:t>threaten to do anyway?</w:t>
      </w:r>
      <w:r w:rsidRPr="00A16214">
        <w:rPr>
          <w:sz w:val="16"/>
        </w:rPr>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A16214">
        <w:rPr>
          <w:u w:val="single"/>
          <w:shd w:val="clear" w:color="auto" w:fill="00FFFF"/>
        </w:rPr>
        <w:t>the weak September sunshine</w:t>
      </w:r>
      <w:r w:rsidRPr="00A16214">
        <w:rPr>
          <w:u w:val="single"/>
        </w:rPr>
        <w:t>, though it feels much the same,</w:t>
      </w:r>
      <w:r w:rsidRPr="00A16214">
        <w:rPr>
          <w:sz w:val="16"/>
        </w:rPr>
        <w:t xml:space="preserve"> </w:t>
      </w:r>
      <w:r w:rsidRPr="00A16214">
        <w:rPr>
          <w:u w:val="single"/>
          <w:shd w:val="clear" w:color="auto" w:fill="00FFFF"/>
        </w:rPr>
        <w:t>has the power to cause sunburn</w:t>
      </w:r>
      <w:r w:rsidRPr="00A16214">
        <w:rPr>
          <w:sz w:val="16"/>
        </w:rPr>
        <w:t xml:space="preserve"> </w:t>
      </w:r>
      <w:r w:rsidRPr="00A16214">
        <w:rPr>
          <w:u w:val="single"/>
        </w:rPr>
        <w:t>more like that of latitudes a few hundred miles north.</w:t>
      </w:r>
      <w:r w:rsidRPr="00A16214">
        <w:rPr>
          <w:sz w:val="16"/>
        </w:rPr>
        <w:t xml:space="preserve"> </w:t>
      </w:r>
      <w:r w:rsidRPr="00A16214">
        <w:rPr>
          <w:u w:val="single"/>
          <w:shd w:val="clear" w:color="auto" w:fill="00FFFF"/>
        </w:rPr>
        <w:t>Hardly Armageddon.</w:t>
      </w:r>
      <w:r w:rsidRPr="00A16214">
        <w:rPr>
          <w:sz w:val="16"/>
        </w:rPr>
        <w:t xml:space="preserve"> 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A16214">
        <w:rPr>
          <w:u w:val="single"/>
          <w:shd w:val="clear" w:color="auto" w:fill="00FFFF"/>
        </w:rPr>
        <w:t>Melanoma</w:t>
      </w:r>
      <w:r w:rsidRPr="00A16214">
        <w:rPr>
          <w:sz w:val="16"/>
        </w:rPr>
        <w:t xml:space="preserve"> </w:t>
      </w:r>
      <w:r w:rsidRPr="00A16214">
        <w:rPr>
          <w:u w:val="single"/>
        </w:rPr>
        <w:t>in people</w:t>
      </w:r>
      <w:r w:rsidRPr="00A16214">
        <w:rPr>
          <w:sz w:val="16"/>
        </w:rPr>
        <w:t xml:space="preserve"> </w:t>
      </w:r>
      <w:r w:rsidRPr="00A16214">
        <w:rPr>
          <w:u w:val="single"/>
          <w:shd w:val="clear" w:color="auto" w:fill="00FFFF"/>
        </w:rPr>
        <w:t>was</w:t>
      </w:r>
      <w:r w:rsidRPr="00A16214">
        <w:rPr>
          <w:sz w:val="16"/>
        </w:rPr>
        <w:t xml:space="preserve"> </w:t>
      </w:r>
      <w:r w:rsidRPr="00A16214">
        <w:rPr>
          <w:u w:val="single"/>
        </w:rPr>
        <w:t>also</w:t>
      </w:r>
      <w:r w:rsidRPr="00A16214">
        <w:rPr>
          <w:sz w:val="16"/>
        </w:rPr>
        <w:t xml:space="preserve"> </w:t>
      </w:r>
      <w:r w:rsidRPr="00A16214">
        <w:rPr>
          <w:u w:val="single"/>
          <w:shd w:val="clear" w:color="auto" w:fill="00FFFF"/>
        </w:rPr>
        <w:t>said to be on the rise</w:t>
      </w:r>
      <w:r w:rsidRPr="00A16214">
        <w:rPr>
          <w:sz w:val="16"/>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A16214">
        <w:rPr>
          <w:u w:val="single"/>
          <w:shd w:val="clear" w:color="auto" w:fill="00FFFF"/>
        </w:rPr>
        <w:t>melanoma</w:t>
      </w:r>
      <w:r w:rsidRPr="00A16214">
        <w:rPr>
          <w:sz w:val="16"/>
        </w:rPr>
        <w:t xml:space="preserve"> </w:t>
      </w:r>
      <w:r w:rsidRPr="00A16214">
        <w:rPr>
          <w:u w:val="single"/>
        </w:rPr>
        <w:t xml:space="preserve">incidence in people </w:t>
      </w:r>
      <w:proofErr w:type="gramStart"/>
      <w:r w:rsidRPr="00A16214">
        <w:rPr>
          <w:u w:val="single"/>
        </w:rPr>
        <w:t>actually</w:t>
      </w:r>
      <w:r w:rsidRPr="00A16214">
        <w:rPr>
          <w:sz w:val="16"/>
        </w:rPr>
        <w:t xml:space="preserve"> </w:t>
      </w:r>
      <w:r w:rsidRPr="00A16214">
        <w:rPr>
          <w:u w:val="single"/>
          <w:shd w:val="clear" w:color="auto" w:fill="00FFFF"/>
        </w:rPr>
        <w:t>levelled</w:t>
      </w:r>
      <w:proofErr w:type="gramEnd"/>
      <w:r w:rsidRPr="00A16214">
        <w:rPr>
          <w:u w:val="single"/>
          <w:shd w:val="clear" w:color="auto" w:fill="00FFFF"/>
        </w:rPr>
        <w:t xml:space="preserve"> out during the period</w:t>
      </w:r>
      <w:r w:rsidRPr="00A16214">
        <w:rPr>
          <w:sz w:val="16"/>
        </w:rPr>
        <w:t xml:space="preserve"> </w:t>
      </w:r>
      <w:r w:rsidRPr="00A16214">
        <w:rPr>
          <w:u w:val="single"/>
        </w:rPr>
        <w:t>when</w:t>
      </w:r>
      <w:r w:rsidRPr="00A16214">
        <w:rPr>
          <w:sz w:val="16"/>
        </w:rPr>
        <w:t xml:space="preserve"> </w:t>
      </w:r>
      <w:r w:rsidRPr="00A16214">
        <w:rPr>
          <w:u w:val="single"/>
          <w:shd w:val="clear" w:color="auto" w:fill="00FFFF"/>
        </w:rPr>
        <w:t>the</w:t>
      </w:r>
      <w:r w:rsidRPr="00A16214">
        <w:rPr>
          <w:sz w:val="16"/>
        </w:rPr>
        <w:t xml:space="preserve"> </w:t>
      </w:r>
      <w:r w:rsidRPr="00A16214">
        <w:rPr>
          <w:u w:val="single"/>
          <w:shd w:val="clear" w:color="auto" w:fill="00FFFF"/>
        </w:rPr>
        <w:t>ozone got thinner</w:t>
      </w:r>
      <w:r w:rsidRPr="00A16214">
        <w:rPr>
          <w:u w:val="single"/>
        </w:rPr>
        <w:t>.</w:t>
      </w:r>
      <w:r w:rsidRPr="00A16214">
        <w:rPr>
          <w:sz w:val="16"/>
        </w:rPr>
        <w:t xml:space="preserve"> 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w:t>
      </w:r>
      <w:proofErr w:type="gramStart"/>
      <w:r w:rsidRPr="00A16214">
        <w:rPr>
          <w:sz w:val="16"/>
        </w:rPr>
        <w:t>So</w:t>
      </w:r>
      <w:proofErr w:type="gramEnd"/>
      <w:r w:rsidRPr="00A16214">
        <w:rPr>
          <w:sz w:val="16"/>
        </w:rPr>
        <w:t xml:space="preserve"> it would be bonkers to worry about UV as you sailed round Cape Horn in spring, say, but not when you stopped at the Galapagos: the skin cancer risk is 50 times higher in the latter place. </w:t>
      </w:r>
      <w:r w:rsidRPr="00A16214">
        <w:rPr>
          <w:u w:val="single"/>
          <w:shd w:val="clear" w:color="auto" w:fill="00FFFF"/>
        </w:rPr>
        <w:t>This</w:t>
      </w:r>
      <w:r w:rsidRPr="00A16214">
        <w:rPr>
          <w:sz w:val="16"/>
        </w:rPr>
        <w:t xml:space="preserve"> kind of </w:t>
      </w:r>
      <w:r w:rsidRPr="00A16214">
        <w:rPr>
          <w:u w:val="single"/>
          <w:shd w:val="clear" w:color="auto" w:fill="00FFFF"/>
        </w:rPr>
        <w:t>eco-exaggeration has been going on for 50 years.</w:t>
      </w:r>
      <w:r w:rsidRPr="00A16214">
        <w:rPr>
          <w:sz w:val="16"/>
        </w:rPr>
        <w:t xml:space="preserve"> In the 1960s Rachel Carson said there was an epidemic of childhood cancer caused by DDT; it was not true — DDT had environmental effects but did not cause human cancers.</w:t>
      </w:r>
    </w:p>
    <w:p w14:paraId="4BD44414" w14:textId="77777777" w:rsidR="00FA524C" w:rsidRPr="00FA524C" w:rsidRDefault="00FA524C" w:rsidP="00FA524C"/>
    <w:sectPr w:rsidR="00FA524C" w:rsidRPr="00FA524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3B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3B9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AB2"/>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2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BEB7FD"/>
  <w14:defaultImageDpi w14:val="300"/>
  <w15:docId w15:val="{FE20F862-42E7-4F4F-9034-C881AE60B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3B9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33B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3B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3B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No Spacing4,No Spacing5,No Spacing21,tags,ta,Ta,Tags,t,tag,T"/>
    <w:basedOn w:val="Normal"/>
    <w:next w:val="Normal"/>
    <w:link w:val="Heading4Char"/>
    <w:uiPriority w:val="9"/>
    <w:unhideWhenUsed/>
    <w:qFormat/>
    <w:rsid w:val="00133B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3B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3B9D"/>
  </w:style>
  <w:style w:type="character" w:customStyle="1" w:styleId="Heading1Char">
    <w:name w:val="Heading 1 Char"/>
    <w:aliases w:val="Pocket Char"/>
    <w:basedOn w:val="DefaultParagraphFont"/>
    <w:link w:val="Heading1"/>
    <w:uiPriority w:val="9"/>
    <w:rsid w:val="00133B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3B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33B9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133B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3B9D"/>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Cards + Font: 12 pt Char,ci,c,Bo,9.5 p,8.,S"/>
    <w:basedOn w:val="DefaultParagraphFont"/>
    <w:uiPriority w:val="1"/>
    <w:qFormat/>
    <w:rsid w:val="00133B9D"/>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133B9D"/>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133B9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133B9D"/>
    <w:rPr>
      <w:color w:val="auto"/>
      <w:u w:val="none"/>
    </w:rPr>
  </w:style>
  <w:style w:type="paragraph" w:styleId="DocumentMap">
    <w:name w:val="Document Map"/>
    <w:basedOn w:val="Normal"/>
    <w:link w:val="DocumentMapChar"/>
    <w:uiPriority w:val="99"/>
    <w:semiHidden/>
    <w:unhideWhenUsed/>
    <w:rsid w:val="00133B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3B9D"/>
    <w:rPr>
      <w:rFonts w:ascii="Lucida Grande" w:hAnsi="Lucida Grande" w:cs="Lucida Grande"/>
    </w:rPr>
  </w:style>
  <w:style w:type="paragraph" w:customStyle="1" w:styleId="textbold">
    <w:name w:val="text bold"/>
    <w:link w:val="Emphasis"/>
    <w:autoRedefine/>
    <w:uiPriority w:val="20"/>
    <w:qFormat/>
    <w:rsid w:val="00FA524C"/>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bdr w:val="single" w:sz="12" w:space="0" w:color="auto"/>
    </w:rPr>
  </w:style>
  <w:style w:type="paragraph" w:styleId="ListParagraph">
    <w:name w:val="List Paragraph"/>
    <w:aliases w:val="6 font"/>
    <w:basedOn w:val="Normal"/>
    <w:uiPriority w:val="99"/>
    <w:qFormat/>
    <w:rsid w:val="00FA524C"/>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A524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A524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s.dtic.mil/dtic/tr/fulltext/u2/1062004.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cdcoe.org/uploads/2019/06/Art_12_The-Cyber-ASAT.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books/abs/food-or-war/hotspots-for-food-conflict-in-the-twentyfirst-century/1CD674412E09B8E6F325C9C0A0A6778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greensightag.com/logbook/can-starlink-save-the-world-by-connecting-farms/" TargetMode="External"/><Relationship Id="rId4" Type="http://schemas.openxmlformats.org/officeDocument/2006/relationships/customXml" Target="../customXml/item4.xml"/><Relationship Id="rId9" Type="http://schemas.openxmlformats.org/officeDocument/2006/relationships/hyperlink" Target="https://hir.harvard.edu/anti-satellite-weapons-and-the-emerging-space-arms-rac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25918</Words>
  <Characters>147735</Characters>
  <Application>Microsoft Office Word</Application>
  <DocSecurity>0</DocSecurity>
  <Lines>1231</Lines>
  <Paragraphs>346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173307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2</cp:revision>
  <dcterms:created xsi:type="dcterms:W3CDTF">2022-02-14T00:00:00Z</dcterms:created>
  <dcterms:modified xsi:type="dcterms:W3CDTF">2022-02-14T00:17:00Z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