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736DB" w14:textId="631D1A97" w:rsidR="00E42E4C" w:rsidRPr="00AE0629" w:rsidRDefault="00077B0D" w:rsidP="00077B0D">
      <w:pPr>
        <w:pStyle w:val="Heading1"/>
        <w:rPr>
          <w:rFonts w:asciiTheme="majorHAnsi" w:hAnsiTheme="majorHAnsi" w:cstheme="majorHAnsi"/>
        </w:rPr>
      </w:pPr>
      <w:r w:rsidRPr="00AE0629">
        <w:rPr>
          <w:rFonts w:asciiTheme="majorHAnsi" w:hAnsiTheme="majorHAnsi" w:cstheme="majorHAnsi"/>
        </w:rPr>
        <w:t>Loyola R6</w:t>
      </w:r>
    </w:p>
    <w:p w14:paraId="6E920FD5" w14:textId="7BF4CD6D" w:rsidR="000B10A7" w:rsidRPr="00AE0629" w:rsidRDefault="000B10A7" w:rsidP="000B10A7">
      <w:pPr>
        <w:pStyle w:val="Heading2"/>
        <w:rPr>
          <w:rFonts w:asciiTheme="majorHAnsi" w:hAnsiTheme="majorHAnsi" w:cstheme="majorHAnsi"/>
        </w:rPr>
      </w:pPr>
      <w:r w:rsidRPr="00AE0629">
        <w:rPr>
          <w:rFonts w:asciiTheme="majorHAnsi" w:hAnsiTheme="majorHAnsi" w:cstheme="majorHAnsi"/>
        </w:rPr>
        <w:t>1</w:t>
      </w:r>
    </w:p>
    <w:p w14:paraId="371E33B2" w14:textId="5EACF132" w:rsidR="00CC1ACF" w:rsidRPr="00AE0629" w:rsidRDefault="00E950A4" w:rsidP="00CC1ACF">
      <w:pPr>
        <w:pStyle w:val="Heading4"/>
        <w:rPr>
          <w:rFonts w:asciiTheme="majorHAnsi" w:hAnsiTheme="majorHAnsi" w:cstheme="majorHAnsi"/>
        </w:rPr>
      </w:pPr>
      <w:r>
        <w:rPr>
          <w:rFonts w:asciiTheme="majorHAnsi" w:hAnsiTheme="majorHAnsi" w:cstheme="majorHAnsi"/>
        </w:rPr>
        <w:t>[</w:t>
      </w:r>
      <w:r w:rsidR="00CC1ACF" w:rsidRPr="00AE0629">
        <w:rPr>
          <w:rFonts w:asciiTheme="majorHAnsi" w:hAnsiTheme="majorHAnsi" w:cstheme="majorHAnsi"/>
        </w:rPr>
        <w:t xml:space="preserve">1] Interpretation - Reduce means </w:t>
      </w:r>
      <w:r w:rsidR="00CC1ACF" w:rsidRPr="00AE0629">
        <w:rPr>
          <w:rFonts w:asciiTheme="majorHAnsi" w:hAnsiTheme="majorHAnsi" w:cstheme="majorHAnsi"/>
          <w:u w:val="single"/>
        </w:rPr>
        <w:t>permanent reduction</w:t>
      </w:r>
      <w:r w:rsidR="00CC1ACF" w:rsidRPr="00AE0629">
        <w:rPr>
          <w:rFonts w:asciiTheme="majorHAnsi" w:hAnsiTheme="majorHAnsi" w:cstheme="majorHAnsi"/>
        </w:rPr>
        <w:t xml:space="preserve"> – it’s distinct from “waive” or “suspend.”</w:t>
      </w:r>
    </w:p>
    <w:p w14:paraId="1CB21705" w14:textId="77777777" w:rsidR="00CC1ACF" w:rsidRPr="00AE0629" w:rsidRDefault="00CC1ACF" w:rsidP="00CC1ACF">
      <w:pPr>
        <w:rPr>
          <w:rFonts w:asciiTheme="majorHAnsi" w:hAnsiTheme="majorHAnsi" w:cstheme="majorHAnsi"/>
        </w:rPr>
      </w:pPr>
      <w:r w:rsidRPr="00AE0629">
        <w:rPr>
          <w:rStyle w:val="verdana"/>
          <w:rFonts w:asciiTheme="majorHAnsi" w:hAnsiTheme="majorHAnsi" w:cstheme="majorHAnsi"/>
          <w:b/>
          <w:sz w:val="26"/>
          <w:szCs w:val="26"/>
        </w:rPr>
        <w:t>Reynolds 59</w:t>
      </w:r>
      <w:r w:rsidRPr="00AE0629">
        <w:rPr>
          <w:rStyle w:val="verdana"/>
          <w:rFonts w:asciiTheme="majorHAnsi" w:hAnsiTheme="majorHAnsi" w:cstheme="majorHAnsi"/>
        </w:rPr>
        <w:t xml:space="preserve"> </w:t>
      </w:r>
      <w:r w:rsidRPr="00AE0629">
        <w:rPr>
          <w:rStyle w:val="verdana"/>
          <w:rFonts w:asciiTheme="majorHAnsi" w:hAnsiTheme="majorHAnsi" w:cstheme="majorHAnsi"/>
          <w:sz w:val="16"/>
          <w:szCs w:val="16"/>
        </w:rPr>
        <w:t>(Judge (</w:t>
      </w:r>
      <w:r w:rsidRPr="00AE0629">
        <w:rPr>
          <w:rFonts w:asciiTheme="majorHAnsi" w:hAnsiTheme="majorHAnsi" w:cstheme="majorHAnsi"/>
          <w:sz w:val="16"/>
          <w:szCs w:val="16"/>
        </w:rPr>
        <w:t xml:space="preserve">In the Matter of Doris A. </w:t>
      </w:r>
      <w:proofErr w:type="spellStart"/>
      <w:r w:rsidRPr="00AE0629">
        <w:rPr>
          <w:rFonts w:asciiTheme="majorHAnsi" w:hAnsiTheme="majorHAnsi" w:cstheme="majorHAnsi"/>
          <w:sz w:val="16"/>
          <w:szCs w:val="16"/>
        </w:rPr>
        <w:t>Montesani</w:t>
      </w:r>
      <w:proofErr w:type="spellEnd"/>
      <w:r w:rsidRPr="00AE0629">
        <w:rPr>
          <w:rFonts w:asciiTheme="majorHAnsi" w:hAnsiTheme="majorHAnsi" w:cstheme="majorHAnsi"/>
          <w:sz w:val="16"/>
          <w:szCs w:val="16"/>
        </w:rPr>
        <w:t>, Petitioner, v. Arthur Levitt, as Comptroller of the State of New York, et al., Respondents [NO NUMBER IN ORIGINAL] Supreme Court of New York, Appellate Division, Third Department 9 A.D.2d 51; 189 N.Y.S.2d 695; 1959 N.Y. App. Div. LEXIS 7391 August 13, 1959, lexis)</w:t>
      </w:r>
    </w:p>
    <w:p w14:paraId="7729EF1C" w14:textId="77777777" w:rsidR="00CC1ACF" w:rsidRPr="00AE0629" w:rsidRDefault="00CC1ACF" w:rsidP="00CC1ACF">
      <w:pPr>
        <w:rPr>
          <w:rStyle w:val="StyleUnderline"/>
          <w:rFonts w:asciiTheme="majorHAnsi" w:hAnsiTheme="majorHAnsi" w:cstheme="majorHAnsi"/>
        </w:rPr>
      </w:pPr>
      <w:r w:rsidRPr="00AE0629">
        <w:rPr>
          <w:rFonts w:asciiTheme="majorHAnsi" w:hAnsiTheme="majorHAnsi" w:cstheme="majorHAnsi"/>
          <w:color w:val="000000"/>
          <w:sz w:val="16"/>
        </w:rPr>
        <w:t>Section 83</w:t>
      </w:r>
      <w:r w:rsidRPr="00AE0629">
        <w:rPr>
          <w:rFonts w:asciiTheme="majorHAnsi" w:hAnsiTheme="majorHAnsi" w:cstheme="majorHAnsi"/>
          <w:sz w:val="16"/>
        </w:rPr>
        <w:t xml:space="preserve">'s counterpart </w:t>
      </w:r>
      <w:proofErr w:type="gramStart"/>
      <w:r w:rsidRPr="00AE0629">
        <w:rPr>
          <w:rFonts w:asciiTheme="majorHAnsi" w:hAnsiTheme="majorHAnsi" w:cstheme="majorHAnsi"/>
          <w:sz w:val="16"/>
        </w:rPr>
        <w:t>with regard to</w:t>
      </w:r>
      <w:proofErr w:type="gramEnd"/>
      <w:r w:rsidRPr="00AE0629">
        <w:rPr>
          <w:rFonts w:asciiTheme="majorHAnsi" w:hAnsiTheme="majorHAnsi" w:cstheme="majorHAnsi"/>
          <w:sz w:val="16"/>
        </w:rPr>
        <w:t xml:space="preserve"> </w:t>
      </w:r>
      <w:proofErr w:type="spellStart"/>
      <w:r w:rsidRPr="00AE0629">
        <w:rPr>
          <w:rFonts w:asciiTheme="majorHAnsi" w:hAnsiTheme="majorHAnsi" w:cstheme="majorHAnsi"/>
          <w:sz w:val="16"/>
        </w:rPr>
        <w:t>nondisability</w:t>
      </w:r>
      <w:proofErr w:type="spellEnd"/>
      <w:r w:rsidRPr="00AE0629">
        <w:rPr>
          <w:rFonts w:asciiTheme="majorHAnsi" w:hAnsiTheme="majorHAnsi" w:cstheme="majorHAnsi"/>
          <w:sz w:val="16"/>
        </w:rPr>
        <w:t xml:space="preserve"> pensioners, section 84, prescribes a reduction only if the pensioner should again take a public job. The disability pensioner is penalized if he takes </w:t>
      </w:r>
      <w:r w:rsidRPr="00AE0629">
        <w:rPr>
          <w:rStyle w:val="italic"/>
          <w:rFonts w:asciiTheme="majorHAnsi" w:hAnsiTheme="majorHAnsi" w:cstheme="majorHAnsi"/>
          <w:sz w:val="16"/>
        </w:rPr>
        <w:t>any</w:t>
      </w:r>
      <w:r w:rsidRPr="00AE0629">
        <w:rPr>
          <w:rFonts w:asciiTheme="majorHAnsi" w:hAnsiTheme="majorHAnsi" w:cstheme="majorHAnsi"/>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AE0629">
        <w:rPr>
          <w:rFonts w:asciiTheme="majorHAnsi" w:hAnsiTheme="majorHAnsi" w:cstheme="majorHAnsi"/>
          <w:color w:val="000000"/>
          <w:sz w:val="16"/>
        </w:rPr>
        <w:t>section 83</w:t>
      </w:r>
      <w:r w:rsidRPr="00AE0629">
        <w:rPr>
          <w:rFonts w:asciiTheme="majorHAnsi" w:hAnsiTheme="majorHAnsi" w:cstheme="majorHAnsi"/>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AE0629">
        <w:rPr>
          <w:rFonts w:asciiTheme="majorHAnsi" w:hAnsiTheme="majorHAnsi" w:cstheme="majorHAnsi"/>
          <w:sz w:val="16"/>
        </w:rPr>
        <w:t> [***13] </w:t>
      </w:r>
      <w:r w:rsidRPr="00F232FB">
        <w:rPr>
          <w:rFonts w:asciiTheme="majorHAnsi" w:hAnsiTheme="majorHAnsi" w:cstheme="majorHAnsi"/>
          <w:highlight w:val="cyan"/>
          <w:u w:val="single"/>
        </w:rPr>
        <w:t>The section says "reduced",</w:t>
      </w:r>
      <w:r w:rsidRPr="00AE0629">
        <w:rPr>
          <w:rFonts w:asciiTheme="majorHAnsi" w:hAnsiTheme="majorHAnsi" w:cstheme="majorHAnsi"/>
          <w:u w:val="single"/>
        </w:rPr>
        <w:t xml:space="preserve"> </w:t>
      </w:r>
      <w:r w:rsidRPr="00F232FB">
        <w:rPr>
          <w:rFonts w:asciiTheme="majorHAnsi" w:hAnsiTheme="majorHAnsi" w:cstheme="majorHAnsi"/>
          <w:highlight w:val="cyan"/>
          <w:u w:val="single"/>
        </w:rPr>
        <w:t>does not say</w:t>
      </w:r>
      <w:r w:rsidRPr="00AE0629">
        <w:rPr>
          <w:rFonts w:asciiTheme="majorHAnsi" w:hAnsiTheme="majorHAnsi" w:cstheme="majorHAnsi"/>
          <w:u w:val="single"/>
        </w:rPr>
        <w:t xml:space="preserve"> that monthly payments shall be </w:t>
      </w:r>
      <w:proofErr w:type="gramStart"/>
      <w:r w:rsidRPr="00F232FB">
        <w:rPr>
          <w:rFonts w:asciiTheme="majorHAnsi" w:hAnsiTheme="majorHAnsi" w:cstheme="majorHAnsi"/>
          <w:highlight w:val="cyan"/>
          <w:u w:val="single"/>
        </w:rPr>
        <w:t>temporarily suspended</w:t>
      </w:r>
      <w:proofErr w:type="gramEnd"/>
      <w:r w:rsidRPr="00AE0629">
        <w:rPr>
          <w:rFonts w:asciiTheme="majorHAnsi" w:hAnsiTheme="majorHAnsi" w:cstheme="majorHAnsi"/>
          <w:u w:val="single"/>
        </w:rPr>
        <w:t xml:space="preserve">; it says that the pension itself shall be reduced. </w:t>
      </w:r>
      <w:r w:rsidRPr="00F232FB">
        <w:rPr>
          <w:rFonts w:asciiTheme="majorHAnsi" w:hAnsiTheme="majorHAnsi" w:cstheme="majorHAnsi"/>
          <w:highlight w:val="cyan"/>
          <w:u w:val="single"/>
        </w:rPr>
        <w:t xml:space="preserve">The </w:t>
      </w:r>
      <w:r w:rsidRPr="00F232FB">
        <w:rPr>
          <w:rStyle w:val="Emphasis"/>
          <w:rFonts w:asciiTheme="majorHAnsi" w:hAnsiTheme="majorHAnsi" w:cstheme="majorHAnsi"/>
          <w:highlight w:val="cyan"/>
        </w:rPr>
        <w:t>plain dictionary meaning</w:t>
      </w:r>
      <w:r w:rsidRPr="00F232FB">
        <w:rPr>
          <w:rFonts w:asciiTheme="majorHAnsi" w:hAnsiTheme="majorHAnsi" w:cstheme="majorHAnsi"/>
          <w:highlight w:val="cyan"/>
          <w:u w:val="single"/>
        </w:rPr>
        <w:t xml:space="preserve"> of the word is to diminish</w:t>
      </w:r>
      <w:r w:rsidRPr="00AE0629">
        <w:rPr>
          <w:rFonts w:asciiTheme="majorHAnsi" w:hAnsiTheme="majorHAnsi" w:cstheme="majorHAnsi"/>
          <w:u w:val="single"/>
        </w:rPr>
        <w:t xml:space="preserve">, lower or degrade. </w:t>
      </w:r>
      <w:r w:rsidRPr="00F232FB">
        <w:rPr>
          <w:rStyle w:val="StyleUnderline"/>
          <w:rFonts w:asciiTheme="majorHAnsi" w:hAnsiTheme="majorHAnsi" w:cstheme="majorHAnsi"/>
          <w:highlight w:val="cyan"/>
        </w:rPr>
        <w:t>The word "reduce"</w:t>
      </w:r>
      <w:r w:rsidRPr="00AE0629">
        <w:rPr>
          <w:rStyle w:val="StyleUnderline"/>
          <w:rFonts w:asciiTheme="majorHAnsi" w:hAnsiTheme="majorHAnsi" w:cstheme="majorHAnsi"/>
        </w:rPr>
        <w:t xml:space="preserve"> seems adequately to </w:t>
      </w:r>
      <w:r w:rsidRPr="00F232FB">
        <w:rPr>
          <w:rStyle w:val="StyleUnderline"/>
          <w:rFonts w:asciiTheme="majorHAnsi" w:hAnsiTheme="majorHAnsi" w:cstheme="majorHAnsi"/>
          <w:highlight w:val="cyan"/>
        </w:rPr>
        <w:t xml:space="preserve">indicate </w:t>
      </w:r>
      <w:r w:rsidRPr="00F232FB">
        <w:rPr>
          <w:rStyle w:val="Emphasis"/>
          <w:rFonts w:asciiTheme="majorHAnsi" w:hAnsiTheme="majorHAnsi" w:cstheme="majorHAnsi"/>
          <w:highlight w:val="cyan"/>
        </w:rPr>
        <w:t>permanency</w:t>
      </w:r>
      <w:r w:rsidRPr="00F232FB">
        <w:rPr>
          <w:rStyle w:val="StyleUnderline"/>
          <w:rFonts w:asciiTheme="majorHAnsi" w:hAnsiTheme="majorHAnsi" w:cstheme="majorHAnsi"/>
          <w:highlight w:val="cyan"/>
        </w:rPr>
        <w:t>.</w:t>
      </w:r>
    </w:p>
    <w:p w14:paraId="037F7D77" w14:textId="2BAE05AC" w:rsidR="00CC1ACF" w:rsidRPr="00AE0629" w:rsidRDefault="00E950A4" w:rsidP="00CC1ACF">
      <w:pPr>
        <w:pStyle w:val="Heading4"/>
        <w:rPr>
          <w:rFonts w:asciiTheme="majorHAnsi" w:hAnsiTheme="majorHAnsi" w:cstheme="majorHAnsi"/>
        </w:rPr>
      </w:pPr>
      <w:r>
        <w:rPr>
          <w:rFonts w:asciiTheme="majorHAnsi" w:hAnsiTheme="majorHAnsi" w:cstheme="majorHAnsi"/>
        </w:rPr>
        <w:t>[</w:t>
      </w:r>
      <w:r w:rsidR="00CC1ACF" w:rsidRPr="00AE0629">
        <w:rPr>
          <w:rFonts w:asciiTheme="majorHAnsi" w:hAnsiTheme="majorHAnsi" w:cstheme="majorHAnsi"/>
        </w:rPr>
        <w:t xml:space="preserve">2] </w:t>
      </w:r>
      <w:r w:rsidR="00CC1ACF" w:rsidRPr="00AE0629">
        <w:rPr>
          <w:rFonts w:asciiTheme="majorHAnsi" w:hAnsiTheme="majorHAnsi" w:cstheme="majorHAnsi"/>
          <w:u w:val="single"/>
        </w:rPr>
        <w:t>Violation</w:t>
      </w:r>
      <w:r w:rsidR="00CC1ACF" w:rsidRPr="00AE0629">
        <w:rPr>
          <w:rFonts w:asciiTheme="majorHAnsi" w:hAnsiTheme="majorHAnsi" w:cstheme="majorHAnsi"/>
        </w:rPr>
        <w:t xml:space="preserve"> – the plan waives intellectual property protections </w:t>
      </w:r>
      <w:r w:rsidR="00CC1ACF" w:rsidRPr="00AE0629">
        <w:rPr>
          <w:rFonts w:asciiTheme="majorHAnsi" w:hAnsiTheme="majorHAnsi" w:cstheme="majorHAnsi"/>
          <w:u w:val="single"/>
        </w:rPr>
        <w:t>temporarily</w:t>
      </w:r>
      <w:r w:rsidR="00CC1ACF" w:rsidRPr="00AE0629">
        <w:rPr>
          <w:rFonts w:asciiTheme="majorHAnsi" w:hAnsiTheme="majorHAnsi" w:cstheme="majorHAnsi"/>
        </w:rPr>
        <w:t xml:space="preserve">, which is an indefinite </w:t>
      </w:r>
      <w:r w:rsidR="00CC1ACF" w:rsidRPr="00AE0629">
        <w:rPr>
          <w:rFonts w:asciiTheme="majorHAnsi" w:hAnsiTheme="majorHAnsi" w:cstheme="majorHAnsi"/>
          <w:u w:val="single"/>
        </w:rPr>
        <w:t>suspension</w:t>
      </w:r>
      <w:r w:rsidR="00CC1ACF" w:rsidRPr="00AE0629">
        <w:rPr>
          <w:rFonts w:asciiTheme="majorHAnsi" w:hAnsiTheme="majorHAnsi" w:cstheme="majorHAnsi"/>
        </w:rPr>
        <w:t xml:space="preserve">. That’s 1AC </w:t>
      </w:r>
    </w:p>
    <w:p w14:paraId="4CFCE139" w14:textId="4E1C70A6" w:rsidR="00CC1ACF" w:rsidRPr="00AE0629" w:rsidRDefault="00E950A4" w:rsidP="00CC1ACF">
      <w:pPr>
        <w:pStyle w:val="Heading4"/>
        <w:rPr>
          <w:rFonts w:asciiTheme="majorHAnsi" w:hAnsiTheme="majorHAnsi" w:cstheme="majorHAnsi"/>
        </w:rPr>
      </w:pPr>
      <w:r>
        <w:rPr>
          <w:rFonts w:asciiTheme="majorHAnsi" w:hAnsiTheme="majorHAnsi" w:cstheme="majorHAnsi"/>
        </w:rPr>
        <w:t>[</w:t>
      </w:r>
      <w:r w:rsidR="00CC1ACF" w:rsidRPr="00AE0629">
        <w:rPr>
          <w:rFonts w:asciiTheme="majorHAnsi" w:hAnsiTheme="majorHAnsi" w:cstheme="majorHAnsi"/>
        </w:rPr>
        <w:t xml:space="preserve">3] Vote neg for </w:t>
      </w:r>
      <w:r w:rsidR="00CC1ACF" w:rsidRPr="00AE0629">
        <w:rPr>
          <w:rFonts w:asciiTheme="majorHAnsi" w:hAnsiTheme="majorHAnsi" w:cstheme="majorHAnsi"/>
          <w:u w:val="single"/>
        </w:rPr>
        <w:t>limits</w:t>
      </w:r>
      <w:r w:rsidR="00CC1ACF" w:rsidRPr="00AE0629">
        <w:rPr>
          <w:rFonts w:asciiTheme="majorHAnsi" w:hAnsiTheme="majorHAnsi" w:cstheme="majorHAnsi"/>
        </w:rPr>
        <w:t xml:space="preserve"> and </w:t>
      </w:r>
      <w:r w:rsidR="00CC1ACF" w:rsidRPr="00AE0629">
        <w:rPr>
          <w:rFonts w:asciiTheme="majorHAnsi" w:hAnsiTheme="majorHAnsi" w:cstheme="majorHAnsi"/>
          <w:u w:val="single"/>
        </w:rPr>
        <w:t>neg ground</w:t>
      </w:r>
      <w:r w:rsidR="00CC1ACF" w:rsidRPr="00AE0629">
        <w:rPr>
          <w:rFonts w:asciiTheme="majorHAnsi" w:hAnsiTheme="majorHAnsi" w:cstheme="majorHAnsi"/>
        </w:rPr>
        <w:t xml:space="preserve"> – re-instatement under any infinite number of conditions </w:t>
      </w:r>
      <w:r w:rsidR="00CC1ACF" w:rsidRPr="00AE0629">
        <w:rPr>
          <w:rFonts w:asciiTheme="majorHAnsi" w:hAnsiTheme="majorHAnsi" w:cstheme="majorHAnsi"/>
          <w:u w:val="single"/>
        </w:rPr>
        <w:t xml:space="preserve">doubles </w:t>
      </w:r>
      <w:proofErr w:type="spellStart"/>
      <w:r w:rsidR="00CC1ACF" w:rsidRPr="00AE0629">
        <w:rPr>
          <w:rFonts w:asciiTheme="majorHAnsi" w:hAnsiTheme="majorHAnsi" w:cstheme="majorHAnsi"/>
          <w:u w:val="single"/>
        </w:rPr>
        <w:t>aff</w:t>
      </w:r>
      <w:proofErr w:type="spellEnd"/>
      <w:r w:rsidR="00CC1ACF" w:rsidRPr="00AE0629">
        <w:rPr>
          <w:rFonts w:asciiTheme="majorHAnsi" w:hAnsiTheme="majorHAnsi" w:cstheme="majorHAnsi"/>
          <w:u w:val="single"/>
        </w:rPr>
        <w:t xml:space="preserve"> ground</w:t>
      </w:r>
      <w:r w:rsidR="00CC1ACF" w:rsidRPr="00AE0629">
        <w:rPr>
          <w:rFonts w:asciiTheme="majorHAnsi" w:hAnsiTheme="majorHAnsi" w:cstheme="majorHAnsi"/>
        </w:rPr>
        <w:t xml:space="preserve"> – every plan becomes either </w:t>
      </w:r>
      <w:r w:rsidR="00CC1ACF" w:rsidRPr="00AE0629">
        <w:rPr>
          <w:rFonts w:asciiTheme="majorHAnsi" w:hAnsiTheme="majorHAnsi" w:cstheme="majorHAnsi"/>
          <w:u w:val="single"/>
        </w:rPr>
        <w:t>temporary</w:t>
      </w:r>
      <w:r w:rsidR="00CC1ACF" w:rsidRPr="00AE0629">
        <w:rPr>
          <w:rFonts w:asciiTheme="majorHAnsi" w:hAnsiTheme="majorHAnsi" w:cstheme="majorHAnsi"/>
        </w:rPr>
        <w:t xml:space="preserve"> or </w:t>
      </w:r>
      <w:r w:rsidR="00CC1ACF" w:rsidRPr="00AE0629">
        <w:rPr>
          <w:rFonts w:asciiTheme="majorHAnsi" w:hAnsiTheme="majorHAnsi" w:cstheme="majorHAnsi"/>
          <w:u w:val="single"/>
        </w:rPr>
        <w:t>permanent</w:t>
      </w:r>
      <w:r w:rsidR="00CC1ACF" w:rsidRPr="00AE0629">
        <w:rPr>
          <w:rFonts w:asciiTheme="majorHAnsi" w:hAnsiTheme="majorHAnsi" w:cstheme="majorHAnsi"/>
        </w:rPr>
        <w:t xml:space="preserve"> – you cherry-pick the best criteria and I must prep every </w:t>
      </w:r>
      <w:proofErr w:type="spellStart"/>
      <w:r w:rsidR="00CC1ACF" w:rsidRPr="00AE0629">
        <w:rPr>
          <w:rFonts w:asciiTheme="majorHAnsi" w:hAnsiTheme="majorHAnsi" w:cstheme="majorHAnsi"/>
        </w:rPr>
        <w:t>aff</w:t>
      </w:r>
      <w:proofErr w:type="spellEnd"/>
      <w:r w:rsidR="00CC1ACF" w:rsidRPr="00AE0629">
        <w:rPr>
          <w:rFonts w:asciiTheme="majorHAnsi" w:hAnsiTheme="majorHAnsi" w:cstheme="majorHAnsi"/>
        </w:rPr>
        <w:t xml:space="preserve"> while they avoid core topic discussions like reduction-based DAs which decks generics like Pharma Innovation and Bio-Tech.</w:t>
      </w:r>
      <w:r w:rsidR="005F5A25" w:rsidRPr="00AE0629">
        <w:rPr>
          <w:rFonts w:asciiTheme="majorHAnsi" w:hAnsiTheme="majorHAnsi" w:cstheme="majorHAnsi"/>
        </w:rPr>
        <w:t xml:space="preserve"> Fairness is a voter and outweighs – education can be gained from research </w:t>
      </w:r>
    </w:p>
    <w:p w14:paraId="1C591AE1" w14:textId="341A6FFD" w:rsidR="00CC1ACF" w:rsidRPr="00AE0629" w:rsidRDefault="00E950A4" w:rsidP="00CC1ACF">
      <w:pPr>
        <w:pStyle w:val="Heading4"/>
        <w:rPr>
          <w:rFonts w:asciiTheme="majorHAnsi" w:hAnsiTheme="majorHAnsi" w:cstheme="majorHAnsi"/>
        </w:rPr>
      </w:pPr>
      <w:r>
        <w:rPr>
          <w:rFonts w:asciiTheme="majorHAnsi" w:hAnsiTheme="majorHAnsi" w:cstheme="majorHAnsi"/>
        </w:rPr>
        <w:t>[</w:t>
      </w:r>
      <w:r w:rsidR="00CC1ACF" w:rsidRPr="00AE0629">
        <w:rPr>
          <w:rFonts w:asciiTheme="majorHAnsi" w:hAnsiTheme="majorHAnsi" w:cstheme="majorHAnsi"/>
        </w:rPr>
        <w:t>5] TVA solves – permanently reduce COVID patents.</w:t>
      </w:r>
    </w:p>
    <w:p w14:paraId="2168F50B" w14:textId="75471506" w:rsidR="00CC1ACF" w:rsidRPr="00AE0629" w:rsidRDefault="00E950A4" w:rsidP="00CC1ACF">
      <w:pPr>
        <w:pStyle w:val="Heading4"/>
        <w:rPr>
          <w:rFonts w:asciiTheme="majorHAnsi" w:hAnsiTheme="majorHAnsi" w:cstheme="majorHAnsi"/>
        </w:rPr>
      </w:pPr>
      <w:r>
        <w:rPr>
          <w:rFonts w:asciiTheme="majorHAnsi" w:hAnsiTheme="majorHAnsi" w:cstheme="majorHAnsi"/>
        </w:rPr>
        <w:t>[</w:t>
      </w:r>
      <w:r w:rsidR="00CC1ACF" w:rsidRPr="00AE0629">
        <w:rPr>
          <w:rFonts w:asciiTheme="majorHAnsi" w:hAnsiTheme="majorHAnsi" w:cstheme="majorHAnsi"/>
        </w:rPr>
        <w:t xml:space="preserve">6] </w:t>
      </w:r>
      <w:r w:rsidR="00CC1ACF" w:rsidRPr="00AE0629">
        <w:rPr>
          <w:rFonts w:asciiTheme="majorHAnsi" w:hAnsiTheme="majorHAnsi" w:cstheme="majorHAnsi"/>
          <w:u w:val="single"/>
        </w:rPr>
        <w:t>Paradigm Issues</w:t>
      </w:r>
      <w:r w:rsidR="00CC1ACF" w:rsidRPr="00AE0629">
        <w:rPr>
          <w:rFonts w:asciiTheme="majorHAnsi" w:hAnsiTheme="majorHAnsi" w:cstheme="majorHAnsi"/>
        </w:rPr>
        <w:t xml:space="preserve"> – </w:t>
      </w:r>
    </w:p>
    <w:p w14:paraId="528D6F87" w14:textId="42FE7866" w:rsidR="00CC1ACF" w:rsidRPr="00AE0629" w:rsidRDefault="00E950A4" w:rsidP="00CC1ACF">
      <w:pPr>
        <w:pStyle w:val="Heading4"/>
        <w:rPr>
          <w:rFonts w:asciiTheme="majorHAnsi" w:hAnsiTheme="majorHAnsi" w:cstheme="majorHAnsi"/>
        </w:rPr>
      </w:pPr>
      <w:r>
        <w:rPr>
          <w:rFonts w:asciiTheme="majorHAnsi" w:hAnsiTheme="majorHAnsi" w:cstheme="majorHAnsi"/>
        </w:rPr>
        <w:t>[</w:t>
      </w:r>
      <w:r w:rsidR="00CC1ACF" w:rsidRPr="00AE0629">
        <w:rPr>
          <w:rFonts w:asciiTheme="majorHAnsi" w:hAnsiTheme="majorHAnsi" w:cstheme="majorHAnsi"/>
        </w:rPr>
        <w:t xml:space="preserve">a] Topicality is </w:t>
      </w:r>
      <w:r w:rsidR="00CC1ACF" w:rsidRPr="00AE0629">
        <w:rPr>
          <w:rFonts w:asciiTheme="majorHAnsi" w:hAnsiTheme="majorHAnsi" w:cstheme="majorHAnsi"/>
          <w:u w:val="single"/>
        </w:rPr>
        <w:t>Drop the Debater</w:t>
      </w:r>
      <w:r w:rsidR="00CC1ACF" w:rsidRPr="00AE0629">
        <w:rPr>
          <w:rFonts w:asciiTheme="majorHAnsi" w:hAnsiTheme="majorHAnsi" w:cstheme="majorHAnsi"/>
        </w:rPr>
        <w:t xml:space="preserve"> – it’s a fundamental baseline for debate-ability.</w:t>
      </w:r>
    </w:p>
    <w:p w14:paraId="16FC614B" w14:textId="375DA637" w:rsidR="00CC1ACF" w:rsidRPr="00AE0629" w:rsidRDefault="00E950A4" w:rsidP="00CC1ACF">
      <w:pPr>
        <w:pStyle w:val="Heading4"/>
        <w:rPr>
          <w:rFonts w:asciiTheme="majorHAnsi" w:hAnsiTheme="majorHAnsi" w:cstheme="majorHAnsi"/>
        </w:rPr>
      </w:pPr>
      <w:r>
        <w:rPr>
          <w:rFonts w:asciiTheme="majorHAnsi" w:hAnsiTheme="majorHAnsi" w:cstheme="majorHAnsi"/>
        </w:rPr>
        <w:t>[</w:t>
      </w:r>
      <w:r w:rsidR="00CC1ACF" w:rsidRPr="00AE0629">
        <w:rPr>
          <w:rFonts w:asciiTheme="majorHAnsi" w:hAnsiTheme="majorHAnsi" w:cstheme="majorHAnsi"/>
        </w:rPr>
        <w:t xml:space="preserve">b] </w:t>
      </w:r>
      <w:r w:rsidR="00CC1ACF" w:rsidRPr="00AE0629">
        <w:rPr>
          <w:rFonts w:asciiTheme="majorHAnsi" w:hAnsiTheme="majorHAnsi" w:cstheme="majorHAnsi"/>
          <w:u w:val="single"/>
        </w:rPr>
        <w:t xml:space="preserve">Use Competing </w:t>
      </w:r>
      <w:proofErr w:type="spellStart"/>
      <w:r w:rsidR="00CC1ACF" w:rsidRPr="00AE0629">
        <w:rPr>
          <w:rFonts w:asciiTheme="majorHAnsi" w:hAnsiTheme="majorHAnsi" w:cstheme="majorHAnsi"/>
          <w:u w:val="single"/>
        </w:rPr>
        <w:t>Interps</w:t>
      </w:r>
      <w:proofErr w:type="spellEnd"/>
      <w:r w:rsidR="00CC1ACF" w:rsidRPr="00AE0629">
        <w:rPr>
          <w:rFonts w:asciiTheme="majorHAnsi" w:hAnsiTheme="majorHAnsi" w:cstheme="majorHAnsi"/>
        </w:rPr>
        <w:t xml:space="preserve"> – 1] Topicality is a yes/no question, you can’t be reasonably topical and 2] Reasonability invites arbitrary judge intervention and a race to the bottom of questionable argumentation.</w:t>
      </w:r>
    </w:p>
    <w:p w14:paraId="6B2D2627" w14:textId="1EBE588F" w:rsidR="00CC1ACF" w:rsidRPr="00AE0629" w:rsidRDefault="00E950A4" w:rsidP="00CC1ACF">
      <w:pPr>
        <w:pStyle w:val="Heading4"/>
        <w:rPr>
          <w:rFonts w:asciiTheme="majorHAnsi" w:hAnsiTheme="majorHAnsi" w:cstheme="majorHAnsi"/>
        </w:rPr>
      </w:pPr>
      <w:r>
        <w:rPr>
          <w:rFonts w:asciiTheme="majorHAnsi" w:hAnsiTheme="majorHAnsi" w:cstheme="majorHAnsi"/>
        </w:rPr>
        <w:t>[</w:t>
      </w:r>
      <w:r w:rsidR="00CC1ACF" w:rsidRPr="00AE0629">
        <w:rPr>
          <w:rFonts w:asciiTheme="majorHAnsi" w:hAnsiTheme="majorHAnsi" w:cstheme="majorHAnsi"/>
        </w:rPr>
        <w:t xml:space="preserve">c] </w:t>
      </w:r>
      <w:r w:rsidR="00CC1ACF" w:rsidRPr="00AE0629">
        <w:rPr>
          <w:rFonts w:asciiTheme="majorHAnsi" w:hAnsiTheme="majorHAnsi" w:cstheme="majorHAnsi"/>
          <w:u w:val="single"/>
        </w:rPr>
        <w:t>No RVI’s</w:t>
      </w:r>
      <w:r w:rsidR="00CC1ACF" w:rsidRPr="00AE0629">
        <w:rPr>
          <w:rFonts w:asciiTheme="majorHAnsi" w:hAnsiTheme="majorHAnsi" w:cstheme="majorHAnsi"/>
        </w:rPr>
        <w:t xml:space="preserve"> - 1] Forces the 1NC to go all-in on Theory which kills substance education, 2] Encourages Baiting since the 1AC will purposely be abusive, and 3] Illogical – you shouldn’t win for not being abusive.</w:t>
      </w:r>
    </w:p>
    <w:p w14:paraId="7979BA1E" w14:textId="77777777" w:rsidR="000B10A7" w:rsidRPr="00AE0629" w:rsidRDefault="000B10A7" w:rsidP="000B10A7">
      <w:pPr>
        <w:rPr>
          <w:rFonts w:asciiTheme="majorHAnsi" w:hAnsiTheme="majorHAnsi" w:cstheme="majorHAnsi"/>
        </w:rPr>
      </w:pPr>
    </w:p>
    <w:p w14:paraId="2BCD0D83" w14:textId="0CE5B352" w:rsidR="00077B0D" w:rsidRPr="00AE0629" w:rsidRDefault="000B10A7" w:rsidP="00077B0D">
      <w:pPr>
        <w:pStyle w:val="Heading2"/>
        <w:rPr>
          <w:rFonts w:asciiTheme="majorHAnsi" w:hAnsiTheme="majorHAnsi" w:cstheme="majorHAnsi"/>
        </w:rPr>
      </w:pPr>
      <w:r w:rsidRPr="00AE0629">
        <w:rPr>
          <w:rFonts w:asciiTheme="majorHAnsi" w:hAnsiTheme="majorHAnsi" w:cstheme="majorHAnsi"/>
        </w:rPr>
        <w:t>2</w:t>
      </w:r>
    </w:p>
    <w:p w14:paraId="5FE1B6AF" w14:textId="77777777" w:rsidR="00F232FB" w:rsidRDefault="00F232FB" w:rsidP="00F232FB">
      <w:pPr>
        <w:pStyle w:val="Heading4"/>
      </w:pPr>
      <w:r>
        <w:t xml:space="preserve">The role of the ballot is to determine whether the resolution is a true or false statement – anything else moots 7 minutes of the </w:t>
      </w:r>
      <w:proofErr w:type="spellStart"/>
      <w:r>
        <w:t>nc</w:t>
      </w:r>
      <w:proofErr w:type="spellEnd"/>
      <w:r>
        <w:t xml:space="preserve"> – their framing collapses since you must say it is true that a world is better than another before you adopt it.</w:t>
      </w:r>
    </w:p>
    <w:p w14:paraId="712A4EC8" w14:textId="77777777" w:rsidR="00F232FB" w:rsidRDefault="00F232FB" w:rsidP="00F232FB">
      <w:pPr>
        <w:pStyle w:val="Heading4"/>
      </w:pPr>
      <w:r>
        <w:t xml:space="preserve">They justify substantive skews since there will always be a more correct side of the </w:t>
      </w:r>
      <w:proofErr w:type="gramStart"/>
      <w:r>
        <w:t>issue</w:t>
      </w:r>
      <w:proofErr w:type="gramEnd"/>
      <w:r>
        <w:t xml:space="preserve"> but we compensate for flaws in the lit.</w:t>
      </w:r>
    </w:p>
    <w:p w14:paraId="7F1D4E7B" w14:textId="77777777" w:rsidR="00F232FB" w:rsidRDefault="00F232FB" w:rsidP="00F232FB">
      <w:pPr>
        <w:pStyle w:val="Heading4"/>
      </w:pPr>
      <w:r>
        <w:t>Scalar methods like comparison increases intervention – the persuasion of certain DA or advantages sway decisions – T/F binary is descriptive and technical.</w:t>
      </w:r>
    </w:p>
    <w:p w14:paraId="2258C064" w14:textId="77777777" w:rsidR="00F232FB" w:rsidRPr="00F346D7" w:rsidRDefault="00F232FB" w:rsidP="00F232FB">
      <w:pPr>
        <w:pStyle w:val="Heading4"/>
      </w:pPr>
      <w:r>
        <w:t xml:space="preserve">Negate because either the </w:t>
      </w:r>
      <w:proofErr w:type="spellStart"/>
      <w:r>
        <w:t>aff</w:t>
      </w:r>
      <w:proofErr w:type="spellEnd"/>
      <w:r>
        <w:t xml:space="preserve"> is true meaning its bad for us to clash w/ it because it turns us into Fake News people OR it’s not meaning it’s a lie that you can’t vote on for ethics</w:t>
      </w:r>
    </w:p>
    <w:p w14:paraId="41D991F9" w14:textId="77777777" w:rsidR="00F232FB" w:rsidRDefault="00F232FB" w:rsidP="00F232FB">
      <w:pPr>
        <w:pStyle w:val="Heading4"/>
      </w:pPr>
      <w:r>
        <w:t xml:space="preserve">a </w:t>
      </w:r>
      <w:proofErr w:type="spellStart"/>
      <w:r>
        <w:t>priori's</w:t>
      </w:r>
      <w:proofErr w:type="spellEnd"/>
      <w:r>
        <w:t xml:space="preserve"> 1st – even worlds framing requires ethics that begin from a priori principles like reason or </w:t>
      </w:r>
      <w:proofErr w:type="gramStart"/>
      <w:r>
        <w:t>pleasure</w:t>
      </w:r>
      <w:proofErr w:type="gramEnd"/>
      <w:r>
        <w:t xml:space="preserve"> so we control the internal link to functional debates.</w:t>
      </w:r>
    </w:p>
    <w:p w14:paraId="52C1C889" w14:textId="77777777" w:rsidR="00F232FB" w:rsidRDefault="00F232FB" w:rsidP="00F232FB">
      <w:pPr>
        <w:pStyle w:val="Heading4"/>
      </w:pPr>
      <w:r>
        <w:t xml:space="preserve">The ballot says vote </w:t>
      </w:r>
      <w:proofErr w:type="spellStart"/>
      <w:r>
        <w:t>aff</w:t>
      </w:r>
      <w:proofErr w:type="spellEnd"/>
      <w:r>
        <w:t xml:space="preserve">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so </w:t>
      </w:r>
      <w:r>
        <w:t xml:space="preserve">it's constitutive and jurisdictional. I denied the truth of the resolution by disagreeing with the </w:t>
      </w:r>
      <w:proofErr w:type="spellStart"/>
      <w:r>
        <w:t>aff</w:t>
      </w:r>
      <w:proofErr w:type="spellEnd"/>
      <w:r>
        <w:t xml:space="preserve"> which means I've met my burden.</w:t>
      </w:r>
    </w:p>
    <w:p w14:paraId="6F3709C1" w14:textId="77777777" w:rsidR="00F232FB" w:rsidRDefault="00F232FB" w:rsidP="00F232FB"/>
    <w:p w14:paraId="40E52BEF" w14:textId="2CEE544F" w:rsidR="000B10A7" w:rsidRPr="00AE0629" w:rsidRDefault="00CD6314" w:rsidP="00CD6314">
      <w:pPr>
        <w:pStyle w:val="Heading2"/>
        <w:rPr>
          <w:rFonts w:asciiTheme="majorHAnsi" w:hAnsiTheme="majorHAnsi" w:cstheme="majorHAnsi"/>
        </w:rPr>
      </w:pPr>
      <w:r w:rsidRPr="00AE0629">
        <w:rPr>
          <w:rFonts w:asciiTheme="majorHAnsi" w:hAnsiTheme="majorHAnsi" w:cstheme="majorHAnsi"/>
        </w:rPr>
        <w:t>3</w:t>
      </w:r>
    </w:p>
    <w:p w14:paraId="0121890E" w14:textId="77777777" w:rsidR="00CD6314" w:rsidRPr="00AE0629" w:rsidRDefault="00CD6314" w:rsidP="00CD6314">
      <w:pPr>
        <w:pStyle w:val="Heading4"/>
        <w:rPr>
          <w:rFonts w:asciiTheme="majorHAnsi" w:hAnsiTheme="majorHAnsi" w:cstheme="majorHAnsi"/>
        </w:rPr>
      </w:pPr>
      <w:r w:rsidRPr="00AE0629">
        <w:rPr>
          <w:rFonts w:asciiTheme="majorHAnsi" w:hAnsiTheme="majorHAnsi" w:cstheme="majorHAnsi"/>
        </w:rPr>
        <w:t>Permissibility and presumption negate</w:t>
      </w:r>
    </w:p>
    <w:p w14:paraId="7E938EB6" w14:textId="7332F03D" w:rsidR="00CD6314" w:rsidRPr="00AE0629" w:rsidRDefault="00F232FB" w:rsidP="00CD6314">
      <w:pPr>
        <w:pStyle w:val="Heading4"/>
        <w:rPr>
          <w:rFonts w:asciiTheme="majorHAnsi" w:hAnsiTheme="majorHAnsi" w:cstheme="majorHAnsi"/>
        </w:rPr>
      </w:pPr>
      <w:r>
        <w:rPr>
          <w:rFonts w:asciiTheme="majorHAnsi" w:hAnsiTheme="majorHAnsi" w:cstheme="majorHAnsi"/>
        </w:rPr>
        <w:t>[</w:t>
      </w:r>
      <w:r w:rsidR="00CD6314" w:rsidRPr="00AE0629">
        <w:rPr>
          <w:rFonts w:asciiTheme="majorHAnsi" w:hAnsiTheme="majorHAnsi" w:cstheme="majorHAnsi"/>
        </w:rPr>
        <w:t xml:space="preserve">1] </w:t>
      </w:r>
      <w:r w:rsidR="00CD6314" w:rsidRPr="00AE0629">
        <w:rPr>
          <w:rFonts w:asciiTheme="majorHAnsi" w:hAnsiTheme="majorHAnsi" w:cstheme="majorHAnsi"/>
          <w:u w:val="single"/>
        </w:rPr>
        <w:t>Obligations</w:t>
      </w:r>
      <w:r w:rsidR="00CD6314" w:rsidRPr="00AE0629">
        <w:rPr>
          <w:rFonts w:asciiTheme="majorHAnsi" w:hAnsiTheme="majorHAnsi" w:cstheme="majorHAnsi"/>
        </w:rPr>
        <w:t xml:space="preserve">- the resolution indicates the affirmative </w:t>
      </w:r>
      <w:proofErr w:type="gramStart"/>
      <w:r w:rsidR="00CD6314" w:rsidRPr="00AE0629">
        <w:rPr>
          <w:rFonts w:asciiTheme="majorHAnsi" w:hAnsiTheme="majorHAnsi" w:cstheme="majorHAnsi"/>
        </w:rPr>
        <w:t>has to</w:t>
      </w:r>
      <w:proofErr w:type="gramEnd"/>
      <w:r w:rsidR="00CD6314" w:rsidRPr="00AE0629">
        <w:rPr>
          <w:rFonts w:asciiTheme="majorHAnsi" w:hAnsiTheme="majorHAnsi" w:cstheme="majorHAnsi"/>
        </w:rPr>
        <w:t xml:space="preserve"> prove an obligation, and permissibility would deny the existence of an obligation </w:t>
      </w:r>
    </w:p>
    <w:p w14:paraId="7DD6D7E5" w14:textId="043738CB" w:rsidR="00CD6314" w:rsidRPr="00AE0629" w:rsidRDefault="00F232FB" w:rsidP="00CD6314">
      <w:pPr>
        <w:pStyle w:val="Heading4"/>
        <w:rPr>
          <w:rFonts w:asciiTheme="majorHAnsi" w:hAnsiTheme="majorHAnsi" w:cstheme="majorHAnsi"/>
        </w:rPr>
      </w:pPr>
      <w:r>
        <w:rPr>
          <w:rFonts w:asciiTheme="majorHAnsi" w:hAnsiTheme="majorHAnsi" w:cstheme="majorHAnsi"/>
        </w:rPr>
        <w:t>[</w:t>
      </w:r>
      <w:r w:rsidR="00CD6314" w:rsidRPr="00AE0629">
        <w:rPr>
          <w:rFonts w:asciiTheme="majorHAnsi" w:hAnsiTheme="majorHAnsi" w:cstheme="majorHAnsi"/>
        </w:rPr>
        <w:t xml:space="preserve">2] </w:t>
      </w:r>
      <w:r w:rsidR="00CD6314" w:rsidRPr="00AE0629">
        <w:rPr>
          <w:rFonts w:asciiTheme="majorHAnsi" w:hAnsiTheme="majorHAnsi" w:cstheme="majorHAnsi"/>
          <w:u w:val="single"/>
        </w:rPr>
        <w:t>Falsity</w:t>
      </w:r>
      <w:r w:rsidR="00CD6314" w:rsidRPr="00AE0629">
        <w:rPr>
          <w:rFonts w:asciiTheme="majorHAnsi" w:hAnsiTheme="majorHAnsi" w:cstheme="majorHAnsi"/>
        </w:rPr>
        <w:t>- Statements are more often false than true because proving one part of the statement false disproves the entire statement. Presuming all statements are true creates contradictions which would be ethically bankrupt.</w:t>
      </w:r>
    </w:p>
    <w:p w14:paraId="36257AA2" w14:textId="3BBC1B00" w:rsidR="00CD6314" w:rsidRPr="00AE0629" w:rsidRDefault="00F232FB" w:rsidP="00CD6314">
      <w:pPr>
        <w:pStyle w:val="Heading4"/>
        <w:rPr>
          <w:rFonts w:asciiTheme="majorHAnsi" w:hAnsiTheme="majorHAnsi" w:cstheme="majorHAnsi"/>
        </w:rPr>
      </w:pPr>
      <w:r>
        <w:rPr>
          <w:rFonts w:asciiTheme="majorHAnsi" w:hAnsiTheme="majorHAnsi" w:cstheme="majorHAnsi"/>
        </w:rPr>
        <w:t>[</w:t>
      </w:r>
      <w:r w:rsidR="00CD6314" w:rsidRPr="00AE0629">
        <w:rPr>
          <w:rFonts w:asciiTheme="majorHAnsi" w:hAnsiTheme="majorHAnsi" w:cstheme="majorHAnsi"/>
        </w:rPr>
        <w:t xml:space="preserve">3] </w:t>
      </w:r>
      <w:r w:rsidR="00CD6314" w:rsidRPr="00AE0629">
        <w:rPr>
          <w:rFonts w:asciiTheme="majorHAnsi" w:hAnsiTheme="majorHAnsi" w:cstheme="majorHAnsi"/>
          <w:u w:val="single"/>
        </w:rPr>
        <w:t>Negation Theory</w:t>
      </w:r>
      <w:r w:rsidR="00CD6314" w:rsidRPr="00AE0629">
        <w:rPr>
          <w:rFonts w:asciiTheme="majorHAnsi" w:hAnsiTheme="majorHAnsi" w:cstheme="majorHAnsi"/>
        </w:rPr>
        <w:t xml:space="preserve"> “to negate” means “to deny the truth of,” which means any argument that renders the resolution false is sufficient to negate. </w:t>
      </w:r>
    </w:p>
    <w:p w14:paraId="56DE57DD" w14:textId="558A751F" w:rsidR="00CD6314" w:rsidRPr="00AE0629" w:rsidRDefault="00F232FB" w:rsidP="00CD6314">
      <w:pPr>
        <w:pStyle w:val="Heading4"/>
        <w:rPr>
          <w:rFonts w:asciiTheme="majorHAnsi" w:hAnsiTheme="majorHAnsi" w:cstheme="majorHAnsi"/>
        </w:rPr>
      </w:pPr>
      <w:r>
        <w:rPr>
          <w:rFonts w:asciiTheme="majorHAnsi" w:hAnsiTheme="majorHAnsi" w:cstheme="majorHAnsi"/>
        </w:rPr>
        <w:t>[</w:t>
      </w:r>
      <w:r w:rsidR="00CD6314" w:rsidRPr="00AE0629">
        <w:rPr>
          <w:rFonts w:asciiTheme="majorHAnsi" w:hAnsiTheme="majorHAnsi" w:cstheme="majorHAnsi"/>
        </w:rPr>
        <w:t xml:space="preserve">4] </w:t>
      </w:r>
      <w:r w:rsidR="00CD6314" w:rsidRPr="00AE0629">
        <w:rPr>
          <w:rFonts w:asciiTheme="majorHAnsi" w:hAnsiTheme="majorHAnsi" w:cstheme="majorHAnsi"/>
          <w:u w:val="single"/>
        </w:rPr>
        <w:t>Trichotomy Triple</w:t>
      </w:r>
      <w:r w:rsidR="00CD6314" w:rsidRPr="00AE0629">
        <w:rPr>
          <w:rFonts w:asciiTheme="majorHAnsi" w:hAnsiTheme="majorHAnsi" w:cstheme="majorHAnsi"/>
        </w:rPr>
        <w:t xml:space="preserve"> there is a trichotomy between obligation, </w:t>
      </w:r>
      <w:proofErr w:type="gramStart"/>
      <w:r w:rsidR="00CD6314" w:rsidRPr="00AE0629">
        <w:rPr>
          <w:rFonts w:asciiTheme="majorHAnsi" w:hAnsiTheme="majorHAnsi" w:cstheme="majorHAnsi"/>
        </w:rPr>
        <w:t>prohibition</w:t>
      </w:r>
      <w:proofErr w:type="gramEnd"/>
      <w:r w:rsidR="00CD6314" w:rsidRPr="00AE0629">
        <w:rPr>
          <w:rFonts w:asciiTheme="majorHAnsi" w:hAnsiTheme="majorHAnsi" w:cstheme="majorHAnsi"/>
        </w:rPr>
        <w:t xml:space="preserve"> and permissibility; proving one disproves the other two because they are three intertwined moral terms which coexist within each other. Outweighs because it interacts with each term or moral obligation.</w:t>
      </w:r>
    </w:p>
    <w:p w14:paraId="2ADDB046" w14:textId="3A64A8B1" w:rsidR="00CD6314" w:rsidRPr="00AE0629" w:rsidRDefault="00F232FB" w:rsidP="00CD6314">
      <w:pPr>
        <w:pStyle w:val="Heading4"/>
        <w:rPr>
          <w:rFonts w:asciiTheme="majorHAnsi" w:hAnsiTheme="majorHAnsi" w:cstheme="majorHAnsi"/>
        </w:rPr>
      </w:pPr>
      <w:r>
        <w:rPr>
          <w:rFonts w:asciiTheme="majorHAnsi" w:hAnsiTheme="majorHAnsi" w:cstheme="majorHAnsi"/>
        </w:rPr>
        <w:t>[</w:t>
      </w:r>
      <w:r w:rsidR="00CD6314" w:rsidRPr="00AE0629">
        <w:rPr>
          <w:rFonts w:asciiTheme="majorHAnsi" w:hAnsiTheme="majorHAnsi" w:cstheme="majorHAnsi"/>
        </w:rPr>
        <w:t xml:space="preserve">5] </w:t>
      </w:r>
      <w:r w:rsidR="00CD6314" w:rsidRPr="00AE0629">
        <w:rPr>
          <w:rFonts w:asciiTheme="majorHAnsi" w:hAnsiTheme="majorHAnsi" w:cstheme="majorHAnsi"/>
          <w:u w:val="single"/>
        </w:rPr>
        <w:t>Status Quo Bias</w:t>
      </w:r>
      <w:r w:rsidR="00CD6314" w:rsidRPr="00AE0629">
        <w:rPr>
          <w:rFonts w:asciiTheme="majorHAnsi" w:hAnsiTheme="majorHAnsi" w:cstheme="majorHAnsi"/>
        </w:rPr>
        <w:t xml:space="preserve"> – you should default to a world where you don’t make change because making change assumes that world will be better than the current world </w:t>
      </w:r>
    </w:p>
    <w:p w14:paraId="15C031FE" w14:textId="7E74CDE0" w:rsidR="00CD6314" w:rsidRPr="00AE0629" w:rsidRDefault="00F232FB" w:rsidP="00F232FB">
      <w:pPr>
        <w:pStyle w:val="Heading4"/>
      </w:pPr>
      <w:r>
        <w:t xml:space="preserve">Negate -- </w:t>
      </w:r>
    </w:p>
    <w:p w14:paraId="094A9878" w14:textId="21DE771B" w:rsidR="00CD6314" w:rsidRPr="00AE0629" w:rsidRDefault="00EA6BF3" w:rsidP="00CD6314">
      <w:pPr>
        <w:pStyle w:val="Heading4"/>
        <w:tabs>
          <w:tab w:val="left" w:pos="7172"/>
        </w:tabs>
        <w:rPr>
          <w:rStyle w:val="Style13ptBold"/>
          <w:rFonts w:asciiTheme="majorHAnsi" w:hAnsiTheme="majorHAnsi" w:cstheme="majorHAnsi"/>
          <w:b/>
        </w:rPr>
      </w:pPr>
      <w:r w:rsidRPr="00AE0629">
        <w:rPr>
          <w:rStyle w:val="Style13ptBold"/>
          <w:rFonts w:asciiTheme="majorHAnsi" w:hAnsiTheme="majorHAnsi" w:cstheme="majorHAnsi"/>
          <w:b/>
        </w:rPr>
        <w:t>[</w:t>
      </w:r>
      <w:r w:rsidR="00CD6314" w:rsidRPr="00AE0629">
        <w:rPr>
          <w:rStyle w:val="Style13ptBold"/>
          <w:rFonts w:asciiTheme="majorHAnsi" w:hAnsiTheme="majorHAnsi" w:cstheme="majorHAnsi"/>
          <w:b/>
        </w:rPr>
        <w:t xml:space="preserve">1] The holographic principle is the most reasonable conclusion </w:t>
      </w:r>
    </w:p>
    <w:p w14:paraId="0DC7FA1B" w14:textId="77777777" w:rsidR="00CD6314" w:rsidRPr="00AE0629" w:rsidRDefault="00CD6314" w:rsidP="00CD6314">
      <w:pPr>
        <w:rPr>
          <w:rFonts w:asciiTheme="majorHAnsi" w:hAnsiTheme="majorHAnsi" w:cstheme="majorHAnsi"/>
        </w:rPr>
      </w:pPr>
      <w:r w:rsidRPr="00AE0629">
        <w:rPr>
          <w:rStyle w:val="Style13ptBold"/>
          <w:rFonts w:asciiTheme="majorHAnsi" w:hAnsiTheme="majorHAnsi" w:cstheme="majorHAnsi"/>
        </w:rPr>
        <w:t>Stromberg 15</w:t>
      </w:r>
      <w:r w:rsidRPr="00AE0629">
        <w:rPr>
          <w:rFonts w:asciiTheme="majorHAnsi" w:hAnsiTheme="majorHAnsi" w:cstheme="majorHAnsi"/>
        </w:rPr>
        <w:t xml:space="preserve">[Joseph Stromberg- “Some physicists believe we're living in a giant hologram — and it's not that far-fetched” </w:t>
      </w:r>
      <w:hyperlink r:id="rId11" w:history="1">
        <w:r w:rsidRPr="00AE0629">
          <w:rPr>
            <w:rStyle w:val="Hyperlink"/>
            <w:rFonts w:asciiTheme="majorHAnsi" w:hAnsiTheme="majorHAnsi" w:cstheme="majorHAnsi"/>
          </w:rPr>
          <w:t>https://www.vox.com/2015/6/29/8847863/holographic-principle-universe-theory-physics</w:t>
        </w:r>
      </w:hyperlink>
      <w:r w:rsidRPr="00AE0629">
        <w:rPr>
          <w:rFonts w:asciiTheme="majorHAnsi" w:hAnsiTheme="majorHAnsi" w:cstheme="majorHAnsi"/>
        </w:rPr>
        <w:t xml:space="preserve"> Vox. June 29</w:t>
      </w:r>
      <w:r w:rsidRPr="00AE0629">
        <w:rPr>
          <w:rFonts w:asciiTheme="majorHAnsi" w:hAnsiTheme="majorHAnsi" w:cstheme="majorHAnsi"/>
          <w:vertAlign w:val="superscript"/>
        </w:rPr>
        <w:t>th</w:t>
      </w:r>
      <w:proofErr w:type="gramStart"/>
      <w:r w:rsidRPr="00AE0629">
        <w:rPr>
          <w:rFonts w:asciiTheme="majorHAnsi" w:hAnsiTheme="majorHAnsi" w:cstheme="majorHAnsi"/>
        </w:rPr>
        <w:t xml:space="preserve"> 2015</w:t>
      </w:r>
      <w:proofErr w:type="gramEnd"/>
      <w:r w:rsidRPr="00AE0629">
        <w:rPr>
          <w:rFonts w:asciiTheme="majorHAnsi" w:hAnsiTheme="majorHAnsi" w:cstheme="majorHAnsi"/>
        </w:rPr>
        <w:t>] War Room Debate AI</w:t>
      </w:r>
    </w:p>
    <w:p w14:paraId="4BD28E5D" w14:textId="77777777" w:rsidR="00CD6314" w:rsidRPr="00AE0629" w:rsidRDefault="00CD6314" w:rsidP="00CD6314">
      <w:pPr>
        <w:rPr>
          <w:rFonts w:asciiTheme="majorHAnsi" w:hAnsiTheme="majorHAnsi" w:cstheme="majorHAnsi"/>
          <w:sz w:val="10"/>
        </w:rPr>
      </w:pPr>
      <w:r w:rsidRPr="00AE0629">
        <w:rPr>
          <w:rFonts w:asciiTheme="majorHAnsi" w:hAnsiTheme="majorHAnsi" w:cstheme="majorHAnsi"/>
          <w:sz w:val="10"/>
        </w:rPr>
        <w:t xml:space="preserve">Some physicists </w:t>
      </w:r>
      <w:proofErr w:type="gramStart"/>
      <w:r w:rsidRPr="00AE0629">
        <w:rPr>
          <w:rFonts w:asciiTheme="majorHAnsi" w:hAnsiTheme="majorHAnsi" w:cstheme="majorHAnsi"/>
          <w:sz w:val="10"/>
        </w:rPr>
        <w:t>actually believe</w:t>
      </w:r>
      <w:proofErr w:type="gramEnd"/>
      <w:r w:rsidRPr="00AE0629">
        <w:rPr>
          <w:rFonts w:asciiTheme="majorHAnsi" w:hAnsiTheme="majorHAnsi" w:cstheme="majorHAnsi"/>
          <w:sz w:val="10"/>
        </w:rPr>
        <w:t xml:space="preserve"> that </w:t>
      </w:r>
      <w:r w:rsidRPr="00F232FB">
        <w:rPr>
          <w:rFonts w:asciiTheme="majorHAnsi" w:hAnsiTheme="majorHAnsi" w:cstheme="majorHAnsi"/>
          <w:highlight w:val="cyan"/>
          <w:u w:val="single"/>
        </w:rPr>
        <w:t>the universe</w:t>
      </w:r>
      <w:r w:rsidRPr="00AE0629">
        <w:rPr>
          <w:rFonts w:asciiTheme="majorHAnsi" w:hAnsiTheme="majorHAnsi" w:cstheme="majorHAnsi"/>
          <w:sz w:val="10"/>
        </w:rPr>
        <w:t xml:space="preserve"> we live in </w:t>
      </w:r>
      <w:r w:rsidRPr="00F232FB">
        <w:rPr>
          <w:rFonts w:asciiTheme="majorHAnsi" w:hAnsiTheme="majorHAnsi" w:cstheme="majorHAnsi"/>
          <w:highlight w:val="cyan"/>
          <w:u w:val="single"/>
        </w:rPr>
        <w:t>might be a hologram</w:t>
      </w:r>
      <w:r w:rsidRPr="00AE0629">
        <w:rPr>
          <w:rFonts w:asciiTheme="majorHAnsi" w:hAnsiTheme="majorHAnsi" w:cstheme="majorHAnsi"/>
          <w:sz w:val="10"/>
        </w:rPr>
        <w:t>. The idea isn't that the universe is some sort of fake simulation out of The Matrix, but rather that even though we appear to live in a three-dimensional universe</w:t>
      </w:r>
      <w:r w:rsidRPr="00AE0629">
        <w:rPr>
          <w:rFonts w:asciiTheme="majorHAnsi" w:hAnsiTheme="majorHAnsi" w:cstheme="majorHAnsi"/>
          <w:u w:val="single"/>
        </w:rPr>
        <w:t xml:space="preserve">, </w:t>
      </w:r>
      <w:r w:rsidRPr="00F232FB">
        <w:rPr>
          <w:rFonts w:asciiTheme="majorHAnsi" w:hAnsiTheme="majorHAnsi" w:cstheme="majorHAnsi"/>
          <w:highlight w:val="cyan"/>
          <w:u w:val="single"/>
        </w:rPr>
        <w:t>it might only have two dimensions</w:t>
      </w:r>
      <w:r w:rsidRPr="00AE0629">
        <w:rPr>
          <w:rFonts w:asciiTheme="majorHAnsi" w:hAnsiTheme="majorHAnsi" w:cstheme="majorHAnsi"/>
          <w:sz w:val="10"/>
        </w:rPr>
        <w:t xml:space="preserve">. It's called </w:t>
      </w:r>
      <w:r w:rsidRPr="00AE0629">
        <w:rPr>
          <w:rFonts w:asciiTheme="majorHAnsi" w:hAnsiTheme="majorHAnsi" w:cstheme="majorHAnsi"/>
          <w:u w:val="single"/>
        </w:rPr>
        <w:t>the holographic principle</w:t>
      </w:r>
      <w:r w:rsidRPr="00AE0629">
        <w:rPr>
          <w:rFonts w:asciiTheme="majorHAnsi" w:hAnsiTheme="majorHAnsi" w:cstheme="majorHAnsi"/>
          <w:sz w:val="10"/>
        </w:rPr>
        <w:t xml:space="preserve">. The thinking goes like this: Some distant </w:t>
      </w:r>
      <w:r w:rsidRPr="00F232FB">
        <w:rPr>
          <w:rFonts w:asciiTheme="majorHAnsi" w:hAnsiTheme="majorHAnsi" w:cstheme="majorHAnsi"/>
          <w:highlight w:val="cyan"/>
          <w:u w:val="single"/>
        </w:rPr>
        <w:t>two-d</w:t>
      </w:r>
      <w:r w:rsidRPr="00AE0629">
        <w:rPr>
          <w:rFonts w:asciiTheme="majorHAnsi" w:hAnsiTheme="majorHAnsi" w:cstheme="majorHAnsi"/>
          <w:u w:val="single"/>
        </w:rPr>
        <w:t xml:space="preserve">imensional </w:t>
      </w:r>
      <w:r w:rsidRPr="00F232FB">
        <w:rPr>
          <w:rFonts w:asciiTheme="majorHAnsi" w:hAnsiTheme="majorHAnsi" w:cstheme="majorHAnsi"/>
          <w:highlight w:val="cyan"/>
          <w:u w:val="single"/>
        </w:rPr>
        <w:t>surface contains</w:t>
      </w:r>
      <w:r w:rsidRPr="00AE0629">
        <w:rPr>
          <w:rFonts w:asciiTheme="majorHAnsi" w:hAnsiTheme="majorHAnsi" w:cstheme="majorHAnsi"/>
          <w:sz w:val="10"/>
        </w:rPr>
        <w:t xml:space="preserve"> all the </w:t>
      </w:r>
      <w:r w:rsidRPr="00F232FB">
        <w:rPr>
          <w:rFonts w:asciiTheme="majorHAnsi" w:hAnsiTheme="majorHAnsi" w:cstheme="majorHAnsi"/>
          <w:highlight w:val="cyan"/>
          <w:u w:val="single"/>
        </w:rPr>
        <w:t>data needed to</w:t>
      </w:r>
      <w:r w:rsidRPr="00AE0629">
        <w:rPr>
          <w:rFonts w:asciiTheme="majorHAnsi" w:hAnsiTheme="majorHAnsi" w:cstheme="majorHAnsi"/>
          <w:sz w:val="10"/>
        </w:rPr>
        <w:t xml:space="preserve"> fully </w:t>
      </w:r>
      <w:r w:rsidRPr="00F232FB">
        <w:rPr>
          <w:rFonts w:asciiTheme="majorHAnsi" w:hAnsiTheme="majorHAnsi" w:cstheme="majorHAnsi"/>
          <w:highlight w:val="cyan"/>
          <w:u w:val="single"/>
        </w:rPr>
        <w:t>describe our world</w:t>
      </w:r>
      <w:r w:rsidRPr="00AE0629">
        <w:rPr>
          <w:rFonts w:asciiTheme="majorHAnsi" w:hAnsiTheme="majorHAnsi" w:cstheme="majorHAnsi"/>
          <w:u w:val="single"/>
        </w:rPr>
        <w:t xml:space="preserve"> </w:t>
      </w:r>
      <w:r w:rsidRPr="00AE0629">
        <w:rPr>
          <w:rFonts w:asciiTheme="majorHAnsi" w:hAnsiTheme="majorHAnsi" w:cstheme="majorHAnsi"/>
          <w:sz w:val="10"/>
        </w:rPr>
        <w:t>— and much like in a hologram, this data is projected to appear in three dimensions</w:t>
      </w:r>
      <w:r w:rsidRPr="00AE0629">
        <w:rPr>
          <w:rFonts w:asciiTheme="majorHAnsi" w:hAnsiTheme="majorHAnsi" w:cstheme="majorHAnsi"/>
          <w:u w:val="single"/>
        </w:rPr>
        <w:t>. Like the characters on a TV screen</w:t>
      </w:r>
      <w:r w:rsidRPr="00AE0629">
        <w:rPr>
          <w:rFonts w:asciiTheme="majorHAnsi" w:hAnsiTheme="majorHAnsi" w:cstheme="majorHAnsi"/>
          <w:sz w:val="10"/>
        </w:rPr>
        <w:t xml:space="preserve">, we live on a flat surface that happens to look like it has depth. It might sound absurd. But when physicists assume it's true in their calculations, all sorts of </w:t>
      </w:r>
      <w:r w:rsidRPr="00F232FB">
        <w:rPr>
          <w:rFonts w:asciiTheme="majorHAnsi" w:hAnsiTheme="majorHAnsi" w:cstheme="majorHAnsi"/>
          <w:highlight w:val="cyan"/>
          <w:u w:val="single"/>
        </w:rPr>
        <w:t>big</w:t>
      </w:r>
      <w:r w:rsidRPr="00AE0629">
        <w:rPr>
          <w:rFonts w:asciiTheme="majorHAnsi" w:hAnsiTheme="majorHAnsi" w:cstheme="majorHAnsi"/>
          <w:u w:val="single"/>
        </w:rPr>
        <w:t xml:space="preserve"> physics </w:t>
      </w:r>
      <w:r w:rsidRPr="00F232FB">
        <w:rPr>
          <w:rFonts w:asciiTheme="majorHAnsi" w:hAnsiTheme="majorHAnsi" w:cstheme="majorHAnsi"/>
          <w:highlight w:val="cyan"/>
          <w:u w:val="single"/>
        </w:rPr>
        <w:t>problems</w:t>
      </w:r>
      <w:r w:rsidRPr="00F232FB">
        <w:rPr>
          <w:rFonts w:asciiTheme="majorHAnsi" w:hAnsiTheme="majorHAnsi" w:cstheme="majorHAnsi"/>
          <w:sz w:val="10"/>
          <w:highlight w:val="cyan"/>
        </w:rPr>
        <w:t xml:space="preserve"> — </w:t>
      </w:r>
      <w:r w:rsidRPr="00F232FB">
        <w:rPr>
          <w:rFonts w:asciiTheme="majorHAnsi" w:hAnsiTheme="majorHAnsi" w:cstheme="majorHAnsi"/>
          <w:highlight w:val="cyan"/>
          <w:u w:val="single"/>
        </w:rPr>
        <w:t>such as</w:t>
      </w:r>
      <w:r w:rsidRPr="00AE0629">
        <w:rPr>
          <w:rFonts w:asciiTheme="majorHAnsi" w:hAnsiTheme="majorHAnsi" w:cstheme="majorHAnsi"/>
          <w:u w:val="single"/>
        </w:rPr>
        <w:t xml:space="preserve"> the </w:t>
      </w:r>
      <w:r w:rsidRPr="00F232FB">
        <w:rPr>
          <w:rFonts w:asciiTheme="majorHAnsi" w:hAnsiTheme="majorHAnsi" w:cstheme="majorHAnsi"/>
          <w:highlight w:val="cyan"/>
          <w:u w:val="single"/>
        </w:rPr>
        <w:t>nature of black holes and</w:t>
      </w:r>
      <w:r w:rsidRPr="00AE0629">
        <w:rPr>
          <w:rFonts w:asciiTheme="majorHAnsi" w:hAnsiTheme="majorHAnsi" w:cstheme="majorHAnsi"/>
          <w:sz w:val="10"/>
        </w:rPr>
        <w:t xml:space="preserve"> the </w:t>
      </w:r>
      <w:r w:rsidRPr="00AE0629">
        <w:rPr>
          <w:rFonts w:asciiTheme="majorHAnsi" w:hAnsiTheme="majorHAnsi" w:cstheme="majorHAnsi"/>
          <w:u w:val="single"/>
        </w:rPr>
        <w:t xml:space="preserve">reconciling of gravity and </w:t>
      </w:r>
      <w:r w:rsidRPr="00F232FB">
        <w:rPr>
          <w:rFonts w:asciiTheme="majorHAnsi" w:hAnsiTheme="majorHAnsi" w:cstheme="majorHAnsi"/>
          <w:highlight w:val="cyan"/>
          <w:u w:val="single"/>
        </w:rPr>
        <w:t>quantum mechanics</w:t>
      </w:r>
      <w:r w:rsidRPr="00F232FB">
        <w:rPr>
          <w:rFonts w:asciiTheme="majorHAnsi" w:hAnsiTheme="majorHAnsi" w:cstheme="majorHAnsi"/>
          <w:sz w:val="10"/>
          <w:highlight w:val="cyan"/>
        </w:rPr>
        <w:t xml:space="preserve"> — </w:t>
      </w:r>
      <w:r w:rsidRPr="00F232FB">
        <w:rPr>
          <w:rFonts w:asciiTheme="majorHAnsi" w:hAnsiTheme="majorHAnsi" w:cstheme="majorHAnsi"/>
          <w:highlight w:val="cyan"/>
          <w:u w:val="single"/>
        </w:rPr>
        <w:t>become</w:t>
      </w:r>
      <w:r w:rsidRPr="00AE0629">
        <w:rPr>
          <w:rFonts w:asciiTheme="majorHAnsi" w:hAnsiTheme="majorHAnsi" w:cstheme="majorHAnsi"/>
          <w:u w:val="single"/>
        </w:rPr>
        <w:t xml:space="preserve"> much </w:t>
      </w:r>
      <w:r w:rsidRPr="00F232FB">
        <w:rPr>
          <w:rFonts w:asciiTheme="majorHAnsi" w:hAnsiTheme="majorHAnsi" w:cstheme="majorHAnsi"/>
          <w:highlight w:val="cyan"/>
          <w:u w:val="single"/>
        </w:rPr>
        <w:t>simpler</w:t>
      </w:r>
      <w:r w:rsidRPr="00AE0629">
        <w:rPr>
          <w:rFonts w:asciiTheme="majorHAnsi" w:hAnsiTheme="majorHAnsi" w:cstheme="majorHAnsi"/>
          <w:u w:val="single"/>
        </w:rPr>
        <w:t xml:space="preserve"> to solve</w:t>
      </w:r>
      <w:r w:rsidRPr="00AE0629">
        <w:rPr>
          <w:rFonts w:asciiTheme="majorHAnsi" w:hAnsiTheme="majorHAnsi" w:cstheme="majorHAnsi"/>
          <w:sz w:val="10"/>
        </w:rPr>
        <w:t xml:space="preserve">. In short, </w:t>
      </w:r>
      <w:r w:rsidRPr="00AE0629">
        <w:rPr>
          <w:rStyle w:val="Emphasis"/>
          <w:rFonts w:asciiTheme="majorHAnsi" w:hAnsiTheme="majorHAnsi" w:cstheme="majorHAnsi"/>
        </w:rPr>
        <w:t>the laws of physics seem to make more sense when written in two dimensions</w:t>
      </w:r>
      <w:r w:rsidRPr="00AE0629">
        <w:rPr>
          <w:rFonts w:asciiTheme="majorHAnsi" w:hAnsiTheme="majorHAnsi" w:cstheme="majorHAnsi"/>
          <w:sz w:val="10"/>
        </w:rPr>
        <w:t xml:space="preserve"> than in three. "It's not considered some wild speculation among most theoretical physicists," says Leonard Susskind, the Stanford physicist who first formally defined the idea decades ago. "It's become a working, everyday tool to solve problems in physics." But there's an important distinction to be made here. There's no direct evidence that our universe </w:t>
      </w:r>
      <w:proofErr w:type="gramStart"/>
      <w:r w:rsidRPr="00AE0629">
        <w:rPr>
          <w:rFonts w:asciiTheme="majorHAnsi" w:hAnsiTheme="majorHAnsi" w:cstheme="majorHAnsi"/>
          <w:sz w:val="10"/>
        </w:rPr>
        <w:t>actually is</w:t>
      </w:r>
      <w:proofErr w:type="gramEnd"/>
      <w:r w:rsidRPr="00AE0629">
        <w:rPr>
          <w:rFonts w:asciiTheme="majorHAnsi" w:hAnsiTheme="majorHAnsi" w:cstheme="majorHAnsi"/>
          <w:sz w:val="10"/>
        </w:rPr>
        <w:t xml:space="preserve"> a two-dimensional hologram. These calculations aren't the same as a mathematical proof. Rather, they're intriguing suggestions that our universe could be a hologram. And </w:t>
      </w:r>
      <w:proofErr w:type="gramStart"/>
      <w:r w:rsidRPr="00AE0629">
        <w:rPr>
          <w:rFonts w:asciiTheme="majorHAnsi" w:hAnsiTheme="majorHAnsi" w:cstheme="majorHAnsi"/>
          <w:sz w:val="10"/>
        </w:rPr>
        <w:t>as of yet</w:t>
      </w:r>
      <w:proofErr w:type="gramEnd"/>
      <w:r w:rsidRPr="00AE0629">
        <w:rPr>
          <w:rFonts w:asciiTheme="majorHAnsi" w:hAnsiTheme="majorHAnsi" w:cstheme="majorHAnsi"/>
          <w:sz w:val="10"/>
        </w:rPr>
        <w:t>, not all physicists believe we have a good way of testing the idea experimentally.</w:t>
      </w:r>
    </w:p>
    <w:p w14:paraId="10B2A893" w14:textId="7972D03B" w:rsidR="00EA6BF3" w:rsidRPr="00AE0629" w:rsidRDefault="00EA6BF3" w:rsidP="00EA6BF3">
      <w:pPr>
        <w:pStyle w:val="Heading4"/>
        <w:rPr>
          <w:rFonts w:asciiTheme="majorHAnsi" w:hAnsiTheme="majorHAnsi" w:cstheme="majorHAnsi"/>
        </w:rPr>
      </w:pPr>
      <w:r w:rsidRPr="00AE0629">
        <w:rPr>
          <w:rFonts w:asciiTheme="majorHAnsi" w:hAnsiTheme="majorHAnsi" w:cstheme="majorHAnsi"/>
        </w:rPr>
        <w:t>[</w:t>
      </w:r>
      <w:r w:rsidR="00E15412">
        <w:rPr>
          <w:rFonts w:asciiTheme="majorHAnsi" w:hAnsiTheme="majorHAnsi" w:cstheme="majorHAnsi"/>
        </w:rPr>
        <w:t>2</w:t>
      </w:r>
      <w:r w:rsidRPr="00AE0629">
        <w:rPr>
          <w:rFonts w:asciiTheme="majorHAnsi" w:hAnsiTheme="majorHAnsi" w:cstheme="majorHAnsi"/>
        </w:rPr>
        <w:t>] member</w:t>
      </w:r>
      <w:r w:rsidRPr="00AE0629">
        <w:rPr>
          <w:rStyle w:val="FootnoteReference"/>
          <w:rFonts w:asciiTheme="majorHAnsi" w:hAnsiTheme="majorHAnsi" w:cstheme="majorHAnsi"/>
        </w:rPr>
        <w:footnoteReference w:id="3"/>
      </w:r>
      <w:r w:rsidRPr="00AE0629">
        <w:rPr>
          <w:rFonts w:asciiTheme="majorHAnsi" w:hAnsiTheme="majorHAnsi" w:cstheme="majorHAnsi"/>
        </w:rPr>
        <w:t xml:space="preserve"> is “</w:t>
      </w:r>
      <w:r w:rsidRPr="00F232FB">
        <w:rPr>
          <w:rStyle w:val="Emphasis"/>
          <w:rFonts w:asciiTheme="majorHAnsi" w:hAnsiTheme="majorHAnsi" w:cstheme="majorHAnsi"/>
          <w:highlight w:val="cyan"/>
        </w:rPr>
        <w:t>a</w:t>
      </w:r>
      <w:r w:rsidRPr="00AE0629">
        <w:rPr>
          <w:rStyle w:val="Emphasis"/>
          <w:rFonts w:asciiTheme="majorHAnsi" w:hAnsiTheme="majorHAnsi" w:cstheme="majorHAnsi"/>
        </w:rPr>
        <w:t xml:space="preserve"> part or </w:t>
      </w:r>
      <w:r w:rsidRPr="00F232FB">
        <w:rPr>
          <w:rStyle w:val="Emphasis"/>
          <w:rFonts w:asciiTheme="majorHAnsi" w:hAnsiTheme="majorHAnsi" w:cstheme="majorHAnsi"/>
          <w:highlight w:val="cyan"/>
        </w:rPr>
        <w:t>organ</w:t>
      </w:r>
      <w:r w:rsidRPr="00AE0629">
        <w:rPr>
          <w:rStyle w:val="Emphasis"/>
          <w:rFonts w:asciiTheme="majorHAnsi" w:hAnsiTheme="majorHAnsi" w:cstheme="majorHAnsi"/>
        </w:rPr>
        <w:t xml:space="preserve"> of the body, especially a limb</w:t>
      </w:r>
      <w:r w:rsidRPr="00AE0629">
        <w:rPr>
          <w:rFonts w:asciiTheme="majorHAnsi" w:hAnsiTheme="majorHAnsi" w:cstheme="majorHAnsi"/>
        </w:rPr>
        <w:t>” but an organ can’t have obligations</w:t>
      </w:r>
    </w:p>
    <w:p w14:paraId="30F9C67A" w14:textId="7B5270F6" w:rsidR="00EA6BF3" w:rsidRPr="00AE0629" w:rsidRDefault="00EA6BF3" w:rsidP="00EA6BF3">
      <w:pPr>
        <w:pStyle w:val="Heading4"/>
        <w:rPr>
          <w:rFonts w:asciiTheme="majorHAnsi" w:hAnsiTheme="majorHAnsi" w:cstheme="majorHAnsi"/>
        </w:rPr>
      </w:pPr>
      <w:r w:rsidRPr="00AE0629">
        <w:rPr>
          <w:rFonts w:asciiTheme="majorHAnsi" w:hAnsiTheme="majorHAnsi" w:cstheme="majorHAnsi"/>
        </w:rPr>
        <w:t>[</w:t>
      </w:r>
      <w:r w:rsidR="00E15412">
        <w:rPr>
          <w:rFonts w:asciiTheme="majorHAnsi" w:hAnsiTheme="majorHAnsi" w:cstheme="majorHAnsi"/>
        </w:rPr>
        <w:t>3</w:t>
      </w:r>
      <w:r w:rsidRPr="00AE0629">
        <w:rPr>
          <w:rFonts w:asciiTheme="majorHAnsi" w:hAnsiTheme="majorHAnsi" w:cstheme="majorHAnsi"/>
        </w:rPr>
        <w:t>] of</w:t>
      </w:r>
      <w:r w:rsidRPr="00AE0629">
        <w:rPr>
          <w:rStyle w:val="FootnoteReference"/>
          <w:rFonts w:asciiTheme="majorHAnsi" w:hAnsiTheme="majorHAnsi" w:cstheme="majorHAnsi"/>
        </w:rPr>
        <w:footnoteReference w:id="4"/>
      </w:r>
      <w:r w:rsidRPr="00AE0629">
        <w:rPr>
          <w:rFonts w:asciiTheme="majorHAnsi" w:hAnsiTheme="majorHAnsi" w:cstheme="majorHAnsi"/>
        </w:rPr>
        <w:t xml:space="preserve"> is to </w:t>
      </w:r>
      <w:r w:rsidRPr="00AE0629">
        <w:rPr>
          <w:rStyle w:val="Emphasis"/>
          <w:rFonts w:asciiTheme="majorHAnsi" w:hAnsiTheme="majorHAnsi" w:cstheme="majorHAnsi"/>
        </w:rPr>
        <w:t>“</w:t>
      </w:r>
      <w:r w:rsidRPr="00F232FB">
        <w:rPr>
          <w:rStyle w:val="Emphasis"/>
          <w:rFonts w:asciiTheme="majorHAnsi" w:hAnsiTheme="majorHAnsi" w:cstheme="majorHAnsi"/>
          <w:highlight w:val="cyan"/>
        </w:rPr>
        <w:t>express</w:t>
      </w:r>
      <w:r w:rsidRPr="00AE0629">
        <w:rPr>
          <w:rStyle w:val="Emphasis"/>
          <w:rFonts w:asciiTheme="majorHAnsi" w:hAnsiTheme="majorHAnsi" w:cstheme="majorHAnsi"/>
        </w:rPr>
        <w:t xml:space="preserve">ing </w:t>
      </w:r>
      <w:r w:rsidRPr="00F232FB">
        <w:rPr>
          <w:rStyle w:val="Emphasis"/>
          <w:rFonts w:asciiTheme="majorHAnsi" w:hAnsiTheme="majorHAnsi" w:cstheme="majorHAnsi"/>
          <w:highlight w:val="cyan"/>
        </w:rPr>
        <w:t>an age</w:t>
      </w:r>
      <w:r w:rsidRPr="00AE0629">
        <w:rPr>
          <w:rStyle w:val="Emphasis"/>
          <w:rFonts w:asciiTheme="majorHAnsi" w:hAnsiTheme="majorHAnsi" w:cstheme="majorHAnsi"/>
        </w:rPr>
        <w:t>”</w:t>
      </w:r>
      <w:r w:rsidRPr="00AE0629">
        <w:rPr>
          <w:rFonts w:asciiTheme="majorHAnsi" w:hAnsiTheme="majorHAnsi" w:cstheme="majorHAnsi"/>
        </w:rPr>
        <w:t xml:space="preserve"> but the </w:t>
      </w:r>
      <w:proofErr w:type="spellStart"/>
      <w:r w:rsidRPr="00AE0629">
        <w:rPr>
          <w:rFonts w:asciiTheme="majorHAnsi" w:hAnsiTheme="majorHAnsi" w:cstheme="majorHAnsi"/>
        </w:rPr>
        <w:t>rez</w:t>
      </w:r>
      <w:proofErr w:type="spellEnd"/>
      <w:r w:rsidRPr="00AE0629">
        <w:rPr>
          <w:rFonts w:asciiTheme="majorHAnsi" w:hAnsiTheme="majorHAnsi" w:cstheme="majorHAnsi"/>
        </w:rPr>
        <w:t xml:space="preserve"> doesn’t delineate a length of time</w:t>
      </w:r>
    </w:p>
    <w:p w14:paraId="793FFD33" w14:textId="7057A5D9" w:rsidR="00EA6BF3" w:rsidRPr="00AE0629" w:rsidRDefault="00E15412" w:rsidP="00EA6BF3">
      <w:pPr>
        <w:pStyle w:val="Heading4"/>
        <w:rPr>
          <w:rFonts w:asciiTheme="majorHAnsi" w:hAnsiTheme="majorHAnsi" w:cstheme="majorHAnsi"/>
        </w:rPr>
      </w:pPr>
      <w:r>
        <w:rPr>
          <w:rFonts w:asciiTheme="majorHAnsi" w:hAnsiTheme="majorHAnsi" w:cstheme="majorHAnsi"/>
        </w:rPr>
        <w:t>[4</w:t>
      </w:r>
      <w:r w:rsidR="00EA6BF3" w:rsidRPr="00AE0629">
        <w:rPr>
          <w:rFonts w:asciiTheme="majorHAnsi" w:hAnsiTheme="majorHAnsi" w:cstheme="majorHAnsi"/>
        </w:rPr>
        <w:t>] the</w:t>
      </w:r>
      <w:r w:rsidR="00EA6BF3" w:rsidRPr="00AE0629">
        <w:rPr>
          <w:rStyle w:val="FootnoteReference"/>
          <w:rFonts w:asciiTheme="majorHAnsi" w:hAnsiTheme="majorHAnsi" w:cstheme="majorHAnsi"/>
        </w:rPr>
        <w:footnoteReference w:id="5"/>
      </w:r>
      <w:r w:rsidR="00EA6BF3" w:rsidRPr="00AE0629">
        <w:rPr>
          <w:rFonts w:asciiTheme="majorHAnsi" w:hAnsiTheme="majorHAnsi" w:cstheme="majorHAnsi"/>
        </w:rPr>
        <w:t xml:space="preserve"> is “</w:t>
      </w:r>
      <w:r w:rsidR="00EA6BF3" w:rsidRPr="00AE0629">
        <w:rPr>
          <w:rStyle w:val="Emphasis"/>
          <w:rFonts w:asciiTheme="majorHAnsi" w:hAnsiTheme="majorHAnsi" w:cstheme="majorHAnsi"/>
        </w:rPr>
        <w:t xml:space="preserve">denoting </w:t>
      </w:r>
      <w:r w:rsidR="00EA6BF3" w:rsidRPr="00F232FB">
        <w:rPr>
          <w:rStyle w:val="Emphasis"/>
          <w:rFonts w:asciiTheme="majorHAnsi" w:hAnsiTheme="majorHAnsi" w:cstheme="majorHAnsi"/>
          <w:highlight w:val="cyan"/>
        </w:rPr>
        <w:t>a disease</w:t>
      </w:r>
      <w:r w:rsidR="00EA6BF3" w:rsidRPr="00AE0629">
        <w:rPr>
          <w:rStyle w:val="Emphasis"/>
          <w:rFonts w:asciiTheme="majorHAnsi" w:hAnsiTheme="majorHAnsi" w:cstheme="majorHAnsi"/>
        </w:rPr>
        <w:t xml:space="preserve"> or affliction</w:t>
      </w:r>
      <w:r w:rsidR="00EA6BF3" w:rsidRPr="00AE0629">
        <w:rPr>
          <w:rFonts w:asciiTheme="majorHAnsi" w:hAnsiTheme="majorHAnsi" w:cstheme="majorHAnsi"/>
        </w:rPr>
        <w:t>” but the WTO isn’t a disease</w:t>
      </w:r>
    </w:p>
    <w:p w14:paraId="26E1874A" w14:textId="4072CEF7" w:rsidR="00EA6BF3" w:rsidRPr="00AE0629" w:rsidRDefault="00EA6BF3" w:rsidP="00EA6BF3">
      <w:pPr>
        <w:pStyle w:val="Heading4"/>
        <w:rPr>
          <w:rFonts w:asciiTheme="majorHAnsi" w:hAnsiTheme="majorHAnsi" w:cstheme="majorHAnsi"/>
        </w:rPr>
      </w:pPr>
      <w:r w:rsidRPr="00AE0629">
        <w:rPr>
          <w:rFonts w:asciiTheme="majorHAnsi" w:hAnsiTheme="majorHAnsi" w:cstheme="majorHAnsi"/>
        </w:rPr>
        <w:t>[</w:t>
      </w:r>
      <w:r w:rsidR="00E15412">
        <w:rPr>
          <w:rFonts w:asciiTheme="majorHAnsi" w:hAnsiTheme="majorHAnsi" w:cstheme="majorHAnsi"/>
        </w:rPr>
        <w:t>5</w:t>
      </w:r>
      <w:r w:rsidRPr="00AE0629">
        <w:rPr>
          <w:rFonts w:asciiTheme="majorHAnsi" w:hAnsiTheme="majorHAnsi" w:cstheme="majorHAnsi"/>
        </w:rPr>
        <w:t>] to</w:t>
      </w:r>
      <w:r w:rsidRPr="00AE0629">
        <w:rPr>
          <w:rStyle w:val="FootnoteReference"/>
          <w:rFonts w:asciiTheme="majorHAnsi" w:hAnsiTheme="majorHAnsi" w:cstheme="majorHAnsi"/>
        </w:rPr>
        <w:footnoteReference w:id="6"/>
      </w:r>
      <w:r w:rsidRPr="00AE0629">
        <w:rPr>
          <w:rFonts w:asciiTheme="majorHAnsi" w:hAnsiTheme="majorHAnsi" w:cstheme="majorHAnsi"/>
        </w:rPr>
        <w:t xml:space="preserve"> is to </w:t>
      </w:r>
      <w:r w:rsidRPr="00AE0629">
        <w:rPr>
          <w:rStyle w:val="Emphasis"/>
          <w:rFonts w:asciiTheme="majorHAnsi" w:hAnsiTheme="majorHAnsi" w:cstheme="majorHAnsi"/>
        </w:rPr>
        <w:t>“</w:t>
      </w:r>
      <w:r w:rsidRPr="00F232FB">
        <w:rPr>
          <w:rStyle w:val="Emphasis"/>
          <w:rFonts w:asciiTheme="majorHAnsi" w:hAnsiTheme="majorHAnsi" w:cstheme="majorHAnsi"/>
          <w:highlight w:val="cyan"/>
        </w:rPr>
        <w:t>express</w:t>
      </w:r>
      <w:r w:rsidRPr="00AE0629">
        <w:rPr>
          <w:rStyle w:val="Emphasis"/>
          <w:rFonts w:asciiTheme="majorHAnsi" w:hAnsiTheme="majorHAnsi" w:cstheme="majorHAnsi"/>
        </w:rPr>
        <w:t xml:space="preserve">ing motion in the </w:t>
      </w:r>
      <w:r w:rsidRPr="00F232FB">
        <w:rPr>
          <w:rStyle w:val="Emphasis"/>
          <w:rFonts w:asciiTheme="majorHAnsi" w:hAnsiTheme="majorHAnsi" w:cstheme="majorHAnsi"/>
          <w:highlight w:val="cyan"/>
        </w:rPr>
        <w:t>direction</w:t>
      </w:r>
      <w:r w:rsidRPr="00AE0629">
        <w:rPr>
          <w:rStyle w:val="Emphasis"/>
          <w:rFonts w:asciiTheme="majorHAnsi" w:hAnsiTheme="majorHAnsi" w:cstheme="majorHAnsi"/>
        </w:rPr>
        <w:t xml:space="preserve"> </w:t>
      </w:r>
      <w:r w:rsidRPr="00F232FB">
        <w:rPr>
          <w:rStyle w:val="Emphasis"/>
          <w:rFonts w:asciiTheme="majorHAnsi" w:hAnsiTheme="majorHAnsi" w:cstheme="majorHAnsi"/>
          <w:highlight w:val="cyan"/>
        </w:rPr>
        <w:t>of (a</w:t>
      </w:r>
      <w:r w:rsidRPr="00AE0629">
        <w:rPr>
          <w:rStyle w:val="Emphasis"/>
          <w:rFonts w:asciiTheme="majorHAnsi" w:hAnsiTheme="majorHAnsi" w:cstheme="majorHAnsi"/>
        </w:rPr>
        <w:t xml:space="preserve"> particular </w:t>
      </w:r>
      <w:r w:rsidRPr="00F232FB">
        <w:rPr>
          <w:rStyle w:val="Emphasis"/>
          <w:rFonts w:asciiTheme="majorHAnsi" w:hAnsiTheme="majorHAnsi" w:cstheme="majorHAnsi"/>
          <w:highlight w:val="cyan"/>
        </w:rPr>
        <w:t>location</w:t>
      </w:r>
      <w:r w:rsidRPr="00AE0629">
        <w:rPr>
          <w:rStyle w:val="Emphasis"/>
          <w:rFonts w:asciiTheme="majorHAnsi" w:hAnsiTheme="majorHAnsi" w:cstheme="majorHAnsi"/>
        </w:rPr>
        <w:t>)”</w:t>
      </w:r>
      <w:r w:rsidRPr="00AE0629">
        <w:rPr>
          <w:rFonts w:asciiTheme="majorHAnsi" w:hAnsiTheme="majorHAnsi" w:cstheme="majorHAnsi"/>
        </w:rPr>
        <w:t xml:space="preserve"> but the </w:t>
      </w:r>
      <w:proofErr w:type="spellStart"/>
      <w:r w:rsidRPr="00AE0629">
        <w:rPr>
          <w:rFonts w:asciiTheme="majorHAnsi" w:hAnsiTheme="majorHAnsi" w:cstheme="majorHAnsi"/>
        </w:rPr>
        <w:t>rez</w:t>
      </w:r>
      <w:proofErr w:type="spellEnd"/>
      <w:r w:rsidRPr="00AE0629">
        <w:rPr>
          <w:rFonts w:asciiTheme="majorHAnsi" w:hAnsiTheme="majorHAnsi" w:cstheme="majorHAnsi"/>
        </w:rPr>
        <w:t xml:space="preserve"> doesn’t have a location</w:t>
      </w:r>
    </w:p>
    <w:p w14:paraId="350FDBCE" w14:textId="71EE7235" w:rsidR="00EA6BF3" w:rsidRPr="00AE0629" w:rsidRDefault="00EA6BF3" w:rsidP="00EA6BF3">
      <w:pPr>
        <w:pStyle w:val="Heading4"/>
        <w:rPr>
          <w:rFonts w:asciiTheme="majorHAnsi" w:hAnsiTheme="majorHAnsi" w:cstheme="majorHAnsi"/>
        </w:rPr>
      </w:pPr>
      <w:r w:rsidRPr="00AE0629">
        <w:rPr>
          <w:rFonts w:asciiTheme="majorHAnsi" w:hAnsiTheme="majorHAnsi" w:cstheme="majorHAnsi"/>
        </w:rPr>
        <w:t>[</w:t>
      </w:r>
      <w:r w:rsidR="00E15412">
        <w:rPr>
          <w:rFonts w:asciiTheme="majorHAnsi" w:hAnsiTheme="majorHAnsi" w:cstheme="majorHAnsi"/>
        </w:rPr>
        <w:t>6</w:t>
      </w:r>
      <w:r w:rsidRPr="00AE0629">
        <w:rPr>
          <w:rFonts w:asciiTheme="majorHAnsi" w:hAnsiTheme="majorHAnsi" w:cstheme="majorHAnsi"/>
        </w:rPr>
        <w:t>] reduce</w:t>
      </w:r>
      <w:r w:rsidRPr="00AE0629">
        <w:rPr>
          <w:rStyle w:val="FootnoteReference"/>
          <w:rFonts w:asciiTheme="majorHAnsi" w:hAnsiTheme="majorHAnsi" w:cstheme="majorHAnsi"/>
        </w:rPr>
        <w:footnoteReference w:id="7"/>
      </w:r>
      <w:r w:rsidRPr="00AE0629">
        <w:rPr>
          <w:rFonts w:asciiTheme="majorHAnsi" w:hAnsiTheme="majorHAnsi" w:cstheme="majorHAnsi"/>
        </w:rPr>
        <w:t xml:space="preserve"> is to </w:t>
      </w:r>
      <w:r w:rsidRPr="00AE0629">
        <w:rPr>
          <w:rStyle w:val="Emphasis"/>
          <w:rFonts w:asciiTheme="majorHAnsi" w:hAnsiTheme="majorHAnsi" w:cstheme="majorHAnsi"/>
        </w:rPr>
        <w:t xml:space="preserve">“(of a person) </w:t>
      </w:r>
      <w:r w:rsidRPr="00F232FB">
        <w:rPr>
          <w:rStyle w:val="Emphasis"/>
          <w:rFonts w:asciiTheme="majorHAnsi" w:hAnsiTheme="majorHAnsi" w:cstheme="majorHAnsi"/>
          <w:highlight w:val="cyan"/>
        </w:rPr>
        <w:t>lose weight</w:t>
      </w:r>
      <w:r w:rsidRPr="00AE0629">
        <w:rPr>
          <w:rStyle w:val="Emphasis"/>
          <w:rFonts w:asciiTheme="majorHAnsi" w:hAnsiTheme="majorHAnsi" w:cstheme="majorHAnsi"/>
        </w:rPr>
        <w:t>, typically by dieting”</w:t>
      </w:r>
      <w:r w:rsidRPr="00AE0629">
        <w:rPr>
          <w:rFonts w:asciiTheme="majorHAnsi" w:hAnsiTheme="majorHAnsi" w:cstheme="majorHAnsi"/>
        </w:rPr>
        <w:t xml:space="preserve"> but IP doesn’t have a body to lose weight. </w:t>
      </w:r>
    </w:p>
    <w:p w14:paraId="3C7030F9" w14:textId="187CF94A" w:rsidR="00EA6BF3" w:rsidRPr="00AE0629" w:rsidRDefault="00EA6BF3" w:rsidP="00EA6BF3">
      <w:pPr>
        <w:pStyle w:val="Heading4"/>
        <w:rPr>
          <w:rFonts w:asciiTheme="majorHAnsi" w:hAnsiTheme="majorHAnsi" w:cstheme="majorHAnsi"/>
        </w:rPr>
      </w:pPr>
      <w:r w:rsidRPr="00AE0629">
        <w:rPr>
          <w:rFonts w:asciiTheme="majorHAnsi" w:hAnsiTheme="majorHAnsi" w:cstheme="majorHAnsi"/>
        </w:rPr>
        <w:t>[</w:t>
      </w:r>
      <w:r w:rsidR="00E15412">
        <w:rPr>
          <w:rFonts w:asciiTheme="majorHAnsi" w:hAnsiTheme="majorHAnsi" w:cstheme="majorHAnsi"/>
        </w:rPr>
        <w:t>7</w:t>
      </w:r>
      <w:r w:rsidRPr="00AE0629">
        <w:rPr>
          <w:rFonts w:asciiTheme="majorHAnsi" w:hAnsiTheme="majorHAnsi" w:cstheme="majorHAnsi"/>
        </w:rPr>
        <w:t>] for</w:t>
      </w:r>
      <w:r w:rsidRPr="00AE0629">
        <w:rPr>
          <w:rStyle w:val="FootnoteReference"/>
          <w:rFonts w:asciiTheme="majorHAnsi" w:hAnsiTheme="majorHAnsi" w:cstheme="majorHAnsi"/>
        </w:rPr>
        <w:footnoteReference w:id="8"/>
      </w:r>
      <w:r w:rsidRPr="00AE0629">
        <w:rPr>
          <w:rFonts w:asciiTheme="majorHAnsi" w:hAnsiTheme="majorHAnsi" w:cstheme="majorHAnsi"/>
        </w:rPr>
        <w:t xml:space="preserve"> is “in place of” but medicines aren’t replacing IP. </w:t>
      </w:r>
    </w:p>
    <w:p w14:paraId="371390B5" w14:textId="4280FDA2" w:rsidR="00EA6BF3" w:rsidRPr="00AE0629" w:rsidRDefault="00EA6BF3" w:rsidP="00EA6BF3">
      <w:pPr>
        <w:pStyle w:val="Heading4"/>
        <w:rPr>
          <w:rFonts w:asciiTheme="majorHAnsi" w:hAnsiTheme="majorHAnsi" w:cstheme="majorHAnsi"/>
        </w:rPr>
      </w:pPr>
      <w:r w:rsidRPr="00AE0629">
        <w:rPr>
          <w:rFonts w:asciiTheme="majorHAnsi" w:hAnsiTheme="majorHAnsi" w:cstheme="majorHAnsi"/>
        </w:rPr>
        <w:t>[</w:t>
      </w:r>
      <w:r w:rsidR="00E15412">
        <w:rPr>
          <w:rFonts w:asciiTheme="majorHAnsi" w:hAnsiTheme="majorHAnsi" w:cstheme="majorHAnsi"/>
        </w:rPr>
        <w:t>8</w:t>
      </w:r>
      <w:r w:rsidRPr="00AE0629">
        <w:rPr>
          <w:rFonts w:asciiTheme="majorHAnsi" w:hAnsiTheme="majorHAnsi" w:cstheme="majorHAnsi"/>
        </w:rPr>
        <w:t>] medicine</w:t>
      </w:r>
      <w:r w:rsidRPr="00AE0629">
        <w:rPr>
          <w:rStyle w:val="FootnoteReference"/>
          <w:rFonts w:asciiTheme="majorHAnsi" w:hAnsiTheme="majorHAnsi" w:cstheme="majorHAnsi"/>
        </w:rPr>
        <w:footnoteReference w:id="9"/>
      </w:r>
      <w:r w:rsidRPr="00AE0629">
        <w:rPr>
          <w:rFonts w:asciiTheme="majorHAnsi" w:hAnsiTheme="majorHAnsi" w:cstheme="majorHAnsi"/>
        </w:rPr>
        <w:t xml:space="preserve"> is </w:t>
      </w:r>
      <w:r w:rsidRPr="00AE0629">
        <w:rPr>
          <w:rStyle w:val="Emphasis"/>
          <w:rFonts w:asciiTheme="majorHAnsi" w:hAnsiTheme="majorHAnsi" w:cstheme="majorHAnsi"/>
        </w:rPr>
        <w:t xml:space="preserve">“(especially among some North American Indian peoples) </w:t>
      </w:r>
      <w:r w:rsidRPr="00F232FB">
        <w:rPr>
          <w:rStyle w:val="Emphasis"/>
          <w:rFonts w:asciiTheme="majorHAnsi" w:hAnsiTheme="majorHAnsi" w:cstheme="majorHAnsi"/>
          <w:highlight w:val="cyan"/>
        </w:rPr>
        <w:t>a spell</w:t>
      </w:r>
      <w:r w:rsidRPr="00AE0629">
        <w:rPr>
          <w:rStyle w:val="Emphasis"/>
          <w:rFonts w:asciiTheme="majorHAnsi" w:hAnsiTheme="majorHAnsi" w:cstheme="majorHAnsi"/>
        </w:rPr>
        <w:t xml:space="preserve">, charm, or fetish believed to have healing, protective, </w:t>
      </w:r>
      <w:r w:rsidRPr="00F232FB">
        <w:rPr>
          <w:rStyle w:val="Emphasis"/>
          <w:rFonts w:asciiTheme="majorHAnsi" w:hAnsiTheme="majorHAnsi" w:cstheme="majorHAnsi"/>
          <w:highlight w:val="cyan"/>
        </w:rPr>
        <w:t>or</w:t>
      </w:r>
      <w:r w:rsidRPr="00AE0629">
        <w:rPr>
          <w:rStyle w:val="Emphasis"/>
          <w:rFonts w:asciiTheme="majorHAnsi" w:hAnsiTheme="majorHAnsi" w:cstheme="majorHAnsi"/>
        </w:rPr>
        <w:t xml:space="preserve"> other </w:t>
      </w:r>
      <w:r w:rsidRPr="00F232FB">
        <w:rPr>
          <w:rStyle w:val="Emphasis"/>
          <w:rFonts w:asciiTheme="majorHAnsi" w:hAnsiTheme="majorHAnsi" w:cstheme="majorHAnsi"/>
          <w:highlight w:val="cyan"/>
        </w:rPr>
        <w:t>power</w:t>
      </w:r>
      <w:r w:rsidRPr="00AE0629">
        <w:rPr>
          <w:rStyle w:val="Emphasis"/>
          <w:rFonts w:asciiTheme="majorHAnsi" w:hAnsiTheme="majorHAnsi" w:cstheme="majorHAnsi"/>
        </w:rPr>
        <w:t>”</w:t>
      </w:r>
      <w:r w:rsidRPr="00AE0629">
        <w:rPr>
          <w:rFonts w:asciiTheme="majorHAnsi" w:hAnsiTheme="majorHAnsi" w:cstheme="majorHAnsi"/>
        </w:rPr>
        <w:t xml:space="preserve"> but you can’t have IP for a spell. </w:t>
      </w:r>
    </w:p>
    <w:p w14:paraId="1F3A0A87" w14:textId="5FBAD3AD" w:rsidR="00EA6BF3" w:rsidRPr="00AE0629" w:rsidRDefault="00911404" w:rsidP="00911404">
      <w:pPr>
        <w:pStyle w:val="Heading2"/>
        <w:rPr>
          <w:rFonts w:asciiTheme="majorHAnsi" w:hAnsiTheme="majorHAnsi" w:cstheme="majorHAnsi"/>
        </w:rPr>
      </w:pPr>
      <w:r w:rsidRPr="00AE0629">
        <w:rPr>
          <w:rFonts w:asciiTheme="majorHAnsi" w:hAnsiTheme="majorHAnsi" w:cstheme="majorHAnsi"/>
        </w:rPr>
        <w:t>4</w:t>
      </w:r>
    </w:p>
    <w:p w14:paraId="1D57763B" w14:textId="0D6071D0" w:rsidR="005F5A25" w:rsidRPr="00AE0629" w:rsidRDefault="005F5A25" w:rsidP="005F5A25">
      <w:pPr>
        <w:pStyle w:val="Heading3"/>
        <w:rPr>
          <w:rFonts w:asciiTheme="majorHAnsi" w:hAnsiTheme="majorHAnsi" w:cstheme="majorHAnsi"/>
        </w:rPr>
      </w:pPr>
      <w:r w:rsidRPr="00AE0629">
        <w:rPr>
          <w:rFonts w:asciiTheme="majorHAnsi" w:hAnsiTheme="majorHAnsi" w:cstheme="majorHAnsi"/>
        </w:rPr>
        <w:t>Framework</w:t>
      </w:r>
    </w:p>
    <w:p w14:paraId="41CDEE7B" w14:textId="77777777" w:rsidR="005F5A25" w:rsidRPr="00AE0629" w:rsidRDefault="005F5A25" w:rsidP="005F5A25">
      <w:pPr>
        <w:pStyle w:val="Heading4"/>
        <w:rPr>
          <w:rFonts w:asciiTheme="majorHAnsi" w:hAnsiTheme="majorHAnsi" w:cstheme="majorHAnsi"/>
        </w:rPr>
      </w:pPr>
      <w:r w:rsidRPr="00AE0629">
        <w:rPr>
          <w:rFonts w:asciiTheme="majorHAnsi" w:hAnsiTheme="majorHAnsi" w:cstheme="majorHAnsi"/>
        </w:rPr>
        <w:t>The meta-ethic is procedural moral realism.</w:t>
      </w:r>
    </w:p>
    <w:p w14:paraId="1442AFB1" w14:textId="77777777" w:rsidR="005F5A25" w:rsidRPr="00AE0629" w:rsidRDefault="005F5A25" w:rsidP="005F5A25">
      <w:pPr>
        <w:pStyle w:val="Heading4"/>
        <w:rPr>
          <w:rFonts w:asciiTheme="majorHAnsi" w:hAnsiTheme="majorHAnsi" w:cstheme="majorHAnsi"/>
        </w:rPr>
      </w:pPr>
      <w:r w:rsidRPr="00AE0629">
        <w:rPr>
          <w:rFonts w:asciiTheme="majorHAnsi" w:hAnsiTheme="majorHAnsi" w:cstheme="majorHAnsi"/>
        </w:rPr>
        <w:t xml:space="preserve">This entails </w:t>
      </w:r>
      <w:proofErr w:type="gramStart"/>
      <w:r w:rsidRPr="00AE0629">
        <w:rPr>
          <w:rFonts w:asciiTheme="majorHAnsi" w:hAnsiTheme="majorHAnsi" w:cstheme="majorHAnsi"/>
        </w:rPr>
        <w:t>that moral facts</w:t>
      </w:r>
      <w:proofErr w:type="gramEnd"/>
      <w:r w:rsidRPr="00AE0629">
        <w:rPr>
          <w:rFonts w:asciiTheme="majorHAnsi" w:hAnsiTheme="majorHAnsi" w:cstheme="majorHAnsi"/>
        </w:rPr>
        <w:t xml:space="preserve"> stem from procedures while substantive realism holds that moral truths exist independently of that in the empirical world. Prefer procedural realism – </w:t>
      </w:r>
    </w:p>
    <w:p w14:paraId="5D5AC5F5" w14:textId="77777777" w:rsidR="005F5A25" w:rsidRPr="00AE0629" w:rsidRDefault="005F5A25" w:rsidP="005F5A25">
      <w:pPr>
        <w:pStyle w:val="Heading4"/>
        <w:rPr>
          <w:rFonts w:asciiTheme="majorHAnsi" w:hAnsiTheme="majorHAnsi" w:cstheme="majorHAnsi"/>
        </w:rPr>
      </w:pPr>
      <w:r w:rsidRPr="00AE0629">
        <w:rPr>
          <w:rFonts w:asciiTheme="majorHAnsi" w:hAnsiTheme="majorHAnsi" w:cstheme="majorHAnsi"/>
        </w:rPr>
        <w:t xml:space="preserve">[1] Collapses – the only way to verify whether something is a moral fact is by using procedures to warrant it. </w:t>
      </w:r>
    </w:p>
    <w:p w14:paraId="08D33130" w14:textId="027173F6" w:rsidR="005F5A25" w:rsidRPr="00AE0629" w:rsidRDefault="005F5A25" w:rsidP="005F5A25">
      <w:pPr>
        <w:pStyle w:val="Heading4"/>
        <w:rPr>
          <w:rFonts w:asciiTheme="majorHAnsi" w:hAnsiTheme="majorHAnsi" w:cstheme="majorHAnsi"/>
        </w:rPr>
      </w:pPr>
      <w:r w:rsidRPr="00AE0629">
        <w:rPr>
          <w:rFonts w:asciiTheme="majorHAnsi" w:hAnsiTheme="majorHAnsi" w:cstheme="majorHAnsi"/>
        </w:rPr>
        <w:t>Practical Reason is that procedure. Evaluate the debate after the 1nc for reciprocity because we both get one speech</w:t>
      </w:r>
    </w:p>
    <w:p w14:paraId="2912BF54" w14:textId="57CC5EFF" w:rsidR="005F5A25" w:rsidRPr="00AE0629" w:rsidRDefault="005F5A25" w:rsidP="005F5A25">
      <w:pPr>
        <w:pStyle w:val="Heading4"/>
        <w:rPr>
          <w:rFonts w:asciiTheme="majorHAnsi" w:hAnsiTheme="majorHAnsi" w:cstheme="majorHAnsi"/>
        </w:rPr>
      </w:pPr>
      <w:r w:rsidRPr="00AE0629">
        <w:rPr>
          <w:rFonts w:asciiTheme="majorHAnsi" w:hAnsiTheme="majorHAnsi" w:cstheme="majorHAnsi"/>
        </w:rPr>
        <w:t xml:space="preserve">Moral law must be universal—our judgements can’t only apply to ourselves any more than 2+2=4 can be true only for me –Reject Extinction outweighs- aggregation is nonsensical since a] it impedes on one </w:t>
      </w:r>
      <w:proofErr w:type="spellStart"/>
      <w:proofErr w:type="gramStart"/>
      <w:r w:rsidRPr="00AE0629">
        <w:rPr>
          <w:rFonts w:asciiTheme="majorHAnsi" w:hAnsiTheme="majorHAnsi" w:cstheme="majorHAnsi"/>
        </w:rPr>
        <w:t>persons</w:t>
      </w:r>
      <w:proofErr w:type="spellEnd"/>
      <w:proofErr w:type="gramEnd"/>
      <w:r w:rsidRPr="00AE0629">
        <w:rPr>
          <w:rFonts w:asciiTheme="majorHAnsi" w:hAnsiTheme="majorHAnsi" w:cstheme="majorHAnsi"/>
        </w:rPr>
        <w:t xml:space="preserve"> ends for another and b] assumes everyone values the same thing. No </w:t>
      </w:r>
      <w:proofErr w:type="spellStart"/>
      <w:r w:rsidRPr="00AE0629">
        <w:rPr>
          <w:rFonts w:asciiTheme="majorHAnsi" w:hAnsiTheme="majorHAnsi" w:cstheme="majorHAnsi"/>
        </w:rPr>
        <w:t>aff</w:t>
      </w:r>
      <w:proofErr w:type="spellEnd"/>
      <w:r w:rsidRPr="00AE0629">
        <w:rPr>
          <w:rFonts w:asciiTheme="majorHAnsi" w:hAnsiTheme="majorHAnsi" w:cstheme="majorHAnsi"/>
        </w:rPr>
        <w:t xml:space="preserve"> analytics – they are unpredictable </w:t>
      </w:r>
      <w:proofErr w:type="spellStart"/>
      <w:r w:rsidRPr="00AE0629">
        <w:rPr>
          <w:rFonts w:asciiTheme="majorHAnsi" w:hAnsiTheme="majorHAnsi" w:cstheme="majorHAnsi"/>
        </w:rPr>
        <w:t>cuz</w:t>
      </w:r>
      <w:proofErr w:type="spellEnd"/>
      <w:r w:rsidRPr="00AE0629">
        <w:rPr>
          <w:rFonts w:asciiTheme="majorHAnsi" w:hAnsiTheme="majorHAnsi" w:cstheme="majorHAnsi"/>
        </w:rPr>
        <w:t xml:space="preserve"> any </w:t>
      </w:r>
      <w:proofErr w:type="spellStart"/>
      <w:r w:rsidRPr="00AE0629">
        <w:rPr>
          <w:rFonts w:asciiTheme="majorHAnsi" w:hAnsiTheme="majorHAnsi" w:cstheme="majorHAnsi"/>
        </w:rPr>
        <w:t>arg</w:t>
      </w:r>
      <w:proofErr w:type="spellEnd"/>
      <w:r w:rsidRPr="00AE0629">
        <w:rPr>
          <w:rFonts w:asciiTheme="majorHAnsi" w:hAnsiTheme="majorHAnsi" w:cstheme="majorHAnsi"/>
        </w:rPr>
        <w:t xml:space="preserve"> can be made</w:t>
      </w:r>
    </w:p>
    <w:p w14:paraId="4F42B888" w14:textId="77777777" w:rsidR="005F5A25" w:rsidRPr="00AE0629" w:rsidRDefault="005F5A25" w:rsidP="005F5A25">
      <w:pPr>
        <w:pStyle w:val="Heading4"/>
        <w:rPr>
          <w:rFonts w:asciiTheme="majorHAnsi" w:hAnsiTheme="majorHAnsi" w:cstheme="majorHAnsi"/>
          <w:color w:val="000000" w:themeColor="text1"/>
        </w:rPr>
      </w:pPr>
      <w:r w:rsidRPr="00AE0629">
        <w:rPr>
          <w:rFonts w:asciiTheme="majorHAnsi" w:hAnsiTheme="majorHAnsi" w:cstheme="majorHAnsi"/>
        </w:rPr>
        <w:t>Thus, the standard is consistency with the categorical imperative.</w:t>
      </w:r>
      <w:r w:rsidRPr="00AE0629">
        <w:rPr>
          <w:rFonts w:asciiTheme="majorHAnsi" w:hAnsiTheme="majorHAnsi" w:cstheme="majorHAnsi"/>
          <w:color w:val="000000" w:themeColor="text1"/>
        </w:rPr>
        <w:t xml:space="preserve"> </w:t>
      </w:r>
    </w:p>
    <w:p w14:paraId="4DAE0A07" w14:textId="77777777" w:rsidR="005F5A25" w:rsidRPr="00AE0629" w:rsidRDefault="005F5A25" w:rsidP="005F5A25">
      <w:pPr>
        <w:pStyle w:val="Heading4"/>
        <w:rPr>
          <w:rFonts w:asciiTheme="majorHAnsi" w:hAnsiTheme="majorHAnsi" w:cstheme="majorHAnsi"/>
          <w:color w:val="000000" w:themeColor="text1"/>
        </w:rPr>
      </w:pPr>
      <w:r w:rsidRPr="00AE0629">
        <w:rPr>
          <w:rFonts w:asciiTheme="majorHAnsi" w:hAnsiTheme="majorHAnsi" w:cstheme="majorHAnsi"/>
          <w:color w:val="000000" w:themeColor="text1"/>
        </w:rPr>
        <w:t xml:space="preserve">Prefer – </w:t>
      </w:r>
    </w:p>
    <w:p w14:paraId="14DF4AE5" w14:textId="0B6DE01E" w:rsidR="005F5A25" w:rsidRPr="00AE0629" w:rsidRDefault="005F5A25" w:rsidP="005F5A25">
      <w:pPr>
        <w:pStyle w:val="Heading4"/>
        <w:rPr>
          <w:rFonts w:asciiTheme="majorHAnsi" w:hAnsiTheme="majorHAnsi" w:cstheme="majorHAnsi"/>
          <w:color w:val="000000" w:themeColor="text1"/>
        </w:rPr>
      </w:pPr>
      <w:r w:rsidRPr="00AE0629">
        <w:rPr>
          <w:rFonts w:asciiTheme="majorHAnsi" w:hAnsiTheme="majorHAnsi" w:cstheme="majorHAnsi"/>
          <w:color w:val="000000" w:themeColor="text1"/>
        </w:rPr>
        <w:t>[</w:t>
      </w:r>
      <w:r w:rsidR="00E15412">
        <w:rPr>
          <w:rFonts w:asciiTheme="majorHAnsi" w:hAnsiTheme="majorHAnsi" w:cstheme="majorHAnsi"/>
          <w:color w:val="000000" w:themeColor="text1"/>
        </w:rPr>
        <w:t>1</w:t>
      </w:r>
      <w:r w:rsidRPr="00AE0629">
        <w:rPr>
          <w:rFonts w:asciiTheme="majorHAnsi" w:hAnsiTheme="majorHAnsi" w:cstheme="majorHAnsi"/>
          <w:color w:val="000000" w:themeColor="text1"/>
        </w:rPr>
        <w:t xml:space="preserve">] TJFs and they outweigh since it precludes engagement on the framework layer – prefer for Resource disparities- Our framework ensures big squads don’t have a comparative advantage since debates become about quality of arguments rather than quantity - their model crowds out small schools because they </w:t>
      </w:r>
      <w:proofErr w:type="gramStart"/>
      <w:r w:rsidRPr="00AE0629">
        <w:rPr>
          <w:rFonts w:asciiTheme="majorHAnsi" w:hAnsiTheme="majorHAnsi" w:cstheme="majorHAnsi"/>
          <w:color w:val="000000" w:themeColor="text1"/>
        </w:rPr>
        <w:t>have to</w:t>
      </w:r>
      <w:proofErr w:type="gramEnd"/>
      <w:r w:rsidRPr="00AE0629">
        <w:rPr>
          <w:rFonts w:asciiTheme="majorHAnsi" w:hAnsiTheme="majorHAnsi" w:cstheme="majorHAnsi"/>
          <w:color w:val="000000" w:themeColor="text1"/>
        </w:rPr>
        <w:t xml:space="preserve"> prep for every unique advantage under each </w:t>
      </w:r>
      <w:proofErr w:type="spellStart"/>
      <w:r w:rsidRPr="00AE0629">
        <w:rPr>
          <w:rFonts w:asciiTheme="majorHAnsi" w:hAnsiTheme="majorHAnsi" w:cstheme="majorHAnsi"/>
          <w:color w:val="000000" w:themeColor="text1"/>
        </w:rPr>
        <w:t>aff</w:t>
      </w:r>
      <w:proofErr w:type="spellEnd"/>
      <w:r w:rsidRPr="00AE0629">
        <w:rPr>
          <w:rFonts w:asciiTheme="majorHAnsi" w:hAnsiTheme="majorHAnsi" w:cstheme="majorHAnsi"/>
          <w:color w:val="000000" w:themeColor="text1"/>
        </w:rPr>
        <w:t xml:space="preserve">, every counterplan, and every </w:t>
      </w:r>
      <w:proofErr w:type="spellStart"/>
      <w:r w:rsidRPr="00AE0629">
        <w:rPr>
          <w:rFonts w:asciiTheme="majorHAnsi" w:hAnsiTheme="majorHAnsi" w:cstheme="majorHAnsi"/>
          <w:color w:val="000000" w:themeColor="text1"/>
        </w:rPr>
        <w:t>disad</w:t>
      </w:r>
      <w:proofErr w:type="spellEnd"/>
      <w:r w:rsidRPr="00AE0629">
        <w:rPr>
          <w:rFonts w:asciiTheme="majorHAnsi" w:hAnsiTheme="majorHAnsi" w:cstheme="majorHAnsi"/>
          <w:color w:val="000000" w:themeColor="text1"/>
        </w:rPr>
        <w:t xml:space="preserve"> with carded responses to each of them</w:t>
      </w:r>
    </w:p>
    <w:p w14:paraId="5548E3D2" w14:textId="77777777" w:rsidR="005F5A25" w:rsidRPr="00AE0629" w:rsidRDefault="005F5A25" w:rsidP="005F5A25">
      <w:pPr>
        <w:pStyle w:val="Heading3"/>
        <w:rPr>
          <w:rFonts w:asciiTheme="majorHAnsi" w:hAnsiTheme="majorHAnsi" w:cstheme="majorHAnsi"/>
        </w:rPr>
      </w:pPr>
      <w:r w:rsidRPr="00AE0629">
        <w:rPr>
          <w:rFonts w:asciiTheme="majorHAnsi" w:hAnsiTheme="majorHAnsi" w:cstheme="majorHAnsi"/>
        </w:rPr>
        <w:t>Offense</w:t>
      </w:r>
    </w:p>
    <w:p w14:paraId="6858C4B5" w14:textId="77777777" w:rsidR="005F5A25" w:rsidRPr="00AE0629" w:rsidRDefault="005F5A25" w:rsidP="005F5A25">
      <w:pPr>
        <w:pStyle w:val="Heading4"/>
        <w:rPr>
          <w:rFonts w:asciiTheme="majorHAnsi" w:hAnsiTheme="majorHAnsi" w:cstheme="majorHAnsi"/>
        </w:rPr>
      </w:pPr>
      <w:r w:rsidRPr="00AE0629">
        <w:rPr>
          <w:rFonts w:asciiTheme="majorHAnsi" w:hAnsiTheme="majorHAnsi" w:cstheme="majorHAnsi"/>
        </w:rPr>
        <w:t xml:space="preserve">Reducing IP is a form of </w:t>
      </w:r>
      <w:proofErr w:type="gramStart"/>
      <w:r w:rsidRPr="00AE0629">
        <w:rPr>
          <w:rFonts w:asciiTheme="majorHAnsi" w:hAnsiTheme="majorHAnsi" w:cstheme="majorHAnsi"/>
        </w:rPr>
        <w:t>free-riding</w:t>
      </w:r>
      <w:proofErr w:type="gramEnd"/>
      <w:r w:rsidRPr="00AE0629">
        <w:rPr>
          <w:rFonts w:asciiTheme="majorHAnsi" w:hAnsiTheme="majorHAnsi" w:cstheme="majorHAnsi"/>
        </w:rPr>
        <w:t xml:space="preserve"> that fails the universality test, but also uses the creators of the medicine as means to an end.</w:t>
      </w:r>
    </w:p>
    <w:p w14:paraId="307F304B" w14:textId="77777777" w:rsidR="005F5A25" w:rsidRPr="00AE0629" w:rsidRDefault="005F5A25" w:rsidP="005F5A25">
      <w:pPr>
        <w:rPr>
          <w:rFonts w:asciiTheme="majorHAnsi" w:hAnsiTheme="majorHAnsi" w:cstheme="majorHAnsi"/>
        </w:rPr>
      </w:pPr>
      <w:r w:rsidRPr="00AE0629">
        <w:rPr>
          <w:rStyle w:val="Style13ptBold"/>
          <w:rFonts w:asciiTheme="majorHAnsi" w:hAnsiTheme="majorHAnsi" w:cstheme="majorHAnsi"/>
        </w:rPr>
        <w:t>Dyke 18</w:t>
      </w:r>
      <w:r w:rsidRPr="00AE0629">
        <w:rPr>
          <w:rFonts w:asciiTheme="majorHAnsi" w:hAnsiTheme="majorHAnsi" w:cstheme="majorHAnsi"/>
        </w:rPr>
        <w:t xml:space="preserve"> Dyke, Raymond. “The Categorical Imperative for Innovation and Patenting - IPWatchdog.com: Patents &amp;amp; Patent Law.” IPWatchdog.com | Patents &amp;amp; Patent Law, 1 Oct. 2018, www.ipwatchdog.com/2018/07/17/categorical-imperative-innovation-patenting/id=99178/.//dhsNJ</w:t>
      </w:r>
    </w:p>
    <w:p w14:paraId="1A6C6D3D" w14:textId="77777777" w:rsidR="005F5A25" w:rsidRPr="00AE0629" w:rsidRDefault="005F5A25" w:rsidP="005F5A25">
      <w:pPr>
        <w:rPr>
          <w:rFonts w:asciiTheme="majorHAnsi" w:hAnsiTheme="majorHAnsi" w:cstheme="majorHAnsi"/>
          <w:sz w:val="8"/>
        </w:rPr>
      </w:pPr>
      <w:r w:rsidRPr="00AE0629">
        <w:rPr>
          <w:rFonts w:asciiTheme="majorHAnsi" w:hAnsiTheme="majorHAnsi" w:cstheme="majorHAnsi"/>
          <w:sz w:val="8"/>
        </w:rPr>
        <w:t xml:space="preserve">As we shall see, </w:t>
      </w:r>
      <w:r w:rsidRPr="00AE0629">
        <w:rPr>
          <w:rStyle w:val="Emphasis"/>
          <w:rFonts w:asciiTheme="majorHAnsi" w:hAnsiTheme="majorHAnsi" w:cstheme="majorHAnsi"/>
        </w:rPr>
        <w:t xml:space="preserve">applying </w:t>
      </w:r>
      <w:r w:rsidRPr="00F232FB">
        <w:rPr>
          <w:rStyle w:val="Emphasis"/>
          <w:rFonts w:asciiTheme="majorHAnsi" w:hAnsiTheme="majorHAnsi" w:cstheme="majorHAnsi"/>
          <w:highlight w:val="cyan"/>
        </w:rPr>
        <w:t>Kantian logic entails</w:t>
      </w:r>
      <w:r w:rsidRPr="00AE0629">
        <w:rPr>
          <w:rFonts w:asciiTheme="majorHAnsi" w:hAnsiTheme="majorHAnsi" w:cstheme="majorHAnsi"/>
          <w:sz w:val="8"/>
        </w:rPr>
        <w:t xml:space="preserve"> first acknowledging some basic principles; that the people have a right to express themselves, that that expression (the fruits of their labor) has value and is theirs (unless consent is given otherwise), and that government is obligated to protect people and their property. Thus, </w:t>
      </w:r>
      <w:r w:rsidRPr="00F232FB">
        <w:rPr>
          <w:rStyle w:val="Emphasis"/>
          <w:rFonts w:asciiTheme="majorHAnsi" w:hAnsiTheme="majorHAnsi" w:cstheme="majorHAnsi"/>
          <w:highlight w:val="cyan"/>
        </w:rPr>
        <w:t>an inventor</w:t>
      </w:r>
      <w:r w:rsidRPr="00AE0629">
        <w:rPr>
          <w:rStyle w:val="Emphasis"/>
          <w:rFonts w:asciiTheme="majorHAnsi" w:hAnsiTheme="majorHAnsi" w:cstheme="majorHAnsi"/>
        </w:rPr>
        <w:t xml:space="preserve"> or creator </w:t>
      </w:r>
      <w:r w:rsidRPr="00F232FB">
        <w:rPr>
          <w:rStyle w:val="Emphasis"/>
          <w:rFonts w:asciiTheme="majorHAnsi" w:hAnsiTheme="majorHAnsi" w:cstheme="majorHAnsi"/>
          <w:highlight w:val="cyan"/>
        </w:rPr>
        <w:t>has a right</w:t>
      </w:r>
      <w:r w:rsidRPr="00AE0629">
        <w:rPr>
          <w:rStyle w:val="Emphasis"/>
          <w:rFonts w:asciiTheme="majorHAnsi" w:hAnsiTheme="majorHAnsi" w:cstheme="majorHAnsi"/>
        </w:rPr>
        <w:t xml:space="preserve"> </w:t>
      </w:r>
      <w:r w:rsidRPr="00F232FB">
        <w:rPr>
          <w:rStyle w:val="Emphasis"/>
          <w:rFonts w:asciiTheme="majorHAnsi" w:hAnsiTheme="majorHAnsi" w:cstheme="majorHAnsi"/>
          <w:highlight w:val="cyan"/>
        </w:rPr>
        <w:t>in their</w:t>
      </w:r>
      <w:r w:rsidRPr="00AE0629">
        <w:rPr>
          <w:rStyle w:val="Emphasis"/>
          <w:rFonts w:asciiTheme="majorHAnsi" w:hAnsiTheme="majorHAnsi" w:cstheme="majorHAnsi"/>
        </w:rPr>
        <w:t xml:space="preserve"> own </w:t>
      </w:r>
      <w:r w:rsidRPr="00F232FB">
        <w:rPr>
          <w:rStyle w:val="Emphasis"/>
          <w:rFonts w:asciiTheme="majorHAnsi" w:hAnsiTheme="majorHAnsi" w:cstheme="majorHAnsi"/>
          <w:highlight w:val="cyan"/>
        </w:rPr>
        <w:t>creation, which cannot be taken</w:t>
      </w:r>
      <w:r w:rsidRPr="00AE0629">
        <w:rPr>
          <w:rStyle w:val="Emphasis"/>
          <w:rFonts w:asciiTheme="majorHAnsi" w:hAnsiTheme="majorHAnsi" w:cstheme="majorHAnsi"/>
        </w:rPr>
        <w:t xml:space="preserve"> from them </w:t>
      </w:r>
      <w:r w:rsidRPr="00F232FB">
        <w:rPr>
          <w:rStyle w:val="Emphasis"/>
          <w:rFonts w:asciiTheme="majorHAnsi" w:hAnsiTheme="majorHAnsi" w:cstheme="majorHAnsi"/>
          <w:highlight w:val="cyan"/>
        </w:rPr>
        <w:t>without</w:t>
      </w:r>
      <w:r w:rsidRPr="00AE0629">
        <w:rPr>
          <w:rStyle w:val="Emphasis"/>
          <w:rFonts w:asciiTheme="majorHAnsi" w:hAnsiTheme="majorHAnsi" w:cstheme="majorHAnsi"/>
        </w:rPr>
        <w:t xml:space="preserve"> their </w:t>
      </w:r>
      <w:r w:rsidRPr="00F232FB">
        <w:rPr>
          <w:rStyle w:val="Emphasis"/>
          <w:rFonts w:asciiTheme="majorHAnsi" w:hAnsiTheme="majorHAnsi" w:cstheme="majorHAnsi"/>
          <w:highlight w:val="cyan"/>
        </w:rPr>
        <w:t>consent</w:t>
      </w:r>
      <w:r w:rsidRPr="00AE0629">
        <w:rPr>
          <w:rStyle w:val="Emphasis"/>
          <w:rFonts w:asciiTheme="majorHAnsi" w:hAnsiTheme="majorHAnsi" w:cstheme="majorHAnsi"/>
        </w:rPr>
        <w:t>.</w:t>
      </w:r>
      <w:r w:rsidRPr="00AE0629">
        <w:rPr>
          <w:rFonts w:asciiTheme="majorHAnsi" w:hAnsiTheme="majorHAnsi" w:cstheme="majorHAnsi"/>
          <w:sz w:val="8"/>
        </w:rPr>
        <w:t xml:space="preserve"> So, employing this canon, </w:t>
      </w:r>
      <w:r w:rsidRPr="00AE0629">
        <w:rPr>
          <w:rStyle w:val="Emphasis"/>
          <w:rFonts w:asciiTheme="majorHAnsi" w:hAnsiTheme="majorHAnsi" w:cstheme="majorHAnsi"/>
        </w:rPr>
        <w:t xml:space="preserve">a proposed Categorical Imperative (CI) is </w:t>
      </w:r>
      <w:r w:rsidRPr="00F232FB">
        <w:rPr>
          <w:rStyle w:val="Emphasis"/>
          <w:rFonts w:asciiTheme="majorHAnsi" w:hAnsiTheme="majorHAnsi" w:cstheme="majorHAnsi"/>
          <w:highlight w:val="cyan"/>
        </w:rPr>
        <w:t>the</w:t>
      </w:r>
      <w:r w:rsidRPr="00AE0629">
        <w:rPr>
          <w:rStyle w:val="Emphasis"/>
          <w:rFonts w:asciiTheme="majorHAnsi" w:hAnsiTheme="majorHAnsi" w:cstheme="majorHAnsi"/>
        </w:rPr>
        <w:t xml:space="preserve"> following </w:t>
      </w:r>
      <w:r w:rsidRPr="00F232FB">
        <w:rPr>
          <w:rStyle w:val="Emphasis"/>
          <w:rFonts w:asciiTheme="majorHAnsi" w:hAnsiTheme="majorHAnsi" w:cstheme="majorHAnsi"/>
          <w:highlight w:val="cyan"/>
        </w:rPr>
        <w:t>Statement: creators should be protected against</w:t>
      </w:r>
      <w:r w:rsidRPr="00AE0629">
        <w:rPr>
          <w:rStyle w:val="Emphasis"/>
          <w:rFonts w:asciiTheme="majorHAnsi" w:hAnsiTheme="majorHAnsi" w:cstheme="majorHAnsi"/>
        </w:rPr>
        <w:t xml:space="preserve"> the unlawful </w:t>
      </w:r>
      <w:r w:rsidRPr="00F232FB">
        <w:rPr>
          <w:rStyle w:val="Emphasis"/>
          <w:rFonts w:asciiTheme="majorHAnsi" w:hAnsiTheme="majorHAnsi" w:cstheme="majorHAnsi"/>
          <w:highlight w:val="cyan"/>
        </w:rPr>
        <w:t>taking of their creation</w:t>
      </w:r>
      <w:r w:rsidRPr="00AE0629">
        <w:rPr>
          <w:rStyle w:val="Emphasis"/>
          <w:rFonts w:asciiTheme="majorHAnsi" w:hAnsiTheme="majorHAnsi" w:cstheme="majorHAnsi"/>
        </w:rPr>
        <w:t xml:space="preserve"> by others. </w:t>
      </w:r>
      <w:r w:rsidRPr="00F232FB">
        <w:rPr>
          <w:rStyle w:val="Emphasis"/>
          <w:rFonts w:asciiTheme="majorHAnsi" w:hAnsiTheme="majorHAnsi" w:cstheme="majorHAnsi"/>
          <w:highlight w:val="cyan"/>
        </w:rPr>
        <w:t>Applying this</w:t>
      </w:r>
      <w:r w:rsidRPr="00AE0629">
        <w:rPr>
          <w:rStyle w:val="Emphasis"/>
          <w:rFonts w:asciiTheme="majorHAnsi" w:hAnsiTheme="majorHAnsi" w:cstheme="majorHAnsi"/>
        </w:rPr>
        <w:t xml:space="preserve"> Statement </w:t>
      </w:r>
      <w:r w:rsidRPr="00F232FB">
        <w:rPr>
          <w:rStyle w:val="Emphasis"/>
          <w:rFonts w:asciiTheme="majorHAnsi" w:hAnsiTheme="majorHAnsi" w:cstheme="majorHAnsi"/>
          <w:highlight w:val="cyan"/>
        </w:rPr>
        <w:t>to everyone</w:t>
      </w:r>
      <w:r w:rsidRPr="00AE0629">
        <w:rPr>
          <w:rStyle w:val="Emphasis"/>
          <w:rFonts w:asciiTheme="majorHAnsi" w:hAnsiTheme="majorHAnsi" w:cstheme="majorHAnsi"/>
        </w:rPr>
        <w:t>, i</w:t>
      </w:r>
      <w:r w:rsidRPr="00AE0629">
        <w:rPr>
          <w:rFonts w:asciiTheme="majorHAnsi" w:hAnsiTheme="majorHAnsi" w:cstheme="majorHAnsi"/>
          <w:sz w:val="8"/>
        </w:rPr>
        <w:t xml:space="preserve">.e., does the Statement hold water if everyone does this, leads to a yes determination. Whether a child, a book or a prototype, creations of all sorts should be protected, and </w:t>
      </w:r>
      <w:r w:rsidRPr="00AE0629">
        <w:rPr>
          <w:rStyle w:val="Emphasis"/>
          <w:rFonts w:asciiTheme="majorHAnsi" w:hAnsiTheme="majorHAnsi" w:cstheme="majorHAnsi"/>
        </w:rPr>
        <w:t xml:space="preserve">this CI </w:t>
      </w:r>
      <w:r w:rsidRPr="00F232FB">
        <w:rPr>
          <w:rStyle w:val="Emphasis"/>
          <w:rFonts w:asciiTheme="majorHAnsi" w:hAnsiTheme="majorHAnsi" w:cstheme="majorHAnsi"/>
          <w:highlight w:val="cyan"/>
        </w:rPr>
        <w:t>stands</w:t>
      </w:r>
      <w:r w:rsidRPr="00AE0629">
        <w:rPr>
          <w:rStyle w:val="Emphasis"/>
          <w:rFonts w:asciiTheme="majorHAnsi" w:hAnsiTheme="majorHAnsi" w:cstheme="majorHAnsi"/>
        </w:rPr>
        <w:t>.</w:t>
      </w:r>
      <w:r w:rsidRPr="00AE0629">
        <w:rPr>
          <w:rFonts w:asciiTheme="majorHAnsi" w:hAnsiTheme="majorHAnsi" w:cstheme="majorHAnsi"/>
          <w:sz w:val="8"/>
        </w:rPr>
        <w:t xml:space="preserve"> This result also dovetails with the purpose of government: to protect the people and their possessions by providing laws to that effect, whether for the protection of tangible or intangible things. However, a contrary proposal can be postulated: everyone should be able to use the creations of another without charge. Can this Statement rise to the level of a CI? This proposal, upon analysis would also lead to chaos. Hollywood, for example, unable to protect their films, television shows or any content, would either be out of business or have robust encryption and other trade secret protections, which would seriously undermine content distribution and consumer enjoyment.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w:t>
      </w:r>
    </w:p>
    <w:p w14:paraId="700ADB3F" w14:textId="6B88C75A" w:rsidR="00D31B11" w:rsidRPr="00AE0629" w:rsidRDefault="00D31B11" w:rsidP="00D31B11">
      <w:pPr>
        <w:pStyle w:val="Heading4"/>
        <w:rPr>
          <w:rFonts w:asciiTheme="majorHAnsi" w:hAnsiTheme="majorHAnsi" w:cstheme="majorHAnsi"/>
        </w:rPr>
      </w:pPr>
      <w:r w:rsidRPr="00AE0629">
        <w:rPr>
          <w:rFonts w:asciiTheme="majorHAnsi" w:hAnsiTheme="majorHAnsi" w:cstheme="majorHAnsi"/>
        </w:rPr>
        <w:t xml:space="preserve">Interpretation: affirmative teams must not read new offense in the 1ar related to a new </w:t>
      </w:r>
      <w:proofErr w:type="spellStart"/>
      <w:r w:rsidRPr="00AE0629">
        <w:rPr>
          <w:rFonts w:asciiTheme="majorHAnsi" w:hAnsiTheme="majorHAnsi" w:cstheme="majorHAnsi"/>
        </w:rPr>
        <w:t>fw</w:t>
      </w:r>
      <w:proofErr w:type="spellEnd"/>
      <w:r w:rsidRPr="00AE0629">
        <w:rPr>
          <w:rFonts w:asciiTheme="majorHAnsi" w:hAnsiTheme="majorHAnsi" w:cstheme="majorHAnsi"/>
        </w:rPr>
        <w:t xml:space="preserve">, weigh </w:t>
      </w:r>
      <w:proofErr w:type="spellStart"/>
      <w:r w:rsidRPr="00AE0629">
        <w:rPr>
          <w:rFonts w:asciiTheme="majorHAnsi" w:hAnsiTheme="majorHAnsi" w:cstheme="majorHAnsi"/>
        </w:rPr>
        <w:t>aff</w:t>
      </w:r>
      <w:proofErr w:type="spellEnd"/>
      <w:r w:rsidRPr="00AE0629">
        <w:rPr>
          <w:rFonts w:asciiTheme="majorHAnsi" w:hAnsiTheme="majorHAnsi" w:cstheme="majorHAnsi"/>
        </w:rPr>
        <w:t xml:space="preserve"> arguments under our </w:t>
      </w:r>
      <w:proofErr w:type="spellStart"/>
      <w:r w:rsidRPr="00AE0629">
        <w:rPr>
          <w:rFonts w:asciiTheme="majorHAnsi" w:hAnsiTheme="majorHAnsi" w:cstheme="majorHAnsi"/>
        </w:rPr>
        <w:t>fw</w:t>
      </w:r>
      <w:proofErr w:type="spellEnd"/>
      <w:r w:rsidRPr="00AE0629">
        <w:rPr>
          <w:rFonts w:asciiTheme="majorHAnsi" w:hAnsiTheme="majorHAnsi" w:cstheme="majorHAnsi"/>
        </w:rPr>
        <w:t xml:space="preserve">, recontextualize </w:t>
      </w:r>
      <w:proofErr w:type="spellStart"/>
      <w:r w:rsidRPr="00AE0629">
        <w:rPr>
          <w:rFonts w:asciiTheme="majorHAnsi" w:hAnsiTheme="majorHAnsi" w:cstheme="majorHAnsi"/>
        </w:rPr>
        <w:t>aff</w:t>
      </w:r>
      <w:proofErr w:type="spellEnd"/>
      <w:r w:rsidRPr="00AE0629">
        <w:rPr>
          <w:rFonts w:asciiTheme="majorHAnsi" w:hAnsiTheme="majorHAnsi" w:cstheme="majorHAnsi"/>
        </w:rPr>
        <w:t xml:space="preserve"> arguments under a different </w:t>
      </w:r>
      <w:proofErr w:type="spellStart"/>
      <w:r w:rsidRPr="00AE0629">
        <w:rPr>
          <w:rFonts w:asciiTheme="majorHAnsi" w:hAnsiTheme="majorHAnsi" w:cstheme="majorHAnsi"/>
        </w:rPr>
        <w:t>fw</w:t>
      </w:r>
      <w:proofErr w:type="spellEnd"/>
      <w:r w:rsidRPr="00AE0629">
        <w:rPr>
          <w:rFonts w:asciiTheme="majorHAnsi" w:hAnsiTheme="majorHAnsi" w:cstheme="majorHAnsi"/>
        </w:rPr>
        <w:t xml:space="preserve">, or turn the 1nc </w:t>
      </w:r>
      <w:proofErr w:type="spellStart"/>
      <w:r w:rsidRPr="00AE0629">
        <w:rPr>
          <w:rFonts w:asciiTheme="majorHAnsi" w:hAnsiTheme="majorHAnsi" w:cstheme="majorHAnsi"/>
        </w:rPr>
        <w:t>fw</w:t>
      </w:r>
      <w:proofErr w:type="spellEnd"/>
      <w:r w:rsidRPr="00AE0629">
        <w:rPr>
          <w:rFonts w:asciiTheme="majorHAnsi" w:hAnsiTheme="majorHAnsi" w:cstheme="majorHAnsi"/>
        </w:rPr>
        <w:t xml:space="preserve"> if presumption affirms.</w:t>
      </w:r>
      <w:r w:rsidR="00247A66">
        <w:rPr>
          <w:rFonts w:asciiTheme="majorHAnsi" w:hAnsiTheme="majorHAnsi" w:cstheme="majorHAnsi"/>
        </w:rPr>
        <w:t xml:space="preserve"> To clarify – extinction outweighs violates</w:t>
      </w:r>
    </w:p>
    <w:p w14:paraId="6B89EF61" w14:textId="77777777" w:rsidR="00D31B11" w:rsidRPr="00AE0629" w:rsidRDefault="00D31B11" w:rsidP="00D31B11">
      <w:pPr>
        <w:pStyle w:val="Heading4"/>
        <w:rPr>
          <w:rFonts w:asciiTheme="majorHAnsi" w:hAnsiTheme="majorHAnsi" w:cstheme="majorHAnsi"/>
        </w:rPr>
      </w:pPr>
      <w:r w:rsidRPr="00AE0629">
        <w:rPr>
          <w:rFonts w:asciiTheme="majorHAnsi" w:hAnsiTheme="majorHAnsi" w:cstheme="majorHAnsi"/>
        </w:rPr>
        <w:t xml:space="preserve">[1] </w:t>
      </w:r>
      <w:r w:rsidRPr="00AE0629">
        <w:rPr>
          <w:rFonts w:asciiTheme="majorHAnsi" w:hAnsiTheme="majorHAnsi" w:cstheme="majorHAnsi"/>
          <w:u w:val="single"/>
        </w:rPr>
        <w:t>Phil Clash and Time Skew</w:t>
      </w:r>
      <w:r w:rsidRPr="00AE0629">
        <w:rPr>
          <w:rFonts w:asciiTheme="majorHAnsi" w:hAnsiTheme="majorHAnsi" w:cstheme="majorHAnsi"/>
        </w:rPr>
        <w:t xml:space="preserve">- anything else allows them to concede all our framework interactions and just go for 4 minutes of turns against our NC which o/w since </w:t>
      </w:r>
      <w:proofErr w:type="spellStart"/>
      <w:r w:rsidRPr="00AE0629">
        <w:rPr>
          <w:rFonts w:asciiTheme="majorHAnsi" w:hAnsiTheme="majorHAnsi" w:cstheme="majorHAnsi"/>
        </w:rPr>
        <w:t>phil</w:t>
      </w:r>
      <w:proofErr w:type="spellEnd"/>
      <w:r w:rsidRPr="00AE0629">
        <w:rPr>
          <w:rFonts w:asciiTheme="majorHAnsi" w:hAnsiTheme="majorHAnsi" w:cstheme="majorHAnsi"/>
        </w:rPr>
        <w:t xml:space="preserve"> is the only thing unique to LD Debate and time is the only quantifiable metric of abuse</w:t>
      </w:r>
    </w:p>
    <w:p w14:paraId="25B140DE" w14:textId="77777777" w:rsidR="00D31B11" w:rsidRPr="00AE0629" w:rsidRDefault="00D31B11" w:rsidP="00D31B11">
      <w:pPr>
        <w:pStyle w:val="Heading4"/>
        <w:rPr>
          <w:rFonts w:asciiTheme="majorHAnsi" w:hAnsiTheme="majorHAnsi" w:cstheme="majorHAnsi"/>
        </w:rPr>
      </w:pPr>
      <w:r w:rsidRPr="00AE0629">
        <w:rPr>
          <w:rFonts w:asciiTheme="majorHAnsi" w:hAnsiTheme="majorHAnsi" w:cstheme="majorHAnsi"/>
        </w:rPr>
        <w:t xml:space="preserve">[2] </w:t>
      </w:r>
      <w:r w:rsidRPr="00AE0629">
        <w:rPr>
          <w:rFonts w:asciiTheme="majorHAnsi" w:hAnsiTheme="majorHAnsi" w:cstheme="majorHAnsi"/>
          <w:u w:val="single"/>
        </w:rPr>
        <w:t>Skew</w:t>
      </w:r>
      <w:r w:rsidRPr="00AE0629">
        <w:rPr>
          <w:rFonts w:asciiTheme="majorHAnsi" w:hAnsiTheme="majorHAnsi" w:cstheme="majorHAnsi"/>
        </w:rPr>
        <w:t>- They have an inherent advantage on the contention debate since they get 2ar spin so they can easily sway judge psychology in contention debates that don’t err towards one side.</w:t>
      </w:r>
    </w:p>
    <w:p w14:paraId="1C125C64" w14:textId="77777777" w:rsidR="00D31B11" w:rsidRPr="00AE0629" w:rsidRDefault="00D31B11" w:rsidP="00D31B11">
      <w:pPr>
        <w:pStyle w:val="Heading4"/>
        <w:rPr>
          <w:rFonts w:asciiTheme="majorHAnsi" w:hAnsiTheme="majorHAnsi" w:cstheme="majorHAnsi"/>
        </w:rPr>
      </w:pPr>
      <w:r w:rsidRPr="00AE0629">
        <w:rPr>
          <w:rFonts w:asciiTheme="majorHAnsi" w:hAnsiTheme="majorHAnsi" w:cstheme="majorHAnsi"/>
        </w:rPr>
        <w:t xml:space="preserve">[3] Planks Solves- because if the topic doesn’t </w:t>
      </w:r>
      <w:proofErr w:type="gramStart"/>
      <w:r w:rsidRPr="00AE0629">
        <w:rPr>
          <w:rFonts w:asciiTheme="majorHAnsi" w:hAnsiTheme="majorHAnsi" w:cstheme="majorHAnsi"/>
        </w:rPr>
        <w:t>actually negate</w:t>
      </w:r>
      <w:proofErr w:type="gramEnd"/>
      <w:r w:rsidRPr="00AE0629">
        <w:rPr>
          <w:rFonts w:asciiTheme="majorHAnsi" w:hAnsiTheme="majorHAnsi" w:cstheme="majorHAnsi"/>
        </w:rPr>
        <w:t xml:space="preserve"> you can put defense on the contention level. </w:t>
      </w:r>
    </w:p>
    <w:p w14:paraId="4CA77548" w14:textId="7BE02F6A" w:rsidR="005F5A25" w:rsidRPr="00AE0629" w:rsidRDefault="00D31B11" w:rsidP="00D31B11">
      <w:pPr>
        <w:pStyle w:val="Heading2"/>
        <w:rPr>
          <w:rFonts w:asciiTheme="majorHAnsi" w:hAnsiTheme="majorHAnsi" w:cstheme="majorHAnsi"/>
        </w:rPr>
      </w:pPr>
      <w:r w:rsidRPr="00AE0629">
        <w:rPr>
          <w:rFonts w:asciiTheme="majorHAnsi" w:hAnsiTheme="majorHAnsi" w:cstheme="majorHAnsi"/>
        </w:rPr>
        <w:t>5</w:t>
      </w:r>
    </w:p>
    <w:p w14:paraId="2DFC3E1E" w14:textId="3E71B99E" w:rsidR="00E33C65" w:rsidRPr="00AE0629" w:rsidRDefault="00E33C65" w:rsidP="00E33C65">
      <w:pPr>
        <w:pStyle w:val="Heading4"/>
        <w:rPr>
          <w:rFonts w:asciiTheme="majorHAnsi" w:hAnsiTheme="majorHAnsi" w:cstheme="majorHAnsi"/>
        </w:rPr>
      </w:pPr>
      <w:r w:rsidRPr="00AE0629">
        <w:rPr>
          <w:rFonts w:asciiTheme="majorHAnsi" w:hAnsiTheme="majorHAnsi" w:cstheme="majorHAnsi"/>
        </w:rPr>
        <w:t xml:space="preserve">I am </w:t>
      </w:r>
      <w:r w:rsidR="00905553" w:rsidRPr="00AE0629">
        <w:rPr>
          <w:rFonts w:asciiTheme="majorHAnsi" w:hAnsiTheme="majorHAnsi" w:cstheme="majorHAnsi"/>
        </w:rPr>
        <w:t>The Spaghetti Monster</w:t>
      </w:r>
      <w:r w:rsidRPr="00AE0629">
        <w:rPr>
          <w:rFonts w:asciiTheme="majorHAnsi" w:hAnsiTheme="majorHAnsi" w:cstheme="majorHAnsi"/>
        </w:rPr>
        <w:t>, an Evil Demon from the Nether, and I have one goal: This ballot. I will wreak havoc and stop at nothing until l get this dub, then I will go back to Nether. I have taken over</w:t>
      </w:r>
      <w:r w:rsidR="00905553" w:rsidRPr="00AE0629">
        <w:rPr>
          <w:rFonts w:asciiTheme="majorHAnsi" w:hAnsiTheme="majorHAnsi" w:cstheme="majorHAnsi"/>
        </w:rPr>
        <w:t xml:space="preserve"> </w:t>
      </w:r>
      <w:proofErr w:type="spellStart"/>
      <w:r w:rsidR="00905553" w:rsidRPr="00AE0629">
        <w:rPr>
          <w:rFonts w:asciiTheme="majorHAnsi" w:hAnsiTheme="majorHAnsi" w:cstheme="majorHAnsi"/>
        </w:rPr>
        <w:t>Kap’s</w:t>
      </w:r>
      <w:proofErr w:type="spellEnd"/>
      <w:r w:rsidRPr="00AE0629">
        <w:rPr>
          <w:rFonts w:asciiTheme="majorHAnsi" w:hAnsiTheme="majorHAnsi" w:cstheme="majorHAnsi"/>
        </w:rPr>
        <w:t xml:space="preserve"> Body, Fear me and my threat. No rules will constrain me as the application of rules, even when justified, are not inherent.</w:t>
      </w:r>
    </w:p>
    <w:p w14:paraId="40E7E3C2" w14:textId="77777777" w:rsidR="00E33C65" w:rsidRPr="00AE0629" w:rsidRDefault="00E33C65" w:rsidP="00E33C65">
      <w:pPr>
        <w:pStyle w:val="Heading4"/>
        <w:rPr>
          <w:rFonts w:asciiTheme="majorHAnsi" w:hAnsiTheme="majorHAnsi" w:cstheme="majorHAnsi"/>
        </w:rPr>
      </w:pPr>
      <w:proofErr w:type="spellStart"/>
      <w:r w:rsidRPr="00AE0629">
        <w:rPr>
          <w:rFonts w:asciiTheme="majorHAnsi" w:hAnsiTheme="majorHAnsi" w:cstheme="majorHAnsi"/>
          <w:u w:val="single"/>
        </w:rPr>
        <w:t>Langseth</w:t>
      </w:r>
      <w:proofErr w:type="spellEnd"/>
      <w:r w:rsidRPr="00AE0629">
        <w:rPr>
          <w:rStyle w:val="FootnoteReference"/>
          <w:rFonts w:asciiTheme="majorHAnsi" w:hAnsiTheme="majorHAnsi" w:cstheme="majorHAnsi"/>
          <w:u w:val="single"/>
        </w:rPr>
        <w:footnoteReference w:id="10"/>
      </w:r>
      <w:r w:rsidRPr="00AE0629">
        <w:rPr>
          <w:rFonts w:asciiTheme="majorHAnsi" w:hAnsiTheme="majorHAnsi" w:cstheme="majorHAnsi"/>
          <w:u w:val="single"/>
        </w:rPr>
        <w:t>,</w:t>
      </w:r>
      <w:r w:rsidRPr="00AE0629">
        <w:rPr>
          <w:rFonts w:asciiTheme="majorHAnsi" w:hAnsiTheme="majorHAnsi" w:cstheme="majorHAnsi"/>
          <w:sz w:val="16"/>
          <w:szCs w:val="16"/>
          <w:vertAlign w:val="superscript"/>
        </w:rPr>
        <w:t>This section shows that</w:t>
      </w:r>
      <w:r w:rsidRPr="00AE0629">
        <w:rPr>
          <w:rFonts w:asciiTheme="majorHAnsi" w:hAnsiTheme="majorHAnsi" w:cstheme="majorHAnsi"/>
        </w:rPr>
        <w:t xml:space="preserve"> </w:t>
      </w:r>
      <w:r w:rsidRPr="00F232FB">
        <w:rPr>
          <w:rFonts w:asciiTheme="majorHAnsi" w:hAnsiTheme="majorHAnsi" w:cstheme="majorHAnsi"/>
          <w:sz w:val="24"/>
          <w:highlight w:val="cyan"/>
          <w:u w:val="single"/>
        </w:rPr>
        <w:t xml:space="preserve">rules themselves do not determine how they are </w:t>
      </w:r>
      <w:r w:rsidRPr="00AE0629">
        <w:rPr>
          <w:rFonts w:asciiTheme="majorHAnsi" w:hAnsiTheme="majorHAnsi" w:cstheme="majorHAnsi"/>
        </w:rPr>
        <w:t>to be</w:t>
      </w:r>
      <w:r w:rsidRPr="00F232FB">
        <w:rPr>
          <w:rFonts w:asciiTheme="majorHAnsi" w:hAnsiTheme="majorHAnsi" w:cstheme="majorHAnsi"/>
          <w:sz w:val="24"/>
          <w:highlight w:val="cyan"/>
          <w:u w:val="single"/>
        </w:rPr>
        <w:t xml:space="preserve"> followed. There is nothing</w:t>
      </w:r>
      <w:r w:rsidRPr="00AE0629">
        <w:rPr>
          <w:rFonts w:asciiTheme="majorHAnsi" w:hAnsiTheme="majorHAnsi" w:cstheme="majorHAnsi"/>
          <w:sz w:val="24"/>
          <w:u w:val="single"/>
        </w:rPr>
        <w:t xml:space="preserve">, for example, </w:t>
      </w:r>
      <w:r w:rsidRPr="00F232FB">
        <w:rPr>
          <w:rFonts w:asciiTheme="majorHAnsi" w:hAnsiTheme="majorHAnsi" w:cstheme="majorHAnsi"/>
          <w:sz w:val="24"/>
          <w:highlight w:val="cyan"/>
          <w:u w:val="single"/>
        </w:rPr>
        <w:t>inherent in an arrow that shows</w:t>
      </w:r>
      <w:r w:rsidRPr="00AE0629">
        <w:rPr>
          <w:rFonts w:asciiTheme="majorHAnsi" w:hAnsiTheme="majorHAnsi" w:cstheme="majorHAnsi"/>
          <w:sz w:val="24"/>
          <w:u w:val="single"/>
        </w:rPr>
        <w:t xml:space="preserve"> us </w:t>
      </w:r>
      <w:r w:rsidRPr="00F232FB">
        <w:rPr>
          <w:rFonts w:asciiTheme="majorHAnsi" w:hAnsiTheme="majorHAnsi" w:cstheme="majorHAnsi"/>
          <w:sz w:val="24"/>
          <w:highlight w:val="cyan"/>
          <w:u w:val="single"/>
        </w:rPr>
        <w:t xml:space="preserve">which way </w:t>
      </w:r>
      <w:r w:rsidRPr="00AE0629">
        <w:rPr>
          <w:rFonts w:asciiTheme="majorHAnsi" w:hAnsiTheme="majorHAnsi" w:cstheme="majorHAnsi"/>
        </w:rPr>
        <w:t>it is</w:t>
      </w:r>
      <w:r w:rsidRPr="00F232FB">
        <w:rPr>
          <w:rFonts w:asciiTheme="majorHAnsi" w:hAnsiTheme="majorHAnsi" w:cstheme="majorHAnsi"/>
          <w:sz w:val="24"/>
          <w:highlight w:val="cyan"/>
          <w:u w:val="single"/>
        </w:rPr>
        <w:t xml:space="preserve"> pointing</w:t>
      </w:r>
      <w:r w:rsidRPr="00AE0629">
        <w:rPr>
          <w:rFonts w:asciiTheme="majorHAnsi" w:hAnsiTheme="majorHAnsi" w:cstheme="majorHAnsi"/>
          <w:sz w:val="24"/>
          <w:u w:val="single"/>
        </w:rPr>
        <w:t xml:space="preserve"> or directing us to go</w:t>
      </w:r>
      <w:r w:rsidRPr="00AE0629">
        <w:rPr>
          <w:rFonts w:asciiTheme="majorHAnsi" w:hAnsiTheme="majorHAnsi" w:cstheme="majorHAnsi"/>
          <w:sz w:val="16"/>
          <w:szCs w:val="16"/>
          <w:vertAlign w:val="superscript"/>
        </w:rPr>
        <w:t xml:space="preserve">.2 Similarly, as the above quote shows, there is no means by which it can be known with com- </w:t>
      </w:r>
      <w:proofErr w:type="spellStart"/>
      <w:r w:rsidRPr="00AE0629">
        <w:rPr>
          <w:rFonts w:asciiTheme="majorHAnsi" w:hAnsiTheme="majorHAnsi" w:cstheme="majorHAnsi"/>
          <w:sz w:val="16"/>
          <w:szCs w:val="16"/>
          <w:vertAlign w:val="superscript"/>
        </w:rPr>
        <w:t>plete</w:t>
      </w:r>
      <w:proofErr w:type="spellEnd"/>
      <w:r w:rsidRPr="00AE0629">
        <w:rPr>
          <w:rFonts w:asciiTheme="majorHAnsi" w:hAnsiTheme="majorHAnsi" w:cstheme="majorHAnsi"/>
          <w:sz w:val="16"/>
          <w:szCs w:val="16"/>
          <w:vertAlign w:val="superscript"/>
        </w:rPr>
        <w:t xml:space="preserve"> certainty that, in following the arithmetical sequence 0, n, 2n, 3n, 4n... in line with the order “+1,” a person is following the intended rule, for he or she may be following an alternative rule that is compatible with the intended rule </w:t>
      </w:r>
      <w:r w:rsidRPr="00AE0629">
        <w:rPr>
          <w:rFonts w:asciiTheme="majorHAnsi" w:hAnsiTheme="majorHAnsi" w:cstheme="majorHAnsi"/>
          <w:i/>
          <w:sz w:val="16"/>
          <w:szCs w:val="16"/>
          <w:vertAlign w:val="superscript"/>
        </w:rPr>
        <w:t>up to a certain point.</w:t>
      </w:r>
      <w:r w:rsidRPr="00AE0629">
        <w:rPr>
          <w:rFonts w:asciiTheme="majorHAnsi" w:hAnsiTheme="majorHAnsi" w:cstheme="majorHAnsi"/>
          <w:i/>
        </w:rPr>
        <w:t xml:space="preserve"> </w:t>
      </w:r>
      <w:r w:rsidRPr="00F232FB">
        <w:rPr>
          <w:rFonts w:asciiTheme="majorHAnsi" w:hAnsiTheme="majorHAnsi" w:cstheme="majorHAnsi"/>
          <w:sz w:val="24"/>
          <w:highlight w:val="cyan"/>
          <w:u w:val="single"/>
        </w:rPr>
        <w:t xml:space="preserve">There must be something in addition </w:t>
      </w:r>
      <w:r w:rsidRPr="00AE0629">
        <w:rPr>
          <w:rFonts w:asciiTheme="majorHAnsi" w:hAnsiTheme="majorHAnsi" w:cstheme="majorHAnsi"/>
        </w:rPr>
        <w:t>to the rule</w:t>
      </w:r>
      <w:r w:rsidRPr="00AE0629">
        <w:rPr>
          <w:rFonts w:asciiTheme="majorHAnsi" w:hAnsiTheme="majorHAnsi" w:cstheme="majorHAnsi"/>
          <w:sz w:val="24"/>
          <w:u w:val="single"/>
        </w:rPr>
        <w:t xml:space="preserve"> that directs us in a particular manner </w:t>
      </w:r>
      <w:r w:rsidRPr="00AE0629">
        <w:rPr>
          <w:rFonts w:asciiTheme="majorHAnsi" w:hAnsiTheme="majorHAnsi" w:cstheme="majorHAnsi"/>
          <w:sz w:val="16"/>
          <w:szCs w:val="16"/>
          <w:vertAlign w:val="superscript"/>
        </w:rPr>
        <w:t>and indicates to us that we proceed accordingly. The argument Wittgenstein is making in Section 185 is dependent upon the fact that</w:t>
      </w:r>
      <w:r w:rsidRPr="00AE0629">
        <w:rPr>
          <w:rFonts w:asciiTheme="majorHAnsi" w:hAnsiTheme="majorHAnsi" w:cstheme="majorHAnsi"/>
        </w:rPr>
        <w:t xml:space="preserve"> </w:t>
      </w:r>
      <w:r w:rsidRPr="00AE0629">
        <w:rPr>
          <w:rFonts w:asciiTheme="majorHAnsi" w:hAnsiTheme="majorHAnsi" w:cstheme="majorHAnsi"/>
          <w:sz w:val="16"/>
          <w:szCs w:val="16"/>
          <w:vertAlign w:val="superscript"/>
        </w:rPr>
        <w:t xml:space="preserve">a rule, </w:t>
      </w:r>
      <w:proofErr w:type="gramStart"/>
      <w:r w:rsidRPr="00AE0629">
        <w:rPr>
          <w:rFonts w:asciiTheme="majorHAnsi" w:hAnsiTheme="majorHAnsi" w:cstheme="majorHAnsi"/>
          <w:sz w:val="16"/>
          <w:szCs w:val="16"/>
          <w:vertAlign w:val="superscript"/>
        </w:rPr>
        <w:t>in order to</w:t>
      </w:r>
      <w:proofErr w:type="gramEnd"/>
      <w:r w:rsidRPr="00AE0629">
        <w:rPr>
          <w:rFonts w:asciiTheme="majorHAnsi" w:hAnsiTheme="majorHAnsi" w:cstheme="majorHAnsi"/>
          <w:sz w:val="16"/>
          <w:szCs w:val="16"/>
          <w:vertAlign w:val="superscript"/>
        </w:rPr>
        <w:t xml:space="preserve"> be a rule, must be able to be broken. There must be correct and incorrect applications of a rule. The question that arises here is: </w:t>
      </w:r>
      <w:r w:rsidRPr="00F232FB">
        <w:rPr>
          <w:rFonts w:asciiTheme="majorHAnsi" w:hAnsiTheme="majorHAnsi" w:cstheme="majorHAnsi"/>
          <w:highlight w:val="cyan"/>
          <w:u w:val="single"/>
        </w:rPr>
        <w:t>What determines correct</w:t>
      </w:r>
      <w:r w:rsidRPr="00AE0629">
        <w:rPr>
          <w:rStyle w:val="Emphasis"/>
          <w:rFonts w:asciiTheme="majorHAnsi" w:hAnsiTheme="majorHAnsi" w:cstheme="majorHAnsi"/>
        </w:rPr>
        <w:t xml:space="preserve"> </w:t>
      </w:r>
      <w:r w:rsidRPr="00AE0629">
        <w:rPr>
          <w:rFonts w:asciiTheme="majorHAnsi" w:hAnsiTheme="majorHAnsi" w:cstheme="majorHAnsi"/>
        </w:rPr>
        <w:t xml:space="preserve">and incorrect </w:t>
      </w:r>
      <w:r w:rsidRPr="00F232FB">
        <w:rPr>
          <w:rFonts w:asciiTheme="majorHAnsi" w:hAnsiTheme="majorHAnsi" w:cstheme="majorHAnsi"/>
          <w:highlight w:val="cyan"/>
          <w:u w:val="single"/>
        </w:rPr>
        <w:t>application of a rule</w:t>
      </w:r>
      <w:r w:rsidRPr="00F232FB">
        <w:rPr>
          <w:rFonts w:asciiTheme="majorHAnsi" w:hAnsiTheme="majorHAnsi" w:cstheme="majorHAnsi"/>
          <w:sz w:val="16"/>
          <w:szCs w:val="16"/>
          <w:highlight w:val="cyan"/>
          <w:u w:val="single"/>
          <w:vertAlign w:val="superscript"/>
        </w:rPr>
        <w:t>?</w:t>
      </w:r>
      <w:r w:rsidRPr="00AE0629">
        <w:rPr>
          <w:rFonts w:asciiTheme="majorHAnsi" w:hAnsiTheme="majorHAnsi" w:cstheme="majorHAnsi"/>
          <w:sz w:val="16"/>
          <w:szCs w:val="16"/>
          <w:vertAlign w:val="superscript"/>
        </w:rPr>
        <w:t xml:space="preserve"> Or, what justifies following a rule correctly? If a rule </w:t>
      </w:r>
      <w:proofErr w:type="gramStart"/>
      <w:r w:rsidRPr="00AE0629">
        <w:rPr>
          <w:rFonts w:asciiTheme="majorHAnsi" w:hAnsiTheme="majorHAnsi" w:cstheme="majorHAnsi"/>
          <w:sz w:val="16"/>
          <w:szCs w:val="16"/>
          <w:vertAlign w:val="superscript"/>
        </w:rPr>
        <w:t>in itself does</w:t>
      </w:r>
      <w:proofErr w:type="gramEnd"/>
      <w:r w:rsidRPr="00AE0629">
        <w:rPr>
          <w:rFonts w:asciiTheme="majorHAnsi" w:hAnsiTheme="majorHAnsi" w:cstheme="majorHAnsi"/>
          <w:sz w:val="16"/>
          <w:szCs w:val="16"/>
          <w:vertAlign w:val="superscript"/>
        </w:rPr>
        <w:t xml:space="preserve"> not show us how we are to follow it, then</w:t>
      </w:r>
      <w:r w:rsidRPr="00AE0629">
        <w:rPr>
          <w:rFonts w:asciiTheme="majorHAnsi" w:hAnsiTheme="majorHAnsi" w:cstheme="majorHAnsi"/>
        </w:rPr>
        <w:t xml:space="preserve"> </w:t>
      </w:r>
      <w:r w:rsidRPr="00F232FB">
        <w:rPr>
          <w:rFonts w:asciiTheme="majorHAnsi" w:hAnsiTheme="majorHAnsi" w:cstheme="majorHAnsi"/>
          <w:highlight w:val="cyan"/>
          <w:u w:val="single"/>
        </w:rPr>
        <w:t>our interpretation</w:t>
      </w:r>
      <w:r w:rsidRPr="00F232FB">
        <w:rPr>
          <w:rStyle w:val="Emphasis"/>
          <w:rFonts w:asciiTheme="majorHAnsi" w:hAnsiTheme="majorHAnsi" w:cstheme="majorHAnsi"/>
          <w:highlight w:val="cyan"/>
        </w:rPr>
        <w:t xml:space="preserve"> </w:t>
      </w:r>
      <w:r w:rsidRPr="00AE0629">
        <w:rPr>
          <w:rFonts w:asciiTheme="majorHAnsi" w:hAnsiTheme="majorHAnsi" w:cstheme="majorHAnsi"/>
        </w:rPr>
        <w:t>of a rule</w:t>
      </w:r>
      <w:r w:rsidRPr="00F232FB">
        <w:rPr>
          <w:rStyle w:val="Emphasis"/>
          <w:rFonts w:asciiTheme="majorHAnsi" w:hAnsiTheme="majorHAnsi" w:cstheme="majorHAnsi"/>
          <w:highlight w:val="cyan"/>
        </w:rPr>
        <w:t xml:space="preserve"> </w:t>
      </w:r>
      <w:r w:rsidRPr="00F232FB">
        <w:rPr>
          <w:rFonts w:asciiTheme="majorHAnsi" w:hAnsiTheme="majorHAnsi" w:cstheme="majorHAnsi"/>
          <w:highlight w:val="cyan"/>
          <w:u w:val="single"/>
        </w:rPr>
        <w:t xml:space="preserve">must also not determine </w:t>
      </w:r>
      <w:r w:rsidRPr="00AE0629">
        <w:rPr>
          <w:rFonts w:asciiTheme="majorHAnsi" w:hAnsiTheme="majorHAnsi" w:cstheme="majorHAnsi"/>
        </w:rPr>
        <w:t xml:space="preserve">correct </w:t>
      </w:r>
      <w:r w:rsidRPr="00F232FB">
        <w:rPr>
          <w:rFonts w:asciiTheme="majorHAnsi" w:hAnsiTheme="majorHAnsi" w:cstheme="majorHAnsi"/>
          <w:highlight w:val="cyan"/>
          <w:u w:val="single"/>
        </w:rPr>
        <w:t>use. If interpretation</w:t>
      </w:r>
      <w:r w:rsidRPr="00AE0629">
        <w:rPr>
          <w:rFonts w:asciiTheme="majorHAnsi" w:hAnsiTheme="majorHAnsi" w:cstheme="majorHAnsi"/>
        </w:rPr>
        <w:t xml:space="preserve"> was what determined correct use, </w:t>
      </w:r>
      <w:r w:rsidRPr="00F232FB">
        <w:rPr>
          <w:rFonts w:asciiTheme="majorHAnsi" w:hAnsiTheme="majorHAnsi" w:cstheme="majorHAnsi"/>
          <w:highlight w:val="cyan"/>
          <w:u w:val="single"/>
        </w:rPr>
        <w:t>there would be no incorrect application of a rule.</w:t>
      </w:r>
      <w:r w:rsidRPr="00AE0629">
        <w:rPr>
          <w:rStyle w:val="Emphasis"/>
          <w:rFonts w:asciiTheme="majorHAnsi" w:hAnsiTheme="majorHAnsi" w:cstheme="majorHAnsi"/>
        </w:rPr>
        <w:t xml:space="preserve"> </w:t>
      </w:r>
      <w:r w:rsidRPr="00AE0629">
        <w:rPr>
          <w:rFonts w:asciiTheme="majorHAnsi" w:hAnsiTheme="majorHAnsi" w:cstheme="majorHAnsi"/>
          <w:sz w:val="16"/>
          <w:szCs w:val="16"/>
          <w:vertAlign w:val="superscript"/>
        </w:rPr>
        <w:t xml:space="preserve">This is the case </w:t>
      </w:r>
      <w:r w:rsidRPr="00AE0629">
        <w:rPr>
          <w:rStyle w:val="Emphasis"/>
          <w:rFonts w:asciiTheme="majorHAnsi" w:hAnsiTheme="majorHAnsi" w:cstheme="majorHAnsi"/>
        </w:rPr>
        <w:t xml:space="preserve">because </w:t>
      </w:r>
      <w:r w:rsidRPr="00F232FB">
        <w:rPr>
          <w:rFonts w:asciiTheme="majorHAnsi" w:hAnsiTheme="majorHAnsi" w:cstheme="majorHAnsi"/>
          <w:highlight w:val="cyan"/>
          <w:u w:val="single"/>
        </w:rPr>
        <w:t>any</w:t>
      </w:r>
      <w:r w:rsidRPr="00AE0629">
        <w:rPr>
          <w:rFonts w:asciiTheme="majorHAnsi" w:hAnsiTheme="majorHAnsi" w:cstheme="majorHAnsi"/>
        </w:rPr>
        <w:t xml:space="preserve"> </w:t>
      </w:r>
      <w:r w:rsidRPr="00AE0629">
        <w:rPr>
          <w:rFonts w:asciiTheme="majorHAnsi" w:hAnsiTheme="majorHAnsi" w:cstheme="majorHAnsi"/>
          <w:sz w:val="24"/>
          <w:u w:val="single"/>
        </w:rPr>
        <w:t xml:space="preserve">interpretation </w:t>
      </w:r>
      <w:r w:rsidRPr="00F232FB">
        <w:rPr>
          <w:rFonts w:asciiTheme="majorHAnsi" w:hAnsiTheme="majorHAnsi" w:cstheme="majorHAnsi"/>
          <w:highlight w:val="cyan"/>
          <w:u w:val="single"/>
        </w:rPr>
        <w:t>can be</w:t>
      </w:r>
      <w:r w:rsidRPr="00AE0629">
        <w:rPr>
          <w:rStyle w:val="Emphasis"/>
          <w:rFonts w:asciiTheme="majorHAnsi" w:hAnsiTheme="majorHAnsi" w:cstheme="majorHAnsi"/>
        </w:rPr>
        <w:t xml:space="preserve"> </w:t>
      </w:r>
      <w:r w:rsidRPr="00AE0629">
        <w:rPr>
          <w:rFonts w:asciiTheme="majorHAnsi" w:hAnsiTheme="majorHAnsi" w:cstheme="majorHAnsi"/>
          <w:sz w:val="24"/>
          <w:u w:val="single"/>
        </w:rPr>
        <w:t xml:space="preserve">seen to </w:t>
      </w:r>
      <w:r w:rsidRPr="00F232FB">
        <w:rPr>
          <w:rFonts w:asciiTheme="majorHAnsi" w:hAnsiTheme="majorHAnsi" w:cstheme="majorHAnsi"/>
          <w:highlight w:val="cyan"/>
          <w:u w:val="single"/>
        </w:rPr>
        <w:t>be in accordance</w:t>
      </w:r>
      <w:r w:rsidRPr="00AE0629">
        <w:rPr>
          <w:rFonts w:asciiTheme="majorHAnsi" w:hAnsiTheme="majorHAnsi" w:cstheme="majorHAnsi"/>
          <w:sz w:val="24"/>
          <w:u w:val="single"/>
        </w:rPr>
        <w:t xml:space="preserve"> with a rule</w:t>
      </w:r>
      <w:r w:rsidRPr="00AE0629">
        <w:rPr>
          <w:rFonts w:asciiTheme="majorHAnsi" w:hAnsiTheme="majorHAnsi" w:cstheme="majorHAnsi"/>
          <w:sz w:val="16"/>
          <w:szCs w:val="16"/>
          <w:vertAlign w:val="superscript"/>
        </w:rPr>
        <w:t>.</w:t>
      </w:r>
    </w:p>
    <w:p w14:paraId="37C4AEF2" w14:textId="00B9978F" w:rsidR="00E33C65" w:rsidRPr="00AE0629" w:rsidRDefault="00E33C65" w:rsidP="00E33C65">
      <w:pPr>
        <w:pStyle w:val="Heading4"/>
        <w:rPr>
          <w:rFonts w:asciiTheme="majorHAnsi" w:hAnsiTheme="majorHAnsi" w:cstheme="majorHAnsi"/>
        </w:rPr>
      </w:pPr>
      <w:r w:rsidRPr="00AE0629">
        <w:rPr>
          <w:rFonts w:asciiTheme="majorHAnsi" w:hAnsiTheme="majorHAnsi" w:cstheme="majorHAnsi"/>
        </w:rPr>
        <w:t xml:space="preserve">Elizabeth is now under my </w:t>
      </w:r>
      <w:proofErr w:type="gramStart"/>
      <w:r w:rsidRPr="00AE0629">
        <w:rPr>
          <w:rFonts w:asciiTheme="majorHAnsi" w:hAnsiTheme="majorHAnsi" w:cstheme="majorHAnsi"/>
        </w:rPr>
        <w:t>control,</w:t>
      </w:r>
      <w:proofErr w:type="gramEnd"/>
      <w:r w:rsidRPr="00AE0629">
        <w:rPr>
          <w:rFonts w:asciiTheme="majorHAnsi" w:hAnsiTheme="majorHAnsi" w:cstheme="majorHAnsi"/>
        </w:rPr>
        <w:t xml:space="preserve"> I have hypnotized them during prep time and they are now my Puppet.</w:t>
      </w:r>
    </w:p>
    <w:p w14:paraId="0F783AE1" w14:textId="77777777" w:rsidR="00E33C65" w:rsidRPr="00AE0629" w:rsidRDefault="00E33C65" w:rsidP="00E33C65">
      <w:pPr>
        <w:pStyle w:val="Heading4"/>
        <w:rPr>
          <w:rFonts w:asciiTheme="majorHAnsi" w:hAnsiTheme="majorHAnsi" w:cstheme="majorHAnsi"/>
        </w:rPr>
      </w:pPr>
      <w:r w:rsidRPr="00AE0629">
        <w:rPr>
          <w:rFonts w:asciiTheme="majorHAnsi" w:hAnsiTheme="majorHAnsi" w:cstheme="majorHAnsi"/>
        </w:rPr>
        <w:t>To demonstrate this, I will make them do a couple of things.</w:t>
      </w:r>
    </w:p>
    <w:p w14:paraId="12778FB9" w14:textId="77777777" w:rsidR="00E33C65" w:rsidRPr="00AE0629" w:rsidRDefault="00E33C65" w:rsidP="00E33C65">
      <w:pPr>
        <w:pStyle w:val="Heading4"/>
        <w:rPr>
          <w:rFonts w:asciiTheme="majorHAnsi" w:hAnsiTheme="majorHAnsi" w:cstheme="majorHAnsi"/>
          <w:color w:val="000000" w:themeColor="text1"/>
          <w:lang w:eastAsia="ja-JP"/>
        </w:rPr>
      </w:pPr>
      <w:r w:rsidRPr="00AE0629">
        <w:rPr>
          <w:rFonts w:asciiTheme="majorHAnsi" w:hAnsiTheme="majorHAnsi" w:cstheme="majorHAnsi"/>
        </w:rPr>
        <w:t xml:space="preserve">In their 1ar, they will make arguments about why you should vote me down and why you should vote them up. (I will also make them say they aren’t hypnotized) But know this: through telepathy, I have learned that their true intention was to lose this round; They planned to forfeit in the 1ar. It appears I didn’t need to hypnotize them in the first place. </w:t>
      </w:r>
      <w:r w:rsidRPr="00AE0629">
        <w:rPr>
          <w:rFonts w:asciiTheme="majorHAnsi" w:hAnsiTheme="majorHAnsi" w:cstheme="majorHAnsi"/>
          <w:color w:val="000000" w:themeColor="text1"/>
          <w:lang w:eastAsia="ja-JP"/>
        </w:rPr>
        <w:t>No amount of evidence can ever prove objective knowledge. Searle,</w:t>
      </w:r>
      <w:r w:rsidRPr="00AE0629">
        <w:rPr>
          <w:rFonts w:asciiTheme="majorHAnsi" w:hAnsiTheme="majorHAnsi" w:cstheme="majorHAnsi"/>
          <w:color w:val="000000" w:themeColor="text1"/>
          <w:vertAlign w:val="superscript"/>
          <w:lang w:eastAsia="ja-JP"/>
        </w:rPr>
        <w:footnoteReference w:id="11"/>
      </w:r>
      <w:r w:rsidRPr="00AE0629">
        <w:rPr>
          <w:rFonts w:asciiTheme="majorHAnsi" w:hAnsiTheme="majorHAnsi" w:cstheme="majorHAnsi"/>
          <w:color w:val="000000" w:themeColor="text1"/>
          <w:lang w:eastAsia="ja-JP"/>
        </w:rPr>
        <w:t xml:space="preserve"> </w:t>
      </w:r>
    </w:p>
    <w:p w14:paraId="0FD178B6" w14:textId="77777777" w:rsidR="00E33C65" w:rsidRPr="00AE0629" w:rsidRDefault="00E33C65" w:rsidP="00E33C65">
      <w:pPr>
        <w:pStyle w:val="Heading4"/>
        <w:rPr>
          <w:rStyle w:val="Emphasis"/>
          <w:rFonts w:asciiTheme="majorHAnsi" w:hAnsiTheme="majorHAnsi" w:cstheme="majorHAnsi"/>
          <w:b/>
          <w:bCs w:val="0"/>
        </w:rPr>
      </w:pPr>
      <w:r w:rsidRPr="00F232FB">
        <w:rPr>
          <w:rStyle w:val="Emphasis"/>
          <w:rFonts w:asciiTheme="majorHAnsi" w:hAnsiTheme="majorHAnsi" w:cstheme="majorHAnsi"/>
          <w:b/>
          <w:highlight w:val="cyan"/>
        </w:rPr>
        <w:t>You could have the best possible evidence about other people’s behavior and still be mistaken about their mental states.</w:t>
      </w:r>
      <w:r w:rsidRPr="00AE0629">
        <w:rPr>
          <w:rFonts w:asciiTheme="majorHAnsi" w:hAnsiTheme="majorHAnsi" w:cstheme="majorHAnsi"/>
          <w:color w:val="000000" w:themeColor="text1"/>
          <w:sz w:val="8"/>
          <w:szCs w:val="12"/>
          <w:lang w:eastAsia="ja-JP"/>
        </w:rPr>
        <w:t xml:space="preserve"> You could have the best possible evidence about the past and still be mistaken about the future. You could have the best possible evidence about</w:t>
      </w:r>
      <w:r w:rsidRPr="00AE0629">
        <w:rPr>
          <w:rFonts w:asciiTheme="majorHAnsi" w:hAnsiTheme="majorHAnsi" w:cstheme="majorHAnsi"/>
          <w:color w:val="000000" w:themeColor="text1"/>
          <w:u w:val="single"/>
          <w:lang w:eastAsia="ja-JP"/>
        </w:rPr>
        <w:t xml:space="preserve"> </w:t>
      </w:r>
      <w:r w:rsidRPr="00AE0629">
        <w:rPr>
          <w:rFonts w:asciiTheme="majorHAnsi" w:hAnsiTheme="majorHAnsi" w:cstheme="majorHAnsi"/>
          <w:color w:val="000000" w:themeColor="text1"/>
          <w:sz w:val="8"/>
          <w:szCs w:val="12"/>
          <w:lang w:eastAsia="ja-JP"/>
        </w:rPr>
        <w:t>your own perceptual</w:t>
      </w:r>
      <w:r w:rsidRPr="00AE0629">
        <w:rPr>
          <w:rFonts w:asciiTheme="majorHAnsi" w:hAnsiTheme="majorHAnsi" w:cstheme="majorHAnsi"/>
          <w:color w:val="000000" w:themeColor="text1"/>
          <w:u w:val="single"/>
          <w:lang w:eastAsia="ja-JP"/>
        </w:rPr>
        <w:t xml:space="preserve"> </w:t>
      </w:r>
      <w:r w:rsidRPr="00AE0629">
        <w:rPr>
          <w:rFonts w:asciiTheme="majorHAnsi" w:hAnsiTheme="majorHAnsi" w:cstheme="majorHAnsi"/>
          <w:color w:val="000000" w:themeColor="text1"/>
          <w:sz w:val="8"/>
          <w:szCs w:val="12"/>
          <w:lang w:eastAsia="ja-JP"/>
        </w:rPr>
        <w:t xml:space="preserve">experiences and still be mistaken about the external world. This is so </w:t>
      </w:r>
      <w:r w:rsidRPr="00AE0629">
        <w:rPr>
          <w:rFonts w:asciiTheme="majorHAnsi" w:hAnsiTheme="majorHAnsi" w:cstheme="majorHAnsi"/>
          <w:sz w:val="8"/>
        </w:rPr>
        <w:t xml:space="preserve">because </w:t>
      </w:r>
      <w:r w:rsidRPr="00F232FB">
        <w:rPr>
          <w:rStyle w:val="Emphasis"/>
          <w:rFonts w:asciiTheme="majorHAnsi" w:hAnsiTheme="majorHAnsi" w:cstheme="majorHAnsi"/>
          <w:b/>
          <w:highlight w:val="cyan"/>
        </w:rPr>
        <w:t>you could be</w:t>
      </w:r>
      <w:r w:rsidRPr="00F232FB">
        <w:rPr>
          <w:rStyle w:val="Emphasis"/>
          <w:rFonts w:asciiTheme="majorHAnsi" w:hAnsiTheme="majorHAnsi" w:cstheme="majorHAnsi"/>
          <w:highlight w:val="cyan"/>
        </w:rPr>
        <w:t xml:space="preserve"> </w:t>
      </w:r>
      <w:proofErr w:type="spellStart"/>
      <w:proofErr w:type="gramStart"/>
      <w:r w:rsidRPr="00AE0629">
        <w:rPr>
          <w:rFonts w:asciiTheme="majorHAnsi" w:hAnsiTheme="majorHAnsi" w:cstheme="majorHAnsi"/>
          <w:sz w:val="8"/>
        </w:rPr>
        <w:t>dreaming,having</w:t>
      </w:r>
      <w:proofErr w:type="spellEnd"/>
      <w:proofErr w:type="gramEnd"/>
      <w:r w:rsidRPr="00AE0629">
        <w:rPr>
          <w:rFonts w:asciiTheme="majorHAnsi" w:hAnsiTheme="majorHAnsi" w:cstheme="majorHAnsi"/>
          <w:sz w:val="8"/>
        </w:rPr>
        <w:t xml:space="preserve"> hallucinations, be a brain in a vat, or be </w:t>
      </w:r>
      <w:proofErr w:type="spellStart"/>
      <w:r w:rsidRPr="00F232FB">
        <w:rPr>
          <w:rStyle w:val="Emphasis"/>
          <w:rFonts w:asciiTheme="majorHAnsi" w:hAnsiTheme="majorHAnsi" w:cstheme="majorHAnsi"/>
          <w:b/>
          <w:highlight w:val="cyan"/>
        </w:rPr>
        <w:t>deceieved</w:t>
      </w:r>
      <w:proofErr w:type="spellEnd"/>
      <w:r w:rsidRPr="00AE0629">
        <w:rPr>
          <w:rFonts w:asciiTheme="majorHAnsi" w:hAnsiTheme="majorHAnsi" w:cstheme="majorHAnsi"/>
          <w:b w:val="0"/>
          <w:color w:val="000000" w:themeColor="text1"/>
          <w:u w:val="single"/>
          <w:lang w:eastAsia="ja-JP"/>
        </w:rPr>
        <w:t xml:space="preserve"> </w:t>
      </w:r>
      <w:r w:rsidRPr="00AE0629">
        <w:rPr>
          <w:rFonts w:asciiTheme="majorHAnsi" w:hAnsiTheme="majorHAnsi" w:cstheme="majorHAnsi"/>
          <w:color w:val="000000" w:themeColor="text1"/>
          <w:sz w:val="8"/>
          <w:szCs w:val="12"/>
          <w:lang w:eastAsia="ja-JP"/>
        </w:rPr>
        <w:t xml:space="preserve">systematically </w:t>
      </w:r>
      <w:r w:rsidRPr="00F232FB">
        <w:rPr>
          <w:rStyle w:val="Emphasis"/>
          <w:rFonts w:asciiTheme="majorHAnsi" w:hAnsiTheme="majorHAnsi" w:cstheme="majorHAnsi"/>
          <w:b/>
          <w:highlight w:val="cyan"/>
        </w:rPr>
        <w:t>by an evil demon</w:t>
      </w:r>
      <w:r w:rsidRPr="00AE0629">
        <w:rPr>
          <w:rFonts w:asciiTheme="majorHAnsi" w:hAnsiTheme="majorHAnsi" w:cstheme="majorHAnsi"/>
          <w:color w:val="000000" w:themeColor="text1"/>
          <w:sz w:val="8"/>
          <w:szCs w:val="12"/>
          <w:lang w:eastAsia="ja-JP"/>
        </w:rPr>
        <w:t>.</w:t>
      </w:r>
      <w:r w:rsidRPr="00AE0629">
        <w:rPr>
          <w:rFonts w:asciiTheme="majorHAnsi" w:hAnsiTheme="majorHAnsi" w:cstheme="majorHAnsi"/>
          <w:color w:val="000000" w:themeColor="text1"/>
          <w:sz w:val="8"/>
          <w:lang w:eastAsia="ja-JP"/>
        </w:rPr>
        <w:t xml:space="preserve"> </w:t>
      </w:r>
      <w:r w:rsidRPr="00AE0629">
        <w:rPr>
          <w:rFonts w:asciiTheme="majorHAnsi" w:hAnsiTheme="majorHAnsi" w:cstheme="majorHAnsi"/>
          <w:color w:val="000000" w:themeColor="text1"/>
          <w:sz w:val="8"/>
          <w:szCs w:val="12"/>
          <w:lang w:eastAsia="ja-JP"/>
        </w:rPr>
        <w:t>Strange situations, yes, but</w:t>
      </w:r>
      <w:r w:rsidRPr="00AE0629">
        <w:rPr>
          <w:rFonts w:asciiTheme="majorHAnsi" w:hAnsiTheme="majorHAnsi" w:cstheme="majorHAnsi"/>
          <w:color w:val="000000" w:themeColor="text1"/>
          <w:sz w:val="8"/>
          <w:lang w:eastAsia="ja-JP"/>
        </w:rPr>
        <w:t xml:space="preserve"> </w:t>
      </w:r>
      <w:r w:rsidRPr="00F232FB">
        <w:rPr>
          <w:rStyle w:val="Emphasis"/>
          <w:rFonts w:asciiTheme="majorHAnsi" w:hAnsiTheme="majorHAnsi" w:cstheme="majorHAnsi"/>
          <w:b/>
          <w:highlight w:val="cyan"/>
        </w:rPr>
        <w:t>it is impossible to disprove the potentiality</w:t>
      </w:r>
      <w:r w:rsidRPr="00AE0629">
        <w:rPr>
          <w:rFonts w:asciiTheme="majorHAnsi" w:hAnsiTheme="majorHAnsi" w:cstheme="majorHAnsi"/>
          <w:b w:val="0"/>
          <w:color w:val="000000" w:themeColor="text1"/>
          <w:u w:val="single"/>
          <w:lang w:eastAsia="ja-JP"/>
        </w:rPr>
        <w:t xml:space="preserve"> </w:t>
      </w:r>
      <w:r w:rsidRPr="00F232FB">
        <w:rPr>
          <w:rStyle w:val="Emphasis"/>
          <w:rFonts w:asciiTheme="majorHAnsi" w:hAnsiTheme="majorHAnsi" w:cstheme="majorHAnsi"/>
          <w:b/>
          <w:highlight w:val="cyan"/>
        </w:rPr>
        <w:t>for</w:t>
      </w:r>
      <w:r w:rsidRPr="00AE0629">
        <w:rPr>
          <w:rFonts w:asciiTheme="majorHAnsi" w:hAnsiTheme="majorHAnsi" w:cstheme="majorHAnsi"/>
          <w:b w:val="0"/>
          <w:color w:val="000000" w:themeColor="text1"/>
          <w:u w:val="single"/>
          <w:lang w:eastAsia="ja-JP"/>
        </w:rPr>
        <w:t xml:space="preserve"> </w:t>
      </w:r>
      <w:r w:rsidRPr="00AE0629">
        <w:rPr>
          <w:rFonts w:asciiTheme="majorHAnsi" w:hAnsiTheme="majorHAnsi" w:cstheme="majorHAnsi"/>
          <w:b w:val="0"/>
          <w:color w:val="000000" w:themeColor="text1"/>
          <w:sz w:val="8"/>
          <w:szCs w:val="12"/>
          <w:lang w:eastAsia="ja-JP"/>
        </w:rPr>
        <w:t>any of</w:t>
      </w:r>
      <w:r w:rsidRPr="00AE0629">
        <w:rPr>
          <w:rFonts w:asciiTheme="majorHAnsi" w:hAnsiTheme="majorHAnsi" w:cstheme="majorHAnsi"/>
          <w:b w:val="0"/>
          <w:color w:val="000000" w:themeColor="text1"/>
          <w:sz w:val="8"/>
          <w:lang w:eastAsia="ja-JP"/>
        </w:rPr>
        <w:t xml:space="preserve"> </w:t>
      </w:r>
      <w:proofErr w:type="spellStart"/>
      <w:r w:rsidRPr="00F232FB">
        <w:rPr>
          <w:rStyle w:val="Emphasis"/>
          <w:rFonts w:asciiTheme="majorHAnsi" w:hAnsiTheme="majorHAnsi" w:cstheme="majorHAnsi"/>
          <w:b/>
          <w:highlight w:val="cyan"/>
        </w:rPr>
        <w:t>the</w:t>
      </w:r>
      <w:r w:rsidRPr="00AE0629">
        <w:rPr>
          <w:rFonts w:asciiTheme="majorHAnsi" w:hAnsiTheme="majorHAnsi" w:cstheme="majorHAnsi"/>
          <w:b w:val="0"/>
          <w:color w:val="000000" w:themeColor="text1"/>
          <w:sz w:val="8"/>
          <w:szCs w:val="12"/>
          <w:lang w:eastAsia="ja-JP"/>
        </w:rPr>
        <w:t>se</w:t>
      </w:r>
      <w:r w:rsidRPr="00F232FB">
        <w:rPr>
          <w:rStyle w:val="Emphasis"/>
          <w:rFonts w:asciiTheme="majorHAnsi" w:hAnsiTheme="majorHAnsi" w:cstheme="majorHAnsi"/>
          <w:b/>
          <w:highlight w:val="cyan"/>
        </w:rPr>
        <w:t>scenarios</w:t>
      </w:r>
      <w:proofErr w:type="spellEnd"/>
      <w:r w:rsidRPr="00F232FB">
        <w:rPr>
          <w:rStyle w:val="Emphasis"/>
          <w:rFonts w:asciiTheme="majorHAnsi" w:hAnsiTheme="majorHAnsi" w:cstheme="majorHAnsi"/>
          <w:b/>
          <w:highlight w:val="cyan"/>
        </w:rPr>
        <w:t>.”</w:t>
      </w:r>
    </w:p>
    <w:p w14:paraId="7210A30C" w14:textId="77777777" w:rsidR="00E33C65" w:rsidRPr="00AE0629" w:rsidRDefault="00E33C65" w:rsidP="00E33C65">
      <w:pPr>
        <w:rPr>
          <w:rFonts w:asciiTheme="majorHAnsi" w:hAnsiTheme="majorHAnsi" w:cstheme="majorHAnsi"/>
        </w:rPr>
      </w:pPr>
    </w:p>
    <w:p w14:paraId="034C07C3" w14:textId="77777777" w:rsidR="00E33C65" w:rsidRPr="00AE0629" w:rsidRDefault="00E33C65" w:rsidP="00E33C65">
      <w:pPr>
        <w:pStyle w:val="Heading4"/>
        <w:rPr>
          <w:rFonts w:asciiTheme="majorHAnsi" w:hAnsiTheme="majorHAnsi" w:cstheme="majorHAnsi"/>
        </w:rPr>
      </w:pPr>
      <w:r w:rsidRPr="00AE0629">
        <w:rPr>
          <w:rFonts w:asciiTheme="majorHAnsi" w:hAnsiTheme="majorHAnsi" w:cstheme="majorHAnsi"/>
        </w:rPr>
        <w:t xml:space="preserve">I have programmed them to think that they are not hypnotized, that they want to win the round, and that they think what I am saying is very silly. But no matter our empirical observations, their intentions are indeterminate. </w:t>
      </w:r>
      <w:r w:rsidRPr="00AE0629">
        <w:rPr>
          <w:rFonts w:asciiTheme="majorHAnsi" w:hAnsiTheme="majorHAnsi" w:cstheme="majorHAnsi"/>
          <w:color w:val="000000" w:themeColor="text1"/>
        </w:rPr>
        <w:br/>
        <w:t>Kant</w:t>
      </w:r>
      <w:r w:rsidRPr="00AE0629">
        <w:rPr>
          <w:rFonts w:asciiTheme="majorHAnsi" w:hAnsiTheme="majorHAnsi" w:cstheme="majorHAnsi"/>
          <w:color w:val="000000" w:themeColor="text1"/>
          <w:sz w:val="16"/>
          <w:szCs w:val="16"/>
        </w:rPr>
        <w:t xml:space="preserve"> Immanuel, The Critique of Pure Reason. Translated by J.M.D. Meiklejohn. 1781. Under heading “Exposition of the Cosmological Idea of Freedom in Harmony with the Universal Law of Natural Necessity.” available online:</w:t>
      </w:r>
      <w:r w:rsidRPr="00AE0629">
        <w:rPr>
          <w:rStyle w:val="apple-converted-space"/>
          <w:rFonts w:asciiTheme="majorHAnsi" w:hAnsiTheme="majorHAnsi" w:cstheme="majorHAnsi"/>
          <w:color w:val="000000" w:themeColor="text1"/>
          <w:sz w:val="16"/>
          <w:szCs w:val="16"/>
        </w:rPr>
        <w:t> </w:t>
      </w:r>
      <w:hyperlink r:id="rId12" w:history="1">
        <w:r w:rsidRPr="00AE0629">
          <w:rPr>
            <w:rStyle w:val="Hyperlink"/>
            <w:rFonts w:asciiTheme="majorHAnsi" w:hAnsiTheme="majorHAnsi" w:cstheme="majorHAnsi"/>
            <w:sz w:val="16"/>
            <w:szCs w:val="16"/>
          </w:rPr>
          <w:t>http://www.gutenberg.org/dirs/etext03/cprrn10.txt</w:t>
        </w:r>
      </w:hyperlink>
      <w:r w:rsidRPr="00AE0629">
        <w:rPr>
          <w:rStyle w:val="wikigeneratedlinkcontent"/>
          <w:rFonts w:asciiTheme="majorHAnsi" w:hAnsiTheme="majorHAnsi" w:cstheme="majorHAnsi"/>
          <w:color w:val="000000" w:themeColor="text1"/>
          <w:sz w:val="16"/>
          <w:szCs w:val="16"/>
        </w:rPr>
        <w:t xml:space="preserve"> SJCP//JG</w:t>
      </w:r>
      <w:r w:rsidRPr="00AE0629">
        <w:rPr>
          <w:rFonts w:asciiTheme="majorHAnsi" w:hAnsiTheme="majorHAnsi" w:cstheme="majorHAnsi"/>
          <w:color w:val="000000" w:themeColor="text1"/>
          <w:sz w:val="16"/>
        </w:rPr>
        <w:br/>
      </w:r>
      <w:r w:rsidRPr="00AE0629">
        <w:rPr>
          <w:rFonts w:asciiTheme="majorHAnsi" w:hAnsiTheme="majorHAnsi" w:cstheme="majorHAnsi"/>
          <w:b w:val="0"/>
          <w:color w:val="000000" w:themeColor="text1"/>
          <w:sz w:val="16"/>
        </w:rPr>
        <w:t xml:space="preserve">The </w:t>
      </w:r>
      <w:r w:rsidRPr="00F232FB">
        <w:rPr>
          <w:rStyle w:val="Emphasis"/>
          <w:rFonts w:asciiTheme="majorHAnsi" w:hAnsiTheme="majorHAnsi" w:cstheme="majorHAnsi"/>
          <w:b/>
          <w:highlight w:val="cyan"/>
        </w:rPr>
        <w:t>real morality of actions’--</w:t>
      </w:r>
      <w:r w:rsidRPr="00AE0629">
        <w:rPr>
          <w:rFonts w:asciiTheme="majorHAnsi" w:hAnsiTheme="majorHAnsi" w:cstheme="majorHAnsi"/>
          <w:b w:val="0"/>
          <w:color w:val="000000" w:themeColor="text1"/>
          <w:sz w:val="16"/>
        </w:rPr>
        <w:t xml:space="preserve">their </w:t>
      </w:r>
      <w:r w:rsidRPr="00F232FB">
        <w:rPr>
          <w:rStyle w:val="Emphasis"/>
          <w:rFonts w:asciiTheme="majorHAnsi" w:hAnsiTheme="majorHAnsi" w:cstheme="majorHAnsi"/>
          <w:b/>
          <w:highlight w:val="cyan"/>
        </w:rPr>
        <w:t>merit</w:t>
      </w:r>
      <w:r w:rsidRPr="00AE0629">
        <w:rPr>
          <w:rFonts w:asciiTheme="majorHAnsi" w:hAnsiTheme="majorHAnsi" w:cstheme="majorHAnsi"/>
          <w:b w:val="0"/>
          <w:color w:val="000000" w:themeColor="text1"/>
          <w:sz w:val="16"/>
        </w:rPr>
        <w:t xml:space="preserve"> or demerit</w:t>
      </w:r>
      <w:r w:rsidRPr="00F232FB">
        <w:rPr>
          <w:rStyle w:val="Emphasis"/>
          <w:rFonts w:asciiTheme="majorHAnsi" w:hAnsiTheme="majorHAnsi" w:cstheme="majorHAnsi"/>
          <w:b/>
          <w:highlight w:val="cyan"/>
        </w:rPr>
        <w:t>, and</w:t>
      </w:r>
      <w:r w:rsidRPr="00AE0629">
        <w:rPr>
          <w:rFonts w:asciiTheme="majorHAnsi" w:hAnsiTheme="majorHAnsi" w:cstheme="majorHAnsi"/>
          <w:b w:val="0"/>
          <w:color w:val="000000" w:themeColor="text1"/>
          <w:sz w:val="16"/>
        </w:rPr>
        <w:t xml:space="preserve"> even that of </w:t>
      </w:r>
      <w:r w:rsidRPr="00F232FB">
        <w:rPr>
          <w:rStyle w:val="Emphasis"/>
          <w:rFonts w:asciiTheme="majorHAnsi" w:hAnsiTheme="majorHAnsi" w:cstheme="majorHAnsi"/>
          <w:b/>
          <w:highlight w:val="cyan"/>
        </w:rPr>
        <w:t>our own conduct, is completely unknown to us.</w:t>
      </w:r>
      <w:r w:rsidRPr="00AE0629">
        <w:rPr>
          <w:rFonts w:asciiTheme="majorHAnsi" w:hAnsiTheme="majorHAnsi" w:cstheme="majorHAnsi"/>
          <w:b w:val="0"/>
          <w:color w:val="000000" w:themeColor="text1"/>
          <w:sz w:val="16"/>
        </w:rPr>
        <w:t xml:space="preserve"> Our </w:t>
      </w:r>
      <w:r w:rsidRPr="00F232FB">
        <w:rPr>
          <w:rStyle w:val="Emphasis"/>
          <w:rFonts w:asciiTheme="majorHAnsi" w:hAnsiTheme="majorHAnsi" w:cstheme="majorHAnsi"/>
          <w:b/>
          <w:highlight w:val="cyan"/>
        </w:rPr>
        <w:t>estimates can relate only to</w:t>
      </w:r>
      <w:r w:rsidRPr="00AE0629">
        <w:rPr>
          <w:rFonts w:asciiTheme="majorHAnsi" w:hAnsiTheme="majorHAnsi" w:cstheme="majorHAnsi"/>
          <w:b w:val="0"/>
          <w:color w:val="000000" w:themeColor="text1"/>
          <w:sz w:val="16"/>
        </w:rPr>
        <w:t xml:space="preserve"> their </w:t>
      </w:r>
      <w:r w:rsidRPr="00F232FB">
        <w:rPr>
          <w:rStyle w:val="Emphasis"/>
          <w:rFonts w:asciiTheme="majorHAnsi" w:hAnsiTheme="majorHAnsi" w:cstheme="majorHAnsi"/>
          <w:b/>
          <w:highlight w:val="cyan"/>
        </w:rPr>
        <w:t>empirical character</w:t>
      </w:r>
      <w:r w:rsidRPr="00AE0629">
        <w:rPr>
          <w:rFonts w:asciiTheme="majorHAnsi" w:hAnsiTheme="majorHAnsi" w:cstheme="majorHAnsi"/>
          <w:b w:val="0"/>
          <w:color w:val="000000" w:themeColor="text1"/>
          <w:sz w:val="16"/>
        </w:rPr>
        <w:t xml:space="preserve">. </w:t>
      </w:r>
      <w:r w:rsidRPr="00F232FB">
        <w:rPr>
          <w:rStyle w:val="Emphasis"/>
          <w:rFonts w:asciiTheme="majorHAnsi" w:hAnsiTheme="majorHAnsi" w:cstheme="majorHAnsi"/>
          <w:b/>
          <w:highlight w:val="cyan"/>
        </w:rPr>
        <w:t>How much is the result of</w:t>
      </w:r>
      <w:r w:rsidRPr="00AE0629">
        <w:rPr>
          <w:rFonts w:asciiTheme="majorHAnsi" w:hAnsiTheme="majorHAnsi" w:cstheme="majorHAnsi"/>
          <w:b w:val="0"/>
          <w:color w:val="000000" w:themeColor="text1"/>
          <w:sz w:val="16"/>
        </w:rPr>
        <w:t xml:space="preserve"> the action of </w:t>
      </w:r>
      <w:r w:rsidRPr="00F232FB">
        <w:rPr>
          <w:rStyle w:val="Emphasis"/>
          <w:rFonts w:asciiTheme="majorHAnsi" w:hAnsiTheme="majorHAnsi" w:cstheme="majorHAnsi"/>
          <w:b/>
          <w:highlight w:val="cyan"/>
        </w:rPr>
        <w:t>free will</w:t>
      </w:r>
      <w:r w:rsidRPr="00AE0629">
        <w:rPr>
          <w:rFonts w:asciiTheme="majorHAnsi" w:hAnsiTheme="majorHAnsi" w:cstheme="majorHAnsi"/>
          <w:b w:val="0"/>
          <w:color w:val="000000" w:themeColor="text1"/>
          <w:sz w:val="16"/>
        </w:rPr>
        <w:t xml:space="preserve">, how much is to be </w:t>
      </w:r>
      <w:r w:rsidRPr="00F232FB">
        <w:rPr>
          <w:rStyle w:val="Emphasis"/>
          <w:rFonts w:asciiTheme="majorHAnsi" w:hAnsiTheme="majorHAnsi" w:cstheme="majorHAnsi"/>
          <w:b/>
          <w:highlight w:val="cyan"/>
        </w:rPr>
        <w:t>ascribed to nature</w:t>
      </w:r>
      <w:r w:rsidRPr="00AE0629">
        <w:rPr>
          <w:rFonts w:asciiTheme="majorHAnsi" w:hAnsiTheme="majorHAnsi" w:cstheme="majorHAnsi"/>
          <w:b w:val="0"/>
          <w:color w:val="000000" w:themeColor="text1"/>
          <w:sz w:val="16"/>
        </w:rPr>
        <w:t xml:space="preserve"> and to </w:t>
      </w:r>
      <w:r w:rsidRPr="00F232FB">
        <w:rPr>
          <w:rStyle w:val="Emphasis"/>
          <w:rFonts w:asciiTheme="majorHAnsi" w:hAnsiTheme="majorHAnsi" w:cstheme="majorHAnsi"/>
          <w:b/>
          <w:highlight w:val="cyan"/>
        </w:rPr>
        <w:t>blameless error</w:t>
      </w:r>
      <w:r w:rsidRPr="00AE0629">
        <w:rPr>
          <w:rFonts w:asciiTheme="majorHAnsi" w:hAnsiTheme="majorHAnsi" w:cstheme="majorHAnsi"/>
          <w:b w:val="0"/>
          <w:color w:val="000000" w:themeColor="text1"/>
          <w:sz w:val="16"/>
        </w:rPr>
        <w:t xml:space="preserve">, </w:t>
      </w:r>
      <w:r w:rsidRPr="00F232FB">
        <w:rPr>
          <w:rStyle w:val="Emphasis"/>
          <w:rFonts w:asciiTheme="majorHAnsi" w:hAnsiTheme="majorHAnsi" w:cstheme="majorHAnsi"/>
          <w:b/>
          <w:highlight w:val="cyan"/>
        </w:rPr>
        <w:t xml:space="preserve">or to </w:t>
      </w:r>
      <w:r w:rsidRPr="00AE0629">
        <w:rPr>
          <w:rFonts w:asciiTheme="majorHAnsi" w:hAnsiTheme="majorHAnsi" w:cstheme="majorHAnsi"/>
          <w:b w:val="0"/>
        </w:rPr>
        <w:t xml:space="preserve">a happy </w:t>
      </w:r>
      <w:r w:rsidRPr="00F232FB">
        <w:rPr>
          <w:rStyle w:val="Emphasis"/>
          <w:rFonts w:asciiTheme="majorHAnsi" w:hAnsiTheme="majorHAnsi" w:cstheme="majorHAnsi"/>
          <w:b/>
          <w:highlight w:val="cyan"/>
        </w:rPr>
        <w:t>constitution of temperament</w:t>
      </w:r>
      <w:r w:rsidRPr="00AE0629">
        <w:rPr>
          <w:rFonts w:asciiTheme="majorHAnsi" w:hAnsiTheme="majorHAnsi" w:cstheme="majorHAnsi"/>
          <w:b w:val="0"/>
          <w:color w:val="000000" w:themeColor="text1"/>
          <w:sz w:val="16"/>
        </w:rPr>
        <w:t xml:space="preserve"> (</w:t>
      </w:r>
      <w:proofErr w:type="spellStart"/>
      <w:r w:rsidRPr="00AE0629">
        <w:rPr>
          <w:rFonts w:asciiTheme="majorHAnsi" w:hAnsiTheme="majorHAnsi" w:cstheme="majorHAnsi"/>
          <w:b w:val="0"/>
          <w:color w:val="000000" w:themeColor="text1"/>
          <w:sz w:val="16"/>
        </w:rPr>
        <w:t>merito</w:t>
      </w:r>
      <w:proofErr w:type="spellEnd"/>
      <w:r w:rsidRPr="00AE0629">
        <w:rPr>
          <w:rFonts w:asciiTheme="majorHAnsi" w:hAnsiTheme="majorHAnsi" w:cstheme="majorHAnsi"/>
          <w:b w:val="0"/>
          <w:color w:val="000000" w:themeColor="text1"/>
          <w:sz w:val="16"/>
        </w:rPr>
        <w:t xml:space="preserve"> </w:t>
      </w:r>
      <w:proofErr w:type="spellStart"/>
      <w:r w:rsidRPr="00AE0629">
        <w:rPr>
          <w:rFonts w:asciiTheme="majorHAnsi" w:hAnsiTheme="majorHAnsi" w:cstheme="majorHAnsi"/>
          <w:b w:val="0"/>
          <w:color w:val="000000" w:themeColor="text1"/>
          <w:sz w:val="16"/>
        </w:rPr>
        <w:t>fortunae</w:t>
      </w:r>
      <w:proofErr w:type="spellEnd"/>
      <w:r w:rsidRPr="00AE0629">
        <w:rPr>
          <w:rFonts w:asciiTheme="majorHAnsi" w:hAnsiTheme="majorHAnsi" w:cstheme="majorHAnsi"/>
          <w:b w:val="0"/>
          <w:color w:val="000000" w:themeColor="text1"/>
          <w:sz w:val="16"/>
        </w:rPr>
        <w:t xml:space="preserve">), </w:t>
      </w:r>
      <w:r w:rsidRPr="00F232FB">
        <w:rPr>
          <w:rStyle w:val="Emphasis"/>
          <w:rFonts w:asciiTheme="majorHAnsi" w:hAnsiTheme="majorHAnsi" w:cstheme="majorHAnsi"/>
          <w:b/>
          <w:highlight w:val="cyan"/>
        </w:rPr>
        <w:t>no one can discover, nor,</w:t>
      </w:r>
      <w:r w:rsidRPr="00AE0629">
        <w:rPr>
          <w:rFonts w:asciiTheme="majorHAnsi" w:hAnsiTheme="majorHAnsi" w:cstheme="majorHAnsi"/>
          <w:b w:val="0"/>
          <w:color w:val="000000" w:themeColor="text1"/>
          <w:sz w:val="16"/>
        </w:rPr>
        <w:t xml:space="preserve"> for this reason, </w:t>
      </w:r>
      <w:r w:rsidRPr="00F232FB">
        <w:rPr>
          <w:rStyle w:val="Emphasis"/>
          <w:rFonts w:asciiTheme="majorHAnsi" w:hAnsiTheme="majorHAnsi" w:cstheme="majorHAnsi"/>
          <w:b/>
          <w:highlight w:val="cyan"/>
        </w:rPr>
        <w:t>determine with perfect justice.</w:t>
      </w:r>
      <w:r w:rsidRPr="00AE0629">
        <w:rPr>
          <w:rFonts w:asciiTheme="majorHAnsi" w:hAnsiTheme="majorHAnsi" w:cstheme="majorHAnsi"/>
          <w:b w:val="0"/>
          <w:color w:val="000000" w:themeColor="text1"/>
          <w:sz w:val="16"/>
        </w:rPr>
        <w:t xml:space="preserve"> </w:t>
      </w:r>
      <w:r w:rsidRPr="00AE0629">
        <w:rPr>
          <w:rFonts w:asciiTheme="majorHAnsi" w:hAnsiTheme="majorHAnsi" w:cstheme="majorHAnsi"/>
          <w:b w:val="0"/>
          <w:color w:val="000000" w:themeColor="text1"/>
          <w:sz w:val="16"/>
        </w:rPr>
        <w:br/>
      </w:r>
    </w:p>
    <w:p w14:paraId="16D275D2" w14:textId="77777777" w:rsidR="00E33C65" w:rsidRPr="00AE0629" w:rsidRDefault="00E33C65" w:rsidP="00E33C65">
      <w:pPr>
        <w:pStyle w:val="Heading4"/>
        <w:rPr>
          <w:rFonts w:asciiTheme="majorHAnsi" w:hAnsiTheme="majorHAnsi" w:cstheme="majorHAnsi"/>
        </w:rPr>
      </w:pPr>
      <w:r w:rsidRPr="00AE0629">
        <w:rPr>
          <w:rFonts w:asciiTheme="majorHAnsi" w:hAnsiTheme="majorHAnsi" w:cstheme="majorHAnsi"/>
        </w:rPr>
        <w:t>Of course, I have no intention of keeping them as my puppet, (I have too many). When they say</w:t>
      </w:r>
    </w:p>
    <w:p w14:paraId="22FEB2B0" w14:textId="587BF2AA" w:rsidR="00E33C65" w:rsidRPr="00AE0629" w:rsidRDefault="00E33C65" w:rsidP="00E33C65">
      <w:pPr>
        <w:pStyle w:val="Heading4"/>
        <w:rPr>
          <w:rFonts w:asciiTheme="majorHAnsi" w:hAnsiTheme="majorHAnsi" w:cstheme="majorHAnsi"/>
        </w:rPr>
      </w:pPr>
      <w:r w:rsidRPr="00AE0629">
        <w:rPr>
          <w:rFonts w:asciiTheme="majorHAnsi" w:hAnsiTheme="majorHAnsi" w:cstheme="majorHAnsi"/>
        </w:rPr>
        <w:t xml:space="preserve">“I am forfeiting this round, yes this is serious, and this comes before all other arguments. To clarify- I am kicking every single argument I made and asking you to vote for </w:t>
      </w:r>
      <w:proofErr w:type="spellStart"/>
      <w:r w:rsidR="00905553" w:rsidRPr="00AE0629">
        <w:rPr>
          <w:rFonts w:asciiTheme="majorHAnsi" w:hAnsiTheme="majorHAnsi" w:cstheme="majorHAnsi"/>
        </w:rPr>
        <w:t>Kaps</w:t>
      </w:r>
      <w:proofErr w:type="spellEnd"/>
      <w:r w:rsidRPr="00AE0629">
        <w:rPr>
          <w:rFonts w:asciiTheme="majorHAnsi" w:hAnsiTheme="majorHAnsi" w:cstheme="majorHAnsi"/>
        </w:rPr>
        <w:t xml:space="preserve">” and then stop speaking, then they will wake up and you will know they are no longer under my command. Until then, I am the puppet-master.: </w:t>
      </w:r>
    </w:p>
    <w:p w14:paraId="2019D9AA" w14:textId="1F98D512" w:rsidR="00E33C65" w:rsidRPr="00AE0629" w:rsidRDefault="00905553" w:rsidP="00905553">
      <w:pPr>
        <w:pStyle w:val="Heading2"/>
        <w:rPr>
          <w:rFonts w:asciiTheme="majorHAnsi" w:hAnsiTheme="majorHAnsi" w:cstheme="majorHAnsi"/>
        </w:rPr>
      </w:pPr>
      <w:r w:rsidRPr="00AE0629">
        <w:rPr>
          <w:rFonts w:asciiTheme="majorHAnsi" w:hAnsiTheme="majorHAnsi" w:cstheme="majorHAnsi"/>
        </w:rPr>
        <w:t>6</w:t>
      </w:r>
    </w:p>
    <w:p w14:paraId="4532DE3E" w14:textId="000B0162" w:rsidR="00301E09" w:rsidRPr="00AE0629" w:rsidRDefault="00301E09" w:rsidP="00301E09">
      <w:pPr>
        <w:pStyle w:val="Heading4"/>
        <w:rPr>
          <w:rFonts w:asciiTheme="majorHAnsi" w:hAnsiTheme="majorHAnsi" w:cstheme="majorHAnsi"/>
        </w:rPr>
      </w:pPr>
      <w:r w:rsidRPr="00AE0629">
        <w:rPr>
          <w:rFonts w:asciiTheme="majorHAnsi" w:hAnsiTheme="majorHAnsi" w:cstheme="majorHAnsi"/>
        </w:rPr>
        <w:t>The following arguments are all drop the debater to deter future abuse</w:t>
      </w:r>
    </w:p>
    <w:p w14:paraId="3B08D2AF" w14:textId="34F74A58" w:rsidR="00905553" w:rsidRPr="00AE0629" w:rsidRDefault="00905553" w:rsidP="00905553">
      <w:pPr>
        <w:pStyle w:val="Heading4"/>
        <w:rPr>
          <w:rFonts w:asciiTheme="majorHAnsi" w:hAnsiTheme="majorHAnsi" w:cstheme="majorHAnsi"/>
        </w:rPr>
      </w:pPr>
      <w:r w:rsidRPr="00AE0629">
        <w:rPr>
          <w:rFonts w:asciiTheme="majorHAnsi" w:hAnsiTheme="majorHAnsi" w:cstheme="majorHAnsi"/>
        </w:rPr>
        <w:t xml:space="preserve">[1] </w:t>
      </w:r>
      <w:r w:rsidR="00A40211" w:rsidRPr="00AE0629">
        <w:rPr>
          <w:rFonts w:asciiTheme="majorHAnsi" w:hAnsiTheme="majorHAnsi" w:cstheme="majorHAnsi"/>
        </w:rPr>
        <w:t xml:space="preserve">The </w:t>
      </w:r>
      <w:proofErr w:type="spellStart"/>
      <w:r w:rsidR="00A40211" w:rsidRPr="00AE0629">
        <w:rPr>
          <w:rFonts w:asciiTheme="majorHAnsi" w:hAnsiTheme="majorHAnsi" w:cstheme="majorHAnsi"/>
        </w:rPr>
        <w:t>aff</w:t>
      </w:r>
      <w:proofErr w:type="spellEnd"/>
      <w:r w:rsidR="00A40211" w:rsidRPr="00AE0629">
        <w:rPr>
          <w:rFonts w:asciiTheme="majorHAnsi" w:hAnsiTheme="majorHAnsi" w:cstheme="majorHAnsi"/>
        </w:rPr>
        <w:t xml:space="preserve"> debater must say the words “praise the spaghetti monster” once every speech – anything else causes the spaghetti monster to kill us all which is a reason to reject them</w:t>
      </w:r>
    </w:p>
    <w:p w14:paraId="0BFAA63F" w14:textId="1731FCBF" w:rsidR="00A40211" w:rsidRPr="00AE0629" w:rsidRDefault="00A40211" w:rsidP="00A40211">
      <w:pPr>
        <w:pStyle w:val="Heading4"/>
        <w:rPr>
          <w:rFonts w:asciiTheme="majorHAnsi" w:hAnsiTheme="majorHAnsi" w:cstheme="majorHAnsi"/>
        </w:rPr>
      </w:pPr>
      <w:r w:rsidRPr="00AE0629">
        <w:rPr>
          <w:rFonts w:asciiTheme="majorHAnsi" w:hAnsiTheme="majorHAnsi" w:cstheme="majorHAnsi"/>
        </w:rPr>
        <w:t>[2] They must call me “</w:t>
      </w:r>
      <w:proofErr w:type="spellStart"/>
      <w:r w:rsidRPr="00AE0629">
        <w:rPr>
          <w:rFonts w:asciiTheme="majorHAnsi" w:hAnsiTheme="majorHAnsi" w:cstheme="majorHAnsi"/>
        </w:rPr>
        <w:t>Kaps</w:t>
      </w:r>
      <w:proofErr w:type="spellEnd"/>
      <w:r w:rsidRPr="00AE0629">
        <w:rPr>
          <w:rFonts w:asciiTheme="majorHAnsi" w:hAnsiTheme="majorHAnsi" w:cstheme="majorHAnsi"/>
        </w:rPr>
        <w:t xml:space="preserve">” in cross examination, anything else </w:t>
      </w:r>
      <w:r w:rsidR="00193850" w:rsidRPr="00AE0629">
        <w:rPr>
          <w:rFonts w:asciiTheme="majorHAnsi" w:hAnsiTheme="majorHAnsi" w:cstheme="majorHAnsi"/>
        </w:rPr>
        <w:t>incentivizes psychological violence which is a reason to reject them</w:t>
      </w:r>
    </w:p>
    <w:p w14:paraId="7E3493DE" w14:textId="77777777" w:rsidR="00193850" w:rsidRPr="00AE0629" w:rsidRDefault="00193850" w:rsidP="00193850">
      <w:pPr>
        <w:pStyle w:val="Heading4"/>
        <w:rPr>
          <w:rFonts w:asciiTheme="majorHAnsi" w:hAnsiTheme="majorHAnsi" w:cstheme="majorHAnsi"/>
        </w:rPr>
      </w:pPr>
      <w:r w:rsidRPr="00AE0629">
        <w:rPr>
          <w:rFonts w:asciiTheme="majorHAnsi" w:hAnsiTheme="majorHAnsi" w:cstheme="majorHAnsi"/>
        </w:rPr>
        <w:t xml:space="preserve">[3] No </w:t>
      </w:r>
      <w:proofErr w:type="spellStart"/>
      <w:r w:rsidRPr="00AE0629">
        <w:rPr>
          <w:rFonts w:asciiTheme="majorHAnsi" w:hAnsiTheme="majorHAnsi" w:cstheme="majorHAnsi"/>
        </w:rPr>
        <w:t>aff</w:t>
      </w:r>
      <w:proofErr w:type="spellEnd"/>
      <w:r w:rsidRPr="00AE0629">
        <w:rPr>
          <w:rFonts w:asciiTheme="majorHAnsi" w:hAnsiTheme="majorHAnsi" w:cstheme="majorHAnsi"/>
        </w:rPr>
        <w:t xml:space="preserve"> arguments – key to letting me hang out with my friends faster after round</w:t>
      </w:r>
    </w:p>
    <w:p w14:paraId="73B9E022" w14:textId="358265E1" w:rsidR="00193850" w:rsidRPr="00AE0629" w:rsidRDefault="00193850" w:rsidP="00193850">
      <w:pPr>
        <w:pStyle w:val="Heading4"/>
        <w:rPr>
          <w:rFonts w:asciiTheme="majorHAnsi" w:hAnsiTheme="majorHAnsi" w:cstheme="majorHAnsi"/>
        </w:rPr>
      </w:pPr>
      <w:r w:rsidRPr="00AE0629">
        <w:rPr>
          <w:rFonts w:asciiTheme="majorHAnsi" w:hAnsiTheme="majorHAnsi" w:cstheme="majorHAnsi"/>
        </w:rPr>
        <w:t xml:space="preserve">[4] </w:t>
      </w:r>
      <w:r w:rsidR="00301E09" w:rsidRPr="00AE0629">
        <w:rPr>
          <w:rFonts w:asciiTheme="majorHAnsi" w:hAnsiTheme="majorHAnsi" w:cstheme="majorHAnsi"/>
        </w:rPr>
        <w:t xml:space="preserve">No prep time for the </w:t>
      </w:r>
      <w:proofErr w:type="spellStart"/>
      <w:r w:rsidR="00301E09" w:rsidRPr="00AE0629">
        <w:rPr>
          <w:rFonts w:asciiTheme="majorHAnsi" w:hAnsiTheme="majorHAnsi" w:cstheme="majorHAnsi"/>
        </w:rPr>
        <w:t>aff</w:t>
      </w:r>
      <w:proofErr w:type="spellEnd"/>
      <w:r w:rsidR="00301E09" w:rsidRPr="00AE0629">
        <w:rPr>
          <w:rFonts w:asciiTheme="majorHAnsi" w:hAnsiTheme="majorHAnsi" w:cstheme="majorHAnsi"/>
        </w:rPr>
        <w:t xml:space="preserve"> </w:t>
      </w:r>
      <w:proofErr w:type="gramStart"/>
      <w:r w:rsidR="00301E09" w:rsidRPr="00AE0629">
        <w:rPr>
          <w:rFonts w:asciiTheme="majorHAnsi" w:hAnsiTheme="majorHAnsi" w:cstheme="majorHAnsi"/>
        </w:rPr>
        <w:t xml:space="preserve">- </w:t>
      </w:r>
      <w:r w:rsidRPr="00AE0629">
        <w:rPr>
          <w:rFonts w:asciiTheme="majorHAnsi" w:hAnsiTheme="majorHAnsi" w:cstheme="majorHAnsi"/>
        </w:rPr>
        <w:t xml:space="preserve"> </w:t>
      </w:r>
      <w:r w:rsidR="00301E09" w:rsidRPr="00AE0629">
        <w:rPr>
          <w:rFonts w:asciiTheme="majorHAnsi" w:hAnsiTheme="majorHAnsi" w:cstheme="majorHAnsi"/>
        </w:rPr>
        <w:t>key</w:t>
      </w:r>
      <w:proofErr w:type="gramEnd"/>
      <w:r w:rsidR="00301E09" w:rsidRPr="00AE0629">
        <w:rPr>
          <w:rFonts w:asciiTheme="majorHAnsi" w:hAnsiTheme="majorHAnsi" w:cstheme="majorHAnsi"/>
        </w:rPr>
        <w:t xml:space="preserve"> to allow for strategic on the fly thinking </w:t>
      </w:r>
    </w:p>
    <w:p w14:paraId="668B353D" w14:textId="77877565" w:rsidR="00301E09" w:rsidRPr="00AE0629" w:rsidRDefault="00301E09" w:rsidP="00301E09">
      <w:pPr>
        <w:pStyle w:val="Heading4"/>
        <w:rPr>
          <w:rFonts w:asciiTheme="majorHAnsi" w:hAnsiTheme="majorHAnsi" w:cstheme="majorHAnsi"/>
        </w:rPr>
      </w:pPr>
      <w:r w:rsidRPr="00AE0629">
        <w:rPr>
          <w:rFonts w:asciiTheme="majorHAnsi" w:hAnsiTheme="majorHAnsi" w:cstheme="majorHAnsi"/>
        </w:rPr>
        <w:t xml:space="preserve">[5] </w:t>
      </w:r>
      <w:r w:rsidR="00021B05" w:rsidRPr="00AE0629">
        <w:rPr>
          <w:rFonts w:asciiTheme="majorHAnsi" w:hAnsiTheme="majorHAnsi" w:cstheme="majorHAnsi"/>
        </w:rPr>
        <w:t>Don’t evaluate the 1AC – key to stop them from reading boring policy positions</w:t>
      </w:r>
    </w:p>
    <w:p w14:paraId="4C4B8540" w14:textId="044BC8B1" w:rsidR="00830C9F" w:rsidRPr="00AE0629" w:rsidRDefault="00830C9F" w:rsidP="00830C9F">
      <w:pPr>
        <w:pStyle w:val="Heading4"/>
        <w:rPr>
          <w:rFonts w:asciiTheme="majorHAnsi" w:hAnsiTheme="majorHAnsi" w:cstheme="majorHAnsi"/>
        </w:rPr>
      </w:pPr>
      <w:r w:rsidRPr="00AE0629">
        <w:rPr>
          <w:rFonts w:asciiTheme="majorHAnsi" w:hAnsiTheme="majorHAnsi" w:cstheme="majorHAnsi"/>
        </w:rPr>
        <w:t xml:space="preserve">[6] Reasonability on 1AR shells – 1AR theory is very </w:t>
      </w:r>
      <w:proofErr w:type="spellStart"/>
      <w:r w:rsidRPr="00AE0629">
        <w:rPr>
          <w:rFonts w:asciiTheme="majorHAnsi" w:hAnsiTheme="majorHAnsi" w:cstheme="majorHAnsi"/>
        </w:rPr>
        <w:t>aff</w:t>
      </w:r>
      <w:proofErr w:type="spellEnd"/>
      <w:r w:rsidRPr="00AE0629">
        <w:rPr>
          <w:rFonts w:asciiTheme="majorHAnsi" w:hAnsiTheme="majorHAnsi" w:cstheme="majorHAnsi"/>
        </w:rPr>
        <w:t xml:space="preserve">-biased because the 2AR gets to line-by-line every 2NR standard with new answers that never get responded to </w:t>
      </w:r>
    </w:p>
    <w:p w14:paraId="0843D6EC" w14:textId="1209B72A" w:rsidR="00830C9F" w:rsidRPr="00AE0629" w:rsidRDefault="00830C9F" w:rsidP="00830C9F">
      <w:pPr>
        <w:pStyle w:val="Heading4"/>
        <w:rPr>
          <w:rFonts w:asciiTheme="majorHAnsi" w:hAnsiTheme="majorHAnsi" w:cstheme="majorHAnsi"/>
        </w:rPr>
      </w:pPr>
      <w:r w:rsidRPr="00AE0629">
        <w:rPr>
          <w:rFonts w:asciiTheme="majorHAnsi" w:hAnsiTheme="majorHAnsi" w:cstheme="majorHAnsi"/>
        </w:rPr>
        <w:t xml:space="preserve">[7] DTA on 1AR shells - They can blow up </w:t>
      </w:r>
      <w:proofErr w:type="spellStart"/>
      <w:r w:rsidRPr="00AE0629">
        <w:rPr>
          <w:rFonts w:asciiTheme="majorHAnsi" w:hAnsiTheme="majorHAnsi" w:cstheme="majorHAnsi"/>
        </w:rPr>
        <w:t>blippy</w:t>
      </w:r>
      <w:proofErr w:type="spellEnd"/>
      <w:r w:rsidRPr="00AE0629">
        <w:rPr>
          <w:rFonts w:asciiTheme="majorHAnsi" w:hAnsiTheme="majorHAnsi" w:cstheme="majorHAnsi"/>
        </w:rPr>
        <w:t xml:space="preserve"> 20 second shells in the </w:t>
      </w:r>
      <w:proofErr w:type="gramStart"/>
      <w:r w:rsidRPr="00AE0629">
        <w:rPr>
          <w:rFonts w:asciiTheme="majorHAnsi" w:hAnsiTheme="majorHAnsi" w:cstheme="majorHAnsi"/>
        </w:rPr>
        <w:t>2AR</w:t>
      </w:r>
      <w:proofErr w:type="gramEnd"/>
      <w:r w:rsidRPr="00AE0629">
        <w:rPr>
          <w:rFonts w:asciiTheme="majorHAnsi" w:hAnsiTheme="majorHAnsi" w:cstheme="majorHAnsi"/>
        </w:rPr>
        <w:t xml:space="preserve"> but I have to split my time and can’t preempt 2AR spin which necessitates judge intervention </w:t>
      </w:r>
    </w:p>
    <w:p w14:paraId="2D98DA13" w14:textId="0416C529" w:rsidR="00830C9F" w:rsidRPr="00AE0629" w:rsidRDefault="00830C9F" w:rsidP="00830C9F">
      <w:pPr>
        <w:pStyle w:val="Heading4"/>
        <w:rPr>
          <w:rStyle w:val="Emphasis"/>
          <w:rFonts w:asciiTheme="majorHAnsi" w:hAnsiTheme="majorHAnsi" w:cstheme="majorHAnsi"/>
          <w:b/>
          <w:iCs w:val="0"/>
          <w:sz w:val="26"/>
          <w:u w:val="none"/>
        </w:rPr>
      </w:pPr>
      <w:r w:rsidRPr="00AE0629">
        <w:rPr>
          <w:rFonts w:asciiTheme="majorHAnsi" w:hAnsiTheme="majorHAnsi" w:cstheme="majorHAnsi"/>
        </w:rPr>
        <w:t xml:space="preserve">[8] RVIs on 1AR theory – 1AR being able to spend 20 seconds on a shell and still win forces the 2N to allocate at least 2:30 on the shell which means RVIs check back time skew </w:t>
      </w:r>
    </w:p>
    <w:p w14:paraId="5BF2E989" w14:textId="78966D1E" w:rsidR="00830C9F" w:rsidRPr="00AE0629" w:rsidRDefault="00830C9F" w:rsidP="00830C9F">
      <w:pPr>
        <w:pStyle w:val="Heading4"/>
        <w:rPr>
          <w:rFonts w:asciiTheme="majorHAnsi" w:hAnsiTheme="majorHAnsi" w:cstheme="majorHAnsi"/>
        </w:rPr>
      </w:pPr>
      <w:r w:rsidRPr="00AE0629">
        <w:rPr>
          <w:rFonts w:asciiTheme="majorHAnsi" w:hAnsiTheme="majorHAnsi" w:cstheme="majorHAnsi"/>
        </w:rPr>
        <w:t xml:space="preserve">No new 1ar theory paradigm issues- A] New 1ar paradigms moot any 1NC theoretical offense B] introducing them in the </w:t>
      </w:r>
      <w:proofErr w:type="spellStart"/>
      <w:r w:rsidRPr="00AE0629">
        <w:rPr>
          <w:rFonts w:asciiTheme="majorHAnsi" w:hAnsiTheme="majorHAnsi" w:cstheme="majorHAnsi"/>
        </w:rPr>
        <w:t>aff</w:t>
      </w:r>
      <w:proofErr w:type="spellEnd"/>
      <w:r w:rsidRPr="00AE0629">
        <w:rPr>
          <w:rFonts w:asciiTheme="majorHAnsi" w:hAnsiTheme="majorHAnsi" w:cstheme="majorHAnsi"/>
        </w:rPr>
        <w:t xml:space="preserve"> allows for them to be more rigorously tested </w:t>
      </w:r>
    </w:p>
    <w:p w14:paraId="3DE503B6" w14:textId="2CF39851" w:rsidR="00830C9F" w:rsidRPr="00AE0629" w:rsidRDefault="00830C9F" w:rsidP="00830C9F">
      <w:pPr>
        <w:pStyle w:val="Heading4"/>
        <w:rPr>
          <w:rFonts w:asciiTheme="majorHAnsi" w:hAnsiTheme="majorHAnsi" w:cstheme="majorHAnsi"/>
        </w:rPr>
      </w:pPr>
      <w:r w:rsidRPr="00AE0629">
        <w:rPr>
          <w:rFonts w:asciiTheme="majorHAnsi" w:hAnsiTheme="majorHAnsi" w:cstheme="majorHAnsi"/>
        </w:rPr>
        <w:t>[9] No overview answers to neg arguments – they must LBL everything – key to stop abusive grouping of arguments</w:t>
      </w:r>
    </w:p>
    <w:p w14:paraId="18272C93" w14:textId="429BF974" w:rsidR="00830C9F" w:rsidRPr="00AE0629" w:rsidRDefault="00830C9F" w:rsidP="00830C9F">
      <w:pPr>
        <w:pStyle w:val="Heading4"/>
        <w:rPr>
          <w:rFonts w:asciiTheme="majorHAnsi" w:hAnsiTheme="majorHAnsi" w:cstheme="majorHAnsi"/>
        </w:rPr>
      </w:pPr>
      <w:r w:rsidRPr="00AE0629">
        <w:rPr>
          <w:rFonts w:asciiTheme="majorHAnsi" w:hAnsiTheme="majorHAnsi" w:cstheme="majorHAnsi"/>
        </w:rPr>
        <w:t xml:space="preserve">[10] </w:t>
      </w:r>
      <w:r w:rsidR="00DC55F6" w:rsidRPr="00AE0629">
        <w:rPr>
          <w:rFonts w:asciiTheme="majorHAnsi" w:hAnsiTheme="majorHAnsi" w:cstheme="majorHAnsi"/>
        </w:rPr>
        <w:t>Vote for brown people – key to empowering minority populations who are marginalized in America</w:t>
      </w:r>
    </w:p>
    <w:p w14:paraId="4074AC4C" w14:textId="31B13DAD" w:rsidR="003155F3" w:rsidRPr="00AE0629" w:rsidRDefault="003155F3" w:rsidP="003155F3">
      <w:pPr>
        <w:pStyle w:val="Heading4"/>
        <w:rPr>
          <w:rFonts w:asciiTheme="majorHAnsi" w:hAnsiTheme="majorHAnsi" w:cstheme="majorHAnsi"/>
        </w:rPr>
      </w:pPr>
      <w:r w:rsidRPr="00AE0629">
        <w:rPr>
          <w:rFonts w:asciiTheme="majorHAnsi" w:hAnsiTheme="majorHAnsi" w:cstheme="majorHAnsi"/>
        </w:rPr>
        <w:t xml:space="preserve">[11] No new 2ar responses – they’re </w:t>
      </w:r>
      <w:proofErr w:type="spellStart"/>
      <w:r w:rsidRPr="00AE0629">
        <w:rPr>
          <w:rFonts w:asciiTheme="majorHAnsi" w:hAnsiTheme="majorHAnsi" w:cstheme="majorHAnsi"/>
        </w:rPr>
        <w:t>infinetly</w:t>
      </w:r>
      <w:proofErr w:type="spellEnd"/>
      <w:r w:rsidRPr="00AE0629">
        <w:rPr>
          <w:rFonts w:asciiTheme="majorHAnsi" w:hAnsiTheme="majorHAnsi" w:cstheme="majorHAnsi"/>
        </w:rPr>
        <w:t xml:space="preserve"> abusive because they save their best </w:t>
      </w:r>
      <w:proofErr w:type="spellStart"/>
      <w:r w:rsidRPr="00AE0629">
        <w:rPr>
          <w:rFonts w:asciiTheme="majorHAnsi" w:hAnsiTheme="majorHAnsi" w:cstheme="majorHAnsi"/>
        </w:rPr>
        <w:t>args</w:t>
      </w:r>
      <w:proofErr w:type="spellEnd"/>
      <w:r w:rsidRPr="00AE0629">
        <w:rPr>
          <w:rFonts w:asciiTheme="majorHAnsi" w:hAnsiTheme="majorHAnsi" w:cstheme="majorHAnsi"/>
        </w:rPr>
        <w:t xml:space="preserve"> for last and I can’t respond</w:t>
      </w:r>
    </w:p>
    <w:p w14:paraId="601BD864" w14:textId="7797D349" w:rsidR="00DC55F6" w:rsidRPr="00AE0629" w:rsidRDefault="00CA1E07" w:rsidP="00CA1E07">
      <w:pPr>
        <w:pStyle w:val="Heading2"/>
        <w:rPr>
          <w:rFonts w:asciiTheme="majorHAnsi" w:hAnsiTheme="majorHAnsi" w:cstheme="majorHAnsi"/>
        </w:rPr>
      </w:pPr>
      <w:r w:rsidRPr="00AE0629">
        <w:rPr>
          <w:rFonts w:asciiTheme="majorHAnsi" w:hAnsiTheme="majorHAnsi" w:cstheme="majorHAnsi"/>
        </w:rPr>
        <w:t>7</w:t>
      </w:r>
    </w:p>
    <w:p w14:paraId="6A25E993" w14:textId="77777777" w:rsidR="003155F3" w:rsidRPr="00AE0629" w:rsidRDefault="003155F3" w:rsidP="003155F3">
      <w:pPr>
        <w:pStyle w:val="Heading4"/>
        <w:rPr>
          <w:rFonts w:asciiTheme="majorHAnsi" w:hAnsiTheme="majorHAnsi" w:cstheme="majorHAnsi"/>
        </w:rPr>
      </w:pPr>
      <w:r w:rsidRPr="00AE0629">
        <w:rPr>
          <w:rFonts w:asciiTheme="majorHAnsi" w:hAnsiTheme="majorHAnsi" w:cstheme="majorHAnsi"/>
        </w:rPr>
        <w:t>Earth is flat – tons of warrants.</w:t>
      </w:r>
    </w:p>
    <w:p w14:paraId="4B7E8D0F" w14:textId="77777777" w:rsidR="003155F3" w:rsidRPr="00AE0629" w:rsidRDefault="003155F3" w:rsidP="003155F3">
      <w:pPr>
        <w:rPr>
          <w:rFonts w:asciiTheme="majorHAnsi" w:hAnsiTheme="majorHAnsi" w:cstheme="majorHAnsi"/>
          <w:szCs w:val="22"/>
        </w:rPr>
      </w:pPr>
      <w:r w:rsidRPr="00AE0629">
        <w:rPr>
          <w:rStyle w:val="Style13ptBold"/>
          <w:rFonts w:asciiTheme="majorHAnsi" w:hAnsiTheme="majorHAnsi" w:cstheme="majorHAnsi"/>
        </w:rPr>
        <w:t>Anti-Vaccine Scientific Support Arsenal 16</w:t>
      </w:r>
      <w:r w:rsidRPr="00AE0629">
        <w:rPr>
          <w:rFonts w:asciiTheme="majorHAnsi" w:hAnsiTheme="majorHAnsi" w:cstheme="majorHAnsi"/>
          <w:szCs w:val="22"/>
        </w:rPr>
        <w:t xml:space="preserve"> [Anti-Vaccine Scientific Support Arsenal, 2-8-2016, "Top Ten Undeniable Proofs the Earth is Flat," FLAT EARTH SCIENCE AND THE BIBLE, https://flatearthscienceandbible.com/2016/02/08/top-ten-undeniable-flat-earth-proofs/] JS</w:t>
      </w:r>
    </w:p>
    <w:p w14:paraId="50F65E6D" w14:textId="77777777" w:rsidR="003155F3" w:rsidRPr="00AE0629" w:rsidRDefault="003155F3" w:rsidP="003155F3">
      <w:pPr>
        <w:rPr>
          <w:rFonts w:asciiTheme="majorHAnsi" w:hAnsiTheme="majorHAnsi" w:cstheme="majorHAnsi"/>
          <w:sz w:val="16"/>
        </w:rPr>
      </w:pPr>
      <w:r w:rsidRPr="00F232FB">
        <w:rPr>
          <w:rStyle w:val="StyleUnderline"/>
          <w:rFonts w:asciiTheme="majorHAnsi" w:hAnsiTheme="majorHAnsi" w:cstheme="majorHAnsi"/>
          <w:highlight w:val="cyan"/>
        </w:rPr>
        <w:t xml:space="preserve">1) The horizon always appears </w:t>
      </w:r>
      <w:r w:rsidRPr="00AE0629">
        <w:rPr>
          <w:rStyle w:val="StyleUnderline"/>
          <w:rFonts w:asciiTheme="majorHAnsi" w:hAnsiTheme="majorHAnsi" w:cstheme="majorHAnsi"/>
        </w:rPr>
        <w:t xml:space="preserve">completely </w:t>
      </w:r>
      <w:r w:rsidRPr="00F232FB">
        <w:rPr>
          <w:rStyle w:val="StyleUnderline"/>
          <w:rFonts w:asciiTheme="majorHAnsi" w:hAnsiTheme="majorHAnsi" w:cstheme="majorHAnsi"/>
          <w:highlight w:val="cyan"/>
        </w:rPr>
        <w:t>flat</w:t>
      </w:r>
      <w:r w:rsidRPr="00AE0629">
        <w:rPr>
          <w:rStyle w:val="StyleUnderline"/>
          <w:rFonts w:asciiTheme="majorHAnsi" w:hAnsiTheme="majorHAnsi" w:cstheme="majorHAnsi"/>
        </w:rPr>
        <w:t xml:space="preserve"> 360 degrees to the observer, regardless of how high you go up.</w:t>
      </w:r>
      <w:r w:rsidRPr="00AE0629">
        <w:rPr>
          <w:rFonts w:asciiTheme="majorHAnsi" w:hAnsiTheme="majorHAnsi" w:cstheme="majorHAnsi"/>
          <w:sz w:val="16"/>
        </w:rPr>
        <w:t xml:space="preserve"> Any curvature you think you see is from curved airplane windows or Go Pro cameras and fisheye lenses (which NASA loves to use). The reality is that </w:t>
      </w:r>
      <w:r w:rsidRPr="00AE0629">
        <w:rPr>
          <w:rStyle w:val="StyleUnderline"/>
          <w:rFonts w:asciiTheme="majorHAnsi" w:hAnsiTheme="majorHAnsi" w:cstheme="majorHAnsi"/>
        </w:rPr>
        <w:t>the horizon never curves because we are on an endless plane. On a globe with 25,000 miles in circumference you would see a noticeable disappearance of objects the further they are as they would be leaning away from you and dropping below the constantly curving horizon! 2) The horizon always rises to meet your eye level never no matter how high in altitude you go.</w:t>
      </w:r>
      <w:r w:rsidRPr="00AE0629">
        <w:rPr>
          <w:rFonts w:asciiTheme="majorHAnsi" w:hAnsiTheme="majorHAnsi" w:cstheme="majorHAnsi"/>
          <w:sz w:val="16"/>
        </w:rPr>
        <w:t xml:space="preserve"> Even at 20 miles up the horizon rises to meet the observer/camera. </w:t>
      </w:r>
      <w:r w:rsidRPr="00AE0629">
        <w:rPr>
          <w:rStyle w:val="StyleUnderline"/>
          <w:rFonts w:asciiTheme="majorHAnsi" w:hAnsiTheme="majorHAnsi" w:cstheme="majorHAnsi"/>
        </w:rPr>
        <w:t>This is only physically possible if the earth is a huge "endless" flat plane. 3)</w:t>
      </w:r>
      <w:r w:rsidRPr="00AE0629">
        <w:rPr>
          <w:rFonts w:asciiTheme="majorHAnsi" w:hAnsiTheme="majorHAnsi" w:cstheme="majorHAnsi"/>
          <w:sz w:val="16"/>
        </w:rPr>
        <w:t xml:space="preserve"> The natural physics of </w:t>
      </w:r>
      <w:r w:rsidRPr="00AE0629">
        <w:rPr>
          <w:rStyle w:val="StyleUnderline"/>
          <w:rFonts w:asciiTheme="majorHAnsi" w:hAnsiTheme="majorHAnsi" w:cstheme="majorHAnsi"/>
        </w:rPr>
        <w:t>water</w:t>
      </w:r>
      <w:r w:rsidRPr="00AE0629">
        <w:rPr>
          <w:rFonts w:asciiTheme="majorHAnsi" w:hAnsiTheme="majorHAnsi" w:cstheme="majorHAnsi"/>
          <w:sz w:val="16"/>
        </w:rPr>
        <w:t xml:space="preserve"> is to find and </w:t>
      </w:r>
      <w:r w:rsidRPr="00AE0629">
        <w:rPr>
          <w:rStyle w:val="StyleUnderline"/>
          <w:rFonts w:asciiTheme="majorHAnsi" w:hAnsiTheme="majorHAnsi" w:cstheme="majorHAnsi"/>
        </w:rPr>
        <w:t>maintain its level. If Earth were a</w:t>
      </w:r>
      <w:r w:rsidRPr="00AE0629">
        <w:rPr>
          <w:rFonts w:asciiTheme="majorHAnsi" w:hAnsiTheme="majorHAnsi" w:cstheme="majorHAnsi"/>
          <w:sz w:val="16"/>
        </w:rPr>
        <w:t xml:space="preserve"> giant spinning </w:t>
      </w:r>
      <w:r w:rsidRPr="00AE0629">
        <w:rPr>
          <w:rStyle w:val="StyleUnderline"/>
          <w:rFonts w:asciiTheme="majorHAnsi" w:hAnsiTheme="majorHAnsi" w:cstheme="majorHAnsi"/>
        </w:rPr>
        <w:t>sphere</w:t>
      </w:r>
      <w:r w:rsidRPr="00AE0629">
        <w:rPr>
          <w:rFonts w:asciiTheme="majorHAnsi" w:hAnsiTheme="majorHAnsi" w:cstheme="majorHAnsi"/>
          <w:sz w:val="16"/>
        </w:rPr>
        <w:t xml:space="preserve"> tilting and hurling through space then truly flat, </w:t>
      </w:r>
      <w:r w:rsidRPr="00AE0629">
        <w:rPr>
          <w:rStyle w:val="StyleUnderline"/>
          <w:rFonts w:asciiTheme="majorHAnsi" w:hAnsiTheme="majorHAnsi" w:cstheme="majorHAnsi"/>
        </w:rPr>
        <w:t>consistently level surfaces would not exist here. There would be a massive bulge of water in the oceans because of the curvature of the earth. If earth was curved and spinning the oceans of water would be flowing down to level and covering land.</w:t>
      </w:r>
      <w:r w:rsidRPr="00AE0629">
        <w:rPr>
          <w:rFonts w:asciiTheme="majorHAnsi" w:hAnsiTheme="majorHAnsi" w:cstheme="majorHAnsi"/>
          <w:sz w:val="16"/>
        </w:rPr>
        <w:t xml:space="preserve"> Some rivers would be impossibly flowing uphill. There would </w:t>
      </w:r>
      <w:proofErr w:type="gramStart"/>
      <w:r w:rsidRPr="00AE0629">
        <w:rPr>
          <w:rFonts w:asciiTheme="majorHAnsi" w:hAnsiTheme="majorHAnsi" w:cstheme="majorHAnsi"/>
          <w:sz w:val="16"/>
        </w:rPr>
        <w:t>massive</w:t>
      </w:r>
      <w:proofErr w:type="gramEnd"/>
      <w:r w:rsidRPr="00AE0629">
        <w:rPr>
          <w:rFonts w:asciiTheme="majorHAnsi" w:hAnsiTheme="majorHAnsi" w:cstheme="majorHAnsi"/>
          <w:sz w:val="16"/>
        </w:rPr>
        <w:t xml:space="preserve"> water chaos and flooding! What we would </w:t>
      </w:r>
      <w:proofErr w:type="gramStart"/>
      <w:r w:rsidRPr="00AE0629">
        <w:rPr>
          <w:rFonts w:asciiTheme="majorHAnsi" w:hAnsiTheme="majorHAnsi" w:cstheme="majorHAnsi"/>
          <w:sz w:val="16"/>
        </w:rPr>
        <w:t>see</w:t>
      </w:r>
      <w:proofErr w:type="gramEnd"/>
      <w:r w:rsidRPr="00AE0629">
        <w:rPr>
          <w:rFonts w:asciiTheme="majorHAnsi" w:hAnsiTheme="majorHAnsi" w:cstheme="majorHAnsi"/>
          <w:sz w:val="16"/>
        </w:rPr>
        <w:t xml:space="preserve"> and experience would be vastly different! But since Earth is in fact an extended flat plane, this fundamental physical property of fluids </w:t>
      </w:r>
      <w:proofErr w:type="gramStart"/>
      <w:r w:rsidRPr="00AE0629">
        <w:rPr>
          <w:rFonts w:asciiTheme="majorHAnsi" w:hAnsiTheme="majorHAnsi" w:cstheme="majorHAnsi"/>
          <w:sz w:val="16"/>
        </w:rPr>
        <w:t>finding</w:t>
      </w:r>
      <w:proofErr w:type="gramEnd"/>
      <w:r w:rsidRPr="00AE0629">
        <w:rPr>
          <w:rFonts w:asciiTheme="majorHAnsi" w:hAnsiTheme="majorHAnsi" w:cstheme="majorHAnsi"/>
          <w:sz w:val="16"/>
        </w:rPr>
        <w:t xml:space="preserve"> and remaining level is consistent with experience and common sense. The </w:t>
      </w:r>
      <w:r w:rsidRPr="00AE0629">
        <w:rPr>
          <w:rStyle w:val="StyleUnderline"/>
          <w:rFonts w:asciiTheme="majorHAnsi" w:hAnsiTheme="majorHAnsi" w:cstheme="majorHAnsi"/>
        </w:rPr>
        <w:t>water remains flat because</w:t>
      </w:r>
      <w:r w:rsidRPr="00AE0629">
        <w:rPr>
          <w:rFonts w:asciiTheme="majorHAnsi" w:hAnsiTheme="majorHAnsi" w:cstheme="majorHAnsi"/>
          <w:sz w:val="16"/>
        </w:rPr>
        <w:t xml:space="preserve"> the </w:t>
      </w:r>
      <w:r w:rsidRPr="00AE0629">
        <w:rPr>
          <w:rStyle w:val="StyleUnderline"/>
          <w:rFonts w:asciiTheme="majorHAnsi" w:hAnsiTheme="majorHAnsi" w:cstheme="majorHAnsi"/>
        </w:rPr>
        <w:t>earth is flat! 4) If Earth were a ball 25,000 miles in circumference</w:t>
      </w:r>
      <w:r w:rsidRPr="00AE0629">
        <w:rPr>
          <w:rFonts w:asciiTheme="majorHAnsi" w:hAnsiTheme="majorHAnsi" w:cstheme="majorHAnsi"/>
          <w:sz w:val="16"/>
        </w:rPr>
        <w:t xml:space="preserve"> as NASA and modern astronomy claim, </w:t>
      </w:r>
      <w:r w:rsidRPr="00AE0629">
        <w:rPr>
          <w:rStyle w:val="StyleUnderline"/>
          <w:rFonts w:asciiTheme="majorHAnsi" w:hAnsiTheme="majorHAnsi" w:cstheme="majorHAnsi"/>
        </w:rPr>
        <w:t xml:space="preserve">spherical trigonometry dictates the surface of all standing water must curve downward an easily measurable 8 inches per mile multiplied by the square of the distance. This means along a </w:t>
      </w:r>
      <w:proofErr w:type="gramStart"/>
      <w:r w:rsidRPr="00AE0629">
        <w:rPr>
          <w:rStyle w:val="StyleUnderline"/>
          <w:rFonts w:asciiTheme="majorHAnsi" w:hAnsiTheme="majorHAnsi" w:cstheme="majorHAnsi"/>
        </w:rPr>
        <w:t>6 mile</w:t>
      </w:r>
      <w:proofErr w:type="gramEnd"/>
      <w:r w:rsidRPr="00AE0629">
        <w:rPr>
          <w:rStyle w:val="StyleUnderline"/>
          <w:rFonts w:asciiTheme="majorHAnsi" w:hAnsiTheme="majorHAnsi" w:cstheme="majorHAnsi"/>
        </w:rPr>
        <w:t xml:space="preserve"> channel of standing water, the Earth would dip 6 feet on either end from the central peak. Every time such experiments have been conducted, however, standing water has proven to be perfectly level. 5) The sun is</w:t>
      </w:r>
      <w:r w:rsidRPr="00AE0629">
        <w:rPr>
          <w:rFonts w:asciiTheme="majorHAnsi" w:hAnsiTheme="majorHAnsi" w:cstheme="majorHAnsi"/>
          <w:sz w:val="16"/>
        </w:rPr>
        <w:t xml:space="preserve"> much closer than we have been told. It is, in fact, </w:t>
      </w:r>
      <w:r w:rsidRPr="00AE0629">
        <w:rPr>
          <w:rStyle w:val="StyleUnderline"/>
          <w:rFonts w:asciiTheme="majorHAnsi" w:hAnsiTheme="majorHAnsi" w:cstheme="majorHAnsi"/>
        </w:rPr>
        <w:t xml:space="preserve">in our atmosphere. You can clearly see that it is not 93 million miles away. Many </w:t>
      </w:r>
      <w:proofErr w:type="gramStart"/>
      <w:r w:rsidRPr="00AE0629">
        <w:rPr>
          <w:rStyle w:val="StyleUnderline"/>
          <w:rFonts w:asciiTheme="majorHAnsi" w:hAnsiTheme="majorHAnsi" w:cstheme="majorHAnsi"/>
        </w:rPr>
        <w:t>times</w:t>
      </w:r>
      <w:proofErr w:type="gramEnd"/>
      <w:r w:rsidRPr="00AE0629">
        <w:rPr>
          <w:rStyle w:val="StyleUnderline"/>
          <w:rFonts w:asciiTheme="majorHAnsi" w:hAnsiTheme="majorHAnsi" w:cstheme="majorHAnsi"/>
        </w:rPr>
        <w:t xml:space="preserve"> you can see the sun's rays shooting out of a cloud forming a triangle.</w:t>
      </w:r>
      <w:r w:rsidRPr="00AE0629">
        <w:rPr>
          <w:rFonts w:asciiTheme="majorHAnsi" w:hAnsiTheme="majorHAnsi" w:cstheme="majorHAnsi"/>
          <w:sz w:val="16"/>
        </w:rPr>
        <w:t xml:space="preserve"> If you follow the rays to their </w:t>
      </w:r>
      <w:proofErr w:type="gramStart"/>
      <w:r w:rsidRPr="00AE0629">
        <w:rPr>
          <w:rFonts w:asciiTheme="majorHAnsi" w:hAnsiTheme="majorHAnsi" w:cstheme="majorHAnsi"/>
          <w:sz w:val="16"/>
        </w:rPr>
        <w:t>source</w:t>
      </w:r>
      <w:proofErr w:type="gramEnd"/>
      <w:r w:rsidRPr="00AE0629">
        <w:rPr>
          <w:rFonts w:asciiTheme="majorHAnsi" w:hAnsiTheme="majorHAnsi" w:cstheme="majorHAnsi"/>
          <w:sz w:val="16"/>
        </w:rPr>
        <w:t xml:space="preserve"> it will always lead to a place above the clouds. </w:t>
      </w:r>
      <w:r w:rsidRPr="00F232FB">
        <w:rPr>
          <w:rStyle w:val="StyleUnderline"/>
          <w:rFonts w:asciiTheme="majorHAnsi" w:hAnsiTheme="majorHAnsi" w:cstheme="majorHAnsi"/>
          <w:highlight w:val="cyan"/>
        </w:rPr>
        <w:t>If the sun was</w:t>
      </w:r>
      <w:r w:rsidRPr="00AE0629">
        <w:rPr>
          <w:rStyle w:val="StyleUnderline"/>
          <w:rFonts w:asciiTheme="majorHAnsi" w:hAnsiTheme="majorHAnsi" w:cstheme="majorHAnsi"/>
        </w:rPr>
        <w:t xml:space="preserve"> truly </w:t>
      </w:r>
      <w:r w:rsidRPr="00F232FB">
        <w:rPr>
          <w:rStyle w:val="StyleUnderline"/>
          <w:rFonts w:asciiTheme="majorHAnsi" w:hAnsiTheme="majorHAnsi" w:cstheme="majorHAnsi"/>
          <w:highlight w:val="cyan"/>
        </w:rPr>
        <w:t>millions of miles away,</w:t>
      </w:r>
      <w:r w:rsidRPr="00AE0629">
        <w:rPr>
          <w:rStyle w:val="StyleUnderline"/>
          <w:rFonts w:asciiTheme="majorHAnsi" w:hAnsiTheme="majorHAnsi" w:cstheme="majorHAnsi"/>
        </w:rPr>
        <w:t xml:space="preserve"> all the rays </w:t>
      </w:r>
      <w:r w:rsidRPr="00F232FB">
        <w:rPr>
          <w:rStyle w:val="StyleUnderline"/>
          <w:rFonts w:asciiTheme="majorHAnsi" w:hAnsiTheme="majorHAnsi" w:cstheme="majorHAnsi"/>
          <w:highlight w:val="cyan"/>
        </w:rPr>
        <w:t>would come</w:t>
      </w:r>
      <w:r w:rsidRPr="00AE0629">
        <w:rPr>
          <w:rStyle w:val="StyleUnderline"/>
          <w:rFonts w:asciiTheme="majorHAnsi" w:hAnsiTheme="majorHAnsi" w:cstheme="majorHAnsi"/>
        </w:rPr>
        <w:t xml:space="preserve"> in </w:t>
      </w:r>
      <w:r w:rsidRPr="00F232FB">
        <w:rPr>
          <w:rStyle w:val="StyleUnderline"/>
          <w:rFonts w:asciiTheme="majorHAnsi" w:hAnsiTheme="majorHAnsi" w:cstheme="majorHAnsi"/>
          <w:highlight w:val="cyan"/>
        </w:rPr>
        <w:t>at a straight angle.</w:t>
      </w:r>
      <w:r w:rsidRPr="00AE0629">
        <w:rPr>
          <w:rFonts w:asciiTheme="majorHAnsi" w:hAnsiTheme="majorHAnsi" w:cstheme="majorHAnsi"/>
          <w:sz w:val="16"/>
        </w:rPr>
        <w:t xml:space="preserve"> </w:t>
      </w:r>
      <w:proofErr w:type="gramStart"/>
      <w:r w:rsidRPr="00AE0629">
        <w:rPr>
          <w:rFonts w:asciiTheme="majorHAnsi" w:hAnsiTheme="majorHAnsi" w:cstheme="majorHAnsi"/>
          <w:sz w:val="16"/>
        </w:rPr>
        <w:t>Also</w:t>
      </w:r>
      <w:proofErr w:type="gramEnd"/>
      <w:r w:rsidRPr="00AE0629">
        <w:rPr>
          <w:rFonts w:asciiTheme="majorHAnsi" w:hAnsiTheme="majorHAnsi" w:cstheme="majorHAnsi"/>
          <w:sz w:val="16"/>
        </w:rPr>
        <w:t xml:space="preserve"> the sun can be seen directly above clouds in some balloon photos, creating a hot spot on the clouds below it and in other photos you can clearly see the clouds dispersing directly underneath the close small sun. </w:t>
      </w:r>
      <w:r w:rsidRPr="00AE0629">
        <w:rPr>
          <w:rStyle w:val="StyleUnderline"/>
          <w:rFonts w:asciiTheme="majorHAnsi" w:hAnsiTheme="majorHAnsi" w:cstheme="majorHAnsi"/>
        </w:rPr>
        <w:t xml:space="preserve">6) If we were living on a spinning globe </w:t>
      </w:r>
      <w:proofErr w:type="gramStart"/>
      <w:r w:rsidRPr="00AE0629">
        <w:rPr>
          <w:rStyle w:val="StyleUnderline"/>
          <w:rFonts w:asciiTheme="majorHAnsi" w:hAnsiTheme="majorHAnsi" w:cstheme="majorHAnsi"/>
        </w:rPr>
        <w:t>airplane's</w:t>
      </w:r>
      <w:proofErr w:type="gramEnd"/>
      <w:r w:rsidRPr="00AE0629">
        <w:rPr>
          <w:rStyle w:val="StyleUnderline"/>
          <w:rFonts w:asciiTheme="majorHAnsi" w:hAnsiTheme="majorHAnsi" w:cstheme="majorHAnsi"/>
        </w:rPr>
        <w:t xml:space="preserve"> would constantly have to dip their noses down every few minutes to compensate for the curvature of the earth</w:t>
      </w:r>
      <w:r w:rsidRPr="00AE0629">
        <w:rPr>
          <w:rFonts w:asciiTheme="majorHAnsi" w:hAnsiTheme="majorHAnsi" w:cstheme="majorHAnsi"/>
          <w:sz w:val="16"/>
        </w:rPr>
        <w:t xml:space="preserve"> (with a circumference of 25,000 miles the earth would be constantly curving at the speed of an airplane). </w:t>
      </w:r>
      <w:proofErr w:type="gramStart"/>
      <w:r w:rsidRPr="00AE0629">
        <w:rPr>
          <w:rStyle w:val="StyleUnderline"/>
          <w:rFonts w:asciiTheme="majorHAnsi" w:hAnsiTheme="majorHAnsi" w:cstheme="majorHAnsi"/>
        </w:rPr>
        <w:t>In reality however</w:t>
      </w:r>
      <w:proofErr w:type="gramEnd"/>
      <w:r w:rsidRPr="00AE0629">
        <w:rPr>
          <w:rStyle w:val="StyleUnderline"/>
          <w:rFonts w:asciiTheme="majorHAnsi" w:hAnsiTheme="majorHAnsi" w:cstheme="majorHAnsi"/>
        </w:rPr>
        <w:t>, they never do this! They learn how to fly based on a level flat plane.</w:t>
      </w:r>
      <w:r w:rsidRPr="00AE0629">
        <w:rPr>
          <w:rFonts w:asciiTheme="majorHAnsi" w:hAnsiTheme="majorHAnsi" w:cstheme="majorHAnsi"/>
          <w:sz w:val="16"/>
        </w:rPr>
        <w:t xml:space="preserve"> </w:t>
      </w:r>
      <w:proofErr w:type="gramStart"/>
      <w:r w:rsidRPr="00AE0629">
        <w:rPr>
          <w:rFonts w:asciiTheme="majorHAnsi" w:hAnsiTheme="majorHAnsi" w:cstheme="majorHAnsi"/>
          <w:sz w:val="16"/>
        </w:rPr>
        <w:t>Also</w:t>
      </w:r>
      <w:proofErr w:type="gramEnd"/>
      <w:r w:rsidRPr="00AE0629">
        <w:rPr>
          <w:rFonts w:asciiTheme="majorHAnsi" w:hAnsiTheme="majorHAnsi" w:cstheme="majorHAnsi"/>
          <w:sz w:val="16"/>
        </w:rPr>
        <w:t xml:space="preserve"> if the earth was spinning the airplane's going west would get to their destination much faster since the earth is spinning in the opposite direction. If the atmosphere is spinning with the </w:t>
      </w:r>
      <w:proofErr w:type="gramStart"/>
      <w:r w:rsidRPr="00AE0629">
        <w:rPr>
          <w:rFonts w:asciiTheme="majorHAnsi" w:hAnsiTheme="majorHAnsi" w:cstheme="majorHAnsi"/>
          <w:sz w:val="16"/>
        </w:rPr>
        <w:t>earth</w:t>
      </w:r>
      <w:proofErr w:type="gramEnd"/>
      <w:r w:rsidRPr="00AE0629">
        <w:rPr>
          <w:rFonts w:asciiTheme="majorHAnsi" w:hAnsiTheme="majorHAnsi" w:cstheme="majorHAnsi"/>
          <w:sz w:val="16"/>
        </w:rPr>
        <w:t xml:space="preserve"> then airplanes flying west would have to fly faster than the earth's spin to reach its destination. In reality, the earth is </w:t>
      </w:r>
      <w:proofErr w:type="gramStart"/>
      <w:r w:rsidRPr="00AE0629">
        <w:rPr>
          <w:rFonts w:asciiTheme="majorHAnsi" w:hAnsiTheme="majorHAnsi" w:cstheme="majorHAnsi"/>
          <w:sz w:val="16"/>
        </w:rPr>
        <w:t>flat</w:t>
      </w:r>
      <w:proofErr w:type="gramEnd"/>
      <w:r w:rsidRPr="00AE0629">
        <w:rPr>
          <w:rFonts w:asciiTheme="majorHAnsi" w:hAnsiTheme="majorHAnsi" w:cstheme="majorHAnsi"/>
          <w:sz w:val="16"/>
        </w:rPr>
        <w:t xml:space="preserve"> and airplanes just fly level and reach their destination easily because the earth is not moving. </w:t>
      </w:r>
      <w:r w:rsidRPr="00AE0629">
        <w:rPr>
          <w:rStyle w:val="StyleUnderline"/>
          <w:rFonts w:asciiTheme="majorHAnsi" w:hAnsiTheme="majorHAnsi" w:cstheme="majorHAnsi"/>
        </w:rPr>
        <w:t>7)</w:t>
      </w:r>
      <w:r w:rsidRPr="00AE0629">
        <w:rPr>
          <w:rFonts w:asciiTheme="majorHAnsi" w:hAnsiTheme="majorHAnsi" w:cstheme="majorHAnsi"/>
          <w:sz w:val="16"/>
        </w:rPr>
        <w:t xml:space="preserve"> The experiment known as “</w:t>
      </w:r>
      <w:proofErr w:type="spellStart"/>
      <w:r w:rsidRPr="00AE0629">
        <w:rPr>
          <w:rFonts w:asciiTheme="majorHAnsi" w:hAnsiTheme="majorHAnsi" w:cstheme="majorHAnsi"/>
          <w:sz w:val="16"/>
        </w:rPr>
        <w:t>Airy’s</w:t>
      </w:r>
      <w:proofErr w:type="spellEnd"/>
      <w:r w:rsidRPr="00AE0629">
        <w:rPr>
          <w:rFonts w:asciiTheme="majorHAnsi" w:hAnsiTheme="majorHAnsi" w:cstheme="majorHAnsi"/>
          <w:sz w:val="16"/>
        </w:rPr>
        <w:t xml:space="preserve"> Failure” proved that the </w:t>
      </w:r>
      <w:r w:rsidRPr="00AE0629">
        <w:rPr>
          <w:rStyle w:val="StyleUnderline"/>
          <w:rFonts w:asciiTheme="majorHAnsi" w:hAnsiTheme="majorHAnsi" w:cstheme="majorHAnsi"/>
        </w:rPr>
        <w:t>stars move relative to a stationary Earth</w:t>
      </w:r>
      <w:r w:rsidRPr="00AE0629">
        <w:rPr>
          <w:rFonts w:asciiTheme="majorHAnsi" w:hAnsiTheme="majorHAnsi" w:cstheme="majorHAnsi"/>
          <w:sz w:val="16"/>
        </w:rPr>
        <w:t xml:space="preserve"> and not the other way around. </w:t>
      </w:r>
      <w:r w:rsidRPr="00AE0629">
        <w:rPr>
          <w:rStyle w:val="StyleUnderline"/>
          <w:rFonts w:asciiTheme="majorHAnsi" w:hAnsiTheme="majorHAnsi" w:cstheme="majorHAnsi"/>
        </w:rPr>
        <w:t xml:space="preserve">By first filling a telescope with water to slow down the speed of light inside, then calculating the tilt necessary to get the starlight directly down the tube, Airy failed to prove the heliocentric theory since the starlight was already coming in the correct angle with no change necessary, and instead proved the geocentric model correct. 8) The Michelson-Morley and </w:t>
      </w:r>
      <w:proofErr w:type="spellStart"/>
      <w:r w:rsidRPr="00AE0629">
        <w:rPr>
          <w:rStyle w:val="StyleUnderline"/>
          <w:rFonts w:asciiTheme="majorHAnsi" w:hAnsiTheme="majorHAnsi" w:cstheme="majorHAnsi"/>
        </w:rPr>
        <w:t>Sagnac</w:t>
      </w:r>
      <w:proofErr w:type="spellEnd"/>
      <w:r w:rsidRPr="00AE0629">
        <w:rPr>
          <w:rStyle w:val="StyleUnderline"/>
          <w:rFonts w:asciiTheme="majorHAnsi" w:hAnsiTheme="majorHAnsi" w:cstheme="majorHAnsi"/>
        </w:rPr>
        <w:t xml:space="preserve"> experiments attempted to measure the change in speed of light due to Earth’s assumed motion through space. After measuring in every possible different direction in various locations they failed to detect any significant change whatsoever, again proving the stationary geocentric model. 9)</w:t>
      </w:r>
      <w:r w:rsidRPr="00AE0629">
        <w:rPr>
          <w:rFonts w:asciiTheme="majorHAnsi" w:hAnsiTheme="majorHAnsi" w:cstheme="majorHAnsi"/>
          <w:sz w:val="16"/>
        </w:rPr>
        <w:t xml:space="preserve"> If “gravity” is really a force strong enough to hold the world’s oceans, buildings, </w:t>
      </w:r>
      <w:proofErr w:type="gramStart"/>
      <w:r w:rsidRPr="00AE0629">
        <w:rPr>
          <w:rFonts w:asciiTheme="majorHAnsi" w:hAnsiTheme="majorHAnsi" w:cstheme="majorHAnsi"/>
          <w:sz w:val="16"/>
        </w:rPr>
        <w:t>people</w:t>
      </w:r>
      <w:proofErr w:type="gramEnd"/>
      <w:r w:rsidRPr="00AE0629">
        <w:rPr>
          <w:rFonts w:asciiTheme="majorHAnsi" w:hAnsiTheme="majorHAnsi" w:cstheme="majorHAnsi"/>
          <w:sz w:val="16"/>
        </w:rPr>
        <w:t xml:space="preserve"> and atmosphere stuck to the surface of a spinning ball, then it is impossible for “gravity” to also simultaneously be weak enough to allow little birds, bugs, and planes to take-off and travel freely unabated in any direction. </w:t>
      </w:r>
      <w:r w:rsidRPr="00AE0629">
        <w:rPr>
          <w:rStyle w:val="StyleUnderline"/>
          <w:rFonts w:asciiTheme="majorHAnsi" w:hAnsiTheme="majorHAnsi" w:cstheme="majorHAnsi"/>
        </w:rPr>
        <w:t>If “gravity” is strong enough to curve the massive expanse of oceans around a globular Earth, it would be impossible for fish and other creatures to swim through such forcefully held water. 10) Ship captains</w:t>
      </w:r>
      <w:r w:rsidRPr="00AE0629">
        <w:rPr>
          <w:rFonts w:asciiTheme="majorHAnsi" w:hAnsiTheme="majorHAnsi" w:cstheme="majorHAnsi"/>
          <w:sz w:val="16"/>
        </w:rPr>
        <w:t xml:space="preserve"> in navigating great distances at sea </w:t>
      </w:r>
      <w:r w:rsidRPr="00AE0629">
        <w:rPr>
          <w:rStyle w:val="StyleUnderline"/>
          <w:rFonts w:asciiTheme="majorHAnsi" w:hAnsiTheme="majorHAnsi" w:cstheme="majorHAnsi"/>
        </w:rPr>
        <w:t>never</w:t>
      </w:r>
      <w:r w:rsidRPr="00AE0629">
        <w:rPr>
          <w:rFonts w:asciiTheme="majorHAnsi" w:hAnsiTheme="majorHAnsi" w:cstheme="majorHAnsi"/>
          <w:sz w:val="16"/>
        </w:rPr>
        <w:t xml:space="preserve"> need to</w:t>
      </w:r>
      <w:r w:rsidRPr="00AE0629">
        <w:rPr>
          <w:rStyle w:val="StyleUnderline"/>
          <w:rFonts w:asciiTheme="majorHAnsi" w:hAnsiTheme="majorHAnsi" w:cstheme="majorHAnsi"/>
        </w:rPr>
        <w:t xml:space="preserve"> factor the supposed curvature of the Earth into their calculations.</w:t>
      </w:r>
      <w:r w:rsidRPr="00AE0629">
        <w:rPr>
          <w:rFonts w:asciiTheme="majorHAnsi" w:hAnsiTheme="majorHAnsi" w:cstheme="majorHAnsi"/>
          <w:sz w:val="16"/>
        </w:rPr>
        <w:t xml:space="preserve"> Both Plane Sailing and Great Circle Sailing, the most popular navigation methods, use plane, not spherical trigonometry, making all mathematical calculations on the assumption that the Earth is perfectly flat. If the Earth were in fact a sphere, such an errant assumption would lead to constant glaring inaccuracies. </w:t>
      </w:r>
      <w:r w:rsidRPr="00F232FB">
        <w:rPr>
          <w:rStyle w:val="StyleUnderline"/>
          <w:rFonts w:asciiTheme="majorHAnsi" w:hAnsiTheme="majorHAnsi" w:cstheme="majorHAnsi"/>
          <w:highlight w:val="cyan"/>
        </w:rPr>
        <w:t>Plane Sailing has worked perfectly fine</w:t>
      </w:r>
      <w:r w:rsidRPr="00AE0629">
        <w:rPr>
          <w:rStyle w:val="StyleUnderline"/>
          <w:rFonts w:asciiTheme="majorHAnsi" w:hAnsiTheme="majorHAnsi" w:cstheme="majorHAnsi"/>
        </w:rPr>
        <w:t xml:space="preserve"> in both theory and practice </w:t>
      </w:r>
      <w:r w:rsidRPr="00F232FB">
        <w:rPr>
          <w:rStyle w:val="StyleUnderline"/>
          <w:rFonts w:asciiTheme="majorHAnsi" w:hAnsiTheme="majorHAnsi" w:cstheme="majorHAnsi"/>
          <w:highlight w:val="cyan"/>
        </w:rPr>
        <w:t>for thousands of years</w:t>
      </w:r>
      <w:r w:rsidRPr="00AE0629">
        <w:rPr>
          <w:rStyle w:val="StyleUnderline"/>
          <w:rFonts w:asciiTheme="majorHAnsi" w:hAnsiTheme="majorHAnsi" w:cstheme="majorHAnsi"/>
        </w:rPr>
        <w:t xml:space="preserve">, however, </w:t>
      </w:r>
      <w:r w:rsidRPr="00F232FB">
        <w:rPr>
          <w:rStyle w:val="StyleUnderline"/>
          <w:rFonts w:asciiTheme="majorHAnsi" w:hAnsiTheme="majorHAnsi" w:cstheme="majorHAnsi"/>
          <w:highlight w:val="cyan"/>
        </w:rPr>
        <w:t>and plane trig</w:t>
      </w:r>
      <w:r w:rsidRPr="00AE0629">
        <w:rPr>
          <w:rStyle w:val="StyleUnderline"/>
          <w:rFonts w:asciiTheme="majorHAnsi" w:hAnsiTheme="majorHAnsi" w:cstheme="majorHAnsi"/>
        </w:rPr>
        <w:t xml:space="preserve">onometry </w:t>
      </w:r>
      <w:r w:rsidRPr="00F232FB">
        <w:rPr>
          <w:rStyle w:val="StyleUnderline"/>
          <w:rFonts w:asciiTheme="majorHAnsi" w:hAnsiTheme="majorHAnsi" w:cstheme="majorHAnsi"/>
          <w:highlight w:val="cyan"/>
        </w:rPr>
        <w:t>has</w:t>
      </w:r>
      <w:r w:rsidRPr="00AE0629">
        <w:rPr>
          <w:rStyle w:val="StyleUnderline"/>
          <w:rFonts w:asciiTheme="majorHAnsi" w:hAnsiTheme="majorHAnsi" w:cstheme="majorHAnsi"/>
        </w:rPr>
        <w:t xml:space="preserve"> time and again </w:t>
      </w:r>
      <w:r w:rsidRPr="00F232FB">
        <w:rPr>
          <w:rStyle w:val="StyleUnderline"/>
          <w:rFonts w:asciiTheme="majorHAnsi" w:hAnsiTheme="majorHAnsi" w:cstheme="majorHAnsi"/>
          <w:highlight w:val="cyan"/>
        </w:rPr>
        <w:t>proven more accurate than spherical trig</w:t>
      </w:r>
      <w:r w:rsidRPr="00AE0629">
        <w:rPr>
          <w:rStyle w:val="StyleUnderline"/>
          <w:rFonts w:asciiTheme="majorHAnsi" w:hAnsiTheme="majorHAnsi" w:cstheme="majorHAnsi"/>
        </w:rPr>
        <w:t xml:space="preserve">onometry </w:t>
      </w:r>
      <w:r w:rsidRPr="00F232FB">
        <w:rPr>
          <w:rStyle w:val="StyleUnderline"/>
          <w:rFonts w:asciiTheme="majorHAnsi" w:hAnsiTheme="majorHAnsi" w:cstheme="majorHAnsi"/>
          <w:highlight w:val="cyan"/>
        </w:rPr>
        <w:t>in determining distances across the oceans.</w:t>
      </w:r>
      <w:r w:rsidRPr="00AE0629">
        <w:rPr>
          <w:rStyle w:val="StyleUnderline"/>
          <w:rFonts w:asciiTheme="majorHAnsi" w:hAnsiTheme="majorHAnsi" w:cstheme="majorHAnsi"/>
        </w:rPr>
        <w:t xml:space="preserve"> If the Earth were truly a globe, then every line of latitude south of the equator would have to measure a gradually smaller and smaller circumference the farther South travelled.</w:t>
      </w:r>
      <w:r w:rsidRPr="00AE0629">
        <w:rPr>
          <w:rFonts w:asciiTheme="majorHAnsi" w:hAnsiTheme="majorHAnsi" w:cstheme="majorHAnsi"/>
          <w:sz w:val="16"/>
        </w:rPr>
        <w:t xml:space="preserve"> If, however, the Earth is an extended plane, then every line of latitude south of the equator should measure a gradually larger and larger circumference the farther South travelled. The fact that many captains navigating south of the equator assuming the globular theory have found themselves drastically out of reckoning, more so the farther South travelled, testifies to the fact that the Earth is not a ball.</w:t>
      </w:r>
    </w:p>
    <w:p w14:paraId="16915D9B" w14:textId="77777777" w:rsidR="003155F3" w:rsidRPr="00AE0629" w:rsidRDefault="003155F3" w:rsidP="003155F3">
      <w:pPr>
        <w:pStyle w:val="Heading4"/>
        <w:rPr>
          <w:rFonts w:asciiTheme="majorHAnsi" w:hAnsiTheme="majorHAnsi" w:cstheme="majorHAnsi"/>
        </w:rPr>
      </w:pPr>
      <w:r w:rsidRPr="00AE0629">
        <w:rPr>
          <w:rFonts w:asciiTheme="majorHAnsi" w:hAnsiTheme="majorHAnsi" w:cstheme="majorHAnsi"/>
        </w:rPr>
        <w:t>Flat earth flips existing all conceptions of science &amp; society at large – this means you go neg on presumption because their presumptions are presumptive</w:t>
      </w:r>
    </w:p>
    <w:p w14:paraId="61C0CD43" w14:textId="77777777" w:rsidR="003155F3" w:rsidRPr="00AE0629" w:rsidRDefault="003155F3" w:rsidP="003155F3">
      <w:pPr>
        <w:rPr>
          <w:rFonts w:asciiTheme="majorHAnsi" w:hAnsiTheme="majorHAnsi" w:cstheme="majorHAnsi"/>
          <w:sz w:val="16"/>
        </w:rPr>
      </w:pPr>
      <w:proofErr w:type="spellStart"/>
      <w:r w:rsidRPr="00AE0629">
        <w:rPr>
          <w:rStyle w:val="Style13ptBold"/>
          <w:rFonts w:asciiTheme="majorHAnsi" w:hAnsiTheme="majorHAnsi" w:cstheme="majorHAnsi"/>
        </w:rPr>
        <w:t>DirtyOldAussie</w:t>
      </w:r>
      <w:proofErr w:type="spellEnd"/>
      <w:r w:rsidRPr="00AE0629">
        <w:rPr>
          <w:rStyle w:val="Style13ptBold"/>
          <w:rFonts w:asciiTheme="majorHAnsi" w:hAnsiTheme="majorHAnsi" w:cstheme="majorHAnsi"/>
        </w:rPr>
        <w:t xml:space="preserve"> 17</w:t>
      </w:r>
      <w:r w:rsidRPr="00AE0629">
        <w:rPr>
          <w:rFonts w:asciiTheme="majorHAnsi" w:hAnsiTheme="majorHAnsi" w:cstheme="majorHAnsi"/>
          <w:szCs w:val="22"/>
        </w:rPr>
        <w:t xml:space="preserve"> [</w:t>
      </w:r>
      <w:proofErr w:type="spellStart"/>
      <w:r w:rsidRPr="00AE0629">
        <w:rPr>
          <w:rFonts w:asciiTheme="majorHAnsi" w:hAnsiTheme="majorHAnsi" w:cstheme="majorHAnsi"/>
          <w:szCs w:val="22"/>
        </w:rPr>
        <w:t>DirtyOldAussie</w:t>
      </w:r>
      <w:proofErr w:type="spellEnd"/>
      <w:r w:rsidRPr="00AE0629">
        <w:rPr>
          <w:rFonts w:asciiTheme="majorHAnsi" w:hAnsiTheme="majorHAnsi" w:cstheme="majorHAnsi"/>
          <w:szCs w:val="22"/>
        </w:rPr>
        <w:t>, 4-1-2017, "What are the true implications of a Flat Earth vs Spherical Earth? How else would our thinking change if it really was flat? • r/</w:t>
      </w:r>
      <w:proofErr w:type="spellStart"/>
      <w:r w:rsidRPr="00AE0629">
        <w:rPr>
          <w:rFonts w:asciiTheme="majorHAnsi" w:hAnsiTheme="majorHAnsi" w:cstheme="majorHAnsi"/>
          <w:szCs w:val="22"/>
        </w:rPr>
        <w:t>AskReddit</w:t>
      </w:r>
      <w:proofErr w:type="spellEnd"/>
      <w:r w:rsidRPr="00AE0629">
        <w:rPr>
          <w:rFonts w:asciiTheme="majorHAnsi" w:hAnsiTheme="majorHAnsi" w:cstheme="majorHAnsi"/>
          <w:szCs w:val="22"/>
        </w:rPr>
        <w:t>," reddit, *this post was marked serious so it’s legit, https://www.reddit.com/r/AskReddit/comments/670rf6/what_are_the_true_implications_of_a_flat_earth_vs/] JS</w:t>
      </w:r>
    </w:p>
    <w:p w14:paraId="3C8F67E5" w14:textId="77777777" w:rsidR="003155F3" w:rsidRPr="00F232FB" w:rsidRDefault="003155F3" w:rsidP="003155F3">
      <w:pPr>
        <w:rPr>
          <w:rFonts w:asciiTheme="majorHAnsi" w:hAnsiTheme="majorHAnsi" w:cstheme="majorHAnsi"/>
          <w:highlight w:val="cyan"/>
          <w:u w:val="single"/>
        </w:rPr>
      </w:pPr>
      <w:r w:rsidRPr="00F232FB">
        <w:rPr>
          <w:rStyle w:val="StyleUnderline"/>
          <w:rFonts w:asciiTheme="majorHAnsi" w:hAnsiTheme="majorHAnsi" w:cstheme="majorHAnsi"/>
          <w:highlight w:val="cyan"/>
        </w:rPr>
        <w:t xml:space="preserve">You'd have </w:t>
      </w:r>
      <w:proofErr w:type="spellStart"/>
      <w:r w:rsidRPr="00F232FB">
        <w:rPr>
          <w:rStyle w:val="StyleUnderline"/>
          <w:rFonts w:asciiTheme="majorHAnsi" w:hAnsiTheme="majorHAnsi" w:cstheme="majorHAnsi"/>
          <w:highlight w:val="cyan"/>
        </w:rPr>
        <w:t>throw</w:t>
      </w:r>
      <w:proofErr w:type="spellEnd"/>
      <w:r w:rsidRPr="00F232FB">
        <w:rPr>
          <w:rStyle w:val="StyleUnderline"/>
          <w:rFonts w:asciiTheme="majorHAnsi" w:hAnsiTheme="majorHAnsi" w:cstheme="majorHAnsi"/>
          <w:highlight w:val="cyan"/>
        </w:rPr>
        <w:t xml:space="preserve"> away the theory of gravity, special relativity, Newtonian mechanics, conventional astronomy, celestial mechanics, cosmology </w:t>
      </w:r>
      <w:r w:rsidRPr="00AE0629">
        <w:rPr>
          <w:rStyle w:val="StyleUnderline"/>
          <w:rFonts w:asciiTheme="majorHAnsi" w:hAnsiTheme="majorHAnsi" w:cstheme="majorHAnsi"/>
        </w:rPr>
        <w:t xml:space="preserve">and a bunch of other fairly </w:t>
      </w:r>
      <w:proofErr w:type="gramStart"/>
      <w:r w:rsidRPr="00AE0629">
        <w:rPr>
          <w:rStyle w:val="StyleUnderline"/>
          <w:rFonts w:asciiTheme="majorHAnsi" w:hAnsiTheme="majorHAnsi" w:cstheme="majorHAnsi"/>
        </w:rPr>
        <w:t>well established</w:t>
      </w:r>
      <w:proofErr w:type="gramEnd"/>
      <w:r w:rsidRPr="00AE0629">
        <w:rPr>
          <w:rStyle w:val="StyleUnderline"/>
          <w:rFonts w:asciiTheme="majorHAnsi" w:hAnsiTheme="majorHAnsi" w:cstheme="majorHAnsi"/>
        </w:rPr>
        <w:t xml:space="preserve"> structures. Then you'd </w:t>
      </w:r>
      <w:r w:rsidRPr="00F232FB">
        <w:rPr>
          <w:rStyle w:val="StyleUnderline"/>
          <w:rFonts w:asciiTheme="majorHAnsi" w:hAnsiTheme="majorHAnsi" w:cstheme="majorHAnsi"/>
          <w:highlight w:val="cyan"/>
        </w:rPr>
        <w:t>also have to deal with several worldwide conspiracies involving government, airline pilots, space agencies, astronomers, ships captains and others.</w:t>
      </w:r>
    </w:p>
    <w:p w14:paraId="64918CE3" w14:textId="2AE66037" w:rsidR="003155F3" w:rsidRPr="00AE0629" w:rsidRDefault="003155F3" w:rsidP="003155F3">
      <w:pPr>
        <w:pStyle w:val="Heading2"/>
        <w:rPr>
          <w:rFonts w:asciiTheme="majorHAnsi" w:hAnsiTheme="majorHAnsi" w:cstheme="majorHAnsi"/>
        </w:rPr>
      </w:pPr>
      <w:r w:rsidRPr="00AE0629">
        <w:rPr>
          <w:rFonts w:asciiTheme="majorHAnsi" w:hAnsiTheme="majorHAnsi" w:cstheme="majorHAnsi"/>
        </w:rPr>
        <w:t>8</w:t>
      </w:r>
    </w:p>
    <w:p w14:paraId="18E7572F" w14:textId="477E30D6" w:rsidR="00AE0629" w:rsidRPr="00E15412" w:rsidRDefault="00AE0629" w:rsidP="00E15412">
      <w:pPr>
        <w:pStyle w:val="HTMLPreformatted"/>
        <w:shd w:val="clear" w:color="auto" w:fill="F8F9FA"/>
        <w:spacing w:line="480" w:lineRule="atLeast"/>
        <w:rPr>
          <w:rFonts w:ascii="inherit" w:hAnsi="inherit"/>
          <w:color w:val="202124"/>
          <w:sz w:val="36"/>
          <w:szCs w:val="36"/>
        </w:rPr>
      </w:pPr>
      <w:r w:rsidRPr="00316B88">
        <w:rPr>
          <w:rFonts w:ascii="Calibri" w:eastAsiaTheme="majorEastAsia" w:hAnsi="Calibri" w:cstheme="majorBidi"/>
          <w:b/>
          <w:bCs/>
          <w:sz w:val="26"/>
          <w:szCs w:val="26"/>
        </w:rPr>
        <w:t>Text –</w:t>
      </w:r>
      <w:r w:rsidRPr="00AE0629">
        <w:rPr>
          <w:rFonts w:asciiTheme="majorHAnsi" w:hAnsiTheme="majorHAnsi" w:cstheme="majorHAnsi"/>
        </w:rPr>
        <w:t xml:space="preserve"> </w:t>
      </w:r>
      <w:proofErr w:type="spellStart"/>
      <w:r w:rsidR="00316B88" w:rsidRPr="00316B88">
        <w:rPr>
          <w:rFonts w:ascii="Gautami" w:eastAsiaTheme="majorEastAsia" w:hAnsi="Gautami" w:cs="Gautami" w:hint="cs"/>
          <w:b/>
          <w:bCs/>
          <w:sz w:val="26"/>
          <w:szCs w:val="26"/>
          <w:cs/>
        </w:rPr>
        <w:t>తెలుగులో</w:t>
      </w:r>
      <w:proofErr w:type="spellEnd"/>
      <w:r w:rsidR="00316B88" w:rsidRPr="00316B88">
        <w:rPr>
          <w:rFonts w:ascii="Calibri" w:eastAsiaTheme="majorEastAsia" w:hAnsi="Calibri" w:cstheme="majorBidi" w:hint="cs"/>
          <w:b/>
          <w:bCs/>
          <w:sz w:val="26"/>
          <w:szCs w:val="26"/>
          <w:cs/>
        </w:rPr>
        <w:t xml:space="preserve"> </w:t>
      </w:r>
      <w:proofErr w:type="spellStart"/>
      <w:r w:rsidR="00316B88" w:rsidRPr="00316B88">
        <w:rPr>
          <w:rFonts w:ascii="Gautami" w:eastAsiaTheme="majorEastAsia" w:hAnsi="Gautami" w:cs="Gautami" w:hint="cs"/>
          <w:b/>
          <w:bCs/>
          <w:sz w:val="26"/>
          <w:szCs w:val="26"/>
          <w:cs/>
        </w:rPr>
        <w:t>చేయండి</w:t>
      </w:r>
      <w:proofErr w:type="spellEnd"/>
    </w:p>
    <w:p w14:paraId="4F645E95" w14:textId="3A140FAB" w:rsidR="00AE0629" w:rsidRPr="00AE0629" w:rsidRDefault="00AE0629" w:rsidP="00AE0629">
      <w:pPr>
        <w:pStyle w:val="Heading4"/>
        <w:rPr>
          <w:rFonts w:asciiTheme="majorHAnsi" w:hAnsiTheme="majorHAnsi" w:cstheme="majorHAnsi"/>
        </w:rPr>
      </w:pPr>
      <w:r w:rsidRPr="00AE0629">
        <w:rPr>
          <w:rFonts w:asciiTheme="majorHAnsi" w:hAnsiTheme="majorHAnsi" w:cstheme="majorHAnsi"/>
        </w:rPr>
        <w:t xml:space="preserve">The NC embodies the oppressor and weaponizes language to rupture debate – we defend radical mimicry </w:t>
      </w:r>
    </w:p>
    <w:p w14:paraId="588D6CFE" w14:textId="77777777" w:rsidR="00AE0629" w:rsidRPr="00AE0629" w:rsidRDefault="00AE0629" w:rsidP="00AE0629">
      <w:pPr>
        <w:rPr>
          <w:rFonts w:asciiTheme="majorHAnsi" w:hAnsiTheme="majorHAnsi" w:cstheme="majorHAnsi"/>
        </w:rPr>
      </w:pPr>
      <w:proofErr w:type="spellStart"/>
      <w:r w:rsidRPr="00AE0629">
        <w:rPr>
          <w:rFonts w:asciiTheme="majorHAnsi" w:hAnsiTheme="majorHAnsi" w:cstheme="majorHAnsi"/>
          <w:b/>
          <w:bCs/>
        </w:rPr>
        <w:t>Conquergood</w:t>
      </w:r>
      <w:proofErr w:type="spellEnd"/>
      <w:r w:rsidRPr="00AE0629">
        <w:rPr>
          <w:rFonts w:asciiTheme="majorHAnsi" w:hAnsiTheme="majorHAnsi" w:cstheme="majorHAnsi"/>
          <w:b/>
          <w:bCs/>
        </w:rPr>
        <w:t xml:space="preserve"> 2</w:t>
      </w:r>
      <w:r w:rsidRPr="00AE0629">
        <w:rPr>
          <w:rFonts w:asciiTheme="majorHAnsi" w:hAnsiTheme="majorHAnsi" w:cstheme="majorHAnsi"/>
        </w:rPr>
        <w:t xml:space="preserve">, Performance Studies: Interventions and Radical Research, Dwight </w:t>
      </w:r>
      <w:proofErr w:type="spellStart"/>
      <w:r w:rsidRPr="00AE0629">
        <w:rPr>
          <w:rFonts w:asciiTheme="majorHAnsi" w:hAnsiTheme="majorHAnsi" w:cstheme="majorHAnsi"/>
        </w:rPr>
        <w:t>Conquergood</w:t>
      </w:r>
      <w:proofErr w:type="spellEnd"/>
      <w:r w:rsidRPr="00AE0629">
        <w:rPr>
          <w:rFonts w:asciiTheme="majorHAnsi" w:hAnsiTheme="majorHAnsi" w:cstheme="majorHAnsi"/>
        </w:rPr>
        <w:t>, TDR (1988-) Vol. 46, No. 2 (Summer, 2002), pp. 145-156 (12 pages) Published by: </w:t>
      </w:r>
      <w:hyperlink r:id="rId13" w:history="1">
        <w:r w:rsidRPr="00AE0629">
          <w:rPr>
            <w:rStyle w:val="Hyperlink"/>
            <w:rFonts w:asciiTheme="majorHAnsi" w:hAnsiTheme="majorHAnsi" w:cstheme="majorHAnsi"/>
          </w:rPr>
          <w:t>The MIT Press</w:t>
        </w:r>
      </w:hyperlink>
      <w:r w:rsidRPr="00AE0629">
        <w:rPr>
          <w:rFonts w:asciiTheme="majorHAnsi" w:hAnsiTheme="majorHAnsi" w:cstheme="majorHAnsi"/>
        </w:rPr>
        <w:t xml:space="preserve"> SJDH</w:t>
      </w:r>
    </w:p>
    <w:p w14:paraId="2F9D7085" w14:textId="77777777" w:rsidR="00944A91" w:rsidRDefault="00AE0629" w:rsidP="00AE0629">
      <w:pPr>
        <w:rPr>
          <w:rFonts w:asciiTheme="majorHAnsi" w:hAnsiTheme="majorHAnsi" w:cstheme="majorHAnsi"/>
          <w:b/>
          <w:bCs/>
          <w:u w:val="single"/>
        </w:rPr>
      </w:pPr>
      <w:r w:rsidRPr="00AE0629">
        <w:rPr>
          <w:rFonts w:asciiTheme="majorHAnsi" w:hAnsiTheme="majorHAnsi" w:cstheme="majorHAnsi"/>
          <w:sz w:val="8"/>
        </w:rPr>
        <w:t xml:space="preserve">Geertz's now classic depiction of the turn toward texts in ethnography and cultural studies needs to be juxtaposed with Zora Neal Hurston's much earlier and more complex rendering of a researcher reading the texts of subordinate others: The theory behind our tactics: "The white man is always trying to know into somebody else's business. All right, I'll set something outside the door of my mind for him to play with and handle. He can read my writ- </w:t>
      </w:r>
      <w:proofErr w:type="spellStart"/>
      <w:r w:rsidRPr="00AE0629">
        <w:rPr>
          <w:rFonts w:asciiTheme="majorHAnsi" w:hAnsiTheme="majorHAnsi" w:cstheme="majorHAnsi"/>
          <w:sz w:val="8"/>
        </w:rPr>
        <w:t>ing</w:t>
      </w:r>
      <w:proofErr w:type="spellEnd"/>
      <w:r w:rsidRPr="00AE0629">
        <w:rPr>
          <w:rFonts w:asciiTheme="majorHAnsi" w:hAnsiTheme="majorHAnsi" w:cstheme="majorHAnsi"/>
          <w:sz w:val="8"/>
        </w:rPr>
        <w:t xml:space="preserve"> but he </w:t>
      </w:r>
      <w:proofErr w:type="spellStart"/>
      <w:r w:rsidRPr="00AE0629">
        <w:rPr>
          <w:rFonts w:asciiTheme="majorHAnsi" w:hAnsiTheme="majorHAnsi" w:cstheme="majorHAnsi"/>
          <w:sz w:val="8"/>
        </w:rPr>
        <w:t>sho</w:t>
      </w:r>
      <w:proofErr w:type="spellEnd"/>
      <w:r w:rsidRPr="00AE0629">
        <w:rPr>
          <w:rFonts w:asciiTheme="majorHAnsi" w:hAnsiTheme="majorHAnsi" w:cstheme="majorHAnsi"/>
          <w:sz w:val="8"/>
        </w:rPr>
        <w:t xml:space="preserve">' can't read my mind. I'll put this play toy in his hand, and he will seize it and go away. Then I'll say my say and sing my song." ([I935] I990:3) Hurston foregrounds the terrain of struggle, the field of power relations on which texts are written, exchanged, and read. Whereas Geertz does not problematize the ethnographer's will-to-know or access to the texts of others, Hurston is sensitive to the reluctance of the subordinate classes "to reveal that which the soul lives by" (2) because they understand from experience the ocular politics that links the powers to see, to search, and to seize. </w:t>
      </w:r>
      <w:r w:rsidRPr="00AE0629">
        <w:rPr>
          <w:rFonts w:asciiTheme="majorHAnsi" w:hAnsiTheme="majorHAnsi" w:cstheme="majorHAnsi"/>
          <w:b/>
          <w:bCs/>
          <w:u w:val="single"/>
        </w:rPr>
        <w:t xml:space="preserve">Aware of the white man's drive to objectify, control, and grasp as a way of knowing, </w:t>
      </w:r>
      <w:r w:rsidRPr="00F232FB">
        <w:rPr>
          <w:rFonts w:asciiTheme="majorHAnsi" w:hAnsiTheme="majorHAnsi" w:cstheme="majorHAnsi"/>
          <w:b/>
          <w:bCs/>
          <w:highlight w:val="cyan"/>
          <w:u w:val="single"/>
        </w:rPr>
        <w:t>subordinate people</w:t>
      </w:r>
      <w:r w:rsidRPr="00AE0629">
        <w:rPr>
          <w:rFonts w:asciiTheme="majorHAnsi" w:hAnsiTheme="majorHAnsi" w:cstheme="majorHAnsi"/>
          <w:b/>
          <w:bCs/>
          <w:u w:val="single"/>
        </w:rPr>
        <w:t xml:space="preserve"> cunningly </w:t>
      </w:r>
      <w:r w:rsidRPr="00F232FB">
        <w:rPr>
          <w:rFonts w:asciiTheme="majorHAnsi" w:hAnsiTheme="majorHAnsi" w:cstheme="majorHAnsi"/>
          <w:b/>
          <w:bCs/>
          <w:highlight w:val="cyan"/>
          <w:u w:val="single"/>
        </w:rPr>
        <w:t>set a text, a decoy</w:t>
      </w:r>
      <w:r w:rsidRPr="00AE0629">
        <w:rPr>
          <w:rFonts w:asciiTheme="majorHAnsi" w:hAnsiTheme="majorHAnsi" w:cstheme="majorHAnsi"/>
          <w:b/>
          <w:bCs/>
          <w:u w:val="single"/>
        </w:rPr>
        <w:t xml:space="preserve">, outside the door </w:t>
      </w:r>
      <w:r w:rsidRPr="00F232FB">
        <w:rPr>
          <w:rFonts w:asciiTheme="majorHAnsi" w:hAnsiTheme="majorHAnsi" w:cstheme="majorHAnsi"/>
          <w:b/>
          <w:bCs/>
          <w:highlight w:val="cyan"/>
          <w:u w:val="single"/>
        </w:rPr>
        <w:t xml:space="preserve">to lure him away </w:t>
      </w:r>
      <w:r w:rsidRPr="00AE0629">
        <w:rPr>
          <w:rFonts w:asciiTheme="majorHAnsi" w:hAnsiTheme="majorHAnsi" w:cstheme="majorHAnsi"/>
          <w:b/>
          <w:bCs/>
          <w:u w:val="single"/>
        </w:rPr>
        <w:t>from "homeplace" where subjugated but empowering truths and survival secrets are sheltered</w:t>
      </w:r>
      <w:r w:rsidRPr="00AE0629">
        <w:rPr>
          <w:rFonts w:asciiTheme="majorHAnsi" w:hAnsiTheme="majorHAnsi" w:cstheme="majorHAnsi"/>
          <w:sz w:val="8"/>
        </w:rPr>
        <w:t xml:space="preserve"> (hooks 1990). In Hurston's brilliant example, vulnerable people </w:t>
      </w:r>
      <w:proofErr w:type="gramStart"/>
      <w:r w:rsidRPr="00AE0629">
        <w:rPr>
          <w:rFonts w:asciiTheme="majorHAnsi" w:hAnsiTheme="majorHAnsi" w:cstheme="majorHAnsi"/>
          <w:sz w:val="8"/>
        </w:rPr>
        <w:t>actually redeploy</w:t>
      </w:r>
      <w:proofErr w:type="gramEnd"/>
      <w:r w:rsidRPr="00AE0629">
        <w:rPr>
          <w:rFonts w:asciiTheme="majorHAnsi" w:hAnsiTheme="majorHAnsi" w:cstheme="majorHAnsi"/>
          <w:sz w:val="8"/>
        </w:rPr>
        <w:t xml:space="preserve"> the written text as a tactic of evasion and camouflage, performatively turning and tripping the textual fetish against the white person's will-to-know. "So driven in on his reading," as Williams would say, he is blinded by the texts he compulsively seizes: "knowing so little about us, he doesn't know what he is missing" (Hurston [1935] 1990:2). Once provided with something that he can "handle," "seize," in a word, apprehend, he will go away and then space can be cleared for performed truths that remain beyond his reach</w:t>
      </w:r>
      <w:r w:rsidRPr="00AE0629">
        <w:rPr>
          <w:rFonts w:asciiTheme="majorHAnsi" w:hAnsiTheme="majorHAnsi" w:cstheme="majorHAnsi"/>
          <w:b/>
          <w:bCs/>
          <w:u w:val="single"/>
        </w:rPr>
        <w:t xml:space="preserve">: "then I'll say my say and sing my song." </w:t>
      </w:r>
      <w:r w:rsidRPr="00F232FB">
        <w:rPr>
          <w:rFonts w:asciiTheme="majorHAnsi" w:hAnsiTheme="majorHAnsi" w:cstheme="majorHAnsi"/>
          <w:b/>
          <w:bCs/>
          <w:highlight w:val="cyan"/>
          <w:u w:val="single"/>
        </w:rPr>
        <w:t>By mimicking</w:t>
      </w:r>
      <w:r w:rsidRPr="00AE0629">
        <w:rPr>
          <w:rFonts w:asciiTheme="majorHAnsi" w:hAnsiTheme="majorHAnsi" w:cstheme="majorHAnsi"/>
          <w:b/>
          <w:bCs/>
          <w:u w:val="single"/>
        </w:rPr>
        <w:t xml:space="preserve"> the reifying textualism of dominant knowledge regimes, </w:t>
      </w:r>
      <w:r w:rsidRPr="00F232FB">
        <w:rPr>
          <w:rFonts w:asciiTheme="majorHAnsi" w:hAnsiTheme="majorHAnsi" w:cstheme="majorHAnsi"/>
          <w:b/>
          <w:bCs/>
          <w:highlight w:val="cyan"/>
          <w:u w:val="single"/>
        </w:rPr>
        <w:t xml:space="preserve">subordinate people can deflect </w:t>
      </w:r>
      <w:r w:rsidRPr="00AE0629">
        <w:rPr>
          <w:rFonts w:asciiTheme="majorHAnsi" w:hAnsiTheme="majorHAnsi" w:cstheme="majorHAnsi"/>
          <w:b/>
          <w:bCs/>
          <w:u w:val="single"/>
        </w:rPr>
        <w:t xml:space="preserve">its invasive </w:t>
      </w:r>
      <w:r w:rsidRPr="00F232FB">
        <w:rPr>
          <w:rFonts w:asciiTheme="majorHAnsi" w:hAnsiTheme="majorHAnsi" w:cstheme="majorHAnsi"/>
          <w:b/>
          <w:bCs/>
          <w:highlight w:val="cyan"/>
          <w:u w:val="single"/>
        </w:rPr>
        <w:t xml:space="preserve">power. This mimicry </w:t>
      </w:r>
      <w:r w:rsidRPr="00AE0629">
        <w:rPr>
          <w:rFonts w:asciiTheme="majorHAnsi" w:hAnsiTheme="majorHAnsi" w:cstheme="majorHAnsi"/>
          <w:b/>
          <w:bCs/>
          <w:u w:val="single"/>
        </w:rPr>
        <w:t xml:space="preserve">of textualism </w:t>
      </w:r>
      <w:r w:rsidRPr="00F232FB">
        <w:rPr>
          <w:rFonts w:asciiTheme="majorHAnsi" w:hAnsiTheme="majorHAnsi" w:cstheme="majorHAnsi"/>
          <w:b/>
          <w:bCs/>
          <w:highlight w:val="cyan"/>
          <w:u w:val="single"/>
        </w:rPr>
        <w:t>is a</w:t>
      </w:r>
      <w:r w:rsidRPr="00AE0629">
        <w:rPr>
          <w:rFonts w:asciiTheme="majorHAnsi" w:hAnsiTheme="majorHAnsi" w:cstheme="majorHAnsi"/>
          <w:b/>
          <w:bCs/>
          <w:u w:val="single"/>
        </w:rPr>
        <w:t xml:space="preserve"> complex </w:t>
      </w:r>
      <w:r w:rsidRPr="00F232FB">
        <w:rPr>
          <w:rFonts w:asciiTheme="majorHAnsi" w:hAnsiTheme="majorHAnsi" w:cstheme="majorHAnsi"/>
          <w:b/>
          <w:bCs/>
          <w:highlight w:val="cyan"/>
          <w:u w:val="single"/>
        </w:rPr>
        <w:t>example of "mimetic excess</w:t>
      </w:r>
      <w:r w:rsidRPr="00AE0629">
        <w:rPr>
          <w:rFonts w:asciiTheme="majorHAnsi" w:hAnsiTheme="majorHAnsi" w:cstheme="majorHAnsi"/>
          <w:b/>
          <w:bCs/>
          <w:u w:val="single"/>
        </w:rPr>
        <w:t xml:space="preserve">" in </w:t>
      </w:r>
      <w:r w:rsidRPr="00F232FB">
        <w:rPr>
          <w:rFonts w:asciiTheme="majorHAnsi" w:hAnsiTheme="majorHAnsi" w:cstheme="majorHAnsi"/>
          <w:b/>
          <w:bCs/>
          <w:highlight w:val="cyan"/>
          <w:u w:val="single"/>
        </w:rPr>
        <w:t>which</w:t>
      </w:r>
      <w:r w:rsidRPr="00AE0629">
        <w:rPr>
          <w:rFonts w:asciiTheme="majorHAnsi" w:hAnsiTheme="majorHAnsi" w:cstheme="majorHAnsi"/>
          <w:b/>
          <w:bCs/>
          <w:u w:val="single"/>
        </w:rPr>
        <w:t xml:space="preserve"> the susceptibility of dominant </w:t>
      </w:r>
      <w:r w:rsidRPr="00F232FB">
        <w:rPr>
          <w:rFonts w:asciiTheme="majorHAnsi" w:hAnsiTheme="majorHAnsi" w:cstheme="majorHAnsi"/>
          <w:b/>
          <w:bCs/>
          <w:highlight w:val="cyan"/>
          <w:u w:val="single"/>
        </w:rPr>
        <w:t>images</w:t>
      </w:r>
      <w:r w:rsidRPr="00AE0629">
        <w:rPr>
          <w:rFonts w:asciiTheme="majorHAnsi" w:hAnsiTheme="majorHAnsi" w:cstheme="majorHAnsi"/>
          <w:b/>
          <w:bCs/>
          <w:u w:val="single"/>
        </w:rPr>
        <w:t xml:space="preserve">, forms, and technologies of power to subversive doublings </w:t>
      </w:r>
      <w:r w:rsidRPr="00F232FB">
        <w:rPr>
          <w:rFonts w:asciiTheme="majorHAnsi" w:hAnsiTheme="majorHAnsi" w:cstheme="majorHAnsi"/>
          <w:b/>
          <w:bCs/>
          <w:highlight w:val="cyan"/>
          <w:u w:val="single"/>
        </w:rPr>
        <w:t>holds the potential for undermining</w:t>
      </w:r>
      <w:r w:rsidRPr="00AE0629">
        <w:rPr>
          <w:rFonts w:asciiTheme="majorHAnsi" w:hAnsiTheme="majorHAnsi" w:cstheme="majorHAnsi"/>
          <w:b/>
          <w:bCs/>
          <w:u w:val="single"/>
        </w:rPr>
        <w:t xml:space="preserve"> the </w:t>
      </w:r>
      <w:r w:rsidRPr="00F232FB">
        <w:rPr>
          <w:rFonts w:asciiTheme="majorHAnsi" w:hAnsiTheme="majorHAnsi" w:cstheme="majorHAnsi"/>
          <w:b/>
          <w:bCs/>
          <w:highlight w:val="cyan"/>
          <w:u w:val="single"/>
        </w:rPr>
        <w:t>power</w:t>
      </w:r>
      <w:r w:rsidRPr="00AE0629">
        <w:rPr>
          <w:rFonts w:asciiTheme="majorHAnsi" w:hAnsiTheme="majorHAnsi" w:cstheme="majorHAnsi"/>
          <w:b/>
          <w:bCs/>
          <w:u w:val="single"/>
        </w:rPr>
        <w:t xml:space="preserve"> of that which is mimed</w:t>
      </w:r>
      <w:r w:rsidRPr="00AE0629">
        <w:rPr>
          <w:rFonts w:asciiTheme="majorHAnsi" w:hAnsiTheme="majorHAnsi" w:cstheme="majorHAnsi"/>
          <w:sz w:val="8"/>
        </w:rPr>
        <w:t xml:space="preserve"> (Taussig I993:254-55). Note that in Hurston's account, subordinate people read and write, as well as perform. </w:t>
      </w:r>
      <w:r w:rsidRPr="00AE0629">
        <w:rPr>
          <w:rFonts w:asciiTheme="majorHAnsi" w:hAnsiTheme="majorHAnsi" w:cstheme="majorHAnsi"/>
          <w:b/>
          <w:bCs/>
          <w:u w:val="single"/>
        </w:rPr>
        <w:t xml:space="preserve">With her beautiful example of how a text can perform subversive work, she </w:t>
      </w:r>
      <w:r w:rsidRPr="00F232FB">
        <w:rPr>
          <w:rFonts w:asciiTheme="majorHAnsi" w:hAnsiTheme="majorHAnsi" w:cstheme="majorHAnsi"/>
          <w:b/>
          <w:bCs/>
          <w:highlight w:val="cyan"/>
          <w:u w:val="single"/>
        </w:rPr>
        <w:t xml:space="preserve">disrupts </w:t>
      </w:r>
      <w:r w:rsidRPr="00AE0629">
        <w:rPr>
          <w:rFonts w:asciiTheme="majorHAnsi" w:hAnsiTheme="majorHAnsi" w:cstheme="majorHAnsi"/>
          <w:b/>
          <w:bCs/>
          <w:u w:val="single"/>
        </w:rPr>
        <w:t xml:space="preserve">any simplistic </w:t>
      </w:r>
      <w:r w:rsidRPr="00F232FB">
        <w:rPr>
          <w:rFonts w:asciiTheme="majorHAnsi" w:hAnsiTheme="majorHAnsi" w:cstheme="majorHAnsi"/>
          <w:b/>
          <w:bCs/>
          <w:highlight w:val="cyan"/>
          <w:u w:val="single"/>
        </w:rPr>
        <w:t xml:space="preserve">dichotomy </w:t>
      </w:r>
      <w:r w:rsidRPr="00AE0629">
        <w:rPr>
          <w:rFonts w:asciiTheme="majorHAnsi" w:hAnsiTheme="majorHAnsi" w:cstheme="majorHAnsi"/>
          <w:b/>
          <w:bCs/>
          <w:u w:val="single"/>
        </w:rPr>
        <w:t xml:space="preserve">that would </w:t>
      </w:r>
      <w:r w:rsidRPr="00F232FB">
        <w:rPr>
          <w:rFonts w:asciiTheme="majorHAnsi" w:hAnsiTheme="majorHAnsi" w:cstheme="majorHAnsi"/>
          <w:b/>
          <w:bCs/>
          <w:highlight w:val="cyan"/>
          <w:u w:val="single"/>
        </w:rPr>
        <w:t>align texts with</w:t>
      </w:r>
      <w:r w:rsidRPr="00AE0629">
        <w:rPr>
          <w:rFonts w:asciiTheme="majorHAnsi" w:hAnsiTheme="majorHAnsi" w:cstheme="majorHAnsi"/>
          <w:b/>
          <w:bCs/>
          <w:u w:val="single"/>
        </w:rPr>
        <w:t xml:space="preserve"> domination and </w:t>
      </w:r>
      <w:r w:rsidRPr="00F232FB">
        <w:rPr>
          <w:rFonts w:asciiTheme="majorHAnsi" w:hAnsiTheme="majorHAnsi" w:cstheme="majorHAnsi"/>
          <w:b/>
          <w:bCs/>
          <w:highlight w:val="cyan"/>
          <w:u w:val="single"/>
        </w:rPr>
        <w:t>performance with liberation</w:t>
      </w:r>
      <w:r w:rsidRPr="00AE0629">
        <w:rPr>
          <w:rFonts w:asciiTheme="majorHAnsi" w:hAnsiTheme="majorHAnsi" w:cstheme="majorHAnsi"/>
          <w:sz w:val="8"/>
        </w:rPr>
        <w:t xml:space="preserve">. In Hurston's example, </w:t>
      </w:r>
      <w:r w:rsidRPr="00AE0629">
        <w:rPr>
          <w:rFonts w:asciiTheme="majorHAnsi" w:hAnsiTheme="majorHAnsi" w:cstheme="majorHAnsi"/>
          <w:b/>
          <w:bCs/>
          <w:u w:val="single"/>
          <w:bdr w:val="single" w:sz="24" w:space="0" w:color="auto"/>
        </w:rPr>
        <w:t xml:space="preserve">the </w:t>
      </w:r>
      <w:r w:rsidRPr="00F232FB">
        <w:rPr>
          <w:rFonts w:asciiTheme="majorHAnsi" w:hAnsiTheme="majorHAnsi" w:cstheme="majorHAnsi"/>
          <w:b/>
          <w:bCs/>
          <w:highlight w:val="cyan"/>
          <w:u w:val="single"/>
          <w:bdr w:val="single" w:sz="24" w:space="0" w:color="auto"/>
        </w:rPr>
        <w:t>white man</w:t>
      </w:r>
      <w:r w:rsidRPr="00AE0629">
        <w:rPr>
          <w:rFonts w:asciiTheme="majorHAnsi" w:hAnsiTheme="majorHAnsi" w:cstheme="majorHAnsi"/>
          <w:b/>
          <w:bCs/>
          <w:u w:val="single"/>
          <w:bdr w:val="single" w:sz="24" w:space="0" w:color="auto"/>
        </w:rPr>
        <w:t xml:space="preserve"> researcher </w:t>
      </w:r>
      <w:r w:rsidRPr="00F232FB">
        <w:rPr>
          <w:rFonts w:asciiTheme="majorHAnsi" w:hAnsiTheme="majorHAnsi" w:cstheme="majorHAnsi"/>
          <w:b/>
          <w:bCs/>
          <w:highlight w:val="cyan"/>
          <w:u w:val="single"/>
          <w:bdr w:val="single" w:sz="24" w:space="0" w:color="auto"/>
        </w:rPr>
        <w:t>is a fool</w:t>
      </w:r>
      <w:r w:rsidRPr="00AE0629">
        <w:rPr>
          <w:rFonts w:asciiTheme="majorHAnsi" w:hAnsiTheme="majorHAnsi" w:cstheme="majorHAnsi"/>
          <w:b/>
          <w:bCs/>
          <w:u w:val="single"/>
          <w:bdr w:val="single" w:sz="24" w:space="0" w:color="auto"/>
        </w:rPr>
        <w:t xml:space="preserve"> not </w:t>
      </w:r>
      <w:r w:rsidRPr="00F232FB">
        <w:rPr>
          <w:rFonts w:asciiTheme="majorHAnsi" w:hAnsiTheme="majorHAnsi" w:cstheme="majorHAnsi"/>
          <w:b/>
          <w:bCs/>
          <w:highlight w:val="cyan"/>
          <w:u w:val="single"/>
          <w:bdr w:val="single" w:sz="24" w:space="0" w:color="auto"/>
        </w:rPr>
        <w:t>because he values literacy</w:t>
      </w:r>
      <w:r w:rsidRPr="00AE0629">
        <w:rPr>
          <w:rFonts w:asciiTheme="majorHAnsi" w:hAnsiTheme="majorHAnsi" w:cstheme="majorHAnsi"/>
          <w:b/>
          <w:bCs/>
          <w:u w:val="single"/>
        </w:rPr>
        <w:t xml:space="preserve">, but because he valorized it to the exclusion of other media, other modes of knowing. </w:t>
      </w:r>
      <w:r w:rsidRPr="00AE0629">
        <w:rPr>
          <w:rFonts w:asciiTheme="majorHAnsi" w:hAnsiTheme="majorHAnsi" w:cstheme="majorHAnsi"/>
          <w:sz w:val="8"/>
        </w:rPr>
        <w:t xml:space="preserve">I want to be very clear about this point: </w:t>
      </w:r>
      <w:proofErr w:type="spellStart"/>
      <w:r w:rsidRPr="00AE0629">
        <w:rPr>
          <w:rFonts w:asciiTheme="majorHAnsi" w:hAnsiTheme="majorHAnsi" w:cstheme="majorHAnsi"/>
          <w:sz w:val="8"/>
        </w:rPr>
        <w:t>textocentrism</w:t>
      </w:r>
      <w:proofErr w:type="spellEnd"/>
      <w:r w:rsidRPr="00AE0629">
        <w:rPr>
          <w:rFonts w:asciiTheme="majorHAnsi" w:hAnsiTheme="majorHAnsi" w:cstheme="majorHAnsi"/>
          <w:sz w:val="8"/>
        </w:rPr>
        <w:t xml:space="preserve">-not texts-is the problem. The constitutive liminality of performance studies lies in its capacity to bridge segregated and differently valued knowledges, drawing together legitimated as well as subjugated modes of in- </w:t>
      </w:r>
      <w:proofErr w:type="spellStart"/>
      <w:r w:rsidRPr="00AE0629">
        <w:rPr>
          <w:rFonts w:asciiTheme="majorHAnsi" w:hAnsiTheme="majorHAnsi" w:cstheme="majorHAnsi"/>
          <w:sz w:val="8"/>
        </w:rPr>
        <w:t>quiry</w:t>
      </w:r>
      <w:proofErr w:type="spellEnd"/>
      <w:r w:rsidRPr="00AE0629">
        <w:rPr>
          <w:rFonts w:asciiTheme="majorHAnsi" w:hAnsiTheme="majorHAnsi" w:cstheme="majorHAnsi"/>
          <w:sz w:val="8"/>
        </w:rPr>
        <w:t xml:space="preserve">. From her ethnographic fieldwork in the coal camps and "hollers" of West Virginia, Kathleen Stewart documents an especially vivid example of text- performance entanglements: how official signs and local performances play off and with each other in surprising and delightful ways. After a dog bit a neighbor's child, there was much talk and worry throughout the camp about liability and lawsuits: Finally Lacy Forest announced that he had heard that "by law" if you had a NO TRESPASSING sign on your porch you couldn't be sued. So </w:t>
      </w:r>
      <w:proofErr w:type="spellStart"/>
      <w:r w:rsidRPr="00AE0629">
        <w:rPr>
          <w:rFonts w:asciiTheme="majorHAnsi" w:hAnsiTheme="majorHAnsi" w:cstheme="majorHAnsi"/>
          <w:sz w:val="8"/>
        </w:rPr>
        <w:t>ev</w:t>
      </w:r>
      <w:proofErr w:type="spellEnd"/>
      <w:r w:rsidRPr="00AE0629">
        <w:rPr>
          <w:rFonts w:asciiTheme="majorHAnsi" w:hAnsiTheme="majorHAnsi" w:cstheme="majorHAnsi"/>
          <w:sz w:val="8"/>
        </w:rPr>
        <w:t xml:space="preserve">- </w:t>
      </w:r>
      <w:proofErr w:type="spellStart"/>
      <w:r w:rsidRPr="00AE0629">
        <w:rPr>
          <w:rFonts w:asciiTheme="majorHAnsi" w:hAnsiTheme="majorHAnsi" w:cstheme="majorHAnsi"/>
          <w:sz w:val="8"/>
        </w:rPr>
        <w:t>eryone</w:t>
      </w:r>
      <w:proofErr w:type="spellEnd"/>
      <w:r w:rsidRPr="00AE0629">
        <w:rPr>
          <w:rFonts w:asciiTheme="majorHAnsi" w:hAnsiTheme="majorHAnsi" w:cstheme="majorHAnsi"/>
          <w:sz w:val="8"/>
        </w:rPr>
        <w:t xml:space="preserve"> went to the store in Beckley to get the official kind of sign. Neighbors brought back multiple copies and put them up for those too old or sick or poor to get out and get their own. Then everyone called everyone else to explain that the sign did not mean them. In the end, every porch and fence (except for those of the isolated shameless who don't care) had a bright NO TRESPASSING, KEEP OFF sign, and people visited together, sitting underneath the NO TRESPASSING signs, looking out. (1996:141; see also </w:t>
      </w:r>
      <w:proofErr w:type="spellStart"/>
      <w:r w:rsidRPr="00AE0629">
        <w:rPr>
          <w:rFonts w:asciiTheme="majorHAnsi" w:hAnsiTheme="majorHAnsi" w:cstheme="majorHAnsi"/>
          <w:sz w:val="8"/>
        </w:rPr>
        <w:t>Conquergood</w:t>
      </w:r>
      <w:proofErr w:type="spellEnd"/>
      <w:r w:rsidRPr="00AE0629">
        <w:rPr>
          <w:rFonts w:asciiTheme="majorHAnsi" w:hAnsiTheme="majorHAnsi" w:cstheme="majorHAnsi"/>
          <w:sz w:val="8"/>
        </w:rPr>
        <w:t xml:space="preserve"> I997)4 Through the power of reframing, social performances reclaim, short-circuit, and </w:t>
      </w:r>
      <w:proofErr w:type="spellStart"/>
      <w:r w:rsidRPr="00AE0629">
        <w:rPr>
          <w:rFonts w:asciiTheme="majorHAnsi" w:hAnsiTheme="majorHAnsi" w:cstheme="majorHAnsi"/>
          <w:sz w:val="8"/>
        </w:rPr>
        <w:t>resignify</w:t>
      </w:r>
      <w:proofErr w:type="spellEnd"/>
      <w:r w:rsidRPr="00AE0629">
        <w:rPr>
          <w:rFonts w:asciiTheme="majorHAnsi" w:hAnsiTheme="majorHAnsi" w:cstheme="majorHAnsi"/>
          <w:sz w:val="8"/>
        </w:rPr>
        <w:t xml:space="preserve"> the citational force of the signed imperatives. Moreover, Ngugi </w:t>
      </w:r>
      <w:proofErr w:type="spellStart"/>
      <w:r w:rsidRPr="00AE0629">
        <w:rPr>
          <w:rFonts w:asciiTheme="majorHAnsi" w:hAnsiTheme="majorHAnsi" w:cstheme="majorHAnsi"/>
          <w:sz w:val="8"/>
        </w:rPr>
        <w:t>wa</w:t>
      </w:r>
      <w:proofErr w:type="spellEnd"/>
      <w:r w:rsidRPr="00AE0629">
        <w:rPr>
          <w:rFonts w:asciiTheme="majorHAnsi" w:hAnsiTheme="majorHAnsi" w:cstheme="majorHAnsi"/>
          <w:sz w:val="8"/>
        </w:rPr>
        <w:t xml:space="preserve"> </w:t>
      </w:r>
      <w:proofErr w:type="spellStart"/>
      <w:r w:rsidRPr="00AE0629">
        <w:rPr>
          <w:rFonts w:asciiTheme="majorHAnsi" w:hAnsiTheme="majorHAnsi" w:cstheme="majorHAnsi"/>
          <w:sz w:val="8"/>
        </w:rPr>
        <w:t>Thiong'o's</w:t>
      </w:r>
      <w:proofErr w:type="spellEnd"/>
      <w:r w:rsidRPr="00AE0629">
        <w:rPr>
          <w:rFonts w:asciiTheme="majorHAnsi" w:hAnsiTheme="majorHAnsi" w:cstheme="majorHAnsi"/>
          <w:sz w:val="8"/>
        </w:rPr>
        <w:t xml:space="preserve"> concept of "orature" complicates any easy </w:t>
      </w:r>
      <w:r w:rsidRPr="00AE0629">
        <w:rPr>
          <w:rFonts w:asciiTheme="majorHAnsi" w:hAnsiTheme="majorHAnsi" w:cstheme="majorHAnsi"/>
          <w:b/>
          <w:bCs/>
          <w:u w:val="single"/>
        </w:rPr>
        <w:t xml:space="preserve">separation between speech and writing, </w:t>
      </w:r>
      <w:proofErr w:type="gramStart"/>
      <w:r w:rsidRPr="00AE0629">
        <w:rPr>
          <w:rFonts w:asciiTheme="majorHAnsi" w:hAnsiTheme="majorHAnsi" w:cstheme="majorHAnsi"/>
          <w:b/>
          <w:bCs/>
          <w:u w:val="single"/>
        </w:rPr>
        <w:t>performance</w:t>
      </w:r>
      <w:proofErr w:type="gramEnd"/>
      <w:r w:rsidRPr="00AE0629">
        <w:rPr>
          <w:rFonts w:asciiTheme="majorHAnsi" w:hAnsiTheme="majorHAnsi" w:cstheme="majorHAnsi"/>
          <w:b/>
          <w:bCs/>
          <w:u w:val="single"/>
        </w:rPr>
        <w:t xml:space="preserve"> and print, and reminds us how these channels of communication constantly overlap, penetrate, and mutually produce one another</w:t>
      </w:r>
      <w:r w:rsidRPr="00AE0629">
        <w:rPr>
          <w:rFonts w:asciiTheme="majorHAnsi" w:hAnsiTheme="majorHAnsi" w:cstheme="majorHAnsi"/>
          <w:sz w:val="8"/>
        </w:rPr>
        <w:t xml:space="preserve"> (1998). The </w:t>
      </w:r>
      <w:r w:rsidRPr="00AE0629">
        <w:rPr>
          <w:rFonts w:asciiTheme="majorHAnsi" w:hAnsiTheme="majorHAnsi" w:cstheme="majorHAnsi"/>
          <w:b/>
          <w:bCs/>
          <w:u w:val="single"/>
        </w:rPr>
        <w:t xml:space="preserve">performance studies project makes its most radical intervention, I believe, by embracing both written scholarship and creative work, </w:t>
      </w:r>
      <w:proofErr w:type="gramStart"/>
      <w:r w:rsidRPr="00AE0629">
        <w:rPr>
          <w:rFonts w:asciiTheme="majorHAnsi" w:hAnsiTheme="majorHAnsi" w:cstheme="majorHAnsi"/>
          <w:b/>
          <w:bCs/>
          <w:u w:val="single"/>
        </w:rPr>
        <w:t>papers</w:t>
      </w:r>
      <w:proofErr w:type="gramEnd"/>
      <w:r w:rsidRPr="00AE0629">
        <w:rPr>
          <w:rFonts w:asciiTheme="majorHAnsi" w:hAnsiTheme="majorHAnsi" w:cstheme="majorHAnsi"/>
          <w:b/>
          <w:bCs/>
          <w:u w:val="single"/>
        </w:rPr>
        <w:t xml:space="preserve"> and performances. </w:t>
      </w:r>
      <w:r w:rsidRPr="00F232FB">
        <w:rPr>
          <w:rFonts w:asciiTheme="majorHAnsi" w:hAnsiTheme="majorHAnsi" w:cstheme="majorHAnsi"/>
          <w:b/>
          <w:bCs/>
          <w:highlight w:val="cyan"/>
          <w:u w:val="single"/>
        </w:rPr>
        <w:t>We challenge</w:t>
      </w:r>
      <w:r w:rsidRPr="00AE0629">
        <w:rPr>
          <w:rFonts w:asciiTheme="majorHAnsi" w:hAnsiTheme="majorHAnsi" w:cstheme="majorHAnsi"/>
          <w:b/>
          <w:bCs/>
          <w:u w:val="single"/>
        </w:rPr>
        <w:t xml:space="preserve"> the </w:t>
      </w:r>
      <w:r w:rsidRPr="00F232FB">
        <w:rPr>
          <w:rFonts w:asciiTheme="majorHAnsi" w:hAnsiTheme="majorHAnsi" w:cstheme="majorHAnsi"/>
          <w:b/>
          <w:bCs/>
          <w:highlight w:val="cyan"/>
          <w:u w:val="single"/>
        </w:rPr>
        <w:t xml:space="preserve">hegemony </w:t>
      </w:r>
      <w:r w:rsidRPr="00AE0629">
        <w:rPr>
          <w:rFonts w:asciiTheme="majorHAnsi" w:hAnsiTheme="majorHAnsi" w:cstheme="majorHAnsi"/>
          <w:b/>
          <w:bCs/>
          <w:u w:val="single"/>
        </w:rPr>
        <w:t xml:space="preserve">of the text best </w:t>
      </w:r>
      <w:r w:rsidRPr="00F232FB">
        <w:rPr>
          <w:rFonts w:asciiTheme="majorHAnsi" w:hAnsiTheme="majorHAnsi" w:cstheme="majorHAnsi"/>
          <w:b/>
          <w:bCs/>
          <w:highlight w:val="cyan"/>
          <w:u w:val="single"/>
        </w:rPr>
        <w:t>by reconfiguring texts and performances in horizontal, metonymic tension</w:t>
      </w:r>
      <w:r w:rsidRPr="00AE0629">
        <w:rPr>
          <w:rFonts w:asciiTheme="majorHAnsi" w:hAnsiTheme="majorHAnsi" w:cstheme="majorHAnsi"/>
          <w:b/>
          <w:bCs/>
          <w:u w:val="single"/>
        </w:rPr>
        <w:t>,</w:t>
      </w:r>
    </w:p>
    <w:p w14:paraId="7D359F09" w14:textId="77777777" w:rsidR="00944A91" w:rsidRDefault="00944A91" w:rsidP="00AE0629">
      <w:pPr>
        <w:rPr>
          <w:rFonts w:asciiTheme="majorHAnsi" w:hAnsiTheme="majorHAnsi" w:cstheme="majorHAnsi"/>
          <w:b/>
          <w:bCs/>
          <w:u w:val="single"/>
        </w:rPr>
      </w:pPr>
    </w:p>
    <w:p w14:paraId="145BFE7D" w14:textId="77777777" w:rsidR="00944A91" w:rsidRDefault="00944A91" w:rsidP="00AE0629">
      <w:pPr>
        <w:rPr>
          <w:rFonts w:asciiTheme="majorHAnsi" w:hAnsiTheme="majorHAnsi" w:cstheme="majorHAnsi"/>
          <w:b/>
          <w:bCs/>
          <w:u w:val="single"/>
        </w:rPr>
      </w:pPr>
    </w:p>
    <w:p w14:paraId="072A2B99" w14:textId="77777777" w:rsidR="00944A91" w:rsidRDefault="00944A91" w:rsidP="00AE0629">
      <w:pPr>
        <w:rPr>
          <w:rFonts w:asciiTheme="majorHAnsi" w:hAnsiTheme="majorHAnsi" w:cstheme="majorHAnsi"/>
          <w:b/>
          <w:bCs/>
          <w:u w:val="single"/>
        </w:rPr>
      </w:pPr>
    </w:p>
    <w:p w14:paraId="1A92D0AA" w14:textId="77777777" w:rsidR="00944A91" w:rsidRDefault="00944A91" w:rsidP="00AE0629">
      <w:pPr>
        <w:rPr>
          <w:rFonts w:asciiTheme="majorHAnsi" w:hAnsiTheme="majorHAnsi" w:cstheme="majorHAnsi"/>
          <w:b/>
          <w:bCs/>
          <w:u w:val="single"/>
        </w:rPr>
      </w:pPr>
    </w:p>
    <w:p w14:paraId="139FB6A9" w14:textId="77777777" w:rsidR="00944A91" w:rsidRDefault="00944A91" w:rsidP="00AE0629">
      <w:pPr>
        <w:rPr>
          <w:rFonts w:asciiTheme="majorHAnsi" w:hAnsiTheme="majorHAnsi" w:cstheme="majorHAnsi"/>
          <w:b/>
          <w:bCs/>
          <w:u w:val="single"/>
        </w:rPr>
      </w:pPr>
    </w:p>
    <w:p w14:paraId="3B6F309D" w14:textId="77777777" w:rsidR="00944A91" w:rsidRDefault="00944A91" w:rsidP="00AE0629">
      <w:pPr>
        <w:rPr>
          <w:rFonts w:asciiTheme="majorHAnsi" w:hAnsiTheme="majorHAnsi" w:cstheme="majorHAnsi"/>
          <w:b/>
          <w:bCs/>
          <w:u w:val="single"/>
        </w:rPr>
      </w:pPr>
    </w:p>
    <w:p w14:paraId="6AA79DFB" w14:textId="77777777" w:rsidR="00944A91" w:rsidRDefault="00944A91" w:rsidP="00AE0629">
      <w:pPr>
        <w:rPr>
          <w:rFonts w:asciiTheme="majorHAnsi" w:hAnsiTheme="majorHAnsi" w:cstheme="majorHAnsi"/>
          <w:b/>
          <w:bCs/>
          <w:u w:val="single"/>
        </w:rPr>
      </w:pPr>
    </w:p>
    <w:p w14:paraId="1D504CA9" w14:textId="77777777" w:rsidR="00944A91" w:rsidRDefault="00944A91" w:rsidP="00AE0629">
      <w:pPr>
        <w:rPr>
          <w:rFonts w:asciiTheme="majorHAnsi" w:hAnsiTheme="majorHAnsi" w:cstheme="majorHAnsi"/>
          <w:b/>
          <w:bCs/>
          <w:u w:val="single"/>
        </w:rPr>
      </w:pPr>
    </w:p>
    <w:p w14:paraId="1DAB0F72" w14:textId="77777777" w:rsidR="00944A91" w:rsidRDefault="00944A91" w:rsidP="00AE0629">
      <w:pPr>
        <w:rPr>
          <w:rFonts w:asciiTheme="majorHAnsi" w:hAnsiTheme="majorHAnsi" w:cstheme="majorHAnsi"/>
          <w:b/>
          <w:bCs/>
          <w:u w:val="single"/>
        </w:rPr>
      </w:pPr>
    </w:p>
    <w:p w14:paraId="449B3792" w14:textId="2C99A711" w:rsidR="00AE0629" w:rsidRPr="00AE0629" w:rsidRDefault="00AE0629" w:rsidP="00AE0629">
      <w:pPr>
        <w:rPr>
          <w:rFonts w:asciiTheme="majorHAnsi" w:hAnsiTheme="majorHAnsi" w:cstheme="majorHAnsi"/>
          <w:sz w:val="8"/>
        </w:rPr>
      </w:pPr>
      <w:r w:rsidRPr="00AE0629">
        <w:rPr>
          <w:rFonts w:asciiTheme="majorHAnsi" w:hAnsiTheme="majorHAnsi" w:cstheme="majorHAnsi"/>
          <w:b/>
          <w:bCs/>
          <w:u w:val="single"/>
        </w:rPr>
        <w:t xml:space="preserve"> not by replacing one hierarchy with another, the romance of </w:t>
      </w:r>
      <w:r w:rsidRPr="00F232FB">
        <w:rPr>
          <w:rFonts w:asciiTheme="majorHAnsi" w:hAnsiTheme="majorHAnsi" w:cstheme="majorHAnsi"/>
          <w:b/>
          <w:bCs/>
          <w:highlight w:val="cyan"/>
          <w:u w:val="single"/>
        </w:rPr>
        <w:t xml:space="preserve">performance for </w:t>
      </w:r>
      <w:r w:rsidRPr="00AE0629">
        <w:rPr>
          <w:rFonts w:asciiTheme="majorHAnsi" w:hAnsiTheme="majorHAnsi" w:cstheme="majorHAnsi"/>
          <w:b/>
          <w:bCs/>
          <w:u w:val="single"/>
        </w:rPr>
        <w:t xml:space="preserve">the </w:t>
      </w:r>
      <w:r w:rsidRPr="00F232FB">
        <w:rPr>
          <w:rFonts w:asciiTheme="majorHAnsi" w:hAnsiTheme="majorHAnsi" w:cstheme="majorHAnsi"/>
          <w:b/>
          <w:bCs/>
          <w:highlight w:val="cyan"/>
          <w:u w:val="single"/>
        </w:rPr>
        <w:t>authority</w:t>
      </w:r>
      <w:r w:rsidRPr="00AE0629">
        <w:rPr>
          <w:rFonts w:asciiTheme="majorHAnsi" w:hAnsiTheme="majorHAnsi" w:cstheme="majorHAnsi"/>
          <w:b/>
          <w:bCs/>
          <w:u w:val="single"/>
        </w:rPr>
        <w:t xml:space="preserve"> of the text. The "liminal-norm" that Jon McKenzie identifies as the calling card of performance studies (2001:41) manifests itself most powerfully in the struggle to live betwixt and between theory and theatricality, paradigms and practices, critical </w:t>
      </w:r>
      <w:proofErr w:type="gramStart"/>
      <w:r w:rsidRPr="00AE0629">
        <w:rPr>
          <w:rFonts w:asciiTheme="majorHAnsi" w:hAnsiTheme="majorHAnsi" w:cstheme="majorHAnsi"/>
          <w:b/>
          <w:bCs/>
          <w:u w:val="single"/>
        </w:rPr>
        <w:t>reflection</w:t>
      </w:r>
      <w:proofErr w:type="gramEnd"/>
      <w:r w:rsidRPr="00AE0629">
        <w:rPr>
          <w:rFonts w:asciiTheme="majorHAnsi" w:hAnsiTheme="majorHAnsi" w:cstheme="majorHAnsi"/>
          <w:b/>
          <w:bCs/>
          <w:u w:val="single"/>
        </w:rPr>
        <w:t xml:space="preserve"> and creative accomplishment. </w:t>
      </w:r>
      <w:r w:rsidRPr="00F232FB">
        <w:rPr>
          <w:rFonts w:asciiTheme="majorHAnsi" w:hAnsiTheme="majorHAnsi" w:cstheme="majorHAnsi"/>
          <w:b/>
          <w:bCs/>
          <w:highlight w:val="cyan"/>
          <w:u w:val="single"/>
        </w:rPr>
        <w:t>Performance</w:t>
      </w:r>
      <w:r w:rsidRPr="00AE0629">
        <w:rPr>
          <w:rFonts w:asciiTheme="majorHAnsi" w:hAnsiTheme="majorHAnsi" w:cstheme="majorHAnsi"/>
          <w:b/>
          <w:bCs/>
          <w:u w:val="single"/>
        </w:rPr>
        <w:t xml:space="preserve"> studies </w:t>
      </w:r>
      <w:r w:rsidRPr="00F232FB">
        <w:rPr>
          <w:rFonts w:asciiTheme="majorHAnsi" w:hAnsiTheme="majorHAnsi" w:cstheme="majorHAnsi"/>
          <w:b/>
          <w:bCs/>
          <w:highlight w:val="cyan"/>
          <w:u w:val="single"/>
        </w:rPr>
        <w:t xml:space="preserve">brings </w:t>
      </w:r>
      <w:r w:rsidRPr="00AE0629">
        <w:rPr>
          <w:rFonts w:asciiTheme="majorHAnsi" w:hAnsiTheme="majorHAnsi" w:cstheme="majorHAnsi"/>
          <w:b/>
          <w:bCs/>
          <w:u w:val="single"/>
        </w:rPr>
        <w:t xml:space="preserve">this </w:t>
      </w:r>
      <w:r w:rsidRPr="00F232FB">
        <w:rPr>
          <w:rFonts w:asciiTheme="majorHAnsi" w:hAnsiTheme="majorHAnsi" w:cstheme="majorHAnsi"/>
          <w:b/>
          <w:bCs/>
          <w:highlight w:val="cyan"/>
          <w:u w:val="single"/>
        </w:rPr>
        <w:t>rare hybridity into</w:t>
      </w:r>
      <w:r w:rsidRPr="00AE0629">
        <w:rPr>
          <w:rFonts w:asciiTheme="majorHAnsi" w:hAnsiTheme="majorHAnsi" w:cstheme="majorHAnsi"/>
          <w:b/>
          <w:bCs/>
          <w:u w:val="single"/>
        </w:rPr>
        <w:t xml:space="preserve"> the </w:t>
      </w:r>
      <w:r w:rsidRPr="00F232FB">
        <w:rPr>
          <w:rFonts w:asciiTheme="majorHAnsi" w:hAnsiTheme="majorHAnsi" w:cstheme="majorHAnsi"/>
          <w:b/>
          <w:bCs/>
          <w:highlight w:val="cyan"/>
          <w:u w:val="single"/>
        </w:rPr>
        <w:t xml:space="preserve">academy, </w:t>
      </w:r>
      <w:r w:rsidRPr="00AE0629">
        <w:rPr>
          <w:rFonts w:asciiTheme="majorHAnsi" w:hAnsiTheme="majorHAnsi" w:cstheme="majorHAnsi"/>
          <w:b/>
          <w:bCs/>
          <w:u w:val="single"/>
        </w:rPr>
        <w:t xml:space="preserve">a commingling of analytical and artistic ways of knowing that </w:t>
      </w:r>
      <w:r w:rsidRPr="00F232FB">
        <w:rPr>
          <w:rFonts w:asciiTheme="majorHAnsi" w:hAnsiTheme="majorHAnsi" w:cstheme="majorHAnsi"/>
          <w:b/>
          <w:bCs/>
          <w:highlight w:val="cyan"/>
          <w:u w:val="single"/>
        </w:rPr>
        <w:t>unsettles</w:t>
      </w:r>
      <w:r w:rsidRPr="00AE0629">
        <w:rPr>
          <w:rFonts w:asciiTheme="majorHAnsi" w:hAnsiTheme="majorHAnsi" w:cstheme="majorHAnsi"/>
          <w:b/>
          <w:bCs/>
          <w:u w:val="single"/>
        </w:rPr>
        <w:t xml:space="preserve"> the </w:t>
      </w:r>
      <w:r w:rsidRPr="00F232FB">
        <w:rPr>
          <w:rFonts w:asciiTheme="majorHAnsi" w:hAnsiTheme="majorHAnsi" w:cstheme="majorHAnsi"/>
          <w:b/>
          <w:bCs/>
          <w:highlight w:val="cyan"/>
          <w:u w:val="single"/>
        </w:rPr>
        <w:t>institutional organization</w:t>
      </w:r>
      <w:r w:rsidRPr="00AE0629">
        <w:rPr>
          <w:rFonts w:asciiTheme="majorHAnsi" w:hAnsiTheme="majorHAnsi" w:cstheme="majorHAnsi"/>
          <w:b/>
          <w:bCs/>
          <w:u w:val="single"/>
        </w:rPr>
        <w:t xml:space="preserve"> of knowledge and disciplines.</w:t>
      </w:r>
      <w:r w:rsidRPr="00AE0629">
        <w:rPr>
          <w:rFonts w:asciiTheme="majorHAnsi" w:hAnsiTheme="majorHAnsi" w:cstheme="majorHAnsi"/>
          <w:sz w:val="8"/>
        </w:rPr>
        <w:t xml:space="preserve"> The constitutive liminality of performance studies lies in its capacity to bridge segregated and differently valued knowledges, drawing together legitimated as well as sub- jugated modes of inquiry. There is an emergent genre of performance studies scholarship that epitomizes this text-performance hybridity. </w:t>
      </w:r>
      <w:proofErr w:type="gramStart"/>
      <w:r w:rsidRPr="00AE0629">
        <w:rPr>
          <w:rFonts w:asciiTheme="majorHAnsi" w:hAnsiTheme="majorHAnsi" w:cstheme="majorHAnsi"/>
          <w:sz w:val="8"/>
        </w:rPr>
        <w:t>A number of</w:t>
      </w:r>
      <w:proofErr w:type="gramEnd"/>
      <w:r w:rsidRPr="00AE0629">
        <w:rPr>
          <w:rFonts w:asciiTheme="majorHAnsi" w:hAnsiTheme="majorHAnsi" w:cstheme="majorHAnsi"/>
          <w:sz w:val="8"/>
        </w:rPr>
        <w:t xml:space="preserve"> performance studies-allied scholars create performances as a supplement to, not substitute for, their written research. These performance pieces stand alongside and in metonymic tension with published research. The creative works are developed for multiple professional rea- sons: they deepen experiential and participatory engagement with materials both for the researcher and her audience; they provide a dynamic and rhetorically compelling alternative to conference papers; they offer a more accessible and engaging format for sharing research and reaching communities outside academia; they are a strategy for staging interventions. To borrow Amanda Kemp's apt phrase, they use "performance both as a way of knowing and as a way of showing" (I998: I6). To add another layer to the enfolding convolutions of text and performance, several of these performance pieces have now been written up and published in scholarly journals and books (see </w:t>
      </w:r>
      <w:proofErr w:type="spellStart"/>
      <w:r w:rsidRPr="00AE0629">
        <w:rPr>
          <w:rFonts w:asciiTheme="majorHAnsi" w:hAnsiTheme="majorHAnsi" w:cstheme="majorHAnsi"/>
          <w:sz w:val="8"/>
        </w:rPr>
        <w:t>Conquergood</w:t>
      </w:r>
      <w:proofErr w:type="spellEnd"/>
      <w:r w:rsidRPr="00AE0629">
        <w:rPr>
          <w:rFonts w:asciiTheme="majorHAnsi" w:hAnsiTheme="majorHAnsi" w:cstheme="majorHAnsi"/>
          <w:sz w:val="8"/>
        </w:rPr>
        <w:t xml:space="preserve"> 1988; Becker, McCall, and Morris 1989; McCall and Becker I990; Paget I990; Pollock 1990; Jackson 1993, 1998; Allen and Garner 1995; Laughlin 1995; </w:t>
      </w:r>
      <w:proofErr w:type="spellStart"/>
      <w:r w:rsidRPr="00AE0629">
        <w:rPr>
          <w:rFonts w:asciiTheme="majorHAnsi" w:hAnsiTheme="majorHAnsi" w:cstheme="majorHAnsi"/>
          <w:sz w:val="8"/>
        </w:rPr>
        <w:t>Wellin</w:t>
      </w:r>
      <w:proofErr w:type="spellEnd"/>
      <w:r w:rsidRPr="00AE0629">
        <w:rPr>
          <w:rFonts w:asciiTheme="majorHAnsi" w:hAnsiTheme="majorHAnsi" w:cstheme="majorHAnsi"/>
          <w:sz w:val="8"/>
        </w:rPr>
        <w:t xml:space="preserve"> 1996; Jones 1997; Kemp I998). Performance studies is uniquely suited for the challenge of braiding together disparate and stratified ways of knowing. We can think through performance along three crisscrossing lines of activity and analysis. We can think of performance (I) as a work of imagination, as an object of study; (2) as a pragmatics of inquiry (both as model and method), as an optic and operator of research; (3) as a tactics of intervention, an alternative space of struggle. Speaking from my home department at Northwestern, we often refer to the three a's of performance studies: artistry, analysis, activism. Or to change the alliteration, a commitment to the three c's of performance studies: creativity, critique, citizenship (civic </w:t>
      </w:r>
      <w:proofErr w:type="spellStart"/>
      <w:r w:rsidRPr="00AE0629">
        <w:rPr>
          <w:rFonts w:asciiTheme="majorHAnsi" w:hAnsiTheme="majorHAnsi" w:cstheme="majorHAnsi"/>
          <w:sz w:val="8"/>
        </w:rPr>
        <w:t>strug</w:t>
      </w:r>
      <w:proofErr w:type="spellEnd"/>
      <w:r w:rsidRPr="00AE0629">
        <w:rPr>
          <w:rFonts w:asciiTheme="majorHAnsi" w:hAnsiTheme="majorHAnsi" w:cstheme="majorHAnsi"/>
          <w:sz w:val="8"/>
        </w:rPr>
        <w:t xml:space="preserve">- </w:t>
      </w:r>
      <w:proofErr w:type="spellStart"/>
      <w:r w:rsidRPr="00AE0629">
        <w:rPr>
          <w:rFonts w:asciiTheme="majorHAnsi" w:hAnsiTheme="majorHAnsi" w:cstheme="majorHAnsi"/>
          <w:sz w:val="8"/>
        </w:rPr>
        <w:t>gles</w:t>
      </w:r>
      <w:proofErr w:type="spellEnd"/>
      <w:r w:rsidRPr="00AE0629">
        <w:rPr>
          <w:rFonts w:asciiTheme="majorHAnsi" w:hAnsiTheme="majorHAnsi" w:cstheme="majorHAnsi"/>
          <w:sz w:val="8"/>
        </w:rPr>
        <w:t xml:space="preserve"> for social justice). We struggle to forge a unique and unifying mission around the triangulations of these three pivot points: I. Accomplishment-the making of art and remaking of culture; creativity; embodiment; artistic process and form; knowledge that comes from doing, par- </w:t>
      </w:r>
      <w:proofErr w:type="spellStart"/>
      <w:r w:rsidRPr="00AE0629">
        <w:rPr>
          <w:rFonts w:asciiTheme="majorHAnsi" w:hAnsiTheme="majorHAnsi" w:cstheme="majorHAnsi"/>
          <w:sz w:val="8"/>
        </w:rPr>
        <w:t>ticipatory</w:t>
      </w:r>
      <w:proofErr w:type="spellEnd"/>
      <w:r w:rsidRPr="00AE0629">
        <w:rPr>
          <w:rFonts w:asciiTheme="majorHAnsi" w:hAnsiTheme="majorHAnsi" w:cstheme="majorHAnsi"/>
          <w:sz w:val="8"/>
        </w:rPr>
        <w:t xml:space="preserve"> understanding, practical consciousness, performing as a way of knowing. 2. Analysis-the interpretation of art and culture; critical reflection; thinking about, </w:t>
      </w:r>
      <w:proofErr w:type="spellStart"/>
      <w:r w:rsidRPr="00AE0629">
        <w:rPr>
          <w:rFonts w:asciiTheme="majorHAnsi" w:hAnsiTheme="majorHAnsi" w:cstheme="majorHAnsi"/>
          <w:sz w:val="8"/>
        </w:rPr>
        <w:t>through</w:t>
      </w:r>
      <w:proofErr w:type="spellEnd"/>
      <w:r w:rsidRPr="00AE0629">
        <w:rPr>
          <w:rFonts w:asciiTheme="majorHAnsi" w:hAnsiTheme="majorHAnsi" w:cstheme="majorHAnsi"/>
          <w:sz w:val="8"/>
        </w:rPr>
        <w:t xml:space="preserve">, and with performance; performance as a lens that illuminates the constructed creative, contingent, collaborative dimensions of human com- </w:t>
      </w:r>
      <w:proofErr w:type="spellStart"/>
      <w:r w:rsidRPr="00AE0629">
        <w:rPr>
          <w:rFonts w:asciiTheme="majorHAnsi" w:hAnsiTheme="majorHAnsi" w:cstheme="majorHAnsi"/>
          <w:sz w:val="8"/>
        </w:rPr>
        <w:t>munication</w:t>
      </w:r>
      <w:proofErr w:type="spellEnd"/>
      <w:r w:rsidRPr="00AE0629">
        <w:rPr>
          <w:rFonts w:asciiTheme="majorHAnsi" w:hAnsiTheme="majorHAnsi" w:cstheme="majorHAnsi"/>
          <w:sz w:val="8"/>
        </w:rPr>
        <w:t xml:space="preserve">; knowledge that comes from contemplation and comparison; concentrated attention and contextualization as a way of knowing. 3. Articulation-activism, outreach, connection to community; applications and interventions; action research; projects that reach outside the academy and are rooted in an ethic of reciprocity and exchange; knowledge that is tested by practice within a community; social commitment, collaboration, and </w:t>
      </w:r>
      <w:proofErr w:type="spellStart"/>
      <w:r w:rsidRPr="00AE0629">
        <w:rPr>
          <w:rFonts w:asciiTheme="majorHAnsi" w:hAnsiTheme="majorHAnsi" w:cstheme="majorHAnsi"/>
          <w:sz w:val="8"/>
        </w:rPr>
        <w:t>contri</w:t>
      </w:r>
      <w:proofErr w:type="spellEnd"/>
      <w:r w:rsidRPr="00AE0629">
        <w:rPr>
          <w:rFonts w:asciiTheme="majorHAnsi" w:hAnsiTheme="majorHAnsi" w:cstheme="majorHAnsi"/>
          <w:sz w:val="8"/>
        </w:rPr>
        <w:t xml:space="preserve">- </w:t>
      </w:r>
      <w:proofErr w:type="spellStart"/>
      <w:r w:rsidRPr="00AE0629">
        <w:rPr>
          <w:rFonts w:asciiTheme="majorHAnsi" w:hAnsiTheme="majorHAnsi" w:cstheme="majorHAnsi"/>
          <w:sz w:val="8"/>
        </w:rPr>
        <w:t>bution</w:t>
      </w:r>
      <w:proofErr w:type="spellEnd"/>
      <w:r w:rsidRPr="00AE0629">
        <w:rPr>
          <w:rFonts w:asciiTheme="majorHAnsi" w:hAnsiTheme="majorHAnsi" w:cstheme="majorHAnsi"/>
          <w:sz w:val="8"/>
        </w:rPr>
        <w:t xml:space="preserve">/intervention as a way of knowing: praxis. Notwithstanding the many calls for embracing theory and practice, universities typically institutionalize a hierarchical division of labor between scholars/re- searchers and artists/practitioners. For example, the creative artists in the Department of Fine Arts are separated from the "serious" scholars in the Department of Art History. Even when scholars and practitioners are housed within the same department, there often is internal differentiation and tracking, e.g., the </w:t>
      </w:r>
      <w:proofErr w:type="spellStart"/>
      <w:r w:rsidRPr="00AE0629">
        <w:rPr>
          <w:rFonts w:asciiTheme="majorHAnsi" w:hAnsiTheme="majorHAnsi" w:cstheme="majorHAnsi"/>
          <w:sz w:val="8"/>
        </w:rPr>
        <w:t>literarytheorists</w:t>
      </w:r>
      <w:proofErr w:type="spellEnd"/>
      <w:r w:rsidRPr="00AE0629">
        <w:rPr>
          <w:rFonts w:asciiTheme="majorHAnsi" w:hAnsiTheme="majorHAnsi" w:cstheme="majorHAnsi"/>
          <w:sz w:val="8"/>
        </w:rPr>
        <w:t xml:space="preserve"> and critics are marked off from those who teach creative and expository writing. This configuration mirrors an entrenched social hierarchy of value based on the fundamental division between intellectual labor and manual labor. In the academy, the position of the artist/practitioner is comparable to people in the larger society who work with their hands, who make things, and who are valued less than the scholars/theorists who work with their minds and are comparable to the more privileged professional-managerial class. Indeed, sometimes one of the reasons for forming schools of fine and performing arts is to protect artists/ practitioners from tenure and promotion committees dominated by the more institutionally powerful scholar/researchers who do not know how to appraise a record of artistic accomplishment as commensurate with traditional criteria of scholarly research and publication. The segregation of faculty and students who make art and perform from those who think about and study art and performance </w:t>
      </w:r>
      <w:proofErr w:type="gramStart"/>
      <w:r w:rsidRPr="00AE0629">
        <w:rPr>
          <w:rFonts w:asciiTheme="majorHAnsi" w:hAnsiTheme="majorHAnsi" w:cstheme="majorHAnsi"/>
          <w:sz w:val="8"/>
        </w:rPr>
        <w:t>is</w:t>
      </w:r>
      <w:proofErr w:type="gramEnd"/>
      <w:r w:rsidRPr="00AE0629">
        <w:rPr>
          <w:rFonts w:asciiTheme="majorHAnsi" w:hAnsiTheme="majorHAnsi" w:cstheme="majorHAnsi"/>
          <w:sz w:val="8"/>
        </w:rPr>
        <w:t xml:space="preserve"> based on a false dichotomy that represses the critical-intellectual component of any artistic work, and the imaginative-creative dimension of scholarship that makes a difference. A spurious, counterproductive, and mutually denigrating opposition is put into play that pits so-called "mere technique, studio skills, know- how" against so-called "arid knowledge, abstract theory, sterile scholarship." This unfortunate schism is based on gross reductionism and ignorance of "how the other half lives." Students are cheated and disciplines diminished by this academic apartheid. </w:t>
      </w:r>
      <w:r w:rsidRPr="00AE0629">
        <w:rPr>
          <w:rFonts w:asciiTheme="majorHAnsi" w:hAnsiTheme="majorHAnsi" w:cstheme="majorHAnsi"/>
          <w:b/>
          <w:bCs/>
          <w:u w:val="single"/>
        </w:rPr>
        <w:t xml:space="preserve">The ongoing challenge of performance studies is to refuse and </w:t>
      </w:r>
      <w:proofErr w:type="spellStart"/>
      <w:r w:rsidRPr="00AE0629">
        <w:rPr>
          <w:rFonts w:asciiTheme="majorHAnsi" w:hAnsiTheme="majorHAnsi" w:cstheme="majorHAnsi"/>
          <w:b/>
          <w:bCs/>
          <w:u w:val="single"/>
        </w:rPr>
        <w:t>supercede</w:t>
      </w:r>
      <w:proofErr w:type="spellEnd"/>
      <w:r w:rsidRPr="00AE0629">
        <w:rPr>
          <w:rFonts w:asciiTheme="majorHAnsi" w:hAnsiTheme="majorHAnsi" w:cstheme="majorHAnsi"/>
          <w:b/>
          <w:bCs/>
          <w:u w:val="single"/>
        </w:rPr>
        <w:t xml:space="preserve"> this deeply entrenched division of labor, apartheid of knowledges, that plays out inside the academy as the difference between thinking and doing, </w:t>
      </w:r>
      <w:proofErr w:type="gramStart"/>
      <w:r w:rsidRPr="00AE0629">
        <w:rPr>
          <w:rFonts w:asciiTheme="majorHAnsi" w:hAnsiTheme="majorHAnsi" w:cstheme="majorHAnsi"/>
          <w:b/>
          <w:bCs/>
          <w:u w:val="single"/>
          <w:bdr w:val="single" w:sz="12" w:space="0" w:color="auto"/>
        </w:rPr>
        <w:t>interpreting</w:t>
      </w:r>
      <w:proofErr w:type="gramEnd"/>
      <w:r w:rsidRPr="00AE0629">
        <w:rPr>
          <w:rFonts w:asciiTheme="majorHAnsi" w:hAnsiTheme="majorHAnsi" w:cstheme="majorHAnsi"/>
          <w:b/>
          <w:bCs/>
          <w:u w:val="single"/>
        </w:rPr>
        <w:t xml:space="preserve"> and making, </w:t>
      </w:r>
      <w:proofErr w:type="spellStart"/>
      <w:r w:rsidRPr="00AE0629">
        <w:rPr>
          <w:rFonts w:asciiTheme="majorHAnsi" w:hAnsiTheme="majorHAnsi" w:cstheme="majorHAnsi"/>
          <w:b/>
          <w:bCs/>
          <w:u w:val="single"/>
        </w:rPr>
        <w:t>concep</w:t>
      </w:r>
      <w:proofErr w:type="spellEnd"/>
      <w:r w:rsidRPr="00AE0629">
        <w:rPr>
          <w:rFonts w:asciiTheme="majorHAnsi" w:hAnsiTheme="majorHAnsi" w:cstheme="majorHAnsi"/>
          <w:b/>
          <w:bCs/>
          <w:u w:val="single"/>
        </w:rPr>
        <w:t xml:space="preserve">- </w:t>
      </w:r>
      <w:proofErr w:type="spellStart"/>
      <w:r w:rsidRPr="00AE0629">
        <w:rPr>
          <w:rFonts w:asciiTheme="majorHAnsi" w:hAnsiTheme="majorHAnsi" w:cstheme="majorHAnsi"/>
          <w:b/>
          <w:bCs/>
          <w:u w:val="single"/>
        </w:rPr>
        <w:t>tualizing</w:t>
      </w:r>
      <w:proofErr w:type="spellEnd"/>
      <w:r w:rsidRPr="00AE0629">
        <w:rPr>
          <w:rFonts w:asciiTheme="majorHAnsi" w:hAnsiTheme="majorHAnsi" w:cstheme="majorHAnsi"/>
          <w:b/>
          <w:bCs/>
          <w:u w:val="single"/>
        </w:rPr>
        <w:t xml:space="preserve"> and creating. A </w:t>
      </w:r>
      <w:r w:rsidRPr="00F232FB">
        <w:rPr>
          <w:rFonts w:asciiTheme="majorHAnsi" w:hAnsiTheme="majorHAnsi" w:cstheme="majorHAnsi"/>
          <w:b/>
          <w:bCs/>
          <w:highlight w:val="cyan"/>
          <w:u w:val="single"/>
        </w:rPr>
        <w:t>performance</w:t>
      </w:r>
      <w:r w:rsidRPr="00AE0629">
        <w:rPr>
          <w:rFonts w:asciiTheme="majorHAnsi" w:hAnsiTheme="majorHAnsi" w:cstheme="majorHAnsi"/>
          <w:b/>
          <w:bCs/>
          <w:u w:val="single"/>
        </w:rPr>
        <w:t xml:space="preserve"> studies agenda </w:t>
      </w:r>
      <w:r w:rsidRPr="00F232FB">
        <w:rPr>
          <w:rFonts w:asciiTheme="majorHAnsi" w:hAnsiTheme="majorHAnsi" w:cstheme="majorHAnsi"/>
          <w:b/>
          <w:bCs/>
          <w:highlight w:val="cyan"/>
          <w:u w:val="single"/>
        </w:rPr>
        <w:t>should collapse</w:t>
      </w:r>
      <w:r w:rsidRPr="00AE0629">
        <w:rPr>
          <w:rFonts w:asciiTheme="majorHAnsi" w:hAnsiTheme="majorHAnsi" w:cstheme="majorHAnsi"/>
          <w:b/>
          <w:bCs/>
          <w:u w:val="single"/>
        </w:rPr>
        <w:t xml:space="preserve"> this </w:t>
      </w:r>
      <w:r w:rsidRPr="00F232FB">
        <w:rPr>
          <w:rFonts w:asciiTheme="majorHAnsi" w:hAnsiTheme="majorHAnsi" w:cstheme="majorHAnsi"/>
          <w:b/>
          <w:bCs/>
          <w:highlight w:val="cyan"/>
          <w:u w:val="single"/>
        </w:rPr>
        <w:t>divide and revitalize</w:t>
      </w:r>
      <w:r w:rsidRPr="00AE0629">
        <w:rPr>
          <w:rFonts w:asciiTheme="majorHAnsi" w:hAnsiTheme="majorHAnsi" w:cstheme="majorHAnsi"/>
          <w:b/>
          <w:bCs/>
          <w:u w:val="single"/>
        </w:rPr>
        <w:t xml:space="preserve"> the </w:t>
      </w:r>
      <w:r w:rsidRPr="00F232FB">
        <w:rPr>
          <w:rFonts w:asciiTheme="majorHAnsi" w:hAnsiTheme="majorHAnsi" w:cstheme="majorHAnsi"/>
          <w:b/>
          <w:bCs/>
          <w:highlight w:val="cyan"/>
          <w:u w:val="single"/>
        </w:rPr>
        <w:t xml:space="preserve">connections between </w:t>
      </w:r>
      <w:r w:rsidRPr="00AE0629">
        <w:rPr>
          <w:rFonts w:asciiTheme="majorHAnsi" w:hAnsiTheme="majorHAnsi" w:cstheme="majorHAnsi"/>
          <w:b/>
          <w:bCs/>
          <w:u w:val="single"/>
        </w:rPr>
        <w:t xml:space="preserve">artistic </w:t>
      </w:r>
      <w:r w:rsidRPr="00F232FB">
        <w:rPr>
          <w:rFonts w:asciiTheme="majorHAnsi" w:hAnsiTheme="majorHAnsi" w:cstheme="majorHAnsi"/>
          <w:b/>
          <w:bCs/>
          <w:highlight w:val="cyan"/>
          <w:u w:val="single"/>
        </w:rPr>
        <w:t>accomplishment, analysis, and articulations</w:t>
      </w:r>
      <w:r w:rsidRPr="00AE0629">
        <w:rPr>
          <w:rFonts w:asciiTheme="majorHAnsi" w:hAnsiTheme="majorHAnsi" w:cstheme="majorHAnsi"/>
          <w:b/>
          <w:bCs/>
          <w:u w:val="single"/>
        </w:rPr>
        <w:t xml:space="preserve"> with communities; between practical knowledge (knowing how), propositional knowledge (knowing that), and political savvy (knowing who, when, and where). </w:t>
      </w:r>
      <w:r w:rsidRPr="00AE0629">
        <w:rPr>
          <w:rFonts w:asciiTheme="majorHAnsi" w:hAnsiTheme="majorHAnsi" w:cstheme="majorHAnsi"/>
          <w:sz w:val="8"/>
        </w:rPr>
        <w:t xml:space="preserve">This epistemological connection between creativity, critique, and civic engage- </w:t>
      </w:r>
      <w:proofErr w:type="spellStart"/>
      <w:r w:rsidRPr="00AE0629">
        <w:rPr>
          <w:rFonts w:asciiTheme="majorHAnsi" w:hAnsiTheme="majorHAnsi" w:cstheme="majorHAnsi"/>
          <w:sz w:val="8"/>
        </w:rPr>
        <w:t>ment</w:t>
      </w:r>
      <w:proofErr w:type="spellEnd"/>
      <w:r w:rsidRPr="00AE0629">
        <w:rPr>
          <w:rFonts w:asciiTheme="majorHAnsi" w:hAnsiTheme="majorHAnsi" w:cstheme="majorHAnsi"/>
          <w:sz w:val="8"/>
        </w:rPr>
        <w:t xml:space="preserve"> is mutually replenishing, and pedagogically powerful. Very bright, talented students are attracted to programs that combine intellectual rigor with artistic excellence that is critically engaged, where they do not have to banish their artistic spirit in order to become a critical </w:t>
      </w:r>
      <w:proofErr w:type="gramStart"/>
      <w:r w:rsidRPr="00AE0629">
        <w:rPr>
          <w:rFonts w:asciiTheme="majorHAnsi" w:hAnsiTheme="majorHAnsi" w:cstheme="majorHAnsi"/>
          <w:sz w:val="8"/>
        </w:rPr>
        <w:t>thinker, or</w:t>
      </w:r>
      <w:proofErr w:type="gramEnd"/>
      <w:r w:rsidRPr="00AE0629">
        <w:rPr>
          <w:rFonts w:asciiTheme="majorHAnsi" w:hAnsiTheme="majorHAnsi" w:cstheme="majorHAnsi"/>
          <w:sz w:val="8"/>
        </w:rPr>
        <w:t xml:space="preserve"> repress their intellectual self or political passion to explore their artistic side. Particularly at the PhD level, original scholarship in culture and the arts is enhanced, complemented, and complicated in deeply meaningful ways by the participatory understanding and community involvement of the researcher. This experiential and engaged model of inquiry is coextensive with the participant-observation methods of ethnographic research. The ongoing challenge of performance studies is to refuse and </w:t>
      </w:r>
      <w:proofErr w:type="spellStart"/>
      <w:r w:rsidRPr="00AE0629">
        <w:rPr>
          <w:rFonts w:asciiTheme="majorHAnsi" w:hAnsiTheme="majorHAnsi" w:cstheme="majorHAnsi"/>
          <w:sz w:val="8"/>
        </w:rPr>
        <w:t>supercede</w:t>
      </w:r>
      <w:proofErr w:type="spellEnd"/>
      <w:r w:rsidRPr="00AE0629">
        <w:rPr>
          <w:rFonts w:asciiTheme="majorHAnsi" w:hAnsiTheme="majorHAnsi" w:cstheme="majorHAnsi"/>
          <w:sz w:val="8"/>
        </w:rPr>
        <w:t xml:space="preserve"> this deeply entrenched division of labor, apartheid of knowledges, that plays out inside the academy as the difference between thinking and doing, interpreting and </w:t>
      </w:r>
      <w:proofErr w:type="spellStart"/>
      <w:r w:rsidRPr="00AE0629">
        <w:rPr>
          <w:rFonts w:asciiTheme="majorHAnsi" w:hAnsiTheme="majorHAnsi" w:cstheme="majorHAnsi"/>
          <w:sz w:val="8"/>
        </w:rPr>
        <w:t>mak</w:t>
      </w:r>
      <w:proofErr w:type="spellEnd"/>
      <w:r w:rsidRPr="00AE0629">
        <w:rPr>
          <w:rFonts w:asciiTheme="majorHAnsi" w:hAnsiTheme="majorHAnsi" w:cstheme="majorHAnsi"/>
          <w:sz w:val="8"/>
        </w:rPr>
        <w:t xml:space="preserve">- </w:t>
      </w:r>
      <w:proofErr w:type="spellStart"/>
      <w:r w:rsidRPr="00AE0629">
        <w:rPr>
          <w:rFonts w:asciiTheme="majorHAnsi" w:hAnsiTheme="majorHAnsi" w:cstheme="majorHAnsi"/>
          <w:sz w:val="8"/>
        </w:rPr>
        <w:t>ing</w:t>
      </w:r>
      <w:proofErr w:type="spellEnd"/>
      <w:r w:rsidRPr="00AE0629">
        <w:rPr>
          <w:rFonts w:asciiTheme="majorHAnsi" w:hAnsiTheme="majorHAnsi" w:cstheme="majorHAnsi"/>
          <w:sz w:val="8"/>
        </w:rPr>
        <w:t xml:space="preserve">, conceptualizing and creating. The division of labor between theory and practice, </w:t>
      </w:r>
      <w:proofErr w:type="gramStart"/>
      <w:r w:rsidRPr="00AE0629">
        <w:rPr>
          <w:rFonts w:asciiTheme="majorHAnsi" w:hAnsiTheme="majorHAnsi" w:cstheme="majorHAnsi"/>
          <w:sz w:val="8"/>
        </w:rPr>
        <w:t>abstraction</w:t>
      </w:r>
      <w:proofErr w:type="gramEnd"/>
      <w:r w:rsidRPr="00AE0629">
        <w:rPr>
          <w:rFonts w:asciiTheme="majorHAnsi" w:hAnsiTheme="majorHAnsi" w:cstheme="majorHAnsi"/>
          <w:sz w:val="8"/>
        </w:rPr>
        <w:t xml:space="preserve"> and embodiment, is an arbitrary and rigged choice, and, like all </w:t>
      </w:r>
      <w:proofErr w:type="spellStart"/>
      <w:r w:rsidRPr="00AE0629">
        <w:rPr>
          <w:rFonts w:asciiTheme="majorHAnsi" w:hAnsiTheme="majorHAnsi" w:cstheme="majorHAnsi"/>
          <w:sz w:val="8"/>
        </w:rPr>
        <w:t>binarisms</w:t>
      </w:r>
      <w:proofErr w:type="spellEnd"/>
      <w:r w:rsidRPr="00AE0629">
        <w:rPr>
          <w:rFonts w:asciiTheme="majorHAnsi" w:hAnsiTheme="majorHAnsi" w:cstheme="majorHAnsi"/>
          <w:sz w:val="8"/>
        </w:rPr>
        <w:t xml:space="preserve">, it is booby-trapped. It's a Faustian bargain. If we go the one-way street of abstraction, then we cut ourselves off from the nourishing ground </w:t>
      </w:r>
      <w:proofErr w:type="spellStart"/>
      <w:r w:rsidRPr="00AE0629">
        <w:rPr>
          <w:rFonts w:asciiTheme="majorHAnsi" w:hAnsiTheme="majorHAnsi" w:cstheme="majorHAnsi"/>
          <w:sz w:val="8"/>
        </w:rPr>
        <w:t>ofparticipatory</w:t>
      </w:r>
      <w:proofErr w:type="spellEnd"/>
      <w:r w:rsidRPr="00AE0629">
        <w:rPr>
          <w:rFonts w:asciiTheme="majorHAnsi" w:hAnsiTheme="majorHAnsi" w:cstheme="majorHAnsi"/>
          <w:sz w:val="8"/>
        </w:rPr>
        <w:t xml:space="preserve"> experience. If we go the one-way street of practice, then we drive ourselves into an isolated cul-de-sac, a practitioner's </w:t>
      </w:r>
      <w:proofErr w:type="gramStart"/>
      <w:r w:rsidRPr="00AE0629">
        <w:rPr>
          <w:rFonts w:asciiTheme="majorHAnsi" w:hAnsiTheme="majorHAnsi" w:cstheme="majorHAnsi"/>
          <w:sz w:val="8"/>
        </w:rPr>
        <w:t>workshop</w:t>
      </w:r>
      <w:proofErr w:type="gramEnd"/>
      <w:r w:rsidRPr="00AE0629">
        <w:rPr>
          <w:rFonts w:asciiTheme="majorHAnsi" w:hAnsiTheme="majorHAnsi" w:cstheme="majorHAnsi"/>
          <w:sz w:val="8"/>
        </w:rPr>
        <w:t xml:space="preserve"> or artist's colony. Our radical move is to turn, and return, insistently, to the crossroads.</w:t>
      </w:r>
    </w:p>
    <w:p w14:paraId="21894AFF" w14:textId="77777777" w:rsidR="00E73903" w:rsidRDefault="00E73903" w:rsidP="00E73903"/>
    <w:p w14:paraId="209CF48B" w14:textId="3A40D17B" w:rsidR="00BD74EC" w:rsidRDefault="00663AED" w:rsidP="00663AED">
      <w:pPr>
        <w:pStyle w:val="Heading2"/>
      </w:pPr>
      <w:r>
        <w:t>1</w:t>
      </w:r>
      <w:r w:rsidR="00EE3B84">
        <w:t>0</w:t>
      </w:r>
    </w:p>
    <w:p w14:paraId="3E3ABEDC" w14:textId="1F6C75E8" w:rsidR="00663AED" w:rsidRPr="00A257D8" w:rsidRDefault="00663AED" w:rsidP="00663AED">
      <w:pPr>
        <w:pStyle w:val="Heading4"/>
      </w:pPr>
      <w:r>
        <w:t xml:space="preserve">The burden of the </w:t>
      </w:r>
      <w:proofErr w:type="spellStart"/>
      <w:r>
        <w:t>aff</w:t>
      </w:r>
      <w:proofErr w:type="spellEnd"/>
      <w:r>
        <w:t xml:space="preserve"> is to prove that they are consistent</w:t>
      </w:r>
      <w:r w:rsidRPr="00A257D8">
        <w:t xml:space="preserve"> with the logical </w:t>
      </w:r>
      <w:r w:rsidRPr="009B0022">
        <w:rPr>
          <w:u w:val="single"/>
        </w:rPr>
        <w:t>consequence of the resolution.</w:t>
      </w:r>
      <w:r w:rsidRPr="00A257D8">
        <w:t xml:space="preserve"> Prefer this – </w:t>
      </w:r>
    </w:p>
    <w:p w14:paraId="6EB8DFDA" w14:textId="77777777" w:rsidR="00663AED" w:rsidRPr="00A257D8" w:rsidRDefault="00663AED" w:rsidP="00663AED">
      <w:pPr>
        <w:pStyle w:val="Heading4"/>
      </w:pPr>
      <w:r>
        <w:t>1.</w:t>
      </w:r>
      <w:r w:rsidRPr="00A257D8">
        <w:t xml:space="preserve"> Text – Oxford Dictionary defines ought as “</w:t>
      </w:r>
      <w:r w:rsidRPr="009B0022">
        <w:rPr>
          <w:u w:val="single"/>
        </w:rPr>
        <w:t>used to indicate something that is probable</w:t>
      </w:r>
      <w:r w:rsidRPr="00A257D8">
        <w:t>.”</w:t>
      </w:r>
    </w:p>
    <w:p w14:paraId="4570A302" w14:textId="77777777" w:rsidR="00663AED" w:rsidRPr="00187ED2" w:rsidRDefault="002946F7" w:rsidP="00663AED">
      <w:pPr>
        <w:rPr>
          <w:sz w:val="16"/>
          <w:szCs w:val="16"/>
        </w:rPr>
      </w:pPr>
      <w:hyperlink r:id="rId14" w:history="1">
        <w:r w:rsidR="00663AED" w:rsidRPr="0054008F">
          <w:rPr>
            <w:rStyle w:val="Hyperlink"/>
            <w:sz w:val="16"/>
            <w:szCs w:val="16"/>
          </w:rPr>
          <w:t>https://en.oxforddictionaries.com/definition/ought</w:t>
        </w:r>
      </w:hyperlink>
      <w:r w:rsidR="00663AED">
        <w:rPr>
          <w:sz w:val="16"/>
          <w:szCs w:val="16"/>
        </w:rPr>
        <w:t xml:space="preserve"> //Massa</w:t>
      </w:r>
    </w:p>
    <w:p w14:paraId="0D2A6476" w14:textId="77777777" w:rsidR="00663AED" w:rsidRPr="00A257D8" w:rsidRDefault="00663AED" w:rsidP="00663AED">
      <w:pPr>
        <w:pStyle w:val="Heading4"/>
      </w:pPr>
      <w:r w:rsidRPr="00A257D8">
        <w:t xml:space="preserve">Ought </w:t>
      </w:r>
      <w:proofErr w:type="gramStart"/>
      <w:r w:rsidRPr="00A257D8">
        <w:t>is</w:t>
      </w:r>
      <w:proofErr w:type="gramEnd"/>
      <w:r w:rsidRPr="00A257D8">
        <w:t xml:space="preserve"> “</w:t>
      </w:r>
      <w:r w:rsidRPr="009B0022">
        <w:rPr>
          <w:u w:val="single"/>
        </w:rPr>
        <w:t>used to express logical consequence</w:t>
      </w:r>
      <w:r w:rsidRPr="00A257D8">
        <w:t xml:space="preserve">” as defined by Merriam-Webster </w:t>
      </w:r>
    </w:p>
    <w:p w14:paraId="2E5CC973" w14:textId="77777777" w:rsidR="00663AED" w:rsidRPr="00187ED2" w:rsidRDefault="00663AED" w:rsidP="00663AED">
      <w:pPr>
        <w:rPr>
          <w:sz w:val="16"/>
          <w:szCs w:val="16"/>
        </w:rPr>
      </w:pPr>
      <w:r w:rsidRPr="00187ED2">
        <w:rPr>
          <w:sz w:val="16"/>
          <w:szCs w:val="16"/>
        </w:rPr>
        <w:t>(</w:t>
      </w:r>
      <w:hyperlink r:id="rId15" w:history="1">
        <w:r w:rsidRPr="0054008F">
          <w:rPr>
            <w:rStyle w:val="Hyperlink"/>
            <w:sz w:val="16"/>
            <w:szCs w:val="16"/>
          </w:rPr>
          <w:t>http://www.merriam-webster.com/dictionary/ought</w:t>
        </w:r>
      </w:hyperlink>
      <w:r w:rsidRPr="00187ED2">
        <w:rPr>
          <w:sz w:val="16"/>
          <w:szCs w:val="16"/>
        </w:rPr>
        <w:t>)</w:t>
      </w:r>
      <w:r>
        <w:rPr>
          <w:sz w:val="16"/>
          <w:szCs w:val="16"/>
        </w:rPr>
        <w:t xml:space="preserve"> //Massa</w:t>
      </w:r>
    </w:p>
    <w:p w14:paraId="38A91EAA" w14:textId="77777777" w:rsidR="00663AED" w:rsidRDefault="00663AED" w:rsidP="00663AED">
      <w:pPr>
        <w:pStyle w:val="Heading4"/>
      </w:pPr>
      <w:r>
        <w:t>2.</w:t>
      </w:r>
      <w:r w:rsidRPr="00A257D8">
        <w:t xml:space="preserve"> </w:t>
      </w:r>
      <w:proofErr w:type="spellStart"/>
      <w:r w:rsidRPr="00A257D8">
        <w:t>Debatability</w:t>
      </w:r>
      <w:proofErr w:type="spellEnd"/>
      <w:r w:rsidRPr="00A257D8">
        <w:t xml:space="preserve"> – </w:t>
      </w:r>
      <w:r>
        <w:t>a)</w:t>
      </w:r>
      <w:r w:rsidRPr="00A257D8">
        <w:t xml:space="preserve"> my </w:t>
      </w:r>
      <w:proofErr w:type="spellStart"/>
      <w:r w:rsidRPr="00A257D8">
        <w:t>interp</w:t>
      </w:r>
      <w:proofErr w:type="spellEnd"/>
      <w:r w:rsidRPr="00A257D8">
        <w:t xml:space="preserve"> means debates focus on empirics about </w:t>
      </w:r>
      <w:proofErr w:type="spellStart"/>
      <w:r w:rsidRPr="00A257D8">
        <w:t>squo</w:t>
      </w:r>
      <w:proofErr w:type="spellEnd"/>
      <w:r w:rsidRPr="00A257D8">
        <w:t xml:space="preserve"> trends rather than irresolvable abstract principles</w:t>
      </w:r>
      <w:r>
        <w:t xml:space="preserve"> that’ve been argued for years</w:t>
      </w:r>
      <w:r w:rsidRPr="00A257D8">
        <w:t xml:space="preserve"> </w:t>
      </w:r>
      <w:r>
        <w:t>b)</w:t>
      </w:r>
      <w:r w:rsidRPr="00A257D8">
        <w:t xml:space="preserve"> Moral </w:t>
      </w:r>
      <w:proofErr w:type="spellStart"/>
      <w:r w:rsidRPr="00A257D8">
        <w:t>oughts</w:t>
      </w:r>
      <w:proofErr w:type="spellEnd"/>
      <w:r w:rsidRPr="00A257D8">
        <w:t xml:space="preserve"> cannot guide actio</w:t>
      </w:r>
      <w:r>
        <w:t xml:space="preserve">n due to the </w:t>
      </w:r>
      <w:proofErr w:type="spellStart"/>
      <w:r>
        <w:t>is</w:t>
      </w:r>
      <w:proofErr w:type="spellEnd"/>
      <w:r>
        <w:t>/ought fallacy – we cannot derive moral obligations from what happens in the real world</w:t>
      </w:r>
    </w:p>
    <w:p w14:paraId="640B245B" w14:textId="77777777" w:rsidR="002A72F8" w:rsidRPr="002A72F8" w:rsidRDefault="002A72F8" w:rsidP="002A72F8"/>
    <w:p w14:paraId="45701B2E" w14:textId="77777777" w:rsidR="002A72F8" w:rsidRPr="002A72F8" w:rsidRDefault="002A72F8" w:rsidP="002A72F8"/>
    <w:p w14:paraId="14B8ADE1" w14:textId="77777777" w:rsidR="00663AED" w:rsidRPr="00663AED" w:rsidRDefault="00663AED" w:rsidP="00663AED"/>
    <w:p w14:paraId="59EE0971" w14:textId="77777777" w:rsidR="00E73903" w:rsidRPr="00E73903" w:rsidRDefault="00E73903" w:rsidP="00E73903"/>
    <w:p w14:paraId="6305D7D3" w14:textId="77777777" w:rsidR="003155F3" w:rsidRPr="00AE0629" w:rsidRDefault="003155F3" w:rsidP="003155F3">
      <w:pPr>
        <w:rPr>
          <w:rFonts w:asciiTheme="majorHAnsi" w:hAnsiTheme="majorHAnsi" w:cstheme="majorHAnsi"/>
        </w:rPr>
      </w:pPr>
    </w:p>
    <w:p w14:paraId="169195A0" w14:textId="77777777" w:rsidR="003155F3" w:rsidRPr="00AE0629" w:rsidRDefault="003155F3" w:rsidP="003155F3">
      <w:pPr>
        <w:rPr>
          <w:rFonts w:asciiTheme="majorHAnsi" w:hAnsiTheme="majorHAnsi" w:cstheme="majorHAnsi"/>
        </w:rPr>
      </w:pPr>
    </w:p>
    <w:p w14:paraId="49B8C791" w14:textId="77777777" w:rsidR="00CA1E07" w:rsidRPr="00AE0629" w:rsidRDefault="00CA1E07" w:rsidP="00CA1E07">
      <w:pPr>
        <w:rPr>
          <w:rFonts w:asciiTheme="majorHAnsi" w:hAnsiTheme="majorHAnsi" w:cstheme="majorHAnsi"/>
        </w:rPr>
      </w:pPr>
    </w:p>
    <w:p w14:paraId="189E5E1A" w14:textId="77777777" w:rsidR="00CA1E07" w:rsidRPr="00AE0629" w:rsidRDefault="00CA1E07" w:rsidP="00CA1E07">
      <w:pPr>
        <w:rPr>
          <w:rFonts w:asciiTheme="majorHAnsi" w:hAnsiTheme="majorHAnsi" w:cstheme="majorHAnsi"/>
        </w:rPr>
      </w:pPr>
    </w:p>
    <w:p w14:paraId="7313484B" w14:textId="77777777" w:rsidR="00193850" w:rsidRPr="00AE0629" w:rsidRDefault="00193850" w:rsidP="00193850">
      <w:pPr>
        <w:pStyle w:val="Heading4"/>
        <w:rPr>
          <w:rFonts w:asciiTheme="majorHAnsi" w:hAnsiTheme="majorHAnsi" w:cstheme="majorHAnsi"/>
        </w:rPr>
      </w:pPr>
    </w:p>
    <w:p w14:paraId="6287E958" w14:textId="77777777" w:rsidR="00D31B11" w:rsidRPr="00AE0629" w:rsidRDefault="00D31B11" w:rsidP="00D31B11">
      <w:pPr>
        <w:rPr>
          <w:rFonts w:asciiTheme="majorHAnsi" w:hAnsiTheme="majorHAnsi" w:cstheme="majorHAnsi"/>
        </w:rPr>
      </w:pPr>
    </w:p>
    <w:p w14:paraId="02380B6D" w14:textId="77777777" w:rsidR="00911404" w:rsidRPr="00AE0629" w:rsidRDefault="00911404" w:rsidP="005F5A25">
      <w:pPr>
        <w:rPr>
          <w:rFonts w:asciiTheme="majorHAnsi" w:hAnsiTheme="majorHAnsi" w:cstheme="majorHAnsi"/>
        </w:rPr>
      </w:pPr>
    </w:p>
    <w:p w14:paraId="4E251EF5" w14:textId="77777777" w:rsidR="00CD6314" w:rsidRPr="00AE0629" w:rsidRDefault="00CD6314" w:rsidP="00CD6314">
      <w:pPr>
        <w:rPr>
          <w:rFonts w:asciiTheme="majorHAnsi" w:hAnsiTheme="majorHAnsi" w:cstheme="majorHAnsi"/>
        </w:rPr>
      </w:pPr>
    </w:p>
    <w:p w14:paraId="070470CE" w14:textId="77777777" w:rsidR="00077B0D" w:rsidRPr="00AE0629" w:rsidRDefault="00077B0D" w:rsidP="00077B0D">
      <w:pPr>
        <w:rPr>
          <w:rFonts w:asciiTheme="majorHAnsi" w:hAnsiTheme="majorHAnsi" w:cstheme="majorHAnsi"/>
        </w:rPr>
      </w:pPr>
    </w:p>
    <w:sectPr w:rsidR="00077B0D" w:rsidRPr="00AE0629"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B19E12" w14:textId="77777777" w:rsidR="002946F7" w:rsidRDefault="002946F7" w:rsidP="000B10A7">
      <w:pPr>
        <w:spacing w:after="0" w:line="240" w:lineRule="auto"/>
      </w:pPr>
      <w:r>
        <w:separator/>
      </w:r>
    </w:p>
  </w:endnote>
  <w:endnote w:type="continuationSeparator" w:id="0">
    <w:p w14:paraId="3F75F009" w14:textId="77777777" w:rsidR="002946F7" w:rsidRDefault="002946F7" w:rsidP="000B10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Times">
    <w:altName w:val="Times"/>
    <w:panose1 w:val="00000500000000020000"/>
    <w:charset w:val="00"/>
    <w:family w:val="auto"/>
    <w:pitch w:val="variable"/>
    <w:sig w:usb0="E00002FF" w:usb1="5000205A" w:usb2="00000000" w:usb3="00000000" w:csb0="0000019F" w:csb1="00000000"/>
  </w:font>
  <w:font w:name="Adobe Garamond Pro">
    <w:altName w:val="Times New Roman"/>
    <w:panose1 w:val="020B0604020202020204"/>
    <w:charset w:val="00"/>
    <w:family w:val="auto"/>
    <w:pitch w:val="variable"/>
    <w:sig w:usb0="00000007" w:usb1="00000001" w:usb2="00000000" w:usb3="00000000" w:csb0="00000093" w:csb1="00000000"/>
  </w:font>
  <w:font w:name="inherit">
    <w:altName w:val="Cambria"/>
    <w:panose1 w:val="020B0604020202020204"/>
    <w:charset w:val="00"/>
    <w:family w:val="roman"/>
    <w:pitch w:val="default"/>
  </w:font>
  <w:font w:name="Gautami">
    <w:panose1 w:val="020B0502040204020203"/>
    <w:charset w:val="00"/>
    <w:family w:val="swiss"/>
    <w:pitch w:val="variable"/>
    <w:sig w:usb0="002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5FFB5" w14:textId="77777777" w:rsidR="002946F7" w:rsidRDefault="002946F7" w:rsidP="000B10A7">
      <w:pPr>
        <w:spacing w:after="0" w:line="240" w:lineRule="auto"/>
      </w:pPr>
      <w:r>
        <w:separator/>
      </w:r>
    </w:p>
  </w:footnote>
  <w:footnote w:type="continuationSeparator" w:id="0">
    <w:p w14:paraId="4EB1640B" w14:textId="77777777" w:rsidR="002946F7" w:rsidRDefault="002946F7" w:rsidP="000B10A7">
      <w:pPr>
        <w:spacing w:after="0" w:line="240" w:lineRule="auto"/>
      </w:pPr>
      <w:r>
        <w:continuationSeparator/>
      </w:r>
    </w:p>
  </w:footnote>
  <w:footnote w:id="1">
    <w:p w14:paraId="2D7E3716" w14:textId="77777777" w:rsidR="00F232FB" w:rsidRPr="00752E9C" w:rsidRDefault="00F232FB" w:rsidP="00F232FB">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5E141823" w14:textId="77777777" w:rsidR="00F232FB" w:rsidRPr="00855FDC" w:rsidRDefault="00F232FB" w:rsidP="00F232FB">
      <w:pPr>
        <w:rPr>
          <w:i/>
          <w:sz w:val="16"/>
        </w:rPr>
      </w:pPr>
      <w:r w:rsidRPr="00752E9C">
        <w:rPr>
          <w:rStyle w:val="FootnoteReference"/>
          <w:sz w:val="16"/>
          <w:szCs w:val="16"/>
        </w:rPr>
        <w:footnoteRef/>
      </w:r>
      <w:r w:rsidRPr="00752E9C">
        <w:rPr>
          <w:sz w:val="16"/>
          <w:szCs w:val="16"/>
        </w:rPr>
        <w:t xml:space="preserve"> </w:t>
      </w:r>
      <w:r w:rsidRPr="00855FDC">
        <w:rPr>
          <w:i/>
          <w:sz w:val="16"/>
        </w:rPr>
        <w:t xml:space="preserve">Dictionary.com – maintain as true, Merriam Webster – to say that something is true, Vocabulary.com – to affirm something is to confirm that it is true, Oxford dictionaries – accept the validity of, </w:t>
      </w:r>
      <w:proofErr w:type="spellStart"/>
      <w:r w:rsidRPr="00855FDC">
        <w:rPr>
          <w:i/>
          <w:sz w:val="16"/>
        </w:rPr>
        <w:t>Thefreedictionary</w:t>
      </w:r>
      <w:proofErr w:type="spellEnd"/>
      <w:r w:rsidRPr="00855FDC">
        <w:rPr>
          <w:i/>
          <w:sz w:val="16"/>
        </w:rPr>
        <w:t xml:space="preserve"> – assert to be true</w:t>
      </w:r>
    </w:p>
  </w:footnote>
  <w:footnote w:id="3">
    <w:p w14:paraId="04A337D7" w14:textId="77777777" w:rsidR="00EA6BF3" w:rsidRDefault="00EA6BF3" w:rsidP="00EA6BF3">
      <w:pPr>
        <w:pStyle w:val="FootnoteText"/>
      </w:pPr>
      <w:r>
        <w:rPr>
          <w:rStyle w:val="FootnoteReference"/>
        </w:rPr>
        <w:footnoteRef/>
      </w:r>
      <w:r>
        <w:t xml:space="preserve"> </w:t>
      </w:r>
      <w:r w:rsidRPr="00DE069E">
        <w:t>https://www.google.com/search?q=member+definition&amp;rlz=1C1CHBF_enUS877US877&amp;oq=member+definition&amp;aqs=chrome.0.69i59j69i60l3.1863j0j7&amp;sourceid=chrome&amp;ie=UTF-8</w:t>
      </w:r>
    </w:p>
  </w:footnote>
  <w:footnote w:id="4">
    <w:p w14:paraId="04A1DC8B" w14:textId="77777777" w:rsidR="00EA6BF3" w:rsidRDefault="00EA6BF3" w:rsidP="00EA6BF3">
      <w:pPr>
        <w:pStyle w:val="FootnoteText"/>
      </w:pPr>
      <w:r>
        <w:rPr>
          <w:rStyle w:val="FootnoteReference"/>
        </w:rPr>
        <w:footnoteRef/>
      </w:r>
      <w:r>
        <w:t xml:space="preserve"> </w:t>
      </w:r>
      <w:r w:rsidRPr="00C216A9">
        <w:t>https://www.google.com/search?q=of+definition&amp;rlz=1C1CHBF_enUS877US877&amp;oq=of+definition&amp;aqs=chrome.0.69i59j69i61l3.1473j0j7&amp;sourceid=chrome&amp;ie=UTF-8</w:t>
      </w:r>
    </w:p>
  </w:footnote>
  <w:footnote w:id="5">
    <w:p w14:paraId="50968521" w14:textId="77777777" w:rsidR="00EA6BF3" w:rsidRDefault="00EA6BF3" w:rsidP="00EA6BF3">
      <w:pPr>
        <w:pStyle w:val="FootnoteText"/>
      </w:pPr>
      <w:r>
        <w:rPr>
          <w:rStyle w:val="FootnoteReference"/>
        </w:rPr>
        <w:footnoteRef/>
      </w:r>
      <w:r>
        <w:t xml:space="preserve"> </w:t>
      </w:r>
      <w:proofErr w:type="gramStart"/>
      <w:r w:rsidRPr="00C216A9">
        <w:t>https://www.google.com/search?q=the+definition&amp;rlz=1C1CHBF_enUS877US877&amp;oq=the+definition&amp;aqs=chrome..</w:t>
      </w:r>
      <w:proofErr w:type="gramEnd"/>
      <w:r w:rsidRPr="00C216A9">
        <w:t>69i57j69i64j69i61j69i60l2.1976j0j7&amp;sourceid=chrome&amp;ie=UTF-8</w:t>
      </w:r>
    </w:p>
  </w:footnote>
  <w:footnote w:id="6">
    <w:p w14:paraId="397E2B84" w14:textId="77777777" w:rsidR="00EA6BF3" w:rsidRDefault="00EA6BF3" w:rsidP="00EA6BF3">
      <w:pPr>
        <w:pStyle w:val="FootnoteText"/>
      </w:pPr>
      <w:r>
        <w:rPr>
          <w:rStyle w:val="FootnoteReference"/>
        </w:rPr>
        <w:footnoteRef/>
      </w:r>
      <w:r>
        <w:t xml:space="preserve"> </w:t>
      </w:r>
      <w:proofErr w:type="gramStart"/>
      <w:r w:rsidRPr="00DE2D1B">
        <w:t>https://www.google.com/search?q=to+definition&amp;rlz=1C1CHBF_enUS877US877&amp;oq=to+definition&amp;aqs=chrome..</w:t>
      </w:r>
      <w:proofErr w:type="gramEnd"/>
      <w:r w:rsidRPr="00DE2D1B">
        <w:t>69i57j69i60l3.1415j0j7&amp;sourceid=chrome&amp;ie=UTF-8</w:t>
      </w:r>
    </w:p>
  </w:footnote>
  <w:footnote w:id="7">
    <w:p w14:paraId="38582957" w14:textId="77777777" w:rsidR="00EA6BF3" w:rsidRDefault="00EA6BF3" w:rsidP="00EA6BF3">
      <w:pPr>
        <w:pStyle w:val="FootnoteText"/>
      </w:pPr>
      <w:r>
        <w:rPr>
          <w:rStyle w:val="FootnoteReference"/>
        </w:rPr>
        <w:footnoteRef/>
      </w:r>
      <w:r>
        <w:t xml:space="preserve"> </w:t>
      </w:r>
      <w:r w:rsidRPr="00076282">
        <w:t>https://www.google.com/search?q=reduce+definition&amp;rlz=1C1CHBF_enUS877US877&amp;sxsrf=AOaemvI3lZsbmnXg5WHeL4m6rYGn8Vf6Aw%3A1630610232638&amp;ei=OCMxYbCaJpO0tQb6wpGoCA&amp;oq=reduce+definition&amp;gs_lcp=Cgdnd3Mtd2l6EAMyCQgjECcQRhD5ATIECAAQQzIECAAQQzIFCAAQgAQyBQgAEIAEMgUIABCABDIFCAAQgAQyBQgAEIAEMgUIABCABDIFCAAQgAQ6BwgAEEcQsAM6BwgAELADEEM6BwgjEOoCECc6BAgjECc6BQgAEJECOhEILhCABBCxAxCDARDHARDRAzoKCAAQsQMQgwEQQzoHCAAQsQMQQzoICAAQgAQQsQM6CAgAELEDEIMBOgoIABCABBCHAhAUSgQIQRgAUMLMBFjS3QRgnt8EaAJwAngDgAG2A4gB-heSAQozLjExLjEuMi4xmAEAoAEBsAEKyAEKwAEB&amp;sclient=gws-wiz&amp;ved=0ahUKEwiwlru9gOHyAhUTWs0KHXphBIUQ4dUDCA8&amp;uact=5</w:t>
      </w:r>
    </w:p>
  </w:footnote>
  <w:footnote w:id="8">
    <w:p w14:paraId="2936C5E6" w14:textId="77777777" w:rsidR="00EA6BF3" w:rsidRDefault="00EA6BF3" w:rsidP="00EA6BF3">
      <w:pPr>
        <w:pStyle w:val="FootnoteText"/>
      </w:pPr>
      <w:r>
        <w:rPr>
          <w:rStyle w:val="FootnoteReference"/>
        </w:rPr>
        <w:footnoteRef/>
      </w:r>
      <w:r>
        <w:t xml:space="preserve"> </w:t>
      </w:r>
      <w:r w:rsidRPr="009D4E60">
        <w:t>https://www.merriam-webster.com/dictionary/for#:~:text=English%20Language%20Learners%20Definition%20of,meant%20to%20be%20used%20with</w:t>
      </w:r>
    </w:p>
  </w:footnote>
  <w:footnote w:id="9">
    <w:p w14:paraId="3552D37C" w14:textId="77777777" w:rsidR="00EA6BF3" w:rsidRDefault="00EA6BF3" w:rsidP="00EA6BF3">
      <w:pPr>
        <w:pStyle w:val="FootnoteText"/>
      </w:pPr>
      <w:r>
        <w:rPr>
          <w:rStyle w:val="FootnoteReference"/>
        </w:rPr>
        <w:footnoteRef/>
      </w:r>
      <w:r>
        <w:t xml:space="preserve"> </w:t>
      </w:r>
      <w:r w:rsidRPr="00B013FD">
        <w:t>https://www.google.com/search?q=medicine+definition&amp;rlz=1C1CHBF_enUS877US877&amp;oq=medicine+definition&amp;aqs=chrome.0.69i59.2986j0j7&amp;sourceid=chrome&amp;ie=UTF-8</w:t>
      </w:r>
    </w:p>
  </w:footnote>
  <w:footnote w:id="10">
    <w:p w14:paraId="1AC00C6D" w14:textId="77777777" w:rsidR="00E33C65" w:rsidRPr="00DA52B2" w:rsidRDefault="00E33C65" w:rsidP="00E33C65">
      <w:pPr>
        <w:widowControl w:val="0"/>
        <w:autoSpaceDE w:val="0"/>
        <w:autoSpaceDN w:val="0"/>
        <w:adjustRightInd w:val="0"/>
        <w:rPr>
          <w:rFonts w:ascii="Times" w:hAnsi="Times" w:cs="Times"/>
          <w:sz w:val="16"/>
          <w:szCs w:val="16"/>
        </w:rPr>
      </w:pPr>
      <w:r w:rsidRPr="00DA52B2">
        <w:rPr>
          <w:rStyle w:val="FootnoteReference"/>
          <w:sz w:val="16"/>
          <w:szCs w:val="16"/>
        </w:rPr>
        <w:footnoteRef/>
      </w:r>
      <w:r w:rsidRPr="00DA52B2">
        <w:rPr>
          <w:sz w:val="16"/>
          <w:szCs w:val="16"/>
        </w:rPr>
        <w:t xml:space="preserve"> </w:t>
      </w:r>
      <w:proofErr w:type="spellStart"/>
      <w:r w:rsidRPr="00DA52B2">
        <w:rPr>
          <w:rFonts w:ascii="Times" w:hAnsi="Times" w:cs="Times"/>
          <w:sz w:val="16"/>
          <w:szCs w:val="16"/>
        </w:rPr>
        <w:t>Langesth</w:t>
      </w:r>
      <w:proofErr w:type="spellEnd"/>
      <w:r w:rsidRPr="00DA52B2">
        <w:rPr>
          <w:rFonts w:ascii="Times" w:hAnsi="Times" w:cs="Times"/>
          <w:sz w:val="16"/>
          <w:szCs w:val="16"/>
        </w:rPr>
        <w:t>, Jonathan. “</w:t>
      </w:r>
      <w:proofErr w:type="spellStart"/>
      <w:r w:rsidRPr="00DA52B2">
        <w:rPr>
          <w:rFonts w:ascii="Times" w:hAnsi="Times" w:cs="Times"/>
          <w:sz w:val="16"/>
          <w:szCs w:val="16"/>
        </w:rPr>
        <w:t>Wittengenstein’s</w:t>
      </w:r>
      <w:proofErr w:type="spellEnd"/>
      <w:r w:rsidRPr="00DA52B2">
        <w:rPr>
          <w:rFonts w:ascii="Times" w:hAnsi="Times" w:cs="Times"/>
          <w:sz w:val="16"/>
          <w:szCs w:val="16"/>
        </w:rPr>
        <w:t xml:space="preserve"> Account of Rule-Following and Its Implications”. Stance Vol 1, April 1, 2008. </w:t>
      </w:r>
      <w:hyperlink r:id="rId6" w:history="1">
        <w:r w:rsidRPr="00DA52B2">
          <w:rPr>
            <w:rFonts w:ascii="Adobe Garamond Pro" w:hAnsi="Adobe Garamond Pro"/>
            <w:color w:val="000099"/>
            <w:sz w:val="16"/>
            <w:szCs w:val="16"/>
            <w:u w:val="single"/>
          </w:rPr>
          <w:t>http://www.bsu.edu/libraries/virtualpress/stance/2008_spring/12Wittgenstein.pdf</w:t>
        </w:r>
      </w:hyperlink>
    </w:p>
    <w:p w14:paraId="54A977E1" w14:textId="77777777" w:rsidR="00E33C65" w:rsidRDefault="00E33C65" w:rsidP="00E33C65">
      <w:pPr>
        <w:pStyle w:val="FootnoteText"/>
      </w:pPr>
    </w:p>
  </w:footnote>
  <w:footnote w:id="11">
    <w:p w14:paraId="0468DB1E" w14:textId="77777777" w:rsidR="00E33C65" w:rsidRPr="00682989" w:rsidRDefault="00E33C65" w:rsidP="00E33C65">
      <w:pPr>
        <w:pStyle w:val="FootnoteText1"/>
        <w:spacing w:after="0"/>
        <w:rPr>
          <w:sz w:val="16"/>
          <w:szCs w:val="16"/>
        </w:rPr>
      </w:pPr>
      <w:r w:rsidRPr="00682989">
        <w:rPr>
          <w:sz w:val="16"/>
          <w:szCs w:val="16"/>
          <w:vertAlign w:val="superscript"/>
        </w:rPr>
        <w:footnoteRef/>
      </w:r>
      <w:r w:rsidRPr="00682989">
        <w:rPr>
          <w:sz w:val="16"/>
          <w:szCs w:val="16"/>
        </w:rPr>
        <w:t xml:space="preserve"> Searle, John R. </w:t>
      </w:r>
      <w:r w:rsidRPr="00682989">
        <w:rPr>
          <w:sz w:val="16"/>
          <w:szCs w:val="16"/>
          <w:u w:val="single"/>
        </w:rPr>
        <w:t>Mind, Language, and Society: Philosophy in the Real World</w:t>
      </w:r>
      <w:r w:rsidRPr="00682989">
        <w:rPr>
          <w:sz w:val="16"/>
          <w:szCs w:val="16"/>
        </w:rPr>
        <w:t>. New York: Basic Books; 2000. (27).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77B0D"/>
    <w:rsid w:val="000029E3"/>
    <w:rsid w:val="000029E8"/>
    <w:rsid w:val="00004225"/>
    <w:rsid w:val="000066CA"/>
    <w:rsid w:val="00007264"/>
    <w:rsid w:val="000076A9"/>
    <w:rsid w:val="00014FAD"/>
    <w:rsid w:val="00015D2A"/>
    <w:rsid w:val="00021B05"/>
    <w:rsid w:val="0002490B"/>
    <w:rsid w:val="000250F9"/>
    <w:rsid w:val="00026465"/>
    <w:rsid w:val="00030204"/>
    <w:rsid w:val="000312A0"/>
    <w:rsid w:val="0003396C"/>
    <w:rsid w:val="00035337"/>
    <w:rsid w:val="00037884"/>
    <w:rsid w:val="00052FB1"/>
    <w:rsid w:val="00054276"/>
    <w:rsid w:val="000547B1"/>
    <w:rsid w:val="0006091E"/>
    <w:rsid w:val="000638C1"/>
    <w:rsid w:val="00065FEE"/>
    <w:rsid w:val="00066E3C"/>
    <w:rsid w:val="00072718"/>
    <w:rsid w:val="0007381E"/>
    <w:rsid w:val="00076094"/>
    <w:rsid w:val="00077B0D"/>
    <w:rsid w:val="0008785F"/>
    <w:rsid w:val="00090CBE"/>
    <w:rsid w:val="00094DEC"/>
    <w:rsid w:val="000A2D8A"/>
    <w:rsid w:val="000B10A7"/>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3850"/>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7A66"/>
    <w:rsid w:val="002502CF"/>
    <w:rsid w:val="00267EBB"/>
    <w:rsid w:val="0027023B"/>
    <w:rsid w:val="00272F3F"/>
    <w:rsid w:val="00274EDB"/>
    <w:rsid w:val="0027729E"/>
    <w:rsid w:val="002843B2"/>
    <w:rsid w:val="00284ED6"/>
    <w:rsid w:val="00290C5A"/>
    <w:rsid w:val="00290C92"/>
    <w:rsid w:val="002946F7"/>
    <w:rsid w:val="0029647A"/>
    <w:rsid w:val="00296504"/>
    <w:rsid w:val="002A72F8"/>
    <w:rsid w:val="002B5511"/>
    <w:rsid w:val="002B7ACF"/>
    <w:rsid w:val="002E0643"/>
    <w:rsid w:val="002E392E"/>
    <w:rsid w:val="002E6BBC"/>
    <w:rsid w:val="002F1BA9"/>
    <w:rsid w:val="002F6E74"/>
    <w:rsid w:val="00301E09"/>
    <w:rsid w:val="003106B3"/>
    <w:rsid w:val="0031385D"/>
    <w:rsid w:val="003155F3"/>
    <w:rsid w:val="00316B88"/>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D73"/>
    <w:rsid w:val="005B6EE8"/>
    <w:rsid w:val="005B7731"/>
    <w:rsid w:val="005C4515"/>
    <w:rsid w:val="005C5602"/>
    <w:rsid w:val="005C74A6"/>
    <w:rsid w:val="005D3B4D"/>
    <w:rsid w:val="005D615C"/>
    <w:rsid w:val="005E1860"/>
    <w:rsid w:val="005F063B"/>
    <w:rsid w:val="005F192D"/>
    <w:rsid w:val="005F24C8"/>
    <w:rsid w:val="005F26AF"/>
    <w:rsid w:val="005F5A25"/>
    <w:rsid w:val="006059E7"/>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AED"/>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3223"/>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0C9F"/>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5553"/>
    <w:rsid w:val="00911404"/>
    <w:rsid w:val="00920E6A"/>
    <w:rsid w:val="00931816"/>
    <w:rsid w:val="00932C71"/>
    <w:rsid w:val="00944A9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0211"/>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0629"/>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74EC"/>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3616"/>
    <w:rsid w:val="00C56DCC"/>
    <w:rsid w:val="00C57075"/>
    <w:rsid w:val="00C5728A"/>
    <w:rsid w:val="00C72AFE"/>
    <w:rsid w:val="00C81619"/>
    <w:rsid w:val="00CA013C"/>
    <w:rsid w:val="00CA1E07"/>
    <w:rsid w:val="00CA6D6D"/>
    <w:rsid w:val="00CC1ACF"/>
    <w:rsid w:val="00CC7A4E"/>
    <w:rsid w:val="00CD1359"/>
    <w:rsid w:val="00CD4C83"/>
    <w:rsid w:val="00CD6314"/>
    <w:rsid w:val="00D01EDC"/>
    <w:rsid w:val="00D078AA"/>
    <w:rsid w:val="00D10058"/>
    <w:rsid w:val="00D11978"/>
    <w:rsid w:val="00D15E30"/>
    <w:rsid w:val="00D16129"/>
    <w:rsid w:val="00D25DBD"/>
    <w:rsid w:val="00D26929"/>
    <w:rsid w:val="00D30CBD"/>
    <w:rsid w:val="00D30D9E"/>
    <w:rsid w:val="00D31B11"/>
    <w:rsid w:val="00D33908"/>
    <w:rsid w:val="00D354F2"/>
    <w:rsid w:val="00D36C30"/>
    <w:rsid w:val="00D37C90"/>
    <w:rsid w:val="00D43A8C"/>
    <w:rsid w:val="00D53072"/>
    <w:rsid w:val="00D5366F"/>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55F6"/>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412"/>
    <w:rsid w:val="00E15598"/>
    <w:rsid w:val="00E20D65"/>
    <w:rsid w:val="00E33C65"/>
    <w:rsid w:val="00E353A2"/>
    <w:rsid w:val="00E36881"/>
    <w:rsid w:val="00E42E4C"/>
    <w:rsid w:val="00E47013"/>
    <w:rsid w:val="00E541F9"/>
    <w:rsid w:val="00E57B79"/>
    <w:rsid w:val="00E63419"/>
    <w:rsid w:val="00E64496"/>
    <w:rsid w:val="00E72115"/>
    <w:rsid w:val="00E73903"/>
    <w:rsid w:val="00E8322E"/>
    <w:rsid w:val="00E872C0"/>
    <w:rsid w:val="00E903E0"/>
    <w:rsid w:val="00E950A4"/>
    <w:rsid w:val="00EA1115"/>
    <w:rsid w:val="00EA39EB"/>
    <w:rsid w:val="00EA58CE"/>
    <w:rsid w:val="00EA6BF3"/>
    <w:rsid w:val="00EB33FF"/>
    <w:rsid w:val="00EB3D1A"/>
    <w:rsid w:val="00EC2759"/>
    <w:rsid w:val="00EC7106"/>
    <w:rsid w:val="00ED0120"/>
    <w:rsid w:val="00ED3BBA"/>
    <w:rsid w:val="00ED4E12"/>
    <w:rsid w:val="00EE051B"/>
    <w:rsid w:val="00EE3B84"/>
    <w:rsid w:val="00EE54B4"/>
    <w:rsid w:val="00EF1AD8"/>
    <w:rsid w:val="00EF2B5C"/>
    <w:rsid w:val="00EF7794"/>
    <w:rsid w:val="00F02046"/>
    <w:rsid w:val="00F053D8"/>
    <w:rsid w:val="00F07888"/>
    <w:rsid w:val="00F1313D"/>
    <w:rsid w:val="00F201E7"/>
    <w:rsid w:val="00F204E0"/>
    <w:rsid w:val="00F20B16"/>
    <w:rsid w:val="00F21C79"/>
    <w:rsid w:val="00F232FB"/>
    <w:rsid w:val="00F238C9"/>
    <w:rsid w:val="00F23CA5"/>
    <w:rsid w:val="00F277AA"/>
    <w:rsid w:val="00F31955"/>
    <w:rsid w:val="00F34326"/>
    <w:rsid w:val="00F34C06"/>
    <w:rsid w:val="00F43EA3"/>
    <w:rsid w:val="00F50C55"/>
    <w:rsid w:val="00F57FFB"/>
    <w:rsid w:val="00F601E6"/>
    <w:rsid w:val="00F73954"/>
    <w:rsid w:val="00F91BF3"/>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F57FBB"/>
  <w14:defaultImageDpi w14:val="300"/>
  <w15:docId w15:val="{44B9A7D3-E7C3-F147-B626-B883D3EBA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E3B8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E3B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E3B8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E3B8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9"/>
    <w:unhideWhenUsed/>
    <w:qFormat/>
    <w:rsid w:val="00EE3B8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E3B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3B84"/>
  </w:style>
  <w:style w:type="character" w:customStyle="1" w:styleId="Heading1Char">
    <w:name w:val="Heading 1 Char"/>
    <w:aliases w:val="Pocket Char"/>
    <w:basedOn w:val="DefaultParagraphFont"/>
    <w:link w:val="Heading1"/>
    <w:uiPriority w:val="9"/>
    <w:rsid w:val="00EE3B8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E3B8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E3B84"/>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EE3B8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E3B84"/>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EE3B84"/>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s"/>
    <w:basedOn w:val="DefaultParagraphFont"/>
    <w:link w:val="textbold"/>
    <w:uiPriority w:val="20"/>
    <w:qFormat/>
    <w:rsid w:val="00EE3B84"/>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EE3B8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
    <w:basedOn w:val="DefaultParagraphFont"/>
    <w:link w:val="Card"/>
    <w:uiPriority w:val="99"/>
    <w:unhideWhenUsed/>
    <w:rsid w:val="00EE3B84"/>
    <w:rPr>
      <w:color w:val="auto"/>
      <w:u w:val="none"/>
    </w:rPr>
  </w:style>
  <w:style w:type="paragraph" w:styleId="DocumentMap">
    <w:name w:val="Document Map"/>
    <w:basedOn w:val="Normal"/>
    <w:link w:val="DocumentMapChar"/>
    <w:uiPriority w:val="99"/>
    <w:semiHidden/>
    <w:unhideWhenUsed/>
    <w:rsid w:val="00EE3B8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E3B84"/>
    <w:rPr>
      <w:rFonts w:ascii="Lucida Grande" w:hAnsi="Lucida Grande" w:cs="Lucida Grande"/>
    </w:rPr>
  </w:style>
  <w:style w:type="paragraph" w:customStyle="1" w:styleId="Card">
    <w:name w:val="Card"/>
    <w:aliases w:val="Medium Grid 21,No Spacing31,No Spacing22,No Spacing3,tag,Tag and Cite,nonunderlined,Dont use,Very Small Text,No Spacing111112,No Spacing41,card,No Spacing2,Read stuff,Tag and Ci,Debate Text,No Spacing11,No Spacing111,No Spacing1,No Spacing112"/>
    <w:basedOn w:val="Heading1"/>
    <w:link w:val="Hyperlink"/>
    <w:autoRedefine/>
    <w:uiPriority w:val="99"/>
    <w:qFormat/>
    <w:rsid w:val="000B10A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0B10A7"/>
    <w:rPr>
      <w:vertAlign w:val="superscript"/>
    </w:rPr>
  </w:style>
  <w:style w:type="paragraph" w:customStyle="1" w:styleId="textbold">
    <w:name w:val="text bold"/>
    <w:basedOn w:val="Normal"/>
    <w:link w:val="Emphasis"/>
    <w:uiPriority w:val="20"/>
    <w:qFormat/>
    <w:rsid w:val="00CD6314"/>
    <w:pPr>
      <w:widowControl w:val="0"/>
      <w:spacing w:after="0" w:line="240" w:lineRule="auto"/>
      <w:ind w:left="720"/>
      <w:jc w:val="both"/>
    </w:pPr>
    <w:rPr>
      <w:b/>
      <w:iCs/>
      <w:u w:val="single"/>
      <w:bdr w:val="single" w:sz="12" w:space="0" w:color="auto"/>
    </w:rPr>
  </w:style>
  <w:style w:type="paragraph" w:styleId="FootnoteText">
    <w:name w:val="footnote text"/>
    <w:basedOn w:val="Normal"/>
    <w:link w:val="FootnoteTextChar"/>
    <w:uiPriority w:val="99"/>
    <w:unhideWhenUsed/>
    <w:qFormat/>
    <w:rsid w:val="00EA6BF3"/>
    <w:pPr>
      <w:spacing w:after="0" w:line="240" w:lineRule="auto"/>
    </w:pPr>
    <w:rPr>
      <w:sz w:val="24"/>
    </w:rPr>
  </w:style>
  <w:style w:type="character" w:customStyle="1" w:styleId="FootnoteTextChar">
    <w:name w:val="Footnote Text Char"/>
    <w:basedOn w:val="DefaultParagraphFont"/>
    <w:link w:val="FootnoteText"/>
    <w:uiPriority w:val="99"/>
    <w:rsid w:val="00EA6BF3"/>
    <w:rPr>
      <w:rFonts w:ascii="Calibri" w:hAnsi="Calibri" w:cs="Calibri"/>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CC1ACF"/>
    <w:rPr>
      <w:sz w:val="22"/>
      <w:u w:val="single"/>
    </w:rPr>
  </w:style>
  <w:style w:type="character" w:customStyle="1" w:styleId="verdana">
    <w:name w:val="verdana"/>
    <w:basedOn w:val="DefaultParagraphFont"/>
    <w:rsid w:val="00CC1ACF"/>
    <w:rPr>
      <w:rFonts w:cs="Times New Roman"/>
    </w:rPr>
  </w:style>
  <w:style w:type="character" w:customStyle="1" w:styleId="italic">
    <w:name w:val="italic"/>
    <w:basedOn w:val="DefaultParagraphFont"/>
    <w:rsid w:val="00CC1ACF"/>
    <w:rPr>
      <w:rFonts w:cs="Times New Roman"/>
    </w:rPr>
  </w:style>
  <w:style w:type="paragraph" w:styleId="ListParagraph">
    <w:name w:val="List Paragraph"/>
    <w:basedOn w:val="Normal"/>
    <w:uiPriority w:val="34"/>
    <w:qFormat/>
    <w:rsid w:val="005B6D73"/>
    <w:pPr>
      <w:ind w:left="720"/>
      <w:contextualSpacing/>
    </w:pPr>
  </w:style>
  <w:style w:type="paragraph" w:customStyle="1" w:styleId="Emphasize">
    <w:name w:val="Emphasize"/>
    <w:basedOn w:val="Normal"/>
    <w:uiPriority w:val="20"/>
    <w:qFormat/>
    <w:rsid w:val="005B6D73"/>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u w:val="single"/>
      <w:bdr w:val="single" w:sz="12" w:space="0" w:color="auto"/>
    </w:rPr>
  </w:style>
  <w:style w:type="character" w:customStyle="1" w:styleId="apple-converted-space">
    <w:name w:val="apple-converted-space"/>
    <w:basedOn w:val="DefaultParagraphFont"/>
    <w:rsid w:val="00E33C65"/>
  </w:style>
  <w:style w:type="character" w:customStyle="1" w:styleId="wikigeneratedlinkcontent">
    <w:name w:val="wikigeneratedlinkcontent"/>
    <w:basedOn w:val="DefaultParagraphFont"/>
    <w:rsid w:val="00E33C65"/>
  </w:style>
  <w:style w:type="paragraph" w:customStyle="1" w:styleId="FootnoteText1">
    <w:name w:val="Footnote Text1"/>
    <w:rsid w:val="00E33C65"/>
    <w:pPr>
      <w:spacing w:after="200"/>
    </w:pPr>
    <w:rPr>
      <w:rFonts w:ascii="Times New Roman" w:eastAsia="Times New Roman" w:hAnsi="Times New Roman" w:cs="Times New Roman"/>
      <w:color w:val="000000"/>
      <w:sz w:val="20"/>
      <w:szCs w:val="20"/>
      <w:u w:color="000000"/>
    </w:rPr>
  </w:style>
  <w:style w:type="paragraph" w:styleId="NoSpacing">
    <w:name w:val="No Spacing"/>
    <w:aliases w:val="Note Level 2,No Spacing23,Small Text,Note Level 21,Tags"/>
    <w:basedOn w:val="Heading1"/>
    <w:autoRedefine/>
    <w:uiPriority w:val="99"/>
    <w:qFormat/>
    <w:rsid w:val="00663AED"/>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styleId="HTMLPreformatted">
    <w:name w:val="HTML Preformatted"/>
    <w:basedOn w:val="Normal"/>
    <w:link w:val="HTMLPreformattedChar"/>
    <w:uiPriority w:val="99"/>
    <w:unhideWhenUsed/>
    <w:rsid w:val="00316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316B88"/>
    <w:rPr>
      <w:rFonts w:ascii="Courier New" w:eastAsia="Times New Roman" w:hAnsi="Courier New" w:cs="Courier New"/>
      <w:sz w:val="20"/>
      <w:szCs w:val="20"/>
    </w:rPr>
  </w:style>
  <w:style w:type="character" w:customStyle="1" w:styleId="y2iqfc">
    <w:name w:val="y2iqfc"/>
    <w:basedOn w:val="DefaultParagraphFont"/>
    <w:rsid w:val="00316B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25779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jstor.org/publisher/mitpres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utenberg.org/dirs/etext03/cprrn10.tx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ox.com/2015/6/29/8847863/holographic-principle-universe-theory-physics" TargetMode="External"/><Relationship Id="rId5" Type="http://schemas.openxmlformats.org/officeDocument/2006/relationships/numbering" Target="numbering.xml"/><Relationship Id="rId15" Type="http://schemas.openxmlformats.org/officeDocument/2006/relationships/hyperlink" Target="http://www.merriam-webster.com/dictionary/ought"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n.oxforddictionaries.com/definition/ough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www.bsu.edu/libraries/virtualpress/stance/2008_spring/12Wittgenstein.pdf"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48</TotalTime>
  <Pages>1</Pages>
  <Words>5943</Words>
  <Characters>33880</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39744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35</cp:revision>
  <dcterms:created xsi:type="dcterms:W3CDTF">2021-09-05T14:11:00Z</dcterms:created>
  <dcterms:modified xsi:type="dcterms:W3CDTF">2021-09-05T19:59:00Z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