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4809B" w14:textId="05D5E67E" w:rsidR="00E42E4C" w:rsidRDefault="000642CF" w:rsidP="000642CF">
      <w:pPr>
        <w:pStyle w:val="Heading1"/>
      </w:pPr>
      <w:r>
        <w:t>1NC</w:t>
      </w:r>
    </w:p>
    <w:p w14:paraId="79F81BAE" w14:textId="261089E6" w:rsidR="000642CF" w:rsidRDefault="000642CF" w:rsidP="000642CF">
      <w:pPr>
        <w:pStyle w:val="Heading3"/>
      </w:pPr>
      <w:r>
        <w:t>1</w:t>
      </w:r>
    </w:p>
    <w:p w14:paraId="1FED2C3E" w14:textId="77777777" w:rsidR="000642CF" w:rsidRDefault="000642CF" w:rsidP="000642CF">
      <w:pPr>
        <w:pStyle w:val="Heading4"/>
      </w:pPr>
      <w:bookmarkStart w:id="0" w:name="_Hlk80401632"/>
      <w:r>
        <w:t xml:space="preserve">1] Interpretation - Reduce means </w:t>
      </w:r>
      <w:r>
        <w:rPr>
          <w:u w:val="single"/>
        </w:rPr>
        <w:t>permanent reduction</w:t>
      </w:r>
      <w:r>
        <w:t xml:space="preserve"> – it’s distinct from “waive” or “suspend.”</w:t>
      </w:r>
    </w:p>
    <w:p w14:paraId="68C71AF7" w14:textId="77777777" w:rsidR="000642CF" w:rsidRPr="00203F4F" w:rsidRDefault="000642CF" w:rsidP="000642CF">
      <w:r w:rsidRPr="00203F4F">
        <w:rPr>
          <w:rStyle w:val="verdana"/>
          <w:b/>
          <w:sz w:val="26"/>
          <w:szCs w:val="26"/>
        </w:rPr>
        <w:t>Reynolds 59</w:t>
      </w:r>
      <w:r w:rsidRPr="00203F4F">
        <w:rPr>
          <w:rStyle w:val="verdana"/>
        </w:rPr>
        <w:t xml:space="preserve"> </w:t>
      </w:r>
      <w:r w:rsidRPr="00203F4F">
        <w:rPr>
          <w:rStyle w:val="verdana"/>
          <w:sz w:val="16"/>
          <w:szCs w:val="16"/>
        </w:rPr>
        <w:t>(Judge (</w:t>
      </w:r>
      <w:r w:rsidRPr="00203F4F">
        <w:rPr>
          <w:sz w:val="16"/>
          <w:szCs w:val="16"/>
        </w:rPr>
        <w:t>In the Matter of Doris A. Montesani, Petitioner, v. Arthur Levitt, as Comptroller of the State of New York, et al., Respondents [NO NUMBER IN ORIGINAL] Supreme Court of New York, Appellate Division, Third Department 9 A.D.2d 51; 189 N.Y.S.2d 695; 1959 N.Y. App. Div. LEXIS 7391 August 13, 1959, lexis)</w:t>
      </w:r>
    </w:p>
    <w:p w14:paraId="39626AC5" w14:textId="77777777" w:rsidR="000642CF" w:rsidRPr="00203F4F" w:rsidRDefault="000642CF" w:rsidP="000642CF">
      <w:pPr>
        <w:rPr>
          <w:b/>
          <w:sz w:val="16"/>
        </w:rPr>
      </w:pPr>
      <w:r w:rsidRPr="00203F4F">
        <w:rPr>
          <w:color w:val="000000"/>
          <w:sz w:val="16"/>
        </w:rPr>
        <w:t>Section 83</w:t>
      </w:r>
      <w:r w:rsidRPr="00203F4F">
        <w:rPr>
          <w:sz w:val="16"/>
        </w:rPr>
        <w:t xml:space="preserve">'s counterpart with regard to nondisability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1" w:name="PAGE_13_7321"/>
      <w:bookmarkEnd w:id="1"/>
      <w:r w:rsidRPr="00203F4F">
        <w:rPr>
          <w:sz w:val="16"/>
        </w:rPr>
        <w:t> [***13] </w:t>
      </w:r>
      <w:r w:rsidRPr="00EE0768">
        <w:rPr>
          <w:highlight w:val="cyan"/>
          <w:u w:val="single"/>
        </w:rPr>
        <w:t>The section says "reduced",</w:t>
      </w:r>
      <w:r w:rsidRPr="00203F4F">
        <w:rPr>
          <w:u w:val="single"/>
        </w:rPr>
        <w:t xml:space="preserve"> </w:t>
      </w:r>
      <w:r w:rsidRPr="00EE0768">
        <w:rPr>
          <w:highlight w:val="cyan"/>
          <w:u w:val="single"/>
        </w:rPr>
        <w:t>does not say</w:t>
      </w:r>
      <w:r w:rsidRPr="00203F4F">
        <w:rPr>
          <w:u w:val="single"/>
        </w:rPr>
        <w:t xml:space="preserve"> that monthly payments shall be </w:t>
      </w:r>
      <w:r w:rsidRPr="00EE0768">
        <w:rPr>
          <w:highlight w:val="cyan"/>
          <w:u w:val="single"/>
        </w:rPr>
        <w:t>temporarily suspended</w:t>
      </w:r>
      <w:r w:rsidRPr="00203F4F">
        <w:rPr>
          <w:u w:val="single"/>
        </w:rPr>
        <w:t xml:space="preserve">; it says that the pension itself shall be reduced. </w:t>
      </w:r>
      <w:r w:rsidRPr="00EE0768">
        <w:rPr>
          <w:highlight w:val="cyan"/>
          <w:u w:val="single"/>
        </w:rPr>
        <w:t xml:space="preserve">The </w:t>
      </w:r>
      <w:r w:rsidRPr="00EE0768">
        <w:rPr>
          <w:rStyle w:val="Emphasis"/>
          <w:highlight w:val="cyan"/>
        </w:rPr>
        <w:t>plain dictionary meaning</w:t>
      </w:r>
      <w:r w:rsidRPr="00EE0768">
        <w:rPr>
          <w:highlight w:val="cyan"/>
          <w:u w:val="single"/>
        </w:rPr>
        <w:t xml:space="preserve"> of the word is to diminish</w:t>
      </w:r>
      <w:r w:rsidRPr="00203F4F">
        <w:rPr>
          <w:u w:val="single"/>
        </w:rPr>
        <w:t xml:space="preserve">, lower or degrade. </w:t>
      </w:r>
      <w:r w:rsidRPr="00EE0768">
        <w:rPr>
          <w:rStyle w:val="StyleUnderline"/>
          <w:highlight w:val="cyan"/>
        </w:rPr>
        <w:t>The word "reduce"</w:t>
      </w:r>
      <w:r w:rsidRPr="00203F4F">
        <w:rPr>
          <w:rStyle w:val="StyleUnderline"/>
        </w:rPr>
        <w:t xml:space="preserve"> seems adequately to </w:t>
      </w:r>
      <w:r w:rsidRPr="00EE0768">
        <w:rPr>
          <w:rStyle w:val="StyleUnderline"/>
          <w:highlight w:val="cyan"/>
        </w:rPr>
        <w:t xml:space="preserve">indicate </w:t>
      </w:r>
      <w:r w:rsidRPr="00EE0768">
        <w:rPr>
          <w:rStyle w:val="Emphasis"/>
          <w:highlight w:val="cyan"/>
        </w:rPr>
        <w:t>permanency</w:t>
      </w:r>
      <w:r w:rsidRPr="00EE0768">
        <w:rPr>
          <w:rStyle w:val="StyleUnderline"/>
          <w:highlight w:val="cyan"/>
        </w:rPr>
        <w:t>.</w:t>
      </w:r>
    </w:p>
    <w:p w14:paraId="0FA6D6C5" w14:textId="6B082103" w:rsidR="000642CF" w:rsidRDefault="000642CF" w:rsidP="000642CF">
      <w:pPr>
        <w:pStyle w:val="Heading4"/>
      </w:pPr>
      <w:r>
        <w:t xml:space="preserve">2] </w:t>
      </w:r>
      <w:r>
        <w:rPr>
          <w:u w:val="single"/>
        </w:rPr>
        <w:t>Violation</w:t>
      </w:r>
      <w:r>
        <w:t xml:space="preserve"> – the plan waives intellectual property protections </w:t>
      </w:r>
      <w:r>
        <w:rPr>
          <w:u w:val="single"/>
        </w:rPr>
        <w:t>temporarily</w:t>
      </w:r>
      <w:r>
        <w:t xml:space="preserve">, which is an indefinite </w:t>
      </w:r>
      <w:r>
        <w:rPr>
          <w:u w:val="single"/>
        </w:rPr>
        <w:t>suspension</w:t>
      </w:r>
      <w:r>
        <w:t xml:space="preserve">. </w:t>
      </w:r>
      <w:r w:rsidRPr="00C11507">
        <w:t xml:space="preserve">That’s </w:t>
      </w:r>
      <w:r>
        <w:t xml:space="preserve">1AC Lindsay 2 – </w:t>
      </w:r>
    </w:p>
    <w:p w14:paraId="5DCE930E" w14:textId="77777777" w:rsidR="000642CF" w:rsidRDefault="000642CF" w:rsidP="000642CF">
      <w:pPr>
        <w:pStyle w:val="Heading4"/>
      </w:pPr>
      <w:r>
        <w:t xml:space="preserve">3] </w:t>
      </w:r>
      <w:r w:rsidRPr="00C11507">
        <w:t xml:space="preserve">Vote neg for </w:t>
      </w:r>
      <w:r w:rsidRPr="00C11507">
        <w:rPr>
          <w:u w:val="single"/>
        </w:rPr>
        <w:t>limits</w:t>
      </w:r>
      <w:r>
        <w:t xml:space="preserve"> and </w:t>
      </w:r>
      <w:r>
        <w:rPr>
          <w:u w:val="single"/>
        </w:rPr>
        <w:t>neg ground</w:t>
      </w:r>
      <w:r w:rsidRPr="00C11507">
        <w:t xml:space="preserve"> – re-instatement under any infinite number of conditions </w:t>
      </w:r>
      <w:r w:rsidRPr="00C11507">
        <w:rPr>
          <w:u w:val="single"/>
        </w:rPr>
        <w:t>doubles aff ground</w:t>
      </w:r>
      <w:r w:rsidRPr="00C11507">
        <w:t xml:space="preserve"> – every plan becomes either </w:t>
      </w:r>
      <w:r w:rsidRPr="00C11507">
        <w:rPr>
          <w:u w:val="single"/>
        </w:rPr>
        <w:t>temporary</w:t>
      </w:r>
      <w:r w:rsidRPr="00C11507">
        <w:t xml:space="preserve"> or </w:t>
      </w:r>
      <w:r w:rsidRPr="00C11507">
        <w:rPr>
          <w:u w:val="single"/>
        </w:rPr>
        <w:t>permanent</w:t>
      </w:r>
      <w:r w:rsidRPr="00C11507">
        <w:t xml:space="preserve"> – you cherry-pick the best criteria and I must prep every aff while they avoid core topic discussions like reduction-based DAs which decks generics like Pharma Innovation and Bio-Tech.</w:t>
      </w:r>
    </w:p>
    <w:p w14:paraId="58EC65D6" w14:textId="77777777" w:rsidR="000642CF" w:rsidRDefault="000642CF" w:rsidP="000642CF">
      <w:pPr>
        <w:pStyle w:val="Heading4"/>
      </w:pPr>
      <w:r>
        <w:t xml:space="preserve">4] </w:t>
      </w:r>
      <w:r>
        <w:rPr>
          <w:u w:val="single"/>
        </w:rPr>
        <w:t>Paradigm Issues</w:t>
      </w:r>
      <w:r>
        <w:t xml:space="preserve"> – </w:t>
      </w:r>
    </w:p>
    <w:p w14:paraId="000BB636" w14:textId="77777777" w:rsidR="000642CF" w:rsidRDefault="000642CF" w:rsidP="000642CF">
      <w:pPr>
        <w:pStyle w:val="Heading4"/>
      </w:pPr>
      <w:r>
        <w:t xml:space="preserve">a] Topicality is </w:t>
      </w:r>
      <w:r>
        <w:rPr>
          <w:u w:val="single"/>
        </w:rPr>
        <w:t>Drop the Debater</w:t>
      </w:r>
      <w:r>
        <w:t xml:space="preserve"> – it’s a fundamental baseline for debate-ability.</w:t>
      </w:r>
    </w:p>
    <w:p w14:paraId="5C59E592" w14:textId="77777777" w:rsidR="000642CF" w:rsidRDefault="000642CF" w:rsidP="000642CF">
      <w:pPr>
        <w:pStyle w:val="Heading4"/>
      </w:pPr>
      <w:r>
        <w:t xml:space="preserve">b] </w:t>
      </w:r>
      <w:r w:rsidRPr="00A5506B">
        <w:rPr>
          <w:u w:val="single"/>
        </w:rPr>
        <w:t>Use Competing Interps</w:t>
      </w:r>
      <w:r>
        <w:t xml:space="preserve"> – 1] Topicality is a yes/no question, you can’t be reasonably topical and 2] Reasonability invites arbitrary judge intervention and a race to the bottom of questionable argumentation.</w:t>
      </w:r>
    </w:p>
    <w:p w14:paraId="7FC8F577" w14:textId="77777777" w:rsidR="000642CF" w:rsidRPr="00C11507" w:rsidRDefault="000642CF" w:rsidP="000642CF">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bookmarkEnd w:id="0"/>
    <w:p w14:paraId="6386FD97" w14:textId="07D9F801" w:rsidR="000642CF" w:rsidRDefault="000642CF" w:rsidP="000642CF">
      <w:pPr>
        <w:pStyle w:val="Heading3"/>
      </w:pPr>
      <w:r>
        <w:t>2</w:t>
      </w:r>
    </w:p>
    <w:p w14:paraId="0A81A6D0" w14:textId="4D3461BF" w:rsidR="000642CF" w:rsidRPr="00653DEB" w:rsidRDefault="000642CF" w:rsidP="000642CF">
      <w:pPr>
        <w:pStyle w:val="Heading4"/>
        <w:rPr>
          <w:i/>
          <w:iCs/>
        </w:rPr>
      </w:pPr>
      <w:r>
        <w:t xml:space="preserve">Interpretation: </w:t>
      </w:r>
      <w:r w:rsidRPr="00653DEB">
        <w:t xml:space="preserve">If the affirmative defends anything other than </w:t>
      </w:r>
      <w:r>
        <w:t>the topic</w:t>
      </w:r>
      <w:r w:rsidRPr="00653DEB">
        <w:t xml:space="preserve"> </w:t>
      </w:r>
      <w:r>
        <w:t xml:space="preserve">then </w:t>
      </w:r>
      <w:r w:rsidRPr="00653DEB">
        <w:t>they must provide a counter-solvency advocate for their specific advocacy</w:t>
      </w:r>
      <w:r>
        <w:t xml:space="preserve"> in the 1AC</w:t>
      </w:r>
      <w:r w:rsidRPr="00653DEB">
        <w:t xml:space="preserve">. </w:t>
      </w:r>
      <w:r w:rsidRPr="00653DEB">
        <w:rPr>
          <w:i/>
        </w:rPr>
        <w:t>(To clarify, you must have an author that states we should not do your aff, insofar as the aff is not a whole res phil af</w:t>
      </w:r>
      <w:r>
        <w:rPr>
          <w:i/>
        </w:rPr>
        <w:t>f</w:t>
      </w:r>
      <w:r w:rsidRPr="00653DEB">
        <w:rPr>
          <w:i/>
        </w:rPr>
        <w:t xml:space="preserve">) </w:t>
      </w:r>
    </w:p>
    <w:p w14:paraId="2AE922C6" w14:textId="48A00502" w:rsidR="000642CF" w:rsidRDefault="000642CF" w:rsidP="000642CF">
      <w:pPr>
        <w:pStyle w:val="Heading4"/>
      </w:pPr>
      <w:r>
        <w:t>Violation:</w:t>
      </w:r>
    </w:p>
    <w:p w14:paraId="4CE7DC06" w14:textId="77CD1D8C" w:rsidR="000642CF" w:rsidRDefault="000642CF" w:rsidP="000642CF">
      <w:pPr>
        <w:pStyle w:val="Heading4"/>
      </w:pPr>
      <w:r>
        <w:t>S</w:t>
      </w:r>
      <w:r>
        <w:t>tandards:</w:t>
      </w:r>
    </w:p>
    <w:p w14:paraId="75F0A0B4" w14:textId="77777777" w:rsidR="000642CF" w:rsidRDefault="000642CF" w:rsidP="000642CF">
      <w:pPr>
        <w:pStyle w:val="Heading4"/>
      </w:pPr>
      <w:r>
        <w:t xml:space="preserve">1. </w:t>
      </w:r>
      <w:r w:rsidRPr="00653DEB">
        <w:rPr>
          <w:u w:val="single"/>
        </w:rPr>
        <w:t>Fairness</w:t>
      </w:r>
      <w:r w:rsidRPr="00653DEB">
        <w:t xml:space="preserve"> – This is a litmus test to determining whether your aff is fair – </w:t>
      </w:r>
    </w:p>
    <w:p w14:paraId="2B520105" w14:textId="77777777" w:rsidR="000642CF" w:rsidRDefault="000642CF" w:rsidP="000642CF">
      <w:pPr>
        <w:pStyle w:val="Heading4"/>
      </w:pPr>
      <w:r w:rsidRPr="00653DEB">
        <w:t xml:space="preserve">a) </w:t>
      </w:r>
      <w:r>
        <w:t>Limits</w:t>
      </w:r>
      <w:r w:rsidRPr="00653DEB">
        <w:t xml:space="preserve"> – there are infinite things you could defend outside the exact text of the resolution which pushes you to the limits of contestable arguments, even if your interp of the topic is better, the only way to verify if it’s substantively fair is proof of counter-arguments. Nobody knows your aff better than you, so if you can’t find an answer, I can’t be expected to</w:t>
      </w:r>
      <w:r>
        <w:t xml:space="preserve">. Our interp narrows out </w:t>
      </w:r>
      <w:r w:rsidRPr="00653DEB">
        <w:t>trivially true advocacies</w:t>
      </w:r>
      <w:r>
        <w:t xml:space="preserve"> since counter-solvency advocates ensure equal division of ground for both sides. </w:t>
      </w:r>
    </w:p>
    <w:p w14:paraId="03FDD863" w14:textId="77777777" w:rsidR="000642CF" w:rsidRPr="00174DF6" w:rsidRDefault="000642CF" w:rsidP="000642CF">
      <w:pPr>
        <w:pStyle w:val="Heading4"/>
      </w:pPr>
      <w:r>
        <w:t xml:space="preserve">b) Shiftiness-Having a counter-solvency advocate helps us conceptualize what their advocacy is and how it’s implemented. Intentionally ambiguous affirmatives we don’t know much about can’t spike out of DA’s and CP’s if they have an advocate that delineates these things. </w:t>
      </w:r>
    </w:p>
    <w:p w14:paraId="3C6310F4" w14:textId="77777777" w:rsidR="000642CF" w:rsidRDefault="000642CF" w:rsidP="000642CF">
      <w:pPr>
        <w:pStyle w:val="Heading4"/>
      </w:pPr>
      <w:r>
        <w:t xml:space="preserve">2. </w:t>
      </w:r>
      <w:r w:rsidRPr="00653DEB">
        <w:rPr>
          <w:u w:val="single"/>
        </w:rPr>
        <w:t>Research</w:t>
      </w:r>
      <w:r w:rsidRPr="00653DEB">
        <w:t xml:space="preserve"> – Forces the aff to go to the other side of the library and contest their own view points, as well as encouraging in depth-research about their own position. Having one also encourages more in-depth answers since I can find responses. </w:t>
      </w:r>
      <w:r>
        <w:t>Key to education since we definitionally learn more about positions when we contest our own.</w:t>
      </w:r>
    </w:p>
    <w:p w14:paraId="500C010C" w14:textId="77777777" w:rsidR="000642CF" w:rsidRPr="000642CF" w:rsidRDefault="000642CF" w:rsidP="000642CF"/>
    <w:p w14:paraId="0728BBB4" w14:textId="076306C3" w:rsidR="00A416CB" w:rsidRDefault="00B61C4D" w:rsidP="00A416CB">
      <w:pPr>
        <w:pStyle w:val="Heading3"/>
      </w:pPr>
      <w:r>
        <w:t>3</w:t>
      </w:r>
    </w:p>
    <w:p w14:paraId="74794F42" w14:textId="77777777" w:rsidR="000D5856" w:rsidRPr="00FB5463" w:rsidRDefault="000D5856" w:rsidP="000D5856">
      <w:pPr>
        <w:pStyle w:val="Heading4"/>
      </w:pPr>
      <w:r>
        <w:t xml:space="preserve">Climate Patents and Innovation </w:t>
      </w:r>
      <w:r>
        <w:rPr>
          <w:u w:val="single"/>
        </w:rPr>
        <w:t>high now</w:t>
      </w:r>
      <w:r>
        <w:t xml:space="preserve"> and </w:t>
      </w:r>
      <w:r>
        <w:rPr>
          <w:u w:val="single"/>
        </w:rPr>
        <w:t>solving Warming</w:t>
      </w:r>
      <w:r>
        <w:t xml:space="preserve"> but patent waivers set a </w:t>
      </w:r>
      <w:r>
        <w:rPr>
          <w:u w:val="single"/>
        </w:rPr>
        <w:t>dangerous precedent</w:t>
      </w:r>
      <w:r>
        <w:t xml:space="preserve"> for appropriations - the mere threat is sufficient is enough to kill investment.</w:t>
      </w:r>
    </w:p>
    <w:p w14:paraId="6CE28352" w14:textId="77777777" w:rsidR="000D5856" w:rsidRPr="00FB5463" w:rsidRDefault="000D5856" w:rsidP="000D5856">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48D4DF31" w14:textId="77777777" w:rsidR="000D5856" w:rsidRDefault="000D5856" w:rsidP="000D5856">
      <w:pPr>
        <w:rPr>
          <w:sz w:val="16"/>
        </w:rPr>
      </w:pPr>
      <w:r w:rsidRPr="00FB5463">
        <w:rPr>
          <w:sz w:val="16"/>
        </w:rPr>
        <w:t xml:space="preserve">The </w:t>
      </w:r>
      <w:r w:rsidRPr="00DD38AD">
        <w:rPr>
          <w:rStyle w:val="StyleUnderline"/>
          <w:highlight w:val="cyan"/>
        </w:rPr>
        <w:t>biotech</w:t>
      </w:r>
      <w:r w:rsidRPr="00DD38AD">
        <w:rPr>
          <w:sz w:val="16"/>
          <w:highlight w:val="cyan"/>
        </w:rPr>
        <w:t xml:space="preserve"> </w:t>
      </w:r>
      <w:r w:rsidRPr="00FB5463">
        <w:rPr>
          <w:sz w:val="16"/>
        </w:rPr>
        <w:t xml:space="preserve">industry </w:t>
      </w:r>
      <w:r w:rsidRPr="00483C44">
        <w:rPr>
          <w:rStyle w:val="StyleUnderline"/>
        </w:rPr>
        <w:t>is</w:t>
      </w:r>
      <w:r w:rsidRPr="00483C44">
        <w:rPr>
          <w:sz w:val="16"/>
        </w:rPr>
        <w:t xml:space="preserve"> </w:t>
      </w:r>
      <w:r w:rsidRPr="00483C44">
        <w:rPr>
          <w:rStyle w:val="StyleUnderline"/>
        </w:rPr>
        <w:t>making</w:t>
      </w:r>
      <w:r w:rsidRPr="00483C44">
        <w:rPr>
          <w:sz w:val="16"/>
        </w:rPr>
        <w:t xml:space="preserve"> </w:t>
      </w:r>
      <w:r w:rsidRPr="00FB5463">
        <w:rPr>
          <w:sz w:val="16"/>
        </w:rPr>
        <w:t xml:space="preserve">remarkable </w:t>
      </w:r>
      <w:r w:rsidRPr="00DD38AD">
        <w:rPr>
          <w:rStyle w:val="StyleUnderline"/>
          <w:highlight w:val="cyan"/>
        </w:rPr>
        <w:t>advances</w:t>
      </w:r>
      <w:r w:rsidRPr="00DD38AD">
        <w:rPr>
          <w:b/>
          <w:bCs/>
          <w:sz w:val="16"/>
          <w:highlight w:val="cyan"/>
        </w:rPr>
        <w:t xml:space="preserve"> </w:t>
      </w:r>
      <w:r w:rsidRPr="00483C44">
        <w:rPr>
          <w:rStyle w:val="StyleUnderline"/>
        </w:rPr>
        <w:t xml:space="preserve">towards </w:t>
      </w:r>
      <w:r w:rsidRPr="00DD38AD">
        <w:rPr>
          <w:rStyle w:val="StyleUnderline"/>
          <w:highlight w:val="cyan"/>
        </w:rPr>
        <w:t xml:space="preserve">climate </w:t>
      </w:r>
      <w:r w:rsidRPr="00483C44">
        <w:rPr>
          <w:rStyle w:val="StyleUnderline"/>
        </w:rPr>
        <w:t xml:space="preserve">change </w:t>
      </w:r>
      <w:r w:rsidRPr="00DD38AD">
        <w:rPr>
          <w:rStyle w:val="StyleUnderline"/>
          <w:highlight w:val="cyan"/>
        </w:rPr>
        <w:t>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DD38AD">
        <w:rPr>
          <w:rStyle w:val="StyleUnderline"/>
          <w:highlight w:val="cyan"/>
        </w:rPr>
        <w:t xml:space="preserve">If </w:t>
      </w:r>
      <w:r w:rsidRPr="00483C44">
        <w:rPr>
          <w:rStyle w:val="StyleUnderline"/>
        </w:rPr>
        <w:t xml:space="preserve">an IP </w:t>
      </w:r>
      <w:r w:rsidRPr="00DD38AD">
        <w:rPr>
          <w:rStyle w:val="StyleUnderline"/>
          <w:highlight w:val="cyan"/>
        </w:rPr>
        <w:t xml:space="preserve">waiver </w:t>
      </w:r>
      <w:r w:rsidRPr="00483C44">
        <w:rPr>
          <w:rStyle w:val="StyleUnderline"/>
        </w:rPr>
        <w:t>is</w:t>
      </w:r>
      <w:r w:rsidRPr="00483C44">
        <w:rPr>
          <w:sz w:val="16"/>
        </w:rPr>
        <w:t xml:space="preserve"> </w:t>
      </w:r>
      <w:r w:rsidRPr="00FB5463">
        <w:rPr>
          <w:sz w:val="16"/>
        </w:rPr>
        <w:t xml:space="preserve">purportedly </w:t>
      </w:r>
      <w:r w:rsidRPr="00DD38AD">
        <w:rPr>
          <w:rStyle w:val="StyleUnderline"/>
          <w:highlight w:val="cyan"/>
        </w:rPr>
        <w:t>necessary</w:t>
      </w:r>
      <w:r w:rsidRPr="00DD38AD">
        <w:rPr>
          <w:sz w:val="16"/>
          <w:highlight w:val="cyan"/>
        </w:rPr>
        <w:t xml:space="preserve"> </w:t>
      </w:r>
      <w:r w:rsidRPr="00483C44">
        <w:rPr>
          <w:rStyle w:val="StyleUnderline"/>
        </w:rPr>
        <w:t>to solve</w:t>
      </w:r>
      <w:r w:rsidRPr="00483C44">
        <w:rPr>
          <w:sz w:val="16"/>
        </w:rPr>
        <w:t xml:space="preserve"> the </w:t>
      </w:r>
      <w:r w:rsidRPr="00483C44">
        <w:rPr>
          <w:rStyle w:val="StyleUnderline"/>
        </w:rPr>
        <w:t>COVID</w:t>
      </w:r>
      <w:r w:rsidRPr="00FB5463">
        <w:rPr>
          <w:sz w:val="16"/>
        </w:rPr>
        <w:t xml:space="preserve">-19 global health crisis (and of course </w:t>
      </w:r>
      <w:hyperlink r:id="rId11" w:history="1">
        <w:r w:rsidRPr="00FB5463">
          <w:rPr>
            <w:rStyle w:val="Hyperlink"/>
            <w:sz w:val="16"/>
          </w:rPr>
          <w:t>we dispute this notion</w:t>
        </w:r>
      </w:hyperlink>
      <w:r w:rsidRPr="00FB5463">
        <w:rPr>
          <w:sz w:val="16"/>
        </w:rPr>
        <w:t xml:space="preserve">), can we really feel confident that this </w:t>
      </w:r>
      <w:r w:rsidRPr="00483C44">
        <w:rPr>
          <w:sz w:val="16"/>
        </w:rPr>
        <w:t xml:space="preserve">or </w:t>
      </w:r>
      <w:r w:rsidRPr="00483C44">
        <w:rPr>
          <w:rStyle w:val="StyleUnderline"/>
        </w:rPr>
        <w:t xml:space="preserve">some future </w:t>
      </w:r>
      <w:r w:rsidRPr="00483C44">
        <w:rPr>
          <w:rStyle w:val="StyleUnderline"/>
          <w:highlight w:val="cyan"/>
        </w:rPr>
        <w:t>Administration</w:t>
      </w:r>
      <w:r w:rsidRPr="00483C44">
        <w:rPr>
          <w:rStyle w:val="StyleUnderline"/>
        </w:rPr>
        <w:t xml:space="preserve"> </w:t>
      </w:r>
      <w:r w:rsidRPr="00DD38AD">
        <w:rPr>
          <w:rStyle w:val="StyleUnderline"/>
          <w:highlight w:val="cyan"/>
        </w:rPr>
        <w:t>will</w:t>
      </w:r>
      <w:r w:rsidRPr="00DD38AD">
        <w:rPr>
          <w:sz w:val="16"/>
          <w:highlight w:val="cyan"/>
        </w:rPr>
        <w:t xml:space="preserve"> </w:t>
      </w:r>
      <w:r w:rsidRPr="00FB5463">
        <w:rPr>
          <w:sz w:val="16"/>
        </w:rPr>
        <w:t xml:space="preserve">not </w:t>
      </w:r>
      <w:r w:rsidRPr="00DD38AD">
        <w:rPr>
          <w:rStyle w:val="StyleUnderline"/>
          <w:highlight w:val="cyan"/>
        </w:rPr>
        <w:t>apply</w:t>
      </w:r>
      <w:r w:rsidRPr="00DD38AD">
        <w:rPr>
          <w:sz w:val="16"/>
          <w:highlight w:val="cyan"/>
        </w:rPr>
        <w:t xml:space="preserve"> </w:t>
      </w:r>
      <w:r w:rsidRPr="00FB5463">
        <w:rPr>
          <w:sz w:val="16"/>
        </w:rPr>
        <w:t xml:space="preserve">the </w:t>
      </w:r>
      <w:r w:rsidRPr="00DD38AD">
        <w:rPr>
          <w:rStyle w:val="StyleUnderline"/>
          <w:highlight w:val="cyan"/>
        </w:rPr>
        <w:t>same logic to</w:t>
      </w:r>
      <w:r w:rsidRPr="00DD38AD">
        <w:rPr>
          <w:sz w:val="16"/>
          <w:highlight w:val="cyan"/>
        </w:rPr>
        <w:t xml:space="preserve"> </w:t>
      </w:r>
      <w:r w:rsidRPr="00FB5463">
        <w:rPr>
          <w:sz w:val="16"/>
        </w:rPr>
        <w:t xml:space="preserve">the </w:t>
      </w:r>
      <w:r w:rsidRPr="00DD38AD">
        <w:rPr>
          <w:rStyle w:val="StyleUnderline"/>
          <w:highlight w:val="cyan"/>
        </w:rPr>
        <w:t>climate crisis</w:t>
      </w:r>
      <w:r w:rsidRPr="00FB5463">
        <w:rPr>
          <w:sz w:val="16"/>
        </w:rPr>
        <w:t xml:space="preserve">? And, without the confidence in the underlying IP for such solutions, what does this mean for U.S. innovation and economic growth? United States Trade Representative (USTR) </w:t>
      </w:r>
      <w:hyperlink r:id="rId12"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w:t>
      </w:r>
      <w:r w:rsidRPr="00483C44">
        <w:rPr>
          <w:sz w:val="16"/>
        </w:rPr>
        <w:t xml:space="preserve">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483C44">
        <w:rPr>
          <w:rStyle w:val="StyleUnderline"/>
        </w:rPr>
        <w:t>campaign against IP rights</w:t>
      </w:r>
      <w:r w:rsidRPr="00483C44">
        <w:rPr>
          <w:sz w:val="16"/>
        </w:rPr>
        <w:t xml:space="preserve"> </w:t>
      </w:r>
      <w:r w:rsidRPr="00483C44">
        <w:rPr>
          <w:rStyle w:val="StyleUnderline"/>
        </w:rPr>
        <w:t>has</w:t>
      </w:r>
      <w:r w:rsidRPr="00483C44">
        <w:rPr>
          <w:sz w:val="16"/>
        </w:rPr>
        <w:t xml:space="preserve"> </w:t>
      </w:r>
      <w:r w:rsidRPr="00483C44">
        <w:rPr>
          <w:rStyle w:val="StyleUnderline"/>
        </w:rPr>
        <w:t>eroded</w:t>
      </w:r>
      <w:r w:rsidRPr="00483C44">
        <w:rPr>
          <w:sz w:val="16"/>
        </w:rPr>
        <w:t xml:space="preserve"> our </w:t>
      </w:r>
      <w:r w:rsidRPr="00483C44">
        <w:rPr>
          <w:rStyle w:val="StyleUnderline"/>
        </w:rPr>
        <w:t>normative position</w:t>
      </w:r>
      <w:r w:rsidRPr="00483C44">
        <w:rPr>
          <w:sz w:val="16"/>
        </w:rPr>
        <w:t>.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w:t>
      </w:r>
      <w:r w:rsidRPr="00FB5463">
        <w:rPr>
          <w:sz w:val="16"/>
        </w:rPr>
        <w:t xml:space="preserve"> to the patent holder. Similarly, the Atomic Energy Act </w:t>
      </w:r>
      <w:r w:rsidRPr="00483C44">
        <w:rPr>
          <w:sz w:val="16"/>
        </w:rPr>
        <w:t xml:space="preserve">contemplates mandatory licensing of patents covering inventions of primary importance in producing or utilizing atomic energy. This statute, too, requires due process, findings of importance to the statutory goals and compensation to the rights holder. A </w:t>
      </w:r>
      <w:r w:rsidRPr="00483C44">
        <w:rPr>
          <w:rStyle w:val="StyleUnderline"/>
        </w:rPr>
        <w:t>TRIPS IP waiver would operate outside of</w:t>
      </w:r>
      <w:r w:rsidRPr="00483C44">
        <w:rPr>
          <w:sz w:val="16"/>
        </w:rPr>
        <w:t xml:space="preserve"> these types of frameworks. There would be no </w:t>
      </w:r>
      <w:r w:rsidRPr="00483C44">
        <w:rPr>
          <w:rStyle w:val="StyleUnderline"/>
        </w:rPr>
        <w:t>due process</w:t>
      </w:r>
      <w:r w:rsidRPr="00483C44">
        <w:rPr>
          <w:sz w:val="16"/>
        </w:rPr>
        <w:t xml:space="preserve">, no particularized findings, no </w:t>
      </w:r>
      <w:r w:rsidRPr="00483C44">
        <w:rPr>
          <w:rStyle w:val="StyleUnderline"/>
        </w:rPr>
        <w:t>compensation</w:t>
      </w:r>
      <w:r w:rsidRPr="00483C44">
        <w:rPr>
          <w:b/>
          <w:bCs/>
          <w:sz w:val="16"/>
        </w:rPr>
        <w:t xml:space="preserve"> </w:t>
      </w:r>
      <w:r w:rsidRPr="00483C44">
        <w:rPr>
          <w:rStyle w:val="StyleUnderline"/>
        </w:rPr>
        <w:t>and</w:t>
      </w:r>
      <w:r w:rsidRPr="00483C44">
        <w:rPr>
          <w:sz w:val="16"/>
        </w:rPr>
        <w:t xml:space="preserve"> no </w:t>
      </w:r>
      <w:r w:rsidRPr="00483C44">
        <w:rPr>
          <w:rStyle w:val="StyleUnderline"/>
        </w:rPr>
        <w:t>recourse</w:t>
      </w:r>
      <w:r w:rsidRPr="00483C44">
        <w:rPr>
          <w:sz w:val="16"/>
        </w:rPr>
        <w:t>. Indeed, the fact that the World Trade Organization (WTO) already has a process under the TRIPS agreement to address public health crises, including the compulsory licensing provisions, with necessary guardrails and compensation, makes quite clear that the waiver would</w:t>
      </w:r>
      <w:r w:rsidRPr="00FB5463">
        <w:rPr>
          <w:sz w:val="16"/>
        </w:rPr>
        <w:t xml:space="preserve">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w:t>
      </w:r>
      <w:r w:rsidRPr="00483C44">
        <w:rPr>
          <w:sz w:val="16"/>
        </w:rPr>
        <w:t xml:space="preserve">middle-income countries produce their own vaccines. Rather, they would need to be taught how to make the vaccines and given the biotech industry’s manufacturing know-how, sensitive cell lines, and proprietary cell culture media in order to do so. In other words, </w:t>
      </w:r>
      <w:r w:rsidRPr="00483C44">
        <w:rPr>
          <w:sz w:val="16"/>
          <w:szCs w:val="14"/>
        </w:rPr>
        <w:t>Ambassador Tai acknowledged that the scope of the current TRIPS IP waiver discussions includes the concept</w:t>
      </w:r>
      <w:r w:rsidRPr="00483C44">
        <w:rPr>
          <w:sz w:val="8"/>
          <w:szCs w:val="14"/>
        </w:rPr>
        <w:t xml:space="preserve"> </w:t>
      </w:r>
      <w:r w:rsidRPr="00483C44">
        <w:rPr>
          <w:sz w:val="16"/>
          <w:szCs w:val="14"/>
        </w:rPr>
        <w:t>of forced tech transfer</w:t>
      </w:r>
      <w:r w:rsidRPr="00FB5463">
        <w:rPr>
          <w:sz w:val="16"/>
        </w:rPr>
        <w:t xml:space="preserve">. </w:t>
      </w:r>
      <w:r w:rsidRPr="00483C44">
        <w:rPr>
          <w:rStyle w:val="StyleUnderline"/>
        </w:rPr>
        <w:t>In</w:t>
      </w:r>
      <w:r w:rsidRPr="00483C44">
        <w:rPr>
          <w:sz w:val="16"/>
        </w:rPr>
        <w:t xml:space="preserve"> </w:t>
      </w:r>
      <w:r w:rsidRPr="00483C44">
        <w:rPr>
          <w:rStyle w:val="StyleUnderline"/>
        </w:rPr>
        <w:t xml:space="preserve">the </w:t>
      </w:r>
      <w:r w:rsidRPr="00DD38AD">
        <w:rPr>
          <w:rStyle w:val="StyleUnderline"/>
          <w:highlight w:val="cyan"/>
        </w:rPr>
        <w:t>context</w:t>
      </w:r>
      <w:r w:rsidRPr="00DD38AD">
        <w:rPr>
          <w:sz w:val="16"/>
          <w:highlight w:val="cyan"/>
        </w:rPr>
        <w:t xml:space="preserve"> </w:t>
      </w:r>
      <w:r w:rsidRPr="00DD38AD">
        <w:rPr>
          <w:rStyle w:val="StyleUnderline"/>
          <w:highlight w:val="cyan"/>
        </w:rPr>
        <w:t>of</w:t>
      </w:r>
      <w:r w:rsidRPr="00DD38AD">
        <w:rPr>
          <w:sz w:val="16"/>
          <w:highlight w:val="cyan"/>
        </w:rPr>
        <w:t xml:space="preserve"> </w:t>
      </w:r>
      <w:r w:rsidRPr="00DD38AD">
        <w:rPr>
          <w:rStyle w:val="StyleUnderline"/>
          <w:highlight w:val="cyan"/>
        </w:rPr>
        <w:t>climate change</w:t>
      </w:r>
      <w:r w:rsidRPr="00FB5463">
        <w:rPr>
          <w:sz w:val="16"/>
        </w:rPr>
        <w:t xml:space="preserve">, the idea would be that </w:t>
      </w:r>
      <w:r w:rsidRPr="00DD38AD">
        <w:rPr>
          <w:rStyle w:val="StyleUnderline"/>
          <w:highlight w:val="cyan"/>
        </w:rPr>
        <w:t>companies</w:t>
      </w:r>
      <w:r w:rsidRPr="00DD38AD">
        <w:rPr>
          <w:sz w:val="16"/>
          <w:highlight w:val="cyan"/>
        </w:rPr>
        <w:t xml:space="preserve"> </w:t>
      </w:r>
      <w:r w:rsidRPr="00483C44">
        <w:rPr>
          <w:rStyle w:val="StyleUnderline"/>
        </w:rPr>
        <w:t xml:space="preserve">who </w:t>
      </w:r>
      <w:r w:rsidRPr="00DD38AD">
        <w:rPr>
          <w:rStyle w:val="StyleUnderline"/>
          <w:highlight w:val="cyan"/>
        </w:rPr>
        <w:t>develop</w:t>
      </w:r>
      <w:r w:rsidRPr="00DD38AD">
        <w:rPr>
          <w:sz w:val="16"/>
          <w:highlight w:val="cyan"/>
        </w:rPr>
        <w:t xml:space="preserve"> </w:t>
      </w:r>
      <w:r w:rsidRPr="00483C44">
        <w:rPr>
          <w:sz w:val="16"/>
        </w:rPr>
        <w:t xml:space="preserve">successful </w:t>
      </w:r>
      <w:r w:rsidRPr="00483C44">
        <w:rPr>
          <w:rStyle w:val="StyleUnderline"/>
        </w:rPr>
        <w:t>methods</w:t>
      </w:r>
      <w:r w:rsidRPr="00483C44">
        <w:rPr>
          <w:sz w:val="16"/>
        </w:rPr>
        <w:t xml:space="preserve"> </w:t>
      </w:r>
      <w:r w:rsidRPr="00483C44">
        <w:rPr>
          <w:rStyle w:val="StyleUnderline"/>
        </w:rPr>
        <w:t>for</w:t>
      </w:r>
      <w:r w:rsidRPr="00483C44">
        <w:rPr>
          <w:sz w:val="16"/>
        </w:rPr>
        <w:t xml:space="preserve"> producing</w:t>
      </w:r>
      <w:r w:rsidRPr="00FB5463">
        <w:rPr>
          <w:sz w:val="16"/>
        </w:rPr>
        <w:t xml:space="preserve"> new </w:t>
      </w:r>
      <w:r w:rsidRPr="00483C44">
        <w:rPr>
          <w:rStyle w:val="StyleUnderline"/>
        </w:rPr>
        <w:t xml:space="preserve">seed </w:t>
      </w:r>
      <w:r w:rsidRPr="00483C44">
        <w:rPr>
          <w:rStyle w:val="StyleUnderline"/>
          <w:highlight w:val="cyan"/>
        </w:rPr>
        <w:t>technologies</w:t>
      </w:r>
      <w:r w:rsidRPr="00483C44">
        <w:rPr>
          <w:rStyle w:val="StyleUnderline"/>
        </w:rPr>
        <w:t xml:space="preserve"> and sustainable biomass</w:t>
      </w:r>
      <w:r w:rsidRPr="00601C82">
        <w:rPr>
          <w:b/>
          <w:bCs/>
          <w:sz w:val="16"/>
        </w:rPr>
        <w:t xml:space="preserve">, </w:t>
      </w:r>
      <w:r w:rsidRPr="00DD38AD">
        <w:rPr>
          <w:rStyle w:val="StyleUnderline"/>
          <w:highlight w:val="cyan"/>
        </w:rPr>
        <w:t xml:space="preserve">reducing </w:t>
      </w:r>
      <w:r w:rsidRPr="00483C44">
        <w:rPr>
          <w:rStyle w:val="StyleUnderline"/>
        </w:rPr>
        <w:t xml:space="preserve">greenhouse </w:t>
      </w:r>
      <w:r w:rsidRPr="00DD38AD">
        <w:rPr>
          <w:rStyle w:val="StyleUnderline"/>
          <w:highlight w:val="cyan"/>
        </w:rPr>
        <w:t>gases</w:t>
      </w:r>
      <w:r w:rsidRPr="00DD38AD">
        <w:rPr>
          <w:sz w:val="16"/>
          <w:highlight w:val="cyan"/>
        </w:rPr>
        <w:t xml:space="preserve"> </w:t>
      </w:r>
      <w:r w:rsidRPr="00FB5463">
        <w:rPr>
          <w:sz w:val="16"/>
        </w:rPr>
        <w:t xml:space="preserve">in manufacturing </w:t>
      </w:r>
      <w:r w:rsidRPr="00483C44">
        <w:rPr>
          <w:rStyle w:val="StyleUnderline"/>
        </w:rPr>
        <w:t>and</w:t>
      </w:r>
      <w:r w:rsidRPr="00483C44">
        <w:rPr>
          <w:sz w:val="16"/>
        </w:rPr>
        <w:t xml:space="preserve"> </w:t>
      </w:r>
      <w:r w:rsidRPr="00FB5463">
        <w:rPr>
          <w:sz w:val="16"/>
        </w:rPr>
        <w:t xml:space="preserve">transportation, </w:t>
      </w:r>
      <w:r w:rsidRPr="00DD38AD">
        <w:rPr>
          <w:rStyle w:val="StyleUnderline"/>
          <w:highlight w:val="cyan"/>
        </w:rPr>
        <w:t>capturing</w:t>
      </w:r>
      <w:r w:rsidRPr="00DD38AD">
        <w:rPr>
          <w:sz w:val="16"/>
          <w:highlight w:val="cyan"/>
        </w:rPr>
        <w:t xml:space="preserve"> </w:t>
      </w:r>
      <w:r w:rsidRPr="00FB5463">
        <w:rPr>
          <w:sz w:val="16"/>
        </w:rPr>
        <w:t xml:space="preserve">and sequestering </w:t>
      </w:r>
      <w:r w:rsidRPr="00DD38AD">
        <w:rPr>
          <w:rStyle w:val="StyleUnderline"/>
          <w:highlight w:val="cyan"/>
        </w:rPr>
        <w:t>carbon</w:t>
      </w:r>
      <w:r w:rsidRPr="00DD38AD">
        <w:rPr>
          <w:sz w:val="16"/>
          <w:highlight w:val="cyan"/>
        </w:rPr>
        <w:t xml:space="preserve"> </w:t>
      </w:r>
      <w:r w:rsidRPr="00FB5463">
        <w:rPr>
          <w:sz w:val="16"/>
        </w:rPr>
        <w:t xml:space="preserve">in soil and products, and more, </w:t>
      </w:r>
      <w:r w:rsidRPr="00483C44">
        <w:rPr>
          <w:rStyle w:val="StyleUnderline"/>
        </w:rPr>
        <w:t xml:space="preserve">would be </w:t>
      </w:r>
      <w:r w:rsidRPr="00DD38AD">
        <w:rPr>
          <w:rStyle w:val="StyleUnderline"/>
          <w:highlight w:val="cyan"/>
        </w:rPr>
        <w:t xml:space="preserve">required to turn over </w:t>
      </w:r>
      <w:r w:rsidRPr="00483C44">
        <w:rPr>
          <w:rStyle w:val="StyleUnderline"/>
        </w:rPr>
        <w:t xml:space="preserve">their </w:t>
      </w:r>
      <w:r w:rsidRPr="00DD38AD">
        <w:rPr>
          <w:rStyle w:val="StyleUnderline"/>
          <w:highlight w:val="cyan"/>
        </w:rPr>
        <w:t>proprietary</w:t>
      </w:r>
      <w:r w:rsidRPr="00DD38AD">
        <w:rPr>
          <w:b/>
          <w:bCs/>
          <w:sz w:val="16"/>
          <w:highlight w:val="cyan"/>
        </w:rPr>
        <w:t xml:space="preserve"> </w:t>
      </w:r>
      <w:r w:rsidRPr="00DD38AD">
        <w:rPr>
          <w:rStyle w:val="StyleUnderline"/>
          <w:highlight w:val="cyan"/>
        </w:rPr>
        <w:t>know-how</w:t>
      </w:r>
      <w:r w:rsidRPr="00DD38AD">
        <w:rPr>
          <w:sz w:val="16"/>
          <w:highlight w:val="cyan"/>
        </w:rPr>
        <w:t xml:space="preserve"> </w:t>
      </w:r>
      <w:r w:rsidRPr="00FB5463">
        <w:rPr>
          <w:sz w:val="16"/>
        </w:rPr>
        <w:t>to global competitors. While it is unclear how this concept would work in practice and under the constitutions of certain countries</w:t>
      </w:r>
      <w:r w:rsidRPr="00483C44">
        <w:rPr>
          <w:sz w:val="16"/>
        </w:rPr>
        <w:t xml:space="preserve">, </w:t>
      </w:r>
      <w:r w:rsidRPr="00483C44">
        <w:rPr>
          <w:rStyle w:val="StyleUnderline"/>
        </w:rPr>
        <w:t xml:space="preserve">the </w:t>
      </w:r>
      <w:r w:rsidRPr="00483C44">
        <w:rPr>
          <w:rStyle w:val="StyleUnderline"/>
          <w:highlight w:val="cyan"/>
        </w:rPr>
        <w:t>suggestion alone</w:t>
      </w:r>
      <w:r w:rsidRPr="00483C44">
        <w:rPr>
          <w:rStyle w:val="StyleUnderline"/>
        </w:rPr>
        <w:t xml:space="preserve"> could be </w:t>
      </w:r>
      <w:r w:rsidRPr="00483C44">
        <w:rPr>
          <w:rStyle w:val="StyleUnderline"/>
          <w:highlight w:val="cyan"/>
        </w:rPr>
        <w:t>devastating</w:t>
      </w:r>
      <w:r w:rsidRPr="00483C44">
        <w:rPr>
          <w:rStyle w:val="StyleUnderline"/>
        </w:rPr>
        <w:t xml:space="preserve"> to voluntary international</w:t>
      </w:r>
      <w:r w:rsidRPr="00483C44">
        <w:rPr>
          <w:b/>
          <w:bCs/>
          <w:sz w:val="16"/>
        </w:rPr>
        <w:t xml:space="preserve"> </w:t>
      </w:r>
      <w:r w:rsidRPr="00483C44">
        <w:rPr>
          <w:rStyle w:val="StyleUnderline"/>
          <w:highlight w:val="cyan"/>
        </w:rPr>
        <w:t>collaborations</w:t>
      </w:r>
      <w:r w:rsidRPr="00483C44">
        <w:rPr>
          <w:sz w:val="16"/>
        </w:rPr>
        <w:t>. Even</w:t>
      </w:r>
      <w:r w:rsidRPr="00FB5463">
        <w:rPr>
          <w:sz w:val="16"/>
        </w:rPr>
        <w:t xml:space="preserve">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w:t>
      </w:r>
      <w:r w:rsidRPr="00483C44">
        <w:rPr>
          <w:sz w:val="16"/>
        </w:rPr>
        <w:t xml:space="preserve">synthetic biology companies critical to this area of innovation </w:t>
      </w:r>
      <w:hyperlink r:id="rId13" w:tgtFrame="_blank" w:history="1">
        <w:r w:rsidRPr="00483C44">
          <w:rPr>
            <w:rStyle w:val="Hyperlink"/>
            <w:sz w:val="16"/>
          </w:rPr>
          <w:t>raised over $1 billion in investment in the second quarter of 2019 alone</w:t>
        </w:r>
      </w:hyperlink>
      <w:r w:rsidRPr="00483C44">
        <w:rPr>
          <w:sz w:val="16"/>
        </w:rPr>
        <w:t xml:space="preserve">. </w:t>
      </w:r>
      <w:r w:rsidRPr="00483C44">
        <w:rPr>
          <w:rStyle w:val="StyleUnderline"/>
        </w:rPr>
        <w:t xml:space="preserve">If </w:t>
      </w:r>
      <w:r w:rsidRPr="00483C44">
        <w:rPr>
          <w:rStyle w:val="StyleUnderline"/>
          <w:highlight w:val="cyan"/>
        </w:rPr>
        <w:t>investors</w:t>
      </w:r>
      <w:r w:rsidRPr="00483C44">
        <w:rPr>
          <w:rStyle w:val="StyleUnderline"/>
        </w:rPr>
        <w:t xml:space="preserve"> </w:t>
      </w:r>
      <w:r w:rsidRPr="00483C44">
        <w:rPr>
          <w:rStyle w:val="StyleUnderline"/>
          <w:highlight w:val="cyan"/>
        </w:rPr>
        <w:t>cannot be confident</w:t>
      </w:r>
      <w:r w:rsidRPr="00483C44">
        <w:rPr>
          <w:rStyle w:val="StyleUnderline"/>
        </w:rPr>
        <w:t xml:space="preserve"> that </w:t>
      </w:r>
      <w:r w:rsidRPr="00483C44">
        <w:rPr>
          <w:rStyle w:val="StyleUnderline"/>
          <w:highlight w:val="cyan"/>
        </w:rPr>
        <w:t>IP</w:t>
      </w:r>
      <w:r w:rsidRPr="00483C44">
        <w:rPr>
          <w:rStyle w:val="StyleUnderline"/>
        </w:rPr>
        <w:t xml:space="preserve"> will be </w:t>
      </w:r>
      <w:r w:rsidRPr="00483C44">
        <w:rPr>
          <w:rStyle w:val="StyleUnderline"/>
          <w:highlight w:val="cyan"/>
        </w:rPr>
        <w:t>in place</w:t>
      </w:r>
      <w:r w:rsidRPr="00483C44">
        <w:rPr>
          <w:rStyle w:val="StyleUnderline"/>
        </w:rPr>
        <w:t xml:space="preserve"> to protect important climate change technologies</w:t>
      </w:r>
      <w:r w:rsidRPr="00483C44">
        <w:rPr>
          <w:sz w:val="16"/>
        </w:rPr>
        <w:t xml:space="preserve"> after their long road from bench to market, </w:t>
      </w:r>
      <w:r w:rsidRPr="00483C44">
        <w:rPr>
          <w:rStyle w:val="StyleUnderline"/>
        </w:rPr>
        <w:t xml:space="preserve">it is </w:t>
      </w:r>
      <w:r w:rsidRPr="00483C44">
        <w:rPr>
          <w:rStyle w:val="StyleUnderline"/>
          <w:highlight w:val="cyan"/>
        </w:rPr>
        <w:t>unlikely they will</w:t>
      </w:r>
      <w:r w:rsidRPr="00483C44">
        <w:rPr>
          <w:sz w:val="16"/>
        </w:rPr>
        <w:t xml:space="preserve"> continue to </w:t>
      </w:r>
      <w:r w:rsidRPr="00483C44">
        <w:rPr>
          <w:rStyle w:val="StyleUnderline"/>
          <w:highlight w:val="cyan"/>
        </w:rPr>
        <w:t>invest</w:t>
      </w:r>
      <w:r w:rsidRPr="00483C44">
        <w:rPr>
          <w:b/>
          <w:bCs/>
          <w:sz w:val="16"/>
        </w:rPr>
        <w:t xml:space="preserve"> </w:t>
      </w:r>
      <w:r w:rsidRPr="00483C44">
        <w:rPr>
          <w:rStyle w:val="StyleUnderline"/>
        </w:rPr>
        <w:t>at</w:t>
      </w:r>
      <w:r w:rsidRPr="00483C44">
        <w:rPr>
          <w:sz w:val="16"/>
        </w:rPr>
        <w:t xml:space="preserve"> the current and </w:t>
      </w:r>
      <w:r w:rsidRPr="00483C44">
        <w:rPr>
          <w:rStyle w:val="StyleUnderline"/>
        </w:rPr>
        <w:t>required levels</w:t>
      </w:r>
      <w:r w:rsidRPr="00483C44">
        <w:rPr>
          <w:b/>
          <w:bCs/>
          <w:sz w:val="16"/>
        </w:rPr>
        <w:t>.</w:t>
      </w:r>
      <w:r w:rsidRPr="00FB5463">
        <w:rPr>
          <w:sz w:val="16"/>
        </w:rPr>
        <w:t xml:space="preserve"> </w:t>
      </w:r>
    </w:p>
    <w:p w14:paraId="29834520" w14:textId="77777777" w:rsidR="000D5856" w:rsidRPr="008C74CB" w:rsidRDefault="000D5856" w:rsidP="000D5856">
      <w:pPr>
        <w:pStyle w:val="Heading4"/>
        <w:rPr>
          <w:rFonts w:cs="Calibri"/>
          <w:iCs/>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sidRPr="008C74CB">
        <w:rPr>
          <w:rFonts w:cs="Calibri"/>
          <w:color w:val="000000" w:themeColor="text1"/>
        </w:rPr>
        <w:t>.</w:t>
      </w:r>
    </w:p>
    <w:p w14:paraId="2BFFACCD" w14:textId="77777777" w:rsidR="000D5856" w:rsidRPr="008C74CB" w:rsidRDefault="000D5856" w:rsidP="000D5856">
      <w:pPr>
        <w:rPr>
          <w:color w:val="000000" w:themeColor="text1"/>
        </w:rPr>
      </w:pPr>
      <w:r w:rsidRPr="008C74CB">
        <w:rPr>
          <w:rStyle w:val="Style13ptBold"/>
          <w:color w:val="000000" w:themeColor="text1"/>
        </w:rPr>
        <w:t>Specktor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14" w:history="1">
        <w:r w:rsidRPr="008C74CB">
          <w:rPr>
            <w:color w:val="000000" w:themeColor="text1"/>
          </w:rPr>
          <w:t>https://www.livescience.com/65633-climate-change-dooms-humans-by-2050.html</w:t>
        </w:r>
      </w:hyperlink>
      <w:r w:rsidRPr="008C74CB">
        <w:rPr>
          <w:color w:val="000000" w:themeColor="text1"/>
        </w:rPr>
        <w:t xml:space="preserve"> Justin</w:t>
      </w:r>
    </w:p>
    <w:p w14:paraId="0A94F597" w14:textId="77777777" w:rsidR="000D5856" w:rsidRPr="008C74CB" w:rsidRDefault="000D5856" w:rsidP="000D5856">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8C74CB">
        <w:rPr>
          <w:color w:val="000000" w:themeColor="text1"/>
          <w:highlight w:val="green"/>
          <w:u w:val="single"/>
        </w:rPr>
        <w:t>models</w:t>
      </w:r>
      <w:r w:rsidRPr="0041591F">
        <w:rPr>
          <w:color w:val="000000" w:themeColor="text1"/>
          <w:sz w:val="12"/>
          <w:szCs w:val="12"/>
        </w:rPr>
        <w:t xml:space="preserve"> — like the one that the </w:t>
      </w:r>
      <w:hyperlink r:id="rId15"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8C74CB">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8C74CB">
        <w:rPr>
          <w:b/>
          <w:bCs/>
          <w:color w:val="000000" w:themeColor="text1"/>
          <w:highlight w:val="green"/>
          <w:u w:val="single"/>
        </w:rPr>
        <w:t xml:space="preserve">interlinked </w:t>
      </w:r>
      <w:r w:rsidRPr="008C74CB">
        <w:rPr>
          <w:b/>
          <w:bCs/>
          <w:color w:val="000000" w:themeColor="text1"/>
          <w:u w:val="single"/>
        </w:rPr>
        <w:t xml:space="preserve">geological </w:t>
      </w:r>
      <w:r w:rsidRPr="008C74CB">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8C74CB">
        <w:rPr>
          <w:color w:val="000000" w:themeColor="text1"/>
          <w:highlight w:val="green"/>
          <w:u w:val="single"/>
        </w:rPr>
        <w:t>governments</w:t>
      </w:r>
      <w:r w:rsidRPr="008C74CB">
        <w:rPr>
          <w:color w:val="000000" w:themeColor="text1"/>
          <w:u w:val="single"/>
        </w:rPr>
        <w:t xml:space="preserve"> "politely </w:t>
      </w:r>
      <w:r w:rsidRPr="008C74CB">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8C74CB">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8C74CB">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16"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8C74CB">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8C74CB">
        <w:rPr>
          <w:color w:val="000000" w:themeColor="text1"/>
          <w:highlight w:val="green"/>
          <w:u w:val="single"/>
        </w:rPr>
        <w:t>Thirty-five percent of</w:t>
      </w:r>
      <w:r w:rsidRPr="008C74CB">
        <w:rPr>
          <w:color w:val="000000" w:themeColor="text1"/>
          <w:u w:val="single"/>
        </w:rPr>
        <w:t xml:space="preserve"> the global </w:t>
      </w:r>
      <w:r w:rsidRPr="008C74CB">
        <w:rPr>
          <w:color w:val="000000" w:themeColor="text1"/>
          <w:highlight w:val="green"/>
          <w:u w:val="single"/>
        </w:rPr>
        <w:t>land</w:t>
      </w:r>
      <w:r w:rsidRPr="008C74CB">
        <w:rPr>
          <w:color w:val="000000" w:themeColor="text1"/>
          <w:u w:val="single"/>
        </w:rPr>
        <w:t xml:space="preserve"> area, </w:t>
      </w:r>
      <w:r w:rsidRPr="008C74CB">
        <w:rPr>
          <w:color w:val="000000" w:themeColor="text1"/>
          <w:highlight w:val="green"/>
          <w:u w:val="single"/>
        </w:rPr>
        <w:t xml:space="preserve">and </w:t>
      </w:r>
      <w:r w:rsidRPr="008C74CB">
        <w:rPr>
          <w:b/>
          <w:bCs/>
          <w:color w:val="000000" w:themeColor="text1"/>
          <w:highlight w:val="green"/>
          <w:u w:val="single"/>
        </w:rPr>
        <w:t xml:space="preserve">55 percent of </w:t>
      </w:r>
      <w:r w:rsidRPr="008C74CB">
        <w:rPr>
          <w:b/>
          <w:bCs/>
          <w:color w:val="000000" w:themeColor="text1"/>
          <w:u w:val="single"/>
        </w:rPr>
        <w:t xml:space="preserve">the global </w:t>
      </w:r>
      <w:r w:rsidRPr="008C74CB">
        <w:rPr>
          <w:b/>
          <w:bCs/>
          <w:color w:val="000000" w:themeColor="text1"/>
          <w:highlight w:val="green"/>
          <w:u w:val="single"/>
        </w:rPr>
        <w:t>population</w:t>
      </w:r>
      <w:r w:rsidRPr="008C74CB">
        <w:rPr>
          <w:b/>
          <w:bCs/>
          <w:color w:val="000000" w:themeColor="text1"/>
          <w:u w:val="single"/>
        </w:rPr>
        <w:t xml:space="preserve">, are </w:t>
      </w:r>
      <w:r w:rsidRPr="008C74CB">
        <w:rPr>
          <w:b/>
          <w:bCs/>
          <w:color w:val="000000" w:themeColor="text1"/>
          <w:highlight w:val="green"/>
          <w:u w:val="single"/>
        </w:rPr>
        <w:t>subject to</w:t>
      </w:r>
      <w:r w:rsidRPr="008C74CB">
        <w:rPr>
          <w:b/>
          <w:bCs/>
          <w:color w:val="000000" w:themeColor="text1"/>
          <w:u w:val="single"/>
        </w:rPr>
        <w:t xml:space="preserve"> more than 20 days a year of </w:t>
      </w:r>
      <w:hyperlink r:id="rId17" w:history="1">
        <w:r w:rsidRPr="008C74CB">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8C74CB">
        <w:rPr>
          <w:color w:val="000000" w:themeColor="text1"/>
          <w:highlight w:val="green"/>
          <w:u w:val="single"/>
        </w:rPr>
        <w:t>droughts, floods and wildfires</w:t>
      </w:r>
      <w:r w:rsidRPr="008C74CB">
        <w:rPr>
          <w:color w:val="000000" w:themeColor="text1"/>
          <w:u w:val="single"/>
        </w:rPr>
        <w:t xml:space="preserve"> regularly </w:t>
      </w:r>
      <w:r w:rsidRPr="008C74CB">
        <w:rPr>
          <w:color w:val="000000" w:themeColor="text1"/>
          <w:highlight w:val="green"/>
          <w:u w:val="single"/>
        </w:rPr>
        <w:t>ravage the land</w:t>
      </w:r>
      <w:r w:rsidRPr="008C74CB">
        <w:rPr>
          <w:color w:val="000000" w:themeColor="text1"/>
          <w:u w:val="single"/>
        </w:rPr>
        <w:t xml:space="preserve">. Nearly </w:t>
      </w:r>
      <w:r w:rsidRPr="008C74CB">
        <w:rPr>
          <w:b/>
          <w:bCs/>
          <w:color w:val="000000" w:themeColor="text1"/>
          <w:highlight w:val="green"/>
          <w:u w:val="single"/>
        </w:rPr>
        <w:t xml:space="preserve">one-third </w:t>
      </w:r>
      <w:r w:rsidRPr="008C74CB">
        <w:rPr>
          <w:b/>
          <w:bCs/>
          <w:color w:val="000000" w:themeColor="text1"/>
          <w:u w:val="single"/>
        </w:rPr>
        <w:t xml:space="preserve">of the world's land surface </w:t>
      </w:r>
      <w:r w:rsidRPr="008C74CB">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8C74CB">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8C74CB">
        <w:rPr>
          <w:color w:val="000000" w:themeColor="text1"/>
          <w:highlight w:val="green"/>
          <w:u w:val="single"/>
        </w:rPr>
        <w:t>destroying</w:t>
      </w:r>
      <w:r w:rsidRPr="008C74CB">
        <w:rPr>
          <w:color w:val="000000" w:themeColor="text1"/>
          <w:u w:val="single"/>
        </w:rPr>
        <w:t xml:space="preserve"> the region's </w:t>
      </w:r>
      <w:r w:rsidRPr="008C74CB">
        <w:rPr>
          <w:color w:val="000000" w:themeColor="text1"/>
          <w:highlight w:val="green"/>
          <w:u w:val="single"/>
        </w:rPr>
        <w:t>ag</w:t>
      </w:r>
      <w:r w:rsidRPr="008C74CB">
        <w:rPr>
          <w:color w:val="000000" w:themeColor="text1"/>
          <w:u w:val="single"/>
        </w:rPr>
        <w:t xml:space="preserve">riculture and </w:t>
      </w:r>
      <w:r w:rsidRPr="008C74CB">
        <w:rPr>
          <w:color w:val="000000" w:themeColor="text1"/>
          <w:highlight w:val="green"/>
          <w:u w:val="single"/>
        </w:rPr>
        <w:t>turning</w:t>
      </w:r>
      <w:r w:rsidRPr="008C74CB">
        <w:rPr>
          <w:color w:val="000000" w:themeColor="text1"/>
          <w:u w:val="single"/>
        </w:rPr>
        <w:t xml:space="preserve"> more than </w:t>
      </w:r>
      <w:r w:rsidRPr="008C74CB">
        <w:rPr>
          <w:color w:val="000000" w:themeColor="text1"/>
          <w:highlight w:val="green"/>
          <w:u w:val="single"/>
        </w:rPr>
        <w:t>1 bil</w:t>
      </w:r>
      <w:r w:rsidRPr="008C74CB">
        <w:rPr>
          <w:color w:val="000000" w:themeColor="text1"/>
          <w:u w:val="single"/>
        </w:rPr>
        <w:t xml:space="preserve">lion people </w:t>
      </w:r>
      <w:r w:rsidRPr="008C74CB">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18" w:history="1">
        <w:r w:rsidRPr="008C74CB">
          <w:rPr>
            <w:rStyle w:val="Hyperlink"/>
            <w:color w:val="000000" w:themeColor="text1"/>
            <w:u w:val="single"/>
          </w:rPr>
          <w:t xml:space="preserve">shrinking </w:t>
        </w:r>
        <w:r w:rsidRPr="008C74CB">
          <w:rPr>
            <w:rStyle w:val="Hyperlink"/>
            <w:color w:val="000000" w:themeColor="text1"/>
            <w:highlight w:val="green"/>
            <w:u w:val="single"/>
          </w:rPr>
          <w:t>coastlines</w:t>
        </w:r>
      </w:hyperlink>
      <w:r w:rsidRPr="008C74CB">
        <w:rPr>
          <w:color w:val="000000" w:themeColor="text1"/>
          <w:highlight w:val="green"/>
          <w:u w:val="single"/>
        </w:rPr>
        <w:t xml:space="preserve"> and</w:t>
      </w:r>
      <w:r w:rsidRPr="008C74CB">
        <w:rPr>
          <w:color w:val="000000" w:themeColor="text1"/>
          <w:u w:val="single"/>
        </w:rPr>
        <w:t xml:space="preserve"> severe </w:t>
      </w:r>
      <w:r w:rsidRPr="008C74CB">
        <w:rPr>
          <w:color w:val="000000" w:themeColor="text1"/>
          <w:highlight w:val="green"/>
          <w:u w:val="single"/>
        </w:rPr>
        <w:t>drops in food and water</w:t>
      </w:r>
      <w:r w:rsidRPr="008C74CB">
        <w:rPr>
          <w:color w:val="000000" w:themeColor="text1"/>
          <w:u w:val="single"/>
        </w:rPr>
        <w:t xml:space="preserve"> availability — begin to </w:t>
      </w:r>
      <w:r w:rsidRPr="008C74CB">
        <w:rPr>
          <w:b/>
          <w:bCs/>
          <w:color w:val="000000" w:themeColor="text1"/>
          <w:highlight w:val="green"/>
          <w:u w:val="single"/>
        </w:rPr>
        <w:t>stress</w:t>
      </w:r>
      <w:r w:rsidRPr="008C74CB">
        <w:rPr>
          <w:b/>
          <w:bCs/>
          <w:color w:val="000000" w:themeColor="text1"/>
          <w:u w:val="single"/>
        </w:rPr>
        <w:t xml:space="preserve"> the fabric of the world's largest </w:t>
      </w:r>
      <w:r w:rsidRPr="008C74CB">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8C74CB">
        <w:rPr>
          <w:b/>
          <w:bCs/>
          <w:color w:val="000000" w:themeColor="text1"/>
          <w:highlight w:val="green"/>
          <w:u w:val="single"/>
        </w:rPr>
        <w:t>nuclear war</w:t>
      </w:r>
      <w:r w:rsidRPr="008C74CB">
        <w:rPr>
          <w:b/>
          <w:bCs/>
          <w:color w:val="000000" w:themeColor="text1"/>
          <w:u w:val="single"/>
        </w:rPr>
        <w:t xml:space="preserve">, are </w:t>
      </w:r>
      <w:r w:rsidRPr="008C74CB">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8C74CB">
        <w:rPr>
          <w:color w:val="000000" w:themeColor="text1"/>
          <w:highlight w:val="green"/>
          <w:u w:val="single"/>
        </w:rPr>
        <w:t>end of</w:t>
      </w:r>
      <w:r w:rsidRPr="008C74CB">
        <w:rPr>
          <w:color w:val="000000" w:themeColor="text1"/>
          <w:u w:val="single"/>
        </w:rPr>
        <w:t xml:space="preserve"> human global </w:t>
      </w:r>
      <w:r w:rsidRPr="008C74CB">
        <w:rPr>
          <w:color w:val="000000" w:themeColor="text1"/>
          <w:highlight w:val="green"/>
          <w:u w:val="single"/>
        </w:rPr>
        <w:t>civilization</w:t>
      </w:r>
      <w:r w:rsidRPr="008C74CB">
        <w:rPr>
          <w:color w:val="000000" w:themeColor="text1"/>
          <w:u w:val="single"/>
        </w:rPr>
        <w:t xml:space="preserve"> as we know it."</w:t>
      </w:r>
    </w:p>
    <w:p w14:paraId="4D19E708" w14:textId="75C0FAD0" w:rsidR="00D46684" w:rsidRPr="00D46684" w:rsidRDefault="00D46684" w:rsidP="00D46684">
      <w:pPr>
        <w:pStyle w:val="Heading3"/>
      </w:pPr>
      <w:r>
        <w:t>4</w:t>
      </w:r>
    </w:p>
    <w:p w14:paraId="29AD13C0" w14:textId="77777777" w:rsidR="00B61C4D" w:rsidRDefault="00B61C4D" w:rsidP="00B61C4D">
      <w:pPr>
        <w:pStyle w:val="Heading4"/>
      </w:pPr>
      <w:bookmarkStart w:id="2" w:name="OLE_LINK1"/>
      <w:bookmarkStart w:id="3" w:name="OLE_LINK2"/>
      <w:r>
        <w:t xml:space="preserve">Biden’s infrastructure bill </w:t>
      </w:r>
      <w:r>
        <w:rPr>
          <w:u w:val="single"/>
        </w:rPr>
        <w:t>will pass</w:t>
      </w:r>
      <w:r>
        <w:t xml:space="preserve"> through reconciliation but </w:t>
      </w:r>
      <w:r>
        <w:rPr>
          <w:u w:val="single"/>
        </w:rPr>
        <w:t>absolute Dem Unity</w:t>
      </w:r>
      <w:r>
        <w:t xml:space="preserve"> is </w:t>
      </w:r>
      <w:r>
        <w:rPr>
          <w:u w:val="single"/>
        </w:rPr>
        <w:t>key</w:t>
      </w:r>
      <w:r>
        <w:t>.</w:t>
      </w:r>
    </w:p>
    <w:p w14:paraId="6FDB688A" w14:textId="77777777" w:rsidR="00B61C4D" w:rsidRPr="00053179" w:rsidRDefault="00B61C4D" w:rsidP="00B61C4D">
      <w:pPr>
        <w:pStyle w:val="ListParagraph"/>
        <w:numPr>
          <w:ilvl w:val="0"/>
          <w:numId w:val="12"/>
        </w:numPr>
      </w:pPr>
      <w:r>
        <w:t>Turns Structural Violence</w:t>
      </w:r>
    </w:p>
    <w:p w14:paraId="4F467463" w14:textId="77777777" w:rsidR="00B61C4D" w:rsidRPr="00071526" w:rsidRDefault="00B61C4D" w:rsidP="00B61C4D">
      <w:r w:rsidRPr="00071526">
        <w:rPr>
          <w:rStyle w:val="Style13ptBold"/>
        </w:rPr>
        <w:t xml:space="preserve">Pramuk and </w:t>
      </w:r>
      <w:r>
        <w:rPr>
          <w:rStyle w:val="Style13ptBold"/>
        </w:rPr>
        <w:t>Fr</w:t>
      </w:r>
      <w:r w:rsidRPr="00071526">
        <w:rPr>
          <w:rStyle w:val="Style13ptBold"/>
        </w:rPr>
        <w:t>anck 8-25</w:t>
      </w:r>
      <w:r>
        <w:t xml:space="preserve"> </w:t>
      </w:r>
      <w:r w:rsidRPr="00071526">
        <w:t>Jacob Pramuk and Thomas Franck 8-25-2021 "Here’s what happens next as Democrats try to pass Biden’s multitrillion-dollar economic plans"</w:t>
      </w:r>
      <w:r>
        <w:t xml:space="preserve"> </w:t>
      </w:r>
      <w:hyperlink r:id="rId19" w:history="1">
        <w:r w:rsidRPr="007313BB">
          <w:rPr>
            <w:rStyle w:val="Hyperlink"/>
          </w:rPr>
          <w:t>https://www.cnbc.com/2021/08/25/what-happens-next-with-biden-infrastructure-budget-bills-in-congress.html</w:t>
        </w:r>
      </w:hyperlink>
      <w:r>
        <w:t xml:space="preserve"> (Staff Reporter at CNBC)//Elmer </w:t>
      </w:r>
    </w:p>
    <w:p w14:paraId="5CEBD65A" w14:textId="77777777" w:rsidR="00B61C4D" w:rsidRPr="00B61C4D" w:rsidRDefault="00B61C4D" w:rsidP="00B61C4D">
      <w:pPr>
        <w:rPr>
          <w:sz w:val="16"/>
          <w:szCs w:val="22"/>
        </w:rPr>
      </w:pPr>
      <w:r w:rsidRPr="00B61C4D">
        <w:rPr>
          <w:sz w:val="16"/>
          <w:szCs w:val="22"/>
        </w:rPr>
        <w:t xml:space="preserve">WASHINGTON — </w:t>
      </w:r>
      <w:r w:rsidRPr="00B61C4D">
        <w:rPr>
          <w:b/>
          <w:szCs w:val="22"/>
          <w:u w:val="single"/>
        </w:rPr>
        <w:t xml:space="preserve">House Democrats just </w:t>
      </w:r>
      <w:r w:rsidRPr="00B61C4D">
        <w:rPr>
          <w:b/>
          <w:szCs w:val="22"/>
          <w:u w:val="single"/>
          <w:bdr w:val="single" w:sz="4" w:space="0" w:color="auto"/>
        </w:rPr>
        <w:t>patched up a party fracture</w:t>
      </w:r>
      <w:r w:rsidRPr="00B61C4D">
        <w:rPr>
          <w:sz w:val="16"/>
          <w:szCs w:val="22"/>
          <w:bdr w:val="single" w:sz="4" w:space="0" w:color="auto"/>
        </w:rPr>
        <w:t xml:space="preserve"> </w:t>
      </w:r>
      <w:r w:rsidRPr="00B61C4D">
        <w:rPr>
          <w:b/>
          <w:szCs w:val="22"/>
          <w:u w:val="single"/>
          <w:bdr w:val="single" w:sz="4" w:space="0" w:color="auto"/>
        </w:rPr>
        <w:t>to take a critical step forward</w:t>
      </w:r>
      <w:r w:rsidRPr="00B61C4D">
        <w:rPr>
          <w:b/>
          <w:szCs w:val="22"/>
          <w:u w:val="single"/>
        </w:rPr>
        <w:t xml:space="preserve"> with a mammoth economic agenda</w:t>
      </w:r>
      <w:r w:rsidRPr="00B61C4D">
        <w:rPr>
          <w:sz w:val="16"/>
          <w:szCs w:val="22"/>
        </w:rPr>
        <w:t xml:space="preserve">. </w:t>
      </w:r>
      <w:r w:rsidRPr="00B61C4D">
        <w:rPr>
          <w:szCs w:val="22"/>
          <w:u w:val="single"/>
        </w:rPr>
        <w:t xml:space="preserve">But the </w:t>
      </w:r>
      <w:r w:rsidRPr="00B61C4D">
        <w:rPr>
          <w:b/>
          <w:szCs w:val="22"/>
          <w:u w:val="single"/>
        </w:rPr>
        <w:t>path ahead could get trickier</w:t>
      </w:r>
      <w:r w:rsidRPr="00B61C4D">
        <w:rPr>
          <w:szCs w:val="22"/>
          <w:u w:val="single"/>
        </w:rPr>
        <w:t xml:space="preserve"> as party leaders try to thread a legislative needle to pass more than $4 trillion in new spending</w:t>
      </w:r>
      <w:r w:rsidRPr="00B61C4D">
        <w:rPr>
          <w:sz w:val="16"/>
          <w:szCs w:val="22"/>
        </w:rPr>
        <w:t xml:space="preserve">. </w:t>
      </w:r>
      <w:r w:rsidRPr="00B61C4D">
        <w:rPr>
          <w:b/>
          <w:szCs w:val="22"/>
          <w:u w:val="single"/>
        </w:rPr>
        <w:t>In</w:t>
      </w:r>
      <w:r w:rsidRPr="00B61C4D">
        <w:rPr>
          <w:szCs w:val="22"/>
          <w:u w:val="single"/>
        </w:rPr>
        <w:t xml:space="preserve"> the </w:t>
      </w:r>
      <w:r w:rsidRPr="00B61C4D">
        <w:rPr>
          <w:b/>
          <w:szCs w:val="22"/>
          <w:u w:val="single"/>
        </w:rPr>
        <w:t>coming weeks</w:t>
      </w:r>
      <w:r w:rsidRPr="00B61C4D">
        <w:rPr>
          <w:szCs w:val="22"/>
          <w:u w:val="single"/>
        </w:rPr>
        <w:t xml:space="preserve">, </w:t>
      </w:r>
      <w:r w:rsidRPr="00EE0768">
        <w:rPr>
          <w:b/>
          <w:szCs w:val="22"/>
          <w:highlight w:val="cyan"/>
          <w:u w:val="single"/>
        </w:rPr>
        <w:t>Democrats</w:t>
      </w:r>
      <w:r w:rsidRPr="00EE0768">
        <w:rPr>
          <w:szCs w:val="22"/>
          <w:highlight w:val="cyan"/>
          <w:u w:val="single"/>
        </w:rPr>
        <w:t xml:space="preserve"> </w:t>
      </w:r>
      <w:r w:rsidRPr="00EE0768">
        <w:rPr>
          <w:b/>
          <w:szCs w:val="22"/>
          <w:highlight w:val="cyan"/>
          <w:u w:val="single"/>
        </w:rPr>
        <w:t>aim to approve</w:t>
      </w:r>
      <w:r w:rsidRPr="00EE0768">
        <w:rPr>
          <w:szCs w:val="22"/>
          <w:highlight w:val="cyan"/>
          <w:u w:val="single"/>
        </w:rPr>
        <w:t xml:space="preserve"> </w:t>
      </w:r>
      <w:r w:rsidRPr="00B61C4D">
        <w:rPr>
          <w:szCs w:val="22"/>
          <w:u w:val="single"/>
        </w:rPr>
        <w:t xml:space="preserve">a $1 trillion bipartisan </w:t>
      </w:r>
      <w:r w:rsidRPr="00EE0768">
        <w:rPr>
          <w:b/>
          <w:szCs w:val="22"/>
          <w:highlight w:val="cyan"/>
          <w:u w:val="single"/>
        </w:rPr>
        <w:t>infrastructure</w:t>
      </w:r>
      <w:r w:rsidRPr="00EE0768">
        <w:rPr>
          <w:szCs w:val="22"/>
          <w:highlight w:val="cyan"/>
          <w:u w:val="single"/>
        </w:rPr>
        <w:t xml:space="preserve"> </w:t>
      </w:r>
      <w:r w:rsidRPr="00B61C4D">
        <w:rPr>
          <w:szCs w:val="22"/>
          <w:u w:val="single"/>
        </w:rPr>
        <w:t xml:space="preserve">plan and up to $3.5 trillion in investments in social programs. Passing both </w:t>
      </w:r>
      <w:r w:rsidRPr="00B61C4D">
        <w:rPr>
          <w:b/>
          <w:szCs w:val="22"/>
          <w:u w:val="single"/>
          <w:bdr w:val="single" w:sz="4" w:space="0" w:color="auto"/>
        </w:rPr>
        <w:t xml:space="preserve">will </w:t>
      </w:r>
      <w:r w:rsidRPr="00EE0768">
        <w:rPr>
          <w:b/>
          <w:szCs w:val="22"/>
          <w:highlight w:val="cyan"/>
          <w:u w:val="single"/>
          <w:bdr w:val="single" w:sz="4" w:space="0" w:color="auto"/>
        </w:rPr>
        <w:t>require</w:t>
      </w:r>
      <w:r w:rsidRPr="00B61C4D">
        <w:rPr>
          <w:b/>
          <w:szCs w:val="22"/>
          <w:u w:val="single"/>
          <w:bdr w:val="single" w:sz="4" w:space="0" w:color="auto"/>
        </w:rPr>
        <w:t xml:space="preserve"> a </w:t>
      </w:r>
      <w:r w:rsidRPr="00EE0768">
        <w:rPr>
          <w:b/>
          <w:szCs w:val="22"/>
          <w:highlight w:val="cyan"/>
          <w:u w:val="single"/>
          <w:bdr w:val="single" w:sz="4" w:space="0" w:color="auto"/>
        </w:rPr>
        <w:t>heavy lift</w:t>
      </w:r>
      <w:r w:rsidRPr="00B61C4D">
        <w:rPr>
          <w:szCs w:val="22"/>
          <w:u w:val="single"/>
        </w:rPr>
        <w:t xml:space="preserve">, as leaders will need to </w:t>
      </w:r>
      <w:r w:rsidRPr="00EE0768">
        <w:rPr>
          <w:b/>
          <w:szCs w:val="22"/>
          <w:highlight w:val="cyan"/>
          <w:u w:val="single"/>
        </w:rPr>
        <w:t>satisfy</w:t>
      </w:r>
      <w:r w:rsidRPr="00B61C4D">
        <w:rPr>
          <w:szCs w:val="22"/>
          <w:u w:val="single"/>
        </w:rPr>
        <w:t xml:space="preserve"> </w:t>
      </w:r>
      <w:r w:rsidRPr="00B61C4D">
        <w:rPr>
          <w:b/>
          <w:szCs w:val="22"/>
          <w:u w:val="single"/>
        </w:rPr>
        <w:t xml:space="preserve">competing demands of </w:t>
      </w:r>
      <w:r w:rsidRPr="00EE0768">
        <w:rPr>
          <w:b/>
          <w:szCs w:val="22"/>
          <w:highlight w:val="cyan"/>
          <w:u w:val="single"/>
        </w:rPr>
        <w:t>centrists</w:t>
      </w:r>
      <w:r w:rsidRPr="00B61C4D">
        <w:rPr>
          <w:szCs w:val="22"/>
          <w:u w:val="single"/>
        </w:rPr>
        <w:t xml:space="preserve"> wary of spending </w:t>
      </w:r>
      <w:r w:rsidRPr="00B61C4D">
        <w:rPr>
          <w:b/>
          <w:szCs w:val="22"/>
          <w:u w:val="single"/>
        </w:rPr>
        <w:t xml:space="preserve">and </w:t>
      </w:r>
      <w:r w:rsidRPr="00EE0768">
        <w:rPr>
          <w:b/>
          <w:szCs w:val="22"/>
          <w:highlight w:val="cyan"/>
          <w:u w:val="single"/>
        </w:rPr>
        <w:t>progressives</w:t>
      </w:r>
      <w:r w:rsidRPr="00B61C4D">
        <w:rPr>
          <w:szCs w:val="22"/>
          <w:u w:val="single"/>
        </w:rPr>
        <w:t xml:space="preserve"> who want to reimagine government’s role in American households</w:t>
      </w:r>
      <w:r w:rsidRPr="00B61C4D">
        <w:rPr>
          <w:sz w:val="16"/>
          <w:szCs w:val="22"/>
        </w:rPr>
        <w:t xml:space="preserve">. The House is leaving Washington </w:t>
      </w:r>
      <w:r w:rsidRPr="00B61C4D">
        <w:rPr>
          <w:b/>
          <w:bCs/>
          <w:szCs w:val="22"/>
          <w:u w:val="single"/>
        </w:rPr>
        <w:t>until Sept. 20</w:t>
      </w:r>
      <w:r w:rsidRPr="00B61C4D">
        <w:rPr>
          <w:sz w:val="16"/>
          <w:szCs w:val="22"/>
        </w:rPr>
        <w:t xml:space="preserve"> after taking key steps toward pushing through the sprawling economic plans. The chamber on Tuesday approved a $3.5 trillion budget resolution and advanced the infrastructure bill, as House Speaker Nancy Pelosi, D-Calif., promised centrist Democrats to take up the bipartisan plan by Sept. 27. </w:t>
      </w:r>
      <w:r w:rsidRPr="00B61C4D">
        <w:rPr>
          <w:szCs w:val="22"/>
          <w:u w:val="single"/>
        </w:rPr>
        <w:t xml:space="preserve">The Senate already passed the infrastructure legislation, so </w:t>
      </w:r>
      <w:r w:rsidRPr="00B61C4D">
        <w:rPr>
          <w:b/>
          <w:bCs/>
          <w:szCs w:val="22"/>
          <w:u w:val="single"/>
        </w:rPr>
        <w:t>a final House vote would send it to Biden’s desk for his</w:t>
      </w:r>
      <w:r w:rsidRPr="00B61C4D">
        <w:rPr>
          <w:szCs w:val="22"/>
          <w:u w:val="single"/>
        </w:rPr>
        <w:t xml:space="preserve"> signature.</w:t>
      </w:r>
      <w:r w:rsidRPr="00B61C4D">
        <w:rPr>
          <w:sz w:val="16"/>
          <w:szCs w:val="22"/>
        </w:rPr>
        <w:t xml:space="preserve"> Now that both chambers have passed the budget measure, </w:t>
      </w:r>
      <w:r w:rsidRPr="00EE0768">
        <w:rPr>
          <w:b/>
          <w:szCs w:val="22"/>
          <w:highlight w:val="cyan"/>
          <w:u w:val="single"/>
        </w:rPr>
        <w:t>Democrats can move without Republicans</w:t>
      </w:r>
      <w:r w:rsidRPr="00EE0768">
        <w:rPr>
          <w:szCs w:val="22"/>
          <w:highlight w:val="cyan"/>
          <w:u w:val="single"/>
        </w:rPr>
        <w:t xml:space="preserve"> </w:t>
      </w:r>
      <w:r w:rsidRPr="00B61C4D">
        <w:rPr>
          <w:szCs w:val="22"/>
          <w:u w:val="single"/>
        </w:rPr>
        <w:t xml:space="preserve">to push through their spending plan </w:t>
      </w:r>
      <w:r w:rsidRPr="00B61C4D">
        <w:rPr>
          <w:b/>
          <w:szCs w:val="22"/>
          <w:u w:val="single"/>
        </w:rPr>
        <w:t xml:space="preserve">via </w:t>
      </w:r>
      <w:r w:rsidRPr="00EE0768">
        <w:rPr>
          <w:b/>
          <w:szCs w:val="22"/>
          <w:highlight w:val="cyan"/>
          <w:u w:val="single"/>
        </w:rPr>
        <w:t>reconciliation</w:t>
      </w:r>
      <w:r w:rsidRPr="00B61C4D">
        <w:rPr>
          <w:szCs w:val="22"/>
          <w:u w:val="single"/>
        </w:rPr>
        <w:t>.</w:t>
      </w:r>
      <w:r w:rsidRPr="00B61C4D">
        <w:rPr>
          <w:sz w:val="16"/>
          <w:szCs w:val="22"/>
        </w:rPr>
        <w:t xml:space="preserve"> Party leaders want committees to write their pieces of the bill by Sept. 15 before budget committees package them into one massive measure that can move through Congress. Committees could start marking up legislation in early September. </w:t>
      </w:r>
      <w:r w:rsidRPr="00B61C4D">
        <w:rPr>
          <w:szCs w:val="22"/>
          <w:u w:val="single"/>
        </w:rPr>
        <w:t xml:space="preserve">Party leaders </w:t>
      </w:r>
      <w:r w:rsidRPr="00B61C4D">
        <w:rPr>
          <w:b/>
          <w:szCs w:val="22"/>
          <w:u w:val="single"/>
        </w:rPr>
        <w:t xml:space="preserve">face a challenge </w:t>
      </w:r>
      <w:r w:rsidRPr="00B61C4D">
        <w:rPr>
          <w:szCs w:val="22"/>
          <w:u w:val="single"/>
        </w:rPr>
        <w:t xml:space="preserve">in coming up with a bill that will satisfy centrists who want to trim back the $3.5 trillion price tag and progressives who consider it the minimum Congress should spend. As </w:t>
      </w:r>
      <w:r w:rsidRPr="00EE0768">
        <w:rPr>
          <w:b/>
          <w:szCs w:val="22"/>
          <w:highlight w:val="cyan"/>
          <w:u w:val="single"/>
        </w:rPr>
        <w:t>one defection in the Senate</w:t>
      </w:r>
      <w:r w:rsidRPr="00EE0768">
        <w:rPr>
          <w:sz w:val="16"/>
          <w:szCs w:val="22"/>
          <w:highlight w:val="cyan"/>
        </w:rPr>
        <w:t xml:space="preserve"> </w:t>
      </w:r>
      <w:r w:rsidRPr="00B61C4D">
        <w:rPr>
          <w:sz w:val="16"/>
          <w:szCs w:val="22"/>
        </w:rPr>
        <w:t xml:space="preserve">— </w:t>
      </w:r>
      <w:r w:rsidRPr="00B61C4D">
        <w:rPr>
          <w:b/>
          <w:szCs w:val="22"/>
          <w:u w:val="single"/>
        </w:rPr>
        <w:t xml:space="preserve">and </w:t>
      </w:r>
      <w:r w:rsidRPr="00EE0768">
        <w:rPr>
          <w:b/>
          <w:szCs w:val="22"/>
          <w:highlight w:val="cyan"/>
          <w:u w:val="single"/>
        </w:rPr>
        <w:t xml:space="preserve">four </w:t>
      </w:r>
      <w:r w:rsidRPr="00B61C4D">
        <w:rPr>
          <w:b/>
          <w:szCs w:val="22"/>
          <w:u w:val="single"/>
        </w:rPr>
        <w:t xml:space="preserve">in the </w:t>
      </w:r>
      <w:r w:rsidRPr="00EE0768">
        <w:rPr>
          <w:b/>
          <w:szCs w:val="22"/>
          <w:highlight w:val="cyan"/>
          <w:u w:val="single"/>
        </w:rPr>
        <w:t>House</w:t>
      </w:r>
      <w:r w:rsidRPr="00B61C4D">
        <w:rPr>
          <w:sz w:val="16"/>
          <w:szCs w:val="22"/>
        </w:rPr>
        <w:t xml:space="preserve"> — </w:t>
      </w:r>
      <w:r w:rsidRPr="00B61C4D">
        <w:rPr>
          <w:b/>
          <w:szCs w:val="22"/>
          <w:u w:val="single"/>
          <w:bdr w:val="single" w:sz="4" w:space="0" w:color="auto"/>
        </w:rPr>
        <w:t xml:space="preserve">would </w:t>
      </w:r>
      <w:r w:rsidRPr="00EE0768">
        <w:rPr>
          <w:b/>
          <w:szCs w:val="22"/>
          <w:highlight w:val="cyan"/>
          <w:u w:val="single"/>
          <w:bdr w:val="single" w:sz="4" w:space="0" w:color="auto"/>
        </w:rPr>
        <w:t>sink legislation,</w:t>
      </w:r>
      <w:r w:rsidRPr="00EE0768">
        <w:rPr>
          <w:sz w:val="16"/>
          <w:szCs w:val="22"/>
          <w:highlight w:val="cyan"/>
        </w:rPr>
        <w:t xml:space="preserve"> </w:t>
      </w:r>
      <w:r w:rsidRPr="00B61C4D">
        <w:rPr>
          <w:b/>
          <w:szCs w:val="22"/>
          <w:u w:val="single"/>
        </w:rPr>
        <w:t>Democrats have to satisfy a diverse range of views</w:t>
      </w:r>
      <w:r w:rsidRPr="00B61C4D">
        <w:rPr>
          <w:szCs w:val="22"/>
          <w:u w:val="single"/>
        </w:rPr>
        <w:t xml:space="preserve"> to pass their agenda.</w:t>
      </w:r>
      <w:r w:rsidRPr="00B61C4D">
        <w:rPr>
          <w:sz w:val="16"/>
          <w:szCs w:val="22"/>
        </w:rPr>
        <w:t xml:space="preserve"> “We write a bill with the Senate because it’s no use doing a bill that’s not going to pass the Senate, in the interest of getting things done,” Pelosi told reporters on Wednesday. Given the magnitude of the legislation, passing it quickly could prove difficult. To appease congressional progressives who have prioritized passage of the budget bill, Democrats could move to pass both proposals at about the same time. While Pelosi gave a Sept. 27 target date to approve the infrastructure plan, the commitment is not binding. Still, she noted Wednesday that Congress needs to pass the bill before surface transportation spending authorization expires Sept. 30. “We have long had an eye to having the infrastructure bill on the President’s desk by the October 1, the effective date of the legislation,” she wrote in a separate letter to Democrats on Wednesday. Democrats say the bills combined will provide a jolt to the economy and a lifeline for households. Supporters of the Democratic spending plan, including Pelosi and Senate Budget Committee Chair Bernie Sanders, I-Vt., have cast it as the biggest expansion of the U.S. social safety net in decades. “</w:t>
      </w:r>
      <w:r w:rsidRPr="00B61C4D">
        <w:rPr>
          <w:szCs w:val="22"/>
          <w:u w:val="single"/>
        </w:rPr>
        <w:t xml:space="preserve">This is a truly historic opportunity to pass the </w:t>
      </w:r>
      <w:r w:rsidRPr="00B61C4D">
        <w:rPr>
          <w:b/>
          <w:szCs w:val="22"/>
          <w:u w:val="single"/>
        </w:rPr>
        <w:t>most transformative</w:t>
      </w:r>
      <w:r w:rsidRPr="00B61C4D">
        <w:rPr>
          <w:szCs w:val="22"/>
          <w:u w:val="single"/>
        </w:rPr>
        <w:t xml:space="preserve"> and consequential </w:t>
      </w:r>
      <w:r w:rsidRPr="00B61C4D">
        <w:rPr>
          <w:b/>
          <w:szCs w:val="22"/>
          <w:u w:val="single"/>
        </w:rPr>
        <w:t>legislation for families</w:t>
      </w:r>
      <w:r w:rsidRPr="00B61C4D">
        <w:rPr>
          <w:szCs w:val="22"/>
          <w:u w:val="single"/>
        </w:rPr>
        <w:t xml:space="preserve"> in a century, and will stand alongside the New Deal and Great Society as pillars of </w:t>
      </w:r>
      <w:r w:rsidRPr="00B61C4D">
        <w:rPr>
          <w:b/>
          <w:szCs w:val="22"/>
          <w:u w:val="single"/>
        </w:rPr>
        <w:t>economic security</w:t>
      </w:r>
      <w:r w:rsidRPr="00B61C4D">
        <w:rPr>
          <w:szCs w:val="22"/>
          <w:u w:val="single"/>
        </w:rPr>
        <w:t xml:space="preserve">,” Pelosi wrote to colleagues Wednesday. The plan would </w:t>
      </w:r>
      <w:r w:rsidRPr="00B61C4D">
        <w:rPr>
          <w:b/>
          <w:szCs w:val="22"/>
          <w:u w:val="single"/>
        </w:rPr>
        <w:t>expand Medicare</w:t>
      </w:r>
      <w:r w:rsidRPr="00B61C4D">
        <w:rPr>
          <w:szCs w:val="22"/>
          <w:u w:val="single"/>
        </w:rPr>
        <w:t xml:space="preserve">, </w:t>
      </w:r>
      <w:r w:rsidRPr="00B61C4D">
        <w:rPr>
          <w:b/>
          <w:szCs w:val="22"/>
          <w:u w:val="single"/>
        </w:rPr>
        <w:t>paid leave</w:t>
      </w:r>
      <w:r w:rsidRPr="00B61C4D">
        <w:rPr>
          <w:szCs w:val="22"/>
          <w:u w:val="single"/>
        </w:rPr>
        <w:t xml:space="preserve"> and child care, extend enhanced household tax credits and encourage </w:t>
      </w:r>
      <w:r w:rsidRPr="00B61C4D">
        <w:rPr>
          <w:b/>
          <w:szCs w:val="22"/>
          <w:u w:val="single"/>
        </w:rPr>
        <w:t>green energy adoption</w:t>
      </w:r>
      <w:r w:rsidRPr="00B61C4D">
        <w:rPr>
          <w:szCs w:val="22"/>
          <w:u w:val="single"/>
        </w:rPr>
        <w:t xml:space="preserve">, </w:t>
      </w:r>
      <w:r w:rsidRPr="00B61C4D">
        <w:rPr>
          <w:b/>
          <w:szCs w:val="22"/>
          <w:u w:val="single"/>
        </w:rPr>
        <w:t>while hiking taxes on corporations and the wealthy</w:t>
      </w:r>
      <w:r w:rsidRPr="00B61C4D">
        <w:rPr>
          <w:sz w:val="16"/>
          <w:szCs w:val="22"/>
        </w:rPr>
        <w:t xml:space="preserve">. Democrats hope to sell a wave of new support for families as they campaign to keep control of Congress in next year’s midterms. Those elections, though, have helped to generate staunch opposition on the other side of the aisle. The GOP has cited the trillions in new spending and the proposed reversal of some of its 2017 tax cuts in trying to take down the Democratic budget bill. Republicans and some Democrats have in recent weeks said that another $4.5 trillion in fiscal stimulus could not only boost economic growth but have the adverse effect of fueling inflation.  </w:t>
      </w:r>
    </w:p>
    <w:p w14:paraId="5E8B131C" w14:textId="77777777" w:rsidR="00B61C4D" w:rsidRDefault="00B61C4D" w:rsidP="00B61C4D">
      <w:pPr>
        <w:pStyle w:val="Heading4"/>
      </w:pPr>
      <w:r>
        <w:t xml:space="preserve">Pharma </w:t>
      </w:r>
      <w:r>
        <w:rPr>
          <w:u w:val="single"/>
        </w:rPr>
        <w:t>backlashes</w:t>
      </w:r>
      <w:r>
        <w:t xml:space="preserve"> to the Plan – they’re </w:t>
      </w:r>
      <w:r>
        <w:rPr>
          <w:u w:val="single"/>
        </w:rPr>
        <w:t>aggressive lobbyists</w:t>
      </w:r>
      <w:r>
        <w:t xml:space="preserve"> and will </w:t>
      </w:r>
      <w:r>
        <w:rPr>
          <w:u w:val="single"/>
        </w:rPr>
        <w:t>do anything</w:t>
      </w:r>
      <w:r>
        <w:t xml:space="preserve"> to preserve patent rights.</w:t>
      </w:r>
    </w:p>
    <w:p w14:paraId="1868FFE7" w14:textId="77777777" w:rsidR="00B61C4D" w:rsidRDefault="00B61C4D" w:rsidP="00B61C4D">
      <w:pPr>
        <w:pStyle w:val="ListParagraph"/>
        <w:numPr>
          <w:ilvl w:val="0"/>
          <w:numId w:val="12"/>
        </w:numPr>
      </w:pPr>
      <w:r>
        <w:t>Turns Case – Waters down the Plan due to lobbying</w:t>
      </w:r>
    </w:p>
    <w:p w14:paraId="0F2DF585" w14:textId="77777777" w:rsidR="00B61C4D" w:rsidRPr="00053179" w:rsidRDefault="00B61C4D" w:rsidP="00B61C4D">
      <w:pPr>
        <w:pStyle w:val="ListParagraph"/>
        <w:numPr>
          <w:ilvl w:val="0"/>
          <w:numId w:val="12"/>
        </w:numPr>
      </w:pPr>
      <w:r>
        <w:t>Optional Card – still thinking on if its necessary [note from Elmer]</w:t>
      </w:r>
    </w:p>
    <w:p w14:paraId="7130B66C" w14:textId="77777777" w:rsidR="00B61C4D" w:rsidRPr="00071526" w:rsidRDefault="00B61C4D" w:rsidP="00B61C4D">
      <w:r w:rsidRPr="00071526">
        <w:rPr>
          <w:rStyle w:val="Style13ptBold"/>
        </w:rPr>
        <w:t>Huetteman 19</w:t>
      </w:r>
      <w:r>
        <w:t xml:space="preserve"> Emmarie Huetteman 2-26-2019 “Senators Who Led Pharma-Friendly Patent Reform Also Prime Targets For Pharma Cash” </w:t>
      </w:r>
      <w:hyperlink r:id="rId20" w:history="1">
        <w:r w:rsidRPr="007313BB">
          <w:rPr>
            <w:rStyle w:val="Hyperlink"/>
          </w:rPr>
          <w:t>https://khn.org/news/senators-who-led-pharma-friendly-patent-reform-also-prime-targets-for-pharma-cash/</w:t>
        </w:r>
      </w:hyperlink>
      <w:r>
        <w:t xml:space="preserve"> (former NYT Congressional correspondent with an MA in public affairs reporting from Northwestern University’s Medill School)//Elmer </w:t>
      </w:r>
    </w:p>
    <w:p w14:paraId="74D33588" w14:textId="77777777" w:rsidR="00B61C4D" w:rsidRPr="00B61C4D" w:rsidRDefault="00B61C4D" w:rsidP="00B61C4D">
      <w:pPr>
        <w:rPr>
          <w:szCs w:val="22"/>
          <w:u w:val="single"/>
        </w:rPr>
      </w:pPr>
      <w:r w:rsidRPr="00B61C4D">
        <w:rPr>
          <w:sz w:val="16"/>
          <w:szCs w:val="22"/>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drugmakers who already leverage patents to block competitors and keep prices high. Less than three weeks after introducing a bill that would make it harder for generic drugmakers to compete with patent-holding drugmakers,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drugmakers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drugmaker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B61C4D">
        <w:rPr>
          <w:szCs w:val="22"/>
          <w:u w:val="single"/>
        </w:rPr>
        <w:t xml:space="preserve">in an era of public </w:t>
      </w:r>
      <w:r w:rsidRPr="00EE0768">
        <w:rPr>
          <w:b/>
          <w:szCs w:val="22"/>
          <w:highlight w:val="cyan"/>
          <w:u w:val="single"/>
        </w:rPr>
        <w:t>outrage</w:t>
      </w:r>
      <w:r w:rsidRPr="00EE0768">
        <w:rPr>
          <w:szCs w:val="22"/>
          <w:highlight w:val="cyan"/>
          <w:u w:val="single"/>
        </w:rPr>
        <w:t xml:space="preserve"> </w:t>
      </w:r>
      <w:r w:rsidRPr="00EE0768">
        <w:rPr>
          <w:b/>
          <w:szCs w:val="22"/>
          <w:highlight w:val="cyan"/>
          <w:u w:val="single"/>
        </w:rPr>
        <w:t>over</w:t>
      </w:r>
      <w:r w:rsidRPr="00EE0768">
        <w:rPr>
          <w:szCs w:val="22"/>
          <w:highlight w:val="cyan"/>
          <w:u w:val="single"/>
        </w:rPr>
        <w:t xml:space="preserve"> </w:t>
      </w:r>
      <w:r w:rsidRPr="00B61C4D">
        <w:rPr>
          <w:szCs w:val="22"/>
          <w:u w:val="single"/>
        </w:rPr>
        <w:t xml:space="preserve">drug prices, the fact that </w:t>
      </w:r>
      <w:r w:rsidRPr="00B61C4D">
        <w:rPr>
          <w:b/>
          <w:szCs w:val="22"/>
          <w:u w:val="single"/>
        </w:rPr>
        <w:t>drugmakers</w:t>
      </w:r>
      <w:r w:rsidRPr="00B61C4D">
        <w:rPr>
          <w:szCs w:val="22"/>
          <w:u w:val="single"/>
        </w:rPr>
        <w:t xml:space="preserve"> gave most </w:t>
      </w:r>
      <w:r w:rsidRPr="00B61C4D">
        <w:rPr>
          <w:b/>
          <w:szCs w:val="22"/>
          <w:u w:val="single"/>
        </w:rPr>
        <w:t>to</w:t>
      </w:r>
      <w:r w:rsidRPr="00B61C4D">
        <w:rPr>
          <w:szCs w:val="22"/>
          <w:u w:val="single"/>
        </w:rPr>
        <w:t xml:space="preserve"> the </w:t>
      </w:r>
      <w:r w:rsidRPr="00EE0768">
        <w:rPr>
          <w:b/>
          <w:szCs w:val="22"/>
          <w:highlight w:val="cyan"/>
          <w:u w:val="single"/>
          <w:bdr w:val="single" w:sz="4" w:space="0" w:color="auto"/>
        </w:rPr>
        <w:t xml:space="preserve">lawmakers </w:t>
      </w:r>
      <w:r w:rsidRPr="00B61C4D">
        <w:rPr>
          <w:b/>
          <w:szCs w:val="22"/>
          <w:u w:val="single"/>
          <w:bdr w:val="single" w:sz="4" w:space="0" w:color="auto"/>
        </w:rPr>
        <w:t xml:space="preserve">working to </w:t>
      </w:r>
      <w:r w:rsidRPr="00EE0768">
        <w:rPr>
          <w:b/>
          <w:szCs w:val="22"/>
          <w:highlight w:val="cyan"/>
          <w:u w:val="single"/>
          <w:bdr w:val="single" w:sz="4" w:space="0" w:color="auto"/>
        </w:rPr>
        <w:t>change</w:t>
      </w:r>
      <w:r w:rsidRPr="00B61C4D">
        <w:rPr>
          <w:b/>
          <w:szCs w:val="22"/>
          <w:u w:val="single"/>
          <w:bdr w:val="single" w:sz="4" w:space="0" w:color="auto"/>
        </w:rPr>
        <w:t xml:space="preserve"> the </w:t>
      </w:r>
      <w:r w:rsidRPr="00EE0768">
        <w:rPr>
          <w:b/>
          <w:szCs w:val="22"/>
          <w:highlight w:val="cyan"/>
          <w:u w:val="single"/>
          <w:bdr w:val="single" w:sz="4" w:space="0" w:color="auto"/>
        </w:rPr>
        <w:t>patent</w:t>
      </w:r>
      <w:r w:rsidRPr="00B61C4D">
        <w:rPr>
          <w:b/>
          <w:szCs w:val="22"/>
          <w:u w:val="single"/>
          <w:bdr w:val="single" w:sz="4" w:space="0" w:color="auto"/>
        </w:rPr>
        <w:t xml:space="preserve"> system</w:t>
      </w:r>
      <w:r w:rsidRPr="00B61C4D">
        <w:rPr>
          <w:szCs w:val="22"/>
          <w:u w:val="single"/>
        </w:rPr>
        <w:t xml:space="preserve"> belies how important securing </w:t>
      </w:r>
      <w:r w:rsidRPr="00B61C4D">
        <w:rPr>
          <w:b/>
          <w:bCs/>
          <w:szCs w:val="22"/>
          <w:u w:val="single"/>
          <w:bdr w:val="single" w:sz="4" w:space="0" w:color="auto"/>
        </w:rPr>
        <w:t>the exclusive right to market a drug, and keep competitors at bay, is to their bottom line</w:t>
      </w:r>
      <w:r w:rsidRPr="00B61C4D">
        <w:rPr>
          <w:sz w:val="16"/>
          <w:szCs w:val="22"/>
        </w:rPr>
        <w:t>. “</w:t>
      </w:r>
      <w:r w:rsidRPr="00EE0768">
        <w:rPr>
          <w:b/>
          <w:szCs w:val="22"/>
          <w:highlight w:val="cyan"/>
          <w:u w:val="single"/>
        </w:rPr>
        <w:t>Pharma</w:t>
      </w:r>
      <w:r w:rsidRPr="00B61C4D">
        <w:rPr>
          <w:b/>
          <w:szCs w:val="22"/>
          <w:u w:val="single"/>
        </w:rPr>
        <w:t xml:space="preserve"> will </w:t>
      </w:r>
      <w:r w:rsidRPr="00EE0768">
        <w:rPr>
          <w:b/>
          <w:szCs w:val="22"/>
          <w:highlight w:val="cyan"/>
          <w:u w:val="single"/>
          <w:bdr w:val="single" w:sz="4" w:space="0" w:color="auto"/>
        </w:rPr>
        <w:t>fight to</w:t>
      </w:r>
      <w:r w:rsidRPr="00B61C4D">
        <w:rPr>
          <w:b/>
          <w:szCs w:val="22"/>
          <w:u w:val="single"/>
          <w:bdr w:val="single" w:sz="4" w:space="0" w:color="auto"/>
        </w:rPr>
        <w:t xml:space="preserve"> the </w:t>
      </w:r>
      <w:r w:rsidRPr="00EE0768">
        <w:rPr>
          <w:b/>
          <w:szCs w:val="22"/>
          <w:highlight w:val="cyan"/>
          <w:u w:val="single"/>
          <w:bdr w:val="single" w:sz="4" w:space="0" w:color="auto"/>
        </w:rPr>
        <w:t>death</w:t>
      </w:r>
      <w:r w:rsidRPr="00B61C4D">
        <w:rPr>
          <w:b/>
          <w:szCs w:val="22"/>
          <w:u w:val="single"/>
          <w:bdr w:val="single" w:sz="4" w:space="0" w:color="auto"/>
        </w:rPr>
        <w:t xml:space="preserve"> to </w:t>
      </w:r>
      <w:r w:rsidRPr="00EE0768">
        <w:rPr>
          <w:b/>
          <w:szCs w:val="22"/>
          <w:highlight w:val="cyan"/>
          <w:u w:val="single"/>
          <w:bdr w:val="single" w:sz="4" w:space="0" w:color="auto"/>
        </w:rPr>
        <w:t xml:space="preserve">preserve patent </w:t>
      </w:r>
      <w:r w:rsidRPr="00B61C4D">
        <w:rPr>
          <w:b/>
          <w:szCs w:val="22"/>
          <w:u w:val="single"/>
          <w:bdr w:val="single" w:sz="4" w:space="0" w:color="auto"/>
        </w:rPr>
        <w:t>rights</w:t>
      </w:r>
      <w:r w:rsidRPr="00B61C4D">
        <w:rPr>
          <w:sz w:val="16"/>
          <w:szCs w:val="22"/>
        </w:rPr>
        <w:t>,” said Robin Feldman, a professor at the UC Hastings College of the Law in San Francisco who is an expert in intellectual property rights and drug pricing. “</w:t>
      </w:r>
      <w:r w:rsidRPr="00B61C4D">
        <w:rPr>
          <w:szCs w:val="22"/>
          <w:u w:val="single"/>
        </w:rPr>
        <w:t>Strong patent rights are central to the games drug companies play to extend their monopolies and keep prices high</w:t>
      </w:r>
      <w:r w:rsidRPr="00B61C4D">
        <w:rPr>
          <w:sz w:val="16"/>
          <w:szCs w:val="22"/>
        </w:rPr>
        <w:t xml:space="preserve">.” Campaign contributions, closely tracked by the Federal Election Commission, are among the few windows into how much money flows from the political groups of drugmakers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B61C4D">
        <w:rPr>
          <w:szCs w:val="22"/>
          <w:u w:val="single"/>
        </w:rPr>
        <w:t xml:space="preserve">Over the past 10 years, the </w:t>
      </w:r>
      <w:r w:rsidRPr="00B61C4D">
        <w:rPr>
          <w:b/>
          <w:szCs w:val="22"/>
          <w:u w:val="single"/>
        </w:rPr>
        <w:t>pharmaceutical industry</w:t>
      </w:r>
      <w:r w:rsidRPr="00B61C4D">
        <w:rPr>
          <w:szCs w:val="22"/>
          <w:u w:val="single"/>
        </w:rPr>
        <w:t xml:space="preserve"> has </w:t>
      </w:r>
      <w:r w:rsidRPr="00EE0768">
        <w:rPr>
          <w:b/>
          <w:szCs w:val="22"/>
          <w:highlight w:val="cyan"/>
          <w:u w:val="single"/>
        </w:rPr>
        <w:t>spent</w:t>
      </w:r>
      <w:r w:rsidRPr="00B61C4D">
        <w:rPr>
          <w:szCs w:val="22"/>
          <w:u w:val="single"/>
        </w:rPr>
        <w:t xml:space="preserve"> about $</w:t>
      </w:r>
      <w:r w:rsidRPr="00EE0768">
        <w:rPr>
          <w:b/>
          <w:szCs w:val="22"/>
          <w:highlight w:val="cyan"/>
          <w:u w:val="single"/>
        </w:rPr>
        <w:t xml:space="preserve">233 million </w:t>
      </w:r>
      <w:r w:rsidRPr="00B61C4D">
        <w:rPr>
          <w:b/>
          <w:szCs w:val="22"/>
          <w:u w:val="single"/>
        </w:rPr>
        <w:t xml:space="preserve">per </w:t>
      </w:r>
      <w:r w:rsidRPr="00EE0768">
        <w:rPr>
          <w:b/>
          <w:szCs w:val="22"/>
          <w:highlight w:val="cyan"/>
          <w:u w:val="single"/>
        </w:rPr>
        <w:t>year</w:t>
      </w:r>
      <w:r w:rsidRPr="00B61C4D">
        <w:rPr>
          <w:b/>
          <w:szCs w:val="22"/>
          <w:u w:val="single"/>
        </w:rPr>
        <w:t xml:space="preserve"> on </w:t>
      </w:r>
      <w:r w:rsidRPr="00EE0768">
        <w:rPr>
          <w:b/>
          <w:szCs w:val="22"/>
          <w:highlight w:val="cyan"/>
          <w:u w:val="single"/>
        </w:rPr>
        <w:t>lobbying</w:t>
      </w:r>
      <w:r w:rsidRPr="00B61C4D">
        <w:rPr>
          <w:szCs w:val="22"/>
          <w:u w:val="single"/>
        </w:rPr>
        <w:t>, according to a new study published in JAMA Internal Medicine</w:t>
      </w:r>
      <w:r w:rsidRPr="00B61C4D">
        <w:rPr>
          <w:sz w:val="16"/>
          <w:szCs w:val="22"/>
        </w:rPr>
        <w:t xml:space="preserve">. That is more than any other industry, including the oil and gas industry. Why Patents Matter Developing and testing a new drug, and gaining approval from the Food and Drug Administration, can take years and cost hundreds of millions of dollars. Drugmakers are generally granted a six- or seven-year exclusivity period to recoup their investments. But drugmakers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In Tillis’ home state of North Carolina is also home to three major research universities and, not coincidentally, multiple drugmakers’ headquarters, factories and other facilities. From his swearing-in in 2015 to the end of 2018, Tillis received about $160,000 from drugmakers based there or beyond. He almost matched that four-year total in 2019 alone, in the midst of a difficult reelection campaign to be decided this fall. He has raised nearly $10 million for his campaign, with lobbyists among his biggest contributors, according to OpenSecrets. Daniel Keylin, a spokesperson for Tillis, said Tillis and Coons, the subcommittee’s top Democrat, are working to overhaul the country’s “antiquated intellectual property laws.” Keylin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drugmakers have to challenge allegedly invalid patents, effectively helping brand-name drugmakers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drugmaker’s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drugmaker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Kesselheim,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Coit,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Coit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drugmakers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was not what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drugmaker PAC contributions last year, KHN’s analysis shows. He received about $104,000. Cornyn has received about $708,500 from drugmakers since 2007, KHN’s database shows. According to OpenSecrets, he has raised more than $17 million for this year’s reelection campaign. Cornyn’s office declined to comment. On May 9, Cornyn and Sen. Richard Blumenthal (D-Conn.) introduced the </w:t>
      </w:r>
      <w:r w:rsidRPr="00EE0768">
        <w:rPr>
          <w:b/>
          <w:szCs w:val="22"/>
          <w:highlight w:val="cyan"/>
          <w:u w:val="single"/>
        </w:rPr>
        <w:t>Affordable Prescriptions for Patients Act,</w:t>
      </w:r>
      <w:r w:rsidRPr="00B61C4D">
        <w:rPr>
          <w:sz w:val="16"/>
          <w:szCs w:val="22"/>
        </w:rPr>
        <w:t xml:space="preserve"> which proposed to define two tactics used by drug companies to make it easier for the Federal Trade Commission to </w:t>
      </w:r>
      <w:r w:rsidRPr="00EE0768">
        <w:rPr>
          <w:b/>
          <w:szCs w:val="22"/>
          <w:highlight w:val="cyan"/>
          <w:u w:val="single"/>
        </w:rPr>
        <w:t>prosecute</w:t>
      </w:r>
      <w:r w:rsidRPr="00B61C4D">
        <w:rPr>
          <w:sz w:val="16"/>
          <w:szCs w:val="22"/>
        </w:rPr>
        <w:t xml:space="preserve"> them: “</w:t>
      </w:r>
      <w:r w:rsidRPr="00EE0768">
        <w:rPr>
          <w:b/>
          <w:szCs w:val="22"/>
          <w:highlight w:val="cyan"/>
          <w:u w:val="single"/>
        </w:rPr>
        <w:t>product-hopping</w:t>
      </w:r>
      <w:r w:rsidRPr="00B61C4D">
        <w:rPr>
          <w:sz w:val="16"/>
          <w:szCs w:val="22"/>
        </w:rPr>
        <w:t>,” when drugmakers withdraw older versions of their drugs from the market to push patients toward newer, more expensive ones, and “</w:t>
      </w:r>
      <w:r w:rsidRPr="00EE0768">
        <w:rPr>
          <w:b/>
          <w:szCs w:val="22"/>
          <w:highlight w:val="cyan"/>
          <w:u w:val="single"/>
        </w:rPr>
        <w:t>patent-thicketing</w:t>
      </w:r>
      <w:r w:rsidRPr="00B61C4D">
        <w:rPr>
          <w:sz w:val="16"/>
          <w:szCs w:val="22"/>
        </w:rPr>
        <w:t xml:space="preserve">,” when drugmakers amass a series of patents to drag out their exclusivity and slow rival generics makers, who must challenge those patents to enter the market once the initial exclusivity ends. </w:t>
      </w:r>
      <w:r w:rsidRPr="00B61C4D">
        <w:rPr>
          <w:b/>
          <w:szCs w:val="22"/>
          <w:u w:val="single"/>
          <w:bdr w:val="single" w:sz="4" w:space="0" w:color="auto"/>
        </w:rPr>
        <w:t>PhRMA opposed the bill.</w:t>
      </w:r>
      <w:r w:rsidRPr="00B61C4D">
        <w:rPr>
          <w:sz w:val="16"/>
          <w:szCs w:val="22"/>
        </w:rPr>
        <w:t xml:space="preserve"> </w:t>
      </w:r>
      <w:r w:rsidRPr="00B61C4D">
        <w:rPr>
          <w:b/>
          <w:szCs w:val="22"/>
          <w:u w:val="single"/>
        </w:rPr>
        <w:t>The next day, it gave Cornyn $1,000</w:t>
      </w:r>
      <w:r w:rsidRPr="00B61C4D">
        <w:rPr>
          <w:sz w:val="16"/>
          <w:szCs w:val="22"/>
        </w:rPr>
        <w:t>. Cornyn and Blumenthal’s bill would have been “very tough on the techniques that pharmaceutical companies use to extend patent protections and to keep prices high,” Feldman said. “</w:t>
      </w:r>
      <w:r w:rsidRPr="00B61C4D">
        <w:rPr>
          <w:szCs w:val="22"/>
          <w:u w:val="single"/>
        </w:rPr>
        <w:t xml:space="preserve">The </w:t>
      </w:r>
      <w:r w:rsidRPr="00EE0768">
        <w:rPr>
          <w:b/>
          <w:szCs w:val="22"/>
          <w:highlight w:val="cyan"/>
          <w:u w:val="single"/>
        </w:rPr>
        <w:t xml:space="preserve">pharmaceutical </w:t>
      </w:r>
      <w:r w:rsidRPr="00B61C4D">
        <w:rPr>
          <w:b/>
          <w:szCs w:val="22"/>
          <w:u w:val="single"/>
        </w:rPr>
        <w:t xml:space="preserve">industry lobbied tooth and nail </w:t>
      </w:r>
      <w:r w:rsidRPr="00EE0768">
        <w:rPr>
          <w:b/>
          <w:szCs w:val="22"/>
          <w:highlight w:val="cyan"/>
          <w:u w:val="single"/>
        </w:rPr>
        <w:t>against</w:t>
      </w:r>
      <w:r w:rsidRPr="00B61C4D">
        <w:rPr>
          <w:b/>
          <w:szCs w:val="22"/>
          <w:u w:val="single"/>
        </w:rPr>
        <w:t xml:space="preserve"> it</w:t>
      </w:r>
      <w:r w:rsidRPr="00B61C4D">
        <w:rPr>
          <w:szCs w:val="22"/>
          <w:u w:val="single"/>
        </w:rPr>
        <w:t xml:space="preserve">,” she said. “And </w:t>
      </w:r>
      <w:r w:rsidRPr="00EE0768">
        <w:rPr>
          <w:b/>
          <w:szCs w:val="22"/>
          <w:highlight w:val="cyan"/>
          <w:u w:val="single"/>
        </w:rPr>
        <w:t xml:space="preserve">when the bill </w:t>
      </w:r>
      <w:r w:rsidRPr="00B61C4D">
        <w:rPr>
          <w:b/>
          <w:szCs w:val="22"/>
          <w:u w:val="single"/>
        </w:rPr>
        <w:t xml:space="preserve">finally </w:t>
      </w:r>
      <w:r w:rsidRPr="00EE0768">
        <w:rPr>
          <w:b/>
          <w:szCs w:val="22"/>
          <w:highlight w:val="cyan"/>
          <w:u w:val="single"/>
        </w:rPr>
        <w:t>came</w:t>
      </w:r>
      <w:r w:rsidRPr="00EE0768">
        <w:rPr>
          <w:szCs w:val="22"/>
          <w:highlight w:val="cyan"/>
          <w:u w:val="single"/>
        </w:rPr>
        <w:t xml:space="preserve"> </w:t>
      </w:r>
      <w:r w:rsidRPr="00B61C4D">
        <w:rPr>
          <w:szCs w:val="22"/>
          <w:u w:val="single"/>
        </w:rPr>
        <w:t xml:space="preserve">out of committee, the strongest provisions — the </w:t>
      </w:r>
      <w:r w:rsidRPr="00EE0768">
        <w:rPr>
          <w:b/>
          <w:szCs w:val="22"/>
          <w:highlight w:val="cyan"/>
          <w:u w:val="single"/>
          <w:bdr w:val="single" w:sz="4" w:space="0" w:color="auto"/>
        </w:rPr>
        <w:t xml:space="preserve">patent-thicketing </w:t>
      </w:r>
      <w:r w:rsidRPr="00B61C4D">
        <w:rPr>
          <w:b/>
          <w:szCs w:val="22"/>
          <w:u w:val="single"/>
          <w:bdr w:val="single" w:sz="4" w:space="0" w:color="auto"/>
        </w:rPr>
        <w:t xml:space="preserve">provisions — had been </w:t>
      </w:r>
      <w:r w:rsidRPr="00EE0768">
        <w:rPr>
          <w:b/>
          <w:szCs w:val="22"/>
          <w:highlight w:val="cyan"/>
          <w:u w:val="single"/>
          <w:bdr w:val="single" w:sz="4" w:space="0" w:color="auto"/>
        </w:rPr>
        <w:t>stripped</w:t>
      </w:r>
      <w:r w:rsidRPr="00B61C4D">
        <w:rPr>
          <w:szCs w:val="22"/>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65B99C9D" w14:textId="77777777" w:rsidR="00B61C4D" w:rsidRDefault="00B61C4D" w:rsidP="00B61C4D">
      <w:pPr>
        <w:pStyle w:val="Heading4"/>
      </w:pPr>
      <w:r>
        <w:t xml:space="preserve">They </w:t>
      </w:r>
      <w:r>
        <w:rPr>
          <w:u w:val="single"/>
        </w:rPr>
        <w:t>choose Infrastructure</w:t>
      </w:r>
      <w:r>
        <w:t xml:space="preserve"> as </w:t>
      </w:r>
      <w:r>
        <w:rPr>
          <w:u w:val="single"/>
        </w:rPr>
        <w:t>backlash</w:t>
      </w:r>
      <w:r>
        <w:t xml:space="preserve"> – the bill </w:t>
      </w:r>
      <w:r>
        <w:rPr>
          <w:u w:val="single"/>
        </w:rPr>
        <w:t>costs</w:t>
      </w:r>
      <w:r>
        <w:t xml:space="preserve"> Pharma </w:t>
      </w:r>
      <w:r>
        <w:rPr>
          <w:u w:val="single"/>
        </w:rPr>
        <w:t>millions</w:t>
      </w:r>
      <w:r>
        <w:t xml:space="preserve"> – lobbyists can </w:t>
      </w:r>
      <w:r>
        <w:rPr>
          <w:u w:val="single"/>
        </w:rPr>
        <w:t>derail</w:t>
      </w:r>
      <w:r>
        <w:t xml:space="preserve"> the Agenda.</w:t>
      </w:r>
    </w:p>
    <w:p w14:paraId="1CBA16C4" w14:textId="77777777" w:rsidR="00B61C4D" w:rsidRPr="00071526" w:rsidRDefault="00B61C4D" w:rsidP="00B61C4D">
      <w:r w:rsidRPr="003D00BA">
        <w:rPr>
          <w:rStyle w:val="Style13ptBold"/>
        </w:rPr>
        <w:t>Brennan 8-2</w:t>
      </w:r>
      <w:r>
        <w:t xml:space="preserve"> </w:t>
      </w:r>
      <w:r w:rsidRPr="003D00BA">
        <w:t>Zachary Brennan 8-2-2021 "How the biopharma industry is helping to pay for the bipartisan infrastructure bill"</w:t>
      </w:r>
      <w:r>
        <w:t xml:space="preserve"> </w:t>
      </w:r>
      <w:hyperlink r:id="rId21" w:history="1">
        <w:r w:rsidRPr="007313BB">
          <w:rPr>
            <w:rStyle w:val="Hyperlink"/>
          </w:rPr>
          <w:t>https://endpts.com/how-the-biopharma-industry-is-helping-to-pay-for-the-bipartisan-infrastructure-bill/</w:t>
        </w:r>
      </w:hyperlink>
      <w:r>
        <w:t xml:space="preserve"> (Senior Editor at Endpoint News)//Elmer </w:t>
      </w:r>
    </w:p>
    <w:p w14:paraId="2A082DFA" w14:textId="77777777" w:rsidR="00B61C4D" w:rsidRPr="00B61C4D" w:rsidRDefault="00B61C4D" w:rsidP="00B61C4D">
      <w:pPr>
        <w:rPr>
          <w:sz w:val="16"/>
          <w:szCs w:val="22"/>
        </w:rPr>
      </w:pPr>
      <w:r w:rsidRPr="00B61C4D">
        <w:rPr>
          <w:sz w:val="16"/>
          <w:szCs w:val="22"/>
        </w:rPr>
        <w:t xml:space="preserve">Senators on Sunday finalized the text of </w:t>
      </w:r>
      <w:r w:rsidRPr="00B61C4D">
        <w:rPr>
          <w:b/>
          <w:szCs w:val="22"/>
          <w:u w:val="single"/>
        </w:rPr>
        <w:t xml:space="preserve">a massive, bipartisan </w:t>
      </w:r>
      <w:r w:rsidRPr="00EE0768">
        <w:rPr>
          <w:b/>
          <w:szCs w:val="22"/>
          <w:highlight w:val="cyan"/>
          <w:u w:val="single"/>
        </w:rPr>
        <w:t>infrastructure</w:t>
      </w:r>
      <w:r w:rsidRPr="00B61C4D">
        <w:rPr>
          <w:b/>
          <w:szCs w:val="22"/>
          <w:u w:val="single"/>
        </w:rPr>
        <w:t xml:space="preserve"> bill</w:t>
      </w:r>
      <w:r w:rsidRPr="00B61C4D">
        <w:rPr>
          <w:sz w:val="16"/>
          <w:szCs w:val="22"/>
        </w:rPr>
        <w:t xml:space="preserve"> that contains little </w:t>
      </w:r>
      <w:r w:rsidRPr="00B61C4D">
        <w:rPr>
          <w:b/>
          <w:szCs w:val="22"/>
          <w:u w:val="single"/>
        </w:rPr>
        <w:t>that might</w:t>
      </w:r>
      <w:r w:rsidRPr="00B61C4D">
        <w:rPr>
          <w:sz w:val="16"/>
          <w:szCs w:val="22"/>
        </w:rPr>
        <w:t xml:space="preserve"> </w:t>
      </w:r>
      <w:r w:rsidRPr="00EE0768">
        <w:rPr>
          <w:b/>
          <w:szCs w:val="22"/>
          <w:highlight w:val="cyan"/>
          <w:u w:val="single"/>
          <w:bdr w:val="single" w:sz="4" w:space="0" w:color="auto"/>
        </w:rPr>
        <w:t>impact</w:t>
      </w:r>
      <w:r w:rsidRPr="00B61C4D">
        <w:rPr>
          <w:b/>
          <w:szCs w:val="22"/>
          <w:u w:val="single"/>
          <w:bdr w:val="single" w:sz="4" w:space="0" w:color="auto"/>
        </w:rPr>
        <w:t xml:space="preserve"> the </w:t>
      </w:r>
      <w:r w:rsidRPr="00EE0768">
        <w:rPr>
          <w:b/>
          <w:szCs w:val="22"/>
          <w:highlight w:val="cyan"/>
          <w:u w:val="single"/>
          <w:bdr w:val="single" w:sz="4" w:space="0" w:color="auto"/>
        </w:rPr>
        <w:t>biopharma</w:t>
      </w:r>
      <w:r w:rsidRPr="00B61C4D">
        <w:rPr>
          <w:b/>
          <w:szCs w:val="22"/>
          <w:u w:val="single"/>
          <w:bdr w:val="single" w:sz="4" w:space="0" w:color="auto"/>
        </w:rPr>
        <w:t xml:space="preserve"> industry</w:t>
      </w:r>
      <w:r w:rsidRPr="00B61C4D">
        <w:rPr>
          <w:sz w:val="16"/>
          <w:szCs w:val="22"/>
        </w:rPr>
        <w:t xml:space="preserve"> other than two ways the legislators are planning to pay for the $1.2 trillion deal. </w:t>
      </w:r>
      <w:r w:rsidRPr="00B61C4D">
        <w:rPr>
          <w:szCs w:val="22"/>
          <w:u w:val="single"/>
        </w:rPr>
        <w:t xml:space="preserve">On the one hand, senators are </w:t>
      </w:r>
      <w:r w:rsidRPr="00B61C4D">
        <w:rPr>
          <w:b/>
          <w:szCs w:val="22"/>
          <w:u w:val="single"/>
        </w:rPr>
        <w:t>seeking to</w:t>
      </w:r>
      <w:r w:rsidRPr="00B61C4D">
        <w:rPr>
          <w:szCs w:val="22"/>
          <w:u w:val="single"/>
        </w:rPr>
        <w:t xml:space="preserve"> further </w:t>
      </w:r>
      <w:r w:rsidRPr="00EE0768">
        <w:rPr>
          <w:b/>
          <w:szCs w:val="22"/>
          <w:highlight w:val="cyan"/>
          <w:u w:val="single"/>
        </w:rPr>
        <w:t>delay</w:t>
      </w:r>
      <w:r w:rsidRPr="00B61C4D">
        <w:rPr>
          <w:szCs w:val="22"/>
          <w:u w:val="single"/>
        </w:rPr>
        <w:t xml:space="preserve"> a </w:t>
      </w:r>
      <w:r w:rsidRPr="00B61C4D">
        <w:rPr>
          <w:b/>
          <w:szCs w:val="22"/>
          <w:u w:val="single"/>
        </w:rPr>
        <w:t>Trump-era Medicare</w:t>
      </w:r>
      <w:r w:rsidRPr="00B61C4D">
        <w:rPr>
          <w:szCs w:val="22"/>
          <w:u w:val="single"/>
        </w:rPr>
        <w:t xml:space="preserve"> Part D </w:t>
      </w:r>
      <w:r w:rsidRPr="00B61C4D">
        <w:rPr>
          <w:b/>
          <w:szCs w:val="22"/>
          <w:u w:val="single"/>
        </w:rPr>
        <w:t>rule</w:t>
      </w:r>
      <w:r w:rsidRPr="00B61C4D">
        <w:rPr>
          <w:szCs w:val="22"/>
          <w:u w:val="single"/>
        </w:rPr>
        <w:t xml:space="preserve"> </w:t>
      </w:r>
      <w:r w:rsidRPr="00B61C4D">
        <w:rPr>
          <w:b/>
          <w:szCs w:val="22"/>
          <w:u w:val="single"/>
        </w:rPr>
        <w:t xml:space="preserve">related to </w:t>
      </w:r>
      <w:r w:rsidRPr="00EE0768">
        <w:rPr>
          <w:b/>
          <w:szCs w:val="22"/>
          <w:highlight w:val="cyan"/>
          <w:u w:val="single"/>
        </w:rPr>
        <w:t>drug rebates</w:t>
      </w:r>
      <w:r w:rsidRPr="00B61C4D">
        <w:rPr>
          <w:szCs w:val="22"/>
          <w:u w:val="single"/>
        </w:rPr>
        <w:t>, this time until 2026</w:t>
      </w:r>
      <w:r w:rsidRPr="00B61C4D">
        <w:rPr>
          <w:sz w:val="16"/>
          <w:szCs w:val="22"/>
        </w:rPr>
        <w:t xml:space="preserve">. Senators claim the rule could end up saving about $49 billion (and that number increased this week to $51 billion), but the PBM industry has attacked it as it would remove rebates from a safe harbor that provides protection from federal anti-kickback laws. The </w:t>
      </w:r>
      <w:r w:rsidRPr="00EE0768">
        <w:rPr>
          <w:b/>
          <w:szCs w:val="22"/>
          <w:highlight w:val="cyan"/>
          <w:u w:val="single"/>
        </w:rPr>
        <w:t>pharma</w:t>
      </w:r>
      <w:r w:rsidRPr="00B61C4D">
        <w:rPr>
          <w:b/>
          <w:szCs w:val="22"/>
          <w:u w:val="single"/>
        </w:rPr>
        <w:t xml:space="preserve">ceutical </w:t>
      </w:r>
      <w:r w:rsidRPr="00EE0768">
        <w:rPr>
          <w:b/>
          <w:szCs w:val="22"/>
          <w:highlight w:val="cyan"/>
          <w:u w:val="single"/>
        </w:rPr>
        <w:t>industry</w:t>
      </w:r>
      <w:r w:rsidRPr="00B61C4D">
        <w:rPr>
          <w:sz w:val="16"/>
          <w:szCs w:val="22"/>
        </w:rPr>
        <w:t xml:space="preserve">, however, is in favor of the rule and </w:t>
      </w:r>
      <w:r w:rsidRPr="00EE0768">
        <w:rPr>
          <w:b/>
          <w:szCs w:val="22"/>
          <w:highlight w:val="cyan"/>
          <w:u w:val="single"/>
          <w:bdr w:val="single" w:sz="4" w:space="0" w:color="auto"/>
        </w:rPr>
        <w:t>opposes this latest delay</w:t>
      </w:r>
      <w:r w:rsidRPr="00EE0768">
        <w:rPr>
          <w:sz w:val="16"/>
          <w:szCs w:val="22"/>
          <w:highlight w:val="cyan"/>
        </w:rPr>
        <w:t xml:space="preserve"> </w:t>
      </w:r>
      <w:r w:rsidRPr="00B61C4D">
        <w:rPr>
          <w:sz w:val="16"/>
          <w:szCs w:val="22"/>
        </w:rPr>
        <w:t xml:space="preserve">as it continues to point its finger at the PBM industry for the rising cost of out-of-pocket expenses. Debra DeShong, EVP of public affairs at PhRMA, said via email: Despite railing against high drug costs on the campaign trail, lawmakers are threatening to gut a rule that would provide patients meaningful relief at the pharmacy. If it is included in the infrastructure package, this proposal will provide health insurers and drug middlemen a windfall and turn Medicare into a piggybank to fund projects that have nothing to do with lowering out-of-pocket costs for medicines. This would be an unconscionable move that robs patients of the prescription drug savings they deserve to help fill potholes and fund other infrastructure projects. </w:t>
      </w:r>
      <w:r w:rsidRPr="00B61C4D">
        <w:rPr>
          <w:szCs w:val="22"/>
          <w:u w:val="single"/>
        </w:rPr>
        <w:t xml:space="preserve">The </w:t>
      </w:r>
      <w:r w:rsidRPr="00B61C4D">
        <w:rPr>
          <w:b/>
          <w:szCs w:val="22"/>
          <w:u w:val="single"/>
        </w:rPr>
        <w:t xml:space="preserve">other </w:t>
      </w:r>
      <w:r w:rsidRPr="00EE0768">
        <w:rPr>
          <w:b/>
          <w:szCs w:val="22"/>
          <w:highlight w:val="cyan"/>
          <w:u w:val="single"/>
        </w:rPr>
        <w:t>provision</w:t>
      </w:r>
      <w:r w:rsidRPr="00B61C4D">
        <w:rPr>
          <w:szCs w:val="22"/>
          <w:u w:val="single"/>
        </w:rPr>
        <w:t xml:space="preserve"> </w:t>
      </w:r>
      <w:r w:rsidRPr="00B61C4D">
        <w:rPr>
          <w:b/>
          <w:szCs w:val="22"/>
          <w:u w:val="single"/>
          <w:bdr w:val="single" w:sz="4" w:space="0" w:color="auto"/>
        </w:rPr>
        <w:t>in the infrastructure bill</w:t>
      </w:r>
      <w:r w:rsidRPr="00B61C4D">
        <w:rPr>
          <w:szCs w:val="22"/>
          <w:u w:val="single"/>
        </w:rPr>
        <w:t xml:space="preserve">, which is estimated to save about $3 billion, </w:t>
      </w:r>
      <w:r w:rsidRPr="00B61C4D">
        <w:rPr>
          <w:b/>
          <w:szCs w:val="22"/>
          <w:u w:val="single"/>
        </w:rPr>
        <w:t xml:space="preserve">would </w:t>
      </w:r>
      <w:r w:rsidRPr="00EE0768">
        <w:rPr>
          <w:b/>
          <w:szCs w:val="22"/>
          <w:highlight w:val="cyan"/>
          <w:u w:val="single"/>
        </w:rPr>
        <w:t xml:space="preserve">save money </w:t>
      </w:r>
      <w:r w:rsidRPr="00B61C4D">
        <w:rPr>
          <w:b/>
          <w:szCs w:val="22"/>
          <w:u w:val="single"/>
        </w:rPr>
        <w:t>for Medicare</w:t>
      </w:r>
      <w:r w:rsidRPr="00B61C4D">
        <w:rPr>
          <w:szCs w:val="22"/>
          <w:u w:val="single"/>
        </w:rPr>
        <w:t xml:space="preserve"> </w:t>
      </w:r>
      <w:r w:rsidRPr="00EE0768">
        <w:rPr>
          <w:b/>
          <w:szCs w:val="22"/>
          <w:highlight w:val="cyan"/>
          <w:u w:val="single"/>
        </w:rPr>
        <w:t>on discarded medications</w:t>
      </w:r>
      <w:r w:rsidRPr="00EE0768">
        <w:rPr>
          <w:szCs w:val="22"/>
          <w:highlight w:val="cyan"/>
          <w:u w:val="single"/>
        </w:rPr>
        <w:t xml:space="preserve"> </w:t>
      </w:r>
      <w:r w:rsidRPr="00B61C4D">
        <w:rPr>
          <w:szCs w:val="22"/>
          <w:u w:val="single"/>
        </w:rPr>
        <w:t xml:space="preserve">from large, single-use drug vials. </w:t>
      </w:r>
      <w:r w:rsidRPr="00EE0768">
        <w:rPr>
          <w:b/>
          <w:szCs w:val="22"/>
          <w:highlight w:val="cyan"/>
          <w:u w:val="single"/>
        </w:rPr>
        <w:t>Manufacturers</w:t>
      </w:r>
      <w:r w:rsidRPr="00B61C4D">
        <w:rPr>
          <w:b/>
          <w:szCs w:val="22"/>
          <w:u w:val="single"/>
        </w:rPr>
        <w:t xml:space="preserve"> will be required to </w:t>
      </w:r>
      <w:r w:rsidRPr="00EE0768">
        <w:rPr>
          <w:b/>
          <w:szCs w:val="22"/>
          <w:highlight w:val="cyan"/>
          <w:u w:val="single"/>
        </w:rPr>
        <w:t>pay refunds</w:t>
      </w:r>
      <w:r w:rsidRPr="00B61C4D">
        <w:rPr>
          <w:szCs w:val="22"/>
          <w:u w:val="single"/>
        </w:rPr>
        <w:t xml:space="preserve"> for such discarded drugs, and each manufacturer will be subject to periodic audits on the refunds issued. If manufacturers don’t comply, HHS can fine them the refund amount that they would have paid plus 25%</w:t>
      </w:r>
      <w:r w:rsidRPr="00B61C4D">
        <w:rPr>
          <w:sz w:val="16"/>
          <w:szCs w:val="22"/>
        </w:rPr>
        <w:t>. Drugs that will be excluded from these refund payments include radiopharmaceuticals or imaging agents, as well as those that require filtration during the drug preparation process. So do these two pay-fors mean that the pharma industry is getting off without any serious drug pricing reforms? Not quite, according to Alex Lawson, executive director of Social Security Works. Lawson told Endpoints News in an interview that he still fully expects major drug pricing reforms to make their way through Congress between now and the end of September as Sen. Ron Wyden (D-OR) refines his plan, part of an early fall spending package. Senate Majority Leader Chuck Schumer has promised both the infrastructure and spending package will pass before the Senate leaves for August recess. At the very least in terms of drug pricing provisions, expect to see a combination of the Wyden bill he co-wrote with Sen. Chuck Grassley (R-IA) last year, alongside further Medicare negotiations, Lawson said. “</w:t>
      </w:r>
      <w:r w:rsidRPr="00B61C4D">
        <w:rPr>
          <w:szCs w:val="22"/>
          <w:u w:val="single"/>
        </w:rPr>
        <w:t xml:space="preserve">Talk is still optimistic,” Lawson said on the prospects of a drug pricing deal getting done, while noting that </w:t>
      </w:r>
      <w:r w:rsidRPr="00B61C4D">
        <w:rPr>
          <w:b/>
          <w:szCs w:val="22"/>
          <w:u w:val="single"/>
        </w:rPr>
        <w:t>pharmaceutical</w:t>
      </w:r>
      <w:r w:rsidRPr="00B61C4D">
        <w:rPr>
          <w:szCs w:val="22"/>
          <w:u w:val="single"/>
        </w:rPr>
        <w:t xml:space="preserve"> company </w:t>
      </w:r>
      <w:r w:rsidRPr="00EE0768">
        <w:rPr>
          <w:b/>
          <w:szCs w:val="22"/>
          <w:highlight w:val="cyan"/>
          <w:u w:val="single"/>
        </w:rPr>
        <w:t>lobbyists</w:t>
      </w:r>
      <w:r w:rsidRPr="00EE0768">
        <w:rPr>
          <w:szCs w:val="22"/>
          <w:highlight w:val="cyan"/>
          <w:u w:val="single"/>
        </w:rPr>
        <w:t xml:space="preserve"> </w:t>
      </w:r>
      <w:r w:rsidRPr="00B61C4D">
        <w:rPr>
          <w:szCs w:val="22"/>
          <w:u w:val="single"/>
        </w:rPr>
        <w:t xml:space="preserve">are </w:t>
      </w:r>
      <w:r w:rsidRPr="00EE0768">
        <w:rPr>
          <w:b/>
          <w:szCs w:val="22"/>
          <w:highlight w:val="cyan"/>
          <w:u w:val="single"/>
        </w:rPr>
        <w:t xml:space="preserve">swarming </w:t>
      </w:r>
      <w:r w:rsidRPr="00B61C4D">
        <w:rPr>
          <w:b/>
          <w:szCs w:val="22"/>
          <w:u w:val="single"/>
        </w:rPr>
        <w:t>Capitol Hill</w:t>
      </w:r>
      <w:r w:rsidRPr="00B61C4D">
        <w:rPr>
          <w:szCs w:val="22"/>
          <w:u w:val="single"/>
        </w:rPr>
        <w:t xml:space="preserve"> at the moment because of </w:t>
      </w:r>
      <w:r w:rsidRPr="00B61C4D">
        <w:rPr>
          <w:b/>
          <w:szCs w:val="22"/>
          <w:u w:val="single"/>
        </w:rPr>
        <w:t>not just drug pricing plans</w:t>
      </w:r>
      <w:r w:rsidRPr="00B61C4D">
        <w:rPr>
          <w:szCs w:val="22"/>
          <w:u w:val="single"/>
        </w:rPr>
        <w:t xml:space="preserve">, but </w:t>
      </w:r>
      <w:r w:rsidRPr="00B61C4D">
        <w:rPr>
          <w:b/>
          <w:szCs w:val="22"/>
          <w:u w:val="single"/>
        </w:rPr>
        <w:t>tax provisions</w:t>
      </w:r>
      <w:r w:rsidRPr="00B61C4D">
        <w:rPr>
          <w:szCs w:val="22"/>
          <w:u w:val="single"/>
        </w:rPr>
        <w:t xml:space="preserve"> and the </w:t>
      </w:r>
      <w:r w:rsidRPr="00EE0768">
        <w:rPr>
          <w:b/>
          <w:szCs w:val="22"/>
          <w:highlight w:val="cyan"/>
          <w:u w:val="single"/>
        </w:rPr>
        <w:t>TRIPS waiver</w:t>
      </w:r>
      <w:r w:rsidRPr="00B61C4D">
        <w:rPr>
          <w:szCs w:val="22"/>
          <w:u w:val="single"/>
        </w:rPr>
        <w:t xml:space="preserve"> that the biopharma industry is worried about. “These are </w:t>
      </w:r>
      <w:r w:rsidRPr="00B61C4D">
        <w:rPr>
          <w:b/>
          <w:szCs w:val="22"/>
          <w:u w:val="single"/>
        </w:rPr>
        <w:t>challenges to their entire existence</w:t>
      </w:r>
      <w:r w:rsidRPr="00B61C4D">
        <w:rPr>
          <w:szCs w:val="22"/>
          <w:u w:val="single"/>
        </w:rPr>
        <w:t xml:space="preserve">, </w:t>
      </w:r>
      <w:r w:rsidRPr="00B61C4D">
        <w:rPr>
          <w:b/>
          <w:szCs w:val="22"/>
          <w:u w:val="single"/>
          <w:bdr w:val="single" w:sz="4" w:space="0" w:color="auto"/>
        </w:rPr>
        <w:t xml:space="preserve">so they’re </w:t>
      </w:r>
      <w:r w:rsidRPr="00EE0768">
        <w:rPr>
          <w:b/>
          <w:szCs w:val="22"/>
          <w:highlight w:val="cyan"/>
          <w:u w:val="single"/>
          <w:bdr w:val="single" w:sz="4" w:space="0" w:color="auto"/>
        </w:rPr>
        <w:t xml:space="preserve">willing to protect </w:t>
      </w:r>
      <w:r w:rsidRPr="00B61C4D">
        <w:rPr>
          <w:b/>
          <w:szCs w:val="22"/>
          <w:u w:val="single"/>
          <w:bdr w:val="single" w:sz="4" w:space="0" w:color="auto"/>
        </w:rPr>
        <w:t xml:space="preserve">them </w:t>
      </w:r>
      <w:r w:rsidRPr="00EE0768">
        <w:rPr>
          <w:b/>
          <w:szCs w:val="22"/>
          <w:highlight w:val="cyan"/>
          <w:u w:val="single"/>
          <w:bdr w:val="single" w:sz="4" w:space="0" w:color="auto"/>
        </w:rPr>
        <w:t>at any cost</w:t>
      </w:r>
      <w:r w:rsidRPr="00B61C4D">
        <w:rPr>
          <w:szCs w:val="22"/>
          <w:u w:val="single"/>
        </w:rPr>
        <w:t>,”</w:t>
      </w:r>
      <w:r w:rsidRPr="00B61C4D">
        <w:rPr>
          <w:sz w:val="16"/>
          <w:szCs w:val="22"/>
        </w:rPr>
        <w:t xml:space="preserve"> Lawson said, noting the target for drug pricing is about $500 billion in savings. As the House has jetted off to enjoy what might be an abbreviated summer recess, the Senate has just this week to get its work done, unless its recess is cut short too. “</w:t>
      </w:r>
      <w:r w:rsidRPr="00B61C4D">
        <w:rPr>
          <w:szCs w:val="22"/>
          <w:u w:val="single"/>
        </w:rPr>
        <w:t xml:space="preserve">There’s a </w:t>
      </w:r>
      <w:r w:rsidRPr="00B61C4D">
        <w:rPr>
          <w:b/>
          <w:szCs w:val="22"/>
          <w:u w:val="single"/>
        </w:rPr>
        <w:t xml:space="preserve">real </w:t>
      </w:r>
      <w:r w:rsidRPr="00EE0768">
        <w:rPr>
          <w:b/>
          <w:szCs w:val="22"/>
          <w:highlight w:val="cyan"/>
          <w:u w:val="single"/>
        </w:rPr>
        <w:t xml:space="preserve">possibility </w:t>
      </w:r>
      <w:r w:rsidRPr="00B61C4D">
        <w:rPr>
          <w:szCs w:val="22"/>
          <w:u w:val="single"/>
        </w:rPr>
        <w:t xml:space="preserve">that </w:t>
      </w:r>
      <w:r w:rsidRPr="00B61C4D">
        <w:rPr>
          <w:b/>
          <w:szCs w:val="22"/>
          <w:u w:val="single"/>
        </w:rPr>
        <w:t xml:space="preserve">the </w:t>
      </w:r>
      <w:r w:rsidRPr="00EE0768">
        <w:rPr>
          <w:b/>
          <w:szCs w:val="22"/>
          <w:highlight w:val="cyan"/>
          <w:u w:val="single"/>
        </w:rPr>
        <w:t>whole thing blows up</w:t>
      </w:r>
      <w:r w:rsidRPr="00EE0768">
        <w:rPr>
          <w:szCs w:val="22"/>
          <w:highlight w:val="cyan"/>
          <w:u w:val="single"/>
        </w:rPr>
        <w:t xml:space="preserve"> </w:t>
      </w:r>
      <w:r w:rsidRPr="00B61C4D">
        <w:rPr>
          <w:szCs w:val="22"/>
          <w:u w:val="single"/>
        </w:rPr>
        <w:t>and we get nothing on either side,” Lawson said</w:t>
      </w:r>
      <w:r w:rsidRPr="00B61C4D">
        <w:rPr>
          <w:sz w:val="16"/>
          <w:szCs w:val="22"/>
        </w:rPr>
        <w:t>.</w:t>
      </w:r>
    </w:p>
    <w:p w14:paraId="16D8A252" w14:textId="77777777" w:rsidR="00B61C4D" w:rsidRDefault="00B61C4D" w:rsidP="00B61C4D">
      <w:pPr>
        <w:pStyle w:val="Heading4"/>
      </w:pPr>
      <w:r>
        <w:t xml:space="preserve">Infrastructure reform </w:t>
      </w:r>
      <w:r>
        <w:rPr>
          <w:u w:val="single"/>
        </w:rPr>
        <w:t>solves Existential Climate Change</w:t>
      </w:r>
      <w:r>
        <w:t xml:space="preserve"> – it results in </w:t>
      </w:r>
      <w:r>
        <w:rPr>
          <w:u w:val="single"/>
        </w:rPr>
        <w:t>spill-over</w:t>
      </w:r>
      <w:r>
        <w:t>.</w:t>
      </w:r>
    </w:p>
    <w:p w14:paraId="0FD7D6BE" w14:textId="77777777" w:rsidR="00B61C4D" w:rsidRPr="00387727" w:rsidRDefault="00B61C4D" w:rsidP="00B61C4D">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22" w:history="1">
        <w:r w:rsidRPr="007313BB">
          <w:rPr>
            <w:rStyle w:val="Hyperlink"/>
          </w:rPr>
          <w:t>https://www.usatoday.com/story/opinion/todaysdebate/2021/07/20/climate-change-biden-infrastructure-bill-good-start/7877118002/</w:t>
        </w:r>
      </w:hyperlink>
      <w:r>
        <w:t xml:space="preserve"> //Elmer </w:t>
      </w:r>
    </w:p>
    <w:p w14:paraId="6655FE47" w14:textId="77777777" w:rsidR="00B61C4D" w:rsidRPr="00B61C4D" w:rsidRDefault="00B61C4D" w:rsidP="00B61C4D">
      <w:pPr>
        <w:rPr>
          <w:sz w:val="16"/>
          <w:szCs w:val="22"/>
        </w:rPr>
      </w:pPr>
      <w:r w:rsidRPr="00B61C4D">
        <w:rPr>
          <w:b/>
          <w:szCs w:val="22"/>
          <w:u w:val="single"/>
        </w:rPr>
        <w:t>Not long ago</w:t>
      </w:r>
      <w:r w:rsidRPr="00B61C4D">
        <w:rPr>
          <w:szCs w:val="22"/>
          <w:u w:val="single"/>
        </w:rPr>
        <w:t xml:space="preserve">, </w:t>
      </w:r>
      <w:r w:rsidRPr="00B61C4D">
        <w:rPr>
          <w:b/>
          <w:szCs w:val="22"/>
          <w:u w:val="single"/>
        </w:rPr>
        <w:t>climate change</w:t>
      </w:r>
      <w:r w:rsidRPr="00B61C4D">
        <w:rPr>
          <w:szCs w:val="22"/>
          <w:u w:val="single"/>
        </w:rPr>
        <w:t xml:space="preserve"> for many Americans </w:t>
      </w:r>
      <w:r w:rsidRPr="00B61C4D">
        <w:rPr>
          <w:b/>
          <w:szCs w:val="22"/>
          <w:u w:val="single"/>
        </w:rPr>
        <w:t>was</w:t>
      </w:r>
      <w:r w:rsidRPr="00B61C4D">
        <w:rPr>
          <w:szCs w:val="22"/>
          <w:u w:val="single"/>
        </w:rPr>
        <w:t xml:space="preserve"> like </w:t>
      </w:r>
      <w:r w:rsidRPr="00B61C4D">
        <w:rPr>
          <w:b/>
          <w:szCs w:val="22"/>
          <w:u w:val="single"/>
        </w:rPr>
        <w:t>a distant bell</w:t>
      </w:r>
      <w:r w:rsidRPr="00B61C4D">
        <w:rPr>
          <w:szCs w:val="22"/>
          <w:u w:val="single"/>
        </w:rPr>
        <w:t>. News of starving polar bears or melting glaciers was tragic and disturbing, but other worldly</w:t>
      </w:r>
      <w:r w:rsidRPr="00B61C4D">
        <w:rPr>
          <w:sz w:val="16"/>
          <w:szCs w:val="22"/>
        </w:rPr>
        <w:t xml:space="preserve">. Not any more. </w:t>
      </w:r>
      <w:r w:rsidRPr="00B61C4D">
        <w:rPr>
          <w:b/>
          <w:szCs w:val="22"/>
          <w:u w:val="single"/>
        </w:rPr>
        <w:t>Top climate scientists</w:t>
      </w:r>
      <w:r w:rsidRPr="00B61C4D">
        <w:rPr>
          <w:szCs w:val="22"/>
          <w:u w:val="single"/>
        </w:rPr>
        <w:t xml:space="preserve"> from around the world </w:t>
      </w:r>
      <w:r w:rsidRPr="00B61C4D">
        <w:rPr>
          <w:b/>
          <w:szCs w:val="22"/>
          <w:u w:val="single"/>
          <w:bdr w:val="single" w:sz="4" w:space="0" w:color="auto"/>
        </w:rPr>
        <w:t>warned of a "code red for humanity</w:t>
      </w:r>
      <w:r w:rsidRPr="00B61C4D">
        <w:rPr>
          <w:szCs w:val="22"/>
          <w:u w:val="single"/>
        </w:rPr>
        <w:t>" in a report issued Monday that says severe, human-caused global warming is become unassailable.</w:t>
      </w:r>
      <w:r w:rsidRPr="00B61C4D">
        <w:rPr>
          <w:sz w:val="16"/>
          <w:szCs w:val="22"/>
        </w:rPr>
        <w:t xml:space="preserve"> </w:t>
      </w:r>
      <w:r w:rsidRPr="00B61C4D">
        <w:rPr>
          <w:szCs w:val="22"/>
          <w:u w:val="single"/>
        </w:rPr>
        <w:t>Proof of the findings by the United Nations' Intergovernmental Panel on Climate Change is a now a factor of daily life.</w:t>
      </w:r>
      <w:r w:rsidRPr="00B61C4D">
        <w:rPr>
          <w:sz w:val="16"/>
          <w:szCs w:val="22"/>
        </w:rPr>
        <w:t xml:space="preserve"> Due to </w:t>
      </w:r>
      <w:r w:rsidRPr="00EE0768">
        <w:rPr>
          <w:b/>
          <w:szCs w:val="22"/>
          <w:highlight w:val="cyan"/>
          <w:u w:val="single"/>
        </w:rPr>
        <w:t>intense heat waves and drought</w:t>
      </w:r>
      <w:r w:rsidRPr="00B61C4D">
        <w:rPr>
          <w:sz w:val="16"/>
          <w:szCs w:val="22"/>
        </w:rPr>
        <w:t xml:space="preserve">, 107 wildfires – including the largest ever in California – are now raging across the West, consuming 2.3 million acres. Earlier this summer, hundreds of people died in unprecedented triple-digit heat in Oregon, Washington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B61C4D">
        <w:rPr>
          <w:szCs w:val="22"/>
          <w:u w:val="single"/>
        </w:rPr>
        <w:t xml:space="preserve">Heat-trapping greenhouse gases Scientists say the event was almost </w:t>
      </w:r>
      <w:r w:rsidRPr="00B61C4D">
        <w:rPr>
          <w:b/>
          <w:bCs/>
          <w:szCs w:val="22"/>
          <w:u w:val="single"/>
        </w:rPr>
        <w:t>certainly made worse and more intransigent by human-caused climate change</w:t>
      </w:r>
      <w:r w:rsidRPr="00B61C4D">
        <w:rPr>
          <w:sz w:val="16"/>
          <w:szCs w:val="22"/>
        </w:rPr>
        <w:t>. They attribute it to a combination of warming Arctic temperatures and a growing accumulation of heat-trapping greenhouse gases caused by the burning of fossil fuels</w:t>
      </w:r>
      <w:r w:rsidRPr="00B61C4D">
        <w:rPr>
          <w:szCs w:val="22"/>
          <w:u w:val="single"/>
        </w:rPr>
        <w:t xml:space="preserve">. The </w:t>
      </w:r>
      <w:r w:rsidRPr="00EE0768">
        <w:rPr>
          <w:b/>
          <w:szCs w:val="22"/>
          <w:highlight w:val="cyan"/>
          <w:u w:val="single"/>
        </w:rPr>
        <w:t>consequences of</w:t>
      </w:r>
      <w:r w:rsidRPr="00EE0768">
        <w:rPr>
          <w:szCs w:val="22"/>
          <w:highlight w:val="cyan"/>
          <w:u w:val="single"/>
        </w:rPr>
        <w:t xml:space="preserve"> </w:t>
      </w:r>
      <w:r w:rsidRPr="00B61C4D">
        <w:rPr>
          <w:szCs w:val="22"/>
          <w:u w:val="single"/>
        </w:rPr>
        <w:t>what mankind has done to the atmo</w:t>
      </w:r>
      <w:r w:rsidRPr="00EE0768">
        <w:rPr>
          <w:b/>
          <w:szCs w:val="22"/>
          <w:highlight w:val="cyan"/>
          <w:u w:val="single"/>
        </w:rPr>
        <w:t>sphere are now inescapable</w:t>
      </w:r>
      <w:r w:rsidRPr="00B61C4D">
        <w:rPr>
          <w:szCs w:val="22"/>
          <w:u w:val="single"/>
        </w:rPr>
        <w:t xml:space="preserve">. Periods of </w:t>
      </w:r>
      <w:r w:rsidRPr="00EE0768">
        <w:rPr>
          <w:b/>
          <w:szCs w:val="22"/>
          <w:highlight w:val="cyan"/>
          <w:u w:val="single"/>
        </w:rPr>
        <w:t>extreme heat</w:t>
      </w:r>
      <w:r w:rsidRPr="00EE0768">
        <w:rPr>
          <w:szCs w:val="22"/>
          <w:highlight w:val="cyan"/>
          <w:u w:val="single"/>
        </w:rPr>
        <w:t xml:space="preserve"> </w:t>
      </w:r>
      <w:r w:rsidRPr="00B61C4D">
        <w:rPr>
          <w:szCs w:val="22"/>
          <w:u w:val="single"/>
        </w:rPr>
        <w:t xml:space="preserve">are projected to </w:t>
      </w:r>
      <w:r w:rsidRPr="00EE0768">
        <w:rPr>
          <w:b/>
          <w:szCs w:val="22"/>
          <w:highlight w:val="cyan"/>
          <w:u w:val="single"/>
          <w:bdr w:val="single" w:sz="4" w:space="0" w:color="auto"/>
        </w:rPr>
        <w:t>double</w:t>
      </w:r>
      <w:r w:rsidRPr="00EE0768">
        <w:rPr>
          <w:szCs w:val="22"/>
          <w:highlight w:val="cyan"/>
          <w:u w:val="single"/>
        </w:rPr>
        <w:t xml:space="preserve"> </w:t>
      </w:r>
      <w:r w:rsidRPr="00B61C4D">
        <w:rPr>
          <w:szCs w:val="22"/>
          <w:u w:val="single"/>
        </w:rPr>
        <w:t xml:space="preserve">in the lower 48 states by 2100. </w:t>
      </w:r>
      <w:r w:rsidRPr="00EE0768">
        <w:rPr>
          <w:b/>
          <w:szCs w:val="22"/>
          <w:highlight w:val="cyan"/>
          <w:u w:val="single"/>
        </w:rPr>
        <w:t>Heat deaths</w:t>
      </w:r>
      <w:r w:rsidRPr="00B61C4D">
        <w:rPr>
          <w:szCs w:val="22"/>
          <w:u w:val="single"/>
        </w:rPr>
        <w:t xml:space="preserve"> are far </w:t>
      </w:r>
      <w:r w:rsidRPr="00EE0768">
        <w:rPr>
          <w:b/>
          <w:szCs w:val="22"/>
          <w:highlight w:val="cyan"/>
          <w:u w:val="single"/>
          <w:bdr w:val="single" w:sz="4" w:space="0" w:color="auto"/>
        </w:rPr>
        <w:t>outpacing every other form of weather killer</w:t>
      </w:r>
      <w:r w:rsidRPr="00EE0768">
        <w:rPr>
          <w:szCs w:val="22"/>
          <w:highlight w:val="cyan"/>
          <w:u w:val="single"/>
        </w:rPr>
        <w:t xml:space="preserve"> </w:t>
      </w:r>
      <w:r w:rsidRPr="00B61C4D">
        <w:rPr>
          <w:szCs w:val="22"/>
          <w:u w:val="single"/>
        </w:rPr>
        <w:t xml:space="preserve">in a 30-year average. A </w:t>
      </w:r>
      <w:r w:rsidRPr="00EE0768">
        <w:rPr>
          <w:b/>
          <w:szCs w:val="22"/>
          <w:highlight w:val="cyan"/>
          <w:u w:val="single"/>
        </w:rPr>
        <w:t>persistent megadrought</w:t>
      </w:r>
      <w:r w:rsidRPr="00EE0768">
        <w:rPr>
          <w:szCs w:val="22"/>
          <w:highlight w:val="cyan"/>
          <w:u w:val="single"/>
        </w:rPr>
        <w:t xml:space="preserve"> </w:t>
      </w:r>
      <w:r w:rsidRPr="00B61C4D">
        <w:rPr>
          <w:szCs w:val="22"/>
          <w:u w:val="single"/>
        </w:rPr>
        <w:t>in America's West continues to create tinder-dry conditions that augur another devastating wildfire season.</w:t>
      </w:r>
      <w:r w:rsidRPr="00B61C4D">
        <w:rPr>
          <w:sz w:val="16"/>
          <w:szCs w:val="22"/>
        </w:rPr>
        <w:t xml:space="preserve"> And scientists </w:t>
      </w:r>
      <w:r w:rsidRPr="00B61C4D">
        <w:rPr>
          <w:szCs w:val="22"/>
          <w:u w:val="single"/>
        </w:rPr>
        <w:t xml:space="preserve">say </w:t>
      </w:r>
      <w:r w:rsidRPr="00EE0768">
        <w:rPr>
          <w:b/>
          <w:szCs w:val="22"/>
          <w:highlight w:val="cyan"/>
          <w:u w:val="single"/>
        </w:rPr>
        <w:t>warming oceans</w:t>
      </w:r>
      <w:r w:rsidRPr="00EE0768">
        <w:rPr>
          <w:szCs w:val="22"/>
          <w:highlight w:val="cyan"/>
          <w:u w:val="single"/>
        </w:rPr>
        <w:t xml:space="preserve"> </w:t>
      </w:r>
      <w:r w:rsidRPr="00B61C4D">
        <w:rPr>
          <w:szCs w:val="22"/>
          <w:u w:val="single"/>
        </w:rPr>
        <w:t xml:space="preserve">are </w:t>
      </w:r>
      <w:r w:rsidRPr="00EE0768">
        <w:rPr>
          <w:b/>
          <w:szCs w:val="22"/>
          <w:highlight w:val="cyan"/>
          <w:u w:val="single"/>
        </w:rPr>
        <w:t>fueling</w:t>
      </w:r>
      <w:r w:rsidRPr="00EE0768">
        <w:rPr>
          <w:szCs w:val="22"/>
          <w:highlight w:val="cyan"/>
          <w:u w:val="single"/>
        </w:rPr>
        <w:t xml:space="preserve"> </w:t>
      </w:r>
      <w:r w:rsidRPr="00B61C4D">
        <w:rPr>
          <w:szCs w:val="22"/>
          <w:u w:val="single"/>
        </w:rPr>
        <w:t xml:space="preserve">ever </w:t>
      </w:r>
      <w:r w:rsidRPr="00EE0768">
        <w:rPr>
          <w:b/>
          <w:szCs w:val="22"/>
          <w:highlight w:val="cyan"/>
          <w:u w:val="single"/>
        </w:rPr>
        <w:t>more powerful storms</w:t>
      </w:r>
      <w:r w:rsidRPr="00B61C4D">
        <w:rPr>
          <w:szCs w:val="22"/>
          <w:u w:val="single"/>
        </w:rPr>
        <w:t>, evidenced by Elsa and the early arrival of hurricane season this year</w:t>
      </w:r>
      <w:r w:rsidRPr="00B61C4D">
        <w:rPr>
          <w:sz w:val="16"/>
          <w:szCs w:val="22"/>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Hayhoe. </w:t>
      </w:r>
      <w:r w:rsidRPr="00EE0768">
        <w:rPr>
          <w:b/>
          <w:szCs w:val="22"/>
          <w:highlight w:val="cyan"/>
          <w:u w:val="single"/>
        </w:rPr>
        <w:t>Rising seas</w:t>
      </w:r>
      <w:r w:rsidRPr="00EE0768">
        <w:rPr>
          <w:sz w:val="16"/>
          <w:szCs w:val="22"/>
          <w:highlight w:val="cyan"/>
        </w:rPr>
        <w:t xml:space="preserve"> </w:t>
      </w:r>
      <w:r w:rsidRPr="00B61C4D">
        <w:rPr>
          <w:sz w:val="16"/>
          <w:szCs w:val="22"/>
        </w:rPr>
        <w:t xml:space="preserve">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B61C4D">
        <w:rPr>
          <w:szCs w:val="22"/>
          <w:u w:val="single"/>
        </w:rPr>
        <w:t xml:space="preserve">Global </w:t>
      </w:r>
      <w:r w:rsidRPr="00EE0768">
        <w:rPr>
          <w:b/>
          <w:szCs w:val="22"/>
          <w:highlight w:val="cyan"/>
          <w:u w:val="single"/>
        </w:rPr>
        <w:t>temperature</w:t>
      </w:r>
      <w:r w:rsidRPr="00EE0768">
        <w:rPr>
          <w:szCs w:val="22"/>
          <w:highlight w:val="cyan"/>
          <w:u w:val="single"/>
        </w:rPr>
        <w:t xml:space="preserve"> </w:t>
      </w:r>
      <w:r w:rsidRPr="00B61C4D">
        <w:rPr>
          <w:szCs w:val="22"/>
          <w:u w:val="single"/>
        </w:rPr>
        <w:t xml:space="preserve">has </w:t>
      </w:r>
      <w:r w:rsidRPr="00EE0768">
        <w:rPr>
          <w:b/>
          <w:szCs w:val="22"/>
          <w:highlight w:val="cyan"/>
          <w:u w:val="single"/>
        </w:rPr>
        <w:t>risen</w:t>
      </w:r>
      <w:r w:rsidRPr="00EE0768">
        <w:rPr>
          <w:szCs w:val="22"/>
          <w:highlight w:val="cyan"/>
          <w:u w:val="single"/>
        </w:rPr>
        <w:t xml:space="preserve"> </w:t>
      </w:r>
      <w:r w:rsidRPr="00B61C4D">
        <w:rPr>
          <w:szCs w:val="22"/>
          <w:u w:val="single"/>
        </w:rPr>
        <w:t xml:space="preserve">nearly </w:t>
      </w:r>
      <w:r w:rsidRPr="00EE0768">
        <w:rPr>
          <w:b/>
          <w:szCs w:val="22"/>
          <w:highlight w:val="cyan"/>
          <w:u w:val="single"/>
        </w:rPr>
        <w:t>2 degrees</w:t>
      </w:r>
      <w:r w:rsidRPr="00EE0768">
        <w:rPr>
          <w:szCs w:val="22"/>
          <w:highlight w:val="cyan"/>
          <w:u w:val="single"/>
        </w:rPr>
        <w:t xml:space="preserve"> </w:t>
      </w:r>
      <w:r w:rsidRPr="00B61C4D">
        <w:rPr>
          <w:szCs w:val="22"/>
          <w:u w:val="single"/>
        </w:rPr>
        <w:t xml:space="preserve">Fahrenheit since the pre-industrial era of the late 19th century. Scientists warn that in a decade, it could surpass a </w:t>
      </w:r>
      <w:r w:rsidRPr="00EE0768">
        <w:rPr>
          <w:b/>
          <w:szCs w:val="22"/>
          <w:highlight w:val="cyan"/>
          <w:u w:val="single"/>
        </w:rPr>
        <w:t>2.7</w:t>
      </w:r>
      <w:r w:rsidRPr="00B61C4D">
        <w:rPr>
          <w:szCs w:val="22"/>
          <w:u w:val="single"/>
        </w:rPr>
        <w:t xml:space="preserve">-degree increase. That's </w:t>
      </w:r>
      <w:r w:rsidRPr="00EE0768">
        <w:rPr>
          <w:b/>
          <w:szCs w:val="22"/>
          <w:highlight w:val="cyan"/>
          <w:u w:val="single"/>
        </w:rPr>
        <w:t>enough</w:t>
      </w:r>
      <w:r w:rsidRPr="00EE0768">
        <w:rPr>
          <w:szCs w:val="22"/>
          <w:highlight w:val="cyan"/>
          <w:u w:val="single"/>
        </w:rPr>
        <w:t xml:space="preserve"> </w:t>
      </w:r>
      <w:r w:rsidRPr="00B61C4D">
        <w:rPr>
          <w:szCs w:val="22"/>
          <w:u w:val="single"/>
        </w:rPr>
        <w:t xml:space="preserve">warming </w:t>
      </w:r>
      <w:r w:rsidRPr="00EE0768">
        <w:rPr>
          <w:b/>
          <w:szCs w:val="22"/>
          <w:highlight w:val="cyan"/>
          <w:u w:val="single"/>
        </w:rPr>
        <w:t>to cause catastrophic climate changes</w:t>
      </w:r>
      <w:r w:rsidRPr="00B61C4D">
        <w:rPr>
          <w:sz w:val="16"/>
          <w:szCs w:val="22"/>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So what's at issue? </w:t>
      </w:r>
      <w:r w:rsidRPr="00B61C4D">
        <w:rPr>
          <w:szCs w:val="22"/>
          <w:u w:val="single"/>
        </w:rPr>
        <w:t xml:space="preserve">A trillion dollar </w:t>
      </w:r>
      <w:r w:rsidRPr="00EE0768">
        <w:rPr>
          <w:b/>
          <w:szCs w:val="22"/>
          <w:highlight w:val="cyan"/>
          <w:u w:val="single"/>
        </w:rPr>
        <w:t xml:space="preserve">infrastructure </w:t>
      </w:r>
      <w:r w:rsidRPr="00B61C4D">
        <w:rPr>
          <w:b/>
          <w:szCs w:val="22"/>
          <w:u w:val="single"/>
        </w:rPr>
        <w:t>bill</w:t>
      </w:r>
      <w:r w:rsidRPr="00B61C4D">
        <w:rPr>
          <w:szCs w:val="22"/>
          <w:u w:val="single"/>
        </w:rPr>
        <w:t xml:space="preserve"> negotiated between Biden and a group of centrist senators (including 10 Republicans) is a start. In addition to repairing bridges, roads and rails, it would </w:t>
      </w:r>
      <w:r w:rsidRPr="00EE0768">
        <w:rPr>
          <w:b/>
          <w:szCs w:val="22"/>
          <w:highlight w:val="cyan"/>
          <w:u w:val="single"/>
        </w:rPr>
        <w:t>improve access</w:t>
      </w:r>
      <w:r w:rsidRPr="00B61C4D">
        <w:rPr>
          <w:b/>
          <w:szCs w:val="22"/>
          <w:u w:val="single"/>
        </w:rPr>
        <w:t xml:space="preserve"> </w:t>
      </w:r>
      <w:r w:rsidRPr="00B61C4D">
        <w:rPr>
          <w:szCs w:val="22"/>
          <w:u w:val="single"/>
        </w:rPr>
        <w:t xml:space="preserve">by the nation's power infrastructure </w:t>
      </w:r>
      <w:r w:rsidRPr="00EE0768">
        <w:rPr>
          <w:b/>
          <w:szCs w:val="22"/>
          <w:highlight w:val="cyan"/>
          <w:u w:val="single"/>
        </w:rPr>
        <w:t xml:space="preserve">to renewable </w:t>
      </w:r>
      <w:r w:rsidRPr="00B61C4D">
        <w:rPr>
          <w:b/>
          <w:szCs w:val="22"/>
          <w:u w:val="single"/>
        </w:rPr>
        <w:t>energy sources,</w:t>
      </w:r>
      <w:r w:rsidRPr="00B61C4D">
        <w:rPr>
          <w:szCs w:val="22"/>
          <w:u w:val="single"/>
        </w:rPr>
        <w:t xml:space="preserve"> </w:t>
      </w:r>
      <w:r w:rsidRPr="00EE0768">
        <w:rPr>
          <w:b/>
          <w:szCs w:val="22"/>
          <w:highlight w:val="cyan"/>
          <w:u w:val="single"/>
        </w:rPr>
        <w:t xml:space="preserve">cap </w:t>
      </w:r>
      <w:r w:rsidRPr="00B61C4D">
        <w:rPr>
          <w:b/>
          <w:szCs w:val="22"/>
          <w:u w:val="single"/>
        </w:rPr>
        <w:t xml:space="preserve">millions of </w:t>
      </w:r>
      <w:r w:rsidRPr="00EE0768">
        <w:rPr>
          <w:b/>
          <w:szCs w:val="22"/>
          <w:highlight w:val="cyan"/>
          <w:u w:val="single"/>
        </w:rPr>
        <w:t xml:space="preserve">abandoned oil and gas wells </w:t>
      </w:r>
      <w:r w:rsidRPr="00B61C4D">
        <w:rPr>
          <w:b/>
          <w:szCs w:val="22"/>
          <w:u w:val="single"/>
        </w:rPr>
        <w:t>spewing greenhouse gases</w:t>
      </w:r>
      <w:r w:rsidRPr="00B61C4D">
        <w:rPr>
          <w:szCs w:val="22"/>
          <w:u w:val="single"/>
        </w:rPr>
        <w:t xml:space="preserve">, </w:t>
      </w:r>
      <w:r w:rsidRPr="00B61C4D">
        <w:rPr>
          <w:b/>
          <w:szCs w:val="22"/>
          <w:u w:val="single"/>
        </w:rPr>
        <w:t xml:space="preserve">and </w:t>
      </w:r>
      <w:r w:rsidRPr="00EE0768">
        <w:rPr>
          <w:b/>
          <w:szCs w:val="22"/>
          <w:highlight w:val="cyan"/>
          <w:u w:val="single"/>
        </w:rPr>
        <w:t>harden structures against climate change</w:t>
      </w:r>
      <w:r w:rsidRPr="00B61C4D">
        <w:rPr>
          <w:szCs w:val="22"/>
          <w:u w:val="single"/>
        </w:rPr>
        <w:t xml:space="preserve">. It also </w:t>
      </w:r>
      <w:r w:rsidRPr="00EE0768">
        <w:rPr>
          <w:b/>
          <w:szCs w:val="22"/>
          <w:highlight w:val="cyan"/>
          <w:u w:val="single"/>
        </w:rPr>
        <w:t>offers tax credits for</w:t>
      </w:r>
      <w:r w:rsidRPr="00EE0768">
        <w:rPr>
          <w:szCs w:val="22"/>
          <w:highlight w:val="cyan"/>
          <w:u w:val="single"/>
        </w:rPr>
        <w:t xml:space="preserve"> </w:t>
      </w:r>
      <w:r w:rsidRPr="00B61C4D">
        <w:rPr>
          <w:szCs w:val="22"/>
          <w:u w:val="single"/>
        </w:rPr>
        <w:t xml:space="preserve">the </w:t>
      </w:r>
      <w:r w:rsidRPr="00B61C4D">
        <w:rPr>
          <w:b/>
          <w:szCs w:val="22"/>
          <w:u w:val="single"/>
        </w:rPr>
        <w:t xml:space="preserve">purchase of </w:t>
      </w:r>
      <w:r w:rsidRPr="00EE0768">
        <w:rPr>
          <w:b/>
          <w:szCs w:val="22"/>
          <w:highlight w:val="cyan"/>
          <w:u w:val="single"/>
        </w:rPr>
        <w:t>electric vehicles</w:t>
      </w:r>
      <w:r w:rsidRPr="00EE0768">
        <w:rPr>
          <w:szCs w:val="22"/>
          <w:highlight w:val="cyan"/>
          <w:u w:val="single"/>
        </w:rPr>
        <w:t xml:space="preserve"> </w:t>
      </w:r>
      <w:r w:rsidRPr="00B61C4D">
        <w:rPr>
          <w:szCs w:val="22"/>
          <w:u w:val="single"/>
        </w:rPr>
        <w:t>and funds the construction of charging stations. (</w:t>
      </w:r>
      <w:r w:rsidRPr="00B61C4D">
        <w:rPr>
          <w:b/>
          <w:bCs/>
          <w:szCs w:val="22"/>
          <w:u w:val="single"/>
        </w:rPr>
        <w:t>The nation's largest source of climate pollution are gas-powered vehicles</w:t>
      </w:r>
      <w:r w:rsidRPr="00B61C4D">
        <w:rPr>
          <w:szCs w:val="22"/>
          <w:u w:val="single"/>
        </w:rPr>
        <w:t>.)</w:t>
      </w:r>
      <w:r w:rsidRPr="00B61C4D">
        <w:rPr>
          <w:sz w:val="16"/>
          <w:szCs w:val="22"/>
        </w:rPr>
        <w:t xml:space="preserve"> Senate approval could come very soon. </w:t>
      </w:r>
      <w:r w:rsidRPr="00B61C4D">
        <w:rPr>
          <w:szCs w:val="22"/>
          <w:u w:val="single"/>
        </w:rPr>
        <w:t xml:space="preserve">Much </w:t>
      </w:r>
      <w:r w:rsidRPr="00B61C4D">
        <w:rPr>
          <w:b/>
          <w:szCs w:val="22"/>
          <w:u w:val="single"/>
        </w:rPr>
        <w:t>more is needed</w:t>
      </w:r>
      <w:r w:rsidRPr="00B61C4D">
        <w:rPr>
          <w:szCs w:val="22"/>
          <w:u w:val="single"/>
        </w:rPr>
        <w:t xml:space="preserve"> if the nation is going to reach Biden's necessary goal of cutting U.S. climate pollution in half from 2005 levels by 2030. His ideas worth considering include a federal clean electricity standard for utilities, federal investments and tax credits to promote renewable energy, and tens of billions of dollars in clean energy research and development, including into ways of extracting greenhouse gases from the skies. Another idea worth considering is a fully refundable carbon tax</w:t>
      </w:r>
      <w:r w:rsidRPr="00B61C4D">
        <w:rPr>
          <w:sz w:val="16"/>
          <w:szCs w:val="22"/>
        </w:rPr>
        <w:t xml:space="preserve">. </w:t>
      </w:r>
      <w:r w:rsidRPr="00B61C4D">
        <w:rPr>
          <w:b/>
          <w:szCs w:val="22"/>
          <w:u w:val="single"/>
        </w:rPr>
        <w:t>The vehicle</w:t>
      </w:r>
      <w:r w:rsidRPr="00B61C4D">
        <w:rPr>
          <w:sz w:val="16"/>
          <w:szCs w:val="22"/>
        </w:rPr>
        <w:t xml:space="preserve"> for these additional proposals </w:t>
      </w:r>
      <w:r w:rsidRPr="00B61C4D">
        <w:rPr>
          <w:b/>
          <w:szCs w:val="22"/>
          <w:u w:val="single"/>
          <w:bdr w:val="single" w:sz="4" w:space="0" w:color="auto"/>
        </w:rPr>
        <w:t>would be a second infrastructure bill</w:t>
      </w:r>
      <w:r w:rsidRPr="00B61C4D">
        <w:rPr>
          <w:sz w:val="16"/>
          <w:szCs w:val="22"/>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bookmarkEnd w:id="2"/>
    <w:bookmarkEnd w:id="3"/>
    <w:p w14:paraId="419D3A2B" w14:textId="501AEED1" w:rsidR="00E72F31" w:rsidRDefault="00D46684" w:rsidP="00E72F31">
      <w:pPr>
        <w:pStyle w:val="Heading3"/>
      </w:pPr>
      <w:r>
        <w:t>5</w:t>
      </w:r>
    </w:p>
    <w:p w14:paraId="5552E778" w14:textId="77777777" w:rsidR="00E72F31" w:rsidRDefault="00E72F31" w:rsidP="00E72F31">
      <w:pPr>
        <w:pStyle w:val="Heading4"/>
      </w:pPr>
      <w:r>
        <w:t>The role of the ballot is to determine whether the resolution is a true or false statement – anything else moots 7 minutes of the nc – their framing collapses since you must say it is true that a world is better than another before you adopt it.</w:t>
      </w:r>
    </w:p>
    <w:p w14:paraId="6886BD22" w14:textId="77777777" w:rsidR="00E72F31" w:rsidRDefault="00E72F31" w:rsidP="00E72F31">
      <w:pPr>
        <w:pStyle w:val="Heading4"/>
      </w:pPr>
      <w:r>
        <w:t>They justify substantive skews since there will always be a more correct side of the issue but we compensate for flaws in the lit.</w:t>
      </w:r>
    </w:p>
    <w:p w14:paraId="1412B9B0" w14:textId="77777777" w:rsidR="00E72F31" w:rsidRDefault="00E72F31" w:rsidP="00E72F31">
      <w:pPr>
        <w:pStyle w:val="Heading4"/>
      </w:pPr>
      <w:r>
        <w:t>Scalar methods like comparison increases intervention – the persuasion of certain DA or advantages sway decisions – T/F binary is descriptive and technical.</w:t>
      </w:r>
    </w:p>
    <w:p w14:paraId="2D6A63D7" w14:textId="77777777" w:rsidR="00E72F31" w:rsidRPr="00F346D7" w:rsidRDefault="00E72F31" w:rsidP="00E72F31">
      <w:pPr>
        <w:pStyle w:val="Heading4"/>
      </w:pPr>
      <w:r>
        <w:t>Negate because either the aff is true meaning its bad for us to clash w/ it because it turns us into Fake News people OR it’s not meaning it’s a lie that you can’t vote on for ethics</w:t>
      </w:r>
    </w:p>
    <w:p w14:paraId="6584ECD8" w14:textId="77777777" w:rsidR="00E72F31" w:rsidRDefault="00E72F31" w:rsidP="00E72F31">
      <w:pPr>
        <w:pStyle w:val="Heading4"/>
      </w:pPr>
      <w:r>
        <w:t>a priori's 1st – even worlds framing requires ethics that begin from a priori principles like reason or pleasure so we control the internal link to functional debates.</w:t>
      </w:r>
    </w:p>
    <w:p w14:paraId="189A0C94" w14:textId="1E09008C" w:rsidR="00E72F31" w:rsidRPr="00E72F31" w:rsidRDefault="00E72F31" w:rsidP="00E72F31">
      <w:pPr>
        <w:pStyle w:val="Heading4"/>
      </w:pPr>
      <w:r>
        <w:t xml:space="preserve">The ballot says vote aff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so </w:t>
      </w:r>
      <w:r>
        <w:t>it's constitutive and jurisdictional</w:t>
      </w:r>
      <w:r>
        <w:t>.</w:t>
      </w:r>
    </w:p>
    <w:p w14:paraId="545E7FAB" w14:textId="62F3DC8B" w:rsidR="00A416CB" w:rsidRDefault="00D46684" w:rsidP="00E72F31">
      <w:pPr>
        <w:pStyle w:val="Heading3"/>
      </w:pPr>
      <w:r>
        <w:t>6</w:t>
      </w:r>
    </w:p>
    <w:p w14:paraId="29D42C35" w14:textId="77777777" w:rsidR="00E72F31" w:rsidRPr="008E7DA4" w:rsidRDefault="00E72F31" w:rsidP="00E72F31">
      <w:pPr>
        <w:pStyle w:val="Heading4"/>
        <w:rPr>
          <w:rStyle w:val="Heading4Char"/>
          <w:sz w:val="22"/>
          <w:szCs w:val="22"/>
          <w:u w:val="single"/>
        </w:rPr>
      </w:pPr>
      <w:r>
        <w:t xml:space="preserve">Permissibility and presumption flow neg: [A] Probability, there is one way for a statement to be true and an infinite amount of ways for it to be false [B] If I knew nothing about P I would presume both P and not P true, a contradiction [C} if every action is permissible then ought not statements like the resolution are incoherent [D] All moral truths require absolute certainty [1] Absent certainty we can always ask why should I, making our obligation unconstitutive. </w:t>
      </w:r>
    </w:p>
    <w:p w14:paraId="4BB0BC14" w14:textId="77777777" w:rsidR="00E72F31" w:rsidRPr="00D92F8C" w:rsidRDefault="00E72F31" w:rsidP="00E72F31"/>
    <w:p w14:paraId="562C2867" w14:textId="19E8E56D" w:rsidR="00E72F31" w:rsidRPr="00A153BF" w:rsidRDefault="00FE05D7" w:rsidP="00E72F31">
      <w:pPr>
        <w:pStyle w:val="Heading4"/>
        <w:rPr>
          <w:rStyle w:val="Style13ptBold"/>
          <w:b/>
        </w:rPr>
      </w:pPr>
      <w:r>
        <w:rPr>
          <w:rStyle w:val="Style13ptBold"/>
          <w:b/>
        </w:rPr>
        <w:t>[</w:t>
      </w:r>
      <w:r w:rsidR="00E72F31" w:rsidRPr="00A153BF">
        <w:rPr>
          <w:rStyle w:val="Style13ptBold"/>
          <w:b/>
        </w:rPr>
        <w:t xml:space="preserve">1] The holographic principle is the most reasonable conclusion </w:t>
      </w:r>
    </w:p>
    <w:p w14:paraId="7716C8C9" w14:textId="77777777" w:rsidR="00E72F31" w:rsidRDefault="00E72F31" w:rsidP="00E72F31">
      <w:r w:rsidRPr="00AD4714">
        <w:rPr>
          <w:rStyle w:val="Style13ptBold"/>
        </w:rPr>
        <w:t>Stromberg 15</w:t>
      </w:r>
      <w:r>
        <w:t>[</w:t>
      </w:r>
      <w:r w:rsidRPr="00AD4714">
        <w:t>Joseph Stromberg</w:t>
      </w:r>
      <w:r>
        <w:t>- “</w:t>
      </w:r>
      <w:r w:rsidRPr="00AD4714">
        <w:t>Some physicists believe we're living in a giant hologram — and it's not that far-fetched</w:t>
      </w:r>
      <w:r>
        <w:t>”</w:t>
      </w:r>
      <w:r w:rsidRPr="00AD4714">
        <w:t xml:space="preserve"> </w:t>
      </w:r>
      <w:hyperlink r:id="rId23" w:history="1">
        <w:r w:rsidRPr="00B00A09">
          <w:rPr>
            <w:rStyle w:val="Hyperlink"/>
          </w:rPr>
          <w:t>https://www.vox.com/2015/6/29/8847863/holographic-principle-universe-theory-physics</w:t>
        </w:r>
      </w:hyperlink>
      <w:r>
        <w:t xml:space="preserve"> Vox. June 29</w:t>
      </w:r>
      <w:r w:rsidRPr="00AD4714">
        <w:rPr>
          <w:vertAlign w:val="superscript"/>
        </w:rPr>
        <w:t>th</w:t>
      </w:r>
      <w:r>
        <w:t xml:space="preserve"> 2015] War Room Debate AI</w:t>
      </w:r>
    </w:p>
    <w:p w14:paraId="4021D143" w14:textId="77777777" w:rsidR="00E72F31" w:rsidRDefault="00E72F31" w:rsidP="00E72F31">
      <w:pPr>
        <w:rPr>
          <w:sz w:val="10"/>
        </w:rPr>
      </w:pPr>
      <w:r w:rsidRPr="00AD4714">
        <w:rPr>
          <w:sz w:val="10"/>
        </w:rPr>
        <w:t xml:space="preserve">Some physicists actually believe that </w:t>
      </w:r>
      <w:r w:rsidRPr="00EE0768">
        <w:rPr>
          <w:highlight w:val="cyan"/>
          <w:u w:val="single"/>
        </w:rPr>
        <w:t>the universe</w:t>
      </w:r>
      <w:r w:rsidRPr="00AD4714">
        <w:rPr>
          <w:sz w:val="10"/>
        </w:rPr>
        <w:t xml:space="preserve"> we live in </w:t>
      </w:r>
      <w:r w:rsidRPr="00EE0768">
        <w:rPr>
          <w:highlight w:val="cyan"/>
          <w:u w:val="single"/>
        </w:rPr>
        <w:t>might be a hologram</w:t>
      </w:r>
      <w:r w:rsidRPr="00AD4714">
        <w:rPr>
          <w:sz w:val="10"/>
        </w:rPr>
        <w:t>. The idea isn't that the universe is some sort of fake simulation out of The Matrix, but rather that even though we appear to live in a three-dimensional universe</w:t>
      </w:r>
      <w:r w:rsidRPr="00AD4714">
        <w:rPr>
          <w:u w:val="single"/>
        </w:rPr>
        <w:t xml:space="preserve">, </w:t>
      </w:r>
      <w:r w:rsidRPr="00EE0768">
        <w:rPr>
          <w:highlight w:val="cyan"/>
          <w:u w:val="single"/>
        </w:rPr>
        <w:t>it might only have two dimensions</w:t>
      </w:r>
      <w:r w:rsidRPr="00AD4714">
        <w:rPr>
          <w:sz w:val="10"/>
        </w:rPr>
        <w:t xml:space="preserve">. It's called </w:t>
      </w:r>
      <w:r w:rsidRPr="00AD4714">
        <w:rPr>
          <w:u w:val="single"/>
        </w:rPr>
        <w:t>the holographic principle</w:t>
      </w:r>
      <w:r w:rsidRPr="00AD4714">
        <w:rPr>
          <w:sz w:val="10"/>
        </w:rPr>
        <w:t xml:space="preserve">. The thinking goes like this: Some distant </w:t>
      </w:r>
      <w:r w:rsidRPr="00EE0768">
        <w:rPr>
          <w:highlight w:val="cyan"/>
          <w:u w:val="single"/>
        </w:rPr>
        <w:t>two-d</w:t>
      </w:r>
      <w:r w:rsidRPr="00AD4714">
        <w:rPr>
          <w:u w:val="single"/>
        </w:rPr>
        <w:t xml:space="preserve">imensional </w:t>
      </w:r>
      <w:r w:rsidRPr="00EE0768">
        <w:rPr>
          <w:highlight w:val="cyan"/>
          <w:u w:val="single"/>
        </w:rPr>
        <w:t>surface contains</w:t>
      </w:r>
      <w:r w:rsidRPr="00AD4714">
        <w:rPr>
          <w:sz w:val="10"/>
        </w:rPr>
        <w:t xml:space="preserve"> all the </w:t>
      </w:r>
      <w:r w:rsidRPr="00EE0768">
        <w:rPr>
          <w:highlight w:val="cyan"/>
          <w:u w:val="single"/>
        </w:rPr>
        <w:t>data needed to</w:t>
      </w:r>
      <w:r w:rsidRPr="00AD4714">
        <w:rPr>
          <w:sz w:val="10"/>
        </w:rPr>
        <w:t xml:space="preserve"> fully </w:t>
      </w:r>
      <w:r w:rsidRPr="00EE0768">
        <w:rPr>
          <w:highlight w:val="cyan"/>
          <w:u w:val="single"/>
        </w:rPr>
        <w:t>describe our world</w:t>
      </w:r>
      <w:r w:rsidRPr="00AD4714">
        <w:rPr>
          <w:u w:val="single"/>
        </w:rPr>
        <w:t xml:space="preserve"> </w:t>
      </w:r>
      <w:r w:rsidRPr="00AD4714">
        <w:rPr>
          <w:sz w:val="10"/>
        </w:rPr>
        <w:t>— and much like in a hologram, this data is projected to appear in three dimensions</w:t>
      </w:r>
      <w:r w:rsidRPr="00AD4714">
        <w:rPr>
          <w:u w:val="single"/>
        </w:rPr>
        <w:t>. Like the characters on a TV screen</w:t>
      </w:r>
      <w:r w:rsidRPr="00AD4714">
        <w:rPr>
          <w:sz w:val="10"/>
        </w:rPr>
        <w:t xml:space="preserve">, we live on a flat surface that happens to look like it has depth. It might sound absurd. But when physicists assume it's true in their calculations, all sorts of </w:t>
      </w:r>
      <w:r w:rsidRPr="00EE0768">
        <w:rPr>
          <w:highlight w:val="cyan"/>
          <w:u w:val="single"/>
        </w:rPr>
        <w:t>big</w:t>
      </w:r>
      <w:r w:rsidRPr="00AD4714">
        <w:rPr>
          <w:u w:val="single"/>
        </w:rPr>
        <w:t xml:space="preserve"> physics </w:t>
      </w:r>
      <w:r w:rsidRPr="00EE0768">
        <w:rPr>
          <w:highlight w:val="cyan"/>
          <w:u w:val="single"/>
        </w:rPr>
        <w:t>problems</w:t>
      </w:r>
      <w:r w:rsidRPr="00EE0768">
        <w:rPr>
          <w:sz w:val="10"/>
          <w:highlight w:val="cyan"/>
        </w:rPr>
        <w:t xml:space="preserve"> — </w:t>
      </w:r>
      <w:r w:rsidRPr="00EE0768">
        <w:rPr>
          <w:highlight w:val="cyan"/>
          <w:u w:val="single"/>
        </w:rPr>
        <w:t>such as</w:t>
      </w:r>
      <w:r w:rsidRPr="00AD4714">
        <w:rPr>
          <w:u w:val="single"/>
        </w:rPr>
        <w:t xml:space="preserve"> the </w:t>
      </w:r>
      <w:r w:rsidRPr="00EE0768">
        <w:rPr>
          <w:highlight w:val="cyan"/>
          <w:u w:val="single"/>
        </w:rPr>
        <w:t>nature of black holes and</w:t>
      </w:r>
      <w:r w:rsidRPr="00AD4714">
        <w:rPr>
          <w:sz w:val="10"/>
        </w:rPr>
        <w:t xml:space="preserve"> the </w:t>
      </w:r>
      <w:r w:rsidRPr="00AD4714">
        <w:rPr>
          <w:u w:val="single"/>
        </w:rPr>
        <w:t xml:space="preserve">reconciling of gravity and </w:t>
      </w:r>
      <w:r w:rsidRPr="00EE0768">
        <w:rPr>
          <w:highlight w:val="cyan"/>
          <w:u w:val="single"/>
        </w:rPr>
        <w:t>quantum mechanics</w:t>
      </w:r>
      <w:r w:rsidRPr="00EE0768">
        <w:rPr>
          <w:sz w:val="10"/>
          <w:highlight w:val="cyan"/>
        </w:rPr>
        <w:t xml:space="preserve"> — </w:t>
      </w:r>
      <w:r w:rsidRPr="00EE0768">
        <w:rPr>
          <w:highlight w:val="cyan"/>
          <w:u w:val="single"/>
        </w:rPr>
        <w:t>become</w:t>
      </w:r>
      <w:r w:rsidRPr="00AD4714">
        <w:rPr>
          <w:u w:val="single"/>
        </w:rPr>
        <w:t xml:space="preserve"> much </w:t>
      </w:r>
      <w:r w:rsidRPr="00EE0768">
        <w:rPr>
          <w:highlight w:val="cyan"/>
          <w:u w:val="single"/>
        </w:rPr>
        <w:t>simpler</w:t>
      </w:r>
      <w:r w:rsidRPr="00AD4714">
        <w:rPr>
          <w:u w:val="single"/>
        </w:rPr>
        <w:t xml:space="preserve"> to solve</w:t>
      </w:r>
      <w:r w:rsidRPr="00AD4714">
        <w:rPr>
          <w:sz w:val="10"/>
        </w:rPr>
        <w:t xml:space="preserve">. In short, </w:t>
      </w:r>
      <w:r w:rsidRPr="00AD4714">
        <w:rPr>
          <w:rStyle w:val="Emphasis"/>
        </w:rPr>
        <w:t>the laws of physics seem to make more sense when written in two dimensions</w:t>
      </w:r>
      <w:r w:rsidRPr="00AD4714">
        <w:rPr>
          <w:sz w:val="1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actually is a two-dimensional hologram. These calculations aren't the same as a mathematical proof. Rather, they're intriguing suggestions that our universe could be a hologram. And as of yet, not all physicists believe we have a good way of testing the idea experimentally.</w:t>
      </w:r>
    </w:p>
    <w:p w14:paraId="6C65D61F" w14:textId="16B641CB" w:rsidR="00E72F31" w:rsidRDefault="00FE05D7" w:rsidP="00E72F31">
      <w:pPr>
        <w:pStyle w:val="Heading4"/>
      </w:pPr>
      <w:r>
        <w:t>[</w:t>
      </w:r>
      <w:r w:rsidR="00E72F31">
        <w:t xml:space="preserve">2] </w:t>
      </w:r>
      <w:r w:rsidR="00E72F31" w:rsidRPr="00AD4714">
        <w:rPr>
          <w:u w:val="single"/>
        </w:rPr>
        <w:t>Paradox of tolerance</w:t>
      </w:r>
      <w:r w:rsidR="00E72F31">
        <w:t>- to be completely open to the aff we must exclude perspectives that wouldn’t be open to the aff which means it’s impossible to have complete tolerance for an idea since that tolerance relies on excluding a perspective.</w:t>
      </w:r>
    </w:p>
    <w:p w14:paraId="19D45ADA" w14:textId="6906CF40" w:rsidR="00E72F31" w:rsidRDefault="00FE05D7" w:rsidP="00E72F31">
      <w:pPr>
        <w:pStyle w:val="Heading4"/>
      </w:pPr>
      <w:r>
        <w:t>[</w:t>
      </w:r>
      <w:r w:rsidR="00E72F31">
        <w:t xml:space="preserve">3] </w:t>
      </w:r>
      <w:r w:rsidR="00E72F31" w:rsidRPr="001B30FD">
        <w:rPr>
          <w:u w:val="single"/>
        </w:rPr>
        <w:t>Decision Making Paradox</w:t>
      </w:r>
      <w:r w:rsidR="00E72F31">
        <w:t xml:space="preserve">- in order to decide to do the affirmative we need a decision-making procedure to enact it, vote for it, and to determine it is a good decision. But to chose a decision-making procedure requires another meta level decision making procedure leading to infinite regress since every decision requires another decision to chose how to make a decision. </w:t>
      </w:r>
    </w:p>
    <w:p w14:paraId="02AE0CC7" w14:textId="4549C788" w:rsidR="00E72F31" w:rsidRDefault="00FE05D7" w:rsidP="00E72F31">
      <w:pPr>
        <w:pStyle w:val="Heading4"/>
      </w:pPr>
      <w:r>
        <w:t>[</w:t>
      </w:r>
      <w:r w:rsidR="00E72F31">
        <w:t xml:space="preserve">4] </w:t>
      </w:r>
      <w:r w:rsidR="00E72F31" w:rsidRPr="001B30FD">
        <w:rPr>
          <w:u w:val="single"/>
        </w:rPr>
        <w:t>The Place Paradox</w:t>
      </w:r>
      <w:r w:rsidR="00E72F31">
        <w:t>- if everything exists in a place in space time, that place must also have a place that it exists and that larger place needs a larger location to infinity. Therefore, identifying ought statements is impossible since those statements assume acting on objects in the space-time continuum.</w:t>
      </w:r>
    </w:p>
    <w:p w14:paraId="6A2CEEE1" w14:textId="3A787ADB" w:rsidR="00E72F31" w:rsidRPr="001B30FD" w:rsidRDefault="00FE05D7" w:rsidP="00E72F31">
      <w:pPr>
        <w:pStyle w:val="Heading4"/>
      </w:pPr>
      <w:r>
        <w:t>[</w:t>
      </w:r>
      <w:r w:rsidR="00E72F31">
        <w:t>5]</w:t>
      </w:r>
      <w:r w:rsidR="00E72F31" w:rsidRPr="001B30FD">
        <w:t xml:space="preserve"> </w:t>
      </w:r>
      <w:r w:rsidR="00E72F31" w:rsidRPr="00CE15A4">
        <w:rPr>
          <w:u w:val="single"/>
        </w:rPr>
        <w:t>Grain Paradox</w:t>
      </w:r>
      <w:r w:rsidR="00E72F31">
        <w:t>- A</w:t>
      </w:r>
      <w:r w:rsidR="00E72F31" w:rsidRPr="001B30FD">
        <w:t xml:space="preserve"> single grain of millet makes no sound upon falling, but a thousand grains make a sound. </w:t>
      </w:r>
      <w:r w:rsidR="00E72F31">
        <w:t xml:space="preserve">But </w:t>
      </w:r>
      <w:r w:rsidR="00E72F31" w:rsidRPr="001B30FD">
        <w:t>a thousand nothings</w:t>
      </w:r>
      <w:r w:rsidR="00E72F31">
        <w:t xml:space="preserve"> cannot make something which means the physical world is paradoxical.</w:t>
      </w:r>
    </w:p>
    <w:p w14:paraId="58D51D9B" w14:textId="3B0E0437" w:rsidR="00E72F31" w:rsidRDefault="00FE05D7" w:rsidP="00E72F31">
      <w:pPr>
        <w:pStyle w:val="Heading4"/>
        <w:rPr>
          <w:shd w:val="clear" w:color="auto" w:fill="FFFFFF"/>
        </w:rPr>
      </w:pPr>
      <w:r>
        <w:t>[</w:t>
      </w:r>
      <w:r w:rsidR="00E72F31">
        <w:t xml:space="preserve">6] </w:t>
      </w:r>
      <w:r w:rsidR="00E72F31" w:rsidRPr="00CE15A4">
        <w:rPr>
          <w:u w:val="single"/>
        </w:rPr>
        <w:t>Arrows Paradox</w:t>
      </w:r>
      <w:r w:rsidR="00E72F31">
        <w:t xml:space="preserve">- </w:t>
      </w:r>
      <w:r w:rsidR="00E72F31">
        <w:rPr>
          <w:shd w:val="clear" w:color="auto" w:fill="FFFFFF"/>
        </w:rPr>
        <w:t>If we divide time into discrete 0-duration slices, no motion is happening in each of them, so taking them all as a whole, motion is impossible.</w:t>
      </w:r>
    </w:p>
    <w:p w14:paraId="5B09C324" w14:textId="77777777" w:rsidR="00FE05D7" w:rsidRPr="00FE05D7" w:rsidRDefault="00FE05D7" w:rsidP="00FE05D7"/>
    <w:p w14:paraId="02DDBB6C" w14:textId="103F22C5" w:rsidR="00E72F31" w:rsidRDefault="00B61C4D" w:rsidP="00E72F31">
      <w:pPr>
        <w:pStyle w:val="Heading3"/>
      </w:pPr>
      <w:r>
        <w:t>7</w:t>
      </w:r>
    </w:p>
    <w:p w14:paraId="0B277A3D" w14:textId="77777777" w:rsidR="00E72F31" w:rsidRDefault="00E72F31" w:rsidP="00E72F31">
      <w:pPr>
        <w:pStyle w:val="Heading4"/>
      </w:pPr>
      <w:r>
        <w:t xml:space="preserve">NC theory first - </w:t>
      </w:r>
      <w:r w:rsidRPr="007054E9">
        <w:t xml:space="preserve">1] They started the chain of abuse and forced me down this strategy 2] We have more speeches to norm over </w:t>
      </w:r>
      <w:r>
        <w:t>it</w:t>
      </w:r>
      <w:r w:rsidRPr="007054E9">
        <w:t xml:space="preserve"> 3] It was introduced first so it comes lexically prior</w:t>
      </w:r>
      <w:r>
        <w:t>.</w:t>
      </w:r>
      <w:r w:rsidRPr="00AA5540">
        <w:t xml:space="preserve"> </w:t>
      </w:r>
    </w:p>
    <w:p w14:paraId="04893F85" w14:textId="77777777" w:rsidR="00E72F31" w:rsidRDefault="00E72F31" w:rsidP="00E72F31">
      <w:pPr>
        <w:pStyle w:val="Heading4"/>
      </w:pPr>
      <w:r>
        <w:t>Neg abuse outweighs Aff abuse – 1] Infinite prep time before round to frontline 2] 2AR judge psychology 3] 1</w:t>
      </w:r>
      <w:r w:rsidRPr="00F054A9">
        <w:rPr>
          <w:vertAlign w:val="superscript"/>
        </w:rPr>
        <w:t>st</w:t>
      </w:r>
      <w:r>
        <w:t xml:space="preserve"> and last speech 4] Infinite perms and uplayering in the 1AR. </w:t>
      </w:r>
    </w:p>
    <w:p w14:paraId="20567E20" w14:textId="77777777" w:rsidR="00E72F31" w:rsidRDefault="00E72F31" w:rsidP="00E72F31">
      <w:pPr>
        <w:pStyle w:val="Heading4"/>
      </w:pPr>
      <w:r>
        <w:t xml:space="preserve">Reasonability on 1AR shells – 1AR theory is very aff-biased because the 2AR gets to line-by-line every 2NR standard with new answers that never get responded to </w:t>
      </w:r>
    </w:p>
    <w:p w14:paraId="31315CEE" w14:textId="77777777" w:rsidR="00E72F31" w:rsidRDefault="00E72F31" w:rsidP="00E72F31">
      <w:pPr>
        <w:pStyle w:val="Heading4"/>
      </w:pPr>
      <w:r>
        <w:t xml:space="preserve">DTA on 1AR shells - They can blow up blippy 20 second shells in the 2AR but I have to split my time and can’t preempt 2AR spin which necessitates judge intervention </w:t>
      </w:r>
    </w:p>
    <w:p w14:paraId="4DC6DEFE" w14:textId="77777777" w:rsidR="00E72F31" w:rsidRPr="00F51B40" w:rsidRDefault="00E72F31" w:rsidP="00E72F31">
      <w:pPr>
        <w:pStyle w:val="Heading4"/>
        <w:rPr>
          <w:rStyle w:val="Emphasis"/>
          <w:b/>
          <w:iCs w:val="0"/>
          <w:sz w:val="26"/>
          <w:u w:val="none"/>
        </w:rPr>
      </w:pPr>
      <w:r>
        <w:t xml:space="preserve">RVIs on 1AR theory – 1AR being able to spend 20 seconds on a shell and still win forces the 2N to allocate at least 2:30 on the shell which means RVIs check back time skew </w:t>
      </w:r>
    </w:p>
    <w:p w14:paraId="61658984" w14:textId="77777777" w:rsidR="00E72F31" w:rsidRDefault="00E72F31" w:rsidP="00E72F31">
      <w:pPr>
        <w:pStyle w:val="Heading4"/>
      </w:pPr>
      <w:r>
        <w:t xml:space="preserve">No new 1ar theory paradigm issues- A] New 1ar paradigms moot any 1NC theoretical offense B] introducing them in the aff allows for them to be more rigorously tested </w:t>
      </w:r>
    </w:p>
    <w:p w14:paraId="0FD02283" w14:textId="77777777" w:rsidR="000D5856" w:rsidRPr="000D5856" w:rsidRDefault="000D5856" w:rsidP="000D5856"/>
    <w:p w14:paraId="0A07A644" w14:textId="77777777" w:rsidR="00E72F31" w:rsidRPr="00E72F31" w:rsidRDefault="00E72F31" w:rsidP="00E72F31"/>
    <w:p w14:paraId="33C7BB7F" w14:textId="77777777" w:rsidR="00E72F31" w:rsidRPr="00E72F31" w:rsidRDefault="00E72F31" w:rsidP="00E72F31"/>
    <w:p w14:paraId="0FCBB034" w14:textId="73447408" w:rsidR="00A416CB" w:rsidRDefault="00A416CB" w:rsidP="000D5856">
      <w:pPr>
        <w:pStyle w:val="Heading3"/>
      </w:pPr>
      <w:r>
        <w:t>Case</w:t>
      </w:r>
    </w:p>
    <w:p w14:paraId="24244E6B" w14:textId="0F8DBC00" w:rsidR="000D5856" w:rsidRPr="000D5856" w:rsidRDefault="000D5856" w:rsidP="000D5856">
      <w:pPr>
        <w:pStyle w:val="Heading4"/>
      </w:pPr>
      <w:r>
        <w:t>On Nelson</w:t>
      </w:r>
    </w:p>
    <w:p w14:paraId="50D90FB2" w14:textId="77777777" w:rsidR="000D5856" w:rsidRPr="002C78F9" w:rsidRDefault="000D5856" w:rsidP="000D5856">
      <w:pPr>
        <w:pStyle w:val="Heading4"/>
      </w:pPr>
      <w:r w:rsidRPr="002C78F9">
        <w:t>1. No, arguments are true if conceded which means you have an equal shot at answering and extending them.</w:t>
      </w:r>
    </w:p>
    <w:p w14:paraId="323BF60F" w14:textId="77777777" w:rsidR="000D5856" w:rsidRPr="002C78F9" w:rsidRDefault="000D5856" w:rsidP="000D5856">
      <w:pPr>
        <w:pStyle w:val="Heading4"/>
      </w:pPr>
      <w:r w:rsidRPr="002C78F9">
        <w:t>2. Turn: we both have access to a prioris.</w:t>
      </w:r>
    </w:p>
    <w:p w14:paraId="415B617C" w14:textId="77777777" w:rsidR="000D5856" w:rsidRPr="002C78F9" w:rsidRDefault="000D5856" w:rsidP="000D5856">
      <w:pPr>
        <w:pStyle w:val="Heading4"/>
      </w:pPr>
      <w:r w:rsidRPr="002C78F9">
        <w:t>3. Non-unique – there is an inherent skew with any ROB since the person reading the ROB is most likely to win offense under it anyway because they prepared.</w:t>
      </w:r>
    </w:p>
    <w:p w14:paraId="44BAE467" w14:textId="08240DD0" w:rsidR="000D5856" w:rsidRDefault="000D5856" w:rsidP="000D5856">
      <w:pPr>
        <w:pStyle w:val="Heading4"/>
      </w:pPr>
      <w:r>
        <w:t>On Inclusion</w:t>
      </w:r>
    </w:p>
    <w:p w14:paraId="311B4A1C" w14:textId="77777777" w:rsidR="000D5856" w:rsidRPr="00F51698" w:rsidRDefault="000D5856" w:rsidP="000D5856">
      <w:pPr>
        <w:pStyle w:val="Heading4"/>
      </w:pPr>
      <w:r w:rsidRPr="00F51698">
        <w:t>1. NIBs like side constraint theories can be read anyways in response to your fwk.</w:t>
      </w:r>
    </w:p>
    <w:p w14:paraId="7EF6E2EB" w14:textId="77777777" w:rsidR="000D5856" w:rsidRPr="00F51698" w:rsidRDefault="000D5856" w:rsidP="000D5856">
      <w:pPr>
        <w:pStyle w:val="Heading4"/>
      </w:pPr>
      <w:r w:rsidRPr="00F51698">
        <w:t>2. Even under comparative worlds, you need a framework that can create obligations</w:t>
      </w:r>
    </w:p>
    <w:p w14:paraId="606C4DE6" w14:textId="77777777" w:rsidR="000D5856" w:rsidRPr="00F51698" w:rsidRDefault="000D5856" w:rsidP="000D5856">
      <w:pPr>
        <w:pStyle w:val="Heading4"/>
      </w:pPr>
      <w:r w:rsidRPr="00F51698">
        <w:t>3. NIBs good since they test the aff from multiple angles which increases education and give us access to new phil positions.</w:t>
      </w:r>
    </w:p>
    <w:p w14:paraId="35F56C90" w14:textId="0144E9A1" w:rsidR="000D5856" w:rsidRDefault="000D5856" w:rsidP="000D5856">
      <w:pPr>
        <w:pStyle w:val="Heading4"/>
      </w:pPr>
      <w:r w:rsidRPr="00F51698">
        <w:t xml:space="preserve">4. No impact – you have access to semantically true plans and PICs that can defend the whole aff but one aff. </w:t>
      </w:r>
    </w:p>
    <w:p w14:paraId="4BC38567" w14:textId="5F1723C3" w:rsidR="000D5856" w:rsidRPr="000D5856" w:rsidRDefault="000D5856" w:rsidP="000D5856">
      <w:pPr>
        <w:pStyle w:val="Heading4"/>
      </w:pPr>
      <w:r>
        <w:t xml:space="preserve">On 3 - </w:t>
      </w:r>
    </w:p>
    <w:p w14:paraId="716CED4C" w14:textId="77777777" w:rsidR="000D5856" w:rsidRPr="00A92B39" w:rsidRDefault="000D5856" w:rsidP="000D5856">
      <w:pPr>
        <w:pStyle w:val="Heading4"/>
      </w:pPr>
      <w:r w:rsidRPr="00A92B39">
        <w:t>1. Nonunique – you can discuss policies under truth testing but as well as the frameworks that make them relevant which ow on scope of education.</w:t>
      </w:r>
    </w:p>
    <w:p w14:paraId="7AD87AF0" w14:textId="77777777" w:rsidR="000D5856" w:rsidRPr="00A92B39" w:rsidRDefault="000D5856" w:rsidP="000D5856">
      <w:pPr>
        <w:pStyle w:val="Heading4"/>
      </w:pPr>
      <w:r w:rsidRPr="00A92B39">
        <w:t>2. Conceding truth testing doesn’t mean we don’t know who advocates for each side and then debate about it – your world is a world where that is all we talk about which is not LD.</w:t>
      </w:r>
    </w:p>
    <w:p w14:paraId="42FE4EA1" w14:textId="77777777" w:rsidR="000D5856" w:rsidRPr="000D5856" w:rsidRDefault="000D5856" w:rsidP="000D5856"/>
    <w:p w14:paraId="1613E5DA" w14:textId="5DE01AC0" w:rsidR="00EE0768" w:rsidRDefault="00EE0768" w:rsidP="00EE0768">
      <w:pPr>
        <w:pStyle w:val="Heading4"/>
      </w:pPr>
      <w:r>
        <w:t>[</w:t>
      </w:r>
      <w:r>
        <w:t xml:space="preserve">1] 1AC PC is </w:t>
      </w:r>
      <w:r>
        <w:rPr>
          <w:u w:val="single"/>
        </w:rPr>
        <w:t>non-unique</w:t>
      </w:r>
      <w:r>
        <w:t xml:space="preserve"> – Biden has already </w:t>
      </w:r>
      <w:r>
        <w:rPr>
          <w:u w:val="single"/>
        </w:rPr>
        <w:t>backed</w:t>
      </w:r>
      <w:r>
        <w:t xml:space="preserve"> a COVID Waiver – their uniqueness assumes that Biden is “blocking” it which has already happened – their internal link doesn’t assume the distinction.</w:t>
      </w:r>
    </w:p>
    <w:p w14:paraId="146594FE" w14:textId="77777777" w:rsidR="00EE0768" w:rsidRPr="00E65FA6" w:rsidRDefault="00EE0768" w:rsidP="00EE0768">
      <w:r w:rsidRPr="00E65FA6">
        <w:t>Shalal et Al 5-5 Andrea Shalal, Jeff Mason, and David Lawder "U.S. reverses stance, backs giving poorer countries access to COVID vaccine patents"</w:t>
      </w:r>
      <w:r>
        <w:t xml:space="preserve"> </w:t>
      </w:r>
      <w:hyperlink r:id="rId24" w:history="1">
        <w:r w:rsidRPr="00952336">
          <w:rPr>
            <w:rStyle w:val="Hyperlink"/>
          </w:rPr>
          <w:t>https://www.reuters.com/business/healthcare-pharmaceuticals/biden-says-plans-back-wto-waiver-vaccines-2021-05-05/</w:t>
        </w:r>
      </w:hyperlink>
      <w:r>
        <w:t xml:space="preserve"> (Writer at Reuters)//Elmer </w:t>
      </w:r>
    </w:p>
    <w:p w14:paraId="1811A1FA" w14:textId="77777777" w:rsidR="00EE0768" w:rsidRPr="00EE0768" w:rsidRDefault="00EE0768" w:rsidP="00EE0768">
      <w:pPr>
        <w:rPr>
          <w:szCs w:val="22"/>
        </w:rPr>
      </w:pPr>
      <w:r w:rsidRPr="00EE0768">
        <w:rPr>
          <w:szCs w:val="22"/>
        </w:rPr>
        <w:t xml:space="preserve">WASHINGTON, May 5 (Reuters) - President Joe </w:t>
      </w:r>
      <w:r w:rsidRPr="00EE0768">
        <w:rPr>
          <w:b/>
          <w:szCs w:val="22"/>
          <w:highlight w:val="cyan"/>
          <w:u w:val="single"/>
          <w:bdr w:val="single" w:sz="12" w:space="0" w:color="auto"/>
        </w:rPr>
        <w:t>Biden on Wednesday threw his support behind waiving intellectual property rights for COVID-19 vaccines</w:t>
      </w:r>
      <w:r w:rsidRPr="00EE0768">
        <w:rPr>
          <w:szCs w:val="22"/>
        </w:rPr>
        <w:t>, bowing to mounting pressure from Democratic lawmakers and more than 100 other countries, but angering pharmaceutical companies. Biden voiced his support for a waiver - a sharp reversal of the previous U.S. position - in remarks to reporters, followed swiftly by a statement from his top trade negotiator, Katherine Tai, who backed negotiations at the World Trade Organization.</w:t>
      </w:r>
    </w:p>
    <w:p w14:paraId="777FB528" w14:textId="796F2BF6" w:rsidR="00EE0768" w:rsidRDefault="00EE0768" w:rsidP="00EE0768">
      <w:pPr>
        <w:pStyle w:val="Heading4"/>
      </w:pPr>
      <w:r>
        <w:t>[</w:t>
      </w:r>
      <w:r>
        <w:t xml:space="preserve">2] 1AC Borjas isn’t about the Plan – it’s about concentrating vaccine production in a single country like the US then distributing it so countries rely on the US which is a conditioned form of Vaccine Diplomacy, the Aff is </w:t>
      </w:r>
      <w:r>
        <w:rPr>
          <w:u w:val="single"/>
        </w:rPr>
        <w:t>unconditional</w:t>
      </w:r>
      <w:r>
        <w:t xml:space="preserve"> so it doesn’t access it</w:t>
      </w:r>
    </w:p>
    <w:p w14:paraId="7955A85A" w14:textId="38F67201" w:rsidR="00EE0768" w:rsidRDefault="00EE0768" w:rsidP="00EE0768">
      <w:pPr>
        <w:pStyle w:val="Heading4"/>
      </w:pPr>
      <w:r>
        <w:t>[</w:t>
      </w:r>
      <w:r>
        <w:t>3] Doesn’t get associated w/ the US – it’s a multilateral effort so doesn’t solve</w:t>
      </w:r>
    </w:p>
    <w:p w14:paraId="66288964" w14:textId="61807118" w:rsidR="00EE0768" w:rsidRDefault="00EE0768" w:rsidP="00EE0768">
      <w:pPr>
        <w:pStyle w:val="Heading4"/>
      </w:pPr>
      <w:r>
        <w:t>[</w:t>
      </w:r>
      <w:r>
        <w:t>4] No US-China War.</w:t>
      </w:r>
    </w:p>
    <w:p w14:paraId="3C2BB58B" w14:textId="77777777" w:rsidR="00EE0768" w:rsidRPr="008F2646" w:rsidRDefault="00EE0768" w:rsidP="00EE0768">
      <w:r w:rsidRPr="008F2646">
        <w:rPr>
          <w:rStyle w:val="Style13ptBold"/>
        </w:rPr>
        <w:t>Bo 20</w:t>
      </w:r>
      <w:r>
        <w:t xml:space="preserve"> </w:t>
      </w:r>
      <w:r w:rsidRPr="008F2646">
        <w:t xml:space="preserve">Dr. Hu Bo 20, Director of the Center for Maritime Strategy Research and Research Professor at the Institute of Ocean Research at Peking University, Director of the South China Sea Strategic Situation Probing Initiative, “China-US Military Confrontation in the South China Sea: Fact and Fiction”, The Diplomat, 6/12/2020, </w:t>
      </w:r>
      <w:hyperlink r:id="rId25" w:history="1">
        <w:r w:rsidRPr="00C822CF">
          <w:rPr>
            <w:rStyle w:val="Hyperlink"/>
          </w:rPr>
          <w:t>https://thediplomat.com/2020/06/china-us-military-confrontation-in-the-south-china-sea-fact-and-fiction/</w:t>
        </w:r>
      </w:hyperlink>
      <w:r>
        <w:t xml:space="preserve"> </w:t>
      </w:r>
    </w:p>
    <w:p w14:paraId="73E064C4" w14:textId="77777777" w:rsidR="00EE0768" w:rsidRDefault="00EE0768" w:rsidP="00EE0768">
      <w:pPr>
        <w:rPr>
          <w:sz w:val="16"/>
        </w:rPr>
      </w:pPr>
      <w:r w:rsidRPr="00843FB5">
        <w:rPr>
          <w:sz w:val="16"/>
        </w:rPr>
        <w:t xml:space="preserve">But </w:t>
      </w:r>
      <w:r w:rsidRPr="00EE0768">
        <w:rPr>
          <w:rStyle w:val="StyleUnderline"/>
          <w:highlight w:val="cyan"/>
        </w:rPr>
        <w:t>neither</w:t>
      </w:r>
      <w:r w:rsidRPr="00843FB5">
        <w:rPr>
          <w:rStyle w:val="StyleUnderline"/>
        </w:rPr>
        <w:t xml:space="preserve"> side seems to </w:t>
      </w:r>
      <w:r w:rsidRPr="00EE0768">
        <w:rPr>
          <w:rStyle w:val="StyleUnderline"/>
          <w:highlight w:val="cyan"/>
        </w:rPr>
        <w:t>have much</w:t>
      </w:r>
      <w:r w:rsidRPr="00843FB5">
        <w:rPr>
          <w:rStyle w:val="StyleUnderline"/>
        </w:rPr>
        <w:t xml:space="preserve"> to offer </w:t>
      </w:r>
      <w:r w:rsidRPr="00EE0768">
        <w:rPr>
          <w:rStyle w:val="StyleUnderline"/>
          <w:highlight w:val="cyan"/>
        </w:rPr>
        <w:t xml:space="preserve">other than </w:t>
      </w:r>
      <w:r w:rsidRPr="00EE0768">
        <w:rPr>
          <w:rStyle w:val="Emphasis"/>
          <w:highlight w:val="cyan"/>
        </w:rPr>
        <w:t>peaceful coexistence</w:t>
      </w:r>
      <w:r w:rsidRPr="00843FB5">
        <w:rPr>
          <w:rStyle w:val="StyleUnderline"/>
        </w:rPr>
        <w:t>. If both sides develop normally, in terms of power, the future of the South China Sea would be</w:t>
      </w:r>
      <w:r w:rsidRPr="00843FB5">
        <w:rPr>
          <w:sz w:val="16"/>
        </w:rPr>
        <w:t xml:space="preserve"> a </w:t>
      </w:r>
      <w:r w:rsidRPr="00843FB5">
        <w:rPr>
          <w:rStyle w:val="Emphasis"/>
        </w:rPr>
        <w:t>bipolar</w:t>
      </w:r>
      <w:r w:rsidRPr="00843FB5">
        <w:rPr>
          <w:sz w:val="16"/>
        </w:rPr>
        <w:t xml:space="preserve"> region, </w:t>
      </w:r>
      <w:r w:rsidRPr="00843FB5">
        <w:rPr>
          <w:rStyle w:val="StyleUnderline"/>
        </w:rPr>
        <w:t>regardless what</w:t>
      </w:r>
      <w:r w:rsidRPr="00843FB5">
        <w:rPr>
          <w:sz w:val="16"/>
        </w:rPr>
        <w:t xml:space="preserve"> kind of </w:t>
      </w:r>
      <w:r w:rsidRPr="00843FB5">
        <w:rPr>
          <w:rStyle w:val="StyleUnderline"/>
        </w:rPr>
        <w:t>intentions</w:t>
      </w:r>
      <w:r w:rsidRPr="00843FB5">
        <w:rPr>
          <w:sz w:val="16"/>
        </w:rPr>
        <w:t xml:space="preserve"> they have. Moreover, </w:t>
      </w:r>
      <w:r w:rsidRPr="00843FB5">
        <w:rPr>
          <w:rStyle w:val="StyleUnderline"/>
        </w:rPr>
        <w:t>most countries</w:t>
      </w:r>
      <w:r w:rsidRPr="00843FB5">
        <w:rPr>
          <w:sz w:val="16"/>
        </w:rPr>
        <w:t xml:space="preserve"> in the region </w:t>
      </w:r>
      <w:r w:rsidRPr="00843FB5">
        <w:rPr>
          <w:rStyle w:val="StyleUnderline"/>
        </w:rPr>
        <w:t>are reluctant to take sides</w:t>
      </w:r>
      <w:r w:rsidRPr="00843FB5">
        <w:rPr>
          <w:sz w:val="16"/>
        </w:rPr>
        <w:t xml:space="preserve"> in the China-U.S. power competition. </w:t>
      </w:r>
      <w:r w:rsidRPr="00843FB5">
        <w:rPr>
          <w:rStyle w:val="StyleUnderline"/>
        </w:rPr>
        <w:t>Therefore, it is hard for either side to re-establish a dominant order here</w:t>
      </w:r>
      <w:r w:rsidRPr="00843FB5">
        <w:rPr>
          <w:sz w:val="16"/>
        </w:rPr>
        <w:t>.</w:t>
      </w:r>
      <w:r>
        <w:rPr>
          <w:sz w:val="16"/>
        </w:rPr>
        <w:t xml:space="preserve"> </w:t>
      </w:r>
      <w:r w:rsidRPr="00843FB5">
        <w:rPr>
          <w:sz w:val="16"/>
        </w:rPr>
        <w:t xml:space="preserve">As the power distribution becomes more balanced, </w:t>
      </w:r>
      <w:r w:rsidRPr="00843FB5">
        <w:rPr>
          <w:rStyle w:val="StyleUnderline"/>
        </w:rPr>
        <w:t xml:space="preserve">the idea of a managed military </w:t>
      </w:r>
      <w:r w:rsidRPr="00EE0768">
        <w:rPr>
          <w:rStyle w:val="StyleUnderline"/>
          <w:highlight w:val="cyan"/>
        </w:rPr>
        <w:t xml:space="preserve">conflict is </w:t>
      </w:r>
      <w:r w:rsidRPr="00EE0768">
        <w:rPr>
          <w:rStyle w:val="Emphasis"/>
          <w:highlight w:val="cyan"/>
        </w:rPr>
        <w:t>fanciful</w:t>
      </w:r>
      <w:r w:rsidRPr="00843FB5">
        <w:rPr>
          <w:sz w:val="16"/>
        </w:rPr>
        <w:t xml:space="preserve">. One side’s provocation will inevitably invite the other’s retaliation, where spiral escalation is highly possible. </w:t>
      </w:r>
      <w:r w:rsidRPr="00EE0768">
        <w:rPr>
          <w:rStyle w:val="StyleUnderline"/>
          <w:highlight w:val="cyan"/>
        </w:rPr>
        <w:t>Considering</w:t>
      </w:r>
      <w:r w:rsidRPr="00843FB5">
        <w:rPr>
          <w:sz w:val="16"/>
        </w:rPr>
        <w:t xml:space="preserve"> that </w:t>
      </w:r>
      <w:r w:rsidRPr="00EE0768">
        <w:rPr>
          <w:rStyle w:val="StyleUnderline"/>
          <w:highlight w:val="cyan"/>
        </w:rPr>
        <w:t>both</w:t>
      </w:r>
      <w:r w:rsidRPr="00843FB5">
        <w:rPr>
          <w:sz w:val="16"/>
        </w:rPr>
        <w:t xml:space="preserve"> sides </w:t>
      </w:r>
      <w:r w:rsidRPr="00843FB5">
        <w:rPr>
          <w:rStyle w:val="StyleUnderline"/>
        </w:rPr>
        <w:t>have</w:t>
      </w:r>
      <w:r w:rsidRPr="00843FB5">
        <w:rPr>
          <w:sz w:val="16"/>
        </w:rPr>
        <w:t xml:space="preserve"> so many </w:t>
      </w:r>
      <w:r w:rsidRPr="00843FB5">
        <w:rPr>
          <w:rStyle w:val="StyleUnderline"/>
        </w:rPr>
        <w:t>weapon platforms and</w:t>
      </w:r>
      <w:r w:rsidRPr="00843FB5">
        <w:rPr>
          <w:sz w:val="16"/>
        </w:rPr>
        <w:t xml:space="preserve"> both </w:t>
      </w:r>
      <w:r w:rsidRPr="00EE0768">
        <w:rPr>
          <w:rStyle w:val="StyleUnderline"/>
          <w:highlight w:val="cyan"/>
        </w:rPr>
        <w:t>are</w:t>
      </w:r>
      <w:r w:rsidRPr="00843FB5">
        <w:rPr>
          <w:rStyle w:val="StyleUnderline"/>
        </w:rPr>
        <w:t xml:space="preserve"> major </w:t>
      </w:r>
      <w:r w:rsidRPr="00EE0768">
        <w:rPr>
          <w:rStyle w:val="Emphasis"/>
          <w:highlight w:val="cyan"/>
        </w:rPr>
        <w:t>nuclear</w:t>
      </w:r>
      <w:r w:rsidRPr="00843FB5">
        <w:rPr>
          <w:rStyle w:val="StyleUnderline"/>
        </w:rPr>
        <w:t xml:space="preserve"> powers, the </w:t>
      </w:r>
      <w:r w:rsidRPr="00EE0768">
        <w:rPr>
          <w:rStyle w:val="StyleUnderline"/>
          <w:highlight w:val="cyan"/>
        </w:rPr>
        <w:t>feasibility</w:t>
      </w:r>
      <w:r w:rsidRPr="00843FB5">
        <w:rPr>
          <w:rStyle w:val="StyleUnderline"/>
        </w:rPr>
        <w:t xml:space="preserve"> of a military solution has </w:t>
      </w:r>
      <w:r w:rsidRPr="00EE0768">
        <w:rPr>
          <w:rStyle w:val="Emphasis"/>
          <w:highlight w:val="cyan"/>
        </w:rPr>
        <w:t>greatly diminished</w:t>
      </w:r>
      <w:r w:rsidRPr="00843FB5">
        <w:rPr>
          <w:sz w:val="16"/>
        </w:rPr>
        <w:t>.</w:t>
      </w:r>
      <w:r>
        <w:rPr>
          <w:sz w:val="16"/>
        </w:rPr>
        <w:t xml:space="preserve"> </w:t>
      </w:r>
      <w:r w:rsidRPr="00843FB5">
        <w:rPr>
          <w:rStyle w:val="StyleUnderline"/>
        </w:rPr>
        <w:t xml:space="preserve">The China-U.S. </w:t>
      </w:r>
      <w:r w:rsidRPr="00EE0768">
        <w:rPr>
          <w:rStyle w:val="StyleUnderline"/>
          <w:highlight w:val="cyan"/>
        </w:rPr>
        <w:t>rivalry in</w:t>
      </w:r>
      <w:r w:rsidRPr="00843FB5">
        <w:rPr>
          <w:rStyle w:val="StyleUnderline"/>
        </w:rPr>
        <w:t xml:space="preserve"> the </w:t>
      </w:r>
      <w:r w:rsidRPr="00EE0768">
        <w:rPr>
          <w:rStyle w:val="Emphasis"/>
          <w:highlight w:val="cyan"/>
        </w:rPr>
        <w:t>S</w:t>
      </w:r>
      <w:r w:rsidRPr="00843FB5">
        <w:rPr>
          <w:sz w:val="16"/>
        </w:rPr>
        <w:t xml:space="preserve">outh </w:t>
      </w:r>
      <w:r w:rsidRPr="00EE0768">
        <w:rPr>
          <w:rStyle w:val="Emphasis"/>
          <w:highlight w:val="cyan"/>
        </w:rPr>
        <w:t>C</w:t>
      </w:r>
      <w:r w:rsidRPr="00843FB5">
        <w:rPr>
          <w:sz w:val="16"/>
        </w:rPr>
        <w:t xml:space="preserve">hina </w:t>
      </w:r>
      <w:r w:rsidRPr="00EE0768">
        <w:rPr>
          <w:rStyle w:val="Emphasis"/>
          <w:highlight w:val="cyan"/>
        </w:rPr>
        <w:t>S</w:t>
      </w:r>
      <w:r w:rsidRPr="00843FB5">
        <w:rPr>
          <w:sz w:val="16"/>
        </w:rPr>
        <w:t xml:space="preserve">ea </w:t>
      </w:r>
      <w:r w:rsidRPr="00EE0768">
        <w:rPr>
          <w:rStyle w:val="StyleUnderline"/>
          <w:highlight w:val="cyan"/>
        </w:rPr>
        <w:t>is</w:t>
      </w:r>
      <w:r w:rsidRPr="00843FB5">
        <w:rPr>
          <w:rStyle w:val="StyleUnderline"/>
        </w:rPr>
        <w:t xml:space="preserve"> certainly </w:t>
      </w:r>
      <w:r w:rsidRPr="00EE0768">
        <w:rPr>
          <w:rStyle w:val="StyleUnderline"/>
          <w:highlight w:val="cyan"/>
        </w:rPr>
        <w:t xml:space="preserve">growing, but </w:t>
      </w:r>
      <w:r w:rsidRPr="00EE0768">
        <w:rPr>
          <w:rStyle w:val="Emphasis"/>
          <w:sz w:val="24"/>
          <w:szCs w:val="26"/>
          <w:highlight w:val="cyan"/>
        </w:rPr>
        <w:t>war is</w:t>
      </w:r>
      <w:r w:rsidRPr="00843FB5">
        <w:rPr>
          <w:rStyle w:val="Emphasis"/>
          <w:sz w:val="24"/>
          <w:szCs w:val="26"/>
        </w:rPr>
        <w:t xml:space="preserve"> still </w:t>
      </w:r>
      <w:r w:rsidRPr="00EE0768">
        <w:rPr>
          <w:rStyle w:val="Emphasis"/>
          <w:sz w:val="24"/>
          <w:szCs w:val="26"/>
          <w:highlight w:val="cyan"/>
        </w:rPr>
        <w:t>some way off</w:t>
      </w:r>
      <w:r w:rsidRPr="00EE0768">
        <w:rPr>
          <w:rStyle w:val="StyleUnderline"/>
          <w:highlight w:val="cyan"/>
        </w:rPr>
        <w:t xml:space="preserve">. There are </w:t>
      </w:r>
      <w:r w:rsidRPr="00EE0768">
        <w:rPr>
          <w:rStyle w:val="Emphasis"/>
          <w:highlight w:val="cyan"/>
        </w:rPr>
        <w:t>several</w:t>
      </w:r>
      <w:r w:rsidRPr="00843FB5">
        <w:rPr>
          <w:rStyle w:val="StyleUnderline"/>
        </w:rPr>
        <w:t xml:space="preserve"> maritime </w:t>
      </w:r>
      <w:r w:rsidRPr="00EE0768">
        <w:rPr>
          <w:rStyle w:val="StyleUnderline"/>
          <w:highlight w:val="cyan"/>
        </w:rPr>
        <w:t>encounters</w:t>
      </w:r>
      <w:r w:rsidRPr="00843FB5">
        <w:rPr>
          <w:rStyle w:val="StyleUnderline"/>
        </w:rPr>
        <w:t xml:space="preserve"> between the two sides </w:t>
      </w:r>
      <w:r w:rsidRPr="00EE0768">
        <w:rPr>
          <w:rStyle w:val="Emphasis"/>
          <w:highlight w:val="cyan"/>
        </w:rPr>
        <w:t>every day</w:t>
      </w:r>
      <w:r w:rsidRPr="00843FB5">
        <w:rPr>
          <w:rStyle w:val="StyleUnderline"/>
        </w:rPr>
        <w:t xml:space="preserve">, and </w:t>
      </w:r>
      <w:r w:rsidRPr="00843FB5">
        <w:rPr>
          <w:rStyle w:val="Emphasis"/>
        </w:rPr>
        <w:t>thousands every year</w:t>
      </w:r>
      <w:r w:rsidRPr="00843FB5">
        <w:rPr>
          <w:rStyle w:val="StyleUnderline"/>
        </w:rPr>
        <w:t xml:space="preserve">. </w:t>
      </w:r>
      <w:r w:rsidRPr="00EE0768">
        <w:rPr>
          <w:rStyle w:val="StyleUnderline"/>
          <w:highlight w:val="cyan"/>
        </w:rPr>
        <w:t>Most</w:t>
      </w:r>
      <w:r w:rsidRPr="00843FB5">
        <w:rPr>
          <w:rStyle w:val="StyleUnderline"/>
        </w:rPr>
        <w:t xml:space="preserve"> of them are </w:t>
      </w:r>
      <w:r w:rsidRPr="00EE0768">
        <w:rPr>
          <w:rStyle w:val="Emphasis"/>
          <w:highlight w:val="cyan"/>
        </w:rPr>
        <w:t>professional</w:t>
      </w:r>
      <w:r w:rsidRPr="00EE0768">
        <w:rPr>
          <w:rStyle w:val="StyleUnderline"/>
          <w:highlight w:val="cyan"/>
        </w:rPr>
        <w:t xml:space="preserve"> and </w:t>
      </w:r>
      <w:r w:rsidRPr="00EE0768">
        <w:rPr>
          <w:rStyle w:val="Emphasis"/>
          <w:highlight w:val="cyan"/>
        </w:rPr>
        <w:t>safe</w:t>
      </w:r>
      <w:r w:rsidRPr="00843FB5">
        <w:rPr>
          <w:rStyle w:val="StyleUnderline"/>
        </w:rPr>
        <w:t>; only a few have involved some risks. The recent pandemic has</w:t>
      </w:r>
      <w:r w:rsidRPr="00843FB5">
        <w:rPr>
          <w:sz w:val="16"/>
        </w:rPr>
        <w:t xml:space="preserve"> made both countries and militaries more sensitive, which, to some extent, has </w:t>
      </w:r>
      <w:r w:rsidRPr="00843FB5">
        <w:rPr>
          <w:rStyle w:val="StyleUnderline"/>
        </w:rPr>
        <w:t>heightened</w:t>
      </w:r>
      <w:r w:rsidRPr="00843FB5">
        <w:rPr>
          <w:sz w:val="16"/>
        </w:rPr>
        <w:t xml:space="preserve"> the </w:t>
      </w:r>
      <w:r w:rsidRPr="00843FB5">
        <w:rPr>
          <w:rStyle w:val="StyleUnderline"/>
        </w:rPr>
        <w:t>tension</w:t>
      </w:r>
      <w:r w:rsidRPr="00843FB5">
        <w:rPr>
          <w:sz w:val="16"/>
        </w:rPr>
        <w:t xml:space="preserve"> of the situation.</w:t>
      </w:r>
      <w:r>
        <w:rPr>
          <w:sz w:val="16"/>
        </w:rPr>
        <w:t xml:space="preserve"> </w:t>
      </w:r>
      <w:r w:rsidRPr="00843FB5">
        <w:rPr>
          <w:sz w:val="16"/>
        </w:rPr>
        <w:t>Because of COVID-19, China and the United States are more concerned and anxious about each other. In addition to maintaining daily operations in the western Pacific, both sides have some new worries. The United States is concerned that China would take advantage of the temporary power vacuum; thus it has deliberately shown more force and given China more diplomatic pressure. China feels that Washington’s South China Sea policy is increasingly desperate to the point that, even during the pandemic, the United States has not forgotten to provoke China. Beijing is also convinced that the U.S., motivated by power competition, is focusing on China’s activities and ignoring the actions of other claimants.</w:t>
      </w:r>
      <w:r>
        <w:rPr>
          <w:sz w:val="16"/>
        </w:rPr>
        <w:t xml:space="preserve"> </w:t>
      </w:r>
      <w:r w:rsidRPr="00843FB5">
        <w:rPr>
          <w:rStyle w:val="StyleUnderline"/>
        </w:rPr>
        <w:t>From mid-April to early May, the U.S. Navy dispatched several warships</w:t>
      </w:r>
      <w:r w:rsidRPr="00843FB5">
        <w:rPr>
          <w:sz w:val="16"/>
        </w:rPr>
        <w:t>, including USS America LHA-6, to the so-called standoff area between the Haiyang Dizhi 8 and the West Capella to deter China’s operations. The PLA Navy was believed to have a similar number of warships there at the same time, which aroused heated discussion among the media and experts. Another less publicized but more intense case was the reconnaissance and counter-reconnaissance of China’s aircraft carrier Liaoning formation when it was conducting open sea cross-region mobile training while followed by American warships and multiple military aircraft. An anonymous PLA Navy officer revealed that the confrontation was so intense that one U.S. warship even once came within 100 meters of the Chinese carrier.</w:t>
      </w:r>
      <w:r>
        <w:rPr>
          <w:sz w:val="16"/>
        </w:rPr>
        <w:t xml:space="preserve"> </w:t>
      </w:r>
      <w:r w:rsidRPr="00843FB5">
        <w:rPr>
          <w:rStyle w:val="StyleUnderline"/>
        </w:rPr>
        <w:t xml:space="preserve">Even so, </w:t>
      </w:r>
      <w:r w:rsidRPr="00EE0768">
        <w:rPr>
          <w:rStyle w:val="StyleUnderline"/>
          <w:highlight w:val="cyan"/>
        </w:rPr>
        <w:t>both sides</w:t>
      </w:r>
      <w:r w:rsidRPr="00843FB5">
        <w:rPr>
          <w:rStyle w:val="StyleUnderline"/>
        </w:rPr>
        <w:t xml:space="preserve"> have </w:t>
      </w:r>
      <w:r w:rsidRPr="00EE0768">
        <w:rPr>
          <w:rStyle w:val="StyleUnderline"/>
          <w:highlight w:val="cyan"/>
        </w:rPr>
        <w:t>remained</w:t>
      </w:r>
      <w:r w:rsidRPr="00843FB5">
        <w:rPr>
          <w:rStyle w:val="StyleUnderline"/>
        </w:rPr>
        <w:t xml:space="preserve"> largely </w:t>
      </w:r>
      <w:r w:rsidRPr="00843FB5">
        <w:rPr>
          <w:rStyle w:val="Emphasis"/>
        </w:rPr>
        <w:t>professional</w:t>
      </w:r>
      <w:r w:rsidRPr="00843FB5">
        <w:rPr>
          <w:rStyle w:val="StyleUnderline"/>
        </w:rPr>
        <w:t xml:space="preserve"> and </w:t>
      </w:r>
      <w:r w:rsidRPr="00EE0768">
        <w:rPr>
          <w:rStyle w:val="Emphasis"/>
          <w:highlight w:val="cyan"/>
        </w:rPr>
        <w:t>restrained</w:t>
      </w:r>
      <w:r w:rsidRPr="00843FB5">
        <w:rPr>
          <w:rStyle w:val="StyleUnderline"/>
        </w:rPr>
        <w:t xml:space="preserve">. In fact, </w:t>
      </w:r>
      <w:r w:rsidRPr="00EE0768">
        <w:rPr>
          <w:rStyle w:val="Emphasis"/>
          <w:highlight w:val="cyan"/>
        </w:rPr>
        <w:t>neither</w:t>
      </w:r>
      <w:r w:rsidRPr="00843FB5">
        <w:rPr>
          <w:rStyle w:val="StyleUnderline"/>
        </w:rPr>
        <w:t xml:space="preserve"> the Chinese military nor the American military has </w:t>
      </w:r>
      <w:r w:rsidRPr="00EE0768">
        <w:rPr>
          <w:rStyle w:val="Emphasis"/>
          <w:highlight w:val="cyan"/>
        </w:rPr>
        <w:t>increased</w:t>
      </w:r>
      <w:r w:rsidRPr="00843FB5">
        <w:rPr>
          <w:rStyle w:val="StyleUnderline"/>
        </w:rPr>
        <w:t xml:space="preserve"> its </w:t>
      </w:r>
      <w:r w:rsidRPr="00EE0768">
        <w:rPr>
          <w:rStyle w:val="StyleUnderline"/>
          <w:highlight w:val="cyan"/>
        </w:rPr>
        <w:t>activity</w:t>
      </w:r>
      <w:r w:rsidRPr="00843FB5">
        <w:rPr>
          <w:rStyle w:val="StyleUnderline"/>
        </w:rPr>
        <w:t xml:space="preserve"> significantly </w:t>
      </w:r>
      <w:r w:rsidRPr="00EE0768">
        <w:rPr>
          <w:rStyle w:val="StyleUnderline"/>
          <w:highlight w:val="cyan"/>
        </w:rPr>
        <w:t>compared with</w:t>
      </w:r>
      <w:r w:rsidRPr="00843FB5">
        <w:rPr>
          <w:rStyle w:val="StyleUnderline"/>
        </w:rPr>
        <w:t xml:space="preserve"> the same period of </w:t>
      </w:r>
      <w:r w:rsidRPr="00843FB5">
        <w:rPr>
          <w:rStyle w:val="Emphasis"/>
        </w:rPr>
        <w:t>20</w:t>
      </w:r>
      <w:r w:rsidRPr="00EE0768">
        <w:rPr>
          <w:rStyle w:val="Emphasis"/>
          <w:highlight w:val="cyan"/>
        </w:rPr>
        <w:t>19</w:t>
      </w:r>
      <w:r w:rsidRPr="00EE0768">
        <w:rPr>
          <w:rStyle w:val="StyleUnderline"/>
          <w:highlight w:val="cyan"/>
        </w:rPr>
        <w:t xml:space="preserve">, </w:t>
      </w:r>
      <w:r w:rsidRPr="00EE0768">
        <w:rPr>
          <w:rStyle w:val="Emphasis"/>
          <w:highlight w:val="cyan"/>
        </w:rPr>
        <w:t>despite</w:t>
      </w:r>
      <w:r w:rsidRPr="00843FB5">
        <w:rPr>
          <w:rStyle w:val="StyleUnderline"/>
        </w:rPr>
        <w:t xml:space="preserve"> the impression given by most </w:t>
      </w:r>
      <w:r w:rsidRPr="00EE0768">
        <w:rPr>
          <w:rStyle w:val="Emphasis"/>
          <w:highlight w:val="cyan"/>
        </w:rPr>
        <w:t>media reports</w:t>
      </w:r>
      <w:r w:rsidRPr="00843FB5">
        <w:rPr>
          <w:rStyle w:val="StyleUnderline"/>
        </w:rPr>
        <w:t xml:space="preserve"> and </w:t>
      </w:r>
      <w:r w:rsidRPr="00843FB5">
        <w:rPr>
          <w:rStyle w:val="Emphasis"/>
        </w:rPr>
        <w:t>expert commentaries</w:t>
      </w:r>
      <w:r w:rsidRPr="00843FB5">
        <w:rPr>
          <w:sz w:val="16"/>
        </w:rPr>
        <w:t>.</w:t>
      </w:r>
    </w:p>
    <w:p w14:paraId="0286BA27" w14:textId="77777777" w:rsidR="00EE0768" w:rsidRPr="00E65FA6" w:rsidRDefault="00EE0768" w:rsidP="00EE0768"/>
    <w:p w14:paraId="6220B8B8" w14:textId="77777777" w:rsidR="00A416CB" w:rsidRPr="00A416CB" w:rsidRDefault="00A416CB" w:rsidP="00EE0768">
      <w:pPr>
        <w:pStyle w:val="Heading4"/>
      </w:pPr>
    </w:p>
    <w:sectPr w:rsidR="00A416CB" w:rsidRPr="00A416CB"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55236" w14:textId="77777777" w:rsidR="005F1BEB" w:rsidRDefault="005F1BEB" w:rsidP="00E72F31">
      <w:pPr>
        <w:spacing w:after="0" w:line="240" w:lineRule="auto"/>
      </w:pPr>
      <w:r>
        <w:separator/>
      </w:r>
    </w:p>
  </w:endnote>
  <w:endnote w:type="continuationSeparator" w:id="0">
    <w:p w14:paraId="31C73EC6" w14:textId="77777777" w:rsidR="005F1BEB" w:rsidRDefault="005F1BEB" w:rsidP="00E72F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03CED" w14:textId="77777777" w:rsidR="005F1BEB" w:rsidRDefault="005F1BEB" w:rsidP="00E72F31">
      <w:pPr>
        <w:spacing w:after="0" w:line="240" w:lineRule="auto"/>
      </w:pPr>
      <w:r>
        <w:separator/>
      </w:r>
    </w:p>
  </w:footnote>
  <w:footnote w:type="continuationSeparator" w:id="0">
    <w:p w14:paraId="5279EC1B" w14:textId="77777777" w:rsidR="005F1BEB" w:rsidRDefault="005F1BEB" w:rsidP="00E72F31">
      <w:pPr>
        <w:spacing w:after="0" w:line="240" w:lineRule="auto"/>
      </w:pPr>
      <w:r>
        <w:continuationSeparator/>
      </w:r>
    </w:p>
  </w:footnote>
  <w:footnote w:id="1">
    <w:p w14:paraId="204C1FE3" w14:textId="77777777" w:rsidR="00E72F31" w:rsidRPr="00752E9C" w:rsidRDefault="00E72F31" w:rsidP="00E72F31">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w:t>
        </w:r>
        <w:r w:rsidRPr="00752E9C">
          <w:rPr>
            <w:rStyle w:val="Hyperlink"/>
            <w:sz w:val="16"/>
            <w:szCs w:val="16"/>
          </w:rPr>
          <w:t>/</w:t>
        </w:r>
        <w:r w:rsidRPr="00752E9C">
          <w:rPr>
            <w:rStyle w:val="Hyperlink"/>
            <w:sz w:val="16"/>
            <w:szCs w:val="16"/>
          </w:rPr>
          <w:t>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236FFC4B" w14:textId="77777777" w:rsidR="00E72F31" w:rsidRPr="00855FDC" w:rsidRDefault="00E72F31" w:rsidP="00E72F31">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9368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42CF"/>
    <w:rsid w:val="00065FEE"/>
    <w:rsid w:val="00066E3C"/>
    <w:rsid w:val="00072718"/>
    <w:rsid w:val="0007381E"/>
    <w:rsid w:val="00076094"/>
    <w:rsid w:val="0008785F"/>
    <w:rsid w:val="00090CBE"/>
    <w:rsid w:val="00094DEC"/>
    <w:rsid w:val="000A2D8A"/>
    <w:rsid w:val="000D26A6"/>
    <w:rsid w:val="000D2B90"/>
    <w:rsid w:val="000D5856"/>
    <w:rsid w:val="000D6ED8"/>
    <w:rsid w:val="000D717B"/>
    <w:rsid w:val="00100B28"/>
    <w:rsid w:val="00117316"/>
    <w:rsid w:val="001209B4"/>
    <w:rsid w:val="001761FC"/>
    <w:rsid w:val="00182655"/>
    <w:rsid w:val="001840F2"/>
    <w:rsid w:val="00185134"/>
    <w:rsid w:val="001856C6"/>
    <w:rsid w:val="00191B5F"/>
    <w:rsid w:val="00192487"/>
    <w:rsid w:val="00193416"/>
    <w:rsid w:val="0019368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1BEB"/>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16CB"/>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1C4D"/>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6684"/>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2F31"/>
    <w:rsid w:val="00E8322E"/>
    <w:rsid w:val="00E903E0"/>
    <w:rsid w:val="00EA1115"/>
    <w:rsid w:val="00EA39EB"/>
    <w:rsid w:val="00EA58CE"/>
    <w:rsid w:val="00EB33FF"/>
    <w:rsid w:val="00EB3D1A"/>
    <w:rsid w:val="00EC2759"/>
    <w:rsid w:val="00EC7106"/>
    <w:rsid w:val="00ED0120"/>
    <w:rsid w:val="00ED3BBA"/>
    <w:rsid w:val="00ED4E12"/>
    <w:rsid w:val="00EE051B"/>
    <w:rsid w:val="00EE0768"/>
    <w:rsid w:val="00EE54B4"/>
    <w:rsid w:val="00EF1AD8"/>
    <w:rsid w:val="00EF2B5C"/>
    <w:rsid w:val="00EF7794"/>
    <w:rsid w:val="00F02046"/>
    <w:rsid w:val="00F053D8"/>
    <w:rsid w:val="00F07888"/>
    <w:rsid w:val="00F1313D"/>
    <w:rsid w:val="00F201E7"/>
    <w:rsid w:val="00F204E0"/>
    <w:rsid w:val="00F20B16"/>
    <w:rsid w:val="00F21C79"/>
    <w:rsid w:val="00F22B0B"/>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05D7"/>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884145"/>
  <w14:defaultImageDpi w14:val="300"/>
  <w15:docId w15:val="{BDC70F03-A922-7E45-A0F9-A9134EB7F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9368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936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9368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9368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19368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936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3686"/>
  </w:style>
  <w:style w:type="character" w:customStyle="1" w:styleId="Heading1Char">
    <w:name w:val="Heading 1 Char"/>
    <w:aliases w:val="Pocket Char"/>
    <w:basedOn w:val="DefaultParagraphFont"/>
    <w:link w:val="Heading1"/>
    <w:uiPriority w:val="9"/>
    <w:rsid w:val="0019368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9368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93686"/>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19368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93686"/>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8."/>
    <w:basedOn w:val="DefaultParagraphFont"/>
    <w:uiPriority w:val="1"/>
    <w:qFormat/>
    <w:rsid w:val="00193686"/>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textbold"/>
    <w:uiPriority w:val="20"/>
    <w:qFormat/>
    <w:rsid w:val="00193686"/>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193686"/>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T,C"/>
    <w:basedOn w:val="DefaultParagraphFont"/>
    <w:link w:val="Card"/>
    <w:uiPriority w:val="99"/>
    <w:unhideWhenUsed/>
    <w:rsid w:val="00193686"/>
    <w:rPr>
      <w:color w:val="auto"/>
      <w:u w:val="none"/>
    </w:rPr>
  </w:style>
  <w:style w:type="paragraph" w:styleId="DocumentMap">
    <w:name w:val="Document Map"/>
    <w:basedOn w:val="Normal"/>
    <w:link w:val="DocumentMapChar"/>
    <w:uiPriority w:val="99"/>
    <w:semiHidden/>
    <w:unhideWhenUsed/>
    <w:rsid w:val="0019368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93686"/>
    <w:rPr>
      <w:rFonts w:ascii="Lucida Grande" w:hAnsi="Lucida Grande" w:cs="Lucida Grande"/>
    </w:rPr>
  </w:style>
  <w:style w:type="paragraph" w:customStyle="1" w:styleId="textbold">
    <w:name w:val="text bold"/>
    <w:basedOn w:val="Normal"/>
    <w:link w:val="Emphasis"/>
    <w:uiPriority w:val="20"/>
    <w:qFormat/>
    <w:rsid w:val="000642CF"/>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12" w:space="0" w:color="auto"/>
    </w:rPr>
  </w:style>
  <w:style w:type="character" w:customStyle="1" w:styleId="verdana">
    <w:name w:val="verdana"/>
    <w:basedOn w:val="DefaultParagraphFont"/>
    <w:rsid w:val="000642CF"/>
    <w:rPr>
      <w:rFonts w:cs="Times New Roman"/>
    </w:rPr>
  </w:style>
  <w:style w:type="character" w:customStyle="1" w:styleId="italic">
    <w:name w:val="italic"/>
    <w:basedOn w:val="DefaultParagraphFont"/>
    <w:rsid w:val="000642CF"/>
    <w:rPr>
      <w:rFonts w:cs="Times New Roman"/>
    </w:rPr>
  </w:style>
  <w:style w:type="paragraph" w:styleId="ListParagraph">
    <w:name w:val="List Paragraph"/>
    <w:basedOn w:val="Normal"/>
    <w:uiPriority w:val="99"/>
    <w:unhideWhenUsed/>
    <w:qFormat/>
    <w:rsid w:val="00A416CB"/>
    <w:pPr>
      <w:ind w:left="720"/>
      <w:contextualSpacing/>
    </w:pPr>
  </w:style>
  <w:style w:type="paragraph" w:customStyle="1" w:styleId="Card">
    <w:name w:val="Card"/>
    <w:aliases w:val="Medium Grid 21,No Spacing31,No Spacing22,No Spacing3,tag,Tag and Cite,nonunderlined,Dont use,Very Small Text,No Spacing111112,No Spacing41,card,No Spacing2,Read stuff,Tag and Ci,Debate Text,No Spacing11,No Spacing111,No Spacing1,No Spacing112"/>
    <w:basedOn w:val="Heading1"/>
    <w:link w:val="Hyperlink"/>
    <w:autoRedefine/>
    <w:uiPriority w:val="99"/>
    <w:qFormat/>
    <w:rsid w:val="00E72F3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E72F31"/>
    <w:rPr>
      <w:vertAlign w:val="superscript"/>
    </w:rPr>
  </w:style>
  <w:style w:type="paragraph" w:styleId="NoSpacing">
    <w:name w:val="No Spacing"/>
    <w:aliases w:val="Note Level 2,Small Text,Card Format,Note Level 21,ClearFormatting,Clear,DDI Tag,Tag Title,No Spacing51,No Spacing11211,ca"/>
    <w:basedOn w:val="Heading1"/>
    <w:autoRedefine/>
    <w:uiPriority w:val="99"/>
    <w:qFormat/>
    <w:rsid w:val="00E72F3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B61C4D"/>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96181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io.org/sites/default/files/2021-04/Climate%20Report_FINAL.pdf" TargetMode="External"/><Relationship Id="rId18" Type="http://schemas.openxmlformats.org/officeDocument/2006/relationships/hyperlink" Target="https://www.livescience.com/51990-sea-level-rise-unknowns.htm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endpts.com/how-the-biopharma-industry-is-helping-to-pay-for-the-bipartisan-infrastructure-bill/" TargetMode="External"/><Relationship Id="rId7" Type="http://schemas.openxmlformats.org/officeDocument/2006/relationships/settings" Target="settings.xml"/><Relationship Id="rId12" Type="http://schemas.openxmlformats.org/officeDocument/2006/relationships/hyperlink" Target="https://www.ipwatchdog.com/2021/05/05/tai-says-united-states-will-back-india-southafrica-proposal-waive-ip-rights-trips/id=133224/" TargetMode="External"/><Relationship Id="rId17" Type="http://schemas.openxmlformats.org/officeDocument/2006/relationships/hyperlink" Target="https://www.livescience.com/55129-how-heat-waves-kill-so-quickly.html" TargetMode="External"/><Relationship Id="rId25" Type="http://schemas.openxmlformats.org/officeDocument/2006/relationships/hyperlink" Target="https://thediplomat.com/2020/06/china-us-military-confrontation-in-the-south-china-sea-fact-and-fiction/" TargetMode="External"/><Relationship Id="rId2" Type="http://schemas.openxmlformats.org/officeDocument/2006/relationships/customXml" Target="../customXml/item2.xml"/><Relationship Id="rId16" Type="http://schemas.openxmlformats.org/officeDocument/2006/relationships/hyperlink" Target="https://www.livescience.com/57266-amazon-river.html" TargetMode="External"/><Relationship Id="rId20" Type="http://schemas.openxmlformats.org/officeDocument/2006/relationships/hyperlink" Target="https://khn.org/news/senators-who-led-pharma-friendly-patent-reform-also-prime-targets-for-pharma-cas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watchdog.com/2021/04/19/waiving-ip-rights-during-times-of-covid-a-false-good-idea/id=132399/" TargetMode="External"/><Relationship Id="rId24" Type="http://schemas.openxmlformats.org/officeDocument/2006/relationships/hyperlink" Target="https://www.reuters.com/business/healthcare-pharmaceuticals/biden-says-plans-back-wto-waiver-vaccines-2021-05-05/" TargetMode="External"/><Relationship Id="rId5" Type="http://schemas.openxmlformats.org/officeDocument/2006/relationships/numbering" Target="numbering.xml"/><Relationship Id="rId15" Type="http://schemas.openxmlformats.org/officeDocument/2006/relationships/hyperlink" Target="https://www.ipcc.ch/sr15/" TargetMode="External"/><Relationship Id="rId23" Type="http://schemas.openxmlformats.org/officeDocument/2006/relationships/hyperlink" Target="https://www.vox.com/2015/6/29/8847863/holographic-principle-universe-theory-physics" TargetMode="External"/><Relationship Id="rId10" Type="http://schemas.openxmlformats.org/officeDocument/2006/relationships/endnotes" Target="endnotes.xml"/><Relationship Id="rId19" Type="http://schemas.openxmlformats.org/officeDocument/2006/relationships/hyperlink" Target="https://www.cnbc.com/2021/08/25/what-happens-next-with-biden-infrastructure-budget-bills-in-congres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ivescience.com/65633-climate-change-dooms-humans-by-2050.html" TargetMode="External"/><Relationship Id="rId22" Type="http://schemas.openxmlformats.org/officeDocument/2006/relationships/hyperlink" Target="https://www.usatoday.com/story/opinion/todaysdebate/2021/07/20/climate-change-biden-infrastructure-bill-good-start/7877118002/"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45</TotalTime>
  <Pages>1</Pages>
  <Words>8009</Words>
  <Characters>45654</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53556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2021-09-04T21:06:00Z</dcterms:created>
  <dcterms:modified xsi:type="dcterms:W3CDTF">2021-09-04T21:06:00Z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