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F69A0" w14:textId="4381330F" w:rsidR="00E42E4C" w:rsidRPr="003A17F9" w:rsidRDefault="00194EFA" w:rsidP="00194EFA">
      <w:pPr>
        <w:pStyle w:val="Heading1"/>
        <w:rPr>
          <w:rFonts w:asciiTheme="majorHAnsi" w:hAnsiTheme="majorHAnsi" w:cstheme="majorHAnsi"/>
        </w:rPr>
      </w:pPr>
      <w:r w:rsidRPr="003A17F9">
        <w:rPr>
          <w:rFonts w:asciiTheme="majorHAnsi" w:hAnsiTheme="majorHAnsi" w:cstheme="majorHAnsi"/>
        </w:rPr>
        <w:t>Jack Howe R2</w:t>
      </w:r>
    </w:p>
    <w:p w14:paraId="4E909832" w14:textId="4F3A5CC8" w:rsidR="00194EFA" w:rsidRPr="003A17F9" w:rsidRDefault="00194EFA" w:rsidP="00194EFA">
      <w:pPr>
        <w:pStyle w:val="Heading2"/>
        <w:rPr>
          <w:rFonts w:asciiTheme="majorHAnsi" w:hAnsiTheme="majorHAnsi" w:cstheme="majorHAnsi"/>
        </w:rPr>
      </w:pPr>
      <w:r w:rsidRPr="003A17F9">
        <w:rPr>
          <w:rFonts w:asciiTheme="majorHAnsi" w:hAnsiTheme="majorHAnsi" w:cstheme="majorHAnsi"/>
        </w:rPr>
        <w:t>1</w:t>
      </w:r>
    </w:p>
    <w:p w14:paraId="0693558B" w14:textId="77777777" w:rsidR="007F3A31" w:rsidRPr="003A17F9" w:rsidRDefault="007F3A31" w:rsidP="007F3A31">
      <w:pPr>
        <w:pStyle w:val="Heading4"/>
        <w:rPr>
          <w:rFonts w:asciiTheme="majorHAnsi" w:hAnsiTheme="majorHAnsi" w:cstheme="majorHAnsi"/>
        </w:rPr>
      </w:pPr>
      <w:r w:rsidRPr="003A17F9">
        <w:rPr>
          <w:rFonts w:asciiTheme="majorHAnsi" w:hAnsiTheme="majorHAnsi" w:cstheme="majorHAnsi"/>
        </w:rPr>
        <w:t xml:space="preserve">Interpretation – the Affirmative must present a delineated enforcement mechanism for the Plan. There is no normal means since terms are </w:t>
      </w:r>
      <w:r w:rsidRPr="003A17F9">
        <w:rPr>
          <w:rFonts w:asciiTheme="majorHAnsi" w:hAnsiTheme="majorHAnsi" w:cstheme="majorHAnsi"/>
          <w:u w:val="single"/>
        </w:rPr>
        <w:t>negotiated contextually</w:t>
      </w:r>
      <w:r w:rsidRPr="003A17F9">
        <w:rPr>
          <w:rFonts w:asciiTheme="majorHAnsi" w:hAnsiTheme="majorHAnsi" w:cstheme="majorHAnsi"/>
        </w:rPr>
        <w:t xml:space="preserve"> among member states.</w:t>
      </w:r>
    </w:p>
    <w:p w14:paraId="5D455FFB" w14:textId="77777777" w:rsidR="007F3A31" w:rsidRPr="003A17F9" w:rsidRDefault="007F3A31" w:rsidP="007F3A31">
      <w:pPr>
        <w:rPr>
          <w:rFonts w:asciiTheme="majorHAnsi" w:hAnsiTheme="majorHAnsi" w:cstheme="majorHAnsi"/>
        </w:rPr>
      </w:pPr>
      <w:r w:rsidRPr="003A17F9">
        <w:rPr>
          <w:rStyle w:val="Style13ptBold"/>
          <w:rFonts w:asciiTheme="majorHAnsi" w:hAnsiTheme="majorHAnsi" w:cstheme="majorHAnsi"/>
        </w:rPr>
        <w:t>WTO No Date</w:t>
      </w:r>
      <w:r w:rsidRPr="003A17F9">
        <w:rPr>
          <w:rFonts w:asciiTheme="majorHAnsi" w:hAnsiTheme="majorHAnsi" w:cstheme="majorHAnsi"/>
        </w:rPr>
        <w:t xml:space="preserve"> "Whose WTO is it anyway?" </w:t>
      </w:r>
      <w:hyperlink r:id="rId9" w:history="1">
        <w:r w:rsidRPr="003A17F9">
          <w:rPr>
            <w:rStyle w:val="Hyperlink"/>
            <w:rFonts w:asciiTheme="majorHAnsi" w:hAnsiTheme="majorHAnsi" w:cstheme="majorHAnsi"/>
          </w:rPr>
          <w:t>https://www.wto.org/english/thewto_e/whatis_e/tif_e/org1_e.htm</w:t>
        </w:r>
      </w:hyperlink>
      <w:r w:rsidRPr="003A17F9">
        <w:rPr>
          <w:rFonts w:asciiTheme="majorHAnsi" w:hAnsiTheme="majorHAnsi" w:cstheme="majorHAnsi"/>
        </w:rPr>
        <w:t xml:space="preserve"> //Elmer </w:t>
      </w:r>
    </w:p>
    <w:p w14:paraId="497FF9A6" w14:textId="77777777" w:rsidR="007F3A31" w:rsidRPr="003A17F9" w:rsidRDefault="007F3A31" w:rsidP="007F3A31">
      <w:pPr>
        <w:rPr>
          <w:rFonts w:asciiTheme="majorHAnsi" w:hAnsiTheme="majorHAnsi" w:cstheme="majorHAnsi"/>
          <w:szCs w:val="22"/>
        </w:rPr>
      </w:pPr>
      <w:r w:rsidRPr="003A17F9">
        <w:rPr>
          <w:rFonts w:asciiTheme="majorHAnsi" w:hAnsiTheme="majorHAnsi" w:cstheme="majorHAnsi"/>
          <w:b/>
          <w:szCs w:val="22"/>
          <w:highlight w:val="cyan"/>
          <w:u w:val="single"/>
        </w:rPr>
        <w:t>When WTO rules impose disciplines</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on countries’ policies, </w:t>
      </w:r>
      <w:r w:rsidRPr="003A17F9">
        <w:rPr>
          <w:rFonts w:asciiTheme="majorHAnsi" w:hAnsiTheme="majorHAnsi" w:cstheme="majorHAnsi"/>
          <w:b/>
          <w:szCs w:val="22"/>
          <w:highlight w:val="cyan"/>
          <w:u w:val="single"/>
          <w:bdr w:val="single" w:sz="12" w:space="0" w:color="auto"/>
        </w:rPr>
        <w:t>that is the outcome of negotiations among WTO members.</w:t>
      </w:r>
      <w:r w:rsidRPr="003A17F9">
        <w:rPr>
          <w:rFonts w:asciiTheme="majorHAnsi" w:hAnsiTheme="majorHAnsi" w:cstheme="majorHAnsi"/>
          <w:szCs w:val="22"/>
        </w:rPr>
        <w:t xml:space="preserve"> The rules are </w:t>
      </w:r>
      <w:r w:rsidRPr="003A17F9">
        <w:rPr>
          <w:rFonts w:asciiTheme="majorHAnsi" w:hAnsiTheme="majorHAnsi" w:cstheme="majorHAnsi"/>
          <w:b/>
          <w:szCs w:val="22"/>
          <w:highlight w:val="cyan"/>
          <w:u w:val="single"/>
        </w:rPr>
        <w:t>enforced</w:t>
      </w:r>
      <w:r w:rsidRPr="003A17F9">
        <w:rPr>
          <w:rFonts w:asciiTheme="majorHAnsi" w:hAnsiTheme="majorHAnsi" w:cstheme="majorHAnsi"/>
          <w:szCs w:val="22"/>
          <w:highlight w:val="cyan"/>
        </w:rPr>
        <w:t xml:space="preserve"> </w:t>
      </w:r>
      <w:r w:rsidRPr="003A17F9">
        <w:rPr>
          <w:rFonts w:asciiTheme="majorHAnsi" w:hAnsiTheme="majorHAnsi" w:cstheme="majorHAnsi"/>
          <w:b/>
          <w:szCs w:val="22"/>
          <w:highlight w:val="cyan"/>
          <w:u w:val="single"/>
        </w:rPr>
        <w:t>by</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the </w:t>
      </w:r>
      <w:r w:rsidRPr="003A17F9">
        <w:rPr>
          <w:rFonts w:asciiTheme="majorHAnsi" w:hAnsiTheme="majorHAnsi" w:cstheme="majorHAnsi"/>
          <w:b/>
          <w:szCs w:val="22"/>
          <w:highlight w:val="cyan"/>
          <w:u w:val="single"/>
        </w:rPr>
        <w:t>members themselves</w:t>
      </w:r>
      <w:r w:rsidRPr="003A17F9">
        <w:rPr>
          <w:rFonts w:asciiTheme="majorHAnsi" w:hAnsiTheme="majorHAnsi" w:cstheme="majorHAnsi"/>
          <w:szCs w:val="22"/>
          <w:highlight w:val="cyan"/>
        </w:rPr>
        <w:t xml:space="preserve"> </w:t>
      </w:r>
      <w:r w:rsidRPr="003A17F9">
        <w:rPr>
          <w:rFonts w:asciiTheme="majorHAnsi" w:hAnsiTheme="majorHAnsi" w:cstheme="majorHAnsi"/>
          <w:b/>
          <w:szCs w:val="22"/>
          <w:highlight w:val="cyan"/>
          <w:u w:val="single"/>
          <w:bdr w:val="single" w:sz="12" w:space="0" w:color="auto"/>
        </w:rPr>
        <w:t>under agreed procedures that they negotiated</w:t>
      </w:r>
      <w:r w:rsidRPr="003A17F9">
        <w:rPr>
          <w:rFonts w:asciiTheme="majorHAnsi" w:hAnsiTheme="majorHAnsi" w:cstheme="majorHAnsi"/>
          <w:szCs w:val="22"/>
        </w:rPr>
        <w:t xml:space="preserve">, </w:t>
      </w:r>
      <w:r w:rsidRPr="003A17F9">
        <w:rPr>
          <w:rFonts w:asciiTheme="majorHAnsi" w:hAnsiTheme="majorHAnsi" w:cstheme="majorHAnsi"/>
          <w:b/>
          <w:szCs w:val="22"/>
          <w:highlight w:val="cyan"/>
          <w:u w:val="single"/>
          <w:bdr w:val="single" w:sz="12" w:space="0" w:color="auto"/>
        </w:rPr>
        <w:t>including the possibility of trade sanctions</w:t>
      </w:r>
      <w:r w:rsidRPr="003A17F9">
        <w:rPr>
          <w:rFonts w:asciiTheme="majorHAnsi" w:hAnsiTheme="majorHAnsi" w:cstheme="majorHAnsi"/>
          <w:szCs w:val="22"/>
        </w:rPr>
        <w:t xml:space="preserve">. But those sanctions are imposed by member </w:t>
      </w:r>
      <w:proofErr w:type="gramStart"/>
      <w:r w:rsidRPr="003A17F9">
        <w:rPr>
          <w:rFonts w:asciiTheme="majorHAnsi" w:hAnsiTheme="majorHAnsi" w:cstheme="majorHAnsi"/>
          <w:szCs w:val="22"/>
        </w:rPr>
        <w:t>countries, and</w:t>
      </w:r>
      <w:proofErr w:type="gramEnd"/>
      <w:r w:rsidRPr="003A17F9">
        <w:rPr>
          <w:rFonts w:asciiTheme="majorHAnsi" w:hAnsiTheme="majorHAnsi" w:cstheme="majorHAnsi"/>
          <w:szCs w:val="22"/>
        </w:rPr>
        <w:t xml:space="preserve"> authorized by the membership as a whole. This is quite different from other agencies whose bureaucracies can, for example, influence a country’s policy by threatening to withhold credit.</w:t>
      </w:r>
    </w:p>
    <w:p w14:paraId="4D992A7F" w14:textId="77777777" w:rsidR="007F3A31" w:rsidRPr="003A17F9" w:rsidRDefault="007F3A31" w:rsidP="007F3A31">
      <w:pPr>
        <w:pStyle w:val="Heading4"/>
        <w:rPr>
          <w:rFonts w:asciiTheme="majorHAnsi" w:hAnsiTheme="majorHAnsi" w:cstheme="majorHAnsi"/>
        </w:rPr>
      </w:pPr>
      <w:r w:rsidRPr="003A17F9">
        <w:rPr>
          <w:rFonts w:asciiTheme="majorHAnsi" w:hAnsiTheme="majorHAnsi" w:cstheme="majorHAnsi"/>
        </w:rPr>
        <w:t xml:space="preserve">Violation: they don’t </w:t>
      </w:r>
    </w:p>
    <w:p w14:paraId="08003823" w14:textId="77777777" w:rsidR="007F3A31" w:rsidRPr="003A17F9" w:rsidRDefault="007F3A31" w:rsidP="007F3A31">
      <w:pPr>
        <w:pStyle w:val="Heading4"/>
        <w:rPr>
          <w:rFonts w:asciiTheme="majorHAnsi" w:hAnsiTheme="majorHAnsi" w:cstheme="majorHAnsi"/>
        </w:rPr>
      </w:pPr>
      <w:r w:rsidRPr="003A17F9">
        <w:rPr>
          <w:rFonts w:asciiTheme="majorHAnsi" w:hAnsiTheme="majorHAnsi" w:cstheme="majorHAnsi"/>
        </w:rPr>
        <w:t>Standards</w:t>
      </w:r>
    </w:p>
    <w:p w14:paraId="0B763CB5" w14:textId="77777777" w:rsidR="007F3A31" w:rsidRPr="003A17F9" w:rsidRDefault="007F3A31" w:rsidP="007F3A31">
      <w:pPr>
        <w:pStyle w:val="Heading4"/>
        <w:rPr>
          <w:rFonts w:asciiTheme="majorHAnsi" w:hAnsiTheme="majorHAnsi" w:cstheme="majorHAnsi"/>
        </w:rPr>
      </w:pPr>
      <w:r w:rsidRPr="003A17F9">
        <w:rPr>
          <w:rFonts w:asciiTheme="majorHAnsi" w:hAnsiTheme="majorHAnsi" w:cstheme="majorHAnsi"/>
        </w:rPr>
        <w:t xml:space="preserve">1] </w:t>
      </w:r>
      <w:r w:rsidRPr="003A17F9">
        <w:rPr>
          <w:rFonts w:asciiTheme="majorHAnsi" w:hAnsiTheme="majorHAnsi" w:cstheme="majorHAnsi"/>
          <w:u w:val="single"/>
        </w:rPr>
        <w:t>Shiftiness</w:t>
      </w:r>
      <w:r w:rsidRPr="003A17F9">
        <w:rPr>
          <w:rFonts w:asciiTheme="majorHAnsi" w:hAnsiTheme="majorHAnsi" w:cstheme="majorHAnsi"/>
        </w:rPr>
        <w:t xml:space="preserve">- They can redefine the 1AC’s enforcement mechanism in the 1AR which allows them to recontextualize their enforcement mechanism to wriggle out of </w:t>
      </w:r>
      <w:proofErr w:type="gramStart"/>
      <w:r w:rsidRPr="003A17F9">
        <w:rPr>
          <w:rFonts w:asciiTheme="majorHAnsi" w:hAnsiTheme="majorHAnsi" w:cstheme="majorHAnsi"/>
        </w:rPr>
        <w:t>DA’s</w:t>
      </w:r>
      <w:proofErr w:type="gramEnd"/>
      <w:r w:rsidRPr="003A17F9">
        <w:rPr>
          <w:rFonts w:asciiTheme="majorHAnsi" w:hAnsiTheme="majorHAnsi" w:cstheme="majorHAnsi"/>
        </w:rPr>
        <w:t xml:space="preserve"> since all DA links are predicated on type of enforcement i.e. sanctions bad </w:t>
      </w:r>
      <w:proofErr w:type="spellStart"/>
      <w:r w:rsidRPr="003A17F9">
        <w:rPr>
          <w:rFonts w:asciiTheme="majorHAnsi" w:hAnsiTheme="majorHAnsi" w:cstheme="majorHAnsi"/>
        </w:rPr>
        <w:t>das</w:t>
      </w:r>
      <w:proofErr w:type="spellEnd"/>
      <w:r w:rsidRPr="003A17F9">
        <w:rPr>
          <w:rFonts w:asciiTheme="majorHAnsi" w:hAnsiTheme="majorHAnsi" w:cstheme="majorHAnsi"/>
        </w:rPr>
        <w:t>, domestic politics das off of backlash, information research sharing da if they put monetary punishments, or trade das.</w:t>
      </w:r>
    </w:p>
    <w:p w14:paraId="5203A2C0" w14:textId="77777777" w:rsidR="007F3A31" w:rsidRPr="003A17F9" w:rsidRDefault="007F3A31" w:rsidP="007F3A31">
      <w:pPr>
        <w:pStyle w:val="Heading4"/>
        <w:rPr>
          <w:rFonts w:asciiTheme="majorHAnsi" w:hAnsiTheme="majorHAnsi" w:cstheme="majorHAnsi"/>
        </w:rPr>
      </w:pPr>
      <w:r w:rsidRPr="003A17F9">
        <w:rPr>
          <w:rFonts w:asciiTheme="majorHAnsi" w:hAnsiTheme="majorHAnsi" w:cstheme="majorHAnsi"/>
        </w:rPr>
        <w:t xml:space="preserve">2] </w:t>
      </w:r>
      <w:r w:rsidRPr="003A17F9">
        <w:rPr>
          <w:rFonts w:asciiTheme="majorHAnsi" w:hAnsiTheme="majorHAnsi" w:cstheme="majorHAnsi"/>
          <w:u w:val="single"/>
        </w:rPr>
        <w:t>Real World</w:t>
      </w:r>
      <w:r w:rsidRPr="003A17F9">
        <w:rPr>
          <w:rFonts w:asciiTheme="majorHAnsi" w:hAnsiTheme="majorHAnsi" w:cstheme="majorHAnsi"/>
        </w:rPr>
        <w:t xml:space="preserve"> - Policy makers will always specify how the mandates of the plan should be endorsed. It also means zero solvency, absent spec, states can circumvent the </w:t>
      </w:r>
      <w:proofErr w:type="spellStart"/>
      <w:r w:rsidRPr="003A17F9">
        <w:rPr>
          <w:rFonts w:asciiTheme="majorHAnsi" w:hAnsiTheme="majorHAnsi" w:cstheme="majorHAnsi"/>
        </w:rPr>
        <w:t>Aff’s</w:t>
      </w:r>
      <w:proofErr w:type="spellEnd"/>
      <w:r w:rsidRPr="003A17F9">
        <w:rPr>
          <w:rFonts w:asciiTheme="majorHAnsi" w:hAnsiTheme="majorHAnsi" w:cstheme="majorHAnsi"/>
        </w:rPr>
        <w:t xml:space="preserve"> policy since there is no delineated way to enforce the affirmative which means there’s no way to actualize any of their solvency arguments.</w:t>
      </w:r>
    </w:p>
    <w:p w14:paraId="70878606" w14:textId="77777777" w:rsidR="007F3A31" w:rsidRPr="003A17F9" w:rsidRDefault="007F3A31" w:rsidP="007F3A31">
      <w:pPr>
        <w:pStyle w:val="Heading4"/>
        <w:rPr>
          <w:rFonts w:asciiTheme="majorHAnsi" w:hAnsiTheme="majorHAnsi" w:cstheme="majorHAnsi"/>
        </w:rPr>
      </w:pPr>
      <w:proofErr w:type="spellStart"/>
      <w:r w:rsidRPr="003A17F9">
        <w:rPr>
          <w:rFonts w:asciiTheme="majorHAnsi" w:hAnsiTheme="majorHAnsi" w:cstheme="majorHAnsi"/>
        </w:rPr>
        <w:t>ESpec</w:t>
      </w:r>
      <w:proofErr w:type="spellEnd"/>
      <w:r w:rsidRPr="003A17F9">
        <w:rPr>
          <w:rFonts w:asciiTheme="majorHAnsi" w:hAnsiTheme="majorHAnsi" w:cstheme="majorHAnsi"/>
        </w:rPr>
        <w:t xml:space="preserve"> isn’t regressive or arbitrary- it’s an active part of the WTO is central to any advocacy about international IP law since the only uniqueness of a reduction of IP protections is how effective its enforcement is.</w:t>
      </w:r>
    </w:p>
    <w:p w14:paraId="6880C89B" w14:textId="77777777" w:rsidR="008D790C" w:rsidRPr="003A17F9" w:rsidRDefault="008D790C" w:rsidP="008D790C">
      <w:pPr>
        <w:pStyle w:val="Heading4"/>
        <w:rPr>
          <w:rFonts w:asciiTheme="majorHAnsi" w:hAnsiTheme="majorHAnsi" w:cstheme="majorHAnsi"/>
        </w:rPr>
      </w:pPr>
      <w:r w:rsidRPr="003A17F9">
        <w:rPr>
          <w:rFonts w:asciiTheme="majorHAnsi" w:hAnsiTheme="majorHAnsi" w:cstheme="majorHAnsi"/>
        </w:rPr>
        <w:t xml:space="preserve">Fairness and education are voters – </w:t>
      </w:r>
      <w:proofErr w:type="spellStart"/>
      <w:r w:rsidRPr="003A17F9">
        <w:rPr>
          <w:rFonts w:asciiTheme="majorHAnsi" w:hAnsiTheme="majorHAnsi" w:cstheme="majorHAnsi"/>
        </w:rPr>
        <w:t>its</w:t>
      </w:r>
      <w:proofErr w:type="spellEnd"/>
      <w:r w:rsidRPr="003A17F9">
        <w:rPr>
          <w:rFonts w:asciiTheme="majorHAnsi" w:hAnsiTheme="majorHAnsi" w:cstheme="majorHAnsi"/>
        </w:rPr>
        <w:t xml:space="preserve"> how judges evaluate rounds and why schools fund debate</w:t>
      </w:r>
    </w:p>
    <w:p w14:paraId="2F9CD46D" w14:textId="77777777" w:rsidR="008D790C" w:rsidRPr="003A17F9" w:rsidRDefault="008D790C" w:rsidP="008D790C">
      <w:pPr>
        <w:pStyle w:val="Heading4"/>
        <w:rPr>
          <w:rFonts w:asciiTheme="majorHAnsi" w:hAnsiTheme="majorHAnsi" w:cstheme="majorHAnsi"/>
        </w:rPr>
      </w:pPr>
      <w:r w:rsidRPr="003A17F9">
        <w:rPr>
          <w:rFonts w:asciiTheme="majorHAnsi" w:hAnsiTheme="majorHAnsi" w:cstheme="majorHAnsi"/>
        </w:rPr>
        <w:t>DTD – it’s key to norm set and deter future abuse</w:t>
      </w:r>
    </w:p>
    <w:p w14:paraId="2E8E2594" w14:textId="77777777" w:rsidR="008D790C" w:rsidRPr="003A17F9" w:rsidRDefault="008D790C" w:rsidP="008D790C">
      <w:pPr>
        <w:pStyle w:val="Heading4"/>
        <w:rPr>
          <w:rFonts w:asciiTheme="majorHAnsi" w:hAnsiTheme="majorHAnsi" w:cstheme="majorHAnsi"/>
        </w:rPr>
      </w:pPr>
      <w:r w:rsidRPr="003A17F9">
        <w:rPr>
          <w:rFonts w:asciiTheme="majorHAnsi" w:hAnsiTheme="majorHAnsi" w:cstheme="majorHAnsi"/>
        </w:rPr>
        <w:t xml:space="preserve">Competing </w:t>
      </w:r>
      <w:proofErr w:type="spellStart"/>
      <w:r w:rsidRPr="003A17F9">
        <w:rPr>
          <w:rFonts w:asciiTheme="majorHAnsi" w:hAnsiTheme="majorHAnsi" w:cstheme="majorHAnsi"/>
        </w:rPr>
        <w:t>interps</w:t>
      </w:r>
      <w:proofErr w:type="spellEnd"/>
      <w:r w:rsidRPr="003A17F9">
        <w:rPr>
          <w:rFonts w:asciiTheme="majorHAnsi" w:hAnsiTheme="majorHAnsi" w:cstheme="majorHAnsi"/>
        </w:rPr>
        <w:t xml:space="preserve"> – Reasonability invites arbitrary judge intervention and a race to the bottom of questionable argumentation – it also collapses since </w:t>
      </w:r>
      <w:proofErr w:type="spellStart"/>
      <w:r w:rsidRPr="003A17F9">
        <w:rPr>
          <w:rFonts w:asciiTheme="majorHAnsi" w:hAnsiTheme="majorHAnsi" w:cstheme="majorHAnsi"/>
        </w:rPr>
        <w:t>brightlines</w:t>
      </w:r>
      <w:proofErr w:type="spellEnd"/>
      <w:r w:rsidRPr="003A17F9">
        <w:rPr>
          <w:rFonts w:asciiTheme="majorHAnsi" w:hAnsiTheme="majorHAnsi" w:cstheme="majorHAnsi"/>
        </w:rPr>
        <w:t xml:space="preserve"> operate on an offense-defense paradigm</w:t>
      </w:r>
    </w:p>
    <w:p w14:paraId="1E445949" w14:textId="77777777" w:rsidR="008D790C" w:rsidRPr="003A17F9" w:rsidRDefault="008D790C" w:rsidP="008D790C">
      <w:pPr>
        <w:pStyle w:val="Heading4"/>
        <w:rPr>
          <w:rFonts w:asciiTheme="majorHAnsi" w:hAnsiTheme="majorHAnsi" w:cstheme="majorHAnsi"/>
        </w:rPr>
      </w:pPr>
      <w:r w:rsidRPr="003A17F9">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0D065726" w14:textId="790179FF" w:rsidR="00194EFA" w:rsidRPr="003A17F9" w:rsidRDefault="008D790C" w:rsidP="007F3A31">
      <w:pPr>
        <w:pStyle w:val="Heading2"/>
        <w:rPr>
          <w:rFonts w:asciiTheme="majorHAnsi" w:hAnsiTheme="majorHAnsi" w:cstheme="majorHAnsi"/>
        </w:rPr>
      </w:pPr>
      <w:r w:rsidRPr="003A17F9">
        <w:rPr>
          <w:rFonts w:asciiTheme="majorHAnsi" w:hAnsiTheme="majorHAnsi" w:cstheme="majorHAnsi"/>
        </w:rPr>
        <w:t>2</w:t>
      </w:r>
    </w:p>
    <w:p w14:paraId="09C2E2E8" w14:textId="2073F799" w:rsidR="004A7D61" w:rsidRPr="003A17F9" w:rsidRDefault="004A7D61" w:rsidP="004A7D61">
      <w:pPr>
        <w:pStyle w:val="Heading4"/>
        <w:rPr>
          <w:rFonts w:asciiTheme="majorHAnsi" w:hAnsiTheme="majorHAnsi" w:cstheme="majorHAnsi"/>
        </w:rPr>
      </w:pPr>
      <w:proofErr w:type="spellStart"/>
      <w:r w:rsidRPr="003A17F9">
        <w:rPr>
          <w:rFonts w:asciiTheme="majorHAnsi" w:hAnsiTheme="majorHAnsi" w:cstheme="majorHAnsi"/>
        </w:rPr>
        <w:t>Interp</w:t>
      </w:r>
      <w:proofErr w:type="spellEnd"/>
      <w:r w:rsidRPr="003A17F9">
        <w:rPr>
          <w:rFonts w:asciiTheme="majorHAnsi" w:hAnsiTheme="majorHAnsi" w:cstheme="majorHAnsi"/>
        </w:rPr>
        <w:t xml:space="preserve"> – If the 1AC specifies a state or weapon </w:t>
      </w:r>
      <w:r w:rsidRPr="003A17F9">
        <w:rPr>
          <w:rFonts w:asciiTheme="majorHAnsi" w:hAnsiTheme="majorHAnsi" w:cstheme="majorHAnsi"/>
          <w:u w:val="single"/>
        </w:rPr>
        <w:t>further</w:t>
      </w:r>
      <w:r w:rsidRPr="003A17F9">
        <w:rPr>
          <w:rFonts w:asciiTheme="majorHAnsi" w:hAnsiTheme="majorHAnsi" w:cstheme="majorHAnsi"/>
        </w:rPr>
        <w:t xml:space="preserve"> than the Resolution, they must have a Solvency Advocate specifically advocating for the actors isolated in the plan implementing the plan. </w:t>
      </w:r>
    </w:p>
    <w:p w14:paraId="14878CAA" w14:textId="241663A1" w:rsidR="004A7D61" w:rsidRPr="003A17F9" w:rsidRDefault="004A7D61" w:rsidP="004A7D61">
      <w:pPr>
        <w:pStyle w:val="Heading4"/>
        <w:rPr>
          <w:rFonts w:asciiTheme="majorHAnsi" w:hAnsiTheme="majorHAnsi" w:cstheme="majorHAnsi"/>
        </w:rPr>
      </w:pPr>
      <w:r w:rsidRPr="003A17F9">
        <w:rPr>
          <w:rFonts w:asciiTheme="majorHAnsi" w:hAnsiTheme="majorHAnsi" w:cstheme="majorHAnsi"/>
        </w:rPr>
        <w:t xml:space="preserve">Violation </w:t>
      </w:r>
      <w:r w:rsidR="00696F3C" w:rsidRPr="003A17F9">
        <w:rPr>
          <w:rFonts w:asciiTheme="majorHAnsi" w:hAnsiTheme="majorHAnsi" w:cstheme="majorHAnsi"/>
        </w:rPr>
        <w:t xml:space="preserve">– </w:t>
      </w:r>
      <w:proofErr w:type="spellStart"/>
      <w:r w:rsidR="00696F3C" w:rsidRPr="003A17F9">
        <w:rPr>
          <w:rFonts w:asciiTheme="majorHAnsi" w:hAnsiTheme="majorHAnsi" w:cstheme="majorHAnsi"/>
        </w:rPr>
        <w:t>theres</w:t>
      </w:r>
      <w:proofErr w:type="spellEnd"/>
      <w:r w:rsidR="00696F3C" w:rsidRPr="003A17F9">
        <w:rPr>
          <w:rFonts w:asciiTheme="majorHAnsi" w:hAnsiTheme="majorHAnsi" w:cstheme="majorHAnsi"/>
        </w:rPr>
        <w:t xml:space="preserve"> no cards</w:t>
      </w:r>
    </w:p>
    <w:p w14:paraId="2F2C19F2" w14:textId="77777777" w:rsidR="004A7D61" w:rsidRPr="003A17F9" w:rsidRDefault="004A7D61" w:rsidP="004A7D61">
      <w:pPr>
        <w:pStyle w:val="Heading4"/>
        <w:rPr>
          <w:rFonts w:asciiTheme="majorHAnsi" w:hAnsiTheme="majorHAnsi" w:cstheme="majorHAnsi"/>
        </w:rPr>
      </w:pPr>
      <w:r w:rsidRPr="003A17F9">
        <w:rPr>
          <w:rFonts w:asciiTheme="majorHAnsi" w:hAnsiTheme="majorHAnsi" w:cstheme="majorHAnsi"/>
        </w:rPr>
        <w:t>Vote Negative:</w:t>
      </w:r>
    </w:p>
    <w:p w14:paraId="49EC17A1" w14:textId="09F8E33F" w:rsidR="004A7D61" w:rsidRPr="003A17F9" w:rsidRDefault="004A7D61" w:rsidP="004A7D61">
      <w:pPr>
        <w:pStyle w:val="Heading4"/>
        <w:rPr>
          <w:rFonts w:asciiTheme="majorHAnsi" w:hAnsiTheme="majorHAnsi" w:cstheme="majorHAnsi"/>
        </w:rPr>
      </w:pPr>
      <w:r w:rsidRPr="003A17F9">
        <w:rPr>
          <w:rFonts w:asciiTheme="majorHAnsi" w:hAnsiTheme="majorHAnsi" w:cstheme="majorHAnsi"/>
        </w:rPr>
        <w:t xml:space="preserve">a] </w:t>
      </w:r>
      <w:r w:rsidRPr="003A17F9">
        <w:rPr>
          <w:rFonts w:asciiTheme="majorHAnsi" w:hAnsiTheme="majorHAnsi" w:cstheme="majorHAnsi"/>
          <w:u w:val="single"/>
        </w:rPr>
        <w:t>Ground</w:t>
      </w:r>
      <w:r w:rsidRPr="003A17F9">
        <w:rPr>
          <w:rFonts w:asciiTheme="majorHAnsi" w:hAnsiTheme="majorHAnsi" w:cstheme="majorHAnsi"/>
        </w:rPr>
        <w:t xml:space="preserve"> – If there is not Solvency Advocate defining the Plan, then there is no relevant Topic Lit to define Negative offense solely within the confines of the Plan. That wrecks our ability to Clash since if we read generics, the 1AR will always say “not unique to us” </w:t>
      </w:r>
    </w:p>
    <w:p w14:paraId="0153569B" w14:textId="645F2B31" w:rsidR="004A7D61" w:rsidRPr="003A17F9" w:rsidRDefault="004A7D61" w:rsidP="004A7D61">
      <w:pPr>
        <w:pStyle w:val="Heading4"/>
        <w:rPr>
          <w:rFonts w:asciiTheme="majorHAnsi" w:hAnsiTheme="majorHAnsi" w:cstheme="majorHAnsi"/>
        </w:rPr>
      </w:pPr>
      <w:r w:rsidRPr="003A17F9">
        <w:rPr>
          <w:rFonts w:asciiTheme="majorHAnsi" w:hAnsiTheme="majorHAnsi" w:cstheme="majorHAnsi"/>
        </w:rPr>
        <w:t xml:space="preserve">b] </w:t>
      </w:r>
      <w:r w:rsidRPr="003A17F9">
        <w:rPr>
          <w:rFonts w:asciiTheme="majorHAnsi" w:hAnsiTheme="majorHAnsi" w:cstheme="majorHAnsi"/>
          <w:u w:val="single"/>
        </w:rPr>
        <w:t>Limits</w:t>
      </w:r>
      <w:r w:rsidRPr="003A17F9">
        <w:rPr>
          <w:rFonts w:asciiTheme="majorHAnsi" w:hAnsiTheme="majorHAnsi" w:cstheme="majorHAnsi"/>
        </w:rPr>
        <w:t xml:space="preserve"> - having a Solvency Advocate that specifically advocates the 1AC is the only way to limit an unlimited topic because under their model any 1AC that j says </w:t>
      </w:r>
      <w:r w:rsidR="00C3440B" w:rsidRPr="003A17F9">
        <w:rPr>
          <w:rFonts w:asciiTheme="majorHAnsi" w:hAnsiTheme="majorHAnsi" w:cstheme="majorHAnsi"/>
        </w:rPr>
        <w:t>IP</w:t>
      </w:r>
      <w:r w:rsidRPr="003A17F9">
        <w:rPr>
          <w:rFonts w:asciiTheme="majorHAnsi" w:hAnsiTheme="majorHAnsi" w:cstheme="majorHAnsi"/>
        </w:rPr>
        <w:t xml:space="preserve"> bad is topical which makes super small </w:t>
      </w:r>
      <w:proofErr w:type="spellStart"/>
      <w:r w:rsidRPr="003A17F9">
        <w:rPr>
          <w:rFonts w:asciiTheme="majorHAnsi" w:hAnsiTheme="majorHAnsi" w:cstheme="majorHAnsi"/>
        </w:rPr>
        <w:t>Affs</w:t>
      </w:r>
      <w:proofErr w:type="spellEnd"/>
      <w:r w:rsidRPr="003A17F9">
        <w:rPr>
          <w:rFonts w:asciiTheme="majorHAnsi" w:hAnsiTheme="majorHAnsi" w:cstheme="majorHAnsi"/>
        </w:rPr>
        <w:t xml:space="preserve"> like </w:t>
      </w:r>
      <w:r w:rsidR="00C3440B" w:rsidRPr="003A17F9">
        <w:rPr>
          <w:rFonts w:asciiTheme="majorHAnsi" w:hAnsiTheme="majorHAnsi" w:cstheme="majorHAnsi"/>
        </w:rPr>
        <w:t xml:space="preserve">malaria </w:t>
      </w:r>
      <w:r w:rsidRPr="003A17F9">
        <w:rPr>
          <w:rFonts w:asciiTheme="majorHAnsi" w:hAnsiTheme="majorHAnsi" w:cstheme="majorHAnsi"/>
        </w:rPr>
        <w:t>topical but don’t have robust Neg Ground in the lit base.</w:t>
      </w:r>
    </w:p>
    <w:p w14:paraId="752E26FC" w14:textId="6CCB2606" w:rsidR="004A7D61" w:rsidRPr="003A17F9" w:rsidRDefault="004A7D61" w:rsidP="004A7D61">
      <w:pPr>
        <w:pStyle w:val="Heading4"/>
        <w:rPr>
          <w:rFonts w:asciiTheme="majorHAnsi" w:hAnsiTheme="majorHAnsi" w:cstheme="majorHAnsi"/>
        </w:rPr>
      </w:pPr>
      <w:r w:rsidRPr="003A17F9">
        <w:rPr>
          <w:rFonts w:asciiTheme="majorHAnsi" w:hAnsiTheme="majorHAnsi" w:cstheme="majorHAnsi"/>
        </w:rPr>
        <w:t xml:space="preserve">Solvency Advocate theory isn’t </w:t>
      </w:r>
      <w:r w:rsidRPr="003A17F9">
        <w:rPr>
          <w:rFonts w:asciiTheme="majorHAnsi" w:hAnsiTheme="majorHAnsi" w:cstheme="majorHAnsi"/>
          <w:u w:val="single"/>
        </w:rPr>
        <w:t>frivolous</w:t>
      </w:r>
      <w:r w:rsidRPr="003A17F9">
        <w:rPr>
          <w:rFonts w:asciiTheme="majorHAnsi" w:hAnsiTheme="majorHAnsi" w:cstheme="majorHAnsi"/>
        </w:rPr>
        <w:t xml:space="preserve"> or </w:t>
      </w:r>
      <w:r w:rsidRPr="003A17F9">
        <w:rPr>
          <w:rFonts w:asciiTheme="majorHAnsi" w:hAnsiTheme="majorHAnsi" w:cstheme="majorHAnsi"/>
          <w:u w:val="single"/>
        </w:rPr>
        <w:t>infinitely regressive</w:t>
      </w:r>
      <w:r w:rsidRPr="003A17F9">
        <w:rPr>
          <w:rFonts w:asciiTheme="majorHAnsi" w:hAnsiTheme="majorHAnsi" w:cstheme="majorHAnsi"/>
        </w:rPr>
        <w:t xml:space="preserve"> – it’s a floor to ensure the Negative has an </w:t>
      </w:r>
      <w:r w:rsidRPr="003A17F9">
        <w:rPr>
          <w:rFonts w:asciiTheme="majorHAnsi" w:hAnsiTheme="majorHAnsi" w:cstheme="majorHAnsi"/>
          <w:u w:val="single"/>
        </w:rPr>
        <w:t>equal ability</w:t>
      </w:r>
      <w:r w:rsidRPr="003A17F9">
        <w:rPr>
          <w:rFonts w:asciiTheme="majorHAnsi" w:hAnsiTheme="majorHAnsi" w:cstheme="majorHAnsi"/>
        </w:rPr>
        <w:t xml:space="preserve"> to access relevant topic literature as the </w:t>
      </w:r>
      <w:proofErr w:type="spellStart"/>
      <w:r w:rsidRPr="003A17F9">
        <w:rPr>
          <w:rFonts w:asciiTheme="majorHAnsi" w:hAnsiTheme="majorHAnsi" w:cstheme="majorHAnsi"/>
        </w:rPr>
        <w:t>Aff</w:t>
      </w:r>
      <w:proofErr w:type="spellEnd"/>
      <w:r w:rsidRPr="003A17F9">
        <w:rPr>
          <w:rFonts w:asciiTheme="majorHAnsi" w:hAnsiTheme="majorHAnsi" w:cstheme="majorHAnsi"/>
        </w:rPr>
        <w:t xml:space="preserve"> – it’s a central question towards the burden of rejoinder to prove that your specific proposal grounded in literature to ensure a stasis. </w:t>
      </w:r>
    </w:p>
    <w:p w14:paraId="069A97F9" w14:textId="3EF9FEE5" w:rsidR="004A7D61" w:rsidRPr="003A17F9" w:rsidRDefault="004A7D61" w:rsidP="004A7D61">
      <w:pPr>
        <w:pStyle w:val="Heading4"/>
        <w:rPr>
          <w:rFonts w:asciiTheme="majorHAnsi" w:hAnsiTheme="majorHAnsi" w:cstheme="majorHAnsi"/>
        </w:rPr>
      </w:pPr>
      <w:r w:rsidRPr="003A17F9">
        <w:rPr>
          <w:rFonts w:asciiTheme="majorHAnsi" w:hAnsiTheme="majorHAnsi" w:cstheme="majorHAnsi"/>
        </w:rPr>
        <w:t xml:space="preserve">Our distinction matters about specificity – it’s key to </w:t>
      </w:r>
      <w:r w:rsidRPr="003A17F9">
        <w:rPr>
          <w:rFonts w:asciiTheme="majorHAnsi" w:hAnsiTheme="majorHAnsi" w:cstheme="majorHAnsi"/>
          <w:u w:val="single"/>
        </w:rPr>
        <w:t>precision</w:t>
      </w:r>
      <w:r w:rsidRPr="003A17F9">
        <w:rPr>
          <w:rFonts w:asciiTheme="majorHAnsi" w:hAnsiTheme="majorHAnsi" w:cstheme="majorHAnsi"/>
        </w:rPr>
        <w:t xml:space="preserve"> – questions of where the plan affects/who is affected are key issues surrounding every discussion– Topic Ed outweighs since we only have 2 months to debate the topic.   </w:t>
      </w:r>
    </w:p>
    <w:p w14:paraId="48B2319C" w14:textId="19247F23" w:rsidR="008D790C" w:rsidRPr="003A17F9" w:rsidRDefault="00C3440B" w:rsidP="00C3440B">
      <w:pPr>
        <w:pStyle w:val="Heading2"/>
        <w:rPr>
          <w:rFonts w:asciiTheme="majorHAnsi" w:hAnsiTheme="majorHAnsi" w:cstheme="majorHAnsi"/>
        </w:rPr>
      </w:pPr>
      <w:r w:rsidRPr="003A17F9">
        <w:rPr>
          <w:rFonts w:asciiTheme="majorHAnsi" w:hAnsiTheme="majorHAnsi" w:cstheme="majorHAnsi"/>
        </w:rPr>
        <w:t>3</w:t>
      </w:r>
    </w:p>
    <w:p w14:paraId="6DE0ACBA" w14:textId="77777777" w:rsidR="000F63F7" w:rsidRPr="003A17F9" w:rsidRDefault="000F63F7" w:rsidP="000F63F7">
      <w:pPr>
        <w:pStyle w:val="Heading4"/>
        <w:rPr>
          <w:rFonts w:asciiTheme="majorHAnsi" w:hAnsiTheme="majorHAnsi" w:cstheme="majorHAnsi"/>
        </w:rPr>
      </w:pPr>
      <w:r w:rsidRPr="003A17F9">
        <w:rPr>
          <w:rFonts w:asciiTheme="majorHAnsi" w:hAnsiTheme="majorHAnsi" w:cstheme="majorHAnsi"/>
        </w:rPr>
        <w:t xml:space="preserve">Infrastructure passes now due to Biden and Pelosi involvement – Biden PC and tight timetables makes the margin for error </w:t>
      </w:r>
      <w:r w:rsidRPr="003A17F9">
        <w:rPr>
          <w:rFonts w:asciiTheme="majorHAnsi" w:hAnsiTheme="majorHAnsi" w:cstheme="majorHAnsi"/>
          <w:u w:val="single"/>
        </w:rPr>
        <w:t>literally ZERO</w:t>
      </w:r>
      <w:r w:rsidRPr="003A17F9">
        <w:rPr>
          <w:rFonts w:asciiTheme="majorHAnsi" w:hAnsiTheme="majorHAnsi" w:cstheme="majorHAnsi"/>
        </w:rPr>
        <w:t xml:space="preserve">  </w:t>
      </w:r>
    </w:p>
    <w:p w14:paraId="5F4F5EFE" w14:textId="77777777" w:rsidR="000F63F7" w:rsidRPr="003A17F9" w:rsidRDefault="000F63F7" w:rsidP="000F63F7">
      <w:pPr>
        <w:rPr>
          <w:rFonts w:asciiTheme="majorHAnsi" w:hAnsiTheme="majorHAnsi" w:cstheme="majorHAnsi"/>
        </w:rPr>
      </w:pPr>
      <w:r w:rsidRPr="003A17F9">
        <w:rPr>
          <w:rStyle w:val="Style13ptBold"/>
          <w:rFonts w:asciiTheme="majorHAnsi" w:hAnsiTheme="majorHAnsi" w:cstheme="majorHAnsi"/>
        </w:rPr>
        <w:t>Elliott 9-16</w:t>
      </w:r>
      <w:r w:rsidRPr="003A17F9">
        <w:rPr>
          <w:rFonts w:asciiTheme="majorHAnsi" w:hAnsiTheme="majorHAnsi" w:cstheme="majorHAnsi"/>
        </w:rPr>
        <w:t xml:space="preserve"> (Philip Elliott is a Washington Correspondent for TIME. Before joining TIME in early 2015, he spent almost a decade at The Associated Press, where he covered politics, campaign finance, </w:t>
      </w:r>
      <w:proofErr w:type="gramStart"/>
      <w:r w:rsidRPr="003A17F9">
        <w:rPr>
          <w:rFonts w:asciiTheme="majorHAnsi" w:hAnsiTheme="majorHAnsi" w:cstheme="majorHAnsi"/>
        </w:rPr>
        <w:t>education</w:t>
      </w:r>
      <w:proofErr w:type="gramEnd"/>
      <w:r w:rsidRPr="003A17F9">
        <w:rPr>
          <w:rFonts w:asciiTheme="majorHAnsi" w:hAnsiTheme="majorHAnsi" w:cstheme="majorHAnsi"/>
        </w:rPr>
        <w:t xml:space="preserve"> and the White House. He is a graduate of the E.W. Scripps School of Journalism at Ohio University, September 16, 2021, accessed on 9-17-2021, Time, "Democrats Face a Grueling Two Weeks as Infighting Erupts Over Infrastructure", https://time.com/6098810/house-democrats-reconciliation/)//babcii</w:t>
      </w:r>
    </w:p>
    <w:p w14:paraId="02FC2732" w14:textId="77777777" w:rsidR="000F63F7" w:rsidRPr="003A17F9" w:rsidRDefault="000F63F7" w:rsidP="000F63F7">
      <w:pPr>
        <w:rPr>
          <w:rFonts w:asciiTheme="majorHAnsi" w:hAnsiTheme="majorHAnsi" w:cstheme="majorHAnsi"/>
          <w:u w:val="single"/>
        </w:rPr>
      </w:pPr>
      <w:r w:rsidRPr="003A17F9">
        <w:rPr>
          <w:rFonts w:asciiTheme="majorHAnsi" w:hAnsiTheme="majorHAnsi" w:cstheme="majorHAnsi"/>
          <w:u w:val="single"/>
        </w:rPr>
        <w:t xml:space="preserve">House </w:t>
      </w:r>
      <w:r w:rsidRPr="003A17F9">
        <w:rPr>
          <w:rFonts w:asciiTheme="majorHAnsi" w:hAnsiTheme="majorHAnsi" w:cstheme="majorHAnsi"/>
          <w:highlight w:val="cyan"/>
          <w:u w:val="single"/>
        </w:rPr>
        <w:t>Dem</w:t>
      </w:r>
      <w:r w:rsidRPr="003A17F9">
        <w:rPr>
          <w:rFonts w:asciiTheme="majorHAnsi" w:hAnsiTheme="majorHAnsi" w:cstheme="majorHAnsi"/>
          <w:u w:val="single"/>
        </w:rPr>
        <w:t>ocrat</w:t>
      </w:r>
      <w:r w:rsidRPr="003A17F9">
        <w:rPr>
          <w:rFonts w:asciiTheme="majorHAnsi" w:hAnsiTheme="majorHAnsi" w:cstheme="majorHAnsi"/>
          <w:highlight w:val="cyan"/>
          <w:u w:val="single"/>
        </w:rPr>
        <w:t>s</w:t>
      </w:r>
      <w:r w:rsidRPr="003A17F9">
        <w:rPr>
          <w:rFonts w:asciiTheme="majorHAnsi" w:hAnsiTheme="majorHAnsi" w:cstheme="majorHAnsi"/>
          <w:u w:val="single"/>
        </w:rPr>
        <w:t xml:space="preserve"> yesterday </w:t>
      </w:r>
      <w:r w:rsidRPr="003A17F9">
        <w:rPr>
          <w:rFonts w:asciiTheme="majorHAnsi" w:hAnsiTheme="majorHAnsi" w:cstheme="majorHAnsi"/>
          <w:highlight w:val="cyan"/>
          <w:u w:val="single"/>
        </w:rPr>
        <w:t>finished penning</w:t>
      </w:r>
      <w:r w:rsidRPr="003A17F9">
        <w:rPr>
          <w:rFonts w:asciiTheme="majorHAnsi" w:hAnsiTheme="majorHAnsi" w:cstheme="majorHAnsi"/>
          <w:u w:val="single"/>
        </w:rPr>
        <w:t xml:space="preserve"> a 2,600-page </w:t>
      </w:r>
      <w:r w:rsidRPr="003A17F9">
        <w:rPr>
          <w:rFonts w:asciiTheme="majorHAnsi" w:hAnsiTheme="majorHAnsi" w:cstheme="majorHAnsi"/>
          <w:highlight w:val="cyan"/>
          <w:u w:val="single"/>
        </w:rPr>
        <w:t xml:space="preserve">bill that </w:t>
      </w:r>
      <w:r w:rsidRPr="003A17F9">
        <w:rPr>
          <w:rFonts w:asciiTheme="majorHAnsi" w:hAnsiTheme="majorHAnsi" w:cstheme="majorHAnsi"/>
          <w:b/>
          <w:bCs/>
          <w:highlight w:val="cyan"/>
          <w:u w:val="single"/>
        </w:rPr>
        <w:t>finally outlines the specifics</w:t>
      </w:r>
      <w:r w:rsidRPr="003A17F9">
        <w:rPr>
          <w:rFonts w:asciiTheme="majorHAnsi" w:hAnsiTheme="majorHAnsi" w:cstheme="majorHAnsi"/>
          <w:u w:val="single"/>
        </w:rPr>
        <w:t xml:space="preserve"> of their ambitious “soft” infrastructure plan that won’t attract a single Republican vote</w:t>
      </w:r>
      <w:r w:rsidRPr="003A17F9">
        <w:rPr>
          <w:rFonts w:asciiTheme="majorHAnsi" w:hAnsiTheme="majorHAnsi" w:cstheme="majorHAnsi"/>
          <w:sz w:val="14"/>
        </w:rPr>
        <w:t xml:space="preserve">. But no one was really rushing to Schneider’s for bottles of bubbly. For a party ready to spend $3.5 trillion to fund its social policy agenda, there were plenty of glum faces on Capitol Hill. </w:t>
      </w:r>
      <w:r w:rsidRPr="003A17F9">
        <w:rPr>
          <w:rFonts w:asciiTheme="majorHAnsi" w:hAnsiTheme="majorHAnsi" w:cstheme="majorHAnsi"/>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3A17F9">
        <w:rPr>
          <w:rFonts w:asciiTheme="majorHAnsi" w:hAnsiTheme="majorHAnsi" w:cstheme="majorHAnsi"/>
          <w:sz w:val="14"/>
        </w:rPr>
        <w:t xml:space="preserve">Put another way? </w:t>
      </w:r>
      <w:r w:rsidRPr="003A17F9">
        <w:rPr>
          <w:rFonts w:asciiTheme="majorHAnsi" w:hAnsiTheme="majorHAnsi" w:cstheme="majorHAnsi"/>
          <w:highlight w:val="cyan"/>
          <w:u w:val="single"/>
        </w:rPr>
        <w:t xml:space="preserve">Brace </w:t>
      </w:r>
      <w:r w:rsidRPr="003A17F9">
        <w:rPr>
          <w:rFonts w:asciiTheme="majorHAnsi" w:hAnsiTheme="majorHAnsi" w:cstheme="majorHAnsi"/>
          <w:b/>
          <w:bCs/>
          <w:highlight w:val="cyan"/>
          <w:u w:val="single"/>
        </w:rPr>
        <w:t>for some nasty politics</w:t>
      </w:r>
      <w:r w:rsidRPr="003A17F9">
        <w:rPr>
          <w:rFonts w:asciiTheme="majorHAnsi" w:hAnsiTheme="majorHAnsi" w:cstheme="majorHAnsi"/>
          <w:u w:val="single"/>
        </w:rPr>
        <w:t xml:space="preserve"> over the next two weeks as House Speaker Nancy Pelosi tries to get this bill to a vote before the budget year ends on Sept. 30. And those 2,600 pages had better be recyclable.</w:t>
      </w:r>
      <w:r w:rsidRPr="003A17F9">
        <w:rPr>
          <w:rFonts w:asciiTheme="majorHAnsi" w:hAnsiTheme="majorHAnsi" w:cstheme="majorHAnsi"/>
          <w:sz w:val="14"/>
        </w:rPr>
        <w:t xml:space="preserve"> </w:t>
      </w:r>
      <w:r w:rsidRPr="003A17F9">
        <w:rPr>
          <w:rFonts w:asciiTheme="majorHAnsi" w:hAnsiTheme="majorHAnsi" w:cstheme="majorHAnsi"/>
          <w:highlight w:val="cyan"/>
          <w:u w:val="single"/>
        </w:rPr>
        <w:t xml:space="preserve">Democrats can </w:t>
      </w:r>
      <w:r w:rsidRPr="003A17F9">
        <w:rPr>
          <w:rFonts w:asciiTheme="majorHAnsi" w:hAnsiTheme="majorHAnsi" w:cstheme="majorHAnsi"/>
          <w:b/>
          <w:bCs/>
          <w:highlight w:val="cyan"/>
          <w:u w:val="single"/>
        </w:rPr>
        <w:t>only afford three defectors</w:t>
      </w:r>
      <w:r w:rsidRPr="003A17F9">
        <w:rPr>
          <w:rFonts w:asciiTheme="majorHAnsi" w:hAnsiTheme="majorHAnsi" w:cstheme="majorHAnsi"/>
          <w:u w:val="single"/>
        </w:rPr>
        <w:t xml:space="preserve"> if they want to usher this bill into law, </w:t>
      </w:r>
      <w:r w:rsidRPr="003A17F9">
        <w:rPr>
          <w:rFonts w:asciiTheme="majorHAnsi" w:hAnsiTheme="majorHAnsi" w:cstheme="majorHAnsi"/>
          <w:b/>
          <w:bCs/>
          <w:highlight w:val="cyan"/>
          <w:u w:val="single"/>
          <w:bdr w:val="single" w:sz="12" w:space="0" w:color="auto"/>
        </w:rPr>
        <w:t>and they’re perilously close to failure</w:t>
      </w:r>
      <w:r w:rsidRPr="003A17F9">
        <w:rPr>
          <w:rFonts w:asciiTheme="majorHAnsi" w:hAnsiTheme="majorHAnsi" w:cstheme="majorHAnsi"/>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3A17F9">
        <w:rPr>
          <w:rFonts w:asciiTheme="majorHAnsi" w:hAnsiTheme="majorHAnsi" w:cstheme="majorHAnsi"/>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3A17F9">
        <w:rPr>
          <w:rFonts w:asciiTheme="majorHAnsi" w:hAnsiTheme="majorHAnsi" w:cstheme="majorHAnsi"/>
          <w:sz w:val="14"/>
        </w:rPr>
        <w:t xml:space="preserve">All of this, of course, </w:t>
      </w:r>
      <w:r w:rsidRPr="003A17F9">
        <w:rPr>
          <w:rFonts w:asciiTheme="majorHAnsi" w:hAnsiTheme="majorHAnsi" w:cstheme="majorHAnsi"/>
          <w:u w:val="single"/>
        </w:rPr>
        <w:t xml:space="preserve">comes as President Joe </w:t>
      </w:r>
      <w:r w:rsidRPr="003A17F9">
        <w:rPr>
          <w:rFonts w:asciiTheme="majorHAnsi" w:hAnsiTheme="majorHAnsi" w:cstheme="majorHAnsi"/>
          <w:highlight w:val="cyan"/>
          <w:u w:val="single"/>
        </w:rPr>
        <w:t>Biden and</w:t>
      </w:r>
      <w:r w:rsidRPr="003A17F9">
        <w:rPr>
          <w:rFonts w:asciiTheme="majorHAnsi" w:hAnsiTheme="majorHAnsi" w:cstheme="majorHAnsi"/>
          <w:u w:val="single"/>
        </w:rPr>
        <w:t xml:space="preserve"> his top </w:t>
      </w:r>
      <w:r w:rsidRPr="003A17F9">
        <w:rPr>
          <w:rFonts w:asciiTheme="majorHAnsi" w:hAnsiTheme="majorHAnsi" w:cstheme="majorHAnsi"/>
          <w:highlight w:val="cyan"/>
          <w:u w:val="single"/>
        </w:rPr>
        <w:t>aides</w:t>
      </w:r>
      <w:r w:rsidRPr="003A17F9">
        <w:rPr>
          <w:rFonts w:asciiTheme="majorHAnsi" w:hAnsiTheme="majorHAnsi" w:cstheme="majorHAnsi"/>
          <w:u w:val="single"/>
        </w:rPr>
        <w:t xml:space="preserve"> in the White House </w:t>
      </w:r>
      <w:r w:rsidRPr="003A17F9">
        <w:rPr>
          <w:rFonts w:asciiTheme="majorHAnsi" w:hAnsiTheme="majorHAnsi" w:cstheme="majorHAnsi"/>
          <w:highlight w:val="cyan"/>
          <w:u w:val="single"/>
        </w:rPr>
        <w:t>have been trying to get</w:t>
      </w:r>
      <w:r w:rsidRPr="003A17F9">
        <w:rPr>
          <w:rFonts w:asciiTheme="majorHAnsi" w:hAnsiTheme="majorHAnsi" w:cstheme="majorHAnsi"/>
          <w:u w:val="single"/>
        </w:rPr>
        <w:t xml:space="preserve"> Senate </w:t>
      </w:r>
      <w:r w:rsidRPr="003A17F9">
        <w:rPr>
          <w:rFonts w:asciiTheme="majorHAnsi" w:hAnsiTheme="majorHAnsi" w:cstheme="majorHAnsi"/>
          <w:b/>
          <w:bCs/>
          <w:highlight w:val="cyan"/>
          <w:u w:val="single"/>
        </w:rPr>
        <w:t>centrists onboard</w:t>
      </w:r>
      <w:r w:rsidRPr="003A17F9">
        <w:rPr>
          <w:rFonts w:asciiTheme="majorHAnsi" w:hAnsiTheme="majorHAnsi" w:cstheme="majorHAnsi"/>
          <w:u w:val="single"/>
        </w:rPr>
        <w:t xml:space="preserve">. Just yesterday, he </w:t>
      </w:r>
      <w:r w:rsidRPr="003A17F9">
        <w:rPr>
          <w:rFonts w:asciiTheme="majorHAnsi" w:hAnsiTheme="majorHAnsi" w:cstheme="majorHAnsi"/>
          <w:b/>
          <w:bCs/>
          <w:highlight w:val="cyan"/>
          <w:u w:val="single"/>
          <w:bdr w:val="single" w:sz="12" w:space="0" w:color="auto"/>
        </w:rPr>
        <w:t>met separately with</w:t>
      </w:r>
      <w:r w:rsidRPr="003A17F9">
        <w:rPr>
          <w:rFonts w:asciiTheme="majorHAnsi" w:hAnsiTheme="majorHAnsi" w:cstheme="majorHAnsi"/>
          <w:b/>
          <w:bCs/>
          <w:u w:val="single"/>
          <w:bdr w:val="single" w:sz="12" w:space="0" w:color="auto"/>
        </w:rPr>
        <w:t xml:space="preserve"> Sens. </w:t>
      </w:r>
      <w:proofErr w:type="spellStart"/>
      <w:r w:rsidRPr="003A17F9">
        <w:rPr>
          <w:rFonts w:asciiTheme="majorHAnsi" w:hAnsiTheme="majorHAnsi" w:cstheme="majorHAnsi"/>
          <w:b/>
          <w:bCs/>
          <w:u w:val="single"/>
          <w:bdr w:val="single" w:sz="12" w:space="0" w:color="auto"/>
        </w:rPr>
        <w:t>Kyrsten</w:t>
      </w:r>
      <w:proofErr w:type="spellEnd"/>
      <w:r w:rsidRPr="003A17F9">
        <w:rPr>
          <w:rFonts w:asciiTheme="majorHAnsi" w:hAnsiTheme="majorHAnsi" w:cstheme="majorHAnsi"/>
          <w:b/>
          <w:bCs/>
          <w:u w:val="single"/>
          <w:bdr w:val="single" w:sz="12" w:space="0" w:color="auto"/>
        </w:rPr>
        <w:t xml:space="preserve"> </w:t>
      </w:r>
      <w:proofErr w:type="spellStart"/>
      <w:r w:rsidRPr="003A17F9">
        <w:rPr>
          <w:rFonts w:asciiTheme="majorHAnsi" w:hAnsiTheme="majorHAnsi" w:cstheme="majorHAnsi"/>
          <w:b/>
          <w:bCs/>
          <w:highlight w:val="cyan"/>
          <w:u w:val="single"/>
          <w:bdr w:val="single" w:sz="12" w:space="0" w:color="auto"/>
        </w:rPr>
        <w:t>Sinema</w:t>
      </w:r>
      <w:proofErr w:type="spellEnd"/>
      <w:r w:rsidRPr="003A17F9">
        <w:rPr>
          <w:rFonts w:asciiTheme="majorHAnsi" w:hAnsiTheme="majorHAnsi" w:cstheme="majorHAnsi"/>
          <w:b/>
          <w:bCs/>
          <w:highlight w:val="cyan"/>
          <w:u w:val="single"/>
          <w:bdr w:val="single" w:sz="12" w:space="0" w:color="auto"/>
        </w:rPr>
        <w:t xml:space="preserve"> and</w:t>
      </w:r>
      <w:r w:rsidRPr="003A17F9">
        <w:rPr>
          <w:rFonts w:asciiTheme="majorHAnsi" w:hAnsiTheme="majorHAnsi" w:cstheme="majorHAnsi"/>
          <w:b/>
          <w:bCs/>
          <w:u w:val="single"/>
          <w:bdr w:val="single" w:sz="12" w:space="0" w:color="auto"/>
        </w:rPr>
        <w:t xml:space="preserve"> Joe </w:t>
      </w:r>
      <w:r w:rsidRPr="003A17F9">
        <w:rPr>
          <w:rFonts w:asciiTheme="majorHAnsi" w:hAnsiTheme="majorHAnsi" w:cstheme="majorHAnsi"/>
          <w:b/>
          <w:bCs/>
          <w:highlight w:val="cyan"/>
          <w:u w:val="single"/>
          <w:bdr w:val="single" w:sz="12" w:space="0" w:color="auto"/>
        </w:rPr>
        <w:t>Manchin</w:t>
      </w:r>
      <w:r w:rsidRPr="003A17F9">
        <w:rPr>
          <w:rFonts w:asciiTheme="majorHAnsi" w:hAnsiTheme="majorHAnsi" w:cstheme="majorHAnsi"/>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3A17F9">
        <w:rPr>
          <w:rFonts w:asciiTheme="majorHAnsi" w:hAnsiTheme="majorHAnsi" w:cstheme="majorHAnsi"/>
          <w:highlight w:val="cyan"/>
          <w:u w:val="single"/>
        </w:rPr>
        <w:t>any shenanigans</w:t>
      </w:r>
      <w:r w:rsidRPr="003A17F9">
        <w:rPr>
          <w:rFonts w:asciiTheme="majorHAnsi" w:hAnsiTheme="majorHAnsi" w:cstheme="majorHAnsi"/>
          <w:u w:val="single"/>
        </w:rPr>
        <w:t xml:space="preserve"> from those two independent thinkers </w:t>
      </w:r>
      <w:r w:rsidRPr="003A17F9">
        <w:rPr>
          <w:rFonts w:asciiTheme="majorHAnsi" w:hAnsiTheme="majorHAnsi" w:cstheme="majorHAnsi"/>
          <w:highlight w:val="cyan"/>
          <w:u w:val="single"/>
        </w:rPr>
        <w:t>scrambles the whole package.</w:t>
      </w:r>
      <w:r w:rsidRPr="003A17F9">
        <w:rPr>
          <w:rFonts w:asciiTheme="majorHAnsi" w:hAnsiTheme="majorHAnsi" w:cstheme="majorHAnsi"/>
          <w:u w:val="single"/>
        </w:rPr>
        <w:t xml:space="preserve"> </w:t>
      </w:r>
      <w:r w:rsidRPr="003A17F9">
        <w:rPr>
          <w:rFonts w:asciiTheme="majorHAnsi" w:hAnsiTheme="majorHAnsi" w:cstheme="majorHAnsi"/>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3A17F9">
        <w:rPr>
          <w:rFonts w:asciiTheme="majorHAnsi" w:hAnsiTheme="majorHAnsi" w:cstheme="majorHAnsi"/>
          <w:sz w:val="14"/>
          <w:szCs w:val="16"/>
        </w:rPr>
        <w:t>pretty grim</w:t>
      </w:r>
      <w:proofErr w:type="gramEnd"/>
      <w:r w:rsidRPr="003A17F9">
        <w:rPr>
          <w:rFonts w:asciiTheme="majorHAnsi" w:hAnsiTheme="majorHAnsi" w:cstheme="majorHAnsi"/>
          <w:sz w:val="14"/>
          <w:szCs w:val="16"/>
        </w:rPr>
        <w:t xml:space="preserve"> for legislation in town these days, despite Democrats controlling the House, the Senate and the White House. </w:t>
      </w:r>
      <w:r w:rsidRPr="003A17F9">
        <w:rPr>
          <w:rFonts w:asciiTheme="majorHAnsi" w:hAnsiTheme="majorHAnsi" w:cstheme="majorHAnsi"/>
          <w:highlight w:val="cyan"/>
          <w:u w:val="single"/>
        </w:rPr>
        <w:t xml:space="preserve">Their margin for error </w:t>
      </w:r>
      <w:r w:rsidRPr="003A17F9">
        <w:rPr>
          <w:rFonts w:asciiTheme="majorHAnsi" w:hAnsiTheme="majorHAnsi" w:cstheme="majorHAnsi"/>
          <w:b/>
          <w:bCs/>
          <w:highlight w:val="cyan"/>
          <w:u w:val="single"/>
        </w:rPr>
        <w:t>is literally zero</w:t>
      </w:r>
      <w:r w:rsidRPr="003A17F9">
        <w:rPr>
          <w:rFonts w:asciiTheme="majorHAnsi" w:hAnsiTheme="majorHAnsi" w:cstheme="majorHAnsi"/>
          <w:sz w:val="14"/>
          <w:szCs w:val="16"/>
        </w:rPr>
        <w:t xml:space="preserve">, and so hiccups from a half-dozen centrists can forewarn a doomed agenda. </w:t>
      </w:r>
      <w:r w:rsidRPr="003A17F9">
        <w:rPr>
          <w:rFonts w:asciiTheme="majorHAnsi" w:hAnsiTheme="majorHAnsi" w:cstheme="majorHAnsi"/>
          <w:u w:val="single"/>
        </w:rPr>
        <w:t xml:space="preserve">So far, </w:t>
      </w:r>
      <w:r w:rsidRPr="003A17F9">
        <w:rPr>
          <w:rFonts w:asciiTheme="majorHAnsi" w:hAnsiTheme="majorHAnsi" w:cstheme="majorHAnsi"/>
          <w:highlight w:val="cyan"/>
          <w:u w:val="single"/>
        </w:rPr>
        <w:t>Pelosi has been a master of holding the line on crucial votes and</w:t>
      </w:r>
      <w:r w:rsidRPr="003A17F9">
        <w:rPr>
          <w:rFonts w:asciiTheme="majorHAnsi" w:hAnsiTheme="majorHAnsi" w:cstheme="majorHAnsi"/>
          <w:u w:val="single"/>
        </w:rPr>
        <w:t xml:space="preserve"> has managed </w:t>
      </w:r>
      <w:r w:rsidRPr="003A17F9">
        <w:rPr>
          <w:rFonts w:asciiTheme="majorHAnsi" w:hAnsiTheme="majorHAnsi" w:cstheme="majorHAnsi"/>
          <w:highlight w:val="cyan"/>
          <w:u w:val="single"/>
        </w:rPr>
        <w:t>to maneuver her team to victories</w:t>
      </w:r>
      <w:r w:rsidRPr="003A17F9">
        <w:rPr>
          <w:rFonts w:asciiTheme="majorHAnsi" w:hAnsiTheme="majorHAnsi" w:cstheme="majorHAnsi"/>
          <w:sz w:val="14"/>
        </w:rPr>
        <w:t xml:space="preserve">, including on an earlier pandemic relief package that passed with only Democratic votes. Now she’s trying again, </w:t>
      </w:r>
      <w:r w:rsidRPr="003A17F9">
        <w:rPr>
          <w:rFonts w:asciiTheme="majorHAnsi" w:hAnsiTheme="majorHAnsi" w:cstheme="majorHAnsi"/>
          <w:highlight w:val="cyan"/>
          <w:u w:val="single"/>
        </w:rPr>
        <w:t>but the clock is ticking</w:t>
      </w:r>
      <w:r w:rsidRPr="003A17F9">
        <w:rPr>
          <w:rFonts w:asciiTheme="majorHAnsi" w:hAnsiTheme="majorHAnsi" w:cstheme="majorHAnsi"/>
          <w:u w:val="single"/>
        </w:rPr>
        <w:t xml:space="preserve">, and $3.5 trillion is an eye-popping sum of money that rivals the spending the United States unleashed to close out World War II. </w:t>
      </w:r>
    </w:p>
    <w:p w14:paraId="1E785261" w14:textId="77777777" w:rsidR="000F63F7" w:rsidRPr="003A17F9" w:rsidRDefault="000F63F7" w:rsidP="000F63F7">
      <w:pPr>
        <w:pStyle w:val="Heading4"/>
        <w:rPr>
          <w:rFonts w:asciiTheme="majorHAnsi" w:hAnsiTheme="majorHAnsi" w:cstheme="majorHAnsi"/>
        </w:rPr>
      </w:pPr>
      <w:r w:rsidRPr="003A17F9">
        <w:rPr>
          <w:rFonts w:asciiTheme="majorHAnsi" w:hAnsiTheme="majorHAnsi" w:cstheme="majorHAnsi"/>
        </w:rPr>
        <w:t xml:space="preserve">Attacks on Pharmaceutical Profits triggers </w:t>
      </w:r>
      <w:r w:rsidRPr="003A17F9">
        <w:rPr>
          <w:rFonts w:asciiTheme="majorHAnsi" w:hAnsiTheme="majorHAnsi" w:cstheme="majorHAnsi"/>
          <w:u w:val="single"/>
        </w:rPr>
        <w:t>Mod Dem Backlash</w:t>
      </w:r>
      <w:r w:rsidRPr="003A17F9">
        <w:rPr>
          <w:rFonts w:asciiTheme="majorHAnsi" w:hAnsiTheme="majorHAnsi" w:cstheme="majorHAnsi"/>
        </w:rPr>
        <w:t xml:space="preserve"> – it disrupts unity. </w:t>
      </w:r>
    </w:p>
    <w:p w14:paraId="08FD02F9" w14:textId="77777777" w:rsidR="000F63F7" w:rsidRPr="003A17F9" w:rsidRDefault="000F63F7" w:rsidP="000F63F7">
      <w:pPr>
        <w:rPr>
          <w:rFonts w:asciiTheme="majorHAnsi" w:hAnsiTheme="majorHAnsi" w:cstheme="majorHAnsi"/>
        </w:rPr>
      </w:pPr>
      <w:r w:rsidRPr="003A17F9">
        <w:rPr>
          <w:rStyle w:val="Style13ptBold"/>
          <w:rFonts w:asciiTheme="majorHAnsi" w:hAnsiTheme="majorHAnsi" w:cstheme="majorHAnsi"/>
        </w:rPr>
        <w:t>Cohen 9-6</w:t>
      </w:r>
      <w:r w:rsidRPr="003A17F9">
        <w:rPr>
          <w:rFonts w:asciiTheme="majorHAnsi" w:hAnsiTheme="majorHAnsi" w:cstheme="majorHAnsi"/>
        </w:rPr>
        <w:t xml:space="preserve"> Joshua Cohen 9-6-2021 "Democrats’ Plans To Introduce Prescription Drug Pricing Reform Face Formidable Obstacles" </w:t>
      </w:r>
      <w:hyperlink r:id="rId10" w:history="1">
        <w:r w:rsidRPr="003A17F9">
          <w:rPr>
            <w:rStyle w:val="Hyperlink"/>
            <w:rFonts w:asciiTheme="majorHAnsi" w:hAnsiTheme="majorHAnsi" w:cstheme="majorHAnsi"/>
          </w:rPr>
          <w:t>https://www.forbes.com/sites/joshuacohen/2021/09/06/democrats-plans-to-introduce-prescription-drug-pricing-reform-face-obstacles/?sh=37a269917395</w:t>
        </w:r>
      </w:hyperlink>
      <w:r w:rsidRPr="003A17F9">
        <w:rPr>
          <w:rFonts w:asciiTheme="majorHAnsi" w:hAnsiTheme="majorHAnsi" w:cstheme="majorHAnsi"/>
        </w:rPr>
        <w:t xml:space="preserve"> (independent healthcare analyst with over 22 years of experience analyzing healthcare and pharmaceuticals.)//Elmer </w:t>
      </w:r>
    </w:p>
    <w:p w14:paraId="6D67C99E" w14:textId="77777777" w:rsidR="000F63F7" w:rsidRPr="003A17F9" w:rsidRDefault="000F63F7" w:rsidP="000F63F7">
      <w:pPr>
        <w:rPr>
          <w:rFonts w:asciiTheme="majorHAnsi" w:hAnsiTheme="majorHAnsi" w:cstheme="majorHAnsi"/>
          <w:szCs w:val="22"/>
          <w:u w:val="single"/>
        </w:rPr>
      </w:pPr>
      <w:r w:rsidRPr="003A17F9">
        <w:rPr>
          <w:rFonts w:asciiTheme="majorHAnsi" w:hAnsiTheme="majorHAnsi" w:cstheme="majorHAnsi"/>
          <w:szCs w:val="22"/>
        </w:rPr>
        <w:t xml:space="preserve">There’s </w:t>
      </w:r>
      <w:r w:rsidRPr="003A17F9">
        <w:rPr>
          <w:rFonts w:asciiTheme="majorHAnsi" w:hAnsiTheme="majorHAnsi" w:cstheme="majorHAnsi"/>
          <w:szCs w:val="22"/>
          <w:u w:val="single"/>
        </w:rPr>
        <w:t>considerable uncertainty regarding passage with a simple majority of the 2021 massive budget reconciliation bill.</w:t>
      </w:r>
      <w:r w:rsidRPr="003A17F9">
        <w:rPr>
          <w:rFonts w:asciiTheme="majorHAnsi" w:hAnsiTheme="majorHAnsi" w:cstheme="majorHAnsi"/>
          <w:szCs w:val="22"/>
        </w:rPr>
        <w:t xml:space="preserve"> Last week, Senator Joe Manchin called on Democrats to pause pushing forward the budget reconciliation bill. If Manchin winds up saying no to the bill, this </w:t>
      </w:r>
      <w:proofErr w:type="gramStart"/>
      <w:r w:rsidRPr="003A17F9">
        <w:rPr>
          <w:rFonts w:asciiTheme="majorHAnsi" w:hAnsiTheme="majorHAnsi" w:cstheme="majorHAnsi"/>
          <w:szCs w:val="22"/>
        </w:rPr>
        <w:t>would</w:t>
      </w:r>
      <w:proofErr w:type="gramEnd"/>
      <w:r w:rsidRPr="003A17F9">
        <w:rPr>
          <w:rFonts w:asciiTheme="majorHAnsi" w:hAnsiTheme="majorHAnsi" w:cstheme="majorHAnsi"/>
          <w:szCs w:val="22"/>
        </w:rPr>
        <w:t xml:space="preserve"> scuttle it as the Democrats can’t afford to lose a single Senator. </w:t>
      </w:r>
      <w:proofErr w:type="gramStart"/>
      <w:r w:rsidRPr="003A17F9">
        <w:rPr>
          <w:rFonts w:asciiTheme="majorHAnsi" w:hAnsiTheme="majorHAnsi" w:cstheme="majorHAnsi"/>
          <w:szCs w:val="22"/>
        </w:rPr>
        <w:t>And,</w:t>
      </w:r>
      <w:proofErr w:type="gramEnd"/>
      <w:r w:rsidRPr="003A17F9">
        <w:rPr>
          <w:rFonts w:asciiTheme="majorHAnsi" w:hAnsiTheme="majorHAnsi" w:cstheme="majorHAnsi"/>
          <w:szCs w:val="22"/>
        </w:rPr>
        <w:t xml:space="preserve"> there’s speculation that </w:t>
      </w:r>
      <w:r w:rsidRPr="003A17F9">
        <w:rPr>
          <w:rFonts w:asciiTheme="majorHAnsi" w:hAnsiTheme="majorHAnsi" w:cstheme="majorHAnsi"/>
          <w:szCs w:val="22"/>
          <w:u w:val="single"/>
        </w:rPr>
        <w:t>provisions to reduce prescription drug prices may be watered down and not incorporate international price referencing</w:t>
      </w:r>
      <w:r w:rsidRPr="003A17F9">
        <w:rPr>
          <w:rFonts w:asciiTheme="majorHAnsi" w:hAnsiTheme="majorHAnsi" w:cstheme="majorHAnsi"/>
          <w:szCs w:val="22"/>
        </w:rPr>
        <w:t xml:space="preserve">. Additionally, reduced prices derived through Medicare negotiation may not be able to be applied to those with employer-based coverage. While the progressive wing of the Democratic Party supports drug pricing reform, </w:t>
      </w:r>
      <w:r w:rsidRPr="003A17F9">
        <w:rPr>
          <w:rFonts w:asciiTheme="majorHAnsi" w:hAnsiTheme="majorHAnsi" w:cstheme="majorHAnsi"/>
          <w:b/>
          <w:szCs w:val="22"/>
          <w:highlight w:val="cyan"/>
          <w:u w:val="single"/>
        </w:rPr>
        <w:t>several key centrist Democrats</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in both the House and Senate appear to be </w:t>
      </w:r>
      <w:r w:rsidRPr="003A17F9">
        <w:rPr>
          <w:rFonts w:asciiTheme="majorHAnsi" w:hAnsiTheme="majorHAnsi" w:cstheme="majorHAnsi"/>
          <w:b/>
          <w:szCs w:val="22"/>
          <w:highlight w:val="cyan"/>
          <w:u w:val="single"/>
        </w:rPr>
        <w:t>uncomfortable</w:t>
      </w:r>
      <w:r w:rsidRPr="003A17F9">
        <w:rPr>
          <w:rFonts w:asciiTheme="majorHAnsi" w:hAnsiTheme="majorHAnsi" w:cstheme="majorHAnsi"/>
          <w:szCs w:val="22"/>
          <w:highlight w:val="cyan"/>
        </w:rPr>
        <w:t xml:space="preserve"> </w:t>
      </w:r>
      <w:r w:rsidRPr="003A17F9">
        <w:rPr>
          <w:rFonts w:asciiTheme="majorHAnsi" w:hAnsiTheme="majorHAnsi" w:cstheme="majorHAnsi"/>
          <w:b/>
          <w:szCs w:val="22"/>
          <w:highlight w:val="cyan"/>
          <w:u w:val="single"/>
        </w:rPr>
        <w:t>with</w:t>
      </w:r>
      <w:r w:rsidRPr="003A17F9">
        <w:rPr>
          <w:rFonts w:asciiTheme="majorHAnsi" w:hAnsiTheme="majorHAnsi" w:cstheme="majorHAnsi"/>
          <w:szCs w:val="22"/>
          <w:highlight w:val="cyan"/>
        </w:rPr>
        <w:t xml:space="preserve"> </w:t>
      </w:r>
      <w:proofErr w:type="gramStart"/>
      <w:r w:rsidRPr="003A17F9">
        <w:rPr>
          <w:rFonts w:asciiTheme="majorHAnsi" w:hAnsiTheme="majorHAnsi" w:cstheme="majorHAnsi"/>
          <w:szCs w:val="22"/>
        </w:rPr>
        <w:t>particular aspects</w:t>
      </w:r>
      <w:proofErr w:type="gramEnd"/>
      <w:r w:rsidRPr="003A17F9">
        <w:rPr>
          <w:rFonts w:asciiTheme="majorHAnsi" w:hAnsiTheme="majorHAnsi" w:cstheme="majorHAnsi"/>
          <w:szCs w:val="22"/>
        </w:rPr>
        <w:t xml:space="preserve"> of the budget reconciliation bill, including a potential deal-breaker, namely the potential </w:t>
      </w:r>
      <w:r w:rsidRPr="003A17F9">
        <w:rPr>
          <w:rFonts w:asciiTheme="majorHAnsi" w:hAnsiTheme="majorHAnsi" w:cstheme="majorHAnsi"/>
          <w:b/>
          <w:szCs w:val="22"/>
          <w:highlight w:val="cyan"/>
          <w:u w:val="single"/>
          <w:bdr w:val="single" w:sz="12" w:space="0" w:color="auto"/>
        </w:rPr>
        <w:t>negative impact of drug price controls on the domestic pharmaceutical industry</w:t>
      </w:r>
      <w:r w:rsidRPr="003A17F9">
        <w:rPr>
          <w:rFonts w:asciiTheme="majorHAnsi" w:hAnsiTheme="majorHAnsi" w:cstheme="majorHAnsi"/>
          <w:szCs w:val="22"/>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3A17F9">
        <w:rPr>
          <w:rFonts w:asciiTheme="majorHAnsi" w:hAnsiTheme="majorHAnsi" w:cstheme="majorHAnsi"/>
          <w:szCs w:val="22"/>
        </w:rPr>
        <w:t>And,</w:t>
      </w:r>
      <w:proofErr w:type="gramEnd"/>
      <w:r w:rsidRPr="003A17F9">
        <w:rPr>
          <w:rFonts w:asciiTheme="majorHAnsi" w:hAnsiTheme="majorHAnsi" w:cstheme="majorHAnsi"/>
          <w:szCs w:val="22"/>
        </w:rPr>
        <w:t xml:space="preserve"> a new report from the CBO reinforces the message that drug pricing legislation under consideration in Congress could lead to fewer new drugs being developed and launched. </w:t>
      </w:r>
      <w:r w:rsidRPr="003A17F9">
        <w:rPr>
          <w:rFonts w:asciiTheme="majorHAnsi" w:hAnsiTheme="majorHAnsi" w:cstheme="majorHAnsi"/>
          <w:b/>
          <w:szCs w:val="22"/>
          <w:highlight w:val="cyan"/>
          <w:u w:val="single"/>
        </w:rPr>
        <w:t>Intense lobbying efforts from biopharmaceutical industry groups</w:t>
      </w:r>
      <w:r w:rsidRPr="003A17F9">
        <w:rPr>
          <w:rFonts w:asciiTheme="majorHAnsi" w:hAnsiTheme="majorHAnsi" w:cstheme="majorHAnsi"/>
          <w:szCs w:val="22"/>
          <w:highlight w:val="cyan"/>
        </w:rPr>
        <w:t xml:space="preserve"> </w:t>
      </w:r>
      <w:r w:rsidRPr="003A17F9">
        <w:rPr>
          <w:rFonts w:asciiTheme="majorHAnsi" w:hAnsiTheme="majorHAnsi" w:cstheme="majorHAnsi"/>
          <w:b/>
          <w:szCs w:val="22"/>
          <w:highlight w:val="cyan"/>
          <w:u w:val="single"/>
          <w:bdr w:val="single" w:sz="12" w:space="0" w:color="auto"/>
        </w:rPr>
        <w:t>are underway</w:t>
      </w:r>
      <w:r w:rsidRPr="003A17F9">
        <w:rPr>
          <w:rFonts w:asciiTheme="majorHAnsi" w:hAnsiTheme="majorHAnsi" w:cstheme="majorHAnsi"/>
          <w:szCs w:val="22"/>
        </w:rPr>
        <w:t xml:space="preserve">, </w:t>
      </w:r>
      <w:r w:rsidRPr="003A17F9">
        <w:rPr>
          <w:rFonts w:asciiTheme="majorHAnsi" w:hAnsiTheme="majorHAnsi" w:cstheme="majorHAnsi"/>
          <w:b/>
          <w:szCs w:val="22"/>
          <w:highlight w:val="cyan"/>
          <w:u w:val="single"/>
        </w:rPr>
        <w:t>warning of</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what they deem are </w:t>
      </w:r>
      <w:r w:rsidRPr="003A17F9">
        <w:rPr>
          <w:rFonts w:asciiTheme="majorHAnsi" w:hAnsiTheme="majorHAnsi" w:cstheme="majorHAnsi"/>
          <w:b/>
          <w:szCs w:val="22"/>
          <w:highlight w:val="cyan"/>
          <w:u w:val="single"/>
        </w:rPr>
        <w:t>harms from price controls in</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the form of diminished patient </w:t>
      </w:r>
      <w:r w:rsidRPr="003A17F9">
        <w:rPr>
          <w:rFonts w:asciiTheme="majorHAnsi" w:hAnsiTheme="majorHAnsi" w:cstheme="majorHAnsi"/>
          <w:b/>
          <w:szCs w:val="22"/>
          <w:highlight w:val="cyan"/>
          <w:u w:val="single"/>
        </w:rPr>
        <w:t>access to new innovations</w:t>
      </w:r>
      <w:r w:rsidRPr="003A17F9">
        <w:rPr>
          <w:rFonts w:asciiTheme="majorHAnsi" w:hAnsiTheme="majorHAnsi" w:cstheme="majorHAnsi"/>
          <w:szCs w:val="22"/>
        </w:rPr>
        <w:t xml:space="preserve">. The argument, based in part on assumptions and modeling included in the CBO reports, asserts that price controls would dampen investment critical to the biopharmaceutical industry’s pipeline of drugs and biologics. </w:t>
      </w:r>
      <w:r w:rsidRPr="003A17F9">
        <w:rPr>
          <w:rFonts w:asciiTheme="majorHAnsi" w:hAnsiTheme="majorHAnsi" w:cstheme="majorHAnsi"/>
          <w:b/>
          <w:szCs w:val="22"/>
          <w:highlight w:val="cyan"/>
          <w:u w:val="single"/>
        </w:rPr>
        <w:t>This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won’t sway most </w:t>
      </w:r>
      <w:proofErr w:type="gramStart"/>
      <w:r w:rsidRPr="003A17F9">
        <w:rPr>
          <w:rFonts w:asciiTheme="majorHAnsi" w:hAnsiTheme="majorHAnsi" w:cstheme="majorHAnsi"/>
          <w:szCs w:val="22"/>
          <w:u w:val="single"/>
        </w:rPr>
        <w:t>Democrats, but</w:t>
      </w:r>
      <w:proofErr w:type="gramEnd"/>
      <w:r w:rsidRPr="003A17F9">
        <w:rPr>
          <w:rFonts w:asciiTheme="majorHAnsi" w:hAnsiTheme="majorHAnsi" w:cstheme="majorHAnsi"/>
          <w:szCs w:val="22"/>
          <w:u w:val="single"/>
        </w:rPr>
        <w:t xml:space="preserve"> has been a traditional talking point in the Republican Party for decades, and </w:t>
      </w:r>
      <w:r w:rsidRPr="003A17F9">
        <w:rPr>
          <w:rFonts w:asciiTheme="majorHAnsi" w:hAnsiTheme="majorHAnsi" w:cstheme="majorHAnsi"/>
          <w:b/>
          <w:szCs w:val="22"/>
          <w:highlight w:val="cyan"/>
          <w:u w:val="single"/>
        </w:rPr>
        <w:t xml:space="preserve">may convince </w:t>
      </w:r>
      <w:r w:rsidRPr="003A17F9">
        <w:rPr>
          <w:rFonts w:asciiTheme="majorHAnsi" w:hAnsiTheme="majorHAnsi" w:cstheme="majorHAnsi"/>
          <w:b/>
          <w:szCs w:val="22"/>
          <w:highlight w:val="cyan"/>
          <w:u w:val="single"/>
          <w:bdr w:val="single" w:sz="12" w:space="0" w:color="auto"/>
        </w:rPr>
        <w:t>some centrist Democrats</w:t>
      </w:r>
      <w:r w:rsidRPr="003A17F9">
        <w:rPr>
          <w:rFonts w:asciiTheme="majorHAnsi" w:hAnsiTheme="majorHAnsi" w:cstheme="majorHAnsi"/>
          <w:b/>
          <w:szCs w:val="22"/>
          <w:highlight w:val="cyan"/>
          <w:u w:val="single"/>
        </w:rPr>
        <w:t xml:space="preserve"> to withdraw backing</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of provisions </w:t>
      </w:r>
      <w:r w:rsidRPr="003A17F9">
        <w:rPr>
          <w:rFonts w:asciiTheme="majorHAnsi" w:hAnsiTheme="majorHAnsi" w:cstheme="majorHAnsi"/>
          <w:b/>
          <w:szCs w:val="22"/>
          <w:highlight w:val="cyan"/>
          <w:u w:val="single"/>
        </w:rPr>
        <w:t>that</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in their eyes </w:t>
      </w:r>
      <w:r w:rsidRPr="003A17F9">
        <w:rPr>
          <w:rFonts w:asciiTheme="majorHAnsi" w:hAnsiTheme="majorHAnsi" w:cstheme="majorHAnsi"/>
          <w:b/>
          <w:szCs w:val="22"/>
          <w:highlight w:val="cyan"/>
          <w:u w:val="single"/>
        </w:rPr>
        <w:t>stymie pharmaceutical innovation.</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I</w:t>
      </w:r>
      <w:r w:rsidRPr="003A17F9">
        <w:rPr>
          <w:rFonts w:asciiTheme="majorHAnsi" w:hAnsiTheme="majorHAnsi" w:cstheme="majorHAnsi"/>
          <w:szCs w:val="22"/>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3A17F9">
        <w:rPr>
          <w:rFonts w:asciiTheme="majorHAnsi" w:hAnsiTheme="majorHAnsi" w:cstheme="majorHAnsi"/>
          <w:szCs w:val="22"/>
          <w:u w:val="single"/>
        </w:rPr>
        <w:t xml:space="preserve">In brief, Democrats’ plans at both the executive and legislative branch levels to introduce prescription </w:t>
      </w:r>
      <w:r w:rsidRPr="003A17F9">
        <w:rPr>
          <w:rFonts w:asciiTheme="majorHAnsi" w:hAnsiTheme="majorHAnsi" w:cstheme="majorHAnsi"/>
          <w:b/>
          <w:szCs w:val="22"/>
          <w:highlight w:val="cyan"/>
          <w:u w:val="single"/>
        </w:rPr>
        <w:t>drug pricing reform</w:t>
      </w:r>
      <w:r w:rsidRPr="003A17F9">
        <w:rPr>
          <w:rFonts w:asciiTheme="majorHAnsi" w:hAnsiTheme="majorHAnsi" w:cstheme="majorHAnsi"/>
          <w:szCs w:val="22"/>
          <w:highlight w:val="cyan"/>
          <w:u w:val="single"/>
        </w:rPr>
        <w:t xml:space="preserve"> </w:t>
      </w:r>
      <w:r w:rsidRPr="003A17F9">
        <w:rPr>
          <w:rFonts w:asciiTheme="majorHAnsi" w:hAnsiTheme="majorHAnsi" w:cstheme="majorHAnsi"/>
          <w:b/>
          <w:szCs w:val="22"/>
          <w:highlight w:val="cyan"/>
          <w:u w:val="single"/>
          <w:bdr w:val="single" w:sz="12" w:space="0" w:color="auto"/>
        </w:rPr>
        <w:t>encounter challenges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which may prevent impactful modifications from taking place.</w:t>
      </w:r>
    </w:p>
    <w:p w14:paraId="41AEB752" w14:textId="77777777" w:rsidR="000F63F7" w:rsidRPr="003A17F9" w:rsidRDefault="000F63F7" w:rsidP="000F63F7">
      <w:pPr>
        <w:pStyle w:val="Heading4"/>
        <w:rPr>
          <w:rFonts w:asciiTheme="majorHAnsi" w:hAnsiTheme="majorHAnsi" w:cstheme="majorHAnsi"/>
        </w:rPr>
      </w:pPr>
      <w:proofErr w:type="spellStart"/>
      <w:r w:rsidRPr="003A17F9">
        <w:rPr>
          <w:rFonts w:asciiTheme="majorHAnsi" w:hAnsiTheme="majorHAnsi" w:cstheme="majorHAnsi"/>
        </w:rPr>
        <w:t>Sinema</w:t>
      </w:r>
      <w:proofErr w:type="spellEnd"/>
      <w:r w:rsidRPr="003A17F9">
        <w:rPr>
          <w:rFonts w:asciiTheme="majorHAnsi" w:hAnsiTheme="majorHAnsi" w:cstheme="majorHAnsi"/>
        </w:rPr>
        <w:t xml:space="preserve"> specifically </w:t>
      </w:r>
      <w:r w:rsidRPr="003A17F9">
        <w:rPr>
          <w:rFonts w:asciiTheme="majorHAnsi" w:hAnsiTheme="majorHAnsi" w:cstheme="majorHAnsi"/>
          <w:u w:val="single"/>
        </w:rPr>
        <w:t>jumps Ship</w:t>
      </w:r>
      <w:r w:rsidRPr="003A17F9">
        <w:rPr>
          <w:rFonts w:asciiTheme="majorHAnsi" w:hAnsiTheme="majorHAnsi" w:cstheme="majorHAnsi"/>
        </w:rPr>
        <w:t>.</w:t>
      </w:r>
    </w:p>
    <w:p w14:paraId="66BBA79E" w14:textId="77777777" w:rsidR="000F63F7" w:rsidRPr="003A17F9" w:rsidRDefault="000F63F7" w:rsidP="000F63F7">
      <w:pPr>
        <w:rPr>
          <w:rFonts w:asciiTheme="majorHAnsi" w:hAnsiTheme="majorHAnsi" w:cstheme="majorHAnsi"/>
        </w:rPr>
      </w:pPr>
      <w:r w:rsidRPr="003A17F9">
        <w:rPr>
          <w:rStyle w:val="Style13ptBold"/>
          <w:rFonts w:asciiTheme="majorHAnsi" w:hAnsiTheme="majorHAnsi" w:cstheme="majorHAnsi"/>
        </w:rPr>
        <w:t>Hancock and Lucas 20</w:t>
      </w:r>
      <w:r w:rsidRPr="003A17F9">
        <w:rPr>
          <w:rFonts w:asciiTheme="majorHAnsi" w:hAnsiTheme="majorHAnsi" w:cstheme="majorHAnsi"/>
        </w:rPr>
        <w:t xml:space="preserve"> Jay Hancock and Elizabeth Lucas 5-29-2020 "A Senator From Arizona Emerges As A Pharma Favorite" </w:t>
      </w:r>
      <w:hyperlink r:id="rId11" w:history="1">
        <w:r w:rsidRPr="003A17F9">
          <w:rPr>
            <w:rStyle w:val="Hyperlink"/>
            <w:rFonts w:asciiTheme="majorHAnsi" w:hAnsiTheme="majorHAnsi" w:cstheme="majorHAnsi"/>
          </w:rPr>
          <w:t>https://khn.org/news/a-senator-from-arizona-emerges-as-a-pharma-favorite/</w:t>
        </w:r>
      </w:hyperlink>
      <w:r w:rsidRPr="003A17F9">
        <w:rPr>
          <w:rFonts w:asciiTheme="majorHAnsi" w:hAnsiTheme="majorHAnsi" w:cstheme="majorHAnsi"/>
        </w:rPr>
        <w:t xml:space="preserve"> (Senior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University.)//Elmer </w:t>
      </w:r>
    </w:p>
    <w:p w14:paraId="481A48A4" w14:textId="77777777" w:rsidR="000F63F7" w:rsidRPr="003A17F9" w:rsidRDefault="000F63F7" w:rsidP="000F63F7">
      <w:pPr>
        <w:rPr>
          <w:rFonts w:asciiTheme="majorHAnsi" w:hAnsiTheme="majorHAnsi" w:cstheme="majorHAnsi"/>
          <w:szCs w:val="22"/>
        </w:rPr>
      </w:pPr>
      <w:r w:rsidRPr="003A17F9">
        <w:rPr>
          <w:rFonts w:asciiTheme="majorHAnsi" w:hAnsiTheme="majorHAnsi" w:cstheme="majorHAnsi"/>
          <w:szCs w:val="22"/>
          <w:u w:val="single"/>
        </w:rPr>
        <w:t xml:space="preserve">Sen. </w:t>
      </w:r>
      <w:proofErr w:type="spellStart"/>
      <w:r w:rsidRPr="003A17F9">
        <w:rPr>
          <w:rFonts w:asciiTheme="majorHAnsi" w:hAnsiTheme="majorHAnsi" w:cstheme="majorHAnsi"/>
          <w:szCs w:val="22"/>
          <w:u w:val="single"/>
        </w:rPr>
        <w:t>Kyrsten</w:t>
      </w:r>
      <w:proofErr w:type="spellEnd"/>
      <w:r w:rsidRPr="003A17F9">
        <w:rPr>
          <w:rFonts w:asciiTheme="majorHAnsi" w:hAnsiTheme="majorHAnsi" w:cstheme="majorHAnsi"/>
          <w:szCs w:val="22"/>
          <w:u w:val="single"/>
        </w:rPr>
        <w:t xml:space="preserve"> </w:t>
      </w:r>
      <w:proofErr w:type="spellStart"/>
      <w:r w:rsidRPr="003A17F9">
        <w:rPr>
          <w:rFonts w:asciiTheme="majorHAnsi" w:hAnsiTheme="majorHAnsi" w:cstheme="majorHAnsi"/>
          <w:b/>
          <w:szCs w:val="22"/>
          <w:highlight w:val="cyan"/>
          <w:u w:val="single"/>
        </w:rPr>
        <w:t>Sinema</w:t>
      </w:r>
      <w:proofErr w:type="spellEnd"/>
      <w:r w:rsidRPr="003A17F9">
        <w:rPr>
          <w:rFonts w:asciiTheme="majorHAnsi" w:hAnsiTheme="majorHAnsi" w:cstheme="majorHAnsi"/>
          <w:b/>
          <w:szCs w:val="22"/>
          <w:highlight w:val="cyan"/>
          <w:u w:val="single"/>
        </w:rPr>
        <w:t xml:space="preserve"> formed</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a </w:t>
      </w:r>
      <w:r w:rsidRPr="003A17F9">
        <w:rPr>
          <w:rFonts w:asciiTheme="majorHAnsi" w:hAnsiTheme="majorHAnsi" w:cstheme="majorHAnsi"/>
          <w:b/>
          <w:szCs w:val="22"/>
          <w:highlight w:val="cyan"/>
          <w:u w:val="single"/>
        </w:rPr>
        <w:t>congressional caucus to raise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w:t>
      </w:r>
      <w:r w:rsidRPr="003A17F9">
        <w:rPr>
          <w:rFonts w:asciiTheme="majorHAnsi" w:hAnsiTheme="majorHAnsi" w:cstheme="majorHAnsi"/>
          <w:b/>
          <w:szCs w:val="22"/>
          <w:highlight w:val="cyan"/>
          <w:u w:val="single"/>
        </w:rPr>
        <w:t>awareness of the benefits of personalized medicine</w:t>
      </w:r>
      <w:r w:rsidRPr="003A17F9">
        <w:rPr>
          <w:rFonts w:asciiTheme="majorHAnsi" w:hAnsiTheme="majorHAnsi" w:cstheme="majorHAnsi"/>
          <w:szCs w:val="22"/>
          <w:u w:val="single"/>
        </w:rPr>
        <w:t xml:space="preserve">” in February. Soon after that, employees of </w:t>
      </w:r>
      <w:r w:rsidRPr="003A17F9">
        <w:rPr>
          <w:rFonts w:asciiTheme="majorHAnsi" w:hAnsiTheme="majorHAnsi" w:cstheme="majorHAnsi"/>
          <w:b/>
          <w:szCs w:val="22"/>
          <w:highlight w:val="cyan"/>
          <w:u w:val="single"/>
        </w:rPr>
        <w:t>pharmaceutical companies</w:t>
      </w:r>
      <w:r w:rsidRPr="003A17F9">
        <w:rPr>
          <w:rFonts w:asciiTheme="majorHAnsi" w:hAnsiTheme="majorHAnsi" w:cstheme="majorHAnsi"/>
          <w:szCs w:val="22"/>
          <w:highlight w:val="cyan"/>
          <w:u w:val="single"/>
        </w:rPr>
        <w:t xml:space="preserve"> </w:t>
      </w:r>
      <w:r w:rsidRPr="003A17F9">
        <w:rPr>
          <w:rFonts w:asciiTheme="majorHAnsi" w:hAnsiTheme="majorHAnsi" w:cstheme="majorHAnsi"/>
          <w:b/>
          <w:szCs w:val="22"/>
          <w:highlight w:val="cyan"/>
          <w:u w:val="single"/>
        </w:rPr>
        <w:t>donated</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$35,000 to her campaign committee. Amgen gave $5,000. So did Genentech and Merck. Sanofi, </w:t>
      </w:r>
      <w:proofErr w:type="gramStart"/>
      <w:r w:rsidRPr="003A17F9">
        <w:rPr>
          <w:rFonts w:asciiTheme="majorHAnsi" w:hAnsiTheme="majorHAnsi" w:cstheme="majorHAnsi"/>
          <w:szCs w:val="22"/>
        </w:rPr>
        <w:t>Pfizer</w:t>
      </w:r>
      <w:proofErr w:type="gramEnd"/>
      <w:r w:rsidRPr="003A17F9">
        <w:rPr>
          <w:rFonts w:asciiTheme="majorHAnsi" w:hAnsiTheme="majorHAnsi" w:cstheme="majorHAnsi"/>
          <w:szCs w:val="22"/>
        </w:rPr>
        <w:t xml:space="preserve"> and Eli Lilly all gave $2,500. Each of those companies has invested heavily in personalized medicine, which promises individually tailored drugs that can cost a patient hundreds of thousands of dollars. </w:t>
      </w:r>
      <w:proofErr w:type="spellStart"/>
      <w:r w:rsidRPr="003A17F9">
        <w:rPr>
          <w:rFonts w:asciiTheme="majorHAnsi" w:hAnsiTheme="majorHAnsi" w:cstheme="majorHAnsi"/>
          <w:b/>
          <w:szCs w:val="22"/>
          <w:highlight w:val="cyan"/>
          <w:u w:val="single"/>
        </w:rPr>
        <w:t>Sinema</w:t>
      </w:r>
      <w:proofErr w:type="spellEnd"/>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is a first-term Democrat from Arizona but has nonetheless </w:t>
      </w:r>
      <w:r w:rsidRPr="003A17F9">
        <w:rPr>
          <w:rFonts w:asciiTheme="majorHAnsi" w:hAnsiTheme="majorHAnsi" w:cstheme="majorHAnsi"/>
          <w:b/>
          <w:szCs w:val="22"/>
          <w:highlight w:val="cyan"/>
          <w:u w:val="single"/>
          <w:bdr w:val="single" w:sz="12" w:space="0" w:color="auto"/>
        </w:rPr>
        <w:t>emerged as a pharma favorite in Congress</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as the industry steers through a new political and economic landscape formed by the coronavirus. She is a </w:t>
      </w:r>
      <w:r w:rsidRPr="003A17F9">
        <w:rPr>
          <w:rFonts w:asciiTheme="majorHAnsi" w:hAnsiTheme="majorHAnsi" w:cstheme="majorHAnsi"/>
          <w:b/>
          <w:szCs w:val="22"/>
          <w:highlight w:val="cyan"/>
          <w:u w:val="single"/>
          <w:bdr w:val="single" w:sz="12" w:space="0" w:color="auto"/>
        </w:rPr>
        <w:t>leading recipient of pharma campaign cash</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3A17F9">
        <w:rPr>
          <w:rFonts w:asciiTheme="majorHAnsi" w:hAnsiTheme="majorHAnsi" w:cstheme="majorHAnsi"/>
          <w:szCs w:val="22"/>
          <w:u w:val="single"/>
        </w:rPr>
        <w:t xml:space="preserve">That stands out in a Congress in which a third of the members got no pharma cash for the period and half of those who did </w:t>
      </w:r>
      <w:proofErr w:type="gramStart"/>
      <w:r w:rsidRPr="003A17F9">
        <w:rPr>
          <w:rFonts w:asciiTheme="majorHAnsi" w:hAnsiTheme="majorHAnsi" w:cstheme="majorHAnsi"/>
          <w:szCs w:val="22"/>
          <w:u w:val="single"/>
        </w:rPr>
        <w:t>got</w:t>
      </w:r>
      <w:proofErr w:type="gramEnd"/>
      <w:r w:rsidRPr="003A17F9">
        <w:rPr>
          <w:rFonts w:asciiTheme="majorHAnsi" w:hAnsiTheme="majorHAnsi" w:cstheme="majorHAnsi"/>
          <w:szCs w:val="22"/>
          <w:u w:val="single"/>
        </w:rPr>
        <w:t xml:space="preserve"> $10,000 or less. The contributions give companies a chance to cultivate </w:t>
      </w:r>
      <w:proofErr w:type="spellStart"/>
      <w:r w:rsidRPr="003A17F9">
        <w:rPr>
          <w:rFonts w:asciiTheme="majorHAnsi" w:hAnsiTheme="majorHAnsi" w:cstheme="majorHAnsi"/>
          <w:szCs w:val="22"/>
          <w:u w:val="single"/>
        </w:rPr>
        <w:t>Sinema</w:t>
      </w:r>
      <w:proofErr w:type="spellEnd"/>
      <w:r w:rsidRPr="003A17F9">
        <w:rPr>
          <w:rFonts w:asciiTheme="majorHAnsi" w:hAnsiTheme="majorHAnsi" w:cstheme="majorHAnsi"/>
          <w:szCs w:val="22"/>
          <w:u w:val="single"/>
        </w:rPr>
        <w:t xml:space="preserve"> as she restocks from a brutal 2018 election victory that cost nearly $25 million</w:t>
      </w:r>
      <w:r w:rsidRPr="003A17F9">
        <w:rPr>
          <w:rFonts w:asciiTheme="majorHAnsi" w:hAnsiTheme="majorHAnsi" w:cstheme="majorHAnsi"/>
          <w:szCs w:val="22"/>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3A17F9">
        <w:rPr>
          <w:rFonts w:asciiTheme="majorHAnsi" w:hAnsiTheme="majorHAnsi" w:cstheme="majorHAnsi"/>
          <w:szCs w:val="22"/>
        </w:rPr>
        <w:t>Sinema’s</w:t>
      </w:r>
      <w:proofErr w:type="spellEnd"/>
      <w:r w:rsidRPr="003A17F9">
        <w:rPr>
          <w:rFonts w:asciiTheme="majorHAnsi" w:hAnsiTheme="majorHAnsi" w:cstheme="majorHAnsi"/>
          <w:szCs w:val="22"/>
        </w:rPr>
        <w:t xml:space="preserve"> pharma haul was twice that of Sen. Susan Collins of Maine, considered one of the most vulnerable Republicans in November, and approached that of fellow Democrat Steny Hoyer, the powerful House majority leader from Maryland. </w:t>
      </w:r>
      <w:r w:rsidRPr="003A17F9">
        <w:rPr>
          <w:rFonts w:asciiTheme="majorHAnsi" w:hAnsiTheme="majorHAnsi" w:cstheme="majorHAnsi"/>
          <w:szCs w:val="22"/>
          <w:u w:val="single"/>
        </w:rPr>
        <w:t xml:space="preserve">It all adds up to </w:t>
      </w:r>
      <w:r w:rsidRPr="003A17F9">
        <w:rPr>
          <w:rFonts w:asciiTheme="majorHAnsi" w:hAnsiTheme="majorHAnsi" w:cstheme="majorHAnsi"/>
          <w:b/>
          <w:szCs w:val="22"/>
          <w:highlight w:val="cyan"/>
          <w:u w:val="single"/>
        </w:rPr>
        <w:t xml:space="preserve">a bet by drug companies that </w:t>
      </w:r>
      <w:r w:rsidRPr="003A17F9">
        <w:rPr>
          <w:rFonts w:asciiTheme="majorHAnsi" w:hAnsiTheme="majorHAnsi" w:cstheme="majorHAnsi"/>
          <w:szCs w:val="22"/>
          <w:u w:val="single"/>
        </w:rPr>
        <w:t xml:space="preserve">the 43-year-old </w:t>
      </w:r>
      <w:proofErr w:type="spellStart"/>
      <w:r w:rsidRPr="003A17F9">
        <w:rPr>
          <w:rFonts w:asciiTheme="majorHAnsi" w:hAnsiTheme="majorHAnsi" w:cstheme="majorHAnsi"/>
          <w:b/>
          <w:szCs w:val="22"/>
          <w:highlight w:val="cyan"/>
          <w:u w:val="single"/>
        </w:rPr>
        <w:t>Sinema</w:t>
      </w:r>
      <w:proofErr w:type="spellEnd"/>
      <w:r w:rsidRPr="003A17F9">
        <w:rPr>
          <w:rFonts w:asciiTheme="majorHAnsi" w:hAnsiTheme="majorHAnsi" w:cstheme="majorHAnsi"/>
          <w:szCs w:val="22"/>
          <w:u w:val="single"/>
        </w:rPr>
        <w:t xml:space="preserve">, first elected to the Senate in 2018, </w:t>
      </w:r>
      <w:r w:rsidRPr="003A17F9">
        <w:rPr>
          <w:rFonts w:asciiTheme="majorHAnsi" w:hAnsiTheme="majorHAnsi" w:cstheme="majorHAnsi"/>
          <w:b/>
          <w:szCs w:val="22"/>
          <w:highlight w:val="cyan"/>
          <w:u w:val="single"/>
        </w:rPr>
        <w:t>will</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gain influence in coming years and </w:t>
      </w:r>
      <w:r w:rsidRPr="003A17F9">
        <w:rPr>
          <w:rFonts w:asciiTheme="majorHAnsi" w:hAnsiTheme="majorHAnsi" w:cstheme="majorHAnsi"/>
          <w:b/>
          <w:szCs w:val="22"/>
          <w:highlight w:val="cyan"/>
          <w:u w:val="single"/>
          <w:bdr w:val="single" w:sz="12" w:space="0" w:color="auto"/>
        </w:rPr>
        <w:t>serve as an industry ally</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in a party that also includes many lawmakers harshly critical of high drug prices and the companies that set them</w:t>
      </w:r>
      <w:r w:rsidRPr="003A17F9">
        <w:rPr>
          <w:rFonts w:asciiTheme="majorHAnsi" w:hAnsiTheme="majorHAnsi" w:cstheme="majorHAnsi"/>
          <w:szCs w:val="22"/>
        </w:rPr>
        <w:t>.</w:t>
      </w:r>
    </w:p>
    <w:p w14:paraId="3361992A" w14:textId="77777777" w:rsidR="000F63F7" w:rsidRPr="003A17F9" w:rsidRDefault="000F63F7" w:rsidP="000F63F7">
      <w:pPr>
        <w:pStyle w:val="Heading4"/>
        <w:rPr>
          <w:rFonts w:asciiTheme="majorHAnsi" w:hAnsiTheme="majorHAnsi" w:cstheme="majorHAnsi"/>
        </w:rPr>
      </w:pPr>
      <w:r w:rsidRPr="003A17F9">
        <w:rPr>
          <w:rFonts w:asciiTheme="majorHAnsi" w:hAnsiTheme="majorHAnsi" w:cstheme="majorHAnsi"/>
        </w:rPr>
        <w:t xml:space="preserve">Pharma backlash </w:t>
      </w:r>
      <w:r w:rsidRPr="003A17F9">
        <w:rPr>
          <w:rFonts w:asciiTheme="majorHAnsi" w:hAnsiTheme="majorHAnsi" w:cstheme="majorHAnsi"/>
          <w:u w:val="single"/>
        </w:rPr>
        <w:t>independently</w:t>
      </w:r>
      <w:r w:rsidRPr="003A17F9">
        <w:rPr>
          <w:rFonts w:asciiTheme="majorHAnsi" w:hAnsiTheme="majorHAnsi" w:cstheme="majorHAnsi"/>
        </w:rPr>
        <w:t xml:space="preserve"> turns Case.</w:t>
      </w:r>
    </w:p>
    <w:p w14:paraId="423DB514" w14:textId="77777777" w:rsidR="000F63F7" w:rsidRPr="003A17F9" w:rsidRDefault="000F63F7" w:rsidP="000F63F7">
      <w:pPr>
        <w:rPr>
          <w:rFonts w:asciiTheme="majorHAnsi" w:hAnsiTheme="majorHAnsi" w:cstheme="majorHAnsi"/>
        </w:rPr>
      </w:pPr>
      <w:proofErr w:type="spellStart"/>
      <w:r w:rsidRPr="003A17F9">
        <w:rPr>
          <w:rStyle w:val="Style13ptBold"/>
          <w:rFonts w:asciiTheme="majorHAnsi" w:hAnsiTheme="majorHAnsi" w:cstheme="majorHAnsi"/>
        </w:rPr>
        <w:t>Huetteman</w:t>
      </w:r>
      <w:proofErr w:type="spellEnd"/>
      <w:r w:rsidRPr="003A17F9">
        <w:rPr>
          <w:rStyle w:val="Style13ptBold"/>
          <w:rFonts w:asciiTheme="majorHAnsi" w:hAnsiTheme="majorHAnsi" w:cstheme="majorHAnsi"/>
        </w:rPr>
        <w:t xml:space="preserve"> 19</w:t>
      </w:r>
      <w:r w:rsidRPr="003A17F9">
        <w:rPr>
          <w:rFonts w:asciiTheme="majorHAnsi" w:hAnsiTheme="majorHAnsi" w:cstheme="majorHAnsi"/>
        </w:rPr>
        <w:t xml:space="preserve"> </w:t>
      </w:r>
      <w:proofErr w:type="spellStart"/>
      <w:r w:rsidRPr="003A17F9">
        <w:rPr>
          <w:rFonts w:asciiTheme="majorHAnsi" w:hAnsiTheme="majorHAnsi" w:cstheme="majorHAnsi"/>
        </w:rPr>
        <w:t>Emmarie</w:t>
      </w:r>
      <w:proofErr w:type="spellEnd"/>
      <w:r w:rsidRPr="003A17F9">
        <w:rPr>
          <w:rFonts w:asciiTheme="majorHAnsi" w:hAnsiTheme="majorHAnsi" w:cstheme="majorHAnsi"/>
        </w:rPr>
        <w:t xml:space="preserve"> </w:t>
      </w:r>
      <w:proofErr w:type="spellStart"/>
      <w:r w:rsidRPr="003A17F9">
        <w:rPr>
          <w:rFonts w:asciiTheme="majorHAnsi" w:hAnsiTheme="majorHAnsi" w:cstheme="majorHAnsi"/>
        </w:rPr>
        <w:t>Huetteman</w:t>
      </w:r>
      <w:proofErr w:type="spellEnd"/>
      <w:r w:rsidRPr="003A17F9">
        <w:rPr>
          <w:rFonts w:asciiTheme="majorHAnsi" w:hAnsiTheme="majorHAnsi" w:cstheme="majorHAnsi"/>
        </w:rPr>
        <w:t xml:space="preserve"> 2-26-2019 “Senators Who Led Pharma-Friendly Patent Reform Also Prime Targets For Pharma Cash” </w:t>
      </w:r>
      <w:hyperlink r:id="rId12" w:history="1">
        <w:r w:rsidRPr="003A17F9">
          <w:rPr>
            <w:rStyle w:val="Hyperlink"/>
            <w:rFonts w:asciiTheme="majorHAnsi" w:hAnsiTheme="majorHAnsi" w:cstheme="majorHAnsi"/>
          </w:rPr>
          <w:t>https://khn.org/news/senators-who-led-pharma-friendly-patent-reform-also-prime-targets-for-pharma-cash/</w:t>
        </w:r>
      </w:hyperlink>
      <w:r w:rsidRPr="003A17F9">
        <w:rPr>
          <w:rFonts w:asciiTheme="majorHAnsi" w:hAnsiTheme="majorHAnsi" w:cstheme="majorHAnsi"/>
        </w:rPr>
        <w:t xml:space="preserve"> (former NYT Congressional correspondent with an MA in public affairs reporting from Northwestern University’s Medill School)//Elmer </w:t>
      </w:r>
    </w:p>
    <w:p w14:paraId="54588B6B" w14:textId="77777777" w:rsidR="000F63F7" w:rsidRPr="003A17F9" w:rsidRDefault="000F63F7" w:rsidP="000F63F7">
      <w:pPr>
        <w:rPr>
          <w:rFonts w:asciiTheme="majorHAnsi" w:hAnsiTheme="majorHAnsi" w:cstheme="majorHAnsi"/>
          <w:szCs w:val="22"/>
          <w:u w:val="single"/>
        </w:rPr>
      </w:pPr>
      <w:r w:rsidRPr="003A17F9">
        <w:rPr>
          <w:rFonts w:asciiTheme="majorHAnsi" w:hAnsiTheme="majorHAnsi" w:cstheme="majorHAnsi"/>
          <w:sz w:val="16"/>
          <w:szCs w:val="22"/>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who already leverage patents to block competitors and keep prices high. Less than three weeks after introducing a bill that would make it harder for generic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to compete with patent-holding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3A17F9">
        <w:rPr>
          <w:rFonts w:asciiTheme="majorHAnsi" w:hAnsiTheme="majorHAnsi" w:cstheme="majorHAnsi"/>
          <w:sz w:val="16"/>
          <w:szCs w:val="22"/>
        </w:rPr>
        <w:t>drugmaker</w:t>
      </w:r>
      <w:proofErr w:type="spellEnd"/>
      <w:r w:rsidRPr="003A17F9">
        <w:rPr>
          <w:rFonts w:asciiTheme="majorHAnsi" w:hAnsiTheme="majorHAnsi" w:cstheme="majorHAnsi"/>
          <w:sz w:val="16"/>
          <w:szCs w:val="22"/>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3A17F9">
        <w:rPr>
          <w:rFonts w:asciiTheme="majorHAnsi" w:hAnsiTheme="majorHAnsi" w:cstheme="majorHAnsi"/>
          <w:szCs w:val="22"/>
          <w:u w:val="single"/>
        </w:rPr>
        <w:t xml:space="preserve">in an era of public </w:t>
      </w:r>
      <w:r w:rsidRPr="003A17F9">
        <w:rPr>
          <w:rFonts w:asciiTheme="majorHAnsi" w:hAnsiTheme="majorHAnsi" w:cstheme="majorHAnsi"/>
          <w:b/>
          <w:szCs w:val="22"/>
          <w:highlight w:val="cyan"/>
          <w:u w:val="single"/>
        </w:rPr>
        <w:t>outrage</w:t>
      </w:r>
      <w:r w:rsidRPr="003A17F9">
        <w:rPr>
          <w:rFonts w:asciiTheme="majorHAnsi" w:hAnsiTheme="majorHAnsi" w:cstheme="majorHAnsi"/>
          <w:szCs w:val="22"/>
          <w:highlight w:val="cyan"/>
          <w:u w:val="single"/>
        </w:rPr>
        <w:t xml:space="preserve"> </w:t>
      </w:r>
      <w:r w:rsidRPr="003A17F9">
        <w:rPr>
          <w:rFonts w:asciiTheme="majorHAnsi" w:hAnsiTheme="majorHAnsi" w:cstheme="majorHAnsi"/>
          <w:b/>
          <w:szCs w:val="22"/>
          <w:highlight w:val="cyan"/>
          <w:u w:val="single"/>
        </w:rPr>
        <w:t>over</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drug prices, the fact that </w:t>
      </w:r>
      <w:proofErr w:type="spellStart"/>
      <w:r w:rsidRPr="003A17F9">
        <w:rPr>
          <w:rFonts w:asciiTheme="majorHAnsi" w:hAnsiTheme="majorHAnsi" w:cstheme="majorHAnsi"/>
          <w:b/>
          <w:szCs w:val="22"/>
          <w:highlight w:val="cyan"/>
          <w:u w:val="single"/>
        </w:rPr>
        <w:t>drugmakers</w:t>
      </w:r>
      <w:proofErr w:type="spellEnd"/>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gave most </w:t>
      </w:r>
      <w:r w:rsidRPr="003A17F9">
        <w:rPr>
          <w:rFonts w:asciiTheme="majorHAnsi" w:hAnsiTheme="majorHAnsi" w:cstheme="majorHAnsi"/>
          <w:b/>
          <w:szCs w:val="22"/>
          <w:highlight w:val="cyan"/>
          <w:u w:val="single"/>
        </w:rPr>
        <w:t>to</w:t>
      </w:r>
      <w:r w:rsidRPr="003A17F9">
        <w:rPr>
          <w:rFonts w:asciiTheme="majorHAnsi" w:hAnsiTheme="majorHAnsi" w:cstheme="majorHAnsi"/>
          <w:szCs w:val="22"/>
          <w:u w:val="single"/>
        </w:rPr>
        <w:t xml:space="preserve"> the </w:t>
      </w:r>
      <w:r w:rsidRPr="003A17F9">
        <w:rPr>
          <w:rFonts w:asciiTheme="majorHAnsi" w:hAnsiTheme="majorHAnsi" w:cstheme="majorHAnsi"/>
          <w:b/>
          <w:szCs w:val="22"/>
          <w:highlight w:val="cyan"/>
          <w:u w:val="single"/>
          <w:bdr w:val="single" w:sz="4" w:space="0" w:color="auto"/>
        </w:rPr>
        <w:t>lawmakers working to change the patent</w:t>
      </w:r>
      <w:r w:rsidRPr="003A17F9">
        <w:rPr>
          <w:rFonts w:asciiTheme="majorHAnsi" w:hAnsiTheme="majorHAnsi" w:cstheme="majorHAnsi"/>
          <w:b/>
          <w:szCs w:val="22"/>
          <w:u w:val="single"/>
          <w:bdr w:val="single" w:sz="4" w:space="0" w:color="auto"/>
        </w:rPr>
        <w:t xml:space="preserve"> </w:t>
      </w:r>
      <w:r w:rsidRPr="003A17F9">
        <w:rPr>
          <w:rFonts w:asciiTheme="majorHAnsi" w:hAnsiTheme="majorHAnsi" w:cstheme="majorHAnsi"/>
          <w:b/>
          <w:szCs w:val="22"/>
          <w:highlight w:val="cyan"/>
          <w:u w:val="single"/>
          <w:bdr w:val="single" w:sz="4" w:space="0" w:color="auto"/>
        </w:rPr>
        <w:t>system</w:t>
      </w:r>
      <w:r w:rsidRPr="003A17F9">
        <w:rPr>
          <w:rFonts w:asciiTheme="majorHAnsi" w:hAnsiTheme="majorHAnsi" w:cstheme="majorHAnsi"/>
          <w:szCs w:val="22"/>
          <w:u w:val="single"/>
        </w:rPr>
        <w:t xml:space="preserve"> belies how important securing </w:t>
      </w:r>
      <w:r w:rsidRPr="003A17F9">
        <w:rPr>
          <w:rFonts w:asciiTheme="majorHAnsi" w:hAnsiTheme="majorHAnsi" w:cstheme="majorHAnsi"/>
          <w:b/>
          <w:bCs/>
          <w:szCs w:val="22"/>
          <w:u w:val="single"/>
          <w:bdr w:val="single" w:sz="4" w:space="0" w:color="auto"/>
        </w:rPr>
        <w:t>the exclusive right to market a drug, and keep competitors at bay, is to their bottom line</w:t>
      </w:r>
      <w:r w:rsidRPr="003A17F9">
        <w:rPr>
          <w:rFonts w:asciiTheme="majorHAnsi" w:hAnsiTheme="majorHAnsi" w:cstheme="majorHAnsi"/>
          <w:sz w:val="16"/>
          <w:szCs w:val="22"/>
        </w:rPr>
        <w:t>. “</w:t>
      </w:r>
      <w:r w:rsidRPr="003A17F9">
        <w:rPr>
          <w:rFonts w:asciiTheme="majorHAnsi" w:hAnsiTheme="majorHAnsi" w:cstheme="majorHAnsi"/>
          <w:b/>
          <w:szCs w:val="22"/>
          <w:highlight w:val="cyan"/>
          <w:u w:val="single"/>
        </w:rPr>
        <w:t xml:space="preserve">Pharma will </w:t>
      </w:r>
      <w:r w:rsidRPr="003A17F9">
        <w:rPr>
          <w:rFonts w:asciiTheme="majorHAnsi" w:hAnsiTheme="majorHAnsi" w:cstheme="majorHAnsi"/>
          <w:b/>
          <w:szCs w:val="22"/>
          <w:highlight w:val="cyan"/>
          <w:u w:val="single"/>
          <w:bdr w:val="single" w:sz="4" w:space="0" w:color="auto"/>
        </w:rPr>
        <w:t>fight to the death to preserve patent rights</w:t>
      </w:r>
      <w:r w:rsidRPr="003A17F9">
        <w:rPr>
          <w:rFonts w:asciiTheme="majorHAnsi" w:hAnsiTheme="majorHAnsi" w:cstheme="majorHAnsi"/>
          <w:sz w:val="16"/>
          <w:szCs w:val="22"/>
        </w:rPr>
        <w:t>,” said Robin Feldman, a professor at the UC Hastings College of the Law in San Francisco who is an expert in intellectual property rights and drug pricing. “</w:t>
      </w:r>
      <w:r w:rsidRPr="003A17F9">
        <w:rPr>
          <w:rFonts w:asciiTheme="majorHAnsi" w:hAnsiTheme="majorHAnsi" w:cstheme="majorHAnsi"/>
          <w:szCs w:val="22"/>
          <w:u w:val="single"/>
        </w:rPr>
        <w:t>Strong patent rights are central to the games drug companies play to extend their monopolies and keep prices high</w:t>
      </w:r>
      <w:r w:rsidRPr="003A17F9">
        <w:rPr>
          <w:rFonts w:asciiTheme="majorHAnsi" w:hAnsiTheme="majorHAnsi" w:cstheme="majorHAnsi"/>
          <w:sz w:val="16"/>
          <w:szCs w:val="22"/>
        </w:rPr>
        <w:t xml:space="preserve">.” Campaign contributions, closely tracked by the Federal Election Commission, are among the few windows into how much money flows from the political groups of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3A17F9">
        <w:rPr>
          <w:rFonts w:asciiTheme="majorHAnsi" w:hAnsiTheme="majorHAnsi" w:cstheme="majorHAnsi"/>
          <w:szCs w:val="22"/>
          <w:u w:val="single"/>
        </w:rPr>
        <w:t xml:space="preserve">Over the past 10 years, the </w:t>
      </w:r>
      <w:r w:rsidRPr="003A17F9">
        <w:rPr>
          <w:rFonts w:asciiTheme="majorHAnsi" w:hAnsiTheme="majorHAnsi" w:cstheme="majorHAnsi"/>
          <w:b/>
          <w:szCs w:val="22"/>
          <w:highlight w:val="cyan"/>
          <w:u w:val="single"/>
        </w:rPr>
        <w:t>pharmaceutical industry</w:t>
      </w:r>
      <w:r w:rsidRPr="003A17F9">
        <w:rPr>
          <w:rFonts w:asciiTheme="majorHAnsi" w:hAnsiTheme="majorHAnsi" w:cstheme="majorHAnsi"/>
          <w:szCs w:val="22"/>
          <w:u w:val="single"/>
        </w:rPr>
        <w:t xml:space="preserve"> has </w:t>
      </w:r>
      <w:r w:rsidRPr="003A17F9">
        <w:rPr>
          <w:rFonts w:asciiTheme="majorHAnsi" w:hAnsiTheme="majorHAnsi" w:cstheme="majorHAnsi"/>
          <w:b/>
          <w:szCs w:val="22"/>
          <w:highlight w:val="cyan"/>
          <w:u w:val="single"/>
        </w:rPr>
        <w:t>spent</w:t>
      </w:r>
      <w:r w:rsidRPr="003A17F9">
        <w:rPr>
          <w:rFonts w:asciiTheme="majorHAnsi" w:hAnsiTheme="majorHAnsi" w:cstheme="majorHAnsi"/>
          <w:szCs w:val="22"/>
          <w:u w:val="single"/>
        </w:rPr>
        <w:t xml:space="preserve"> about $</w:t>
      </w:r>
      <w:r w:rsidRPr="003A17F9">
        <w:rPr>
          <w:rFonts w:asciiTheme="majorHAnsi" w:hAnsiTheme="majorHAnsi" w:cstheme="majorHAnsi"/>
          <w:b/>
          <w:szCs w:val="22"/>
          <w:highlight w:val="cyan"/>
          <w:u w:val="single"/>
        </w:rPr>
        <w:t>233 million per year</w:t>
      </w:r>
      <w:r w:rsidRPr="003A17F9">
        <w:rPr>
          <w:rFonts w:asciiTheme="majorHAnsi" w:hAnsiTheme="majorHAnsi" w:cstheme="majorHAnsi"/>
          <w:b/>
          <w:szCs w:val="22"/>
          <w:u w:val="single"/>
        </w:rPr>
        <w:t xml:space="preserve"> </w:t>
      </w:r>
      <w:r w:rsidRPr="003A17F9">
        <w:rPr>
          <w:rFonts w:asciiTheme="majorHAnsi" w:hAnsiTheme="majorHAnsi" w:cstheme="majorHAnsi"/>
          <w:b/>
          <w:szCs w:val="22"/>
          <w:highlight w:val="cyan"/>
          <w:u w:val="single"/>
        </w:rPr>
        <w:t>on</w:t>
      </w:r>
      <w:r w:rsidRPr="003A17F9">
        <w:rPr>
          <w:rFonts w:asciiTheme="majorHAnsi" w:hAnsiTheme="majorHAnsi" w:cstheme="majorHAnsi"/>
          <w:b/>
          <w:szCs w:val="22"/>
          <w:u w:val="single"/>
        </w:rPr>
        <w:t xml:space="preserve"> </w:t>
      </w:r>
      <w:r w:rsidRPr="003A17F9">
        <w:rPr>
          <w:rFonts w:asciiTheme="majorHAnsi" w:hAnsiTheme="majorHAnsi" w:cstheme="majorHAnsi"/>
          <w:b/>
          <w:szCs w:val="22"/>
          <w:highlight w:val="cyan"/>
          <w:u w:val="single"/>
        </w:rPr>
        <w:t>lobbying</w:t>
      </w:r>
      <w:r w:rsidRPr="003A17F9">
        <w:rPr>
          <w:rFonts w:asciiTheme="majorHAnsi" w:hAnsiTheme="majorHAnsi" w:cstheme="majorHAnsi"/>
          <w:szCs w:val="22"/>
          <w:u w:val="single"/>
        </w:rPr>
        <w:t>, according to a new study published in JAMA Internal Medicine</w:t>
      </w:r>
      <w:r w:rsidRPr="003A17F9">
        <w:rPr>
          <w:rFonts w:asciiTheme="majorHAnsi" w:hAnsiTheme="majorHAnsi" w:cstheme="majorHAnsi"/>
          <w:sz w:val="16"/>
          <w:szCs w:val="22"/>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are generally granted a six- or seven-year exclusivity period to recoup their investments. But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3A17F9">
        <w:rPr>
          <w:rFonts w:asciiTheme="majorHAnsi" w:hAnsiTheme="majorHAnsi" w:cstheme="majorHAnsi"/>
          <w:sz w:val="16"/>
          <w:szCs w:val="22"/>
        </w:rPr>
        <w:t>In</w:t>
      </w:r>
      <w:proofErr w:type="gramEnd"/>
      <w:r w:rsidRPr="003A17F9">
        <w:rPr>
          <w:rFonts w:asciiTheme="majorHAnsi" w:hAnsiTheme="majorHAnsi" w:cstheme="majorHAnsi"/>
          <w:sz w:val="16"/>
          <w:szCs w:val="22"/>
        </w:rPr>
        <w:t xml:space="preserve"> Tillis’ home state of North Carolina is also home to three major research universities and, not coincidentally, multiple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headquarters, factories and other facilities. From his swearing-in in 2015 to the end of 2018, Tillis received about $160,000 from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based there or beyond. He almost matched that four-year total in 2019 alone, </w:t>
      </w:r>
      <w:proofErr w:type="gramStart"/>
      <w:r w:rsidRPr="003A17F9">
        <w:rPr>
          <w:rFonts w:asciiTheme="majorHAnsi" w:hAnsiTheme="majorHAnsi" w:cstheme="majorHAnsi"/>
          <w:sz w:val="16"/>
          <w:szCs w:val="22"/>
        </w:rPr>
        <w:t>in the midst of</w:t>
      </w:r>
      <w:proofErr w:type="gramEnd"/>
      <w:r w:rsidRPr="003A17F9">
        <w:rPr>
          <w:rFonts w:asciiTheme="majorHAnsi" w:hAnsiTheme="majorHAnsi" w:cstheme="majorHAnsi"/>
          <w:sz w:val="16"/>
          <w:szCs w:val="22"/>
        </w:rPr>
        <w:t xml:space="preserve"> a difficult reelection campaign to be decided this fall. He has raised nearly $10 million for his campaign, with lobbyists among his biggest contributors, according to </w:t>
      </w:r>
      <w:proofErr w:type="spellStart"/>
      <w:r w:rsidRPr="003A17F9">
        <w:rPr>
          <w:rFonts w:asciiTheme="majorHAnsi" w:hAnsiTheme="majorHAnsi" w:cstheme="majorHAnsi"/>
          <w:sz w:val="16"/>
          <w:szCs w:val="22"/>
        </w:rPr>
        <w:t>OpenSecrets</w:t>
      </w:r>
      <w:proofErr w:type="spellEnd"/>
      <w:r w:rsidRPr="003A17F9">
        <w:rPr>
          <w:rFonts w:asciiTheme="majorHAnsi" w:hAnsiTheme="majorHAnsi" w:cstheme="majorHAnsi"/>
          <w:sz w:val="16"/>
          <w:szCs w:val="22"/>
        </w:rPr>
        <w:t xml:space="preserve">. Daniel </w:t>
      </w:r>
      <w:proofErr w:type="spellStart"/>
      <w:r w:rsidRPr="003A17F9">
        <w:rPr>
          <w:rFonts w:asciiTheme="majorHAnsi" w:hAnsiTheme="majorHAnsi" w:cstheme="majorHAnsi"/>
          <w:sz w:val="16"/>
          <w:szCs w:val="22"/>
        </w:rPr>
        <w:t>Keylin</w:t>
      </w:r>
      <w:proofErr w:type="spellEnd"/>
      <w:r w:rsidRPr="003A17F9">
        <w:rPr>
          <w:rFonts w:asciiTheme="majorHAnsi" w:hAnsiTheme="majorHAnsi" w:cstheme="majorHAnsi"/>
          <w:sz w:val="16"/>
          <w:szCs w:val="22"/>
        </w:rPr>
        <w:t xml:space="preserve">, a spokesperson for Tillis, said Tillis and Coons, the subcommittee’s top Democrat, are working to overhaul the country’s “antiquated intellectual property laws.” </w:t>
      </w:r>
      <w:proofErr w:type="spellStart"/>
      <w:r w:rsidRPr="003A17F9">
        <w:rPr>
          <w:rFonts w:asciiTheme="majorHAnsi" w:hAnsiTheme="majorHAnsi" w:cstheme="majorHAnsi"/>
          <w:sz w:val="16"/>
          <w:szCs w:val="22"/>
        </w:rPr>
        <w:t>Keylin</w:t>
      </w:r>
      <w:proofErr w:type="spellEnd"/>
      <w:r w:rsidRPr="003A17F9">
        <w:rPr>
          <w:rFonts w:asciiTheme="majorHAnsi" w:hAnsiTheme="majorHAnsi" w:cstheme="majorHAnsi"/>
          <w:sz w:val="16"/>
          <w:szCs w:val="22"/>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have to challenge allegedly invalid patents, effectively helping brand-name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3A17F9">
        <w:rPr>
          <w:rFonts w:asciiTheme="majorHAnsi" w:hAnsiTheme="majorHAnsi" w:cstheme="majorHAnsi"/>
          <w:sz w:val="16"/>
          <w:szCs w:val="22"/>
        </w:rPr>
        <w:t>drugmaker</w:t>
      </w:r>
      <w:proofErr w:type="spellEnd"/>
      <w:r w:rsidRPr="003A17F9">
        <w:rPr>
          <w:rFonts w:asciiTheme="majorHAnsi" w:hAnsiTheme="majorHAnsi" w:cstheme="majorHAnsi"/>
          <w:sz w:val="16"/>
          <w:szCs w:val="22"/>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3A17F9">
        <w:rPr>
          <w:rFonts w:asciiTheme="majorHAnsi" w:hAnsiTheme="majorHAnsi" w:cstheme="majorHAnsi"/>
          <w:sz w:val="16"/>
          <w:szCs w:val="22"/>
        </w:rPr>
        <w:t>Kesselheim</w:t>
      </w:r>
      <w:proofErr w:type="spellEnd"/>
      <w:r w:rsidRPr="003A17F9">
        <w:rPr>
          <w:rFonts w:asciiTheme="majorHAnsi" w:hAnsiTheme="majorHAnsi" w:cstheme="majorHAnsi"/>
          <w:sz w:val="16"/>
          <w:szCs w:val="22"/>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3A17F9">
        <w:rPr>
          <w:rFonts w:asciiTheme="majorHAnsi" w:hAnsiTheme="majorHAnsi" w:cstheme="majorHAnsi"/>
          <w:sz w:val="16"/>
          <w:szCs w:val="22"/>
        </w:rPr>
        <w:t>Coit</w:t>
      </w:r>
      <w:proofErr w:type="spellEnd"/>
      <w:r w:rsidRPr="003A17F9">
        <w:rPr>
          <w:rFonts w:asciiTheme="majorHAnsi" w:hAnsiTheme="majorHAnsi" w:cstheme="majorHAnsi"/>
          <w:sz w:val="16"/>
          <w:szCs w:val="22"/>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3A17F9">
        <w:rPr>
          <w:rFonts w:asciiTheme="majorHAnsi" w:hAnsiTheme="majorHAnsi" w:cstheme="majorHAnsi"/>
          <w:sz w:val="16"/>
          <w:szCs w:val="22"/>
        </w:rPr>
        <w:t>Coit</w:t>
      </w:r>
      <w:proofErr w:type="spellEnd"/>
      <w:r w:rsidRPr="003A17F9">
        <w:rPr>
          <w:rFonts w:asciiTheme="majorHAnsi" w:hAnsiTheme="majorHAnsi" w:cstheme="majorHAnsi"/>
          <w:sz w:val="16"/>
          <w:szCs w:val="22"/>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3A17F9">
        <w:rPr>
          <w:rFonts w:asciiTheme="majorHAnsi" w:hAnsiTheme="majorHAnsi" w:cstheme="majorHAnsi"/>
          <w:sz w:val="16"/>
          <w:szCs w:val="22"/>
        </w:rPr>
        <w:t>was not what</w:t>
      </w:r>
      <w:proofErr w:type="gramEnd"/>
      <w:r w:rsidRPr="003A17F9">
        <w:rPr>
          <w:rFonts w:asciiTheme="majorHAnsi" w:hAnsiTheme="majorHAnsi" w:cstheme="majorHAnsi"/>
          <w:sz w:val="16"/>
          <w:szCs w:val="22"/>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3A17F9">
        <w:rPr>
          <w:rFonts w:asciiTheme="majorHAnsi" w:hAnsiTheme="majorHAnsi" w:cstheme="majorHAnsi"/>
          <w:sz w:val="16"/>
          <w:szCs w:val="22"/>
        </w:rPr>
        <w:t>drugmaker</w:t>
      </w:r>
      <w:proofErr w:type="spellEnd"/>
      <w:r w:rsidRPr="003A17F9">
        <w:rPr>
          <w:rFonts w:asciiTheme="majorHAnsi" w:hAnsiTheme="majorHAnsi" w:cstheme="majorHAnsi"/>
          <w:sz w:val="16"/>
          <w:szCs w:val="22"/>
        </w:rPr>
        <w:t xml:space="preserve"> PAC contributions last year, KHN’s analysis shows. He received about $104,000. Cornyn has received about $708,500 from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since 2007, KHN’s database shows. According to </w:t>
      </w:r>
      <w:proofErr w:type="spellStart"/>
      <w:r w:rsidRPr="003A17F9">
        <w:rPr>
          <w:rFonts w:asciiTheme="majorHAnsi" w:hAnsiTheme="majorHAnsi" w:cstheme="majorHAnsi"/>
          <w:sz w:val="16"/>
          <w:szCs w:val="22"/>
        </w:rPr>
        <w:t>OpenSecrets</w:t>
      </w:r>
      <w:proofErr w:type="spellEnd"/>
      <w:r w:rsidRPr="003A17F9">
        <w:rPr>
          <w:rFonts w:asciiTheme="majorHAnsi" w:hAnsiTheme="majorHAnsi" w:cstheme="majorHAnsi"/>
          <w:sz w:val="16"/>
          <w:szCs w:val="22"/>
        </w:rPr>
        <w:t xml:space="preserve">, he has raised more than $17 million for this year’s reelection campaign. Cornyn’s office declined to comment. On May 9, Cornyn and Sen. Richard Blumenthal (D-Conn.) introduced the </w:t>
      </w:r>
      <w:r w:rsidRPr="003A17F9">
        <w:rPr>
          <w:rFonts w:asciiTheme="majorHAnsi" w:hAnsiTheme="majorHAnsi" w:cstheme="majorHAnsi"/>
          <w:b/>
          <w:szCs w:val="22"/>
          <w:highlight w:val="cyan"/>
          <w:u w:val="single"/>
        </w:rPr>
        <w:t>Affordable Prescriptions for Patients Act,</w:t>
      </w:r>
      <w:r w:rsidRPr="003A17F9">
        <w:rPr>
          <w:rFonts w:asciiTheme="majorHAnsi" w:hAnsiTheme="majorHAnsi" w:cstheme="majorHAnsi"/>
          <w:sz w:val="16"/>
          <w:szCs w:val="22"/>
        </w:rPr>
        <w:t xml:space="preserve"> which proposed to define two tactics used by drug companies to make it easier for the Federal Trade Commission to </w:t>
      </w:r>
      <w:r w:rsidRPr="003A17F9">
        <w:rPr>
          <w:rFonts w:asciiTheme="majorHAnsi" w:hAnsiTheme="majorHAnsi" w:cstheme="majorHAnsi"/>
          <w:b/>
          <w:szCs w:val="22"/>
          <w:highlight w:val="cyan"/>
          <w:u w:val="single"/>
        </w:rPr>
        <w:t>prosecute</w:t>
      </w:r>
      <w:r w:rsidRPr="003A17F9">
        <w:rPr>
          <w:rFonts w:asciiTheme="majorHAnsi" w:hAnsiTheme="majorHAnsi" w:cstheme="majorHAnsi"/>
          <w:sz w:val="16"/>
          <w:szCs w:val="22"/>
        </w:rPr>
        <w:t xml:space="preserve"> them: “</w:t>
      </w:r>
      <w:r w:rsidRPr="003A17F9">
        <w:rPr>
          <w:rFonts w:asciiTheme="majorHAnsi" w:hAnsiTheme="majorHAnsi" w:cstheme="majorHAnsi"/>
          <w:b/>
          <w:szCs w:val="22"/>
          <w:highlight w:val="cyan"/>
          <w:u w:val="single"/>
        </w:rPr>
        <w:t>product-hopping</w:t>
      </w:r>
      <w:r w:rsidRPr="003A17F9">
        <w:rPr>
          <w:rFonts w:asciiTheme="majorHAnsi" w:hAnsiTheme="majorHAnsi" w:cstheme="majorHAnsi"/>
          <w:sz w:val="16"/>
          <w:szCs w:val="22"/>
        </w:rPr>
        <w:t xml:space="preserve">,” when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withdraw older versions of their drugs from the market to push patients toward newer, more expensive ones, and “</w:t>
      </w:r>
      <w:r w:rsidRPr="003A17F9">
        <w:rPr>
          <w:rFonts w:asciiTheme="majorHAnsi" w:hAnsiTheme="majorHAnsi" w:cstheme="majorHAnsi"/>
          <w:b/>
          <w:szCs w:val="22"/>
          <w:highlight w:val="cyan"/>
          <w:u w:val="single"/>
        </w:rPr>
        <w:t>patent-</w:t>
      </w:r>
      <w:proofErr w:type="spellStart"/>
      <w:r w:rsidRPr="003A17F9">
        <w:rPr>
          <w:rFonts w:asciiTheme="majorHAnsi" w:hAnsiTheme="majorHAnsi" w:cstheme="majorHAnsi"/>
          <w:b/>
          <w:szCs w:val="22"/>
          <w:highlight w:val="cyan"/>
          <w:u w:val="single"/>
        </w:rPr>
        <w:t>thicketing</w:t>
      </w:r>
      <w:proofErr w:type="spellEnd"/>
      <w:r w:rsidRPr="003A17F9">
        <w:rPr>
          <w:rFonts w:asciiTheme="majorHAnsi" w:hAnsiTheme="majorHAnsi" w:cstheme="majorHAnsi"/>
          <w:sz w:val="16"/>
          <w:szCs w:val="22"/>
        </w:rPr>
        <w:t xml:space="preserve">,” when </w:t>
      </w:r>
      <w:proofErr w:type="spellStart"/>
      <w:r w:rsidRPr="003A17F9">
        <w:rPr>
          <w:rFonts w:asciiTheme="majorHAnsi" w:hAnsiTheme="majorHAnsi" w:cstheme="majorHAnsi"/>
          <w:sz w:val="16"/>
          <w:szCs w:val="22"/>
        </w:rPr>
        <w:t>drugmakers</w:t>
      </w:r>
      <w:proofErr w:type="spellEnd"/>
      <w:r w:rsidRPr="003A17F9">
        <w:rPr>
          <w:rFonts w:asciiTheme="majorHAnsi" w:hAnsiTheme="majorHAnsi" w:cstheme="majorHAnsi"/>
          <w:sz w:val="16"/>
          <w:szCs w:val="22"/>
        </w:rPr>
        <w:t xml:space="preserve"> amass a series of patents to drag out their exclusivity and slow rival generics makers, who must challenge those patents to enter the market once the initial exclusivity ends. </w:t>
      </w:r>
      <w:r w:rsidRPr="003A17F9">
        <w:rPr>
          <w:rFonts w:asciiTheme="majorHAnsi" w:hAnsiTheme="majorHAnsi" w:cstheme="majorHAnsi"/>
          <w:b/>
          <w:szCs w:val="22"/>
          <w:highlight w:val="cyan"/>
          <w:u w:val="single"/>
          <w:bdr w:val="single" w:sz="4" w:space="0" w:color="auto"/>
        </w:rPr>
        <w:t>PhRMA opposed the bill.</w:t>
      </w:r>
      <w:r w:rsidRPr="003A17F9">
        <w:rPr>
          <w:rFonts w:asciiTheme="majorHAnsi" w:hAnsiTheme="majorHAnsi" w:cstheme="majorHAnsi"/>
          <w:sz w:val="16"/>
          <w:szCs w:val="22"/>
        </w:rPr>
        <w:t xml:space="preserve"> </w:t>
      </w:r>
      <w:r w:rsidRPr="003A17F9">
        <w:rPr>
          <w:rFonts w:asciiTheme="majorHAnsi" w:hAnsiTheme="majorHAnsi" w:cstheme="majorHAnsi"/>
          <w:b/>
          <w:szCs w:val="22"/>
          <w:highlight w:val="cyan"/>
          <w:u w:val="single"/>
        </w:rPr>
        <w:t>The next day, it gave Cornyn $1,000</w:t>
      </w:r>
      <w:r w:rsidRPr="003A17F9">
        <w:rPr>
          <w:rFonts w:asciiTheme="majorHAnsi" w:hAnsiTheme="majorHAnsi" w:cstheme="majorHAnsi"/>
          <w:sz w:val="16"/>
          <w:szCs w:val="22"/>
        </w:rPr>
        <w:t>. Cornyn and Blumenthal’s bill would have been “very tough on the techniques that pharmaceutical companies use to extend patent protections and to keep prices high,” Feldman said. “</w:t>
      </w:r>
      <w:r w:rsidRPr="003A17F9">
        <w:rPr>
          <w:rFonts w:asciiTheme="majorHAnsi" w:hAnsiTheme="majorHAnsi" w:cstheme="majorHAnsi"/>
          <w:szCs w:val="22"/>
          <w:u w:val="single"/>
        </w:rPr>
        <w:t xml:space="preserve">The </w:t>
      </w:r>
      <w:r w:rsidRPr="003A17F9">
        <w:rPr>
          <w:rFonts w:asciiTheme="majorHAnsi" w:hAnsiTheme="majorHAnsi" w:cstheme="majorHAnsi"/>
          <w:b/>
          <w:szCs w:val="22"/>
          <w:highlight w:val="cyan"/>
          <w:u w:val="single"/>
        </w:rPr>
        <w:t>pharmaceutical industry lobbied tooth and nail against it</w:t>
      </w:r>
      <w:r w:rsidRPr="003A17F9">
        <w:rPr>
          <w:rFonts w:asciiTheme="majorHAnsi" w:hAnsiTheme="majorHAnsi" w:cstheme="majorHAnsi"/>
          <w:szCs w:val="22"/>
          <w:u w:val="single"/>
        </w:rPr>
        <w:t xml:space="preserve">,” she said. “And </w:t>
      </w:r>
      <w:r w:rsidRPr="003A17F9">
        <w:rPr>
          <w:rFonts w:asciiTheme="majorHAnsi" w:hAnsiTheme="majorHAnsi" w:cstheme="majorHAnsi"/>
          <w:b/>
          <w:szCs w:val="22"/>
          <w:highlight w:val="cyan"/>
          <w:u w:val="single"/>
        </w:rPr>
        <w:t>when the bill finally came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out of committee, the strongest provisions — the </w:t>
      </w:r>
      <w:r w:rsidRPr="003A17F9">
        <w:rPr>
          <w:rFonts w:asciiTheme="majorHAnsi" w:hAnsiTheme="majorHAnsi" w:cstheme="majorHAnsi"/>
          <w:b/>
          <w:szCs w:val="22"/>
          <w:highlight w:val="cyan"/>
          <w:u w:val="single"/>
          <w:bdr w:val="single" w:sz="4" w:space="0" w:color="auto"/>
        </w:rPr>
        <w:t>patent-</w:t>
      </w:r>
      <w:proofErr w:type="spellStart"/>
      <w:r w:rsidRPr="003A17F9">
        <w:rPr>
          <w:rFonts w:asciiTheme="majorHAnsi" w:hAnsiTheme="majorHAnsi" w:cstheme="majorHAnsi"/>
          <w:b/>
          <w:szCs w:val="22"/>
          <w:highlight w:val="cyan"/>
          <w:u w:val="single"/>
          <w:bdr w:val="single" w:sz="4" w:space="0" w:color="auto"/>
        </w:rPr>
        <w:t>thicketing</w:t>
      </w:r>
      <w:proofErr w:type="spellEnd"/>
      <w:r w:rsidRPr="003A17F9">
        <w:rPr>
          <w:rFonts w:asciiTheme="majorHAnsi" w:hAnsiTheme="majorHAnsi" w:cstheme="majorHAnsi"/>
          <w:b/>
          <w:szCs w:val="22"/>
          <w:highlight w:val="cyan"/>
          <w:u w:val="single"/>
          <w:bdr w:val="single" w:sz="4" w:space="0" w:color="auto"/>
        </w:rPr>
        <w:t xml:space="preserve"> provisions — had been stripped</w:t>
      </w:r>
      <w:r w:rsidRPr="003A17F9">
        <w:rPr>
          <w:rFonts w:asciiTheme="majorHAnsi" w:hAnsiTheme="majorHAnsi" w:cstheme="majorHAnsi"/>
          <w:szCs w:val="22"/>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63E968D4" w14:textId="77777777" w:rsidR="000F63F7" w:rsidRPr="003A17F9" w:rsidRDefault="000F63F7" w:rsidP="000F63F7">
      <w:pPr>
        <w:pStyle w:val="Heading4"/>
        <w:rPr>
          <w:rFonts w:asciiTheme="majorHAnsi" w:hAnsiTheme="majorHAnsi" w:cstheme="majorHAnsi"/>
        </w:rPr>
      </w:pPr>
      <w:r w:rsidRPr="003A17F9">
        <w:rPr>
          <w:rFonts w:asciiTheme="majorHAnsi" w:hAnsiTheme="majorHAnsi" w:cstheme="majorHAnsi"/>
        </w:rPr>
        <w:t xml:space="preserve">Infrastructure reform </w:t>
      </w:r>
      <w:r w:rsidRPr="003A17F9">
        <w:rPr>
          <w:rFonts w:asciiTheme="majorHAnsi" w:hAnsiTheme="majorHAnsi" w:cstheme="majorHAnsi"/>
          <w:u w:val="single"/>
        </w:rPr>
        <w:t>solves Existential Climate Change</w:t>
      </w:r>
      <w:r w:rsidRPr="003A17F9">
        <w:rPr>
          <w:rFonts w:asciiTheme="majorHAnsi" w:hAnsiTheme="majorHAnsi" w:cstheme="majorHAnsi"/>
        </w:rPr>
        <w:t xml:space="preserve"> – it results in </w:t>
      </w:r>
      <w:r w:rsidRPr="003A17F9">
        <w:rPr>
          <w:rFonts w:asciiTheme="majorHAnsi" w:hAnsiTheme="majorHAnsi" w:cstheme="majorHAnsi"/>
          <w:u w:val="single"/>
        </w:rPr>
        <w:t>spill-over</w:t>
      </w:r>
      <w:r w:rsidRPr="003A17F9">
        <w:rPr>
          <w:rFonts w:asciiTheme="majorHAnsi" w:hAnsiTheme="majorHAnsi" w:cstheme="majorHAnsi"/>
        </w:rPr>
        <w:t>.</w:t>
      </w:r>
    </w:p>
    <w:p w14:paraId="0C676882" w14:textId="77777777" w:rsidR="000F63F7" w:rsidRPr="003A17F9" w:rsidRDefault="000F63F7" w:rsidP="000F63F7">
      <w:pPr>
        <w:rPr>
          <w:rFonts w:asciiTheme="majorHAnsi" w:hAnsiTheme="majorHAnsi" w:cstheme="majorHAnsi"/>
        </w:rPr>
      </w:pPr>
      <w:r w:rsidRPr="003A17F9">
        <w:rPr>
          <w:rStyle w:val="Style13ptBold"/>
          <w:rFonts w:asciiTheme="majorHAnsi" w:hAnsiTheme="majorHAnsi" w:cstheme="majorHAnsi"/>
        </w:rPr>
        <w:t>USA Today 7-20</w:t>
      </w:r>
      <w:r w:rsidRPr="003A17F9">
        <w:rPr>
          <w:rFonts w:asciiTheme="majorHAnsi" w:hAnsiTheme="majorHAnsi" w:cstheme="majorHAnsi"/>
        </w:rPr>
        <w:t xml:space="preserve"> 7-20-2021 "Climate change is at 'code red' status for the planet, and inaction is no longer an option" </w:t>
      </w:r>
      <w:hyperlink r:id="rId13" w:history="1">
        <w:r w:rsidRPr="003A17F9">
          <w:rPr>
            <w:rStyle w:val="Hyperlink"/>
            <w:rFonts w:asciiTheme="majorHAnsi" w:hAnsiTheme="majorHAnsi" w:cstheme="majorHAnsi"/>
          </w:rPr>
          <w:t>https://www.usatoday.com/story/opinion/todaysdebate/2021/07/20/climate-change-biden-infrastructure-bill-good-start/7877118002/</w:t>
        </w:r>
      </w:hyperlink>
      <w:r w:rsidRPr="003A17F9">
        <w:rPr>
          <w:rFonts w:asciiTheme="majorHAnsi" w:hAnsiTheme="majorHAnsi" w:cstheme="majorHAnsi"/>
        </w:rPr>
        <w:t xml:space="preserve"> //Elmer </w:t>
      </w:r>
    </w:p>
    <w:p w14:paraId="7620EE62" w14:textId="77777777" w:rsidR="000F63F7" w:rsidRPr="003A17F9" w:rsidRDefault="000F63F7" w:rsidP="000F63F7">
      <w:pPr>
        <w:rPr>
          <w:rFonts w:asciiTheme="majorHAnsi" w:hAnsiTheme="majorHAnsi" w:cstheme="majorHAnsi"/>
          <w:szCs w:val="22"/>
        </w:rPr>
      </w:pPr>
      <w:r w:rsidRPr="003A17F9">
        <w:rPr>
          <w:rFonts w:asciiTheme="majorHAnsi" w:hAnsiTheme="majorHAnsi" w:cstheme="majorHAnsi"/>
          <w:b/>
          <w:szCs w:val="22"/>
          <w:highlight w:val="cyan"/>
          <w:u w:val="single"/>
        </w:rPr>
        <w:t>Not long ago</w:t>
      </w:r>
      <w:r w:rsidRPr="003A17F9">
        <w:rPr>
          <w:rFonts w:asciiTheme="majorHAnsi" w:hAnsiTheme="majorHAnsi" w:cstheme="majorHAnsi"/>
          <w:szCs w:val="22"/>
          <w:u w:val="single"/>
        </w:rPr>
        <w:t xml:space="preserve">, </w:t>
      </w:r>
      <w:r w:rsidRPr="003A17F9">
        <w:rPr>
          <w:rFonts w:asciiTheme="majorHAnsi" w:hAnsiTheme="majorHAnsi" w:cstheme="majorHAnsi"/>
          <w:b/>
          <w:szCs w:val="22"/>
          <w:highlight w:val="cyan"/>
          <w:u w:val="single"/>
        </w:rPr>
        <w:t>climate change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for many Americans </w:t>
      </w:r>
      <w:r w:rsidRPr="003A17F9">
        <w:rPr>
          <w:rFonts w:asciiTheme="majorHAnsi" w:hAnsiTheme="majorHAnsi" w:cstheme="majorHAnsi"/>
          <w:b/>
          <w:szCs w:val="22"/>
          <w:highlight w:val="cyan"/>
          <w:u w:val="single"/>
        </w:rPr>
        <w:t>was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like </w:t>
      </w:r>
      <w:r w:rsidRPr="003A17F9">
        <w:rPr>
          <w:rFonts w:asciiTheme="majorHAnsi" w:hAnsiTheme="majorHAnsi" w:cstheme="majorHAnsi"/>
          <w:b/>
          <w:szCs w:val="22"/>
          <w:highlight w:val="cyan"/>
          <w:u w:val="single"/>
        </w:rPr>
        <w:t>a distant bell</w:t>
      </w:r>
      <w:r w:rsidRPr="003A17F9">
        <w:rPr>
          <w:rFonts w:asciiTheme="majorHAnsi" w:hAnsiTheme="majorHAnsi" w:cstheme="majorHAnsi"/>
          <w:szCs w:val="22"/>
          <w:u w:val="single"/>
        </w:rPr>
        <w:t>. News of starving polar bears or melting glaciers was tragic and disturbing, but other worldly</w:t>
      </w:r>
      <w:r w:rsidRPr="003A17F9">
        <w:rPr>
          <w:rFonts w:asciiTheme="majorHAnsi" w:hAnsiTheme="majorHAnsi" w:cstheme="majorHAnsi"/>
          <w:szCs w:val="22"/>
        </w:rPr>
        <w:t xml:space="preserve">. Not </w:t>
      </w:r>
      <w:proofErr w:type="spellStart"/>
      <w:proofErr w:type="gramStart"/>
      <w:r w:rsidRPr="003A17F9">
        <w:rPr>
          <w:rFonts w:asciiTheme="majorHAnsi" w:hAnsiTheme="majorHAnsi" w:cstheme="majorHAnsi"/>
          <w:szCs w:val="22"/>
        </w:rPr>
        <w:t>any more</w:t>
      </w:r>
      <w:proofErr w:type="spellEnd"/>
      <w:proofErr w:type="gramEnd"/>
      <w:r w:rsidRPr="003A17F9">
        <w:rPr>
          <w:rFonts w:asciiTheme="majorHAnsi" w:hAnsiTheme="majorHAnsi" w:cstheme="majorHAnsi"/>
          <w:szCs w:val="22"/>
        </w:rPr>
        <w:t xml:space="preserve">. </w:t>
      </w:r>
      <w:r w:rsidRPr="003A17F9">
        <w:rPr>
          <w:rFonts w:asciiTheme="majorHAnsi" w:hAnsiTheme="majorHAnsi" w:cstheme="majorHAnsi"/>
          <w:b/>
          <w:szCs w:val="22"/>
          <w:highlight w:val="cyan"/>
          <w:u w:val="single"/>
        </w:rPr>
        <w:t>Top climate scientists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from around the world </w:t>
      </w:r>
      <w:r w:rsidRPr="003A17F9">
        <w:rPr>
          <w:rFonts w:asciiTheme="majorHAnsi" w:hAnsiTheme="majorHAnsi" w:cstheme="majorHAnsi"/>
          <w:b/>
          <w:szCs w:val="22"/>
          <w:highlight w:val="cyan"/>
          <w:u w:val="single"/>
          <w:bdr w:val="single" w:sz="4" w:space="0" w:color="auto"/>
        </w:rPr>
        <w:t>warned of a "code red for humanity</w:t>
      </w:r>
      <w:r w:rsidRPr="003A17F9">
        <w:rPr>
          <w:rFonts w:asciiTheme="majorHAnsi" w:hAnsiTheme="majorHAnsi" w:cstheme="majorHAnsi"/>
          <w:szCs w:val="22"/>
          <w:u w:val="single"/>
        </w:rPr>
        <w:t>" in a report issued Monday that says severe, human-caused global warming is become unassailable.</w:t>
      </w:r>
      <w:r w:rsidRPr="003A17F9">
        <w:rPr>
          <w:rFonts w:asciiTheme="majorHAnsi" w:hAnsiTheme="majorHAnsi" w:cstheme="majorHAnsi"/>
          <w:szCs w:val="22"/>
        </w:rPr>
        <w:t xml:space="preserve"> </w:t>
      </w:r>
      <w:r w:rsidRPr="003A17F9">
        <w:rPr>
          <w:rFonts w:asciiTheme="majorHAnsi" w:hAnsiTheme="majorHAnsi" w:cstheme="majorHAnsi"/>
          <w:szCs w:val="22"/>
          <w:u w:val="single"/>
        </w:rPr>
        <w:t>Proof of the findings by the United Nations' Intergovernmental Panel on Climate Change is a now a factor of daily life.</w:t>
      </w:r>
      <w:r w:rsidRPr="003A17F9">
        <w:rPr>
          <w:rFonts w:asciiTheme="majorHAnsi" w:hAnsiTheme="majorHAnsi" w:cstheme="majorHAnsi"/>
          <w:szCs w:val="22"/>
        </w:rPr>
        <w:t xml:space="preserve"> Due to </w:t>
      </w:r>
      <w:r w:rsidRPr="003A17F9">
        <w:rPr>
          <w:rFonts w:asciiTheme="majorHAnsi" w:hAnsiTheme="majorHAnsi" w:cstheme="majorHAnsi"/>
          <w:b/>
          <w:szCs w:val="22"/>
          <w:highlight w:val="cyan"/>
          <w:u w:val="single"/>
        </w:rPr>
        <w:t>intense heat waves and drought</w:t>
      </w:r>
      <w:r w:rsidRPr="003A17F9">
        <w:rPr>
          <w:rFonts w:asciiTheme="majorHAnsi" w:hAnsiTheme="majorHAnsi" w:cstheme="majorHAnsi"/>
          <w:szCs w:val="22"/>
        </w:rPr>
        <w:t xml:space="preserve">, 107 wildfires – including the largest ever in California – are now raging across the West, consuming 2.3 million acres. Earlier this summer, hundreds of people died in unprecedented triple-digit heat in Oregon, </w:t>
      </w:r>
      <w:proofErr w:type="gramStart"/>
      <w:r w:rsidRPr="003A17F9">
        <w:rPr>
          <w:rFonts w:asciiTheme="majorHAnsi" w:hAnsiTheme="majorHAnsi" w:cstheme="majorHAnsi"/>
          <w:szCs w:val="22"/>
        </w:rPr>
        <w:t>Washington</w:t>
      </w:r>
      <w:proofErr w:type="gramEnd"/>
      <w:r w:rsidRPr="003A17F9">
        <w:rPr>
          <w:rFonts w:asciiTheme="majorHAnsi" w:hAnsiTheme="majorHAnsi" w:cstheme="majorHAnsi"/>
          <w:szCs w:val="22"/>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3A17F9">
        <w:rPr>
          <w:rFonts w:asciiTheme="majorHAnsi" w:hAnsiTheme="majorHAnsi" w:cstheme="majorHAnsi"/>
          <w:szCs w:val="22"/>
          <w:u w:val="single"/>
        </w:rPr>
        <w:t xml:space="preserve">Heat-trapping greenhouse gases Scientists say the event was almost </w:t>
      </w:r>
      <w:r w:rsidRPr="003A17F9">
        <w:rPr>
          <w:rFonts w:asciiTheme="majorHAnsi" w:hAnsiTheme="majorHAnsi" w:cstheme="majorHAnsi"/>
          <w:b/>
          <w:bCs/>
          <w:szCs w:val="22"/>
          <w:u w:val="single"/>
        </w:rPr>
        <w:t>certainly made worse and more intransigent by human-caused climate change</w:t>
      </w:r>
      <w:r w:rsidRPr="003A17F9">
        <w:rPr>
          <w:rFonts w:asciiTheme="majorHAnsi" w:hAnsiTheme="majorHAnsi" w:cstheme="majorHAnsi"/>
          <w:szCs w:val="22"/>
        </w:rPr>
        <w:t>. They attribute it to a combination of warming Arctic temperatures and a growing accumulation of heat-trapping greenhouse gases caused by the burning of fossil fuels</w:t>
      </w:r>
      <w:r w:rsidRPr="003A17F9">
        <w:rPr>
          <w:rFonts w:asciiTheme="majorHAnsi" w:hAnsiTheme="majorHAnsi" w:cstheme="majorHAnsi"/>
          <w:szCs w:val="22"/>
          <w:u w:val="single"/>
        </w:rPr>
        <w:t xml:space="preserve">. The </w:t>
      </w:r>
      <w:r w:rsidRPr="003A17F9">
        <w:rPr>
          <w:rFonts w:asciiTheme="majorHAnsi" w:hAnsiTheme="majorHAnsi" w:cstheme="majorHAnsi"/>
          <w:b/>
          <w:szCs w:val="22"/>
          <w:highlight w:val="cyan"/>
          <w:u w:val="single"/>
        </w:rPr>
        <w:t>consequences of</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what mankind has done to the atmo</w:t>
      </w:r>
      <w:r w:rsidRPr="003A17F9">
        <w:rPr>
          <w:rFonts w:asciiTheme="majorHAnsi" w:hAnsiTheme="majorHAnsi" w:cstheme="majorHAnsi"/>
          <w:b/>
          <w:szCs w:val="22"/>
          <w:highlight w:val="cyan"/>
          <w:u w:val="single"/>
        </w:rPr>
        <w:t>sphere are now inescapable</w:t>
      </w:r>
      <w:r w:rsidRPr="003A17F9">
        <w:rPr>
          <w:rFonts w:asciiTheme="majorHAnsi" w:hAnsiTheme="majorHAnsi" w:cstheme="majorHAnsi"/>
          <w:szCs w:val="22"/>
          <w:u w:val="single"/>
        </w:rPr>
        <w:t xml:space="preserve">. Periods of </w:t>
      </w:r>
      <w:r w:rsidRPr="003A17F9">
        <w:rPr>
          <w:rFonts w:asciiTheme="majorHAnsi" w:hAnsiTheme="majorHAnsi" w:cstheme="majorHAnsi"/>
          <w:b/>
          <w:szCs w:val="22"/>
          <w:highlight w:val="cyan"/>
          <w:u w:val="single"/>
        </w:rPr>
        <w:t>extreme heat</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are projected to </w:t>
      </w:r>
      <w:r w:rsidRPr="003A17F9">
        <w:rPr>
          <w:rFonts w:asciiTheme="majorHAnsi" w:hAnsiTheme="majorHAnsi" w:cstheme="majorHAnsi"/>
          <w:b/>
          <w:szCs w:val="22"/>
          <w:highlight w:val="cyan"/>
          <w:u w:val="single"/>
          <w:bdr w:val="single" w:sz="4" w:space="0" w:color="auto"/>
        </w:rPr>
        <w:t>double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in the lower 48 states by 2100. </w:t>
      </w:r>
      <w:r w:rsidRPr="003A17F9">
        <w:rPr>
          <w:rFonts w:asciiTheme="majorHAnsi" w:hAnsiTheme="majorHAnsi" w:cstheme="majorHAnsi"/>
          <w:b/>
          <w:szCs w:val="22"/>
          <w:highlight w:val="cyan"/>
          <w:u w:val="single"/>
        </w:rPr>
        <w:t>Heat deaths</w:t>
      </w:r>
      <w:r w:rsidRPr="003A17F9">
        <w:rPr>
          <w:rFonts w:asciiTheme="majorHAnsi" w:hAnsiTheme="majorHAnsi" w:cstheme="majorHAnsi"/>
          <w:szCs w:val="22"/>
          <w:u w:val="single"/>
        </w:rPr>
        <w:t xml:space="preserve"> are far </w:t>
      </w:r>
      <w:r w:rsidRPr="003A17F9">
        <w:rPr>
          <w:rFonts w:asciiTheme="majorHAnsi" w:hAnsiTheme="majorHAnsi" w:cstheme="majorHAnsi"/>
          <w:b/>
          <w:szCs w:val="22"/>
          <w:highlight w:val="cyan"/>
          <w:u w:val="single"/>
          <w:bdr w:val="single" w:sz="4" w:space="0" w:color="auto"/>
        </w:rPr>
        <w:t>outpacing every other form of weather killer</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in a 30-year average. A </w:t>
      </w:r>
      <w:r w:rsidRPr="003A17F9">
        <w:rPr>
          <w:rFonts w:asciiTheme="majorHAnsi" w:hAnsiTheme="majorHAnsi" w:cstheme="majorHAnsi"/>
          <w:b/>
          <w:szCs w:val="22"/>
          <w:highlight w:val="cyan"/>
          <w:u w:val="single"/>
        </w:rPr>
        <w:t>persistent megadrought</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in America's West continues to create tinder-dry conditions that augur another devastating wildfire season.</w:t>
      </w:r>
      <w:r w:rsidRPr="003A17F9">
        <w:rPr>
          <w:rFonts w:asciiTheme="majorHAnsi" w:hAnsiTheme="majorHAnsi" w:cstheme="majorHAnsi"/>
          <w:szCs w:val="22"/>
        </w:rPr>
        <w:t xml:space="preserve"> And scientists </w:t>
      </w:r>
      <w:r w:rsidRPr="003A17F9">
        <w:rPr>
          <w:rFonts w:asciiTheme="majorHAnsi" w:hAnsiTheme="majorHAnsi" w:cstheme="majorHAnsi"/>
          <w:szCs w:val="22"/>
          <w:u w:val="single"/>
        </w:rPr>
        <w:t xml:space="preserve">say </w:t>
      </w:r>
      <w:r w:rsidRPr="003A17F9">
        <w:rPr>
          <w:rFonts w:asciiTheme="majorHAnsi" w:hAnsiTheme="majorHAnsi" w:cstheme="majorHAnsi"/>
          <w:b/>
          <w:szCs w:val="22"/>
          <w:highlight w:val="cyan"/>
          <w:u w:val="single"/>
        </w:rPr>
        <w:t>warming oceans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are </w:t>
      </w:r>
      <w:r w:rsidRPr="003A17F9">
        <w:rPr>
          <w:rFonts w:asciiTheme="majorHAnsi" w:hAnsiTheme="majorHAnsi" w:cstheme="majorHAnsi"/>
          <w:b/>
          <w:szCs w:val="22"/>
          <w:highlight w:val="cyan"/>
          <w:u w:val="single"/>
        </w:rPr>
        <w:t>fueling</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ever </w:t>
      </w:r>
      <w:r w:rsidRPr="003A17F9">
        <w:rPr>
          <w:rFonts w:asciiTheme="majorHAnsi" w:hAnsiTheme="majorHAnsi" w:cstheme="majorHAnsi"/>
          <w:b/>
          <w:szCs w:val="22"/>
          <w:highlight w:val="cyan"/>
          <w:u w:val="single"/>
        </w:rPr>
        <w:t>more powerful storms</w:t>
      </w:r>
      <w:r w:rsidRPr="003A17F9">
        <w:rPr>
          <w:rFonts w:asciiTheme="majorHAnsi" w:hAnsiTheme="majorHAnsi" w:cstheme="majorHAnsi"/>
          <w:szCs w:val="22"/>
          <w:u w:val="single"/>
        </w:rPr>
        <w:t>, evidenced by Elsa and the early arrival of hurricane season this year</w:t>
      </w:r>
      <w:r w:rsidRPr="003A17F9">
        <w:rPr>
          <w:rFonts w:asciiTheme="majorHAnsi" w:hAnsiTheme="majorHAnsi" w:cstheme="majorHAnsi"/>
          <w:szCs w:val="22"/>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3A17F9">
        <w:rPr>
          <w:rFonts w:asciiTheme="majorHAnsi" w:hAnsiTheme="majorHAnsi" w:cstheme="majorHAnsi"/>
          <w:szCs w:val="22"/>
        </w:rPr>
        <w:t>Hayhoe</w:t>
      </w:r>
      <w:proofErr w:type="spellEnd"/>
      <w:r w:rsidRPr="003A17F9">
        <w:rPr>
          <w:rFonts w:asciiTheme="majorHAnsi" w:hAnsiTheme="majorHAnsi" w:cstheme="majorHAnsi"/>
          <w:szCs w:val="22"/>
        </w:rPr>
        <w:t xml:space="preserve">. </w:t>
      </w:r>
      <w:r w:rsidRPr="003A17F9">
        <w:rPr>
          <w:rFonts w:asciiTheme="majorHAnsi" w:hAnsiTheme="majorHAnsi" w:cstheme="majorHAnsi"/>
          <w:b/>
          <w:szCs w:val="22"/>
          <w:highlight w:val="cyan"/>
          <w:u w:val="single"/>
        </w:rPr>
        <w:t>Rising seas</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3A17F9">
        <w:rPr>
          <w:rFonts w:asciiTheme="majorHAnsi" w:hAnsiTheme="majorHAnsi" w:cstheme="majorHAnsi"/>
          <w:szCs w:val="22"/>
          <w:u w:val="single"/>
        </w:rPr>
        <w:t xml:space="preserve">Global </w:t>
      </w:r>
      <w:r w:rsidRPr="003A17F9">
        <w:rPr>
          <w:rFonts w:asciiTheme="majorHAnsi" w:hAnsiTheme="majorHAnsi" w:cstheme="majorHAnsi"/>
          <w:b/>
          <w:szCs w:val="22"/>
          <w:highlight w:val="cyan"/>
          <w:u w:val="single"/>
        </w:rPr>
        <w:t>temperature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has </w:t>
      </w:r>
      <w:r w:rsidRPr="003A17F9">
        <w:rPr>
          <w:rFonts w:asciiTheme="majorHAnsi" w:hAnsiTheme="majorHAnsi" w:cstheme="majorHAnsi"/>
          <w:b/>
          <w:szCs w:val="22"/>
          <w:highlight w:val="cyan"/>
          <w:u w:val="single"/>
        </w:rPr>
        <w:t>risen</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nearly </w:t>
      </w:r>
      <w:r w:rsidRPr="003A17F9">
        <w:rPr>
          <w:rFonts w:asciiTheme="majorHAnsi" w:hAnsiTheme="majorHAnsi" w:cstheme="majorHAnsi"/>
          <w:b/>
          <w:szCs w:val="22"/>
          <w:highlight w:val="cyan"/>
          <w:u w:val="single"/>
        </w:rPr>
        <w:t>2 degrees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Fahrenheit since the pre-industrial era of the late 19th century. Scientists warn that in a decade, it could surpass a </w:t>
      </w:r>
      <w:r w:rsidRPr="003A17F9">
        <w:rPr>
          <w:rFonts w:asciiTheme="majorHAnsi" w:hAnsiTheme="majorHAnsi" w:cstheme="majorHAnsi"/>
          <w:b/>
          <w:szCs w:val="22"/>
          <w:highlight w:val="cyan"/>
          <w:u w:val="single"/>
        </w:rPr>
        <w:t>2.7</w:t>
      </w:r>
      <w:r w:rsidRPr="003A17F9">
        <w:rPr>
          <w:rFonts w:asciiTheme="majorHAnsi" w:hAnsiTheme="majorHAnsi" w:cstheme="majorHAnsi"/>
          <w:szCs w:val="22"/>
          <w:u w:val="single"/>
        </w:rPr>
        <w:t xml:space="preserve">-degree increase. That's </w:t>
      </w:r>
      <w:r w:rsidRPr="003A17F9">
        <w:rPr>
          <w:rFonts w:asciiTheme="majorHAnsi" w:hAnsiTheme="majorHAnsi" w:cstheme="majorHAnsi"/>
          <w:b/>
          <w:szCs w:val="22"/>
          <w:highlight w:val="cyan"/>
          <w:u w:val="single"/>
        </w:rPr>
        <w:t>enough</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warming </w:t>
      </w:r>
      <w:r w:rsidRPr="003A17F9">
        <w:rPr>
          <w:rFonts w:asciiTheme="majorHAnsi" w:hAnsiTheme="majorHAnsi" w:cstheme="majorHAnsi"/>
          <w:b/>
          <w:szCs w:val="22"/>
          <w:highlight w:val="cyan"/>
          <w:u w:val="single"/>
        </w:rPr>
        <w:t>to cause catastrophic climate changes</w:t>
      </w:r>
      <w:r w:rsidRPr="003A17F9">
        <w:rPr>
          <w:rFonts w:asciiTheme="majorHAnsi" w:hAnsiTheme="majorHAnsi" w:cstheme="majorHAnsi"/>
          <w:szCs w:val="22"/>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3A17F9">
        <w:rPr>
          <w:rFonts w:asciiTheme="majorHAnsi" w:hAnsiTheme="majorHAnsi" w:cstheme="majorHAnsi"/>
          <w:szCs w:val="22"/>
        </w:rPr>
        <w:t>So</w:t>
      </w:r>
      <w:proofErr w:type="gramEnd"/>
      <w:r w:rsidRPr="003A17F9">
        <w:rPr>
          <w:rFonts w:asciiTheme="majorHAnsi" w:hAnsiTheme="majorHAnsi" w:cstheme="majorHAnsi"/>
          <w:szCs w:val="22"/>
        </w:rPr>
        <w:t xml:space="preserve"> what's at issue? </w:t>
      </w:r>
      <w:r w:rsidRPr="003A17F9">
        <w:rPr>
          <w:rFonts w:asciiTheme="majorHAnsi" w:hAnsiTheme="majorHAnsi" w:cstheme="majorHAnsi"/>
          <w:szCs w:val="22"/>
          <w:u w:val="single"/>
        </w:rPr>
        <w:t xml:space="preserve">A </w:t>
      </w:r>
      <w:proofErr w:type="gramStart"/>
      <w:r w:rsidRPr="003A17F9">
        <w:rPr>
          <w:rFonts w:asciiTheme="majorHAnsi" w:hAnsiTheme="majorHAnsi" w:cstheme="majorHAnsi"/>
          <w:szCs w:val="22"/>
          <w:u w:val="single"/>
        </w:rPr>
        <w:t>trillion dollar</w:t>
      </w:r>
      <w:proofErr w:type="gramEnd"/>
      <w:r w:rsidRPr="003A17F9">
        <w:rPr>
          <w:rFonts w:asciiTheme="majorHAnsi" w:hAnsiTheme="majorHAnsi" w:cstheme="majorHAnsi"/>
          <w:szCs w:val="22"/>
          <w:u w:val="single"/>
        </w:rPr>
        <w:t xml:space="preserve"> </w:t>
      </w:r>
      <w:r w:rsidRPr="003A17F9">
        <w:rPr>
          <w:rFonts w:asciiTheme="majorHAnsi" w:hAnsiTheme="majorHAnsi" w:cstheme="majorHAnsi"/>
          <w:b/>
          <w:szCs w:val="22"/>
          <w:highlight w:val="cyan"/>
          <w:u w:val="single"/>
        </w:rPr>
        <w:t>infrastructure bill</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negotiated between Biden and a group of centrist senators (including 10 Republicans) is a start. In addition to repairing bridges, roads and rails, it would </w:t>
      </w:r>
      <w:r w:rsidRPr="003A17F9">
        <w:rPr>
          <w:rFonts w:asciiTheme="majorHAnsi" w:hAnsiTheme="majorHAnsi" w:cstheme="majorHAnsi"/>
          <w:b/>
          <w:szCs w:val="22"/>
          <w:highlight w:val="cyan"/>
          <w:u w:val="single"/>
        </w:rPr>
        <w:t xml:space="preserve">improve access </w:t>
      </w:r>
      <w:r w:rsidRPr="003A17F9">
        <w:rPr>
          <w:rFonts w:asciiTheme="majorHAnsi" w:hAnsiTheme="majorHAnsi" w:cstheme="majorHAnsi"/>
          <w:szCs w:val="22"/>
          <w:u w:val="single"/>
        </w:rPr>
        <w:t xml:space="preserve">by the nation's power infrastructure </w:t>
      </w:r>
      <w:r w:rsidRPr="003A17F9">
        <w:rPr>
          <w:rFonts w:asciiTheme="majorHAnsi" w:hAnsiTheme="majorHAnsi" w:cstheme="majorHAnsi"/>
          <w:b/>
          <w:szCs w:val="22"/>
          <w:highlight w:val="cyan"/>
          <w:u w:val="single"/>
        </w:rPr>
        <w:t>to renewable energy sources,</w:t>
      </w:r>
      <w:r w:rsidRPr="003A17F9">
        <w:rPr>
          <w:rFonts w:asciiTheme="majorHAnsi" w:hAnsiTheme="majorHAnsi" w:cstheme="majorHAnsi"/>
          <w:szCs w:val="22"/>
          <w:u w:val="single"/>
        </w:rPr>
        <w:t xml:space="preserve"> </w:t>
      </w:r>
      <w:r w:rsidRPr="003A17F9">
        <w:rPr>
          <w:rFonts w:asciiTheme="majorHAnsi" w:hAnsiTheme="majorHAnsi" w:cstheme="majorHAnsi"/>
          <w:b/>
          <w:szCs w:val="22"/>
          <w:highlight w:val="cyan"/>
          <w:u w:val="single"/>
        </w:rPr>
        <w:t xml:space="preserve">cap millions of abandoned oil and gas wells spewing greenhouse </w:t>
      </w:r>
      <w:proofErr w:type="gramStart"/>
      <w:r w:rsidRPr="003A17F9">
        <w:rPr>
          <w:rFonts w:asciiTheme="majorHAnsi" w:hAnsiTheme="majorHAnsi" w:cstheme="majorHAnsi"/>
          <w:b/>
          <w:szCs w:val="22"/>
          <w:highlight w:val="cyan"/>
          <w:u w:val="single"/>
        </w:rPr>
        <w:t>gases</w:t>
      </w:r>
      <w:r w:rsidRPr="003A17F9">
        <w:rPr>
          <w:rFonts w:asciiTheme="majorHAnsi" w:hAnsiTheme="majorHAnsi" w:cstheme="majorHAnsi"/>
          <w:szCs w:val="22"/>
          <w:u w:val="single"/>
        </w:rPr>
        <w:t xml:space="preserve">, </w:t>
      </w:r>
      <w:r w:rsidRPr="003A17F9">
        <w:rPr>
          <w:rFonts w:asciiTheme="majorHAnsi" w:hAnsiTheme="majorHAnsi" w:cstheme="majorHAnsi"/>
          <w:b/>
          <w:szCs w:val="22"/>
          <w:highlight w:val="cyan"/>
          <w:u w:val="single"/>
        </w:rPr>
        <w:t>and</w:t>
      </w:r>
      <w:proofErr w:type="gramEnd"/>
      <w:r w:rsidRPr="003A17F9">
        <w:rPr>
          <w:rFonts w:asciiTheme="majorHAnsi" w:hAnsiTheme="majorHAnsi" w:cstheme="majorHAnsi"/>
          <w:b/>
          <w:szCs w:val="22"/>
          <w:highlight w:val="cyan"/>
          <w:u w:val="single"/>
        </w:rPr>
        <w:t xml:space="preserve"> harden structures against climate change</w:t>
      </w:r>
      <w:r w:rsidRPr="003A17F9">
        <w:rPr>
          <w:rFonts w:asciiTheme="majorHAnsi" w:hAnsiTheme="majorHAnsi" w:cstheme="majorHAnsi"/>
          <w:szCs w:val="22"/>
          <w:u w:val="single"/>
        </w:rPr>
        <w:t xml:space="preserve">. It also </w:t>
      </w:r>
      <w:r w:rsidRPr="003A17F9">
        <w:rPr>
          <w:rFonts w:asciiTheme="majorHAnsi" w:hAnsiTheme="majorHAnsi" w:cstheme="majorHAnsi"/>
          <w:b/>
          <w:szCs w:val="22"/>
          <w:highlight w:val="cyan"/>
          <w:u w:val="single"/>
        </w:rPr>
        <w:t>offers tax credits for</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the </w:t>
      </w:r>
      <w:r w:rsidRPr="003A17F9">
        <w:rPr>
          <w:rFonts w:asciiTheme="majorHAnsi" w:hAnsiTheme="majorHAnsi" w:cstheme="majorHAnsi"/>
          <w:b/>
          <w:szCs w:val="22"/>
          <w:highlight w:val="cyan"/>
          <w:u w:val="single"/>
        </w:rPr>
        <w:t>purchase of electric vehicles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and funds the construction of charging stations. (</w:t>
      </w:r>
      <w:r w:rsidRPr="003A17F9">
        <w:rPr>
          <w:rFonts w:asciiTheme="majorHAnsi" w:hAnsiTheme="majorHAnsi" w:cstheme="majorHAnsi"/>
          <w:b/>
          <w:bCs/>
          <w:szCs w:val="22"/>
          <w:u w:val="single"/>
        </w:rPr>
        <w:t>The nation's largest source of climate pollution are gas-powered vehicles</w:t>
      </w:r>
      <w:r w:rsidRPr="003A17F9">
        <w:rPr>
          <w:rFonts w:asciiTheme="majorHAnsi" w:hAnsiTheme="majorHAnsi" w:cstheme="majorHAnsi"/>
          <w:szCs w:val="22"/>
          <w:u w:val="single"/>
        </w:rPr>
        <w:t>.)</w:t>
      </w:r>
      <w:r w:rsidRPr="003A17F9">
        <w:rPr>
          <w:rFonts w:asciiTheme="majorHAnsi" w:hAnsiTheme="majorHAnsi" w:cstheme="majorHAnsi"/>
          <w:szCs w:val="22"/>
        </w:rPr>
        <w:t xml:space="preserve"> Senate approval could come very soon. </w:t>
      </w:r>
      <w:r w:rsidRPr="003A17F9">
        <w:rPr>
          <w:rFonts w:asciiTheme="majorHAnsi" w:hAnsiTheme="majorHAnsi" w:cstheme="majorHAnsi"/>
          <w:szCs w:val="22"/>
          <w:u w:val="single"/>
        </w:rPr>
        <w:t xml:space="preserve">Much </w:t>
      </w:r>
      <w:r w:rsidRPr="003A17F9">
        <w:rPr>
          <w:rFonts w:asciiTheme="majorHAnsi" w:hAnsiTheme="majorHAnsi" w:cstheme="majorHAnsi"/>
          <w:b/>
          <w:szCs w:val="22"/>
          <w:highlight w:val="cyan"/>
          <w:u w:val="single"/>
        </w:rPr>
        <w:t>more is needed</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3A17F9">
        <w:rPr>
          <w:rFonts w:asciiTheme="majorHAnsi" w:hAnsiTheme="majorHAnsi" w:cstheme="majorHAnsi"/>
          <w:szCs w:val="22"/>
          <w:u w:val="single"/>
        </w:rPr>
        <w:t>investments</w:t>
      </w:r>
      <w:proofErr w:type="gramEnd"/>
      <w:r w:rsidRPr="003A17F9">
        <w:rPr>
          <w:rFonts w:asciiTheme="majorHAnsi" w:hAnsiTheme="majorHAnsi" w:cstheme="majorHAnsi"/>
          <w:szCs w:val="22"/>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3A17F9">
        <w:rPr>
          <w:rFonts w:asciiTheme="majorHAnsi" w:hAnsiTheme="majorHAnsi" w:cstheme="majorHAnsi"/>
          <w:szCs w:val="22"/>
        </w:rPr>
        <w:t xml:space="preserve">. </w:t>
      </w:r>
      <w:r w:rsidRPr="003A17F9">
        <w:rPr>
          <w:rFonts w:asciiTheme="majorHAnsi" w:hAnsiTheme="majorHAnsi" w:cstheme="majorHAnsi"/>
          <w:b/>
          <w:szCs w:val="22"/>
          <w:highlight w:val="cyan"/>
          <w:u w:val="single"/>
        </w:rPr>
        <w:t>The vehicle</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for these additional proposals </w:t>
      </w:r>
      <w:r w:rsidRPr="003A17F9">
        <w:rPr>
          <w:rFonts w:asciiTheme="majorHAnsi" w:hAnsiTheme="majorHAnsi" w:cstheme="majorHAnsi"/>
          <w:b/>
          <w:szCs w:val="22"/>
          <w:highlight w:val="cyan"/>
          <w:u w:val="single"/>
          <w:bdr w:val="single" w:sz="4" w:space="0" w:color="auto"/>
        </w:rPr>
        <w:t>would be a second infrastructure bill</w:t>
      </w:r>
      <w:r w:rsidRPr="003A17F9">
        <w:rPr>
          <w:rFonts w:asciiTheme="majorHAnsi" w:hAnsiTheme="majorHAnsi" w:cstheme="majorHAnsi"/>
          <w:szCs w:val="22"/>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58ED990" w14:textId="77777777" w:rsidR="00887058" w:rsidRPr="003A17F9" w:rsidRDefault="00887058" w:rsidP="00887058">
      <w:pPr>
        <w:pStyle w:val="Heading4"/>
        <w:rPr>
          <w:rFonts w:asciiTheme="majorHAnsi" w:hAnsiTheme="majorHAnsi" w:cstheme="majorHAnsi"/>
        </w:rPr>
      </w:pPr>
      <w:r w:rsidRPr="003A17F9">
        <w:rPr>
          <w:rFonts w:asciiTheme="majorHAnsi" w:hAnsiTheme="majorHAnsi" w:cstheme="majorHAnsi"/>
        </w:rPr>
        <w:t>Unmitigated warming will cause extinction.</w:t>
      </w:r>
    </w:p>
    <w:p w14:paraId="243D379D" w14:textId="77777777" w:rsidR="00887058" w:rsidRPr="003A17F9" w:rsidRDefault="00887058" w:rsidP="00887058">
      <w:pPr>
        <w:rPr>
          <w:rFonts w:asciiTheme="majorHAnsi" w:hAnsiTheme="majorHAnsi" w:cstheme="majorHAnsi"/>
        </w:rPr>
      </w:pPr>
      <w:r w:rsidRPr="003A17F9">
        <w:rPr>
          <w:rStyle w:val="Style13ptBold"/>
          <w:rFonts w:asciiTheme="majorHAnsi" w:hAnsiTheme="majorHAnsi" w:cstheme="majorHAnsi"/>
        </w:rPr>
        <w:t>Xu 17</w:t>
      </w:r>
      <w:r w:rsidRPr="003A17F9">
        <w:rPr>
          <w:rFonts w:asciiTheme="majorHAnsi" w:hAnsiTheme="majorHAnsi" w:cstheme="majorHAnsi"/>
        </w:rPr>
        <w:t xml:space="preserve"> </w:t>
      </w:r>
      <w:proofErr w:type="spellStart"/>
      <w:r w:rsidRPr="003A17F9">
        <w:rPr>
          <w:rFonts w:asciiTheme="majorHAnsi" w:hAnsiTheme="majorHAnsi" w:cstheme="majorHAnsi"/>
        </w:rPr>
        <w:t>Yangyang</w:t>
      </w:r>
      <w:proofErr w:type="spellEnd"/>
      <w:r w:rsidRPr="003A17F9">
        <w:rPr>
          <w:rFonts w:asciiTheme="majorHAnsi" w:hAnsiTheme="majorHAnsi" w:cstheme="majorHAnsi"/>
        </w:rPr>
        <w:t xml:space="preserve"> Xu 9-6-2017 “Well below 2 °C: Mitigation strategies for avoiding dangerous to catastrophic climate changes” (Assistant Professor of Atmospheric Sciences at Texas A&amp;M University; and </w:t>
      </w:r>
      <w:proofErr w:type="spellStart"/>
      <w:r w:rsidRPr="003A17F9">
        <w:rPr>
          <w:rFonts w:asciiTheme="majorHAnsi" w:hAnsiTheme="majorHAnsi" w:cstheme="majorHAnsi"/>
        </w:rPr>
        <w:t>Veerabhadran</w:t>
      </w:r>
      <w:proofErr w:type="spellEnd"/>
      <w:r w:rsidRPr="003A17F9">
        <w:rPr>
          <w:rFonts w:asciiTheme="majorHAnsi" w:hAnsiTheme="majorHAnsi" w:cstheme="majorHAnsi"/>
        </w:rPr>
        <w:t xml:space="preserve"> Ramanathan, Distinguished Professor of Atmospheric and Climate Sciences at the Scripps Institution of Oceanography)//Elmer</w:t>
      </w:r>
    </w:p>
    <w:p w14:paraId="5B8B54C1" w14:textId="77777777" w:rsidR="00887058" w:rsidRPr="003A17F9" w:rsidRDefault="00887058" w:rsidP="00887058">
      <w:pPr>
        <w:rPr>
          <w:rFonts w:asciiTheme="majorHAnsi" w:hAnsiTheme="majorHAnsi" w:cstheme="majorHAnsi"/>
          <w:szCs w:val="22"/>
        </w:rPr>
      </w:pPr>
      <w:r w:rsidRPr="003A17F9">
        <w:rPr>
          <w:rStyle w:val="StyleUnderline"/>
          <w:rFonts w:asciiTheme="majorHAnsi" w:hAnsiTheme="majorHAnsi" w:cstheme="majorHAnsi"/>
          <w:szCs w:val="22"/>
        </w:rPr>
        <w:t>We are proposing the following</w:t>
      </w:r>
      <w:r w:rsidRPr="003A17F9">
        <w:rPr>
          <w:rFonts w:asciiTheme="majorHAnsi" w:hAnsiTheme="majorHAnsi" w:cstheme="majorHAnsi"/>
          <w:szCs w:val="22"/>
        </w:rPr>
        <w:t xml:space="preserve"> extension to the DAI </w:t>
      </w:r>
      <w:r w:rsidRPr="003A17F9">
        <w:rPr>
          <w:rStyle w:val="StyleUnderline"/>
          <w:rFonts w:asciiTheme="majorHAnsi" w:hAnsiTheme="majorHAnsi" w:cstheme="majorHAnsi"/>
          <w:szCs w:val="22"/>
        </w:rPr>
        <w:t>risk categorization: warming greater than 1.5 °C as “dangerous</w:t>
      </w:r>
      <w:r w:rsidRPr="003A17F9">
        <w:rPr>
          <w:rFonts w:asciiTheme="majorHAnsi" w:hAnsiTheme="majorHAnsi" w:cstheme="majorHAnsi"/>
          <w:szCs w:val="22"/>
        </w:rPr>
        <w:t xml:space="preserve">”; </w:t>
      </w:r>
      <w:r w:rsidRPr="003A17F9">
        <w:rPr>
          <w:rStyle w:val="StyleUnderline"/>
          <w:rFonts w:asciiTheme="majorHAnsi" w:hAnsiTheme="majorHAnsi" w:cstheme="majorHAnsi"/>
          <w:szCs w:val="22"/>
        </w:rPr>
        <w:t xml:space="preserve">warming greater than 3 °C as “catastrophic?”; and </w:t>
      </w:r>
      <w:r w:rsidRPr="003A17F9">
        <w:rPr>
          <w:rStyle w:val="StyleUnderline"/>
          <w:rFonts w:asciiTheme="majorHAnsi" w:hAnsiTheme="majorHAnsi" w:cstheme="majorHAnsi"/>
          <w:szCs w:val="22"/>
          <w:highlight w:val="cyan"/>
        </w:rPr>
        <w:t xml:space="preserve">warming </w:t>
      </w:r>
      <w:proofErr w:type="gramStart"/>
      <w:r w:rsidRPr="003A17F9">
        <w:rPr>
          <w:rStyle w:val="StyleUnderline"/>
          <w:rFonts w:asciiTheme="majorHAnsi" w:hAnsiTheme="majorHAnsi" w:cstheme="majorHAnsi"/>
          <w:szCs w:val="22"/>
          <w:highlight w:val="cyan"/>
        </w:rPr>
        <w:t>in excess of</w:t>
      </w:r>
      <w:proofErr w:type="gramEnd"/>
      <w:r w:rsidRPr="003A17F9">
        <w:rPr>
          <w:rFonts w:asciiTheme="majorHAnsi" w:hAnsiTheme="majorHAnsi" w:cstheme="majorHAnsi"/>
          <w:szCs w:val="22"/>
        </w:rPr>
        <w:t xml:space="preserve"> </w:t>
      </w:r>
      <w:r w:rsidRPr="003A17F9">
        <w:rPr>
          <w:rStyle w:val="StyleUnderline"/>
          <w:rFonts w:asciiTheme="majorHAnsi" w:hAnsiTheme="majorHAnsi" w:cstheme="majorHAnsi"/>
          <w:szCs w:val="22"/>
          <w:highlight w:val="cyan"/>
        </w:rPr>
        <w:t>5 °</w:t>
      </w:r>
      <w:r w:rsidRPr="003A17F9">
        <w:rPr>
          <w:rStyle w:val="StyleUnderline"/>
          <w:rFonts w:asciiTheme="majorHAnsi" w:hAnsiTheme="majorHAnsi" w:cstheme="majorHAnsi"/>
          <w:szCs w:val="22"/>
        </w:rPr>
        <w:t>C as “unknown</w:t>
      </w:r>
      <w:r w:rsidRPr="003A17F9">
        <w:rPr>
          <w:rFonts w:asciiTheme="majorHAnsi" w:hAnsiTheme="majorHAnsi" w:cstheme="majorHAnsi"/>
          <w:szCs w:val="22"/>
        </w:rPr>
        <w:t xml:space="preserve">??,” with the understanding that </w:t>
      </w:r>
      <w:r w:rsidRPr="003A17F9">
        <w:rPr>
          <w:rStyle w:val="StyleUnderline"/>
          <w:rFonts w:asciiTheme="majorHAnsi" w:hAnsiTheme="majorHAnsi" w:cstheme="majorHAnsi"/>
          <w:szCs w:val="22"/>
        </w:rPr>
        <w:t xml:space="preserve">changes of this magnitude, not experienced in the last 20+ million years, </w:t>
      </w:r>
      <w:r w:rsidRPr="003A17F9">
        <w:rPr>
          <w:rStyle w:val="StyleUnderline"/>
          <w:rFonts w:asciiTheme="majorHAnsi" w:hAnsiTheme="majorHAnsi" w:cstheme="majorHAnsi"/>
          <w:szCs w:val="22"/>
          <w:highlight w:val="cyan"/>
        </w:rPr>
        <w:t xml:space="preserve">pose </w:t>
      </w:r>
      <w:r w:rsidRPr="003A17F9">
        <w:rPr>
          <w:rStyle w:val="Emphasis"/>
          <w:rFonts w:asciiTheme="majorHAnsi" w:hAnsiTheme="majorHAnsi" w:cstheme="majorHAnsi"/>
          <w:szCs w:val="22"/>
          <w:highlight w:val="cyan"/>
        </w:rPr>
        <w:t>existential threats</w:t>
      </w:r>
      <w:r w:rsidRPr="003A17F9">
        <w:rPr>
          <w:rStyle w:val="StyleUnderline"/>
          <w:rFonts w:asciiTheme="majorHAnsi" w:hAnsiTheme="majorHAnsi" w:cstheme="majorHAnsi"/>
          <w:szCs w:val="22"/>
        </w:rPr>
        <w:t xml:space="preserve"> to a majority of the population</w:t>
      </w:r>
      <w:r w:rsidRPr="003A17F9">
        <w:rPr>
          <w:rFonts w:asciiTheme="majorHAnsi" w:hAnsiTheme="majorHAnsi" w:cstheme="majorHAnsi"/>
          <w:szCs w:val="22"/>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3A17F9">
        <w:rPr>
          <w:rFonts w:asciiTheme="majorHAnsi" w:hAnsiTheme="majorHAnsi" w:cstheme="majorHAnsi"/>
          <w:szCs w:val="22"/>
        </w:rPr>
        <w:t>burning embers</w:t>
      </w:r>
      <w:proofErr w:type="gramEnd"/>
      <w:r w:rsidRPr="003A17F9">
        <w:rPr>
          <w:rFonts w:asciiTheme="majorHAnsi" w:hAnsiTheme="majorHAnsi" w:cstheme="majorHAnsi"/>
          <w:szCs w:val="22"/>
        </w:rPr>
        <w:t xml:space="preserve"> diagram and from the language of the Paris Agreement, we infer that the DAI begins at warming greater than 1.5 °C. </w:t>
      </w:r>
      <w:r w:rsidRPr="003A17F9">
        <w:rPr>
          <w:rStyle w:val="StyleUnderline"/>
          <w:rFonts w:asciiTheme="majorHAnsi" w:hAnsiTheme="majorHAnsi" w:cstheme="majorHAnsi"/>
          <w:szCs w:val="22"/>
        </w:rPr>
        <w:t>Our criteria for extending the risk category</w:t>
      </w:r>
      <w:r w:rsidRPr="003A17F9">
        <w:rPr>
          <w:rFonts w:asciiTheme="majorHAnsi" w:hAnsiTheme="majorHAnsi" w:cstheme="majorHAnsi"/>
          <w:szCs w:val="22"/>
        </w:rPr>
        <w:t xml:space="preserve"> beyond DAI </w:t>
      </w:r>
      <w:r w:rsidRPr="003A17F9">
        <w:rPr>
          <w:rStyle w:val="StyleUnderline"/>
          <w:rFonts w:asciiTheme="majorHAnsi" w:hAnsiTheme="majorHAnsi" w:cstheme="majorHAnsi"/>
          <w:szCs w:val="22"/>
        </w:rPr>
        <w:t>include</w:t>
      </w:r>
      <w:r w:rsidRPr="003A17F9">
        <w:rPr>
          <w:rFonts w:asciiTheme="majorHAnsi" w:hAnsiTheme="majorHAnsi" w:cstheme="majorHAnsi"/>
          <w:szCs w:val="22"/>
        </w:rPr>
        <w:t xml:space="preserve"> the </w:t>
      </w:r>
      <w:r w:rsidRPr="003A17F9">
        <w:rPr>
          <w:rStyle w:val="StyleUnderline"/>
          <w:rFonts w:asciiTheme="majorHAnsi" w:hAnsiTheme="majorHAnsi" w:cstheme="majorHAnsi"/>
          <w:szCs w:val="22"/>
        </w:rPr>
        <w:t xml:space="preserve">potential risks of climate change to the physical climate system, the ecosystem, human health, and </w:t>
      </w:r>
      <w:r w:rsidRPr="003A17F9">
        <w:rPr>
          <w:rStyle w:val="Emphasis"/>
          <w:rFonts w:asciiTheme="majorHAnsi" w:hAnsiTheme="majorHAnsi" w:cstheme="majorHAnsi"/>
          <w:szCs w:val="22"/>
        </w:rPr>
        <w:t>species extinction</w:t>
      </w:r>
      <w:r w:rsidRPr="003A17F9">
        <w:rPr>
          <w:rFonts w:asciiTheme="majorHAnsi" w:hAnsiTheme="majorHAnsi" w:cstheme="majorHAnsi"/>
          <w:szCs w:val="22"/>
        </w:rPr>
        <w:t xml:space="preserve">. Let us first consider the category of catastrophic (3 to 5 °C warming). </w:t>
      </w:r>
      <w:r w:rsidRPr="003A17F9">
        <w:rPr>
          <w:rStyle w:val="StyleUnderline"/>
          <w:rFonts w:asciiTheme="majorHAnsi" w:hAnsiTheme="majorHAnsi" w:cstheme="majorHAnsi"/>
          <w:szCs w:val="22"/>
        </w:rPr>
        <w:t xml:space="preserve">The </w:t>
      </w:r>
      <w:r w:rsidRPr="003A17F9">
        <w:rPr>
          <w:rStyle w:val="StyleUnderline"/>
          <w:rFonts w:asciiTheme="majorHAnsi" w:hAnsiTheme="majorHAnsi" w:cstheme="majorHAnsi"/>
          <w:szCs w:val="22"/>
          <w:highlight w:val="cyan"/>
        </w:rPr>
        <w:t>first</w:t>
      </w:r>
      <w:r w:rsidRPr="003A17F9">
        <w:rPr>
          <w:rStyle w:val="StyleUnderline"/>
          <w:rFonts w:asciiTheme="majorHAnsi" w:hAnsiTheme="majorHAnsi" w:cstheme="majorHAnsi"/>
          <w:szCs w:val="22"/>
        </w:rPr>
        <w:t xml:space="preserve"> major concern </w:t>
      </w:r>
      <w:r w:rsidRPr="003A17F9">
        <w:rPr>
          <w:rStyle w:val="StyleUnderline"/>
          <w:rFonts w:asciiTheme="majorHAnsi" w:hAnsiTheme="majorHAnsi" w:cstheme="majorHAnsi"/>
          <w:szCs w:val="22"/>
          <w:highlight w:val="cyan"/>
        </w:rPr>
        <w:t>is</w:t>
      </w:r>
      <w:r w:rsidRPr="003A17F9">
        <w:rPr>
          <w:rFonts w:asciiTheme="majorHAnsi" w:hAnsiTheme="majorHAnsi" w:cstheme="majorHAnsi"/>
          <w:szCs w:val="22"/>
        </w:rPr>
        <w:t xml:space="preserve"> the issue of </w:t>
      </w:r>
      <w:r w:rsidRPr="003A17F9">
        <w:rPr>
          <w:rStyle w:val="Emphasis"/>
          <w:rFonts w:asciiTheme="majorHAnsi" w:hAnsiTheme="majorHAnsi" w:cstheme="majorHAnsi"/>
          <w:szCs w:val="22"/>
          <w:highlight w:val="cyan"/>
        </w:rPr>
        <w:t>tipping points</w:t>
      </w:r>
      <w:r w:rsidRPr="003A17F9">
        <w:rPr>
          <w:rFonts w:asciiTheme="majorHAnsi" w:hAnsiTheme="majorHAnsi" w:cstheme="majorHAnsi"/>
          <w:szCs w:val="22"/>
        </w:rPr>
        <w:t xml:space="preserve">. Several studies (48, 49) have concluded that </w:t>
      </w:r>
      <w:r w:rsidRPr="003A17F9">
        <w:rPr>
          <w:rStyle w:val="StyleUnderline"/>
          <w:rFonts w:asciiTheme="majorHAnsi" w:hAnsiTheme="majorHAnsi" w:cstheme="majorHAnsi"/>
          <w:szCs w:val="22"/>
          <w:highlight w:val="cyan"/>
        </w:rPr>
        <w:t>3 to 5 °C</w:t>
      </w:r>
      <w:r w:rsidRPr="003A17F9">
        <w:rPr>
          <w:rStyle w:val="StyleUnderline"/>
          <w:rFonts w:asciiTheme="majorHAnsi" w:hAnsiTheme="majorHAnsi" w:cstheme="majorHAnsi"/>
          <w:szCs w:val="22"/>
        </w:rPr>
        <w:t xml:space="preserve"> global warming </w:t>
      </w:r>
      <w:r w:rsidRPr="003A17F9">
        <w:rPr>
          <w:rStyle w:val="StyleUnderline"/>
          <w:rFonts w:asciiTheme="majorHAnsi" w:hAnsiTheme="majorHAnsi" w:cstheme="majorHAnsi"/>
          <w:szCs w:val="22"/>
          <w:highlight w:val="cyan"/>
        </w:rPr>
        <w:t>is</w:t>
      </w:r>
      <w:r w:rsidRPr="003A17F9">
        <w:rPr>
          <w:rStyle w:val="StyleUnderline"/>
          <w:rFonts w:asciiTheme="majorHAnsi" w:hAnsiTheme="majorHAnsi" w:cstheme="majorHAnsi"/>
          <w:szCs w:val="22"/>
        </w:rPr>
        <w:t xml:space="preserve"> likely to be </w:t>
      </w:r>
      <w:r w:rsidRPr="003A17F9">
        <w:rPr>
          <w:rStyle w:val="StyleUnderline"/>
          <w:rFonts w:asciiTheme="majorHAnsi" w:hAnsiTheme="majorHAnsi" w:cstheme="majorHAnsi"/>
          <w:szCs w:val="22"/>
          <w:highlight w:val="cyan"/>
        </w:rPr>
        <w:t>the threshold for tipping points</w:t>
      </w:r>
      <w:r w:rsidRPr="003A17F9">
        <w:rPr>
          <w:rStyle w:val="StyleUnderline"/>
          <w:rFonts w:asciiTheme="majorHAnsi" w:hAnsiTheme="majorHAnsi" w:cstheme="majorHAnsi"/>
          <w:szCs w:val="22"/>
        </w:rPr>
        <w:t xml:space="preserve"> such as the collapse of the western Antarctic ice sheet, shutdown of </w:t>
      </w:r>
      <w:proofErr w:type="gramStart"/>
      <w:r w:rsidRPr="003A17F9">
        <w:rPr>
          <w:rStyle w:val="StyleUnderline"/>
          <w:rFonts w:asciiTheme="majorHAnsi" w:hAnsiTheme="majorHAnsi" w:cstheme="majorHAnsi"/>
          <w:szCs w:val="22"/>
        </w:rPr>
        <w:t>deep water</w:t>
      </w:r>
      <w:proofErr w:type="gramEnd"/>
      <w:r w:rsidRPr="003A17F9">
        <w:rPr>
          <w:rStyle w:val="StyleUnderline"/>
          <w:rFonts w:asciiTheme="majorHAnsi" w:hAnsiTheme="majorHAnsi" w:cstheme="majorHAnsi"/>
          <w:szCs w:val="22"/>
        </w:rPr>
        <w:t xml:space="preserve"> circulation</w:t>
      </w:r>
      <w:r w:rsidRPr="003A17F9">
        <w:rPr>
          <w:rFonts w:asciiTheme="majorHAnsi" w:hAnsiTheme="majorHAnsi" w:cstheme="majorHAnsi"/>
          <w:szCs w:val="22"/>
        </w:rPr>
        <w:t xml:space="preserve"> in the North Atlantic, </w:t>
      </w:r>
      <w:r w:rsidRPr="003A17F9">
        <w:rPr>
          <w:rStyle w:val="StyleUnderline"/>
          <w:rFonts w:asciiTheme="majorHAnsi" w:hAnsiTheme="majorHAnsi" w:cstheme="majorHAnsi"/>
          <w:szCs w:val="22"/>
        </w:rPr>
        <w:t>dieback of Amazon rainforests</w:t>
      </w:r>
      <w:r w:rsidRPr="003A17F9">
        <w:rPr>
          <w:rFonts w:asciiTheme="majorHAnsi" w:hAnsiTheme="majorHAnsi" w:cstheme="majorHAnsi"/>
          <w:szCs w:val="22"/>
        </w:rPr>
        <w:t xml:space="preserve"> as well as boreal forests, and </w:t>
      </w:r>
      <w:r w:rsidRPr="003A17F9">
        <w:rPr>
          <w:rStyle w:val="StyleUnderline"/>
          <w:rFonts w:asciiTheme="majorHAnsi" w:hAnsiTheme="majorHAnsi" w:cstheme="majorHAnsi"/>
          <w:szCs w:val="22"/>
        </w:rPr>
        <w:t>collapse of the West African monsoon</w:t>
      </w:r>
      <w:r w:rsidRPr="003A17F9">
        <w:rPr>
          <w:rFonts w:asciiTheme="majorHAnsi" w:hAnsiTheme="majorHAnsi" w:cstheme="majorHAnsi"/>
          <w:szCs w:val="22"/>
        </w:rPr>
        <w:t xml:space="preserve">, among others. While </w:t>
      </w:r>
      <w:r w:rsidRPr="003A17F9">
        <w:rPr>
          <w:rStyle w:val="StyleUnderline"/>
          <w:rFonts w:asciiTheme="majorHAnsi" w:hAnsiTheme="majorHAnsi" w:cstheme="majorHAnsi"/>
          <w:szCs w:val="22"/>
        </w:rPr>
        <w:t xml:space="preserve">natural scientists refer to these as </w:t>
      </w:r>
      <w:r w:rsidRPr="003A17F9">
        <w:rPr>
          <w:rStyle w:val="Emphasis"/>
          <w:rFonts w:asciiTheme="majorHAnsi" w:hAnsiTheme="majorHAnsi" w:cstheme="majorHAnsi"/>
          <w:szCs w:val="22"/>
          <w:highlight w:val="cyan"/>
        </w:rPr>
        <w:t>abrupt and irreversible climate changes</w:t>
      </w:r>
      <w:r w:rsidRPr="003A17F9">
        <w:rPr>
          <w:rFonts w:asciiTheme="majorHAnsi" w:hAnsiTheme="majorHAnsi" w:cstheme="majorHAnsi"/>
          <w:szCs w:val="22"/>
        </w:rPr>
        <w:t xml:space="preserve">, economists refer to them as catastrophic events (49). </w:t>
      </w:r>
      <w:r w:rsidRPr="003A17F9">
        <w:rPr>
          <w:rStyle w:val="StyleUnderline"/>
          <w:rFonts w:asciiTheme="majorHAnsi" w:hAnsiTheme="majorHAnsi" w:cstheme="majorHAnsi"/>
          <w:szCs w:val="22"/>
        </w:rPr>
        <w:t>Warming of such magnitudes</w:t>
      </w:r>
      <w:r w:rsidRPr="003A17F9">
        <w:rPr>
          <w:rFonts w:asciiTheme="majorHAnsi" w:hAnsiTheme="majorHAnsi" w:cstheme="majorHAnsi"/>
          <w:szCs w:val="22"/>
        </w:rPr>
        <w:t xml:space="preserve"> also </w:t>
      </w:r>
      <w:r w:rsidRPr="003A17F9">
        <w:rPr>
          <w:rStyle w:val="StyleUnderline"/>
          <w:rFonts w:asciiTheme="majorHAnsi" w:hAnsiTheme="majorHAnsi" w:cstheme="majorHAnsi"/>
          <w:szCs w:val="22"/>
        </w:rPr>
        <w:t xml:space="preserve">has </w:t>
      </w:r>
      <w:r w:rsidRPr="003A17F9">
        <w:rPr>
          <w:rStyle w:val="Emphasis"/>
          <w:rFonts w:asciiTheme="majorHAnsi" w:hAnsiTheme="majorHAnsi" w:cstheme="majorHAnsi"/>
          <w:szCs w:val="22"/>
        </w:rPr>
        <w:t>catastrophic human health effects</w:t>
      </w:r>
      <w:r w:rsidRPr="003A17F9">
        <w:rPr>
          <w:rFonts w:asciiTheme="majorHAnsi" w:hAnsiTheme="majorHAnsi" w:cstheme="majorHAnsi"/>
          <w:szCs w:val="22"/>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3A17F9">
        <w:rPr>
          <w:rStyle w:val="StyleUnderline"/>
          <w:rFonts w:asciiTheme="majorHAnsi" w:hAnsiTheme="majorHAnsi" w:cstheme="majorHAnsi"/>
          <w:szCs w:val="22"/>
        </w:rPr>
        <w:t>2 °C warming would double the land area subject to deadly heat and expose 48% of the population</w:t>
      </w:r>
      <w:r w:rsidRPr="003A17F9">
        <w:rPr>
          <w:rFonts w:asciiTheme="majorHAnsi" w:hAnsiTheme="majorHAnsi" w:cstheme="majorHAnsi"/>
          <w:szCs w:val="22"/>
        </w:rPr>
        <w:t xml:space="preserve">. A </w:t>
      </w:r>
      <w:r w:rsidRPr="003A17F9">
        <w:rPr>
          <w:rStyle w:val="StyleUnderline"/>
          <w:rFonts w:asciiTheme="majorHAnsi" w:hAnsiTheme="majorHAnsi" w:cstheme="majorHAnsi"/>
          <w:szCs w:val="22"/>
          <w:highlight w:val="cyan"/>
        </w:rPr>
        <w:t>4 °C</w:t>
      </w:r>
      <w:r w:rsidRPr="003A17F9">
        <w:rPr>
          <w:rFonts w:asciiTheme="majorHAnsi" w:hAnsiTheme="majorHAnsi" w:cstheme="majorHAnsi"/>
          <w:szCs w:val="22"/>
        </w:rPr>
        <w:t xml:space="preserve"> warming by 2100 </w:t>
      </w:r>
      <w:r w:rsidRPr="003A17F9">
        <w:rPr>
          <w:rStyle w:val="StyleUnderline"/>
          <w:rFonts w:asciiTheme="majorHAnsi" w:hAnsiTheme="majorHAnsi" w:cstheme="majorHAnsi"/>
          <w:szCs w:val="22"/>
        </w:rPr>
        <w:t>would subject</w:t>
      </w:r>
      <w:r w:rsidRPr="003A17F9">
        <w:rPr>
          <w:rFonts w:asciiTheme="majorHAnsi" w:hAnsiTheme="majorHAnsi" w:cstheme="majorHAnsi"/>
          <w:szCs w:val="22"/>
        </w:rPr>
        <w:t xml:space="preserve"> 47% of the land area and almost </w:t>
      </w:r>
      <w:r w:rsidRPr="003A17F9">
        <w:rPr>
          <w:rStyle w:val="StyleUnderline"/>
          <w:rFonts w:asciiTheme="majorHAnsi" w:hAnsiTheme="majorHAnsi" w:cstheme="majorHAnsi"/>
          <w:szCs w:val="22"/>
        </w:rPr>
        <w:t xml:space="preserve">74% of the world population to deadly heat, which </w:t>
      </w:r>
      <w:r w:rsidRPr="003A17F9">
        <w:rPr>
          <w:rStyle w:val="StyleUnderline"/>
          <w:rFonts w:asciiTheme="majorHAnsi" w:hAnsiTheme="majorHAnsi" w:cstheme="majorHAnsi"/>
          <w:szCs w:val="22"/>
          <w:highlight w:val="cyan"/>
        </w:rPr>
        <w:t xml:space="preserve">could pose </w:t>
      </w:r>
      <w:r w:rsidRPr="003A17F9">
        <w:rPr>
          <w:rStyle w:val="Emphasis"/>
          <w:rFonts w:asciiTheme="majorHAnsi" w:hAnsiTheme="majorHAnsi" w:cstheme="majorHAnsi"/>
          <w:szCs w:val="22"/>
          <w:highlight w:val="cyan"/>
        </w:rPr>
        <w:t>existential risks to humans</w:t>
      </w:r>
      <w:r w:rsidRPr="003A17F9">
        <w:rPr>
          <w:rFonts w:asciiTheme="majorHAnsi" w:hAnsiTheme="majorHAnsi" w:cstheme="majorHAnsi"/>
          <w:szCs w:val="22"/>
        </w:rPr>
        <w:t xml:space="preserve"> and mammals alike </w:t>
      </w:r>
      <w:r w:rsidRPr="003A17F9">
        <w:rPr>
          <w:rStyle w:val="StyleUnderline"/>
          <w:rFonts w:asciiTheme="majorHAnsi" w:hAnsiTheme="majorHAnsi" w:cstheme="majorHAnsi"/>
          <w:szCs w:val="22"/>
        </w:rPr>
        <w:t>unless massive adaptation measures are implemented</w:t>
      </w:r>
      <w:r w:rsidRPr="003A17F9">
        <w:rPr>
          <w:rFonts w:asciiTheme="majorHAnsi" w:hAnsiTheme="majorHAnsi" w:cstheme="majorHAnsi"/>
          <w:szCs w:val="22"/>
        </w:rPr>
        <w:t xml:space="preserve">, such as providing air conditioning to the entire population or a massive relocation of most of the population to safer climates. </w:t>
      </w:r>
      <w:r w:rsidRPr="003A17F9">
        <w:rPr>
          <w:rStyle w:val="StyleUnderline"/>
          <w:rFonts w:asciiTheme="majorHAnsi" w:hAnsiTheme="majorHAnsi" w:cstheme="majorHAnsi"/>
          <w:szCs w:val="22"/>
        </w:rPr>
        <w:t>Climate risks</w:t>
      </w:r>
      <w:r w:rsidRPr="003A17F9">
        <w:rPr>
          <w:rFonts w:asciiTheme="majorHAnsi" w:hAnsiTheme="majorHAnsi" w:cstheme="majorHAnsi"/>
          <w:szCs w:val="22"/>
        </w:rPr>
        <w:t xml:space="preserve"> can </w:t>
      </w:r>
      <w:r w:rsidRPr="003A17F9">
        <w:rPr>
          <w:rStyle w:val="StyleUnderline"/>
          <w:rFonts w:asciiTheme="majorHAnsi" w:hAnsiTheme="majorHAnsi" w:cstheme="majorHAnsi"/>
          <w:szCs w:val="22"/>
        </w:rPr>
        <w:t>vary markedly depending on</w:t>
      </w:r>
      <w:r w:rsidRPr="003A17F9">
        <w:rPr>
          <w:rFonts w:asciiTheme="majorHAnsi" w:hAnsiTheme="majorHAnsi" w:cstheme="majorHAnsi"/>
          <w:szCs w:val="22"/>
        </w:rPr>
        <w:t xml:space="preserve"> the </w:t>
      </w:r>
      <w:r w:rsidRPr="003A17F9">
        <w:rPr>
          <w:rStyle w:val="StyleUnderline"/>
          <w:rFonts w:asciiTheme="majorHAnsi" w:hAnsiTheme="majorHAnsi" w:cstheme="majorHAnsi"/>
          <w:szCs w:val="22"/>
        </w:rPr>
        <w:t>socioeconomic status</w:t>
      </w:r>
      <w:r w:rsidRPr="003A17F9">
        <w:rPr>
          <w:rFonts w:asciiTheme="majorHAnsi" w:hAnsiTheme="majorHAnsi" w:cstheme="majorHAnsi"/>
          <w:szCs w:val="22"/>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3A17F9">
        <w:rPr>
          <w:rStyle w:val="StyleUnderline"/>
          <w:rFonts w:asciiTheme="majorHAnsi" w:hAnsiTheme="majorHAnsi" w:cstheme="majorHAnsi"/>
          <w:szCs w:val="22"/>
        </w:rPr>
        <w:t>the poorest 3 billion people</w:t>
      </w:r>
      <w:r w:rsidRPr="003A17F9">
        <w:rPr>
          <w:rFonts w:asciiTheme="majorHAnsi" w:hAnsiTheme="majorHAnsi" w:cstheme="majorHAnsi"/>
          <w:szCs w:val="22"/>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3A17F9">
        <w:rPr>
          <w:rStyle w:val="StyleUnderline"/>
          <w:rFonts w:asciiTheme="majorHAnsi" w:hAnsiTheme="majorHAnsi" w:cstheme="majorHAnsi"/>
          <w:szCs w:val="22"/>
        </w:rPr>
        <w:t>livelihood will be severely impacted, if not destroyed</w:t>
      </w:r>
      <w:r w:rsidRPr="003A17F9">
        <w:rPr>
          <w:rFonts w:asciiTheme="majorHAnsi" w:hAnsiTheme="majorHAnsi" w:cstheme="majorHAnsi"/>
          <w:szCs w:val="22"/>
        </w:rPr>
        <w:t xml:space="preserve">, with a one- to five-year megadrought, heat waves, or heavy floods; for those among the bottom 3 billion of the world’s population who are living in coastal areas, a 1- to 2-m </w:t>
      </w:r>
      <w:r w:rsidRPr="003A17F9">
        <w:rPr>
          <w:rStyle w:val="StyleUnderline"/>
          <w:rFonts w:asciiTheme="majorHAnsi" w:hAnsiTheme="majorHAnsi" w:cstheme="majorHAnsi"/>
          <w:szCs w:val="22"/>
        </w:rPr>
        <w:t>rise in sea level (likely with</w:t>
      </w:r>
      <w:r w:rsidRPr="003A17F9">
        <w:rPr>
          <w:rFonts w:asciiTheme="majorHAnsi" w:hAnsiTheme="majorHAnsi" w:cstheme="majorHAnsi"/>
          <w:szCs w:val="22"/>
        </w:rPr>
        <w:t xml:space="preserve"> a </w:t>
      </w:r>
      <w:r w:rsidRPr="003A17F9">
        <w:rPr>
          <w:rStyle w:val="StyleUnderline"/>
          <w:rFonts w:asciiTheme="majorHAnsi" w:hAnsiTheme="majorHAnsi" w:cstheme="majorHAnsi"/>
          <w:szCs w:val="22"/>
        </w:rPr>
        <w:t xml:space="preserve">warming in excess of 3 °C) poses </w:t>
      </w:r>
      <w:r w:rsidRPr="003A17F9">
        <w:rPr>
          <w:rStyle w:val="Emphasis"/>
          <w:rFonts w:asciiTheme="majorHAnsi" w:hAnsiTheme="majorHAnsi" w:cstheme="majorHAnsi"/>
          <w:szCs w:val="22"/>
        </w:rPr>
        <w:t>existential threat</w:t>
      </w:r>
      <w:r w:rsidRPr="003A17F9">
        <w:rPr>
          <w:rFonts w:asciiTheme="majorHAnsi" w:hAnsiTheme="majorHAnsi" w:cstheme="majorHAnsi"/>
          <w:szCs w:val="22"/>
        </w:rPr>
        <w:t xml:space="preserve"> if they do not relocate or migrate. It has been estimated that </w:t>
      </w:r>
      <w:r w:rsidRPr="003A17F9">
        <w:rPr>
          <w:rStyle w:val="StyleUnderline"/>
          <w:rFonts w:asciiTheme="majorHAnsi" w:hAnsiTheme="majorHAnsi" w:cstheme="majorHAnsi"/>
          <w:szCs w:val="22"/>
        </w:rPr>
        <w:t>several hundred million people would be subject to famine</w:t>
      </w:r>
      <w:r w:rsidRPr="003A17F9">
        <w:rPr>
          <w:rFonts w:asciiTheme="majorHAnsi" w:hAnsiTheme="majorHAnsi" w:cstheme="majorHAnsi"/>
          <w:szCs w:val="22"/>
        </w:rPr>
        <w:t xml:space="preserve"> with warming </w:t>
      </w:r>
      <w:proofErr w:type="gramStart"/>
      <w:r w:rsidRPr="003A17F9">
        <w:rPr>
          <w:rFonts w:asciiTheme="majorHAnsi" w:hAnsiTheme="majorHAnsi" w:cstheme="majorHAnsi"/>
          <w:szCs w:val="22"/>
        </w:rPr>
        <w:t>in excess of</w:t>
      </w:r>
      <w:proofErr w:type="gramEnd"/>
      <w:r w:rsidRPr="003A17F9">
        <w:rPr>
          <w:rFonts w:asciiTheme="majorHAnsi" w:hAnsiTheme="majorHAnsi" w:cstheme="majorHAnsi"/>
          <w:szCs w:val="22"/>
        </w:rPr>
        <w:t xml:space="preserve"> 4 °C (54). However, there has essentially been no discussion on warming beyond 5 °C. </w:t>
      </w:r>
      <w:r w:rsidRPr="003A17F9">
        <w:rPr>
          <w:rStyle w:val="StyleUnderline"/>
          <w:rFonts w:asciiTheme="majorHAnsi" w:hAnsiTheme="majorHAnsi" w:cstheme="majorHAnsi"/>
          <w:szCs w:val="22"/>
        </w:rPr>
        <w:t>Climate change-induced species extinction is one major concern with warming of such large magnitudes (&gt;5 °C</w:t>
      </w:r>
      <w:r w:rsidRPr="003A17F9">
        <w:rPr>
          <w:rFonts w:asciiTheme="majorHAnsi" w:hAnsiTheme="majorHAnsi" w:cstheme="majorHAnsi"/>
          <w:szCs w:val="22"/>
        </w:rPr>
        <w:t xml:space="preserve">). The current rate of loss of species is </w:t>
      </w:r>
      <w:r w:rsidRPr="003A17F9">
        <w:rPr>
          <w:rFonts w:ascii="Cambria Math" w:hAnsi="Cambria Math" w:cs="Cambria Math"/>
          <w:szCs w:val="22"/>
        </w:rPr>
        <w:t>∼</w:t>
      </w:r>
      <w:r w:rsidRPr="003A17F9">
        <w:rPr>
          <w:rFonts w:asciiTheme="majorHAnsi" w:hAnsiTheme="majorHAnsi" w:cstheme="majorHAnsi"/>
          <w:szCs w:val="22"/>
        </w:rPr>
        <w:t xml:space="preserve">1,000-fold the historical rate, due largely to habitat destruction. At this rate, about 25% of species are in danger of extinction in the coming decades (56). Global </w:t>
      </w:r>
      <w:r w:rsidRPr="003A17F9">
        <w:rPr>
          <w:rStyle w:val="StyleUnderline"/>
          <w:rFonts w:asciiTheme="majorHAnsi" w:hAnsiTheme="majorHAnsi" w:cstheme="majorHAnsi"/>
          <w:szCs w:val="22"/>
        </w:rPr>
        <w:t xml:space="preserve">warming of </w:t>
      </w:r>
      <w:r w:rsidRPr="003A17F9">
        <w:rPr>
          <w:rStyle w:val="StyleUnderline"/>
          <w:rFonts w:asciiTheme="majorHAnsi" w:hAnsiTheme="majorHAnsi" w:cstheme="majorHAnsi"/>
          <w:szCs w:val="22"/>
          <w:highlight w:val="cyan"/>
        </w:rPr>
        <w:t>6 °C</w:t>
      </w:r>
      <w:r w:rsidRPr="003A17F9">
        <w:rPr>
          <w:rStyle w:val="StyleUnderline"/>
          <w:rFonts w:asciiTheme="majorHAnsi" w:hAnsiTheme="majorHAnsi" w:cstheme="majorHAnsi"/>
          <w:szCs w:val="22"/>
        </w:rPr>
        <w:t xml:space="preserve"> or more</w:t>
      </w:r>
      <w:r w:rsidRPr="003A17F9">
        <w:rPr>
          <w:rFonts w:asciiTheme="majorHAnsi" w:hAnsiTheme="majorHAnsi" w:cstheme="majorHAnsi"/>
          <w:szCs w:val="22"/>
        </w:rPr>
        <w:t xml:space="preserve"> (</w:t>
      </w:r>
      <w:r w:rsidRPr="003A17F9">
        <w:rPr>
          <w:rStyle w:val="StyleUnderline"/>
          <w:rFonts w:asciiTheme="majorHAnsi" w:hAnsiTheme="majorHAnsi" w:cstheme="majorHAnsi"/>
          <w:szCs w:val="22"/>
          <w:highlight w:val="cyan"/>
        </w:rPr>
        <w:t>accompanied by</w:t>
      </w:r>
      <w:r w:rsidRPr="003A17F9">
        <w:rPr>
          <w:rStyle w:val="StyleUnderline"/>
          <w:rFonts w:asciiTheme="majorHAnsi" w:hAnsiTheme="majorHAnsi" w:cstheme="majorHAnsi"/>
          <w:szCs w:val="22"/>
        </w:rPr>
        <w:t xml:space="preserve"> increase in </w:t>
      </w:r>
      <w:r w:rsidRPr="003A17F9">
        <w:rPr>
          <w:rStyle w:val="StyleUnderline"/>
          <w:rFonts w:asciiTheme="majorHAnsi" w:hAnsiTheme="majorHAnsi" w:cstheme="majorHAnsi"/>
          <w:szCs w:val="22"/>
          <w:highlight w:val="cyan"/>
        </w:rPr>
        <w:t>ocean acidity</w:t>
      </w:r>
      <w:r w:rsidRPr="003A17F9">
        <w:rPr>
          <w:rFonts w:asciiTheme="majorHAnsi" w:hAnsiTheme="majorHAnsi" w:cstheme="majorHAnsi"/>
          <w:szCs w:val="22"/>
        </w:rPr>
        <w:t xml:space="preserve"> due to increased CO2) </w:t>
      </w:r>
      <w:r w:rsidRPr="003A17F9">
        <w:rPr>
          <w:rStyle w:val="StyleUnderline"/>
          <w:rFonts w:asciiTheme="majorHAnsi" w:hAnsiTheme="majorHAnsi" w:cstheme="majorHAnsi"/>
          <w:szCs w:val="22"/>
        </w:rPr>
        <w:t xml:space="preserve">can act as a major force multiplier and </w:t>
      </w:r>
      <w:r w:rsidRPr="003A17F9">
        <w:rPr>
          <w:rStyle w:val="Emphasis"/>
          <w:rFonts w:asciiTheme="majorHAnsi" w:hAnsiTheme="majorHAnsi" w:cstheme="majorHAnsi"/>
          <w:szCs w:val="22"/>
          <w:highlight w:val="cyan"/>
        </w:rPr>
        <w:t>expose</w:t>
      </w:r>
      <w:r w:rsidRPr="003A17F9">
        <w:rPr>
          <w:rFonts w:asciiTheme="majorHAnsi" w:hAnsiTheme="majorHAnsi" w:cstheme="majorHAnsi"/>
          <w:szCs w:val="22"/>
        </w:rPr>
        <w:t xml:space="preserve"> as much as </w:t>
      </w:r>
      <w:r w:rsidRPr="003A17F9">
        <w:rPr>
          <w:rStyle w:val="Emphasis"/>
          <w:rFonts w:asciiTheme="majorHAnsi" w:hAnsiTheme="majorHAnsi" w:cstheme="majorHAnsi"/>
          <w:szCs w:val="22"/>
          <w:highlight w:val="cyan"/>
        </w:rPr>
        <w:t>90% of species to</w:t>
      </w:r>
      <w:r w:rsidRPr="003A17F9">
        <w:rPr>
          <w:rFonts w:asciiTheme="majorHAnsi" w:hAnsiTheme="majorHAnsi" w:cstheme="majorHAnsi"/>
          <w:szCs w:val="22"/>
        </w:rPr>
        <w:t xml:space="preserve"> the dangers of </w:t>
      </w:r>
      <w:r w:rsidRPr="003A17F9">
        <w:rPr>
          <w:rStyle w:val="Emphasis"/>
          <w:rFonts w:asciiTheme="majorHAnsi" w:hAnsiTheme="majorHAnsi" w:cstheme="majorHAnsi"/>
          <w:szCs w:val="22"/>
          <w:highlight w:val="cyan"/>
        </w:rPr>
        <w:t>extinction</w:t>
      </w:r>
      <w:r w:rsidRPr="003A17F9">
        <w:rPr>
          <w:rFonts w:asciiTheme="majorHAnsi" w:hAnsiTheme="majorHAnsi" w:cstheme="majorHAnsi"/>
          <w:szCs w:val="22"/>
        </w:rPr>
        <w:t xml:space="preserve"> (57). The bodily harms combined with </w:t>
      </w:r>
      <w:r w:rsidRPr="003A17F9">
        <w:rPr>
          <w:rStyle w:val="StyleUnderline"/>
          <w:rFonts w:asciiTheme="majorHAnsi" w:hAnsiTheme="majorHAnsi" w:cstheme="majorHAnsi"/>
          <w:szCs w:val="22"/>
          <w:highlight w:val="cyan"/>
        </w:rPr>
        <w:t>climate change-forced</w:t>
      </w:r>
      <w:r w:rsidRPr="003A17F9">
        <w:rPr>
          <w:rStyle w:val="StyleUnderline"/>
          <w:rFonts w:asciiTheme="majorHAnsi" w:hAnsiTheme="majorHAnsi" w:cstheme="majorHAnsi"/>
          <w:szCs w:val="22"/>
        </w:rPr>
        <w:t xml:space="preserve"> species destruction, </w:t>
      </w:r>
      <w:r w:rsidRPr="003A17F9">
        <w:rPr>
          <w:rStyle w:val="StyleUnderline"/>
          <w:rFonts w:asciiTheme="majorHAnsi" w:hAnsiTheme="majorHAnsi" w:cstheme="majorHAnsi"/>
          <w:szCs w:val="22"/>
          <w:highlight w:val="cyan"/>
        </w:rPr>
        <w:t>biodiversity loss</w:t>
      </w:r>
      <w:r w:rsidRPr="003A17F9">
        <w:rPr>
          <w:rStyle w:val="StyleUnderline"/>
          <w:rFonts w:asciiTheme="majorHAnsi" w:hAnsiTheme="majorHAnsi" w:cstheme="majorHAnsi"/>
          <w:szCs w:val="22"/>
        </w:rPr>
        <w:t xml:space="preserve">, and </w:t>
      </w:r>
      <w:r w:rsidRPr="003A17F9">
        <w:rPr>
          <w:rStyle w:val="StyleUnderline"/>
          <w:rFonts w:asciiTheme="majorHAnsi" w:hAnsiTheme="majorHAnsi" w:cstheme="majorHAnsi"/>
          <w:szCs w:val="22"/>
          <w:highlight w:val="cyan"/>
        </w:rPr>
        <w:t>threats to water and food security</w:t>
      </w:r>
      <w:r w:rsidRPr="003A17F9">
        <w:rPr>
          <w:rFonts w:asciiTheme="majorHAnsi" w:hAnsiTheme="majorHAnsi" w:cstheme="majorHAnsi"/>
          <w:szCs w:val="22"/>
        </w:rPr>
        <w:t xml:space="preserve">, as summarized recently (58), </w:t>
      </w:r>
      <w:r w:rsidRPr="003A17F9">
        <w:rPr>
          <w:rStyle w:val="StyleUnderline"/>
          <w:rFonts w:asciiTheme="majorHAnsi" w:hAnsiTheme="majorHAnsi" w:cstheme="majorHAnsi"/>
          <w:szCs w:val="22"/>
          <w:highlight w:val="cyan"/>
        </w:rPr>
        <w:t>motivated us to categorize warming</w:t>
      </w:r>
      <w:r w:rsidRPr="003A17F9">
        <w:rPr>
          <w:rStyle w:val="StyleUnderline"/>
          <w:rFonts w:asciiTheme="majorHAnsi" w:hAnsiTheme="majorHAnsi" w:cstheme="majorHAnsi"/>
          <w:szCs w:val="22"/>
        </w:rPr>
        <w:t xml:space="preserve"> beyond 5 °C </w:t>
      </w:r>
      <w:r w:rsidRPr="003A17F9">
        <w:rPr>
          <w:rStyle w:val="StyleUnderline"/>
          <w:rFonts w:asciiTheme="majorHAnsi" w:hAnsiTheme="majorHAnsi" w:cstheme="majorHAnsi"/>
          <w:szCs w:val="22"/>
          <w:highlight w:val="cyan"/>
        </w:rPr>
        <w:t>as</w:t>
      </w:r>
      <w:r w:rsidRPr="003A17F9">
        <w:rPr>
          <w:rStyle w:val="StyleUnderline"/>
          <w:rFonts w:asciiTheme="majorHAnsi" w:hAnsiTheme="majorHAnsi" w:cstheme="majorHAnsi"/>
          <w:szCs w:val="22"/>
        </w:rPr>
        <w:t xml:space="preserve"> unknown</w:t>
      </w:r>
      <w:r w:rsidRPr="003A17F9">
        <w:rPr>
          <w:rFonts w:asciiTheme="majorHAnsi" w:hAnsiTheme="majorHAnsi" w:cstheme="majorHAnsi"/>
          <w:szCs w:val="22"/>
        </w:rPr>
        <w:t xml:space="preserve">??, </w:t>
      </w:r>
      <w:r w:rsidRPr="003A17F9">
        <w:rPr>
          <w:rStyle w:val="StyleUnderline"/>
          <w:rFonts w:asciiTheme="majorHAnsi" w:hAnsiTheme="majorHAnsi" w:cstheme="majorHAnsi"/>
          <w:szCs w:val="22"/>
        </w:rPr>
        <w:t>implying</w:t>
      </w:r>
      <w:r w:rsidRPr="003A17F9">
        <w:rPr>
          <w:rFonts w:asciiTheme="majorHAnsi" w:hAnsiTheme="majorHAnsi" w:cstheme="majorHAnsi"/>
          <w:szCs w:val="22"/>
        </w:rPr>
        <w:t xml:space="preserve"> the possibility of </w:t>
      </w:r>
      <w:r w:rsidRPr="003A17F9">
        <w:rPr>
          <w:rStyle w:val="Emphasis"/>
          <w:rFonts w:asciiTheme="majorHAnsi" w:hAnsiTheme="majorHAnsi" w:cstheme="majorHAnsi"/>
          <w:szCs w:val="22"/>
          <w:highlight w:val="cyan"/>
        </w:rPr>
        <w:t>existential threats</w:t>
      </w:r>
      <w:r w:rsidRPr="003A17F9">
        <w:rPr>
          <w:rFonts w:asciiTheme="majorHAnsi" w:hAnsiTheme="majorHAnsi" w:cstheme="majorHAnsi"/>
          <w:szCs w:val="22"/>
        </w:rPr>
        <w:t>. Fig. 2 displays these three risk categorizations (vertical dashed lines)</w:t>
      </w:r>
    </w:p>
    <w:p w14:paraId="0B3F5E56" w14:textId="31D3D588" w:rsidR="00887058" w:rsidRPr="003A17F9" w:rsidRDefault="00606924" w:rsidP="00606924">
      <w:pPr>
        <w:pStyle w:val="Heading2"/>
        <w:rPr>
          <w:rFonts w:asciiTheme="majorHAnsi" w:hAnsiTheme="majorHAnsi" w:cstheme="majorHAnsi"/>
        </w:rPr>
      </w:pPr>
      <w:r w:rsidRPr="003A17F9">
        <w:rPr>
          <w:rFonts w:asciiTheme="majorHAnsi" w:hAnsiTheme="majorHAnsi" w:cstheme="majorHAnsi"/>
        </w:rPr>
        <w:t>4</w:t>
      </w:r>
    </w:p>
    <w:p w14:paraId="542786ED" w14:textId="512B5140" w:rsidR="00606924" w:rsidRPr="003A17F9" w:rsidRDefault="00606924" w:rsidP="00606924">
      <w:pPr>
        <w:pStyle w:val="Heading4"/>
        <w:rPr>
          <w:rFonts w:asciiTheme="majorHAnsi" w:hAnsiTheme="majorHAnsi" w:cstheme="majorHAnsi"/>
        </w:rPr>
      </w:pPr>
      <w:r w:rsidRPr="003A17F9">
        <w:rPr>
          <w:rFonts w:asciiTheme="majorHAnsi" w:hAnsiTheme="majorHAnsi" w:cstheme="majorHAnsi"/>
        </w:rPr>
        <w:t xml:space="preserve">Text – Member states of the World Trade Organization ought to </w:t>
      </w:r>
      <w:r w:rsidR="00055BCA" w:rsidRPr="003A17F9">
        <w:rPr>
          <w:rFonts w:asciiTheme="majorHAnsi" w:hAnsiTheme="majorHAnsi" w:cstheme="majorHAnsi"/>
        </w:rPr>
        <w:t>establish single-payer national health insurance individually domestically</w:t>
      </w:r>
      <w:r w:rsidRPr="003A17F9">
        <w:rPr>
          <w:rFonts w:asciiTheme="majorHAnsi" w:hAnsiTheme="majorHAnsi" w:cstheme="majorHAnsi"/>
        </w:rPr>
        <w:t xml:space="preserve"> after September 25</w:t>
      </w:r>
      <w:r w:rsidRPr="003A17F9">
        <w:rPr>
          <w:rFonts w:asciiTheme="majorHAnsi" w:hAnsiTheme="majorHAnsi" w:cstheme="majorHAnsi"/>
          <w:vertAlign w:val="superscript"/>
        </w:rPr>
        <w:t>th</w:t>
      </w:r>
      <w:r w:rsidRPr="003A17F9">
        <w:rPr>
          <w:rFonts w:asciiTheme="majorHAnsi" w:hAnsiTheme="majorHAnsi" w:cstheme="majorHAnsi"/>
        </w:rPr>
        <w:t>, 2021</w:t>
      </w:r>
      <w:r w:rsidR="005E32DE">
        <w:rPr>
          <w:rFonts w:asciiTheme="majorHAnsi" w:hAnsiTheme="majorHAnsi" w:cstheme="majorHAnsi"/>
        </w:rPr>
        <w:t xml:space="preserve"> </w:t>
      </w:r>
    </w:p>
    <w:p w14:paraId="0B7024E4" w14:textId="77777777" w:rsidR="00606924" w:rsidRPr="003A17F9" w:rsidRDefault="00606924" w:rsidP="00606924">
      <w:pPr>
        <w:pStyle w:val="Heading4"/>
        <w:rPr>
          <w:rFonts w:asciiTheme="majorHAnsi" w:hAnsiTheme="majorHAnsi" w:cstheme="majorHAnsi"/>
        </w:rPr>
      </w:pPr>
      <w:r w:rsidRPr="003A17F9">
        <w:rPr>
          <w:rFonts w:asciiTheme="majorHAnsi" w:hAnsiTheme="majorHAnsi" w:cstheme="majorHAnsi"/>
        </w:rPr>
        <w:t xml:space="preserve">Single Payer </w:t>
      </w:r>
      <w:r w:rsidRPr="003A17F9">
        <w:rPr>
          <w:rFonts w:asciiTheme="majorHAnsi" w:hAnsiTheme="majorHAnsi" w:cstheme="majorHAnsi"/>
          <w:u w:val="single"/>
        </w:rPr>
        <w:t>solves High Drug Prices</w:t>
      </w:r>
      <w:r w:rsidRPr="003A17F9">
        <w:rPr>
          <w:rFonts w:asciiTheme="majorHAnsi" w:hAnsiTheme="majorHAnsi" w:cstheme="majorHAnsi"/>
        </w:rPr>
        <w:t>.</w:t>
      </w:r>
    </w:p>
    <w:p w14:paraId="6843FCCB" w14:textId="77777777" w:rsidR="00606924" w:rsidRPr="003A17F9" w:rsidRDefault="00606924" w:rsidP="00606924">
      <w:pPr>
        <w:rPr>
          <w:rFonts w:asciiTheme="majorHAnsi" w:hAnsiTheme="majorHAnsi" w:cstheme="majorHAnsi"/>
        </w:rPr>
      </w:pPr>
      <w:r w:rsidRPr="003A17F9">
        <w:rPr>
          <w:rStyle w:val="Style13ptBold"/>
          <w:rFonts w:asciiTheme="majorHAnsi" w:hAnsiTheme="majorHAnsi" w:cstheme="majorHAnsi"/>
        </w:rPr>
        <w:t>Rotolo 19</w:t>
      </w:r>
      <w:r w:rsidRPr="003A17F9">
        <w:rPr>
          <w:rFonts w:asciiTheme="majorHAnsi" w:hAnsiTheme="majorHAnsi" w:cstheme="majorHAnsi"/>
        </w:rPr>
        <w:t xml:space="preserve"> Shannon Rotolo 11-18-2019 "Letters: ‘Medicare for All’ would drive down drug costs" </w:t>
      </w:r>
      <w:hyperlink r:id="rId14" w:history="1">
        <w:r w:rsidRPr="003A17F9">
          <w:rPr>
            <w:rStyle w:val="Hyperlink"/>
            <w:rFonts w:asciiTheme="majorHAnsi" w:hAnsiTheme="majorHAnsi" w:cstheme="majorHAnsi"/>
          </w:rPr>
          <w:t>https://www.chicagotribune.com/opinion/letters/ct-letters-vp-111819-20191118-3q6k5toz6fgmvafspzylpbs2ca-story.html</w:t>
        </w:r>
      </w:hyperlink>
      <w:r w:rsidRPr="003A17F9">
        <w:rPr>
          <w:rFonts w:asciiTheme="majorHAnsi" w:hAnsiTheme="majorHAnsi" w:cstheme="majorHAnsi"/>
        </w:rPr>
        <w:t xml:space="preserve"> (pharmacist and member of the Illinois Single-Payer Coalition, Chicago)//Elmer </w:t>
      </w:r>
    </w:p>
    <w:p w14:paraId="1345D9E8" w14:textId="7F6D8C40" w:rsidR="00606924" w:rsidRPr="003A17F9" w:rsidRDefault="00606924" w:rsidP="00606924">
      <w:pPr>
        <w:rPr>
          <w:rFonts w:asciiTheme="majorHAnsi" w:hAnsiTheme="majorHAnsi" w:cstheme="majorHAnsi"/>
          <w:szCs w:val="22"/>
        </w:rPr>
      </w:pPr>
      <w:r w:rsidRPr="003A17F9">
        <w:rPr>
          <w:rFonts w:asciiTheme="majorHAnsi" w:hAnsiTheme="majorHAnsi" w:cstheme="majorHAnsi"/>
          <w:szCs w:val="22"/>
          <w:u w:val="single"/>
        </w:rPr>
        <w:t>In 2017, a study found that more than 15% of people living in the United States went without a needed medication because of its cost</w:t>
      </w:r>
      <w:r w:rsidRPr="003A17F9">
        <w:rPr>
          <w:rFonts w:asciiTheme="majorHAnsi" w:hAnsiTheme="majorHAnsi" w:cstheme="majorHAnsi"/>
          <w:szCs w:val="22"/>
        </w:rPr>
        <w:t xml:space="preserve">. </w:t>
      </w:r>
      <w:r w:rsidRPr="003A17F9">
        <w:rPr>
          <w:rFonts w:asciiTheme="majorHAnsi" w:hAnsiTheme="majorHAnsi" w:cstheme="majorHAnsi"/>
          <w:szCs w:val="22"/>
          <w:u w:val="single"/>
        </w:rPr>
        <w:t xml:space="preserve">This is significantly higher than the nonadherence in </w:t>
      </w:r>
      <w:proofErr w:type="gramStart"/>
      <w:r w:rsidRPr="003A17F9">
        <w:rPr>
          <w:rFonts w:asciiTheme="majorHAnsi" w:hAnsiTheme="majorHAnsi" w:cstheme="majorHAnsi"/>
          <w:szCs w:val="22"/>
          <w:u w:val="single"/>
        </w:rPr>
        <w:t>a majority of</w:t>
      </w:r>
      <w:proofErr w:type="gramEnd"/>
      <w:r w:rsidRPr="003A17F9">
        <w:rPr>
          <w:rFonts w:asciiTheme="majorHAnsi" w:hAnsiTheme="majorHAnsi" w:cstheme="majorHAnsi"/>
          <w:szCs w:val="22"/>
          <w:u w:val="single"/>
        </w:rPr>
        <w:t xml:space="preserve"> European countries. While there are multiple bills at the state and federal level aimed at reducing drug prices for single classes of drugs, such as insulin, or targeting high-cost drugs as a category</w:t>
      </w:r>
      <w:r w:rsidRPr="003A17F9">
        <w:rPr>
          <w:rFonts w:asciiTheme="majorHAnsi" w:hAnsiTheme="majorHAnsi" w:cstheme="majorHAnsi"/>
          <w:szCs w:val="22"/>
        </w:rPr>
        <w:t xml:space="preserve">, </w:t>
      </w:r>
      <w:r w:rsidRPr="003A17F9">
        <w:rPr>
          <w:rFonts w:asciiTheme="majorHAnsi" w:hAnsiTheme="majorHAnsi" w:cstheme="majorHAnsi"/>
          <w:b/>
          <w:szCs w:val="22"/>
          <w:highlight w:val="cyan"/>
          <w:u w:val="single"/>
          <w:bdr w:val="single" w:sz="12" w:space="0" w:color="auto"/>
        </w:rPr>
        <w:t>none of these bills has the potential to make the same impact as a switch to a single-payer system</w:t>
      </w:r>
      <w:r w:rsidRPr="003A17F9">
        <w:rPr>
          <w:rFonts w:asciiTheme="majorHAnsi" w:hAnsiTheme="majorHAnsi" w:cstheme="majorHAnsi"/>
          <w:szCs w:val="22"/>
        </w:rPr>
        <w:t xml:space="preserve">, commonly known as “Medicare for All.” Creation of a single-payer system </w:t>
      </w:r>
      <w:proofErr w:type="gramStart"/>
      <w:r w:rsidRPr="003A17F9">
        <w:rPr>
          <w:rFonts w:asciiTheme="majorHAnsi" w:hAnsiTheme="majorHAnsi" w:cstheme="majorHAnsi"/>
          <w:szCs w:val="22"/>
        </w:rPr>
        <w:t xml:space="preserve">has the </w:t>
      </w:r>
      <w:r w:rsidRPr="003A17F9">
        <w:rPr>
          <w:rFonts w:asciiTheme="majorHAnsi" w:hAnsiTheme="majorHAnsi" w:cstheme="majorHAnsi"/>
          <w:b/>
          <w:szCs w:val="22"/>
          <w:highlight w:val="cyan"/>
          <w:u w:val="single"/>
        </w:rPr>
        <w:t>ability to</w:t>
      </w:r>
      <w:proofErr w:type="gramEnd"/>
      <w:r w:rsidRPr="003A17F9">
        <w:rPr>
          <w:rFonts w:asciiTheme="majorHAnsi" w:hAnsiTheme="majorHAnsi" w:cstheme="majorHAnsi"/>
          <w:b/>
          <w:szCs w:val="22"/>
          <w:highlight w:val="cyan"/>
          <w:u w:val="single"/>
        </w:rPr>
        <w:t xml:space="preserve"> drive down drug prices by consolidating negotiating power</w:t>
      </w:r>
      <w:r w:rsidRPr="003A17F9">
        <w:rPr>
          <w:rFonts w:asciiTheme="majorHAnsi" w:hAnsiTheme="majorHAnsi" w:cstheme="majorHAnsi"/>
          <w:szCs w:val="22"/>
        </w:rPr>
        <w:t xml:space="preserve">. This is something we’ve been told pharmacy benefit managers (PBMs), middlemen in our current system, could achieve. But despite their presence, drug costs have continued to skyrocket. A single-payer system, on the other hand, is </w:t>
      </w:r>
      <w:r w:rsidRPr="003A17F9">
        <w:rPr>
          <w:rFonts w:asciiTheme="majorHAnsi" w:hAnsiTheme="majorHAnsi" w:cstheme="majorHAnsi"/>
          <w:b/>
          <w:szCs w:val="22"/>
          <w:highlight w:val="cyan"/>
          <w:u w:val="single"/>
        </w:rPr>
        <w:t>projected to reduce</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brand name </w:t>
      </w:r>
      <w:r w:rsidRPr="003A17F9">
        <w:rPr>
          <w:rFonts w:asciiTheme="majorHAnsi" w:hAnsiTheme="majorHAnsi" w:cstheme="majorHAnsi"/>
          <w:b/>
          <w:szCs w:val="22"/>
          <w:highlight w:val="cyan"/>
          <w:u w:val="single"/>
          <w:bdr w:val="single" w:sz="12" w:space="0" w:color="auto"/>
        </w:rPr>
        <w:t>drug prices by about 50%.</w:t>
      </w:r>
      <w:r w:rsidRPr="003A17F9">
        <w:rPr>
          <w:rFonts w:asciiTheme="majorHAnsi" w:hAnsiTheme="majorHAnsi" w:cstheme="majorHAnsi"/>
          <w:szCs w:val="22"/>
          <w:highlight w:val="cyan"/>
        </w:rPr>
        <w:t xml:space="preserve"> </w:t>
      </w:r>
      <w:r w:rsidRPr="003A17F9">
        <w:rPr>
          <w:rFonts w:asciiTheme="majorHAnsi" w:hAnsiTheme="majorHAnsi" w:cstheme="majorHAnsi"/>
          <w:szCs w:val="22"/>
        </w:rPr>
        <w:t xml:space="preserve">These changes in average wholesale price (AWP) or any other price measures used by the industry or in retail pharmacies aren’t necessarily tied to the copay you see at the pharmacy counter, though. Medicare for All would address that piece as well, </w:t>
      </w:r>
      <w:r w:rsidRPr="003A17F9">
        <w:rPr>
          <w:rFonts w:asciiTheme="majorHAnsi" w:hAnsiTheme="majorHAnsi" w:cstheme="majorHAnsi"/>
          <w:b/>
          <w:szCs w:val="22"/>
          <w:highlight w:val="cyan"/>
          <w:u w:val="single"/>
        </w:rPr>
        <w:t>with no copays or deductibles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in one proposed version, and a maximum of $200 per year on prescriptions in the other. Another unique advantage of Medicare for All is that it would </w:t>
      </w:r>
      <w:r w:rsidRPr="003A17F9">
        <w:rPr>
          <w:rFonts w:asciiTheme="majorHAnsi" w:hAnsiTheme="majorHAnsi" w:cstheme="majorHAnsi"/>
          <w:b/>
          <w:szCs w:val="22"/>
          <w:highlight w:val="cyan"/>
          <w:u w:val="single"/>
        </w:rPr>
        <w:t>restore patient choice in pharmacy</w:t>
      </w:r>
      <w:r w:rsidRPr="003A17F9">
        <w:rPr>
          <w:rFonts w:asciiTheme="majorHAnsi" w:hAnsiTheme="majorHAnsi" w:cstheme="majorHAnsi"/>
          <w:szCs w:val="22"/>
          <w:u w:val="single"/>
        </w:rPr>
        <w:t xml:space="preserve">. </w:t>
      </w:r>
      <w:r w:rsidRPr="003A17F9">
        <w:rPr>
          <w:rFonts w:asciiTheme="majorHAnsi" w:hAnsiTheme="majorHAnsi" w:cstheme="majorHAnsi"/>
          <w:b/>
          <w:szCs w:val="22"/>
          <w:highlight w:val="cyan"/>
          <w:u w:val="single"/>
        </w:rPr>
        <w:t>Private insurance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and PBMs </w:t>
      </w:r>
      <w:r w:rsidRPr="003A17F9">
        <w:rPr>
          <w:rFonts w:asciiTheme="majorHAnsi" w:hAnsiTheme="majorHAnsi" w:cstheme="majorHAnsi"/>
          <w:b/>
          <w:szCs w:val="22"/>
          <w:highlight w:val="cyan"/>
          <w:u w:val="single"/>
        </w:rPr>
        <w:t>ensure</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greater </w:t>
      </w:r>
      <w:r w:rsidRPr="003A17F9">
        <w:rPr>
          <w:rFonts w:asciiTheme="majorHAnsi" w:hAnsiTheme="majorHAnsi" w:cstheme="majorHAnsi"/>
          <w:b/>
          <w:szCs w:val="22"/>
          <w:highlight w:val="cyan"/>
          <w:u w:val="single"/>
        </w:rPr>
        <w:t>profits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for themselves </w:t>
      </w:r>
      <w:r w:rsidRPr="003A17F9">
        <w:rPr>
          <w:rFonts w:asciiTheme="majorHAnsi" w:hAnsiTheme="majorHAnsi" w:cstheme="majorHAnsi"/>
          <w:b/>
          <w:szCs w:val="22"/>
          <w:highlight w:val="cyan"/>
          <w:u w:val="single"/>
        </w:rPr>
        <w:t>by restricting choice</w:t>
      </w:r>
      <w:r w:rsidRPr="003A17F9">
        <w:rPr>
          <w:rFonts w:asciiTheme="majorHAnsi" w:hAnsiTheme="majorHAnsi" w:cstheme="majorHAnsi"/>
          <w:szCs w:val="22"/>
          <w:u w:val="single"/>
        </w:rPr>
        <w:t xml:space="preserve">, </w:t>
      </w:r>
      <w:r w:rsidRPr="003A17F9">
        <w:rPr>
          <w:rFonts w:asciiTheme="majorHAnsi" w:hAnsiTheme="majorHAnsi" w:cstheme="majorHAnsi"/>
          <w:b/>
          <w:szCs w:val="22"/>
          <w:highlight w:val="cyan"/>
          <w:u w:val="single"/>
          <w:bdr w:val="single" w:sz="12" w:space="0" w:color="auto"/>
        </w:rPr>
        <w:t>driving prescriptions to the chains they own.</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When they do permit patients to use alternative pharmacies, the reimbursement to those small businesses can be so low that prescriptions are often filled at a loss. The end </w:t>
      </w:r>
      <w:r w:rsidRPr="003A17F9">
        <w:rPr>
          <w:rFonts w:asciiTheme="majorHAnsi" w:hAnsiTheme="majorHAnsi" w:cstheme="majorHAnsi"/>
          <w:b/>
          <w:szCs w:val="22"/>
          <w:highlight w:val="cyan"/>
          <w:u w:val="single"/>
        </w:rPr>
        <w:t>result is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the </w:t>
      </w:r>
      <w:r w:rsidRPr="003A17F9">
        <w:rPr>
          <w:rFonts w:asciiTheme="majorHAnsi" w:hAnsiTheme="majorHAnsi" w:cstheme="majorHAnsi"/>
          <w:b/>
          <w:szCs w:val="22"/>
          <w:highlight w:val="cyan"/>
          <w:u w:val="single"/>
        </w:rPr>
        <w:t>pharmacy deserts</w:t>
      </w:r>
      <w:r w:rsidRPr="003A17F9">
        <w:rPr>
          <w:rFonts w:asciiTheme="majorHAnsi" w:hAnsiTheme="majorHAnsi" w:cstheme="majorHAnsi"/>
          <w:szCs w:val="22"/>
          <w:highlight w:val="cyan"/>
          <w:u w:val="single"/>
        </w:rPr>
        <w:t xml:space="preserve"> </w:t>
      </w:r>
      <w:r w:rsidRPr="003A17F9">
        <w:rPr>
          <w:rFonts w:asciiTheme="majorHAnsi" w:hAnsiTheme="majorHAnsi" w:cstheme="majorHAnsi"/>
          <w:szCs w:val="22"/>
          <w:u w:val="single"/>
        </w:rPr>
        <w:t xml:space="preserve">we see on the South and West sides of </w:t>
      </w:r>
      <w:proofErr w:type="gramStart"/>
      <w:r w:rsidRPr="003A17F9">
        <w:rPr>
          <w:rFonts w:asciiTheme="majorHAnsi" w:hAnsiTheme="majorHAnsi" w:cstheme="majorHAnsi"/>
          <w:szCs w:val="22"/>
          <w:u w:val="single"/>
        </w:rPr>
        <w:t>Chicago, and</w:t>
      </w:r>
      <w:proofErr w:type="gramEnd"/>
      <w:r w:rsidRPr="003A17F9">
        <w:rPr>
          <w:rFonts w:asciiTheme="majorHAnsi" w:hAnsiTheme="majorHAnsi" w:cstheme="majorHAnsi"/>
          <w:szCs w:val="22"/>
          <w:u w:val="single"/>
        </w:rPr>
        <w:t xml:space="preserve"> closing of independent pharmacies in the Chicago area in general</w:t>
      </w:r>
      <w:r w:rsidRPr="003A17F9">
        <w:rPr>
          <w:rFonts w:asciiTheme="majorHAnsi" w:hAnsiTheme="majorHAnsi" w:cstheme="majorHAnsi"/>
          <w:szCs w:val="22"/>
        </w:rPr>
        <w:t>. Medication only helps if you can take it, and you can only take it if you can afford it. Everyone deserves to get the medication they need from a pharmacy they trust. I encourage everyone who takes medication or loves someone who takes medication to learn more about Medicare for All and to support the candidates who will fight for it.</w:t>
      </w:r>
    </w:p>
    <w:p w14:paraId="5D20990A" w14:textId="690C9320" w:rsidR="005E32DE" w:rsidRDefault="005E32DE" w:rsidP="005E32DE">
      <w:pPr>
        <w:pStyle w:val="Heading2"/>
      </w:pPr>
      <w:r>
        <w:t>6</w:t>
      </w:r>
    </w:p>
    <w:p w14:paraId="227517DB" w14:textId="659E9BB0" w:rsidR="005E32DE" w:rsidRDefault="005E32DE" w:rsidP="005E32DE">
      <w:pPr>
        <w:pStyle w:val="Heading4"/>
      </w:pPr>
      <w:r>
        <w:t xml:space="preserve">Counterplan Text – States ought to eliminate their nuclear arsenals – solves their terminal of nuclear war </w:t>
      </w:r>
      <w:r w:rsidR="00045B70">
        <w:t>on the advantage</w:t>
      </w:r>
    </w:p>
    <w:p w14:paraId="10C79CDC" w14:textId="33A9B6D2" w:rsidR="0040223B" w:rsidRDefault="0040223B" w:rsidP="0040223B">
      <w:pPr>
        <w:pStyle w:val="Heading2"/>
      </w:pPr>
      <w:r>
        <w:t>7</w:t>
      </w:r>
    </w:p>
    <w:p w14:paraId="3004810E" w14:textId="77777777" w:rsidR="0040223B" w:rsidRDefault="0040223B" w:rsidP="0040223B">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37D7C429" w14:textId="77777777" w:rsidR="0040223B" w:rsidRDefault="0040223B" w:rsidP="0040223B">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6B8D3D12" w14:textId="77777777" w:rsidR="0040223B" w:rsidRDefault="0040223B" w:rsidP="0040223B">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246CD620" w14:textId="77777777" w:rsidR="0040223B" w:rsidRDefault="0040223B" w:rsidP="0040223B">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7E5F4364" w14:textId="77777777" w:rsidR="0040223B" w:rsidRPr="00F51B40" w:rsidRDefault="0040223B" w:rsidP="0040223B">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27A95541" w14:textId="77777777" w:rsidR="0040223B" w:rsidRDefault="0040223B" w:rsidP="0040223B">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10D755D5" w14:textId="5D3AD9D4" w:rsidR="0040223B" w:rsidRDefault="0040223B" w:rsidP="0040223B">
      <w:pPr>
        <w:pStyle w:val="Heading4"/>
      </w:pPr>
      <w:proofErr w:type="gramStart"/>
      <w:r>
        <w:t>Yes</w:t>
      </w:r>
      <w:proofErr w:type="gramEnd"/>
      <w:r>
        <w:t xml:space="preserve"> 2NR Theory – anything else allows them to sever with no check which is awful for negs</w:t>
      </w:r>
    </w:p>
    <w:p w14:paraId="35C394C0" w14:textId="77777777" w:rsidR="0040223B" w:rsidRPr="0040223B" w:rsidRDefault="0040223B" w:rsidP="0040223B"/>
    <w:p w14:paraId="62A5211B" w14:textId="191490B5" w:rsidR="009A0D53" w:rsidRPr="003A17F9" w:rsidRDefault="00A61531" w:rsidP="00A61531">
      <w:pPr>
        <w:pStyle w:val="Heading2"/>
        <w:rPr>
          <w:rFonts w:asciiTheme="majorHAnsi" w:hAnsiTheme="majorHAnsi" w:cstheme="majorHAnsi"/>
        </w:rPr>
      </w:pPr>
      <w:r w:rsidRPr="003A17F9">
        <w:rPr>
          <w:rFonts w:asciiTheme="majorHAnsi" w:hAnsiTheme="majorHAnsi" w:cstheme="majorHAnsi"/>
        </w:rPr>
        <w:t>Case</w:t>
      </w:r>
    </w:p>
    <w:p w14:paraId="450037E9" w14:textId="69329469" w:rsidR="00A61531" w:rsidRPr="003A17F9" w:rsidRDefault="00A61531" w:rsidP="00A61531">
      <w:pPr>
        <w:pStyle w:val="Heading3"/>
        <w:rPr>
          <w:rFonts w:asciiTheme="majorHAnsi" w:hAnsiTheme="majorHAnsi" w:cstheme="majorHAnsi"/>
        </w:rPr>
      </w:pPr>
      <w:r w:rsidRPr="003A17F9">
        <w:rPr>
          <w:rFonts w:asciiTheme="majorHAnsi" w:hAnsiTheme="majorHAnsi" w:cstheme="majorHAnsi"/>
        </w:rPr>
        <w:t>Advantage 1</w:t>
      </w:r>
    </w:p>
    <w:p w14:paraId="2321C523" w14:textId="77777777" w:rsidR="00380671" w:rsidRPr="003A17F9" w:rsidRDefault="00380671" w:rsidP="0058412D">
      <w:pPr>
        <w:pStyle w:val="Heading4"/>
        <w:rPr>
          <w:rFonts w:asciiTheme="majorHAnsi" w:hAnsiTheme="majorHAnsi" w:cstheme="majorHAnsi"/>
        </w:rPr>
      </w:pPr>
      <w:r w:rsidRPr="003A17F9">
        <w:rPr>
          <w:rFonts w:asciiTheme="majorHAnsi" w:hAnsiTheme="majorHAnsi" w:cstheme="majorHAnsi"/>
        </w:rPr>
        <w:t xml:space="preserve">Brain drain and weak infrastructure make it </w:t>
      </w:r>
      <w:proofErr w:type="spellStart"/>
      <w:r w:rsidRPr="003A17F9">
        <w:rPr>
          <w:rFonts w:asciiTheme="majorHAnsi" w:hAnsiTheme="majorHAnsi" w:cstheme="majorHAnsi"/>
        </w:rPr>
        <w:t>intraactable</w:t>
      </w:r>
      <w:proofErr w:type="spellEnd"/>
    </w:p>
    <w:p w14:paraId="783D128E" w14:textId="34A04CBE" w:rsidR="00380671" w:rsidRPr="003A17F9" w:rsidRDefault="00380671" w:rsidP="00380671">
      <w:pPr>
        <w:rPr>
          <w:rFonts w:asciiTheme="majorHAnsi" w:hAnsiTheme="majorHAnsi" w:cstheme="majorHAnsi"/>
          <w:u w:val="single"/>
        </w:rPr>
      </w:pPr>
      <w:proofErr w:type="spellStart"/>
      <w:r w:rsidRPr="003A17F9">
        <w:rPr>
          <w:rFonts w:asciiTheme="majorHAnsi" w:hAnsiTheme="majorHAnsi" w:cstheme="majorHAnsi"/>
          <w:u w:val="single"/>
        </w:rPr>
        <w:t>Skirble</w:t>
      </w:r>
      <w:proofErr w:type="spellEnd"/>
      <w:r w:rsidRPr="003A17F9">
        <w:rPr>
          <w:rFonts w:asciiTheme="majorHAnsi" w:hAnsiTheme="majorHAnsi" w:cstheme="majorHAnsi"/>
          <w:u w:val="single"/>
        </w:rPr>
        <w:t xml:space="preserve"> 7 </w:t>
      </w:r>
      <w:r w:rsidRPr="003A17F9">
        <w:rPr>
          <w:rFonts w:asciiTheme="majorHAnsi" w:hAnsiTheme="majorHAnsi" w:cstheme="majorHAnsi"/>
        </w:rPr>
        <w:t xml:space="preserve">(Rosanne, reporter @ Voices for America, Africa Fighting Malaria, “Even Billions of Dollars Can’t Solve Global Health”, </w:t>
      </w:r>
      <w:hyperlink r:id="rId15" w:history="1">
        <w:r w:rsidR="0058412D" w:rsidRPr="003A17F9">
          <w:rPr>
            <w:rStyle w:val="Hyperlink"/>
            <w:rFonts w:asciiTheme="majorHAnsi" w:hAnsiTheme="majorHAnsi" w:cstheme="majorHAnsi"/>
          </w:rPr>
          <w:t>http://www.fightingmalaria.org/news.aspx?id=354</w:t>
        </w:r>
      </w:hyperlink>
      <w:r w:rsidRPr="003A17F9">
        <w:rPr>
          <w:rFonts w:asciiTheme="majorHAnsi" w:hAnsiTheme="majorHAnsi" w:cstheme="majorHAnsi"/>
        </w:rPr>
        <w:t>)</w:t>
      </w:r>
      <w:r w:rsidR="0058412D" w:rsidRPr="003A17F9">
        <w:rPr>
          <w:rFonts w:asciiTheme="majorHAnsi" w:hAnsiTheme="majorHAnsi" w:cstheme="majorHAnsi"/>
        </w:rPr>
        <w:t xml:space="preserve"> </w:t>
      </w:r>
      <w:r w:rsidRPr="003A17F9">
        <w:rPr>
          <w:rFonts w:asciiTheme="majorHAnsi" w:hAnsiTheme="majorHAnsi" w:cstheme="majorHAnsi"/>
        </w:rPr>
        <w:t xml:space="preserve">All signs point to continued increases in this funding, according to Laurie Garrett, a senior fellow with the private Council on Foreign Relations. But she says the </w:t>
      </w:r>
      <w:r w:rsidRPr="003A17F9">
        <w:rPr>
          <w:rFonts w:asciiTheme="majorHAnsi" w:hAnsiTheme="majorHAnsi" w:cstheme="majorHAnsi"/>
          <w:u w:val="single"/>
        </w:rPr>
        <w:t>donations have grown at such a rapid pace that there is little time to reflect on how the money is being spent.</w:t>
      </w:r>
      <w:r w:rsidRPr="003A17F9">
        <w:rPr>
          <w:rFonts w:asciiTheme="majorHAnsi" w:hAnsiTheme="majorHAnsi" w:cstheme="majorHAnsi"/>
        </w:rPr>
        <w:t xml:space="preserve"> "Are we doing the right things?" she asks. "Are we addressing the right problems and are we addressing them in the proper manner?" She says a larger issue is that </w:t>
      </w:r>
      <w:proofErr w:type="gramStart"/>
      <w:r w:rsidRPr="003A17F9">
        <w:rPr>
          <w:rFonts w:asciiTheme="majorHAnsi" w:hAnsiTheme="majorHAnsi" w:cstheme="majorHAnsi"/>
          <w:u w:val="single"/>
        </w:rPr>
        <w:t>the majority of</w:t>
      </w:r>
      <w:proofErr w:type="gramEnd"/>
      <w:r w:rsidRPr="003A17F9">
        <w:rPr>
          <w:rFonts w:asciiTheme="majorHAnsi" w:hAnsiTheme="majorHAnsi" w:cstheme="majorHAnsi"/>
          <w:u w:val="single"/>
        </w:rPr>
        <w:t xml:space="preserve"> </w:t>
      </w:r>
      <w:r w:rsidRPr="003A17F9">
        <w:rPr>
          <w:rFonts w:asciiTheme="majorHAnsi" w:hAnsiTheme="majorHAnsi" w:cstheme="majorHAnsi"/>
          <w:highlight w:val="cyan"/>
          <w:u w:val="single"/>
        </w:rPr>
        <w:t>the money is earmarked for very specific, narrow disease problems</w:t>
      </w:r>
      <w:r w:rsidRPr="003A17F9">
        <w:rPr>
          <w:rFonts w:asciiTheme="majorHAnsi" w:hAnsiTheme="majorHAnsi" w:cstheme="majorHAnsi"/>
          <w:highlight w:val="cyan"/>
        </w:rPr>
        <w:t>.</w:t>
      </w:r>
      <w:r w:rsidRPr="003A17F9">
        <w:rPr>
          <w:rFonts w:asciiTheme="majorHAnsi" w:hAnsiTheme="majorHAnsi" w:cstheme="majorHAnsi"/>
        </w:rPr>
        <w:t xml:space="preserve">  Garrett says </w:t>
      </w:r>
      <w:r w:rsidRPr="003A17F9">
        <w:rPr>
          <w:rFonts w:asciiTheme="majorHAnsi" w:hAnsiTheme="majorHAnsi" w:cstheme="majorHAnsi"/>
          <w:highlight w:val="cyan"/>
          <w:u w:val="single"/>
        </w:rPr>
        <w:t>efforts</w:t>
      </w:r>
      <w:r w:rsidRPr="003A17F9">
        <w:rPr>
          <w:rFonts w:asciiTheme="majorHAnsi" w:hAnsiTheme="majorHAnsi" w:cstheme="majorHAnsi"/>
          <w:u w:val="single"/>
        </w:rPr>
        <w:t xml:space="preserve"> to fight disease </w:t>
      </w:r>
      <w:r w:rsidRPr="003A17F9">
        <w:rPr>
          <w:rFonts w:asciiTheme="majorHAnsi" w:hAnsiTheme="majorHAnsi" w:cstheme="majorHAnsi"/>
          <w:highlight w:val="cyan"/>
          <w:u w:val="single"/>
        </w:rPr>
        <w:t>must take account of local health</w:t>
      </w:r>
      <w:r w:rsidRPr="003A17F9">
        <w:rPr>
          <w:rFonts w:asciiTheme="majorHAnsi" w:hAnsiTheme="majorHAnsi" w:cstheme="majorHAnsi"/>
          <w:u w:val="single"/>
        </w:rPr>
        <w:t xml:space="preserve"> care </w:t>
      </w:r>
      <w:proofErr w:type="gramStart"/>
      <w:r w:rsidRPr="003A17F9">
        <w:rPr>
          <w:rFonts w:asciiTheme="majorHAnsi" w:hAnsiTheme="majorHAnsi" w:cstheme="majorHAnsi"/>
          <w:highlight w:val="cyan"/>
          <w:u w:val="single"/>
        </w:rPr>
        <w:t>services</w:t>
      </w:r>
      <w:r w:rsidRPr="003A17F9">
        <w:rPr>
          <w:rFonts w:asciiTheme="majorHAnsi" w:hAnsiTheme="majorHAnsi" w:cstheme="majorHAnsi"/>
          <w:u w:val="single"/>
        </w:rPr>
        <w:t>, if</w:t>
      </w:r>
      <w:proofErr w:type="gramEnd"/>
      <w:r w:rsidRPr="003A17F9">
        <w:rPr>
          <w:rFonts w:asciiTheme="majorHAnsi" w:hAnsiTheme="majorHAnsi" w:cstheme="majorHAnsi"/>
          <w:u w:val="single"/>
        </w:rPr>
        <w:t xml:space="preserve"> such services are even available</w:t>
      </w:r>
      <w:r w:rsidRPr="003A17F9">
        <w:rPr>
          <w:rFonts w:asciiTheme="majorHAnsi" w:hAnsiTheme="majorHAnsi" w:cstheme="majorHAnsi"/>
        </w:rPr>
        <w:t xml:space="preserve">. She points to </w:t>
      </w:r>
      <w:r w:rsidRPr="003A17F9">
        <w:rPr>
          <w:rFonts w:asciiTheme="majorHAnsi" w:hAnsiTheme="majorHAnsi" w:cstheme="majorHAnsi"/>
          <w:u w:val="single"/>
        </w:rPr>
        <w:t xml:space="preserve">a worsening </w:t>
      </w:r>
      <w:r w:rsidRPr="003A17F9">
        <w:rPr>
          <w:rFonts w:asciiTheme="majorHAnsi" w:hAnsiTheme="majorHAnsi" w:cstheme="majorHAnsi"/>
          <w:highlight w:val="cyan"/>
          <w:u w:val="single"/>
        </w:rPr>
        <w:t>shortage of health care workers</w:t>
      </w:r>
      <w:r w:rsidRPr="003A17F9">
        <w:rPr>
          <w:rFonts w:asciiTheme="majorHAnsi" w:hAnsiTheme="majorHAnsi" w:cstheme="majorHAnsi"/>
          <w:u w:val="single"/>
        </w:rPr>
        <w:t xml:space="preserve"> in sub-Saharan Africa, a deficit experts put at roughly one million people. It's </w:t>
      </w:r>
      <w:r w:rsidRPr="003A17F9">
        <w:rPr>
          <w:rFonts w:asciiTheme="majorHAnsi" w:hAnsiTheme="majorHAnsi" w:cstheme="majorHAnsi"/>
          <w:highlight w:val="cyan"/>
          <w:u w:val="single"/>
        </w:rPr>
        <w:t>due</w:t>
      </w:r>
      <w:r w:rsidRPr="003A17F9">
        <w:rPr>
          <w:rFonts w:asciiTheme="majorHAnsi" w:hAnsiTheme="majorHAnsi" w:cstheme="majorHAnsi"/>
        </w:rPr>
        <w:t xml:space="preserve">, in part, </w:t>
      </w:r>
      <w:r w:rsidRPr="003A17F9">
        <w:rPr>
          <w:rFonts w:asciiTheme="majorHAnsi" w:hAnsiTheme="majorHAnsi" w:cstheme="majorHAnsi"/>
          <w:highlight w:val="cyan"/>
          <w:u w:val="single"/>
        </w:rPr>
        <w:t>to the flight of trained professionals to wealthier countries</w:t>
      </w:r>
      <w:r w:rsidRPr="003A17F9">
        <w:rPr>
          <w:rFonts w:asciiTheme="majorHAnsi" w:hAnsiTheme="majorHAnsi" w:cstheme="majorHAnsi"/>
          <w:u w:val="single"/>
        </w:rPr>
        <w:t xml:space="preserve">, where the population is </w:t>
      </w:r>
      <w:proofErr w:type="gramStart"/>
      <w:r w:rsidRPr="003A17F9">
        <w:rPr>
          <w:rFonts w:asciiTheme="majorHAnsi" w:hAnsiTheme="majorHAnsi" w:cstheme="majorHAnsi"/>
          <w:u w:val="single"/>
        </w:rPr>
        <w:t>aging</w:t>
      </w:r>
      <w:proofErr w:type="gramEnd"/>
      <w:r w:rsidRPr="003A17F9">
        <w:rPr>
          <w:rFonts w:asciiTheme="majorHAnsi" w:hAnsiTheme="majorHAnsi" w:cstheme="majorHAnsi"/>
          <w:u w:val="single"/>
        </w:rPr>
        <w:t xml:space="preserve"> and more services are needed</w:t>
      </w:r>
      <w:r w:rsidRPr="003A17F9">
        <w:rPr>
          <w:rFonts w:asciiTheme="majorHAnsi" w:hAnsiTheme="majorHAnsi" w:cstheme="majorHAnsi"/>
        </w:rPr>
        <w:t xml:space="preserve">. Garrett says </w:t>
      </w:r>
      <w:r w:rsidRPr="003A17F9">
        <w:rPr>
          <w:rFonts w:asciiTheme="majorHAnsi" w:hAnsiTheme="majorHAnsi" w:cstheme="majorHAnsi"/>
          <w:u w:val="single"/>
        </w:rPr>
        <w:t xml:space="preserve">this </w:t>
      </w:r>
      <w:r w:rsidRPr="003A17F9">
        <w:rPr>
          <w:rFonts w:asciiTheme="majorHAnsi" w:hAnsiTheme="majorHAnsi" w:cstheme="majorHAnsi"/>
          <w:highlight w:val="cyan"/>
          <w:u w:val="single"/>
        </w:rPr>
        <w:t>'brain drain' is complicated by</w:t>
      </w:r>
      <w:r w:rsidRPr="003A17F9">
        <w:rPr>
          <w:rFonts w:asciiTheme="majorHAnsi" w:hAnsiTheme="majorHAnsi" w:cstheme="majorHAnsi"/>
          <w:u w:val="single"/>
        </w:rPr>
        <w:t xml:space="preserve"> the fact that many developing countries lack the basic </w:t>
      </w:r>
      <w:r w:rsidRPr="003A17F9">
        <w:rPr>
          <w:rFonts w:asciiTheme="majorHAnsi" w:hAnsiTheme="majorHAnsi" w:cstheme="majorHAnsi"/>
          <w:highlight w:val="cyan"/>
          <w:u w:val="single"/>
        </w:rPr>
        <w:t>infrastructure</w:t>
      </w:r>
      <w:r w:rsidRPr="003A17F9">
        <w:rPr>
          <w:rFonts w:asciiTheme="majorHAnsi" w:hAnsiTheme="majorHAnsi" w:cstheme="majorHAnsi"/>
          <w:u w:val="single"/>
        </w:rPr>
        <w:t xml:space="preserve"> to support a health care system. In many poor countries, hospitals, </w:t>
      </w:r>
      <w:proofErr w:type="gramStart"/>
      <w:r w:rsidRPr="003A17F9">
        <w:rPr>
          <w:rFonts w:asciiTheme="majorHAnsi" w:hAnsiTheme="majorHAnsi" w:cstheme="majorHAnsi"/>
          <w:highlight w:val="cyan"/>
          <w:u w:val="single"/>
        </w:rPr>
        <w:t>clinics</w:t>
      </w:r>
      <w:proofErr w:type="gramEnd"/>
      <w:r w:rsidRPr="003A17F9">
        <w:rPr>
          <w:rFonts w:asciiTheme="majorHAnsi" w:hAnsiTheme="majorHAnsi" w:cstheme="majorHAnsi"/>
          <w:highlight w:val="cyan"/>
          <w:u w:val="single"/>
        </w:rPr>
        <w:t xml:space="preserve"> and laboratories have suffered</w:t>
      </w:r>
      <w:r w:rsidRPr="003A17F9">
        <w:rPr>
          <w:rFonts w:asciiTheme="majorHAnsi" w:hAnsiTheme="majorHAnsi" w:cstheme="majorHAnsi"/>
          <w:u w:val="single"/>
        </w:rPr>
        <w:t xml:space="preserve"> decades of </w:t>
      </w:r>
      <w:r w:rsidRPr="003A17F9">
        <w:rPr>
          <w:rFonts w:asciiTheme="majorHAnsi" w:hAnsiTheme="majorHAnsi" w:cstheme="majorHAnsi"/>
          <w:highlight w:val="cyan"/>
          <w:u w:val="single"/>
        </w:rPr>
        <w:t>neglect</w:t>
      </w:r>
      <w:r w:rsidRPr="003A17F9">
        <w:rPr>
          <w:rFonts w:asciiTheme="majorHAnsi" w:hAnsiTheme="majorHAnsi" w:cstheme="majorHAnsi"/>
        </w:rPr>
        <w:t xml:space="preserve">.   Garrett advocates taking </w:t>
      </w:r>
      <w:r w:rsidRPr="003A17F9">
        <w:rPr>
          <w:rFonts w:asciiTheme="majorHAnsi" w:hAnsiTheme="majorHAnsi" w:cstheme="majorHAnsi"/>
          <w:u w:val="single"/>
        </w:rPr>
        <w:t>a more global, multi-system approach to public health, rather than focusing exclusively on single diseases</w:t>
      </w:r>
      <w:r w:rsidRPr="003A17F9">
        <w:rPr>
          <w:rFonts w:asciiTheme="majorHAnsi" w:hAnsiTheme="majorHAnsi" w:cstheme="majorHAnsi"/>
        </w:rPr>
        <w:t>. "Unless we do that," she warns, "</w:t>
      </w:r>
      <w:r w:rsidRPr="003A17F9">
        <w:rPr>
          <w:rFonts w:asciiTheme="majorHAnsi" w:hAnsiTheme="majorHAnsi" w:cstheme="majorHAnsi"/>
          <w:highlight w:val="cyan"/>
          <w:u w:val="single"/>
        </w:rPr>
        <w:t>we are going to see</w:t>
      </w:r>
      <w:r w:rsidRPr="003A17F9">
        <w:rPr>
          <w:rFonts w:asciiTheme="majorHAnsi" w:hAnsiTheme="majorHAnsi" w:cstheme="majorHAnsi"/>
          <w:u w:val="single"/>
        </w:rPr>
        <w:t xml:space="preserve"> this whole moment of </w:t>
      </w:r>
      <w:r w:rsidRPr="003A17F9">
        <w:rPr>
          <w:rFonts w:asciiTheme="majorHAnsi" w:hAnsiTheme="majorHAnsi" w:cstheme="majorHAnsi"/>
          <w:highlight w:val="cyan"/>
          <w:u w:val="single"/>
        </w:rPr>
        <w:t>generosity turn</w:t>
      </w:r>
      <w:r w:rsidRPr="003A17F9">
        <w:rPr>
          <w:rFonts w:asciiTheme="majorHAnsi" w:hAnsiTheme="majorHAnsi" w:cstheme="majorHAnsi"/>
          <w:u w:val="single"/>
        </w:rPr>
        <w:t xml:space="preserve"> into something </w:t>
      </w:r>
      <w:r w:rsidRPr="003A17F9">
        <w:rPr>
          <w:rFonts w:asciiTheme="majorHAnsi" w:hAnsiTheme="majorHAnsi" w:cstheme="majorHAnsi"/>
          <w:highlight w:val="cyan"/>
          <w:u w:val="single"/>
        </w:rPr>
        <w:t>sour</w:t>
      </w:r>
      <w:r w:rsidRPr="003A17F9">
        <w:rPr>
          <w:rFonts w:asciiTheme="majorHAnsi" w:hAnsiTheme="majorHAnsi" w:cstheme="majorHAnsi"/>
          <w:u w:val="single"/>
        </w:rPr>
        <w:t>, perhaps even claiming increased mortality</w:t>
      </w:r>
      <w:r w:rsidRPr="003A17F9">
        <w:rPr>
          <w:rFonts w:asciiTheme="majorHAnsi" w:hAnsiTheme="majorHAnsi" w:cstheme="majorHAnsi"/>
        </w:rPr>
        <w:t xml:space="preserve">."   </w:t>
      </w:r>
    </w:p>
    <w:p w14:paraId="1EAE815D" w14:textId="77777777" w:rsidR="003A17F9" w:rsidRPr="003A17F9" w:rsidRDefault="003A17F9" w:rsidP="003A17F9">
      <w:pPr>
        <w:pStyle w:val="Heading4"/>
        <w:rPr>
          <w:rFonts w:asciiTheme="majorHAnsi" w:hAnsiTheme="majorHAnsi" w:cstheme="majorHAnsi"/>
          <w:b w:val="0"/>
        </w:rPr>
      </w:pPr>
      <w:bookmarkStart w:id="0" w:name="_Hlk55235384"/>
      <w:r w:rsidRPr="003A17F9">
        <w:rPr>
          <w:rFonts w:asciiTheme="majorHAnsi" w:hAnsiTheme="majorHAnsi" w:cstheme="majorHAnsi"/>
          <w:u w:val="single"/>
        </w:rPr>
        <w:t>African peace</w:t>
      </w:r>
      <w:r w:rsidRPr="003A17F9">
        <w:rPr>
          <w:rFonts w:asciiTheme="majorHAnsi" w:hAnsiTheme="majorHAnsi" w:cstheme="majorHAnsi"/>
        </w:rPr>
        <w:t>, not war.</w:t>
      </w:r>
    </w:p>
    <w:p w14:paraId="27A5A1E8" w14:textId="77777777" w:rsidR="003A17F9" w:rsidRPr="003A17F9" w:rsidRDefault="003A17F9" w:rsidP="003A17F9">
      <w:pPr>
        <w:rPr>
          <w:rFonts w:asciiTheme="majorHAnsi" w:hAnsiTheme="majorHAnsi" w:cstheme="majorHAnsi"/>
        </w:rPr>
      </w:pPr>
      <w:r w:rsidRPr="003A17F9">
        <w:rPr>
          <w:rStyle w:val="Style13ptBold"/>
          <w:rFonts w:asciiTheme="majorHAnsi" w:hAnsiTheme="majorHAnsi" w:cstheme="majorHAnsi"/>
        </w:rPr>
        <w:t xml:space="preserve">Burbach 16 </w:t>
      </w:r>
      <w:r w:rsidRPr="003A17F9">
        <w:rPr>
          <w:rFonts w:asciiTheme="majorHAnsi" w:hAnsiTheme="majorHAnsi" w:cstheme="majorHAnsi"/>
        </w:rPr>
        <w:t xml:space="preserve">Dr. David T. Burbach, Professor of National Security Affairs at the Naval War College, a PhD in Political Science from the Massachusetts Institute of Technology, expertise in African security, defense planning, and U.S. foreign policy. Christopher J. </w:t>
      </w:r>
      <w:proofErr w:type="spellStart"/>
      <w:r w:rsidRPr="003A17F9">
        <w:rPr>
          <w:rFonts w:asciiTheme="majorHAnsi" w:hAnsiTheme="majorHAnsi" w:cstheme="majorHAnsi"/>
        </w:rPr>
        <w:t>Fettweis</w:t>
      </w:r>
      <w:proofErr w:type="spellEnd"/>
      <w:r w:rsidRPr="003A17F9">
        <w:rPr>
          <w:rFonts w:asciiTheme="majorHAnsi" w:hAnsiTheme="majorHAnsi" w:cstheme="majorHAnsi"/>
        </w:rPr>
        <w:t>, Political Science Professor at Tulane University. [The Coming Peace: Africa's Declining Conflicts, 9-22-16, https://www.oxfordresearchgroup.org.uk/blog/the-coming-peace-africas-declining-conflicts (figures omitted for formatting)]//BPS</w:t>
      </w:r>
    </w:p>
    <w:p w14:paraId="184101F2" w14:textId="77777777" w:rsidR="003A17F9" w:rsidRPr="003A17F9" w:rsidRDefault="003A17F9" w:rsidP="003A17F9">
      <w:pPr>
        <w:rPr>
          <w:rStyle w:val="Emphasis"/>
          <w:rFonts w:asciiTheme="majorHAnsi" w:hAnsiTheme="majorHAnsi" w:cstheme="majorHAnsi"/>
        </w:rPr>
      </w:pPr>
      <w:r w:rsidRPr="003A17F9">
        <w:rPr>
          <w:rStyle w:val="StyleUnderline"/>
          <w:rFonts w:asciiTheme="majorHAnsi" w:hAnsiTheme="majorHAnsi" w:cstheme="majorHAnsi"/>
          <w:highlight w:val="cyan"/>
        </w:rPr>
        <w:t>Africa</w:t>
      </w:r>
      <w:r w:rsidRPr="003A17F9">
        <w:rPr>
          <w:rFonts w:asciiTheme="majorHAnsi" w:hAnsiTheme="majorHAnsi" w:cstheme="majorHAnsi"/>
          <w:sz w:val="16"/>
        </w:rPr>
        <w:t xml:space="preserve"> is often presented </w:t>
      </w:r>
      <w:r w:rsidRPr="003A17F9">
        <w:rPr>
          <w:rStyle w:val="StyleUnderline"/>
          <w:rFonts w:asciiTheme="majorHAnsi" w:hAnsiTheme="majorHAnsi" w:cstheme="majorHAnsi"/>
        </w:rPr>
        <w:t xml:space="preserve">as a </w:t>
      </w:r>
      <w:r w:rsidRPr="003A17F9">
        <w:rPr>
          <w:rStyle w:val="StyleUnderline"/>
          <w:rFonts w:asciiTheme="majorHAnsi" w:hAnsiTheme="majorHAnsi" w:cstheme="majorHAnsi"/>
          <w:highlight w:val="cyan"/>
        </w:rPr>
        <w:t>war</w:t>
      </w:r>
      <w:r w:rsidRPr="003A17F9">
        <w:rPr>
          <w:rStyle w:val="StyleUnderline"/>
          <w:rFonts w:asciiTheme="majorHAnsi" w:hAnsiTheme="majorHAnsi" w:cstheme="majorHAnsi"/>
        </w:rPr>
        <w:t>-ridden continent</w:t>
      </w:r>
      <w:r w:rsidRPr="003A17F9">
        <w:rPr>
          <w:rFonts w:asciiTheme="majorHAnsi" w:hAnsiTheme="majorHAnsi" w:cstheme="majorHAnsi"/>
          <w:sz w:val="16"/>
        </w:rPr>
        <w:t xml:space="preserve">, but this depiction </w:t>
      </w:r>
      <w:r w:rsidRPr="003A17F9">
        <w:rPr>
          <w:rStyle w:val="StyleUnderline"/>
          <w:rFonts w:asciiTheme="majorHAnsi" w:hAnsiTheme="majorHAnsi" w:cstheme="majorHAnsi"/>
          <w:highlight w:val="cyan"/>
        </w:rPr>
        <w:t>is</w:t>
      </w:r>
      <w:r w:rsidRPr="003A17F9">
        <w:rPr>
          <w:rFonts w:asciiTheme="majorHAnsi" w:hAnsiTheme="majorHAnsi" w:cstheme="majorHAnsi"/>
          <w:sz w:val="16"/>
        </w:rPr>
        <w:t xml:space="preserve"> becoming </w:t>
      </w:r>
      <w:r w:rsidRPr="003A17F9">
        <w:rPr>
          <w:rStyle w:val="Emphasis"/>
          <w:rFonts w:asciiTheme="majorHAnsi" w:hAnsiTheme="majorHAnsi" w:cstheme="majorHAnsi"/>
          <w:highlight w:val="cyan"/>
        </w:rPr>
        <w:t>outdated</w:t>
      </w:r>
      <w:r w:rsidRPr="003A17F9">
        <w:rPr>
          <w:rStyle w:val="StyleUnderline"/>
          <w:rFonts w:asciiTheme="majorHAnsi" w:hAnsiTheme="majorHAnsi" w:cstheme="majorHAnsi"/>
        </w:rPr>
        <w:t>. In the 21st century</w:t>
      </w:r>
      <w:r w:rsidRPr="003A17F9">
        <w:rPr>
          <w:rFonts w:asciiTheme="majorHAnsi" w:hAnsiTheme="majorHAnsi" w:cstheme="majorHAnsi"/>
          <w:sz w:val="16"/>
        </w:rPr>
        <w:t xml:space="preserve">, the amount of </w:t>
      </w:r>
      <w:r w:rsidRPr="003A17F9">
        <w:rPr>
          <w:rStyle w:val="StyleUnderline"/>
          <w:rFonts w:asciiTheme="majorHAnsi" w:hAnsiTheme="majorHAnsi" w:cstheme="majorHAnsi"/>
        </w:rPr>
        <w:t>war</w:t>
      </w:r>
      <w:r w:rsidRPr="003A17F9">
        <w:rPr>
          <w:rFonts w:asciiTheme="majorHAnsi" w:hAnsiTheme="majorHAnsi" w:cstheme="majorHAnsi"/>
          <w:sz w:val="16"/>
        </w:rPr>
        <w:t xml:space="preserve">fare in Africa has </w:t>
      </w:r>
      <w:r w:rsidRPr="003A17F9">
        <w:rPr>
          <w:rStyle w:val="Emphasis"/>
          <w:rFonts w:asciiTheme="majorHAnsi" w:hAnsiTheme="majorHAnsi" w:cstheme="majorHAnsi"/>
        </w:rPr>
        <w:t>declined dramatically</w:t>
      </w:r>
      <w:r w:rsidRPr="003A17F9">
        <w:rPr>
          <w:rFonts w:asciiTheme="majorHAnsi" w:hAnsiTheme="majorHAnsi" w:cstheme="majorHAnsi"/>
          <w:sz w:val="16"/>
        </w:rPr>
        <w:t xml:space="preserve">, and today most </w:t>
      </w:r>
      <w:r w:rsidRPr="003A17F9">
        <w:rPr>
          <w:rStyle w:val="StyleUnderline"/>
          <w:rFonts w:asciiTheme="majorHAnsi" w:hAnsiTheme="majorHAnsi" w:cstheme="majorHAnsi"/>
        </w:rPr>
        <w:t>Africans are more secure than ever</w:t>
      </w:r>
      <w:r w:rsidRPr="003A17F9">
        <w:rPr>
          <w:rFonts w:asciiTheme="majorHAnsi" w:hAnsiTheme="majorHAnsi" w:cstheme="majorHAnsi"/>
          <w:sz w:val="16"/>
        </w:rPr>
        <w:t xml:space="preserve">. “Africa” and “conflict” are words all too often linked in Western minds. </w:t>
      </w:r>
      <w:proofErr w:type="gramStart"/>
      <w:r w:rsidRPr="003A17F9">
        <w:rPr>
          <w:rFonts w:asciiTheme="majorHAnsi" w:hAnsiTheme="majorHAnsi" w:cstheme="majorHAnsi"/>
          <w:sz w:val="16"/>
        </w:rPr>
        <w:t>From Cold War proxy wars,</w:t>
      </w:r>
      <w:proofErr w:type="gramEnd"/>
      <w:r w:rsidRPr="003A17F9">
        <w:rPr>
          <w:rFonts w:asciiTheme="majorHAnsi" w:hAnsiTheme="majorHAnsi" w:cstheme="majorHAnsi"/>
          <w:sz w:val="16"/>
        </w:rPr>
        <w:t xml:space="preserve"> to what Robert Kaplan saw as “the coming anarchy” in the 1990s, to Boko Haram massacres today, news from Africa may seem dominated by </w:t>
      </w:r>
      <w:r w:rsidRPr="003A17F9">
        <w:rPr>
          <w:rStyle w:val="StyleUnderline"/>
          <w:rFonts w:asciiTheme="majorHAnsi" w:hAnsiTheme="majorHAnsi" w:cstheme="majorHAnsi"/>
        </w:rPr>
        <w:t>never-ending conflict</w:t>
      </w:r>
      <w:r w:rsidRPr="003A17F9">
        <w:rPr>
          <w:rFonts w:asciiTheme="majorHAnsi" w:hAnsiTheme="majorHAnsi" w:cstheme="majorHAnsi"/>
          <w:sz w:val="16"/>
        </w:rPr>
        <w:t xml:space="preserve">. That </w:t>
      </w:r>
      <w:r w:rsidRPr="003A17F9">
        <w:rPr>
          <w:rStyle w:val="StyleUnderline"/>
          <w:rFonts w:asciiTheme="majorHAnsi" w:hAnsiTheme="majorHAnsi" w:cstheme="majorHAnsi"/>
        </w:rPr>
        <w:t>image is out of date. In</w:t>
      </w:r>
      <w:r w:rsidRPr="003A17F9">
        <w:rPr>
          <w:rFonts w:asciiTheme="majorHAnsi" w:hAnsiTheme="majorHAnsi" w:cstheme="majorHAnsi"/>
          <w:sz w:val="16"/>
        </w:rPr>
        <w:t xml:space="preserve"> 2002 Tony Blair was justified in describing the state of Africa as a “scar on the conscience of humanity”, but in the years since there has been an underappreciated success story in Africa. The amount of warfare in Africa has declined dramatically, and today most Africans are more secure than ever. Troubled areas remain, unfortunately, but </w:t>
      </w:r>
      <w:r w:rsidRPr="003A17F9">
        <w:rPr>
          <w:rStyle w:val="Emphasis"/>
          <w:rFonts w:asciiTheme="majorHAnsi" w:hAnsiTheme="majorHAnsi" w:cstheme="majorHAnsi"/>
        </w:rPr>
        <w:t>the larger picture</w:t>
      </w:r>
      <w:r w:rsidRPr="003A17F9">
        <w:rPr>
          <w:rStyle w:val="StyleUnderline"/>
          <w:rFonts w:asciiTheme="majorHAnsi" w:hAnsiTheme="majorHAnsi" w:cstheme="majorHAnsi"/>
        </w:rPr>
        <w:t xml:space="preserve"> of </w:t>
      </w:r>
      <w:r w:rsidRPr="003A17F9">
        <w:rPr>
          <w:rStyle w:val="Emphasis"/>
          <w:rFonts w:asciiTheme="majorHAnsi" w:hAnsiTheme="majorHAnsi" w:cstheme="majorHAnsi"/>
          <w:highlight w:val="cyan"/>
        </w:rPr>
        <w:t>receding conflict</w:t>
      </w:r>
      <w:r w:rsidRPr="003A17F9">
        <w:rPr>
          <w:rStyle w:val="StyleUnderline"/>
          <w:rFonts w:asciiTheme="majorHAnsi" w:hAnsiTheme="majorHAnsi" w:cstheme="majorHAnsi"/>
          <w:highlight w:val="cyan"/>
        </w:rPr>
        <w:t xml:space="preserve"> has</w:t>
      </w:r>
      <w:r w:rsidRPr="003A17F9">
        <w:rPr>
          <w:rFonts w:asciiTheme="majorHAnsi" w:hAnsiTheme="majorHAnsi" w:cstheme="majorHAnsi"/>
          <w:sz w:val="16"/>
        </w:rPr>
        <w:t xml:space="preserve"> implications for how we think about African security needs. </w:t>
      </w:r>
      <w:r w:rsidRPr="003A17F9">
        <w:rPr>
          <w:rStyle w:val="StyleUnderline"/>
          <w:rFonts w:asciiTheme="majorHAnsi" w:hAnsiTheme="majorHAnsi" w:cstheme="majorHAnsi"/>
          <w:highlight w:val="cyan"/>
        </w:rPr>
        <w:t>Outside actors</w:t>
      </w:r>
      <w:r w:rsidRPr="003A17F9">
        <w:rPr>
          <w:rFonts w:asciiTheme="majorHAnsi" w:hAnsiTheme="majorHAnsi" w:cstheme="majorHAnsi"/>
          <w:sz w:val="16"/>
        </w:rPr>
        <w:t xml:space="preserve"> can help </w:t>
      </w:r>
      <w:r w:rsidRPr="003A17F9">
        <w:rPr>
          <w:rStyle w:val="StyleUnderline"/>
          <w:rFonts w:asciiTheme="majorHAnsi" w:hAnsiTheme="majorHAnsi" w:cstheme="majorHAnsi"/>
          <w:highlight w:val="cyan"/>
        </w:rPr>
        <w:t xml:space="preserve">reinforce </w:t>
      </w:r>
      <w:r w:rsidRPr="003A17F9">
        <w:rPr>
          <w:rStyle w:val="Emphasis"/>
          <w:rFonts w:asciiTheme="majorHAnsi" w:hAnsiTheme="majorHAnsi" w:cstheme="majorHAnsi"/>
          <w:highlight w:val="cyan"/>
        </w:rPr>
        <w:t>positive</w:t>
      </w:r>
      <w:r w:rsidRPr="003A17F9">
        <w:rPr>
          <w:rStyle w:val="Emphasis"/>
          <w:rFonts w:asciiTheme="majorHAnsi" w:hAnsiTheme="majorHAnsi" w:cstheme="majorHAnsi"/>
        </w:rPr>
        <w:t xml:space="preserve"> external and internal </w:t>
      </w:r>
      <w:r w:rsidRPr="003A17F9">
        <w:rPr>
          <w:rStyle w:val="Emphasis"/>
          <w:rFonts w:asciiTheme="majorHAnsi" w:hAnsiTheme="majorHAnsi" w:cstheme="majorHAnsi"/>
          <w:highlight w:val="cyan"/>
        </w:rPr>
        <w:t>trends</w:t>
      </w:r>
      <w:r w:rsidRPr="003A17F9">
        <w:rPr>
          <w:rStyle w:val="StyleUnderline"/>
          <w:rFonts w:asciiTheme="majorHAnsi" w:hAnsiTheme="majorHAnsi" w:cstheme="majorHAnsi"/>
        </w:rPr>
        <w:t xml:space="preserve"> that mitigate conflict</w:t>
      </w:r>
      <w:r w:rsidRPr="003A17F9">
        <w:rPr>
          <w:rFonts w:asciiTheme="majorHAnsi" w:hAnsiTheme="majorHAnsi" w:cstheme="majorHAnsi"/>
          <w:sz w:val="16"/>
        </w:rPr>
        <w:t xml:space="preserve">, can </w:t>
      </w:r>
      <w:r w:rsidRPr="003A17F9">
        <w:rPr>
          <w:rStyle w:val="StyleUnderline"/>
          <w:rFonts w:asciiTheme="majorHAnsi" w:hAnsiTheme="majorHAnsi" w:cstheme="majorHAnsi"/>
        </w:rPr>
        <w:t>avoid creating new conflict zones</w:t>
      </w:r>
      <w:r w:rsidRPr="003A17F9">
        <w:rPr>
          <w:rFonts w:asciiTheme="majorHAnsi" w:hAnsiTheme="majorHAnsi" w:cstheme="majorHAnsi"/>
          <w:sz w:val="16"/>
        </w:rPr>
        <w:t xml:space="preserve"> like Libya or South Sudan, </w:t>
      </w:r>
      <w:r w:rsidRPr="003A17F9">
        <w:rPr>
          <w:rStyle w:val="StyleUnderline"/>
          <w:rFonts w:asciiTheme="majorHAnsi" w:hAnsiTheme="majorHAnsi" w:cstheme="majorHAnsi"/>
        </w:rPr>
        <w:t>and</w:t>
      </w:r>
      <w:r w:rsidRPr="003A17F9">
        <w:rPr>
          <w:rFonts w:asciiTheme="majorHAnsi" w:hAnsiTheme="majorHAnsi" w:cstheme="majorHAnsi"/>
          <w:sz w:val="16"/>
        </w:rPr>
        <w:t xml:space="preserve"> should </w:t>
      </w:r>
      <w:r w:rsidRPr="003A17F9">
        <w:rPr>
          <w:rStyle w:val="StyleUnderline"/>
          <w:rFonts w:asciiTheme="majorHAnsi" w:hAnsiTheme="majorHAnsi" w:cstheme="majorHAnsi"/>
        </w:rPr>
        <w:t>recognize</w:t>
      </w:r>
      <w:r w:rsidRPr="003A17F9">
        <w:rPr>
          <w:rFonts w:asciiTheme="majorHAnsi" w:hAnsiTheme="majorHAnsi" w:cstheme="majorHAnsi"/>
          <w:sz w:val="16"/>
        </w:rPr>
        <w:t xml:space="preserve"> emerging </w:t>
      </w:r>
      <w:r w:rsidRPr="003A17F9">
        <w:rPr>
          <w:rStyle w:val="StyleUnderline"/>
          <w:rFonts w:asciiTheme="majorHAnsi" w:hAnsiTheme="majorHAnsi" w:cstheme="majorHAnsi"/>
        </w:rPr>
        <w:t>human security needs</w:t>
      </w:r>
      <w:r w:rsidRPr="003A17F9">
        <w:rPr>
          <w:rFonts w:asciiTheme="majorHAnsi" w:hAnsiTheme="majorHAnsi" w:cstheme="majorHAnsi"/>
          <w:sz w:val="16"/>
        </w:rPr>
        <w:t xml:space="preserve"> that are becoming relatively more important as armed conflict declines. Africa’s waning wars Quietly over the last 15 years, many African wars did end, to paraphrase Scott Strauss. Lingering Cold War struggles like the Angolan civil war burned out. West African nations including Liberia and Sierra Leone ceased being playgrounds for warlords and regained their status as functional, if weak, states. Eastern Congo is still violent, but far less so than during the 1990s “African World War”. Overall, 21st century Africa has seen more wars end or abate than ignite. The </w:t>
      </w:r>
      <w:r w:rsidRPr="003A17F9">
        <w:rPr>
          <w:rStyle w:val="StyleUnderline"/>
          <w:rFonts w:asciiTheme="majorHAnsi" w:hAnsiTheme="majorHAnsi" w:cstheme="majorHAnsi"/>
          <w:highlight w:val="cyan"/>
        </w:rPr>
        <w:t>trend towards peace</w:t>
      </w:r>
      <w:r w:rsidRPr="003A17F9">
        <w:rPr>
          <w:rStyle w:val="StyleUnderline"/>
          <w:rFonts w:asciiTheme="majorHAnsi" w:hAnsiTheme="majorHAnsi" w:cstheme="majorHAnsi"/>
        </w:rPr>
        <w:t xml:space="preserve"> in Africa can be seen</w:t>
      </w:r>
      <w:r w:rsidRPr="003A17F9">
        <w:rPr>
          <w:rFonts w:asciiTheme="majorHAnsi" w:hAnsiTheme="majorHAnsi" w:cstheme="majorHAnsi"/>
          <w:sz w:val="16"/>
        </w:rPr>
        <w:t xml:space="preserve"> by </w:t>
      </w:r>
      <w:r w:rsidRPr="003A17F9">
        <w:rPr>
          <w:rStyle w:val="StyleUnderline"/>
          <w:rFonts w:asciiTheme="majorHAnsi" w:hAnsiTheme="majorHAnsi" w:cstheme="majorHAnsi"/>
          <w:highlight w:val="cyan"/>
        </w:rPr>
        <w:t xml:space="preserve">using </w:t>
      </w:r>
      <w:r w:rsidRPr="003A17F9">
        <w:rPr>
          <w:rStyle w:val="Emphasis"/>
          <w:rFonts w:asciiTheme="majorHAnsi" w:hAnsiTheme="majorHAnsi" w:cstheme="majorHAnsi"/>
          <w:highlight w:val="cyan"/>
        </w:rPr>
        <w:t>various data</w:t>
      </w:r>
      <w:r w:rsidRPr="003A17F9">
        <w:rPr>
          <w:rStyle w:val="Emphasis"/>
          <w:rFonts w:asciiTheme="majorHAnsi" w:hAnsiTheme="majorHAnsi" w:cstheme="majorHAnsi"/>
        </w:rPr>
        <w:t>sets on armed conflict</w:t>
      </w:r>
      <w:r w:rsidRPr="003A17F9">
        <w:rPr>
          <w:rFonts w:asciiTheme="majorHAnsi" w:hAnsiTheme="majorHAnsi" w:cstheme="majorHAnsi"/>
          <w:sz w:val="16"/>
        </w:rPr>
        <w:t xml:space="preserve"> (for more on data sources, tabulation, and trend analysis, see Burbach and </w:t>
      </w:r>
      <w:proofErr w:type="spellStart"/>
      <w:r w:rsidRPr="003A17F9">
        <w:rPr>
          <w:rFonts w:asciiTheme="majorHAnsi" w:hAnsiTheme="majorHAnsi" w:cstheme="majorHAnsi"/>
          <w:sz w:val="16"/>
        </w:rPr>
        <w:t>Fettweis</w:t>
      </w:r>
      <w:proofErr w:type="spellEnd"/>
      <w:r w:rsidRPr="003A17F9">
        <w:rPr>
          <w:rFonts w:asciiTheme="majorHAnsi" w:hAnsiTheme="majorHAnsi" w:cstheme="majorHAnsi"/>
          <w:sz w:val="16"/>
        </w:rPr>
        <w:t xml:space="preserve"> 2014). The Center for Systemic Peace (CSP), for example, tracks conflicts from 1946 to the present, scoring each for the intensity of its societal impact. Figure 1 shows the yearly sum of conflict intensity assessed by CSP, for both Africa and the rest of the world. The end of the Cold War brought peace to much of the world, but African conflicts increased in the 1990s. States like Somalia and Sierra Leone collapsed into </w:t>
      </w:r>
      <w:proofErr w:type="spellStart"/>
      <w:r w:rsidRPr="003A17F9">
        <w:rPr>
          <w:rFonts w:asciiTheme="majorHAnsi" w:hAnsiTheme="majorHAnsi" w:cstheme="majorHAnsi"/>
          <w:sz w:val="16"/>
        </w:rPr>
        <w:t>warlordism</w:t>
      </w:r>
      <w:proofErr w:type="spellEnd"/>
      <w:r w:rsidRPr="003A17F9">
        <w:rPr>
          <w:rFonts w:asciiTheme="majorHAnsi" w:hAnsiTheme="majorHAnsi" w:cstheme="majorHAnsi"/>
          <w:sz w:val="16"/>
        </w:rPr>
        <w:t xml:space="preserve">, for example. Central Africa was hit by the Rwanda genocide and bloody chaos in Eastern Congo, killing one to five million people. At least three-fourths of the world’s total war deaths in the late 1990s took place in Africa (Burbach and </w:t>
      </w:r>
      <w:proofErr w:type="spellStart"/>
      <w:r w:rsidRPr="003A17F9">
        <w:rPr>
          <w:rFonts w:asciiTheme="majorHAnsi" w:hAnsiTheme="majorHAnsi" w:cstheme="majorHAnsi"/>
          <w:sz w:val="16"/>
        </w:rPr>
        <w:t>Fettweis</w:t>
      </w:r>
      <w:proofErr w:type="spellEnd"/>
      <w:r w:rsidRPr="003A17F9">
        <w:rPr>
          <w:rFonts w:asciiTheme="majorHAnsi" w:hAnsiTheme="majorHAnsi" w:cstheme="majorHAnsi"/>
          <w:sz w:val="16"/>
        </w:rPr>
        <w:t xml:space="preserve"> 2014, Figure 4). </w:t>
      </w:r>
      <w:r w:rsidRPr="003A17F9">
        <w:rPr>
          <w:rStyle w:val="StyleUnderline"/>
          <w:rFonts w:asciiTheme="majorHAnsi" w:hAnsiTheme="majorHAnsi" w:cstheme="majorHAnsi"/>
          <w:highlight w:val="cyan"/>
        </w:rPr>
        <w:t>After</w:t>
      </w:r>
      <w:r w:rsidRPr="003A17F9">
        <w:rPr>
          <w:rFonts w:asciiTheme="majorHAnsi" w:hAnsiTheme="majorHAnsi" w:cstheme="majorHAnsi"/>
          <w:sz w:val="16"/>
        </w:rPr>
        <w:t xml:space="preserve"> the year </w:t>
      </w:r>
      <w:r w:rsidRPr="003A17F9">
        <w:rPr>
          <w:rStyle w:val="StyleUnderline"/>
          <w:rFonts w:asciiTheme="majorHAnsi" w:hAnsiTheme="majorHAnsi" w:cstheme="majorHAnsi"/>
          <w:highlight w:val="cyan"/>
        </w:rPr>
        <w:t>2000,</w:t>
      </w:r>
      <w:r w:rsidRPr="003A17F9">
        <w:rPr>
          <w:rStyle w:val="StyleUnderline"/>
          <w:rFonts w:asciiTheme="majorHAnsi" w:hAnsiTheme="majorHAnsi" w:cstheme="majorHAnsi"/>
        </w:rPr>
        <w:t xml:space="preserve"> the tide of war receded. Africa’s</w:t>
      </w:r>
      <w:r w:rsidRPr="003A17F9">
        <w:rPr>
          <w:rFonts w:asciiTheme="majorHAnsi" w:hAnsiTheme="majorHAnsi" w:cstheme="majorHAnsi"/>
          <w:sz w:val="16"/>
        </w:rPr>
        <w:t xml:space="preserve"> total </w:t>
      </w:r>
      <w:r w:rsidRPr="003A17F9">
        <w:rPr>
          <w:rStyle w:val="StyleUnderline"/>
          <w:rFonts w:asciiTheme="majorHAnsi" w:hAnsiTheme="majorHAnsi" w:cstheme="majorHAnsi"/>
          <w:highlight w:val="cyan"/>
        </w:rPr>
        <w:t>conflict intensity</w:t>
      </w:r>
      <w:r w:rsidRPr="003A17F9">
        <w:rPr>
          <w:rFonts w:asciiTheme="majorHAnsi" w:hAnsiTheme="majorHAnsi" w:cstheme="majorHAnsi"/>
          <w:sz w:val="16"/>
        </w:rPr>
        <w:t xml:space="preserve"> as measured by CSP </w:t>
      </w:r>
      <w:r w:rsidRPr="003A17F9">
        <w:rPr>
          <w:rStyle w:val="StyleUnderline"/>
          <w:rFonts w:asciiTheme="majorHAnsi" w:hAnsiTheme="majorHAnsi" w:cstheme="majorHAnsi"/>
          <w:highlight w:val="cyan"/>
        </w:rPr>
        <w:t>fell by</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approximately </w:t>
      </w:r>
      <w:r w:rsidRPr="003A17F9">
        <w:rPr>
          <w:rStyle w:val="Emphasis"/>
          <w:rFonts w:asciiTheme="majorHAnsi" w:hAnsiTheme="majorHAnsi" w:cstheme="majorHAnsi"/>
          <w:highlight w:val="cyan"/>
        </w:rPr>
        <w:t>half</w:t>
      </w:r>
      <w:r w:rsidRPr="003A17F9">
        <w:rPr>
          <w:rFonts w:asciiTheme="majorHAnsi" w:hAnsiTheme="majorHAnsi" w:cstheme="majorHAnsi"/>
          <w:sz w:val="16"/>
        </w:rPr>
        <w:t xml:space="preserve">. A similar pattern is shown by the Uppsala Conflict Data Project. Using somewhat different definitions, the Uppsala data shows that the number of conflicts in Africa resulting in 1,000 or more “battle deaths” per year declined from an average of 12 in the late 1990s to an average of 3.5 from 2010-2013. Some decades-long wars ended with formal peace accords, as with Angola in 2002; elsewhere, states gradually gained the upper hand on armed disorder. Given the unfortunate rise of warfare in the Middle East, Africa is no longer the most violent region of the world. </w:t>
      </w:r>
      <w:proofErr w:type="spellStart"/>
      <w:r w:rsidRPr="003A17F9">
        <w:rPr>
          <w:rFonts w:asciiTheme="majorHAnsi" w:hAnsiTheme="majorHAnsi" w:cstheme="majorHAnsi"/>
          <w:sz w:val="16"/>
        </w:rPr>
        <w:t>africa</w:t>
      </w:r>
      <w:proofErr w:type="spellEnd"/>
      <w:r w:rsidRPr="003A17F9">
        <w:rPr>
          <w:rFonts w:asciiTheme="majorHAnsi" w:hAnsiTheme="majorHAnsi" w:cstheme="majorHAnsi"/>
          <w:sz w:val="16"/>
        </w:rPr>
        <w:t xml:space="preserve">-conflict-data </w:t>
      </w:r>
      <w:proofErr w:type="gramStart"/>
      <w:r w:rsidRPr="003A17F9">
        <w:rPr>
          <w:rFonts w:asciiTheme="majorHAnsi" w:hAnsiTheme="majorHAnsi" w:cstheme="majorHAnsi"/>
          <w:sz w:val="16"/>
        </w:rPr>
        <w:t>The</w:t>
      </w:r>
      <w:proofErr w:type="gramEnd"/>
      <w:r w:rsidRPr="003A17F9">
        <w:rPr>
          <w:rFonts w:asciiTheme="majorHAnsi" w:hAnsiTheme="majorHAnsi" w:cstheme="majorHAnsi"/>
          <w:sz w:val="16"/>
        </w:rPr>
        <w:t xml:space="preserve"> decline of warfare in Africa is even more dramatic in terms of individual risks. </w:t>
      </w:r>
      <w:r w:rsidRPr="003A17F9">
        <w:rPr>
          <w:rStyle w:val="StyleUnderline"/>
          <w:rFonts w:asciiTheme="majorHAnsi" w:hAnsiTheme="majorHAnsi" w:cstheme="majorHAnsi"/>
        </w:rPr>
        <w:t>Africa’s population is growing rapidly</w:t>
      </w:r>
      <w:r w:rsidRPr="003A17F9">
        <w:rPr>
          <w:rFonts w:asciiTheme="majorHAnsi" w:hAnsiTheme="majorHAnsi" w:cstheme="majorHAnsi"/>
          <w:sz w:val="16"/>
        </w:rPr>
        <w:t xml:space="preserve">, up 150% since 1980. Declining conflict despite a much larger population means the mortality risk from war has fallen substantially. An average of 32 people per 100,000 population were killed per year in the 1980s and 45 per 100,000 in the 1990s. In 2013, though the rate was only 8 per 100,000 (Burbach &amp; </w:t>
      </w:r>
      <w:proofErr w:type="spellStart"/>
      <w:r w:rsidRPr="003A17F9">
        <w:rPr>
          <w:rFonts w:asciiTheme="majorHAnsi" w:hAnsiTheme="majorHAnsi" w:cstheme="majorHAnsi"/>
          <w:sz w:val="16"/>
        </w:rPr>
        <w:t>Fettweis</w:t>
      </w:r>
      <w:proofErr w:type="spellEnd"/>
      <w:r w:rsidRPr="003A17F9">
        <w:rPr>
          <w:rFonts w:asciiTheme="majorHAnsi" w:hAnsiTheme="majorHAnsi" w:cstheme="majorHAnsi"/>
          <w:sz w:val="16"/>
        </w:rPr>
        <w:t xml:space="preserve"> 2014, Figure 5). </w:t>
      </w:r>
      <w:r w:rsidRPr="003A17F9">
        <w:rPr>
          <w:rStyle w:val="Emphasis"/>
          <w:rFonts w:asciiTheme="majorHAnsi" w:hAnsiTheme="majorHAnsi" w:cstheme="majorHAnsi"/>
          <w:highlight w:val="cyan"/>
        </w:rPr>
        <w:t>W</w:t>
      </w:r>
      <w:r w:rsidRPr="003A17F9">
        <w:rPr>
          <w:rFonts w:asciiTheme="majorHAnsi" w:hAnsiTheme="majorHAnsi" w:cstheme="majorHAnsi"/>
          <w:sz w:val="16"/>
        </w:rPr>
        <w:t xml:space="preserve">orld </w:t>
      </w:r>
      <w:r w:rsidRPr="003A17F9">
        <w:rPr>
          <w:rStyle w:val="Emphasis"/>
          <w:rFonts w:asciiTheme="majorHAnsi" w:hAnsiTheme="majorHAnsi" w:cstheme="majorHAnsi"/>
          <w:highlight w:val="cyan"/>
        </w:rPr>
        <w:t>H</w:t>
      </w:r>
      <w:r w:rsidRPr="003A17F9">
        <w:rPr>
          <w:rFonts w:asciiTheme="majorHAnsi" w:hAnsiTheme="majorHAnsi" w:cstheme="majorHAnsi"/>
          <w:sz w:val="16"/>
        </w:rPr>
        <w:t xml:space="preserve">ealth </w:t>
      </w:r>
      <w:r w:rsidRPr="003A17F9">
        <w:rPr>
          <w:rStyle w:val="Emphasis"/>
          <w:rFonts w:asciiTheme="majorHAnsi" w:hAnsiTheme="majorHAnsi" w:cstheme="majorHAnsi"/>
          <w:highlight w:val="cyan"/>
        </w:rPr>
        <w:t>O</w:t>
      </w:r>
      <w:r w:rsidRPr="003A17F9">
        <w:rPr>
          <w:rFonts w:asciiTheme="majorHAnsi" w:hAnsiTheme="majorHAnsi" w:cstheme="majorHAnsi"/>
          <w:sz w:val="16"/>
        </w:rPr>
        <w:t xml:space="preserve">rganization </w:t>
      </w:r>
      <w:r w:rsidRPr="003A17F9">
        <w:rPr>
          <w:rStyle w:val="StyleUnderline"/>
          <w:rFonts w:asciiTheme="majorHAnsi" w:hAnsiTheme="majorHAnsi" w:cstheme="majorHAnsi"/>
        </w:rPr>
        <w:t xml:space="preserve">data </w:t>
      </w:r>
      <w:r w:rsidRPr="003A17F9">
        <w:rPr>
          <w:rStyle w:val="StyleUnderline"/>
          <w:rFonts w:asciiTheme="majorHAnsi" w:hAnsiTheme="majorHAnsi" w:cstheme="majorHAnsi"/>
          <w:highlight w:val="cyan"/>
        </w:rPr>
        <w:t>shows</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an astonishing </w:t>
      </w:r>
      <w:r w:rsidRPr="003A17F9">
        <w:rPr>
          <w:rStyle w:val="Emphasis"/>
          <w:rFonts w:asciiTheme="majorHAnsi" w:hAnsiTheme="majorHAnsi" w:cstheme="majorHAnsi"/>
          <w:highlight w:val="cyan"/>
        </w:rPr>
        <w:t>95% decline</w:t>
      </w:r>
      <w:r w:rsidRPr="003A17F9">
        <w:rPr>
          <w:rStyle w:val="StyleUnderline"/>
          <w:rFonts w:asciiTheme="majorHAnsi" w:hAnsiTheme="majorHAnsi" w:cstheme="majorHAnsi"/>
          <w:highlight w:val="cyan"/>
        </w:rPr>
        <w:t xml:space="preserve"> in</w:t>
      </w:r>
      <w:r w:rsidRPr="003A17F9">
        <w:rPr>
          <w:rStyle w:val="StyleUnderline"/>
          <w:rFonts w:asciiTheme="majorHAnsi" w:hAnsiTheme="majorHAnsi" w:cstheme="majorHAnsi"/>
        </w:rPr>
        <w:t xml:space="preserve"> African </w:t>
      </w:r>
      <w:r w:rsidRPr="003A17F9">
        <w:rPr>
          <w:rStyle w:val="StyleUnderline"/>
          <w:rFonts w:asciiTheme="majorHAnsi" w:hAnsiTheme="majorHAnsi" w:cstheme="majorHAnsi"/>
          <w:highlight w:val="cyan"/>
        </w:rPr>
        <w:t>conflict deaths</w:t>
      </w:r>
      <w:r w:rsidRPr="003A17F9">
        <w:rPr>
          <w:rFonts w:asciiTheme="majorHAnsi" w:hAnsiTheme="majorHAnsi" w:cstheme="majorHAnsi"/>
          <w:sz w:val="16"/>
        </w:rPr>
        <w:t xml:space="preserve"> from 2000 to 2012. In the 1980s, warfare killed more Africans than vehicle accidents. Today, perhaps three to six times as many Africans die in road crashes than from conflict. Many more Africans are harmed by crime or domestic violence than by warfare. Africa is still afflicted by more conflict than most </w:t>
      </w:r>
      <w:proofErr w:type="spellStart"/>
      <w:r w:rsidRPr="003A17F9">
        <w:rPr>
          <w:rFonts w:asciiTheme="majorHAnsi" w:hAnsiTheme="majorHAnsi" w:cstheme="majorHAnsi"/>
          <w:sz w:val="16"/>
        </w:rPr>
        <w:t>ofthe</w:t>
      </w:r>
      <w:proofErr w:type="spellEnd"/>
      <w:r w:rsidRPr="003A17F9">
        <w:rPr>
          <w:rFonts w:asciiTheme="majorHAnsi" w:hAnsiTheme="majorHAnsi" w:cstheme="majorHAnsi"/>
          <w:sz w:val="16"/>
        </w:rPr>
        <w:t xml:space="preserve"> world and the suffering of those involved is very real. Nevertheless, a greater proportion of Africans live free of war today than ever in the post-independence period. Celebrating African peace may seem premature given the civil war in South Sudan or the ravages of Boko Haram. </w:t>
      </w:r>
      <w:r w:rsidRPr="003A17F9">
        <w:rPr>
          <w:rStyle w:val="StyleUnderline"/>
          <w:rFonts w:asciiTheme="majorHAnsi" w:hAnsiTheme="majorHAnsi" w:cstheme="majorHAnsi"/>
        </w:rPr>
        <w:t>Conflict has increased since 2011, but</w:t>
      </w:r>
      <w:r w:rsidRPr="003A17F9">
        <w:rPr>
          <w:rFonts w:asciiTheme="majorHAnsi" w:hAnsiTheme="majorHAnsi" w:cstheme="majorHAnsi"/>
          <w:sz w:val="16"/>
        </w:rPr>
        <w:t xml:space="preserve"> the level of </w:t>
      </w:r>
      <w:r w:rsidRPr="003A17F9">
        <w:rPr>
          <w:rStyle w:val="StyleUnderline"/>
          <w:rFonts w:asciiTheme="majorHAnsi" w:hAnsiTheme="majorHAnsi" w:cstheme="majorHAnsi"/>
          <w:highlight w:val="cyan"/>
        </w:rPr>
        <w:t>armed conflict</w:t>
      </w:r>
      <w:r w:rsidRPr="003A17F9">
        <w:rPr>
          <w:rStyle w:val="StyleUnderline"/>
          <w:rFonts w:asciiTheme="majorHAnsi" w:hAnsiTheme="majorHAnsi" w:cstheme="majorHAnsi"/>
        </w:rPr>
        <w:t xml:space="preserve"> </w:t>
      </w:r>
      <w:proofErr w:type="gramStart"/>
      <w:r w:rsidRPr="003A17F9">
        <w:rPr>
          <w:rStyle w:val="StyleUnderline"/>
          <w:rFonts w:asciiTheme="majorHAnsi" w:hAnsiTheme="majorHAnsi" w:cstheme="majorHAnsi"/>
        </w:rPr>
        <w:t>still remains</w:t>
      </w:r>
      <w:proofErr w:type="gramEnd"/>
      <w:r w:rsidRPr="003A17F9">
        <w:rPr>
          <w:rStyle w:val="StyleUnderline"/>
          <w:rFonts w:asciiTheme="majorHAnsi" w:hAnsiTheme="majorHAnsi" w:cstheme="majorHAnsi"/>
        </w:rPr>
        <w:t xml:space="preserve"> </w:t>
      </w:r>
      <w:r w:rsidRPr="003A17F9">
        <w:rPr>
          <w:rStyle w:val="StyleUnderline"/>
          <w:rFonts w:asciiTheme="majorHAnsi" w:hAnsiTheme="majorHAnsi" w:cstheme="majorHAnsi"/>
          <w:highlight w:val="cyan"/>
        </w:rPr>
        <w:t xml:space="preserve">lower than </w:t>
      </w:r>
      <w:r w:rsidRPr="003A17F9">
        <w:rPr>
          <w:rStyle w:val="Emphasis"/>
          <w:rFonts w:asciiTheme="majorHAnsi" w:hAnsiTheme="majorHAnsi" w:cstheme="majorHAnsi"/>
          <w:highlight w:val="cyan"/>
        </w:rPr>
        <w:t>any time</w:t>
      </w:r>
      <w:r w:rsidRPr="003A17F9">
        <w:rPr>
          <w:rStyle w:val="Emphasis"/>
          <w:rFonts w:asciiTheme="majorHAnsi" w:hAnsiTheme="majorHAnsi" w:cstheme="majorHAnsi"/>
        </w:rPr>
        <w:t xml:space="preserve"> from 1970 – 2000</w:t>
      </w:r>
      <w:r w:rsidRPr="003A17F9">
        <w:rPr>
          <w:rFonts w:asciiTheme="majorHAnsi" w:hAnsiTheme="majorHAnsi" w:cstheme="majorHAnsi"/>
          <w:sz w:val="16"/>
        </w:rPr>
        <w:t xml:space="preserve">. The most tragic development is the civil war in South Sudan, which the U.N. estimated had killed 50,000 as of spring 2016.Fortunately, South Sudan’s case is nearly unique: a newly created nation, devoid of physical or administrative infrastructure, with ethnically divided, soon-to-be-unemployed armed factions eyeing the lucrative oil revenues awaiting </w:t>
      </w:r>
      <w:proofErr w:type="gramStart"/>
      <w:r w:rsidRPr="003A17F9">
        <w:rPr>
          <w:rFonts w:asciiTheme="majorHAnsi" w:hAnsiTheme="majorHAnsi" w:cstheme="majorHAnsi"/>
          <w:sz w:val="16"/>
        </w:rPr>
        <w:t>whomever</w:t>
      </w:r>
      <w:proofErr w:type="gramEnd"/>
      <w:r w:rsidRPr="003A17F9">
        <w:rPr>
          <w:rFonts w:asciiTheme="majorHAnsi" w:hAnsiTheme="majorHAnsi" w:cstheme="majorHAnsi"/>
          <w:sz w:val="16"/>
        </w:rPr>
        <w:t xml:space="preserve"> could seize power. As academic panelists noted in 2011 – two years before the civil war – predictors of conflict were flashing red in South Sudan. Few African countries contain such a combustible mix of problems anymore. Accounting for the decline There are </w:t>
      </w:r>
      <w:r w:rsidRPr="003A17F9">
        <w:rPr>
          <w:rStyle w:val="StyleUnderline"/>
          <w:rFonts w:asciiTheme="majorHAnsi" w:hAnsiTheme="majorHAnsi" w:cstheme="majorHAnsi"/>
        </w:rPr>
        <w:t>several factors</w:t>
      </w:r>
      <w:r w:rsidRPr="003A17F9">
        <w:rPr>
          <w:rFonts w:asciiTheme="majorHAnsi" w:hAnsiTheme="majorHAnsi" w:cstheme="majorHAnsi"/>
          <w:sz w:val="16"/>
        </w:rPr>
        <w:t xml:space="preserve"> behind the ebbing of conflict in Africa. </w:t>
      </w:r>
      <w:r w:rsidRPr="003A17F9">
        <w:rPr>
          <w:rStyle w:val="StyleUnderline"/>
          <w:rFonts w:asciiTheme="majorHAnsi" w:hAnsiTheme="majorHAnsi" w:cstheme="majorHAnsi"/>
        </w:rPr>
        <w:t>One</w:t>
      </w:r>
      <w:r w:rsidRPr="003A17F9">
        <w:rPr>
          <w:rFonts w:asciiTheme="majorHAnsi" w:hAnsiTheme="majorHAnsi" w:cstheme="majorHAnsi"/>
          <w:sz w:val="16"/>
        </w:rPr>
        <w:t xml:space="preserve"> important change </w:t>
      </w:r>
      <w:r w:rsidRPr="003A17F9">
        <w:rPr>
          <w:rStyle w:val="StyleUnderline"/>
          <w:rFonts w:asciiTheme="majorHAnsi" w:hAnsiTheme="majorHAnsi" w:cstheme="majorHAnsi"/>
        </w:rPr>
        <w:t xml:space="preserve">is the </w:t>
      </w:r>
      <w:r w:rsidRPr="003A17F9">
        <w:rPr>
          <w:rStyle w:val="Emphasis"/>
          <w:rFonts w:asciiTheme="majorHAnsi" w:hAnsiTheme="majorHAnsi" w:cstheme="majorHAnsi"/>
        </w:rPr>
        <w:t>geopolitical environment</w:t>
      </w:r>
      <w:r w:rsidRPr="003A17F9">
        <w:rPr>
          <w:rFonts w:asciiTheme="majorHAnsi" w:hAnsiTheme="majorHAnsi" w:cstheme="majorHAnsi"/>
          <w:sz w:val="16"/>
        </w:rPr>
        <w:t xml:space="preserve">. During the Cold War, the U.S. and the Soviets armed and funded rival factions in civil wars, allowing bloody wars to fester for decades in countries like Angola, Mozambique, and Ethiopia. Then, 1990s Africa fell into turmoil as superpower-sponsored regimes collapsed. A disinterested world mostly left Africa to its fate, but continued trade in weapons and resources with warlords. </w:t>
      </w:r>
      <w:r w:rsidRPr="003A17F9">
        <w:rPr>
          <w:rStyle w:val="StyleUnderline"/>
          <w:rFonts w:asciiTheme="majorHAnsi" w:hAnsiTheme="majorHAnsi" w:cstheme="majorHAnsi"/>
        </w:rPr>
        <w:t>In the last decade</w:t>
      </w:r>
      <w:r w:rsidRPr="003A17F9">
        <w:rPr>
          <w:rFonts w:asciiTheme="majorHAnsi" w:hAnsiTheme="majorHAnsi" w:cstheme="majorHAnsi"/>
          <w:sz w:val="16"/>
        </w:rPr>
        <w:t xml:space="preserve">, however, </w:t>
      </w:r>
      <w:r w:rsidRPr="003A17F9">
        <w:rPr>
          <w:rStyle w:val="StyleUnderline"/>
          <w:rFonts w:asciiTheme="majorHAnsi" w:hAnsiTheme="majorHAnsi" w:cstheme="majorHAnsi"/>
        </w:rPr>
        <w:t xml:space="preserve">the </w:t>
      </w:r>
      <w:r w:rsidRPr="003A17F9">
        <w:rPr>
          <w:rStyle w:val="StyleUnderline"/>
          <w:rFonts w:asciiTheme="majorHAnsi" w:hAnsiTheme="majorHAnsi" w:cstheme="majorHAnsi"/>
          <w:highlight w:val="cyan"/>
        </w:rPr>
        <w:t>U.S., Europe, and China have</w:t>
      </w:r>
      <w:r w:rsidRPr="003A17F9">
        <w:rPr>
          <w:rStyle w:val="StyleUnderline"/>
          <w:rFonts w:asciiTheme="majorHAnsi" w:hAnsiTheme="majorHAnsi" w:cstheme="majorHAnsi"/>
        </w:rPr>
        <w:t xml:space="preserve"> all </w:t>
      </w:r>
      <w:r w:rsidRPr="003A17F9">
        <w:rPr>
          <w:rStyle w:val="StyleUnderline"/>
          <w:rFonts w:asciiTheme="majorHAnsi" w:hAnsiTheme="majorHAnsi" w:cstheme="majorHAnsi"/>
          <w:highlight w:val="cyan"/>
        </w:rPr>
        <w:t>become</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more </w:t>
      </w:r>
      <w:r w:rsidRPr="003A17F9">
        <w:rPr>
          <w:rStyle w:val="Emphasis"/>
          <w:rFonts w:asciiTheme="majorHAnsi" w:hAnsiTheme="majorHAnsi" w:cstheme="majorHAnsi"/>
          <w:highlight w:val="cyan"/>
        </w:rPr>
        <w:t>active</w:t>
      </w:r>
      <w:r w:rsidRPr="003A17F9">
        <w:rPr>
          <w:rStyle w:val="StyleUnderline"/>
          <w:rFonts w:asciiTheme="majorHAnsi" w:hAnsiTheme="majorHAnsi" w:cstheme="majorHAnsi"/>
          <w:highlight w:val="cyan"/>
        </w:rPr>
        <w:t xml:space="preserve"> in </w:t>
      </w:r>
      <w:r w:rsidRPr="003A17F9">
        <w:rPr>
          <w:rStyle w:val="Emphasis"/>
          <w:rFonts w:asciiTheme="majorHAnsi" w:hAnsiTheme="majorHAnsi" w:cstheme="majorHAnsi"/>
          <w:highlight w:val="cyan"/>
        </w:rPr>
        <w:t>diplomacy</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security </w:t>
      </w:r>
      <w:r w:rsidRPr="003A17F9">
        <w:rPr>
          <w:rStyle w:val="Emphasis"/>
          <w:rFonts w:asciiTheme="majorHAnsi" w:hAnsiTheme="majorHAnsi" w:cstheme="majorHAnsi"/>
          <w:highlight w:val="cyan"/>
        </w:rPr>
        <w:t>assistance</w:t>
      </w:r>
      <w:r w:rsidRPr="003A17F9">
        <w:rPr>
          <w:rStyle w:val="StyleUnderline"/>
          <w:rFonts w:asciiTheme="majorHAnsi" w:hAnsiTheme="majorHAnsi" w:cstheme="majorHAnsi"/>
          <w:highlight w:val="cyan"/>
        </w:rPr>
        <w:t xml:space="preserve">, and </w:t>
      </w:r>
      <w:r w:rsidRPr="003A17F9">
        <w:rPr>
          <w:rStyle w:val="Emphasis"/>
          <w:rFonts w:asciiTheme="majorHAnsi" w:hAnsiTheme="majorHAnsi" w:cstheme="majorHAnsi"/>
          <w:highlight w:val="cyan"/>
        </w:rPr>
        <w:t>peacekeeping</w:t>
      </w:r>
      <w:r w:rsidRPr="003A17F9">
        <w:rPr>
          <w:rStyle w:val="StyleUnderline"/>
          <w:rFonts w:asciiTheme="majorHAnsi" w:hAnsiTheme="majorHAnsi" w:cstheme="majorHAnsi"/>
        </w:rPr>
        <w:t xml:space="preserve">. The US and China are </w:t>
      </w:r>
      <w:r w:rsidRPr="003A17F9">
        <w:rPr>
          <w:rStyle w:val="Emphasis"/>
          <w:rFonts w:asciiTheme="majorHAnsi" w:hAnsiTheme="majorHAnsi" w:cstheme="majorHAnsi"/>
        </w:rPr>
        <w:t xml:space="preserve">together </w:t>
      </w:r>
      <w:r w:rsidRPr="003A17F9">
        <w:rPr>
          <w:rStyle w:val="Emphasis"/>
          <w:rFonts w:asciiTheme="majorHAnsi" w:hAnsiTheme="majorHAnsi" w:cstheme="majorHAnsi"/>
          <w:highlight w:val="cyan"/>
        </w:rPr>
        <w:t>pressing</w:t>
      </w:r>
    </w:p>
    <w:p w14:paraId="10F47164" w14:textId="77777777" w:rsidR="003A17F9" w:rsidRPr="003A17F9" w:rsidRDefault="003A17F9" w:rsidP="003A17F9">
      <w:pPr>
        <w:rPr>
          <w:rStyle w:val="Emphasis"/>
          <w:rFonts w:asciiTheme="majorHAnsi" w:hAnsiTheme="majorHAnsi" w:cstheme="majorHAnsi"/>
        </w:rPr>
      </w:pPr>
    </w:p>
    <w:p w14:paraId="0CAEBFF4" w14:textId="77777777" w:rsidR="003A17F9" w:rsidRPr="003A17F9" w:rsidRDefault="003A17F9" w:rsidP="003A17F9">
      <w:pPr>
        <w:rPr>
          <w:rStyle w:val="Emphasis"/>
          <w:rFonts w:asciiTheme="majorHAnsi" w:hAnsiTheme="majorHAnsi" w:cstheme="majorHAnsi"/>
        </w:rPr>
      </w:pPr>
    </w:p>
    <w:p w14:paraId="2706B714" w14:textId="77777777" w:rsidR="003A17F9" w:rsidRPr="003A17F9" w:rsidRDefault="003A17F9" w:rsidP="003A17F9">
      <w:pPr>
        <w:rPr>
          <w:rStyle w:val="Emphasis"/>
          <w:rFonts w:asciiTheme="majorHAnsi" w:hAnsiTheme="majorHAnsi" w:cstheme="majorHAnsi"/>
        </w:rPr>
      </w:pPr>
    </w:p>
    <w:p w14:paraId="47AA4006" w14:textId="77777777" w:rsidR="003A17F9" w:rsidRPr="003A17F9" w:rsidRDefault="003A17F9" w:rsidP="003A17F9">
      <w:pPr>
        <w:rPr>
          <w:rFonts w:asciiTheme="majorHAnsi" w:hAnsiTheme="majorHAnsi" w:cstheme="majorHAnsi"/>
          <w:sz w:val="16"/>
        </w:rPr>
      </w:pPr>
      <w:r w:rsidRPr="003A17F9">
        <w:rPr>
          <w:rFonts w:asciiTheme="majorHAnsi" w:hAnsiTheme="majorHAnsi" w:cstheme="majorHAnsi"/>
          <w:sz w:val="16"/>
        </w:rPr>
        <w:t xml:space="preserve"> the South Sudanese factions </w:t>
      </w:r>
      <w:r w:rsidRPr="003A17F9">
        <w:rPr>
          <w:rStyle w:val="StyleUnderline"/>
          <w:rFonts w:asciiTheme="majorHAnsi" w:hAnsiTheme="majorHAnsi" w:cstheme="majorHAnsi"/>
          <w:highlight w:val="cyan"/>
        </w:rPr>
        <w:t xml:space="preserve">to stop fighting, </w:t>
      </w:r>
      <w:r w:rsidRPr="003A17F9">
        <w:rPr>
          <w:rStyle w:val="Emphasis"/>
          <w:rFonts w:asciiTheme="majorHAnsi" w:hAnsiTheme="majorHAnsi" w:cstheme="majorHAnsi"/>
          <w:highlight w:val="cyan"/>
        </w:rPr>
        <w:t>rather than</w:t>
      </w:r>
      <w:r w:rsidRPr="003A17F9">
        <w:rPr>
          <w:rStyle w:val="StyleUnderline"/>
          <w:rFonts w:asciiTheme="majorHAnsi" w:hAnsiTheme="majorHAnsi" w:cstheme="majorHAnsi"/>
          <w:highlight w:val="cyan"/>
        </w:rPr>
        <w:t xml:space="preserve"> choosing sides</w:t>
      </w:r>
      <w:r w:rsidRPr="003A17F9">
        <w:rPr>
          <w:rStyle w:val="StyleUnderline"/>
          <w:rFonts w:asciiTheme="majorHAnsi" w:hAnsiTheme="majorHAnsi" w:cstheme="majorHAnsi"/>
        </w:rPr>
        <w:t xml:space="preserve">. The </w:t>
      </w:r>
      <w:r w:rsidRPr="003A17F9">
        <w:rPr>
          <w:rStyle w:val="StyleUnderline"/>
          <w:rFonts w:asciiTheme="majorHAnsi" w:hAnsiTheme="majorHAnsi" w:cstheme="majorHAnsi"/>
          <w:highlight w:val="cyan"/>
        </w:rPr>
        <w:t>world</w:t>
      </w:r>
      <w:r w:rsidRPr="003A17F9">
        <w:rPr>
          <w:rStyle w:val="StyleUnderline"/>
          <w:rFonts w:asciiTheme="majorHAnsi" w:hAnsiTheme="majorHAnsi" w:cstheme="majorHAnsi"/>
        </w:rPr>
        <w:t xml:space="preserve"> has </w:t>
      </w:r>
      <w:r w:rsidRPr="003A17F9">
        <w:rPr>
          <w:rStyle w:val="StyleUnderline"/>
          <w:rFonts w:asciiTheme="majorHAnsi" w:hAnsiTheme="majorHAnsi" w:cstheme="majorHAnsi"/>
          <w:highlight w:val="cyan"/>
        </w:rPr>
        <w:t>become</w:t>
      </w:r>
      <w:r w:rsidRPr="003A17F9">
        <w:rPr>
          <w:rFonts w:asciiTheme="majorHAnsi" w:hAnsiTheme="majorHAnsi" w:cstheme="majorHAnsi"/>
          <w:sz w:val="16"/>
        </w:rPr>
        <w:t xml:space="preserve"> somewhat </w:t>
      </w:r>
      <w:r w:rsidRPr="003A17F9">
        <w:rPr>
          <w:rStyle w:val="Emphasis"/>
          <w:rFonts w:asciiTheme="majorHAnsi" w:hAnsiTheme="majorHAnsi" w:cstheme="majorHAnsi"/>
          <w:highlight w:val="cyan"/>
        </w:rPr>
        <w:t>less willing</w:t>
      </w:r>
      <w:r w:rsidRPr="003A17F9">
        <w:rPr>
          <w:rStyle w:val="StyleUnderline"/>
          <w:rFonts w:asciiTheme="majorHAnsi" w:hAnsiTheme="majorHAnsi" w:cstheme="majorHAnsi"/>
          <w:highlight w:val="cyan"/>
        </w:rPr>
        <w:t xml:space="preserve"> to</w:t>
      </w:r>
      <w:r w:rsidRPr="003A17F9">
        <w:rPr>
          <w:rFonts w:asciiTheme="majorHAnsi" w:hAnsiTheme="majorHAnsi" w:cstheme="majorHAnsi"/>
          <w:sz w:val="16"/>
        </w:rPr>
        <w:t xml:space="preserve"> sell arms or purchase minerals that directly </w:t>
      </w:r>
      <w:r w:rsidRPr="003A17F9">
        <w:rPr>
          <w:rStyle w:val="StyleUnderline"/>
          <w:rFonts w:asciiTheme="majorHAnsi" w:hAnsiTheme="majorHAnsi" w:cstheme="majorHAnsi"/>
          <w:highlight w:val="cyan"/>
        </w:rPr>
        <w:t>fuel conflicts</w:t>
      </w:r>
      <w:r w:rsidRPr="003A17F9">
        <w:rPr>
          <w:rFonts w:asciiTheme="majorHAnsi" w:hAnsiTheme="majorHAnsi" w:cstheme="majorHAnsi"/>
          <w:sz w:val="16"/>
        </w:rPr>
        <w:t xml:space="preserve">, admittedly with a long way to go. </w:t>
      </w:r>
      <w:r w:rsidRPr="003A17F9">
        <w:rPr>
          <w:rStyle w:val="StyleUnderline"/>
          <w:rFonts w:asciiTheme="majorHAnsi" w:hAnsiTheme="majorHAnsi" w:cstheme="majorHAnsi"/>
        </w:rPr>
        <w:t>Africans</w:t>
      </w:r>
      <w:r w:rsidRPr="003A17F9">
        <w:rPr>
          <w:rFonts w:asciiTheme="majorHAnsi" w:hAnsiTheme="majorHAnsi" w:cstheme="majorHAnsi"/>
          <w:sz w:val="16"/>
        </w:rPr>
        <w:t xml:space="preserve"> themselves </w:t>
      </w:r>
      <w:r w:rsidRPr="003A17F9">
        <w:rPr>
          <w:rStyle w:val="StyleUnderline"/>
          <w:rFonts w:asciiTheme="majorHAnsi" w:hAnsiTheme="majorHAnsi" w:cstheme="majorHAnsi"/>
        </w:rPr>
        <w:t>deserve great credit</w:t>
      </w:r>
      <w:r w:rsidRPr="003A17F9">
        <w:rPr>
          <w:rFonts w:asciiTheme="majorHAnsi" w:hAnsiTheme="majorHAnsi" w:cstheme="majorHAnsi"/>
          <w:sz w:val="16"/>
        </w:rPr>
        <w:t xml:space="preserve"> for ending the wars that plagued their continent. </w:t>
      </w:r>
      <w:r w:rsidRPr="003A17F9">
        <w:rPr>
          <w:rStyle w:val="Emphasis"/>
          <w:rFonts w:asciiTheme="majorHAnsi" w:hAnsiTheme="majorHAnsi" w:cstheme="majorHAnsi"/>
        </w:rPr>
        <w:t xml:space="preserve">Economic </w:t>
      </w:r>
      <w:r w:rsidRPr="003A17F9">
        <w:rPr>
          <w:rStyle w:val="Emphasis"/>
          <w:rFonts w:asciiTheme="majorHAnsi" w:hAnsiTheme="majorHAnsi" w:cstheme="majorHAnsi"/>
          <w:highlight w:val="cyan"/>
        </w:rPr>
        <w:t>growth</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improvements in </w:t>
      </w:r>
      <w:r w:rsidRPr="003A17F9">
        <w:rPr>
          <w:rStyle w:val="Emphasis"/>
          <w:rFonts w:asciiTheme="majorHAnsi" w:hAnsiTheme="majorHAnsi" w:cstheme="majorHAnsi"/>
          <w:highlight w:val="cyan"/>
        </w:rPr>
        <w:t>governance</w:t>
      </w:r>
      <w:r w:rsidRPr="003A17F9">
        <w:rPr>
          <w:rStyle w:val="StyleUnderline"/>
          <w:rFonts w:asciiTheme="majorHAnsi" w:hAnsiTheme="majorHAnsi" w:cstheme="majorHAnsi"/>
          <w:highlight w:val="cyan"/>
        </w:rPr>
        <w:t>, and</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greater space for peaceful </w:t>
      </w:r>
      <w:r w:rsidRPr="003A17F9">
        <w:rPr>
          <w:rStyle w:val="Emphasis"/>
          <w:rFonts w:asciiTheme="majorHAnsi" w:hAnsiTheme="majorHAnsi" w:cstheme="majorHAnsi"/>
          <w:highlight w:val="cyan"/>
        </w:rPr>
        <w:t>political participation</w:t>
      </w:r>
      <w:r w:rsidRPr="003A17F9">
        <w:rPr>
          <w:rFonts w:asciiTheme="majorHAnsi" w:hAnsiTheme="majorHAnsi" w:cstheme="majorHAnsi"/>
          <w:sz w:val="16"/>
        </w:rPr>
        <w:t xml:space="preserve"> have all </w:t>
      </w:r>
      <w:r w:rsidRPr="003A17F9">
        <w:rPr>
          <w:rStyle w:val="StyleUnderline"/>
          <w:rFonts w:asciiTheme="majorHAnsi" w:hAnsiTheme="majorHAnsi" w:cstheme="majorHAnsi"/>
          <w:highlight w:val="cyan"/>
        </w:rPr>
        <w:t>made state failure and</w:t>
      </w:r>
      <w:r w:rsidRPr="003A17F9">
        <w:rPr>
          <w:rStyle w:val="StyleUnderline"/>
          <w:rFonts w:asciiTheme="majorHAnsi" w:hAnsiTheme="majorHAnsi" w:cstheme="majorHAnsi"/>
        </w:rPr>
        <w:t xml:space="preserve"> internal </w:t>
      </w:r>
      <w:r w:rsidRPr="003A17F9">
        <w:rPr>
          <w:rStyle w:val="StyleUnderline"/>
          <w:rFonts w:asciiTheme="majorHAnsi" w:hAnsiTheme="majorHAnsi" w:cstheme="majorHAnsi"/>
          <w:highlight w:val="cyan"/>
        </w:rPr>
        <w:t>conflict less likely</w:t>
      </w:r>
      <w:r w:rsidRPr="003A17F9">
        <w:rPr>
          <w:rFonts w:asciiTheme="majorHAnsi" w:hAnsiTheme="majorHAnsi" w:cstheme="majorHAnsi"/>
          <w:sz w:val="16"/>
        </w:rPr>
        <w:t xml:space="preserve">. As Paul Collier among others has noted, civil wars tend to create vicious cycles that spread insecurity to whole regions. Many regions of </w:t>
      </w:r>
      <w:r w:rsidRPr="003A17F9">
        <w:rPr>
          <w:rStyle w:val="StyleUnderline"/>
          <w:rFonts w:asciiTheme="majorHAnsi" w:hAnsiTheme="majorHAnsi" w:cstheme="majorHAnsi"/>
        </w:rPr>
        <w:t>Africa</w:t>
      </w:r>
      <w:r w:rsidRPr="003A17F9">
        <w:rPr>
          <w:rFonts w:asciiTheme="majorHAnsi" w:hAnsiTheme="majorHAnsi" w:cstheme="majorHAnsi"/>
          <w:sz w:val="16"/>
        </w:rPr>
        <w:t xml:space="preserve"> have </w:t>
      </w:r>
      <w:r w:rsidRPr="003A17F9">
        <w:rPr>
          <w:rStyle w:val="StyleUnderline"/>
          <w:rFonts w:asciiTheme="majorHAnsi" w:hAnsiTheme="majorHAnsi" w:cstheme="majorHAnsi"/>
        </w:rPr>
        <w:t xml:space="preserve">climbed out of the conflict trap; </w:t>
      </w:r>
      <w:r w:rsidRPr="003A17F9">
        <w:rPr>
          <w:rStyle w:val="Emphasis"/>
          <w:rFonts w:asciiTheme="majorHAnsi" w:hAnsiTheme="majorHAnsi" w:cstheme="majorHAnsi"/>
          <w:highlight w:val="cyan"/>
        </w:rPr>
        <w:t>political</w:t>
      </w:r>
      <w:r w:rsidRPr="003A17F9">
        <w:rPr>
          <w:rStyle w:val="StyleUnderline"/>
          <w:rFonts w:asciiTheme="majorHAnsi" w:hAnsiTheme="majorHAnsi" w:cstheme="majorHAnsi"/>
          <w:highlight w:val="cyan"/>
        </w:rPr>
        <w:t xml:space="preserve">, </w:t>
      </w:r>
      <w:r w:rsidRPr="003A17F9">
        <w:rPr>
          <w:rStyle w:val="Emphasis"/>
          <w:rFonts w:asciiTheme="majorHAnsi" w:hAnsiTheme="majorHAnsi" w:cstheme="majorHAnsi"/>
          <w:highlight w:val="cyan"/>
        </w:rPr>
        <w:t>security</w:t>
      </w:r>
      <w:r w:rsidRPr="003A17F9">
        <w:rPr>
          <w:rStyle w:val="StyleUnderline"/>
          <w:rFonts w:asciiTheme="majorHAnsi" w:hAnsiTheme="majorHAnsi" w:cstheme="majorHAnsi"/>
          <w:highlight w:val="cyan"/>
        </w:rPr>
        <w:t xml:space="preserve">, and </w:t>
      </w:r>
      <w:r w:rsidRPr="003A17F9">
        <w:rPr>
          <w:rStyle w:val="Emphasis"/>
          <w:rFonts w:asciiTheme="majorHAnsi" w:hAnsiTheme="majorHAnsi" w:cstheme="majorHAnsi"/>
          <w:highlight w:val="cyan"/>
        </w:rPr>
        <w:t>economic improvements</w:t>
      </w:r>
      <w:r w:rsidRPr="003A17F9">
        <w:rPr>
          <w:rStyle w:val="StyleUnderline"/>
          <w:rFonts w:asciiTheme="majorHAnsi" w:hAnsiTheme="majorHAnsi" w:cstheme="majorHAnsi"/>
          <w:highlight w:val="cyan"/>
        </w:rPr>
        <w:t xml:space="preserve"> are reinforcing each other</w:t>
      </w:r>
      <w:r w:rsidRPr="003A17F9">
        <w:rPr>
          <w:rFonts w:asciiTheme="majorHAnsi" w:hAnsiTheme="majorHAnsi" w:cstheme="majorHAnsi"/>
          <w:sz w:val="16"/>
        </w:rPr>
        <w:t xml:space="preserve">. The nations of </w:t>
      </w:r>
      <w:r w:rsidRPr="003A17F9">
        <w:rPr>
          <w:rStyle w:val="StyleUnderline"/>
          <w:rFonts w:asciiTheme="majorHAnsi" w:hAnsiTheme="majorHAnsi" w:cstheme="majorHAnsi"/>
          <w:highlight w:val="cyan"/>
        </w:rPr>
        <w:t>Africa</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increasingly </w:t>
      </w:r>
      <w:r w:rsidRPr="003A17F9">
        <w:rPr>
          <w:rStyle w:val="Emphasis"/>
          <w:rFonts w:asciiTheme="majorHAnsi" w:hAnsiTheme="majorHAnsi" w:cstheme="majorHAnsi"/>
          <w:highlight w:val="cyan"/>
        </w:rPr>
        <w:t>work</w:t>
      </w:r>
      <w:r w:rsidRPr="003A17F9">
        <w:rPr>
          <w:rStyle w:val="Emphasis"/>
          <w:rFonts w:asciiTheme="majorHAnsi" w:hAnsiTheme="majorHAnsi" w:cstheme="majorHAnsi"/>
        </w:rPr>
        <w:t xml:space="preserve"> together</w:t>
      </w:r>
      <w:r w:rsidRPr="003A17F9">
        <w:rPr>
          <w:rStyle w:val="StyleUnderline"/>
          <w:rFonts w:asciiTheme="majorHAnsi" w:hAnsiTheme="majorHAnsi" w:cstheme="majorHAnsi"/>
        </w:rPr>
        <w:t xml:space="preserve"> </w:t>
      </w:r>
      <w:r w:rsidRPr="003A17F9">
        <w:rPr>
          <w:rStyle w:val="StyleUnderline"/>
          <w:rFonts w:asciiTheme="majorHAnsi" w:hAnsiTheme="majorHAnsi" w:cstheme="majorHAnsi"/>
          <w:highlight w:val="cyan"/>
        </w:rPr>
        <w:t>through</w:t>
      </w:r>
      <w:r w:rsidRPr="003A17F9">
        <w:rPr>
          <w:rFonts w:asciiTheme="majorHAnsi" w:hAnsiTheme="majorHAnsi" w:cstheme="majorHAnsi"/>
          <w:sz w:val="16"/>
        </w:rPr>
        <w:t xml:space="preserve"> the institutions of </w:t>
      </w:r>
      <w:r w:rsidRPr="003A17F9">
        <w:rPr>
          <w:rStyle w:val="StyleUnderline"/>
          <w:rFonts w:asciiTheme="majorHAnsi" w:hAnsiTheme="majorHAnsi" w:cstheme="majorHAnsi"/>
          <w:highlight w:val="cyan"/>
        </w:rPr>
        <w:t xml:space="preserve">the </w:t>
      </w:r>
      <w:r w:rsidRPr="003A17F9">
        <w:rPr>
          <w:rStyle w:val="Emphasis"/>
          <w:rFonts w:asciiTheme="majorHAnsi" w:hAnsiTheme="majorHAnsi" w:cstheme="majorHAnsi"/>
          <w:highlight w:val="cyan"/>
        </w:rPr>
        <w:t>A</w:t>
      </w:r>
      <w:r w:rsidRPr="003A17F9">
        <w:rPr>
          <w:rFonts w:asciiTheme="majorHAnsi" w:hAnsiTheme="majorHAnsi" w:cstheme="majorHAnsi"/>
          <w:sz w:val="16"/>
        </w:rPr>
        <w:t xml:space="preserve">frican </w:t>
      </w:r>
      <w:r w:rsidRPr="003A17F9">
        <w:rPr>
          <w:rStyle w:val="Emphasis"/>
          <w:rFonts w:asciiTheme="majorHAnsi" w:hAnsiTheme="majorHAnsi" w:cstheme="majorHAnsi"/>
          <w:highlight w:val="cyan"/>
        </w:rPr>
        <w:t>U</w:t>
      </w:r>
      <w:r w:rsidRPr="003A17F9">
        <w:rPr>
          <w:rFonts w:asciiTheme="majorHAnsi" w:hAnsiTheme="majorHAnsi" w:cstheme="majorHAnsi"/>
          <w:sz w:val="16"/>
        </w:rPr>
        <w:t xml:space="preserve">nion </w:t>
      </w:r>
      <w:r w:rsidRPr="003A17F9">
        <w:rPr>
          <w:rStyle w:val="StyleUnderline"/>
          <w:rFonts w:asciiTheme="majorHAnsi" w:hAnsiTheme="majorHAnsi" w:cstheme="majorHAnsi"/>
          <w:highlight w:val="cyan"/>
        </w:rPr>
        <w:t>to</w:t>
      </w:r>
      <w:r w:rsidRPr="003A17F9">
        <w:rPr>
          <w:rFonts w:asciiTheme="majorHAnsi" w:hAnsiTheme="majorHAnsi" w:cstheme="majorHAnsi"/>
          <w:sz w:val="16"/>
        </w:rPr>
        <w:t xml:space="preserve"> head off or </w:t>
      </w:r>
      <w:r w:rsidRPr="003A17F9">
        <w:rPr>
          <w:rStyle w:val="StyleUnderline"/>
          <w:rFonts w:asciiTheme="majorHAnsi" w:hAnsiTheme="majorHAnsi" w:cstheme="majorHAnsi"/>
          <w:highlight w:val="cyan"/>
        </w:rPr>
        <w:t>resolve conflict</w:t>
      </w:r>
      <w:r w:rsidRPr="003A17F9">
        <w:rPr>
          <w:rStyle w:val="StyleUnderline"/>
          <w:rFonts w:asciiTheme="majorHAnsi" w:hAnsiTheme="majorHAnsi" w:cstheme="majorHAnsi"/>
        </w:rPr>
        <w:t>, and</w:t>
      </w:r>
      <w:r w:rsidRPr="003A17F9">
        <w:rPr>
          <w:rFonts w:asciiTheme="majorHAnsi" w:hAnsiTheme="majorHAnsi" w:cstheme="majorHAnsi"/>
          <w:sz w:val="16"/>
        </w:rPr>
        <w:t xml:space="preserve"> to </w:t>
      </w:r>
      <w:r w:rsidRPr="003A17F9">
        <w:rPr>
          <w:rStyle w:val="StyleUnderline"/>
          <w:rFonts w:asciiTheme="majorHAnsi" w:hAnsiTheme="majorHAnsi" w:cstheme="majorHAnsi"/>
        </w:rPr>
        <w:t>deploy peacekeepers</w:t>
      </w:r>
      <w:r w:rsidRPr="003A17F9">
        <w:rPr>
          <w:rFonts w:asciiTheme="majorHAnsi" w:hAnsiTheme="majorHAnsi" w:cstheme="majorHAnsi"/>
          <w:sz w:val="16"/>
        </w:rPr>
        <w:t xml:space="preserve"> to conflict zones. Needs still outpace available resources, but that cooperation is a marked change from 20th century Africa. </w:t>
      </w:r>
      <w:bookmarkEnd w:id="0"/>
    </w:p>
    <w:p w14:paraId="69670423" w14:textId="77777777" w:rsidR="003A17F9" w:rsidRPr="003A17F9" w:rsidRDefault="003A17F9" w:rsidP="003A17F9">
      <w:pPr>
        <w:pStyle w:val="Heading4"/>
        <w:rPr>
          <w:rFonts w:asciiTheme="majorHAnsi" w:hAnsiTheme="majorHAnsi" w:cstheme="majorHAnsi"/>
        </w:rPr>
      </w:pPr>
      <w:r w:rsidRPr="003A17F9">
        <w:rPr>
          <w:rFonts w:asciiTheme="majorHAnsi" w:hAnsiTheme="majorHAnsi" w:cstheme="majorHAnsi"/>
        </w:rPr>
        <w:t>African war won’t escalate</w:t>
      </w:r>
    </w:p>
    <w:p w14:paraId="3016AA60" w14:textId="77777777" w:rsidR="003A17F9" w:rsidRPr="003A17F9" w:rsidRDefault="003A17F9" w:rsidP="003A17F9">
      <w:pPr>
        <w:rPr>
          <w:rFonts w:asciiTheme="majorHAnsi" w:hAnsiTheme="majorHAnsi" w:cstheme="majorHAnsi"/>
        </w:rPr>
      </w:pPr>
      <w:r w:rsidRPr="003A17F9">
        <w:rPr>
          <w:rFonts w:asciiTheme="majorHAnsi" w:hAnsiTheme="majorHAnsi" w:cstheme="majorHAnsi"/>
        </w:rPr>
        <w:t xml:space="preserve">Dr. James A. </w:t>
      </w:r>
      <w:proofErr w:type="spellStart"/>
      <w:r w:rsidRPr="003A17F9">
        <w:rPr>
          <w:rStyle w:val="Style13ptBold"/>
          <w:rFonts w:asciiTheme="majorHAnsi" w:hAnsiTheme="majorHAnsi" w:cstheme="majorHAnsi"/>
        </w:rPr>
        <w:t>Schear</w:t>
      </w:r>
      <w:proofErr w:type="spellEnd"/>
      <w:r w:rsidRPr="003A17F9">
        <w:rPr>
          <w:rStyle w:val="Style13ptBold"/>
          <w:rFonts w:asciiTheme="majorHAnsi" w:hAnsiTheme="majorHAnsi" w:cstheme="majorHAnsi"/>
        </w:rPr>
        <w:t xml:space="preserve"> 16</w:t>
      </w:r>
      <w:r w:rsidRPr="003A17F9">
        <w:rPr>
          <w:rFonts w:asciiTheme="majorHAnsi" w:hAnsiTheme="majorHAnsi" w:cstheme="majorHAnsi"/>
        </w:rPr>
        <w:t>, PhD, Global Fellow with the Africa Program at the Woodrow Wilson, “FORGING SECURITY PARTNERSHIPS IN AFRICA: WHAT LIES AHEAD?”, Wilson Quarterly, Winter, http://wilsonquarterly.com/quarterly/the-post-obama-world/forging-security-partnerships-in-africa-what-lies-ahead/</w:t>
      </w:r>
    </w:p>
    <w:p w14:paraId="709301C9" w14:textId="77777777" w:rsidR="003A17F9" w:rsidRPr="003A17F9" w:rsidRDefault="003A17F9" w:rsidP="003A17F9">
      <w:pPr>
        <w:rPr>
          <w:rFonts w:asciiTheme="majorHAnsi" w:hAnsiTheme="majorHAnsi" w:cstheme="majorHAnsi"/>
        </w:rPr>
      </w:pPr>
      <w:r w:rsidRPr="003A17F9">
        <w:rPr>
          <w:rFonts w:asciiTheme="majorHAnsi" w:hAnsiTheme="majorHAnsi" w:cstheme="majorHAnsi"/>
        </w:rPr>
        <w:t xml:space="preserve">More than a generation later, </w:t>
      </w:r>
      <w:r w:rsidRPr="003A17F9">
        <w:rPr>
          <w:rStyle w:val="StyleUnderline"/>
          <w:rFonts w:asciiTheme="majorHAnsi" w:hAnsiTheme="majorHAnsi" w:cstheme="majorHAnsi"/>
        </w:rPr>
        <w:t xml:space="preserve">the </w:t>
      </w:r>
      <w:r w:rsidRPr="003A17F9">
        <w:rPr>
          <w:rStyle w:val="StyleUnderline"/>
          <w:rFonts w:asciiTheme="majorHAnsi" w:hAnsiTheme="majorHAnsi" w:cstheme="majorHAnsi"/>
          <w:highlight w:val="cyan"/>
        </w:rPr>
        <w:t>tempo of</w:t>
      </w:r>
      <w:r w:rsidRPr="003A17F9">
        <w:rPr>
          <w:rStyle w:val="StyleUnderline"/>
          <w:rFonts w:asciiTheme="majorHAnsi" w:hAnsiTheme="majorHAnsi" w:cstheme="majorHAnsi"/>
        </w:rPr>
        <w:t xml:space="preserve"> political </w:t>
      </w:r>
      <w:r w:rsidRPr="003A17F9">
        <w:rPr>
          <w:rStyle w:val="StyleUnderline"/>
          <w:rFonts w:asciiTheme="majorHAnsi" w:hAnsiTheme="majorHAnsi" w:cstheme="majorHAnsi"/>
          <w:highlight w:val="cyan"/>
        </w:rPr>
        <w:t xml:space="preserve">violence has </w:t>
      </w:r>
      <w:r w:rsidRPr="003A17F9">
        <w:rPr>
          <w:rStyle w:val="Emphasis"/>
          <w:rFonts w:asciiTheme="majorHAnsi" w:hAnsiTheme="majorHAnsi" w:cstheme="majorHAnsi"/>
          <w:highlight w:val="cyan"/>
        </w:rPr>
        <w:t>greatly subsided</w:t>
      </w:r>
      <w:r w:rsidRPr="003A17F9">
        <w:rPr>
          <w:rStyle w:val="StyleUnderline"/>
          <w:rFonts w:asciiTheme="majorHAnsi" w:hAnsiTheme="majorHAnsi" w:cstheme="majorHAnsi"/>
        </w:rPr>
        <w:t xml:space="preserve"> across large areas of</w:t>
      </w:r>
      <w:r w:rsidRPr="003A17F9">
        <w:rPr>
          <w:rFonts w:asciiTheme="majorHAnsi" w:hAnsiTheme="majorHAnsi" w:cstheme="majorHAnsi"/>
        </w:rPr>
        <w:t xml:space="preserve"> southern and </w:t>
      </w:r>
      <w:r w:rsidRPr="003A17F9">
        <w:rPr>
          <w:rStyle w:val="StyleUnderline"/>
          <w:rFonts w:asciiTheme="majorHAnsi" w:hAnsiTheme="majorHAnsi" w:cstheme="majorHAnsi"/>
        </w:rPr>
        <w:t>eastern Africa</w:t>
      </w:r>
      <w:r w:rsidRPr="003A17F9">
        <w:rPr>
          <w:rFonts w:asciiTheme="majorHAnsi" w:hAnsiTheme="majorHAnsi" w:cstheme="majorHAnsi"/>
        </w:rPr>
        <w:t xml:space="preserve"> and, more recently, in parts of coastal west Africa. Tragically, other venues — most notably central Africa’s Great Lakes region, as well as the Maghreb and Sahel to the north — are still riven by deep-set instabilities. And, yes, colonial-era legacies do still exert some malign influences, state fragility poses perennial relapse risks, and </w:t>
      </w:r>
      <w:r w:rsidRPr="003A17F9">
        <w:rPr>
          <w:rStyle w:val="StyleUnderline"/>
          <w:rFonts w:asciiTheme="majorHAnsi" w:hAnsiTheme="majorHAnsi" w:cstheme="majorHAnsi"/>
        </w:rPr>
        <w:t>new threats are ever-evolving</w:t>
      </w:r>
      <w:r w:rsidRPr="003A17F9">
        <w:rPr>
          <w:rFonts w:asciiTheme="majorHAnsi" w:hAnsiTheme="majorHAnsi" w:cstheme="majorHAnsi"/>
        </w:rPr>
        <w:t>.</w:t>
      </w:r>
    </w:p>
    <w:p w14:paraId="52B85ED9" w14:textId="77777777" w:rsidR="003A17F9" w:rsidRPr="003A17F9" w:rsidRDefault="003A17F9" w:rsidP="003A17F9">
      <w:pPr>
        <w:rPr>
          <w:rFonts w:asciiTheme="majorHAnsi" w:hAnsiTheme="majorHAnsi" w:cstheme="majorHAnsi"/>
        </w:rPr>
      </w:pPr>
      <w:r w:rsidRPr="003A17F9">
        <w:rPr>
          <w:rStyle w:val="StyleUnderline"/>
          <w:rFonts w:asciiTheme="majorHAnsi" w:hAnsiTheme="majorHAnsi" w:cstheme="majorHAnsi"/>
          <w:highlight w:val="cyan"/>
        </w:rPr>
        <w:t>Despite</w:t>
      </w:r>
      <w:r w:rsidRPr="003A17F9">
        <w:rPr>
          <w:rStyle w:val="StyleUnderline"/>
          <w:rFonts w:asciiTheme="majorHAnsi" w:hAnsiTheme="majorHAnsi" w:cstheme="majorHAnsi"/>
        </w:rPr>
        <w:t xml:space="preserve"> these </w:t>
      </w:r>
      <w:r w:rsidRPr="003A17F9">
        <w:rPr>
          <w:rStyle w:val="StyleUnderline"/>
          <w:rFonts w:asciiTheme="majorHAnsi" w:hAnsiTheme="majorHAnsi" w:cstheme="majorHAnsi"/>
          <w:highlight w:val="cyan"/>
        </w:rPr>
        <w:t>complexities</w:t>
      </w:r>
      <w:r w:rsidRPr="003A17F9">
        <w:rPr>
          <w:rStyle w:val="StyleUnderline"/>
          <w:rFonts w:asciiTheme="majorHAnsi" w:hAnsiTheme="majorHAnsi" w:cstheme="majorHAnsi"/>
        </w:rPr>
        <w:t xml:space="preserve">, any </w:t>
      </w:r>
      <w:proofErr w:type="spellStart"/>
      <w:r w:rsidRPr="003A17F9">
        <w:rPr>
          <w:rStyle w:val="StyleUnderline"/>
          <w:rFonts w:asciiTheme="majorHAnsi" w:hAnsiTheme="majorHAnsi" w:cstheme="majorHAnsi"/>
        </w:rPr>
        <w:t>geostrategist</w:t>
      </w:r>
      <w:proofErr w:type="spellEnd"/>
      <w:r w:rsidRPr="003A17F9">
        <w:rPr>
          <w:rStyle w:val="StyleUnderline"/>
          <w:rFonts w:asciiTheme="majorHAnsi" w:hAnsiTheme="majorHAnsi" w:cstheme="majorHAnsi"/>
        </w:rPr>
        <w:t xml:space="preserve"> would have to </w:t>
      </w:r>
      <w:r w:rsidRPr="003A17F9">
        <w:rPr>
          <w:rStyle w:val="StyleUnderline"/>
          <w:rFonts w:asciiTheme="majorHAnsi" w:hAnsiTheme="majorHAnsi" w:cstheme="majorHAnsi"/>
          <w:highlight w:val="cyan"/>
        </w:rPr>
        <w:t>acknowledge</w:t>
      </w:r>
      <w:r w:rsidRPr="003A17F9">
        <w:rPr>
          <w:rStyle w:val="StyleUnderline"/>
          <w:rFonts w:asciiTheme="majorHAnsi" w:hAnsiTheme="majorHAnsi" w:cstheme="majorHAnsi"/>
        </w:rPr>
        <w:t xml:space="preserve"> contemporary </w:t>
      </w:r>
      <w:r w:rsidRPr="003A17F9">
        <w:rPr>
          <w:rStyle w:val="StyleUnderline"/>
          <w:rFonts w:asciiTheme="majorHAnsi" w:hAnsiTheme="majorHAnsi" w:cstheme="majorHAnsi"/>
          <w:highlight w:val="cyan"/>
        </w:rPr>
        <w:t xml:space="preserve">Africa’s </w:t>
      </w:r>
      <w:r w:rsidRPr="003A17F9">
        <w:rPr>
          <w:rStyle w:val="Emphasis"/>
          <w:rFonts w:asciiTheme="majorHAnsi" w:hAnsiTheme="majorHAnsi" w:cstheme="majorHAnsi"/>
          <w:highlight w:val="cyan"/>
        </w:rPr>
        <w:t>positive features</w:t>
      </w:r>
      <w:r w:rsidRPr="003A17F9">
        <w:rPr>
          <w:rStyle w:val="StyleUnderline"/>
          <w:rFonts w:asciiTheme="majorHAnsi" w:hAnsiTheme="majorHAnsi" w:cstheme="majorHAnsi"/>
        </w:rPr>
        <w:t xml:space="preserve">. The </w:t>
      </w:r>
      <w:r w:rsidRPr="003A17F9">
        <w:rPr>
          <w:rStyle w:val="StyleUnderline"/>
          <w:rFonts w:asciiTheme="majorHAnsi" w:hAnsiTheme="majorHAnsi" w:cstheme="majorHAnsi"/>
          <w:highlight w:val="cyan"/>
        </w:rPr>
        <w:t>continent has not seen</w:t>
      </w:r>
      <w:r w:rsidRPr="003A17F9">
        <w:rPr>
          <w:rStyle w:val="StyleUnderline"/>
          <w:rFonts w:asciiTheme="majorHAnsi" w:hAnsiTheme="majorHAnsi" w:cstheme="majorHAnsi"/>
        </w:rPr>
        <w:t xml:space="preserve"> a </w:t>
      </w:r>
      <w:r w:rsidRPr="003A17F9">
        <w:rPr>
          <w:rStyle w:val="StyleUnderline"/>
          <w:rFonts w:asciiTheme="majorHAnsi" w:hAnsiTheme="majorHAnsi" w:cstheme="majorHAnsi"/>
          <w:highlight w:val="cyan"/>
        </w:rPr>
        <w:t>war</w:t>
      </w:r>
      <w:r w:rsidRPr="003A17F9">
        <w:rPr>
          <w:rFonts w:asciiTheme="majorHAnsi" w:hAnsiTheme="majorHAnsi" w:cstheme="majorHAnsi"/>
        </w:rPr>
        <w:t xml:space="preserve"> between sovereign states </w:t>
      </w:r>
      <w:r w:rsidRPr="003A17F9">
        <w:rPr>
          <w:rStyle w:val="StyleUnderline"/>
          <w:rFonts w:asciiTheme="majorHAnsi" w:hAnsiTheme="majorHAnsi" w:cstheme="majorHAnsi"/>
          <w:highlight w:val="cyan"/>
        </w:rPr>
        <w:t>since the</w:t>
      </w:r>
      <w:r w:rsidRPr="003A17F9">
        <w:rPr>
          <w:rStyle w:val="StyleUnderline"/>
          <w:rFonts w:asciiTheme="majorHAnsi" w:hAnsiTheme="majorHAnsi" w:cstheme="majorHAnsi"/>
        </w:rPr>
        <w:t xml:space="preserve"> late 19</w:t>
      </w:r>
      <w:r w:rsidRPr="003A17F9">
        <w:rPr>
          <w:rStyle w:val="Emphasis"/>
          <w:rFonts w:asciiTheme="majorHAnsi" w:hAnsiTheme="majorHAnsi" w:cstheme="majorHAnsi"/>
          <w:highlight w:val="cyan"/>
        </w:rPr>
        <w:t>90s</w:t>
      </w:r>
      <w:r w:rsidRPr="003A17F9">
        <w:rPr>
          <w:rFonts w:asciiTheme="majorHAnsi" w:hAnsiTheme="majorHAnsi" w:cstheme="majorHAnsi"/>
        </w:rPr>
        <w:t xml:space="preserve">, when Eritrean and Ethiopian forces waged large-scale mechanized warfare along their (still) disputed border. </w:t>
      </w:r>
      <w:r w:rsidRPr="003A17F9">
        <w:rPr>
          <w:rStyle w:val="StyleUnderline"/>
          <w:rFonts w:asciiTheme="majorHAnsi" w:hAnsiTheme="majorHAnsi" w:cstheme="majorHAnsi"/>
          <w:highlight w:val="cyan"/>
        </w:rPr>
        <w:t>Nor is Africa a venue for aggressive</w:t>
      </w:r>
      <w:r w:rsidRPr="003A17F9">
        <w:rPr>
          <w:rFonts w:asciiTheme="majorHAnsi" w:hAnsiTheme="majorHAnsi" w:cstheme="majorHAnsi"/>
        </w:rPr>
        <w:t xml:space="preserve">ly overreaching </w:t>
      </w:r>
      <w:r w:rsidRPr="003A17F9">
        <w:rPr>
          <w:rStyle w:val="Emphasis"/>
          <w:rFonts w:asciiTheme="majorHAnsi" w:hAnsiTheme="majorHAnsi" w:cstheme="majorHAnsi"/>
          <w:highlight w:val="cyan"/>
        </w:rPr>
        <w:t>hegemons</w:t>
      </w:r>
      <w:r w:rsidRPr="003A17F9">
        <w:rPr>
          <w:rStyle w:val="StyleUnderline"/>
          <w:rFonts w:asciiTheme="majorHAnsi" w:hAnsiTheme="majorHAnsi" w:cstheme="majorHAnsi"/>
          <w:highlight w:val="cyan"/>
        </w:rPr>
        <w:t>. None of its</w:t>
      </w:r>
      <w:r w:rsidRPr="003A17F9">
        <w:rPr>
          <w:rStyle w:val="StyleUnderline"/>
          <w:rFonts w:asciiTheme="majorHAnsi" w:hAnsiTheme="majorHAnsi" w:cstheme="majorHAnsi"/>
        </w:rPr>
        <w:t xml:space="preserve"> largest, </w:t>
      </w:r>
      <w:r w:rsidRPr="003A17F9">
        <w:rPr>
          <w:rStyle w:val="StyleUnderline"/>
          <w:rFonts w:asciiTheme="majorHAnsi" w:hAnsiTheme="majorHAnsi" w:cstheme="majorHAnsi"/>
          <w:highlight w:val="cyan"/>
        </w:rPr>
        <w:t>strongest countries</w:t>
      </w:r>
      <w:r w:rsidRPr="003A17F9">
        <w:rPr>
          <w:rFonts w:asciiTheme="majorHAnsi" w:hAnsiTheme="majorHAnsi" w:cstheme="majorHAnsi"/>
        </w:rPr>
        <w:t xml:space="preserve"> — Angola, Ethiopia, Kenya, Nigeria, South Africa and Tanzania — </w:t>
      </w:r>
      <w:r w:rsidRPr="003A17F9">
        <w:rPr>
          <w:rStyle w:val="StyleUnderline"/>
          <w:rFonts w:asciiTheme="majorHAnsi" w:hAnsiTheme="majorHAnsi" w:cstheme="majorHAnsi"/>
          <w:highlight w:val="cyan"/>
        </w:rPr>
        <w:t>are locked into</w:t>
      </w:r>
      <w:r w:rsidRPr="003A17F9">
        <w:rPr>
          <w:rStyle w:val="StyleUnderline"/>
          <w:rFonts w:asciiTheme="majorHAnsi" w:hAnsiTheme="majorHAnsi" w:cstheme="majorHAnsi"/>
        </w:rPr>
        <w:t xml:space="preserve"> polarizing </w:t>
      </w:r>
      <w:r w:rsidRPr="003A17F9">
        <w:rPr>
          <w:rStyle w:val="StyleUnderline"/>
          <w:rFonts w:asciiTheme="majorHAnsi" w:hAnsiTheme="majorHAnsi" w:cstheme="majorHAnsi"/>
          <w:highlight w:val="cyan"/>
        </w:rPr>
        <w:t>rivalries</w:t>
      </w:r>
      <w:r w:rsidRPr="003A17F9">
        <w:rPr>
          <w:rFonts w:asciiTheme="majorHAnsi" w:hAnsiTheme="majorHAnsi" w:cstheme="majorHAnsi"/>
        </w:rPr>
        <w:t xml:space="preserve"> with </w:t>
      </w:r>
      <w:proofErr w:type="gramStart"/>
      <w:r w:rsidRPr="003A17F9">
        <w:rPr>
          <w:rFonts w:asciiTheme="majorHAnsi" w:hAnsiTheme="majorHAnsi" w:cstheme="majorHAnsi"/>
        </w:rPr>
        <w:t xml:space="preserve">each other, </w:t>
      </w:r>
      <w:r w:rsidRPr="003A17F9">
        <w:rPr>
          <w:rStyle w:val="StyleUnderline"/>
          <w:rFonts w:asciiTheme="majorHAnsi" w:hAnsiTheme="majorHAnsi" w:cstheme="majorHAnsi"/>
          <w:highlight w:val="cyan"/>
        </w:rPr>
        <w:t>and</w:t>
      </w:r>
      <w:proofErr w:type="gramEnd"/>
      <w:r w:rsidRPr="003A17F9">
        <w:rPr>
          <w:rStyle w:val="StyleUnderline"/>
          <w:rFonts w:asciiTheme="majorHAnsi" w:hAnsiTheme="majorHAnsi" w:cstheme="majorHAnsi"/>
          <w:highlight w:val="cyan"/>
        </w:rPr>
        <w:t xml:space="preserve"> </w:t>
      </w:r>
      <w:r w:rsidRPr="003A17F9">
        <w:rPr>
          <w:rStyle w:val="Emphasis"/>
          <w:rFonts w:asciiTheme="majorHAnsi" w:hAnsiTheme="majorHAnsi" w:cstheme="majorHAnsi"/>
          <w:highlight w:val="cyan"/>
        </w:rPr>
        <w:t>growing</w:t>
      </w:r>
      <w:r w:rsidRPr="003A17F9">
        <w:rPr>
          <w:rStyle w:val="Emphasis"/>
          <w:rFonts w:asciiTheme="majorHAnsi" w:hAnsiTheme="majorHAnsi" w:cstheme="majorHAnsi"/>
        </w:rPr>
        <w:t xml:space="preserve"> economic </w:t>
      </w:r>
      <w:r w:rsidRPr="003A17F9">
        <w:rPr>
          <w:rStyle w:val="Emphasis"/>
          <w:rFonts w:asciiTheme="majorHAnsi" w:hAnsiTheme="majorHAnsi" w:cstheme="majorHAnsi"/>
          <w:highlight w:val="cyan"/>
        </w:rPr>
        <w:t>interdependencies</w:t>
      </w:r>
      <w:r w:rsidRPr="003A17F9">
        <w:rPr>
          <w:rFonts w:asciiTheme="majorHAnsi" w:hAnsiTheme="majorHAnsi" w:cstheme="majorHAnsi"/>
        </w:rPr>
        <w:t xml:space="preserve"> within and beyond their regions </w:t>
      </w:r>
      <w:r w:rsidRPr="003A17F9">
        <w:rPr>
          <w:rStyle w:val="StyleUnderline"/>
          <w:rFonts w:asciiTheme="majorHAnsi" w:hAnsiTheme="majorHAnsi" w:cstheme="majorHAnsi"/>
        </w:rPr>
        <w:t xml:space="preserve">have </w:t>
      </w:r>
      <w:r w:rsidRPr="003A17F9">
        <w:rPr>
          <w:rStyle w:val="StyleUnderline"/>
          <w:rFonts w:asciiTheme="majorHAnsi" w:hAnsiTheme="majorHAnsi" w:cstheme="majorHAnsi"/>
          <w:highlight w:val="cyan"/>
        </w:rPr>
        <w:t>tended</w:t>
      </w:r>
      <w:r w:rsidRPr="003A17F9">
        <w:rPr>
          <w:rStyle w:val="StyleUnderline"/>
          <w:rFonts w:asciiTheme="majorHAnsi" w:hAnsiTheme="majorHAnsi" w:cstheme="majorHAnsi"/>
        </w:rPr>
        <w:t xml:space="preserve">, on balance, </w:t>
      </w:r>
      <w:r w:rsidRPr="003A17F9">
        <w:rPr>
          <w:rStyle w:val="Emphasis"/>
          <w:rFonts w:asciiTheme="majorHAnsi" w:hAnsiTheme="majorHAnsi" w:cstheme="majorHAnsi"/>
          <w:highlight w:val="cyan"/>
        </w:rPr>
        <w:t>to aid</w:t>
      </w:r>
      <w:r w:rsidRPr="003A17F9">
        <w:rPr>
          <w:rStyle w:val="Emphasis"/>
          <w:rFonts w:asciiTheme="majorHAnsi" w:hAnsiTheme="majorHAnsi" w:cstheme="majorHAnsi"/>
        </w:rPr>
        <w:t xml:space="preserve"> local </w:t>
      </w:r>
      <w:r w:rsidRPr="003A17F9">
        <w:rPr>
          <w:rStyle w:val="Emphasis"/>
          <w:rFonts w:asciiTheme="majorHAnsi" w:hAnsiTheme="majorHAnsi" w:cstheme="majorHAnsi"/>
          <w:highlight w:val="cyan"/>
        </w:rPr>
        <w:t>stability</w:t>
      </w:r>
      <w:r w:rsidRPr="003A17F9">
        <w:rPr>
          <w:rFonts w:asciiTheme="majorHAnsi" w:hAnsiTheme="majorHAnsi" w:cstheme="majorHAnsi"/>
        </w:rPr>
        <w:t>. This is all good news, but alas, it is only part of the story.</w:t>
      </w:r>
    </w:p>
    <w:p w14:paraId="1D9735FB" w14:textId="7DA16404" w:rsidR="00A61531" w:rsidRPr="003A17F9" w:rsidRDefault="00A61531" w:rsidP="00A61531">
      <w:pPr>
        <w:pStyle w:val="Heading3"/>
        <w:rPr>
          <w:rFonts w:asciiTheme="majorHAnsi" w:hAnsiTheme="majorHAnsi" w:cstheme="majorHAnsi"/>
        </w:rPr>
      </w:pPr>
      <w:r w:rsidRPr="003A17F9">
        <w:rPr>
          <w:rFonts w:asciiTheme="majorHAnsi" w:hAnsiTheme="majorHAnsi" w:cstheme="majorHAnsi"/>
        </w:rPr>
        <w:t>Advantage 2</w:t>
      </w:r>
    </w:p>
    <w:p w14:paraId="3386EF15" w14:textId="6ABFCEFF" w:rsidR="009304D8" w:rsidRDefault="009304D8" w:rsidP="009304D8">
      <w:pPr>
        <w:pStyle w:val="Heading4"/>
        <w:rPr>
          <w:rFonts w:asciiTheme="majorHAnsi" w:hAnsiTheme="majorHAnsi" w:cstheme="majorHAnsi"/>
        </w:rPr>
      </w:pPr>
      <w:r w:rsidRPr="003A17F9">
        <w:rPr>
          <w:rFonts w:asciiTheme="majorHAnsi" w:hAnsiTheme="majorHAnsi" w:cstheme="majorHAnsi"/>
        </w:rPr>
        <w:t xml:space="preserve">Their link evidence flips neg </w:t>
      </w:r>
      <w:r w:rsidR="004F654A" w:rsidRPr="003A17F9">
        <w:rPr>
          <w:rFonts w:asciiTheme="majorHAnsi" w:hAnsiTheme="majorHAnsi" w:cstheme="majorHAnsi"/>
        </w:rPr>
        <w:t>–</w:t>
      </w:r>
      <w:r w:rsidRPr="003A17F9">
        <w:rPr>
          <w:rFonts w:asciiTheme="majorHAnsi" w:hAnsiTheme="majorHAnsi" w:cstheme="majorHAnsi"/>
        </w:rPr>
        <w:t xml:space="preserve"> </w:t>
      </w:r>
      <w:r w:rsidR="004F654A" w:rsidRPr="003A17F9">
        <w:rPr>
          <w:rFonts w:asciiTheme="majorHAnsi" w:hAnsiTheme="majorHAnsi" w:cstheme="majorHAnsi"/>
        </w:rPr>
        <w:t xml:space="preserve">they say engaging with the state is </w:t>
      </w:r>
      <w:proofErr w:type="gramStart"/>
      <w:r w:rsidR="004F654A" w:rsidRPr="003A17F9">
        <w:rPr>
          <w:rFonts w:asciiTheme="majorHAnsi" w:hAnsiTheme="majorHAnsi" w:cstheme="majorHAnsi"/>
        </w:rPr>
        <w:t>bad</w:t>
      </w:r>
      <w:proofErr w:type="gramEnd"/>
      <w:r w:rsidR="004F654A" w:rsidRPr="003A17F9">
        <w:rPr>
          <w:rFonts w:asciiTheme="majorHAnsi" w:hAnsiTheme="majorHAnsi" w:cstheme="majorHAnsi"/>
        </w:rPr>
        <w:t xml:space="preserve"> but the plan is passed by a conglomeration of states which is perf con – outweighs on premeditated murder</w:t>
      </w:r>
    </w:p>
    <w:p w14:paraId="5B74FA68" w14:textId="77777777" w:rsidR="003A17F9" w:rsidRPr="003A17F9" w:rsidRDefault="003A17F9" w:rsidP="003A17F9"/>
    <w:p w14:paraId="6B9D7D2C" w14:textId="7917FC4A" w:rsidR="006765A2" w:rsidRPr="003A17F9" w:rsidRDefault="006765A2" w:rsidP="006765A2">
      <w:pPr>
        <w:pStyle w:val="Heading4"/>
        <w:rPr>
          <w:rFonts w:asciiTheme="majorHAnsi" w:hAnsiTheme="majorHAnsi" w:cstheme="majorHAnsi"/>
        </w:rPr>
      </w:pPr>
      <w:r w:rsidRPr="003A17F9">
        <w:rPr>
          <w:rFonts w:asciiTheme="majorHAnsi" w:hAnsiTheme="majorHAnsi" w:cstheme="majorHAnsi"/>
        </w:rPr>
        <w:t>[1]</w:t>
      </w:r>
      <w:r w:rsidRPr="003A17F9">
        <w:rPr>
          <w:rFonts w:asciiTheme="majorHAnsi" w:hAnsiTheme="majorHAnsi" w:cstheme="majorHAnsi"/>
        </w:rPr>
        <w:t xml:space="preserve"> Capitalism </w:t>
      </w:r>
      <w:r w:rsidRPr="003A17F9">
        <w:rPr>
          <w:rFonts w:asciiTheme="majorHAnsi" w:hAnsiTheme="majorHAnsi" w:cstheme="majorHAnsi"/>
          <w:u w:val="single"/>
        </w:rPr>
        <w:t>is sustainable</w:t>
      </w:r>
      <w:r w:rsidRPr="003A17F9">
        <w:rPr>
          <w:rFonts w:asciiTheme="majorHAnsi" w:hAnsiTheme="majorHAnsi" w:cstheme="majorHAnsi"/>
        </w:rPr>
        <w:t xml:space="preserve"> - Tech Innovation drives dematerialization that makes Cap Sustainable AND solves warming</w:t>
      </w:r>
    </w:p>
    <w:p w14:paraId="13D7EEC2" w14:textId="77777777" w:rsidR="006765A2" w:rsidRPr="003A17F9" w:rsidRDefault="006765A2" w:rsidP="006765A2">
      <w:pPr>
        <w:rPr>
          <w:rFonts w:asciiTheme="majorHAnsi" w:hAnsiTheme="majorHAnsi" w:cstheme="majorHAnsi"/>
        </w:rPr>
      </w:pPr>
      <w:r w:rsidRPr="003A17F9">
        <w:rPr>
          <w:rStyle w:val="Style13ptBold"/>
          <w:rFonts w:asciiTheme="majorHAnsi" w:hAnsiTheme="majorHAnsi" w:cstheme="majorHAnsi"/>
        </w:rPr>
        <w:t>McAfee 19</w:t>
      </w:r>
      <w:r w:rsidRPr="003A17F9">
        <w:rPr>
          <w:rFonts w:asciiTheme="majorHAnsi" w:hAnsiTheme="majorHAnsi" w:cstheme="majorHAnsi"/>
        </w:rPr>
        <w:t>,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5DEF3FFF" w14:textId="77777777" w:rsidR="006765A2" w:rsidRPr="003A17F9" w:rsidRDefault="006765A2" w:rsidP="006765A2">
      <w:pPr>
        <w:rPr>
          <w:rFonts w:asciiTheme="majorHAnsi" w:hAnsiTheme="majorHAnsi" w:cstheme="majorHAnsi"/>
          <w:sz w:val="16"/>
        </w:rPr>
      </w:pPr>
      <w:r w:rsidRPr="003A17F9">
        <w:rPr>
          <w:rFonts w:asciiTheme="majorHAnsi" w:hAnsiTheme="majorHAnsi" w:cstheme="majorHAnsi"/>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3A17F9">
        <w:rPr>
          <w:rFonts w:asciiTheme="majorHAnsi" w:hAnsiTheme="majorHAnsi" w:cstheme="majorHAnsi"/>
          <w:u w:val="single"/>
        </w:rPr>
        <w:t xml:space="preserve">I'm confident that </w:t>
      </w:r>
      <w:r w:rsidRPr="003A17F9">
        <w:rPr>
          <w:rFonts w:asciiTheme="majorHAnsi" w:hAnsiTheme="majorHAnsi" w:cstheme="majorHAnsi"/>
          <w:highlight w:val="cyan"/>
          <w:u w:val="single"/>
        </w:rPr>
        <w:t>the Second Machine Age will mark</w:t>
      </w:r>
      <w:r w:rsidRPr="003A17F9">
        <w:rPr>
          <w:rFonts w:asciiTheme="majorHAnsi" w:hAnsiTheme="majorHAnsi" w:cstheme="majorHAnsi"/>
          <w:u w:val="single"/>
        </w:rPr>
        <w:t xml:space="preserve"> the time in our history when we started to </w:t>
      </w:r>
      <w:proofErr w:type="gramStart"/>
      <w:r w:rsidRPr="003A17F9">
        <w:rPr>
          <w:rFonts w:asciiTheme="majorHAnsi" w:hAnsiTheme="majorHAnsi" w:cstheme="majorHAnsi"/>
          <w:u w:val="single"/>
        </w:rPr>
        <w:t>progressively and permanently tread more lightly</w:t>
      </w:r>
      <w:proofErr w:type="gramEnd"/>
      <w:r w:rsidRPr="003A17F9">
        <w:rPr>
          <w:rFonts w:asciiTheme="majorHAnsi" w:hAnsiTheme="majorHAnsi" w:cstheme="majorHAnsi"/>
          <w:u w:val="single"/>
        </w:rPr>
        <w:t xml:space="preserve"> on the earth, taking less from it and generally caring for it better, even as we humans continue to become more numerous and prosperous</w:t>
      </w:r>
      <w:r w:rsidRPr="003A17F9">
        <w:rPr>
          <w:rFonts w:asciiTheme="majorHAnsi" w:hAnsiTheme="majorHAnsi" w:cstheme="majorHAnsi"/>
          <w:sz w:val="16"/>
        </w:rPr>
        <w:t xml:space="preserve">. The work of </w:t>
      </w:r>
      <w:r w:rsidRPr="003A17F9">
        <w:rPr>
          <w:rFonts w:asciiTheme="majorHAnsi" w:hAnsiTheme="majorHAnsi" w:cstheme="majorHAnsi"/>
          <w:u w:val="single"/>
        </w:rPr>
        <w:t>Paul Romer</w:t>
      </w:r>
      <w:r w:rsidRPr="003A17F9">
        <w:rPr>
          <w:rFonts w:asciiTheme="majorHAnsi" w:hAnsiTheme="majorHAnsi" w:cstheme="majorHAnsi"/>
          <w:sz w:val="16"/>
        </w:rPr>
        <w:t xml:space="preserve">, who shared the </w:t>
      </w:r>
      <w:r w:rsidRPr="003A17F9">
        <w:rPr>
          <w:rFonts w:asciiTheme="majorHAnsi" w:hAnsiTheme="majorHAnsi" w:cstheme="majorHAnsi"/>
          <w:u w:val="single"/>
        </w:rPr>
        <w:t>2018 Nobel Prize in economics, is one of the sources of this confidence</w:t>
      </w:r>
      <w:r w:rsidRPr="003A17F9">
        <w:rPr>
          <w:rFonts w:asciiTheme="majorHAnsi" w:hAnsiTheme="majorHAnsi" w:cstheme="majorHAnsi"/>
          <w:sz w:val="16"/>
        </w:rPr>
        <w:t xml:space="preserve">. Growth Mindset Romer's largest contribution to economics was to show that </w:t>
      </w:r>
      <w:r w:rsidRPr="003A17F9">
        <w:rPr>
          <w:rFonts w:asciiTheme="majorHAnsi" w:hAnsiTheme="majorHAnsi" w:cstheme="majorHAnsi"/>
          <w:b/>
          <w:bCs/>
          <w:u w:val="single"/>
        </w:rPr>
        <w:t>it's best not to think of new technologies as something that companies buy and bring in from the outside, but instead as something they create themselves</w:t>
      </w:r>
      <w:r w:rsidRPr="003A17F9">
        <w:rPr>
          <w:rFonts w:asciiTheme="majorHAnsi" w:hAnsiTheme="majorHAnsi" w:cstheme="majorHAnsi"/>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3A17F9">
        <w:rPr>
          <w:rFonts w:asciiTheme="majorHAnsi" w:hAnsiTheme="majorHAnsi" w:cstheme="majorHAnsi"/>
          <w:u w:val="single"/>
        </w:rPr>
        <w:t xml:space="preserve">So far, all this seems like a </w:t>
      </w:r>
      <w:proofErr w:type="gramStart"/>
      <w:r w:rsidRPr="003A17F9">
        <w:rPr>
          <w:rFonts w:asciiTheme="majorHAnsi" w:hAnsiTheme="majorHAnsi" w:cstheme="majorHAnsi"/>
          <w:u w:val="single"/>
        </w:rPr>
        <w:t>pretty standard</w:t>
      </w:r>
      <w:proofErr w:type="gramEnd"/>
      <w:r w:rsidRPr="003A17F9">
        <w:rPr>
          <w:rFonts w:asciiTheme="majorHAnsi" w:hAnsiTheme="majorHAnsi" w:cstheme="majorHAnsi"/>
          <w:u w:val="single"/>
        </w:rPr>
        <w:t xml:space="preserve"> argument for how the first two horsemen work together. Romer's brilliance was to highlight the importance of two key attributes of the </w:t>
      </w:r>
      <w:r w:rsidRPr="003A17F9">
        <w:rPr>
          <w:rFonts w:asciiTheme="majorHAnsi" w:hAnsiTheme="majorHAnsi" w:cstheme="majorHAnsi"/>
          <w:highlight w:val="cyan"/>
          <w:u w:val="single"/>
        </w:rPr>
        <w:t>tech</w:t>
      </w:r>
      <w:r w:rsidRPr="003A17F9">
        <w:rPr>
          <w:rFonts w:asciiTheme="majorHAnsi" w:hAnsiTheme="majorHAnsi" w:cstheme="majorHAnsi"/>
          <w:u w:val="single"/>
        </w:rPr>
        <w:t xml:space="preserve">nological </w:t>
      </w:r>
      <w:proofErr w:type="gramStart"/>
      <w:r w:rsidRPr="003A17F9">
        <w:rPr>
          <w:rFonts w:asciiTheme="majorHAnsi" w:hAnsiTheme="majorHAnsi" w:cstheme="majorHAnsi"/>
          <w:highlight w:val="cyan"/>
          <w:u w:val="single"/>
        </w:rPr>
        <w:t>ideas</w:t>
      </w:r>
      <w:proofErr w:type="gramEnd"/>
      <w:r w:rsidRPr="003A17F9">
        <w:rPr>
          <w:rFonts w:asciiTheme="majorHAnsi" w:hAnsiTheme="majorHAnsi" w:cstheme="majorHAnsi"/>
          <w:u w:val="single"/>
        </w:rPr>
        <w:t xml:space="preserve"> companies come up with as they pursue profits.</w:t>
      </w:r>
      <w:r w:rsidRPr="003A17F9">
        <w:rPr>
          <w:rFonts w:asciiTheme="majorHAnsi" w:hAnsiTheme="majorHAnsi" w:cstheme="majorHAnsi"/>
          <w:sz w:val="16"/>
        </w:rPr>
        <w:t xml:space="preserve"> The first is that they're nonrival, meaning that they can be used by more than one person or company at a time, and that they don't get used up. This is obviously not the case for most resources </w:t>
      </w:r>
      <w:proofErr w:type="gramStart"/>
      <w:r w:rsidRPr="003A17F9">
        <w:rPr>
          <w:rFonts w:asciiTheme="majorHAnsi" w:hAnsiTheme="majorHAnsi" w:cstheme="majorHAnsi"/>
          <w:sz w:val="16"/>
        </w:rPr>
        <w:t>made out of</w:t>
      </w:r>
      <w:proofErr w:type="gramEnd"/>
      <w:r w:rsidRPr="003A17F9">
        <w:rPr>
          <w:rFonts w:asciiTheme="majorHAnsi" w:hAnsiTheme="majorHAnsi" w:cstheme="majorHAnsi"/>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3A17F9">
        <w:rPr>
          <w:rFonts w:asciiTheme="majorHAnsi" w:hAnsiTheme="majorHAnsi" w:cstheme="majorHAnsi"/>
          <w:u w:val="single"/>
        </w:rPr>
        <w:t>This means that companies can kind of prevent others from using them. They do this by keeping the technologies secret (such as the exact recipe for Coca-Cola), filing for patents and other intellectual-property protection, and so on.</w:t>
      </w:r>
      <w:r w:rsidRPr="003A17F9">
        <w:rPr>
          <w:rFonts w:asciiTheme="majorHAnsi" w:hAnsiTheme="majorHAnsi" w:cstheme="majorHAnsi"/>
          <w:sz w:val="16"/>
        </w:rPr>
        <w:t xml:space="preserve"> However, none of these measures is perfect (hence the words partially and kind of). Trade secrets leak. Patents expire, and even before they expire, they must describe the invention they're claiming and so let others study it. </w:t>
      </w:r>
      <w:r w:rsidRPr="003A17F9">
        <w:rPr>
          <w:rFonts w:asciiTheme="majorHAnsi" w:hAnsiTheme="majorHAnsi" w:cstheme="majorHAnsi"/>
          <w:u w:val="single"/>
        </w:rPr>
        <w:t xml:space="preserve">Partial excludability is a beautiful thing. It provides strong incentives for companies to create useful, profit-enhancing new technologies that they alone can benefit from for a time, yet it also ensures that the </w:t>
      </w:r>
      <w:r w:rsidRPr="003A17F9">
        <w:rPr>
          <w:rFonts w:asciiTheme="majorHAnsi" w:hAnsiTheme="majorHAnsi" w:cstheme="majorHAnsi"/>
          <w:b/>
          <w:bCs/>
          <w:u w:val="single"/>
        </w:rPr>
        <w:t xml:space="preserve">new </w:t>
      </w:r>
      <w:r w:rsidRPr="003A17F9">
        <w:rPr>
          <w:rFonts w:asciiTheme="majorHAnsi" w:hAnsiTheme="majorHAnsi" w:cstheme="majorHAnsi"/>
          <w:b/>
          <w:bCs/>
          <w:highlight w:val="cyan"/>
          <w:u w:val="single"/>
        </w:rPr>
        <w:t>techs</w:t>
      </w:r>
      <w:r w:rsidRPr="003A17F9">
        <w:rPr>
          <w:rFonts w:asciiTheme="majorHAnsi" w:hAnsiTheme="majorHAnsi" w:cstheme="majorHAnsi"/>
          <w:b/>
          <w:bCs/>
          <w:u w:val="single"/>
        </w:rPr>
        <w:t xml:space="preserve"> will eventually "</w:t>
      </w:r>
      <w:r w:rsidRPr="003A17F9">
        <w:rPr>
          <w:rFonts w:asciiTheme="majorHAnsi" w:hAnsiTheme="majorHAnsi" w:cstheme="majorHAnsi"/>
          <w:b/>
          <w:bCs/>
          <w:highlight w:val="cyan"/>
          <w:u w:val="single"/>
        </w:rPr>
        <w:t>spill over</w:t>
      </w:r>
      <w:r w:rsidRPr="003A17F9">
        <w:rPr>
          <w:rFonts w:asciiTheme="majorHAnsi" w:hAnsiTheme="majorHAnsi" w:cstheme="majorHAnsi"/>
          <w:u w:val="single"/>
        </w:rPr>
        <w:t>"—that with time they’ll diffuse and get adopted by more and more companies, even if that's not what their originators want</w:t>
      </w:r>
      <w:r w:rsidRPr="003A17F9">
        <w:rPr>
          <w:rFonts w:asciiTheme="majorHAnsi" w:hAnsiTheme="majorHAnsi" w:cstheme="majorHAnsi"/>
          <w:sz w:val="16"/>
        </w:rPr>
        <w:t xml:space="preserve">. Romer equated tech progress to the production by companies of </w:t>
      </w:r>
      <w:proofErr w:type="spellStart"/>
      <w:r w:rsidRPr="003A17F9">
        <w:rPr>
          <w:rFonts w:asciiTheme="majorHAnsi" w:hAnsiTheme="majorHAnsi" w:cstheme="majorHAnsi"/>
          <w:sz w:val="16"/>
        </w:rPr>
        <w:t>nonrivalrous</w:t>
      </w:r>
      <w:proofErr w:type="spellEnd"/>
      <w:r w:rsidRPr="003A17F9">
        <w:rPr>
          <w:rFonts w:asciiTheme="majorHAnsi" w:hAnsiTheme="majorHAnsi" w:cstheme="majorHAnsi"/>
          <w:sz w:val="16"/>
        </w:rPr>
        <w:t xml:space="preserve">, partially excludable ideas and showed that these ideas cause an economy to grow. </w:t>
      </w:r>
      <w:r w:rsidRPr="003A17F9">
        <w:rPr>
          <w:rFonts w:asciiTheme="majorHAnsi" w:hAnsiTheme="majorHAnsi" w:cstheme="majorHAnsi"/>
          <w:u w:val="single"/>
        </w:rPr>
        <w:t xml:space="preserve">What's more, he also demonstrated that this </w:t>
      </w:r>
      <w:r w:rsidRPr="003A17F9">
        <w:rPr>
          <w:rFonts w:asciiTheme="majorHAnsi" w:hAnsiTheme="majorHAnsi" w:cstheme="majorHAnsi"/>
          <w:b/>
          <w:bCs/>
          <w:highlight w:val="cyan"/>
          <w:u w:val="single"/>
        </w:rPr>
        <w:t>idea-fueled growth</w:t>
      </w:r>
      <w:r w:rsidRPr="003A17F9">
        <w:rPr>
          <w:rFonts w:asciiTheme="majorHAnsi" w:hAnsiTheme="majorHAnsi" w:cstheme="majorHAnsi"/>
          <w:u w:val="single"/>
        </w:rPr>
        <w:t xml:space="preserve"> doesn't have to slow down with time. It's </w:t>
      </w:r>
      <w:r w:rsidRPr="003A17F9">
        <w:rPr>
          <w:rFonts w:asciiTheme="majorHAnsi" w:hAnsiTheme="majorHAnsi" w:cstheme="majorHAnsi"/>
          <w:b/>
          <w:bCs/>
          <w:highlight w:val="cyan"/>
          <w:u w:val="single"/>
        </w:rPr>
        <w:t>not constrained by</w:t>
      </w:r>
      <w:r w:rsidRPr="003A17F9">
        <w:rPr>
          <w:rFonts w:asciiTheme="majorHAnsi" w:hAnsiTheme="majorHAnsi" w:cstheme="majorHAnsi"/>
          <w:b/>
          <w:bCs/>
          <w:u w:val="single"/>
        </w:rPr>
        <w:t xml:space="preserve"> </w:t>
      </w:r>
      <w:r w:rsidRPr="003A17F9">
        <w:rPr>
          <w:rFonts w:asciiTheme="majorHAnsi" w:hAnsiTheme="majorHAnsi" w:cstheme="majorHAnsi"/>
          <w:u w:val="single"/>
        </w:rPr>
        <w:t xml:space="preserve">the size of the </w:t>
      </w:r>
      <w:r w:rsidRPr="003A17F9">
        <w:rPr>
          <w:rFonts w:asciiTheme="majorHAnsi" w:hAnsiTheme="majorHAnsi" w:cstheme="majorHAnsi"/>
          <w:b/>
          <w:bCs/>
          <w:highlight w:val="cyan"/>
          <w:u w:val="single"/>
        </w:rPr>
        <w:t>labor</w:t>
      </w:r>
      <w:r w:rsidRPr="003A17F9">
        <w:rPr>
          <w:rFonts w:asciiTheme="majorHAnsi" w:hAnsiTheme="majorHAnsi" w:cstheme="majorHAnsi"/>
          <w:highlight w:val="cyan"/>
          <w:u w:val="single"/>
        </w:rPr>
        <w:t xml:space="preserve"> force</w:t>
      </w:r>
      <w:r w:rsidRPr="003A17F9">
        <w:rPr>
          <w:rFonts w:asciiTheme="majorHAnsi" w:hAnsiTheme="majorHAnsi" w:cstheme="majorHAnsi"/>
          <w:u w:val="single"/>
        </w:rPr>
        <w:t xml:space="preserve">, the </w:t>
      </w:r>
      <w:proofErr w:type="gramStart"/>
      <w:r w:rsidRPr="003A17F9">
        <w:rPr>
          <w:rFonts w:asciiTheme="majorHAnsi" w:hAnsiTheme="majorHAnsi" w:cstheme="majorHAnsi"/>
          <w:u w:val="single"/>
        </w:rPr>
        <w:t>amount</w:t>
      </w:r>
      <w:proofErr w:type="gramEnd"/>
      <w:r w:rsidRPr="003A17F9">
        <w:rPr>
          <w:rFonts w:asciiTheme="majorHAnsi" w:hAnsiTheme="majorHAnsi" w:cstheme="majorHAnsi"/>
          <w:u w:val="single"/>
        </w:rPr>
        <w:t xml:space="preserve"> of natural </w:t>
      </w:r>
      <w:r w:rsidRPr="003A17F9">
        <w:rPr>
          <w:rFonts w:asciiTheme="majorHAnsi" w:hAnsiTheme="majorHAnsi" w:cstheme="majorHAnsi"/>
          <w:b/>
          <w:bCs/>
          <w:highlight w:val="cyan"/>
          <w:u w:val="single"/>
        </w:rPr>
        <w:t>resources</w:t>
      </w:r>
      <w:r w:rsidRPr="003A17F9">
        <w:rPr>
          <w:rFonts w:asciiTheme="majorHAnsi" w:hAnsiTheme="majorHAnsi" w:cstheme="majorHAnsi"/>
          <w:u w:val="single"/>
        </w:rPr>
        <w:t>, or other such factors</w:t>
      </w:r>
      <w:r w:rsidRPr="003A17F9">
        <w:rPr>
          <w:rFonts w:asciiTheme="majorHAnsi" w:hAnsiTheme="majorHAnsi" w:cstheme="majorHAnsi"/>
          <w:sz w:val="16"/>
        </w:rPr>
        <w:t xml:space="preserve">. Instead, economic growth is limited </w:t>
      </w:r>
      <w:r w:rsidRPr="003A17F9">
        <w:rPr>
          <w:rFonts w:asciiTheme="majorHAnsi" w:hAnsiTheme="majorHAnsi" w:cstheme="majorHAnsi"/>
          <w:highlight w:val="cyan"/>
          <w:u w:val="single"/>
        </w:rPr>
        <w:t>only by</w:t>
      </w:r>
      <w:r w:rsidRPr="003A17F9">
        <w:rPr>
          <w:rFonts w:asciiTheme="majorHAnsi" w:hAnsiTheme="majorHAnsi" w:cstheme="majorHAnsi"/>
          <w:u w:val="single"/>
        </w:rPr>
        <w:t xml:space="preserve"> the </w:t>
      </w:r>
      <w:r w:rsidRPr="003A17F9">
        <w:rPr>
          <w:rFonts w:asciiTheme="majorHAnsi" w:hAnsiTheme="majorHAnsi" w:cstheme="majorHAnsi"/>
          <w:highlight w:val="cyan"/>
          <w:u w:val="single"/>
        </w:rPr>
        <w:t>idea-generating capacity</w:t>
      </w:r>
      <w:r w:rsidRPr="003A17F9">
        <w:rPr>
          <w:rFonts w:asciiTheme="majorHAnsi" w:hAnsiTheme="majorHAnsi" w:cstheme="majorHAnsi"/>
          <w:u w:val="single"/>
        </w:rPr>
        <w:t xml:space="preserve"> of the people within a market.</w:t>
      </w:r>
      <w:r w:rsidRPr="003A17F9">
        <w:rPr>
          <w:rFonts w:asciiTheme="majorHAnsi" w:hAnsiTheme="majorHAnsi" w:cstheme="majorHAnsi"/>
          <w:sz w:val="16"/>
        </w:rPr>
        <w:t xml:space="preserve"> Romer called this capacity "</w:t>
      </w:r>
      <w:r w:rsidRPr="003A17F9">
        <w:rPr>
          <w:rFonts w:asciiTheme="majorHAnsi" w:hAnsiTheme="majorHAnsi" w:cstheme="majorHAnsi"/>
          <w:u w:val="single"/>
        </w:rPr>
        <w:t>human capital</w:t>
      </w:r>
      <w:r w:rsidRPr="003A17F9">
        <w:rPr>
          <w:rFonts w:asciiTheme="majorHAnsi" w:hAnsiTheme="majorHAnsi" w:cstheme="majorHAnsi"/>
          <w:sz w:val="16"/>
        </w:rPr>
        <w:t>" and said at the end of his 1990 paper, "The most interesting positive implication of the model is that an economy with a larger total stock of human capital will experience faster growth." This notion, which has come to be called "</w:t>
      </w:r>
      <w:r w:rsidRPr="003A17F9">
        <w:rPr>
          <w:rFonts w:asciiTheme="majorHAnsi" w:hAnsiTheme="majorHAnsi" w:cstheme="majorHAnsi"/>
          <w:highlight w:val="cyan"/>
          <w:u w:val="single"/>
        </w:rPr>
        <w:t>increasing returns to scale</w:t>
      </w:r>
      <w:r w:rsidRPr="003A17F9">
        <w:rPr>
          <w:rFonts w:asciiTheme="majorHAnsi" w:hAnsiTheme="majorHAnsi" w:cstheme="majorHAnsi"/>
          <w:u w:val="single"/>
        </w:rPr>
        <w:t xml:space="preserve">," </w:t>
      </w:r>
      <w:r w:rsidRPr="003A17F9">
        <w:rPr>
          <w:rFonts w:asciiTheme="majorHAnsi" w:hAnsiTheme="majorHAnsi" w:cstheme="majorHAnsi"/>
          <w:highlight w:val="cyan"/>
          <w:u w:val="single"/>
        </w:rPr>
        <w:t>is</w:t>
      </w:r>
      <w:r w:rsidRPr="003A17F9">
        <w:rPr>
          <w:rFonts w:asciiTheme="majorHAnsi" w:hAnsiTheme="majorHAnsi" w:cstheme="majorHAnsi"/>
          <w:u w:val="single"/>
        </w:rPr>
        <w:t xml:space="preserve"> as </w:t>
      </w:r>
      <w:r w:rsidRPr="003A17F9">
        <w:rPr>
          <w:rFonts w:asciiTheme="majorHAnsi" w:hAnsiTheme="majorHAnsi" w:cstheme="majorHAnsi"/>
          <w:highlight w:val="cyan"/>
          <w:u w:val="single"/>
        </w:rPr>
        <w:t>powerful</w:t>
      </w:r>
      <w:r w:rsidRPr="003A17F9">
        <w:rPr>
          <w:rFonts w:asciiTheme="majorHAnsi" w:hAnsiTheme="majorHAnsi" w:cstheme="majorHAnsi"/>
          <w:u w:val="single"/>
        </w:rPr>
        <w:t xml:space="preserve"> as it is counterintuitive. Most formal models of economic growth, as well as the informal mental ones most of us walk around with, feature decreasing returns—growth slows down as the overall economy gets bigger</w:t>
      </w:r>
      <w:r w:rsidRPr="003A17F9">
        <w:rPr>
          <w:rFonts w:asciiTheme="majorHAnsi" w:hAnsiTheme="majorHAnsi" w:cstheme="majorHAnsi"/>
          <w:sz w:val="16"/>
        </w:rPr>
        <w:t xml:space="preserve">. This makes intuitive sense; it just feels like it would be easier to experience 5 percent growth in a $1 billion economy than a $1 trillion one. </w:t>
      </w:r>
      <w:r w:rsidRPr="003A17F9">
        <w:rPr>
          <w:rFonts w:asciiTheme="majorHAnsi" w:hAnsiTheme="majorHAnsi" w:cstheme="majorHAnsi"/>
          <w:u w:val="single"/>
        </w:rPr>
        <w:t xml:space="preserve">But Romer showed that </w:t>
      </w:r>
      <w:proofErr w:type="gramStart"/>
      <w:r w:rsidRPr="003A17F9">
        <w:rPr>
          <w:rFonts w:asciiTheme="majorHAnsi" w:hAnsiTheme="majorHAnsi" w:cstheme="majorHAnsi"/>
          <w:u w:val="single"/>
        </w:rPr>
        <w:t>as long as</w:t>
      </w:r>
      <w:proofErr w:type="gramEnd"/>
      <w:r w:rsidRPr="003A17F9">
        <w:rPr>
          <w:rFonts w:asciiTheme="majorHAnsi" w:hAnsiTheme="majorHAnsi" w:cstheme="majorHAnsi"/>
          <w:u w:val="single"/>
        </w:rPr>
        <w:t xml:space="preserve"> that economy continued to add to its human capital—the overall ability of its people to come up with new technologies and put them to use—it could actually grow faster even as it grew bigger</w:t>
      </w:r>
      <w:r w:rsidRPr="003A17F9">
        <w:rPr>
          <w:rFonts w:asciiTheme="majorHAnsi" w:hAnsiTheme="majorHAnsi" w:cstheme="majorHAnsi"/>
          <w:sz w:val="16"/>
        </w:rPr>
        <w:t xml:space="preserve">. This is because the stock of useful, </w:t>
      </w:r>
      <w:proofErr w:type="spellStart"/>
      <w:r w:rsidRPr="003A17F9">
        <w:rPr>
          <w:rFonts w:asciiTheme="majorHAnsi" w:hAnsiTheme="majorHAnsi" w:cstheme="majorHAnsi"/>
          <w:sz w:val="16"/>
        </w:rPr>
        <w:t>nonrivalrous</w:t>
      </w:r>
      <w:proofErr w:type="spellEnd"/>
      <w:r w:rsidRPr="003A17F9">
        <w:rPr>
          <w:rFonts w:asciiTheme="majorHAnsi" w:hAnsiTheme="majorHAnsi" w:cstheme="majorHAnsi"/>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3A17F9">
        <w:rPr>
          <w:rFonts w:asciiTheme="majorHAnsi" w:hAnsiTheme="majorHAnsi" w:cstheme="majorHAnsi"/>
          <w:u w:val="single"/>
        </w:rPr>
        <w:t xml:space="preserve">First, countless examples show us how good these tools are at fulfilling the central role of </w:t>
      </w:r>
      <w:r w:rsidRPr="003A17F9">
        <w:rPr>
          <w:rFonts w:asciiTheme="majorHAnsi" w:hAnsiTheme="majorHAnsi" w:cstheme="majorHAnsi"/>
          <w:highlight w:val="cyan"/>
          <w:u w:val="single"/>
        </w:rPr>
        <w:t>tech</w:t>
      </w:r>
      <w:r w:rsidRPr="003A17F9">
        <w:rPr>
          <w:rFonts w:asciiTheme="majorHAnsi" w:hAnsiTheme="majorHAnsi" w:cstheme="majorHAnsi"/>
          <w:u w:val="single"/>
        </w:rPr>
        <w:t xml:space="preserve">nology, which is to provide "instructions that we follow for </w:t>
      </w:r>
      <w:r w:rsidRPr="003A17F9">
        <w:rPr>
          <w:rFonts w:asciiTheme="majorHAnsi" w:hAnsiTheme="majorHAnsi" w:cstheme="majorHAnsi"/>
          <w:highlight w:val="cyan"/>
          <w:u w:val="single"/>
        </w:rPr>
        <w:t>combin</w:t>
      </w:r>
      <w:r w:rsidRPr="003A17F9">
        <w:rPr>
          <w:rFonts w:asciiTheme="majorHAnsi" w:hAnsiTheme="majorHAnsi" w:cstheme="majorHAnsi"/>
          <w:u w:val="single"/>
        </w:rPr>
        <w:t xml:space="preserve">ing </w:t>
      </w:r>
      <w:r w:rsidRPr="003A17F9">
        <w:rPr>
          <w:rFonts w:asciiTheme="majorHAnsi" w:hAnsiTheme="majorHAnsi" w:cstheme="majorHAnsi"/>
          <w:highlight w:val="cyan"/>
          <w:u w:val="single"/>
        </w:rPr>
        <w:t>raw materials</w:t>
      </w:r>
      <w:r w:rsidRPr="003A17F9">
        <w:rPr>
          <w:rFonts w:asciiTheme="majorHAnsi" w:hAnsiTheme="majorHAnsi" w:cstheme="majorHAnsi"/>
          <w:u w:val="single"/>
        </w:rPr>
        <w:t xml:space="preserve">." Since raw materials cost money, profit-maximizing companies are particularly keen to </w:t>
      </w:r>
      <w:r w:rsidRPr="003A17F9">
        <w:rPr>
          <w:rFonts w:asciiTheme="majorHAnsi" w:hAnsiTheme="majorHAnsi" w:cstheme="majorHAnsi"/>
          <w:highlight w:val="cyan"/>
          <w:u w:val="single"/>
        </w:rPr>
        <w:t>find ways to use fewer</w:t>
      </w:r>
      <w:r w:rsidRPr="003A17F9">
        <w:rPr>
          <w:rFonts w:asciiTheme="majorHAnsi" w:hAnsiTheme="majorHAnsi" w:cstheme="majorHAnsi"/>
          <w:u w:val="single"/>
        </w:rPr>
        <w:t xml:space="preserve"> of them</w:t>
      </w:r>
      <w:r w:rsidRPr="003A17F9">
        <w:rPr>
          <w:rFonts w:asciiTheme="majorHAnsi" w:hAnsiTheme="majorHAnsi" w:cstheme="majorHAnsi"/>
          <w:sz w:val="16"/>
        </w:rPr>
        <w:t xml:space="preserve">. </w:t>
      </w:r>
      <w:proofErr w:type="gramStart"/>
      <w:r w:rsidRPr="003A17F9">
        <w:rPr>
          <w:rFonts w:asciiTheme="majorHAnsi" w:hAnsiTheme="majorHAnsi" w:cstheme="majorHAnsi"/>
          <w:sz w:val="16"/>
        </w:rPr>
        <w:t>So</w:t>
      </w:r>
      <w:proofErr w:type="gramEnd"/>
      <w:r w:rsidRPr="003A17F9">
        <w:rPr>
          <w:rFonts w:asciiTheme="majorHAnsi" w:hAnsiTheme="majorHAnsi" w:cstheme="majorHAnsi"/>
          <w:sz w:val="16"/>
        </w:rPr>
        <w:t xml:space="preserve"> they </w:t>
      </w:r>
      <w:r w:rsidRPr="003A17F9">
        <w:rPr>
          <w:rFonts w:asciiTheme="majorHAnsi" w:hAnsiTheme="majorHAnsi" w:cstheme="majorHAnsi"/>
          <w:u w:val="single"/>
        </w:rPr>
        <w:t>use digital tools to come up with beer cans that use less aluminum, car engines that use less steel and less gas, mapping software that removes the need for paper atlases, and so on and so on</w:t>
      </w:r>
      <w:r w:rsidRPr="003A17F9">
        <w:rPr>
          <w:rFonts w:asciiTheme="majorHAnsi" w:hAnsiTheme="majorHAnsi" w:cstheme="majorHAnsi"/>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3A17F9">
        <w:rPr>
          <w:rFonts w:asciiTheme="majorHAnsi" w:hAnsiTheme="majorHAnsi" w:cstheme="majorHAnsi"/>
          <w:u w:val="single"/>
        </w:rPr>
        <w:t xml:space="preserve">In advanced economies such as America's, </w:t>
      </w:r>
      <w:r w:rsidRPr="003A17F9">
        <w:rPr>
          <w:rFonts w:asciiTheme="majorHAnsi" w:hAnsiTheme="majorHAnsi" w:cstheme="majorHAnsi"/>
          <w:highlight w:val="cyan"/>
          <w:u w:val="single"/>
        </w:rPr>
        <w:t xml:space="preserve">the cumulative impact </w:t>
      </w:r>
      <w:r w:rsidRPr="003A17F9">
        <w:rPr>
          <w:rFonts w:asciiTheme="majorHAnsi" w:hAnsiTheme="majorHAnsi" w:cstheme="majorHAnsi"/>
          <w:u w:val="single"/>
        </w:rPr>
        <w:t xml:space="preserve">of this combination of capitalism and tech progress </w:t>
      </w:r>
      <w:r w:rsidRPr="003A17F9">
        <w:rPr>
          <w:rFonts w:asciiTheme="majorHAnsi" w:hAnsiTheme="majorHAnsi" w:cstheme="majorHAnsi"/>
          <w:highlight w:val="cyan"/>
          <w:u w:val="single"/>
        </w:rPr>
        <w:t>is</w:t>
      </w:r>
      <w:r w:rsidRPr="003A17F9">
        <w:rPr>
          <w:rFonts w:asciiTheme="majorHAnsi" w:hAnsiTheme="majorHAnsi" w:cstheme="majorHAnsi"/>
          <w:u w:val="single"/>
        </w:rPr>
        <w:t xml:space="preserve"> clear: </w:t>
      </w:r>
      <w:r w:rsidRPr="003A17F9">
        <w:rPr>
          <w:rFonts w:asciiTheme="majorHAnsi" w:hAnsiTheme="majorHAnsi" w:cstheme="majorHAnsi"/>
          <w:b/>
          <w:bCs/>
          <w:highlight w:val="cyan"/>
          <w:u w:val="single"/>
        </w:rPr>
        <w:t>absolute dematerialization</w:t>
      </w:r>
      <w:r w:rsidRPr="003A17F9">
        <w:rPr>
          <w:rFonts w:asciiTheme="majorHAnsi" w:hAnsiTheme="majorHAnsi" w:cstheme="majorHAnsi"/>
          <w:u w:val="single"/>
        </w:rPr>
        <w:t xml:space="preserve"> of the economy and society, </w:t>
      </w:r>
      <w:r w:rsidRPr="003A17F9">
        <w:rPr>
          <w:rFonts w:asciiTheme="majorHAnsi" w:hAnsiTheme="majorHAnsi" w:cstheme="majorHAnsi"/>
          <w:b/>
          <w:bCs/>
          <w:u w:val="single"/>
        </w:rPr>
        <w:t>and thus a smaller footprint on our planet</w:t>
      </w:r>
      <w:r w:rsidRPr="003A17F9">
        <w:rPr>
          <w:rFonts w:asciiTheme="majorHAnsi" w:hAnsiTheme="majorHAnsi" w:cstheme="majorHAnsi"/>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3A17F9">
        <w:rPr>
          <w:rFonts w:asciiTheme="majorHAnsi" w:hAnsiTheme="majorHAnsi" w:cstheme="majorHAnsi"/>
          <w:sz w:val="16"/>
        </w:rPr>
        <w:t>open source</w:t>
      </w:r>
      <w:proofErr w:type="gramEnd"/>
      <w:r w:rsidRPr="003A17F9">
        <w:rPr>
          <w:rFonts w:asciiTheme="majorHAnsi" w:hAnsiTheme="majorHAnsi" w:cstheme="majorHAnsi"/>
          <w:sz w:val="16"/>
        </w:rPr>
        <w:t xml:space="preserve"> community in the world" and hosts millions of projects. The Arduino community does something similar for electronic hardware, and the </w:t>
      </w:r>
      <w:proofErr w:type="spellStart"/>
      <w:r w:rsidRPr="003A17F9">
        <w:rPr>
          <w:rFonts w:asciiTheme="majorHAnsi" w:hAnsiTheme="majorHAnsi" w:cstheme="majorHAnsi"/>
          <w:sz w:val="16"/>
        </w:rPr>
        <w:t>Instructables</w:t>
      </w:r>
      <w:proofErr w:type="spellEnd"/>
      <w:r w:rsidRPr="003A17F9">
        <w:rPr>
          <w:rFonts w:asciiTheme="majorHAnsi" w:hAnsiTheme="majorHAnsi" w:cstheme="majorHAnsi"/>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3A17F9">
        <w:rPr>
          <w:rFonts w:asciiTheme="majorHAnsi" w:hAnsiTheme="majorHAnsi" w:cstheme="majorHAnsi"/>
          <w:b/>
          <w:bCs/>
          <w:highlight w:val="cyan"/>
          <w:u w:val="single"/>
          <w:bdr w:val="single" w:sz="4" w:space="0" w:color="auto"/>
        </w:rPr>
        <w:t xml:space="preserve">There's no reason to expect </w:t>
      </w:r>
      <w:r w:rsidRPr="003A17F9">
        <w:rPr>
          <w:rFonts w:asciiTheme="majorHAnsi" w:hAnsiTheme="majorHAnsi" w:cstheme="majorHAnsi"/>
          <w:b/>
          <w:bCs/>
          <w:u w:val="single"/>
          <w:bdr w:val="single" w:sz="4" w:space="0" w:color="auto"/>
        </w:rPr>
        <w:t xml:space="preserve">that the two horsemen of </w:t>
      </w:r>
      <w:r w:rsidRPr="003A17F9">
        <w:rPr>
          <w:rFonts w:asciiTheme="majorHAnsi" w:hAnsiTheme="majorHAnsi" w:cstheme="majorHAnsi"/>
          <w:b/>
          <w:bCs/>
          <w:highlight w:val="cyan"/>
          <w:u w:val="single"/>
          <w:bdr w:val="single" w:sz="4" w:space="0" w:color="auto"/>
        </w:rPr>
        <w:t xml:space="preserve">capitalism </w:t>
      </w:r>
      <w:r w:rsidRPr="003A17F9">
        <w:rPr>
          <w:rFonts w:asciiTheme="majorHAnsi" w:hAnsiTheme="majorHAnsi" w:cstheme="majorHAnsi"/>
          <w:b/>
          <w:bCs/>
          <w:u w:val="single"/>
          <w:bdr w:val="single" w:sz="4" w:space="0" w:color="auto"/>
        </w:rPr>
        <w:t xml:space="preserve">and tech progress </w:t>
      </w:r>
      <w:r w:rsidRPr="003A17F9">
        <w:rPr>
          <w:rFonts w:asciiTheme="majorHAnsi" w:hAnsiTheme="majorHAnsi" w:cstheme="majorHAnsi"/>
          <w:b/>
          <w:bCs/>
          <w:highlight w:val="cyan"/>
          <w:u w:val="single"/>
          <w:bdr w:val="single" w:sz="4" w:space="0" w:color="auto"/>
        </w:rPr>
        <w:t xml:space="preserve">will stop </w:t>
      </w:r>
      <w:r w:rsidRPr="003A17F9">
        <w:rPr>
          <w:rFonts w:asciiTheme="majorHAnsi" w:hAnsiTheme="majorHAnsi" w:cstheme="majorHAnsi"/>
          <w:u w:val="single"/>
        </w:rPr>
        <w:t xml:space="preserve">riding together anytime soon. Quite the contrary. Romer's insights reveal that they're likely to gallop faster and farther as economies grow. Our Brighter, Lighter Future The world still has </w:t>
      </w:r>
      <w:r w:rsidRPr="003A17F9">
        <w:rPr>
          <w:rFonts w:asciiTheme="majorHAnsi" w:hAnsiTheme="majorHAnsi" w:cstheme="majorHAnsi"/>
          <w:highlight w:val="cyan"/>
          <w:u w:val="single"/>
        </w:rPr>
        <w:t>billions of</w:t>
      </w:r>
      <w:r w:rsidRPr="003A17F9">
        <w:rPr>
          <w:rFonts w:asciiTheme="majorHAnsi" w:hAnsiTheme="majorHAnsi" w:cstheme="majorHAnsi"/>
          <w:u w:val="single"/>
        </w:rPr>
        <w:t xml:space="preserve"> desperately </w:t>
      </w:r>
      <w:r w:rsidRPr="003A17F9">
        <w:rPr>
          <w:rFonts w:asciiTheme="majorHAnsi" w:hAnsiTheme="majorHAnsi" w:cstheme="majorHAnsi"/>
          <w:highlight w:val="cyan"/>
          <w:u w:val="single"/>
        </w:rPr>
        <w:t>poor people</w:t>
      </w:r>
      <w:r w:rsidRPr="003A17F9">
        <w:rPr>
          <w:rFonts w:asciiTheme="majorHAnsi" w:hAnsiTheme="majorHAnsi" w:cstheme="majorHAnsi"/>
          <w:u w:val="single"/>
        </w:rPr>
        <w:t xml:space="preserve">, but they won't remain that way. All available evidence strongly suggests that most </w:t>
      </w:r>
      <w:r w:rsidRPr="003A17F9">
        <w:rPr>
          <w:rFonts w:asciiTheme="majorHAnsi" w:hAnsiTheme="majorHAnsi" w:cstheme="majorHAnsi"/>
          <w:highlight w:val="cyan"/>
          <w:u w:val="single"/>
        </w:rPr>
        <w:t>will become much wealthier</w:t>
      </w:r>
      <w:r w:rsidRPr="003A17F9">
        <w:rPr>
          <w:rFonts w:asciiTheme="majorHAnsi" w:hAnsiTheme="majorHAnsi" w:cstheme="majorHAnsi"/>
          <w:u w:val="single"/>
        </w:rPr>
        <w:t xml:space="preserve"> in the years and decades ahead</w:t>
      </w:r>
      <w:r w:rsidRPr="003A17F9">
        <w:rPr>
          <w:rFonts w:asciiTheme="majorHAnsi" w:hAnsiTheme="majorHAnsi" w:cstheme="majorHAnsi"/>
          <w:sz w:val="16"/>
        </w:rPr>
        <w:t xml:space="preserve">. As they earn more and consume more, what will be the impact on the planet? The history and economics of the Industrial Era </w:t>
      </w:r>
      <w:proofErr w:type="gramStart"/>
      <w:r w:rsidRPr="003A17F9">
        <w:rPr>
          <w:rFonts w:asciiTheme="majorHAnsi" w:hAnsiTheme="majorHAnsi" w:cstheme="majorHAnsi"/>
          <w:sz w:val="16"/>
        </w:rPr>
        <w:t>lead</w:t>
      </w:r>
      <w:proofErr w:type="gramEnd"/>
      <w:r w:rsidRPr="003A17F9">
        <w:rPr>
          <w:rFonts w:asciiTheme="majorHAnsi" w:hAnsiTheme="majorHAnsi" w:cstheme="majorHAnsi"/>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3A17F9">
        <w:rPr>
          <w:rFonts w:asciiTheme="majorHAnsi" w:hAnsiTheme="majorHAnsi" w:cstheme="majorHAnsi"/>
          <w:highlight w:val="cyan"/>
          <w:u w:val="single"/>
        </w:rPr>
        <w:t>Malthus'</w:t>
      </w:r>
      <w:r w:rsidRPr="003A17F9">
        <w:rPr>
          <w:rFonts w:asciiTheme="majorHAnsi" w:hAnsiTheme="majorHAnsi" w:cstheme="majorHAnsi"/>
          <w:u w:val="single"/>
        </w:rPr>
        <w:t xml:space="preserve">s </w:t>
      </w:r>
      <w:r w:rsidRPr="003A17F9">
        <w:rPr>
          <w:rFonts w:asciiTheme="majorHAnsi" w:hAnsiTheme="majorHAnsi" w:cstheme="majorHAnsi"/>
          <w:highlight w:val="cyan"/>
          <w:u w:val="single"/>
        </w:rPr>
        <w:t>and Jevons</w:t>
      </w:r>
      <w:r w:rsidRPr="003A17F9">
        <w:rPr>
          <w:rFonts w:asciiTheme="majorHAnsi" w:hAnsiTheme="majorHAnsi" w:cstheme="majorHAnsi"/>
          <w:u w:val="single"/>
        </w:rPr>
        <w:t xml:space="preserve">'s ideas </w:t>
      </w:r>
      <w:r w:rsidRPr="003A17F9">
        <w:rPr>
          <w:rFonts w:asciiTheme="majorHAnsi" w:hAnsiTheme="majorHAnsi" w:cstheme="majorHAnsi"/>
          <w:highlight w:val="cyan"/>
          <w:u w:val="single"/>
        </w:rPr>
        <w:t>gave way</w:t>
      </w:r>
      <w:r w:rsidRPr="003A17F9">
        <w:rPr>
          <w:rFonts w:asciiTheme="majorHAnsi" w:hAnsiTheme="majorHAnsi" w:cstheme="majorHAnsi"/>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3A17F9">
        <w:rPr>
          <w:rFonts w:asciiTheme="majorHAnsi" w:hAnsiTheme="majorHAnsi" w:cstheme="majorHAnsi"/>
          <w:highlight w:val="cyan"/>
          <w:u w:val="single"/>
        </w:rPr>
        <w:t>As</w:t>
      </w:r>
      <w:r w:rsidRPr="003A17F9">
        <w:rPr>
          <w:rFonts w:asciiTheme="majorHAnsi" w:hAnsiTheme="majorHAnsi" w:cstheme="majorHAnsi"/>
          <w:u w:val="single"/>
        </w:rPr>
        <w:t xml:space="preserve"> today’s </w:t>
      </w:r>
      <w:r w:rsidRPr="003A17F9">
        <w:rPr>
          <w:rFonts w:asciiTheme="majorHAnsi" w:hAnsiTheme="majorHAnsi" w:cstheme="majorHAnsi"/>
          <w:highlight w:val="cyan"/>
          <w:u w:val="single"/>
        </w:rPr>
        <w:t>poor countries get richer</w:t>
      </w:r>
      <w:r w:rsidRPr="003A17F9">
        <w:rPr>
          <w:rFonts w:asciiTheme="majorHAnsi" w:hAnsiTheme="majorHAnsi" w:cstheme="majorHAnsi"/>
          <w:u w:val="single"/>
        </w:rPr>
        <w:t xml:space="preserve">, their institutions will </w:t>
      </w:r>
      <w:proofErr w:type="gramStart"/>
      <w:r w:rsidRPr="003A17F9">
        <w:rPr>
          <w:rFonts w:asciiTheme="majorHAnsi" w:hAnsiTheme="majorHAnsi" w:cstheme="majorHAnsi"/>
          <w:u w:val="single"/>
        </w:rPr>
        <w:t>improve</w:t>
      </w:r>
      <w:proofErr w:type="gramEnd"/>
      <w:r w:rsidRPr="003A17F9">
        <w:rPr>
          <w:rFonts w:asciiTheme="majorHAnsi" w:hAnsiTheme="majorHAnsi" w:cstheme="majorHAnsi"/>
          <w:u w:val="single"/>
        </w:rPr>
        <w:t xml:space="preserve"> and most will eventually go through what Ricardo Hausmann calls "the capitalist makeover of production." This makeover doesn't enslave people, nor does it befoul the earth. As today’s poor get richer, </w:t>
      </w:r>
      <w:r w:rsidRPr="003A17F9">
        <w:rPr>
          <w:rFonts w:asciiTheme="majorHAnsi" w:hAnsiTheme="majorHAnsi" w:cstheme="majorHAnsi"/>
          <w:highlight w:val="cyan"/>
          <w:u w:val="single"/>
        </w:rPr>
        <w:t>they'll consume</w:t>
      </w:r>
      <w:r w:rsidRPr="003A17F9">
        <w:rPr>
          <w:rFonts w:asciiTheme="majorHAnsi" w:hAnsiTheme="majorHAnsi" w:cstheme="majorHAnsi"/>
          <w:u w:val="single"/>
        </w:rPr>
        <w:t xml:space="preserve"> more, but they'll also consume much </w:t>
      </w:r>
      <w:r w:rsidRPr="003A17F9">
        <w:rPr>
          <w:rFonts w:asciiTheme="majorHAnsi" w:hAnsiTheme="majorHAnsi" w:cstheme="majorHAnsi"/>
          <w:highlight w:val="cyan"/>
          <w:u w:val="single"/>
        </w:rPr>
        <w:t>differently</w:t>
      </w:r>
      <w:r w:rsidRPr="003A17F9">
        <w:rPr>
          <w:rFonts w:asciiTheme="majorHAnsi" w:hAnsiTheme="majorHAnsi" w:cstheme="majorHAnsi"/>
          <w:u w:val="single"/>
        </w:rPr>
        <w:t xml:space="preserve"> from earlier generations. They won't read physical newspapers and magazines. </w:t>
      </w:r>
      <w:r w:rsidRPr="003A17F9">
        <w:rPr>
          <w:rFonts w:asciiTheme="majorHAnsi" w:hAnsiTheme="majorHAnsi" w:cstheme="majorHAnsi"/>
          <w:highlight w:val="cyan"/>
          <w:u w:val="single"/>
        </w:rPr>
        <w:t>They'll get</w:t>
      </w:r>
      <w:r w:rsidRPr="003A17F9">
        <w:rPr>
          <w:rFonts w:asciiTheme="majorHAnsi" w:hAnsiTheme="majorHAnsi" w:cstheme="majorHAnsi"/>
          <w:u w:val="single"/>
        </w:rPr>
        <w:t xml:space="preserve"> a great deal of their </w:t>
      </w:r>
      <w:r w:rsidRPr="003A17F9">
        <w:rPr>
          <w:rFonts w:asciiTheme="majorHAnsi" w:hAnsiTheme="majorHAnsi" w:cstheme="majorHAnsi"/>
          <w:highlight w:val="cyan"/>
          <w:u w:val="single"/>
        </w:rPr>
        <w:t>power from renewables</w:t>
      </w:r>
      <w:r w:rsidRPr="003A17F9">
        <w:rPr>
          <w:rFonts w:asciiTheme="majorHAnsi" w:hAnsiTheme="majorHAnsi" w:cstheme="majorHAnsi"/>
          <w:u w:val="single"/>
        </w:rPr>
        <w:t xml:space="preserve"> and (one hopes) nuclear because these energy sources will be the cheapest</w:t>
      </w:r>
      <w:r w:rsidRPr="003A17F9">
        <w:rPr>
          <w:rFonts w:asciiTheme="majorHAnsi" w:hAnsiTheme="majorHAnsi" w:cstheme="majorHAnsi"/>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3A17F9">
        <w:rPr>
          <w:rFonts w:asciiTheme="majorHAnsi" w:hAnsiTheme="majorHAnsi" w:cstheme="majorHAnsi"/>
          <w:b/>
          <w:bCs/>
          <w:u w:val="single"/>
        </w:rPr>
        <w:t xml:space="preserve">As </w:t>
      </w:r>
      <w:r w:rsidRPr="003A17F9">
        <w:rPr>
          <w:rFonts w:asciiTheme="majorHAnsi" w:hAnsiTheme="majorHAnsi" w:cstheme="majorHAnsi"/>
          <w:b/>
          <w:bCs/>
          <w:highlight w:val="cyan"/>
          <w:u w:val="single"/>
        </w:rPr>
        <w:t>3-D printing</w:t>
      </w:r>
      <w:r w:rsidRPr="003A17F9">
        <w:rPr>
          <w:rFonts w:asciiTheme="majorHAnsi" w:hAnsiTheme="majorHAnsi" w:cstheme="majorHAnsi"/>
          <w:u w:val="single"/>
        </w:rPr>
        <w:t xml:space="preserve"> improves and becomes cheaper, it </w:t>
      </w:r>
      <w:r w:rsidRPr="003A17F9">
        <w:rPr>
          <w:rFonts w:asciiTheme="majorHAnsi" w:hAnsiTheme="majorHAnsi" w:cstheme="majorHAnsi"/>
          <w:highlight w:val="cyan"/>
          <w:u w:val="single"/>
        </w:rPr>
        <w:t>will spread</w:t>
      </w:r>
      <w:r w:rsidRPr="003A17F9">
        <w:rPr>
          <w:rFonts w:asciiTheme="majorHAnsi" w:hAnsiTheme="majorHAnsi" w:cstheme="majorHAnsi"/>
          <w:u w:val="single"/>
        </w:rPr>
        <w:t xml:space="preserve"> to automobile engine blocks, manifolds and other complicated arrangements of pipes, airplane struts and wings, and countless other parts. Because 3-D printing </w:t>
      </w:r>
      <w:r w:rsidRPr="003A17F9">
        <w:rPr>
          <w:rFonts w:asciiTheme="majorHAnsi" w:hAnsiTheme="majorHAnsi" w:cstheme="majorHAnsi"/>
          <w:b/>
          <w:bCs/>
          <w:highlight w:val="cyan"/>
          <w:u w:val="single"/>
          <w:bdr w:val="single" w:sz="4" w:space="0" w:color="auto"/>
        </w:rPr>
        <w:t>generates</w:t>
      </w:r>
      <w:r w:rsidRPr="003A17F9">
        <w:rPr>
          <w:rFonts w:asciiTheme="majorHAnsi" w:hAnsiTheme="majorHAnsi" w:cstheme="majorHAnsi"/>
          <w:b/>
          <w:bCs/>
          <w:u w:val="single"/>
          <w:bdr w:val="single" w:sz="4" w:space="0" w:color="auto"/>
        </w:rPr>
        <w:t xml:space="preserve"> virtually </w:t>
      </w:r>
      <w:r w:rsidRPr="003A17F9">
        <w:rPr>
          <w:rFonts w:asciiTheme="majorHAnsi" w:hAnsiTheme="majorHAnsi" w:cstheme="majorHAnsi"/>
          <w:b/>
          <w:bCs/>
          <w:highlight w:val="cyan"/>
          <w:u w:val="single"/>
          <w:bdr w:val="single" w:sz="4" w:space="0" w:color="auto"/>
        </w:rPr>
        <w:t>no waste</w:t>
      </w:r>
      <w:r w:rsidRPr="003A17F9">
        <w:rPr>
          <w:rFonts w:asciiTheme="majorHAnsi" w:hAnsiTheme="majorHAnsi" w:cstheme="majorHAnsi"/>
          <w:u w:val="single"/>
        </w:rPr>
        <w:t xml:space="preserve"> and doesn't require massive molds, it accelerates dematerialization</w:t>
      </w:r>
      <w:r w:rsidRPr="003A17F9">
        <w:rPr>
          <w:rFonts w:asciiTheme="majorHAnsi" w:hAnsiTheme="majorHAnsi" w:cstheme="majorHAnsi"/>
          <w:sz w:val="16"/>
        </w:rPr>
        <w:t xml:space="preserve">. </w:t>
      </w:r>
    </w:p>
    <w:p w14:paraId="3E770A54" w14:textId="41590681" w:rsidR="006765A2" w:rsidRPr="003A17F9" w:rsidRDefault="006765A2" w:rsidP="006765A2">
      <w:pPr>
        <w:pStyle w:val="Heading4"/>
        <w:rPr>
          <w:rFonts w:asciiTheme="majorHAnsi" w:hAnsiTheme="majorHAnsi" w:cstheme="majorHAnsi"/>
        </w:rPr>
      </w:pPr>
      <w:r w:rsidRPr="003A17F9">
        <w:rPr>
          <w:rFonts w:asciiTheme="majorHAnsi" w:hAnsiTheme="majorHAnsi" w:cstheme="majorHAnsi"/>
        </w:rPr>
        <w:t>[2]</w:t>
      </w:r>
      <w:r w:rsidRPr="003A17F9">
        <w:rPr>
          <w:rFonts w:asciiTheme="majorHAnsi" w:hAnsiTheme="majorHAnsi" w:cstheme="majorHAnsi"/>
        </w:rPr>
        <w:t xml:space="preserve"> Capitalist Peace Theory is True – it’s </w:t>
      </w:r>
      <w:r w:rsidRPr="003A17F9">
        <w:rPr>
          <w:rFonts w:asciiTheme="majorHAnsi" w:hAnsiTheme="majorHAnsi" w:cstheme="majorHAnsi"/>
          <w:u w:val="single"/>
        </w:rPr>
        <w:t>anti-Imperialist</w:t>
      </w:r>
      <w:r w:rsidRPr="003A17F9">
        <w:rPr>
          <w:rFonts w:asciiTheme="majorHAnsi" w:hAnsiTheme="majorHAnsi" w:cstheme="majorHAnsi"/>
        </w:rPr>
        <w:t>.</w:t>
      </w:r>
    </w:p>
    <w:p w14:paraId="77D4198B" w14:textId="77777777" w:rsidR="006765A2" w:rsidRPr="003A17F9" w:rsidRDefault="006765A2" w:rsidP="006765A2">
      <w:pPr>
        <w:rPr>
          <w:rFonts w:asciiTheme="majorHAnsi" w:hAnsiTheme="majorHAnsi" w:cstheme="majorHAnsi"/>
        </w:rPr>
      </w:pPr>
      <w:proofErr w:type="spellStart"/>
      <w:r w:rsidRPr="003A17F9">
        <w:rPr>
          <w:rStyle w:val="Style13ptBold"/>
          <w:rFonts w:asciiTheme="majorHAnsi" w:hAnsiTheme="majorHAnsi" w:cstheme="majorHAnsi"/>
        </w:rPr>
        <w:t>Mousseau</w:t>
      </w:r>
      <w:proofErr w:type="spellEnd"/>
      <w:r w:rsidRPr="003A17F9">
        <w:rPr>
          <w:rStyle w:val="Style13ptBold"/>
          <w:rFonts w:asciiTheme="majorHAnsi" w:hAnsiTheme="majorHAnsi" w:cstheme="majorHAnsi"/>
        </w:rPr>
        <w:t xml:space="preserve"> 19</w:t>
      </w:r>
      <w:r w:rsidRPr="003A17F9">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1EE4F251" w14:textId="77777777" w:rsidR="006765A2" w:rsidRPr="003A17F9" w:rsidRDefault="006765A2" w:rsidP="006765A2">
      <w:pPr>
        <w:rPr>
          <w:rFonts w:asciiTheme="majorHAnsi" w:hAnsiTheme="majorHAnsi" w:cstheme="majorHAnsi"/>
          <w:sz w:val="16"/>
        </w:rPr>
      </w:pPr>
      <w:r w:rsidRPr="003A17F9">
        <w:rPr>
          <w:rFonts w:asciiTheme="majorHAnsi" w:hAnsiTheme="majorHAnsi" w:cstheme="majorHAnsi"/>
          <w:sz w:val="16"/>
        </w:rPr>
        <w:t xml:space="preserve">Is war becoming obsolete? </w:t>
      </w:r>
      <w:r w:rsidRPr="003A17F9">
        <w:rPr>
          <w:rStyle w:val="StyleUnderline"/>
          <w:rFonts w:asciiTheme="majorHAnsi" w:hAnsiTheme="majorHAnsi" w:cstheme="majorHAnsi"/>
          <w:sz w:val="24"/>
        </w:rPr>
        <w:t xml:space="preserve">There is </w:t>
      </w:r>
      <w:r w:rsidRPr="003A17F9">
        <w:rPr>
          <w:rStyle w:val="Emphasis"/>
          <w:rFonts w:asciiTheme="majorHAnsi" w:hAnsiTheme="majorHAnsi" w:cstheme="majorHAnsi"/>
          <w:sz w:val="24"/>
        </w:rPr>
        <w:t>wide agreement</w:t>
      </w:r>
      <w:r w:rsidRPr="003A17F9">
        <w:rPr>
          <w:rStyle w:val="StyleUnderline"/>
          <w:rFonts w:asciiTheme="majorHAnsi" w:hAnsiTheme="majorHAnsi" w:cstheme="majorHAnsi"/>
          <w:sz w:val="24"/>
        </w:rPr>
        <w:t xml:space="preserve"> among scholars that </w:t>
      </w:r>
      <w:r w:rsidRPr="003A17F9">
        <w:rPr>
          <w:rStyle w:val="StyleUnderline"/>
          <w:rFonts w:asciiTheme="majorHAnsi" w:hAnsiTheme="majorHAnsi" w:cstheme="majorHAnsi"/>
          <w:sz w:val="24"/>
          <w:highlight w:val="cyan"/>
        </w:rPr>
        <w:t xml:space="preserve">war has been in </w:t>
      </w:r>
      <w:r w:rsidRPr="003A17F9">
        <w:rPr>
          <w:rStyle w:val="Emphasis"/>
          <w:rFonts w:asciiTheme="majorHAnsi" w:hAnsiTheme="majorHAnsi" w:cstheme="majorHAnsi"/>
          <w:sz w:val="24"/>
          <w:highlight w:val="cyan"/>
        </w:rPr>
        <w:t>sharp decline</w:t>
      </w:r>
      <w:r w:rsidRPr="003A17F9">
        <w:rPr>
          <w:rStyle w:val="StyleUnderline"/>
          <w:rFonts w:asciiTheme="majorHAnsi" w:hAnsiTheme="majorHAnsi" w:cstheme="majorHAnsi"/>
          <w:sz w:val="24"/>
        </w:rPr>
        <w:t xml:space="preserve"> </w:t>
      </w:r>
      <w:r w:rsidRPr="003A17F9">
        <w:rPr>
          <w:rFonts w:asciiTheme="majorHAnsi" w:hAnsiTheme="majorHAnsi" w:cstheme="majorHAnsi"/>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3A17F9">
        <w:rPr>
          <w:rFonts w:asciiTheme="majorHAnsi" w:hAnsiTheme="majorHAnsi" w:cstheme="majorHAnsi"/>
          <w:sz w:val="16"/>
        </w:rPr>
        <w:t>Thucydides's</w:t>
      </w:r>
      <w:proofErr w:type="spellEnd"/>
      <w:r w:rsidRPr="003A17F9">
        <w:rPr>
          <w:rFonts w:asciiTheme="majorHAnsi" w:hAnsiTheme="majorHAnsi" w:cstheme="majorHAnsi"/>
          <w:sz w:val="16"/>
        </w:rPr>
        <w:t xml:space="preserve"> Trap,” a reference to the ancient Greek's claim that Sparta's fear of Athens' growing power led to the Peloponnesian War.3 This article argues that </w:t>
      </w:r>
      <w:r w:rsidRPr="003A17F9">
        <w:rPr>
          <w:rStyle w:val="Emphasis"/>
          <w:rFonts w:asciiTheme="majorHAnsi" w:hAnsiTheme="majorHAnsi" w:cstheme="majorHAnsi"/>
          <w:sz w:val="24"/>
        </w:rPr>
        <w:t>there is no Thucydides Trap</w:t>
      </w:r>
      <w:r w:rsidRPr="003A17F9">
        <w:rPr>
          <w:rFonts w:asciiTheme="majorHAnsi" w:hAnsiTheme="majorHAnsi" w:cstheme="majorHAnsi"/>
          <w:sz w:val="16"/>
        </w:rPr>
        <w:t xml:space="preserve"> in international politics. </w:t>
      </w:r>
      <w:r w:rsidRPr="003A17F9">
        <w:rPr>
          <w:rStyle w:val="StyleUnderline"/>
          <w:rFonts w:asciiTheme="majorHAnsi" w:hAnsiTheme="majorHAnsi" w:cstheme="majorHAnsi"/>
          <w:sz w:val="24"/>
        </w:rPr>
        <w:t xml:space="preserve">Rather, the world is </w:t>
      </w:r>
      <w:r w:rsidRPr="003A17F9">
        <w:rPr>
          <w:rStyle w:val="Emphasis"/>
          <w:rFonts w:asciiTheme="majorHAnsi" w:hAnsiTheme="majorHAnsi" w:cstheme="majorHAnsi"/>
          <w:sz w:val="24"/>
        </w:rPr>
        <w:t xml:space="preserve">moving rapidly </w:t>
      </w:r>
      <w:r w:rsidRPr="003A17F9">
        <w:rPr>
          <w:rStyle w:val="Emphasis"/>
          <w:rFonts w:asciiTheme="majorHAnsi" w:hAnsiTheme="majorHAnsi" w:cstheme="majorHAnsi"/>
          <w:sz w:val="24"/>
          <w:highlight w:val="cyan"/>
        </w:rPr>
        <w:t>toward permanent peace</w:t>
      </w:r>
      <w:r w:rsidRPr="003A17F9">
        <w:rPr>
          <w:rStyle w:val="StyleUnderline"/>
          <w:rFonts w:asciiTheme="majorHAnsi" w:hAnsiTheme="majorHAnsi" w:cstheme="majorHAnsi"/>
          <w:sz w:val="24"/>
        </w:rPr>
        <w:t xml:space="preserve">, </w:t>
      </w:r>
      <w:r w:rsidRPr="003A17F9">
        <w:rPr>
          <w:rStyle w:val="Emphasis"/>
          <w:rFonts w:asciiTheme="majorHAnsi" w:hAnsiTheme="majorHAnsi" w:cstheme="majorHAnsi"/>
          <w:sz w:val="24"/>
        </w:rPr>
        <w:t>possibly in our lifetime</w:t>
      </w:r>
      <w:r w:rsidRPr="003A17F9">
        <w:rPr>
          <w:rFonts w:asciiTheme="majorHAnsi" w:hAnsiTheme="majorHAnsi" w:cstheme="majorHAnsi"/>
          <w:sz w:val="16"/>
        </w:rPr>
        <w:t xml:space="preserve">. Drawing on economic </w:t>
      </w:r>
      <w:proofErr w:type="gramStart"/>
      <w:r w:rsidRPr="003A17F9">
        <w:rPr>
          <w:rFonts w:asciiTheme="majorHAnsi" w:hAnsiTheme="majorHAnsi" w:cstheme="majorHAnsi"/>
          <w:sz w:val="16"/>
        </w:rPr>
        <w:t>norms</w:t>
      </w:r>
      <w:proofErr w:type="gramEnd"/>
      <w:r w:rsidRPr="003A17F9">
        <w:rPr>
          <w:rFonts w:asciiTheme="majorHAnsi" w:hAnsiTheme="majorHAnsi" w:cstheme="majorHAnsi"/>
          <w:sz w:val="16"/>
        </w:rPr>
        <w:t xml:space="preserve"> theory,4 I show that </w:t>
      </w:r>
      <w:r w:rsidRPr="003A17F9">
        <w:rPr>
          <w:rStyle w:val="StyleUnderline"/>
          <w:rFonts w:asciiTheme="majorHAnsi" w:hAnsiTheme="majorHAnsi" w:cstheme="majorHAnsi"/>
          <w:sz w:val="24"/>
        </w:rPr>
        <w:t xml:space="preserve">what sometimes appears to be a Thucydides Trap may instead be a function of factors </w:t>
      </w:r>
      <w:r w:rsidRPr="003A17F9">
        <w:rPr>
          <w:rStyle w:val="Emphasis"/>
          <w:rFonts w:asciiTheme="majorHAnsi" w:hAnsiTheme="majorHAnsi" w:cstheme="majorHAnsi"/>
          <w:sz w:val="24"/>
        </w:rPr>
        <w:t>strictly internal</w:t>
      </w:r>
      <w:r w:rsidRPr="003A17F9">
        <w:rPr>
          <w:rStyle w:val="StyleUnderline"/>
          <w:rFonts w:asciiTheme="majorHAnsi" w:hAnsiTheme="majorHAnsi" w:cstheme="majorHAnsi"/>
          <w:sz w:val="24"/>
        </w:rPr>
        <w:t xml:space="preserve"> to states and that these factors </w:t>
      </w:r>
      <w:r w:rsidRPr="003A17F9">
        <w:rPr>
          <w:rStyle w:val="Emphasis"/>
          <w:rFonts w:asciiTheme="majorHAnsi" w:hAnsiTheme="majorHAnsi" w:cstheme="majorHAnsi"/>
          <w:sz w:val="24"/>
        </w:rPr>
        <w:t>vary</w:t>
      </w:r>
      <w:r w:rsidRPr="003A17F9">
        <w:rPr>
          <w:rStyle w:val="StyleUnderline"/>
          <w:rFonts w:asciiTheme="majorHAnsi" w:hAnsiTheme="majorHAnsi" w:cstheme="majorHAnsi"/>
          <w:sz w:val="24"/>
        </w:rPr>
        <w:t xml:space="preserve"> among them</w:t>
      </w:r>
      <w:r w:rsidRPr="003A17F9">
        <w:rPr>
          <w:rFonts w:asciiTheme="majorHAnsi" w:hAnsiTheme="majorHAnsi" w:cstheme="majorHAnsi"/>
          <w:sz w:val="16"/>
        </w:rPr>
        <w:t xml:space="preserve">. In brief, </w:t>
      </w:r>
      <w:r w:rsidRPr="003A17F9">
        <w:rPr>
          <w:rStyle w:val="StyleUnderline"/>
          <w:rFonts w:asciiTheme="majorHAnsi" w:hAnsiTheme="majorHAnsi" w:cstheme="majorHAnsi"/>
          <w:sz w:val="24"/>
        </w:rPr>
        <w:t xml:space="preserve">leaders of </w:t>
      </w:r>
      <w:r w:rsidRPr="003A17F9">
        <w:rPr>
          <w:rStyle w:val="StyleUnderline"/>
          <w:rFonts w:asciiTheme="majorHAnsi" w:hAnsiTheme="majorHAnsi" w:cstheme="majorHAnsi"/>
          <w:sz w:val="24"/>
          <w:highlight w:val="cyan"/>
        </w:rPr>
        <w:t>states with</w:t>
      </w:r>
      <w:r w:rsidRPr="003A17F9">
        <w:rPr>
          <w:rStyle w:val="StyleUnderline"/>
          <w:rFonts w:asciiTheme="majorHAnsi" w:hAnsiTheme="majorHAnsi" w:cstheme="majorHAnsi"/>
          <w:sz w:val="24"/>
        </w:rPr>
        <w:t xml:space="preserve"> advanced </w:t>
      </w:r>
      <w:r w:rsidRPr="003A17F9">
        <w:rPr>
          <w:rStyle w:val="StyleUnderline"/>
          <w:rFonts w:asciiTheme="majorHAnsi" w:hAnsiTheme="majorHAnsi" w:cstheme="majorHAnsi"/>
          <w:sz w:val="24"/>
          <w:highlight w:val="cyan"/>
        </w:rPr>
        <w:t>market</w:t>
      </w:r>
      <w:r w:rsidRPr="003A17F9">
        <w:rPr>
          <w:rStyle w:val="StyleUnderline"/>
          <w:rFonts w:asciiTheme="majorHAnsi" w:hAnsiTheme="majorHAnsi" w:cstheme="majorHAnsi"/>
          <w:sz w:val="24"/>
        </w:rPr>
        <w:t xml:space="preserve">-oriented </w:t>
      </w:r>
      <w:r w:rsidRPr="003A17F9">
        <w:rPr>
          <w:rStyle w:val="StyleUnderline"/>
          <w:rFonts w:asciiTheme="majorHAnsi" w:hAnsiTheme="majorHAnsi" w:cstheme="majorHAnsi"/>
          <w:sz w:val="24"/>
          <w:highlight w:val="cyan"/>
        </w:rPr>
        <w:t>economies have</w:t>
      </w:r>
      <w:r w:rsidRPr="003A17F9">
        <w:rPr>
          <w:rStyle w:val="StyleUnderline"/>
          <w:rFonts w:asciiTheme="majorHAnsi" w:hAnsiTheme="majorHAnsi" w:cstheme="majorHAnsi"/>
          <w:sz w:val="24"/>
        </w:rPr>
        <w:t xml:space="preserve"> </w:t>
      </w:r>
      <w:r w:rsidRPr="003A17F9">
        <w:rPr>
          <w:rStyle w:val="Emphasis"/>
          <w:rFonts w:asciiTheme="majorHAnsi" w:hAnsiTheme="majorHAnsi" w:cstheme="majorHAnsi"/>
          <w:sz w:val="24"/>
        </w:rPr>
        <w:t xml:space="preserve">foremost </w:t>
      </w:r>
      <w:r w:rsidRPr="003A17F9">
        <w:rPr>
          <w:rStyle w:val="Emphasis"/>
          <w:rFonts w:asciiTheme="majorHAnsi" w:hAnsiTheme="majorHAnsi" w:cstheme="majorHAnsi"/>
          <w:sz w:val="24"/>
          <w:highlight w:val="cyan"/>
        </w:rPr>
        <w:t>interests</w:t>
      </w:r>
      <w:r w:rsidRPr="003A17F9">
        <w:rPr>
          <w:rStyle w:val="StyleUnderline"/>
          <w:rFonts w:asciiTheme="majorHAnsi" w:hAnsiTheme="majorHAnsi" w:cstheme="majorHAnsi"/>
          <w:sz w:val="24"/>
          <w:highlight w:val="cyan"/>
        </w:rPr>
        <w:t xml:space="preserve"> in</w:t>
      </w:r>
      <w:r w:rsidRPr="003A17F9">
        <w:rPr>
          <w:rStyle w:val="StyleUnderline"/>
          <w:rFonts w:asciiTheme="majorHAnsi" w:hAnsiTheme="majorHAnsi" w:cstheme="majorHAnsi"/>
          <w:sz w:val="24"/>
        </w:rPr>
        <w:t xml:space="preserve"> the principle of </w:t>
      </w:r>
      <w:r w:rsidRPr="003A17F9">
        <w:rPr>
          <w:rStyle w:val="Emphasis"/>
          <w:rFonts w:asciiTheme="majorHAnsi" w:hAnsiTheme="majorHAnsi" w:cstheme="majorHAnsi"/>
          <w:sz w:val="24"/>
        </w:rPr>
        <w:t>self-determination</w:t>
      </w:r>
      <w:r w:rsidRPr="003A17F9">
        <w:rPr>
          <w:rStyle w:val="StyleUnderline"/>
          <w:rFonts w:asciiTheme="majorHAnsi" w:hAnsiTheme="majorHAnsi" w:cstheme="majorHAnsi"/>
          <w:sz w:val="24"/>
        </w:rPr>
        <w:t xml:space="preserve"> for all states, large and small, as the foundation for </w:t>
      </w:r>
      <w:r w:rsidRPr="003A17F9">
        <w:rPr>
          <w:rStyle w:val="StyleUnderline"/>
          <w:rFonts w:asciiTheme="majorHAnsi" w:hAnsiTheme="majorHAnsi" w:cstheme="majorHAnsi"/>
          <w:sz w:val="24"/>
          <w:highlight w:val="cyan"/>
        </w:rPr>
        <w:t xml:space="preserve">a </w:t>
      </w:r>
      <w:r w:rsidRPr="003A17F9">
        <w:rPr>
          <w:rStyle w:val="Emphasis"/>
          <w:rFonts w:asciiTheme="majorHAnsi" w:hAnsiTheme="majorHAnsi" w:cstheme="majorHAnsi"/>
          <w:sz w:val="24"/>
          <w:highlight w:val="cyan"/>
        </w:rPr>
        <w:t>robust global marketplace</w:t>
      </w:r>
      <w:r w:rsidRPr="003A17F9">
        <w:rPr>
          <w:rStyle w:val="StyleUnderline"/>
          <w:rFonts w:asciiTheme="majorHAnsi" w:hAnsiTheme="majorHAnsi" w:cstheme="majorHAnsi"/>
          <w:sz w:val="24"/>
        </w:rPr>
        <w:t xml:space="preserve">. </w:t>
      </w:r>
      <w:r w:rsidRPr="003A17F9">
        <w:rPr>
          <w:rStyle w:val="Emphasis"/>
          <w:rFonts w:asciiTheme="majorHAnsi" w:hAnsiTheme="majorHAnsi" w:cstheme="majorHAnsi"/>
          <w:sz w:val="24"/>
          <w:highlight w:val="cyan"/>
        </w:rPr>
        <w:t>War</w:t>
      </w:r>
      <w:r w:rsidRPr="003A17F9">
        <w:rPr>
          <w:rStyle w:val="StyleUnderline"/>
          <w:rFonts w:asciiTheme="majorHAnsi" w:hAnsiTheme="majorHAnsi" w:cstheme="majorHAnsi"/>
          <w:sz w:val="24"/>
        </w:rPr>
        <w:t xml:space="preserve"> among these states, </w:t>
      </w:r>
      <w:r w:rsidRPr="003A17F9">
        <w:rPr>
          <w:rStyle w:val="Emphasis"/>
          <w:rFonts w:asciiTheme="majorHAnsi" w:hAnsiTheme="majorHAnsi" w:cstheme="majorHAnsi"/>
          <w:sz w:val="24"/>
        </w:rPr>
        <w:t xml:space="preserve">even </w:t>
      </w:r>
      <w:proofErr w:type="gramStart"/>
      <w:r w:rsidRPr="003A17F9">
        <w:rPr>
          <w:rStyle w:val="Emphasis"/>
          <w:rFonts w:asciiTheme="majorHAnsi" w:hAnsiTheme="majorHAnsi" w:cstheme="majorHAnsi"/>
          <w:sz w:val="24"/>
        </w:rPr>
        <w:t>making preparations</w:t>
      </w:r>
      <w:proofErr w:type="gramEnd"/>
      <w:r w:rsidRPr="003A17F9">
        <w:rPr>
          <w:rStyle w:val="StyleUnderline"/>
          <w:rFonts w:asciiTheme="majorHAnsi" w:hAnsiTheme="majorHAnsi" w:cstheme="majorHAnsi"/>
          <w:sz w:val="24"/>
        </w:rPr>
        <w:t xml:space="preserve"> for war, is </w:t>
      </w:r>
      <w:r w:rsidRPr="003A17F9">
        <w:rPr>
          <w:rStyle w:val="Emphasis"/>
          <w:rFonts w:asciiTheme="majorHAnsi" w:hAnsiTheme="majorHAnsi" w:cstheme="majorHAnsi"/>
          <w:sz w:val="24"/>
          <w:highlight w:val="cyan"/>
        </w:rPr>
        <w:t>not possible</w:t>
      </w:r>
      <w:r w:rsidRPr="003A17F9">
        <w:rPr>
          <w:rStyle w:val="StyleUnderline"/>
          <w:rFonts w:asciiTheme="majorHAnsi" w:hAnsiTheme="majorHAnsi" w:cstheme="majorHAnsi"/>
          <w:sz w:val="24"/>
          <w:highlight w:val="cyan"/>
        </w:rPr>
        <w:t>, because</w:t>
      </w:r>
      <w:r w:rsidRPr="003A17F9">
        <w:rPr>
          <w:rStyle w:val="StyleUnderline"/>
          <w:rFonts w:asciiTheme="majorHAnsi" w:hAnsiTheme="majorHAnsi" w:cstheme="majorHAnsi"/>
          <w:sz w:val="24"/>
        </w:rPr>
        <w:t xml:space="preserve"> they are in </w:t>
      </w:r>
      <w:r w:rsidRPr="003A17F9">
        <w:rPr>
          <w:rStyle w:val="StyleUnderline"/>
          <w:rFonts w:asciiTheme="majorHAnsi" w:hAnsiTheme="majorHAnsi" w:cstheme="majorHAnsi"/>
          <w:sz w:val="24"/>
          <w:highlight w:val="cyan"/>
        </w:rPr>
        <w:t xml:space="preserve">a </w:t>
      </w:r>
      <w:r w:rsidRPr="003A17F9">
        <w:rPr>
          <w:rStyle w:val="Emphasis"/>
          <w:rFonts w:asciiTheme="majorHAnsi" w:hAnsiTheme="majorHAnsi" w:cstheme="majorHAnsi"/>
          <w:sz w:val="24"/>
          <w:highlight w:val="cyan"/>
        </w:rPr>
        <w:t>natural alliance</w:t>
      </w:r>
      <w:r w:rsidRPr="003A17F9">
        <w:rPr>
          <w:rStyle w:val="Emphasis"/>
          <w:rFonts w:asciiTheme="majorHAnsi" w:hAnsiTheme="majorHAnsi" w:cstheme="majorHAnsi"/>
          <w:sz w:val="24"/>
        </w:rPr>
        <w:t xml:space="preserve"> to preserve</w:t>
      </w:r>
      <w:r w:rsidRPr="003A17F9">
        <w:rPr>
          <w:rStyle w:val="StyleUnderline"/>
          <w:rFonts w:asciiTheme="majorHAnsi" w:hAnsiTheme="majorHAnsi" w:cstheme="majorHAnsi"/>
          <w:sz w:val="24"/>
        </w:rPr>
        <w:t xml:space="preserve"> and </w:t>
      </w:r>
      <w:r w:rsidRPr="003A17F9">
        <w:rPr>
          <w:rStyle w:val="Emphasis"/>
          <w:rFonts w:asciiTheme="majorHAnsi" w:hAnsiTheme="majorHAnsi" w:cstheme="majorHAnsi"/>
          <w:sz w:val="24"/>
          <w:highlight w:val="cyan"/>
        </w:rPr>
        <w:t>protect</w:t>
      </w:r>
      <w:r w:rsidRPr="003A17F9">
        <w:rPr>
          <w:rStyle w:val="Emphasis"/>
          <w:rFonts w:asciiTheme="majorHAnsi" w:hAnsiTheme="majorHAnsi" w:cstheme="majorHAnsi"/>
          <w:sz w:val="24"/>
        </w:rPr>
        <w:t xml:space="preserve"> the global </w:t>
      </w:r>
      <w:r w:rsidRPr="003A17F9">
        <w:rPr>
          <w:rStyle w:val="Emphasis"/>
          <w:rFonts w:asciiTheme="majorHAnsi" w:hAnsiTheme="majorHAnsi" w:cstheme="majorHAnsi"/>
          <w:sz w:val="24"/>
          <w:highlight w:val="cyan"/>
        </w:rPr>
        <w:t>order</w:t>
      </w:r>
      <w:r w:rsidRPr="003A17F9">
        <w:rPr>
          <w:rFonts w:asciiTheme="majorHAnsi" w:hAnsiTheme="majorHAnsi" w:cstheme="majorHAnsi"/>
          <w:sz w:val="16"/>
        </w:rPr>
        <w:t xml:space="preserve">. In contrast, </w:t>
      </w:r>
      <w:r w:rsidRPr="003A17F9">
        <w:rPr>
          <w:rStyle w:val="StyleUnderline"/>
          <w:rFonts w:asciiTheme="majorHAnsi" w:hAnsiTheme="majorHAnsi" w:cstheme="majorHAnsi"/>
          <w:sz w:val="24"/>
        </w:rPr>
        <w:t xml:space="preserve">leaders of </w:t>
      </w:r>
      <w:r w:rsidRPr="003A17F9">
        <w:rPr>
          <w:rStyle w:val="StyleUnderline"/>
          <w:rFonts w:asciiTheme="majorHAnsi" w:hAnsiTheme="majorHAnsi" w:cstheme="majorHAnsi"/>
          <w:sz w:val="24"/>
          <w:highlight w:val="cyan"/>
        </w:rPr>
        <w:t>states</w:t>
      </w:r>
      <w:r w:rsidRPr="003A17F9">
        <w:rPr>
          <w:rStyle w:val="StyleUnderline"/>
          <w:rFonts w:asciiTheme="majorHAnsi" w:hAnsiTheme="majorHAnsi" w:cstheme="majorHAnsi"/>
          <w:sz w:val="24"/>
        </w:rPr>
        <w:t xml:space="preserve"> </w:t>
      </w:r>
      <w:r w:rsidRPr="003A17F9">
        <w:rPr>
          <w:rStyle w:val="StyleUnderline"/>
          <w:rFonts w:asciiTheme="majorHAnsi" w:hAnsiTheme="majorHAnsi" w:cstheme="majorHAnsi"/>
          <w:sz w:val="24"/>
          <w:highlight w:val="cyan"/>
        </w:rPr>
        <w:t xml:space="preserve">with </w:t>
      </w:r>
      <w:r w:rsidRPr="003A17F9">
        <w:rPr>
          <w:rStyle w:val="Emphasis"/>
          <w:rFonts w:asciiTheme="majorHAnsi" w:hAnsiTheme="majorHAnsi" w:cstheme="majorHAnsi"/>
          <w:sz w:val="24"/>
          <w:highlight w:val="cyan"/>
        </w:rPr>
        <w:t>weak</w:t>
      </w:r>
      <w:r w:rsidRPr="003A17F9">
        <w:rPr>
          <w:rStyle w:val="Emphasis"/>
          <w:rFonts w:asciiTheme="majorHAnsi" w:hAnsiTheme="majorHAnsi" w:cstheme="majorHAnsi"/>
          <w:sz w:val="24"/>
        </w:rPr>
        <w:t xml:space="preserve"> internal </w:t>
      </w:r>
      <w:r w:rsidRPr="003A17F9">
        <w:rPr>
          <w:rStyle w:val="Emphasis"/>
          <w:rFonts w:asciiTheme="majorHAnsi" w:hAnsiTheme="majorHAnsi" w:cstheme="majorHAnsi"/>
          <w:sz w:val="24"/>
          <w:highlight w:val="cyan"/>
        </w:rPr>
        <w:t>markets</w:t>
      </w:r>
      <w:r w:rsidRPr="003A17F9">
        <w:rPr>
          <w:rStyle w:val="StyleUnderline"/>
          <w:rFonts w:asciiTheme="majorHAnsi" w:hAnsiTheme="majorHAnsi" w:cstheme="majorHAnsi"/>
          <w:sz w:val="24"/>
          <w:highlight w:val="cyan"/>
        </w:rPr>
        <w:t xml:space="preserve"> have </w:t>
      </w:r>
      <w:r w:rsidRPr="003A17F9">
        <w:rPr>
          <w:rStyle w:val="Emphasis"/>
          <w:rFonts w:asciiTheme="majorHAnsi" w:hAnsiTheme="majorHAnsi" w:cstheme="majorHAnsi"/>
          <w:sz w:val="24"/>
          <w:highlight w:val="cyan"/>
        </w:rPr>
        <w:t>little interest</w:t>
      </w:r>
      <w:r w:rsidRPr="003A17F9">
        <w:rPr>
          <w:rStyle w:val="StyleUnderline"/>
          <w:rFonts w:asciiTheme="majorHAnsi" w:hAnsiTheme="majorHAnsi" w:cstheme="majorHAnsi"/>
          <w:sz w:val="24"/>
        </w:rPr>
        <w:t xml:space="preserve"> in the global marketplace; they </w:t>
      </w:r>
      <w:r w:rsidRPr="003A17F9">
        <w:rPr>
          <w:rStyle w:val="StyleUnderline"/>
          <w:rFonts w:asciiTheme="majorHAnsi" w:hAnsiTheme="majorHAnsi" w:cstheme="majorHAnsi"/>
          <w:sz w:val="24"/>
          <w:highlight w:val="cyan"/>
        </w:rPr>
        <w:t>pursue</w:t>
      </w:r>
      <w:r w:rsidRPr="003A17F9">
        <w:rPr>
          <w:rStyle w:val="StyleUnderline"/>
          <w:rFonts w:asciiTheme="majorHAnsi" w:hAnsiTheme="majorHAnsi" w:cstheme="majorHAnsi"/>
          <w:sz w:val="24"/>
        </w:rPr>
        <w:t xml:space="preserve"> wealth </w:t>
      </w:r>
      <w:r w:rsidRPr="003A17F9">
        <w:rPr>
          <w:rStyle w:val="Emphasis"/>
          <w:rFonts w:asciiTheme="majorHAnsi" w:hAnsiTheme="majorHAnsi" w:cstheme="majorHAnsi"/>
          <w:sz w:val="24"/>
        </w:rPr>
        <w:t>not through commerce</w:t>
      </w:r>
      <w:r w:rsidRPr="003A17F9">
        <w:rPr>
          <w:rStyle w:val="StyleUnderline"/>
          <w:rFonts w:asciiTheme="majorHAnsi" w:hAnsiTheme="majorHAnsi" w:cstheme="majorHAnsi"/>
          <w:sz w:val="24"/>
        </w:rPr>
        <w:t xml:space="preserve">, but </w:t>
      </w:r>
      <w:r w:rsidRPr="003A17F9">
        <w:rPr>
          <w:rStyle w:val="StyleUnderline"/>
          <w:rFonts w:asciiTheme="majorHAnsi" w:hAnsiTheme="majorHAnsi" w:cstheme="majorHAnsi"/>
          <w:sz w:val="24"/>
          <w:highlight w:val="cyan"/>
        </w:rPr>
        <w:t xml:space="preserve">through </w:t>
      </w:r>
      <w:r w:rsidRPr="003A17F9">
        <w:rPr>
          <w:rStyle w:val="Emphasis"/>
          <w:rFonts w:asciiTheme="majorHAnsi" w:hAnsiTheme="majorHAnsi" w:cstheme="majorHAnsi"/>
          <w:sz w:val="24"/>
          <w:highlight w:val="cyan"/>
        </w:rPr>
        <w:t>wars of expansion</w:t>
      </w:r>
      <w:r w:rsidRPr="003A17F9">
        <w:rPr>
          <w:rStyle w:val="StyleUnderline"/>
          <w:rFonts w:asciiTheme="majorHAnsi" w:hAnsiTheme="majorHAnsi" w:cstheme="majorHAnsi"/>
          <w:sz w:val="24"/>
        </w:rPr>
        <w:t xml:space="preserve"> and </w:t>
      </w:r>
      <w:r w:rsidRPr="003A17F9">
        <w:rPr>
          <w:rStyle w:val="Emphasis"/>
          <w:rFonts w:asciiTheme="majorHAnsi" w:hAnsiTheme="majorHAnsi" w:cstheme="majorHAnsi"/>
          <w:sz w:val="24"/>
        </w:rPr>
        <w:t>demands for tribute</w:t>
      </w:r>
      <w:r w:rsidRPr="003A17F9">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5030DAFA" w14:textId="13A4C5E7" w:rsidR="006765A2" w:rsidRPr="003A17F9" w:rsidRDefault="006765A2" w:rsidP="006765A2">
      <w:pPr>
        <w:pStyle w:val="Heading4"/>
        <w:rPr>
          <w:rFonts w:asciiTheme="majorHAnsi" w:hAnsiTheme="majorHAnsi" w:cstheme="majorHAnsi"/>
        </w:rPr>
      </w:pPr>
      <w:r w:rsidRPr="003A17F9">
        <w:rPr>
          <w:rFonts w:asciiTheme="majorHAnsi" w:hAnsiTheme="majorHAnsi" w:cstheme="majorHAnsi"/>
        </w:rPr>
        <w:t>[3]</w:t>
      </w:r>
      <w:r w:rsidRPr="003A17F9">
        <w:rPr>
          <w:rFonts w:asciiTheme="majorHAnsi" w:hAnsiTheme="majorHAnsi" w:cstheme="majorHAnsi"/>
        </w:rPr>
        <w:t xml:space="preserve"> Yes Transition Wars and they cause Extinction</w:t>
      </w:r>
    </w:p>
    <w:p w14:paraId="7D4D8295" w14:textId="77777777" w:rsidR="006765A2" w:rsidRPr="003A17F9" w:rsidRDefault="006765A2" w:rsidP="006765A2">
      <w:pPr>
        <w:rPr>
          <w:rFonts w:asciiTheme="majorHAnsi" w:hAnsiTheme="majorHAnsi" w:cstheme="majorHAnsi"/>
        </w:rPr>
      </w:pPr>
      <w:r w:rsidRPr="003A17F9">
        <w:rPr>
          <w:rStyle w:val="Style13ptBold"/>
          <w:rFonts w:asciiTheme="majorHAnsi" w:hAnsiTheme="majorHAnsi" w:cstheme="majorHAnsi"/>
        </w:rPr>
        <w:t>Nyquist 5</w:t>
      </w:r>
      <w:r w:rsidRPr="003A17F9">
        <w:rPr>
          <w:rFonts w:asciiTheme="majorHAnsi" w:hAnsiTheme="majorHAnsi" w:cstheme="majorHAnsi"/>
        </w:rPr>
        <w:t xml:space="preserve"> J.R. Nyquist 2-4-2005 “The Political Consequences of a Financial Crash” </w:t>
      </w:r>
      <w:hyperlink r:id="rId16" w:history="1">
        <w:r w:rsidRPr="003A17F9">
          <w:rPr>
            <w:rStyle w:val="Hyperlink"/>
            <w:rFonts w:asciiTheme="majorHAnsi" w:hAnsiTheme="majorHAnsi" w:cstheme="majorHAnsi"/>
          </w:rPr>
          <w:t>www.financialsense.com/stormw...2005/0204.html</w:t>
        </w:r>
      </w:hyperlink>
      <w:r w:rsidRPr="003A17F9">
        <w:rPr>
          <w:rFonts w:asciiTheme="majorHAnsi" w:hAnsiTheme="majorHAnsi" w:cstheme="majorHAnsi"/>
        </w:rPr>
        <w:t xml:space="preserve"> (renowned expert in geopolitics and international relations)//Elmer </w:t>
      </w:r>
    </w:p>
    <w:p w14:paraId="21977F33" w14:textId="77777777" w:rsidR="006765A2" w:rsidRPr="003A17F9" w:rsidRDefault="006765A2" w:rsidP="006765A2">
      <w:pPr>
        <w:rPr>
          <w:rFonts w:asciiTheme="majorHAnsi" w:hAnsiTheme="majorHAnsi" w:cstheme="majorHAnsi"/>
          <w:sz w:val="12"/>
        </w:rPr>
      </w:pPr>
      <w:r w:rsidRPr="003A17F9">
        <w:rPr>
          <w:rFonts w:asciiTheme="majorHAnsi" w:hAnsiTheme="majorHAnsi" w:cstheme="maj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3A17F9">
        <w:rPr>
          <w:rFonts w:asciiTheme="majorHAnsi" w:hAnsiTheme="majorHAnsi" w:cstheme="majorHAnsi"/>
          <w:u w:val="single"/>
        </w:rPr>
        <w:t xml:space="preserve">the formation of </w:t>
      </w:r>
      <w:r w:rsidRPr="003A17F9">
        <w:rPr>
          <w:rFonts w:asciiTheme="majorHAnsi" w:hAnsiTheme="majorHAnsi" w:cstheme="majorHAnsi"/>
          <w:b/>
          <w:bCs/>
          <w:highlight w:val="cyan"/>
          <w:u w:val="single"/>
        </w:rPr>
        <w:t>anti-cap</w:t>
      </w:r>
      <w:r w:rsidRPr="003A17F9">
        <w:rPr>
          <w:rFonts w:asciiTheme="majorHAnsi" w:hAnsiTheme="majorHAnsi" w:cstheme="majorHAnsi"/>
          <w:b/>
          <w:bCs/>
          <w:u w:val="single"/>
        </w:rPr>
        <w:t>italist</w:t>
      </w:r>
      <w:r w:rsidRPr="003A17F9">
        <w:rPr>
          <w:rFonts w:asciiTheme="majorHAnsi" w:hAnsiTheme="majorHAnsi" w:cstheme="majorHAnsi"/>
          <w:u w:val="single"/>
        </w:rPr>
        <w:t xml:space="preserve"> majorities and a turning away from the free market system. The danger here is not merely economic. The political left openly </w:t>
      </w:r>
      <w:r w:rsidRPr="003A17F9">
        <w:rPr>
          <w:rFonts w:asciiTheme="majorHAnsi" w:hAnsiTheme="majorHAnsi" w:cstheme="majorHAnsi"/>
          <w:highlight w:val="cyan"/>
          <w:u w:val="single"/>
        </w:rPr>
        <w:t xml:space="preserve">favors the </w:t>
      </w:r>
      <w:r w:rsidRPr="003A17F9">
        <w:rPr>
          <w:rFonts w:asciiTheme="majorHAnsi" w:hAnsiTheme="majorHAnsi" w:cstheme="majorHAnsi"/>
          <w:u w:val="single"/>
        </w:rPr>
        <w:t xml:space="preserve">collapse of America’s strategic position abroad. The </w:t>
      </w:r>
      <w:r w:rsidRPr="003A17F9">
        <w:rPr>
          <w:rFonts w:asciiTheme="majorHAnsi" w:hAnsiTheme="majorHAnsi" w:cstheme="majorHAnsi"/>
          <w:highlight w:val="cyan"/>
          <w:u w:val="single"/>
        </w:rPr>
        <w:t>withdrawal</w:t>
      </w:r>
      <w:r w:rsidRPr="003A17F9">
        <w:rPr>
          <w:rFonts w:asciiTheme="majorHAnsi" w:hAnsiTheme="majorHAnsi" w:cstheme="majorHAnsi"/>
          <w:u w:val="single"/>
        </w:rPr>
        <w:t xml:space="preserve"> </w:t>
      </w:r>
      <w:r w:rsidRPr="003A17F9">
        <w:rPr>
          <w:rFonts w:asciiTheme="majorHAnsi" w:hAnsiTheme="majorHAnsi" w:cstheme="majorHAnsi"/>
          <w:highlight w:val="cyan"/>
          <w:u w:val="single"/>
        </w:rPr>
        <w:t>of the</w:t>
      </w:r>
      <w:r w:rsidRPr="003A17F9">
        <w:rPr>
          <w:rFonts w:asciiTheme="majorHAnsi" w:hAnsiTheme="majorHAnsi" w:cstheme="majorHAnsi"/>
          <w:u w:val="single"/>
        </w:rPr>
        <w:t xml:space="preserve"> </w:t>
      </w:r>
      <w:r w:rsidRPr="003A17F9">
        <w:rPr>
          <w:rFonts w:asciiTheme="majorHAnsi" w:hAnsiTheme="majorHAnsi" w:cstheme="majorHAnsi"/>
          <w:b/>
          <w:iCs/>
          <w:highlight w:val="cyan"/>
          <w:u w:val="single"/>
          <w:bdr w:val="single" w:sz="8" w:space="0" w:color="auto"/>
        </w:rPr>
        <w:t>U</w:t>
      </w:r>
      <w:r w:rsidRPr="003A17F9">
        <w:rPr>
          <w:rFonts w:asciiTheme="majorHAnsi" w:hAnsiTheme="majorHAnsi" w:cstheme="majorHAnsi"/>
          <w:u w:val="single"/>
        </w:rPr>
        <w:t xml:space="preserve">nited </w:t>
      </w:r>
      <w:r w:rsidRPr="003A17F9">
        <w:rPr>
          <w:rFonts w:asciiTheme="majorHAnsi" w:hAnsiTheme="majorHAnsi" w:cstheme="majorHAnsi"/>
          <w:b/>
          <w:iCs/>
          <w:highlight w:val="cyan"/>
          <w:u w:val="single"/>
          <w:bdr w:val="single" w:sz="8" w:space="0" w:color="auto"/>
        </w:rPr>
        <w:t>S</w:t>
      </w:r>
      <w:r w:rsidRPr="003A17F9">
        <w:rPr>
          <w:rFonts w:asciiTheme="majorHAnsi" w:hAnsiTheme="majorHAnsi" w:cstheme="majorHAnsi"/>
          <w:u w:val="single"/>
        </w:rPr>
        <w:t xml:space="preserve">tates </w:t>
      </w:r>
      <w:r w:rsidRPr="003A17F9">
        <w:rPr>
          <w:rFonts w:asciiTheme="majorHAnsi" w:hAnsiTheme="majorHAnsi" w:cstheme="majorHAnsi"/>
          <w:highlight w:val="cyan"/>
          <w:u w:val="single"/>
        </w:rPr>
        <w:t>from the Middle East</w:t>
      </w:r>
      <w:r w:rsidRPr="003A17F9">
        <w:rPr>
          <w:rFonts w:asciiTheme="majorHAnsi" w:hAnsiTheme="majorHAnsi" w:cstheme="majorHAnsi"/>
          <w:u w:val="single"/>
        </w:rPr>
        <w:t xml:space="preserve">, the </w:t>
      </w:r>
      <w:r w:rsidRPr="003A17F9">
        <w:rPr>
          <w:rFonts w:asciiTheme="majorHAnsi" w:hAnsiTheme="majorHAnsi" w:cstheme="majorHAnsi"/>
          <w:highlight w:val="cyan"/>
          <w:u w:val="single"/>
        </w:rPr>
        <w:t>Far East and Europe</w:t>
      </w:r>
      <w:r w:rsidRPr="003A17F9">
        <w:rPr>
          <w:rFonts w:asciiTheme="majorHAnsi" w:hAnsiTheme="majorHAnsi" w:cstheme="majorHAnsi"/>
          <w:u w:val="single"/>
        </w:rPr>
        <w:t xml:space="preserve"> </w:t>
      </w:r>
      <w:r w:rsidRPr="003A17F9">
        <w:rPr>
          <w:rFonts w:asciiTheme="majorHAnsi" w:hAnsiTheme="majorHAnsi" w:cstheme="majorHAnsi"/>
          <w:highlight w:val="cyan"/>
          <w:u w:val="single"/>
        </w:rPr>
        <w:t>would</w:t>
      </w:r>
      <w:r w:rsidRPr="003A17F9">
        <w:rPr>
          <w:rFonts w:asciiTheme="majorHAnsi" w:hAnsiTheme="majorHAnsi" w:cstheme="majorHAnsi"/>
          <w:u w:val="single"/>
        </w:rPr>
        <w:t xml:space="preserve"> </w:t>
      </w:r>
      <w:r w:rsidRPr="003A17F9">
        <w:rPr>
          <w:rFonts w:asciiTheme="majorHAnsi" w:hAnsiTheme="majorHAnsi" w:cstheme="majorHAnsi"/>
          <w:b/>
          <w:bCs/>
          <w:highlight w:val="cyan"/>
          <w:u w:val="single"/>
        </w:rPr>
        <w:t>catastrophically impact</w:t>
      </w:r>
      <w:r w:rsidRPr="003A17F9">
        <w:rPr>
          <w:rFonts w:asciiTheme="majorHAnsi" w:hAnsiTheme="majorHAnsi" w:cstheme="majorHAnsi"/>
          <w:b/>
          <w:bCs/>
          <w:u w:val="single"/>
        </w:rPr>
        <w:t xml:space="preserve"> an international system that presently allows </w:t>
      </w:r>
      <w:r w:rsidRPr="003A17F9">
        <w:rPr>
          <w:rFonts w:asciiTheme="majorHAnsi" w:hAnsiTheme="majorHAnsi" w:cstheme="majorHAnsi"/>
          <w:b/>
          <w:bCs/>
          <w:highlight w:val="cyan"/>
          <w:u w:val="single"/>
        </w:rPr>
        <w:t>6 billion</w:t>
      </w:r>
      <w:r w:rsidRPr="003A17F9">
        <w:rPr>
          <w:rFonts w:asciiTheme="majorHAnsi" w:hAnsiTheme="majorHAnsi" w:cstheme="majorHAnsi"/>
          <w:u w:val="single"/>
        </w:rPr>
        <w:t xml:space="preserve"> people to live on the earth’s surface </w:t>
      </w:r>
      <w:r w:rsidRPr="003A17F9">
        <w:rPr>
          <w:rFonts w:asciiTheme="majorHAnsi" w:hAnsiTheme="majorHAnsi" w:cstheme="majorHAnsi"/>
          <w:highlight w:val="cyan"/>
          <w:u w:val="single"/>
        </w:rPr>
        <w:t>in</w:t>
      </w:r>
      <w:r w:rsidRPr="003A17F9">
        <w:rPr>
          <w:rFonts w:asciiTheme="majorHAnsi" w:hAnsiTheme="majorHAnsi" w:cstheme="majorHAnsi"/>
          <w:u w:val="single"/>
        </w:rPr>
        <w:t xml:space="preserve"> relative </w:t>
      </w:r>
      <w:r w:rsidRPr="003A17F9">
        <w:rPr>
          <w:rFonts w:asciiTheme="majorHAnsi" w:hAnsiTheme="majorHAnsi" w:cstheme="majorHAnsi"/>
          <w:highlight w:val="cyan"/>
          <w:u w:val="single"/>
        </w:rPr>
        <w:t>peace</w:t>
      </w:r>
      <w:r w:rsidRPr="003A17F9">
        <w:rPr>
          <w:rFonts w:asciiTheme="majorHAnsi" w:hAnsiTheme="majorHAnsi" w:cstheme="majorHAnsi"/>
          <w:u w:val="single"/>
        </w:rPr>
        <w:t xml:space="preserve">. Should anti-capitalist dogmas overwhelm the global market and trading system that evolved under American leadership, the planet’s economy would </w:t>
      </w:r>
      <w:proofErr w:type="gramStart"/>
      <w:r w:rsidRPr="003A17F9">
        <w:rPr>
          <w:rFonts w:asciiTheme="majorHAnsi" w:hAnsiTheme="majorHAnsi" w:cstheme="majorHAnsi"/>
          <w:u w:val="single"/>
        </w:rPr>
        <w:t>contract</w:t>
      </w:r>
      <w:proofErr w:type="gramEnd"/>
      <w:r w:rsidRPr="003A17F9">
        <w:rPr>
          <w:rFonts w:asciiTheme="majorHAnsi" w:hAnsiTheme="majorHAnsi" w:cstheme="majorHAnsi"/>
          <w:u w:val="single"/>
        </w:rPr>
        <w:t xml:space="preserve"> and untold </w:t>
      </w:r>
      <w:r w:rsidRPr="003A17F9">
        <w:rPr>
          <w:rFonts w:asciiTheme="majorHAnsi" w:hAnsiTheme="majorHAnsi" w:cstheme="majorHAnsi"/>
          <w:b/>
          <w:bCs/>
          <w:highlight w:val="cyan"/>
          <w:u w:val="single"/>
          <w:bdr w:val="single" w:sz="4" w:space="0" w:color="auto"/>
        </w:rPr>
        <w:t>millions would die of starvation</w:t>
      </w:r>
      <w:r w:rsidRPr="003A17F9">
        <w:rPr>
          <w:rFonts w:asciiTheme="majorHAnsi" w:hAnsiTheme="majorHAnsi" w:cstheme="majorHAnsi"/>
          <w:u w:val="single"/>
        </w:rPr>
        <w:t xml:space="preserve">. </w:t>
      </w:r>
      <w:r w:rsidRPr="003A17F9">
        <w:rPr>
          <w:rFonts w:asciiTheme="majorHAnsi" w:hAnsiTheme="majorHAnsi" w:cstheme="majorHAnsi"/>
          <w:highlight w:val="cyan"/>
          <w:u w:val="single"/>
        </w:rPr>
        <w:t>Nationalistic totalitarianism</w:t>
      </w:r>
      <w:r w:rsidRPr="003A17F9">
        <w:rPr>
          <w:rFonts w:asciiTheme="majorHAnsi" w:hAnsiTheme="majorHAnsi" w:cstheme="majorHAnsi"/>
          <w:u w:val="single"/>
        </w:rPr>
        <w:t xml:space="preserve">, fueled by a politics of blame, </w:t>
      </w:r>
      <w:r w:rsidRPr="003A17F9">
        <w:rPr>
          <w:rFonts w:asciiTheme="majorHAnsi" w:hAnsiTheme="majorHAnsi" w:cstheme="majorHAnsi"/>
          <w:highlight w:val="cyan"/>
          <w:u w:val="single"/>
        </w:rPr>
        <w:t>would</w:t>
      </w:r>
      <w:r w:rsidRPr="003A17F9">
        <w:rPr>
          <w:rFonts w:asciiTheme="majorHAnsi" w:hAnsiTheme="majorHAnsi" w:cstheme="majorHAnsi"/>
          <w:u w:val="single"/>
        </w:rPr>
        <w:t xml:space="preserve"> once again </w:t>
      </w:r>
      <w:r w:rsidRPr="003A17F9">
        <w:rPr>
          <w:rFonts w:asciiTheme="majorHAnsi" w:hAnsiTheme="majorHAnsi" w:cstheme="majorHAnsi"/>
          <w:highlight w:val="cyan"/>
          <w:u w:val="single"/>
        </w:rPr>
        <w:t>bring war to Asia and Europe</w:t>
      </w:r>
      <w:r w:rsidRPr="003A17F9">
        <w:rPr>
          <w:rFonts w:asciiTheme="majorHAnsi" w:hAnsiTheme="majorHAnsi" w:cstheme="majorHAnsi"/>
          <w:u w:val="single"/>
        </w:rPr>
        <w:t>.</w:t>
      </w:r>
      <w:r w:rsidRPr="003A17F9">
        <w:rPr>
          <w:rFonts w:asciiTheme="majorHAnsi" w:hAnsiTheme="majorHAnsi" w:cstheme="majorHAnsi"/>
          <w:sz w:val="12"/>
        </w:rPr>
        <w:t xml:space="preserve"> But </w:t>
      </w:r>
      <w:r w:rsidRPr="003A17F9">
        <w:rPr>
          <w:rFonts w:asciiTheme="majorHAnsi" w:hAnsiTheme="majorHAnsi" w:cstheme="majorHAnsi"/>
          <w:u w:val="single"/>
        </w:rPr>
        <w:t xml:space="preserve">this time the war would be </w:t>
      </w:r>
      <w:r w:rsidRPr="003A17F9">
        <w:rPr>
          <w:rFonts w:asciiTheme="majorHAnsi" w:hAnsiTheme="majorHAnsi" w:cstheme="majorHAnsi"/>
          <w:b/>
          <w:bCs/>
          <w:highlight w:val="cyan"/>
          <w:u w:val="single"/>
        </w:rPr>
        <w:t>waged</w:t>
      </w:r>
      <w:r w:rsidRPr="003A17F9">
        <w:rPr>
          <w:rFonts w:asciiTheme="majorHAnsi" w:hAnsiTheme="majorHAnsi" w:cstheme="majorHAnsi"/>
          <w:b/>
          <w:bCs/>
          <w:u w:val="single"/>
        </w:rPr>
        <w:t xml:space="preserve"> </w:t>
      </w:r>
      <w:r w:rsidRPr="003A17F9">
        <w:rPr>
          <w:rFonts w:asciiTheme="majorHAnsi" w:hAnsiTheme="majorHAnsi" w:cstheme="majorHAnsi"/>
          <w:b/>
          <w:bCs/>
          <w:highlight w:val="cyan"/>
          <w:u w:val="single"/>
        </w:rPr>
        <w:t>with</w:t>
      </w:r>
      <w:r w:rsidRPr="003A17F9">
        <w:rPr>
          <w:rFonts w:asciiTheme="majorHAnsi" w:hAnsiTheme="majorHAnsi" w:cstheme="majorHAnsi"/>
          <w:b/>
          <w:bCs/>
          <w:u w:val="single"/>
        </w:rPr>
        <w:t xml:space="preserve"> </w:t>
      </w:r>
      <w:r w:rsidRPr="003A17F9">
        <w:rPr>
          <w:rFonts w:asciiTheme="majorHAnsi" w:hAnsiTheme="majorHAnsi" w:cstheme="majorHAnsi"/>
          <w:b/>
          <w:bCs/>
          <w:highlight w:val="cyan"/>
          <w:u w:val="single"/>
        </w:rPr>
        <w:t>mass destruction weapons</w:t>
      </w:r>
      <w:r w:rsidRPr="003A17F9">
        <w:rPr>
          <w:rFonts w:asciiTheme="majorHAnsi" w:hAnsiTheme="majorHAnsi" w:cstheme="majorHAnsi"/>
          <w:u w:val="single"/>
        </w:rPr>
        <w:t xml:space="preserve"> </w:t>
      </w:r>
      <w:r w:rsidRPr="003A17F9">
        <w:rPr>
          <w:rFonts w:asciiTheme="majorHAnsi" w:hAnsiTheme="majorHAnsi" w:cstheme="majorHAnsi"/>
          <w:sz w:val="12"/>
        </w:rPr>
        <w:t xml:space="preserve">and the United States would be blamed because it is the center of global capitalism. Furthermore, </w:t>
      </w:r>
      <w:r w:rsidRPr="003A17F9">
        <w:rPr>
          <w:rFonts w:asciiTheme="majorHAnsi" w:hAnsiTheme="majorHAnsi" w:cstheme="majorHAnsi"/>
          <w:u w:val="single"/>
        </w:rPr>
        <w:t>if the anti-capitalist party gains power in Washington, we can expect to see policies of appeasement and unilateral disarmament enacted. American appeasement and disarmament, in this context, would be an admission of guilt before the court of world opinion. Russia and China,</w:t>
      </w:r>
      <w:r w:rsidRPr="003A17F9">
        <w:rPr>
          <w:rFonts w:asciiTheme="majorHAnsi" w:hAnsiTheme="majorHAnsi" w:cstheme="majorHAnsi"/>
          <w:sz w:val="12"/>
        </w:rPr>
        <w:t xml:space="preserve"> above all, </w:t>
      </w:r>
      <w:r w:rsidRPr="003A17F9">
        <w:rPr>
          <w:rFonts w:asciiTheme="majorHAnsi" w:hAnsiTheme="majorHAnsi" w:cstheme="majorHAnsi"/>
          <w:u w:val="single"/>
        </w:rPr>
        <w:t>would exploit this</w:t>
      </w:r>
      <w:r w:rsidRPr="003A17F9">
        <w:rPr>
          <w:rFonts w:asciiTheme="majorHAnsi" w:hAnsiTheme="majorHAnsi" w:cstheme="majorHAnsi"/>
          <w:sz w:val="12"/>
        </w:rPr>
        <w:t xml:space="preserve"> admission </w:t>
      </w:r>
      <w:r w:rsidRPr="003A17F9">
        <w:rPr>
          <w:rFonts w:asciiTheme="majorHAnsi" w:hAnsiTheme="majorHAnsi" w:cstheme="majorHAnsi"/>
          <w:u w:val="single"/>
        </w:rPr>
        <w:t xml:space="preserve">to </w:t>
      </w:r>
      <w:r w:rsidRPr="003A17F9">
        <w:rPr>
          <w:rFonts w:asciiTheme="majorHAnsi" w:hAnsiTheme="majorHAnsi" w:cstheme="majorHAnsi"/>
          <w:highlight w:val="cyan"/>
          <w:u w:val="single"/>
        </w:rPr>
        <w:t>justify aggressive wars</w:t>
      </w:r>
      <w:r w:rsidRPr="003A17F9">
        <w:rPr>
          <w:rFonts w:asciiTheme="majorHAnsi" w:hAnsiTheme="majorHAnsi" w:cstheme="majorHAnsi"/>
          <w:u w:val="single"/>
        </w:rPr>
        <w:t xml:space="preserve">, </w:t>
      </w:r>
      <w:proofErr w:type="gramStart"/>
      <w:r w:rsidRPr="003A17F9">
        <w:rPr>
          <w:rFonts w:asciiTheme="majorHAnsi" w:hAnsiTheme="majorHAnsi" w:cstheme="majorHAnsi"/>
          <w:u w:val="single"/>
        </w:rPr>
        <w:t>invasions</w:t>
      </w:r>
      <w:proofErr w:type="gramEnd"/>
      <w:r w:rsidRPr="003A17F9">
        <w:rPr>
          <w:rFonts w:asciiTheme="majorHAnsi" w:hAnsiTheme="majorHAnsi" w:cstheme="majorHAnsi"/>
          <w:u w:val="single"/>
        </w:rPr>
        <w:t xml:space="preserve"> </w:t>
      </w:r>
      <w:r w:rsidRPr="003A17F9">
        <w:rPr>
          <w:rFonts w:asciiTheme="majorHAnsi" w:hAnsiTheme="majorHAnsi" w:cstheme="majorHAnsi"/>
          <w:highlight w:val="cyan"/>
          <w:u w:val="single"/>
        </w:rPr>
        <w:t>and mass destruction</w:t>
      </w:r>
      <w:r w:rsidRPr="003A17F9">
        <w:rPr>
          <w:rFonts w:asciiTheme="majorHAnsi" w:hAnsiTheme="majorHAnsi" w:cstheme="majorHAnsi"/>
          <w:u w:val="single"/>
        </w:rPr>
        <w:t xml:space="preserve"> attacks</w:t>
      </w:r>
      <w:r w:rsidRPr="003A17F9">
        <w:rPr>
          <w:rFonts w:asciiTheme="majorHAnsi" w:hAnsiTheme="majorHAnsi" w:cstheme="majorHAnsi"/>
          <w:sz w:val="12"/>
        </w:rPr>
        <w:t>. A future financial crash, therefore, must be prevented at all costs.</w:t>
      </w:r>
    </w:p>
    <w:p w14:paraId="4BF77EC0" w14:textId="59F5DAF2" w:rsidR="006765A2" w:rsidRPr="003A17F9" w:rsidRDefault="006765A2" w:rsidP="006765A2">
      <w:pPr>
        <w:pStyle w:val="Heading4"/>
        <w:rPr>
          <w:rFonts w:asciiTheme="majorHAnsi" w:hAnsiTheme="majorHAnsi" w:cstheme="majorHAnsi"/>
        </w:rPr>
      </w:pPr>
      <w:r w:rsidRPr="003A17F9">
        <w:rPr>
          <w:rFonts w:asciiTheme="majorHAnsi" w:hAnsiTheme="majorHAnsi" w:cstheme="majorHAnsi"/>
        </w:rPr>
        <w:t xml:space="preserve">[4] </w:t>
      </w:r>
      <w:r w:rsidRPr="003A17F9">
        <w:rPr>
          <w:rFonts w:asciiTheme="majorHAnsi" w:hAnsiTheme="majorHAnsi" w:cstheme="majorHAnsi"/>
        </w:rPr>
        <w:t>Turns their impact – the transition magnifies every flaw of capitalism</w:t>
      </w:r>
    </w:p>
    <w:p w14:paraId="70C66091" w14:textId="77777777" w:rsidR="006765A2" w:rsidRPr="003A17F9" w:rsidRDefault="006765A2" w:rsidP="006765A2">
      <w:pPr>
        <w:rPr>
          <w:rFonts w:asciiTheme="majorHAnsi" w:hAnsiTheme="majorHAnsi" w:cstheme="majorHAnsi"/>
        </w:rPr>
      </w:pPr>
      <w:proofErr w:type="spellStart"/>
      <w:r w:rsidRPr="003A17F9">
        <w:rPr>
          <w:rStyle w:val="Style13ptBold"/>
          <w:rFonts w:asciiTheme="majorHAnsi" w:hAnsiTheme="majorHAnsi" w:cstheme="majorHAnsi"/>
        </w:rPr>
        <w:t>Avrum</w:t>
      </w:r>
      <w:proofErr w:type="spellEnd"/>
      <w:r w:rsidRPr="003A17F9">
        <w:rPr>
          <w:rStyle w:val="Style13ptBold"/>
          <w:rFonts w:asciiTheme="majorHAnsi" w:hAnsiTheme="majorHAnsi" w:cstheme="majorHAnsi"/>
        </w:rPr>
        <w:t xml:space="preserve"> 97</w:t>
      </w:r>
      <w:r w:rsidRPr="003A17F9">
        <w:rPr>
          <w:rFonts w:asciiTheme="majorHAnsi" w:hAnsiTheme="majorHAnsi" w:cstheme="majorHAnsi"/>
        </w:rPr>
        <w:t xml:space="preserve"> Mark </w:t>
      </w:r>
      <w:proofErr w:type="spellStart"/>
      <w:r w:rsidRPr="003A17F9">
        <w:rPr>
          <w:rFonts w:asciiTheme="majorHAnsi" w:hAnsiTheme="majorHAnsi" w:cstheme="majorHAnsi"/>
        </w:rPr>
        <w:t>Avrum</w:t>
      </w:r>
      <w:proofErr w:type="spellEnd"/>
      <w:r w:rsidRPr="003A17F9">
        <w:rPr>
          <w:rFonts w:asciiTheme="majorHAnsi" w:hAnsiTheme="majorHAnsi" w:cstheme="majorHAnsi"/>
        </w:rPr>
        <w:t xml:space="preserve"> 1997 </w:t>
      </w:r>
      <w:hyperlink r:id="rId17" w:history="1">
        <w:r w:rsidRPr="003A17F9">
          <w:rPr>
            <w:rStyle w:val="Hyperlink"/>
            <w:rFonts w:asciiTheme="majorHAnsi" w:hAnsiTheme="majorHAnsi" w:cstheme="majorHAnsi"/>
          </w:rPr>
          <w:t>http://www.foresight.org/Conferences/MNT05/Papers/Gubrud/</w:t>
        </w:r>
      </w:hyperlink>
      <w:r w:rsidRPr="003A17F9">
        <w:rPr>
          <w:rFonts w:asciiTheme="majorHAnsi" w:hAnsiTheme="majorHAnsi" w:cstheme="majorHAnsi"/>
        </w:rPr>
        <w:t xml:space="preserve"> “Nanotechnology and International Security” (Graduate Research Assistant – Center for Superconductivity Research at the University of Maryland)//Elmer</w:t>
      </w:r>
    </w:p>
    <w:p w14:paraId="05738C32" w14:textId="77777777" w:rsidR="006765A2" w:rsidRPr="003A17F9" w:rsidRDefault="006765A2" w:rsidP="006765A2">
      <w:pPr>
        <w:rPr>
          <w:rFonts w:asciiTheme="majorHAnsi" w:hAnsiTheme="majorHAnsi" w:cstheme="majorHAnsi"/>
          <w:szCs w:val="22"/>
        </w:rPr>
      </w:pPr>
      <w:r w:rsidRPr="003A17F9">
        <w:rPr>
          <w:rFonts w:asciiTheme="majorHAnsi" w:hAnsiTheme="majorHAnsi" w:cstheme="majorHAnsi"/>
          <w:szCs w:val="22"/>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3A17F9">
        <w:rPr>
          <w:rStyle w:val="StyleUnderline"/>
          <w:rFonts w:asciiTheme="majorHAnsi" w:hAnsiTheme="majorHAnsi" w:cstheme="majorHAnsi"/>
          <w:szCs w:val="22"/>
          <w:highlight w:val="cyan"/>
        </w:rPr>
        <w:t>As</w:t>
      </w:r>
      <w:r w:rsidRPr="003A17F9">
        <w:rPr>
          <w:rStyle w:val="StyleUnderline"/>
          <w:rFonts w:asciiTheme="majorHAnsi" w:hAnsiTheme="majorHAnsi" w:cstheme="majorHAnsi"/>
          <w:szCs w:val="22"/>
        </w:rPr>
        <w:t xml:space="preserve"> global </w:t>
      </w:r>
      <w:r w:rsidRPr="003A17F9">
        <w:rPr>
          <w:rStyle w:val="StyleUnderline"/>
          <w:rFonts w:asciiTheme="majorHAnsi" w:hAnsiTheme="majorHAnsi" w:cstheme="majorHAnsi"/>
          <w:szCs w:val="22"/>
          <w:highlight w:val="cyan"/>
        </w:rPr>
        <w:t>capitalism retreats</w:t>
      </w:r>
      <w:r w:rsidRPr="003A17F9">
        <w:rPr>
          <w:rStyle w:val="StyleUnderline"/>
          <w:rFonts w:asciiTheme="majorHAnsi" w:hAnsiTheme="majorHAnsi" w:cstheme="majorHAnsi"/>
          <w:szCs w:val="22"/>
        </w:rPr>
        <w:t xml:space="preserve">, </w:t>
      </w:r>
      <w:r w:rsidRPr="003A17F9">
        <w:rPr>
          <w:rStyle w:val="StyleUnderline"/>
          <w:rFonts w:asciiTheme="majorHAnsi" w:hAnsiTheme="majorHAnsi" w:cstheme="majorHAnsi"/>
          <w:szCs w:val="22"/>
          <w:highlight w:val="cyan"/>
        </w:rPr>
        <w:t>it</w:t>
      </w:r>
      <w:r w:rsidRPr="003A17F9">
        <w:rPr>
          <w:rStyle w:val="StyleUnderline"/>
          <w:rFonts w:asciiTheme="majorHAnsi" w:hAnsiTheme="majorHAnsi" w:cstheme="majorHAnsi"/>
          <w:szCs w:val="22"/>
        </w:rPr>
        <w:t xml:space="preserve"> will </w:t>
      </w:r>
      <w:r w:rsidRPr="003A17F9">
        <w:rPr>
          <w:rStyle w:val="StyleUnderline"/>
          <w:rFonts w:asciiTheme="majorHAnsi" w:hAnsiTheme="majorHAnsi" w:cstheme="majorHAnsi"/>
          <w:szCs w:val="22"/>
          <w:highlight w:val="cyan"/>
        </w:rPr>
        <w:t>leave behind</w:t>
      </w:r>
      <w:r w:rsidRPr="003A17F9">
        <w:rPr>
          <w:rStyle w:val="StyleUnderline"/>
          <w:rFonts w:asciiTheme="majorHAnsi" w:hAnsiTheme="majorHAnsi" w:cstheme="majorHAnsi"/>
          <w:szCs w:val="22"/>
        </w:rPr>
        <w:t xml:space="preserve"> a world dominated by politics, and possibly </w:t>
      </w:r>
      <w:r w:rsidRPr="003A17F9">
        <w:rPr>
          <w:rStyle w:val="StyleUnderline"/>
          <w:rFonts w:asciiTheme="majorHAnsi" w:hAnsiTheme="majorHAnsi" w:cstheme="majorHAnsi"/>
          <w:bCs/>
          <w:szCs w:val="22"/>
          <w:highlight w:val="cyan"/>
        </w:rPr>
        <w:t>feudal concentrations of wealth and power</w:t>
      </w:r>
      <w:r w:rsidRPr="003A17F9">
        <w:rPr>
          <w:rStyle w:val="StyleUnderline"/>
          <w:rFonts w:asciiTheme="majorHAnsi" w:hAnsiTheme="majorHAnsi" w:cstheme="majorHAnsi"/>
          <w:szCs w:val="22"/>
        </w:rPr>
        <w:t xml:space="preserve">. </w:t>
      </w:r>
      <w:r w:rsidRPr="003A17F9">
        <w:rPr>
          <w:rStyle w:val="StyleUnderline"/>
          <w:rFonts w:asciiTheme="majorHAnsi" w:hAnsiTheme="majorHAnsi" w:cstheme="majorHAnsi"/>
          <w:szCs w:val="22"/>
          <w:highlight w:val="cyan"/>
        </w:rPr>
        <w:t>Economic insecurity</w:t>
      </w:r>
      <w:r w:rsidRPr="003A17F9">
        <w:rPr>
          <w:rFonts w:asciiTheme="majorHAnsi" w:hAnsiTheme="majorHAnsi" w:cstheme="majorHAnsi"/>
          <w:szCs w:val="22"/>
        </w:rPr>
        <w:t xml:space="preserve">, and fears for the material and moral future of humankind </w:t>
      </w:r>
      <w:r w:rsidRPr="003A17F9">
        <w:rPr>
          <w:rStyle w:val="StyleUnderline"/>
          <w:rFonts w:asciiTheme="majorHAnsi" w:hAnsiTheme="majorHAnsi" w:cstheme="majorHAnsi"/>
          <w:szCs w:val="22"/>
        </w:rPr>
        <w:t xml:space="preserve">may </w:t>
      </w:r>
      <w:r w:rsidRPr="003A17F9">
        <w:rPr>
          <w:rStyle w:val="StyleUnderline"/>
          <w:rFonts w:asciiTheme="majorHAnsi" w:hAnsiTheme="majorHAnsi" w:cstheme="majorHAnsi"/>
          <w:szCs w:val="22"/>
          <w:highlight w:val="cyan"/>
        </w:rPr>
        <w:t>lead to the rise of</w:t>
      </w:r>
      <w:r w:rsidRPr="003A17F9">
        <w:rPr>
          <w:rStyle w:val="StyleUnderline"/>
          <w:rFonts w:asciiTheme="majorHAnsi" w:hAnsiTheme="majorHAnsi" w:cstheme="majorHAnsi"/>
          <w:szCs w:val="22"/>
        </w:rPr>
        <w:t xml:space="preserve"> </w:t>
      </w:r>
      <w:r w:rsidRPr="003A17F9">
        <w:rPr>
          <w:rStyle w:val="StyleUnderline"/>
          <w:rFonts w:asciiTheme="majorHAnsi" w:hAnsiTheme="majorHAnsi" w:cstheme="majorHAnsi"/>
          <w:szCs w:val="22"/>
          <w:highlight w:val="cyan"/>
        </w:rPr>
        <w:t>demagogic</w:t>
      </w:r>
      <w:r w:rsidRPr="003A17F9">
        <w:rPr>
          <w:rFonts w:asciiTheme="majorHAnsi" w:hAnsiTheme="majorHAnsi" w:cstheme="majorHAnsi"/>
          <w:szCs w:val="22"/>
        </w:rPr>
        <w:t xml:space="preserve"> and intemperate </w:t>
      </w:r>
      <w:r w:rsidRPr="003A17F9">
        <w:rPr>
          <w:rStyle w:val="StyleUnderline"/>
          <w:rFonts w:asciiTheme="majorHAnsi" w:hAnsiTheme="majorHAnsi" w:cstheme="majorHAnsi"/>
          <w:szCs w:val="22"/>
        </w:rPr>
        <w:t xml:space="preserve">national </w:t>
      </w:r>
      <w:r w:rsidRPr="003A17F9">
        <w:rPr>
          <w:rStyle w:val="StyleUnderline"/>
          <w:rFonts w:asciiTheme="majorHAnsi" w:hAnsiTheme="majorHAnsi" w:cstheme="majorHAnsi"/>
          <w:szCs w:val="22"/>
          <w:highlight w:val="cyan"/>
        </w:rPr>
        <w:t>leaders</w:t>
      </w:r>
      <w:r w:rsidRPr="003A17F9">
        <w:rPr>
          <w:rFonts w:asciiTheme="majorHAnsi" w:hAnsiTheme="majorHAnsi" w:cstheme="majorHAnsi"/>
          <w:szCs w:val="22"/>
        </w:rPr>
        <w:t xml:space="preserve">. With almost two hundred sovereign nations, each struggling to create a new economic and social order, perhaps </w:t>
      </w:r>
      <w:r w:rsidRPr="003A17F9">
        <w:rPr>
          <w:rStyle w:val="StyleUnderline"/>
          <w:rFonts w:asciiTheme="majorHAnsi" w:hAnsiTheme="majorHAnsi" w:cstheme="majorHAnsi"/>
          <w:szCs w:val="22"/>
          <w:highlight w:val="cyan"/>
        </w:rPr>
        <w:t>the</w:t>
      </w:r>
      <w:r w:rsidRPr="003A17F9">
        <w:rPr>
          <w:rStyle w:val="StyleUnderline"/>
          <w:rFonts w:asciiTheme="majorHAnsi" w:hAnsiTheme="majorHAnsi" w:cstheme="majorHAnsi"/>
          <w:szCs w:val="22"/>
        </w:rPr>
        <w:t xml:space="preserve"> most predictable </w:t>
      </w:r>
      <w:r w:rsidRPr="003A17F9">
        <w:rPr>
          <w:rStyle w:val="StyleUnderline"/>
          <w:rFonts w:asciiTheme="majorHAnsi" w:hAnsiTheme="majorHAnsi" w:cstheme="majorHAnsi"/>
          <w:szCs w:val="22"/>
          <w:highlight w:val="cyan"/>
        </w:rPr>
        <w:t>outcome is chaos</w:t>
      </w:r>
      <w:r w:rsidRPr="003A17F9">
        <w:rPr>
          <w:rStyle w:val="StyleUnderline"/>
          <w:rFonts w:asciiTheme="majorHAnsi" w:hAnsiTheme="majorHAnsi" w:cstheme="majorHAnsi"/>
          <w:szCs w:val="22"/>
        </w:rPr>
        <w:t xml:space="preserve">: shifting alignments, </w:t>
      </w:r>
      <w:r w:rsidRPr="003A17F9">
        <w:rPr>
          <w:rStyle w:val="StyleUnderline"/>
          <w:rFonts w:asciiTheme="majorHAnsi" w:hAnsiTheme="majorHAnsi" w:cstheme="majorHAnsi"/>
          <w:szCs w:val="22"/>
          <w:highlight w:val="cyan"/>
        </w:rPr>
        <w:t>displaced populations, power struggles, ethnic conflicts</w:t>
      </w:r>
      <w:r w:rsidRPr="003A17F9">
        <w:rPr>
          <w:rStyle w:val="StyleUnderline"/>
          <w:rFonts w:asciiTheme="majorHAnsi" w:hAnsiTheme="majorHAnsi" w:cstheme="majorHAnsi"/>
          <w:szCs w:val="22"/>
        </w:rPr>
        <w:t xml:space="preserve"> inflamed by demagogues, </w:t>
      </w:r>
      <w:r w:rsidRPr="003A17F9">
        <w:rPr>
          <w:rFonts w:asciiTheme="majorHAnsi" w:hAnsiTheme="majorHAnsi" w:cstheme="majorHAnsi"/>
          <w:szCs w:val="22"/>
        </w:rPr>
        <w:t xml:space="preserve">class conflicts, land disputes, etc. Small and </w:t>
      </w:r>
      <w:r w:rsidRPr="003A17F9">
        <w:rPr>
          <w:rStyle w:val="StyleUnderline"/>
          <w:rFonts w:asciiTheme="majorHAnsi" w:hAnsiTheme="majorHAnsi" w:cstheme="majorHAnsi"/>
          <w:szCs w:val="22"/>
          <w:highlight w:val="cyan"/>
        </w:rPr>
        <w:t>underdeveloped nations</w:t>
      </w:r>
      <w:r w:rsidRPr="003A17F9">
        <w:rPr>
          <w:rStyle w:val="StyleUnderline"/>
          <w:rFonts w:asciiTheme="majorHAnsi" w:hAnsiTheme="majorHAnsi" w:cstheme="majorHAnsi"/>
          <w:szCs w:val="22"/>
        </w:rPr>
        <w:t xml:space="preserve"> will be more than ever dependent on the major powers for access to technology, and </w:t>
      </w:r>
      <w:r w:rsidRPr="003A17F9">
        <w:rPr>
          <w:rStyle w:val="StyleUnderline"/>
          <w:rFonts w:asciiTheme="majorHAnsi" w:hAnsiTheme="majorHAnsi" w:cstheme="majorHAnsi"/>
          <w:szCs w:val="22"/>
          <w:highlight w:val="cyan"/>
        </w:rPr>
        <w:t>more</w:t>
      </w:r>
      <w:r w:rsidRPr="003A17F9">
        <w:rPr>
          <w:rStyle w:val="StyleUnderline"/>
          <w:rFonts w:asciiTheme="majorHAnsi" w:hAnsiTheme="majorHAnsi" w:cstheme="majorHAnsi"/>
          <w:szCs w:val="22"/>
        </w:rPr>
        <w:t xml:space="preserve"> than ever </w:t>
      </w:r>
      <w:r w:rsidRPr="003A17F9">
        <w:rPr>
          <w:rStyle w:val="StyleUnderline"/>
          <w:rFonts w:asciiTheme="majorHAnsi" w:hAnsiTheme="majorHAnsi" w:cstheme="majorHAnsi"/>
          <w:szCs w:val="22"/>
          <w:highlight w:val="cyan"/>
        </w:rPr>
        <w:t>vulnerable to</w:t>
      </w:r>
      <w:r w:rsidRPr="003A17F9">
        <w:rPr>
          <w:rStyle w:val="StyleUnderline"/>
          <w:rFonts w:asciiTheme="majorHAnsi" w:hAnsiTheme="majorHAnsi" w:cstheme="majorHAnsi"/>
          <w:szCs w:val="22"/>
        </w:rPr>
        <w:t xml:space="preserve"> sophisticated forms of </w:t>
      </w:r>
      <w:r w:rsidRPr="003A17F9">
        <w:rPr>
          <w:rFonts w:asciiTheme="majorHAnsi" w:hAnsiTheme="majorHAnsi" w:cstheme="majorHAnsi"/>
          <w:szCs w:val="22"/>
        </w:rPr>
        <w:t xml:space="preserve">control or subversion, or to </w:t>
      </w:r>
      <w:r w:rsidRPr="003A17F9">
        <w:rPr>
          <w:rStyle w:val="Emphasis"/>
          <w:rFonts w:asciiTheme="majorHAnsi" w:hAnsiTheme="majorHAnsi" w:cstheme="majorHAnsi"/>
          <w:szCs w:val="22"/>
          <w:highlight w:val="cyan"/>
        </w:rPr>
        <w:t>outright domination</w:t>
      </w:r>
      <w:r w:rsidRPr="003A17F9">
        <w:rPr>
          <w:rFonts w:asciiTheme="majorHAnsi" w:hAnsiTheme="majorHAnsi" w:cstheme="majorHAnsi"/>
          <w:szCs w:val="22"/>
        </w:rPr>
        <w:t xml:space="preserve">. Competition among the leading technological powers for the political loyalty of clients might imply reversion to some form of nationalistic imperialism. </w:t>
      </w:r>
    </w:p>
    <w:p w14:paraId="3CD614D5" w14:textId="77777777" w:rsidR="006765A2" w:rsidRPr="003A17F9" w:rsidRDefault="006765A2" w:rsidP="006765A2">
      <w:pPr>
        <w:rPr>
          <w:rFonts w:asciiTheme="majorHAnsi" w:hAnsiTheme="majorHAnsi" w:cstheme="majorHAnsi"/>
        </w:rPr>
      </w:pPr>
    </w:p>
    <w:p w14:paraId="3F7ABDCC" w14:textId="77777777" w:rsidR="00A61531" w:rsidRPr="003A17F9" w:rsidRDefault="00A61531" w:rsidP="00A61531">
      <w:pPr>
        <w:rPr>
          <w:rFonts w:asciiTheme="majorHAnsi" w:hAnsiTheme="majorHAnsi" w:cstheme="majorHAnsi"/>
        </w:rPr>
      </w:pPr>
    </w:p>
    <w:p w14:paraId="7DA3678A" w14:textId="77777777" w:rsidR="009A0D53" w:rsidRPr="003A17F9" w:rsidRDefault="009A0D53" w:rsidP="009A0D53">
      <w:pPr>
        <w:rPr>
          <w:rFonts w:asciiTheme="majorHAnsi" w:hAnsiTheme="majorHAnsi" w:cstheme="majorHAnsi"/>
        </w:rPr>
      </w:pPr>
    </w:p>
    <w:p w14:paraId="6866176A" w14:textId="77777777" w:rsidR="000F63F7" w:rsidRPr="003A17F9" w:rsidRDefault="000F63F7" w:rsidP="000F63F7">
      <w:pPr>
        <w:rPr>
          <w:rFonts w:asciiTheme="majorHAnsi" w:hAnsiTheme="majorHAnsi" w:cstheme="majorHAnsi"/>
          <w:sz w:val="16"/>
        </w:rPr>
      </w:pPr>
    </w:p>
    <w:p w14:paraId="282E2CF2" w14:textId="77777777" w:rsidR="00C3440B" w:rsidRPr="003A17F9" w:rsidRDefault="00C3440B" w:rsidP="00C3440B">
      <w:pPr>
        <w:rPr>
          <w:rFonts w:asciiTheme="majorHAnsi" w:hAnsiTheme="majorHAnsi" w:cstheme="majorHAnsi"/>
        </w:rPr>
      </w:pPr>
    </w:p>
    <w:sectPr w:rsidR="00C3440B" w:rsidRPr="003A17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54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B70"/>
    <w:rsid w:val="00052FB1"/>
    <w:rsid w:val="00054276"/>
    <w:rsid w:val="000547B1"/>
    <w:rsid w:val="00055BCA"/>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3F7"/>
    <w:rsid w:val="00100B28"/>
    <w:rsid w:val="00117316"/>
    <w:rsid w:val="001209B4"/>
    <w:rsid w:val="001761FC"/>
    <w:rsid w:val="00182655"/>
    <w:rsid w:val="001840F2"/>
    <w:rsid w:val="00185134"/>
    <w:rsid w:val="001856C6"/>
    <w:rsid w:val="00191B5F"/>
    <w:rsid w:val="00192487"/>
    <w:rsid w:val="00193416"/>
    <w:rsid w:val="00194EFA"/>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6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671"/>
    <w:rsid w:val="00383071"/>
    <w:rsid w:val="00383B19"/>
    <w:rsid w:val="00384CBC"/>
    <w:rsid w:val="003933F9"/>
    <w:rsid w:val="00395864"/>
    <w:rsid w:val="00396557"/>
    <w:rsid w:val="00397316"/>
    <w:rsid w:val="003A17F9"/>
    <w:rsid w:val="003A248F"/>
    <w:rsid w:val="003A4D9C"/>
    <w:rsid w:val="003B1668"/>
    <w:rsid w:val="003C5F4C"/>
    <w:rsid w:val="003D5EA8"/>
    <w:rsid w:val="003D7B28"/>
    <w:rsid w:val="003E305E"/>
    <w:rsid w:val="003E34DB"/>
    <w:rsid w:val="003E5302"/>
    <w:rsid w:val="003E5BF1"/>
    <w:rsid w:val="003F2452"/>
    <w:rsid w:val="003F41EA"/>
    <w:rsid w:val="003F7DF0"/>
    <w:rsid w:val="0040223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D61"/>
    <w:rsid w:val="004B37B4"/>
    <w:rsid w:val="004B72B4"/>
    <w:rsid w:val="004C0314"/>
    <w:rsid w:val="004C0D3D"/>
    <w:rsid w:val="004C213E"/>
    <w:rsid w:val="004C376C"/>
    <w:rsid w:val="004C657F"/>
    <w:rsid w:val="004D17D8"/>
    <w:rsid w:val="004D52D8"/>
    <w:rsid w:val="004E355B"/>
    <w:rsid w:val="004F654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12D"/>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2DE"/>
    <w:rsid w:val="005E756E"/>
    <w:rsid w:val="005F063B"/>
    <w:rsid w:val="005F192D"/>
    <w:rsid w:val="005F24C8"/>
    <w:rsid w:val="005F26AF"/>
    <w:rsid w:val="0060692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5A2"/>
    <w:rsid w:val="00696A16"/>
    <w:rsid w:val="00696F3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4F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A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05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90C"/>
    <w:rsid w:val="008E7A3E"/>
    <w:rsid w:val="008F41FD"/>
    <w:rsid w:val="008F4479"/>
    <w:rsid w:val="008F4BA0"/>
    <w:rsid w:val="00901726"/>
    <w:rsid w:val="00920E6A"/>
    <w:rsid w:val="009304D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D5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153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54B"/>
    <w:rsid w:val="00B12933"/>
    <w:rsid w:val="00B12B88"/>
    <w:rsid w:val="00B137E0"/>
    <w:rsid w:val="00B13BC8"/>
    <w:rsid w:val="00B24662"/>
    <w:rsid w:val="00B3569C"/>
    <w:rsid w:val="00B43676"/>
    <w:rsid w:val="00B5602D"/>
    <w:rsid w:val="00B60125"/>
    <w:rsid w:val="00B6656B"/>
    <w:rsid w:val="00B71625"/>
    <w:rsid w:val="00B728B7"/>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8A4"/>
    <w:rsid w:val="00C203FA"/>
    <w:rsid w:val="00C244F5"/>
    <w:rsid w:val="00C3164F"/>
    <w:rsid w:val="00C31B5E"/>
    <w:rsid w:val="00C3440B"/>
    <w:rsid w:val="00C34D3E"/>
    <w:rsid w:val="00C35B37"/>
    <w:rsid w:val="00C3747A"/>
    <w:rsid w:val="00C37889"/>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73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DCB25"/>
  <w14:defaultImageDpi w14:val="300"/>
  <w15:docId w15:val="{DE4064C4-6AEB-5746-B206-19794A2B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22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022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22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22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4022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22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223B"/>
  </w:style>
  <w:style w:type="character" w:customStyle="1" w:styleId="Heading1Char">
    <w:name w:val="Heading 1 Char"/>
    <w:aliases w:val="Pocket Char"/>
    <w:basedOn w:val="DefaultParagraphFont"/>
    <w:link w:val="Heading1"/>
    <w:uiPriority w:val="9"/>
    <w:rsid w:val="004022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22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223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4022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0223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8."/>
    <w:basedOn w:val="DefaultParagraphFont"/>
    <w:link w:val="CardsFont12pt"/>
    <w:uiPriority w:val="1"/>
    <w:qFormat/>
    <w:rsid w:val="0040223B"/>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B"/>
    <w:basedOn w:val="DefaultParagraphFont"/>
    <w:link w:val="textbold"/>
    <w:uiPriority w:val="20"/>
    <w:qFormat/>
    <w:rsid w:val="0040223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0223B"/>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40223B"/>
    <w:rPr>
      <w:color w:val="auto"/>
      <w:u w:val="none"/>
    </w:rPr>
  </w:style>
  <w:style w:type="paragraph" w:styleId="DocumentMap">
    <w:name w:val="Document Map"/>
    <w:basedOn w:val="Normal"/>
    <w:link w:val="DocumentMapChar"/>
    <w:uiPriority w:val="99"/>
    <w:semiHidden/>
    <w:unhideWhenUsed/>
    <w:rsid w:val="004022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223B"/>
    <w:rPr>
      <w:rFonts w:ascii="Lucida Grande" w:hAnsi="Lucida Grande" w:cs="Lucida Grande"/>
    </w:rPr>
  </w:style>
  <w:style w:type="paragraph" w:customStyle="1" w:styleId="textbold">
    <w:name w:val="text bold"/>
    <w:basedOn w:val="Normal"/>
    <w:link w:val="Emphasis"/>
    <w:uiPriority w:val="20"/>
    <w:qFormat/>
    <w:rsid w:val="00887058"/>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887058"/>
    <w:rPr>
      <w:sz w:val="22"/>
      <w:u w:val="single"/>
    </w:rPr>
  </w:style>
  <w:style w:type="paragraph" w:styleId="ListParagraph">
    <w:name w:val="List Paragraph"/>
    <w:aliases w:val="6 font"/>
    <w:basedOn w:val="Normal"/>
    <w:uiPriority w:val="99"/>
    <w:qFormat/>
    <w:rsid w:val="00A61531"/>
    <w:pPr>
      <w:ind w:left="720"/>
      <w:contextualSpacing/>
    </w:pPr>
  </w:style>
  <w:style w:type="paragraph" w:customStyle="1" w:styleId="Emphasize">
    <w:name w:val="Emphasize"/>
    <w:basedOn w:val="Normal"/>
    <w:uiPriority w:val="20"/>
    <w:qFormat/>
    <w:rsid w:val="00A6153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bdr w:val="single" w:sz="12" w:space="0" w:color="auto"/>
    </w:rPr>
  </w:style>
  <w:style w:type="character" w:customStyle="1" w:styleId="underline">
    <w:name w:val="underline"/>
    <w:qFormat/>
    <w:rsid w:val="00380671"/>
    <w:rPr>
      <w:rFonts w:ascii="Georgia" w:hAnsi="Georgia"/>
      <w:u w:val="single"/>
    </w:rPr>
  </w:style>
  <w:style w:type="character" w:customStyle="1" w:styleId="tagChar">
    <w:name w:val="tag Char"/>
    <w:aliases w:val="Heading 2 Char Char Char Char Char1,Heading 2 Char1 Char Char11,Heading 2 Char Char Char Char11,Heading 2 Char11,TAG Char Char,TAG Char1,Heading 2 Char2 Char Char Char Char,Char2 Char,Heading 2 Char1 Char1 Char Char Char Char"/>
    <w:qFormat/>
    <w:locked/>
    <w:rsid w:val="00380671"/>
    <w:rPr>
      <w:rFonts w:ascii="Calibri" w:hAnsi="Calibri" w:cs="Calibri"/>
      <w:sz w:val="24"/>
    </w:rPr>
  </w:style>
  <w:style w:type="character" w:styleId="UnresolvedMention">
    <w:name w:val="Unresolved Mention"/>
    <w:basedOn w:val="DefaultParagraphFont"/>
    <w:uiPriority w:val="99"/>
    <w:semiHidden/>
    <w:unhideWhenUsed/>
    <w:rsid w:val="0058412D"/>
    <w:rPr>
      <w:color w:val="605E5C"/>
      <w:shd w:val="clear" w:color="auto" w:fill="E1DFDD"/>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3A17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opinion/todaysdebate/2021/07/20/climate-change-biden-infrastructure-bill-good-start/787711800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hn.org/news/senators-who-led-pharma-friendly-patent-reform-also-prime-targets-for-pharma-cash/" TargetMode="External"/><Relationship Id="rId17" Type="http://schemas.openxmlformats.org/officeDocument/2006/relationships/hyperlink" Target="http://www.foresight.org/Conferences/MNT05/Papers/Gubrud/" TargetMode="External"/><Relationship Id="rId2" Type="http://schemas.openxmlformats.org/officeDocument/2006/relationships/customXml" Target="../customXml/item2.xml"/><Relationship Id="rId16" Type="http://schemas.openxmlformats.org/officeDocument/2006/relationships/hyperlink" Target="http://www.financialsense.com/stormw...2005/0204.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hn.org/news/a-senator-from-arizona-emerges-as-a-pharma-favorite/" TargetMode="External"/><Relationship Id="rId5" Type="http://schemas.openxmlformats.org/officeDocument/2006/relationships/numbering" Target="numbering.xml"/><Relationship Id="rId15" Type="http://schemas.openxmlformats.org/officeDocument/2006/relationships/hyperlink" Target="http://www.fightingmalaria.org/news.aspx?id=354" TargetMode="External"/><Relationship Id="rId10" Type="http://schemas.openxmlformats.org/officeDocument/2006/relationships/hyperlink" Target="https://www.forbes.com/sites/joshuacohen/2021/09/06/democrats-plans-to-introduce-prescription-drug-pricing-reform-face-obstacles/?sh=37a269917395"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hyperlink" Target="https://www.chicagotribune.com/opinion/letters/ct-letters-vp-111819-20191118-3q6k5toz6fgmvafspzylpbs2ca-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11485</Words>
  <Characters>65466</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27</cp:revision>
  <dcterms:created xsi:type="dcterms:W3CDTF">2021-09-18T17:23:00Z</dcterms:created>
  <dcterms:modified xsi:type="dcterms:W3CDTF">2021-09-18T18:32:00Z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