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15D8" w14:textId="2C83DE41" w:rsidR="00E42E4C" w:rsidRDefault="005F46CA" w:rsidP="005F46CA">
      <w:pPr>
        <w:pStyle w:val="Heading1"/>
      </w:pPr>
      <w:r>
        <w:t>1NC</w:t>
      </w:r>
    </w:p>
    <w:p w14:paraId="59F21DE8" w14:textId="3A8D5E8D" w:rsidR="005F46CA" w:rsidRDefault="000767CF" w:rsidP="000767CF">
      <w:pPr>
        <w:pStyle w:val="Heading2"/>
      </w:pPr>
      <w:r>
        <w:t>1</w:t>
      </w:r>
    </w:p>
    <w:p w14:paraId="7A3C5DEC" w14:textId="76C0A723" w:rsidR="000767CF" w:rsidRDefault="000767CF" w:rsidP="000767CF">
      <w:pPr>
        <w:pStyle w:val="Heading4"/>
      </w:pP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78EC206A" w14:textId="77777777" w:rsidR="000767CF" w:rsidRPr="00D92843" w:rsidRDefault="000767CF" w:rsidP="000767CF">
      <w:r w:rsidRPr="002B1040">
        <w:rPr>
          <w:rStyle w:val="Style13ptBold"/>
        </w:rPr>
        <w:t>Black Laws No Date</w:t>
      </w:r>
      <w:r w:rsidRPr="002B1040">
        <w:t xml:space="preserve"> "What is Unjust?"</w:t>
      </w:r>
      <w:r>
        <w:t xml:space="preserve"> </w:t>
      </w:r>
      <w:hyperlink r:id="rId9" w:history="1">
        <w:r w:rsidRPr="003650B6">
          <w:rPr>
            <w:rStyle w:val="FollowedHyperlink"/>
          </w:rPr>
          <w:t>https://thelawdictionary.org/unjust/</w:t>
        </w:r>
      </w:hyperlink>
      <w:r>
        <w:t xml:space="preserve"> //Elmer</w:t>
      </w:r>
    </w:p>
    <w:p w14:paraId="15A4821D" w14:textId="77777777" w:rsidR="000767CF" w:rsidRDefault="000767CF" w:rsidP="000767CF">
      <w:pPr>
        <w:rPr>
          <w:sz w:val="16"/>
        </w:rPr>
      </w:pPr>
      <w:r w:rsidRPr="00F53873">
        <w:rPr>
          <w:rStyle w:val="Emphasis"/>
          <w:highlight w:val="cyan"/>
        </w:rPr>
        <w:t>Contrary to right and justice</w:t>
      </w:r>
      <w:r w:rsidRPr="002B1040">
        <w:rPr>
          <w:sz w:val="16"/>
        </w:rPr>
        <w:t>, or to the enjoyment of his rights by another</w:t>
      </w:r>
      <w:r w:rsidRPr="00F53873">
        <w:rPr>
          <w:rStyle w:val="Emphasis"/>
          <w:highlight w:val="cyan"/>
        </w:rPr>
        <w:t>, or to the standards of conduct furnished by the laws</w:t>
      </w:r>
      <w:r w:rsidRPr="002B1040">
        <w:rPr>
          <w:sz w:val="16"/>
        </w:rPr>
        <w:t>.</w:t>
      </w:r>
    </w:p>
    <w:p w14:paraId="632052E6" w14:textId="57D8CF51" w:rsidR="000767CF" w:rsidRPr="003915B7" w:rsidRDefault="000767CF" w:rsidP="000767CF">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w:t>
      </w:r>
      <w:r>
        <w:t xml:space="preserve">creation of a multilateral agreement </w:t>
      </w:r>
      <w:r>
        <w:t xml:space="preserve"> </w:t>
      </w:r>
    </w:p>
    <w:p w14:paraId="6A191C84" w14:textId="33963BF4" w:rsidR="000767CF" w:rsidRDefault="000767CF" w:rsidP="000767CF">
      <w:pPr>
        <w:pStyle w:val="Heading4"/>
      </w:pPr>
      <w:r>
        <w:rPr>
          <w:u w:val="single"/>
        </w:rPr>
        <w:t>Standards</w:t>
      </w:r>
      <w:r>
        <w:t xml:space="preserve"> – </w:t>
      </w:r>
    </w:p>
    <w:p w14:paraId="6067E16C" w14:textId="322172AB" w:rsidR="000767CF" w:rsidRPr="003915B7" w:rsidRDefault="00F66683" w:rsidP="000767CF">
      <w:pPr>
        <w:pStyle w:val="Heading4"/>
      </w:pPr>
      <w:r>
        <w:t>1</w:t>
      </w:r>
      <w:r w:rsidR="000767CF">
        <w:t xml:space="preserve">] </w:t>
      </w:r>
      <w:r w:rsidR="000767CF">
        <w:rPr>
          <w:u w:val="single"/>
        </w:rPr>
        <w:t>Limits</w:t>
      </w:r>
      <w:r w:rsidR="000767CF">
        <w:t xml:space="preserve"> – making the topic bi-directional </w:t>
      </w:r>
      <w:r w:rsidR="000767CF">
        <w:rPr>
          <w:u w:val="single"/>
        </w:rPr>
        <w:t>explodes</w:t>
      </w:r>
      <w:r w:rsidR="000767CF">
        <w:t xml:space="preserve"> predictability – it means that </w:t>
      </w:r>
      <w:proofErr w:type="spellStart"/>
      <w:r w:rsidR="000767CF">
        <w:t>Aff’s</w:t>
      </w:r>
      <w:proofErr w:type="spellEnd"/>
      <w:r w:rsidR="000767CF">
        <w:t xml:space="preserve"> can both </w:t>
      </w:r>
      <w:r w:rsidR="000767CF">
        <w:rPr>
          <w:u w:val="single"/>
        </w:rPr>
        <w:t>increase</w:t>
      </w:r>
      <w:r w:rsidR="000767CF">
        <w:t xml:space="preserve"> non-exist property regimes in space AND </w:t>
      </w:r>
      <w:r w:rsidR="000767CF">
        <w:rPr>
          <w:u w:val="single"/>
        </w:rPr>
        <w:t>decrease</w:t>
      </w:r>
      <w:r w:rsidR="000767CF">
        <w:t xml:space="preserve"> appropriation by private actors – makes the topic untenable.</w:t>
      </w:r>
    </w:p>
    <w:p w14:paraId="0C3FD48A" w14:textId="477D3DD6" w:rsidR="000767CF" w:rsidRDefault="00F66683" w:rsidP="000767CF">
      <w:pPr>
        <w:pStyle w:val="Heading4"/>
      </w:pPr>
      <w:r>
        <w:t>2</w:t>
      </w:r>
      <w:r w:rsidR="000767CF">
        <w:t xml:space="preserve">] </w:t>
      </w:r>
      <w:r w:rsidR="000767CF">
        <w:rPr>
          <w:u w:val="single"/>
        </w:rPr>
        <w:t>Ground</w:t>
      </w:r>
      <w:r w:rsidR="000767CF">
        <w:t xml:space="preserve"> – wrecks Neg Generics – we can’t say appropriation good since the 1AC can create </w:t>
      </w:r>
      <w:r w:rsidR="000767CF">
        <w:rPr>
          <w:u w:val="single"/>
        </w:rPr>
        <w:t>new views</w:t>
      </w:r>
      <w:r w:rsidR="000767CF">
        <w:t xml:space="preserve"> on Outer Space Property Rights that circumvent our Links </w:t>
      </w:r>
    </w:p>
    <w:p w14:paraId="07C95F9E" w14:textId="40A398A4" w:rsidR="000767CF" w:rsidRPr="003915B7" w:rsidRDefault="00F66683" w:rsidP="000767CF">
      <w:pPr>
        <w:pStyle w:val="Heading4"/>
      </w:pPr>
      <w:r w:rsidRPr="00F66683">
        <w:t xml:space="preserve">3] </w:t>
      </w:r>
      <w:r w:rsidR="000767CF" w:rsidRPr="00F66683">
        <w:t>TVA</w:t>
      </w:r>
      <w:r w:rsidR="000767CF">
        <w:t xml:space="preserve"> – just defend that space appropriation is bad.</w:t>
      </w:r>
    </w:p>
    <w:p w14:paraId="5365EDB0" w14:textId="5F2390F6" w:rsidR="000767CF" w:rsidRDefault="000767CF" w:rsidP="000767CF">
      <w:pPr>
        <w:pStyle w:val="Heading4"/>
      </w:pPr>
      <w:r w:rsidRPr="00F66683">
        <w:t>Drop the Debater</w:t>
      </w:r>
      <w:r>
        <w:t xml:space="preserve"> – it’s a fundamental baseline for debate-ability.</w:t>
      </w:r>
    </w:p>
    <w:p w14:paraId="085C691C" w14:textId="2DD47F44" w:rsidR="000767CF" w:rsidRDefault="000767CF" w:rsidP="000767CF">
      <w:pPr>
        <w:pStyle w:val="Heading4"/>
      </w:pPr>
      <w:r w:rsidRPr="00F66683">
        <w:t xml:space="preserve">Use Competing </w:t>
      </w:r>
      <w:proofErr w:type="spellStart"/>
      <w:r w:rsidRPr="00F66683">
        <w:t>Interps</w:t>
      </w:r>
      <w:proofErr w:type="spellEnd"/>
      <w:r>
        <w:t xml:space="preserve"> – </w:t>
      </w:r>
      <w:r w:rsidR="00F66683">
        <w:t>A]</w:t>
      </w:r>
      <w:r>
        <w:t xml:space="preserve"> Topicality is a yes/no question, you can’t be reasonably topical and </w:t>
      </w:r>
      <w:r w:rsidR="00F66683">
        <w:t>B</w:t>
      </w:r>
      <w:r>
        <w:t>] Reasonability invites arbitrary judge intervention and a race to the bottom of questionable argumentation.</w:t>
      </w:r>
    </w:p>
    <w:p w14:paraId="5C39076D" w14:textId="4C232D18" w:rsidR="000767CF" w:rsidRPr="002B1040" w:rsidRDefault="000767CF" w:rsidP="000767CF">
      <w:pPr>
        <w:pStyle w:val="Heading4"/>
      </w:pPr>
      <w:r w:rsidRPr="00F66683">
        <w:t>No RVI’s</w:t>
      </w:r>
      <w:r>
        <w:t xml:space="preserve"> - </w:t>
      </w:r>
      <w:r w:rsidR="00F66683">
        <w:t>A</w:t>
      </w:r>
      <w:r>
        <w:t xml:space="preserve">] Forces the 1NC to go all-in on Theory which kills substance education, </w:t>
      </w:r>
      <w:r w:rsidR="00F66683">
        <w:t>B</w:t>
      </w:r>
      <w:r>
        <w:t xml:space="preserve">] Encourages Baiting since the 1AC will purposely be abusive, and </w:t>
      </w:r>
      <w:r w:rsidR="00F66683">
        <w:t>C</w:t>
      </w:r>
      <w:r>
        <w:t>] Illogical – you shouldn’t win for not being abusive.</w:t>
      </w:r>
    </w:p>
    <w:p w14:paraId="5C711B97" w14:textId="1D8E83C0" w:rsidR="000767CF" w:rsidRDefault="000767CF" w:rsidP="000767CF">
      <w:pPr>
        <w:pStyle w:val="Heading2"/>
      </w:pPr>
      <w:r>
        <w:t>2</w:t>
      </w:r>
    </w:p>
    <w:p w14:paraId="34F28DC6" w14:textId="5E18446B" w:rsidR="000767CF" w:rsidRDefault="000767CF" w:rsidP="000767CF">
      <w:pPr>
        <w:pStyle w:val="Heading4"/>
      </w:pPr>
      <w:r>
        <w:t xml:space="preserve">Counterplan text: The Committee on the Peaceful use of Outer Space ought to </w:t>
      </w:r>
      <w:r w:rsidR="00F53873">
        <w:t>establish an</w:t>
      </w:r>
      <w:r>
        <w:t xml:space="preserve"> application system for property rights on celestial bodies</w:t>
      </w:r>
      <w:r w:rsidR="00F53873">
        <w:t xml:space="preserve"> for every country</w:t>
      </w:r>
      <w:r>
        <w:t xml:space="preserve">. Applications and approval of property rights should be granted upon the condition of </w:t>
      </w:r>
    </w:p>
    <w:p w14:paraId="5835A1B2" w14:textId="77777777" w:rsidR="000767CF" w:rsidRDefault="000767CF" w:rsidP="000767CF">
      <w:pPr>
        <w:pStyle w:val="Heading4"/>
        <w:numPr>
          <w:ilvl w:val="0"/>
          <w:numId w:val="13"/>
        </w:numPr>
        <w:tabs>
          <w:tab w:val="num" w:pos="360"/>
        </w:tabs>
        <w:ind w:left="0" w:firstLine="0"/>
      </w:pPr>
      <w:r>
        <w:t xml:space="preserve">open disclosure of data gathered in the exploration of a celestial body </w:t>
      </w:r>
    </w:p>
    <w:p w14:paraId="1C890F6B" w14:textId="77777777" w:rsidR="000767CF" w:rsidRDefault="000767CF" w:rsidP="000767CF">
      <w:pPr>
        <w:pStyle w:val="Heading4"/>
        <w:numPr>
          <w:ilvl w:val="0"/>
          <w:numId w:val="13"/>
        </w:numPr>
        <w:tabs>
          <w:tab w:val="num" w:pos="360"/>
        </w:tabs>
        <w:ind w:left="0" w:firstLine="0"/>
      </w:pPr>
      <w:r>
        <w:t>Applications must be publicly announced</w:t>
      </w:r>
    </w:p>
    <w:p w14:paraId="512148F9" w14:textId="77777777" w:rsidR="000767CF" w:rsidRDefault="000767CF" w:rsidP="000767CF">
      <w:pPr>
        <w:pStyle w:val="Heading4"/>
        <w:numPr>
          <w:ilvl w:val="0"/>
          <w:numId w:val="13"/>
        </w:numPr>
        <w:tabs>
          <w:tab w:val="num" w:pos="360"/>
        </w:tabs>
        <w:ind w:left="0" w:firstLine="0"/>
      </w:pPr>
      <w:r>
        <w:t>Property Rights will be made tradeable between private entities</w:t>
      </w:r>
    </w:p>
    <w:p w14:paraId="04F94EC7" w14:textId="77777777" w:rsidR="000767CF" w:rsidRDefault="000767CF" w:rsidP="000767CF">
      <w:pPr>
        <w:pStyle w:val="Heading4"/>
        <w:numPr>
          <w:ilvl w:val="0"/>
          <w:numId w:val="13"/>
        </w:numPr>
        <w:tabs>
          <w:tab w:val="num" w:pos="360"/>
        </w:tabs>
        <w:ind w:left="0" w:firstLine="0"/>
      </w:pPr>
      <w:r>
        <w:t>Property Rights will be set to expire on the conclusion of a successful extraction mission</w:t>
      </w:r>
    </w:p>
    <w:p w14:paraId="46E3853C" w14:textId="21441533" w:rsidR="00F53873" w:rsidRPr="00F53873" w:rsidRDefault="000767CF" w:rsidP="00F53873">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731ED5AF" w14:textId="77777777" w:rsidR="000767CF" w:rsidRDefault="000767CF" w:rsidP="000767CF">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00F87DB5" w14:textId="77777777" w:rsidR="000767CF" w:rsidRPr="00873810" w:rsidRDefault="000767CF" w:rsidP="000767CF">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0" w:history="1">
        <w:r w:rsidRPr="006723E0">
          <w:rPr>
            <w:rStyle w:val="FollowedHyperlink"/>
          </w:rPr>
          <w:t>https://www.sciencedirect.com/science/article/pii/S0265964621000515 accessed 12/12/21</w:t>
        </w:r>
      </w:hyperlink>
      <w:r>
        <w:t>] Adam</w:t>
      </w:r>
    </w:p>
    <w:p w14:paraId="57FB4838" w14:textId="77777777" w:rsidR="000767CF" w:rsidRPr="00826990" w:rsidRDefault="000767CF" w:rsidP="000767CF">
      <w:r w:rsidRPr="00826990">
        <w:t>4. The data-</w:t>
      </w:r>
      <w:proofErr w:type="spellStart"/>
      <w:r w:rsidRPr="00826990">
        <w:t>centred</w:t>
      </w:r>
      <w:proofErr w:type="spellEnd"/>
      <w:r w:rsidRPr="00826990">
        <w:t xml:space="preserve"> approach to space mining regulation</w:t>
      </w:r>
    </w:p>
    <w:p w14:paraId="5E0E606A" w14:textId="77777777" w:rsidR="000767CF" w:rsidRPr="00826990" w:rsidRDefault="000767CF" w:rsidP="000767CF">
      <w:r w:rsidRPr="00826990">
        <w:t>4.1. Core description of the regulatory regime and mining rights acquisition process</w:t>
      </w:r>
    </w:p>
    <w:p w14:paraId="6895A02B" w14:textId="77777777" w:rsidR="000767CF" w:rsidRPr="00B60AC4" w:rsidRDefault="000767CF" w:rsidP="000767CF">
      <w:pPr>
        <w:rPr>
          <w:rStyle w:val="StyleUnderline"/>
        </w:rPr>
      </w:pPr>
      <w:r w:rsidRPr="00826990">
        <w:t xml:space="preserve">The </w:t>
      </w:r>
      <w:r w:rsidRPr="00F53873">
        <w:rPr>
          <w:rStyle w:val="StyleUnderline"/>
          <w:highlight w:val="cyan"/>
        </w:rPr>
        <w:t>data</w:t>
      </w:r>
      <w:r w:rsidRPr="00B60AC4">
        <w:rPr>
          <w:rStyle w:val="StyleUnderline"/>
        </w:rPr>
        <w:t xml:space="preserve"> gathered </w:t>
      </w:r>
      <w:r w:rsidRPr="00F53873">
        <w:rPr>
          <w:rStyle w:val="StyleUnderline"/>
          <w:highlight w:val="cyan"/>
        </w:rPr>
        <w:t>in</w:t>
      </w:r>
      <w:r w:rsidRPr="00B60AC4">
        <w:rPr>
          <w:rStyle w:val="StyleUnderline"/>
        </w:rPr>
        <w:t xml:space="preserve"> the exploration of a </w:t>
      </w:r>
      <w:hyperlink r:id="rId11" w:tooltip="Learn more about celestial body from ScienceDirect's AI-generated Topic Pages" w:history="1">
        <w:r w:rsidRPr="00F53873">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F53873">
        <w:rPr>
          <w:rStyle w:val="StyleUnderline"/>
          <w:highlight w:val="cyan"/>
        </w:rPr>
        <w:t>value</w:t>
      </w:r>
      <w:r w:rsidRPr="00B60AC4">
        <w:rPr>
          <w:rStyle w:val="StyleUnderline"/>
        </w:rPr>
        <w:t xml:space="preserve"> </w:t>
      </w:r>
      <w:r w:rsidRPr="00F53873">
        <w:rPr>
          <w:rStyle w:val="StyleUnderline"/>
          <w:highlight w:val="cyan"/>
        </w:rPr>
        <w:t>for</w:t>
      </w:r>
      <w:r w:rsidRPr="00B60AC4">
        <w:rPr>
          <w:rStyle w:val="StyleUnderline"/>
        </w:rPr>
        <w:t xml:space="preserve"> humanity and </w:t>
      </w:r>
      <w:r w:rsidRPr="00F53873">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F2E6D68" w14:textId="77777777" w:rsidR="000767CF" w:rsidRPr="00601FE1" w:rsidRDefault="000767CF" w:rsidP="000767CF">
      <w:pPr>
        <w:rPr>
          <w:rStyle w:val="StyleUnderline"/>
        </w:rPr>
      </w:pPr>
      <w:r w:rsidRPr="00601FE1">
        <w:rPr>
          <w:rStyle w:val="StyleUnderline"/>
        </w:rPr>
        <w:t>Without preconditions, no entity has a right to mine the resources of a celestial body.</w:t>
      </w:r>
    </w:p>
    <w:p w14:paraId="43281C2D" w14:textId="77777777" w:rsidR="000767CF" w:rsidRPr="00601FE1" w:rsidRDefault="000767CF" w:rsidP="000767CF">
      <w:pPr>
        <w:rPr>
          <w:rStyle w:val="StyleUnderline"/>
        </w:rPr>
      </w:pPr>
      <w:r w:rsidRPr="00601FE1">
        <w:rPr>
          <w:rStyle w:val="StyleUnderline"/>
        </w:rPr>
        <w:t xml:space="preserve">An </w:t>
      </w:r>
      <w:r w:rsidRPr="00F53873">
        <w:rPr>
          <w:rStyle w:val="StyleUnderline"/>
          <w:highlight w:val="cyan"/>
        </w:rPr>
        <w:t xml:space="preserve">international </w:t>
      </w:r>
      <w:r w:rsidRPr="00B60AC4">
        <w:rPr>
          <w:rStyle w:val="StyleUnderline"/>
        </w:rPr>
        <w:t xml:space="preserve">regulatory </w:t>
      </w:r>
      <w:r w:rsidRPr="00F53873">
        <w:rPr>
          <w:rStyle w:val="StyleUnderline"/>
          <w:highlight w:val="cyan"/>
        </w:rPr>
        <w:t>body</w:t>
      </w:r>
      <w:r w:rsidRPr="00601FE1">
        <w:rPr>
          <w:rStyle w:val="StyleUnderline"/>
        </w:rPr>
        <w:t xml:space="preserve"> </w:t>
      </w:r>
      <w:r w:rsidRPr="00F53873">
        <w:rPr>
          <w:rStyle w:val="StyleUnderline"/>
          <w:highlight w:val="cyan"/>
        </w:rPr>
        <w:t>administers</w:t>
      </w:r>
      <w:r w:rsidRPr="00601FE1">
        <w:rPr>
          <w:rStyle w:val="StyleUnderline"/>
        </w:rPr>
        <w:t xml:space="preserve"> the </w:t>
      </w:r>
      <w:r w:rsidRPr="00B60AC4">
        <w:rPr>
          <w:rStyle w:val="StyleUnderline"/>
        </w:rPr>
        <w:t xml:space="preserve">existing </w:t>
      </w:r>
      <w:r w:rsidRPr="00F53873">
        <w:rPr>
          <w:rStyle w:val="StyleUnderline"/>
          <w:highlight w:val="cyan"/>
        </w:rPr>
        <w:t>rights of companies</w:t>
      </w:r>
      <w:r w:rsidRPr="00601FE1">
        <w:rPr>
          <w:rStyle w:val="StyleUnderline"/>
        </w:rPr>
        <w:t xml:space="preserve"> </w:t>
      </w:r>
      <w:r w:rsidRPr="00F53873">
        <w:rPr>
          <w:rStyle w:val="StyleUnderline"/>
          <w:highlight w:val="cyan"/>
        </w:rPr>
        <w:t>for</w:t>
      </w:r>
      <w:r w:rsidRPr="00601FE1">
        <w:rPr>
          <w:rStyle w:val="StyleUnderline"/>
        </w:rPr>
        <w:t xml:space="preserve"> </w:t>
      </w:r>
      <w:r w:rsidRPr="00F53873">
        <w:rPr>
          <w:rStyle w:val="StyleUnderline"/>
          <w:highlight w:val="cyan"/>
        </w:rPr>
        <w:t>mining</w:t>
      </w:r>
      <w:r w:rsidRPr="00601FE1">
        <w:rPr>
          <w:rStyle w:val="StyleUnderline"/>
        </w:rPr>
        <w:t xml:space="preserve"> a specific celestial body.</w:t>
      </w:r>
    </w:p>
    <w:p w14:paraId="74CDCBAD" w14:textId="77777777" w:rsidR="000767CF" w:rsidRPr="00601FE1" w:rsidRDefault="000767CF" w:rsidP="000767CF">
      <w:pPr>
        <w:rPr>
          <w:rStyle w:val="StyleUnderline"/>
        </w:rPr>
      </w:pPr>
      <w:r w:rsidRPr="00601FE1">
        <w:rPr>
          <w:rStyle w:val="StyleUnderline"/>
        </w:rPr>
        <w:t xml:space="preserve">Mining </w:t>
      </w:r>
      <w:r w:rsidRPr="00F53873">
        <w:rPr>
          <w:rStyle w:val="StyleUnderline"/>
          <w:highlight w:val="cyan"/>
        </w:rPr>
        <w:t>rights</w:t>
      </w:r>
      <w:r w:rsidRPr="00601FE1">
        <w:rPr>
          <w:rStyle w:val="StyleUnderline"/>
        </w:rPr>
        <w:t xml:space="preserve"> to such bodies can be </w:t>
      </w:r>
      <w:r w:rsidRPr="00F53873">
        <w:rPr>
          <w:rStyle w:val="StyleUnderline"/>
          <w:highlight w:val="cyan"/>
        </w:rPr>
        <w:t>applied</w:t>
      </w:r>
      <w:r w:rsidRPr="00601FE1">
        <w:rPr>
          <w:rStyle w:val="StyleUnderline"/>
        </w:rPr>
        <w:t xml:space="preserve"> for from this international regulatory body, with </w:t>
      </w:r>
      <w:r w:rsidRPr="00F53873">
        <w:rPr>
          <w:rStyle w:val="StyleUnderline"/>
          <w:highlight w:val="cyan"/>
        </w:rPr>
        <w:t>applications</w:t>
      </w:r>
      <w:r w:rsidRPr="00601FE1">
        <w:rPr>
          <w:rStyle w:val="StyleUnderline"/>
        </w:rPr>
        <w:t xml:space="preserve"> made </w:t>
      </w:r>
      <w:r w:rsidRPr="00F53873">
        <w:rPr>
          <w:rStyle w:val="StyleUnderline"/>
          <w:highlight w:val="cyan"/>
        </w:rPr>
        <w:t>public</w:t>
      </w:r>
      <w:r w:rsidRPr="00601FE1">
        <w:rPr>
          <w:rStyle w:val="StyleUnderline"/>
        </w:rPr>
        <w:t xml:space="preserve">. The application </w:t>
      </w:r>
      <w:r w:rsidRPr="00F53873">
        <w:rPr>
          <w:rStyle w:val="StyleUnderline"/>
          <w:highlight w:val="cyan"/>
        </w:rPr>
        <w:t>expires</w:t>
      </w:r>
      <w:r w:rsidRPr="00601FE1">
        <w:rPr>
          <w:rStyle w:val="StyleUnderline"/>
        </w:rPr>
        <w:t xml:space="preserve"> </w:t>
      </w:r>
      <w:r w:rsidRPr="00F53873">
        <w:rPr>
          <w:rStyle w:val="StyleUnderline"/>
          <w:highlight w:val="cyan"/>
        </w:rPr>
        <w:t>after</w:t>
      </w:r>
      <w:r w:rsidRPr="00601FE1">
        <w:rPr>
          <w:rStyle w:val="StyleUnderline"/>
        </w:rPr>
        <w:t xml:space="preserve"> a </w:t>
      </w:r>
      <w:r w:rsidRPr="00F53873">
        <w:rPr>
          <w:rStyle w:val="StyleUnderline"/>
          <w:highlight w:val="cyan"/>
        </w:rPr>
        <w:t>pre-set period</w:t>
      </w:r>
      <w:r w:rsidRPr="00601FE1">
        <w:rPr>
          <w:rStyle w:val="StyleUnderline"/>
        </w:rPr>
        <w:t>.</w:t>
      </w:r>
    </w:p>
    <w:p w14:paraId="160BAA2E" w14:textId="77777777" w:rsidR="000767CF" w:rsidRPr="00601FE1" w:rsidRDefault="000767CF" w:rsidP="000767CF">
      <w:pPr>
        <w:rPr>
          <w:rStyle w:val="StyleUnderline"/>
        </w:rPr>
      </w:pPr>
      <w:r w:rsidRPr="00601FE1">
        <w:rPr>
          <w:rStyle w:val="StyleUnderline"/>
        </w:rPr>
        <w:t xml:space="preserve">Mining rights are </w:t>
      </w:r>
      <w:r w:rsidRPr="00F53873">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F53873">
        <w:rPr>
          <w:rStyle w:val="StyleUnderline"/>
          <w:highlight w:val="cyan"/>
        </w:rPr>
        <w:t>disclosure of</w:t>
      </w:r>
      <w:r w:rsidRPr="00601FE1">
        <w:rPr>
          <w:rStyle w:val="StyleUnderline"/>
        </w:rPr>
        <w:t xml:space="preserve"> </w:t>
      </w:r>
      <w:r w:rsidRPr="00F53873">
        <w:rPr>
          <w:rStyle w:val="StyleUnderline"/>
          <w:highlight w:val="cyan"/>
        </w:rPr>
        <w:t>exploration</w:t>
      </w:r>
      <w:r w:rsidRPr="00601FE1">
        <w:rPr>
          <w:rStyle w:val="StyleUnderline"/>
        </w:rPr>
        <w:t xml:space="preserve"> </w:t>
      </w:r>
      <w:r w:rsidRPr="00F53873">
        <w:rPr>
          <w:rStyle w:val="StyleUnderline"/>
          <w:highlight w:val="cyan"/>
        </w:rPr>
        <w:t>data</w:t>
      </w:r>
      <w:r w:rsidRPr="00601FE1">
        <w:rPr>
          <w:rStyle w:val="StyleUnderline"/>
        </w:rPr>
        <w:t xml:space="preserve"> on the celestial body within the pre-set period, proposedly </w:t>
      </w:r>
      <w:r w:rsidRPr="00F53873">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588C63C7" w14:textId="77777777" w:rsidR="000767CF" w:rsidRPr="00601FE1" w:rsidRDefault="000767CF" w:rsidP="000767CF">
      <w:pPr>
        <w:rPr>
          <w:rStyle w:val="StyleUnderline"/>
        </w:rPr>
      </w:pPr>
      <w:r w:rsidRPr="00601FE1">
        <w:rPr>
          <w:rStyle w:val="StyleUnderline"/>
        </w:rPr>
        <w:t xml:space="preserve">The explorer's mining right to the resources of the celestial body is </w:t>
      </w:r>
      <w:r w:rsidRPr="00F53873">
        <w:rPr>
          <w:rStyle w:val="StyleUnderline"/>
          <w:highlight w:val="cyan"/>
        </w:rPr>
        <w:t>published</w:t>
      </w:r>
      <w:r w:rsidRPr="00601FE1">
        <w:rPr>
          <w:rStyle w:val="StyleUnderline"/>
        </w:rPr>
        <w:t xml:space="preserve"> by the regulatory body </w:t>
      </w:r>
      <w:r w:rsidRPr="00F53873">
        <w:rPr>
          <w:rStyle w:val="StyleUnderline"/>
          <w:highlight w:val="cyan"/>
        </w:rPr>
        <w:t xml:space="preserve">in </w:t>
      </w:r>
      <w:r w:rsidRPr="00622FF9">
        <w:rPr>
          <w:rStyle w:val="StyleUnderline"/>
        </w:rPr>
        <w:t>a </w:t>
      </w:r>
      <w:r w:rsidRPr="00F53873">
        <w:rPr>
          <w:rStyle w:val="StyleUnderline"/>
          <w:highlight w:val="cyan"/>
        </w:rPr>
        <w:t>mining rights grant</w:t>
      </w:r>
      <w:r w:rsidRPr="00601FE1">
        <w:rPr>
          <w:rStyle w:val="StyleUnderline"/>
        </w:rPr>
        <w:t>.</w:t>
      </w:r>
    </w:p>
    <w:p w14:paraId="1CDCA48F" w14:textId="77777777" w:rsidR="000767CF" w:rsidRPr="00601FE1" w:rsidRDefault="000767CF" w:rsidP="000767CF">
      <w:pPr>
        <w:rPr>
          <w:rStyle w:val="StyleUnderline"/>
        </w:rPr>
      </w:pPr>
      <w:r w:rsidRPr="00601FE1">
        <w:rPr>
          <w:rStyle w:val="StyleUnderline"/>
        </w:rPr>
        <w:t xml:space="preserve">The </w:t>
      </w:r>
      <w:r w:rsidRPr="00F53873">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F53873">
        <w:rPr>
          <w:rStyle w:val="StyleUnderline"/>
          <w:highlight w:val="cyan"/>
        </w:rPr>
        <w:t>made public</w:t>
      </w:r>
      <w:r w:rsidRPr="00601FE1">
        <w:rPr>
          <w:rStyle w:val="StyleUnderline"/>
        </w:rPr>
        <w:t xml:space="preserve"> as </w:t>
      </w:r>
      <w:r w:rsidRPr="00F53873">
        <w:rPr>
          <w:rStyle w:val="StyleUnderline"/>
          <w:highlight w:val="cyan"/>
        </w:rPr>
        <w:t xml:space="preserve">part of </w:t>
      </w:r>
      <w:r w:rsidRPr="00B60AC4">
        <w:rPr>
          <w:rStyle w:val="StyleUnderline"/>
        </w:rPr>
        <w:t xml:space="preserve">the </w:t>
      </w:r>
      <w:r w:rsidRPr="00F53873">
        <w:rPr>
          <w:rStyle w:val="StyleUnderline"/>
          <w:highlight w:val="cyan"/>
        </w:rPr>
        <w:t>rights grant</w:t>
      </w:r>
      <w:r w:rsidRPr="00601FE1">
        <w:rPr>
          <w:rStyle w:val="StyleUnderline"/>
        </w:rPr>
        <w:t xml:space="preserve"> </w:t>
      </w:r>
      <w:r w:rsidRPr="00F53873">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F53873">
        <w:rPr>
          <w:rStyle w:val="StyleUnderline"/>
          <w:highlight w:val="cyan"/>
        </w:rPr>
        <w:t xml:space="preserve">domain of </w:t>
      </w:r>
      <w:r w:rsidRPr="00B60AC4">
        <w:rPr>
          <w:rStyle w:val="StyleUnderline"/>
        </w:rPr>
        <w:t xml:space="preserve">all </w:t>
      </w:r>
      <w:r w:rsidRPr="00F53873">
        <w:rPr>
          <w:rStyle w:val="StyleUnderline"/>
          <w:highlight w:val="cyan"/>
        </w:rPr>
        <w:t xml:space="preserve">participating members </w:t>
      </w:r>
      <w:r w:rsidRPr="00B60AC4">
        <w:rPr>
          <w:rStyle w:val="StyleUnderline"/>
        </w:rPr>
        <w:t>of the regulatory regime.</w:t>
      </w:r>
    </w:p>
    <w:p w14:paraId="57A1BE91" w14:textId="77777777" w:rsidR="000767CF" w:rsidRPr="00601FE1" w:rsidRDefault="000767CF" w:rsidP="000767CF">
      <w:pPr>
        <w:rPr>
          <w:rStyle w:val="StyleUnderline"/>
        </w:rPr>
      </w:pPr>
      <w:r w:rsidRPr="00601FE1">
        <w:rPr>
          <w:rStyle w:val="StyleUnderline"/>
        </w:rPr>
        <w:t xml:space="preserve">The </w:t>
      </w:r>
      <w:r w:rsidRPr="00F53873">
        <w:rPr>
          <w:rStyle w:val="StyleUnderline"/>
          <w:highlight w:val="cyan"/>
        </w:rPr>
        <w:t>exclusive mining rights to</w:t>
      </w:r>
      <w:r w:rsidRPr="00EE14D9">
        <w:rPr>
          <w:rStyle w:val="StyleUnderline"/>
        </w:rPr>
        <w:t xml:space="preserve"> any </w:t>
      </w:r>
      <w:r w:rsidRPr="00F53873">
        <w:rPr>
          <w:rStyle w:val="StyleUnderline"/>
          <w:highlight w:val="cyan"/>
        </w:rPr>
        <w:t>specific body</w:t>
      </w:r>
      <w:r w:rsidRPr="00EE14D9">
        <w:rPr>
          <w:rStyle w:val="StyleUnderline"/>
        </w:rPr>
        <w:t xml:space="preserve"> are</w:t>
      </w:r>
      <w:r w:rsidRPr="00601FE1">
        <w:rPr>
          <w:rStyle w:val="StyleUnderline"/>
        </w:rPr>
        <w:t xml:space="preserve"> </w:t>
      </w:r>
      <w:r w:rsidRPr="00F53873">
        <w:rPr>
          <w:rStyle w:val="StyleUnderline"/>
          <w:highlight w:val="cyan"/>
        </w:rPr>
        <w:t>tradeable</w:t>
      </w:r>
      <w:r w:rsidRPr="00601FE1">
        <w:rPr>
          <w:rStyle w:val="StyleUnderline"/>
        </w:rPr>
        <w:t>.</w:t>
      </w:r>
    </w:p>
    <w:p w14:paraId="7318987D" w14:textId="77777777" w:rsidR="000767CF" w:rsidRPr="00601FE1" w:rsidRDefault="000767CF" w:rsidP="000767CF">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119EEF1F" w14:textId="77777777" w:rsidR="000767CF" w:rsidRPr="00EE14D9" w:rsidRDefault="000767CF" w:rsidP="000767CF">
      <w:pPr>
        <w:rPr>
          <w:rStyle w:val="StyleUnderline"/>
        </w:rPr>
      </w:pPr>
      <w:r w:rsidRPr="00826990">
        <w:t xml:space="preserve">The </w:t>
      </w:r>
      <w:r w:rsidRPr="00F53873">
        <w:rPr>
          <w:rStyle w:val="StyleUnderline"/>
          <w:highlight w:val="cyan"/>
        </w:rPr>
        <w:t>international</w:t>
      </w:r>
      <w:r w:rsidRPr="00EE14D9">
        <w:rPr>
          <w:rStyle w:val="StyleUnderline"/>
        </w:rPr>
        <w:t xml:space="preserve"> regulatory </w:t>
      </w:r>
      <w:r w:rsidRPr="00F53873">
        <w:rPr>
          <w:rStyle w:val="StyleUnderline"/>
          <w:highlight w:val="cyan"/>
        </w:rPr>
        <w:t>body</w:t>
      </w:r>
      <w:r w:rsidRPr="00EE14D9">
        <w:rPr>
          <w:rStyle w:val="StyleUnderline"/>
        </w:rPr>
        <w:t xml:space="preserve"> would thus </w:t>
      </w:r>
      <w:r w:rsidRPr="00F53873">
        <w:rPr>
          <w:rStyle w:val="StyleUnderline"/>
          <w:highlight w:val="cyan"/>
        </w:rPr>
        <w:t>act</w:t>
      </w:r>
      <w:r w:rsidRPr="00EE14D9">
        <w:rPr>
          <w:rStyle w:val="StyleUnderline"/>
        </w:rPr>
        <w:t xml:space="preserve"> </w:t>
      </w:r>
      <w:r w:rsidRPr="00F53873">
        <w:rPr>
          <w:rStyle w:val="StyleUnderline"/>
          <w:highlight w:val="cyan"/>
        </w:rPr>
        <w:t>as</w:t>
      </w:r>
      <w:r w:rsidRPr="00EE14D9">
        <w:rPr>
          <w:rStyle w:val="StyleUnderline"/>
        </w:rPr>
        <w:t xml:space="preserve"> a curator of </w:t>
      </w:r>
      <w:r w:rsidRPr="00F53873">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F53873">
        <w:rPr>
          <w:rStyle w:val="StyleUnderline"/>
          <w:highlight w:val="cyan"/>
        </w:rPr>
        <w:t>comparable to</w:t>
      </w:r>
      <w:r w:rsidRPr="00974309">
        <w:rPr>
          <w:rStyle w:val="StyleUnderline"/>
        </w:rPr>
        <w:t xml:space="preserve"> </w:t>
      </w:r>
      <w:r w:rsidRPr="00F53873">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2" w:tooltip="Learn more about monopolies from ScienceDirect's AI-generated Topic Pages" w:history="1">
        <w:r w:rsidRPr="00EE14D9">
          <w:rPr>
            <w:rStyle w:val="FollowedHyperlink"/>
          </w:rPr>
          <w:t>monopolies</w:t>
        </w:r>
      </w:hyperlink>
      <w:r w:rsidRPr="00EE14D9">
        <w:t>, market dynamics, conflict avoidance, inclusivity towards less developed countries and the viability of implementation.</w:t>
      </w:r>
    </w:p>
    <w:p w14:paraId="1948278B" w14:textId="77777777" w:rsidR="000767CF" w:rsidRPr="00826990" w:rsidRDefault="000767CF" w:rsidP="000767CF">
      <w:r w:rsidRPr="00826990">
        <w:t>4.2. Discussion and means of implementation</w:t>
      </w:r>
    </w:p>
    <w:p w14:paraId="0021CA94" w14:textId="77777777" w:rsidR="000767CF" w:rsidRPr="00115A20" w:rsidRDefault="000767CF" w:rsidP="000767CF">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2B654365" w14:textId="77777777" w:rsidR="000767CF" w:rsidRPr="00873810" w:rsidRDefault="000767CF" w:rsidP="000767CF">
      <w:pPr>
        <w:rPr>
          <w:u w:val="single"/>
        </w:rPr>
      </w:pPr>
      <w:r w:rsidRPr="00826990">
        <w:t xml:space="preserve">The </w:t>
      </w:r>
      <w:r w:rsidRPr="00235D1B">
        <w:rPr>
          <w:rStyle w:val="StyleUnderline"/>
        </w:rPr>
        <w:t xml:space="preserve">use of </w:t>
      </w:r>
      <w:r w:rsidRPr="00F53873">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F53873">
        <w:rPr>
          <w:rStyle w:val="StyleUnderline"/>
          <w:highlight w:val="cyan"/>
        </w:rPr>
        <w:t>boost</w:t>
      </w:r>
      <w:r w:rsidRPr="00235D1B">
        <w:rPr>
          <w:rStyle w:val="StyleUnderline"/>
        </w:rPr>
        <w:t xml:space="preserve"> in </w:t>
      </w:r>
      <w:r w:rsidRPr="00F53873">
        <w:rPr>
          <w:rStyle w:val="StyleUnderline"/>
          <w:highlight w:val="cyan"/>
        </w:rPr>
        <w:t>research</w:t>
      </w:r>
      <w:r w:rsidRPr="00235D1B">
        <w:rPr>
          <w:rStyle w:val="StyleUnderline"/>
        </w:rPr>
        <w:t xml:space="preserve"> </w:t>
      </w:r>
      <w:r w:rsidRPr="00F53873">
        <w:rPr>
          <w:rStyle w:val="StyleUnderline"/>
          <w:highlight w:val="cyan"/>
        </w:rPr>
        <w:t>on</w:t>
      </w:r>
      <w:r w:rsidRPr="00235D1B">
        <w:rPr>
          <w:rStyle w:val="StyleUnderline"/>
        </w:rPr>
        <w:t xml:space="preserve"> small </w:t>
      </w:r>
      <w:r w:rsidRPr="00F53873">
        <w:rPr>
          <w:rStyle w:val="StyleUnderline"/>
          <w:highlight w:val="cyan"/>
        </w:rPr>
        <w:t>celestial bodies</w:t>
      </w:r>
      <w:r w:rsidRPr="00235D1B">
        <w:rPr>
          <w:rStyle w:val="StyleUnderline"/>
        </w:rPr>
        <w:t xml:space="preserve"> at a speed </w:t>
      </w:r>
      <w:r w:rsidRPr="00F53873">
        <w:rPr>
          <w:rStyle w:val="StyleUnderline"/>
          <w:highlight w:val="cyan"/>
        </w:rPr>
        <w:t>unmatchable by pure government/</w:t>
      </w:r>
      <w:r w:rsidRPr="00235D1B">
        <w:rPr>
          <w:rStyle w:val="StyleUnderline"/>
        </w:rPr>
        <w:t xml:space="preserve">agency funded science </w:t>
      </w:r>
      <w:r w:rsidRPr="00F53873">
        <w:rPr>
          <w:rStyle w:val="StyleUnderline"/>
          <w:highlight w:val="cyan"/>
        </w:rPr>
        <w:t>probes</w:t>
      </w:r>
      <w:r w:rsidRPr="00826990">
        <w:t xml:space="preserve">. This usefulness to the scientific community could </w:t>
      </w:r>
      <w:r w:rsidRPr="00F53873">
        <w:rPr>
          <w:rStyle w:val="StyleUnderline"/>
          <w:highlight w:val="cyan"/>
        </w:rPr>
        <w:t>lead to</w:t>
      </w:r>
      <w:r w:rsidRPr="00235D1B">
        <w:rPr>
          <w:rStyle w:val="StyleUnderline"/>
        </w:rPr>
        <w:t xml:space="preserve"> sustained </w:t>
      </w:r>
      <w:r w:rsidRPr="00F53873">
        <w:rPr>
          <w:rStyle w:val="StyleUnderline"/>
          <w:highlight w:val="cyan"/>
        </w:rPr>
        <w:t>partnerships</w:t>
      </w:r>
      <w:r w:rsidRPr="00235D1B">
        <w:rPr>
          <w:rStyle w:val="StyleUnderline"/>
        </w:rPr>
        <w:t xml:space="preserve"> between prospecting companies and scientific institutions and could even </w:t>
      </w:r>
      <w:r w:rsidRPr="00F53873">
        <w:rPr>
          <w:rStyle w:val="StyleUnderline"/>
          <w:highlight w:val="cyan"/>
        </w:rPr>
        <w:t>provide</w:t>
      </w:r>
      <w:r w:rsidRPr="00235D1B">
        <w:rPr>
          <w:rStyle w:val="StyleUnderline"/>
        </w:rPr>
        <w:t xml:space="preserve"> a source of </w:t>
      </w:r>
      <w:r w:rsidRPr="00F53873">
        <w:rPr>
          <w:rStyle w:val="StyleUnderline"/>
          <w:highlight w:val="cyan"/>
        </w:rPr>
        <w:t>funding</w:t>
      </w:r>
      <w:r w:rsidRPr="00235D1B">
        <w:rPr>
          <w:rStyle w:val="StyleUnderline"/>
        </w:rPr>
        <w:t xml:space="preserve"> for the companies through </w:t>
      </w:r>
      <w:r w:rsidRPr="00F53873">
        <w:rPr>
          <w:rStyle w:val="StyleUnderline"/>
          <w:highlight w:val="cyan"/>
        </w:rPr>
        <w:t>R&amp;D grants</w:t>
      </w:r>
      <w:r w:rsidRPr="00235D1B">
        <w:rPr>
          <w:rStyle w:val="StyleUnderline"/>
        </w:rPr>
        <w:t xml:space="preserve"> and </w:t>
      </w:r>
      <w:r w:rsidRPr="00F53873">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F53873">
        <w:rPr>
          <w:rStyle w:val="StyleUnderline"/>
          <w:highlight w:val="cyan"/>
        </w:rPr>
        <w:t>exploration from a tailored mission</w:t>
      </w:r>
      <w:r w:rsidRPr="00235D1B">
        <w:rPr>
          <w:rStyle w:val="StyleUnderline"/>
        </w:rPr>
        <w:t xml:space="preserve"> profile with a purpose-built spacecraft </w:t>
      </w:r>
      <w:r w:rsidRPr="00F53873">
        <w:rPr>
          <w:rStyle w:val="StyleUnderline"/>
          <w:highlight w:val="cyan"/>
        </w:rPr>
        <w:t>to</w:t>
      </w:r>
      <w:r w:rsidRPr="00235D1B">
        <w:rPr>
          <w:rStyle w:val="StyleUnderline"/>
        </w:rPr>
        <w:t xml:space="preserve"> a </w:t>
      </w:r>
      <w:r w:rsidRPr="00F53873">
        <w:rPr>
          <w:rStyle w:val="StyleUnderline"/>
          <w:highlight w:val="cyan"/>
        </w:rPr>
        <w:t>standard task</w:t>
      </w:r>
      <w:r w:rsidRPr="00235D1B">
        <w:rPr>
          <w:rStyle w:val="StyleUnderline"/>
        </w:rPr>
        <w:t xml:space="preserve"> in space flight would also </w:t>
      </w:r>
      <w:r w:rsidRPr="00F53873">
        <w:rPr>
          <w:rStyle w:val="StyleUnderline"/>
          <w:highlight w:val="cyan"/>
        </w:rPr>
        <w:t xml:space="preserve">lead to </w:t>
      </w:r>
      <w:r w:rsidRPr="00235D1B">
        <w:rPr>
          <w:rStyle w:val="StyleUnderline"/>
        </w:rPr>
        <w:t xml:space="preserve">a </w:t>
      </w:r>
      <w:r w:rsidRPr="00F53873">
        <w:rPr>
          <w:rStyle w:val="StyleUnderline"/>
          <w:highlight w:val="cyan"/>
        </w:rPr>
        <w:t>cost</w:t>
      </w:r>
      <w:r w:rsidRPr="00235D1B">
        <w:rPr>
          <w:rStyle w:val="StyleUnderline"/>
        </w:rPr>
        <w:t xml:space="preserve"> </w:t>
      </w:r>
      <w:r w:rsidRPr="00F53873">
        <w:rPr>
          <w:rStyle w:val="StyleUnderline"/>
          <w:highlight w:val="cyan"/>
        </w:rPr>
        <w:t>reduction</w:t>
      </w:r>
      <w:r w:rsidRPr="00235D1B">
        <w:rPr>
          <w:rStyle w:val="StyleUnderline"/>
        </w:rPr>
        <w:t xml:space="preserve"> of the respective exploration spacecraft through </w:t>
      </w:r>
      <w:hyperlink r:id="rId13"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Followed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Followed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4" w:tooltip="Learn more about space science from ScienceDirect's AI-generated Topic Pages" w:history="1">
        <w:r w:rsidRPr="00826990">
          <w:rPr>
            <w:rStyle w:val="Followed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FollowedHyperlink"/>
        </w:rPr>
        <w:t>26</w:t>
      </w:r>
      <w:r w:rsidRPr="00826990">
        <w:fldChar w:fldCharType="end"/>
      </w:r>
      <w:bookmarkEnd w:id="2"/>
      <w:r w:rsidRPr="00826990">
        <w:t xml:space="preserve">]. </w:t>
      </w:r>
      <w:r w:rsidRPr="00235D1B">
        <w:rPr>
          <w:rStyle w:val="StyleUnderline"/>
        </w:rPr>
        <w:t xml:space="preserve">It </w:t>
      </w:r>
      <w:r w:rsidRPr="00F53873">
        <w:rPr>
          <w:rStyle w:val="StyleUnderline"/>
          <w:highlight w:val="cyan"/>
        </w:rPr>
        <w:t>ensures</w:t>
      </w:r>
      <w:r w:rsidRPr="00235D1B">
        <w:rPr>
          <w:rStyle w:val="StyleUnderline"/>
        </w:rPr>
        <w:t xml:space="preserve"> that, by exploitation, </w:t>
      </w:r>
      <w:r w:rsidRPr="00F53873">
        <w:rPr>
          <w:rStyle w:val="StyleUnderline"/>
          <w:highlight w:val="cyan"/>
        </w:rPr>
        <w:t>information</w:t>
      </w:r>
      <w:r w:rsidRPr="00235D1B">
        <w:rPr>
          <w:rStyle w:val="StyleUnderline"/>
        </w:rPr>
        <w:t xml:space="preserve"> contained in celestial bodies is </w:t>
      </w:r>
      <w:r w:rsidRPr="00F53873">
        <w:rPr>
          <w:rStyle w:val="StyleUnderline"/>
          <w:highlight w:val="cyan"/>
        </w:rPr>
        <w:t xml:space="preserve">not lost for future </w:t>
      </w:r>
      <w:proofErr w:type="spellStart"/>
      <w:proofErr w:type="gramStart"/>
      <w:r w:rsidRPr="00F53873">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F53873">
        <w:rPr>
          <w:rStyle w:val="StyleUnderline"/>
          <w:highlight w:val="cyan"/>
        </w:rPr>
        <w:t>prospecting</w:t>
      </w:r>
      <w:r w:rsidRPr="00B60AC4">
        <w:rPr>
          <w:rStyle w:val="StyleUnderline"/>
        </w:rPr>
        <w:t xml:space="preserve"> could </w:t>
      </w:r>
      <w:r w:rsidRPr="00F53873">
        <w:rPr>
          <w:rStyle w:val="StyleUnderline"/>
          <w:highlight w:val="cyan"/>
        </w:rPr>
        <w:t>take place</w:t>
      </w:r>
      <w:r w:rsidRPr="00B60AC4">
        <w:rPr>
          <w:rStyle w:val="StyleUnderline"/>
        </w:rPr>
        <w:t xml:space="preserve"> </w:t>
      </w:r>
      <w:r w:rsidRPr="00F53873">
        <w:rPr>
          <w:rStyle w:val="StyleUnderline"/>
          <w:highlight w:val="cyan"/>
        </w:rPr>
        <w:t>without</w:t>
      </w:r>
      <w:r w:rsidRPr="00B60AC4">
        <w:rPr>
          <w:rStyle w:val="StyleUnderline"/>
        </w:rPr>
        <w:t xml:space="preserve"> an </w:t>
      </w:r>
      <w:r w:rsidRPr="00F53873">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6D732F0" w14:textId="77777777" w:rsidR="000767CF" w:rsidRDefault="000767CF" w:rsidP="000767CF">
      <w:pPr>
        <w:rPr>
          <w:rStyle w:val="StyleUnderline"/>
        </w:rPr>
      </w:pPr>
      <w:r w:rsidRPr="00826990">
        <w:t xml:space="preserve">The </w:t>
      </w:r>
      <w:r w:rsidRPr="00F53873">
        <w:rPr>
          <w:rStyle w:val="StyleUnderline"/>
          <w:highlight w:val="cyan"/>
        </w:rPr>
        <w:t>transparency</w:t>
      </w:r>
      <w:r w:rsidRPr="00B60AC4">
        <w:rPr>
          <w:rStyle w:val="StyleUnderline"/>
        </w:rPr>
        <w:t xml:space="preserve"> </w:t>
      </w:r>
      <w:r w:rsidRPr="00F53873">
        <w:rPr>
          <w:rStyle w:val="StyleUnderline"/>
          <w:highlight w:val="cyan"/>
        </w:rPr>
        <w:t>of</w:t>
      </w:r>
      <w:r w:rsidRPr="00B60AC4">
        <w:rPr>
          <w:rStyle w:val="StyleUnderline"/>
        </w:rPr>
        <w:t xml:space="preserve"> where exploration </w:t>
      </w:r>
      <w:r w:rsidRPr="00F53873">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F53873">
        <w:rPr>
          <w:rStyle w:val="StyleUnderline"/>
          <w:highlight w:val="cyan"/>
        </w:rPr>
        <w:t>benefits</w:t>
      </w:r>
      <w:r w:rsidRPr="00B60AC4">
        <w:rPr>
          <w:rStyle w:val="StyleUnderline"/>
        </w:rPr>
        <w:t xml:space="preserve"> for the </w:t>
      </w:r>
      <w:r w:rsidRPr="00F53873">
        <w:rPr>
          <w:rStyle w:val="StyleUnderline"/>
          <w:highlight w:val="cyan"/>
        </w:rPr>
        <w:t>sustainable</w:t>
      </w:r>
      <w:r w:rsidRPr="00B60AC4">
        <w:rPr>
          <w:rStyle w:val="StyleUnderline"/>
        </w:rPr>
        <w:t xml:space="preserve"> use of space</w:t>
      </w:r>
      <w:r w:rsidRPr="00826990">
        <w:t xml:space="preserve">, </w:t>
      </w:r>
      <w:r w:rsidRPr="00F53873">
        <w:rPr>
          <w:rStyle w:val="StyleUnderline"/>
          <w:highlight w:val="cyan"/>
        </w:rPr>
        <w:t xml:space="preserve">trust building </w:t>
      </w:r>
      <w:r w:rsidRPr="00B60AC4">
        <w:rPr>
          <w:rStyle w:val="StyleUnderline"/>
        </w:rPr>
        <w:t xml:space="preserve">and </w:t>
      </w:r>
      <w:r w:rsidRPr="00F53873">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F53873">
        <w:rPr>
          <w:rStyle w:val="StyleUnderline"/>
          <w:highlight w:val="cyan"/>
        </w:rPr>
        <w:t>collisions</w:t>
      </w:r>
      <w:r w:rsidRPr="00B60AC4">
        <w:rPr>
          <w:rStyle w:val="StyleUnderline"/>
        </w:rPr>
        <w:t xml:space="preserve"> of competitors </w:t>
      </w:r>
      <w:r w:rsidRPr="00F53873">
        <w:rPr>
          <w:rStyle w:val="StyleUnderline"/>
          <w:highlight w:val="cyan"/>
        </w:rPr>
        <w:t>in deep space</w:t>
      </w:r>
      <w:r w:rsidRPr="00B60AC4">
        <w:rPr>
          <w:rStyle w:val="StyleUnderline"/>
        </w:rPr>
        <w:t xml:space="preserve"> are </w:t>
      </w:r>
      <w:r w:rsidRPr="00F53873">
        <w:rPr>
          <w:rStyle w:val="StyleUnderline"/>
          <w:highlight w:val="cyan"/>
        </w:rPr>
        <w:t>prevented</w:t>
      </w:r>
      <w:r w:rsidRPr="00B60AC4">
        <w:rPr>
          <w:rStyle w:val="StyleUnderline"/>
        </w:rPr>
        <w:t xml:space="preserve"> </w:t>
      </w:r>
      <w:r w:rsidRPr="00F53873">
        <w:rPr>
          <w:rStyle w:val="StyleUnderline"/>
          <w:highlight w:val="cyan"/>
        </w:rPr>
        <w:t>by</w:t>
      </w:r>
      <w:r w:rsidRPr="00B60AC4">
        <w:rPr>
          <w:rStyle w:val="StyleUnderline"/>
        </w:rPr>
        <w:t xml:space="preserve"> the </w:t>
      </w:r>
      <w:r w:rsidRPr="00F53873">
        <w:rPr>
          <w:rStyle w:val="StyleUnderline"/>
          <w:highlight w:val="cyan"/>
        </w:rPr>
        <w:t>reduction of exploration</w:t>
      </w:r>
      <w:r w:rsidRPr="00B60AC4">
        <w:rPr>
          <w:rStyle w:val="StyleUnderline"/>
        </w:rPr>
        <w:t xml:space="preserve"> efforts at the same destination through the </w:t>
      </w:r>
      <w:r w:rsidRPr="00F53873">
        <w:rPr>
          <w:rStyle w:val="StyleUnderline"/>
          <w:highlight w:val="cyan"/>
        </w:rPr>
        <w:t>application</w:t>
      </w:r>
      <w:r w:rsidRPr="00B60AC4">
        <w:rPr>
          <w:rStyle w:val="StyleUnderline"/>
        </w:rPr>
        <w:t xml:space="preserve"> </w:t>
      </w:r>
      <w:r w:rsidRPr="00F53873">
        <w:rPr>
          <w:rStyle w:val="StyleUnderline"/>
          <w:highlight w:val="cyan"/>
        </w:rPr>
        <w:t>for</w:t>
      </w:r>
      <w:r w:rsidRPr="00B60AC4">
        <w:rPr>
          <w:rStyle w:val="StyleUnderline"/>
        </w:rPr>
        <w:t xml:space="preserve"> mining </w:t>
      </w:r>
      <w:r w:rsidRPr="00F53873">
        <w:rPr>
          <w:rStyle w:val="StyleUnderline"/>
          <w:highlight w:val="cyan"/>
        </w:rPr>
        <w:t>rights</w:t>
      </w:r>
      <w:r w:rsidRPr="00B60AC4">
        <w:rPr>
          <w:rStyle w:val="StyleUnderline"/>
        </w:rPr>
        <w:t xml:space="preserve"> by </w:t>
      </w:r>
      <w:r w:rsidRPr="00F53873">
        <w:rPr>
          <w:rStyle w:val="StyleUnderline"/>
          <w:highlight w:val="cyan"/>
        </w:rPr>
        <w:t>one</w:t>
      </w:r>
      <w:r w:rsidRPr="00B60AC4">
        <w:rPr>
          <w:rStyle w:val="StyleUnderline"/>
        </w:rPr>
        <w:t xml:space="preserve"> applicant </w:t>
      </w:r>
      <w:r w:rsidRPr="00F53873">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Followed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F53873">
        <w:rPr>
          <w:rStyle w:val="StyleUnderline"/>
          <w:highlight w:val="cyan"/>
        </w:rPr>
        <w:t>preventing</w:t>
      </w:r>
      <w:r w:rsidRPr="00E4117B">
        <w:rPr>
          <w:rStyle w:val="StyleUnderline"/>
        </w:rPr>
        <w:t xml:space="preserve"> the </w:t>
      </w:r>
      <w:r w:rsidRPr="00F53873">
        <w:rPr>
          <w:rStyle w:val="StyleUnderline"/>
          <w:highlight w:val="cyan"/>
        </w:rPr>
        <w:t>collision</w:t>
      </w:r>
      <w:r w:rsidRPr="00E4117B">
        <w:rPr>
          <w:rStyle w:val="StyleUnderline"/>
        </w:rPr>
        <w:t xml:space="preserve"> of two spacecraft, one </w:t>
      </w:r>
      <w:r w:rsidRPr="00F53873">
        <w:rPr>
          <w:rStyle w:val="StyleUnderline"/>
          <w:highlight w:val="cyan"/>
        </w:rPr>
        <w:t>source</w:t>
      </w:r>
      <w:r w:rsidRPr="00E4117B">
        <w:rPr>
          <w:rStyle w:val="StyleUnderline"/>
        </w:rPr>
        <w:t xml:space="preserve"> </w:t>
      </w:r>
      <w:r w:rsidRPr="00F53873">
        <w:rPr>
          <w:rStyle w:val="StyleUnderline"/>
          <w:highlight w:val="cyan"/>
        </w:rPr>
        <w:t>of debris creation</w:t>
      </w:r>
      <w:r w:rsidRPr="00E4117B">
        <w:rPr>
          <w:rStyle w:val="StyleUnderline"/>
        </w:rPr>
        <w:t xml:space="preserve"> can be </w:t>
      </w:r>
      <w:r w:rsidRPr="00F53873">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Followed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Followed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F53873">
        <w:rPr>
          <w:rStyle w:val="StyleUnderline"/>
          <w:highlight w:val="cyan"/>
        </w:rPr>
        <w:t>continuous</w:t>
      </w:r>
      <w:r w:rsidRPr="00E4117B">
        <w:rPr>
          <w:rStyle w:val="StyleUnderline"/>
        </w:rPr>
        <w:t xml:space="preserve">, (for a mining activity) untypical </w:t>
      </w:r>
      <w:r w:rsidRPr="00F53873">
        <w:rPr>
          <w:rStyle w:val="StyleUnderline"/>
          <w:highlight w:val="cyan"/>
        </w:rPr>
        <w:t>change</w:t>
      </w:r>
      <w:r w:rsidRPr="00E4117B">
        <w:rPr>
          <w:rStyle w:val="StyleUnderline"/>
        </w:rPr>
        <w:t xml:space="preserve"> </w:t>
      </w:r>
      <w:r w:rsidRPr="00F53873">
        <w:rPr>
          <w:rStyle w:val="StyleUnderline"/>
          <w:highlight w:val="cyan"/>
        </w:rPr>
        <w:t>in</w:t>
      </w:r>
      <w:r w:rsidRPr="00E4117B">
        <w:rPr>
          <w:rStyle w:val="StyleUnderline"/>
        </w:rPr>
        <w:t xml:space="preserve"> the </w:t>
      </w:r>
      <w:r w:rsidRPr="00F53873">
        <w:rPr>
          <w:rStyle w:val="StyleUnderline"/>
          <w:highlight w:val="cyan"/>
        </w:rPr>
        <w:t>orbit</w:t>
      </w:r>
      <w:r w:rsidRPr="00E4117B">
        <w:rPr>
          <w:rStyle w:val="StyleUnderline"/>
        </w:rPr>
        <w:t xml:space="preserve"> </w:t>
      </w:r>
      <w:r w:rsidRPr="00F53873">
        <w:rPr>
          <w:rStyle w:val="StyleUnderline"/>
          <w:highlight w:val="cyan"/>
        </w:rPr>
        <w:t>of</w:t>
      </w:r>
      <w:r w:rsidRPr="00E4117B">
        <w:rPr>
          <w:rStyle w:val="StyleUnderline"/>
        </w:rPr>
        <w:t xml:space="preserve"> an </w:t>
      </w:r>
      <w:r w:rsidRPr="00F53873">
        <w:rPr>
          <w:rStyle w:val="StyleUnderline"/>
          <w:highlight w:val="cyan"/>
        </w:rPr>
        <w:t>asteroid</w:t>
      </w:r>
      <w:r w:rsidRPr="00E4117B">
        <w:rPr>
          <w:rStyle w:val="StyleUnderline"/>
        </w:rPr>
        <w:t xml:space="preserve"> would </w:t>
      </w:r>
      <w:r w:rsidRPr="00F53873">
        <w:rPr>
          <w:rStyle w:val="StyleUnderline"/>
          <w:highlight w:val="cyan"/>
        </w:rPr>
        <w:t>make</w:t>
      </w:r>
      <w:r w:rsidRPr="00E4117B">
        <w:rPr>
          <w:rStyle w:val="StyleUnderline"/>
        </w:rPr>
        <w:t xml:space="preserve"> a </w:t>
      </w:r>
      <w:r w:rsidRPr="00F53873">
        <w:rPr>
          <w:rStyle w:val="StyleUnderline"/>
          <w:highlight w:val="cyan"/>
        </w:rPr>
        <w:t>redirect</w:t>
      </w:r>
      <w:r w:rsidRPr="00E4117B">
        <w:rPr>
          <w:rStyle w:val="StyleUnderline"/>
        </w:rPr>
        <w:t xml:space="preserve"> </w:t>
      </w:r>
      <w:r w:rsidRPr="00F53873">
        <w:rPr>
          <w:rStyle w:val="StyleUnderline"/>
          <w:highlight w:val="cyan"/>
        </w:rPr>
        <w:t>attempt</w:t>
      </w:r>
      <w:r w:rsidRPr="00E4117B">
        <w:rPr>
          <w:rStyle w:val="StyleUnderline"/>
        </w:rPr>
        <w:t xml:space="preserve"> </w:t>
      </w:r>
      <w:r w:rsidRPr="00F53873">
        <w:rPr>
          <w:rStyle w:val="StyleUnderline"/>
          <w:highlight w:val="cyan"/>
        </w:rPr>
        <w:t>with</w:t>
      </w:r>
      <w:r w:rsidRPr="00E4117B">
        <w:rPr>
          <w:rStyle w:val="StyleUnderline"/>
        </w:rPr>
        <w:t xml:space="preserve"> </w:t>
      </w:r>
      <w:r w:rsidRPr="00F53873">
        <w:rPr>
          <w:rStyle w:val="StyleUnderline"/>
          <w:highlight w:val="cyan"/>
        </w:rPr>
        <w:t>hostile</w:t>
      </w:r>
      <w:r w:rsidRPr="00E4117B">
        <w:rPr>
          <w:rStyle w:val="StyleUnderline"/>
        </w:rPr>
        <w:t xml:space="preserve"> </w:t>
      </w:r>
      <w:r w:rsidRPr="00F53873">
        <w:rPr>
          <w:rStyle w:val="StyleUnderline"/>
          <w:highlight w:val="cyan"/>
        </w:rPr>
        <w:t>intent</w:t>
      </w:r>
      <w:r w:rsidRPr="00E4117B">
        <w:rPr>
          <w:rStyle w:val="StyleUnderline"/>
        </w:rPr>
        <w:t xml:space="preserve"> easily </w:t>
      </w:r>
      <w:r w:rsidRPr="00F53873">
        <w:rPr>
          <w:rStyle w:val="StyleUnderline"/>
          <w:highlight w:val="cyan"/>
        </w:rPr>
        <w:t>identifiable</w:t>
      </w:r>
      <w:r w:rsidRPr="00E4117B">
        <w:rPr>
          <w:rStyle w:val="StyleUnderline"/>
        </w:rPr>
        <w:t xml:space="preserve">, effectively </w:t>
      </w:r>
      <w:r w:rsidRPr="00F53873">
        <w:rPr>
          <w:rStyle w:val="StyleUnderline"/>
          <w:highlight w:val="cyan"/>
        </w:rPr>
        <w:t>deterring</w:t>
      </w:r>
      <w:r w:rsidRPr="00E4117B">
        <w:rPr>
          <w:rStyle w:val="StyleUnderline"/>
        </w:rPr>
        <w:t xml:space="preserve"> such an activity in the first place by ensuring the identification of the </w:t>
      </w:r>
      <w:r w:rsidRPr="00F53873">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F53873">
        <w:rPr>
          <w:rStyle w:val="StyleUnderline"/>
          <w:highlight w:val="cyan"/>
        </w:rPr>
        <w:t>database</w:t>
      </w:r>
      <w:r w:rsidRPr="00E4117B">
        <w:rPr>
          <w:rStyle w:val="StyleUnderline"/>
        </w:rPr>
        <w:t xml:space="preserve"> would </w:t>
      </w:r>
      <w:r w:rsidRPr="00F53873">
        <w:rPr>
          <w:rStyle w:val="StyleUnderline"/>
          <w:highlight w:val="cyan"/>
        </w:rPr>
        <w:t>provide</w:t>
      </w:r>
      <w:r w:rsidRPr="00E4117B">
        <w:rPr>
          <w:rStyle w:val="StyleUnderline"/>
        </w:rPr>
        <w:t xml:space="preserve"> a </w:t>
      </w:r>
      <w:r w:rsidRPr="00F53873">
        <w:rPr>
          <w:rStyle w:val="StyleUnderline"/>
          <w:highlight w:val="cyan"/>
        </w:rPr>
        <w:t>catalogue</w:t>
      </w:r>
      <w:r w:rsidRPr="00E4117B">
        <w:rPr>
          <w:rStyle w:val="StyleUnderline"/>
        </w:rPr>
        <w:t xml:space="preserve"> </w:t>
      </w:r>
      <w:r w:rsidRPr="00F53873">
        <w:rPr>
          <w:rStyle w:val="StyleUnderline"/>
          <w:highlight w:val="cyan"/>
        </w:rPr>
        <w:t>of</w:t>
      </w:r>
      <w:r w:rsidRPr="00E4117B">
        <w:rPr>
          <w:rStyle w:val="StyleUnderline"/>
        </w:rPr>
        <w:t xml:space="preserve"> </w:t>
      </w:r>
      <w:r w:rsidRPr="00F53873">
        <w:rPr>
          <w:rStyle w:val="StyleUnderline"/>
          <w:highlight w:val="cyan"/>
        </w:rPr>
        <w:t>asteroids</w:t>
      </w:r>
      <w:r w:rsidRPr="00E4117B">
        <w:rPr>
          <w:rStyle w:val="StyleUnderline"/>
        </w:rPr>
        <w:t xml:space="preserve"> with exploration </w:t>
      </w:r>
      <w:r w:rsidRPr="00F53873">
        <w:rPr>
          <w:rStyle w:val="StyleUnderline"/>
          <w:highlight w:val="cyan"/>
        </w:rPr>
        <w:t>and</w:t>
      </w:r>
      <w:r w:rsidRPr="00E4117B">
        <w:rPr>
          <w:rStyle w:val="StyleUnderline"/>
        </w:rPr>
        <w:t xml:space="preserve"> </w:t>
      </w:r>
      <w:r w:rsidRPr="00F53873">
        <w:rPr>
          <w:rStyle w:val="StyleUnderline"/>
          <w:highlight w:val="cyan"/>
        </w:rPr>
        <w:t>mining</w:t>
      </w:r>
      <w:r w:rsidRPr="00E4117B">
        <w:rPr>
          <w:rStyle w:val="StyleUnderline"/>
        </w:rPr>
        <w:t xml:space="preserve"> activities in place that should be </w:t>
      </w:r>
      <w:r w:rsidRPr="00F53873">
        <w:rPr>
          <w:rStyle w:val="StyleUnderline"/>
          <w:highlight w:val="cyan"/>
        </w:rPr>
        <w:t>tracked</w:t>
      </w:r>
      <w:r w:rsidRPr="00E4117B">
        <w:rPr>
          <w:rStyle w:val="StyleUnderline"/>
        </w:rPr>
        <w:t xml:space="preserve"> more </w:t>
      </w:r>
      <w:r w:rsidRPr="00F53873">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F53873">
        <w:rPr>
          <w:rStyle w:val="StyleUnderline"/>
          <w:highlight w:val="cyan"/>
        </w:rPr>
        <w:t>avoid</w:t>
      </w:r>
      <w:r w:rsidRPr="00E4117B">
        <w:rPr>
          <w:rStyle w:val="StyleUnderline"/>
        </w:rPr>
        <w:t xml:space="preserve"> catastrophic </w:t>
      </w:r>
      <w:r w:rsidRPr="00F53873">
        <w:rPr>
          <w:rStyle w:val="StyleUnderline"/>
          <w:highlight w:val="cyan"/>
        </w:rPr>
        <w:t>mishaps</w:t>
      </w:r>
      <w:r w:rsidRPr="00E4117B">
        <w:rPr>
          <w:rStyle w:val="StyleUnderline"/>
        </w:rPr>
        <w:t>, such as the accidental change of a NEO's orbit to intercept Earth by changing its mass through mining.</w:t>
      </w:r>
    </w:p>
    <w:p w14:paraId="68CA00B8" w14:textId="77777777" w:rsidR="000767CF" w:rsidRDefault="000767CF" w:rsidP="000767CF">
      <w:pPr>
        <w:pStyle w:val="Heading4"/>
      </w:pPr>
      <w:r w:rsidRPr="00E4117B">
        <w:t>Space mining fails now due to profitability</w:t>
      </w:r>
      <w:r>
        <w:t xml:space="preserve"> and unsafe tech</w:t>
      </w:r>
      <w:r w:rsidRPr="00E4117B">
        <w:t xml:space="preserve"> which only the cp solves</w:t>
      </w:r>
    </w:p>
    <w:p w14:paraId="288A8363" w14:textId="77777777" w:rsidR="000767CF" w:rsidRDefault="000767CF" w:rsidP="000767CF">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5" w:history="1">
        <w:r w:rsidRPr="006723E0">
          <w:rPr>
            <w:rStyle w:val="FollowedHyperlink"/>
          </w:rPr>
          <w:t>https://www.sciencedirect.com/science/article/pii/S0265964621000515 accessed 12/12/21</w:t>
        </w:r>
      </w:hyperlink>
      <w:r>
        <w:t>] Adam</w:t>
      </w:r>
    </w:p>
    <w:p w14:paraId="755A0074" w14:textId="77777777" w:rsidR="000767CF" w:rsidRPr="00CC59C3" w:rsidRDefault="000767CF" w:rsidP="000767CF">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F53873">
        <w:rPr>
          <w:rStyle w:val="StyleUnderline"/>
          <w:highlight w:val="cyan"/>
        </w:rPr>
        <w:t>Explorations</w:t>
      </w:r>
      <w:r w:rsidRPr="00E4117B">
        <w:rPr>
          <w:rStyle w:val="StyleUnderline"/>
        </w:rPr>
        <w:t xml:space="preserve"> of celestial bodies will have a </w:t>
      </w:r>
      <w:r w:rsidRPr="00F53873">
        <w:rPr>
          <w:rStyle w:val="StyleUnderline"/>
          <w:highlight w:val="cyan"/>
        </w:rPr>
        <w:t>likelihood of failing</w:t>
      </w:r>
      <w:r w:rsidRPr="00E4117B">
        <w:rPr>
          <w:rStyle w:val="StyleUnderline"/>
        </w:rPr>
        <w:t xml:space="preserve"> </w:t>
      </w:r>
      <w:r w:rsidRPr="00F53873">
        <w:rPr>
          <w:rStyle w:val="StyleUnderline"/>
          <w:highlight w:val="cyan"/>
        </w:rPr>
        <w:t>from</w:t>
      </w:r>
      <w:r w:rsidRPr="00E4117B">
        <w:rPr>
          <w:rStyle w:val="StyleUnderline"/>
        </w:rPr>
        <w:t xml:space="preserve"> the </w:t>
      </w:r>
      <w:r w:rsidRPr="00F53873">
        <w:rPr>
          <w:rStyle w:val="StyleUnderline"/>
          <w:highlight w:val="cyan"/>
        </w:rPr>
        <w:t>perspective</w:t>
      </w:r>
      <w:r w:rsidRPr="00E4117B">
        <w:rPr>
          <w:rStyle w:val="StyleUnderline"/>
        </w:rPr>
        <w:t xml:space="preserve"> </w:t>
      </w:r>
      <w:r w:rsidRPr="00F53873">
        <w:rPr>
          <w:rStyle w:val="StyleUnderline"/>
          <w:highlight w:val="cyan"/>
        </w:rPr>
        <w:t>of</w:t>
      </w:r>
      <w:r w:rsidRPr="00E4117B">
        <w:rPr>
          <w:rStyle w:val="StyleUnderline"/>
        </w:rPr>
        <w:t xml:space="preserve"> the </w:t>
      </w:r>
      <w:r w:rsidRPr="00F53873">
        <w:rPr>
          <w:rStyle w:val="StyleUnderline"/>
          <w:highlight w:val="cyan"/>
        </w:rPr>
        <w:t>actual value</w:t>
      </w:r>
      <w:r w:rsidRPr="00E4117B">
        <w:rPr>
          <w:rStyle w:val="StyleUnderline"/>
        </w:rPr>
        <w:t xml:space="preserve"> of the explored object </w:t>
      </w:r>
      <w:r w:rsidRPr="00F53873">
        <w:rPr>
          <w:rStyle w:val="StyleUnderline"/>
          <w:highlight w:val="cyan"/>
        </w:rPr>
        <w:t>vs. the expected value</w:t>
      </w:r>
      <w:r w:rsidRPr="00826990">
        <w:t xml:space="preserve">. In this case, the </w:t>
      </w:r>
      <w:r w:rsidRPr="00F53873">
        <w:rPr>
          <w:rStyle w:val="StyleUnderline"/>
          <w:highlight w:val="cyan"/>
        </w:rPr>
        <w:t>costs of exploration</w:t>
      </w:r>
      <w:r w:rsidRPr="00E4117B">
        <w:rPr>
          <w:rStyle w:val="StyleUnderline"/>
        </w:rPr>
        <w:t xml:space="preserve"> </w:t>
      </w:r>
      <w:r w:rsidRPr="00F53873">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F53873">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Followed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F53873">
        <w:rPr>
          <w:rStyle w:val="StyleUnderline"/>
          <w:highlight w:val="cyan"/>
        </w:rPr>
        <w:t>increasing</w:t>
      </w:r>
      <w:r w:rsidRPr="00E4117B">
        <w:rPr>
          <w:rStyle w:val="StyleUnderline"/>
        </w:rPr>
        <w:t xml:space="preserve"> number of </w:t>
      </w:r>
      <w:r w:rsidRPr="00F53873">
        <w:rPr>
          <w:rStyle w:val="StyleUnderline"/>
          <w:highlight w:val="cyan"/>
        </w:rPr>
        <w:t>exploration</w:t>
      </w:r>
      <w:r w:rsidRPr="00E4117B">
        <w:rPr>
          <w:rStyle w:val="StyleUnderline"/>
        </w:rPr>
        <w:t xml:space="preserve"> </w:t>
      </w:r>
      <w:r w:rsidRPr="00F53873">
        <w:rPr>
          <w:rStyle w:val="StyleUnderline"/>
          <w:highlight w:val="cyan"/>
        </w:rPr>
        <w:t>missions</w:t>
      </w:r>
      <w:r w:rsidRPr="00E4117B">
        <w:rPr>
          <w:rStyle w:val="StyleUnderline"/>
        </w:rPr>
        <w:t xml:space="preserve"> led by a company, the </w:t>
      </w:r>
      <w:r w:rsidRPr="00F53873">
        <w:rPr>
          <w:rStyle w:val="StyleUnderline"/>
          <w:highlight w:val="cyan"/>
        </w:rPr>
        <w:t>data</w:t>
      </w:r>
      <w:r w:rsidRPr="00E4117B">
        <w:rPr>
          <w:rStyle w:val="StyleUnderline"/>
        </w:rPr>
        <w:t xml:space="preserve"> </w:t>
      </w:r>
      <w:r w:rsidRPr="00F53873">
        <w:rPr>
          <w:rStyle w:val="StyleUnderline"/>
          <w:highlight w:val="cyan"/>
        </w:rPr>
        <w:t>collected</w:t>
      </w:r>
      <w:r w:rsidRPr="00E4117B">
        <w:rPr>
          <w:rStyle w:val="StyleUnderline"/>
        </w:rPr>
        <w:t xml:space="preserve"> may </w:t>
      </w:r>
      <w:r w:rsidRPr="00F53873">
        <w:rPr>
          <w:rStyle w:val="StyleUnderline"/>
          <w:highlight w:val="cyan"/>
        </w:rPr>
        <w:t>lead</w:t>
      </w:r>
      <w:r w:rsidRPr="00E4117B">
        <w:rPr>
          <w:rStyle w:val="StyleUnderline"/>
        </w:rPr>
        <w:t xml:space="preserve"> </w:t>
      </w:r>
      <w:r w:rsidRPr="00F53873">
        <w:rPr>
          <w:rStyle w:val="StyleUnderline"/>
          <w:highlight w:val="cyan"/>
        </w:rPr>
        <w:t>to</w:t>
      </w:r>
      <w:r w:rsidRPr="00E4117B">
        <w:rPr>
          <w:rStyle w:val="StyleUnderline"/>
        </w:rPr>
        <w:t xml:space="preserve"> </w:t>
      </w:r>
      <w:r w:rsidRPr="00F53873">
        <w:rPr>
          <w:rStyle w:val="StyleUnderline"/>
          <w:highlight w:val="cyan"/>
        </w:rPr>
        <w:t>better</w:t>
      </w:r>
      <w:r w:rsidRPr="00E4117B">
        <w:rPr>
          <w:rStyle w:val="StyleUnderline"/>
        </w:rPr>
        <w:t xml:space="preserve"> in-house </w:t>
      </w:r>
      <w:r w:rsidRPr="00F53873">
        <w:rPr>
          <w:rStyle w:val="StyleUnderline"/>
          <w:highlight w:val="cyan"/>
        </w:rPr>
        <w:t>models</w:t>
      </w:r>
      <w:r w:rsidRPr="00E4117B">
        <w:rPr>
          <w:rStyle w:val="StyleUnderline"/>
        </w:rPr>
        <w:t xml:space="preserve"> </w:t>
      </w:r>
      <w:r w:rsidRPr="00F53873">
        <w:rPr>
          <w:rStyle w:val="StyleUnderline"/>
          <w:highlight w:val="cyan"/>
        </w:rPr>
        <w:t>and</w:t>
      </w:r>
      <w:r w:rsidRPr="00E4117B">
        <w:rPr>
          <w:rStyle w:val="StyleUnderline"/>
        </w:rPr>
        <w:t xml:space="preserve"> a </w:t>
      </w:r>
      <w:r w:rsidRPr="00F53873">
        <w:rPr>
          <w:rStyle w:val="StyleUnderline"/>
          <w:highlight w:val="cyan"/>
        </w:rPr>
        <w:t>higher</w:t>
      </w:r>
      <w:r w:rsidRPr="00E4117B">
        <w:rPr>
          <w:rStyle w:val="StyleUnderline"/>
        </w:rPr>
        <w:t xml:space="preserve"> </w:t>
      </w:r>
      <w:r w:rsidRPr="00F53873">
        <w:rPr>
          <w:rStyle w:val="StyleUnderline"/>
          <w:highlight w:val="cyan"/>
        </w:rPr>
        <w:t>probability</w:t>
      </w:r>
      <w:r w:rsidRPr="00E4117B">
        <w:rPr>
          <w:rStyle w:val="StyleUnderline"/>
        </w:rPr>
        <w:t xml:space="preserve"> </w:t>
      </w:r>
      <w:r w:rsidRPr="00F53873">
        <w:rPr>
          <w:rStyle w:val="StyleUnderline"/>
          <w:highlight w:val="cyan"/>
        </w:rPr>
        <w:t>of</w:t>
      </w:r>
      <w:r w:rsidRPr="00E4117B">
        <w:rPr>
          <w:rStyle w:val="StyleUnderline"/>
        </w:rPr>
        <w:t xml:space="preserve"> </w:t>
      </w:r>
      <w:r w:rsidRPr="00F53873">
        <w:rPr>
          <w:rStyle w:val="StyleUnderline"/>
          <w:highlight w:val="cyan"/>
        </w:rPr>
        <w:t>exploring</w:t>
      </w:r>
      <w:r w:rsidRPr="00E4117B">
        <w:rPr>
          <w:rStyle w:val="StyleUnderline"/>
        </w:rPr>
        <w:t xml:space="preserve"> </w:t>
      </w:r>
      <w:r w:rsidRPr="00F53873">
        <w:rPr>
          <w:rStyle w:val="StyleUnderline"/>
          <w:highlight w:val="cyan"/>
        </w:rPr>
        <w:t>the</w:t>
      </w:r>
      <w:r w:rsidRPr="00E4117B">
        <w:rPr>
          <w:rStyle w:val="StyleUnderline"/>
        </w:rPr>
        <w:t xml:space="preserve"> </w:t>
      </w:r>
      <w:r w:rsidRPr="00F53873">
        <w:rPr>
          <w:rStyle w:val="StyleUnderline"/>
          <w:highlight w:val="cyan"/>
        </w:rPr>
        <w:t>‘right’</w:t>
      </w:r>
      <w:r w:rsidRPr="00E4117B">
        <w:rPr>
          <w:rStyle w:val="StyleUnderline"/>
        </w:rPr>
        <w:t xml:space="preserve"> </w:t>
      </w:r>
      <w:r w:rsidRPr="00F53873">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F53873">
        <w:rPr>
          <w:rStyle w:val="StyleUnderline"/>
          <w:highlight w:val="cyan"/>
        </w:rPr>
        <w:t>lack</w:t>
      </w:r>
      <w:r w:rsidRPr="00E4117B">
        <w:rPr>
          <w:rStyle w:val="StyleUnderline"/>
        </w:rPr>
        <w:t xml:space="preserve"> </w:t>
      </w:r>
      <w:r w:rsidRPr="00F53873">
        <w:rPr>
          <w:rStyle w:val="StyleUnderline"/>
          <w:highlight w:val="cyan"/>
        </w:rPr>
        <w:t>of</w:t>
      </w:r>
      <w:r w:rsidRPr="00E4117B">
        <w:rPr>
          <w:rStyle w:val="StyleUnderline"/>
        </w:rPr>
        <w:t xml:space="preserve"> legacy </w:t>
      </w:r>
      <w:r w:rsidRPr="00F53873">
        <w:rPr>
          <w:rStyle w:val="StyleUnderline"/>
          <w:highlight w:val="cyan"/>
        </w:rPr>
        <w:t>mission</w:t>
      </w:r>
      <w:r w:rsidRPr="00E4117B">
        <w:rPr>
          <w:rStyle w:val="StyleUnderline"/>
        </w:rPr>
        <w:t xml:space="preserve"> </w:t>
      </w:r>
      <w:r w:rsidRPr="00F53873">
        <w:rPr>
          <w:rStyle w:val="StyleUnderline"/>
          <w:highlight w:val="cyan"/>
        </w:rPr>
        <w:t>data</w:t>
      </w:r>
      <w:r w:rsidRPr="00826990">
        <w:t xml:space="preserve">, market </w:t>
      </w:r>
      <w:r w:rsidRPr="00F53873">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F53873">
        <w:rPr>
          <w:rStyle w:val="StyleUnderline"/>
          <w:highlight w:val="cyan"/>
        </w:rPr>
        <w:t>risk</w:t>
      </w:r>
      <w:r w:rsidRPr="00E4117B">
        <w:rPr>
          <w:rStyle w:val="StyleUnderline"/>
        </w:rPr>
        <w:t xml:space="preserve"> of </w:t>
      </w:r>
      <w:r w:rsidRPr="00F53873">
        <w:rPr>
          <w:rStyle w:val="StyleUnderline"/>
          <w:highlight w:val="cyan"/>
        </w:rPr>
        <w:t>misallocating</w:t>
      </w:r>
      <w:r w:rsidRPr="00E4117B">
        <w:rPr>
          <w:rStyle w:val="StyleUnderline"/>
        </w:rPr>
        <w:t xml:space="preserve"> exploration </w:t>
      </w:r>
      <w:r w:rsidRPr="00F53873">
        <w:rPr>
          <w:rStyle w:val="StyleUnderline"/>
          <w:highlight w:val="cyan"/>
        </w:rPr>
        <w:t>missions</w:t>
      </w:r>
      <w:r w:rsidRPr="00826990">
        <w:t xml:space="preserve">, </w:t>
      </w:r>
      <w:r w:rsidRPr="00E4117B">
        <w:rPr>
          <w:rStyle w:val="StyleUnderline"/>
        </w:rPr>
        <w:t xml:space="preserve">making </w:t>
      </w:r>
      <w:r w:rsidRPr="00F53873">
        <w:rPr>
          <w:rStyle w:val="StyleUnderline"/>
          <w:highlight w:val="cyan"/>
        </w:rPr>
        <w:t>investments</w:t>
      </w:r>
      <w:r w:rsidRPr="00E4117B">
        <w:rPr>
          <w:rStyle w:val="StyleUnderline"/>
        </w:rPr>
        <w:t xml:space="preserve"> in those companies </w:t>
      </w:r>
      <w:r w:rsidRPr="00F53873">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F53873">
        <w:rPr>
          <w:rStyle w:val="StyleUnderline"/>
          <w:highlight w:val="cyan"/>
        </w:rPr>
        <w:t>risk</w:t>
      </w:r>
      <w:r w:rsidRPr="00CC59C3">
        <w:rPr>
          <w:rStyle w:val="StyleUnderline"/>
        </w:rPr>
        <w:t xml:space="preserve"> of the investment in emerging companies </w:t>
      </w:r>
      <w:r w:rsidRPr="00F53873">
        <w:rPr>
          <w:rStyle w:val="StyleUnderline"/>
          <w:highlight w:val="cyan"/>
        </w:rPr>
        <w:t>is</w:t>
      </w:r>
      <w:r w:rsidRPr="00CC59C3">
        <w:rPr>
          <w:rStyle w:val="StyleUnderline"/>
        </w:rPr>
        <w:t xml:space="preserve"> </w:t>
      </w:r>
      <w:r w:rsidRPr="00F53873">
        <w:rPr>
          <w:rStyle w:val="StyleUnderline"/>
          <w:highlight w:val="cyan"/>
        </w:rPr>
        <w:t>reduced</w:t>
      </w:r>
      <w:r w:rsidRPr="00CC59C3">
        <w:rPr>
          <w:rStyle w:val="StyleUnderline"/>
        </w:rPr>
        <w:t xml:space="preserve"> </w:t>
      </w:r>
      <w:r w:rsidRPr="00F53873">
        <w:rPr>
          <w:rStyle w:val="StyleUnderline"/>
          <w:highlight w:val="cyan"/>
        </w:rPr>
        <w:t>by</w:t>
      </w:r>
      <w:r w:rsidRPr="00CC59C3">
        <w:rPr>
          <w:rStyle w:val="StyleUnderline"/>
        </w:rPr>
        <w:t xml:space="preserve"> the proposed mechanism by </w:t>
      </w:r>
      <w:r w:rsidRPr="00F53873">
        <w:rPr>
          <w:rStyle w:val="StyleUnderline"/>
          <w:highlight w:val="cyan"/>
        </w:rPr>
        <w:t>ensuring</w:t>
      </w:r>
      <w:r w:rsidRPr="00CC59C3">
        <w:rPr>
          <w:rStyle w:val="StyleUnderline"/>
        </w:rPr>
        <w:t xml:space="preserve"> the </w:t>
      </w:r>
      <w:r w:rsidRPr="00F53873">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18D05B61" w14:textId="77777777" w:rsidR="000767CF" w:rsidRPr="00CC59C3" w:rsidRDefault="000767CF" w:rsidP="000767CF">
      <w:pPr>
        <w:rPr>
          <w:rStyle w:val="StyleUnderline"/>
        </w:rPr>
      </w:pPr>
      <w:r w:rsidRPr="00826990">
        <w:t xml:space="preserve">The </w:t>
      </w:r>
      <w:r w:rsidRPr="00F53873">
        <w:rPr>
          <w:rStyle w:val="StyleUnderline"/>
          <w:highlight w:val="cyan"/>
        </w:rPr>
        <w:t>long lead times of</w:t>
      </w:r>
      <w:r w:rsidRPr="00CC59C3">
        <w:rPr>
          <w:rStyle w:val="StyleUnderline"/>
        </w:rPr>
        <w:t xml:space="preserve"> asteroid </w:t>
      </w:r>
      <w:r w:rsidRPr="00F53873">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F53873">
        <w:rPr>
          <w:rStyle w:val="StyleUnderline"/>
          <w:highlight w:val="cyan"/>
        </w:rPr>
        <w:t>long time</w:t>
      </w:r>
      <w:proofErr w:type="gramEnd"/>
      <w:r w:rsidRPr="00F53873">
        <w:rPr>
          <w:rStyle w:val="StyleUnderline"/>
          <w:highlight w:val="cyan"/>
        </w:rPr>
        <w:t xml:space="preserve"> frame</w:t>
      </w:r>
      <w:r w:rsidRPr="00CC59C3">
        <w:rPr>
          <w:rStyle w:val="StyleUnderline"/>
        </w:rPr>
        <w:t xml:space="preserve"> </w:t>
      </w:r>
      <w:r w:rsidRPr="00F53873">
        <w:rPr>
          <w:rStyle w:val="StyleUnderline"/>
          <w:highlight w:val="cyan"/>
        </w:rPr>
        <w:t>for</w:t>
      </w:r>
      <w:r w:rsidRPr="00CC59C3">
        <w:rPr>
          <w:rStyle w:val="StyleUnderline"/>
        </w:rPr>
        <w:t xml:space="preserve"> an </w:t>
      </w:r>
      <w:r w:rsidRPr="00F53873">
        <w:rPr>
          <w:rStyle w:val="StyleUnderline"/>
          <w:highlight w:val="cyan"/>
        </w:rPr>
        <w:t>ROI</w:t>
      </w:r>
      <w:r w:rsidRPr="00CC59C3">
        <w:rPr>
          <w:rStyle w:val="StyleUnderline"/>
        </w:rPr>
        <w:t xml:space="preserve">. </w:t>
      </w:r>
      <w:r w:rsidRPr="00826990">
        <w:t xml:space="preserve">The </w:t>
      </w:r>
      <w:r w:rsidRPr="00F53873">
        <w:rPr>
          <w:rStyle w:val="StyleUnderline"/>
          <w:highlight w:val="cyan"/>
        </w:rPr>
        <w:t>exclusive</w:t>
      </w:r>
      <w:r w:rsidRPr="00CC59C3">
        <w:rPr>
          <w:rStyle w:val="StyleUnderline"/>
        </w:rPr>
        <w:t xml:space="preserve"> mining </w:t>
      </w:r>
      <w:r w:rsidRPr="00F53873">
        <w:rPr>
          <w:rStyle w:val="StyleUnderline"/>
          <w:highlight w:val="cyan"/>
        </w:rPr>
        <w:t>rights</w:t>
      </w:r>
      <w:r w:rsidRPr="00CC59C3">
        <w:rPr>
          <w:rStyle w:val="StyleUnderline"/>
        </w:rPr>
        <w:t xml:space="preserve"> granted after the exploration phase </w:t>
      </w:r>
      <w:r w:rsidRPr="00F53873">
        <w:rPr>
          <w:rStyle w:val="StyleUnderline"/>
          <w:highlight w:val="cyan"/>
        </w:rPr>
        <w:t>give</w:t>
      </w:r>
      <w:r w:rsidRPr="00CC59C3">
        <w:rPr>
          <w:rStyle w:val="StyleUnderline"/>
        </w:rPr>
        <w:t xml:space="preserve"> </w:t>
      </w:r>
      <w:r w:rsidRPr="00F53873">
        <w:rPr>
          <w:rStyle w:val="StyleUnderline"/>
          <w:highlight w:val="cyan"/>
        </w:rPr>
        <w:t>investors</w:t>
      </w:r>
      <w:r w:rsidRPr="00CC59C3">
        <w:rPr>
          <w:rStyle w:val="StyleUnderline"/>
        </w:rPr>
        <w:t xml:space="preserve"> </w:t>
      </w:r>
      <w:r w:rsidRPr="00F53873">
        <w:rPr>
          <w:rStyle w:val="StyleUnderline"/>
          <w:highlight w:val="cyan"/>
        </w:rPr>
        <w:t xml:space="preserve">security </w:t>
      </w:r>
      <w:r w:rsidRPr="00711A10">
        <w:rPr>
          <w:rStyle w:val="StyleUnderline"/>
        </w:rPr>
        <w:t>half-way</w:t>
      </w:r>
      <w:r w:rsidRPr="00CC59C3">
        <w:rPr>
          <w:rStyle w:val="StyleUnderline"/>
        </w:rPr>
        <w:t xml:space="preserve"> </w:t>
      </w:r>
      <w:r w:rsidRPr="00F53873">
        <w:rPr>
          <w:rStyle w:val="StyleUnderline"/>
          <w:highlight w:val="cyan"/>
        </w:rPr>
        <w:t>into</w:t>
      </w:r>
      <w:r w:rsidRPr="00CC59C3">
        <w:rPr>
          <w:rStyle w:val="StyleUnderline"/>
        </w:rPr>
        <w:t xml:space="preserve"> their space mining </w:t>
      </w:r>
      <w:proofErr w:type="spellStart"/>
      <w:r w:rsidRPr="00F53873">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Followed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F53873">
        <w:rPr>
          <w:rStyle w:val="StyleUnderline"/>
          <w:highlight w:val="cyan"/>
        </w:rPr>
        <w:t>providing</w:t>
      </w:r>
      <w:r w:rsidRPr="00CC59C3">
        <w:rPr>
          <w:rStyle w:val="StyleUnderline"/>
        </w:rPr>
        <w:t xml:space="preserve"> mining </w:t>
      </w:r>
      <w:r w:rsidRPr="00F53873">
        <w:rPr>
          <w:rStyle w:val="StyleUnderline"/>
          <w:highlight w:val="cyan"/>
        </w:rPr>
        <w:t>companies</w:t>
      </w:r>
      <w:r w:rsidRPr="00CC59C3">
        <w:rPr>
          <w:rStyle w:val="StyleUnderline"/>
        </w:rPr>
        <w:t xml:space="preserve"> </w:t>
      </w:r>
      <w:r w:rsidRPr="00F53873">
        <w:rPr>
          <w:rStyle w:val="StyleUnderline"/>
          <w:highlight w:val="cyan"/>
        </w:rPr>
        <w:t>with</w:t>
      </w:r>
      <w:r w:rsidRPr="00CC59C3">
        <w:rPr>
          <w:rStyle w:val="StyleUnderline"/>
        </w:rPr>
        <w:t xml:space="preserve"> the </w:t>
      </w:r>
      <w:r w:rsidRPr="00F53873">
        <w:rPr>
          <w:rStyle w:val="StyleUnderline"/>
          <w:highlight w:val="cyan"/>
        </w:rPr>
        <w:t>data</w:t>
      </w:r>
      <w:r w:rsidRPr="00CC59C3">
        <w:rPr>
          <w:rStyle w:val="StyleUnderline"/>
        </w:rPr>
        <w:t xml:space="preserve"> and mining rights </w:t>
      </w:r>
      <w:r w:rsidRPr="00F53873">
        <w:rPr>
          <w:rStyle w:val="StyleUnderline"/>
          <w:highlight w:val="cyan"/>
        </w:rPr>
        <w:t>to a body</w:t>
      </w:r>
      <w:r w:rsidRPr="00CC59C3">
        <w:rPr>
          <w:rStyle w:val="StyleUnderline"/>
        </w:rPr>
        <w:t xml:space="preserve"> </w:t>
      </w:r>
      <w:r w:rsidRPr="00F53873">
        <w:rPr>
          <w:rStyle w:val="StyleUnderline"/>
          <w:highlight w:val="cyan"/>
        </w:rPr>
        <w:t>with</w:t>
      </w:r>
      <w:r w:rsidRPr="00CC59C3">
        <w:rPr>
          <w:rStyle w:val="StyleUnderline"/>
        </w:rPr>
        <w:t xml:space="preserve"> the </w:t>
      </w:r>
      <w:r w:rsidRPr="00F53873">
        <w:rPr>
          <w:rStyle w:val="StyleUnderline"/>
          <w:highlight w:val="cyan"/>
        </w:rPr>
        <w:t>specific</w:t>
      </w:r>
      <w:r w:rsidRPr="00CC59C3">
        <w:rPr>
          <w:rStyle w:val="StyleUnderline"/>
        </w:rPr>
        <w:t xml:space="preserve"> </w:t>
      </w:r>
      <w:r w:rsidRPr="00F53873">
        <w:rPr>
          <w:rStyle w:val="StyleUnderline"/>
          <w:highlight w:val="cyan"/>
        </w:rPr>
        <w:t>resource</w:t>
      </w:r>
      <w:r w:rsidRPr="00CC59C3">
        <w:rPr>
          <w:rStyle w:val="StyleUnderline"/>
        </w:rPr>
        <w:t xml:space="preserve"> </w:t>
      </w:r>
      <w:r w:rsidRPr="00F53873">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F53873">
        <w:rPr>
          <w:rStyle w:val="StyleUnderline"/>
          <w:highlight w:val="cyan"/>
        </w:rPr>
        <w:t>also</w:t>
      </w:r>
      <w:r w:rsidRPr="00CC59C3">
        <w:rPr>
          <w:rStyle w:val="StyleUnderline"/>
        </w:rPr>
        <w:t xml:space="preserve"> be more easily </w:t>
      </w:r>
      <w:r w:rsidRPr="00F53873">
        <w:rPr>
          <w:rStyle w:val="StyleUnderline"/>
          <w:highlight w:val="cyan"/>
        </w:rPr>
        <w:t>inclusive</w:t>
      </w:r>
      <w:r w:rsidRPr="00CC59C3">
        <w:rPr>
          <w:rStyle w:val="StyleUnderline"/>
        </w:rPr>
        <w:t xml:space="preserve"> </w:t>
      </w:r>
      <w:r w:rsidRPr="00F53873">
        <w:rPr>
          <w:rStyle w:val="StyleUnderline"/>
          <w:highlight w:val="cyan"/>
        </w:rPr>
        <w:t>of</w:t>
      </w:r>
      <w:r w:rsidRPr="00CC59C3">
        <w:rPr>
          <w:rStyle w:val="StyleUnderline"/>
        </w:rPr>
        <w:t xml:space="preserve"> </w:t>
      </w:r>
      <w:r w:rsidRPr="00F53873">
        <w:rPr>
          <w:rStyle w:val="StyleUnderline"/>
          <w:highlight w:val="cyan"/>
        </w:rPr>
        <w:t>less</w:t>
      </w:r>
      <w:r w:rsidRPr="00CC59C3">
        <w:rPr>
          <w:rStyle w:val="StyleUnderline"/>
        </w:rPr>
        <w:t xml:space="preserve"> </w:t>
      </w:r>
      <w:r w:rsidRPr="00F53873">
        <w:rPr>
          <w:rStyle w:val="StyleUnderline"/>
          <w:highlight w:val="cyan"/>
        </w:rPr>
        <w:t>developed</w:t>
      </w:r>
      <w:r w:rsidRPr="00CC59C3">
        <w:rPr>
          <w:rStyle w:val="StyleUnderline"/>
        </w:rPr>
        <w:t xml:space="preserve"> </w:t>
      </w:r>
      <w:r w:rsidRPr="00F53873">
        <w:rPr>
          <w:rStyle w:val="StyleUnderline"/>
          <w:highlight w:val="cyan"/>
        </w:rPr>
        <w:t>countries</w:t>
      </w:r>
      <w:r w:rsidRPr="00CC59C3">
        <w:rPr>
          <w:rStyle w:val="StyleUnderline"/>
        </w:rPr>
        <w:t>.</w:t>
      </w:r>
      <w:r w:rsidRPr="00826990">
        <w:t xml:space="preserve"> They </w:t>
      </w:r>
      <w:r w:rsidRPr="00F53873">
        <w:rPr>
          <w:rStyle w:val="StyleUnderline"/>
          <w:highlight w:val="cyan"/>
        </w:rPr>
        <w:t>could</w:t>
      </w:r>
      <w:r w:rsidRPr="00CC59C3">
        <w:rPr>
          <w:rStyle w:val="StyleUnderline"/>
        </w:rPr>
        <w:t xml:space="preserve"> simply </w:t>
      </w:r>
      <w:r w:rsidRPr="00F53873">
        <w:rPr>
          <w:rStyle w:val="StyleUnderline"/>
          <w:highlight w:val="cyan"/>
        </w:rPr>
        <w:t>contract</w:t>
      </w:r>
      <w:r w:rsidRPr="00CC59C3">
        <w:rPr>
          <w:rStyle w:val="StyleUnderline"/>
        </w:rPr>
        <w:t xml:space="preserve"> exploration </w:t>
      </w:r>
      <w:r w:rsidRPr="00F53873">
        <w:rPr>
          <w:rStyle w:val="StyleUnderline"/>
          <w:highlight w:val="cyan"/>
        </w:rPr>
        <w:t>missions</w:t>
      </w:r>
      <w:r w:rsidRPr="00CC59C3">
        <w:rPr>
          <w:rStyle w:val="StyleUnderline"/>
        </w:rPr>
        <w:t xml:space="preserve"> </w:t>
      </w:r>
      <w:r w:rsidRPr="00F53873">
        <w:rPr>
          <w:rStyle w:val="StyleUnderline"/>
          <w:highlight w:val="cyan"/>
        </w:rPr>
        <w:t>made affordable</w:t>
      </w:r>
      <w:r w:rsidRPr="00CC59C3">
        <w:rPr>
          <w:rStyle w:val="StyleUnderline"/>
        </w:rPr>
        <w:t xml:space="preserve"> through economies of scale to become part of the emerging space mining economy </w:t>
      </w:r>
      <w:r w:rsidRPr="00F53873">
        <w:rPr>
          <w:rStyle w:val="StyleUnderline"/>
          <w:highlight w:val="cyan"/>
        </w:rPr>
        <w:t>as holders of</w:t>
      </w:r>
      <w:r w:rsidRPr="00CC59C3">
        <w:rPr>
          <w:rStyle w:val="StyleUnderline"/>
        </w:rPr>
        <w:t xml:space="preserve"> </w:t>
      </w:r>
      <w:r w:rsidRPr="00F53873">
        <w:rPr>
          <w:rStyle w:val="StyleUnderline"/>
          <w:highlight w:val="cyan"/>
        </w:rPr>
        <w:t>tradeable</w:t>
      </w:r>
      <w:r w:rsidRPr="00CC59C3">
        <w:rPr>
          <w:rStyle w:val="StyleUnderline"/>
        </w:rPr>
        <w:t xml:space="preserve"> mining </w:t>
      </w:r>
      <w:r w:rsidRPr="00F53873">
        <w:rPr>
          <w:rStyle w:val="StyleUnderline"/>
          <w:highlight w:val="cyan"/>
        </w:rPr>
        <w:t>rights</w:t>
      </w:r>
      <w:r w:rsidRPr="00CC59C3">
        <w:rPr>
          <w:rStyle w:val="StyleUnderline"/>
        </w:rPr>
        <w:t>.</w:t>
      </w:r>
      <w:r w:rsidRPr="00826990">
        <w:t xml:space="preserve"> Through a wise selection of such missions’ targets, they could </w:t>
      </w:r>
      <w:r w:rsidRPr="00F53873">
        <w:rPr>
          <w:rStyle w:val="StyleUnderline"/>
          <w:highlight w:val="cyan"/>
        </w:rPr>
        <w:t>gain</w:t>
      </w:r>
      <w:r w:rsidRPr="00CC59C3">
        <w:rPr>
          <w:rStyle w:val="StyleUnderline"/>
        </w:rPr>
        <w:t xml:space="preserve"> powerful </w:t>
      </w:r>
      <w:r w:rsidRPr="00F53873">
        <w:rPr>
          <w:rStyle w:val="StyleUnderline"/>
          <w:highlight w:val="cyan"/>
        </w:rPr>
        <w:t>positions of influence</w:t>
      </w:r>
      <w:r w:rsidRPr="00CC59C3">
        <w:rPr>
          <w:rStyle w:val="StyleUnderline"/>
        </w:rPr>
        <w:t>.</w:t>
      </w:r>
    </w:p>
    <w:p w14:paraId="148F7B77" w14:textId="58DFEE4A" w:rsidR="000767CF" w:rsidRDefault="000767CF" w:rsidP="000767CF">
      <w:pPr>
        <w:pStyle w:val="Heading2"/>
      </w:pPr>
      <w:r>
        <w:t>Case</w:t>
      </w:r>
    </w:p>
    <w:p w14:paraId="21C574A9" w14:textId="5229477D" w:rsidR="000767CF" w:rsidRDefault="000767CF" w:rsidP="000767CF">
      <w:pPr>
        <w:pStyle w:val="Heading3"/>
      </w:pPr>
      <w:r>
        <w:t>Advantage 1</w:t>
      </w:r>
    </w:p>
    <w:p w14:paraId="069BA934" w14:textId="77777777" w:rsidR="000767CF" w:rsidRDefault="000767CF" w:rsidP="000767C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CB6DF3F" w14:textId="77777777" w:rsidR="000767CF" w:rsidRDefault="000767CF" w:rsidP="000767C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E9F45EF" w14:textId="77777777" w:rsidR="000767CF" w:rsidRDefault="000767CF" w:rsidP="000767C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53873">
        <w:rPr>
          <w:rStyle w:val="Emphasis"/>
          <w:highlight w:val="cya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53873">
        <w:rPr>
          <w:rStyle w:val="StyleUnderline"/>
          <w:highlight w:val="cya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53873">
        <w:rPr>
          <w:rStyle w:val="StyleUnderline"/>
          <w:highlight w:val="cyan"/>
        </w:rPr>
        <w:t>will be</w:t>
      </w:r>
      <w:r w:rsidRPr="00184EB0">
        <w:rPr>
          <w:sz w:val="12"/>
        </w:rPr>
        <w:t xml:space="preserve"> ever </w:t>
      </w:r>
      <w:r w:rsidRPr="001801D1">
        <w:rPr>
          <w:rStyle w:val="StyleUnderline"/>
        </w:rPr>
        <w:t xml:space="preserve">more </w:t>
      </w:r>
      <w:r w:rsidRPr="00F53873">
        <w:rPr>
          <w:rStyle w:val="StyleUnderline"/>
          <w:highlight w:val="cyan"/>
        </w:rPr>
        <w:t xml:space="preserve">vulnerable to </w:t>
      </w:r>
      <w:r w:rsidRPr="00F53873">
        <w:rPr>
          <w:rStyle w:val="Emphasis"/>
          <w:highlight w:val="cyan"/>
        </w:rPr>
        <w:t>terror</w:t>
      </w:r>
      <w:r w:rsidRPr="009A246A">
        <w:rPr>
          <w:rStyle w:val="StyleUnderline"/>
        </w:rPr>
        <w:t>ist attack</w:t>
      </w:r>
      <w:r w:rsidRPr="00F53873">
        <w:rPr>
          <w:rStyle w:val="StyleUnderline"/>
          <w:highlight w:val="cyan"/>
        </w:rPr>
        <w:t xml:space="preserve">, </w:t>
      </w:r>
      <w:r w:rsidRPr="009A246A">
        <w:rPr>
          <w:rStyle w:val="Emphasis"/>
        </w:rPr>
        <w:t xml:space="preserve">natural </w:t>
      </w:r>
      <w:r w:rsidRPr="00F53873">
        <w:rPr>
          <w:rStyle w:val="Emphasis"/>
          <w:highlight w:val="cyan"/>
        </w:rPr>
        <w:t>disaster</w:t>
      </w:r>
      <w:r w:rsidRPr="00F53873">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53873">
        <w:rPr>
          <w:rStyle w:val="Emphasis"/>
          <w:highlight w:val="cyan"/>
        </w:rPr>
        <w:t>running out of water</w:t>
      </w:r>
      <w:r w:rsidRPr="00F53873">
        <w:rPr>
          <w:rStyle w:val="StyleUnderline"/>
          <w:highlight w:val="cyan"/>
        </w:rPr>
        <w:t xml:space="preserve"> and </w:t>
      </w:r>
      <w:r w:rsidRPr="006F549C">
        <w:rPr>
          <w:rStyle w:val="Emphasis"/>
        </w:rPr>
        <w:t>minerals</w:t>
      </w:r>
      <w:r w:rsidRPr="00D31015">
        <w:rPr>
          <w:rStyle w:val="StyleUnderline"/>
        </w:rPr>
        <w:t xml:space="preserve">. </w:t>
      </w:r>
      <w:r w:rsidRPr="00F53873">
        <w:rPr>
          <w:rStyle w:val="Emphasis"/>
          <w:highlight w:val="cyan"/>
        </w:rPr>
        <w:t>Climate change</w:t>
      </w:r>
      <w:r w:rsidRPr="00F53873">
        <w:rPr>
          <w:rStyle w:val="StyleUnderline"/>
          <w:highlight w:val="cyan"/>
        </w:rPr>
        <w:t xml:space="preserve"> </w:t>
      </w:r>
      <w:r w:rsidRPr="006F549C">
        <w:rPr>
          <w:rStyle w:val="StyleUnderline"/>
        </w:rPr>
        <w:t xml:space="preserve">is threatening our very </w:t>
      </w:r>
      <w:r w:rsidRPr="006F549C">
        <w:rPr>
          <w:rStyle w:val="Emphasis"/>
        </w:rPr>
        <w:t>existence</w:t>
      </w:r>
      <w:r w:rsidRPr="00F53873">
        <w:rPr>
          <w:rStyle w:val="StyleUnderline"/>
          <w:highlight w:val="cyan"/>
        </w:rPr>
        <w:t>.</w:t>
      </w:r>
      <w:r w:rsidRPr="00184EB0">
        <w:rPr>
          <w:sz w:val="12"/>
        </w:rPr>
        <w:t xml:space="preserve"> Political leaders and even the Pope have cautioned us against inaction. Perhaps the naysayers are right. </w:t>
      </w:r>
      <w:r w:rsidRPr="00F53873">
        <w:rPr>
          <w:rStyle w:val="Emphasis"/>
          <w:sz w:val="24"/>
          <w:highlight w:val="cyan"/>
        </w:rPr>
        <w:t xml:space="preserve">All humanity is at </w:t>
      </w:r>
      <w:r w:rsidRPr="00184EB0">
        <w:rPr>
          <w:rStyle w:val="Emphasis"/>
          <w:sz w:val="24"/>
        </w:rPr>
        <w:t xml:space="preserve">tremendous </w:t>
      </w:r>
      <w:r w:rsidRPr="00F53873">
        <w:rPr>
          <w:rStyle w:val="Emphasis"/>
          <w:sz w:val="24"/>
          <w:highlight w:val="cya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53873">
        <w:rPr>
          <w:rStyle w:val="Emphasis"/>
          <w:highlight w:val="cyan"/>
        </w:rPr>
        <w:t>new tech</w:t>
      </w:r>
      <w:r w:rsidRPr="00184EB0">
        <w:rPr>
          <w:sz w:val="12"/>
        </w:rPr>
        <w:t>nologies</w:t>
      </w:r>
      <w:r w:rsidRPr="006E2C8E">
        <w:rPr>
          <w:rStyle w:val="StyleUnderline"/>
        </w:rPr>
        <w:t xml:space="preserve"> and establishing space enterprises that </w:t>
      </w:r>
      <w:r w:rsidRPr="00F53873">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F53873">
        <w:rPr>
          <w:rStyle w:val="StyleUnderline"/>
          <w:highlight w:val="cya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53873">
        <w:rPr>
          <w:rStyle w:val="StyleUnderline"/>
          <w:highlight w:val="cyan"/>
        </w:rPr>
        <w:t>the</w:t>
      </w:r>
      <w:r w:rsidRPr="000E3ABC">
        <w:rPr>
          <w:rStyle w:val="StyleUnderline"/>
        </w:rPr>
        <w:t xml:space="preserve"> </w:t>
      </w:r>
      <w:r w:rsidRPr="000E3ABC">
        <w:rPr>
          <w:rStyle w:val="Emphasis"/>
        </w:rPr>
        <w:t xml:space="preserve">economic </w:t>
      </w:r>
      <w:r w:rsidRPr="00F53873">
        <w:rPr>
          <w:rStyle w:val="Emphasis"/>
          <w:highlight w:val="cyan"/>
        </w:rPr>
        <w:t>reality</w:t>
      </w:r>
      <w:r w:rsidRPr="00F53873">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53873">
        <w:rPr>
          <w:rStyle w:val="StyleUnderline"/>
          <w:highlight w:val="cyan"/>
        </w:rPr>
        <w:t xml:space="preserve">robotics, </w:t>
      </w:r>
      <w:r w:rsidRPr="00F53873">
        <w:rPr>
          <w:rStyle w:val="Emphasis"/>
          <w:highlight w:val="cyan"/>
        </w:rPr>
        <w:t>a</w:t>
      </w:r>
      <w:r w:rsidRPr="00500BA2">
        <w:rPr>
          <w:rStyle w:val="StyleUnderline"/>
        </w:rPr>
        <w:t xml:space="preserve">rtificial </w:t>
      </w:r>
      <w:proofErr w:type="gramStart"/>
      <w:r w:rsidRPr="00F53873">
        <w:rPr>
          <w:rStyle w:val="Emphasis"/>
          <w:highlight w:val="cyan"/>
        </w:rPr>
        <w:t>i</w:t>
      </w:r>
      <w:r w:rsidRPr="00500BA2">
        <w:rPr>
          <w:rStyle w:val="StyleUnderline"/>
        </w:rPr>
        <w:t>ntelligence</w:t>
      </w:r>
      <w:proofErr w:type="gramEnd"/>
      <w:r w:rsidRPr="00500BA2">
        <w:rPr>
          <w:rStyle w:val="StyleUnderline"/>
        </w:rPr>
        <w:t xml:space="preserve"> </w:t>
      </w:r>
      <w:r w:rsidRPr="00F53873">
        <w:rPr>
          <w:rStyle w:val="StyleUnderline"/>
          <w:highlight w:val="cyan"/>
        </w:rPr>
        <w:t>and commercial space</w:t>
      </w:r>
      <w:r w:rsidRPr="00500BA2">
        <w:rPr>
          <w:rStyle w:val="StyleUnderline"/>
        </w:rPr>
        <w:t xml:space="preserve"> </w:t>
      </w:r>
      <w:r w:rsidRPr="00184EB0">
        <w:rPr>
          <w:sz w:val="12"/>
        </w:rPr>
        <w:t>travel systems</w:t>
      </w:r>
      <w:r w:rsidRPr="00500BA2">
        <w:rPr>
          <w:rStyle w:val="StyleUnderline"/>
        </w:rPr>
        <w:t xml:space="preserve"> </w:t>
      </w:r>
      <w:r w:rsidRPr="00F53873">
        <w:rPr>
          <w:rStyle w:val="StyleUnderline"/>
          <w:highlight w:val="cyan"/>
        </w:rPr>
        <w:t>have</w:t>
      </w:r>
      <w:r w:rsidRPr="00500BA2">
        <w:rPr>
          <w:rStyle w:val="StyleUnderline"/>
        </w:rPr>
        <w:t xml:space="preserve"> </w:t>
      </w:r>
      <w:r w:rsidRPr="00184EB0">
        <w:rPr>
          <w:sz w:val="12"/>
        </w:rPr>
        <w:t>now</w:t>
      </w:r>
      <w:r w:rsidRPr="00500BA2">
        <w:rPr>
          <w:rStyle w:val="StyleUnderline"/>
        </w:rPr>
        <w:t xml:space="preserve"> </w:t>
      </w:r>
      <w:r w:rsidRPr="00F53873">
        <w:rPr>
          <w:rStyle w:val="StyleUnderline"/>
          <w:highlight w:val="cyan"/>
        </w:rPr>
        <w:t>set us on</w:t>
      </w:r>
      <w:r w:rsidRPr="00500BA2">
        <w:rPr>
          <w:rStyle w:val="StyleUnderline"/>
        </w:rPr>
        <w:t xml:space="preserve"> </w:t>
      </w:r>
      <w:r w:rsidRPr="00184EB0">
        <w:rPr>
          <w:sz w:val="12"/>
        </w:rPr>
        <w:t xml:space="preserve">a </w:t>
      </w:r>
      <w:r w:rsidRPr="00F53873">
        <w:rPr>
          <w:rStyle w:val="StyleUnderline"/>
          <w:highlight w:val="cya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53873">
        <w:rPr>
          <w:rStyle w:val="StyleUnderline"/>
          <w:highlight w:val="cya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53873">
        <w:rPr>
          <w:rStyle w:val="Emphasis"/>
          <w:highlight w:val="cya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53873">
        <w:rPr>
          <w:rStyle w:val="StyleUnderline"/>
          <w:highlight w:val="cyan"/>
        </w:rPr>
        <w:t xml:space="preserve">have </w:t>
      </w:r>
      <w:r w:rsidRPr="00F53873">
        <w:rPr>
          <w:rStyle w:val="Emphasis"/>
          <w:highlight w:val="cyan"/>
        </w:rPr>
        <w:t>billions</w:t>
      </w:r>
      <w:r w:rsidRPr="00184EB0">
        <w:rPr>
          <w:sz w:val="12"/>
        </w:rPr>
        <w:t xml:space="preserve"> of dollars </w:t>
      </w:r>
      <w:r w:rsidRPr="00DF6B30">
        <w:rPr>
          <w:rStyle w:val="StyleUnderline"/>
        </w:rPr>
        <w:t>in assets</w:t>
      </w:r>
      <w:r w:rsidRPr="00F53873">
        <w:rPr>
          <w:rStyle w:val="StyleUnderline"/>
          <w:highlight w:val="cya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53873">
        <w:rPr>
          <w:rStyle w:val="StyleUnderline"/>
          <w:highlight w:val="cyan"/>
        </w:rPr>
        <w:t xml:space="preserve">Each </w:t>
      </w:r>
      <w:r w:rsidRPr="00177575">
        <w:rPr>
          <w:rStyle w:val="StyleUnderline"/>
        </w:rPr>
        <w:t xml:space="preserve">of them </w:t>
      </w:r>
      <w:r w:rsidRPr="00F53873">
        <w:rPr>
          <w:rStyle w:val="StyleUnderline"/>
          <w:highlight w:val="cyan"/>
        </w:rPr>
        <w:t>is launching</w:t>
      </w:r>
      <w:r w:rsidRPr="00DF6B30">
        <w:rPr>
          <w:rStyle w:val="StyleUnderline"/>
        </w:rPr>
        <w:t xml:space="preserve"> new </w:t>
      </w:r>
      <w:r w:rsidRPr="00D90227">
        <w:rPr>
          <w:rStyle w:val="StyleUnderline"/>
        </w:rPr>
        <w:t xml:space="preserve">commercial </w:t>
      </w:r>
      <w:r w:rsidRPr="00F53873">
        <w:rPr>
          <w:rStyle w:val="StyleUnderline"/>
          <w:highlight w:val="cya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53873">
        <w:rPr>
          <w:rStyle w:val="StyleUnderline"/>
          <w:highlight w:val="cya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53873">
        <w:rPr>
          <w:rStyle w:val="Emphasis"/>
          <w:highlight w:val="cyan"/>
        </w:rPr>
        <w:t xml:space="preserve">rare </w:t>
      </w:r>
      <w:r w:rsidRPr="00E7137A">
        <w:rPr>
          <w:rStyle w:val="Emphasis"/>
        </w:rPr>
        <w:t xml:space="preserve">earth </w:t>
      </w:r>
      <w:r w:rsidRPr="00F53873">
        <w:rPr>
          <w:rStyle w:val="Emphasis"/>
          <w:highlight w:val="cyan"/>
        </w:rPr>
        <w:t>metals</w:t>
      </w:r>
      <w:r w:rsidRPr="00F53873">
        <w:rPr>
          <w:rStyle w:val="StyleUnderline"/>
          <w:highlight w:val="cya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53873">
        <w:rPr>
          <w:rStyle w:val="StyleUnderline"/>
          <w:highlight w:val="cya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53873">
        <w:rPr>
          <w:rStyle w:val="StyleUnderline"/>
          <w:highlight w:val="cyan"/>
        </w:rPr>
        <w:t xml:space="preserve">provide </w:t>
      </w:r>
      <w:r w:rsidRPr="00F53873">
        <w:rPr>
          <w:rStyle w:val="Emphasis"/>
          <w:highlight w:val="cyan"/>
        </w:rPr>
        <w:t>clean</w:t>
      </w:r>
      <w:r w:rsidRPr="00CB37E4">
        <w:rPr>
          <w:rStyle w:val="Emphasis"/>
        </w:rPr>
        <w:t xml:space="preserve"> and abundant </w:t>
      </w:r>
      <w:r w:rsidRPr="00F53873">
        <w:rPr>
          <w:rStyle w:val="Emphasis"/>
          <w:highlight w:val="cyan"/>
        </w:rPr>
        <w:t>energy</w:t>
      </w:r>
      <w:r w:rsidRPr="00F53873">
        <w:rPr>
          <w:rStyle w:val="StyleUnderline"/>
          <w:highlight w:val="cyan"/>
        </w:rPr>
        <w:t>. There is</w:t>
      </w:r>
      <w:r w:rsidRPr="00120064">
        <w:rPr>
          <w:rStyle w:val="StyleUnderline"/>
        </w:rPr>
        <w:t xml:space="preserve"> </w:t>
      </w:r>
      <w:r w:rsidRPr="00184EB0">
        <w:rPr>
          <w:sz w:val="12"/>
        </w:rPr>
        <w:t>far</w:t>
      </w:r>
      <w:r w:rsidRPr="00120064">
        <w:rPr>
          <w:rStyle w:val="StyleUnderline"/>
        </w:rPr>
        <w:t xml:space="preserve"> </w:t>
      </w:r>
      <w:r w:rsidRPr="00F53873">
        <w:rPr>
          <w:rStyle w:val="StyleUnderline"/>
          <w:highlight w:val="cyan"/>
        </w:rPr>
        <w:t>more water in</w:t>
      </w:r>
      <w:r w:rsidRPr="00120064">
        <w:rPr>
          <w:rStyle w:val="StyleUnderline"/>
        </w:rPr>
        <w:t xml:space="preserve"> </w:t>
      </w:r>
      <w:r w:rsidRPr="00184EB0">
        <w:rPr>
          <w:sz w:val="12"/>
        </w:rPr>
        <w:t>outer</w:t>
      </w:r>
      <w:r w:rsidRPr="00120064">
        <w:rPr>
          <w:rStyle w:val="StyleUnderline"/>
        </w:rPr>
        <w:t xml:space="preserve"> </w:t>
      </w:r>
      <w:r w:rsidRPr="00F53873">
        <w:rPr>
          <w:rStyle w:val="StyleUnderline"/>
          <w:highlight w:val="cya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53873">
        <w:rPr>
          <w:rStyle w:val="StyleUnderline"/>
          <w:highlight w:val="cya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53873">
        <w:rPr>
          <w:rStyle w:val="StyleUnderline"/>
          <w:highlight w:val="cya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53873">
        <w:rPr>
          <w:rStyle w:val="Emphasis"/>
          <w:highlight w:val="cyan"/>
        </w:rPr>
        <w:t>food</w:t>
      </w:r>
      <w:r w:rsidRPr="00F53873">
        <w:rPr>
          <w:rStyle w:val="StyleUnderline"/>
          <w:highlight w:val="cyan"/>
        </w:rPr>
        <w:t xml:space="preserve">, </w:t>
      </w:r>
      <w:r w:rsidRPr="00F53873">
        <w:rPr>
          <w:rStyle w:val="Emphasis"/>
          <w:highlight w:val="cyan"/>
        </w:rPr>
        <w:t>health care</w:t>
      </w:r>
      <w:r w:rsidRPr="00F53873">
        <w:rPr>
          <w:rStyle w:val="StyleUnderline"/>
          <w:highlight w:val="cya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53873">
        <w:rPr>
          <w:rStyle w:val="Emphasis"/>
          <w:highlight w:val="cyan"/>
        </w:rPr>
        <w:t>systemic war</w:t>
      </w:r>
      <w:r w:rsidRPr="00E7137A">
        <w:rPr>
          <w:rStyle w:val="StyleUnderline"/>
        </w:rPr>
        <w:t>fare</w:t>
      </w:r>
      <w:r w:rsidRPr="00F53873">
        <w:rPr>
          <w:rStyle w:val="StyleUnderline"/>
          <w:highlight w:val="cyan"/>
        </w:rPr>
        <w:t xml:space="preserve"> are </w:t>
      </w:r>
      <w:r w:rsidRPr="00480D32">
        <w:rPr>
          <w:rStyle w:val="StyleUnderline"/>
        </w:rPr>
        <w:t xml:space="preserve">the </w:t>
      </w:r>
      <w:r w:rsidRPr="00F53873">
        <w:rPr>
          <w:rStyle w:val="StyleUnderline"/>
          <w:highlight w:val="cya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53873">
        <w:rPr>
          <w:rStyle w:val="StyleUnderline"/>
          <w:highlight w:val="cyan"/>
        </w:rPr>
        <w:t xml:space="preserve">Within the </w:t>
      </w:r>
      <w:r w:rsidRPr="00F53873">
        <w:rPr>
          <w:rStyle w:val="Emphasis"/>
          <w:highlight w:val="cyan"/>
        </w:rPr>
        <w:t>next few decades</w:t>
      </w:r>
      <w:r w:rsidRPr="00CB37E4">
        <w:rPr>
          <w:rStyle w:val="StyleUnderline"/>
        </w:rPr>
        <w:t xml:space="preserve"> these problems will be increasingly real</w:t>
      </w:r>
      <w:r w:rsidRPr="00F53873">
        <w:rPr>
          <w:rStyle w:val="StyleUnderline"/>
          <w:highlight w:val="cya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F4AB7B2" w14:textId="77777777" w:rsidR="000767CF" w:rsidRPr="00C435A1" w:rsidRDefault="000767CF" w:rsidP="000767CF">
      <w:pPr>
        <w:pStyle w:val="Heading4"/>
        <w:rPr>
          <w:rFonts w:cs="Arial"/>
        </w:rPr>
      </w:pPr>
      <w:r w:rsidRPr="00C435A1">
        <w:rPr>
          <w:rFonts w:cs="Arial"/>
        </w:rPr>
        <w:t>Resource scarcity coming now and causes extinction—asteroid mining is the only way to solve</w:t>
      </w:r>
    </w:p>
    <w:p w14:paraId="6075E148" w14:textId="77777777" w:rsidR="000767CF" w:rsidRPr="00C435A1" w:rsidRDefault="000767CF" w:rsidP="000767C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6" w:history="1">
        <w:r w:rsidRPr="00C435A1">
          <w:rPr>
            <w:rStyle w:val="FollowedHyperlink"/>
          </w:rPr>
          <w:t>https://www.linkedin.com/pulse/asteroid-mining-necessary-answer-mineral-scarcity-de-crombrugghe</w:t>
        </w:r>
      </w:hyperlink>
    </w:p>
    <w:p w14:paraId="25507B26" w14:textId="77777777" w:rsidR="000767CF" w:rsidRPr="00C435A1" w:rsidRDefault="000767CF" w:rsidP="000767CF">
      <w:pPr>
        <w:rPr>
          <w:sz w:val="14"/>
        </w:rPr>
      </w:pPr>
      <w:r w:rsidRPr="00F53873">
        <w:rPr>
          <w:rStyle w:val="StyleUnderline"/>
          <w:highlight w:val="cyan"/>
        </w:rPr>
        <w:t>We need minerals</w:t>
      </w:r>
      <w:r w:rsidRPr="00C435A1">
        <w:rPr>
          <w:sz w:val="14"/>
        </w:rPr>
        <w:t xml:space="preserve">, and we always will. Yet, our </w:t>
      </w:r>
      <w:r w:rsidRPr="00F53873">
        <w:rPr>
          <w:rStyle w:val="StyleUnderline"/>
          <w:highlight w:val="cyan"/>
        </w:rPr>
        <w:t xml:space="preserve">reserves are </w:t>
      </w:r>
      <w:proofErr w:type="gramStart"/>
      <w:r w:rsidRPr="00F53873">
        <w:rPr>
          <w:rStyle w:val="StyleUnderline"/>
          <w:highlight w:val="cyan"/>
        </w:rPr>
        <w:t>finite</w:t>
      </w:r>
      <w:proofErr w:type="gramEnd"/>
      <w:r w:rsidRPr="00F53873">
        <w:rPr>
          <w:rStyle w:val="StyleUnderline"/>
          <w:highlight w:val="cyan"/>
        </w:rPr>
        <w:t xml:space="preserve"> and</w:t>
      </w:r>
      <w:r w:rsidRPr="00C435A1">
        <w:rPr>
          <w:rStyle w:val="StyleUnderline"/>
        </w:rPr>
        <w:t xml:space="preserve"> a </w:t>
      </w:r>
      <w:r w:rsidRPr="00F53873">
        <w:rPr>
          <w:rStyle w:val="StyleUnderline"/>
          <w:highlight w:val="cya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53873">
        <w:rPr>
          <w:rStyle w:val="StyleUnderline"/>
          <w:highlight w:val="cya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53873">
        <w:rPr>
          <w:rStyle w:val="StyleUnderline"/>
          <w:highlight w:val="cyan"/>
        </w:rPr>
        <w:t xml:space="preserve">every solution </w:t>
      </w:r>
      <w:r w:rsidRPr="00C435A1">
        <w:rPr>
          <w:rStyle w:val="StyleUnderline"/>
        </w:rPr>
        <w:t xml:space="preserve">based on recycling </w:t>
      </w:r>
      <w:r w:rsidRPr="00F53873">
        <w:rPr>
          <w:rStyle w:val="StyleUnderline"/>
          <w:highlight w:val="cyan"/>
        </w:rPr>
        <w:t>is</w:t>
      </w:r>
      <w:r w:rsidRPr="00C435A1">
        <w:rPr>
          <w:rStyle w:val="StyleUnderline"/>
        </w:rPr>
        <w:t xml:space="preserve">, again, nothing more than </w:t>
      </w:r>
      <w:r w:rsidRPr="00F53873">
        <w:rPr>
          <w:rStyle w:val="Emphasis"/>
          <w:highlight w:val="cyan"/>
        </w:rPr>
        <w:t>a temporary fix</w:t>
      </w:r>
      <w:r w:rsidRPr="00F53873">
        <w:rPr>
          <w:rStyle w:val="StyleUnderline"/>
          <w:highlight w:val="cyan"/>
        </w:rPr>
        <w:t>,</w:t>
      </w:r>
      <w:r w:rsidRPr="00F53873">
        <w:rPr>
          <w:sz w:val="14"/>
          <w:highlight w:val="cya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53873">
        <w:rPr>
          <w:rStyle w:val="StyleUnderline"/>
          <w:highlight w:val="cyan"/>
        </w:rPr>
        <w:t xml:space="preserve">the </w:t>
      </w:r>
      <w:proofErr w:type="gramStart"/>
      <w:r w:rsidRPr="00F53873">
        <w:rPr>
          <w:rStyle w:val="StyleUnderline"/>
          <w:highlight w:val="cyan"/>
        </w:rPr>
        <w:t>amount</w:t>
      </w:r>
      <w:proofErr w:type="gramEnd"/>
      <w:r w:rsidRPr="00F53873">
        <w:rPr>
          <w:rStyle w:val="StyleUnderline"/>
          <w:highlight w:val="cyan"/>
        </w:rPr>
        <w:t xml:space="preserve"> </w:t>
      </w:r>
      <w:r w:rsidRPr="00C435A1">
        <w:rPr>
          <w:rStyle w:val="StyleUnderline"/>
        </w:rPr>
        <w:t xml:space="preserve">of resources </w:t>
      </w:r>
      <w:r w:rsidRPr="00F53873">
        <w:rPr>
          <w:rStyle w:val="StyleUnderline"/>
          <w:highlight w:val="cyan"/>
        </w:rPr>
        <w:t>needed</w:t>
      </w:r>
      <w:r w:rsidRPr="00C435A1">
        <w:rPr>
          <w:rStyle w:val="StyleUnderline"/>
        </w:rPr>
        <w:t xml:space="preserve"> at a given time </w:t>
      </w:r>
      <w:r w:rsidRPr="00F53873">
        <w:rPr>
          <w:rStyle w:val="Emphasis"/>
          <w:highlight w:val="cyan"/>
        </w:rPr>
        <w:t xml:space="preserve">will </w:t>
      </w:r>
      <w:r w:rsidRPr="00C435A1">
        <w:rPr>
          <w:rStyle w:val="Emphasis"/>
        </w:rPr>
        <w:t xml:space="preserve">simply </w:t>
      </w:r>
      <w:r w:rsidRPr="00F53873">
        <w:rPr>
          <w:rStyle w:val="Emphasis"/>
          <w:highlight w:val="cyan"/>
        </w:rPr>
        <w:t xml:space="preserve">exceed the total </w:t>
      </w:r>
      <w:r w:rsidRPr="00C435A1">
        <w:rPr>
          <w:rStyle w:val="Emphasis"/>
        </w:rPr>
        <w:t xml:space="preserve">available </w:t>
      </w:r>
      <w:r w:rsidRPr="00F53873">
        <w:rPr>
          <w:rStyle w:val="Emphasis"/>
          <w:highlight w:val="cyan"/>
        </w:rPr>
        <w:t>stock</w:t>
      </w:r>
      <w:r w:rsidRPr="00F53873">
        <w:rPr>
          <w:sz w:val="14"/>
          <w:highlight w:val="cya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53873">
        <w:rPr>
          <w:rStyle w:val="StyleUnderline"/>
          <w:highlight w:val="cyan"/>
        </w:rPr>
        <w:t>the Earth is a closed system, we need new entrants</w:t>
      </w:r>
      <w:r w:rsidRPr="00C435A1">
        <w:rPr>
          <w:rStyle w:val="StyleUnderline"/>
        </w:rPr>
        <w:t xml:space="preserve">. </w:t>
      </w:r>
      <w:r w:rsidRPr="00C435A1">
        <w:rPr>
          <w:sz w:val="14"/>
        </w:rPr>
        <w:t xml:space="preserve">How can space help? Short answer: </w:t>
      </w:r>
      <w:r w:rsidRPr="00F53873">
        <w:rPr>
          <w:rStyle w:val="Emphasis"/>
          <w:highlight w:val="cyan"/>
        </w:rPr>
        <w:t xml:space="preserve">all these </w:t>
      </w:r>
      <w:r w:rsidRPr="00C435A1">
        <w:rPr>
          <w:rStyle w:val="Emphasis"/>
        </w:rPr>
        <w:t xml:space="preserve">minerals </w:t>
      </w:r>
      <w:r w:rsidRPr="00F53873">
        <w:rPr>
          <w:rStyle w:val="Emphasis"/>
          <w:highlight w:val="cya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53873">
        <w:rPr>
          <w:rStyle w:val="StyleUnderline"/>
          <w:highlight w:val="cya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53873">
        <w:rPr>
          <w:rStyle w:val="StyleUnderline"/>
          <w:highlight w:val="cyan"/>
        </w:rPr>
        <w:t>they are</w:t>
      </w:r>
      <w:r w:rsidRPr="00C435A1">
        <w:rPr>
          <w:sz w:val="14"/>
        </w:rPr>
        <w:t xml:space="preserve"> also </w:t>
      </w:r>
      <w:r w:rsidRPr="00F53873">
        <w:rPr>
          <w:rStyle w:val="Emphasis"/>
          <w:highlight w:val="cyan"/>
        </w:rPr>
        <w:t>essential</w:t>
      </w:r>
      <w:r w:rsidRPr="00F53873">
        <w:rPr>
          <w:sz w:val="14"/>
          <w:highlight w:val="cyan"/>
        </w:rPr>
        <w:t xml:space="preserve"> </w:t>
      </w:r>
      <w:r w:rsidRPr="00F53873">
        <w:rPr>
          <w:rStyle w:val="StyleUnderline"/>
          <w:highlight w:val="cya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B911B2D" w14:textId="77777777" w:rsidR="000767CF" w:rsidRPr="00C435A1" w:rsidRDefault="000767CF" w:rsidP="000767CF">
      <w:pPr>
        <w:pStyle w:val="Heading4"/>
        <w:rPr>
          <w:rFonts w:cs="Arial"/>
        </w:rPr>
      </w:pPr>
      <w:r w:rsidRPr="00C435A1">
        <w:rPr>
          <w:rFonts w:cs="Arial"/>
        </w:rPr>
        <w:t>Resource Shortages Exacerbate Conflict</w:t>
      </w:r>
    </w:p>
    <w:p w14:paraId="28CC53EF" w14:textId="77777777" w:rsidR="000767CF" w:rsidRPr="00C435A1" w:rsidRDefault="000767CF" w:rsidP="000767CF">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41BCAF59" w14:textId="77777777" w:rsidR="000767CF" w:rsidRPr="00C435A1" w:rsidRDefault="000767CF" w:rsidP="000767CF">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53873">
        <w:rPr>
          <w:rStyle w:val="Emphasis"/>
          <w:highlight w:val="cyan"/>
        </w:rPr>
        <w:t xml:space="preserve">technology </w:t>
      </w:r>
      <w:r w:rsidRPr="00C435A1">
        <w:rPr>
          <w:rStyle w:val="Emphasis"/>
        </w:rPr>
        <w:t xml:space="preserve">is being developed today that </w:t>
      </w:r>
      <w:r w:rsidRPr="00F53873">
        <w:rPr>
          <w:rStyle w:val="Emphasis"/>
          <w:highlight w:val="cya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53873">
        <w:rPr>
          <w:rStyle w:val="StyleUnderline"/>
          <w:highlight w:val="cyan"/>
        </w:rPr>
        <w:t>diminishing returns</w:t>
      </w:r>
      <w:r w:rsidRPr="00C435A1">
        <w:rPr>
          <w:rStyle w:val="StyleUnderline"/>
        </w:rPr>
        <w:t xml:space="preserve"> </w:t>
      </w:r>
      <w:r w:rsidRPr="00C435A1">
        <w:rPr>
          <w:rStyle w:val="Emphasis"/>
        </w:rPr>
        <w:t xml:space="preserve">are rapidly </w:t>
      </w:r>
      <w:r w:rsidRPr="00F53873">
        <w:rPr>
          <w:rStyle w:val="Emphasis"/>
          <w:highlight w:val="cyan"/>
        </w:rPr>
        <w:t>redefining</w:t>
      </w:r>
      <w:r w:rsidRPr="00C435A1">
        <w:rPr>
          <w:rStyle w:val="Emphasis"/>
        </w:rPr>
        <w:t xml:space="preserve"> </w:t>
      </w:r>
      <w:r w:rsidRPr="00F53873">
        <w:rPr>
          <w:rStyle w:val="Emphasis"/>
          <w:highlight w:val="cya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53873">
        <w:rPr>
          <w:rStyle w:val="Emphasis"/>
          <w:highlight w:val="cyan"/>
        </w:rPr>
        <w:t xml:space="preserve">resource conflict </w:t>
      </w:r>
      <w:r w:rsidRPr="00C435A1">
        <w:rPr>
          <w:rStyle w:val="Emphasis"/>
        </w:rPr>
        <w:t xml:space="preserve">has </w:t>
      </w:r>
      <w:r w:rsidRPr="00F53873">
        <w:rPr>
          <w:rStyle w:val="Emphasis"/>
          <w:highlight w:val="cya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53873">
        <w:rPr>
          <w:rStyle w:val="StyleUnderline"/>
          <w:highlight w:val="cya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53873">
        <w:rPr>
          <w:rStyle w:val="StyleUnderline"/>
          <w:highlight w:val="cya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53873">
        <w:rPr>
          <w:rStyle w:val="Emphasis"/>
          <w:highlight w:val="cya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53873">
        <w:rPr>
          <w:rStyle w:val="StyleUnderline"/>
          <w:highlight w:val="cyan"/>
        </w:rPr>
        <w:t>outcomes</w:t>
      </w:r>
      <w:r w:rsidRPr="00F53873">
        <w:rPr>
          <w:sz w:val="16"/>
          <w:highlight w:val="cyan"/>
        </w:rPr>
        <w:t xml:space="preserve">. </w:t>
      </w:r>
      <w:r w:rsidRPr="00F53873">
        <w:rPr>
          <w:rStyle w:val="Emphasis"/>
          <w:highlight w:val="cyan"/>
        </w:rPr>
        <w:t>The first is collapse</w:t>
      </w:r>
      <w:r w:rsidRPr="00C435A1">
        <w:rPr>
          <w:rStyle w:val="Emphasis"/>
        </w:rPr>
        <w:t>, forecast</w:t>
      </w:r>
      <w:r w:rsidRPr="00C435A1">
        <w:rPr>
          <w:sz w:val="16"/>
        </w:rPr>
        <w:t xml:space="preserve"> by the “Limits to Growth” school of thought. The </w:t>
      </w:r>
      <w:r w:rsidRPr="00F53873">
        <w:rPr>
          <w:rStyle w:val="Emphasis"/>
          <w:highlight w:val="cyan"/>
        </w:rPr>
        <w:t>second</w:t>
      </w:r>
      <w:r w:rsidRPr="00C435A1">
        <w:rPr>
          <w:sz w:val="16"/>
        </w:rPr>
        <w:t xml:space="preserve"> and more likely scenario is </w:t>
      </w:r>
      <w:r w:rsidRPr="00C435A1">
        <w:rPr>
          <w:rStyle w:val="Emphasis"/>
        </w:rPr>
        <w:t xml:space="preserve">fierce </w:t>
      </w:r>
      <w:r w:rsidRPr="00F53873">
        <w:rPr>
          <w:rStyle w:val="Emphasis"/>
          <w:highlight w:val="cyan"/>
        </w:rPr>
        <w:t>national economic competition leading to wars over diminishing resources</w:t>
      </w:r>
      <w:r w:rsidRPr="00C435A1">
        <w:rPr>
          <w:sz w:val="16"/>
        </w:rPr>
        <w:t xml:space="preserve">. The </w:t>
      </w:r>
      <w:r w:rsidRPr="00F53873">
        <w:rPr>
          <w:rStyle w:val="StyleUnderline"/>
          <w:highlight w:val="cyan"/>
        </w:rPr>
        <w:t>third</w:t>
      </w:r>
      <w:r w:rsidRPr="00C435A1">
        <w:rPr>
          <w:sz w:val="16"/>
        </w:rPr>
        <w:t xml:space="preserve">, and most desirable, </w:t>
      </w:r>
      <w:r w:rsidRPr="00C435A1">
        <w:rPr>
          <w:rStyle w:val="Emphasis"/>
        </w:rPr>
        <w:t xml:space="preserve">is to </w:t>
      </w:r>
      <w:r w:rsidRPr="00F53873">
        <w:rPr>
          <w:rStyle w:val="Emphasis"/>
          <w:highlight w:val="cyan"/>
        </w:rPr>
        <w:t>increase</w:t>
      </w:r>
      <w:r w:rsidRPr="00C435A1">
        <w:rPr>
          <w:rStyle w:val="Emphasis"/>
        </w:rPr>
        <w:t xml:space="preserve"> the global </w:t>
      </w:r>
      <w:r w:rsidRPr="00F53873">
        <w:rPr>
          <w:rStyle w:val="Emphasis"/>
          <w:highlight w:val="cyan"/>
        </w:rPr>
        <w:t>resource base</w:t>
      </w:r>
      <w:r w:rsidRPr="00C435A1">
        <w:rPr>
          <w:rStyle w:val="Emphasis"/>
        </w:rPr>
        <w:t xml:space="preserve"> </w:t>
      </w:r>
      <w:r w:rsidRPr="00F53873">
        <w:rPr>
          <w:rStyle w:val="Emphasis"/>
          <w:highlight w:val="cyan"/>
        </w:rPr>
        <w:t>by</w:t>
      </w:r>
      <w:r w:rsidRPr="00C435A1">
        <w:rPr>
          <w:rStyle w:val="Emphasis"/>
        </w:rPr>
        <w:t xml:space="preserve"> the economic and industrial </w:t>
      </w:r>
      <w:r w:rsidRPr="00F53873">
        <w:rPr>
          <w:rStyle w:val="Emphasis"/>
          <w:highlight w:val="cyan"/>
        </w:rPr>
        <w:t>development of the</w:t>
      </w:r>
      <w:r w:rsidRPr="00C435A1">
        <w:rPr>
          <w:rStyle w:val="Emphasis"/>
        </w:rPr>
        <w:t xml:space="preserve"> inner </w:t>
      </w:r>
      <w:r w:rsidRPr="00F53873">
        <w:rPr>
          <w:rStyle w:val="Emphasis"/>
          <w:highlight w:val="cya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53873">
        <w:rPr>
          <w:rStyle w:val="StyleUnderline"/>
          <w:highlight w:val="cyan"/>
        </w:rPr>
        <w:t>Improvements in</w:t>
      </w:r>
      <w:r w:rsidRPr="00C435A1">
        <w:rPr>
          <w:rStyle w:val="StyleUnderline"/>
        </w:rPr>
        <w:t xml:space="preserve"> </w:t>
      </w:r>
      <w:r w:rsidRPr="00F53873">
        <w:rPr>
          <w:rStyle w:val="StyleUnderline"/>
          <w:highlight w:val="cyan"/>
        </w:rPr>
        <w:t>remote sensing</w:t>
      </w:r>
      <w:r w:rsidRPr="00C435A1">
        <w:rPr>
          <w:rStyle w:val="StyleUnderline"/>
        </w:rPr>
        <w:t xml:space="preserve"> data </w:t>
      </w:r>
      <w:r w:rsidRPr="00F53873">
        <w:rPr>
          <w:rStyle w:val="StyleUnderline"/>
          <w:highlight w:val="cyan"/>
        </w:rPr>
        <w:t>from</w:t>
      </w:r>
      <w:r w:rsidRPr="00C435A1">
        <w:rPr>
          <w:rStyle w:val="StyleUnderline"/>
        </w:rPr>
        <w:t xml:space="preserve"> current </w:t>
      </w:r>
      <w:r w:rsidRPr="00F53873">
        <w:rPr>
          <w:rStyle w:val="StyleUnderline"/>
          <w:highlight w:val="cyan"/>
        </w:rPr>
        <w:t>missions and computer</w:t>
      </w:r>
      <w:r w:rsidRPr="00C435A1">
        <w:rPr>
          <w:rStyle w:val="StyleUnderline"/>
        </w:rPr>
        <w:t xml:space="preserve"> </w:t>
      </w:r>
      <w:r w:rsidRPr="00F53873">
        <w:rPr>
          <w:rStyle w:val="StyleUnderline"/>
          <w:highlight w:val="cyan"/>
        </w:rPr>
        <w:t>modeling</w:t>
      </w:r>
      <w:r w:rsidRPr="00C435A1">
        <w:rPr>
          <w:rStyle w:val="StyleUnderline"/>
        </w:rPr>
        <w:t xml:space="preserve"> continue to </w:t>
      </w:r>
      <w:r w:rsidRPr="00F53873">
        <w:rPr>
          <w:rStyle w:val="StyleUnderline"/>
          <w:highlight w:val="cyan"/>
        </w:rPr>
        <w:t>increase</w:t>
      </w:r>
      <w:r w:rsidRPr="00C435A1">
        <w:rPr>
          <w:rStyle w:val="StyleUnderline"/>
        </w:rPr>
        <w:t xml:space="preserve"> the </w:t>
      </w:r>
      <w:r w:rsidRPr="00F53873">
        <w:rPr>
          <w:rStyle w:val="StyleUnderline"/>
          <w:highlight w:val="cyan"/>
        </w:rPr>
        <w:t>amount of</w:t>
      </w:r>
      <w:r w:rsidRPr="00C435A1">
        <w:rPr>
          <w:rStyle w:val="StyleUnderline"/>
        </w:rPr>
        <w:t xml:space="preserve"> </w:t>
      </w:r>
      <w:r w:rsidRPr="00F53873">
        <w:rPr>
          <w:rStyle w:val="StyleUnderline"/>
          <w:highlight w:val="cyan"/>
        </w:rPr>
        <w:t>potential</w:t>
      </w:r>
      <w:r w:rsidRPr="00C435A1">
        <w:rPr>
          <w:rStyle w:val="StyleUnderline"/>
        </w:rPr>
        <w:t xml:space="preserve"> </w:t>
      </w:r>
      <w:proofErr w:type="spellStart"/>
      <w:r w:rsidRPr="00F53873">
        <w:rPr>
          <w:rStyle w:val="StyleUnderline"/>
          <w:highlight w:val="cyan"/>
        </w:rPr>
        <w:t>asteroidal</w:t>
      </w:r>
      <w:proofErr w:type="spellEnd"/>
      <w:r w:rsidRPr="00C435A1">
        <w:rPr>
          <w:rStyle w:val="StyleUnderline"/>
        </w:rPr>
        <w:t xml:space="preserve"> </w:t>
      </w:r>
      <w:r w:rsidRPr="00F53873">
        <w:rPr>
          <w:rStyle w:val="StyleUnderline"/>
          <w:highlight w:val="cya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53873">
        <w:rPr>
          <w:rStyle w:val="Emphasis"/>
          <w:highlight w:val="cyan"/>
        </w:rPr>
        <w:t>should be the</w:t>
      </w:r>
      <w:r w:rsidRPr="00C435A1">
        <w:rPr>
          <w:rStyle w:val="Emphasis"/>
        </w:rPr>
        <w:t xml:space="preserve"> </w:t>
      </w:r>
      <w:r w:rsidRPr="00F53873">
        <w:rPr>
          <w:rStyle w:val="Emphasis"/>
          <w:highlight w:val="cyan"/>
        </w:rPr>
        <w:t>role of government</w:t>
      </w:r>
      <w:r w:rsidRPr="00C435A1">
        <w:rPr>
          <w:rStyle w:val="Emphasis"/>
        </w:rPr>
        <w:t xml:space="preserve"> </w:t>
      </w:r>
      <w:r w:rsidRPr="00F53873">
        <w:rPr>
          <w:rStyle w:val="Emphasis"/>
          <w:highlight w:val="cyan"/>
        </w:rPr>
        <w:t>to</w:t>
      </w:r>
      <w:r w:rsidRPr="00C435A1">
        <w:rPr>
          <w:rStyle w:val="Emphasis"/>
        </w:rPr>
        <w:t xml:space="preserve"> develop policies and concrete legislation to </w:t>
      </w:r>
      <w:r w:rsidRPr="00F53873">
        <w:rPr>
          <w:rStyle w:val="Emphasis"/>
          <w:highlight w:val="cyan"/>
        </w:rPr>
        <w:t>support</w:t>
      </w:r>
      <w:r w:rsidRPr="00C435A1">
        <w:rPr>
          <w:rStyle w:val="Emphasis"/>
        </w:rPr>
        <w:t xml:space="preserve"> </w:t>
      </w:r>
      <w:r w:rsidRPr="00F53873">
        <w:rPr>
          <w:rStyle w:val="Emphasis"/>
          <w:highlight w:val="cyan"/>
        </w:rPr>
        <w:t>this development for</w:t>
      </w:r>
      <w:r w:rsidRPr="00C435A1">
        <w:rPr>
          <w:rStyle w:val="Emphasis"/>
        </w:rPr>
        <w:t xml:space="preserve"> the continued </w:t>
      </w:r>
      <w:r w:rsidRPr="00F53873">
        <w:rPr>
          <w:rStyle w:val="Emphasis"/>
          <w:highlight w:val="cyan"/>
        </w:rPr>
        <w:t>health of the</w:t>
      </w:r>
      <w:r w:rsidRPr="00C435A1">
        <w:rPr>
          <w:rStyle w:val="Emphasis"/>
        </w:rPr>
        <w:t xml:space="preserve"> American </w:t>
      </w:r>
      <w:r w:rsidRPr="00F53873">
        <w:rPr>
          <w:rStyle w:val="Emphasis"/>
          <w:highlight w:val="cyan"/>
        </w:rPr>
        <w:t>economy</w:t>
      </w:r>
      <w:r w:rsidRPr="00C435A1">
        <w:rPr>
          <w:rStyle w:val="Emphasis"/>
        </w:rPr>
        <w:t xml:space="preserve"> and the future of all mankind. </w:t>
      </w:r>
    </w:p>
    <w:p w14:paraId="7E9FB3A8" w14:textId="77777777" w:rsidR="000767CF" w:rsidRPr="00C435A1" w:rsidRDefault="000767CF" w:rsidP="000767CF">
      <w:pPr>
        <w:pStyle w:val="Heading4"/>
        <w:rPr>
          <w:rFonts w:cs="Arial"/>
        </w:rPr>
      </w:pPr>
      <w:r w:rsidRPr="00C435A1">
        <w:rPr>
          <w:rFonts w:cs="Arial"/>
        </w:rPr>
        <w:t>Those Conflicts go Nuclear</w:t>
      </w:r>
    </w:p>
    <w:p w14:paraId="4FBC3B6D" w14:textId="77777777" w:rsidR="000767CF" w:rsidRPr="00C435A1" w:rsidRDefault="000767CF" w:rsidP="000767CF">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7" w:history="1">
        <w:r w:rsidRPr="00C435A1">
          <w:rPr>
            <w:rStyle w:val="FollowedHyperlink"/>
          </w:rPr>
          <w:t>https://www.thenation.com/article/how-resource-scarcity-and-climate-change-could-produce-global-explosion/</w:t>
        </w:r>
      </w:hyperlink>
      <w:r w:rsidRPr="00C435A1">
        <w:t xml:space="preserve"> JHW</w:t>
      </w:r>
    </w:p>
    <w:p w14:paraId="0340A722" w14:textId="77777777" w:rsidR="000767CF" w:rsidRPr="00C435A1" w:rsidRDefault="000767CF" w:rsidP="000767CF">
      <w:pPr>
        <w:rPr>
          <w:sz w:val="16"/>
        </w:rPr>
      </w:pPr>
      <w:r w:rsidRPr="00C435A1">
        <w:rPr>
          <w:sz w:val="16"/>
        </w:rPr>
        <w:t xml:space="preserve">Resource Shortages and Resource Wars Start with one simple given: the prospect of future </w:t>
      </w:r>
      <w:r w:rsidRPr="00F53873">
        <w:rPr>
          <w:rStyle w:val="StyleUnderline"/>
          <w:highlight w:val="cyan"/>
        </w:rPr>
        <w:t>scarcities</w:t>
      </w:r>
      <w:r w:rsidRPr="00F53873">
        <w:rPr>
          <w:sz w:val="16"/>
          <w:highlight w:val="cyan"/>
        </w:rPr>
        <w:t xml:space="preserve"> </w:t>
      </w:r>
      <w:r w:rsidRPr="00F53873">
        <w:rPr>
          <w:rStyle w:val="StyleUnderline"/>
          <w:highlight w:val="cyan"/>
        </w:rPr>
        <w:t>o</w:t>
      </w:r>
      <w:r w:rsidRPr="00C435A1">
        <w:rPr>
          <w:rStyle w:val="StyleUnderline"/>
        </w:rPr>
        <w:t xml:space="preserve">f vital </w:t>
      </w:r>
      <w:r w:rsidRPr="00F53873">
        <w:rPr>
          <w:rStyle w:val="StyleUnderline"/>
          <w:highlight w:val="cyan"/>
        </w:rPr>
        <w:t>natural resources</w:t>
      </w:r>
      <w:r w:rsidRPr="00C435A1">
        <w:rPr>
          <w:sz w:val="16"/>
        </w:rPr>
        <w:t xml:space="preserve">, </w:t>
      </w:r>
      <w:r w:rsidRPr="00F53873">
        <w:rPr>
          <w:rStyle w:val="StyleUnderline"/>
          <w:highlight w:val="cya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53873">
        <w:rPr>
          <w:rStyle w:val="Emphasis"/>
          <w:highlight w:val="cyan"/>
        </w:rPr>
        <w:t>guarantee</w:t>
      </w:r>
      <w:r w:rsidRPr="00C435A1">
        <w:rPr>
          <w:rStyle w:val="Emphasis"/>
        </w:rPr>
        <w:t xml:space="preserve"> social unrest, geopolitical friction and </w:t>
      </w:r>
      <w:r w:rsidRPr="00F53873">
        <w:rPr>
          <w:rStyle w:val="Emphasis"/>
          <w:highlight w:val="cyan"/>
        </w:rPr>
        <w:t>war</w:t>
      </w:r>
      <w:r w:rsidRPr="00C435A1">
        <w:rPr>
          <w:sz w:val="16"/>
        </w:rPr>
        <w:t xml:space="preserve">. It is important to note that </w:t>
      </w:r>
      <w:r w:rsidRPr="00F53873">
        <w:rPr>
          <w:rStyle w:val="StyleUnderline"/>
          <w:highlight w:val="cyan"/>
        </w:rPr>
        <w:t>absolute</w:t>
      </w:r>
      <w:r w:rsidRPr="00C435A1">
        <w:rPr>
          <w:rStyle w:val="StyleUnderline"/>
        </w:rPr>
        <w:t xml:space="preserve"> </w:t>
      </w:r>
      <w:r w:rsidRPr="00F53873">
        <w:rPr>
          <w:rStyle w:val="StyleUnderline"/>
          <w:highlight w:val="cyan"/>
        </w:rPr>
        <w:t>scarcity</w:t>
      </w:r>
      <w:r w:rsidRPr="00C435A1">
        <w:rPr>
          <w:sz w:val="16"/>
        </w:rPr>
        <w:t xml:space="preserve"> </w:t>
      </w:r>
      <w:r w:rsidRPr="00F53873">
        <w:rPr>
          <w:rStyle w:val="StyleUnderline"/>
          <w:highlight w:val="cyan"/>
        </w:rPr>
        <w:t>doesn’t have to</w:t>
      </w:r>
      <w:r w:rsidRPr="00C435A1">
        <w:rPr>
          <w:rStyle w:val="StyleUnderline"/>
        </w:rPr>
        <w:t xml:space="preserve"> </w:t>
      </w:r>
      <w:r w:rsidRPr="00F53873">
        <w:rPr>
          <w:rStyle w:val="StyleUnderline"/>
          <w:highlight w:val="cyan"/>
        </w:rPr>
        <w:t>be</w:t>
      </w:r>
      <w:r w:rsidRPr="00C435A1">
        <w:rPr>
          <w:rStyle w:val="StyleUnderline"/>
        </w:rPr>
        <w:t xml:space="preserve"> on the horizon</w:t>
      </w:r>
      <w:r w:rsidRPr="00C435A1">
        <w:rPr>
          <w:sz w:val="16"/>
        </w:rPr>
        <w:t xml:space="preserve"> in any given resource category </w:t>
      </w:r>
      <w:r w:rsidRPr="00F53873">
        <w:rPr>
          <w:rStyle w:val="StyleUnderline"/>
          <w:highlight w:val="cyan"/>
        </w:rPr>
        <w:t>for this</w:t>
      </w:r>
      <w:r w:rsidRPr="00C435A1">
        <w:rPr>
          <w:rStyle w:val="StyleUnderline"/>
        </w:rPr>
        <w:t xml:space="preserve"> scenario </w:t>
      </w:r>
      <w:r w:rsidRPr="00F53873">
        <w:rPr>
          <w:rStyle w:val="StyleUnderline"/>
          <w:highlight w:val="cya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53873">
        <w:rPr>
          <w:rStyle w:val="StyleUnderline"/>
          <w:highlight w:val="cyan"/>
        </w:rPr>
        <w:t>materials</w:t>
      </w:r>
      <w:r w:rsidRPr="00C435A1">
        <w:rPr>
          <w:rStyle w:val="StyleUnderline"/>
        </w:rPr>
        <w:t xml:space="preserve"> for modern civilization </w:t>
      </w:r>
      <w:r w:rsidRPr="00F53873">
        <w:rPr>
          <w:rStyle w:val="StyleUnderline"/>
          <w:highlight w:val="cyan"/>
        </w:rPr>
        <w:t>like oil, uranium and</w:t>
      </w:r>
      <w:r w:rsidRPr="00C435A1">
        <w:rPr>
          <w:rStyle w:val="StyleUnderline"/>
        </w:rPr>
        <w:t xml:space="preserve"> </w:t>
      </w:r>
      <w:r w:rsidRPr="00F53873">
        <w:rPr>
          <w:rStyle w:val="StyleUnderline"/>
          <w:highlight w:val="cyan"/>
        </w:rPr>
        <w:t>copper</w:t>
      </w:r>
      <w:r w:rsidRPr="00C435A1">
        <w:rPr>
          <w:rStyle w:val="StyleUnderline"/>
        </w:rPr>
        <w:t xml:space="preserve"> </w:t>
      </w:r>
      <w:r w:rsidRPr="00F53873">
        <w:rPr>
          <w:rStyle w:val="StyleUnderline"/>
          <w:highlight w:val="cyan"/>
        </w:rPr>
        <w:t>will</w:t>
      </w:r>
      <w:r w:rsidRPr="00C435A1">
        <w:rPr>
          <w:rStyle w:val="StyleUnderline"/>
        </w:rPr>
        <w:t xml:space="preserve"> simply </w:t>
      </w:r>
      <w:r w:rsidRPr="00F53873">
        <w:rPr>
          <w:rStyle w:val="Emphasis"/>
          <w:highlight w:val="cyan"/>
        </w:rPr>
        <w:t>prove</w:t>
      </w:r>
      <w:r w:rsidRPr="00C435A1">
        <w:rPr>
          <w:rStyle w:val="Emphasis"/>
        </w:rPr>
        <w:t xml:space="preserve"> harder and more </w:t>
      </w:r>
      <w:r w:rsidRPr="00F53873">
        <w:rPr>
          <w:rStyle w:val="Emphasis"/>
          <w:highlight w:val="cyan"/>
        </w:rPr>
        <w:t>costly to acquire</w:t>
      </w:r>
      <w:r w:rsidRPr="00C435A1">
        <w:rPr>
          <w:rStyle w:val="StyleUnderline"/>
        </w:rPr>
        <w:t xml:space="preserve">, </w:t>
      </w:r>
      <w:r w:rsidRPr="00F53873">
        <w:rPr>
          <w:rStyle w:val="StyleUnderline"/>
          <w:highlight w:val="cyan"/>
        </w:rPr>
        <w:t xml:space="preserve">leading to </w:t>
      </w:r>
      <w:r w:rsidRPr="00C435A1">
        <w:rPr>
          <w:rStyle w:val="StyleUnderline"/>
        </w:rPr>
        <w:t xml:space="preserve">supply </w:t>
      </w:r>
      <w:r w:rsidRPr="00F53873">
        <w:rPr>
          <w:rStyle w:val="StyleUnderline"/>
          <w:highlight w:val="cyan"/>
        </w:rPr>
        <w:t xml:space="preserve">bottlenecks and </w:t>
      </w:r>
      <w:r w:rsidRPr="00C435A1">
        <w:rPr>
          <w:rStyle w:val="StyleUnderline"/>
        </w:rPr>
        <w:t xml:space="preserve">periodic </w:t>
      </w:r>
      <w:r w:rsidRPr="00F53873">
        <w:rPr>
          <w:rStyle w:val="StyleUnderline"/>
          <w:highlight w:val="cya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53873">
        <w:rPr>
          <w:rStyle w:val="Emphasis"/>
          <w:highlight w:val="cyan"/>
        </w:rPr>
        <w:t>Anxiety</w:t>
      </w:r>
      <w:r w:rsidRPr="00C435A1">
        <w:rPr>
          <w:rStyle w:val="Emphasis"/>
        </w:rPr>
        <w:t xml:space="preserve"> over future supplies </w:t>
      </w:r>
      <w:r w:rsidRPr="00F53873">
        <w:rPr>
          <w:rStyle w:val="Emphasis"/>
          <w:highlight w:val="cyan"/>
        </w:rPr>
        <w:t>is</w:t>
      </w:r>
      <w:r w:rsidRPr="00C435A1">
        <w:rPr>
          <w:sz w:val="16"/>
        </w:rPr>
        <w:t xml:space="preserve"> </w:t>
      </w:r>
      <w:r w:rsidRPr="00C435A1">
        <w:rPr>
          <w:rStyle w:val="Emphasis"/>
        </w:rPr>
        <w:t xml:space="preserve">often also </w:t>
      </w:r>
      <w:r w:rsidRPr="00F53873">
        <w:rPr>
          <w:rStyle w:val="Emphasis"/>
          <w:highlight w:val="cyan"/>
        </w:rPr>
        <w:t>a factor</w:t>
      </w:r>
      <w:r w:rsidRPr="00C435A1">
        <w:rPr>
          <w:rStyle w:val="StyleUnderline"/>
        </w:rPr>
        <w:t xml:space="preserve"> </w:t>
      </w:r>
      <w:r w:rsidRPr="00F53873">
        <w:rPr>
          <w:rStyle w:val="StyleUnderline"/>
          <w:highlight w:val="cyan"/>
        </w:rPr>
        <w:t>in conflicts</w:t>
      </w:r>
      <w:r w:rsidRPr="00C435A1">
        <w:rPr>
          <w:rStyle w:val="StyleUnderline"/>
        </w:rPr>
        <w:t xml:space="preserve"> that break out </w:t>
      </w:r>
      <w:r w:rsidRPr="00F53873">
        <w:rPr>
          <w:rStyle w:val="StyleUnderline"/>
          <w:highlight w:val="cyan"/>
        </w:rPr>
        <w:t>over access to</w:t>
      </w:r>
      <w:r w:rsidRPr="00C435A1">
        <w:rPr>
          <w:rStyle w:val="StyleUnderline"/>
        </w:rPr>
        <w:t xml:space="preserve"> </w:t>
      </w:r>
      <w:r w:rsidRPr="00F53873">
        <w:rPr>
          <w:rStyle w:val="StyleUnderline"/>
          <w:highlight w:val="cyan"/>
        </w:rPr>
        <w:t>oil</w:t>
      </w:r>
      <w:r w:rsidRPr="00C435A1">
        <w:rPr>
          <w:rStyle w:val="StyleUnderline"/>
        </w:rPr>
        <w:t xml:space="preserve"> or control of contested undersea reserves of oil </w:t>
      </w:r>
      <w:r w:rsidRPr="00F53873">
        <w:rPr>
          <w:rStyle w:val="StyleUnderline"/>
          <w:highlight w:val="cya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53873">
        <w:rPr>
          <w:rStyle w:val="StyleUnderline"/>
          <w:highlight w:val="cyan"/>
        </w:rPr>
        <w:t>resource-driven</w:t>
      </w:r>
      <w:r w:rsidRPr="00C435A1">
        <w:rPr>
          <w:rStyle w:val="StyleUnderline"/>
        </w:rPr>
        <w:t xml:space="preserve"> potential </w:t>
      </w:r>
      <w:r w:rsidRPr="00F53873">
        <w:rPr>
          <w:rStyle w:val="StyleUnderline"/>
          <w:highlight w:val="cyan"/>
        </w:rPr>
        <w:t>conflicts</w:t>
      </w:r>
      <w:r w:rsidRPr="00C435A1">
        <w:rPr>
          <w:rStyle w:val="StyleUnderline"/>
        </w:rPr>
        <w:t xml:space="preserve"> like these</w:t>
      </w:r>
      <w:r w:rsidRPr="00C435A1">
        <w:rPr>
          <w:sz w:val="16"/>
        </w:rPr>
        <w:t xml:space="preserve"> </w:t>
      </w:r>
      <w:r w:rsidRPr="00F53873">
        <w:rPr>
          <w:rStyle w:val="StyleUnderline"/>
          <w:highlight w:val="cyan"/>
        </w:rPr>
        <w:t>will</w:t>
      </w:r>
      <w:r w:rsidRPr="00C435A1">
        <w:rPr>
          <w:sz w:val="16"/>
        </w:rPr>
        <w:t xml:space="preserve"> only </w:t>
      </w:r>
      <w:r w:rsidRPr="00F53873">
        <w:rPr>
          <w:rStyle w:val="Emphasis"/>
          <w:highlight w:val="cyan"/>
        </w:rPr>
        <w:t>multiply in the years</w:t>
      </w:r>
      <w:r w:rsidRPr="00C435A1">
        <w:rPr>
          <w:sz w:val="16"/>
        </w:rPr>
        <w:t xml:space="preserve"> </w:t>
      </w:r>
      <w:r w:rsidRPr="00F53873">
        <w:rPr>
          <w:rStyle w:val="StyleUnderline"/>
          <w:highlight w:val="cyan"/>
        </w:rPr>
        <w:t>ahead</w:t>
      </w:r>
      <w:r w:rsidRPr="00C435A1">
        <w:rPr>
          <w:rStyle w:val="StyleUnderline"/>
        </w:rPr>
        <w:t xml:space="preserve"> </w:t>
      </w:r>
      <w:r w:rsidRPr="00F53873">
        <w:rPr>
          <w:rStyle w:val="StyleUnderline"/>
          <w:highlight w:val="cyan"/>
        </w:rPr>
        <w:t>as</w:t>
      </w:r>
      <w:r w:rsidRPr="00C435A1">
        <w:rPr>
          <w:rStyle w:val="StyleUnderline"/>
        </w:rPr>
        <w:t xml:space="preserve"> </w:t>
      </w:r>
      <w:r w:rsidRPr="00F53873">
        <w:rPr>
          <w:rStyle w:val="StyleUnderline"/>
          <w:highlight w:val="cyan"/>
        </w:rPr>
        <w:t>demand</w:t>
      </w:r>
      <w:r w:rsidRPr="00C435A1">
        <w:rPr>
          <w:rStyle w:val="StyleUnderline"/>
        </w:rPr>
        <w:t xml:space="preserve"> </w:t>
      </w:r>
      <w:r w:rsidRPr="00F53873">
        <w:rPr>
          <w:rStyle w:val="StyleUnderline"/>
          <w:highlight w:val="cya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53873">
        <w:rPr>
          <w:rStyle w:val="StyleUnderline"/>
          <w:highlight w:val="cyan"/>
        </w:rPr>
        <w:t>Clapper</w:t>
      </w:r>
      <w:r w:rsidRPr="00C435A1">
        <w:rPr>
          <w:sz w:val="16"/>
        </w:rPr>
        <w:t xml:space="preserve"> </w:t>
      </w:r>
      <w:r w:rsidRPr="00F53873">
        <w:rPr>
          <w:rStyle w:val="StyleUnderline"/>
          <w:highlight w:val="cyan"/>
        </w:rPr>
        <w:t>listed</w:t>
      </w:r>
      <w:r w:rsidRPr="00C435A1">
        <w:rPr>
          <w:sz w:val="16"/>
        </w:rPr>
        <w:t xml:space="preserve"> “</w:t>
      </w:r>
      <w:r w:rsidRPr="00F53873">
        <w:rPr>
          <w:rStyle w:val="StyleUnderline"/>
          <w:highlight w:val="cyan"/>
        </w:rPr>
        <w:t>competition</w:t>
      </w:r>
      <w:r w:rsidRPr="00C435A1">
        <w:rPr>
          <w:rStyle w:val="StyleUnderline"/>
        </w:rPr>
        <w:t xml:space="preserve"> and scarcity involving natural resources</w:t>
      </w:r>
      <w:r w:rsidRPr="00C435A1">
        <w:rPr>
          <w:sz w:val="16"/>
        </w:rPr>
        <w:t xml:space="preserve">” </w:t>
      </w:r>
      <w:r w:rsidRPr="00F53873">
        <w:rPr>
          <w:rStyle w:val="Emphasis"/>
          <w:highlight w:val="cyan"/>
        </w:rPr>
        <w:t>as a national security</w:t>
      </w:r>
      <w:r w:rsidRPr="00C435A1">
        <w:rPr>
          <w:rStyle w:val="Emphasis"/>
        </w:rPr>
        <w:t xml:space="preserve"> </w:t>
      </w:r>
      <w:r w:rsidRPr="00F53873">
        <w:rPr>
          <w:rStyle w:val="Emphasis"/>
          <w:highlight w:val="cyan"/>
        </w:rPr>
        <w:t>threat</w:t>
      </w:r>
      <w:r w:rsidRPr="00C435A1">
        <w:rPr>
          <w:rStyle w:val="Emphasis"/>
        </w:rPr>
        <w:t xml:space="preserve"> </w:t>
      </w:r>
      <w:r w:rsidRPr="00F53873">
        <w:rPr>
          <w:rStyle w:val="Emphasis"/>
          <w:highlight w:val="cya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53873">
        <w:rPr>
          <w:rStyle w:val="Emphasis"/>
          <w:highlight w:val="cya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53873">
        <w:rPr>
          <w:rStyle w:val="StyleUnderline"/>
          <w:highlight w:val="cyan"/>
        </w:rPr>
        <w:t>that</w:t>
      </w:r>
      <w:r w:rsidRPr="00C435A1">
        <w:rPr>
          <w:sz w:val="16"/>
        </w:rPr>
        <w:t xml:space="preserve"> </w:t>
      </w:r>
      <w:r w:rsidRPr="00F53873">
        <w:rPr>
          <w:rStyle w:val="Emphasis"/>
          <w:highlight w:val="cyan"/>
        </w:rPr>
        <w:t>degrade</w:t>
      </w:r>
      <w:r w:rsidRPr="00C435A1">
        <w:rPr>
          <w:rStyle w:val="Emphasis"/>
        </w:rPr>
        <w:t xml:space="preserve"> </w:t>
      </w:r>
      <w:r w:rsidRPr="00F53873">
        <w:rPr>
          <w:rStyle w:val="Emphasis"/>
          <w:highlight w:val="cya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53873">
        <w:rPr>
          <w:rStyle w:val="StyleUnderline"/>
          <w:highlight w:val="cyan"/>
        </w:rPr>
        <w:t xml:space="preserve">and </w:t>
      </w:r>
      <w:r w:rsidRPr="00F53873">
        <w:rPr>
          <w:rStyle w:val="Emphasis"/>
          <w:highlight w:val="cya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53873">
        <w:rPr>
          <w:rStyle w:val="Emphasis"/>
          <w:highlight w:val="cyan"/>
        </w:rPr>
        <w:t>produce</w:t>
      </w:r>
      <w:r w:rsidRPr="00C435A1">
        <w:rPr>
          <w:rStyle w:val="Emphasis"/>
        </w:rPr>
        <w:t xml:space="preserve"> </w:t>
      </w:r>
      <w:r w:rsidRPr="00F53873">
        <w:rPr>
          <w:rStyle w:val="Emphasis"/>
          <w:highlight w:val="cyan"/>
        </w:rPr>
        <w:t>a global explosion of</w:t>
      </w:r>
      <w:r w:rsidRPr="00C435A1">
        <w:rPr>
          <w:rStyle w:val="Emphasis"/>
        </w:rPr>
        <w:t xml:space="preserve"> human chaos and </w:t>
      </w:r>
      <w:r w:rsidRPr="00F53873">
        <w:rPr>
          <w:rStyle w:val="Emphasis"/>
          <w:highlight w:val="cyan"/>
        </w:rPr>
        <w:t>conflict</w:t>
      </w:r>
      <w:r w:rsidRPr="00C435A1">
        <w:rPr>
          <w:sz w:val="16"/>
        </w:rPr>
        <w:t>. We are now heading directly into a resource-shock world.</w:t>
      </w:r>
    </w:p>
    <w:p w14:paraId="6258715B" w14:textId="77777777" w:rsidR="000767CF" w:rsidRDefault="000767CF" w:rsidP="000767CF">
      <w:pPr>
        <w:pStyle w:val="Heading4"/>
      </w:pPr>
      <w:r>
        <w:t>Mining solves Water Shortages</w:t>
      </w:r>
    </w:p>
    <w:p w14:paraId="76019E21" w14:textId="77777777" w:rsidR="000767CF" w:rsidRPr="004F4117" w:rsidRDefault="000767CF" w:rsidP="000767CF">
      <w:r w:rsidRPr="00C962B6">
        <w:rPr>
          <w:rStyle w:val="Style13ptBold"/>
        </w:rPr>
        <w:t>Kean 15</w:t>
      </w:r>
      <w:r>
        <w:t xml:space="preserve"> </w:t>
      </w:r>
      <w:r w:rsidRPr="004F4117">
        <w:t>Sam Kean December 2015 "The End of Thirst"</w:t>
      </w:r>
      <w:r>
        <w:t xml:space="preserve"> </w:t>
      </w:r>
      <w:hyperlink r:id="rId18" w:history="1">
        <w:r w:rsidRPr="00FC542F">
          <w:rPr>
            <w:rStyle w:val="FollowedHyperlink"/>
          </w:rPr>
          <w:t>https://www.theatlantic.com/magazine/archive/2015/12/the-end-of-thirst/413176/</w:t>
        </w:r>
      </w:hyperlink>
      <w:r>
        <w:t xml:space="preserve"> (writer based in Washington DC for the Atlantic)//Elmer </w:t>
      </w:r>
    </w:p>
    <w:p w14:paraId="371C4250" w14:textId="77777777" w:rsidR="000767CF" w:rsidRPr="00F35472" w:rsidRDefault="000767CF" w:rsidP="000767CF">
      <w:pPr>
        <w:rPr>
          <w:rStyle w:val="StyleUnderline"/>
        </w:rPr>
      </w:pPr>
      <w:r w:rsidRPr="00F53873">
        <w:rPr>
          <w:rStyle w:val="Emphasis"/>
          <w:highlight w:val="cya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53873">
        <w:rPr>
          <w:rStyle w:val="Emphasis"/>
          <w:highlight w:val="cyan"/>
        </w:rPr>
        <w:t>the developing world</w:t>
      </w:r>
      <w:r w:rsidRPr="00F35472">
        <w:rPr>
          <w:rStyle w:val="StyleUnderline"/>
        </w:rPr>
        <w:t xml:space="preserve"> </w:t>
      </w:r>
      <w:r w:rsidRPr="00F53873">
        <w:rPr>
          <w:rStyle w:val="Emphasis"/>
          <w:highlight w:val="cyan"/>
        </w:rPr>
        <w:t>could</w:t>
      </w:r>
      <w:r w:rsidRPr="00F35472">
        <w:rPr>
          <w:rStyle w:val="StyleUnderline"/>
        </w:rPr>
        <w:t xml:space="preserve"> soon </w:t>
      </w:r>
      <w:r w:rsidRPr="00F53873">
        <w:rPr>
          <w:rStyle w:val="Emphasis"/>
          <w:highlight w:val="cyan"/>
        </w:rPr>
        <w:t>face such a scenario.</w:t>
      </w:r>
      <w:r w:rsidRPr="00F35472">
        <w:rPr>
          <w:rStyle w:val="Emphasis"/>
        </w:rPr>
        <w:t xml:space="preserve"> </w:t>
      </w:r>
      <w:r w:rsidRPr="00F35472">
        <w:rPr>
          <w:rStyle w:val="StyleUnderline"/>
        </w:rPr>
        <w:t xml:space="preserve">According to the United Nations, </w:t>
      </w:r>
      <w:r w:rsidRPr="00F53873">
        <w:rPr>
          <w:rStyle w:val="Emphasis"/>
          <w:highlight w:val="cyan"/>
        </w:rPr>
        <w:t>1.2 billion</w:t>
      </w:r>
      <w:r w:rsidRPr="00F35472">
        <w:rPr>
          <w:rStyle w:val="StyleUnderline"/>
        </w:rPr>
        <w:t xml:space="preserve"> people already </w:t>
      </w:r>
      <w:r w:rsidRPr="00F53873">
        <w:rPr>
          <w:rStyle w:val="Emphasis"/>
          <w:highlight w:val="cyan"/>
        </w:rPr>
        <w:t>suffer from</w:t>
      </w:r>
      <w:r w:rsidRPr="00F35472">
        <w:rPr>
          <w:rStyle w:val="StyleUnderline"/>
        </w:rPr>
        <w:t xml:space="preserve"> severe </w:t>
      </w:r>
      <w:r w:rsidRPr="00F53873">
        <w:rPr>
          <w:rStyle w:val="Emphasis"/>
          <w:highlight w:val="cyan"/>
        </w:rPr>
        <w:t>water shortages</w:t>
      </w:r>
      <w:r w:rsidRPr="00F35472">
        <w:rPr>
          <w:rStyle w:val="StyleUnderline"/>
        </w:rPr>
        <w:t xml:space="preserve">, and that number is </w:t>
      </w:r>
      <w:r w:rsidRPr="00F53873">
        <w:rPr>
          <w:rStyle w:val="Emphasis"/>
          <w:highlight w:val="cyan"/>
        </w:rPr>
        <w:t>expected to increase to 1.8 billion</w:t>
      </w:r>
      <w:r w:rsidRPr="00F35472">
        <w:rPr>
          <w:rStyle w:val="StyleUnderline"/>
        </w:rPr>
        <w:t xml:space="preserve"> </w:t>
      </w:r>
      <w:r w:rsidRPr="00F53873">
        <w:rPr>
          <w:rStyle w:val="Emphasis"/>
          <w:highlight w:val="cyan"/>
          <w:bdr w:val="single" w:sz="18" w:space="0" w:color="auto"/>
        </w:rPr>
        <w:t>over the next decade</w:t>
      </w:r>
      <w:r w:rsidRPr="00F35472">
        <w:rPr>
          <w:rStyle w:val="StyleUnderline"/>
        </w:rPr>
        <w:t>,</w:t>
      </w:r>
      <w:r w:rsidRPr="00F35472">
        <w:rPr>
          <w:sz w:val="16"/>
        </w:rPr>
        <w:t xml:space="preserve"> in part because of climate change. </w:t>
      </w:r>
      <w:r w:rsidRPr="00F53873">
        <w:rPr>
          <w:rStyle w:val="Emphasis"/>
          <w:highlight w:val="cya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53873">
        <w:rPr>
          <w:rStyle w:val="Emphasis"/>
          <w:highlight w:val="cyan"/>
        </w:rPr>
        <w:t>climate experts warn of</w:t>
      </w:r>
      <w:r w:rsidRPr="00F35472">
        <w:rPr>
          <w:rStyle w:val="StyleUnderline"/>
        </w:rPr>
        <w:t xml:space="preserve"> even worse to come—multi-decade </w:t>
      </w:r>
      <w:r w:rsidRPr="00F53873">
        <w:rPr>
          <w:rStyle w:val="Emphasis"/>
          <w:highlight w:val="cya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53873">
        <w:rPr>
          <w:rStyle w:val="Emphasis"/>
          <w:highlight w:val="cyan"/>
        </w:rPr>
        <w:t>conservation</w:t>
      </w:r>
      <w:r w:rsidRPr="00F35472">
        <w:rPr>
          <w:rStyle w:val="StyleUnderline"/>
        </w:rPr>
        <w:t xml:space="preserve"> and maintenance </w:t>
      </w:r>
      <w:r w:rsidRPr="00F53873">
        <w:rPr>
          <w:rStyle w:val="Emphasis"/>
          <w:highlight w:val="cya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53873">
        <w:rPr>
          <w:rStyle w:val="Emphasis"/>
          <w:highlight w:val="cyan"/>
        </w:rPr>
        <w:t>f Earth</w:t>
      </w:r>
      <w:r w:rsidRPr="00F35472">
        <w:rPr>
          <w:rStyle w:val="Emphasis"/>
        </w:rPr>
        <w:t xml:space="preserve"> </w:t>
      </w:r>
      <w:r w:rsidRPr="00F35472">
        <w:rPr>
          <w:rStyle w:val="StyleUnderline"/>
        </w:rPr>
        <w:t xml:space="preserve">does </w:t>
      </w:r>
      <w:r w:rsidRPr="00F53873">
        <w:rPr>
          <w:rStyle w:val="Emphasis"/>
          <w:highlight w:val="cyan"/>
        </w:rPr>
        <w:t>run dry</w:t>
      </w:r>
      <w:r w:rsidRPr="00F35472">
        <w:rPr>
          <w:rStyle w:val="StyleUnderline"/>
        </w:rPr>
        <w:t xml:space="preserve">, </w:t>
      </w:r>
      <w:r w:rsidRPr="00F53873">
        <w:rPr>
          <w:rStyle w:val="Emphasis"/>
          <w:highlight w:val="cyan"/>
        </w:rPr>
        <w:t>we might</w:t>
      </w:r>
      <w:r w:rsidRPr="00F35472">
        <w:rPr>
          <w:rStyle w:val="StyleUnderline"/>
        </w:rPr>
        <w:t xml:space="preserve"> be able to </w:t>
      </w:r>
      <w:r w:rsidRPr="00F53873">
        <w:rPr>
          <w:rStyle w:val="Emphasis"/>
          <w:highlight w:val="cyan"/>
        </w:rPr>
        <w:t xml:space="preserve">save ourselves by </w:t>
      </w:r>
      <w:r w:rsidRPr="00F53873">
        <w:rPr>
          <w:rStyle w:val="Emphasis"/>
          <w:highlight w:val="cya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53873">
        <w:rPr>
          <w:rStyle w:val="Emphasis"/>
          <w:highlight w:val="cyan"/>
        </w:rPr>
        <w:t>a single 1,600-foot-wide asteroid could yield</w:t>
      </w:r>
      <w:r w:rsidRPr="00F35472">
        <w:rPr>
          <w:rStyle w:val="StyleUnderline"/>
        </w:rPr>
        <w:t xml:space="preserve"> more platinum than has ever been mined in human history. But </w:t>
      </w:r>
      <w:r w:rsidRPr="00F53873">
        <w:rPr>
          <w:rStyle w:val="Emphasis"/>
          <w:highlight w:val="cyan"/>
        </w:rPr>
        <w:t>water</w:t>
      </w:r>
      <w:r w:rsidRPr="00F35472">
        <w:rPr>
          <w:rStyle w:val="StyleUnderline"/>
        </w:rPr>
        <w:t xml:space="preserve"> could prove to be the real prize for space-mining companies. Some astronomers believe that </w:t>
      </w:r>
      <w:r w:rsidRPr="00F53873">
        <w:rPr>
          <w:rStyle w:val="Emphasis"/>
          <w:highlight w:val="cyan"/>
        </w:rPr>
        <w:t>the asteroid Ceres</w:t>
      </w:r>
      <w:r w:rsidRPr="00F35472">
        <w:rPr>
          <w:rStyle w:val="StyleUnderline"/>
        </w:rPr>
        <w:t xml:space="preserve">, which sits between Jupiter and Mars, may </w:t>
      </w:r>
      <w:r w:rsidRPr="00F53873">
        <w:rPr>
          <w:rStyle w:val="Emphasis"/>
          <w:highlight w:val="cyan"/>
        </w:rPr>
        <w:t>contain</w:t>
      </w:r>
      <w:r w:rsidRPr="00F35472">
        <w:rPr>
          <w:rStyle w:val="StyleUnderline"/>
        </w:rPr>
        <w:t xml:space="preserve"> </w:t>
      </w:r>
      <w:r w:rsidRPr="00F53873">
        <w:rPr>
          <w:rStyle w:val="Emphasis"/>
          <w:highlight w:val="cyan"/>
        </w:rPr>
        <w:t>more freshwater</w:t>
      </w:r>
      <w:r w:rsidRPr="00F35472">
        <w:rPr>
          <w:rStyle w:val="StyleUnderline"/>
        </w:rPr>
        <w:t xml:space="preserve"> (as ice) </w:t>
      </w:r>
      <w:r w:rsidRPr="00F53873">
        <w:rPr>
          <w:rStyle w:val="Emphasis"/>
          <w:highlight w:val="cya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5228C74F" w14:textId="77777777" w:rsidR="000767CF" w:rsidRDefault="000767CF" w:rsidP="000767CF">
      <w:pPr>
        <w:pStyle w:val="Heading4"/>
      </w:pPr>
      <w:r>
        <w:t>Water Wars cause:</w:t>
      </w:r>
    </w:p>
    <w:p w14:paraId="01731026" w14:textId="02A1017F" w:rsidR="000767CF" w:rsidRPr="00C962B6" w:rsidRDefault="000767CF" w:rsidP="000767CF">
      <w:pPr>
        <w:pStyle w:val="Heading4"/>
      </w:pPr>
      <w:r>
        <w:t>Indo-Pak War – goes Nuclear</w:t>
      </w:r>
    </w:p>
    <w:p w14:paraId="363F2B3E" w14:textId="77777777" w:rsidR="000767CF" w:rsidRPr="003808B4" w:rsidRDefault="000767CF" w:rsidP="000767CF">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306AAE29" w14:textId="77777777" w:rsidR="000767CF" w:rsidRPr="003808B4" w:rsidRDefault="000767CF" w:rsidP="000767CF">
      <w:pPr>
        <w:rPr>
          <w:sz w:val="16"/>
        </w:rPr>
      </w:pPr>
      <w:r w:rsidRPr="003808B4">
        <w:rPr>
          <w:rStyle w:val="StyleUnderline"/>
        </w:rPr>
        <w:t xml:space="preserve">Interstate </w:t>
      </w:r>
      <w:r w:rsidRPr="00F53873">
        <w:rPr>
          <w:rStyle w:val="StyleUnderline"/>
          <w:highlight w:val="cyan"/>
        </w:rPr>
        <w:t>conflict over water</w:t>
      </w:r>
      <w:r w:rsidRPr="003808B4">
        <w:rPr>
          <w:sz w:val="16"/>
        </w:rPr>
        <w:t xml:space="preserve"> might </w:t>
      </w:r>
      <w:r w:rsidRPr="00F53873">
        <w:rPr>
          <w:rStyle w:val="StyleUnderline"/>
          <w:highlight w:val="cya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53873">
        <w:rPr>
          <w:rStyle w:val="StyleUnderline"/>
          <w:highlight w:val="cyan"/>
        </w:rPr>
        <w:t>amplifying</w:t>
      </w:r>
      <w:r w:rsidRPr="003808B4">
        <w:rPr>
          <w:sz w:val="16"/>
        </w:rPr>
        <w:t xml:space="preserve"> any </w:t>
      </w:r>
      <w:r w:rsidRPr="00F53873">
        <w:rPr>
          <w:rStyle w:val="StyleUnderline"/>
          <w:highlight w:val="cyan"/>
        </w:rPr>
        <w:t xml:space="preserve">scarcities </w:t>
      </w:r>
      <w:r w:rsidRPr="003808B4">
        <w:rPr>
          <w:rStyle w:val="StyleUnderline"/>
        </w:rPr>
        <w:t xml:space="preserve">already </w:t>
      </w:r>
      <w:r w:rsidRPr="00F53873">
        <w:rPr>
          <w:rStyle w:val="StyleUnderline"/>
          <w:highlight w:val="cyan"/>
        </w:rPr>
        <w:t>present</w:t>
      </w:r>
      <w:r w:rsidRPr="003808B4">
        <w:rPr>
          <w:sz w:val="16"/>
        </w:rPr>
        <w:t xml:space="preserve"> there. “We judge that </w:t>
      </w:r>
      <w:r w:rsidRPr="00F53873">
        <w:rPr>
          <w:rStyle w:val="StyleUnderline"/>
          <w:highlight w:val="cyan"/>
        </w:rPr>
        <w:t xml:space="preserve">as </w:t>
      </w:r>
      <w:r w:rsidRPr="003808B4">
        <w:rPr>
          <w:rStyle w:val="StyleUnderline"/>
        </w:rPr>
        <w:t xml:space="preserve">water </w:t>
      </w:r>
      <w:r w:rsidRPr="00F53873">
        <w:rPr>
          <w:rStyle w:val="StyleUnderline"/>
          <w:highlight w:val="cyan"/>
        </w:rPr>
        <w:t>shortages become</w:t>
      </w:r>
      <w:r w:rsidRPr="003808B4">
        <w:rPr>
          <w:rStyle w:val="StyleUnderline"/>
        </w:rPr>
        <w:t xml:space="preserve"> </w:t>
      </w:r>
      <w:r w:rsidRPr="003808B4">
        <w:rPr>
          <w:rStyle w:val="Emphasis"/>
        </w:rPr>
        <w:t xml:space="preserve">more </w:t>
      </w:r>
      <w:r w:rsidRPr="00F53873">
        <w:rPr>
          <w:rStyle w:val="Emphasis"/>
          <w:highlight w:val="cyan"/>
        </w:rPr>
        <w:t>acute</w:t>
      </w:r>
      <w:r w:rsidRPr="003808B4">
        <w:rPr>
          <w:sz w:val="16"/>
        </w:rPr>
        <w:t xml:space="preserve"> beyond the next ten years, </w:t>
      </w:r>
      <w:r w:rsidRPr="00F53873">
        <w:rPr>
          <w:rStyle w:val="StyleUnderline"/>
          <w:highlight w:val="cya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53873">
        <w:rPr>
          <w:rStyle w:val="Emphasis"/>
          <w:highlight w:val="cya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53873">
        <w:rPr>
          <w:rStyle w:val="StyleUnderline"/>
          <w:highlight w:val="cyan"/>
        </w:rPr>
        <w:t xml:space="preserve">to obtain </w:t>
      </w:r>
      <w:r w:rsidRPr="003808B4">
        <w:rPr>
          <w:rStyle w:val="Emphasis"/>
        </w:rPr>
        <w:t xml:space="preserve">regional </w:t>
      </w:r>
      <w:r w:rsidRPr="00F53873">
        <w:rPr>
          <w:rStyle w:val="Emphasis"/>
          <w:highlight w:val="cyan"/>
        </w:rPr>
        <w:t>influence</w:t>
      </w:r>
      <w:r w:rsidRPr="003808B4">
        <w:rPr>
          <w:sz w:val="16"/>
        </w:rPr>
        <w:t xml:space="preserve"> or preserve their water interests.”16</w:t>
      </w:r>
    </w:p>
    <w:p w14:paraId="07A82886" w14:textId="77777777" w:rsidR="000767CF" w:rsidRPr="003808B4" w:rsidRDefault="000767CF" w:rsidP="000767CF">
      <w:pPr>
        <w:rPr>
          <w:sz w:val="16"/>
        </w:rPr>
      </w:pPr>
      <w:r w:rsidRPr="003808B4">
        <w:rPr>
          <w:sz w:val="16"/>
        </w:rPr>
        <w:t xml:space="preserve">The </w:t>
      </w:r>
      <w:r w:rsidRPr="00F53873">
        <w:rPr>
          <w:rStyle w:val="StyleUnderline"/>
          <w:highlight w:val="cyan"/>
        </w:rPr>
        <w:t>utilization of a state’s</w:t>
      </w:r>
      <w:r w:rsidRPr="003808B4">
        <w:rPr>
          <w:rStyle w:val="StyleUnderline"/>
        </w:rPr>
        <w:t xml:space="preserve"> superior </w:t>
      </w:r>
      <w:r w:rsidRPr="00F53873">
        <w:rPr>
          <w:rStyle w:val="StyleUnderline"/>
          <w:highlight w:val="cyan"/>
        </w:rPr>
        <w:t>position</w:t>
      </w:r>
      <w:r w:rsidRPr="003808B4">
        <w:rPr>
          <w:sz w:val="16"/>
        </w:rPr>
        <w:t xml:space="preserve"> in a shared river system to extract political or economic advantage can </w:t>
      </w:r>
      <w:r w:rsidRPr="00F53873">
        <w:rPr>
          <w:rStyle w:val="StyleUnderline"/>
          <w:highlight w:val="cyan"/>
        </w:rPr>
        <w:t>prove</w:t>
      </w:r>
      <w:r w:rsidRPr="003808B4">
        <w:rPr>
          <w:rStyle w:val="StyleUnderline"/>
        </w:rPr>
        <w:t xml:space="preserve"> </w:t>
      </w:r>
      <w:r w:rsidRPr="003808B4">
        <w:rPr>
          <w:rStyle w:val="Emphasis"/>
        </w:rPr>
        <w:t xml:space="preserve">especially </w:t>
      </w:r>
      <w:r w:rsidRPr="00F53873">
        <w:rPr>
          <w:rStyle w:val="Emphasis"/>
          <w:highlight w:val="cyan"/>
        </w:rPr>
        <w:t>destabilizing</w:t>
      </w:r>
      <w:r w:rsidRPr="003808B4">
        <w:rPr>
          <w:sz w:val="16"/>
        </w:rPr>
        <w:t xml:space="preserve">, the ICA suggested, </w:t>
      </w:r>
      <w:r w:rsidRPr="00F53873">
        <w:rPr>
          <w:rStyle w:val="StyleUnderline"/>
          <w:highlight w:val="cyan"/>
        </w:rPr>
        <w:t>when</w:t>
      </w:r>
      <w:r w:rsidRPr="003808B4">
        <w:rPr>
          <w:sz w:val="16"/>
        </w:rPr>
        <w:t xml:space="preserve"> weaker </w:t>
      </w:r>
      <w:r w:rsidRPr="00F53873">
        <w:rPr>
          <w:rStyle w:val="StyleUnderline"/>
          <w:highlight w:val="cyan"/>
        </w:rPr>
        <w:t>states</w:t>
      </w:r>
      <w:r w:rsidRPr="003808B4">
        <w:rPr>
          <w:sz w:val="16"/>
        </w:rPr>
        <w:t xml:space="preserve"> in the system (typically the downstream countries) </w:t>
      </w:r>
      <w:r w:rsidRPr="00F53873">
        <w:rPr>
          <w:rStyle w:val="StyleUnderline"/>
          <w:highlight w:val="cyan"/>
        </w:rPr>
        <w:t>are</w:t>
      </w:r>
      <w:r w:rsidRPr="003808B4">
        <w:rPr>
          <w:sz w:val="16"/>
        </w:rPr>
        <w:t xml:space="preserve"> especially </w:t>
      </w:r>
      <w:r w:rsidRPr="00F53873">
        <w:rPr>
          <w:rStyle w:val="StyleUnderline"/>
          <w:highlight w:val="cyan"/>
        </w:rPr>
        <w:t>vulnerable to</w:t>
      </w:r>
      <w:r w:rsidRPr="003808B4">
        <w:rPr>
          <w:rStyle w:val="StyleUnderline"/>
        </w:rPr>
        <w:t xml:space="preserve"> water </w:t>
      </w:r>
      <w:r w:rsidRPr="00F53873">
        <w:rPr>
          <w:rStyle w:val="StyleUnderline"/>
          <w:highlight w:val="cya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53873">
        <w:rPr>
          <w:rStyle w:val="StyleUnderline"/>
          <w:highlight w:val="cya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53873">
        <w:rPr>
          <w:rStyle w:val="StyleUnderline"/>
          <w:highlight w:val="cyan"/>
        </w:rPr>
        <w:t>to</w:t>
      </w:r>
      <w:r w:rsidRPr="003808B4">
        <w:rPr>
          <w:rStyle w:val="StyleUnderline"/>
        </w:rPr>
        <w:t xml:space="preserve"> </w:t>
      </w:r>
      <w:r w:rsidRPr="00F53873">
        <w:rPr>
          <w:rStyle w:val="StyleUnderline"/>
          <w:highlight w:val="cyan"/>
        </w:rPr>
        <w:t xml:space="preserve">provoke </w:t>
      </w:r>
      <w:r w:rsidRPr="00F53873">
        <w:rPr>
          <w:rStyle w:val="Emphasis"/>
          <w:highlight w:val="cyan"/>
        </w:rPr>
        <w:t>widespread</w:t>
      </w:r>
      <w:r w:rsidRPr="003808B4">
        <w:rPr>
          <w:rStyle w:val="Emphasis"/>
        </w:rPr>
        <w:t xml:space="preserve"> unrest</w:t>
      </w:r>
      <w:r w:rsidRPr="003808B4">
        <w:rPr>
          <w:rStyle w:val="StyleUnderline"/>
        </w:rPr>
        <w:t xml:space="preserve"> and </w:t>
      </w:r>
      <w:r w:rsidRPr="00F53873">
        <w:rPr>
          <w:rStyle w:val="StyleUnderline"/>
          <w:highlight w:val="cyan"/>
        </w:rPr>
        <w:t>conflict</w:t>
      </w:r>
      <w:r w:rsidRPr="003808B4">
        <w:rPr>
          <w:sz w:val="16"/>
        </w:rPr>
        <w:t>. “</w:t>
      </w:r>
      <w:r w:rsidRPr="003808B4">
        <w:rPr>
          <w:rStyle w:val="StyleUnderline"/>
        </w:rPr>
        <w:t xml:space="preserve">Water </w:t>
      </w:r>
      <w:r w:rsidRPr="00F53873">
        <w:rPr>
          <w:rStyle w:val="StyleUnderline"/>
          <w:highlight w:val="cya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53873">
        <w:rPr>
          <w:rStyle w:val="StyleUnderline"/>
          <w:highlight w:val="cyan"/>
        </w:rPr>
        <w:t>pressure</w:t>
      </w:r>
      <w:r w:rsidRPr="003808B4">
        <w:rPr>
          <w:rStyle w:val="StyleUnderline"/>
        </w:rPr>
        <w:t xml:space="preserve"> on national</w:t>
      </w:r>
      <w:r w:rsidRPr="003808B4">
        <w:rPr>
          <w:sz w:val="16"/>
        </w:rPr>
        <w:t xml:space="preserve"> and local </w:t>
      </w:r>
      <w:r w:rsidRPr="00F53873">
        <w:rPr>
          <w:rStyle w:val="StyleUnderline"/>
          <w:highlight w:val="cya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5927570C" w14:textId="77777777" w:rsidR="000767CF" w:rsidRPr="003808B4" w:rsidRDefault="000767CF" w:rsidP="000767CF">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5543544E" w14:textId="77777777" w:rsidR="000767CF" w:rsidRPr="003808B4" w:rsidRDefault="000767CF" w:rsidP="000767CF">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13061239" w14:textId="77777777" w:rsidR="000767CF" w:rsidRPr="003808B4" w:rsidRDefault="000767CF" w:rsidP="000767CF">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6AF5DF09" w14:textId="77777777" w:rsidR="000767CF" w:rsidRPr="003808B4" w:rsidRDefault="000767CF" w:rsidP="000767CF">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53873">
        <w:rPr>
          <w:rStyle w:val="StyleUnderline"/>
          <w:highlight w:val="cyan"/>
        </w:rPr>
        <w:t>Pakistan</w:t>
      </w:r>
      <w:r w:rsidRPr="003808B4">
        <w:rPr>
          <w:rStyle w:val="StyleUnderline"/>
        </w:rPr>
        <w:t xml:space="preserve"> presents a </w:t>
      </w:r>
      <w:r w:rsidRPr="00F53873">
        <w:rPr>
          <w:rStyle w:val="Emphasis"/>
          <w:highlight w:val="cya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53873">
        <w:rPr>
          <w:rStyle w:val="StyleUnderline"/>
          <w:highlight w:val="cyan"/>
        </w:rPr>
        <w:t>where</w:t>
      </w:r>
      <w:r w:rsidRPr="003808B4">
        <w:rPr>
          <w:rStyle w:val="StyleUnderline"/>
        </w:rPr>
        <w:t xml:space="preserve"> social </w:t>
      </w:r>
      <w:r w:rsidRPr="00F53873">
        <w:rPr>
          <w:rStyle w:val="StyleUnderline"/>
          <w:highlight w:val="cyan"/>
        </w:rPr>
        <w:t>dynamics</w:t>
      </w:r>
      <w:r w:rsidRPr="003808B4">
        <w:rPr>
          <w:sz w:val="16"/>
        </w:rPr>
        <w:t xml:space="preserve"> and susceptibility to harm from climate events combine to </w:t>
      </w:r>
      <w:r w:rsidRPr="00F53873">
        <w:rPr>
          <w:rStyle w:val="StyleUnderline"/>
          <w:highlight w:val="cyan"/>
        </w:rPr>
        <w:t>create a</w:t>
      </w:r>
      <w:r w:rsidRPr="003808B4">
        <w:rPr>
          <w:sz w:val="16"/>
        </w:rPr>
        <w:t xml:space="preserve"> potentially </w:t>
      </w:r>
      <w:r w:rsidRPr="00F53873">
        <w:rPr>
          <w:rStyle w:val="StyleUnderline"/>
          <w:highlight w:val="cyan"/>
        </w:rPr>
        <w:t>unstable</w:t>
      </w:r>
      <w:r w:rsidRPr="003808B4">
        <w:rPr>
          <w:rStyle w:val="StyleUnderline"/>
        </w:rPr>
        <w:t xml:space="preserve"> </w:t>
      </w:r>
      <w:r w:rsidRPr="00F53873">
        <w:rPr>
          <w:rStyle w:val="StyleUnderline"/>
          <w:highlight w:val="cya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53873">
        <w:rPr>
          <w:rStyle w:val="StyleUnderline"/>
          <w:highlight w:val="cyan"/>
        </w:rPr>
        <w:t>led</w:t>
      </w:r>
      <w:r w:rsidRPr="003808B4">
        <w:rPr>
          <w:sz w:val="16"/>
        </w:rPr>
        <w:t xml:space="preserve">, in the past, </w:t>
      </w:r>
      <w:r w:rsidRPr="00F53873">
        <w:rPr>
          <w:rStyle w:val="StyleUnderline"/>
          <w:highlight w:val="cya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53873">
        <w:rPr>
          <w:rStyle w:val="StyleUnderline"/>
          <w:highlight w:val="cyan"/>
        </w:rPr>
        <w:t>tensions with India</w:t>
      </w:r>
      <w:r w:rsidRPr="003808B4">
        <w:rPr>
          <w:sz w:val="16"/>
        </w:rPr>
        <w:t xml:space="preserve"> over control of the Indus; now, with the likelihood of diminished meltwater from the Himalayan glaciers, the </w:t>
      </w:r>
      <w:r w:rsidRPr="00F53873">
        <w:rPr>
          <w:rStyle w:val="StyleUnderline"/>
          <w:highlight w:val="cyan"/>
        </w:rPr>
        <w:t>risk of</w:t>
      </w:r>
      <w:r w:rsidRPr="003808B4">
        <w:rPr>
          <w:rStyle w:val="StyleUnderline"/>
        </w:rPr>
        <w:t xml:space="preserve"> water </w:t>
      </w:r>
      <w:r w:rsidRPr="00F53873">
        <w:rPr>
          <w:rStyle w:val="StyleUnderline"/>
          <w:highlight w:val="cyan"/>
        </w:rPr>
        <w:t>scarcity triggering</w:t>
      </w:r>
      <w:r w:rsidRPr="003808B4">
        <w:rPr>
          <w:rStyle w:val="StyleUnderline"/>
        </w:rPr>
        <w:t xml:space="preserve"> </w:t>
      </w:r>
      <w:r w:rsidRPr="003808B4">
        <w:rPr>
          <w:rStyle w:val="Emphasis"/>
        </w:rPr>
        <w:t xml:space="preserve">violent </w:t>
      </w:r>
      <w:r w:rsidRPr="00F53873">
        <w:rPr>
          <w:rStyle w:val="Emphasis"/>
          <w:highlight w:val="cya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53873">
        <w:rPr>
          <w:rStyle w:val="StyleUnderline"/>
          <w:highlight w:val="cyan"/>
        </w:rPr>
        <w:t>becomes</w:t>
      </w:r>
      <w:r w:rsidRPr="003808B4">
        <w:rPr>
          <w:rStyle w:val="StyleUnderline"/>
        </w:rPr>
        <w:t xml:space="preserve"> that </w:t>
      </w:r>
      <w:r w:rsidRPr="00F53873">
        <w:rPr>
          <w:rStyle w:val="Emphasis"/>
          <w:highlight w:val="cyan"/>
        </w:rPr>
        <w:t>much greater</w:t>
      </w:r>
      <w:r w:rsidRPr="003808B4">
        <w:rPr>
          <w:sz w:val="16"/>
        </w:rPr>
        <w:t>.22</w:t>
      </w:r>
    </w:p>
    <w:p w14:paraId="757A3D4C" w14:textId="77777777" w:rsidR="000767CF" w:rsidRPr="003808B4" w:rsidRDefault="000767CF" w:rsidP="000767CF">
      <w:pPr>
        <w:rPr>
          <w:sz w:val="16"/>
          <w:szCs w:val="16"/>
        </w:rPr>
      </w:pPr>
      <w:r w:rsidRPr="003808B4">
        <w:rPr>
          <w:sz w:val="16"/>
          <w:szCs w:val="16"/>
        </w:rPr>
        <w:t>Pakistan, the Indus, and U.S. Security</w:t>
      </w:r>
    </w:p>
    <w:p w14:paraId="6D8E9580" w14:textId="77777777" w:rsidR="000767CF" w:rsidRPr="003808B4" w:rsidRDefault="000767CF" w:rsidP="000767CF">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53873">
        <w:rPr>
          <w:rStyle w:val="StyleUnderline"/>
          <w:highlight w:val="cyan"/>
        </w:rPr>
        <w:t>Pakistan</w:t>
      </w:r>
      <w:r w:rsidRPr="003808B4">
        <w:rPr>
          <w:sz w:val="16"/>
        </w:rPr>
        <w:t xml:space="preserve"> a critical—if not always wholehearted—partner in the global war on terror, but it also </w:t>
      </w:r>
      <w:r w:rsidRPr="00F53873">
        <w:rPr>
          <w:rStyle w:val="StyleUnderline"/>
          <w:highlight w:val="cyan"/>
        </w:rPr>
        <w:t>possesses</w:t>
      </w:r>
      <w:r w:rsidRPr="003808B4">
        <w:rPr>
          <w:rStyle w:val="StyleUnderline"/>
        </w:rPr>
        <w:t xml:space="preserve"> a </w:t>
      </w:r>
      <w:r w:rsidRPr="00F53873">
        <w:rPr>
          <w:rStyle w:val="Emphasis"/>
          <w:highlight w:val="cyan"/>
        </w:rPr>
        <w:t xml:space="preserve">substantial </w:t>
      </w:r>
      <w:r w:rsidRPr="003808B4">
        <w:rPr>
          <w:rStyle w:val="Emphasis"/>
        </w:rPr>
        <w:t>arsenal</w:t>
      </w:r>
      <w:r w:rsidRPr="003808B4">
        <w:rPr>
          <w:rStyle w:val="StyleUnderline"/>
        </w:rPr>
        <w:t xml:space="preserve"> of </w:t>
      </w:r>
      <w:r w:rsidRPr="00F53873">
        <w:rPr>
          <w:rStyle w:val="StyleUnderline"/>
          <w:highlight w:val="cyan"/>
        </w:rPr>
        <w:t>nuc</w:t>
      </w:r>
      <w:r w:rsidRPr="003808B4">
        <w:rPr>
          <w:rStyle w:val="StyleUnderline"/>
        </w:rPr>
        <w:t>lear weapon</w:t>
      </w:r>
      <w:r w:rsidRPr="00F53873">
        <w:rPr>
          <w:rStyle w:val="StyleUnderline"/>
          <w:highlight w:val="cya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53873">
        <w:rPr>
          <w:rStyle w:val="StyleUnderline"/>
          <w:highlight w:val="cyan"/>
        </w:rPr>
        <w:t>Pakistan descend into</w:t>
      </w:r>
      <w:r w:rsidRPr="003808B4">
        <w:rPr>
          <w:sz w:val="16"/>
        </w:rPr>
        <w:t xml:space="preserve"> civil </w:t>
      </w:r>
      <w:r w:rsidRPr="00F53873">
        <w:rPr>
          <w:rStyle w:val="StyleUnderline"/>
          <w:highlight w:val="cya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53873">
        <w:rPr>
          <w:rStyle w:val="StyleUnderline"/>
          <w:highlight w:val="cyan"/>
        </w:rPr>
        <w:t xml:space="preserve">would be at </w:t>
      </w:r>
      <w:r w:rsidRPr="00F53873">
        <w:rPr>
          <w:rStyle w:val="Emphasis"/>
          <w:highlight w:val="cya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20A4A50" w14:textId="77777777" w:rsidR="000767CF" w:rsidRPr="003808B4" w:rsidRDefault="000767CF" w:rsidP="000767CF">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53873">
        <w:rPr>
          <w:rStyle w:val="StyleUnderline"/>
          <w:highlight w:val="cyan"/>
        </w:rPr>
        <w:t xml:space="preserve">ensuring </w:t>
      </w:r>
      <w:r w:rsidRPr="003808B4">
        <w:rPr>
          <w:rStyle w:val="StyleUnderline"/>
        </w:rPr>
        <w:t xml:space="preserve">access to </w:t>
      </w:r>
      <w:r w:rsidRPr="00F53873">
        <w:rPr>
          <w:rStyle w:val="StyleUnderline"/>
          <w:highlight w:val="cyan"/>
        </w:rPr>
        <w:t>water is an overarching</w:t>
      </w:r>
      <w:r w:rsidRPr="003808B4">
        <w:rPr>
          <w:rStyle w:val="StyleUnderline"/>
        </w:rPr>
        <w:t xml:space="preserve"> public and </w:t>
      </w:r>
      <w:r w:rsidRPr="003808B4">
        <w:rPr>
          <w:rStyle w:val="Emphasis"/>
        </w:rPr>
        <w:t xml:space="preserve">government </w:t>
      </w:r>
      <w:r w:rsidRPr="00F53873">
        <w:rPr>
          <w:rStyle w:val="Emphasis"/>
          <w:highlight w:val="cya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2FD18773" w14:textId="77777777" w:rsidR="000767CF" w:rsidRPr="003808B4" w:rsidRDefault="000767CF" w:rsidP="000767CF">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14461CF3" w14:textId="77777777" w:rsidR="000767CF" w:rsidRPr="003808B4" w:rsidRDefault="000767CF" w:rsidP="000767CF">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60D14568" w14:textId="77777777" w:rsidR="000767CF" w:rsidRPr="003808B4" w:rsidRDefault="000767CF" w:rsidP="000767CF">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53873">
        <w:rPr>
          <w:rStyle w:val="Emphasis"/>
          <w:highlight w:val="cyan"/>
        </w:rPr>
        <w:t>reduced</w:t>
      </w:r>
      <w:r w:rsidRPr="00F53873">
        <w:rPr>
          <w:rStyle w:val="StyleUnderline"/>
          <w:highlight w:val="cyan"/>
        </w:rPr>
        <w:t xml:space="preserve"> water</w:t>
      </w:r>
      <w:r w:rsidRPr="003808B4">
        <w:rPr>
          <w:rStyle w:val="StyleUnderline"/>
          <w:sz w:val="16"/>
          <w:szCs w:val="16"/>
          <w:u w:val="none"/>
        </w:rPr>
        <w:t xml:space="preserve"> </w:t>
      </w:r>
      <w:r w:rsidRPr="003808B4">
        <w:rPr>
          <w:sz w:val="16"/>
        </w:rPr>
        <w:t xml:space="preserve">flow through the Indus will </w:t>
      </w:r>
      <w:r w:rsidRPr="00F53873">
        <w:rPr>
          <w:rStyle w:val="StyleUnderline"/>
          <w:highlight w:val="cyan"/>
        </w:rPr>
        <w:t>coincide with</w:t>
      </w:r>
      <w:r w:rsidRPr="003808B4">
        <w:rPr>
          <w:rStyle w:val="StyleUnderline"/>
        </w:rPr>
        <w:t xml:space="preserve"> efforts by </w:t>
      </w:r>
      <w:r w:rsidRPr="00F53873">
        <w:rPr>
          <w:rStyle w:val="StyleUnderline"/>
          <w:highlight w:val="cyan"/>
        </w:rPr>
        <w:t>India</w:t>
      </w:r>
      <w:r w:rsidRPr="003808B4">
        <w:rPr>
          <w:sz w:val="16"/>
        </w:rPr>
        <w:t xml:space="preserve"> to </w:t>
      </w:r>
      <w:r w:rsidRPr="00F53873">
        <w:rPr>
          <w:rStyle w:val="StyleUnderline"/>
          <w:highlight w:val="cya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53873">
        <w:rPr>
          <w:rStyle w:val="StyleUnderline"/>
          <w:highlight w:val="cyan"/>
        </w:rPr>
        <w:t>provoking</w:t>
      </w:r>
      <w:r w:rsidRPr="003808B4">
        <w:rPr>
          <w:sz w:val="16"/>
        </w:rPr>
        <w:t xml:space="preserve"> a </w:t>
      </w:r>
      <w:r w:rsidRPr="00F53873">
        <w:rPr>
          <w:rStyle w:val="StyleUnderline"/>
          <w:highlight w:val="cya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53873">
        <w:rPr>
          <w:rStyle w:val="StyleUnderline"/>
          <w:highlight w:val="cyan"/>
        </w:rPr>
        <w:t>India, possessing</w:t>
      </w:r>
      <w:r w:rsidRPr="003808B4">
        <w:rPr>
          <w:rStyle w:val="StyleUnderline"/>
        </w:rPr>
        <w:t xml:space="preserve"> </w:t>
      </w:r>
      <w:r w:rsidRPr="003808B4">
        <w:rPr>
          <w:rStyle w:val="Emphasis"/>
        </w:rPr>
        <w:t xml:space="preserve">superior </w:t>
      </w:r>
      <w:r w:rsidRPr="00F53873">
        <w:rPr>
          <w:rStyle w:val="Emphasis"/>
          <w:highlight w:val="cyan"/>
        </w:rPr>
        <w:t>conventional forces</w:t>
      </w:r>
      <w:r w:rsidRPr="003808B4">
        <w:rPr>
          <w:rStyle w:val="StyleUnderline"/>
        </w:rPr>
        <w:t xml:space="preserve">, would </w:t>
      </w:r>
      <w:r w:rsidRPr="00F53873">
        <w:rPr>
          <w:rStyle w:val="StyleUnderline"/>
          <w:highlight w:val="cya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53873">
        <w:rPr>
          <w:rStyle w:val="StyleUnderline"/>
          <w:highlight w:val="cyan"/>
        </w:rPr>
        <w:t>leading</w:t>
      </w:r>
      <w:r w:rsidRPr="003808B4">
        <w:rPr>
          <w:rStyle w:val="StyleUnderline"/>
        </w:rPr>
        <w:t xml:space="preserve"> Pakistan’s </w:t>
      </w:r>
      <w:r w:rsidRPr="00F53873">
        <w:rPr>
          <w:rStyle w:val="StyleUnderline"/>
          <w:highlight w:val="cyan"/>
        </w:rPr>
        <w:t>leaders to</w:t>
      </w:r>
      <w:r w:rsidRPr="003808B4">
        <w:rPr>
          <w:sz w:val="16"/>
        </w:rPr>
        <w:t xml:space="preserve"> order the </w:t>
      </w:r>
      <w:r w:rsidRPr="00F53873">
        <w:rPr>
          <w:rStyle w:val="StyleUnderline"/>
          <w:highlight w:val="cyan"/>
        </w:rPr>
        <w:t>use</w:t>
      </w:r>
      <w:r w:rsidRPr="003808B4">
        <w:rPr>
          <w:rStyle w:val="StyleUnderline"/>
        </w:rPr>
        <w:t xml:space="preserve"> of </w:t>
      </w:r>
      <w:r w:rsidRPr="00F53873">
        <w:rPr>
          <w:rStyle w:val="StyleUnderline"/>
          <w:highlight w:val="cyan"/>
        </w:rPr>
        <w:t>nuclear</w:t>
      </w:r>
      <w:r w:rsidRPr="003808B4">
        <w:rPr>
          <w:rStyle w:val="StyleUnderline"/>
        </w:rPr>
        <w:t xml:space="preserve"> </w:t>
      </w:r>
      <w:r w:rsidRPr="00F53873">
        <w:rPr>
          <w:rStyle w:val="StyleUnderline"/>
          <w:highlight w:val="cyan"/>
        </w:rPr>
        <w:t>weapons</w:t>
      </w:r>
      <w:r w:rsidRPr="003808B4">
        <w:rPr>
          <w:sz w:val="16"/>
        </w:rPr>
        <w:t xml:space="preserve"> against India, </w:t>
      </w:r>
      <w:r w:rsidRPr="00F53873">
        <w:rPr>
          <w:rStyle w:val="StyleUnderline"/>
          <w:highlight w:val="cyan"/>
        </w:rPr>
        <w:t>igniting</w:t>
      </w:r>
      <w:r w:rsidRPr="003808B4">
        <w:rPr>
          <w:sz w:val="16"/>
        </w:rPr>
        <w:t xml:space="preserve"> a regional </w:t>
      </w:r>
      <w:r w:rsidRPr="00F53873">
        <w:rPr>
          <w:rStyle w:val="StyleUnderline"/>
          <w:highlight w:val="cyan"/>
        </w:rPr>
        <w:t>nuclear war</w:t>
      </w:r>
      <w:r w:rsidRPr="003808B4">
        <w:rPr>
          <w:sz w:val="16"/>
        </w:rPr>
        <w:t xml:space="preserve">. Such a </w:t>
      </w:r>
      <w:r w:rsidRPr="00F53873">
        <w:rPr>
          <w:rStyle w:val="StyleUnderline"/>
          <w:highlight w:val="cyan"/>
        </w:rPr>
        <w:t>conflict</w:t>
      </w:r>
      <w:r w:rsidRPr="003808B4">
        <w:rPr>
          <w:sz w:val="16"/>
        </w:rPr>
        <w:t xml:space="preserve">, scientists have calculated, would result in 50 to 125 million fatalities, and </w:t>
      </w:r>
      <w:r w:rsidRPr="00F53873">
        <w:rPr>
          <w:rStyle w:val="StyleUnderline"/>
          <w:highlight w:val="cyan"/>
        </w:rPr>
        <w:t>produce a</w:t>
      </w:r>
      <w:r w:rsidRPr="003808B4">
        <w:rPr>
          <w:rStyle w:val="StyleUnderline"/>
        </w:rPr>
        <w:t xml:space="preserve"> </w:t>
      </w:r>
      <w:r w:rsidRPr="003808B4">
        <w:rPr>
          <w:rStyle w:val="Emphasis"/>
        </w:rPr>
        <w:t xml:space="preserve">dust </w:t>
      </w:r>
      <w:r w:rsidRPr="00F53873">
        <w:rPr>
          <w:rStyle w:val="Emphasis"/>
          <w:highlight w:val="cyan"/>
        </w:rPr>
        <w:t>cloud</w:t>
      </w:r>
      <w:r w:rsidRPr="00F53873">
        <w:rPr>
          <w:rStyle w:val="StyleUnderline"/>
          <w:highlight w:val="cyan"/>
        </w:rPr>
        <w:t xml:space="preserve"> covering</w:t>
      </w:r>
      <w:r w:rsidRPr="003808B4">
        <w:rPr>
          <w:sz w:val="16"/>
        </w:rPr>
        <w:t xml:space="preserve"> much of </w:t>
      </w:r>
      <w:r w:rsidRPr="003808B4">
        <w:rPr>
          <w:rStyle w:val="StyleUnderline"/>
        </w:rPr>
        <w:t xml:space="preserve">the </w:t>
      </w:r>
      <w:r w:rsidRPr="00F53873">
        <w:rPr>
          <w:rStyle w:val="StyleUnderline"/>
          <w:highlight w:val="cya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1EBEE3D8" w14:textId="77777777" w:rsidR="000767CF" w:rsidRDefault="000767CF" w:rsidP="000767CF">
      <w:pPr>
        <w:pStyle w:val="Heading4"/>
      </w:pPr>
      <w:r>
        <w:t xml:space="preserve">Nuke war causes extinction AND outweighs </w:t>
      </w:r>
      <w:r w:rsidRPr="00C339DB">
        <w:rPr>
          <w:u w:val="single"/>
        </w:rPr>
        <w:t>other</w:t>
      </w:r>
      <w:r>
        <w:t xml:space="preserve"> existential risks</w:t>
      </w:r>
    </w:p>
    <w:p w14:paraId="1C37AA37" w14:textId="77777777" w:rsidR="000767CF" w:rsidRPr="005E50AE" w:rsidRDefault="000767CF" w:rsidP="000767CF">
      <w:pPr>
        <w:pStyle w:val="DocumentMap"/>
        <w:numPr>
          <w:ilvl w:val="0"/>
          <w:numId w:val="14"/>
        </w:numPr>
      </w:pPr>
      <w:r>
        <w:t>Checked</w:t>
      </w:r>
    </w:p>
    <w:p w14:paraId="1E89C42B" w14:textId="77777777" w:rsidR="000767CF" w:rsidRPr="00E530E8" w:rsidRDefault="000767CF" w:rsidP="000767C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FollowedHyperlink"/>
          </w:rPr>
          <w:t>http://www.reachingcriticalwill.org/images/documents/Disarmament-fora/OEWG/2016/Documents/NGO13.pdf</w:t>
        </w:r>
      </w:hyperlink>
      <w:r>
        <w:t xml:space="preserve"> //Re-cut by Elmer</w:t>
      </w:r>
    </w:p>
    <w:p w14:paraId="26376457" w14:textId="77777777" w:rsidR="000767CF" w:rsidRPr="00F35472" w:rsidRDefault="000767CF" w:rsidP="000767CF">
      <w:pPr>
        <w:rPr>
          <w:sz w:val="16"/>
        </w:rPr>
      </w:pPr>
      <w:r w:rsidRPr="00055D8B">
        <w:rPr>
          <w:sz w:val="16"/>
        </w:rPr>
        <w:t xml:space="preserve">Consequences human survival 12. </w:t>
      </w:r>
      <w:r w:rsidRPr="00F53873">
        <w:rPr>
          <w:rStyle w:val="StyleUnderline"/>
          <w:sz w:val="24"/>
          <w:highlight w:val="cyan"/>
        </w:rPr>
        <w:t>Even if the 'other'</w:t>
      </w:r>
      <w:r w:rsidRPr="00055D8B">
        <w:rPr>
          <w:rStyle w:val="StyleUnderline"/>
          <w:sz w:val="24"/>
        </w:rPr>
        <w:t xml:space="preserve"> side </w:t>
      </w:r>
      <w:r w:rsidRPr="00F53873">
        <w:rPr>
          <w:rStyle w:val="StyleUnderline"/>
          <w:sz w:val="24"/>
          <w:highlight w:val="cyan"/>
        </w:rPr>
        <w:t>does NOT launch</w:t>
      </w:r>
      <w:r w:rsidRPr="00055D8B">
        <w:rPr>
          <w:rStyle w:val="StyleUnderline"/>
          <w:sz w:val="24"/>
        </w:rPr>
        <w:t xml:space="preserve"> in response the smoke</w:t>
      </w:r>
      <w:r w:rsidRPr="00055D8B">
        <w:rPr>
          <w:sz w:val="16"/>
        </w:rPr>
        <w:t xml:space="preserve"> from 'their' burning cities (incinerated by 'us') </w:t>
      </w:r>
      <w:r w:rsidRPr="00F53873">
        <w:rPr>
          <w:rStyle w:val="StyleUnderline"/>
          <w:sz w:val="24"/>
          <w:highlight w:val="cyan"/>
        </w:rPr>
        <w:t>will still make</w:t>
      </w:r>
      <w:r w:rsidRPr="00391E10">
        <w:rPr>
          <w:sz w:val="16"/>
        </w:rPr>
        <w:t xml:space="preserve"> 'our' country (and </w:t>
      </w:r>
      <w:r w:rsidRPr="00391E10">
        <w:rPr>
          <w:rStyle w:val="StyleUnderline"/>
          <w:sz w:val="24"/>
        </w:rPr>
        <w:t xml:space="preserve">the rest of </w:t>
      </w:r>
      <w:r w:rsidRPr="00F53873">
        <w:rPr>
          <w:rStyle w:val="StyleUnderline"/>
          <w:sz w:val="24"/>
          <w:highlight w:val="cyan"/>
        </w:rPr>
        <w:t>the world</w:t>
      </w:r>
      <w:r w:rsidRPr="00391E10">
        <w:rPr>
          <w:sz w:val="16"/>
        </w:rPr>
        <w:t xml:space="preserve">) </w:t>
      </w:r>
      <w:r w:rsidRPr="00F53873">
        <w:rPr>
          <w:rStyle w:val="Emphasis"/>
          <w:sz w:val="24"/>
          <w:highlight w:val="cyan"/>
        </w:rPr>
        <w:t>uninhabitable</w:t>
      </w:r>
      <w:r w:rsidRPr="00391E10">
        <w:rPr>
          <w:sz w:val="16"/>
        </w:rPr>
        <w:t xml:space="preserve">, potentially </w:t>
      </w:r>
      <w:r w:rsidRPr="00F53873">
        <w:rPr>
          <w:rStyle w:val="StyleUnderline"/>
          <w:sz w:val="24"/>
          <w:highlight w:val="cyan"/>
        </w:rPr>
        <w:t>inducing global famine lasting</w:t>
      </w:r>
      <w:r w:rsidRPr="00391E10">
        <w:rPr>
          <w:sz w:val="16"/>
        </w:rPr>
        <w:t xml:space="preserve"> up to </w:t>
      </w:r>
      <w:r w:rsidRPr="00F53873">
        <w:rPr>
          <w:rStyle w:val="Emphasis"/>
          <w:sz w:val="24"/>
          <w:highlight w:val="cya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53873">
        <w:rPr>
          <w:highlight w:val="cyan"/>
          <w:u w:val="single"/>
        </w:rPr>
        <w:t xml:space="preserve">A nuclear war </w:t>
      </w:r>
      <w:r w:rsidRPr="00391E10">
        <w:rPr>
          <w:u w:val="single"/>
        </w:rPr>
        <w:t xml:space="preserve">between Russia and the United States, even after the arsenal reductions planned under New START, </w:t>
      </w:r>
      <w:r w:rsidRPr="00F53873">
        <w:rPr>
          <w:highlight w:val="cyan"/>
          <w:u w:val="single"/>
        </w:rPr>
        <w:t>could produce a nuclear winter</w:t>
      </w:r>
      <w:r w:rsidRPr="00391E10">
        <w:rPr>
          <w:sz w:val="16"/>
        </w:rPr>
        <w:t xml:space="preserve">. Hence, an attack by either side could be suicidal, </w:t>
      </w:r>
      <w:r w:rsidRPr="00F53873">
        <w:rPr>
          <w:rStyle w:val="StyleUnderline"/>
          <w:sz w:val="24"/>
          <w:highlight w:val="cyan"/>
        </w:rPr>
        <w:t xml:space="preserve">resulting in </w:t>
      </w:r>
      <w:proofErr w:type="spellStart"/>
      <w:r w:rsidRPr="00F53873">
        <w:rPr>
          <w:rStyle w:val="Emphasis"/>
          <w:sz w:val="24"/>
          <w:highlight w:val="cyan"/>
        </w:rPr>
        <w:t>self assured</w:t>
      </w:r>
      <w:proofErr w:type="spellEnd"/>
      <w:r w:rsidRPr="00F53873">
        <w:rPr>
          <w:rStyle w:val="Emphasis"/>
          <w:sz w:val="24"/>
          <w:highlight w:val="cyan"/>
        </w:rPr>
        <w:t xml:space="preserve"> destruction</w:t>
      </w:r>
      <w:r w:rsidRPr="00F53873">
        <w:rPr>
          <w:rStyle w:val="StyleUnderline"/>
          <w:sz w:val="24"/>
          <w:highlight w:val="cyan"/>
        </w:rPr>
        <w:t xml:space="preserve">. </w:t>
      </w:r>
      <w:r w:rsidRPr="00391E10">
        <w:rPr>
          <w:rStyle w:val="StyleUnderline"/>
          <w:sz w:val="24"/>
        </w:rPr>
        <w:t xml:space="preserve">Even </w:t>
      </w:r>
      <w:r w:rsidRPr="00F53873">
        <w:rPr>
          <w:rStyle w:val="StyleUnderline"/>
          <w:sz w:val="24"/>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F53873">
        <w:rPr>
          <w:rStyle w:val="StyleUnderline"/>
          <w:sz w:val="24"/>
          <w:highlight w:val="cyan"/>
        </w:rPr>
        <w:t>produce</w:t>
      </w:r>
      <w:r w:rsidRPr="00391E10">
        <w:rPr>
          <w:rStyle w:val="StyleUnderline"/>
          <w:sz w:val="24"/>
        </w:rPr>
        <w:t xml:space="preserve"> so much </w:t>
      </w:r>
      <w:r w:rsidRPr="00F53873">
        <w:rPr>
          <w:rStyle w:val="StyleUnderline"/>
          <w:sz w:val="24"/>
          <w:highlight w:val="cyan"/>
        </w:rPr>
        <w:t>smoke</w:t>
      </w:r>
      <w:r w:rsidRPr="00391E10">
        <w:rPr>
          <w:rStyle w:val="StyleUnderline"/>
          <w:sz w:val="24"/>
        </w:rPr>
        <w:t xml:space="preserve"> that temperatures would fall below those </w:t>
      </w:r>
      <w:r w:rsidRPr="00F53873">
        <w:rPr>
          <w:rStyle w:val="StyleUnderline"/>
          <w:sz w:val="24"/>
          <w:highlight w:val="cyan"/>
        </w:rPr>
        <w:t xml:space="preserve">of the </w:t>
      </w:r>
      <w:r w:rsidRPr="00391E10">
        <w:rPr>
          <w:rStyle w:val="StyleUnderline"/>
          <w:sz w:val="24"/>
        </w:rPr>
        <w:t xml:space="preserve">Little </w:t>
      </w:r>
      <w:r w:rsidRPr="00F53873">
        <w:rPr>
          <w:rStyle w:val="StyleUnderline"/>
          <w:sz w:val="24"/>
          <w:highlight w:val="cya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53873">
        <w:rPr>
          <w:rStyle w:val="StyleUnderline"/>
          <w:sz w:val="24"/>
          <w:highlight w:val="cyan"/>
        </w:rPr>
        <w:t xml:space="preserve">allowing </w:t>
      </w:r>
      <w:r w:rsidRPr="00391E10">
        <w:rPr>
          <w:rStyle w:val="StyleUnderline"/>
          <w:sz w:val="24"/>
        </w:rPr>
        <w:t xml:space="preserve">more </w:t>
      </w:r>
      <w:r w:rsidRPr="00F53873">
        <w:rPr>
          <w:rStyle w:val="Emphasis"/>
          <w:sz w:val="24"/>
          <w:highlight w:val="cyan"/>
        </w:rPr>
        <w:t>ultraviolet</w:t>
      </w:r>
      <w:r w:rsidRPr="00391E10">
        <w:rPr>
          <w:rStyle w:val="StyleUnderline"/>
          <w:sz w:val="24"/>
        </w:rPr>
        <w:t xml:space="preserve"> </w:t>
      </w:r>
      <w:r w:rsidRPr="00F53873">
        <w:rPr>
          <w:rStyle w:val="StyleUnderline"/>
          <w:sz w:val="24"/>
          <w:highlight w:val="cyan"/>
        </w:rPr>
        <w:t>radiation</w:t>
      </w:r>
      <w:r w:rsidRPr="00391E10">
        <w:rPr>
          <w:sz w:val="16"/>
        </w:rPr>
        <w:t xml:space="preserve"> to reach Earth's surface. </w:t>
      </w:r>
      <w:r w:rsidRPr="00391E10">
        <w:rPr>
          <w:rStyle w:val="Emphasis"/>
          <w:sz w:val="24"/>
        </w:rPr>
        <w:t xml:space="preserve">Recent </w:t>
      </w:r>
      <w:r w:rsidRPr="00F53873">
        <w:rPr>
          <w:rStyle w:val="Emphasis"/>
          <w:sz w:val="24"/>
          <w:highlight w:val="cyan"/>
        </w:rPr>
        <w:t>studies</w:t>
      </w:r>
      <w:r w:rsidRPr="00F53873">
        <w:rPr>
          <w:rStyle w:val="StyleUnderline"/>
          <w:sz w:val="24"/>
          <w:highlight w:val="cyan"/>
        </w:rPr>
        <w:t xml:space="preserve"> predict </w:t>
      </w:r>
      <w:r w:rsidRPr="00391E10">
        <w:rPr>
          <w:rStyle w:val="StyleUnderline"/>
          <w:sz w:val="24"/>
        </w:rPr>
        <w:t xml:space="preserve">that </w:t>
      </w:r>
      <w:r w:rsidRPr="00F53873">
        <w:rPr>
          <w:rStyle w:val="StyleUnderline"/>
          <w:sz w:val="24"/>
          <w:highlight w:val="cya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53873">
        <w:rPr>
          <w:rStyle w:val="StyleUnderline"/>
          <w:sz w:val="24"/>
          <w:highlight w:val="cyan"/>
        </w:rPr>
        <w:t>would decline</w:t>
      </w:r>
      <w:r w:rsidRPr="00391E10">
        <w:rPr>
          <w:u w:val="single"/>
        </w:rPr>
        <w:t xml:space="preserve"> </w:t>
      </w:r>
      <w:r w:rsidRPr="00F53873">
        <w:rPr>
          <w:highlight w:val="cyan"/>
          <w:u w:val="single"/>
        </w:rPr>
        <w:t xml:space="preserve">by </w:t>
      </w:r>
      <w:r w:rsidRPr="00391E10">
        <w:rPr>
          <w:u w:val="single"/>
        </w:rPr>
        <w:t xml:space="preserve">about </w:t>
      </w:r>
      <w:r w:rsidRPr="00F53873">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53873">
        <w:rPr>
          <w:rStyle w:val="StyleUnderline"/>
          <w:sz w:val="24"/>
          <w:highlight w:val="cyan"/>
        </w:rPr>
        <w:t>cause the deaths of</w:t>
      </w:r>
      <w:r w:rsidRPr="00391E10">
        <w:rPr>
          <w:rStyle w:val="StyleUnderline"/>
          <w:sz w:val="24"/>
        </w:rPr>
        <w:t xml:space="preserve"> most/nearly all/</w:t>
      </w:r>
      <w:r w:rsidRPr="00F53873">
        <w:rPr>
          <w:rStyle w:val="Emphasis"/>
          <w:sz w:val="24"/>
          <w:highlight w:val="cyan"/>
        </w:rPr>
        <w:t>all humans</w:t>
      </w:r>
      <w:r w:rsidRPr="00391E10">
        <w:rPr>
          <w:rStyle w:val="StyleUnderline"/>
          <w:sz w:val="24"/>
        </w:rPr>
        <w:t xml:space="preserve"> (</w:t>
      </w:r>
      <w:r w:rsidRPr="00F53873">
        <w:rPr>
          <w:rStyle w:val="StyleUnderline"/>
          <w:sz w:val="24"/>
          <w:highlight w:val="cyan"/>
        </w:rPr>
        <w:t>and</w:t>
      </w:r>
      <w:r w:rsidRPr="00391E10">
        <w:rPr>
          <w:rStyle w:val="StyleUnderline"/>
          <w:sz w:val="24"/>
        </w:rPr>
        <w:t xml:space="preserve"> severely impact/extinguish </w:t>
      </w:r>
      <w:r w:rsidRPr="00F53873">
        <w:rPr>
          <w:rStyle w:val="Emphasis"/>
          <w:sz w:val="24"/>
          <w:highlight w:val="cya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53873">
        <w:rPr>
          <w:rStyle w:val="StyleUnderline"/>
          <w:sz w:val="24"/>
          <w:highlight w:val="cya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53873">
        <w:rPr>
          <w:rStyle w:val="Emphasis"/>
          <w:sz w:val="24"/>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C77E51E" w14:textId="77777777" w:rsidR="000767CF" w:rsidRPr="009E3F8B" w:rsidRDefault="000767CF" w:rsidP="000767CF">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5E9D83E4" w14:textId="77777777" w:rsidR="000767CF" w:rsidRPr="009E3F8B" w:rsidRDefault="000767CF" w:rsidP="000767CF">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0" w:history="1">
        <w:r w:rsidRPr="009E3F8B">
          <w:rPr>
            <w:rStyle w:val="FollowedHyperlink"/>
          </w:rPr>
          <w:t>https://phys.org/news/2017-03-future-space-colonization-terraforming-habitats.html Accessed 1/2/20</w:t>
        </w:r>
      </w:hyperlink>
      <w:r w:rsidRPr="009E3F8B">
        <w:t xml:space="preserve"> *edited for gendered language]</w:t>
      </w:r>
    </w:p>
    <w:p w14:paraId="5BD9B36B" w14:textId="77777777" w:rsidR="000767CF" w:rsidRPr="00F35472" w:rsidRDefault="000767CF" w:rsidP="000767CF">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53873">
        <w:rPr>
          <w:rStyle w:val="StyleUnderline"/>
          <w:highlight w:val="cyan"/>
        </w:rPr>
        <w:t xml:space="preserve">the first </w:t>
      </w:r>
      <w:r w:rsidRPr="00F53873">
        <w:rPr>
          <w:rStyle w:val="Emphasis"/>
          <w:highlight w:val="cya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53873">
        <w:rPr>
          <w:rStyle w:val="StyleUnderline"/>
          <w:highlight w:val="cyan"/>
        </w:rPr>
        <w:t>habitats could be serviced thanks to</w:t>
      </w:r>
      <w:r w:rsidRPr="009E3F8B">
        <w:rPr>
          <w:rStyle w:val="StyleUnderline"/>
        </w:rPr>
        <w:t xml:space="preserve"> the creation of</w:t>
      </w:r>
      <w:r w:rsidRPr="009E3F8B">
        <w:rPr>
          <w:sz w:val="16"/>
        </w:rPr>
        <w:t xml:space="preserve"> robotic </w:t>
      </w:r>
      <w:r w:rsidRPr="00F53873">
        <w:rPr>
          <w:rStyle w:val="StyleUnderline"/>
          <w:highlight w:val="cyan"/>
        </w:rPr>
        <w:t xml:space="preserve">spacecraft that could </w:t>
      </w:r>
      <w:r w:rsidRPr="00F53873">
        <w:rPr>
          <w:rStyle w:val="Emphasis"/>
          <w:highlight w:val="cyan"/>
        </w:rPr>
        <w:t>harvest resources</w:t>
      </w:r>
      <w:r w:rsidRPr="00F53873">
        <w:rPr>
          <w:rStyle w:val="StyleUnderline"/>
          <w:highlight w:val="cyan"/>
        </w:rPr>
        <w:t xml:space="preserve"> from</w:t>
      </w:r>
      <w:r w:rsidRPr="009E3F8B">
        <w:rPr>
          <w:sz w:val="16"/>
        </w:rPr>
        <w:t xml:space="preserve"> nearby bodies – such as the Moon and </w:t>
      </w:r>
      <w:r w:rsidRPr="009E3F8B">
        <w:rPr>
          <w:rStyle w:val="StyleUnderline"/>
        </w:rPr>
        <w:t>Near-Earth Objects (</w:t>
      </w:r>
      <w:r w:rsidRPr="00F53873">
        <w:rPr>
          <w:rStyle w:val="Emphasis"/>
          <w:highlight w:val="cya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53873">
        <w:rPr>
          <w:rStyle w:val="StyleUnderline"/>
          <w:highlight w:val="cyan"/>
        </w:rPr>
        <w:t xml:space="preserve">The probability of </w:t>
      </w:r>
      <w:r w:rsidRPr="00F53873">
        <w:rPr>
          <w:rStyle w:val="Emphasis"/>
          <w:highlight w:val="cyan"/>
        </w:rPr>
        <w:t>death or degradation</w:t>
      </w:r>
      <w:r w:rsidRPr="00F53873">
        <w:rPr>
          <w:rStyle w:val="StyleUnderline"/>
          <w:highlight w:val="cyan"/>
        </w:rPr>
        <w:t xml:space="preserve"> of </w:t>
      </w:r>
      <w:r w:rsidRPr="00F53873">
        <w:rPr>
          <w:rStyle w:val="Emphasis"/>
          <w:highlight w:val="cyan"/>
        </w:rPr>
        <w:t>[hu]mankind</w:t>
      </w:r>
      <w:r w:rsidRPr="00F53873">
        <w:rPr>
          <w:rStyle w:val="StyleUnderline"/>
          <w:highlight w:val="cya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53873">
        <w:rPr>
          <w:rStyle w:val="StyleUnderline"/>
          <w:highlight w:val="cya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53873">
        <w:rPr>
          <w:rStyle w:val="StyleUnderline"/>
          <w:highlight w:val="cyan"/>
        </w:rPr>
        <w:t>It would</w:t>
      </w:r>
      <w:r w:rsidRPr="009E3F8B">
        <w:rPr>
          <w:rStyle w:val="StyleUnderline"/>
        </w:rPr>
        <w:t xml:space="preserve"> also </w:t>
      </w:r>
      <w:r w:rsidRPr="00F53873">
        <w:rPr>
          <w:rStyle w:val="StyleUnderline"/>
          <w:highlight w:val="cyan"/>
        </w:rPr>
        <w:t xml:space="preserve">facilitate the </w:t>
      </w:r>
      <w:r w:rsidRPr="00F53873">
        <w:rPr>
          <w:rStyle w:val="Emphasis"/>
          <w:highlight w:val="cyan"/>
        </w:rPr>
        <w:t>development of reliable space shuttles</w:t>
      </w:r>
      <w:r w:rsidRPr="00F53873">
        <w:rPr>
          <w:rStyle w:val="StyleUnderline"/>
          <w:highlight w:val="cyan"/>
        </w:rPr>
        <w:t xml:space="preserve"> and </w:t>
      </w:r>
      <w:r w:rsidRPr="00F53873">
        <w:rPr>
          <w:rStyle w:val="Emphasis"/>
          <w:highlight w:val="cyan"/>
        </w:rPr>
        <w:t>resource extraction tech</w:t>
      </w:r>
      <w:r w:rsidRPr="009E3F8B">
        <w:rPr>
          <w:rStyle w:val="StyleUnderline"/>
        </w:rPr>
        <w:t xml:space="preserve">nologies, </w:t>
      </w:r>
      <w:r w:rsidRPr="00F53873">
        <w:rPr>
          <w:rStyle w:val="StyleUnderline"/>
          <w:highlight w:val="cyan"/>
        </w:rPr>
        <w:t xml:space="preserve">which will come in handy for the </w:t>
      </w:r>
      <w:r w:rsidRPr="00F53873">
        <w:rPr>
          <w:rStyle w:val="Emphasis"/>
          <w:highlight w:val="cya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53873">
        <w:rPr>
          <w:rStyle w:val="StyleUnderline"/>
          <w:highlight w:val="cyan"/>
        </w:rPr>
        <w:t xml:space="preserve">a lot of the </w:t>
      </w:r>
      <w:r w:rsidRPr="00F53873">
        <w:rPr>
          <w:rStyle w:val="Emphasis"/>
          <w:highlight w:val="cyan"/>
        </w:rPr>
        <w:t>infrastructure that is necessary</w:t>
      </w:r>
      <w:r w:rsidRPr="00F53873">
        <w:rPr>
          <w:rStyle w:val="StyleUnderline"/>
          <w:highlight w:val="cyan"/>
        </w:rPr>
        <w:t xml:space="preserve"> is </w:t>
      </w:r>
      <w:r w:rsidRPr="00F53873">
        <w:rPr>
          <w:rStyle w:val="Emphasis"/>
          <w:highlight w:val="cya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53873">
        <w:rPr>
          <w:rStyle w:val="StyleUnderline"/>
          <w:highlight w:val="cyan"/>
        </w:rPr>
        <w:t>humans will begin developing a degree of "</w:t>
      </w:r>
      <w:r w:rsidRPr="00F53873">
        <w:rPr>
          <w:rStyle w:val="Emphasis"/>
          <w:highlight w:val="cyan"/>
        </w:rPr>
        <w:t>space expertise</w:t>
      </w:r>
      <w:r w:rsidRPr="009E3F8B">
        <w:rPr>
          <w:rStyle w:val="StyleUnderline"/>
        </w:rPr>
        <w:t>" in this century</w:t>
      </w:r>
      <w:r w:rsidRPr="009E3F8B">
        <w:rPr>
          <w:sz w:val="16"/>
        </w:rPr>
        <w:t xml:space="preserve">, </w:t>
      </w:r>
      <w:r w:rsidRPr="00F53873">
        <w:rPr>
          <w:rStyle w:val="StyleUnderline"/>
          <w:highlight w:val="cyan"/>
        </w:rPr>
        <w:t>which will</w:t>
      </w:r>
      <w:r w:rsidRPr="009E3F8B">
        <w:rPr>
          <w:rStyle w:val="StyleUnderline"/>
        </w:rPr>
        <w:t xml:space="preserve"> certainly </w:t>
      </w:r>
      <w:r w:rsidRPr="00F53873">
        <w:rPr>
          <w:rStyle w:val="StyleUnderline"/>
          <w:highlight w:val="cyan"/>
        </w:rPr>
        <w:t>come in handy when we start pushing the boundaries of</w:t>
      </w:r>
      <w:r w:rsidRPr="009E3F8B">
        <w:rPr>
          <w:rStyle w:val="StyleUnderline"/>
        </w:rPr>
        <w:t xml:space="preserve"> exploration and </w:t>
      </w:r>
      <w:r w:rsidRPr="00F53873">
        <w:rPr>
          <w:rStyle w:val="StyleUnderline"/>
          <w:highlight w:val="cyan"/>
        </w:rPr>
        <w:t>colonization</w:t>
      </w:r>
      <w:r w:rsidRPr="009E3F8B">
        <w:rPr>
          <w:rStyle w:val="StyleUnderline"/>
        </w:rPr>
        <w:t xml:space="preserve"> even further</w:t>
      </w:r>
      <w:r w:rsidRPr="009E3F8B">
        <w:rPr>
          <w:sz w:val="16"/>
        </w:rPr>
        <w:t>.</w:t>
      </w:r>
    </w:p>
    <w:p w14:paraId="49C4F7CC" w14:textId="77777777" w:rsidR="000767CF" w:rsidRPr="009E3F8B" w:rsidRDefault="000767CF" w:rsidP="000767CF">
      <w:pPr>
        <w:pStyle w:val="Heading4"/>
        <w:rPr>
          <w:rFonts w:cs="Times New Roman"/>
        </w:rPr>
      </w:pPr>
      <w:r w:rsidRPr="009E3F8B">
        <w:rPr>
          <w:rFonts w:cs="Times New Roman"/>
        </w:rPr>
        <w:t>That outweighs every impact</w:t>
      </w:r>
    </w:p>
    <w:p w14:paraId="2463247A" w14:textId="77777777" w:rsidR="000767CF" w:rsidRPr="009E3F8B" w:rsidRDefault="000767CF" w:rsidP="000767CF">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21" w:history="1">
        <w:r w:rsidRPr="009E3F8B">
          <w:rPr>
            <w:rStyle w:val="FollowedHyperlink"/>
          </w:rPr>
          <w:t>https://nickbostrom.com/astronomical/waste.html</w:t>
        </w:r>
      </w:hyperlink>
      <w:r w:rsidRPr="009E3F8B">
        <w:t xml:space="preserve"> Accessed 12/27/19]</w:t>
      </w:r>
    </w:p>
    <w:p w14:paraId="0A7B2E38" w14:textId="4A7BBE52" w:rsidR="000767CF" w:rsidRDefault="000767CF" w:rsidP="000767CF">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53873">
        <w:rPr>
          <w:rStyle w:val="StyleUnderline"/>
          <w:highlight w:val="cyan"/>
        </w:rPr>
        <w:t>For every year that</w:t>
      </w:r>
      <w:r w:rsidRPr="009E3F8B">
        <w:rPr>
          <w:rStyle w:val="StyleUnderline"/>
        </w:rPr>
        <w:t xml:space="preserve"> development of such technologies and </w:t>
      </w:r>
      <w:r w:rsidRPr="00F53873">
        <w:rPr>
          <w:rStyle w:val="Emphasis"/>
          <w:highlight w:val="cyan"/>
        </w:rPr>
        <w:t>colonization of the universe is delayed</w:t>
      </w:r>
      <w:r w:rsidRPr="00F53873">
        <w:rPr>
          <w:rStyle w:val="StyleUnderline"/>
          <w:highlight w:val="cyan"/>
        </w:rPr>
        <w:t xml:space="preserve">, there is therefore an </w:t>
      </w:r>
      <w:r w:rsidRPr="00F53873">
        <w:rPr>
          <w:rStyle w:val="Emphasis"/>
          <w:highlight w:val="cya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w:t>
      </w:r>
      <w:proofErr w:type="spellStart"/>
      <w:r w:rsidRPr="009E3F8B">
        <w:rPr>
          <w:sz w:val="16"/>
        </w:rPr>
        <w:t>utilitarians</w:t>
      </w:r>
      <w:proofErr w:type="spellEnd"/>
      <w:r w:rsidRPr="009E3F8B">
        <w:rPr>
          <w:sz w:val="16"/>
        </w:rPr>
        <w:t xml:space="preserve">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w:t>
      </w:r>
      <w:proofErr w:type="gramStart"/>
      <w:r w:rsidRPr="009E3F8B">
        <w:rPr>
          <w:sz w:val="16"/>
        </w:rPr>
        <w:t>i.e.</w:t>
      </w:r>
      <w:proofErr w:type="gramEnd"/>
      <w:r w:rsidRPr="009E3F8B">
        <w:rPr>
          <w:sz w:val="16"/>
        </w:rPr>
        <w:t xml:space="preserv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rPr>
        <w:t>boggles the mind</w:t>
      </w:r>
      <w:r w:rsidRPr="009E3F8B">
        <w:rPr>
          <w:sz w:val="16"/>
        </w:rPr>
        <w:t xml:space="preserve">. One recent paper speculates, using loose theoretical considerations based on the rate of increase of entropy, that </w:t>
      </w:r>
      <w:r w:rsidRPr="00F53873">
        <w:rPr>
          <w:rStyle w:val="StyleUnderline"/>
          <w:highlight w:val="cyan"/>
        </w:rPr>
        <w:t xml:space="preserve">the </w:t>
      </w:r>
      <w:r w:rsidRPr="00F53873">
        <w:rPr>
          <w:rStyle w:val="Emphasis"/>
          <w:highlight w:val="cyan"/>
        </w:rPr>
        <w:t>loss of potential human lives</w:t>
      </w:r>
      <w:r w:rsidRPr="00F53873">
        <w:rPr>
          <w:rStyle w:val="StyleUnderline"/>
          <w:highlight w:val="cyan"/>
        </w:rPr>
        <w:t xml:space="preserve"> </w:t>
      </w:r>
      <w:r w:rsidRPr="009E3F8B">
        <w:rPr>
          <w:rStyle w:val="StyleUnderline"/>
        </w:rPr>
        <w:t xml:space="preserve">in our own galactic supercluster </w:t>
      </w:r>
      <w:r w:rsidRPr="00F53873">
        <w:rPr>
          <w:rStyle w:val="StyleUnderline"/>
          <w:highlight w:val="cyan"/>
        </w:rPr>
        <w:t>is at least ~</w:t>
      </w:r>
      <w:r w:rsidRPr="00F53873">
        <w:rPr>
          <w:rStyle w:val="Emphasis"/>
          <w:highlight w:val="cyan"/>
        </w:rPr>
        <w:t>10^46</w:t>
      </w:r>
      <w:r w:rsidRPr="00F53873">
        <w:rPr>
          <w:rStyle w:val="StyleUnderline"/>
          <w:highlight w:val="cya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rPr>
        <w:t>lower bound</w:t>
      </w:r>
      <w:r w:rsidRPr="009E3F8B">
        <w:rPr>
          <w:sz w:val="18"/>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53873">
        <w:rPr>
          <w:rStyle w:val="StyleUnderline"/>
          <w:highlight w:val="cyan"/>
        </w:rPr>
        <w:t xml:space="preserve">about </w:t>
      </w:r>
      <w:r w:rsidRPr="00F53873">
        <w:rPr>
          <w:rStyle w:val="Emphasis"/>
          <w:highlight w:val="cyan"/>
        </w:rPr>
        <w:t>10^29 potential human lives per second</w:t>
      </w:r>
      <w:r w:rsidRPr="009E3F8B">
        <w:rPr>
          <w:sz w:val="16"/>
        </w:rPr>
        <w:t xml:space="preserve">. While </w:t>
      </w:r>
      <w:r w:rsidRPr="009E3F8B">
        <w:rPr>
          <w:rStyle w:val="Emphasis"/>
        </w:rPr>
        <w:t>this estimate is conservative</w:t>
      </w:r>
      <w:r w:rsidRPr="009E3F8B">
        <w:rPr>
          <w:sz w:val="18"/>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 xml:space="preserve">also </w:t>
      </w:r>
      <w:proofErr w:type="gramStart"/>
      <w:r w:rsidRPr="009E3F8B">
        <w:rPr>
          <w:rStyle w:val="StyleUnderline"/>
        </w:rPr>
        <w:t>have the ability to</w:t>
      </w:r>
      <w:proofErr w:type="gramEnd"/>
      <w:r w:rsidRPr="009E3F8B">
        <w:rPr>
          <w:rStyle w:val="StyleUnderline"/>
        </w:rPr>
        <w:t xml:space="preserve">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F53873">
        <w:rPr>
          <w:rStyle w:val="StyleUnderline"/>
          <w:highlight w:val="cyan"/>
        </w:rPr>
        <w:t xml:space="preserve">even by </w:t>
      </w:r>
      <w:r w:rsidRPr="00F53873">
        <w:rPr>
          <w:rStyle w:val="Emphasis"/>
          <w:highlight w:val="cyan"/>
        </w:rPr>
        <w:t>such a tiny amount</w:t>
      </w:r>
      <w:r w:rsidRPr="00F53873">
        <w:rPr>
          <w:rStyle w:val="StyleUnderline"/>
          <w:highlight w:val="cyan"/>
        </w:rPr>
        <w:t xml:space="preserve"> that it leads to colonization </w:t>
      </w:r>
      <w:r w:rsidRPr="009E3F8B">
        <w:rPr>
          <w:rStyle w:val="StyleUnderline"/>
        </w:rPr>
        <w:t xml:space="preserve">of the local supercluster just </w:t>
      </w:r>
      <w:r w:rsidRPr="00F53873">
        <w:rPr>
          <w:rStyle w:val="Emphasis"/>
          <w:highlight w:val="cyan"/>
        </w:rPr>
        <w:t>one second earlier</w:t>
      </w:r>
      <w:r w:rsidRPr="00F53873">
        <w:rPr>
          <w:rStyle w:val="StyleUnderline"/>
          <w:highlight w:val="cyan"/>
        </w:rPr>
        <w:t xml:space="preserve"> </w:t>
      </w:r>
      <w:r w:rsidRPr="009E3F8B">
        <w:rPr>
          <w:rStyle w:val="StyleUnderline"/>
        </w:rPr>
        <w:t xml:space="preserve">than would otherwise have happened </w:t>
      </w:r>
      <w:r w:rsidRPr="00F53873">
        <w:rPr>
          <w:rStyle w:val="StyleUnderline"/>
          <w:highlight w:val="cyan"/>
        </w:rPr>
        <w:t xml:space="preserve">amounts to bringing about more than </w:t>
      </w:r>
      <w:r w:rsidRPr="00F53873">
        <w:rPr>
          <w:rStyle w:val="Emphasis"/>
          <w:highlight w:val="cya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w:t>
      </w:r>
      <w:proofErr w:type="spellStart"/>
      <w:r w:rsidRPr="009E3F8B">
        <w:rPr>
          <w:sz w:val="16"/>
        </w:rPr>
        <w:t>mach</w:t>
      </w:r>
      <w:proofErr w:type="spellEnd"/>
      <w:r w:rsidRPr="009E3F8B">
        <w:rPr>
          <w:sz w:val="16"/>
        </w:rPr>
        <w:t xml:space="preserve"> that level of utilitarian payoff. </w:t>
      </w:r>
      <w:proofErr w:type="spellStart"/>
      <w:r w:rsidRPr="009E3F8B">
        <w:rPr>
          <w:rStyle w:val="StyleUnderline"/>
        </w:rPr>
        <w:t>Utilitarians</w:t>
      </w:r>
      <w:proofErr w:type="spellEnd"/>
      <w:r w:rsidRPr="009E3F8B">
        <w:rPr>
          <w:rStyle w:val="StyleUnderline"/>
        </w:rPr>
        <w:t xml:space="preserve">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9E3F8B">
        <w:rPr>
          <w:sz w:val="16"/>
        </w:rPr>
        <w:t>utilitarians</w:t>
      </w:r>
      <w:proofErr w:type="spellEnd"/>
      <w:r w:rsidRPr="009E3F8B">
        <w:rPr>
          <w:sz w:val="16"/>
        </w:rPr>
        <w:t xml:space="preserve"> (whether of a hedonistic, experientialist, or desire-</w:t>
      </w:r>
      <w:proofErr w:type="spellStart"/>
      <w:r w:rsidRPr="009E3F8B">
        <w:rPr>
          <w:sz w:val="16"/>
        </w:rPr>
        <w:t>satisfactionist</w:t>
      </w:r>
      <w:proofErr w:type="spellEnd"/>
      <w:r w:rsidRPr="009E3F8B">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49C0F650" w14:textId="77777777" w:rsidR="00F53873" w:rsidRDefault="00F53873" w:rsidP="00F53873">
      <w:pPr>
        <w:pStyle w:val="Heading4"/>
      </w:pPr>
      <w:r>
        <w:t>Asteroid Mining solves Warming – a] Key to REM’s that spur Renewables and b] Reduces Terrestrial Mining that wrecks the environment.</w:t>
      </w:r>
    </w:p>
    <w:p w14:paraId="0AB62984" w14:textId="77777777" w:rsidR="00F53873" w:rsidRPr="009F622F" w:rsidRDefault="00F53873" w:rsidP="00F53873">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09636740" w14:textId="77777777" w:rsidR="00F53873" w:rsidRPr="00D04D42" w:rsidRDefault="00F53873" w:rsidP="00F53873">
      <w:pPr>
        <w:rPr>
          <w:sz w:val="14"/>
        </w:rPr>
      </w:pPr>
      <w:r w:rsidRPr="00D04D42">
        <w:rPr>
          <w:sz w:val="14"/>
          <w:szCs w:val="16"/>
        </w:rPr>
        <w:t xml:space="preserve">A. Rare Element Mining on Earth </w:t>
      </w:r>
      <w:r w:rsidRPr="00F53873">
        <w:rPr>
          <w:rStyle w:val="Emphasis"/>
          <w:highlight w:val="cyan"/>
        </w:rPr>
        <w:t>In the next sixty years</w:t>
      </w:r>
      <w:r w:rsidRPr="00C37EF9">
        <w:rPr>
          <w:rStyle w:val="StyleUnderline"/>
        </w:rPr>
        <w:t xml:space="preserve">, scientists predict that </w:t>
      </w:r>
      <w:r w:rsidRPr="00F53873">
        <w:rPr>
          <w:rStyle w:val="Emphasis"/>
          <w:highlight w:val="cya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F53873">
        <w:rPr>
          <w:rStyle w:val="Emphasis"/>
          <w:highlight w:val="cya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F53873">
        <w:rPr>
          <w:rStyle w:val="Emphasis"/>
          <w:highlight w:val="cya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F53873">
        <w:rPr>
          <w:rStyle w:val="Emphasis"/>
          <w:highlight w:val="cyan"/>
        </w:rPr>
        <w:t>green technologies</w:t>
      </w:r>
      <w:r w:rsidRPr="00C37EF9">
        <w:rPr>
          <w:rStyle w:val="StyleUnderline"/>
        </w:rPr>
        <w:t xml:space="preserve"> </w:t>
      </w:r>
      <w:r w:rsidRPr="00F53873">
        <w:rPr>
          <w:rStyle w:val="Emphasis"/>
          <w:highlight w:val="cyan"/>
        </w:rPr>
        <w:t xml:space="preserve">including wind turbines, solar panels, and catalytic converters </w:t>
      </w:r>
      <w:r w:rsidRPr="00F53873">
        <w:rPr>
          <w:rStyle w:val="Emphasis"/>
          <w:highlight w:val="cya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F53873">
        <w:rPr>
          <w:rStyle w:val="Emphasis"/>
          <w:highlight w:val="cya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F53873">
        <w:rPr>
          <w:rStyle w:val="Emphasis"/>
          <w:highlight w:val="cyan"/>
        </w:rPr>
        <w:t>destroy</w:t>
      </w:r>
      <w:r w:rsidRPr="00C37EF9">
        <w:rPr>
          <w:rStyle w:val="StyleUnderline"/>
        </w:rPr>
        <w:t xml:space="preserve"> </w:t>
      </w:r>
      <w:r w:rsidRPr="00F53873">
        <w:rPr>
          <w:rStyle w:val="Emphasis"/>
          <w:highlight w:val="cyan"/>
        </w:rPr>
        <w:t>entire ecosystems by polluting water</w:t>
      </w:r>
      <w:r w:rsidRPr="00C37EF9">
        <w:rPr>
          <w:rStyle w:val="StyleUnderline"/>
        </w:rPr>
        <w:t xml:space="preserve"> sources </w:t>
      </w:r>
      <w:r w:rsidRPr="00F53873">
        <w:rPr>
          <w:rStyle w:val="Emphasis"/>
          <w:highlight w:val="cyan"/>
        </w:rPr>
        <w:t>and</w:t>
      </w:r>
      <w:r w:rsidRPr="00C37EF9">
        <w:rPr>
          <w:rStyle w:val="StyleUnderline"/>
        </w:rPr>
        <w:t xml:space="preserve"> </w:t>
      </w:r>
      <w:r w:rsidRPr="00F53873">
        <w:rPr>
          <w:rStyle w:val="Emphasis"/>
          <w:highlight w:val="cyan"/>
        </w:rPr>
        <w:t>contributing to deforestation</w:t>
      </w:r>
      <w:r w:rsidRPr="00D04D42">
        <w:rPr>
          <w:sz w:val="14"/>
        </w:rPr>
        <w:t xml:space="preserve">.19 </w:t>
      </w:r>
      <w:r w:rsidRPr="00C37EF9">
        <w:rPr>
          <w:rStyle w:val="StyleUnderline"/>
        </w:rPr>
        <w:t xml:space="preserve">It is </w:t>
      </w:r>
      <w:r w:rsidRPr="00F53873">
        <w:rPr>
          <w:rStyle w:val="Emphasis"/>
          <w:highlight w:val="cyan"/>
        </w:rPr>
        <w:t>by</w:t>
      </w:r>
      <w:r w:rsidRPr="00C37EF9">
        <w:rPr>
          <w:rStyle w:val="StyleUnderline"/>
        </w:rPr>
        <w:t xml:space="preserve"> its </w:t>
      </w:r>
      <w:r w:rsidRPr="00F53873">
        <w:rPr>
          <w:rStyle w:val="Emphasis"/>
          <w:highlight w:val="cyan"/>
        </w:rPr>
        <w:t>nature</w:t>
      </w:r>
      <w:r w:rsidRPr="00C37EF9">
        <w:rPr>
          <w:rStyle w:val="StyleUnderline"/>
        </w:rPr>
        <w:t xml:space="preserve"> an </w:t>
      </w:r>
      <w:r w:rsidRPr="00F53873">
        <w:rPr>
          <w:rStyle w:val="Emphasis"/>
          <w:highlight w:val="cya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F53873">
        <w:rPr>
          <w:rStyle w:val="Emphasis"/>
          <w:highlight w:val="cyan"/>
        </w:rPr>
        <w:t xml:space="preserve">contributes the </w:t>
      </w:r>
      <w:r w:rsidRPr="00F53873">
        <w:rPr>
          <w:rStyle w:val="Emphasis"/>
          <w:highlight w:val="cyan"/>
          <w:bdr w:val="single" w:sz="18" w:space="0" w:color="auto"/>
        </w:rPr>
        <w:t>largest portion of solid wastes</w:t>
      </w:r>
      <w:r w:rsidRPr="00F53873">
        <w:rPr>
          <w:rStyle w:val="Emphasis"/>
          <w:highlight w:val="cya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F53873">
        <w:rPr>
          <w:rStyle w:val="Emphasis"/>
          <w:highlight w:val="cyan"/>
        </w:rPr>
        <w:t>platinum</w:t>
      </w:r>
      <w:r w:rsidRPr="00D04D42">
        <w:rPr>
          <w:rStyle w:val="StyleUnderline"/>
          <w:bCs/>
        </w:rPr>
        <w:t xml:space="preserve"> group metals are </w:t>
      </w:r>
      <w:r w:rsidRPr="00F53873">
        <w:rPr>
          <w:rStyle w:val="Emphasis"/>
          <w:highlight w:val="cyan"/>
        </w:rPr>
        <w:t>so useful</w:t>
      </w:r>
      <w:r w:rsidRPr="00D04D42">
        <w:rPr>
          <w:rStyle w:val="StyleUnderline"/>
          <w:bCs/>
        </w:rPr>
        <w:t xml:space="preserve"> that </w:t>
      </w:r>
      <w:r w:rsidRPr="00F53873">
        <w:rPr>
          <w:rStyle w:val="Emphasis"/>
          <w:highlight w:val="cyan"/>
        </w:rPr>
        <w:t>[one] of [four]</w:t>
      </w:r>
      <w:r w:rsidRPr="00D04D42">
        <w:rPr>
          <w:rStyle w:val="StyleUnderline"/>
        </w:rPr>
        <w:t xml:space="preserve"> </w:t>
      </w:r>
      <w:r w:rsidRPr="00D04D42">
        <w:rPr>
          <w:rStyle w:val="StyleUnderline"/>
          <w:bCs/>
        </w:rPr>
        <w:t xml:space="preserve">industrial </w:t>
      </w:r>
      <w:r w:rsidRPr="00F53873">
        <w:rPr>
          <w:rStyle w:val="Emphasis"/>
          <w:highlight w:val="cyan"/>
        </w:rPr>
        <w:t>goods</w:t>
      </w:r>
      <w:r w:rsidRPr="00D04D42">
        <w:rPr>
          <w:rStyle w:val="StyleUnderline"/>
          <w:bCs/>
        </w:rPr>
        <w:t xml:space="preserve"> on Earth </w:t>
      </w:r>
      <w:r w:rsidRPr="00F53873">
        <w:rPr>
          <w:rStyle w:val="Emphasis"/>
          <w:highlight w:val="cya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F53873">
        <w:rPr>
          <w:rStyle w:val="Emphasis"/>
          <w:highlight w:val="cyan"/>
        </w:rPr>
        <w:t>deplete</w:t>
      </w:r>
      <w:r w:rsidRPr="00C37EF9">
        <w:rPr>
          <w:rStyle w:val="StyleUnderline"/>
        </w:rPr>
        <w:t xml:space="preserve"> </w:t>
      </w:r>
      <w:r w:rsidRPr="00F53873">
        <w:rPr>
          <w:rStyle w:val="Emphasis"/>
          <w:highlight w:val="cyan"/>
        </w:rPr>
        <w:t>in</w:t>
      </w:r>
      <w:r w:rsidRPr="00C37EF9">
        <w:rPr>
          <w:rStyle w:val="StyleUnderline"/>
        </w:rPr>
        <w:t xml:space="preserve"> a relatively </w:t>
      </w:r>
      <w:r w:rsidRPr="00F53873">
        <w:rPr>
          <w:rStyle w:val="Emphasis"/>
          <w:highlight w:val="cyan"/>
        </w:rPr>
        <w:t>short</w:t>
      </w:r>
      <w:r w:rsidRPr="00C37EF9">
        <w:rPr>
          <w:rStyle w:val="Emphasis"/>
        </w:rPr>
        <w:t xml:space="preserve"> amount of </w:t>
      </w:r>
      <w:r w:rsidRPr="00F53873">
        <w:rPr>
          <w:rStyle w:val="Emphasis"/>
          <w:highlight w:val="cya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F53873">
        <w:rPr>
          <w:rStyle w:val="Emphasis"/>
          <w:highlight w:val="cyan"/>
        </w:rPr>
        <w:t>future environmental costs provide</w:t>
      </w:r>
      <w:r w:rsidRPr="00C37EF9">
        <w:rPr>
          <w:rStyle w:val="StyleUnderline"/>
        </w:rPr>
        <w:t xml:space="preserve"> a </w:t>
      </w:r>
      <w:r w:rsidRPr="00F53873">
        <w:rPr>
          <w:rStyle w:val="Emphasis"/>
          <w:highlight w:val="cyan"/>
        </w:rPr>
        <w:t>major challenge</w:t>
      </w:r>
      <w:r w:rsidRPr="00C37EF9">
        <w:rPr>
          <w:rStyle w:val="StyleUnderline"/>
        </w:rPr>
        <w:t xml:space="preserve"> in creating a sustainable system. </w:t>
      </w:r>
      <w:r w:rsidRPr="00F53873">
        <w:rPr>
          <w:rStyle w:val="Emphasis"/>
          <w:highlight w:val="cyan"/>
        </w:rPr>
        <w:t>Relegating</w:t>
      </w:r>
      <w:r w:rsidRPr="00C37EF9">
        <w:rPr>
          <w:rStyle w:val="Emphasis"/>
        </w:rPr>
        <w:t xml:space="preserve"> at least some </w:t>
      </w:r>
      <w:r w:rsidRPr="00F53873">
        <w:rPr>
          <w:rStyle w:val="Emphasis"/>
          <w:highlight w:val="cyan"/>
        </w:rPr>
        <w:t>mining</w:t>
      </w:r>
      <w:r w:rsidRPr="00C37EF9">
        <w:rPr>
          <w:rStyle w:val="Emphasis"/>
        </w:rPr>
        <w:t xml:space="preserve"> companies </w:t>
      </w:r>
      <w:r w:rsidRPr="00F53873">
        <w:rPr>
          <w:rStyle w:val="Emphasis"/>
          <w:highlight w:val="cyan"/>
        </w:rPr>
        <w:t>to</w:t>
      </w:r>
      <w:r w:rsidRPr="00C37EF9">
        <w:rPr>
          <w:rStyle w:val="Emphasis"/>
        </w:rPr>
        <w:t xml:space="preserve"> near-Earth </w:t>
      </w:r>
      <w:r w:rsidRPr="00F53873">
        <w:rPr>
          <w:rStyle w:val="Emphasis"/>
          <w:highlight w:val="cyan"/>
        </w:rPr>
        <w:t>asteroids</w:t>
      </w:r>
      <w:r w:rsidRPr="00C37EF9">
        <w:rPr>
          <w:rStyle w:val="Emphasis"/>
        </w:rPr>
        <w:t xml:space="preserve"> </w:t>
      </w:r>
      <w:r w:rsidRPr="00F53873">
        <w:rPr>
          <w:rStyle w:val="Emphasis"/>
          <w:highlight w:val="cyan"/>
        </w:rPr>
        <w:t>would reduce</w:t>
      </w:r>
      <w:r w:rsidRPr="00C37EF9">
        <w:rPr>
          <w:rStyle w:val="Emphasis"/>
        </w:rPr>
        <w:t xml:space="preserve"> the </w:t>
      </w:r>
      <w:r w:rsidRPr="00F53873">
        <w:rPr>
          <w:rStyle w:val="Emphasis"/>
          <w:highlight w:val="cyan"/>
          <w:bdr w:val="single" w:sz="18" w:space="0" w:color="auto"/>
        </w:rPr>
        <w:t>negative effects of future mining levels on Earth</w:t>
      </w:r>
      <w:r w:rsidRPr="00D04D42">
        <w:rPr>
          <w:sz w:val="14"/>
        </w:rPr>
        <w:t>. The economic benefits of mining need not be sacrificed for the sake of the environment.38</w:t>
      </w:r>
    </w:p>
    <w:p w14:paraId="14A86B91" w14:textId="67A5AD3D" w:rsidR="000767CF" w:rsidRDefault="000767CF" w:rsidP="000767CF">
      <w:pPr>
        <w:pStyle w:val="Heading3"/>
      </w:pPr>
      <w:r>
        <w:t>Advantage 2</w:t>
      </w:r>
    </w:p>
    <w:p w14:paraId="64099026" w14:textId="77777777" w:rsidR="009267E2" w:rsidRPr="00B37D1A" w:rsidRDefault="009267E2" w:rsidP="009267E2">
      <w:pPr>
        <w:pStyle w:val="Heading4"/>
      </w:pPr>
      <w:r>
        <w:t>Multilateralism can’t stop conflict</w:t>
      </w:r>
    </w:p>
    <w:p w14:paraId="5DEBE921" w14:textId="77777777" w:rsidR="009267E2" w:rsidRPr="00BD01B1" w:rsidRDefault="009267E2" w:rsidP="009267E2">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3E5B8356" w14:textId="77777777" w:rsidR="009267E2" w:rsidRDefault="009267E2" w:rsidP="009267E2">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57CA46BE" w14:textId="77777777" w:rsidR="009267E2" w:rsidRPr="004053BE" w:rsidRDefault="009267E2" w:rsidP="009267E2">
      <w:pPr>
        <w:pStyle w:val="Heading4"/>
        <w:rPr>
          <w:rFonts w:cs="Arial"/>
        </w:rPr>
      </w:pPr>
      <w:r w:rsidRPr="004053BE">
        <w:rPr>
          <w:rFonts w:cs="Arial"/>
        </w:rPr>
        <w:t>States will always act in their own interests</w:t>
      </w:r>
    </w:p>
    <w:p w14:paraId="0608D253" w14:textId="77777777" w:rsidR="009267E2" w:rsidRDefault="009267E2" w:rsidP="009267E2">
      <w:r w:rsidRPr="004053BE">
        <w:rPr>
          <w:rStyle w:val="Style13ptBold"/>
        </w:rPr>
        <w:t xml:space="preserve">Gray 7 </w:t>
      </w:r>
      <w:r w:rsidRPr="004053BE">
        <w:t xml:space="preserve">(Colin S. Gray, Director of the Centre for Strategic Studies within the Department of </w:t>
      </w:r>
      <w:proofErr w:type="gramStart"/>
      <w:r w:rsidRPr="004053BE">
        <w:t>Politics</w:t>
      </w:r>
      <w:proofErr w:type="gramEnd"/>
      <w:r w:rsidRPr="004053BE">
        <w:t xml:space="preserve"> and International Relations at the University of Reading, 6/11/07, War, Peace, and Int</w:t>
      </w:r>
      <w:r>
        <w:t>ernational Relations, p. 277</w:t>
      </w:r>
      <w:r w:rsidRPr="004053BE">
        <w:t>)</w:t>
      </w:r>
    </w:p>
    <w:p w14:paraId="1B7971D4" w14:textId="77777777" w:rsidR="009267E2" w:rsidRPr="004053BE" w:rsidRDefault="009267E2" w:rsidP="009267E2">
      <w:pPr>
        <w:rPr>
          <w:b/>
          <w:bCs/>
          <w:sz w:val="26"/>
        </w:rPr>
      </w:pPr>
    </w:p>
    <w:p w14:paraId="1D1083EC" w14:textId="77777777" w:rsidR="009267E2" w:rsidRPr="00F53873" w:rsidRDefault="009267E2" w:rsidP="009267E2">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w:t>
      </w:r>
      <w:proofErr w:type="gramStart"/>
      <w:r w:rsidRPr="004053BE">
        <w:rPr>
          <w:sz w:val="14"/>
        </w:rPr>
        <w:t>limited</w:t>
      </w:r>
      <w:proofErr w:type="gramEnd"/>
      <w:r w:rsidRPr="004053BE">
        <w:rPr>
          <w:sz w:val="14"/>
        </w:rPr>
        <w:t xml:space="preserve">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1DA1A72A" w14:textId="77777777" w:rsidR="009267E2" w:rsidRPr="006D31E1" w:rsidRDefault="009267E2" w:rsidP="009267E2">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5D96B319" w14:textId="77777777" w:rsidR="009267E2" w:rsidRPr="006D31E1" w:rsidRDefault="009267E2" w:rsidP="009267E2">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22" w:history="1">
        <w:r w:rsidRPr="006D31E1">
          <w:t>http://www.isn.ethz.ch/Digital-Library/Articles/Detail/?lng=en&amp;id=176145</w:t>
        </w:r>
      </w:hyperlink>
    </w:p>
    <w:p w14:paraId="7961B2CD" w14:textId="77777777" w:rsidR="009267E2" w:rsidRPr="00C61D8D" w:rsidRDefault="009267E2" w:rsidP="009267E2">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341551D1" w14:textId="77777777" w:rsidR="009267E2" w:rsidRPr="00C61D8D" w:rsidRDefault="009267E2" w:rsidP="009267E2">
      <w:pPr>
        <w:rPr>
          <w:sz w:val="14"/>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C61D8D">
        <w:rPr>
          <w:sz w:val="14"/>
        </w:rPr>
        <w:t>system, since</w:t>
      </w:r>
      <w:proofErr w:type="gramEnd"/>
      <w:r w:rsidRPr="00C61D8D">
        <w:rPr>
          <w:sz w:val="14"/>
        </w:rPr>
        <w:t xml:space="preserv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30F095C5" w14:textId="77777777" w:rsidR="009267E2" w:rsidRPr="00F53873" w:rsidRDefault="009267E2" w:rsidP="009267E2">
      <w:pPr>
        <w:rPr>
          <w:rStyle w:val="StyleUnderline"/>
          <w:highlight w:val="cyan"/>
        </w:rPr>
      </w:pPr>
    </w:p>
    <w:p w14:paraId="18AE6E0D" w14:textId="77777777" w:rsidR="009267E2" w:rsidRPr="00B55AD5" w:rsidRDefault="009267E2" w:rsidP="009267E2"/>
    <w:p w14:paraId="59F3E42F" w14:textId="77777777" w:rsidR="000767CF" w:rsidRPr="000767CF" w:rsidRDefault="000767CF" w:rsidP="000767CF"/>
    <w:sectPr w:rsidR="000767CF" w:rsidRPr="000767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46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7C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225"/>
    <w:rsid w:val="005B3244"/>
    <w:rsid w:val="005B6EE8"/>
    <w:rsid w:val="005B7731"/>
    <w:rsid w:val="005C4515"/>
    <w:rsid w:val="005C5602"/>
    <w:rsid w:val="005C74A6"/>
    <w:rsid w:val="005D3B4D"/>
    <w:rsid w:val="005D615C"/>
    <w:rsid w:val="005E1860"/>
    <w:rsid w:val="005F063B"/>
    <w:rsid w:val="005F192D"/>
    <w:rsid w:val="005F24C8"/>
    <w:rsid w:val="005F26AF"/>
    <w:rsid w:val="005F46C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02A"/>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267E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031"/>
    <w:rsid w:val="009C5FF7"/>
    <w:rsid w:val="009C6292"/>
    <w:rsid w:val="009D15DB"/>
    <w:rsid w:val="009D3133"/>
    <w:rsid w:val="009D455B"/>
    <w:rsid w:val="009E160D"/>
    <w:rsid w:val="009F1CBB"/>
    <w:rsid w:val="009F3305"/>
    <w:rsid w:val="009F6F0D"/>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3873"/>
    <w:rsid w:val="00F57FFB"/>
    <w:rsid w:val="00F601E6"/>
    <w:rsid w:val="00F6668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F81A0"/>
  <w14:defaultImageDpi w14:val="300"/>
  <w15:docId w15:val="{47211DC2-9B11-A34C-BACD-761E0544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46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46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46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46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9"/>
    <w:unhideWhenUsed/>
    <w:qFormat/>
    <w:rsid w:val="005F46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46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6CA"/>
  </w:style>
  <w:style w:type="character" w:customStyle="1" w:styleId="Heading1Char">
    <w:name w:val="Heading 1 Char"/>
    <w:aliases w:val="Pocket Char"/>
    <w:basedOn w:val="DefaultParagraphFont"/>
    <w:link w:val="Heading1"/>
    <w:uiPriority w:val="9"/>
    <w:rsid w:val="005F46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46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46C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F46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46C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5F46CA"/>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20"/>
    <w:qFormat/>
    <w:rsid w:val="005F46CA"/>
    <w:rPr>
      <w:rFonts w:ascii="Calibri" w:hAnsi="Calibri" w:cs="Calibri"/>
      <w:b/>
      <w:i w:val="0"/>
      <w:iCs/>
      <w:sz w:val="22"/>
      <w:u w:val="single"/>
      <w:bdr w:val="single" w:sz="12" w:space="0" w:color="auto"/>
    </w:rPr>
  </w:style>
  <w:style w:type="paragraph" w:customStyle="1" w:styleId="textbold">
    <w:name w:val="text bold"/>
    <w:basedOn w:val="Normal"/>
    <w:link w:val="Emphasis"/>
    <w:autoRedefine/>
    <w:uiPriority w:val="20"/>
    <w:qFormat/>
    <w:rsid w:val="000767CF"/>
    <w:rPr>
      <w:b/>
      <w:iCs/>
      <w:u w:val="single"/>
      <w:bdr w:val="single" w:sz="12" w:space="0" w:color="auto"/>
    </w:rPr>
  </w:style>
  <w:style w:type="character" w:styleId="FollowedHyperlink">
    <w:name w:val="FollowedHyperlink"/>
    <w:basedOn w:val="DefaultParagraphFont"/>
    <w:uiPriority w:val="99"/>
    <w:semiHidden/>
    <w:unhideWhenUsed/>
    <w:rsid w:val="005F46CA"/>
    <w:rPr>
      <w:color w:val="auto"/>
      <w:u w:val="none"/>
    </w:rPr>
  </w:style>
  <w:style w:type="character" w:styleId="Hyperlink">
    <w:name w:val="Hyperlink"/>
    <w:aliases w:val="heading 1 (block title),Important,Read,Internet Link,Analytic Text,Internet link,Char Char1,Heading 3 Char1,Block Char1,Char Char Char Char Char Char Char Char Char1,Char1 Char1,Char Char Char Char Char Char Char Char2,Text 7 Char1,T,TAG "/>
    <w:basedOn w:val="DefaultParagraphFont"/>
    <w:link w:val="NoSpacing"/>
    <w:uiPriority w:val="99"/>
    <w:unhideWhenUsed/>
    <w:rsid w:val="005F46CA"/>
    <w:rPr>
      <w:color w:val="auto"/>
      <w:u w:val="non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ag and Cite"/>
    <w:basedOn w:val="Heading1"/>
    <w:link w:val="Hyperlink"/>
    <w:autoRedefine/>
    <w:uiPriority w:val="99"/>
    <w:qFormat/>
    <w:rsid w:val="000767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5F46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46CA"/>
    <w:rPr>
      <w:rFonts w:ascii="Lucida Grande" w:hAnsi="Lucida Grande" w:cs="Lucida Grande"/>
    </w:rPr>
  </w:style>
  <w:style w:type="paragraph" w:styleId="ListParagraph">
    <w:name w:val="List Paragraph"/>
    <w:aliases w:val="6 font"/>
    <w:basedOn w:val="Normal"/>
    <w:uiPriority w:val="34"/>
    <w:unhideWhenUsed/>
    <w:qFormat/>
    <w:rsid w:val="000767CF"/>
    <w:pPr>
      <w:ind w:left="720"/>
      <w:contextualSpacing/>
    </w:pPr>
  </w:style>
  <w:style w:type="paragraph" w:customStyle="1" w:styleId="Emphasis1">
    <w:name w:val="Emphasis1"/>
    <w:basedOn w:val="Normal"/>
    <w:autoRedefine/>
    <w:uiPriority w:val="7"/>
    <w:qFormat/>
    <w:rsid w:val="000767CF"/>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paragraph" w:customStyle="1" w:styleId="Emphasize">
    <w:name w:val="Emphasize"/>
    <w:basedOn w:val="Normal"/>
    <w:uiPriority w:val="20"/>
    <w:qFormat/>
    <w:rsid w:val="009267E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economies-of-scale" TargetMode="External"/><Relationship Id="rId18" Type="http://schemas.openxmlformats.org/officeDocument/2006/relationships/hyperlink" Target="https://www.theatlantic.com/magazine/archive/2015/12/the-end-of-thirst/413176/" TargetMode="External"/><Relationship Id="rId3" Type="http://schemas.openxmlformats.org/officeDocument/2006/relationships/customXml" Target="../customXml/item3.xml"/><Relationship Id="rId21" Type="http://schemas.openxmlformats.org/officeDocument/2006/relationships/hyperlink" Target="https://nickbostrom.com/astronomical/waste.html" TargetMode="External"/><Relationship Id="rId7" Type="http://schemas.openxmlformats.org/officeDocument/2006/relationships/settings" Target="settings.xml"/><Relationship Id="rId12" Type="http://schemas.openxmlformats.org/officeDocument/2006/relationships/hyperlink" Target="https://www.sciencedirect.com/topics/social-sciences/monopolies" TargetMode="External"/><Relationship Id="rId17"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hyperlink" Target="https://www.linkedin.com/pulse/asteroid-mining-necessary-answer-mineral-scarcity-de-crombrugghe" TargetMode="External"/><Relationship Id="rId20" Type="http://schemas.openxmlformats.org/officeDocument/2006/relationships/hyperlink" Target="https://phys.org/news/2017-03-future-space-colonization-terraforming-habitats.html%20Accessed%201/2/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astronomical-system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science/article/pii/S0265964621000515%20accessed%2012/12/21" TargetMode="External"/><Relationship Id="rId23" Type="http://schemas.openxmlformats.org/officeDocument/2006/relationships/fontTable" Target="fontTable.xml"/><Relationship Id="rId10" Type="http://schemas.openxmlformats.org/officeDocument/2006/relationships/hyperlink" Target="https://www.sciencedirect.com/science/article/pii/S0265964621000515%20accessed%2012/12/21"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ciencedirect.com/topics/social-sciences/space-sciences" TargetMode="External"/><Relationship Id="rId22" Type="http://schemas.openxmlformats.org/officeDocument/2006/relationships/hyperlink" Target="http://www.isn.ethz.ch/Digital-Library/Articles/Detail/?lng=en&amp;id=1761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18174</Words>
  <Characters>103598</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2021-12-18T19:28:00Z</dcterms:created>
  <dcterms:modified xsi:type="dcterms:W3CDTF">2021-12-18T19:28:00Z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