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8353" w14:textId="776ECA38" w:rsidR="00E42E4C" w:rsidRPr="007512A1" w:rsidRDefault="001F1699" w:rsidP="001F1699">
      <w:pPr>
        <w:pStyle w:val="Heading1"/>
        <w:rPr>
          <w:rFonts w:asciiTheme="majorHAnsi" w:hAnsiTheme="majorHAnsi" w:cstheme="majorHAnsi"/>
        </w:rPr>
      </w:pPr>
      <w:r w:rsidRPr="007512A1">
        <w:rPr>
          <w:rFonts w:asciiTheme="majorHAnsi" w:hAnsiTheme="majorHAnsi" w:cstheme="majorHAnsi"/>
        </w:rPr>
        <w:t>1NC</w:t>
      </w:r>
    </w:p>
    <w:p w14:paraId="7050BCCE" w14:textId="068AE6F5" w:rsidR="001F1699" w:rsidRPr="007512A1" w:rsidRDefault="001F1699" w:rsidP="001F1699">
      <w:pPr>
        <w:pStyle w:val="Heading2"/>
        <w:rPr>
          <w:rFonts w:asciiTheme="majorHAnsi" w:hAnsiTheme="majorHAnsi" w:cstheme="majorHAnsi"/>
        </w:rPr>
      </w:pPr>
      <w:r w:rsidRPr="007512A1">
        <w:rPr>
          <w:rFonts w:asciiTheme="majorHAnsi" w:hAnsiTheme="majorHAnsi" w:cstheme="majorHAnsi"/>
        </w:rPr>
        <w:t>1</w:t>
      </w:r>
    </w:p>
    <w:p w14:paraId="49ADDD72" w14:textId="77777777" w:rsidR="008932A3" w:rsidRDefault="008932A3" w:rsidP="008932A3">
      <w:pPr>
        <w:pStyle w:val="Heading4"/>
      </w:pPr>
      <w:r>
        <w:t xml:space="preserve">Counterplan text: The Committee on the Peaceful use of Outer Space ought to </w:t>
      </w:r>
    </w:p>
    <w:p w14:paraId="2E153D80" w14:textId="77777777" w:rsidR="008932A3" w:rsidRDefault="008932A3" w:rsidP="008932A3">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7FE51E3B" w14:textId="77777777" w:rsidR="008932A3" w:rsidRDefault="008932A3" w:rsidP="008932A3">
      <w:pPr>
        <w:pStyle w:val="Heading4"/>
        <w:numPr>
          <w:ilvl w:val="0"/>
          <w:numId w:val="13"/>
        </w:numPr>
        <w:tabs>
          <w:tab w:val="num" w:pos="360"/>
        </w:tabs>
        <w:ind w:left="0" w:firstLine="0"/>
      </w:pPr>
      <w:r>
        <w:t xml:space="preserve">open disclosure of data gathered in the exploration of a celestial body </w:t>
      </w:r>
    </w:p>
    <w:p w14:paraId="13C5A942" w14:textId="77777777" w:rsidR="008932A3" w:rsidRDefault="008932A3" w:rsidP="008932A3">
      <w:pPr>
        <w:pStyle w:val="Heading4"/>
        <w:numPr>
          <w:ilvl w:val="0"/>
          <w:numId w:val="13"/>
        </w:numPr>
        <w:tabs>
          <w:tab w:val="num" w:pos="360"/>
        </w:tabs>
        <w:ind w:left="0" w:firstLine="0"/>
      </w:pPr>
      <w:r>
        <w:t>Applications must be publicly announced</w:t>
      </w:r>
    </w:p>
    <w:p w14:paraId="20FB0B24" w14:textId="77777777" w:rsidR="008932A3" w:rsidRDefault="008932A3" w:rsidP="008932A3">
      <w:pPr>
        <w:pStyle w:val="Heading4"/>
        <w:numPr>
          <w:ilvl w:val="0"/>
          <w:numId w:val="13"/>
        </w:numPr>
        <w:tabs>
          <w:tab w:val="num" w:pos="360"/>
        </w:tabs>
        <w:ind w:left="0" w:firstLine="0"/>
      </w:pPr>
      <w:r>
        <w:t>Property Rights will be made tradeable between private entities</w:t>
      </w:r>
    </w:p>
    <w:p w14:paraId="59E72677" w14:textId="77777777" w:rsidR="008932A3" w:rsidRDefault="008932A3" w:rsidP="008932A3">
      <w:pPr>
        <w:pStyle w:val="Heading4"/>
        <w:numPr>
          <w:ilvl w:val="0"/>
          <w:numId w:val="13"/>
        </w:numPr>
        <w:tabs>
          <w:tab w:val="num" w:pos="360"/>
        </w:tabs>
        <w:ind w:left="0" w:firstLine="0"/>
      </w:pPr>
      <w:r>
        <w:t>Property Rights will be set to expire on the conclusion of a successful extraction mission</w:t>
      </w:r>
    </w:p>
    <w:p w14:paraId="13BB7A86" w14:textId="77777777" w:rsidR="008932A3" w:rsidRDefault="008932A3" w:rsidP="008932A3">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1A58319C" w14:textId="77777777" w:rsidR="008932A3" w:rsidRPr="007B3A7D" w:rsidRDefault="008932A3" w:rsidP="008932A3">
      <w:pPr>
        <w:pStyle w:val="Heading4"/>
        <w:numPr>
          <w:ilvl w:val="0"/>
          <w:numId w:val="13"/>
        </w:numPr>
      </w:pPr>
      <w:r>
        <w:t>Ban the militarization of outer space</w:t>
      </w:r>
    </w:p>
    <w:p w14:paraId="4473F9B9" w14:textId="77777777" w:rsidR="008932A3" w:rsidRDefault="008932A3" w:rsidP="008932A3">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3040160F" w14:textId="77777777" w:rsidR="008932A3" w:rsidRPr="00873810" w:rsidRDefault="008932A3" w:rsidP="008932A3">
      <w:r w:rsidRPr="00873810">
        <w:rPr>
          <w:rFonts w:eastAsiaTheme="majorEastAsia" w:cstheme="majorBidi"/>
          <w:b/>
          <w:iCs/>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259B0DD9" w14:textId="77777777" w:rsidR="008932A3" w:rsidRPr="00826990" w:rsidRDefault="008932A3" w:rsidP="008932A3">
      <w:r w:rsidRPr="00826990">
        <w:t>4. The data-centred approach to space mining regulation</w:t>
      </w:r>
    </w:p>
    <w:p w14:paraId="486F13D9" w14:textId="77777777" w:rsidR="008932A3" w:rsidRPr="00826990" w:rsidRDefault="008932A3" w:rsidP="008932A3">
      <w:r w:rsidRPr="00826990">
        <w:t>4.1. Core description of the regulatory regime and mining rights acquisition process</w:t>
      </w:r>
    </w:p>
    <w:p w14:paraId="685959C0" w14:textId="77777777" w:rsidR="008932A3" w:rsidRPr="00B60AC4" w:rsidRDefault="008932A3" w:rsidP="008932A3">
      <w:pPr>
        <w:rPr>
          <w:rStyle w:val="StyleUnderline"/>
        </w:rPr>
      </w:pPr>
      <w:r w:rsidRPr="00826990">
        <w:t xml:space="preserve">The </w:t>
      </w:r>
      <w:r w:rsidRPr="00CF3CF3">
        <w:rPr>
          <w:rStyle w:val="StyleUnderline"/>
          <w:highlight w:val="cyan"/>
        </w:rPr>
        <w:t>data</w:t>
      </w:r>
      <w:r w:rsidRPr="00B60AC4">
        <w:rPr>
          <w:rStyle w:val="StyleUnderline"/>
        </w:rPr>
        <w:t xml:space="preserve"> gathered </w:t>
      </w:r>
      <w:r w:rsidRPr="00CF3CF3">
        <w:rPr>
          <w:rStyle w:val="StyleUnderline"/>
          <w:highlight w:val="cyan"/>
        </w:rPr>
        <w:t>in</w:t>
      </w:r>
      <w:r w:rsidRPr="00B60AC4">
        <w:rPr>
          <w:rStyle w:val="StyleUnderline"/>
        </w:rPr>
        <w:t xml:space="preserve"> the exploration of a </w:t>
      </w:r>
      <w:hyperlink r:id="rId10" w:tooltip="Learn more about celestial body from ScienceDirect's AI-generated Topic Pages" w:history="1">
        <w:r w:rsidRPr="00CF3CF3">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CF3CF3">
        <w:rPr>
          <w:rStyle w:val="StyleUnderline"/>
          <w:highlight w:val="cyan"/>
        </w:rPr>
        <w:t>value</w:t>
      </w:r>
      <w:r w:rsidRPr="00B60AC4">
        <w:rPr>
          <w:rStyle w:val="StyleUnderline"/>
        </w:rPr>
        <w:t xml:space="preserve"> </w:t>
      </w:r>
      <w:r w:rsidRPr="00CF3CF3">
        <w:rPr>
          <w:rStyle w:val="StyleUnderline"/>
          <w:highlight w:val="cyan"/>
        </w:rPr>
        <w:t>for</w:t>
      </w:r>
      <w:r w:rsidRPr="00B60AC4">
        <w:rPr>
          <w:rStyle w:val="StyleUnderline"/>
        </w:rPr>
        <w:t xml:space="preserve"> humanity and </w:t>
      </w:r>
      <w:r w:rsidRPr="00CF3CF3">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6D5067F" w14:textId="77777777" w:rsidR="008932A3" w:rsidRPr="00601FE1" w:rsidRDefault="008932A3" w:rsidP="008932A3">
      <w:pPr>
        <w:rPr>
          <w:rStyle w:val="StyleUnderline"/>
        </w:rPr>
      </w:pPr>
      <w:r w:rsidRPr="00601FE1">
        <w:rPr>
          <w:rStyle w:val="StyleUnderline"/>
        </w:rPr>
        <w:t>Without preconditions, no entity has a right to mine the resources of a celestial body.</w:t>
      </w:r>
    </w:p>
    <w:p w14:paraId="7567179E" w14:textId="77777777" w:rsidR="008932A3" w:rsidRPr="00601FE1" w:rsidRDefault="008932A3" w:rsidP="008932A3">
      <w:pPr>
        <w:rPr>
          <w:rStyle w:val="StyleUnderline"/>
        </w:rPr>
      </w:pPr>
      <w:r w:rsidRPr="00601FE1">
        <w:rPr>
          <w:rStyle w:val="StyleUnderline"/>
        </w:rPr>
        <w:t xml:space="preserve">An </w:t>
      </w:r>
      <w:r w:rsidRPr="00CF3CF3">
        <w:rPr>
          <w:rStyle w:val="StyleUnderline"/>
          <w:highlight w:val="cyan"/>
        </w:rPr>
        <w:t xml:space="preserve">international </w:t>
      </w:r>
      <w:r w:rsidRPr="00B60AC4">
        <w:rPr>
          <w:rStyle w:val="StyleUnderline"/>
        </w:rPr>
        <w:t xml:space="preserve">regulatory </w:t>
      </w:r>
      <w:r w:rsidRPr="00CF3CF3">
        <w:rPr>
          <w:rStyle w:val="StyleUnderline"/>
          <w:highlight w:val="cyan"/>
        </w:rPr>
        <w:t>body</w:t>
      </w:r>
      <w:r w:rsidRPr="00601FE1">
        <w:rPr>
          <w:rStyle w:val="StyleUnderline"/>
        </w:rPr>
        <w:t xml:space="preserve"> </w:t>
      </w:r>
      <w:r w:rsidRPr="00CF3CF3">
        <w:rPr>
          <w:rStyle w:val="StyleUnderline"/>
          <w:highlight w:val="cyan"/>
        </w:rPr>
        <w:t>administers</w:t>
      </w:r>
      <w:r w:rsidRPr="00601FE1">
        <w:rPr>
          <w:rStyle w:val="StyleUnderline"/>
        </w:rPr>
        <w:t xml:space="preserve"> the </w:t>
      </w:r>
      <w:r w:rsidRPr="00B60AC4">
        <w:rPr>
          <w:rStyle w:val="StyleUnderline"/>
        </w:rPr>
        <w:t xml:space="preserve">existing </w:t>
      </w:r>
      <w:r w:rsidRPr="00CF3CF3">
        <w:rPr>
          <w:rStyle w:val="StyleUnderline"/>
          <w:highlight w:val="cyan"/>
        </w:rPr>
        <w:t>rights of companies</w:t>
      </w:r>
      <w:r w:rsidRPr="00601FE1">
        <w:rPr>
          <w:rStyle w:val="StyleUnderline"/>
        </w:rPr>
        <w:t xml:space="preserve"> </w:t>
      </w:r>
      <w:r w:rsidRPr="00CF3CF3">
        <w:rPr>
          <w:rStyle w:val="StyleUnderline"/>
          <w:highlight w:val="cyan"/>
        </w:rPr>
        <w:t>for</w:t>
      </w:r>
      <w:r w:rsidRPr="00601FE1">
        <w:rPr>
          <w:rStyle w:val="StyleUnderline"/>
        </w:rPr>
        <w:t xml:space="preserve"> </w:t>
      </w:r>
      <w:r w:rsidRPr="00CF3CF3">
        <w:rPr>
          <w:rStyle w:val="StyleUnderline"/>
          <w:highlight w:val="cyan"/>
        </w:rPr>
        <w:t>mining</w:t>
      </w:r>
      <w:r w:rsidRPr="00601FE1">
        <w:rPr>
          <w:rStyle w:val="StyleUnderline"/>
        </w:rPr>
        <w:t xml:space="preserve"> a specific celestial body.</w:t>
      </w:r>
    </w:p>
    <w:p w14:paraId="0F01EE4E" w14:textId="77777777" w:rsidR="008932A3" w:rsidRPr="00601FE1" w:rsidRDefault="008932A3" w:rsidP="008932A3">
      <w:pPr>
        <w:rPr>
          <w:rStyle w:val="StyleUnderline"/>
        </w:rPr>
      </w:pPr>
      <w:r w:rsidRPr="00601FE1">
        <w:rPr>
          <w:rStyle w:val="StyleUnderline"/>
        </w:rPr>
        <w:t xml:space="preserve">Mining </w:t>
      </w:r>
      <w:r w:rsidRPr="00CF3CF3">
        <w:rPr>
          <w:rStyle w:val="StyleUnderline"/>
          <w:highlight w:val="cyan"/>
        </w:rPr>
        <w:t>rights</w:t>
      </w:r>
      <w:r w:rsidRPr="00601FE1">
        <w:rPr>
          <w:rStyle w:val="StyleUnderline"/>
        </w:rPr>
        <w:t xml:space="preserve"> to such bodies can be </w:t>
      </w:r>
      <w:r w:rsidRPr="00CF3CF3">
        <w:rPr>
          <w:rStyle w:val="StyleUnderline"/>
          <w:highlight w:val="cyan"/>
        </w:rPr>
        <w:t>applied</w:t>
      </w:r>
      <w:r w:rsidRPr="00601FE1">
        <w:rPr>
          <w:rStyle w:val="StyleUnderline"/>
        </w:rPr>
        <w:t xml:space="preserve"> for from this international regulatory body, with </w:t>
      </w:r>
      <w:r w:rsidRPr="00CF3CF3">
        <w:rPr>
          <w:rStyle w:val="StyleUnderline"/>
          <w:highlight w:val="cyan"/>
        </w:rPr>
        <w:t>applications</w:t>
      </w:r>
      <w:r w:rsidRPr="00601FE1">
        <w:rPr>
          <w:rStyle w:val="StyleUnderline"/>
        </w:rPr>
        <w:t xml:space="preserve"> made </w:t>
      </w:r>
      <w:r w:rsidRPr="00CF3CF3">
        <w:rPr>
          <w:rStyle w:val="StyleUnderline"/>
          <w:highlight w:val="cyan"/>
        </w:rPr>
        <w:t>public</w:t>
      </w:r>
      <w:r w:rsidRPr="00601FE1">
        <w:rPr>
          <w:rStyle w:val="StyleUnderline"/>
        </w:rPr>
        <w:t xml:space="preserve">. The application </w:t>
      </w:r>
      <w:r w:rsidRPr="00CF3CF3">
        <w:rPr>
          <w:rStyle w:val="StyleUnderline"/>
          <w:highlight w:val="cyan"/>
        </w:rPr>
        <w:t>expires</w:t>
      </w:r>
      <w:r w:rsidRPr="00601FE1">
        <w:rPr>
          <w:rStyle w:val="StyleUnderline"/>
        </w:rPr>
        <w:t xml:space="preserve"> </w:t>
      </w:r>
      <w:r w:rsidRPr="00CF3CF3">
        <w:rPr>
          <w:rStyle w:val="StyleUnderline"/>
          <w:highlight w:val="cyan"/>
        </w:rPr>
        <w:t>after</w:t>
      </w:r>
      <w:r w:rsidRPr="00601FE1">
        <w:rPr>
          <w:rStyle w:val="StyleUnderline"/>
        </w:rPr>
        <w:t xml:space="preserve"> a </w:t>
      </w:r>
      <w:r w:rsidRPr="00CF3CF3">
        <w:rPr>
          <w:rStyle w:val="StyleUnderline"/>
          <w:highlight w:val="cyan"/>
        </w:rPr>
        <w:t>pre-set period</w:t>
      </w:r>
      <w:r w:rsidRPr="00601FE1">
        <w:rPr>
          <w:rStyle w:val="StyleUnderline"/>
        </w:rPr>
        <w:t>.</w:t>
      </w:r>
    </w:p>
    <w:p w14:paraId="581FDB02" w14:textId="77777777" w:rsidR="008932A3" w:rsidRPr="00601FE1" w:rsidRDefault="008932A3" w:rsidP="008932A3">
      <w:pPr>
        <w:rPr>
          <w:rStyle w:val="StyleUnderline"/>
        </w:rPr>
      </w:pPr>
      <w:r w:rsidRPr="00601FE1">
        <w:rPr>
          <w:rStyle w:val="StyleUnderline"/>
        </w:rPr>
        <w:t xml:space="preserve">Mining rights are </w:t>
      </w:r>
      <w:r w:rsidRPr="00CF3CF3">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CF3CF3">
        <w:rPr>
          <w:rStyle w:val="StyleUnderline"/>
          <w:highlight w:val="cyan"/>
        </w:rPr>
        <w:t>disclosure of</w:t>
      </w:r>
      <w:r w:rsidRPr="00601FE1">
        <w:rPr>
          <w:rStyle w:val="StyleUnderline"/>
        </w:rPr>
        <w:t xml:space="preserve"> </w:t>
      </w:r>
      <w:r w:rsidRPr="00CF3CF3">
        <w:rPr>
          <w:rStyle w:val="StyleUnderline"/>
          <w:highlight w:val="cyan"/>
        </w:rPr>
        <w:t>exploration</w:t>
      </w:r>
      <w:r w:rsidRPr="00601FE1">
        <w:rPr>
          <w:rStyle w:val="StyleUnderline"/>
        </w:rPr>
        <w:t xml:space="preserve"> </w:t>
      </w:r>
      <w:r w:rsidRPr="00CF3CF3">
        <w:rPr>
          <w:rStyle w:val="StyleUnderline"/>
          <w:highlight w:val="cyan"/>
        </w:rPr>
        <w:t>data</w:t>
      </w:r>
      <w:r w:rsidRPr="00601FE1">
        <w:rPr>
          <w:rStyle w:val="StyleUnderline"/>
        </w:rPr>
        <w:t xml:space="preserve"> on the celestial body within the pre-set period, proposedly </w:t>
      </w:r>
      <w:r w:rsidRPr="00CF3CF3">
        <w:rPr>
          <w:rStyle w:val="StyleUnderline"/>
          <w:highlight w:val="cyan"/>
        </w:rPr>
        <w:t>gathered in situ</w:t>
      </w:r>
      <w:r w:rsidRPr="00601FE1">
        <w:rPr>
          <w:rStyle w:val="StyleUnderline"/>
        </w:rPr>
        <w:t>, characterising this body and its resources in a pre-defined manner.</w:t>
      </w:r>
    </w:p>
    <w:p w14:paraId="5921D02A" w14:textId="77777777" w:rsidR="008932A3" w:rsidRPr="00601FE1" w:rsidRDefault="008932A3" w:rsidP="008932A3">
      <w:pPr>
        <w:rPr>
          <w:rStyle w:val="StyleUnderline"/>
        </w:rPr>
      </w:pPr>
      <w:r w:rsidRPr="00601FE1">
        <w:rPr>
          <w:rStyle w:val="StyleUnderline"/>
        </w:rPr>
        <w:t xml:space="preserve">The explorer's mining right to the resources of the celestial body is </w:t>
      </w:r>
      <w:r w:rsidRPr="00CF3CF3">
        <w:rPr>
          <w:rStyle w:val="StyleUnderline"/>
          <w:highlight w:val="cyan"/>
        </w:rPr>
        <w:t>published</w:t>
      </w:r>
      <w:r w:rsidRPr="00601FE1">
        <w:rPr>
          <w:rStyle w:val="StyleUnderline"/>
        </w:rPr>
        <w:t xml:space="preserve"> by the regulatory body </w:t>
      </w:r>
      <w:r w:rsidRPr="00CF3CF3">
        <w:rPr>
          <w:rStyle w:val="StyleUnderline"/>
          <w:highlight w:val="cyan"/>
        </w:rPr>
        <w:t xml:space="preserve">in </w:t>
      </w:r>
      <w:r w:rsidRPr="00622FF9">
        <w:rPr>
          <w:rStyle w:val="StyleUnderline"/>
        </w:rPr>
        <w:t>a </w:t>
      </w:r>
      <w:r w:rsidRPr="00CF3CF3">
        <w:rPr>
          <w:rStyle w:val="StyleUnderline"/>
          <w:highlight w:val="cyan"/>
        </w:rPr>
        <w:t>mining rights grant</w:t>
      </w:r>
      <w:r w:rsidRPr="00601FE1">
        <w:rPr>
          <w:rStyle w:val="StyleUnderline"/>
        </w:rPr>
        <w:t>.</w:t>
      </w:r>
    </w:p>
    <w:p w14:paraId="013BBF71" w14:textId="77777777" w:rsidR="008932A3" w:rsidRPr="00601FE1" w:rsidRDefault="008932A3" w:rsidP="008932A3">
      <w:pPr>
        <w:rPr>
          <w:rStyle w:val="StyleUnderline"/>
        </w:rPr>
      </w:pPr>
      <w:r w:rsidRPr="00601FE1">
        <w:rPr>
          <w:rStyle w:val="StyleUnderline"/>
        </w:rPr>
        <w:t xml:space="preserve">The </w:t>
      </w:r>
      <w:r w:rsidRPr="00CF3CF3">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CF3CF3">
        <w:rPr>
          <w:rStyle w:val="StyleUnderline"/>
          <w:highlight w:val="cyan"/>
        </w:rPr>
        <w:t>made public</w:t>
      </w:r>
      <w:r w:rsidRPr="00601FE1">
        <w:rPr>
          <w:rStyle w:val="StyleUnderline"/>
        </w:rPr>
        <w:t xml:space="preserve"> as </w:t>
      </w:r>
      <w:r w:rsidRPr="00CF3CF3">
        <w:rPr>
          <w:rStyle w:val="StyleUnderline"/>
          <w:highlight w:val="cyan"/>
        </w:rPr>
        <w:t xml:space="preserve">part of </w:t>
      </w:r>
      <w:r w:rsidRPr="00B60AC4">
        <w:rPr>
          <w:rStyle w:val="StyleUnderline"/>
        </w:rPr>
        <w:t xml:space="preserve">the </w:t>
      </w:r>
      <w:r w:rsidRPr="00CF3CF3">
        <w:rPr>
          <w:rStyle w:val="StyleUnderline"/>
          <w:highlight w:val="cyan"/>
        </w:rPr>
        <w:t>rights grant</w:t>
      </w:r>
      <w:r w:rsidRPr="00601FE1">
        <w:rPr>
          <w:rStyle w:val="StyleUnderline"/>
        </w:rPr>
        <w:t xml:space="preserve"> </w:t>
      </w:r>
      <w:r w:rsidRPr="00CF3CF3">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CF3CF3">
        <w:rPr>
          <w:rStyle w:val="StyleUnderline"/>
          <w:highlight w:val="cyan"/>
        </w:rPr>
        <w:t xml:space="preserve">domain of </w:t>
      </w:r>
      <w:r w:rsidRPr="00B60AC4">
        <w:rPr>
          <w:rStyle w:val="StyleUnderline"/>
        </w:rPr>
        <w:t xml:space="preserve">all </w:t>
      </w:r>
      <w:r w:rsidRPr="00CF3CF3">
        <w:rPr>
          <w:rStyle w:val="StyleUnderline"/>
          <w:highlight w:val="cyan"/>
        </w:rPr>
        <w:t xml:space="preserve">participating members </w:t>
      </w:r>
      <w:r w:rsidRPr="00B60AC4">
        <w:rPr>
          <w:rStyle w:val="StyleUnderline"/>
        </w:rPr>
        <w:t>of the regulatory regime.</w:t>
      </w:r>
    </w:p>
    <w:p w14:paraId="6C2BFFE8" w14:textId="77777777" w:rsidR="008932A3" w:rsidRPr="00601FE1" w:rsidRDefault="008932A3" w:rsidP="008932A3">
      <w:pPr>
        <w:rPr>
          <w:rStyle w:val="StyleUnderline"/>
        </w:rPr>
      </w:pPr>
      <w:r w:rsidRPr="00601FE1">
        <w:rPr>
          <w:rStyle w:val="StyleUnderline"/>
        </w:rPr>
        <w:t xml:space="preserve">The </w:t>
      </w:r>
      <w:r w:rsidRPr="00CF3CF3">
        <w:rPr>
          <w:rStyle w:val="StyleUnderline"/>
          <w:highlight w:val="cyan"/>
        </w:rPr>
        <w:t>exclusive mining rights to</w:t>
      </w:r>
      <w:r w:rsidRPr="00EE14D9">
        <w:rPr>
          <w:rStyle w:val="StyleUnderline"/>
        </w:rPr>
        <w:t xml:space="preserve"> any </w:t>
      </w:r>
      <w:r w:rsidRPr="00CF3CF3">
        <w:rPr>
          <w:rStyle w:val="StyleUnderline"/>
          <w:highlight w:val="cyan"/>
        </w:rPr>
        <w:t>specific body</w:t>
      </w:r>
      <w:r w:rsidRPr="00EE14D9">
        <w:rPr>
          <w:rStyle w:val="StyleUnderline"/>
        </w:rPr>
        <w:t xml:space="preserve"> are</w:t>
      </w:r>
      <w:r w:rsidRPr="00601FE1">
        <w:rPr>
          <w:rStyle w:val="StyleUnderline"/>
        </w:rPr>
        <w:t xml:space="preserve"> </w:t>
      </w:r>
      <w:r w:rsidRPr="00CF3CF3">
        <w:rPr>
          <w:rStyle w:val="StyleUnderline"/>
          <w:highlight w:val="cyan"/>
        </w:rPr>
        <w:t>tradeable</w:t>
      </w:r>
      <w:r w:rsidRPr="00601FE1">
        <w:rPr>
          <w:rStyle w:val="StyleUnderline"/>
        </w:rPr>
        <w:t>.</w:t>
      </w:r>
    </w:p>
    <w:p w14:paraId="6F05476A" w14:textId="77777777" w:rsidR="008932A3" w:rsidRPr="00601FE1" w:rsidRDefault="008932A3" w:rsidP="008932A3">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389194AF" w14:textId="77777777" w:rsidR="008932A3" w:rsidRPr="00EE14D9" w:rsidRDefault="008932A3" w:rsidP="008932A3">
      <w:pPr>
        <w:rPr>
          <w:rStyle w:val="StyleUnderline"/>
        </w:rPr>
      </w:pPr>
      <w:r w:rsidRPr="00826990">
        <w:t xml:space="preserve">The </w:t>
      </w:r>
      <w:r w:rsidRPr="00CF3CF3">
        <w:rPr>
          <w:rStyle w:val="StyleUnderline"/>
          <w:highlight w:val="cyan"/>
        </w:rPr>
        <w:t>international</w:t>
      </w:r>
      <w:r w:rsidRPr="00EE14D9">
        <w:rPr>
          <w:rStyle w:val="StyleUnderline"/>
        </w:rPr>
        <w:t xml:space="preserve"> regulatory </w:t>
      </w:r>
      <w:r w:rsidRPr="00CF3CF3">
        <w:rPr>
          <w:rStyle w:val="StyleUnderline"/>
          <w:highlight w:val="cyan"/>
        </w:rPr>
        <w:t>body</w:t>
      </w:r>
      <w:r w:rsidRPr="00EE14D9">
        <w:rPr>
          <w:rStyle w:val="StyleUnderline"/>
        </w:rPr>
        <w:t xml:space="preserve"> would thus </w:t>
      </w:r>
      <w:r w:rsidRPr="00CF3CF3">
        <w:rPr>
          <w:rStyle w:val="StyleUnderline"/>
          <w:highlight w:val="cyan"/>
        </w:rPr>
        <w:t>act</w:t>
      </w:r>
      <w:r w:rsidRPr="00EE14D9">
        <w:rPr>
          <w:rStyle w:val="StyleUnderline"/>
        </w:rPr>
        <w:t xml:space="preserve"> </w:t>
      </w:r>
      <w:r w:rsidRPr="00CF3CF3">
        <w:rPr>
          <w:rStyle w:val="StyleUnderline"/>
          <w:highlight w:val="cyan"/>
        </w:rPr>
        <w:t>as</w:t>
      </w:r>
      <w:r w:rsidRPr="00EE14D9">
        <w:rPr>
          <w:rStyle w:val="StyleUnderline"/>
        </w:rPr>
        <w:t xml:space="preserve"> a curator of </w:t>
      </w:r>
      <w:r w:rsidRPr="00CF3CF3">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CF3CF3">
        <w:rPr>
          <w:rStyle w:val="StyleUnderline"/>
          <w:highlight w:val="cyan"/>
        </w:rPr>
        <w:t>comparable to</w:t>
      </w:r>
      <w:r w:rsidRPr="00974309">
        <w:rPr>
          <w:rStyle w:val="StyleUnderline"/>
        </w:rPr>
        <w:t xml:space="preserve"> </w:t>
      </w:r>
      <w:r w:rsidRPr="00CF3CF3">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4401DC0F" w14:textId="77777777" w:rsidR="008932A3" w:rsidRPr="00826990" w:rsidRDefault="008932A3" w:rsidP="008932A3">
      <w:r w:rsidRPr="00826990">
        <w:t>4.2. Discussion and means of implementation</w:t>
      </w:r>
    </w:p>
    <w:p w14:paraId="1664072A" w14:textId="77777777" w:rsidR="008932A3" w:rsidRPr="00115A20" w:rsidRDefault="008932A3" w:rsidP="008932A3">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16739653" w14:textId="77777777" w:rsidR="008932A3" w:rsidRPr="00873810" w:rsidRDefault="008932A3" w:rsidP="008932A3">
      <w:pPr>
        <w:rPr>
          <w:u w:val="single"/>
        </w:rPr>
      </w:pPr>
      <w:r w:rsidRPr="00826990">
        <w:t xml:space="preserve">The </w:t>
      </w:r>
      <w:r w:rsidRPr="00235D1B">
        <w:rPr>
          <w:rStyle w:val="StyleUnderline"/>
        </w:rPr>
        <w:t xml:space="preserve">use of </w:t>
      </w:r>
      <w:r w:rsidRPr="00CF3CF3">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CF3CF3">
        <w:rPr>
          <w:rStyle w:val="StyleUnderline"/>
          <w:highlight w:val="cyan"/>
        </w:rPr>
        <w:t>boost</w:t>
      </w:r>
      <w:r w:rsidRPr="00235D1B">
        <w:rPr>
          <w:rStyle w:val="StyleUnderline"/>
        </w:rPr>
        <w:t xml:space="preserve"> in </w:t>
      </w:r>
      <w:r w:rsidRPr="00CF3CF3">
        <w:rPr>
          <w:rStyle w:val="StyleUnderline"/>
          <w:highlight w:val="cyan"/>
        </w:rPr>
        <w:t>research</w:t>
      </w:r>
      <w:r w:rsidRPr="00235D1B">
        <w:rPr>
          <w:rStyle w:val="StyleUnderline"/>
        </w:rPr>
        <w:t xml:space="preserve"> </w:t>
      </w:r>
      <w:r w:rsidRPr="00CF3CF3">
        <w:rPr>
          <w:rStyle w:val="StyleUnderline"/>
          <w:highlight w:val="cyan"/>
        </w:rPr>
        <w:t>on</w:t>
      </w:r>
      <w:r w:rsidRPr="00235D1B">
        <w:rPr>
          <w:rStyle w:val="StyleUnderline"/>
        </w:rPr>
        <w:t xml:space="preserve"> small </w:t>
      </w:r>
      <w:r w:rsidRPr="00CF3CF3">
        <w:rPr>
          <w:rStyle w:val="StyleUnderline"/>
          <w:highlight w:val="cyan"/>
        </w:rPr>
        <w:t>celestial bodies</w:t>
      </w:r>
      <w:r w:rsidRPr="00235D1B">
        <w:rPr>
          <w:rStyle w:val="StyleUnderline"/>
        </w:rPr>
        <w:t xml:space="preserve"> at a speed </w:t>
      </w:r>
      <w:r w:rsidRPr="00CF3CF3">
        <w:rPr>
          <w:rStyle w:val="StyleUnderline"/>
          <w:highlight w:val="cyan"/>
        </w:rPr>
        <w:t>unmatchable by pure government/</w:t>
      </w:r>
      <w:r w:rsidRPr="00235D1B">
        <w:rPr>
          <w:rStyle w:val="StyleUnderline"/>
        </w:rPr>
        <w:t xml:space="preserve">agency funded science </w:t>
      </w:r>
      <w:r w:rsidRPr="00CF3CF3">
        <w:rPr>
          <w:rStyle w:val="StyleUnderline"/>
          <w:highlight w:val="cyan"/>
        </w:rPr>
        <w:t>probes</w:t>
      </w:r>
      <w:r w:rsidRPr="00826990">
        <w:t xml:space="preserve">. This usefulness to the scientific community could </w:t>
      </w:r>
      <w:r w:rsidRPr="00CF3CF3">
        <w:rPr>
          <w:rStyle w:val="StyleUnderline"/>
          <w:highlight w:val="cyan"/>
        </w:rPr>
        <w:t>lead to</w:t>
      </w:r>
      <w:r w:rsidRPr="00235D1B">
        <w:rPr>
          <w:rStyle w:val="StyleUnderline"/>
        </w:rPr>
        <w:t xml:space="preserve"> sustained </w:t>
      </w:r>
      <w:r w:rsidRPr="00CF3CF3">
        <w:rPr>
          <w:rStyle w:val="StyleUnderline"/>
          <w:highlight w:val="cyan"/>
        </w:rPr>
        <w:t>partnerships</w:t>
      </w:r>
      <w:r w:rsidRPr="00235D1B">
        <w:rPr>
          <w:rStyle w:val="StyleUnderline"/>
        </w:rPr>
        <w:t xml:space="preserve"> between prospecting companies and scientific institutions and could even </w:t>
      </w:r>
      <w:r w:rsidRPr="00CF3CF3">
        <w:rPr>
          <w:rStyle w:val="StyleUnderline"/>
          <w:highlight w:val="cyan"/>
        </w:rPr>
        <w:t>provide</w:t>
      </w:r>
      <w:r w:rsidRPr="00235D1B">
        <w:rPr>
          <w:rStyle w:val="StyleUnderline"/>
        </w:rPr>
        <w:t xml:space="preserve"> a source of </w:t>
      </w:r>
      <w:r w:rsidRPr="00CF3CF3">
        <w:rPr>
          <w:rStyle w:val="StyleUnderline"/>
          <w:highlight w:val="cyan"/>
        </w:rPr>
        <w:t>funding</w:t>
      </w:r>
      <w:r w:rsidRPr="00235D1B">
        <w:rPr>
          <w:rStyle w:val="StyleUnderline"/>
        </w:rPr>
        <w:t xml:space="preserve"> for the companies through </w:t>
      </w:r>
      <w:r w:rsidRPr="00CF3CF3">
        <w:rPr>
          <w:rStyle w:val="StyleUnderline"/>
          <w:highlight w:val="cyan"/>
        </w:rPr>
        <w:t>R&amp;D grants</w:t>
      </w:r>
      <w:r w:rsidRPr="00235D1B">
        <w:rPr>
          <w:rStyle w:val="StyleUnderline"/>
        </w:rPr>
        <w:t xml:space="preserve"> and </w:t>
      </w:r>
      <w:r w:rsidRPr="00CF3CF3">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CF3CF3">
        <w:rPr>
          <w:rStyle w:val="StyleUnderline"/>
          <w:highlight w:val="cyan"/>
        </w:rPr>
        <w:t>exploration from a tailored mission</w:t>
      </w:r>
      <w:r w:rsidRPr="00235D1B">
        <w:rPr>
          <w:rStyle w:val="StyleUnderline"/>
        </w:rPr>
        <w:t xml:space="preserve"> profile with a purpose-built spacecraft </w:t>
      </w:r>
      <w:r w:rsidRPr="00CF3CF3">
        <w:rPr>
          <w:rStyle w:val="StyleUnderline"/>
          <w:highlight w:val="cyan"/>
        </w:rPr>
        <w:t>to</w:t>
      </w:r>
      <w:r w:rsidRPr="00235D1B">
        <w:rPr>
          <w:rStyle w:val="StyleUnderline"/>
        </w:rPr>
        <w:t xml:space="preserve"> a </w:t>
      </w:r>
      <w:r w:rsidRPr="00CF3CF3">
        <w:rPr>
          <w:rStyle w:val="StyleUnderline"/>
          <w:highlight w:val="cyan"/>
        </w:rPr>
        <w:t>standard task</w:t>
      </w:r>
      <w:r w:rsidRPr="00235D1B">
        <w:rPr>
          <w:rStyle w:val="StyleUnderline"/>
        </w:rPr>
        <w:t xml:space="preserve"> in space flight would also </w:t>
      </w:r>
      <w:r w:rsidRPr="00CF3CF3">
        <w:rPr>
          <w:rStyle w:val="StyleUnderline"/>
          <w:highlight w:val="cyan"/>
        </w:rPr>
        <w:t xml:space="preserve">lead to </w:t>
      </w:r>
      <w:r w:rsidRPr="00235D1B">
        <w:rPr>
          <w:rStyle w:val="StyleUnderline"/>
        </w:rPr>
        <w:t xml:space="preserve">a </w:t>
      </w:r>
      <w:r w:rsidRPr="00CF3CF3">
        <w:rPr>
          <w:rStyle w:val="StyleUnderline"/>
          <w:highlight w:val="cyan"/>
        </w:rPr>
        <w:t>cost</w:t>
      </w:r>
      <w:r w:rsidRPr="00235D1B">
        <w:rPr>
          <w:rStyle w:val="StyleUnderline"/>
        </w:rPr>
        <w:t xml:space="preserve"> </w:t>
      </w:r>
      <w:r w:rsidRPr="00CF3CF3">
        <w:rPr>
          <w:rStyle w:val="StyleUnderline"/>
          <w:highlight w:val="cya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CF3CF3">
        <w:rPr>
          <w:rStyle w:val="StyleUnderline"/>
          <w:highlight w:val="cyan"/>
        </w:rPr>
        <w:t>ensures</w:t>
      </w:r>
      <w:r w:rsidRPr="00235D1B">
        <w:rPr>
          <w:rStyle w:val="StyleUnderline"/>
        </w:rPr>
        <w:t xml:space="preserve"> that, by exploitation, </w:t>
      </w:r>
      <w:r w:rsidRPr="00CF3CF3">
        <w:rPr>
          <w:rStyle w:val="StyleUnderline"/>
          <w:highlight w:val="cyan"/>
        </w:rPr>
        <w:t>information</w:t>
      </w:r>
      <w:r w:rsidRPr="00235D1B">
        <w:rPr>
          <w:rStyle w:val="StyleUnderline"/>
        </w:rPr>
        <w:t xml:space="preserve"> contained in celestial bodies is </w:t>
      </w:r>
      <w:r w:rsidRPr="00CF3CF3">
        <w:rPr>
          <w:rStyle w:val="StyleUnderline"/>
          <w:highlight w:val="cyan"/>
        </w:rPr>
        <w:t xml:space="preserve">not lost for future </w:t>
      </w:r>
      <w:proofErr w:type="gramStart"/>
      <w:r w:rsidRPr="00CF3CF3">
        <w:rPr>
          <w:rStyle w:val="StyleUnderline"/>
          <w:highlight w:val="cyan"/>
        </w:rPr>
        <w:t>generations.</w:t>
      </w:r>
      <w:r w:rsidRPr="00826990">
        <w:t>The</w:t>
      </w:r>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CF3CF3">
        <w:rPr>
          <w:rStyle w:val="StyleUnderline"/>
          <w:highlight w:val="cyan"/>
        </w:rPr>
        <w:t>prospecting</w:t>
      </w:r>
      <w:r w:rsidRPr="00B60AC4">
        <w:rPr>
          <w:rStyle w:val="StyleUnderline"/>
        </w:rPr>
        <w:t xml:space="preserve"> could </w:t>
      </w:r>
      <w:r w:rsidRPr="00CF3CF3">
        <w:rPr>
          <w:rStyle w:val="StyleUnderline"/>
          <w:highlight w:val="cyan"/>
        </w:rPr>
        <w:t>take place</w:t>
      </w:r>
      <w:r w:rsidRPr="00B60AC4">
        <w:rPr>
          <w:rStyle w:val="StyleUnderline"/>
        </w:rPr>
        <w:t xml:space="preserve"> </w:t>
      </w:r>
      <w:r w:rsidRPr="00CF3CF3">
        <w:rPr>
          <w:rStyle w:val="StyleUnderline"/>
          <w:highlight w:val="cyan"/>
        </w:rPr>
        <w:t>without</w:t>
      </w:r>
      <w:r w:rsidRPr="00B60AC4">
        <w:rPr>
          <w:rStyle w:val="StyleUnderline"/>
        </w:rPr>
        <w:t xml:space="preserve"> an </w:t>
      </w:r>
      <w:r w:rsidRPr="00CF3CF3">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B5AAD3D" w14:textId="77777777" w:rsidR="008932A3" w:rsidRDefault="008932A3" w:rsidP="008932A3">
      <w:pPr>
        <w:rPr>
          <w:rStyle w:val="StyleUnderline"/>
        </w:rPr>
      </w:pPr>
      <w:r w:rsidRPr="00826990">
        <w:t xml:space="preserve">The </w:t>
      </w:r>
      <w:r w:rsidRPr="00CF3CF3">
        <w:rPr>
          <w:rStyle w:val="StyleUnderline"/>
          <w:highlight w:val="cyan"/>
        </w:rPr>
        <w:t>transparency</w:t>
      </w:r>
      <w:r w:rsidRPr="00B60AC4">
        <w:rPr>
          <w:rStyle w:val="StyleUnderline"/>
        </w:rPr>
        <w:t xml:space="preserve"> </w:t>
      </w:r>
      <w:r w:rsidRPr="00CF3CF3">
        <w:rPr>
          <w:rStyle w:val="StyleUnderline"/>
          <w:highlight w:val="cyan"/>
        </w:rPr>
        <w:t>of</w:t>
      </w:r>
      <w:r w:rsidRPr="00B60AC4">
        <w:rPr>
          <w:rStyle w:val="StyleUnderline"/>
        </w:rPr>
        <w:t xml:space="preserve"> where exploration </w:t>
      </w:r>
      <w:r w:rsidRPr="00CF3CF3">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CF3CF3">
        <w:rPr>
          <w:rStyle w:val="StyleUnderline"/>
          <w:highlight w:val="cyan"/>
        </w:rPr>
        <w:t>benefits</w:t>
      </w:r>
      <w:r w:rsidRPr="00B60AC4">
        <w:rPr>
          <w:rStyle w:val="StyleUnderline"/>
        </w:rPr>
        <w:t xml:space="preserve"> for the </w:t>
      </w:r>
      <w:r w:rsidRPr="00CF3CF3">
        <w:rPr>
          <w:rStyle w:val="StyleUnderline"/>
          <w:highlight w:val="cyan"/>
        </w:rPr>
        <w:t>sustainable</w:t>
      </w:r>
      <w:r w:rsidRPr="00B60AC4">
        <w:rPr>
          <w:rStyle w:val="StyleUnderline"/>
        </w:rPr>
        <w:t xml:space="preserve"> use of space</w:t>
      </w:r>
      <w:r w:rsidRPr="00826990">
        <w:t xml:space="preserve">, </w:t>
      </w:r>
      <w:r w:rsidRPr="00CF3CF3">
        <w:rPr>
          <w:rStyle w:val="StyleUnderline"/>
          <w:highlight w:val="cyan"/>
        </w:rPr>
        <w:t xml:space="preserve">trust building </w:t>
      </w:r>
      <w:r w:rsidRPr="00B60AC4">
        <w:rPr>
          <w:rStyle w:val="StyleUnderline"/>
        </w:rPr>
        <w:t xml:space="preserve">and </w:t>
      </w:r>
      <w:r w:rsidRPr="00CF3CF3">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CF3CF3">
        <w:rPr>
          <w:rStyle w:val="StyleUnderline"/>
          <w:highlight w:val="cyan"/>
        </w:rPr>
        <w:t>collisions</w:t>
      </w:r>
      <w:r w:rsidRPr="00B60AC4">
        <w:rPr>
          <w:rStyle w:val="StyleUnderline"/>
        </w:rPr>
        <w:t xml:space="preserve"> of competitors </w:t>
      </w:r>
      <w:r w:rsidRPr="00CF3CF3">
        <w:rPr>
          <w:rStyle w:val="StyleUnderline"/>
          <w:highlight w:val="cyan"/>
        </w:rPr>
        <w:t>in deep space</w:t>
      </w:r>
      <w:r w:rsidRPr="00B60AC4">
        <w:rPr>
          <w:rStyle w:val="StyleUnderline"/>
        </w:rPr>
        <w:t xml:space="preserve"> are </w:t>
      </w:r>
      <w:r w:rsidRPr="00CF3CF3">
        <w:rPr>
          <w:rStyle w:val="StyleUnderline"/>
          <w:highlight w:val="cyan"/>
        </w:rPr>
        <w:t>prevented</w:t>
      </w:r>
      <w:r w:rsidRPr="00B60AC4">
        <w:rPr>
          <w:rStyle w:val="StyleUnderline"/>
        </w:rPr>
        <w:t xml:space="preserve"> </w:t>
      </w:r>
      <w:r w:rsidRPr="00CF3CF3">
        <w:rPr>
          <w:rStyle w:val="StyleUnderline"/>
          <w:highlight w:val="cyan"/>
        </w:rPr>
        <w:t>by</w:t>
      </w:r>
      <w:r w:rsidRPr="00B60AC4">
        <w:rPr>
          <w:rStyle w:val="StyleUnderline"/>
        </w:rPr>
        <w:t xml:space="preserve"> the </w:t>
      </w:r>
      <w:r w:rsidRPr="00CF3CF3">
        <w:rPr>
          <w:rStyle w:val="StyleUnderline"/>
          <w:highlight w:val="cyan"/>
        </w:rPr>
        <w:t>reduction of exploration</w:t>
      </w:r>
      <w:r w:rsidRPr="00B60AC4">
        <w:rPr>
          <w:rStyle w:val="StyleUnderline"/>
        </w:rPr>
        <w:t xml:space="preserve"> efforts at the same destination through the </w:t>
      </w:r>
      <w:r w:rsidRPr="00CF3CF3">
        <w:rPr>
          <w:rStyle w:val="StyleUnderline"/>
          <w:highlight w:val="cyan"/>
        </w:rPr>
        <w:t>application</w:t>
      </w:r>
      <w:r w:rsidRPr="00B60AC4">
        <w:rPr>
          <w:rStyle w:val="StyleUnderline"/>
        </w:rPr>
        <w:t xml:space="preserve"> </w:t>
      </w:r>
      <w:r w:rsidRPr="00CF3CF3">
        <w:rPr>
          <w:rStyle w:val="StyleUnderline"/>
          <w:highlight w:val="cyan"/>
        </w:rPr>
        <w:t>for</w:t>
      </w:r>
      <w:r w:rsidRPr="00B60AC4">
        <w:rPr>
          <w:rStyle w:val="StyleUnderline"/>
        </w:rPr>
        <w:t xml:space="preserve"> mining </w:t>
      </w:r>
      <w:r w:rsidRPr="00CF3CF3">
        <w:rPr>
          <w:rStyle w:val="StyleUnderline"/>
          <w:highlight w:val="cyan"/>
        </w:rPr>
        <w:t>rights</w:t>
      </w:r>
      <w:r w:rsidRPr="00B60AC4">
        <w:rPr>
          <w:rStyle w:val="StyleUnderline"/>
        </w:rPr>
        <w:t xml:space="preserve"> by </w:t>
      </w:r>
      <w:r w:rsidRPr="00CF3CF3">
        <w:rPr>
          <w:rStyle w:val="StyleUnderline"/>
          <w:highlight w:val="cyan"/>
        </w:rPr>
        <w:t>one</w:t>
      </w:r>
      <w:r w:rsidRPr="00B60AC4">
        <w:rPr>
          <w:rStyle w:val="StyleUnderline"/>
        </w:rPr>
        <w:t xml:space="preserve"> applicant </w:t>
      </w:r>
      <w:r w:rsidRPr="00CF3CF3">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CF3CF3">
        <w:rPr>
          <w:rStyle w:val="StyleUnderline"/>
          <w:highlight w:val="cyan"/>
        </w:rPr>
        <w:t>preventing</w:t>
      </w:r>
      <w:r w:rsidRPr="00E4117B">
        <w:rPr>
          <w:rStyle w:val="StyleUnderline"/>
        </w:rPr>
        <w:t xml:space="preserve"> the </w:t>
      </w:r>
      <w:r w:rsidRPr="00CF3CF3">
        <w:rPr>
          <w:rStyle w:val="StyleUnderline"/>
          <w:highlight w:val="cyan"/>
        </w:rPr>
        <w:t>collision</w:t>
      </w:r>
      <w:r w:rsidRPr="00E4117B">
        <w:rPr>
          <w:rStyle w:val="StyleUnderline"/>
        </w:rPr>
        <w:t xml:space="preserve"> of two spacecraft, one </w:t>
      </w:r>
      <w:r w:rsidRPr="00CF3CF3">
        <w:rPr>
          <w:rStyle w:val="StyleUnderline"/>
          <w:highlight w:val="cyan"/>
        </w:rPr>
        <w:t>source</w:t>
      </w:r>
      <w:r w:rsidRPr="00E4117B">
        <w:rPr>
          <w:rStyle w:val="StyleUnderline"/>
        </w:rPr>
        <w:t xml:space="preserve"> </w:t>
      </w:r>
      <w:r w:rsidRPr="00CF3CF3">
        <w:rPr>
          <w:rStyle w:val="StyleUnderline"/>
          <w:highlight w:val="cyan"/>
        </w:rPr>
        <w:t>of debris creation</w:t>
      </w:r>
      <w:r w:rsidRPr="00E4117B">
        <w:rPr>
          <w:rStyle w:val="StyleUnderline"/>
        </w:rPr>
        <w:t xml:space="preserve"> can be </w:t>
      </w:r>
      <w:r w:rsidRPr="00CF3CF3">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CF3CF3">
        <w:rPr>
          <w:rStyle w:val="StyleUnderline"/>
          <w:highlight w:val="cyan"/>
        </w:rPr>
        <w:t>continuous</w:t>
      </w:r>
      <w:r w:rsidRPr="00E4117B">
        <w:rPr>
          <w:rStyle w:val="StyleUnderline"/>
        </w:rPr>
        <w:t xml:space="preserve">, (for a mining activity) untypical </w:t>
      </w:r>
      <w:r w:rsidRPr="00CF3CF3">
        <w:rPr>
          <w:rStyle w:val="StyleUnderline"/>
          <w:highlight w:val="cyan"/>
        </w:rPr>
        <w:t>change</w:t>
      </w:r>
      <w:r w:rsidRPr="00E4117B">
        <w:rPr>
          <w:rStyle w:val="StyleUnderline"/>
        </w:rPr>
        <w:t xml:space="preserve"> </w:t>
      </w:r>
      <w:r w:rsidRPr="00CF3CF3">
        <w:rPr>
          <w:rStyle w:val="StyleUnderline"/>
          <w:highlight w:val="cyan"/>
        </w:rPr>
        <w:t>in</w:t>
      </w:r>
      <w:r w:rsidRPr="00E4117B">
        <w:rPr>
          <w:rStyle w:val="StyleUnderline"/>
        </w:rPr>
        <w:t xml:space="preserve"> the </w:t>
      </w:r>
      <w:r w:rsidRPr="00CF3CF3">
        <w:rPr>
          <w:rStyle w:val="StyleUnderline"/>
          <w:highlight w:val="cyan"/>
        </w:rPr>
        <w:t>orbit</w:t>
      </w:r>
      <w:r w:rsidRPr="00E4117B">
        <w:rPr>
          <w:rStyle w:val="StyleUnderline"/>
        </w:rPr>
        <w:t xml:space="preserve"> </w:t>
      </w:r>
      <w:r w:rsidRPr="00CF3CF3">
        <w:rPr>
          <w:rStyle w:val="StyleUnderline"/>
          <w:highlight w:val="cyan"/>
        </w:rPr>
        <w:t>of</w:t>
      </w:r>
      <w:r w:rsidRPr="00E4117B">
        <w:rPr>
          <w:rStyle w:val="StyleUnderline"/>
        </w:rPr>
        <w:t xml:space="preserve"> an </w:t>
      </w:r>
      <w:r w:rsidRPr="00CF3CF3">
        <w:rPr>
          <w:rStyle w:val="StyleUnderline"/>
          <w:highlight w:val="cyan"/>
        </w:rPr>
        <w:t>asteroid</w:t>
      </w:r>
      <w:r w:rsidRPr="00E4117B">
        <w:rPr>
          <w:rStyle w:val="StyleUnderline"/>
        </w:rPr>
        <w:t xml:space="preserve"> would </w:t>
      </w:r>
      <w:r w:rsidRPr="00CF3CF3">
        <w:rPr>
          <w:rStyle w:val="StyleUnderline"/>
          <w:highlight w:val="cyan"/>
        </w:rPr>
        <w:t>make</w:t>
      </w:r>
      <w:r w:rsidRPr="00E4117B">
        <w:rPr>
          <w:rStyle w:val="StyleUnderline"/>
        </w:rPr>
        <w:t xml:space="preserve"> a </w:t>
      </w:r>
      <w:r w:rsidRPr="00CF3CF3">
        <w:rPr>
          <w:rStyle w:val="StyleUnderline"/>
          <w:highlight w:val="cyan"/>
        </w:rPr>
        <w:t>redirect</w:t>
      </w:r>
      <w:r w:rsidRPr="00E4117B">
        <w:rPr>
          <w:rStyle w:val="StyleUnderline"/>
        </w:rPr>
        <w:t xml:space="preserve"> </w:t>
      </w:r>
      <w:r w:rsidRPr="00CF3CF3">
        <w:rPr>
          <w:rStyle w:val="StyleUnderline"/>
          <w:highlight w:val="cyan"/>
        </w:rPr>
        <w:t>attempt</w:t>
      </w:r>
      <w:r w:rsidRPr="00E4117B">
        <w:rPr>
          <w:rStyle w:val="StyleUnderline"/>
        </w:rPr>
        <w:t xml:space="preserve"> </w:t>
      </w:r>
      <w:r w:rsidRPr="00CF3CF3">
        <w:rPr>
          <w:rStyle w:val="StyleUnderline"/>
          <w:highlight w:val="cyan"/>
        </w:rPr>
        <w:t>with</w:t>
      </w:r>
      <w:r w:rsidRPr="00E4117B">
        <w:rPr>
          <w:rStyle w:val="StyleUnderline"/>
        </w:rPr>
        <w:t xml:space="preserve"> </w:t>
      </w:r>
      <w:r w:rsidRPr="00CF3CF3">
        <w:rPr>
          <w:rStyle w:val="StyleUnderline"/>
          <w:highlight w:val="cyan"/>
        </w:rPr>
        <w:t>hostile</w:t>
      </w:r>
      <w:r w:rsidRPr="00E4117B">
        <w:rPr>
          <w:rStyle w:val="StyleUnderline"/>
        </w:rPr>
        <w:t xml:space="preserve"> </w:t>
      </w:r>
      <w:r w:rsidRPr="00CF3CF3">
        <w:rPr>
          <w:rStyle w:val="StyleUnderline"/>
          <w:highlight w:val="cyan"/>
        </w:rPr>
        <w:t>intent</w:t>
      </w:r>
      <w:r w:rsidRPr="00E4117B">
        <w:rPr>
          <w:rStyle w:val="StyleUnderline"/>
        </w:rPr>
        <w:t xml:space="preserve"> easily </w:t>
      </w:r>
      <w:r w:rsidRPr="00CF3CF3">
        <w:rPr>
          <w:rStyle w:val="StyleUnderline"/>
          <w:highlight w:val="cyan"/>
        </w:rPr>
        <w:t>identifiable</w:t>
      </w:r>
      <w:r w:rsidRPr="00E4117B">
        <w:rPr>
          <w:rStyle w:val="StyleUnderline"/>
        </w:rPr>
        <w:t xml:space="preserve">, effectively </w:t>
      </w:r>
      <w:r w:rsidRPr="00CF3CF3">
        <w:rPr>
          <w:rStyle w:val="StyleUnderline"/>
          <w:highlight w:val="cyan"/>
        </w:rPr>
        <w:t>deterring</w:t>
      </w:r>
      <w:r w:rsidRPr="00E4117B">
        <w:rPr>
          <w:rStyle w:val="StyleUnderline"/>
        </w:rPr>
        <w:t xml:space="preserve"> such an activity in the first place by ensuring the identification of the </w:t>
      </w:r>
      <w:r w:rsidRPr="00CF3CF3">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CF3CF3">
        <w:rPr>
          <w:rStyle w:val="StyleUnderline"/>
          <w:highlight w:val="cyan"/>
        </w:rPr>
        <w:t>database</w:t>
      </w:r>
      <w:r w:rsidRPr="00E4117B">
        <w:rPr>
          <w:rStyle w:val="StyleUnderline"/>
        </w:rPr>
        <w:t xml:space="preserve"> would </w:t>
      </w:r>
      <w:r w:rsidRPr="00CF3CF3">
        <w:rPr>
          <w:rStyle w:val="StyleUnderline"/>
          <w:highlight w:val="cyan"/>
        </w:rPr>
        <w:t>provide</w:t>
      </w:r>
      <w:r w:rsidRPr="00E4117B">
        <w:rPr>
          <w:rStyle w:val="StyleUnderline"/>
        </w:rPr>
        <w:t xml:space="preserve"> a </w:t>
      </w:r>
      <w:r w:rsidRPr="00CF3CF3">
        <w:rPr>
          <w:rStyle w:val="StyleUnderline"/>
          <w:highlight w:val="cyan"/>
        </w:rPr>
        <w:t>catalogue</w:t>
      </w:r>
      <w:r w:rsidRPr="00E4117B">
        <w:rPr>
          <w:rStyle w:val="StyleUnderline"/>
        </w:rPr>
        <w:t xml:space="preserve"> </w:t>
      </w:r>
      <w:r w:rsidRPr="00CF3CF3">
        <w:rPr>
          <w:rStyle w:val="StyleUnderline"/>
          <w:highlight w:val="cyan"/>
        </w:rPr>
        <w:t>of</w:t>
      </w:r>
      <w:r w:rsidRPr="00E4117B">
        <w:rPr>
          <w:rStyle w:val="StyleUnderline"/>
        </w:rPr>
        <w:t xml:space="preserve"> </w:t>
      </w:r>
      <w:r w:rsidRPr="00CF3CF3">
        <w:rPr>
          <w:rStyle w:val="StyleUnderline"/>
          <w:highlight w:val="cyan"/>
        </w:rPr>
        <w:t>asteroids</w:t>
      </w:r>
      <w:r w:rsidRPr="00E4117B">
        <w:rPr>
          <w:rStyle w:val="StyleUnderline"/>
        </w:rPr>
        <w:t xml:space="preserve"> with exploration </w:t>
      </w:r>
      <w:r w:rsidRPr="00CF3CF3">
        <w:rPr>
          <w:rStyle w:val="StyleUnderline"/>
          <w:highlight w:val="cyan"/>
        </w:rPr>
        <w:t>and</w:t>
      </w:r>
      <w:r w:rsidRPr="00E4117B">
        <w:rPr>
          <w:rStyle w:val="StyleUnderline"/>
        </w:rPr>
        <w:t xml:space="preserve"> </w:t>
      </w:r>
      <w:r w:rsidRPr="00CF3CF3">
        <w:rPr>
          <w:rStyle w:val="StyleUnderline"/>
          <w:highlight w:val="cyan"/>
        </w:rPr>
        <w:t>mining</w:t>
      </w:r>
      <w:r w:rsidRPr="00E4117B">
        <w:rPr>
          <w:rStyle w:val="StyleUnderline"/>
        </w:rPr>
        <w:t xml:space="preserve"> activities in place that should be </w:t>
      </w:r>
      <w:r w:rsidRPr="00CF3CF3">
        <w:rPr>
          <w:rStyle w:val="StyleUnderline"/>
          <w:highlight w:val="cyan"/>
        </w:rPr>
        <w:t>tracked</w:t>
      </w:r>
      <w:r w:rsidRPr="00E4117B">
        <w:rPr>
          <w:rStyle w:val="StyleUnderline"/>
        </w:rPr>
        <w:t xml:space="preserve"> more </w:t>
      </w:r>
      <w:r w:rsidRPr="00CF3CF3">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CF3CF3">
        <w:rPr>
          <w:rStyle w:val="StyleUnderline"/>
          <w:highlight w:val="cyan"/>
        </w:rPr>
        <w:t>avoid</w:t>
      </w:r>
      <w:r w:rsidRPr="00E4117B">
        <w:rPr>
          <w:rStyle w:val="StyleUnderline"/>
        </w:rPr>
        <w:t xml:space="preserve"> catastrophic </w:t>
      </w:r>
      <w:r w:rsidRPr="00CF3CF3">
        <w:rPr>
          <w:rStyle w:val="StyleUnderline"/>
          <w:highlight w:val="cyan"/>
        </w:rPr>
        <w:t>mishaps</w:t>
      </w:r>
      <w:r w:rsidRPr="00E4117B">
        <w:rPr>
          <w:rStyle w:val="StyleUnderline"/>
        </w:rPr>
        <w:t>, such as the accidental change of a NEO's orbit to intercept Earth by changing its mass through mining.</w:t>
      </w:r>
    </w:p>
    <w:p w14:paraId="10B4FB1E" w14:textId="77777777" w:rsidR="008932A3" w:rsidRDefault="008932A3" w:rsidP="008932A3">
      <w:pPr>
        <w:pStyle w:val="Heading4"/>
      </w:pPr>
      <w:r w:rsidRPr="00E4117B">
        <w:t>Space mining fails now due to profitability</w:t>
      </w:r>
      <w:r>
        <w:t xml:space="preserve"> and unsafe tech</w:t>
      </w:r>
      <w:r w:rsidRPr="00E4117B">
        <w:t xml:space="preserve"> which only the cp solves</w:t>
      </w:r>
    </w:p>
    <w:p w14:paraId="0A126E6A" w14:textId="77777777" w:rsidR="008932A3" w:rsidRDefault="008932A3" w:rsidP="008932A3">
      <w:r w:rsidRPr="00873810">
        <w:rPr>
          <w:rFonts w:eastAsiaTheme="majorEastAsia" w:cstheme="majorBidi"/>
          <w:b/>
          <w:iCs/>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00229B0C" w14:textId="77777777" w:rsidR="008932A3" w:rsidRDefault="008932A3" w:rsidP="008932A3">
      <w:pPr>
        <w:pStyle w:val="ListParagraph"/>
        <w:numPr>
          <w:ilvl w:val="0"/>
          <w:numId w:val="12"/>
        </w:numPr>
      </w:pPr>
      <w:r>
        <w:t>answers timeframe deficits</w:t>
      </w:r>
    </w:p>
    <w:p w14:paraId="4AA2DA39" w14:textId="77777777" w:rsidR="008932A3" w:rsidRPr="00E4117B" w:rsidRDefault="008932A3" w:rsidP="008932A3">
      <w:pPr>
        <w:pStyle w:val="ListParagraph"/>
        <w:numPr>
          <w:ilvl w:val="0"/>
          <w:numId w:val="12"/>
        </w:numPr>
      </w:pPr>
      <w:r>
        <w:t>creates solvency vs inequality/developing nation affs</w:t>
      </w:r>
    </w:p>
    <w:p w14:paraId="649AA5C2" w14:textId="77777777" w:rsidR="008932A3" w:rsidRPr="00CC59C3" w:rsidRDefault="008932A3" w:rsidP="008932A3">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CF3CF3">
        <w:rPr>
          <w:rStyle w:val="StyleUnderline"/>
          <w:highlight w:val="cyan"/>
        </w:rPr>
        <w:t>Explorations</w:t>
      </w:r>
      <w:r w:rsidRPr="00E4117B">
        <w:rPr>
          <w:rStyle w:val="StyleUnderline"/>
        </w:rPr>
        <w:t xml:space="preserve"> of celestial bodies will have a </w:t>
      </w:r>
      <w:r w:rsidRPr="00CF3CF3">
        <w:rPr>
          <w:rStyle w:val="StyleUnderline"/>
          <w:highlight w:val="cyan"/>
        </w:rPr>
        <w:t>likelihood of failing</w:t>
      </w:r>
      <w:r w:rsidRPr="00E4117B">
        <w:rPr>
          <w:rStyle w:val="StyleUnderline"/>
        </w:rPr>
        <w:t xml:space="preserve"> </w:t>
      </w:r>
      <w:r w:rsidRPr="00CF3CF3">
        <w:rPr>
          <w:rStyle w:val="StyleUnderline"/>
          <w:highlight w:val="cyan"/>
        </w:rPr>
        <w:t>from</w:t>
      </w:r>
      <w:r w:rsidRPr="00E4117B">
        <w:rPr>
          <w:rStyle w:val="StyleUnderline"/>
        </w:rPr>
        <w:t xml:space="preserve"> the </w:t>
      </w:r>
      <w:r w:rsidRPr="00CF3CF3">
        <w:rPr>
          <w:rStyle w:val="StyleUnderline"/>
          <w:highlight w:val="cyan"/>
        </w:rPr>
        <w:t>perspective</w:t>
      </w:r>
      <w:r w:rsidRPr="00E4117B">
        <w:rPr>
          <w:rStyle w:val="StyleUnderline"/>
        </w:rPr>
        <w:t xml:space="preserve"> </w:t>
      </w:r>
      <w:r w:rsidRPr="00CF3CF3">
        <w:rPr>
          <w:rStyle w:val="StyleUnderline"/>
          <w:highlight w:val="cyan"/>
        </w:rPr>
        <w:t>of</w:t>
      </w:r>
      <w:r w:rsidRPr="00E4117B">
        <w:rPr>
          <w:rStyle w:val="StyleUnderline"/>
        </w:rPr>
        <w:t xml:space="preserve"> the </w:t>
      </w:r>
      <w:r w:rsidRPr="00CF3CF3">
        <w:rPr>
          <w:rStyle w:val="StyleUnderline"/>
          <w:highlight w:val="cyan"/>
        </w:rPr>
        <w:t>actual value</w:t>
      </w:r>
      <w:r w:rsidRPr="00E4117B">
        <w:rPr>
          <w:rStyle w:val="StyleUnderline"/>
        </w:rPr>
        <w:t xml:space="preserve"> of the explored object </w:t>
      </w:r>
      <w:r w:rsidRPr="00CF3CF3">
        <w:rPr>
          <w:rStyle w:val="StyleUnderline"/>
          <w:highlight w:val="cyan"/>
        </w:rPr>
        <w:t>vs. the expected value</w:t>
      </w:r>
      <w:r w:rsidRPr="00826990">
        <w:t xml:space="preserve">. In this case, the </w:t>
      </w:r>
      <w:r w:rsidRPr="00CF3CF3">
        <w:rPr>
          <w:rStyle w:val="StyleUnderline"/>
          <w:highlight w:val="cyan"/>
        </w:rPr>
        <w:t>costs of exploration</w:t>
      </w:r>
      <w:r w:rsidRPr="00E4117B">
        <w:rPr>
          <w:rStyle w:val="StyleUnderline"/>
        </w:rPr>
        <w:t xml:space="preserve"> </w:t>
      </w:r>
      <w:r w:rsidRPr="00CF3CF3">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CF3CF3">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CF3CF3">
        <w:rPr>
          <w:rStyle w:val="StyleUnderline"/>
          <w:highlight w:val="cyan"/>
        </w:rPr>
        <w:t>increasing</w:t>
      </w:r>
      <w:r w:rsidRPr="00E4117B">
        <w:rPr>
          <w:rStyle w:val="StyleUnderline"/>
        </w:rPr>
        <w:t xml:space="preserve"> number of </w:t>
      </w:r>
      <w:r w:rsidRPr="00CF3CF3">
        <w:rPr>
          <w:rStyle w:val="StyleUnderline"/>
          <w:highlight w:val="cyan"/>
        </w:rPr>
        <w:t>exploration</w:t>
      </w:r>
      <w:r w:rsidRPr="00E4117B">
        <w:rPr>
          <w:rStyle w:val="StyleUnderline"/>
        </w:rPr>
        <w:t xml:space="preserve"> </w:t>
      </w:r>
      <w:r w:rsidRPr="00CF3CF3">
        <w:rPr>
          <w:rStyle w:val="StyleUnderline"/>
          <w:highlight w:val="cyan"/>
        </w:rPr>
        <w:t>missions</w:t>
      </w:r>
      <w:r w:rsidRPr="00E4117B">
        <w:rPr>
          <w:rStyle w:val="StyleUnderline"/>
        </w:rPr>
        <w:t xml:space="preserve"> led by a company, the </w:t>
      </w:r>
      <w:r w:rsidRPr="00CF3CF3">
        <w:rPr>
          <w:rStyle w:val="StyleUnderline"/>
          <w:highlight w:val="cyan"/>
        </w:rPr>
        <w:t>data</w:t>
      </w:r>
      <w:r w:rsidRPr="00E4117B">
        <w:rPr>
          <w:rStyle w:val="StyleUnderline"/>
        </w:rPr>
        <w:t xml:space="preserve"> </w:t>
      </w:r>
      <w:r w:rsidRPr="00CF3CF3">
        <w:rPr>
          <w:rStyle w:val="StyleUnderline"/>
          <w:highlight w:val="cyan"/>
        </w:rPr>
        <w:t>collected</w:t>
      </w:r>
      <w:r w:rsidRPr="00E4117B">
        <w:rPr>
          <w:rStyle w:val="StyleUnderline"/>
        </w:rPr>
        <w:t xml:space="preserve"> may </w:t>
      </w:r>
      <w:r w:rsidRPr="00CF3CF3">
        <w:rPr>
          <w:rStyle w:val="StyleUnderline"/>
          <w:highlight w:val="cyan"/>
        </w:rPr>
        <w:t>lead</w:t>
      </w:r>
      <w:r w:rsidRPr="00E4117B">
        <w:rPr>
          <w:rStyle w:val="StyleUnderline"/>
        </w:rPr>
        <w:t xml:space="preserve"> </w:t>
      </w:r>
      <w:r w:rsidRPr="00CF3CF3">
        <w:rPr>
          <w:rStyle w:val="StyleUnderline"/>
          <w:highlight w:val="cyan"/>
        </w:rPr>
        <w:t>to</w:t>
      </w:r>
      <w:r w:rsidRPr="00E4117B">
        <w:rPr>
          <w:rStyle w:val="StyleUnderline"/>
        </w:rPr>
        <w:t xml:space="preserve"> </w:t>
      </w:r>
      <w:r w:rsidRPr="00CF3CF3">
        <w:rPr>
          <w:rStyle w:val="StyleUnderline"/>
          <w:highlight w:val="cyan"/>
        </w:rPr>
        <w:t>better</w:t>
      </w:r>
      <w:r w:rsidRPr="00E4117B">
        <w:rPr>
          <w:rStyle w:val="StyleUnderline"/>
        </w:rPr>
        <w:t xml:space="preserve"> in-house </w:t>
      </w:r>
      <w:r w:rsidRPr="00CF3CF3">
        <w:rPr>
          <w:rStyle w:val="StyleUnderline"/>
          <w:highlight w:val="cyan"/>
        </w:rPr>
        <w:t>models</w:t>
      </w:r>
      <w:r w:rsidRPr="00E4117B">
        <w:rPr>
          <w:rStyle w:val="StyleUnderline"/>
        </w:rPr>
        <w:t xml:space="preserve"> </w:t>
      </w:r>
      <w:r w:rsidRPr="00CF3CF3">
        <w:rPr>
          <w:rStyle w:val="StyleUnderline"/>
          <w:highlight w:val="cyan"/>
        </w:rPr>
        <w:t>and</w:t>
      </w:r>
      <w:r w:rsidRPr="00E4117B">
        <w:rPr>
          <w:rStyle w:val="StyleUnderline"/>
        </w:rPr>
        <w:t xml:space="preserve"> a </w:t>
      </w:r>
      <w:r w:rsidRPr="00CF3CF3">
        <w:rPr>
          <w:rStyle w:val="StyleUnderline"/>
          <w:highlight w:val="cyan"/>
        </w:rPr>
        <w:t>higher</w:t>
      </w:r>
      <w:r w:rsidRPr="00E4117B">
        <w:rPr>
          <w:rStyle w:val="StyleUnderline"/>
        </w:rPr>
        <w:t xml:space="preserve"> </w:t>
      </w:r>
      <w:r w:rsidRPr="00CF3CF3">
        <w:rPr>
          <w:rStyle w:val="StyleUnderline"/>
          <w:highlight w:val="cyan"/>
        </w:rPr>
        <w:t>probability</w:t>
      </w:r>
      <w:r w:rsidRPr="00E4117B">
        <w:rPr>
          <w:rStyle w:val="StyleUnderline"/>
        </w:rPr>
        <w:t xml:space="preserve"> </w:t>
      </w:r>
      <w:r w:rsidRPr="00CF3CF3">
        <w:rPr>
          <w:rStyle w:val="StyleUnderline"/>
          <w:highlight w:val="cyan"/>
        </w:rPr>
        <w:t>of</w:t>
      </w:r>
      <w:r w:rsidRPr="00E4117B">
        <w:rPr>
          <w:rStyle w:val="StyleUnderline"/>
        </w:rPr>
        <w:t xml:space="preserve"> </w:t>
      </w:r>
      <w:r w:rsidRPr="00CF3CF3">
        <w:rPr>
          <w:rStyle w:val="StyleUnderline"/>
          <w:highlight w:val="cyan"/>
        </w:rPr>
        <w:t>exploring</w:t>
      </w:r>
      <w:r w:rsidRPr="00E4117B">
        <w:rPr>
          <w:rStyle w:val="StyleUnderline"/>
        </w:rPr>
        <w:t xml:space="preserve"> </w:t>
      </w:r>
      <w:r w:rsidRPr="00CF3CF3">
        <w:rPr>
          <w:rStyle w:val="StyleUnderline"/>
          <w:highlight w:val="cyan"/>
        </w:rPr>
        <w:t>the</w:t>
      </w:r>
      <w:r w:rsidRPr="00E4117B">
        <w:rPr>
          <w:rStyle w:val="StyleUnderline"/>
        </w:rPr>
        <w:t xml:space="preserve"> </w:t>
      </w:r>
      <w:r w:rsidRPr="00CF3CF3">
        <w:rPr>
          <w:rStyle w:val="StyleUnderline"/>
          <w:highlight w:val="cyan"/>
        </w:rPr>
        <w:t>‘right’</w:t>
      </w:r>
      <w:r w:rsidRPr="00E4117B">
        <w:rPr>
          <w:rStyle w:val="StyleUnderline"/>
        </w:rPr>
        <w:t xml:space="preserve"> </w:t>
      </w:r>
      <w:r w:rsidRPr="00CF3CF3">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CF3CF3">
        <w:rPr>
          <w:rStyle w:val="StyleUnderline"/>
          <w:highlight w:val="cyan"/>
        </w:rPr>
        <w:t>lack</w:t>
      </w:r>
      <w:r w:rsidRPr="00E4117B">
        <w:rPr>
          <w:rStyle w:val="StyleUnderline"/>
        </w:rPr>
        <w:t xml:space="preserve"> </w:t>
      </w:r>
      <w:r w:rsidRPr="00CF3CF3">
        <w:rPr>
          <w:rStyle w:val="StyleUnderline"/>
          <w:highlight w:val="cyan"/>
        </w:rPr>
        <w:t>of</w:t>
      </w:r>
      <w:r w:rsidRPr="00E4117B">
        <w:rPr>
          <w:rStyle w:val="StyleUnderline"/>
        </w:rPr>
        <w:t xml:space="preserve"> legacy </w:t>
      </w:r>
      <w:r w:rsidRPr="00CF3CF3">
        <w:rPr>
          <w:rStyle w:val="StyleUnderline"/>
          <w:highlight w:val="cyan"/>
        </w:rPr>
        <w:t>mission</w:t>
      </w:r>
      <w:r w:rsidRPr="00E4117B">
        <w:rPr>
          <w:rStyle w:val="StyleUnderline"/>
        </w:rPr>
        <w:t xml:space="preserve"> </w:t>
      </w:r>
      <w:r w:rsidRPr="00CF3CF3">
        <w:rPr>
          <w:rStyle w:val="StyleUnderline"/>
          <w:highlight w:val="cyan"/>
        </w:rPr>
        <w:t>data</w:t>
      </w:r>
      <w:r w:rsidRPr="00826990">
        <w:t xml:space="preserve">, market </w:t>
      </w:r>
      <w:r w:rsidRPr="00CF3CF3">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CF3CF3">
        <w:rPr>
          <w:rStyle w:val="StyleUnderline"/>
          <w:highlight w:val="cyan"/>
        </w:rPr>
        <w:t>risk</w:t>
      </w:r>
      <w:r w:rsidRPr="00E4117B">
        <w:rPr>
          <w:rStyle w:val="StyleUnderline"/>
        </w:rPr>
        <w:t xml:space="preserve"> of </w:t>
      </w:r>
      <w:r w:rsidRPr="00CF3CF3">
        <w:rPr>
          <w:rStyle w:val="StyleUnderline"/>
          <w:highlight w:val="cyan"/>
        </w:rPr>
        <w:t>misallocating</w:t>
      </w:r>
      <w:r w:rsidRPr="00E4117B">
        <w:rPr>
          <w:rStyle w:val="StyleUnderline"/>
        </w:rPr>
        <w:t xml:space="preserve"> exploration </w:t>
      </w:r>
      <w:r w:rsidRPr="00CF3CF3">
        <w:rPr>
          <w:rStyle w:val="StyleUnderline"/>
          <w:highlight w:val="cyan"/>
        </w:rPr>
        <w:t>missions</w:t>
      </w:r>
      <w:r w:rsidRPr="00826990">
        <w:t xml:space="preserve">, </w:t>
      </w:r>
      <w:r w:rsidRPr="00E4117B">
        <w:rPr>
          <w:rStyle w:val="StyleUnderline"/>
        </w:rPr>
        <w:t xml:space="preserve">making </w:t>
      </w:r>
      <w:r w:rsidRPr="00CF3CF3">
        <w:rPr>
          <w:rStyle w:val="StyleUnderline"/>
          <w:highlight w:val="cyan"/>
        </w:rPr>
        <w:t>investments</w:t>
      </w:r>
      <w:r w:rsidRPr="00E4117B">
        <w:rPr>
          <w:rStyle w:val="StyleUnderline"/>
        </w:rPr>
        <w:t xml:space="preserve"> in those companies </w:t>
      </w:r>
      <w:r w:rsidRPr="00CF3CF3">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CF3CF3">
        <w:rPr>
          <w:rStyle w:val="StyleUnderline"/>
          <w:highlight w:val="cyan"/>
        </w:rPr>
        <w:t>risk</w:t>
      </w:r>
      <w:r w:rsidRPr="00CC59C3">
        <w:rPr>
          <w:rStyle w:val="StyleUnderline"/>
        </w:rPr>
        <w:t xml:space="preserve"> of the investment in emerging companies </w:t>
      </w:r>
      <w:r w:rsidRPr="00CF3CF3">
        <w:rPr>
          <w:rStyle w:val="StyleUnderline"/>
          <w:highlight w:val="cyan"/>
        </w:rPr>
        <w:t>is</w:t>
      </w:r>
      <w:r w:rsidRPr="00CC59C3">
        <w:rPr>
          <w:rStyle w:val="StyleUnderline"/>
        </w:rPr>
        <w:t xml:space="preserve"> </w:t>
      </w:r>
      <w:r w:rsidRPr="00CF3CF3">
        <w:rPr>
          <w:rStyle w:val="StyleUnderline"/>
          <w:highlight w:val="cyan"/>
        </w:rPr>
        <w:t>reduced</w:t>
      </w:r>
      <w:r w:rsidRPr="00CC59C3">
        <w:rPr>
          <w:rStyle w:val="StyleUnderline"/>
        </w:rPr>
        <w:t xml:space="preserve"> </w:t>
      </w:r>
      <w:r w:rsidRPr="00CF3CF3">
        <w:rPr>
          <w:rStyle w:val="StyleUnderline"/>
          <w:highlight w:val="cyan"/>
        </w:rPr>
        <w:t>by</w:t>
      </w:r>
      <w:r w:rsidRPr="00CC59C3">
        <w:rPr>
          <w:rStyle w:val="StyleUnderline"/>
        </w:rPr>
        <w:t xml:space="preserve"> the proposed mechanism by </w:t>
      </w:r>
      <w:r w:rsidRPr="00CF3CF3">
        <w:rPr>
          <w:rStyle w:val="StyleUnderline"/>
          <w:highlight w:val="cyan"/>
        </w:rPr>
        <w:t>ensuring</w:t>
      </w:r>
      <w:r w:rsidRPr="00CC59C3">
        <w:rPr>
          <w:rStyle w:val="StyleUnderline"/>
        </w:rPr>
        <w:t xml:space="preserve"> the </w:t>
      </w:r>
      <w:r w:rsidRPr="00CF3CF3">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1BD5DEAB" w14:textId="77777777" w:rsidR="008932A3" w:rsidRPr="00CC59C3" w:rsidRDefault="008932A3" w:rsidP="008932A3">
      <w:pPr>
        <w:rPr>
          <w:rStyle w:val="StyleUnderline"/>
        </w:rPr>
      </w:pPr>
      <w:r w:rsidRPr="00826990">
        <w:t xml:space="preserve">The </w:t>
      </w:r>
      <w:r w:rsidRPr="00CF3CF3">
        <w:rPr>
          <w:rStyle w:val="StyleUnderline"/>
          <w:highlight w:val="cyan"/>
        </w:rPr>
        <w:t>long lead times of</w:t>
      </w:r>
      <w:r w:rsidRPr="00CC59C3">
        <w:rPr>
          <w:rStyle w:val="StyleUnderline"/>
        </w:rPr>
        <w:t xml:space="preserve"> asteroid </w:t>
      </w:r>
      <w:r w:rsidRPr="00CF3CF3">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CF3CF3">
        <w:rPr>
          <w:rStyle w:val="StyleUnderline"/>
          <w:highlight w:val="cyan"/>
        </w:rPr>
        <w:t>long time</w:t>
      </w:r>
      <w:proofErr w:type="gramEnd"/>
      <w:r w:rsidRPr="00CF3CF3">
        <w:rPr>
          <w:rStyle w:val="StyleUnderline"/>
          <w:highlight w:val="cyan"/>
        </w:rPr>
        <w:t xml:space="preserve"> frame</w:t>
      </w:r>
      <w:r w:rsidRPr="00CC59C3">
        <w:rPr>
          <w:rStyle w:val="StyleUnderline"/>
        </w:rPr>
        <w:t xml:space="preserve"> </w:t>
      </w:r>
      <w:r w:rsidRPr="00CF3CF3">
        <w:rPr>
          <w:rStyle w:val="StyleUnderline"/>
          <w:highlight w:val="cyan"/>
        </w:rPr>
        <w:t>for</w:t>
      </w:r>
      <w:r w:rsidRPr="00CC59C3">
        <w:rPr>
          <w:rStyle w:val="StyleUnderline"/>
        </w:rPr>
        <w:t xml:space="preserve"> an </w:t>
      </w:r>
      <w:r w:rsidRPr="00CF3CF3">
        <w:rPr>
          <w:rStyle w:val="StyleUnderline"/>
          <w:highlight w:val="cyan"/>
        </w:rPr>
        <w:t>ROI</w:t>
      </w:r>
      <w:r w:rsidRPr="00CC59C3">
        <w:rPr>
          <w:rStyle w:val="StyleUnderline"/>
        </w:rPr>
        <w:t xml:space="preserve">. </w:t>
      </w:r>
      <w:r w:rsidRPr="00826990">
        <w:t xml:space="preserve">The </w:t>
      </w:r>
      <w:r w:rsidRPr="00CF3CF3">
        <w:rPr>
          <w:rStyle w:val="StyleUnderline"/>
          <w:highlight w:val="cyan"/>
        </w:rPr>
        <w:t>exclusive</w:t>
      </w:r>
      <w:r w:rsidRPr="00CC59C3">
        <w:rPr>
          <w:rStyle w:val="StyleUnderline"/>
        </w:rPr>
        <w:t xml:space="preserve"> mining </w:t>
      </w:r>
      <w:r w:rsidRPr="00CF3CF3">
        <w:rPr>
          <w:rStyle w:val="StyleUnderline"/>
          <w:highlight w:val="cyan"/>
        </w:rPr>
        <w:t>rights</w:t>
      </w:r>
      <w:r w:rsidRPr="00CC59C3">
        <w:rPr>
          <w:rStyle w:val="StyleUnderline"/>
        </w:rPr>
        <w:t xml:space="preserve"> granted after the exploration phase </w:t>
      </w:r>
      <w:r w:rsidRPr="00CF3CF3">
        <w:rPr>
          <w:rStyle w:val="StyleUnderline"/>
          <w:highlight w:val="cyan"/>
        </w:rPr>
        <w:t>give</w:t>
      </w:r>
      <w:r w:rsidRPr="00CC59C3">
        <w:rPr>
          <w:rStyle w:val="StyleUnderline"/>
        </w:rPr>
        <w:t xml:space="preserve"> </w:t>
      </w:r>
      <w:r w:rsidRPr="00CF3CF3">
        <w:rPr>
          <w:rStyle w:val="StyleUnderline"/>
          <w:highlight w:val="cyan"/>
        </w:rPr>
        <w:t>investors</w:t>
      </w:r>
      <w:r w:rsidRPr="00CC59C3">
        <w:rPr>
          <w:rStyle w:val="StyleUnderline"/>
        </w:rPr>
        <w:t xml:space="preserve"> </w:t>
      </w:r>
      <w:r w:rsidRPr="00CF3CF3">
        <w:rPr>
          <w:rStyle w:val="StyleUnderline"/>
          <w:highlight w:val="cyan"/>
        </w:rPr>
        <w:t xml:space="preserve">security </w:t>
      </w:r>
      <w:r w:rsidRPr="00711A10">
        <w:rPr>
          <w:rStyle w:val="StyleUnderline"/>
        </w:rPr>
        <w:t>half-way</w:t>
      </w:r>
      <w:r w:rsidRPr="00CC59C3">
        <w:rPr>
          <w:rStyle w:val="StyleUnderline"/>
        </w:rPr>
        <w:t xml:space="preserve"> </w:t>
      </w:r>
      <w:r w:rsidRPr="00CF3CF3">
        <w:rPr>
          <w:rStyle w:val="StyleUnderline"/>
          <w:highlight w:val="cyan"/>
        </w:rPr>
        <w:t>into</w:t>
      </w:r>
      <w:r w:rsidRPr="00CC59C3">
        <w:rPr>
          <w:rStyle w:val="StyleUnderline"/>
        </w:rPr>
        <w:t xml:space="preserve"> their space mining </w:t>
      </w:r>
      <w:r w:rsidRPr="00CF3CF3">
        <w:rPr>
          <w:rStyle w:val="StyleUnderline"/>
          <w:highlight w:val="cyan"/>
        </w:rPr>
        <w:t>endeavours</w:t>
      </w:r>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r w:rsidRPr="00CA526E">
        <w:rPr>
          <w:rStyle w:val="StyleUnderline"/>
        </w:rPr>
        <w:t>maximises the investment needed to develop the technologies required for the entire process chain</w:t>
      </w:r>
      <w:r w:rsidRPr="00CA526E">
        <w:t xml:space="preserve">. </w:t>
      </w:r>
      <w:r w:rsidRPr="00CA526E">
        <w:rPr>
          <w:rStyle w:val="StyleUnderline"/>
        </w:rPr>
        <w:t>Giving exploration a value could lead to a division of labour.</w:t>
      </w:r>
      <w:r w:rsidRPr="00CA526E">
        <w:t xml:space="preserve"> </w:t>
      </w:r>
      <w:r w:rsidRPr="00CA526E">
        <w:rPr>
          <w:rStyle w:val="StyleUnderline"/>
        </w:rPr>
        <w:t>Dedicated prospecting companies</w:t>
      </w:r>
      <w:r w:rsidRPr="00CC59C3">
        <w:rPr>
          <w:rStyle w:val="StyleUnderline"/>
        </w:rPr>
        <w:t xml:space="preserve"> could emerge, </w:t>
      </w:r>
      <w:r w:rsidRPr="00CF3CF3">
        <w:rPr>
          <w:rStyle w:val="StyleUnderline"/>
          <w:highlight w:val="cyan"/>
        </w:rPr>
        <w:t>providing</w:t>
      </w:r>
      <w:r w:rsidRPr="00CC59C3">
        <w:rPr>
          <w:rStyle w:val="StyleUnderline"/>
        </w:rPr>
        <w:t xml:space="preserve"> mining </w:t>
      </w:r>
      <w:r w:rsidRPr="00CF3CF3">
        <w:rPr>
          <w:rStyle w:val="StyleUnderline"/>
          <w:highlight w:val="cyan"/>
        </w:rPr>
        <w:t>companies</w:t>
      </w:r>
      <w:r w:rsidRPr="00CC59C3">
        <w:rPr>
          <w:rStyle w:val="StyleUnderline"/>
        </w:rPr>
        <w:t xml:space="preserve"> </w:t>
      </w:r>
      <w:r w:rsidRPr="00CF3CF3">
        <w:rPr>
          <w:rStyle w:val="StyleUnderline"/>
          <w:highlight w:val="cyan"/>
        </w:rPr>
        <w:t>with</w:t>
      </w:r>
      <w:r w:rsidRPr="00CC59C3">
        <w:rPr>
          <w:rStyle w:val="StyleUnderline"/>
        </w:rPr>
        <w:t xml:space="preserve"> the </w:t>
      </w:r>
      <w:r w:rsidRPr="00CF3CF3">
        <w:rPr>
          <w:rStyle w:val="StyleUnderline"/>
          <w:highlight w:val="cyan"/>
        </w:rPr>
        <w:t>data</w:t>
      </w:r>
      <w:r w:rsidRPr="00CC59C3">
        <w:rPr>
          <w:rStyle w:val="StyleUnderline"/>
        </w:rPr>
        <w:t xml:space="preserve"> and mining rights </w:t>
      </w:r>
      <w:r w:rsidRPr="00CF3CF3">
        <w:rPr>
          <w:rStyle w:val="StyleUnderline"/>
          <w:highlight w:val="cyan"/>
        </w:rPr>
        <w:t>to a body</w:t>
      </w:r>
      <w:r w:rsidRPr="00CC59C3">
        <w:rPr>
          <w:rStyle w:val="StyleUnderline"/>
        </w:rPr>
        <w:t xml:space="preserve"> </w:t>
      </w:r>
      <w:r w:rsidRPr="00CF3CF3">
        <w:rPr>
          <w:rStyle w:val="StyleUnderline"/>
          <w:highlight w:val="cyan"/>
        </w:rPr>
        <w:t>with</w:t>
      </w:r>
      <w:r w:rsidRPr="00CC59C3">
        <w:rPr>
          <w:rStyle w:val="StyleUnderline"/>
        </w:rPr>
        <w:t xml:space="preserve"> the </w:t>
      </w:r>
      <w:r w:rsidRPr="00CF3CF3">
        <w:rPr>
          <w:rStyle w:val="StyleUnderline"/>
          <w:highlight w:val="cyan"/>
        </w:rPr>
        <w:t>specific</w:t>
      </w:r>
      <w:r w:rsidRPr="00CC59C3">
        <w:rPr>
          <w:rStyle w:val="StyleUnderline"/>
        </w:rPr>
        <w:t xml:space="preserve"> </w:t>
      </w:r>
      <w:r w:rsidRPr="00CF3CF3">
        <w:rPr>
          <w:rStyle w:val="StyleUnderline"/>
          <w:highlight w:val="cyan"/>
        </w:rPr>
        <w:t>resource</w:t>
      </w:r>
      <w:r w:rsidRPr="00CC59C3">
        <w:rPr>
          <w:rStyle w:val="StyleUnderline"/>
        </w:rPr>
        <w:t xml:space="preserve"> </w:t>
      </w:r>
      <w:r w:rsidRPr="00CF3CF3">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F3CF3">
        <w:rPr>
          <w:rStyle w:val="StyleUnderline"/>
          <w:highlight w:val="cyan"/>
        </w:rPr>
        <w:t>also</w:t>
      </w:r>
      <w:r w:rsidRPr="00CC59C3">
        <w:rPr>
          <w:rStyle w:val="StyleUnderline"/>
        </w:rPr>
        <w:t xml:space="preserve"> be more easily </w:t>
      </w:r>
      <w:r w:rsidRPr="00CF3CF3">
        <w:rPr>
          <w:rStyle w:val="StyleUnderline"/>
          <w:highlight w:val="cyan"/>
        </w:rPr>
        <w:t>inclusive</w:t>
      </w:r>
      <w:r w:rsidRPr="00CC59C3">
        <w:rPr>
          <w:rStyle w:val="StyleUnderline"/>
        </w:rPr>
        <w:t xml:space="preserve"> </w:t>
      </w:r>
      <w:r w:rsidRPr="00CF3CF3">
        <w:rPr>
          <w:rStyle w:val="StyleUnderline"/>
          <w:highlight w:val="cyan"/>
        </w:rPr>
        <w:t>of</w:t>
      </w:r>
      <w:r w:rsidRPr="00CC59C3">
        <w:rPr>
          <w:rStyle w:val="StyleUnderline"/>
        </w:rPr>
        <w:t xml:space="preserve"> </w:t>
      </w:r>
      <w:r w:rsidRPr="00CF3CF3">
        <w:rPr>
          <w:rStyle w:val="StyleUnderline"/>
          <w:highlight w:val="cyan"/>
        </w:rPr>
        <w:t>less</w:t>
      </w:r>
      <w:r w:rsidRPr="00CC59C3">
        <w:rPr>
          <w:rStyle w:val="StyleUnderline"/>
        </w:rPr>
        <w:t xml:space="preserve"> </w:t>
      </w:r>
      <w:r w:rsidRPr="00CF3CF3">
        <w:rPr>
          <w:rStyle w:val="StyleUnderline"/>
          <w:highlight w:val="cyan"/>
        </w:rPr>
        <w:t>developed</w:t>
      </w:r>
      <w:r w:rsidRPr="00CC59C3">
        <w:rPr>
          <w:rStyle w:val="StyleUnderline"/>
        </w:rPr>
        <w:t xml:space="preserve"> </w:t>
      </w:r>
      <w:r w:rsidRPr="00CF3CF3">
        <w:rPr>
          <w:rStyle w:val="StyleUnderline"/>
          <w:highlight w:val="cyan"/>
        </w:rPr>
        <w:t>countries</w:t>
      </w:r>
      <w:r w:rsidRPr="00CC59C3">
        <w:rPr>
          <w:rStyle w:val="StyleUnderline"/>
        </w:rPr>
        <w:t>.</w:t>
      </w:r>
      <w:r w:rsidRPr="00826990">
        <w:t xml:space="preserve"> They </w:t>
      </w:r>
      <w:r w:rsidRPr="00CF3CF3">
        <w:rPr>
          <w:rStyle w:val="StyleUnderline"/>
          <w:highlight w:val="cyan"/>
        </w:rPr>
        <w:t>could</w:t>
      </w:r>
      <w:r w:rsidRPr="00CC59C3">
        <w:rPr>
          <w:rStyle w:val="StyleUnderline"/>
        </w:rPr>
        <w:t xml:space="preserve"> simply </w:t>
      </w:r>
      <w:r w:rsidRPr="00CF3CF3">
        <w:rPr>
          <w:rStyle w:val="StyleUnderline"/>
          <w:highlight w:val="cyan"/>
        </w:rPr>
        <w:t>contract</w:t>
      </w:r>
      <w:r w:rsidRPr="00CC59C3">
        <w:rPr>
          <w:rStyle w:val="StyleUnderline"/>
        </w:rPr>
        <w:t xml:space="preserve"> exploration </w:t>
      </w:r>
      <w:r w:rsidRPr="00CF3CF3">
        <w:rPr>
          <w:rStyle w:val="StyleUnderline"/>
          <w:highlight w:val="cyan"/>
        </w:rPr>
        <w:t>missions</w:t>
      </w:r>
      <w:r w:rsidRPr="00CC59C3">
        <w:rPr>
          <w:rStyle w:val="StyleUnderline"/>
        </w:rPr>
        <w:t xml:space="preserve"> </w:t>
      </w:r>
      <w:r w:rsidRPr="00CF3CF3">
        <w:rPr>
          <w:rStyle w:val="StyleUnderline"/>
          <w:highlight w:val="cyan"/>
        </w:rPr>
        <w:t>made affordable</w:t>
      </w:r>
      <w:r w:rsidRPr="00CC59C3">
        <w:rPr>
          <w:rStyle w:val="StyleUnderline"/>
        </w:rPr>
        <w:t xml:space="preserve"> through economies of scale to become part of the emerging space mining economy </w:t>
      </w:r>
      <w:r w:rsidRPr="00CF3CF3">
        <w:rPr>
          <w:rStyle w:val="StyleUnderline"/>
          <w:highlight w:val="cyan"/>
        </w:rPr>
        <w:t>as holders of</w:t>
      </w:r>
      <w:r w:rsidRPr="00CC59C3">
        <w:rPr>
          <w:rStyle w:val="StyleUnderline"/>
        </w:rPr>
        <w:t xml:space="preserve"> </w:t>
      </w:r>
      <w:r w:rsidRPr="00CF3CF3">
        <w:rPr>
          <w:rStyle w:val="StyleUnderline"/>
          <w:highlight w:val="cyan"/>
        </w:rPr>
        <w:t>tradeable</w:t>
      </w:r>
      <w:r w:rsidRPr="00CC59C3">
        <w:rPr>
          <w:rStyle w:val="StyleUnderline"/>
        </w:rPr>
        <w:t xml:space="preserve"> mining </w:t>
      </w:r>
      <w:r w:rsidRPr="00CF3CF3">
        <w:rPr>
          <w:rStyle w:val="StyleUnderline"/>
          <w:highlight w:val="cyan"/>
        </w:rPr>
        <w:t>rights</w:t>
      </w:r>
      <w:r w:rsidRPr="00CC59C3">
        <w:rPr>
          <w:rStyle w:val="StyleUnderline"/>
        </w:rPr>
        <w:t>.</w:t>
      </w:r>
      <w:r w:rsidRPr="00826990">
        <w:t xml:space="preserve"> Through a wise selection of such missions’ targets, they could </w:t>
      </w:r>
      <w:r w:rsidRPr="00CF3CF3">
        <w:rPr>
          <w:rStyle w:val="StyleUnderline"/>
          <w:highlight w:val="cyan"/>
        </w:rPr>
        <w:t>gain</w:t>
      </w:r>
      <w:r w:rsidRPr="00CC59C3">
        <w:rPr>
          <w:rStyle w:val="StyleUnderline"/>
        </w:rPr>
        <w:t xml:space="preserve"> powerful </w:t>
      </w:r>
      <w:r w:rsidRPr="00CF3CF3">
        <w:rPr>
          <w:rStyle w:val="StyleUnderline"/>
          <w:highlight w:val="cyan"/>
        </w:rPr>
        <w:t>positions of influence</w:t>
      </w:r>
      <w:r w:rsidRPr="00CC59C3">
        <w:rPr>
          <w:rStyle w:val="StyleUnderline"/>
        </w:rPr>
        <w:t>.</w:t>
      </w:r>
    </w:p>
    <w:p w14:paraId="76CBFBC4" w14:textId="77777777" w:rsidR="008932A3" w:rsidRPr="009E3F8B" w:rsidRDefault="008932A3" w:rsidP="008932A3">
      <w:pPr>
        <w:pStyle w:val="Heading4"/>
        <w:rPr>
          <w:rFonts w:cs="Times New Roman"/>
        </w:rPr>
      </w:pPr>
      <w:r w:rsidRPr="009E3F8B">
        <w:rPr>
          <w:rFonts w:cs="Times New Roman"/>
        </w:rPr>
        <w:t xml:space="preserve">Unregulated mining of asteroids triggers space conflicts </w:t>
      </w:r>
    </w:p>
    <w:p w14:paraId="0A869082" w14:textId="77777777" w:rsidR="008932A3" w:rsidRPr="009E3F8B" w:rsidRDefault="008932A3" w:rsidP="008932A3">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15" w:history="1">
        <w:r w:rsidRPr="009E3F8B">
          <w:rPr>
            <w:rStyle w:val="Hyperlink"/>
          </w:rPr>
          <w:t>https://www.wired.com/2016/01/clive-thompson-11/</w:t>
        </w:r>
      </w:hyperlink>
      <w:r w:rsidRPr="009E3F8B">
        <w:rPr>
          <w:rStyle w:val="Hyperlink"/>
        </w:rPr>
        <w:t>]</w:t>
      </w:r>
    </w:p>
    <w:p w14:paraId="676279E8" w14:textId="77777777" w:rsidR="008932A3" w:rsidRPr="00DE2590" w:rsidRDefault="008932A3" w:rsidP="008932A3">
      <w:pPr>
        <w:rPr>
          <w:sz w:val="14"/>
        </w:rPr>
      </w:pPr>
      <w:r w:rsidRPr="009E3F8B">
        <w:rPr>
          <w:sz w:val="14"/>
        </w:rPr>
        <w:t xml:space="preserve">SPACE IS LOUSY with profits. Consider the asteroid Ryugu: It’s made of so many tons of nickel, iron, cobalt, and water, it’s worth an estimated $95 billion. Venture into deeper space and there’s even richer plunder—like Davida, an asteroid that the wanna-be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CF3CF3">
        <w:rPr>
          <w:rStyle w:val="StyleUnderline"/>
          <w:highlight w:val="cyan"/>
        </w:rPr>
        <w:t>anyone</w:t>
      </w:r>
      <w:r w:rsidRPr="009E3F8B">
        <w:rPr>
          <w:rStyle w:val="StyleUnderline"/>
        </w:rPr>
        <w:t xml:space="preserve"> </w:t>
      </w:r>
      <w:r w:rsidRPr="00CF3CF3">
        <w:rPr>
          <w:rStyle w:val="StyleUnderline"/>
          <w:highlight w:val="cyan"/>
        </w:rPr>
        <w:t>can reach an</w:t>
      </w:r>
      <w:r w:rsidRPr="009E3F8B">
        <w:rPr>
          <w:rStyle w:val="StyleUnderline"/>
        </w:rPr>
        <w:t xml:space="preserve"> </w:t>
      </w:r>
      <w:r w:rsidRPr="00CF3CF3">
        <w:rPr>
          <w:rStyle w:val="StyleUnderline"/>
          <w:highlight w:val="cyan"/>
        </w:rPr>
        <w:t>asteroid</w:t>
      </w:r>
      <w:r w:rsidRPr="009E3F8B">
        <w:rPr>
          <w:sz w:val="14"/>
        </w:rPr>
        <w:t xml:space="preserve">—NASA already has. </w:t>
      </w:r>
      <w:r w:rsidRPr="00CF3CF3">
        <w:rPr>
          <w:rStyle w:val="StyleUnderline"/>
          <w:highlight w:val="cyan"/>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spacegoing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w:t>
      </w:r>
      <w:proofErr w:type="gramStart"/>
      <w:r w:rsidRPr="009E3F8B">
        <w:rPr>
          <w:sz w:val="14"/>
        </w:rPr>
        <w:t>ownership;</w:t>
      </w:r>
      <w:proofErr w:type="gramEnd"/>
      <w:r w:rsidRPr="009E3F8B">
        <w:rPr>
          <w:sz w:val="14"/>
        </w:rPr>
        <w:t xml:space="preserve"> in fact, the US and USSR traded moon rocks and regolith. “Russia has even sold some commercially,” says James Dunstan, a spacelaw expert with the Mobius Legal Group. </w:t>
      </w:r>
      <w:r w:rsidRPr="009E3F8B">
        <w:rPr>
          <w:rStyle w:val="StyleUnderline"/>
        </w:rPr>
        <w:t xml:space="preserve">The </w:t>
      </w:r>
      <w:r w:rsidRPr="00CF3CF3">
        <w:rPr>
          <w:rStyle w:val="StyleUnderline"/>
          <w:highlight w:val="cyan"/>
        </w:rPr>
        <w:t>big wrinkle may</w:t>
      </w:r>
      <w:r w:rsidRPr="009E3F8B">
        <w:rPr>
          <w:sz w:val="14"/>
        </w:rPr>
        <w:t xml:space="preserve"> not </w:t>
      </w:r>
      <w:r w:rsidRPr="00CF3CF3">
        <w:rPr>
          <w:rStyle w:val="Emphasis"/>
          <w:highlight w:val="cyan"/>
        </w:rPr>
        <w:t>be</w:t>
      </w:r>
      <w:r w:rsidRPr="009E3F8B">
        <w:rPr>
          <w:sz w:val="14"/>
        </w:rPr>
        <w:t xml:space="preserve"> whether it’s legal to mine an asteroid but </w:t>
      </w:r>
      <w:r w:rsidRPr="009E3F8B">
        <w:rPr>
          <w:rStyle w:val="StyleUnderline"/>
        </w:rPr>
        <w:t xml:space="preserve">how to figure out who has permission and </w:t>
      </w:r>
      <w:r w:rsidRPr="00CF3CF3">
        <w:rPr>
          <w:rStyle w:val="StyleUnderline"/>
          <w:highlight w:val="cyan"/>
        </w:rPr>
        <w:t>who owns what</w:t>
      </w:r>
      <w:r w:rsidRPr="009E3F8B">
        <w:rPr>
          <w:rStyle w:val="StyleUnderline"/>
        </w:rPr>
        <w:t xml:space="preserve"> claims</w:t>
      </w:r>
      <w:r w:rsidRPr="009E3F8B">
        <w:rPr>
          <w:sz w:val="14"/>
        </w:rPr>
        <w:t xml:space="preserve">. </w:t>
      </w:r>
      <w:r w:rsidRPr="009E3F8B">
        <w:rPr>
          <w:rStyle w:val="Emphasis"/>
        </w:rPr>
        <w:t xml:space="preserve">The </w:t>
      </w:r>
      <w:r w:rsidRPr="00CF3CF3">
        <w:rPr>
          <w:rStyle w:val="Emphasis"/>
          <w:highlight w:val="cyan"/>
        </w:rPr>
        <w:t>US</w:t>
      </w:r>
      <w:r w:rsidRPr="009E3F8B">
        <w:rPr>
          <w:rStyle w:val="Emphasis"/>
        </w:rPr>
        <w:t xml:space="preserve"> </w:t>
      </w:r>
      <w:r w:rsidRPr="00CF3CF3">
        <w:rPr>
          <w:rStyle w:val="Emphasis"/>
          <w:highlight w:val="cyan"/>
        </w:rPr>
        <w:t>has no</w:t>
      </w:r>
      <w:r w:rsidRPr="009E3F8B">
        <w:rPr>
          <w:rStyle w:val="Emphasis"/>
        </w:rPr>
        <w:t xml:space="preserve"> agency or </w:t>
      </w:r>
      <w:r w:rsidRPr="00CF3CF3">
        <w:rPr>
          <w:rStyle w:val="Emphasis"/>
          <w:highlight w:val="cyan"/>
        </w:rPr>
        <w:t>process to issue licenses</w:t>
      </w:r>
      <w:r w:rsidRPr="009E3F8B">
        <w:rPr>
          <w:rStyle w:val="Emphasis"/>
        </w:rPr>
        <w:t xml:space="preserve"> </w:t>
      </w:r>
      <w:r w:rsidRPr="00CF3CF3">
        <w:rPr>
          <w:rStyle w:val="Emphasis"/>
          <w:highlight w:val="cyan"/>
        </w:rPr>
        <w:t>for</w:t>
      </w:r>
      <w:r w:rsidRPr="009E3F8B">
        <w:rPr>
          <w:rStyle w:val="Emphasis"/>
        </w:rPr>
        <w:t xml:space="preserve"> space </w:t>
      </w:r>
      <w:r w:rsidRPr="00CF3CF3">
        <w:rPr>
          <w:rStyle w:val="Emphasis"/>
          <w:highlight w:val="cyan"/>
        </w:rPr>
        <w:t>mining</w:t>
      </w:r>
      <w:r w:rsidRPr="009E3F8B">
        <w:rPr>
          <w:sz w:val="14"/>
        </w:rPr>
        <w:t>. “The politics can’t be known, but there will be politics,” says Joanne Gabrynowicz, a spacelaw expert at the University of Mississippi. Licenses give clarity not only to would-be miners but also to investors and governments starting their own operations. “</w:t>
      </w:r>
      <w:r w:rsidRPr="009E3F8B">
        <w:rPr>
          <w:rStyle w:val="Emphasis"/>
        </w:rPr>
        <w:t xml:space="preserve">If you don’t have that license, the </w:t>
      </w:r>
      <w:r w:rsidRPr="00CF3CF3">
        <w:rPr>
          <w:rStyle w:val="Emphasis"/>
          <w:highlight w:val="cyan"/>
        </w:rPr>
        <w:t>investors are taking a big chance</w:t>
      </w:r>
      <w:r w:rsidRPr="009E3F8B">
        <w:rPr>
          <w:sz w:val="14"/>
        </w:rPr>
        <w:t xml:space="preserve">,” she says. </w:t>
      </w:r>
      <w:r w:rsidRPr="009E3F8B">
        <w:rPr>
          <w:rStyle w:val="Emphasis"/>
        </w:rPr>
        <w:t xml:space="preserve">The </w:t>
      </w:r>
      <w:r w:rsidRPr="00CF3CF3">
        <w:rPr>
          <w:rStyle w:val="Emphasis"/>
          <w:highlight w:val="cyan"/>
        </w:rPr>
        <w:t>US</w:t>
      </w:r>
      <w:r w:rsidRPr="009E3F8B">
        <w:rPr>
          <w:rStyle w:val="Emphasis"/>
        </w:rPr>
        <w:t xml:space="preserve"> is now drawing up a </w:t>
      </w:r>
      <w:r w:rsidRPr="00CF3CF3">
        <w:rPr>
          <w:rStyle w:val="Emphasis"/>
          <w:highlight w:val="cyan"/>
        </w:rPr>
        <w:t>law</w:t>
      </w:r>
      <w:r w:rsidRPr="009E3F8B">
        <w:rPr>
          <w:rStyle w:val="Emphasis"/>
        </w:rPr>
        <w:t xml:space="preserve">. Problem </w:t>
      </w:r>
      <w:r w:rsidRPr="00CF3CF3">
        <w:rPr>
          <w:rStyle w:val="Emphasis"/>
          <w:highlight w:val="cyan"/>
        </w:rPr>
        <w:t xml:space="preserve">is, </w:t>
      </w:r>
      <w:r w:rsidRPr="009E3F8B">
        <w:rPr>
          <w:rStyle w:val="Emphasis"/>
        </w:rPr>
        <w:t xml:space="preserve">it’s </w:t>
      </w:r>
      <w:r w:rsidRPr="00CF3CF3">
        <w:rPr>
          <w:rStyle w:val="Emphasis"/>
          <w:highlight w:val="cyan"/>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CF3CF3">
        <w:rPr>
          <w:rStyle w:val="Emphasis"/>
          <w:highlight w:val="cyan"/>
        </w:rPr>
        <w:t>what if China and</w:t>
      </w:r>
      <w:r w:rsidRPr="009E3F8B">
        <w:rPr>
          <w:rStyle w:val="Emphasis"/>
        </w:rPr>
        <w:t xml:space="preserve"> </w:t>
      </w:r>
      <w:r w:rsidRPr="00CF3CF3">
        <w:rPr>
          <w:rStyle w:val="Emphasis"/>
          <w:highlight w:val="cyan"/>
        </w:rPr>
        <w:t>Russia</w:t>
      </w:r>
      <w:r w:rsidRPr="009E3F8B">
        <w:rPr>
          <w:rStyle w:val="Emphasis"/>
        </w:rPr>
        <w:t xml:space="preserve"> </w:t>
      </w:r>
      <w:r w:rsidRPr="00CF3CF3">
        <w:rPr>
          <w:rStyle w:val="Emphasis"/>
          <w:highlight w:val="cyan"/>
        </w:rPr>
        <w:t>have different ideas</w:t>
      </w:r>
      <w:r w:rsidRPr="009E3F8B">
        <w:rPr>
          <w:rStyle w:val="Emphasis"/>
        </w:rPr>
        <w:t>—</w:t>
      </w:r>
      <w:r w:rsidRPr="00CF3CF3">
        <w:rPr>
          <w:rStyle w:val="Emphasis"/>
          <w:highlight w:val="cyan"/>
        </w:rPr>
        <w:t>and different laws</w:t>
      </w:r>
      <w:r w:rsidRPr="009E3F8B">
        <w:rPr>
          <w:rStyle w:val="Emphasis"/>
        </w:rPr>
        <w:t xml:space="preserve"> for their own citizens? Commercial activity in distant space could </w:t>
      </w:r>
      <w:r w:rsidRPr="00CF3CF3">
        <w:rPr>
          <w:rStyle w:val="Emphasis"/>
          <w:highlight w:val="cyan"/>
        </w:rPr>
        <w:t>easily</w:t>
      </w:r>
      <w:r w:rsidRPr="009E3F8B">
        <w:rPr>
          <w:rStyle w:val="Emphasis"/>
        </w:rPr>
        <w:t xml:space="preserve"> </w:t>
      </w:r>
      <w:r w:rsidRPr="00CF3CF3">
        <w:rPr>
          <w:rStyle w:val="Emphasis"/>
          <w:highlight w:val="cyan"/>
        </w:rPr>
        <w:t>cause</w:t>
      </w:r>
      <w:r w:rsidRPr="009E3F8B">
        <w:rPr>
          <w:rStyle w:val="Emphasis"/>
        </w:rPr>
        <w:t xml:space="preserve"> seething </w:t>
      </w:r>
      <w:r w:rsidRPr="00CF3CF3">
        <w:rPr>
          <w:rStyle w:val="Emphasis"/>
          <w:highlight w:val="cyan"/>
        </w:rPr>
        <w:t>international strife</w:t>
      </w:r>
      <w:r w:rsidRPr="009E3F8B">
        <w:rPr>
          <w:rStyle w:val="Emphasis"/>
        </w:rPr>
        <w:t xml:space="preserve"> </w:t>
      </w:r>
      <w:r w:rsidRPr="00CF3CF3">
        <w:rPr>
          <w:rStyle w:val="Emphasis"/>
          <w:highlight w:val="cyan"/>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CF3CF3">
        <w:rPr>
          <w:rStyle w:val="StyleUnderline"/>
          <w:highlight w:val="cyan"/>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CF3CF3">
        <w:rPr>
          <w:rStyle w:val="StyleUnderline"/>
          <w:highlight w:val="cyan"/>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CF3CF3">
        <w:rPr>
          <w:rStyle w:val="Emphasis"/>
          <w:highlight w:val="cyan"/>
        </w:rPr>
        <w:t>Something similar</w:t>
      </w:r>
      <w:r w:rsidRPr="009E3F8B">
        <w:rPr>
          <w:rStyle w:val="Emphasis"/>
        </w:rPr>
        <w:t xml:space="preserve"> </w:t>
      </w:r>
      <w:r w:rsidRPr="00CF3CF3">
        <w:rPr>
          <w:rStyle w:val="Emphasis"/>
          <w:highlight w:val="cyan"/>
        </w:rPr>
        <w:t>could work for</w:t>
      </w:r>
      <w:r w:rsidRPr="009E3F8B">
        <w:rPr>
          <w:rStyle w:val="Emphasis"/>
        </w:rPr>
        <w:t xml:space="preserve"> </w:t>
      </w:r>
      <w:r w:rsidRPr="00CF3CF3">
        <w:rPr>
          <w:rStyle w:val="Emphasis"/>
          <w:highlight w:val="cyan"/>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CF3CF3">
        <w:rPr>
          <w:rStyle w:val="Emphasis"/>
          <w:highlight w:val="cyan"/>
        </w:rPr>
        <w:t>countries</w:t>
      </w:r>
      <w:r w:rsidRPr="009E3F8B">
        <w:rPr>
          <w:rStyle w:val="Emphasis"/>
        </w:rPr>
        <w:t xml:space="preserve"> could </w:t>
      </w:r>
      <w:r w:rsidRPr="00CF3CF3">
        <w:rPr>
          <w:rStyle w:val="Emphasis"/>
          <w:highlight w:val="cyan"/>
        </w:rPr>
        <w:t>adopt bilateral agreements</w:t>
      </w:r>
      <w:r w:rsidRPr="009E3F8B">
        <w:rPr>
          <w:rStyle w:val="Emphasis"/>
        </w:rPr>
        <w:t xml:space="preserve"> </w:t>
      </w:r>
      <w:r w:rsidRPr="00CF3CF3">
        <w:rPr>
          <w:rStyle w:val="Emphasis"/>
          <w:highlight w:val="cyan"/>
        </w:rPr>
        <w:t>to recognize each</w:t>
      </w:r>
      <w:r w:rsidRPr="009E3F8B">
        <w:rPr>
          <w:rStyle w:val="Emphasis"/>
        </w:rPr>
        <w:t xml:space="preserve"> other’s </w:t>
      </w:r>
      <w:r w:rsidRPr="00CF3CF3">
        <w:rPr>
          <w:rStyle w:val="Emphasis"/>
          <w:highlight w:val="cyan"/>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proofErr w:type="gramStart"/>
      <w:r w:rsidRPr="00CF3CF3">
        <w:rPr>
          <w:rStyle w:val="Emphasis"/>
          <w:highlight w:val="cyan"/>
        </w:rPr>
        <w:t>Otherwise</w:t>
      </w:r>
      <w:proofErr w:type="gramEnd"/>
      <w:r w:rsidRPr="00CF3CF3">
        <w:rPr>
          <w:rStyle w:val="Emphasis"/>
          <w:highlight w:val="cyan"/>
        </w:rPr>
        <w:t xml:space="preserve"> it’ll be Star Wars for real</w:t>
      </w:r>
      <w:r w:rsidRPr="009E3F8B">
        <w:rPr>
          <w:sz w:val="14"/>
        </w:rPr>
        <w:t>—with trillions in nickel and cobalt in the balance.</w:t>
      </w:r>
    </w:p>
    <w:p w14:paraId="47EB9957" w14:textId="77777777" w:rsidR="008932A3" w:rsidRPr="009E3F8B" w:rsidRDefault="008932A3" w:rsidP="008932A3">
      <w:pPr>
        <w:pStyle w:val="Heading4"/>
        <w:rPr>
          <w:rFonts w:cs="Times New Roman"/>
        </w:rPr>
      </w:pPr>
      <w:r w:rsidRPr="009E3F8B">
        <w:rPr>
          <w:rFonts w:cs="Times New Roman"/>
        </w:rPr>
        <w:t>That goes nuclear</w:t>
      </w:r>
    </w:p>
    <w:p w14:paraId="34667333" w14:textId="77777777" w:rsidR="008932A3" w:rsidRPr="009E3F8B" w:rsidRDefault="008932A3" w:rsidP="008932A3">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6" w:history="1">
        <w:r w:rsidRPr="009E3F8B">
          <w:rPr>
            <w:rStyle w:val="Hyperlink"/>
          </w:rPr>
          <w:t>https://www.law.upenn.edu/live/files/7804-grego-space-and-crisis-stabilitypdf</w:t>
        </w:r>
      </w:hyperlink>
      <w:r w:rsidRPr="009E3F8B">
        <w:rPr>
          <w:rStyle w:val="Hyperlink"/>
        </w:rPr>
        <w:t>]</w:t>
      </w:r>
    </w:p>
    <w:p w14:paraId="595E4823" w14:textId="77777777" w:rsidR="008932A3" w:rsidRDefault="008932A3" w:rsidP="008932A3">
      <w:pPr>
        <w:rPr>
          <w:sz w:val="16"/>
        </w:rPr>
      </w:pPr>
      <w:r w:rsidRPr="009E3F8B">
        <w:rPr>
          <w:sz w:val="16"/>
        </w:rPr>
        <w:t xml:space="preserve">Why </w:t>
      </w:r>
      <w:r w:rsidRPr="00CF3CF3">
        <w:rPr>
          <w:rStyle w:val="Emphasis"/>
          <w:highlight w:val="cyan"/>
        </w:rPr>
        <w:t xml:space="preserve">space is a </w:t>
      </w:r>
      <w:r w:rsidRPr="009E3F8B">
        <w:rPr>
          <w:rStyle w:val="Emphasis"/>
        </w:rPr>
        <w:t xml:space="preserve">particular </w:t>
      </w:r>
      <w:r w:rsidRPr="00CF3CF3">
        <w:rPr>
          <w:rStyle w:val="Emphasis"/>
          <w:highlight w:val="cyan"/>
        </w:rPr>
        <w:t>problem for crisis stability</w:t>
      </w:r>
      <w:r w:rsidRPr="009E3F8B">
        <w:rPr>
          <w:sz w:val="16"/>
        </w:rPr>
        <w:t xml:space="preserve"> </w:t>
      </w:r>
      <w:proofErr w:type="gramStart"/>
      <w:r w:rsidRPr="009E3F8B">
        <w:rPr>
          <w:sz w:val="16"/>
        </w:rPr>
        <w:t>For</w:t>
      </w:r>
      <w:proofErr w:type="gramEnd"/>
      <w:r w:rsidRPr="009E3F8B">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CF3CF3">
        <w:rPr>
          <w:rStyle w:val="StyleUnderline"/>
          <w:highlight w:val="cyan"/>
        </w:rPr>
        <w:t>space is</w:t>
      </w:r>
      <w:r w:rsidRPr="009E3F8B">
        <w:rPr>
          <w:rStyle w:val="StyleUnderline"/>
        </w:rPr>
        <w:t xml:space="preserve"> an</w:t>
      </w:r>
      <w:r w:rsidRPr="009E3F8B">
        <w:rPr>
          <w:sz w:val="16"/>
        </w:rPr>
        <w:t xml:space="preserve"> </w:t>
      </w:r>
      <w:r w:rsidRPr="00CF3CF3">
        <w:rPr>
          <w:rStyle w:val="Emphasis"/>
          <w:highlight w:val="cyan"/>
        </w:rPr>
        <w:t>“offense-dominant”</w:t>
      </w:r>
      <w:r w:rsidRPr="009E3F8B">
        <w:rPr>
          <w:sz w:val="16"/>
        </w:rPr>
        <w:t xml:space="preserve"> </w:t>
      </w:r>
      <w:r w:rsidRPr="009E3F8B">
        <w:rPr>
          <w:rStyle w:val="StyleUnderline"/>
        </w:rPr>
        <w:t>regime</w:t>
      </w:r>
      <w:r w:rsidRPr="009E3F8B">
        <w:rPr>
          <w:sz w:val="16"/>
        </w:rPr>
        <w:t xml:space="preserve">. </w:t>
      </w:r>
      <w:r w:rsidRPr="00CF3CF3">
        <w:rPr>
          <w:rStyle w:val="StyleUnderline"/>
          <w:highlight w:val="cyan"/>
        </w:rPr>
        <w:t xml:space="preserve">This can </w:t>
      </w:r>
      <w:r w:rsidRPr="00CF3CF3">
        <w:rPr>
          <w:rStyle w:val="Emphasis"/>
          <w:highlight w:val="cyan"/>
        </w:rPr>
        <w:t>lead to</w:t>
      </w:r>
      <w:r w:rsidRPr="009E3F8B">
        <w:rPr>
          <w:sz w:val="16"/>
        </w:rPr>
        <w:t xml:space="preserve"> a number of </w:t>
      </w:r>
      <w:r w:rsidRPr="00CF3CF3">
        <w:rPr>
          <w:rStyle w:val="StyleUnderline"/>
          <w:highlight w:val="cyan"/>
        </w:rPr>
        <w:t>pressures to strike</w:t>
      </w:r>
      <w:r w:rsidRPr="009E3F8B">
        <w:rPr>
          <w:rStyle w:val="StyleUnderline"/>
        </w:rPr>
        <w:t xml:space="preserve"> </w:t>
      </w:r>
      <w:r w:rsidRPr="00CF3CF3">
        <w:rPr>
          <w:rStyle w:val="StyleUnderline"/>
          <w:highlight w:val="cyan"/>
        </w:rPr>
        <w:t>first</w:t>
      </w:r>
      <w:r w:rsidRPr="009E3F8B">
        <w:rPr>
          <w:rStyle w:val="StyleUnderline"/>
        </w:rPr>
        <w:t xml:space="preserve"> that </w:t>
      </w:r>
      <w:proofErr w:type="gramStart"/>
      <w:r w:rsidRPr="009E3F8B">
        <w:rPr>
          <w:rStyle w:val="Emphasis"/>
        </w:rPr>
        <w:t>don‘</w:t>
      </w:r>
      <w:proofErr w:type="gramEnd"/>
      <w:r w:rsidRPr="009E3F8B">
        <w:rPr>
          <w:rStyle w:val="Emphasis"/>
        </w:rPr>
        <w:t>t exist for other, better-protected domains</w:t>
      </w:r>
      <w:r w:rsidRPr="009E3F8B">
        <w:rPr>
          <w:sz w:val="16"/>
        </w:rPr>
        <w:t xml:space="preserve">. Satellites travel on predictable orbits, and many pass repeatedly over all of the </w:t>
      </w:r>
      <w:proofErr w:type="gramStart"/>
      <w:r w:rsidRPr="009E3F8B">
        <w:rPr>
          <w:sz w:val="16"/>
        </w:rPr>
        <w:t>earth‘</w:t>
      </w:r>
      <w:proofErr w:type="gramEnd"/>
      <w:r w:rsidRPr="009E3F8B">
        <w:rPr>
          <w:sz w:val="16"/>
        </w:rPr>
        <w:t xml:space="preserve">s nations. </w:t>
      </w:r>
      <w:proofErr w:type="gramStart"/>
      <w:r w:rsidRPr="009E3F8B">
        <w:rPr>
          <w:sz w:val="16"/>
        </w:rPr>
        <w:t>Low-earth</w:t>
      </w:r>
      <w:proofErr w:type="gramEnd"/>
      <w:r w:rsidRPr="009E3F8B">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9E3F8B">
        <w:rPr>
          <w:sz w:val="16"/>
        </w:rPr>
        <w:t>satellites‘ ability</w:t>
      </w:r>
      <w:proofErr w:type="gramEnd"/>
      <w:r w:rsidRPr="009E3F8B">
        <w:rPr>
          <w:sz w:val="16"/>
        </w:rPr>
        <w:t xml:space="preserve">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CF3CF3">
        <w:rPr>
          <w:rStyle w:val="Emphasis"/>
          <w:highlight w:val="cyan"/>
        </w:rPr>
        <w:t>Even if</w:t>
      </w:r>
      <w:r w:rsidRPr="009E3F8B">
        <w:rPr>
          <w:sz w:val="16"/>
        </w:rPr>
        <w:t xml:space="preserve"> both (</w:t>
      </w:r>
      <w:proofErr w:type="gramStart"/>
      <w:r w:rsidRPr="009E3F8B">
        <w:rPr>
          <w:sz w:val="16"/>
        </w:rPr>
        <w:t>or</w:t>
      </w:r>
      <w:proofErr w:type="gramEnd"/>
      <w:r w:rsidRPr="009E3F8B">
        <w:rPr>
          <w:sz w:val="16"/>
        </w:rPr>
        <w:t xml:space="preserve"> </w:t>
      </w:r>
      <w:r w:rsidRPr="00CF3CF3">
        <w:rPr>
          <w:rStyle w:val="StyleUnderline"/>
          <w:highlight w:val="cyan"/>
        </w:rPr>
        <w:t>all</w:t>
      </w:r>
      <w:r w:rsidRPr="00CF3CF3">
        <w:rPr>
          <w:sz w:val="16"/>
          <w:highlight w:val="cyan"/>
        </w:rPr>
        <w:t xml:space="preserve">) </w:t>
      </w:r>
      <w:r w:rsidRPr="00CF3CF3">
        <w:rPr>
          <w:rStyle w:val="StyleUnderline"/>
          <w:highlight w:val="cyan"/>
        </w:rPr>
        <w:t>sides</w:t>
      </w:r>
      <w:r w:rsidRPr="009E3F8B">
        <w:rPr>
          <w:sz w:val="16"/>
        </w:rPr>
        <w:t xml:space="preserve"> in a conflict </w:t>
      </w:r>
      <w:r w:rsidRPr="00CF3CF3">
        <w:rPr>
          <w:rStyle w:val="StyleUnderline"/>
          <w:highlight w:val="cyan"/>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E3F8B">
        <w:rPr>
          <w:sz w:val="16"/>
        </w:rPr>
        <w:t>side‘</w:t>
      </w:r>
      <w:proofErr w:type="gramEnd"/>
      <w:r w:rsidRPr="009E3F8B">
        <w:rPr>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F3CF3">
        <w:rPr>
          <w:rStyle w:val="StyleUnderline"/>
          <w:highlight w:val="cyan"/>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CF3CF3">
        <w:rPr>
          <w:rStyle w:val="StyleUnderline"/>
          <w:highlight w:val="cyan"/>
        </w:rPr>
        <w:t xml:space="preserve">will feel </w:t>
      </w:r>
      <w:r w:rsidRPr="00CF3CF3">
        <w:rPr>
          <w:rStyle w:val="Emphasis"/>
          <w:highlight w:val="cyan"/>
        </w:rPr>
        <w:t>“use it or lose it”</w:t>
      </w:r>
      <w:r w:rsidRPr="00CF3CF3">
        <w:rPr>
          <w:rStyle w:val="StyleUnderline"/>
          <w:highlight w:val="cyan"/>
        </w:rPr>
        <w:t xml:space="preserve"> pressure</w:t>
      </w:r>
      <w:r w:rsidRPr="009E3F8B">
        <w:rPr>
          <w:sz w:val="16"/>
        </w:rPr>
        <w:t xml:space="preserve"> because of the inherent vulnerability of satellites. Short timelines and difficulty of attribution </w:t>
      </w:r>
      <w:proofErr w:type="gramStart"/>
      <w:r w:rsidRPr="009E3F8B">
        <w:rPr>
          <w:sz w:val="16"/>
        </w:rPr>
        <w:t>The</w:t>
      </w:r>
      <w:proofErr w:type="gramEnd"/>
      <w:r w:rsidRPr="009E3F8B">
        <w:rPr>
          <w:sz w:val="16"/>
        </w:rPr>
        <w:t xml:space="preserv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9E3F8B">
        <w:rPr>
          <w:sz w:val="16"/>
        </w:rPr>
        <w:t>So</w:t>
      </w:r>
      <w:proofErr w:type="gramEnd"/>
      <w:r w:rsidRPr="009E3F8B">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E3F8B">
        <w:rPr>
          <w:sz w:val="16"/>
        </w:rPr>
        <w:t>other‘</w:t>
      </w:r>
      <w:proofErr w:type="gramEnd"/>
      <w:r w:rsidRPr="009E3F8B">
        <w:rPr>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CF3CF3">
        <w:rPr>
          <w:rStyle w:val="StyleUnderline"/>
          <w:highlight w:val="cyan"/>
        </w:rPr>
        <w:t>lines between</w:t>
      </w:r>
      <w:r w:rsidRPr="009E3F8B">
        <w:rPr>
          <w:rStyle w:val="StyleUnderline"/>
        </w:rPr>
        <w:t xml:space="preserve"> strategic </w:t>
      </w:r>
      <w:r w:rsidRPr="00CF3CF3">
        <w:rPr>
          <w:rStyle w:val="StyleUnderline"/>
          <w:highlight w:val="cyan"/>
        </w:rPr>
        <w:t xml:space="preserve">satellite missions and other missions are </w:t>
      </w:r>
      <w:r w:rsidRPr="00CF3CF3">
        <w:rPr>
          <w:rStyle w:val="Emphasis"/>
          <w:highlight w:val="cyan"/>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CF3CF3">
        <w:rPr>
          <w:rStyle w:val="Emphasis"/>
          <w:highlight w:val="cyan"/>
        </w:rPr>
        <w:t>interference</w:t>
      </w:r>
      <w:r w:rsidRPr="009E3F8B">
        <w:rPr>
          <w:sz w:val="16"/>
        </w:rPr>
        <w:t xml:space="preserve"> with such a satellite </w:t>
      </w:r>
      <w:r w:rsidRPr="00CF3CF3">
        <w:rPr>
          <w:rStyle w:val="StyleUnderline"/>
          <w:highlight w:val="cyan"/>
        </w:rPr>
        <w:t>might</w:t>
      </w:r>
      <w:r w:rsidRPr="009E3F8B">
        <w:rPr>
          <w:sz w:val="16"/>
        </w:rPr>
        <w:t xml:space="preserve"> instead </w:t>
      </w:r>
      <w:r w:rsidRPr="00CF3CF3">
        <w:rPr>
          <w:rStyle w:val="StyleUnderline"/>
          <w:highlight w:val="cyan"/>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CF3CF3">
        <w:rPr>
          <w:rStyle w:val="Emphasis"/>
          <w:sz w:val="28"/>
          <w:szCs w:val="28"/>
          <w:highlight w:val="cyan"/>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E3F8B">
        <w:rPr>
          <w:sz w:val="16"/>
        </w:rPr>
        <w:t>adversary‘</w:t>
      </w:r>
      <w:proofErr w:type="gramEnd"/>
      <w:r w:rsidRPr="009E3F8B">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E3F8B">
        <w:rPr>
          <w:sz w:val="16"/>
        </w:rPr>
        <w:t>Earth‘</w:t>
      </w:r>
      <w:proofErr w:type="gramEnd"/>
      <w:r w:rsidRPr="009E3F8B">
        <w:rPr>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E3F8B">
        <w:rPr>
          <w:sz w:val="16"/>
        </w:rPr>
        <w:t>satellite‘</w:t>
      </w:r>
      <w:proofErr w:type="gramEnd"/>
      <w:r w:rsidRPr="009E3F8B">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E3F8B">
        <w:rPr>
          <w:sz w:val="16"/>
        </w:rPr>
        <w:t>adversary‘</w:t>
      </w:r>
      <w:proofErr w:type="gramEnd"/>
      <w:r w:rsidRPr="009E3F8B">
        <w:rPr>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E3F8B">
        <w:rPr>
          <w:rStyle w:val="StyleUnderline"/>
        </w:rPr>
        <w:t xml:space="preserve">the </w:t>
      </w:r>
      <w:proofErr w:type="gramStart"/>
      <w:r w:rsidRPr="009E3F8B">
        <w:rPr>
          <w:rStyle w:val="StyleUnderline"/>
        </w:rPr>
        <w:t>Pentagon‘</w:t>
      </w:r>
      <w:proofErr w:type="gramEnd"/>
      <w:r w:rsidRPr="009E3F8B">
        <w:rPr>
          <w:rStyle w:val="StyleUnderline"/>
        </w:rPr>
        <w:t>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w:t>
      </w:r>
      <w:proofErr w:type="gramStart"/>
      <w:r w:rsidRPr="009E3F8B">
        <w:rPr>
          <w:sz w:val="16"/>
        </w:rPr>
        <w:t xml:space="preserve">fairly </w:t>
      </w:r>
      <w:r w:rsidRPr="009E3F8B">
        <w:rPr>
          <w:rStyle w:val="Emphasis"/>
        </w:rPr>
        <w:t>similar</w:t>
      </w:r>
      <w:proofErr w:type="gramEnd"/>
      <w:r w:rsidRPr="009E3F8B">
        <w:rPr>
          <w:rStyle w:val="Emphasis"/>
        </w:rPr>
        <w:t xml:space="preserve">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w:t>
      </w:r>
      <w:proofErr w:type="gramStart"/>
      <w:r w:rsidRPr="009E3F8B">
        <w:rPr>
          <w:sz w:val="16"/>
        </w:rPr>
        <w:t>other‘</w:t>
      </w:r>
      <w:proofErr w:type="gramEnd"/>
      <w:r w:rsidRPr="009E3F8B">
        <w:rPr>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CF3CF3">
        <w:rPr>
          <w:rStyle w:val="StyleUnderline"/>
          <w:highlight w:val="cyan"/>
        </w:rPr>
        <w:t xml:space="preserve">in </w:t>
      </w:r>
      <w:r w:rsidRPr="009E3F8B">
        <w:rPr>
          <w:rStyle w:val="StyleUnderline"/>
        </w:rPr>
        <w:t xml:space="preserve">hostilities that target </w:t>
      </w:r>
      <w:r w:rsidRPr="00CF3CF3">
        <w:rPr>
          <w:rStyle w:val="StyleUnderline"/>
          <w:highlight w:val="cyan"/>
        </w:rPr>
        <w:t>space</w:t>
      </w:r>
      <w:r w:rsidRPr="009E3F8B">
        <w:rPr>
          <w:rStyle w:val="StyleUnderline"/>
        </w:rPr>
        <w:t>-based capabilities</w:t>
      </w:r>
      <w:r w:rsidRPr="009E3F8B">
        <w:rPr>
          <w:sz w:val="16"/>
        </w:rPr>
        <w:t xml:space="preserve">, </w:t>
      </w:r>
      <w:r w:rsidRPr="00CF3CF3">
        <w:rPr>
          <w:rStyle w:val="StyleUnderline"/>
          <w:highlight w:val="cyan"/>
        </w:rPr>
        <w:t>it is not</w:t>
      </w:r>
      <w:r w:rsidRPr="009E3F8B">
        <w:rPr>
          <w:sz w:val="16"/>
        </w:rPr>
        <w:t xml:space="preserve"> entirely </w:t>
      </w:r>
      <w:r w:rsidRPr="00CF3CF3">
        <w:rPr>
          <w:rStyle w:val="StyleUnderline"/>
          <w:highlight w:val="cyan"/>
        </w:rPr>
        <w:t>clear</w:t>
      </w:r>
      <w:r w:rsidRPr="009E3F8B">
        <w:rPr>
          <w:sz w:val="16"/>
        </w:rPr>
        <w:t xml:space="preserve"> what the proper response to a space activity is and </w:t>
      </w:r>
      <w:r w:rsidRPr="00CF3CF3">
        <w:rPr>
          <w:rStyle w:val="StyleUnderline"/>
          <w:highlight w:val="cyan"/>
        </w:rPr>
        <w:t>where</w:t>
      </w:r>
      <w:r w:rsidRPr="00CF3CF3">
        <w:rPr>
          <w:sz w:val="16"/>
          <w:highlight w:val="cyan"/>
        </w:rPr>
        <w:t xml:space="preserve"> </w:t>
      </w:r>
      <w:r w:rsidRPr="00CF3CF3">
        <w:rPr>
          <w:rStyle w:val="StyleUnderline"/>
          <w:highlight w:val="cyan"/>
        </w:rPr>
        <w:t>the</w:t>
      </w:r>
      <w:r w:rsidRPr="009E3F8B">
        <w:rPr>
          <w:rStyle w:val="StyleUnderline"/>
        </w:rPr>
        <w:t xml:space="preserve"> escalation thresholds or</w:t>
      </w:r>
      <w:r w:rsidRPr="009E3F8B">
        <w:rPr>
          <w:sz w:val="16"/>
        </w:rPr>
        <w:t xml:space="preserve"> </w:t>
      </w:r>
      <w:r w:rsidRPr="00CF3CF3">
        <w:rPr>
          <w:rStyle w:val="Emphasis"/>
          <w:highlight w:val="cyan"/>
        </w:rPr>
        <w:t>“red lines”</w:t>
      </w:r>
      <w:r w:rsidRPr="00CF3CF3">
        <w:rPr>
          <w:rStyle w:val="StyleUnderline"/>
          <w:highlight w:val="cyan"/>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1102540A" w14:textId="77777777" w:rsidR="008932A3" w:rsidRDefault="008932A3" w:rsidP="008932A3">
      <w:pPr>
        <w:pStyle w:val="Heading4"/>
      </w:pPr>
      <w:r>
        <w:t>Credible OST solves Space War.</w:t>
      </w:r>
    </w:p>
    <w:p w14:paraId="215EB7A3" w14:textId="77777777" w:rsidR="008932A3" w:rsidRPr="00790F25" w:rsidRDefault="008932A3" w:rsidP="008932A3">
      <w:r w:rsidRPr="00C846BD">
        <w:rPr>
          <w:rStyle w:val="Style13ptBold"/>
        </w:rPr>
        <w:t>Johnson 17</w:t>
      </w:r>
      <w:r>
        <w:t xml:space="preserve"> Christopher Johnson 1-23-2017 “The Outer Space Treaty at 50</w:t>
      </w:r>
      <w:proofErr w:type="gramStart"/>
      <w:r>
        <w:t>” ,</w:t>
      </w:r>
      <w:proofErr w:type="gramEnd"/>
      <w:r>
        <w:t xml:space="preserve"> </w:t>
      </w:r>
      <w:hyperlink r:id="rId17" w:history="1">
        <w:r w:rsidRPr="00FC542F">
          <w:rPr>
            <w:rStyle w:val="Hyperlink"/>
          </w:rPr>
          <w:t>http://thespacereview.com/article/3155/1</w:t>
        </w:r>
      </w:hyperlink>
      <w:r>
        <w:t xml:space="preserve"> (graduate of Leiden University’s International Institute of Air and Space Law and the International Space University)//Elmer </w:t>
      </w:r>
    </w:p>
    <w:p w14:paraId="49B79DF0" w14:textId="77777777" w:rsidR="008932A3" w:rsidRDefault="008932A3" w:rsidP="008932A3">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CF3CF3">
        <w:rPr>
          <w:rStyle w:val="Emphasis"/>
          <w:highlight w:val="cyan"/>
        </w:rPr>
        <w:t>advances into space</w:t>
      </w:r>
      <w:r w:rsidRPr="002727CC">
        <w:rPr>
          <w:rStyle w:val="StyleUnderline"/>
        </w:rPr>
        <w:t xml:space="preserve"> may only </w:t>
      </w:r>
      <w:r w:rsidRPr="00CF3CF3">
        <w:rPr>
          <w:rStyle w:val="Emphasis"/>
          <w:highlight w:val="cyan"/>
        </w:rPr>
        <w:t>mean</w:t>
      </w:r>
      <w:r w:rsidRPr="00CF3CF3">
        <w:rPr>
          <w:rStyle w:val="StyleUnderline"/>
          <w:highlight w:val="cyan"/>
        </w:rPr>
        <w:t xml:space="preserve"> </w:t>
      </w:r>
      <w:r w:rsidRPr="002727CC">
        <w:rPr>
          <w:rStyle w:val="StyleUnderline"/>
        </w:rPr>
        <w:t xml:space="preserve">adding </w:t>
      </w:r>
      <w:r w:rsidRPr="00CF3CF3">
        <w:rPr>
          <w:rStyle w:val="Emphasis"/>
          <w:highlight w:val="cya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CF3CF3">
        <w:rPr>
          <w:rStyle w:val="Emphasis"/>
          <w:highlight w:val="cyan"/>
        </w:rPr>
        <w:t>security arrangements</w:t>
      </w:r>
      <w:r w:rsidRPr="002727CC">
        <w:rPr>
          <w:rStyle w:val="StyleUnderline"/>
        </w:rPr>
        <w:t xml:space="preserve"> like this is that the parties </w:t>
      </w:r>
      <w:proofErr w:type="gramStart"/>
      <w:r w:rsidRPr="002727CC">
        <w:rPr>
          <w:rStyle w:val="StyleUnderline"/>
        </w:rPr>
        <w:t xml:space="preserve">actually </w:t>
      </w:r>
      <w:r w:rsidRPr="00CF3CF3">
        <w:rPr>
          <w:rStyle w:val="Emphasis"/>
          <w:highlight w:val="cyan"/>
        </w:rPr>
        <w:t>benefit</w:t>
      </w:r>
      <w:proofErr w:type="gramEnd"/>
      <w:r w:rsidRPr="002727CC">
        <w:rPr>
          <w:rStyle w:val="StyleUnderline"/>
        </w:rPr>
        <w:t xml:space="preserve"> in the long-term </w:t>
      </w:r>
      <w:r w:rsidRPr="00CF3CF3">
        <w:rPr>
          <w:rStyle w:val="Emphasis"/>
          <w:highlight w:val="cya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CF3CF3">
        <w:rPr>
          <w:rStyle w:val="Emphasis"/>
          <w:highlight w:val="cyan"/>
        </w:rPr>
        <w:t>Correctly-balanced</w:t>
      </w:r>
      <w:proofErr w:type="gramEnd"/>
      <w:r w:rsidRPr="00CF3CF3">
        <w:rPr>
          <w:rStyle w:val="Emphasis"/>
          <w:highlight w:val="cyan"/>
        </w:rPr>
        <w:t xml:space="preserve"> rules help increase</w:t>
      </w:r>
      <w:r w:rsidRPr="002727CC">
        <w:rPr>
          <w:rStyle w:val="StyleUnderline"/>
        </w:rPr>
        <w:t xml:space="preserve"> long-term benefits (like </w:t>
      </w:r>
      <w:r w:rsidRPr="00CF3CF3">
        <w:rPr>
          <w:rStyle w:val="Emphasis"/>
          <w:highlight w:val="cyan"/>
          <w:bdr w:val="single" w:sz="18" w:space="0" w:color="auto"/>
        </w:rPr>
        <w:t>safety and security</w:t>
      </w:r>
      <w:r w:rsidRPr="002727CC">
        <w:rPr>
          <w:rStyle w:val="StyleUnderline"/>
        </w:rPr>
        <w:t xml:space="preserve">) that would otherwise be unattainable without a system of rules. It is </w:t>
      </w:r>
      <w:r w:rsidRPr="00CF3CF3">
        <w:rPr>
          <w:rStyle w:val="Emphasis"/>
          <w:highlight w:val="cyan"/>
        </w:rPr>
        <w:t>this rationale</w:t>
      </w:r>
      <w:r w:rsidRPr="002A59D1">
        <w:rPr>
          <w:rStyle w:val="Emphasis"/>
        </w:rPr>
        <w:t xml:space="preserve"> </w:t>
      </w:r>
      <w:r w:rsidRPr="002727CC">
        <w:rPr>
          <w:rStyle w:val="StyleUnderline"/>
        </w:rPr>
        <w:t xml:space="preserve">that also </w:t>
      </w:r>
      <w:r w:rsidRPr="00CF3CF3">
        <w:rPr>
          <w:rStyle w:val="Emphasis"/>
          <w:highlight w:val="cyan"/>
        </w:rPr>
        <w:t>underpins</w:t>
      </w:r>
      <w:r w:rsidRPr="00CF3CF3">
        <w:rPr>
          <w:rStyle w:val="StyleUnderline"/>
          <w:highlight w:val="cyan"/>
        </w:rPr>
        <w:t xml:space="preserve"> </w:t>
      </w:r>
      <w:r w:rsidRPr="00CF3CF3">
        <w:rPr>
          <w:rStyle w:val="Emphasis"/>
          <w:highlight w:val="cyan"/>
          <w:bdr w:val="single" w:sz="18" w:space="0" w:color="auto"/>
        </w:rPr>
        <w:t>international treaty-making</w:t>
      </w:r>
      <w:r w:rsidRPr="002727CC">
        <w:rPr>
          <w:rStyle w:val="StyleUnderline"/>
        </w:rPr>
        <w:t xml:space="preserve">. Today, the current </w:t>
      </w:r>
      <w:r w:rsidRPr="00CF3CF3">
        <w:rPr>
          <w:rStyle w:val="Emphasis"/>
          <w:highlight w:val="cyan"/>
        </w:rPr>
        <w:t>absence of nuclear weapons or</w:t>
      </w:r>
      <w:r w:rsidRPr="002727CC">
        <w:rPr>
          <w:rStyle w:val="StyleUnderline"/>
        </w:rPr>
        <w:t xml:space="preserve"> other </w:t>
      </w:r>
      <w:r w:rsidRPr="00CF3CF3">
        <w:rPr>
          <w:rStyle w:val="Emphasis"/>
          <w:highlight w:val="cyan"/>
        </w:rPr>
        <w:t>w</w:t>
      </w:r>
      <w:r w:rsidRPr="002727CC">
        <w:rPr>
          <w:rStyle w:val="StyleUnderline"/>
        </w:rPr>
        <w:t xml:space="preserve">eapons of </w:t>
      </w:r>
      <w:r w:rsidRPr="00CF3CF3">
        <w:rPr>
          <w:rStyle w:val="Emphasis"/>
          <w:highlight w:val="cyan"/>
        </w:rPr>
        <w:t>m</w:t>
      </w:r>
      <w:r w:rsidRPr="002727CC">
        <w:rPr>
          <w:rStyle w:val="StyleUnderline"/>
        </w:rPr>
        <w:t xml:space="preserve">ass </w:t>
      </w:r>
      <w:r w:rsidRPr="00CF3CF3">
        <w:rPr>
          <w:rStyle w:val="Emphasis"/>
          <w:highlight w:val="cyan"/>
        </w:rPr>
        <w:t>d</w:t>
      </w:r>
      <w:r w:rsidRPr="002727CC">
        <w:rPr>
          <w:rStyle w:val="StyleUnderline"/>
        </w:rPr>
        <w:t xml:space="preserve">estruction </w:t>
      </w:r>
      <w:r w:rsidRPr="00CF3CF3">
        <w:rPr>
          <w:rStyle w:val="Emphasis"/>
          <w:highlight w:val="cyan"/>
        </w:rPr>
        <w:t>in</w:t>
      </w:r>
      <w:r w:rsidRPr="002727CC">
        <w:rPr>
          <w:rStyle w:val="StyleUnderline"/>
        </w:rPr>
        <w:t xml:space="preserve"> outer </w:t>
      </w:r>
      <w:r w:rsidRPr="00CF3CF3">
        <w:rPr>
          <w:rStyle w:val="Emphasis"/>
          <w:highlight w:val="cyan"/>
        </w:rPr>
        <w:t>space attests to</w:t>
      </w:r>
      <w:r w:rsidRPr="002727CC">
        <w:rPr>
          <w:rStyle w:val="StyleUnderline"/>
        </w:rPr>
        <w:t xml:space="preserve"> the </w:t>
      </w:r>
      <w:r w:rsidRPr="00CF3CF3">
        <w:rPr>
          <w:rStyle w:val="Emphasis"/>
          <w:highlight w:val="cyan"/>
        </w:rPr>
        <w:t>bargain struck in the O</w:t>
      </w:r>
      <w:r w:rsidRPr="002727CC">
        <w:rPr>
          <w:rStyle w:val="StyleUnderline"/>
        </w:rPr>
        <w:t xml:space="preserve">uter </w:t>
      </w:r>
      <w:r w:rsidRPr="00CF3CF3">
        <w:rPr>
          <w:rStyle w:val="Emphasis"/>
          <w:highlight w:val="cyan"/>
        </w:rPr>
        <w:t>S</w:t>
      </w:r>
      <w:r w:rsidRPr="002727CC">
        <w:rPr>
          <w:rStyle w:val="StyleUnderline"/>
        </w:rPr>
        <w:t xml:space="preserve">pace </w:t>
      </w:r>
      <w:r w:rsidRPr="00CF3CF3">
        <w:rPr>
          <w:rStyle w:val="Emphasis"/>
          <w:highlight w:val="cyan"/>
        </w:rPr>
        <w:t>T</w:t>
      </w:r>
      <w:r w:rsidRPr="002727CC">
        <w:rPr>
          <w:rStyle w:val="StyleUnderline"/>
        </w:rPr>
        <w:t xml:space="preserve">reaty </w:t>
      </w:r>
      <w:r w:rsidRPr="00CF3CF3">
        <w:rPr>
          <w:rStyle w:val="Emphasis"/>
          <w:highlight w:val="cyan"/>
        </w:rPr>
        <w:t>being</w:t>
      </w:r>
      <w:r w:rsidRPr="002727CC">
        <w:rPr>
          <w:rStyle w:val="StyleUnderline"/>
        </w:rPr>
        <w:t xml:space="preserve"> a </w:t>
      </w:r>
      <w:r w:rsidRPr="00CF3CF3">
        <w:rPr>
          <w:rStyle w:val="Emphasis"/>
          <w:highlight w:val="cya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CF3CF3">
        <w:rPr>
          <w:rStyle w:val="Emphasis"/>
          <w:highlight w:val="cyan"/>
        </w:rPr>
        <w:t>50 years of peaceful</w:t>
      </w:r>
      <w:r w:rsidRPr="002727CC">
        <w:rPr>
          <w:rStyle w:val="StyleUnderline"/>
        </w:rPr>
        <w:t xml:space="preserve"> </w:t>
      </w:r>
      <w:r w:rsidRPr="00CF3CF3">
        <w:rPr>
          <w:rStyle w:val="Emphasis"/>
          <w:highlight w:val="cyan"/>
        </w:rPr>
        <w:t>uses of</w:t>
      </w:r>
      <w:r w:rsidRPr="002727CC">
        <w:rPr>
          <w:rStyle w:val="StyleUnderline"/>
        </w:rPr>
        <w:t xml:space="preserve"> outer </w:t>
      </w:r>
      <w:r w:rsidRPr="00CF3CF3">
        <w:rPr>
          <w:rStyle w:val="Emphasis"/>
          <w:highlight w:val="cyan"/>
        </w:rPr>
        <w:t>space</w:t>
      </w:r>
      <w:r w:rsidRPr="002727CC">
        <w:rPr>
          <w:rStyle w:val="StyleUnderline"/>
        </w:rPr>
        <w:t xml:space="preserve">, </w:t>
      </w:r>
      <w:r w:rsidRPr="00CF3CF3">
        <w:rPr>
          <w:rStyle w:val="Emphasis"/>
          <w:highlight w:val="cya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2432E318" w14:textId="77777777" w:rsidR="008932A3" w:rsidRPr="00D7613D" w:rsidRDefault="008932A3" w:rsidP="008932A3">
      <w:pPr>
        <w:pStyle w:val="Heading4"/>
      </w:pPr>
      <w:r>
        <w:t xml:space="preserve">No space PTD – no sovereignty. </w:t>
      </w:r>
    </w:p>
    <w:p w14:paraId="4F3EE091" w14:textId="77777777" w:rsidR="008932A3" w:rsidRDefault="008932A3" w:rsidP="008932A3">
      <w:r w:rsidRPr="00D7613D">
        <w:rPr>
          <w:rStyle w:val="Heading4Char"/>
        </w:rPr>
        <w:t>Jonckheere, 18</w:t>
      </w:r>
      <w:r>
        <w:t xml:space="preserve"> – </w:t>
      </w:r>
      <w:r w:rsidRPr="00D7613D">
        <w:t>Master’s Dissertation</w:t>
      </w:r>
      <w:r>
        <w:t xml:space="preserve"> on Public and International Law, Evarist Ghent University. </w:t>
      </w:r>
    </w:p>
    <w:p w14:paraId="3A39F424" w14:textId="77777777" w:rsidR="008932A3" w:rsidRDefault="008932A3" w:rsidP="008932A3">
      <w:r>
        <w:t>(</w:t>
      </w:r>
      <w:r w:rsidRPr="00D7613D">
        <w:t>Evarist Jonckheere</w:t>
      </w:r>
      <w:r>
        <w:t xml:space="preserve">, reviewed by </w:t>
      </w:r>
      <w:r w:rsidRPr="00D7613D">
        <w:t xml:space="preserve">Maes Frank </w:t>
      </w:r>
      <w:r>
        <w:t xml:space="preserve">and </w:t>
      </w:r>
      <w:r w:rsidRPr="00D7613D">
        <w:t>René Oosterlinck</w:t>
      </w:r>
      <w:r>
        <w:t>, professors at Evarist Ghent University, “The Privatization of Outer Space and the Consequences for Space Law”, May 2018)</w:t>
      </w:r>
    </w:p>
    <w:p w14:paraId="5C57DE45" w14:textId="77777777" w:rsidR="008932A3" w:rsidRPr="00D7613D" w:rsidRDefault="008932A3" w:rsidP="008932A3">
      <w:pPr>
        <w:rPr>
          <w:rStyle w:val="StyleUnderline"/>
        </w:rPr>
      </w:pPr>
      <w:r w:rsidRPr="00D7613D">
        <w:rPr>
          <w:sz w:val="16"/>
        </w:rPr>
        <w:t xml:space="preserve">b. </w:t>
      </w:r>
      <w:r w:rsidRPr="00D7613D">
        <w:rPr>
          <w:rStyle w:val="StyleUnderline"/>
        </w:rPr>
        <w:t>Application of</w:t>
      </w:r>
      <w:r w:rsidRPr="00D7613D">
        <w:rPr>
          <w:sz w:val="16"/>
        </w:rPr>
        <w:t xml:space="preserve"> the Principle: </w:t>
      </w:r>
      <w:r w:rsidRPr="00D7613D">
        <w:rPr>
          <w:rStyle w:val="StyleUnderline"/>
        </w:rPr>
        <w:t>The Public Trust Doctrine</w:t>
      </w:r>
    </w:p>
    <w:p w14:paraId="31F6EB10" w14:textId="77777777" w:rsidR="008932A3" w:rsidRPr="00D7613D" w:rsidRDefault="008932A3" w:rsidP="008932A3">
      <w:pPr>
        <w:rPr>
          <w:rStyle w:val="StyleUnderline"/>
        </w:rPr>
      </w:pPr>
      <w:r w:rsidRPr="00D7613D">
        <w:rPr>
          <w:sz w:val="16"/>
          <w:szCs w:val="16"/>
        </w:rPr>
        <w:t>66. Public trust.</w:t>
      </w:r>
    </w:p>
    <w:p w14:paraId="68A4912A" w14:textId="77777777" w:rsidR="008932A3" w:rsidRPr="00D7613D" w:rsidRDefault="008932A3" w:rsidP="008932A3">
      <w:pPr>
        <w:rPr>
          <w:rStyle w:val="Emphasis"/>
        </w:rPr>
      </w:pPr>
      <w:r w:rsidRPr="00D7613D">
        <w:rPr>
          <w:sz w:val="16"/>
        </w:rPr>
        <w:t xml:space="preserve">121 </w:t>
      </w:r>
      <w:r w:rsidRPr="00D7613D">
        <w:rPr>
          <w:rStyle w:val="StyleUnderline"/>
        </w:rPr>
        <w:t>The common</w:t>
      </w:r>
      <w:r w:rsidRPr="00D7613D">
        <w:rPr>
          <w:sz w:val="16"/>
        </w:rPr>
        <w:t xml:space="preserve"> heritage of mankind </w:t>
      </w:r>
      <w:r w:rsidRPr="00D7613D">
        <w:rPr>
          <w:rStyle w:val="StyleUnderline"/>
        </w:rPr>
        <w:t>principle</w:t>
      </w:r>
      <w:r w:rsidRPr="00D7613D">
        <w:rPr>
          <w:sz w:val="16"/>
        </w:rPr>
        <w:t xml:space="preserve"> has been </w:t>
      </w:r>
      <w:r w:rsidRPr="00371892">
        <w:rPr>
          <w:rStyle w:val="StyleUnderline"/>
        </w:rPr>
        <w:t>applied</w:t>
      </w:r>
      <w:r w:rsidRPr="00D7613D">
        <w:rPr>
          <w:rStyle w:val="StyleUnderline"/>
        </w:rPr>
        <w:t xml:space="preserve"> throughout history in the form of the ‘</w:t>
      </w:r>
      <w:r w:rsidRPr="00CF3CF3">
        <w:rPr>
          <w:rStyle w:val="StyleUnderline"/>
          <w:highlight w:val="cyan"/>
        </w:rPr>
        <w:t>p</w:t>
      </w:r>
      <w:r w:rsidRPr="00D7613D">
        <w:rPr>
          <w:rStyle w:val="StyleUnderline"/>
        </w:rPr>
        <w:t xml:space="preserve">ublic </w:t>
      </w:r>
      <w:r w:rsidRPr="00CF3CF3">
        <w:rPr>
          <w:rStyle w:val="StyleUnderline"/>
          <w:highlight w:val="cyan"/>
        </w:rPr>
        <w:t>t</w:t>
      </w:r>
      <w:r w:rsidRPr="00D7613D">
        <w:rPr>
          <w:rStyle w:val="StyleUnderline"/>
        </w:rPr>
        <w:t xml:space="preserve">rust’ </w:t>
      </w:r>
      <w:r w:rsidRPr="00CF3CF3">
        <w:rPr>
          <w:rStyle w:val="StyleUnderline"/>
          <w:highlight w:val="cyan"/>
        </w:rPr>
        <w:t>d</w:t>
      </w:r>
      <w:r w:rsidRPr="00D7613D">
        <w:rPr>
          <w:rStyle w:val="StyleUnderline"/>
        </w:rPr>
        <w:t>octrine.</w:t>
      </w:r>
      <w:r w:rsidRPr="00D7613D">
        <w:rPr>
          <w:sz w:val="16"/>
        </w:rPr>
        <w:t xml:space="preserve">122 However, this </w:t>
      </w:r>
      <w:r w:rsidRPr="00CF3CF3">
        <w:rPr>
          <w:rStyle w:val="StyleUnderline"/>
          <w:highlight w:val="cyan"/>
        </w:rPr>
        <w:t xml:space="preserve">application </w:t>
      </w:r>
      <w:r w:rsidRPr="00CF3CF3">
        <w:rPr>
          <w:rStyle w:val="Emphasis"/>
          <w:highlight w:val="cyan"/>
        </w:rPr>
        <w:t>is problematic in</w:t>
      </w:r>
      <w:r w:rsidRPr="00D7613D">
        <w:rPr>
          <w:rStyle w:val="Emphasis"/>
        </w:rPr>
        <w:t xml:space="preserve"> outer </w:t>
      </w:r>
      <w:r w:rsidRPr="00CF3CF3">
        <w:rPr>
          <w:rStyle w:val="Emphasis"/>
          <w:highlight w:val="cyan"/>
        </w:rPr>
        <w:t>space</w:t>
      </w:r>
      <w:r w:rsidRPr="00D7613D">
        <w:rPr>
          <w:rStyle w:val="Emphasis"/>
        </w:rPr>
        <w:t>.</w:t>
      </w:r>
    </w:p>
    <w:p w14:paraId="0C61D59F" w14:textId="77777777" w:rsidR="008932A3" w:rsidRPr="00D7613D" w:rsidRDefault="008932A3" w:rsidP="008932A3">
      <w:pPr>
        <w:rPr>
          <w:sz w:val="16"/>
        </w:rPr>
      </w:pPr>
      <w:r w:rsidRPr="00D7613D">
        <w:rPr>
          <w:sz w:val="16"/>
        </w:rPr>
        <w:t xml:space="preserve">The </w:t>
      </w:r>
      <w:r w:rsidRPr="00CF3CF3">
        <w:rPr>
          <w:rStyle w:val="StyleUnderline"/>
          <w:highlight w:val="cyan"/>
        </w:rPr>
        <w:t>doctrine proposes</w:t>
      </w:r>
      <w:r w:rsidRPr="00D7613D">
        <w:rPr>
          <w:sz w:val="16"/>
        </w:rPr>
        <w:t xml:space="preserve"> that </w:t>
      </w:r>
      <w:r w:rsidRPr="00CF3CF3">
        <w:rPr>
          <w:rStyle w:val="StyleUnderline"/>
          <w:highlight w:val="cyan"/>
        </w:rPr>
        <w:t>states possess</w:t>
      </w:r>
      <w:r w:rsidRPr="00AB267F">
        <w:rPr>
          <w:rStyle w:val="StyleUnderline"/>
        </w:rPr>
        <w:t xml:space="preserve"> all the property </w:t>
      </w:r>
      <w:r w:rsidRPr="00CF3CF3">
        <w:rPr>
          <w:rStyle w:val="StyleUnderline"/>
          <w:highlight w:val="cyan"/>
        </w:rPr>
        <w:t>rights of the common</w:t>
      </w:r>
      <w:r w:rsidRPr="00AB267F">
        <w:rPr>
          <w:rStyle w:val="StyleUnderline"/>
        </w:rPr>
        <w:t xml:space="preserve"> area</w:t>
      </w:r>
      <w:r w:rsidRPr="00CF3CF3">
        <w:rPr>
          <w:rStyle w:val="StyleUnderline"/>
          <w:highlight w:val="cyan"/>
        </w:rPr>
        <w:t>s</w:t>
      </w:r>
      <w:r w:rsidRPr="00AB267F">
        <w:rPr>
          <w:rStyle w:val="StyleUnderline"/>
        </w:rPr>
        <w:t>.</w:t>
      </w:r>
      <w:r w:rsidRPr="00D7613D">
        <w:rPr>
          <w:sz w:val="16"/>
        </w:rPr>
        <w:t xml:space="preserve"> While these states remain the owners, they can subsequently convey usage rights of the property to its residents – possibly private enterprises. </w:t>
      </w:r>
      <w:r w:rsidRPr="00D7613D">
        <w:rPr>
          <w:rStyle w:val="StyleUnderline"/>
        </w:rPr>
        <w:t xml:space="preserve">This results in a division between the rights of the state and the rights conveyed to its residents. Both parties have their own interests in owning the area and using its resources, but the state’s interest is the </w:t>
      </w:r>
      <w:r w:rsidRPr="00D7613D">
        <w:rPr>
          <w:rStyle w:val="Emphasis"/>
        </w:rPr>
        <w:t>primary concern</w:t>
      </w:r>
      <w:r w:rsidRPr="00D7613D">
        <w:rPr>
          <w:rStyle w:val="StyleUnderline"/>
        </w:rPr>
        <w:t>.</w:t>
      </w:r>
    </w:p>
    <w:p w14:paraId="204CF4AE" w14:textId="77777777" w:rsidR="008932A3" w:rsidRPr="00E01288" w:rsidRDefault="008932A3" w:rsidP="008932A3">
      <w:pPr>
        <w:rPr>
          <w:sz w:val="16"/>
        </w:rPr>
      </w:pPr>
      <w:r w:rsidRPr="00AB267F">
        <w:rPr>
          <w:sz w:val="16"/>
        </w:rPr>
        <w:t xml:space="preserve">Article I of the </w:t>
      </w:r>
      <w:r w:rsidRPr="00CF3CF3">
        <w:rPr>
          <w:rStyle w:val="Emphasis"/>
          <w:highlight w:val="cyan"/>
        </w:rPr>
        <w:t>Ou</w:t>
      </w:r>
      <w:r w:rsidRPr="00AB267F">
        <w:rPr>
          <w:rStyle w:val="Emphasis"/>
        </w:rPr>
        <w:t xml:space="preserve">ter </w:t>
      </w:r>
      <w:r w:rsidRPr="00CF3CF3">
        <w:rPr>
          <w:rStyle w:val="Emphasis"/>
          <w:highlight w:val="cyan"/>
        </w:rPr>
        <w:t>S</w:t>
      </w:r>
      <w:r w:rsidRPr="00AB267F">
        <w:rPr>
          <w:rStyle w:val="Emphasis"/>
        </w:rPr>
        <w:t xml:space="preserve">pace </w:t>
      </w:r>
      <w:r w:rsidRPr="00CF3CF3">
        <w:rPr>
          <w:rStyle w:val="Emphasis"/>
          <w:highlight w:val="cyan"/>
        </w:rPr>
        <w:t>T</w:t>
      </w:r>
      <w:r w:rsidRPr="00AB267F">
        <w:rPr>
          <w:rStyle w:val="Emphasis"/>
        </w:rPr>
        <w:t xml:space="preserve">reaty </w:t>
      </w:r>
      <w:r w:rsidRPr="00CF3CF3">
        <w:rPr>
          <w:rStyle w:val="StyleUnderline"/>
          <w:highlight w:val="cyan"/>
        </w:rPr>
        <w:t>seemingly creates</w:t>
      </w:r>
      <w:r w:rsidRPr="00AB267F">
        <w:rPr>
          <w:sz w:val="16"/>
        </w:rPr>
        <w:t xml:space="preserve"> such a </w:t>
      </w:r>
      <w:r w:rsidRPr="00AB267F">
        <w:rPr>
          <w:rStyle w:val="StyleUnderline"/>
        </w:rPr>
        <w:t xml:space="preserve">public </w:t>
      </w:r>
      <w:r w:rsidRPr="00CF3CF3">
        <w:rPr>
          <w:rStyle w:val="StyleUnderline"/>
          <w:highlight w:val="cyan"/>
        </w:rPr>
        <w:t>trust</w:t>
      </w:r>
      <w:r w:rsidRPr="00AB267F">
        <w:rPr>
          <w:sz w:val="16"/>
        </w:rPr>
        <w:t xml:space="preserve"> situation. </w:t>
      </w:r>
      <w:r w:rsidRPr="00CF3CF3">
        <w:rPr>
          <w:rStyle w:val="Emphasis"/>
          <w:highlight w:val="cyan"/>
        </w:rPr>
        <w:t>However</w:t>
      </w:r>
      <w:r w:rsidRPr="00CF3CF3">
        <w:rPr>
          <w:rStyle w:val="StyleUnderline"/>
          <w:highlight w:val="cyan"/>
        </w:rPr>
        <w:t xml:space="preserve">, states </w:t>
      </w:r>
      <w:r w:rsidRPr="00CF3CF3">
        <w:rPr>
          <w:rStyle w:val="Emphasis"/>
          <w:highlight w:val="cyan"/>
        </w:rPr>
        <w:t>do not have</w:t>
      </w:r>
      <w:r w:rsidRPr="00356CAF">
        <w:rPr>
          <w:rStyle w:val="Emphasis"/>
        </w:rPr>
        <w:t xml:space="preserve"> the purposed </w:t>
      </w:r>
      <w:r w:rsidRPr="00CF3CF3">
        <w:rPr>
          <w:rStyle w:val="Emphasis"/>
          <w:highlight w:val="cyan"/>
        </w:rPr>
        <w:t>sovereignty</w:t>
      </w:r>
      <w:r w:rsidRPr="00356CAF">
        <w:rPr>
          <w:rStyle w:val="Emphasis"/>
        </w:rPr>
        <w:t xml:space="preserve"> over outer space </w:t>
      </w:r>
      <w:r w:rsidRPr="00356CAF">
        <w:rPr>
          <w:rStyle w:val="StyleUnderline"/>
        </w:rPr>
        <w:t xml:space="preserve">that is </w:t>
      </w:r>
      <w:r w:rsidRPr="00CF3CF3">
        <w:rPr>
          <w:rStyle w:val="Emphasis"/>
          <w:highlight w:val="cyan"/>
        </w:rPr>
        <w:t>necessary</w:t>
      </w:r>
      <w:r w:rsidRPr="00CF3CF3">
        <w:rPr>
          <w:rStyle w:val="StyleUnderline"/>
          <w:highlight w:val="cyan"/>
        </w:rPr>
        <w:t xml:space="preserve"> in the</w:t>
      </w:r>
      <w:r w:rsidRPr="00356CAF">
        <w:rPr>
          <w:rStyle w:val="StyleUnderline"/>
        </w:rPr>
        <w:t xml:space="preserve"> public trust </w:t>
      </w:r>
      <w:r w:rsidRPr="00CF3CF3">
        <w:rPr>
          <w:rStyle w:val="StyleUnderline"/>
          <w:highlight w:val="cyan"/>
        </w:rPr>
        <w:t>doctrine</w:t>
      </w:r>
      <w:r w:rsidRPr="00356CAF">
        <w:rPr>
          <w:rStyle w:val="StyleUnderline"/>
        </w:rPr>
        <w:t xml:space="preserve">. </w:t>
      </w:r>
      <w:r w:rsidRPr="00CF3CF3">
        <w:rPr>
          <w:rStyle w:val="StyleUnderline"/>
          <w:highlight w:val="cyan"/>
        </w:rPr>
        <w:t>Sovereign control</w:t>
      </w:r>
      <w:r w:rsidRPr="00AB267F">
        <w:rPr>
          <w:sz w:val="16"/>
        </w:rPr>
        <w:t xml:space="preserve"> over real property </w:t>
      </w:r>
      <w:r w:rsidRPr="00356CAF">
        <w:rPr>
          <w:rStyle w:val="StyleUnderline"/>
        </w:rPr>
        <w:t xml:space="preserve">by a state </w:t>
      </w:r>
      <w:r w:rsidRPr="00CF3CF3">
        <w:rPr>
          <w:rStyle w:val="StyleUnderline"/>
          <w:highlight w:val="cyan"/>
        </w:rPr>
        <w:t>is needed before</w:t>
      </w:r>
      <w:r w:rsidRPr="00356CAF">
        <w:rPr>
          <w:rStyle w:val="StyleUnderline"/>
        </w:rPr>
        <w:t xml:space="preserve"> any </w:t>
      </w:r>
      <w:r w:rsidRPr="00CF3CF3">
        <w:rPr>
          <w:rStyle w:val="StyleUnderline"/>
          <w:highlight w:val="cyan"/>
        </w:rPr>
        <w:t>rights can be conferred</w:t>
      </w:r>
      <w:r w:rsidRPr="00AB267F">
        <w:rPr>
          <w:sz w:val="16"/>
        </w:rPr>
        <w:t xml:space="preserve"> to private actors. </w:t>
      </w:r>
      <w:r w:rsidRPr="00CF3CF3">
        <w:rPr>
          <w:rStyle w:val="Emphasis"/>
          <w:highlight w:val="cyan"/>
        </w:rPr>
        <w:t>States do not have this control in</w:t>
      </w:r>
      <w:r w:rsidRPr="00356CAF">
        <w:rPr>
          <w:rStyle w:val="Emphasis"/>
        </w:rPr>
        <w:t xml:space="preserve"> outer </w:t>
      </w:r>
      <w:r w:rsidRPr="00CF3CF3">
        <w:rPr>
          <w:rStyle w:val="Emphasis"/>
          <w:highlight w:val="cyan"/>
        </w:rPr>
        <w:t>space</w:t>
      </w:r>
      <w:r w:rsidRPr="00AB267F">
        <w:rPr>
          <w:sz w:val="16"/>
        </w:rPr>
        <w:t xml:space="preserve"> and as a result, states would not be able to recognize private ownership there.</w:t>
      </w:r>
    </w:p>
    <w:p w14:paraId="4353685D" w14:textId="77777777" w:rsidR="008932A3" w:rsidRDefault="008932A3" w:rsidP="008932A3">
      <w:pPr>
        <w:pStyle w:val="Heading4"/>
        <w:rPr>
          <w:u w:val="single"/>
        </w:rPr>
      </w:pPr>
      <w:r>
        <w:t xml:space="preserve">1AC Babcock is entirely out of context – it is not saying that expanding the PTD on its own is sufficient to create sustainable space – it requires the creation of new international frameworks, guidelines, and debris mitigation efforts which is external to an expansion of the PTD – </w:t>
      </w:r>
      <w:r w:rsidRPr="008334BA">
        <w:rPr>
          <w:u w:val="single"/>
        </w:rPr>
        <w:t xml:space="preserve">only the counterplan sets the ground floor for sustainable space development </w:t>
      </w:r>
      <w:r w:rsidRPr="00D20A4B">
        <w:t>– independently your author concedes</w:t>
      </w:r>
      <w:r>
        <w:t xml:space="preserve"> public space programs are not interested in a global common – we read blue</w:t>
      </w:r>
    </w:p>
    <w:p w14:paraId="1AFA1AE8" w14:textId="77777777" w:rsidR="008932A3" w:rsidRPr="00146222" w:rsidRDefault="008932A3" w:rsidP="008932A3">
      <w:pPr>
        <w:pStyle w:val="Heading4"/>
      </w:pPr>
      <w:r>
        <w:t>1AC Perez is also cut out of context – its advocating for the reinforcement of the COPOUS to set rules for sustainable use of outer space and cooperation which the aff doesn’t do but the counterplan does – it explicitly denounces the creation of a new international framework in space which is the aff</w:t>
      </w:r>
    </w:p>
    <w:p w14:paraId="407338F1" w14:textId="121479D8" w:rsidR="008932A3" w:rsidRDefault="008932A3" w:rsidP="008932A3">
      <w:pPr>
        <w:pStyle w:val="Heading4"/>
      </w:pPr>
      <w:r>
        <w:t>The Aff does nothing or its blatantly extra topical – that’s a voting issue for limits and ground since they can tack on infinite different permutations of planks and add ons to the plan to solve for neg ground and das which hurts in depth clash and kills negative engagement since we can never predict all the different planks they can add onto the 1</w:t>
      </w:r>
      <w:proofErr w:type="gramStart"/>
      <w:r>
        <w:t xml:space="preserve">ac </w:t>
      </w:r>
      <w:r>
        <w:t>.</w:t>
      </w:r>
      <w:proofErr w:type="gramEnd"/>
      <w:r>
        <w:t xml:space="preserve"> Drop the debater to deter future abuse and reject rvis because they bait theory and beat me on the debate preventing me from checking abuse.</w:t>
      </w:r>
    </w:p>
    <w:p w14:paraId="19CB0BBD" w14:textId="154CC9B4" w:rsidR="001F1699" w:rsidRDefault="0041555A" w:rsidP="0041555A">
      <w:pPr>
        <w:pStyle w:val="Heading2"/>
        <w:rPr>
          <w:rFonts w:asciiTheme="majorHAnsi" w:hAnsiTheme="majorHAnsi" w:cstheme="majorHAnsi"/>
        </w:rPr>
      </w:pPr>
      <w:r w:rsidRPr="007512A1">
        <w:rPr>
          <w:rFonts w:asciiTheme="majorHAnsi" w:hAnsiTheme="majorHAnsi" w:cstheme="majorHAnsi"/>
        </w:rPr>
        <w:t>Case</w:t>
      </w:r>
    </w:p>
    <w:p w14:paraId="404C5B1A" w14:textId="77777777" w:rsidR="008932A3" w:rsidRPr="007512A1" w:rsidRDefault="008932A3" w:rsidP="008932A3">
      <w:pPr>
        <w:pStyle w:val="Heading4"/>
        <w:rPr>
          <w:rFonts w:asciiTheme="majorHAnsi" w:hAnsiTheme="majorHAnsi" w:cstheme="majorHAnsi"/>
        </w:rPr>
      </w:pPr>
      <w:r w:rsidRPr="007512A1">
        <w:rPr>
          <w:rFonts w:asciiTheme="majorHAnsi" w:hAnsiTheme="majorHAnsi" w:cstheme="majorHAnsi"/>
        </w:rPr>
        <w:t>Superior studies- theirs are confirmation-bias laden and repeatedly disproven</w:t>
      </w:r>
    </w:p>
    <w:p w14:paraId="4C4FBE2D" w14:textId="77777777" w:rsidR="008932A3" w:rsidRPr="007512A1" w:rsidRDefault="008932A3" w:rsidP="008932A3">
      <w:pPr>
        <w:rPr>
          <w:rFonts w:asciiTheme="majorHAnsi" w:hAnsiTheme="majorHAnsi" w:cstheme="majorHAnsi"/>
        </w:rPr>
      </w:pPr>
      <w:r w:rsidRPr="007512A1">
        <w:rPr>
          <w:rFonts w:asciiTheme="majorHAnsi" w:hAnsiTheme="majorHAnsi" w:cstheme="majorHAnsi"/>
        </w:rPr>
        <w:t xml:space="preserve">S. Fred </w:t>
      </w:r>
      <w:r w:rsidRPr="007512A1">
        <w:rPr>
          <w:rFonts w:asciiTheme="majorHAnsi" w:hAnsiTheme="majorHAnsi" w:cstheme="majorHAnsi"/>
          <w:b/>
        </w:rPr>
        <w:t>Singer 18</w:t>
      </w:r>
      <w:r w:rsidRPr="007512A1">
        <w:rPr>
          <w:rFonts w:asciiTheme="majorHAnsi" w:hAnsiTheme="majorHAnsi" w:cstheme="majorHAnsi"/>
        </w:rPr>
        <w:t xml:space="preserve">.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t>
      </w:r>
      <w:proofErr w:type="gramStart"/>
      <w:r w:rsidRPr="007512A1">
        <w:rPr>
          <w:rFonts w:asciiTheme="majorHAnsi" w:hAnsiTheme="majorHAnsi" w:cstheme="majorHAnsi"/>
        </w:rPr>
        <w:t>Winter?.</w:t>
      </w:r>
      <w:proofErr w:type="gramEnd"/>
      <w:r w:rsidRPr="007512A1">
        <w:rPr>
          <w:rFonts w:asciiTheme="majorHAnsi" w:hAnsiTheme="majorHAnsi" w:cstheme="majorHAnsi"/>
        </w:rPr>
        <w:t>" American Thinker. https://www.americanthinker.com/articles/2018/06/remember_nuclear_winter.html</w:t>
      </w:r>
    </w:p>
    <w:p w14:paraId="2A3F9400" w14:textId="77777777" w:rsidR="008932A3" w:rsidRPr="007512A1" w:rsidRDefault="008932A3" w:rsidP="008932A3">
      <w:pPr>
        <w:rPr>
          <w:rFonts w:asciiTheme="majorHAnsi" w:hAnsiTheme="majorHAnsi" w:cstheme="majorHAnsi"/>
          <w:sz w:val="16"/>
        </w:rPr>
      </w:pPr>
      <w:r w:rsidRPr="00CF3CF3">
        <w:rPr>
          <w:rStyle w:val="Emphasis"/>
          <w:rFonts w:asciiTheme="majorHAnsi" w:hAnsiTheme="majorHAnsi" w:cstheme="majorHAnsi"/>
          <w:highlight w:val="cyan"/>
        </w:rPr>
        <w:t>Nuclear Winter</w:t>
      </w:r>
      <w:r w:rsidRPr="007512A1">
        <w:rPr>
          <w:rFonts w:asciiTheme="majorHAnsi" w:hAnsiTheme="majorHAnsi" w:cstheme="majorHAnsi"/>
          <w:sz w:val="16"/>
        </w:rPr>
        <w:t xml:space="preserve"> burst on the academic scene in December 1983 with the publication of the hypothesis in the prestigious journal Science. It was accompanied by a study by Paul Ehrlich, et al. that </w:t>
      </w:r>
      <w:r w:rsidRPr="007512A1">
        <w:rPr>
          <w:rStyle w:val="StyleUnderline"/>
          <w:rFonts w:asciiTheme="majorHAnsi" w:hAnsiTheme="majorHAnsi" w:cstheme="majorHAnsi"/>
        </w:rPr>
        <w:t xml:space="preserve">hinted that it might cause the </w:t>
      </w:r>
      <w:r w:rsidRPr="007512A1">
        <w:rPr>
          <w:rStyle w:val="Emphasis"/>
          <w:rFonts w:asciiTheme="majorHAnsi" w:hAnsiTheme="majorHAnsi" w:cstheme="majorHAnsi"/>
        </w:rPr>
        <w:t>extinction of human life</w:t>
      </w:r>
      <w:r w:rsidRPr="007512A1">
        <w:rPr>
          <w:rStyle w:val="StyleUnderline"/>
          <w:rFonts w:asciiTheme="majorHAnsi" w:hAnsiTheme="majorHAnsi" w:cstheme="majorHAnsi"/>
        </w:rPr>
        <w:t xml:space="preserve"> on the planet. </w:t>
      </w:r>
      <w:r w:rsidRPr="007512A1">
        <w:rPr>
          <w:rFonts w:asciiTheme="majorHAnsi" w:hAnsiTheme="majorHAnsi" w:cstheme="majorHAnsi"/>
          <w:sz w:val="16"/>
        </w:rPr>
        <w:t xml:space="preserve">MCANW stands for Medical Campaign Against </w:t>
      </w:r>
      <w:proofErr w:type="gramStart"/>
      <w:r w:rsidRPr="007512A1">
        <w:rPr>
          <w:rFonts w:asciiTheme="majorHAnsi" w:hAnsiTheme="majorHAnsi" w:cstheme="majorHAnsi"/>
          <w:sz w:val="16"/>
        </w:rPr>
        <w:t>Nuclear Weapons</w:t>
      </w:r>
      <w:proofErr w:type="gramEnd"/>
      <w:r w:rsidRPr="007512A1">
        <w:rPr>
          <w:rFonts w:asciiTheme="majorHAnsi" w:hAnsiTheme="majorHAnsi" w:cstheme="majorHAnsi"/>
          <w:sz w:val="16"/>
        </w:rPr>
        <w:t xml:space="preserve">. Photo via Wellcome Images. </w:t>
      </w:r>
      <w:r w:rsidRPr="007512A1">
        <w:rPr>
          <w:rStyle w:val="StyleUnderline"/>
          <w:rFonts w:asciiTheme="majorHAnsi" w:hAnsiTheme="majorHAnsi" w:cstheme="majorHAnsi"/>
        </w:rPr>
        <w:t xml:space="preserve">The five authors of the Nuclear Winter hypothesis were labeled </w:t>
      </w:r>
      <w:r w:rsidRPr="00CF3CF3">
        <w:rPr>
          <w:rStyle w:val="Emphasis"/>
          <w:rFonts w:asciiTheme="majorHAnsi" w:hAnsiTheme="majorHAnsi" w:cstheme="majorHAnsi"/>
          <w:highlight w:val="cyan"/>
        </w:rPr>
        <w:t>TTAPS</w:t>
      </w:r>
      <w:r w:rsidRPr="007512A1">
        <w:rPr>
          <w:rFonts w:asciiTheme="majorHAnsi" w:hAnsiTheme="majorHAnsi" w:cstheme="majorHAnsi"/>
          <w:sz w:val="16"/>
        </w:rPr>
        <w:t>, using the initials of their family names (</w:t>
      </w:r>
      <w:r w:rsidRPr="007512A1">
        <w:rPr>
          <w:rStyle w:val="StyleUnderline"/>
          <w:rFonts w:asciiTheme="majorHAnsi" w:hAnsiTheme="majorHAnsi" w:cstheme="majorHAnsi"/>
        </w:rPr>
        <w:t>T stands for Owen Toon and P stands for Jim Pollak, both Ph.D. students of Carl Sagan at Cornell University</w:t>
      </w:r>
      <w:r w:rsidRPr="007512A1">
        <w:rPr>
          <w:rFonts w:asciiTheme="majorHAnsi" w:hAnsiTheme="majorHAnsi" w:cstheme="majorHAnsi"/>
          <w:sz w:val="16"/>
        </w:rPr>
        <w:t xml:space="preserve">.) Carl Sagan himself was the main author and driving force. </w:t>
      </w:r>
      <w:proofErr w:type="gramStart"/>
      <w:r w:rsidRPr="007512A1">
        <w:rPr>
          <w:rFonts w:asciiTheme="majorHAnsi" w:hAnsiTheme="majorHAnsi" w:cstheme="majorHAnsi"/>
          <w:sz w:val="16"/>
        </w:rPr>
        <w:t>Actually, Sagan</w:t>
      </w:r>
      <w:proofErr w:type="gramEnd"/>
      <w:r w:rsidRPr="007512A1">
        <w:rPr>
          <w:rFonts w:asciiTheme="majorHAnsi" w:hAnsiTheme="majorHAnsi" w:cstheme="majorHAnsi"/>
          <w:sz w:val="16"/>
        </w:rPr>
        <w:t xml:space="preserve">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CF3CF3">
        <w:rPr>
          <w:rStyle w:val="Emphasis"/>
          <w:rFonts w:asciiTheme="majorHAnsi" w:hAnsiTheme="majorHAnsi" w:cstheme="majorHAnsi"/>
          <w:highlight w:val="cyan"/>
        </w:rPr>
        <w:t>Study after study tried to confirm and expand the hypothesis</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led by the</w:t>
      </w:r>
      <w:r w:rsidRPr="007512A1">
        <w:rPr>
          <w:rFonts w:asciiTheme="majorHAnsi" w:hAnsiTheme="majorHAnsi" w:cstheme="majorHAnsi"/>
          <w:sz w:val="16"/>
        </w:rPr>
        <w:t xml:space="preserve"> Defense Department (</w:t>
      </w:r>
      <w:r w:rsidRPr="00CF3CF3">
        <w:rPr>
          <w:rStyle w:val="Emphasis"/>
          <w:rFonts w:asciiTheme="majorHAnsi" w:hAnsiTheme="majorHAnsi" w:cstheme="majorHAnsi"/>
          <w:highlight w:val="cyan"/>
        </w:rPr>
        <w:t>DOD</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which took the hypothesis seriously and </w:t>
      </w:r>
      <w:r w:rsidRPr="00CF3CF3">
        <w:rPr>
          <w:rStyle w:val="StyleUnderline"/>
          <w:rFonts w:asciiTheme="majorHAnsi" w:hAnsiTheme="majorHAnsi" w:cstheme="majorHAnsi"/>
          <w:highlight w:val="cyan"/>
        </w:rPr>
        <w:t xml:space="preserve">spent </w:t>
      </w:r>
      <w:r w:rsidRPr="00CF3CF3">
        <w:rPr>
          <w:rStyle w:val="Emphasis"/>
          <w:rFonts w:asciiTheme="majorHAnsi" w:hAnsiTheme="majorHAnsi" w:cstheme="majorHAnsi"/>
          <w:highlight w:val="cyan"/>
        </w:rPr>
        <w:t>millions of dollars</w:t>
      </w:r>
      <w:r w:rsidRPr="00CF3CF3">
        <w:rPr>
          <w:rStyle w:val="StyleUnderline"/>
          <w:rFonts w:asciiTheme="majorHAnsi" w:hAnsiTheme="majorHAnsi" w:cstheme="majorHAnsi"/>
          <w:highlight w:val="cyan"/>
        </w:rPr>
        <w:t xml:space="preserve"> on various reports that </w:t>
      </w:r>
      <w:r w:rsidRPr="00CF3CF3">
        <w:rPr>
          <w:rStyle w:val="Emphasis"/>
          <w:rFonts w:asciiTheme="majorHAnsi" w:hAnsiTheme="majorHAnsi" w:cstheme="majorHAnsi"/>
          <w:highlight w:val="cyan"/>
        </w:rPr>
        <w:t>accepted</w:t>
      </w:r>
      <w:r w:rsidRPr="00CF3CF3">
        <w:rPr>
          <w:rStyle w:val="StyleUnderline"/>
          <w:rFonts w:asciiTheme="majorHAnsi" w:hAnsiTheme="majorHAnsi" w:cstheme="majorHAnsi"/>
          <w:highlight w:val="cyan"/>
        </w:rPr>
        <w:t xml:space="preserve"> Nuclear Winter rather </w:t>
      </w:r>
      <w:r w:rsidRPr="00CF3CF3">
        <w:rPr>
          <w:rStyle w:val="Emphasis"/>
          <w:rFonts w:asciiTheme="majorHAnsi" w:hAnsiTheme="majorHAnsi" w:cstheme="majorHAnsi"/>
          <w:highlight w:val="cyan"/>
        </w:rPr>
        <w:t>uncritically</w:t>
      </w:r>
      <w:r w:rsidRPr="007512A1">
        <w:rPr>
          <w:rStyle w:val="StyleUnderline"/>
          <w:rFonts w:asciiTheme="majorHAnsi" w:hAnsiTheme="majorHAnsi" w:cstheme="majorHAnsi"/>
        </w:rPr>
        <w:t>. The</w:t>
      </w:r>
      <w:r w:rsidRPr="007512A1">
        <w:rPr>
          <w:rFonts w:asciiTheme="majorHAnsi" w:hAnsiTheme="majorHAnsi" w:cstheme="majorHAnsi"/>
          <w:sz w:val="16"/>
        </w:rPr>
        <w:t xml:space="preserve"> National Research Council (</w:t>
      </w:r>
      <w:r w:rsidRPr="00CF3CF3">
        <w:rPr>
          <w:rStyle w:val="Emphasis"/>
          <w:rFonts w:asciiTheme="majorHAnsi" w:hAnsiTheme="majorHAnsi" w:cstheme="majorHAnsi"/>
          <w:highlight w:val="cyan"/>
        </w:rPr>
        <w:t>NRC</w:t>
      </w:r>
      <w:r w:rsidRPr="007512A1">
        <w:rPr>
          <w:rFonts w:asciiTheme="majorHAnsi" w:hAnsiTheme="majorHAnsi" w:cstheme="majorHAnsi"/>
          <w:sz w:val="16"/>
        </w:rPr>
        <w:t xml:space="preserve">) of the National Academy of Sciences </w:t>
      </w:r>
      <w:r w:rsidRPr="007512A1">
        <w:rPr>
          <w:rStyle w:val="StyleUnderline"/>
          <w:rFonts w:asciiTheme="majorHAnsi" w:hAnsiTheme="majorHAnsi" w:cstheme="majorHAnsi"/>
        </w:rPr>
        <w:t xml:space="preserve">published a report that put in </w:t>
      </w:r>
      <w:r w:rsidRPr="007512A1">
        <w:rPr>
          <w:rStyle w:val="Emphasis"/>
          <w:rFonts w:asciiTheme="majorHAnsi" w:hAnsiTheme="majorHAnsi" w:cstheme="majorHAnsi"/>
        </w:rPr>
        <w:t>more quantitative detail</w:t>
      </w:r>
      <w:r w:rsidRPr="007512A1">
        <w:rPr>
          <w:rStyle w:val="StyleUnderline"/>
          <w:rFonts w:asciiTheme="majorHAnsi" w:hAnsiTheme="majorHAnsi" w:cstheme="majorHAnsi"/>
        </w:rPr>
        <w:t xml:space="preserve">. It </w:t>
      </w:r>
      <w:r w:rsidRPr="00CF3CF3">
        <w:rPr>
          <w:rStyle w:val="StyleUnderline"/>
          <w:rFonts w:asciiTheme="majorHAnsi" w:hAnsiTheme="majorHAnsi" w:cstheme="majorHAnsi"/>
          <w:highlight w:val="cyan"/>
        </w:rPr>
        <w:t>enabled critics</w:t>
      </w:r>
      <w:r w:rsidRPr="007512A1">
        <w:rPr>
          <w:rStyle w:val="StyleUnderline"/>
          <w:rFonts w:asciiTheme="majorHAnsi" w:hAnsiTheme="majorHAnsi" w:cstheme="majorHAnsi"/>
        </w:rPr>
        <w:t xml:space="preserve"> of the hypothesis to </w:t>
      </w:r>
      <w:r w:rsidRPr="00CF3CF3">
        <w:rPr>
          <w:rStyle w:val="Emphasis"/>
          <w:rFonts w:asciiTheme="majorHAnsi" w:hAnsiTheme="majorHAnsi" w:cstheme="majorHAnsi"/>
          <w:highlight w:val="cyan"/>
        </w:rPr>
        <w:t>find flaws – and many did</w:t>
      </w:r>
      <w:r w:rsidRPr="007512A1">
        <w:rPr>
          <w:rFonts w:asciiTheme="majorHAnsi" w:hAnsiTheme="majorHAnsi" w:cstheme="majorHAnsi"/>
          <w:sz w:val="16"/>
        </w:rPr>
        <w:t xml:space="preserve">. The names Russell </w:t>
      </w:r>
      <w:r w:rsidRPr="00CF3CF3">
        <w:rPr>
          <w:rStyle w:val="Emphasis"/>
          <w:rFonts w:asciiTheme="majorHAnsi" w:hAnsiTheme="majorHAnsi" w:cstheme="majorHAnsi"/>
          <w:highlight w:val="cyan"/>
        </w:rPr>
        <w:t>Seitz</w:t>
      </w:r>
      <w:r w:rsidRPr="007512A1">
        <w:rPr>
          <w:rFonts w:asciiTheme="majorHAnsi" w:hAnsiTheme="majorHAnsi" w:cstheme="majorHAnsi"/>
          <w:sz w:val="16"/>
        </w:rPr>
        <w:t xml:space="preserve">, Dick </w:t>
      </w:r>
      <w:r w:rsidRPr="00CF3CF3">
        <w:rPr>
          <w:rStyle w:val="Emphasis"/>
          <w:rFonts w:asciiTheme="majorHAnsi" w:hAnsiTheme="majorHAnsi" w:cstheme="majorHAnsi"/>
          <w:highlight w:val="cyan"/>
        </w:rPr>
        <w:t>Wilson</w:t>
      </w:r>
      <w:r w:rsidRPr="007512A1">
        <w:rPr>
          <w:rFonts w:asciiTheme="majorHAnsi" w:hAnsiTheme="majorHAnsi" w:cstheme="majorHAnsi"/>
          <w:sz w:val="16"/>
        </w:rPr>
        <w:t xml:space="preserve"> (both of Cambridge, Mass.), Steve </w:t>
      </w:r>
      <w:r w:rsidRPr="00CF3CF3">
        <w:rPr>
          <w:rStyle w:val="Emphasis"/>
          <w:rFonts w:asciiTheme="majorHAnsi" w:hAnsiTheme="majorHAnsi" w:cstheme="majorHAnsi"/>
          <w:highlight w:val="cyan"/>
        </w:rPr>
        <w:t>Schneider</w:t>
      </w:r>
      <w:r w:rsidRPr="007512A1">
        <w:rPr>
          <w:rFonts w:asciiTheme="majorHAnsi" w:hAnsiTheme="majorHAnsi" w:cstheme="majorHAnsi"/>
          <w:sz w:val="16"/>
        </w:rPr>
        <w:t xml:space="preserve"> (Palo Alto, Calif.), </w:t>
      </w:r>
      <w:r w:rsidRPr="00CF3CF3">
        <w:rPr>
          <w:rStyle w:val="StyleUnderline"/>
          <w:rFonts w:asciiTheme="majorHAnsi" w:hAnsiTheme="majorHAnsi" w:cstheme="majorHAnsi"/>
          <w:highlight w:val="cyan"/>
        </w:rPr>
        <w:t>and</w:t>
      </w:r>
      <w:r w:rsidRPr="007512A1">
        <w:rPr>
          <w:rFonts w:asciiTheme="majorHAnsi" w:hAnsiTheme="majorHAnsi" w:cstheme="majorHAnsi"/>
          <w:sz w:val="16"/>
        </w:rPr>
        <w:t xml:space="preserve"> Bob </w:t>
      </w:r>
      <w:r w:rsidRPr="00CF3CF3">
        <w:rPr>
          <w:rStyle w:val="Emphasis"/>
          <w:rFonts w:asciiTheme="majorHAnsi" w:hAnsiTheme="majorHAnsi" w:cstheme="majorHAnsi"/>
          <w:highlight w:val="cyan"/>
        </w:rPr>
        <w:t>Ehrlich</w:t>
      </w:r>
      <w:r w:rsidRPr="007512A1">
        <w:rPr>
          <w:rFonts w:asciiTheme="majorHAnsi" w:hAnsiTheme="majorHAnsi" w:cstheme="majorHAnsi"/>
          <w:sz w:val="16"/>
        </w:rPr>
        <w:t xml:space="preserve"> (Fairfax, Va.) (no relation to Paul Ehrlich) </w:t>
      </w:r>
      <w:r w:rsidRPr="007512A1">
        <w:rPr>
          <w:rStyle w:val="StyleUnderline"/>
          <w:rFonts w:asciiTheme="majorHAnsi" w:hAnsiTheme="majorHAnsi" w:cstheme="majorHAnsi"/>
        </w:rPr>
        <w:t xml:space="preserve">come to mind. </w:t>
      </w:r>
      <w:r w:rsidRPr="00CF3CF3">
        <w:rPr>
          <w:rStyle w:val="StyleUnderline"/>
          <w:rFonts w:asciiTheme="majorHAnsi" w:hAnsiTheme="majorHAnsi" w:cstheme="majorHAnsi"/>
          <w:highlight w:val="cyan"/>
        </w:rPr>
        <w:t xml:space="preserve">The hypothesis was </w:t>
      </w:r>
      <w:r w:rsidRPr="00CF3CF3">
        <w:rPr>
          <w:rStyle w:val="Emphasis"/>
          <w:rFonts w:asciiTheme="majorHAnsi" w:hAnsiTheme="majorHAnsi" w:cstheme="majorHAnsi"/>
          <w:highlight w:val="cyan"/>
        </w:rPr>
        <w:t>really "politics disguised as science</w:t>
      </w:r>
      <w:r w:rsidRPr="007512A1">
        <w:rPr>
          <w:rStyle w:val="StyleUnderline"/>
          <w:rFonts w:asciiTheme="majorHAnsi" w:hAnsiTheme="majorHAnsi" w:cstheme="majorHAnsi"/>
        </w:rPr>
        <w: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The whole </w:t>
      </w:r>
      <w:r w:rsidRPr="00CF3CF3">
        <w:rPr>
          <w:rStyle w:val="StyleUnderline"/>
          <w:rFonts w:asciiTheme="majorHAnsi" w:hAnsiTheme="majorHAnsi" w:cstheme="majorHAnsi"/>
          <w:highlight w:val="cyan"/>
        </w:rPr>
        <w:t>TTAPS</w:t>
      </w:r>
      <w:r w:rsidRPr="007512A1">
        <w:rPr>
          <w:rStyle w:val="StyleUnderline"/>
          <w:rFonts w:asciiTheme="majorHAnsi" w:hAnsiTheme="majorHAnsi" w:cstheme="majorHAnsi"/>
        </w:rPr>
        <w:t xml:space="preserve"> scheme </w:t>
      </w:r>
      <w:r w:rsidRPr="00CF3CF3">
        <w:rPr>
          <w:rStyle w:val="StyleUnderline"/>
          <w:rFonts w:asciiTheme="majorHAnsi" w:hAnsiTheme="majorHAnsi" w:cstheme="majorHAnsi"/>
          <w:highlight w:val="cyan"/>
        </w:rPr>
        <w:t xml:space="preserve">was </w:t>
      </w:r>
      <w:r w:rsidRPr="00CF3CF3">
        <w:rPr>
          <w:rStyle w:val="Emphasis"/>
          <w:rFonts w:asciiTheme="majorHAnsi" w:hAnsiTheme="majorHAnsi" w:cstheme="majorHAnsi"/>
          <w:highlight w:val="cyan"/>
        </w:rPr>
        <w:t>contrived to deliver the desired consequence</w:t>
      </w:r>
      <w:r w:rsidRPr="00CF3CF3">
        <w:rPr>
          <w:rStyle w:val="StyleUnderline"/>
          <w:rFonts w:asciiTheme="majorHAnsi" w:hAnsiTheme="majorHAnsi" w:cstheme="majorHAnsi"/>
          <w:highlight w:val="cyan"/>
        </w:rPr>
        <w:t xml:space="preserve">. It required the smoke layer to be of </w:t>
      </w:r>
      <w:r w:rsidRPr="00CF3CF3">
        <w:rPr>
          <w:rStyle w:val="Emphasis"/>
          <w:rFonts w:asciiTheme="majorHAnsi" w:hAnsiTheme="majorHAnsi" w:cstheme="majorHAnsi"/>
          <w:highlight w:val="cyan"/>
        </w:rPr>
        <w:t>just</w:t>
      </w:r>
      <w:r w:rsidRPr="007512A1">
        <w:rPr>
          <w:rStyle w:val="Emphasis"/>
          <w:rFonts w:asciiTheme="majorHAnsi" w:hAnsiTheme="majorHAnsi" w:cstheme="majorHAnsi"/>
        </w:rPr>
        <w:t xml:space="preserve"> the </w:t>
      </w:r>
      <w:r w:rsidRPr="00CF3CF3">
        <w:rPr>
          <w:rStyle w:val="Emphasis"/>
          <w:rFonts w:asciiTheme="majorHAnsi" w:hAnsiTheme="majorHAnsi" w:cstheme="majorHAnsi"/>
          <w:highlight w:val="cyan"/>
        </w:rPr>
        <w:t>right</w:t>
      </w:r>
      <w:r w:rsidRPr="007512A1">
        <w:rPr>
          <w:rStyle w:val="Emphasis"/>
          <w:rFonts w:asciiTheme="majorHAnsi" w:hAnsiTheme="majorHAnsi" w:cstheme="majorHAnsi"/>
        </w:rPr>
        <w:t xml:space="preserve"> thickness, covering the whole Earth, and lasting for many months. </w:t>
      </w:r>
      <w:r w:rsidRPr="007512A1">
        <w:rPr>
          <w:rStyle w:val="StyleUnderline"/>
          <w:rFonts w:asciiTheme="majorHAnsi" w:hAnsiTheme="majorHAnsi" w:cstheme="majorHAnsi"/>
        </w:rPr>
        <w:t xml:space="preserve">The </w:t>
      </w:r>
      <w:r w:rsidRPr="00CF3CF3">
        <w:rPr>
          <w:rStyle w:val="StyleUnderline"/>
          <w:rFonts w:asciiTheme="majorHAnsi" w:hAnsiTheme="majorHAnsi" w:cstheme="majorHAnsi"/>
          <w:highlight w:val="cyan"/>
        </w:rPr>
        <w:t>Kuwait oil fires</w:t>
      </w:r>
      <w:r w:rsidRPr="007512A1">
        <w:rPr>
          <w:rStyle w:val="StyleUnderline"/>
          <w:rFonts w:asciiTheme="majorHAnsi" w:hAnsiTheme="majorHAnsi" w:cstheme="majorHAnsi"/>
        </w:rPr>
        <w:t xml:space="preserve"> in 1991 produced a lot of smoke, but it </w:t>
      </w:r>
      <w:r w:rsidRPr="00CF3CF3">
        <w:rPr>
          <w:rStyle w:val="Emphasis"/>
          <w:rFonts w:asciiTheme="majorHAnsi" w:hAnsiTheme="majorHAnsi" w:cstheme="majorHAnsi"/>
          <w:highlight w:val="cyan"/>
        </w:rPr>
        <w:t>rained out</w:t>
      </w:r>
      <w:r w:rsidRPr="007512A1">
        <w:rPr>
          <w:rStyle w:val="StyleUnderline"/>
          <w:rFonts w:asciiTheme="majorHAnsi" w:hAnsiTheme="majorHAnsi" w:cstheme="majorHAnsi"/>
        </w:rPr>
        <w:t xml:space="preserve"> after a few days</w:t>
      </w:r>
      <w:r w:rsidRPr="007512A1">
        <w:rPr>
          <w:rFonts w:asciiTheme="majorHAnsi" w:hAnsiTheme="majorHAnsi" w:cstheme="majorHAnsi"/>
          <w:sz w:val="16"/>
        </w:rPr>
        <w:t xml:space="preserve">. I had a </w:t>
      </w:r>
      <w:proofErr w:type="gramStart"/>
      <w:r w:rsidRPr="007512A1">
        <w:rPr>
          <w:rFonts w:asciiTheme="majorHAnsi" w:hAnsiTheme="majorHAnsi" w:cstheme="majorHAnsi"/>
          <w:sz w:val="16"/>
        </w:rPr>
        <w:t>mini-debate</w:t>
      </w:r>
      <w:proofErr w:type="gramEnd"/>
      <w:r w:rsidRPr="007512A1">
        <w:rPr>
          <w:rFonts w:asciiTheme="majorHAnsi" w:hAnsiTheme="majorHAnsi" w:cstheme="majorHAnsi"/>
          <w:sz w:val="16"/>
        </w:rPr>
        <w:t xml:space="preserv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CF3CF3">
        <w:rPr>
          <w:rStyle w:val="StyleUnderline"/>
          <w:rFonts w:asciiTheme="majorHAnsi" w:hAnsiTheme="majorHAnsi" w:cstheme="majorHAnsi"/>
          <w:highlight w:val="cyan"/>
        </w:rPr>
        <w:t xml:space="preserve">the initial nuclear bursts </w:t>
      </w:r>
      <w:r w:rsidRPr="00CF3CF3">
        <w:rPr>
          <w:rStyle w:val="Emphasis"/>
          <w:rFonts w:asciiTheme="majorHAnsi" w:hAnsiTheme="majorHAnsi" w:cstheme="majorHAnsi"/>
          <w:highlight w:val="cyan"/>
        </w:rPr>
        <w:t>inject water vapor</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into the stratosphere, </w:t>
      </w:r>
      <w:r w:rsidRPr="00CF3CF3">
        <w:rPr>
          <w:rStyle w:val="StyleUnderline"/>
          <w:rFonts w:asciiTheme="majorHAnsi" w:hAnsiTheme="majorHAnsi" w:cstheme="majorHAnsi"/>
          <w:highlight w:val="cyan"/>
        </w:rPr>
        <w:t xml:space="preserve">which </w:t>
      </w:r>
      <w:r w:rsidRPr="00CF3CF3">
        <w:rPr>
          <w:rStyle w:val="Emphasis"/>
          <w:rFonts w:asciiTheme="majorHAnsi" w:hAnsiTheme="majorHAnsi" w:cstheme="majorHAnsi"/>
          <w:highlight w:val="cyan"/>
        </w:rPr>
        <w:t>turns into</w:t>
      </w:r>
      <w:r w:rsidRPr="007512A1">
        <w:rPr>
          <w:rStyle w:val="Emphasis"/>
          <w:rFonts w:asciiTheme="majorHAnsi" w:hAnsiTheme="majorHAnsi" w:cstheme="majorHAnsi"/>
        </w:rPr>
        <w:t xml:space="preserve"> contrail-like cirrus </w:t>
      </w:r>
      <w:r w:rsidRPr="00CF3CF3">
        <w:rPr>
          <w:rStyle w:val="Emphasis"/>
          <w:rFonts w:asciiTheme="majorHAnsi" w:hAnsiTheme="majorHAnsi" w:cstheme="majorHAnsi"/>
          <w:highlight w:val="cyan"/>
        </w:rPr>
        <w:t>clouds</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 xml:space="preserve">That </w:t>
      </w:r>
      <w:proofErr w:type="gramStart"/>
      <w:r w:rsidRPr="00CF3CF3">
        <w:rPr>
          <w:rStyle w:val="StyleUnderline"/>
          <w:rFonts w:asciiTheme="majorHAnsi" w:hAnsiTheme="majorHAnsi" w:cstheme="majorHAnsi"/>
          <w:highlight w:val="cyan"/>
        </w:rPr>
        <w:t>actually leads</w:t>
      </w:r>
      <w:proofErr w:type="gramEnd"/>
      <w:r w:rsidRPr="00CF3CF3">
        <w:rPr>
          <w:rStyle w:val="StyleUnderline"/>
          <w:rFonts w:asciiTheme="majorHAnsi" w:hAnsiTheme="majorHAnsi" w:cstheme="majorHAnsi"/>
          <w:highlight w:val="cyan"/>
        </w:rPr>
        <w:t xml:space="preserve"> to a strong initial </w:t>
      </w:r>
      <w:r w:rsidRPr="00CF3CF3">
        <w:rPr>
          <w:rStyle w:val="Emphasis"/>
          <w:rFonts w:asciiTheme="majorHAnsi" w:hAnsiTheme="majorHAnsi" w:cstheme="majorHAnsi"/>
          <w:highlight w:val="cyan"/>
        </w:rPr>
        <w:t>warming</w:t>
      </w:r>
      <w:r w:rsidRPr="00CF3CF3">
        <w:rPr>
          <w:rStyle w:val="StyleUnderline"/>
          <w:rFonts w:asciiTheme="majorHAnsi" w:hAnsiTheme="majorHAnsi" w:cstheme="majorHAnsi"/>
          <w:highlight w:val="cyan"/>
        </w:rPr>
        <w:t xml:space="preserve"> and a "</w:t>
      </w:r>
      <w:r w:rsidRPr="00CF3CF3">
        <w:rPr>
          <w:rStyle w:val="Emphasis"/>
          <w:rFonts w:asciiTheme="majorHAnsi" w:hAnsiTheme="majorHAnsi" w:cstheme="majorHAnsi"/>
          <w:highlight w:val="cyan"/>
        </w:rPr>
        <w:t>nuclear summer</w:t>
      </w:r>
      <w:r w:rsidRPr="00CF3CF3">
        <w:rPr>
          <w:rStyle w:val="StyleUnderline"/>
          <w:rFonts w:asciiTheme="majorHAnsi" w:hAnsiTheme="majorHAnsi" w:cstheme="majorHAnsi"/>
          <w:highlight w:val="cyan"/>
        </w:rPr>
        <w:t>."</w:t>
      </w:r>
      <w:r w:rsidRPr="007512A1">
        <w:rPr>
          <w:rFonts w:asciiTheme="majorHAnsi" w:hAnsiTheme="majorHAnsi" w:cstheme="majorHAnsi"/>
          <w:sz w:val="16"/>
        </w:rPr>
        <w:t xml:space="preserve"> </w:t>
      </w:r>
    </w:p>
    <w:p w14:paraId="5AA519E0" w14:textId="77777777" w:rsidR="008932A3" w:rsidRPr="007512A1" w:rsidRDefault="008932A3" w:rsidP="008932A3">
      <w:pPr>
        <w:pStyle w:val="Heading4"/>
        <w:rPr>
          <w:rFonts w:asciiTheme="majorHAnsi" w:hAnsiTheme="majorHAnsi" w:cstheme="majorHAnsi"/>
        </w:rPr>
      </w:pPr>
      <w:r w:rsidRPr="007512A1">
        <w:rPr>
          <w:rFonts w:asciiTheme="majorHAnsi" w:hAnsiTheme="majorHAnsi" w:cstheme="majorHAnsi"/>
        </w:rPr>
        <w:t xml:space="preserve">Rigorous climate simulations prove that </w:t>
      </w:r>
      <w:r w:rsidRPr="007512A1">
        <w:rPr>
          <w:rFonts w:asciiTheme="majorHAnsi" w:hAnsiTheme="majorHAnsi" w:cstheme="majorHAnsi"/>
          <w:u w:val="single"/>
        </w:rPr>
        <w:t>hydrophilic black carbon</w:t>
      </w:r>
      <w:r w:rsidRPr="007512A1">
        <w:rPr>
          <w:rFonts w:asciiTheme="majorHAnsi" w:hAnsiTheme="majorHAnsi" w:cstheme="majorHAnsi"/>
        </w:rPr>
        <w:t xml:space="preserve"> would cause to atmospheric precipitation – results in a </w:t>
      </w:r>
      <w:r w:rsidRPr="007512A1">
        <w:rPr>
          <w:rFonts w:asciiTheme="majorHAnsi" w:hAnsiTheme="majorHAnsi" w:cstheme="majorHAnsi"/>
          <w:u w:val="single"/>
        </w:rPr>
        <w:t>rainout effect</w:t>
      </w:r>
      <w:r w:rsidRPr="007512A1">
        <w:rPr>
          <w:rFonts w:asciiTheme="majorHAnsi" w:hAnsiTheme="majorHAnsi" w:cstheme="majorHAnsi"/>
        </w:rPr>
        <w:t xml:space="preserve"> that quickly reverses nuclear cooling</w:t>
      </w:r>
    </w:p>
    <w:p w14:paraId="0ADE8BFB" w14:textId="77777777" w:rsidR="008932A3" w:rsidRPr="007512A1" w:rsidRDefault="008932A3" w:rsidP="008932A3">
      <w:pPr>
        <w:rPr>
          <w:rFonts w:asciiTheme="majorHAnsi" w:hAnsiTheme="majorHAnsi" w:cstheme="majorHAnsi"/>
          <w:sz w:val="16"/>
          <w:szCs w:val="16"/>
        </w:rPr>
      </w:pPr>
      <w:r w:rsidRPr="007512A1">
        <w:rPr>
          <w:rStyle w:val="Style13ptBold"/>
          <w:rFonts w:asciiTheme="majorHAnsi" w:hAnsiTheme="majorHAnsi" w:cstheme="majorHAnsi"/>
        </w:rPr>
        <w:t>Reisner et al. 18</w:t>
      </w:r>
      <w:r w:rsidRPr="007512A1">
        <w:rPr>
          <w:rFonts w:asciiTheme="majorHAnsi" w:hAnsiTheme="majorHAnsi" w:cstheme="majorHAnsi"/>
        </w:rPr>
        <w:t xml:space="preserve"> </w:t>
      </w:r>
      <w:r w:rsidRPr="007512A1">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gramStart"/>
      <w:r w:rsidRPr="007512A1">
        <w:rPr>
          <w:rFonts w:asciiTheme="majorHAnsi" w:hAnsiTheme="majorHAnsi" w:cstheme="majorHAnsi"/>
          <w:sz w:val="16"/>
          <w:szCs w:val="16"/>
        </w:rPr>
        <w:t>exchange:An</w:t>
      </w:r>
      <w:proofErr w:type="gramEnd"/>
      <w:r w:rsidRPr="007512A1">
        <w:rPr>
          <w:rFonts w:asciiTheme="majorHAnsi" w:hAnsiTheme="majorHAnsi" w:cstheme="majorHAnsi"/>
          <w:sz w:val="16"/>
          <w:szCs w:val="16"/>
        </w:rPr>
        <w:t xml:space="preserve"> improved assessment based on detailed source calculations”. 3/16/18. DOA: 7/13/19. </w:t>
      </w:r>
      <w:hyperlink r:id="rId18" w:history="1">
        <w:r w:rsidRPr="007512A1">
          <w:rPr>
            <w:rStyle w:val="Hyperlink"/>
            <w:rFonts w:asciiTheme="majorHAnsi" w:hAnsiTheme="majorHAnsi" w:cstheme="majorHAnsi"/>
            <w:sz w:val="16"/>
            <w:szCs w:val="16"/>
          </w:rPr>
          <w:t>https://agupubs.onlinelibrary.wiley.com/doi/full/10.1002/2017JD027331</w:t>
        </w:r>
      </w:hyperlink>
      <w:r w:rsidRPr="007512A1">
        <w:rPr>
          <w:rFonts w:asciiTheme="majorHAnsi" w:hAnsiTheme="majorHAnsi" w:cstheme="majorHAnsi"/>
          <w:sz w:val="16"/>
          <w:szCs w:val="16"/>
        </w:rPr>
        <w:t>)</w:t>
      </w:r>
    </w:p>
    <w:p w14:paraId="16ACDB5A" w14:textId="77777777" w:rsidR="008932A3" w:rsidRPr="007512A1" w:rsidRDefault="008932A3" w:rsidP="008932A3">
      <w:pPr>
        <w:rPr>
          <w:rFonts w:asciiTheme="majorHAnsi" w:hAnsiTheme="majorHAnsi" w:cstheme="majorHAnsi"/>
          <w:sz w:val="10"/>
          <w:szCs w:val="10"/>
        </w:rPr>
      </w:pPr>
      <w:r w:rsidRPr="007512A1">
        <w:rPr>
          <w:rFonts w:asciiTheme="majorHAnsi" w:hAnsiTheme="majorHAnsi" w:cstheme="majorHAnsi"/>
          <w:sz w:val="16"/>
          <w:szCs w:val="16"/>
        </w:rPr>
        <w:t>*BC = Black Carbon</w:t>
      </w:r>
    </w:p>
    <w:p w14:paraId="0067C3E5" w14:textId="77777777" w:rsidR="008932A3" w:rsidRPr="007512A1" w:rsidRDefault="008932A3" w:rsidP="008932A3">
      <w:pPr>
        <w:rPr>
          <w:rFonts w:asciiTheme="majorHAnsi" w:hAnsiTheme="majorHAnsi" w:cstheme="majorHAnsi"/>
          <w:b/>
          <w:bCs/>
          <w:u w:val="single"/>
        </w:rPr>
      </w:pPr>
      <w:r w:rsidRPr="007512A1">
        <w:rPr>
          <w:rFonts w:asciiTheme="majorHAnsi" w:hAnsiTheme="majorHAnsi" w:cstheme="majorHAnsi"/>
          <w:u w:val="single"/>
        </w:rPr>
        <w:t xml:space="preserve">The no-rubble simulation produces </w:t>
      </w:r>
      <w:r w:rsidRPr="007512A1">
        <w:rPr>
          <w:rFonts w:asciiTheme="majorHAnsi" w:hAnsiTheme="majorHAnsi" w:cstheme="majorHAnsi"/>
          <w:sz w:val="16"/>
          <w:szCs w:val="16"/>
        </w:rPr>
        <w:t xml:space="preserve">a </w:t>
      </w:r>
      <w:r w:rsidRPr="007512A1">
        <w:rPr>
          <w:rFonts w:asciiTheme="majorHAnsi" w:hAnsiTheme="majorHAnsi" w:cstheme="majorHAnsi"/>
          <w:u w:val="single"/>
        </w:rPr>
        <w:t>significantly more intense fire</w:t>
      </w:r>
      <w:r w:rsidRPr="007512A1">
        <w:rPr>
          <w:rFonts w:asciiTheme="majorHAnsi" w:hAnsiTheme="majorHAnsi" w:cstheme="majorHAnsi"/>
          <w:sz w:val="16"/>
          <w:szCs w:val="16"/>
        </w:rPr>
        <w:t xml:space="preserve">, </w:t>
      </w:r>
      <w:r w:rsidRPr="007512A1">
        <w:rPr>
          <w:rFonts w:asciiTheme="majorHAnsi" w:hAnsiTheme="majorHAnsi" w:cstheme="majorHAnsi"/>
          <w:u w:val="single"/>
        </w:rPr>
        <w:t xml:space="preserve">with more </w:t>
      </w:r>
      <w:r w:rsidRPr="007512A1">
        <w:rPr>
          <w:rFonts w:asciiTheme="majorHAnsi" w:hAnsiTheme="majorHAnsi" w:cstheme="majorHAnsi"/>
          <w:sz w:val="16"/>
          <w:szCs w:val="16"/>
        </w:rPr>
        <w:t xml:space="preserve">fire </w:t>
      </w:r>
      <w:r w:rsidRPr="007512A1">
        <w:rPr>
          <w:rFonts w:asciiTheme="majorHAnsi" w:hAnsiTheme="majorHAnsi" w:cstheme="majorHAnsi"/>
          <w:u w:val="single"/>
        </w:rPr>
        <w:t>spread</w:t>
      </w:r>
      <w:r w:rsidRPr="007512A1">
        <w:rPr>
          <w:rFonts w:asciiTheme="majorHAnsi" w:hAnsiTheme="majorHAnsi" w:cstheme="majorHAnsi"/>
          <w:sz w:val="16"/>
          <w:szCs w:val="16"/>
        </w:rPr>
        <w:t xml:space="preserve">, </w:t>
      </w:r>
      <w:r w:rsidRPr="007512A1">
        <w:rPr>
          <w:rFonts w:asciiTheme="majorHAnsi" w:hAnsiTheme="majorHAnsi" w:cstheme="majorHAnsi"/>
          <w:u w:val="single"/>
        </w:rPr>
        <w:t xml:space="preserve">and </w:t>
      </w:r>
      <w:r w:rsidRPr="007512A1">
        <w:rPr>
          <w:rFonts w:asciiTheme="majorHAnsi" w:hAnsiTheme="majorHAnsi" w:cstheme="majorHAnsi"/>
          <w:sz w:val="16"/>
          <w:szCs w:val="16"/>
        </w:rPr>
        <w:t xml:space="preserve">consequently </w:t>
      </w:r>
      <w:r w:rsidRPr="007512A1">
        <w:rPr>
          <w:rFonts w:asciiTheme="majorHAnsi" w:hAnsiTheme="majorHAnsi" w:cstheme="majorHAnsi"/>
          <w:u w:val="single"/>
        </w:rPr>
        <w:t>a significantly stronger plume with larger amounts of BC reaching into the upper atmosphere</w:t>
      </w:r>
      <w:r w:rsidRPr="007512A1">
        <w:rPr>
          <w:rFonts w:asciiTheme="majorHAnsi" w:hAnsiTheme="majorHAnsi" w:cstheme="majorHAnsi"/>
          <w:sz w:val="16"/>
          <w:szCs w:val="16"/>
        </w:rPr>
        <w:t xml:space="preserve"> than the simulation with rubble, illustrated in Figure 5. </w:t>
      </w:r>
      <w:r w:rsidRPr="007512A1">
        <w:rPr>
          <w:rFonts w:asciiTheme="majorHAnsi" w:hAnsiTheme="majorHAnsi" w:cstheme="majorHAnsi"/>
          <w:u w:val="single"/>
        </w:rPr>
        <w:t xml:space="preserve">While the no-rubble simulation </w:t>
      </w:r>
      <w:r w:rsidRPr="007512A1">
        <w:rPr>
          <w:rFonts w:asciiTheme="majorHAnsi" w:hAnsiTheme="majorHAnsi" w:cstheme="majorHAnsi"/>
          <w:b/>
          <w:bCs/>
          <w:u w:val="single"/>
        </w:rPr>
        <w:t xml:space="preserve">represents </w:t>
      </w:r>
      <w:r w:rsidRPr="00CF3CF3">
        <w:rPr>
          <w:rFonts w:asciiTheme="majorHAnsi" w:hAnsiTheme="majorHAnsi" w:cstheme="majorHAnsi"/>
          <w:b/>
          <w:bCs/>
          <w:highlight w:val="cyan"/>
          <w:u w:val="single"/>
        </w:rPr>
        <w:t>the worst-case scenario</w:t>
      </w:r>
      <w:r w:rsidRPr="007512A1">
        <w:rPr>
          <w:rFonts w:asciiTheme="majorHAnsi" w:hAnsiTheme="majorHAnsi" w:cstheme="majorHAnsi"/>
          <w:u w:val="single"/>
        </w:rPr>
        <w:t xml:space="preserve"> involving vigorous fire activity</w:t>
      </w:r>
      <w:r w:rsidRPr="007512A1">
        <w:rPr>
          <w:rFonts w:asciiTheme="majorHAnsi" w:hAnsiTheme="majorHAnsi" w:cstheme="majorHAnsi"/>
          <w:sz w:val="16"/>
          <w:szCs w:val="16"/>
        </w:rPr>
        <w:t xml:space="preserve">, </w:t>
      </w:r>
      <w:r w:rsidRPr="00CF3CF3">
        <w:rPr>
          <w:rFonts w:asciiTheme="majorHAnsi" w:hAnsiTheme="majorHAnsi" w:cstheme="majorHAnsi"/>
          <w:b/>
          <w:bCs/>
          <w:highlight w:val="cyan"/>
          <w:u w:val="single"/>
        </w:rPr>
        <w:t>only a relatively small amount of carbon makes its way into the stratosphere</w:t>
      </w:r>
      <w:r w:rsidRPr="007512A1">
        <w:rPr>
          <w:rFonts w:asciiTheme="majorHAnsi" w:hAnsiTheme="majorHAnsi" w:cstheme="majorHAnsi"/>
          <w:u w:val="single"/>
        </w:rPr>
        <w:t xml:space="preserve"> </w:t>
      </w:r>
      <w:proofErr w:type="gramStart"/>
      <w:r w:rsidRPr="007512A1">
        <w:rPr>
          <w:rFonts w:asciiTheme="majorHAnsi" w:hAnsiTheme="majorHAnsi" w:cstheme="majorHAnsi"/>
          <w:sz w:val="16"/>
          <w:szCs w:val="16"/>
        </w:rPr>
        <w:t>during the course of</w:t>
      </w:r>
      <w:proofErr w:type="gramEnd"/>
      <w:r w:rsidRPr="007512A1">
        <w:rPr>
          <w:rFonts w:asciiTheme="majorHAnsi" w:hAnsiTheme="majorHAnsi" w:cstheme="majorHAnsi"/>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7512A1">
        <w:rPr>
          <w:rFonts w:asciiTheme="majorHAnsi" w:hAnsiTheme="majorHAnsi" w:cstheme="majorHAnsi"/>
          <w:sz w:val="16"/>
          <w:szCs w:val="16"/>
        </w:rPr>
        <w:t>time period</w:t>
      </w:r>
      <w:proofErr w:type="gramEnd"/>
      <w:r w:rsidRPr="007512A1">
        <w:rPr>
          <w:rFonts w:asciiTheme="majorHAnsi" w:hAnsiTheme="majorHAnsi" w:cstheme="majorHAnsi"/>
          <w:sz w:val="16"/>
          <w:szCs w:val="16"/>
        </w:rPr>
        <w:t xml:space="preserve"> (roughly 10 minutes) that a nuclear weapon fluence can effectively ignite a large area of fuel producing an impressive atmospheric response. Figure 6 shows </w:t>
      </w:r>
      <w:r w:rsidRPr="007512A1">
        <w:rPr>
          <w:rFonts w:asciiTheme="majorHAnsi" w:hAnsiTheme="majorHAnsi" w:cstheme="majorHAnsi"/>
          <w:u w:val="single"/>
        </w:rPr>
        <w:t>vertical profiles of BC</w:t>
      </w:r>
      <w:r w:rsidRPr="007512A1">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7512A1">
        <w:rPr>
          <w:rFonts w:asciiTheme="majorHAnsi" w:hAnsiTheme="majorHAnsi" w:cstheme="majorHAnsi"/>
          <w:u w:val="single"/>
        </w:rPr>
        <w:t>reside</w:t>
      </w:r>
      <w:r w:rsidRPr="007512A1">
        <w:rPr>
          <w:rFonts w:asciiTheme="majorHAnsi" w:hAnsiTheme="majorHAnsi" w:cstheme="majorHAnsi"/>
          <w:sz w:val="16"/>
          <w:szCs w:val="16"/>
        </w:rPr>
        <w:t xml:space="preserve">s </w:t>
      </w:r>
      <w:r w:rsidRPr="007512A1">
        <w:rPr>
          <w:rFonts w:asciiTheme="majorHAnsi" w:hAnsiTheme="majorHAnsi" w:cstheme="majorHAnsi"/>
          <w:b/>
          <w:bCs/>
          <w:u w:val="single"/>
        </w:rPr>
        <w:t>below the stratosphere</w:t>
      </w:r>
      <w:r w:rsidRPr="007512A1">
        <w:rPr>
          <w:rFonts w:asciiTheme="majorHAnsi" w:hAnsiTheme="majorHAnsi" w:cstheme="majorHAnsi"/>
          <w:sz w:val="16"/>
          <w:szCs w:val="16"/>
        </w:rPr>
        <w:t xml:space="preserve"> (3.46 Tg below 12 km) </w:t>
      </w:r>
      <w:r w:rsidRPr="007512A1">
        <w:rPr>
          <w:rFonts w:asciiTheme="majorHAnsi" w:hAnsiTheme="majorHAnsi" w:cstheme="majorHAnsi"/>
          <w:u w:val="single"/>
        </w:rPr>
        <w:t xml:space="preserve">and can be </w:t>
      </w:r>
      <w:r w:rsidRPr="007512A1">
        <w:rPr>
          <w:rFonts w:asciiTheme="majorHAnsi" w:hAnsiTheme="majorHAnsi" w:cstheme="majorHAnsi"/>
          <w:b/>
          <w:bCs/>
          <w:u w:val="single"/>
        </w:rPr>
        <w:t>readily impacted by scavenging from precipitation</w:t>
      </w:r>
      <w:r w:rsidRPr="007512A1">
        <w:rPr>
          <w:rFonts w:asciiTheme="majorHAnsi" w:hAnsiTheme="majorHAnsi" w:cstheme="majorHAnsi"/>
          <w:u w:val="single"/>
        </w:rPr>
        <w:t xml:space="preserve"> either via pyro-cumulonimbus produced by the fire itself</w:t>
      </w:r>
      <w:r w:rsidRPr="007512A1">
        <w:rPr>
          <w:rFonts w:asciiTheme="majorHAnsi" w:hAnsiTheme="majorHAnsi" w:cstheme="majorHAnsi"/>
          <w:sz w:val="16"/>
          <w:szCs w:val="16"/>
        </w:rPr>
        <w:t xml:space="preserve"> (not modeled) </w:t>
      </w:r>
      <w:r w:rsidRPr="007512A1">
        <w:rPr>
          <w:rFonts w:asciiTheme="majorHAnsi" w:hAnsiTheme="majorHAnsi" w:cstheme="majorHAnsi"/>
          <w:u w:val="single"/>
        </w:rPr>
        <w:t>or other synoptic weather systems</w:t>
      </w:r>
      <w:r w:rsidRPr="007512A1">
        <w:rPr>
          <w:rFonts w:asciiTheme="majorHAnsi" w:hAnsiTheme="majorHAnsi" w:cstheme="majorHAnsi"/>
          <w:sz w:val="16"/>
          <w:szCs w:val="16"/>
        </w:rPr>
        <w:t xml:space="preserve">. While the impact on climate of these more realistic profiles will be explored in the next section, it should be mentioned that </w:t>
      </w:r>
      <w:r w:rsidRPr="00CF3CF3">
        <w:rPr>
          <w:rFonts w:asciiTheme="majorHAnsi" w:hAnsiTheme="majorHAnsi" w:cstheme="majorHAnsi"/>
          <w:b/>
          <w:bCs/>
          <w:highlight w:val="cyan"/>
          <w:u w:val="single"/>
        </w:rPr>
        <w:t>these estimates are</w:t>
      </w:r>
      <w:r w:rsidRPr="007512A1">
        <w:rPr>
          <w:rFonts w:asciiTheme="majorHAnsi" w:hAnsiTheme="majorHAnsi" w:cstheme="majorHAnsi"/>
          <w:sz w:val="16"/>
          <w:szCs w:val="16"/>
        </w:rPr>
        <w:t xml:space="preserve"> still </w:t>
      </w:r>
      <w:r w:rsidRPr="00CF3CF3">
        <w:rPr>
          <w:rFonts w:asciiTheme="majorHAnsi" w:hAnsiTheme="majorHAnsi" w:cstheme="majorHAnsi"/>
          <w:b/>
          <w:bCs/>
          <w:highlight w:val="cyan"/>
          <w:u w:val="single"/>
        </w:rPr>
        <w:t>at the high end</w:t>
      </w:r>
      <w:r w:rsidRPr="007512A1">
        <w:rPr>
          <w:rFonts w:asciiTheme="majorHAnsi" w:hAnsiTheme="majorHAnsi" w:cstheme="majorHAnsi"/>
          <w:u w:val="single"/>
        </w:rPr>
        <w:t xml:space="preserve">, </w:t>
      </w:r>
      <w:r w:rsidRPr="00CF3CF3">
        <w:rPr>
          <w:rFonts w:asciiTheme="majorHAnsi" w:hAnsiTheme="majorHAnsi" w:cstheme="majorHAnsi"/>
          <w:highlight w:val="cyan"/>
          <w:u w:val="single"/>
        </w:rPr>
        <w:t>considering the inherent simplifications</w:t>
      </w:r>
      <w:r w:rsidRPr="007512A1">
        <w:rPr>
          <w:rFonts w:asciiTheme="majorHAnsi" w:hAnsiTheme="majorHAnsi" w:cstheme="majorHAnsi"/>
          <w:u w:val="single"/>
        </w:rPr>
        <w:t xml:space="preserve"> in the combustion model </w:t>
      </w:r>
      <w:r w:rsidRPr="00CF3CF3">
        <w:rPr>
          <w:rFonts w:asciiTheme="majorHAnsi" w:hAnsiTheme="majorHAnsi" w:cstheme="majorHAnsi"/>
          <w:highlight w:val="cyan"/>
          <w:u w:val="single"/>
        </w:rPr>
        <w:t xml:space="preserve">that lead to </w:t>
      </w:r>
      <w:r w:rsidRPr="00CF3CF3">
        <w:rPr>
          <w:rFonts w:asciiTheme="majorHAnsi" w:hAnsiTheme="majorHAnsi" w:cstheme="majorHAnsi"/>
          <w:b/>
          <w:bCs/>
          <w:highlight w:val="cyan"/>
          <w:u w:val="single"/>
        </w:rPr>
        <w:t>overestimating BC production</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3.3 Climate Results </w:t>
      </w:r>
      <w:r w:rsidRPr="007512A1">
        <w:rPr>
          <w:rFonts w:asciiTheme="majorHAnsi" w:hAnsiTheme="majorHAnsi" w:cstheme="majorHAnsi"/>
          <w:u w:val="single"/>
        </w:rPr>
        <w:t xml:space="preserve">Long-term </w:t>
      </w:r>
      <w:r w:rsidRPr="00CF3CF3">
        <w:rPr>
          <w:rFonts w:asciiTheme="majorHAnsi" w:hAnsiTheme="majorHAnsi" w:cstheme="majorHAnsi"/>
          <w:highlight w:val="cyan"/>
          <w:u w:val="single"/>
        </w:rPr>
        <w:t>climatic effects</w:t>
      </w:r>
      <w:r w:rsidRPr="007512A1">
        <w:rPr>
          <w:rFonts w:asciiTheme="majorHAnsi" w:hAnsiTheme="majorHAnsi" w:cstheme="majorHAnsi"/>
          <w:u w:val="single"/>
        </w:rPr>
        <w:t xml:space="preserve"> critically </w:t>
      </w:r>
      <w:r w:rsidRPr="00CF3CF3">
        <w:rPr>
          <w:rFonts w:asciiTheme="majorHAnsi" w:hAnsiTheme="majorHAnsi" w:cstheme="majorHAnsi"/>
          <w:highlight w:val="cyan"/>
          <w:u w:val="single"/>
        </w:rPr>
        <w:t>depend on</w:t>
      </w:r>
      <w:r w:rsidRPr="007512A1">
        <w:rPr>
          <w:rFonts w:asciiTheme="majorHAnsi" w:hAnsiTheme="majorHAnsi" w:cstheme="majorHAnsi"/>
          <w:sz w:val="16"/>
          <w:szCs w:val="16"/>
        </w:rPr>
        <w:t xml:space="preserve"> </w:t>
      </w:r>
      <w:r w:rsidRPr="007512A1">
        <w:rPr>
          <w:rFonts w:asciiTheme="majorHAnsi" w:hAnsiTheme="majorHAnsi" w:cstheme="majorHAnsi"/>
          <w:u w:val="single"/>
        </w:rPr>
        <w:t>the</w:t>
      </w:r>
      <w:r w:rsidRPr="007512A1">
        <w:rPr>
          <w:rFonts w:asciiTheme="majorHAnsi" w:hAnsiTheme="majorHAnsi" w:cstheme="majorHAnsi"/>
          <w:sz w:val="16"/>
          <w:szCs w:val="16"/>
        </w:rPr>
        <w:t xml:space="preserve"> initial injection </w:t>
      </w:r>
      <w:r w:rsidRPr="00CF3CF3">
        <w:rPr>
          <w:rFonts w:asciiTheme="majorHAnsi" w:hAnsiTheme="majorHAnsi" w:cstheme="majorHAnsi"/>
          <w:highlight w:val="cyan"/>
          <w:u w:val="single"/>
        </w:rPr>
        <w:t>height</w:t>
      </w:r>
      <w:r w:rsidRPr="007512A1">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7512A1">
        <w:rPr>
          <w:rFonts w:asciiTheme="majorHAnsi" w:hAnsiTheme="majorHAnsi" w:cstheme="majorHAnsi"/>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CF3CF3">
        <w:rPr>
          <w:rFonts w:asciiTheme="majorHAnsi" w:hAnsiTheme="majorHAnsi" w:cstheme="majorHAnsi"/>
          <w:b/>
          <w:bCs/>
          <w:highlight w:val="cyan"/>
          <w:u w:val="single"/>
        </w:rPr>
        <w:t>Mixing and sedimentation</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tend to </w:t>
      </w:r>
      <w:r w:rsidRPr="00CF3CF3">
        <w:rPr>
          <w:rFonts w:asciiTheme="majorHAnsi" w:hAnsiTheme="majorHAnsi" w:cstheme="majorHAnsi"/>
          <w:b/>
          <w:bCs/>
          <w:highlight w:val="cyan"/>
          <w:u w:val="single"/>
        </w:rPr>
        <w:t>reduce this process</w:t>
      </w:r>
      <w:r w:rsidRPr="00CF3CF3">
        <w:rPr>
          <w:rFonts w:asciiTheme="majorHAnsi" w:hAnsiTheme="majorHAnsi" w:cstheme="majorHAnsi"/>
          <w:highlight w:val="cyan"/>
          <w:u w:val="single"/>
        </w:rPr>
        <w:t>, and low altitude emissions are</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also </w:t>
      </w:r>
      <w:r w:rsidRPr="00CF3CF3">
        <w:rPr>
          <w:rFonts w:asciiTheme="majorHAnsi" w:hAnsiTheme="majorHAnsi" w:cstheme="majorHAnsi"/>
          <w:highlight w:val="cyan"/>
          <w:u w:val="single"/>
        </w:rPr>
        <w:t>significantly impacted by precipitation</w:t>
      </w:r>
      <w:r w:rsidRPr="007512A1">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CF3CF3">
        <w:rPr>
          <w:rFonts w:asciiTheme="majorHAnsi" w:hAnsiTheme="majorHAnsi" w:cstheme="majorHAnsi"/>
          <w:highlight w:val="cyan"/>
          <w:u w:val="single"/>
        </w:rPr>
        <w:t>Of the initial BC</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mass </w:t>
      </w:r>
      <w:r w:rsidRPr="007512A1">
        <w:rPr>
          <w:rFonts w:asciiTheme="majorHAnsi" w:hAnsiTheme="majorHAnsi" w:cstheme="majorHAnsi"/>
          <w:u w:val="single"/>
        </w:rPr>
        <w:t>released in the atmosphere</w:t>
      </w:r>
      <w:r w:rsidRPr="007512A1">
        <w:rPr>
          <w:rFonts w:asciiTheme="majorHAnsi" w:hAnsiTheme="majorHAnsi" w:cstheme="majorHAnsi"/>
          <w:sz w:val="16"/>
          <w:szCs w:val="16"/>
        </w:rPr>
        <w:t xml:space="preserve">, most of which is emitted below 9 km, </w:t>
      </w:r>
      <w:r w:rsidRPr="00CF3CF3">
        <w:rPr>
          <w:rFonts w:asciiTheme="majorHAnsi" w:hAnsiTheme="majorHAnsi" w:cstheme="majorHAnsi"/>
          <w:b/>
          <w:bCs/>
          <w:highlight w:val="cyan"/>
          <w:u w:val="single"/>
        </w:rPr>
        <w:t>70% rains out within the first month</w:t>
      </w:r>
      <w:r w:rsidRPr="007512A1">
        <w:rPr>
          <w:rFonts w:asciiTheme="majorHAnsi" w:hAnsiTheme="majorHAnsi" w:cstheme="majorHAnsi"/>
          <w:u w:val="single"/>
        </w:rPr>
        <w:t xml:space="preserve"> and 78%</w:t>
      </w:r>
      <w:r w:rsidRPr="007512A1">
        <w:rPr>
          <w:rFonts w:asciiTheme="majorHAnsi" w:hAnsiTheme="majorHAnsi" w:cstheme="majorHAnsi"/>
          <w:sz w:val="16"/>
          <w:szCs w:val="16"/>
        </w:rPr>
        <w:t xml:space="preserve">, or about 2.9 Tg, </w:t>
      </w:r>
      <w:r w:rsidRPr="007512A1">
        <w:rPr>
          <w:rFonts w:asciiTheme="majorHAnsi" w:hAnsiTheme="majorHAnsi" w:cstheme="majorHAnsi"/>
          <w:u w:val="single"/>
        </w:rPr>
        <w:t xml:space="preserve">is removed within the first two months </w:t>
      </w:r>
      <w:r w:rsidRPr="007512A1">
        <w:rPr>
          <w:rFonts w:asciiTheme="majorHAnsi" w:hAnsiTheme="majorHAnsi" w:cstheme="majorHAnsi"/>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7512A1">
        <w:rPr>
          <w:rFonts w:asciiTheme="majorHAnsi" w:hAnsiTheme="majorHAnsi" w:cstheme="majorHAnsi"/>
          <w:u w:val="single"/>
        </w:rPr>
        <w:t>The BC distributions</w:t>
      </w:r>
      <w:r w:rsidRPr="007512A1">
        <w:rPr>
          <w:rFonts w:asciiTheme="majorHAnsi" w:hAnsiTheme="majorHAnsi" w:cstheme="majorHAnsi"/>
          <w:sz w:val="16"/>
          <w:szCs w:val="16"/>
        </w:rPr>
        <w:t xml:space="preserve"> used </w:t>
      </w:r>
      <w:r w:rsidRPr="007512A1">
        <w:rPr>
          <w:rFonts w:asciiTheme="majorHAnsi" w:hAnsiTheme="majorHAnsi" w:cstheme="majorHAnsi"/>
          <w:u w:val="single"/>
        </w:rPr>
        <w:t>in</w:t>
      </w:r>
      <w:r w:rsidRPr="007512A1">
        <w:rPr>
          <w:rFonts w:asciiTheme="majorHAnsi" w:hAnsiTheme="majorHAnsi" w:cstheme="majorHAnsi"/>
          <w:sz w:val="16"/>
          <w:szCs w:val="16"/>
        </w:rPr>
        <w:t xml:space="preserve"> our </w:t>
      </w:r>
      <w:r w:rsidRPr="007512A1">
        <w:rPr>
          <w:rFonts w:asciiTheme="majorHAnsi" w:hAnsiTheme="majorHAnsi" w:cstheme="majorHAnsi"/>
          <w:u w:val="single"/>
        </w:rPr>
        <w:t>simulations</w:t>
      </w:r>
      <w:r w:rsidRPr="007512A1">
        <w:rPr>
          <w:rFonts w:asciiTheme="majorHAnsi" w:hAnsiTheme="majorHAnsi" w:cstheme="majorHAnsi"/>
          <w:sz w:val="16"/>
          <w:szCs w:val="16"/>
        </w:rPr>
        <w:t xml:space="preserve"> </w:t>
      </w:r>
      <w:r w:rsidRPr="007512A1">
        <w:rPr>
          <w:rFonts w:asciiTheme="majorHAnsi" w:hAnsiTheme="majorHAnsi" w:cstheme="majorHAnsi"/>
          <w:u w:val="single"/>
        </w:rPr>
        <w:t>imply that</w:t>
      </w:r>
      <w:r w:rsidRPr="007512A1">
        <w:rPr>
          <w:rFonts w:asciiTheme="majorHAnsi" w:hAnsiTheme="majorHAnsi" w:cstheme="majorHAnsi"/>
          <w:sz w:val="16"/>
          <w:szCs w:val="16"/>
        </w:rPr>
        <w:t xml:space="preserve"> the </w:t>
      </w:r>
      <w:r w:rsidRPr="007512A1">
        <w:rPr>
          <w:rFonts w:asciiTheme="majorHAnsi" w:hAnsiTheme="majorHAnsi" w:cstheme="majorHAnsi"/>
          <w:u w:val="single"/>
        </w:rPr>
        <w:t>upward transport of particles</w:t>
      </w:r>
      <w:r w:rsidRPr="007512A1">
        <w:rPr>
          <w:rFonts w:asciiTheme="majorHAnsi" w:hAnsiTheme="majorHAnsi" w:cstheme="majorHAnsi"/>
          <w:sz w:val="16"/>
          <w:szCs w:val="16"/>
        </w:rPr>
        <w:t xml:space="preserve"> </w:t>
      </w:r>
      <w:r w:rsidRPr="007512A1">
        <w:rPr>
          <w:rFonts w:asciiTheme="majorHAnsi" w:hAnsiTheme="majorHAnsi" w:cstheme="majorHAnsi"/>
          <w:u w:val="single"/>
        </w:rPr>
        <w:t>is substantially less efficient compared to the case in</w:t>
      </w:r>
      <w:r w:rsidRPr="007512A1">
        <w:rPr>
          <w:rFonts w:asciiTheme="majorHAnsi" w:hAnsiTheme="majorHAnsi" w:cstheme="majorHAnsi"/>
          <w:sz w:val="16"/>
          <w:szCs w:val="16"/>
        </w:rPr>
        <w:t xml:space="preserve"> </w:t>
      </w:r>
      <w:r w:rsidRPr="007512A1">
        <w:rPr>
          <w:rFonts w:asciiTheme="majorHAnsi" w:hAnsiTheme="majorHAnsi" w:cstheme="majorHAnsi"/>
          <w:u w:val="single"/>
        </w:rPr>
        <w:t>which</w:t>
      </w:r>
      <w:r w:rsidRPr="007512A1">
        <w:rPr>
          <w:rFonts w:asciiTheme="majorHAnsi" w:hAnsiTheme="majorHAnsi" w:cstheme="majorHAnsi"/>
          <w:sz w:val="16"/>
          <w:szCs w:val="16"/>
        </w:rPr>
        <w:t xml:space="preserve"> 5 Tg of </w:t>
      </w:r>
      <w:r w:rsidRPr="007512A1">
        <w:rPr>
          <w:rFonts w:asciiTheme="majorHAnsi" w:hAnsiTheme="majorHAnsi" w:cstheme="majorHAnsi"/>
          <w:u w:val="single"/>
        </w:rPr>
        <w:t>BC is directly injected into the upper troposphere</w:t>
      </w:r>
      <w:r w:rsidRPr="007512A1">
        <w:rPr>
          <w:rFonts w:asciiTheme="majorHAnsi" w:hAnsiTheme="majorHAnsi" w:cstheme="majorHAnsi"/>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7512A1">
        <w:rPr>
          <w:rFonts w:asciiTheme="majorHAnsi" w:hAnsiTheme="majorHAnsi" w:cstheme="majorHAnsi"/>
          <w:u w:val="single"/>
        </w:rPr>
        <w:t>the difference can be understood in terms of the air temperature increase caused by BC radiation emission</w:t>
      </w:r>
      <w:r w:rsidRPr="007512A1">
        <w:rPr>
          <w:rFonts w:asciiTheme="majorHAnsi" w:hAnsiTheme="majorHAnsi" w:cstheme="majorHAnsi"/>
          <w:sz w:val="16"/>
          <w:szCs w:val="16"/>
        </w:rPr>
        <w:t xml:space="preserve">, </w:t>
      </w:r>
      <w:r w:rsidRPr="007512A1">
        <w:rPr>
          <w:rFonts w:asciiTheme="majorHAnsi" w:hAnsiTheme="majorHAnsi" w:cstheme="majorHAnsi"/>
          <w:u w:val="single"/>
        </w:rPr>
        <w:t>which is several tens of kelvin degrees in</w:t>
      </w:r>
      <w:r w:rsidRPr="007512A1">
        <w:rPr>
          <w:rFonts w:asciiTheme="majorHAnsi" w:hAnsiTheme="majorHAnsi" w:cstheme="majorHAnsi"/>
          <w:sz w:val="16"/>
          <w:szCs w:val="16"/>
        </w:rPr>
        <w:t xml:space="preserve"> the </w:t>
      </w:r>
      <w:r w:rsidRPr="007512A1">
        <w:rPr>
          <w:rFonts w:asciiTheme="majorHAnsi" w:hAnsiTheme="majorHAnsi" w:cstheme="majorHAnsi"/>
          <w:u w:val="single"/>
        </w:rPr>
        <w:t>simulations</w:t>
      </w:r>
      <w:r w:rsidRPr="007512A1">
        <w:rPr>
          <w:rFonts w:asciiTheme="majorHAnsi" w:hAnsiTheme="majorHAnsi" w:cstheme="majorHAnsi"/>
          <w:sz w:val="16"/>
          <w:szCs w:val="16"/>
        </w:rPr>
        <w:t xml:space="preserve"> </w:t>
      </w:r>
      <w:r w:rsidRPr="007512A1">
        <w:rPr>
          <w:rFonts w:asciiTheme="majorHAnsi" w:hAnsiTheme="majorHAnsi" w:cstheme="majorHAnsi"/>
          <w:u w:val="single"/>
        </w:rPr>
        <w:t>of Robock</w:t>
      </w:r>
      <w:r w:rsidRPr="007512A1">
        <w:rPr>
          <w:rFonts w:asciiTheme="majorHAnsi" w:hAnsiTheme="majorHAnsi" w:cstheme="majorHAnsi"/>
          <w:sz w:val="16"/>
          <w:szCs w:val="16"/>
        </w:rPr>
        <w:t xml:space="preserve"> et al. (2007a, see their Figure 4), </w:t>
      </w:r>
      <w:r w:rsidRPr="007512A1">
        <w:rPr>
          <w:rFonts w:asciiTheme="majorHAnsi" w:hAnsiTheme="majorHAnsi" w:cstheme="majorHAnsi"/>
          <w:u w:val="single"/>
        </w:rPr>
        <w:t>Mills</w:t>
      </w:r>
      <w:r w:rsidRPr="007512A1">
        <w:rPr>
          <w:rFonts w:asciiTheme="majorHAnsi" w:hAnsiTheme="majorHAnsi" w:cstheme="majorHAnsi"/>
          <w:sz w:val="16"/>
          <w:szCs w:val="16"/>
        </w:rPr>
        <w:t xml:space="preserve"> et al. (2008, see their Figure 5), </w:t>
      </w:r>
      <w:r w:rsidRPr="007512A1">
        <w:rPr>
          <w:rFonts w:asciiTheme="majorHAnsi" w:hAnsiTheme="majorHAnsi" w:cstheme="majorHAnsi"/>
          <w:u w:val="single"/>
        </w:rPr>
        <w:t>Stenke</w:t>
      </w:r>
      <w:r w:rsidRPr="007512A1">
        <w:rPr>
          <w:rFonts w:asciiTheme="majorHAnsi" w:hAnsiTheme="majorHAnsi" w:cstheme="majorHAnsi"/>
          <w:sz w:val="16"/>
          <w:szCs w:val="16"/>
        </w:rPr>
        <w:t xml:space="preserve"> et al. (2013, see high-load cases in their Figure 4), Mills et al. (2014, see their Figure 7), </w:t>
      </w:r>
      <w:r w:rsidRPr="007512A1">
        <w:rPr>
          <w:rFonts w:asciiTheme="majorHAnsi" w:hAnsiTheme="majorHAnsi" w:cstheme="majorHAnsi"/>
          <w:u w:val="single"/>
        </w:rPr>
        <w:t>and Pausata</w:t>
      </w:r>
      <w:r w:rsidRPr="007512A1">
        <w:rPr>
          <w:rFonts w:asciiTheme="majorHAnsi" w:hAnsiTheme="majorHAnsi" w:cstheme="majorHAnsi"/>
          <w:sz w:val="16"/>
          <w:szCs w:val="16"/>
        </w:rPr>
        <w:t xml:space="preserve"> et al. (2016, see one-day emission cases in their Figure 1), </w:t>
      </w:r>
      <w:r w:rsidRPr="007512A1">
        <w:rPr>
          <w:rFonts w:asciiTheme="majorHAnsi" w:hAnsiTheme="majorHAnsi" w:cstheme="majorHAnsi"/>
          <w:u w:val="single"/>
        </w:rPr>
        <w:t>due to high BC concentrations, but</w:t>
      </w:r>
      <w:r w:rsidRPr="007512A1">
        <w:rPr>
          <w:rFonts w:asciiTheme="majorHAnsi" w:hAnsiTheme="majorHAnsi" w:cstheme="majorHAnsi"/>
          <w:sz w:val="16"/>
          <w:szCs w:val="16"/>
        </w:rPr>
        <w:t xml:space="preserve"> it </w:t>
      </w:r>
      <w:r w:rsidRPr="007512A1">
        <w:rPr>
          <w:rFonts w:asciiTheme="majorHAnsi" w:hAnsiTheme="majorHAnsi" w:cstheme="majorHAnsi"/>
          <w:u w:val="single"/>
        </w:rPr>
        <w:t>amounts to only about 10 K in our</w:t>
      </w:r>
      <w:r w:rsidRPr="007512A1">
        <w:rPr>
          <w:rFonts w:asciiTheme="majorHAnsi" w:hAnsiTheme="majorHAnsi" w:cstheme="majorHAnsi"/>
          <w:sz w:val="16"/>
          <w:szCs w:val="16"/>
        </w:rPr>
        <w:t xml:space="preserve"> forced </w:t>
      </w:r>
      <w:r w:rsidRPr="007512A1">
        <w:rPr>
          <w:rFonts w:asciiTheme="majorHAnsi" w:hAnsiTheme="majorHAnsi" w:cstheme="majorHAnsi"/>
          <w:u w:val="single"/>
        </w:rPr>
        <w:t>ensemble simulations</w:t>
      </w:r>
      <w:r w:rsidRPr="007512A1">
        <w:rPr>
          <w:rFonts w:asciiTheme="majorHAnsi" w:hAnsiTheme="majorHAnsi" w:cstheme="majorHAnsi"/>
          <w:sz w:val="16"/>
          <w:szCs w:val="16"/>
        </w:rPr>
        <w:t xml:space="preserve">, as illustrated in Figure 10. Results </w:t>
      </w:r>
      <w:proofErr w:type="gramStart"/>
      <w:r w:rsidRPr="007512A1">
        <w:rPr>
          <w:rFonts w:asciiTheme="majorHAnsi" w:hAnsiTheme="majorHAnsi" w:cstheme="majorHAnsi"/>
          <w:sz w:val="16"/>
          <w:szCs w:val="16"/>
        </w:rPr>
        <w:t>similar to</w:t>
      </w:r>
      <w:proofErr w:type="gramEnd"/>
      <w:r w:rsidRPr="007512A1">
        <w:rPr>
          <w:rFonts w:asciiTheme="majorHAnsi" w:hAnsiTheme="majorHAnsi" w:cstheme="majorHAnsi"/>
          <w:sz w:val="16"/>
          <w:szCs w:val="16"/>
        </w:rPr>
        <w:t xml:space="preserve"> those presented in Figure 10 were obtained from the experiment “Exp1” performed by Stenke et al. (2013, see their Figure 4). </w:t>
      </w:r>
      <w:r w:rsidRPr="007512A1">
        <w:rPr>
          <w:rFonts w:asciiTheme="majorHAnsi" w:hAnsiTheme="majorHAnsi" w:cstheme="majorHAnsi"/>
          <w:b/>
          <w:bCs/>
          <w:u w:val="single"/>
        </w:rPr>
        <w:t>In that scenario as well, somewhat less that 1 Tg of BC remained in the atmosphere after the initial rainout</w:t>
      </w:r>
      <w:r w:rsidRPr="007512A1">
        <w:rPr>
          <w:rFonts w:asciiTheme="majorHAnsi" w:hAnsiTheme="majorHAnsi" w:cstheme="majorHAnsi"/>
          <w:u w:val="single"/>
        </w:rPr>
        <w:t xml:space="preserve">. </w:t>
      </w:r>
      <w:r w:rsidRPr="007512A1">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w:t>
      </w:r>
      <w:proofErr w:type="gramStart"/>
      <w:r w:rsidRPr="007512A1">
        <w:rPr>
          <w:rFonts w:asciiTheme="majorHAnsi" w:hAnsiTheme="majorHAnsi" w:cstheme="majorHAnsi"/>
          <w:sz w:val="10"/>
          <w:szCs w:val="10"/>
        </w:rPr>
        <w:t>similar to</w:t>
      </w:r>
      <w:proofErr w:type="gramEnd"/>
      <w:r w:rsidRPr="007512A1">
        <w:rPr>
          <w:rFonts w:asciiTheme="majorHAnsi" w:hAnsiTheme="majorHAnsi" w:cstheme="majorHAnsi"/>
          <w:sz w:val="10"/>
          <w:szCs w:val="10"/>
        </w:rPr>
        <w:t xml:space="preserve">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7512A1">
        <w:rPr>
          <w:rFonts w:asciiTheme="majorHAnsi" w:hAnsiTheme="majorHAnsi" w:cstheme="majorHAnsi"/>
          <w:sz w:val="10"/>
          <w:szCs w:val="10"/>
        </w:rPr>
        <w:t>zonally-averaged</w:t>
      </w:r>
      <w:proofErr w:type="gramEnd"/>
      <w:r w:rsidRPr="007512A1">
        <w:rPr>
          <w:rFonts w:asciiTheme="majorHAnsi" w:hAnsiTheme="majorHAnsi" w:cstheme="majorHAnsi"/>
          <w:sz w:val="10"/>
          <w:szCs w:val="10"/>
        </w:rPr>
        <w:t xml:space="preserve">,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7512A1">
        <w:rPr>
          <w:rFonts w:asciiTheme="majorHAnsi" w:hAnsiTheme="majorHAnsi" w:cstheme="majorHAnsi"/>
          <w:sz w:val="10"/>
          <w:szCs w:val="10"/>
        </w:rPr>
        <w:t>maximum</w:t>
      </w:r>
      <w:proofErr w:type="gramEnd"/>
      <w:r w:rsidRPr="007512A1">
        <w:rPr>
          <w:rFonts w:asciiTheme="majorHAnsi" w:hAnsiTheme="majorHAnsi" w:cstheme="majorHAnsi"/>
          <w:sz w:val="10"/>
          <w:szCs w:val="10"/>
        </w:rPr>
        <w:t xml:space="preserve"> and minimum values), within each ensemble of values obtained for that month, relative to the mean value of that month. The plot also shows </w:t>
      </w:r>
      <w:proofErr w:type="gramStart"/>
      <w:r w:rsidRPr="007512A1">
        <w:rPr>
          <w:rFonts w:asciiTheme="majorHAnsi" w:hAnsiTheme="majorHAnsi" w:cstheme="majorHAnsi"/>
          <w:sz w:val="10"/>
          <w:szCs w:val="10"/>
        </w:rPr>
        <w:t>yearly-averaged</w:t>
      </w:r>
      <w:proofErr w:type="gramEnd"/>
      <w:r w:rsidRPr="007512A1">
        <w:rPr>
          <w:rFonts w:asciiTheme="majorHAnsi" w:hAnsiTheme="majorHAnsi" w:cstheme="majorHAnsi"/>
          <w:sz w:val="10"/>
          <w:szCs w:val="10"/>
        </w:rPr>
        <w:t xml:space="preserve"> data (thinner lines). The spread is comparable in the control and forced ensembles, with average values calculated over the 33-years run length of 0.4-0.5 K. This spread is also </w:t>
      </w:r>
      <w:proofErr w:type="gramStart"/>
      <w:r w:rsidRPr="007512A1">
        <w:rPr>
          <w:rFonts w:asciiTheme="majorHAnsi" w:hAnsiTheme="majorHAnsi" w:cstheme="majorHAnsi"/>
          <w:sz w:val="10"/>
          <w:szCs w:val="10"/>
        </w:rPr>
        <w:t>similar to</w:t>
      </w:r>
      <w:proofErr w:type="gramEnd"/>
      <w:r w:rsidRPr="007512A1">
        <w:rPr>
          <w:rFonts w:asciiTheme="majorHAnsi" w:hAnsiTheme="majorHAnsi" w:cstheme="majorHAnsi"/>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w:t>
      </w:r>
      <w:proofErr w:type="gramStart"/>
      <w:r w:rsidRPr="007512A1">
        <w:rPr>
          <w:rFonts w:asciiTheme="majorHAnsi" w:hAnsiTheme="majorHAnsi" w:cstheme="majorHAnsi"/>
          <w:sz w:val="10"/>
          <w:szCs w:val="10"/>
        </w:rPr>
        <w:t>In particular, they</w:t>
      </w:r>
      <w:proofErr w:type="gramEnd"/>
      <w:r w:rsidRPr="007512A1">
        <w:rPr>
          <w:rFonts w:asciiTheme="majorHAnsi" w:hAnsiTheme="majorHAnsi" w:cstheme="majorHAnsi"/>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7512A1">
        <w:rPr>
          <w:rFonts w:asciiTheme="majorHAnsi" w:hAnsiTheme="majorHAnsi" w:cstheme="majorHAnsi"/>
          <w:u w:val="single"/>
        </w:rPr>
        <w:t>This</w:t>
      </w:r>
      <w:r w:rsidRPr="007512A1">
        <w:rPr>
          <w:rFonts w:asciiTheme="majorHAnsi" w:hAnsiTheme="majorHAnsi" w:cstheme="majorHAnsi"/>
          <w:sz w:val="16"/>
          <w:szCs w:val="16"/>
        </w:rPr>
        <w:t xml:space="preserve"> overall agreement </w:t>
      </w:r>
      <w:r w:rsidRPr="007512A1">
        <w:rPr>
          <w:rFonts w:asciiTheme="majorHAnsi" w:hAnsiTheme="majorHAnsi" w:cstheme="majorHAnsi"/>
          <w:u w:val="single"/>
        </w:rPr>
        <w:t xml:space="preserve">suggests that </w:t>
      </w:r>
      <w:r w:rsidRPr="00CF3CF3">
        <w:rPr>
          <w:rFonts w:asciiTheme="majorHAnsi" w:hAnsiTheme="majorHAnsi" w:cstheme="majorHAnsi"/>
          <w:highlight w:val="cyan"/>
          <w:u w:val="single"/>
        </w:rPr>
        <w:t xml:space="preserve">the </w:t>
      </w:r>
      <w:r w:rsidRPr="00CF3CF3">
        <w:rPr>
          <w:rFonts w:asciiTheme="majorHAnsi" w:hAnsiTheme="majorHAnsi" w:cstheme="majorHAnsi"/>
          <w:b/>
          <w:bCs/>
          <w:highlight w:val="cyan"/>
          <w:u w:val="single"/>
        </w:rPr>
        <w:t>inclusion of organic carbon aerosols</w:t>
      </w:r>
      <w:r w:rsidRPr="007512A1">
        <w:rPr>
          <w:rFonts w:asciiTheme="majorHAnsi" w:hAnsiTheme="majorHAnsi" w:cstheme="majorHAnsi"/>
          <w:b/>
          <w:bCs/>
          <w:u w:val="single"/>
        </w:rPr>
        <w:t>, and</w:t>
      </w:r>
      <w:r w:rsidRPr="007512A1">
        <w:rPr>
          <w:rFonts w:asciiTheme="majorHAnsi" w:hAnsiTheme="majorHAnsi" w:cstheme="majorHAnsi"/>
          <w:u w:val="single"/>
        </w:rPr>
        <w:t xml:space="preserve"> ensuing </w:t>
      </w:r>
      <w:r w:rsidRPr="007512A1">
        <w:rPr>
          <w:rFonts w:asciiTheme="majorHAnsi" w:hAnsiTheme="majorHAnsi" w:cstheme="majorHAnsi"/>
          <w:b/>
          <w:bCs/>
          <w:u w:val="single"/>
        </w:rPr>
        <w:t>coagulation</w:t>
      </w:r>
      <w:r w:rsidRPr="007512A1">
        <w:rPr>
          <w:rFonts w:asciiTheme="majorHAnsi" w:hAnsiTheme="majorHAnsi" w:cstheme="majorHAnsi"/>
          <w:u w:val="single"/>
        </w:rPr>
        <w:t xml:space="preserve"> with BC, </w:t>
      </w:r>
      <w:r w:rsidRPr="00CF3CF3">
        <w:rPr>
          <w:rFonts w:asciiTheme="majorHAnsi" w:hAnsiTheme="majorHAnsi" w:cstheme="majorHAnsi"/>
          <w:b/>
          <w:bCs/>
          <w:highlight w:val="cyan"/>
          <w:u w:val="single"/>
        </w:rPr>
        <w:t>should not dramatically alter the climatic effects</w:t>
      </w:r>
      <w:r w:rsidRPr="007512A1">
        <w:rPr>
          <w:rFonts w:asciiTheme="majorHAnsi" w:hAnsiTheme="majorHAnsi" w:cstheme="majorHAnsi"/>
          <w:u w:val="single"/>
        </w:rPr>
        <w:t xml:space="preserve"> resulting from our forced ensemble simulations. Moreover, </w:t>
      </w:r>
      <w:r w:rsidRPr="00CF3CF3">
        <w:rPr>
          <w:rFonts w:asciiTheme="majorHAnsi" w:hAnsiTheme="majorHAnsi" w:cstheme="majorHAnsi"/>
          <w:highlight w:val="cyan"/>
          <w:u w:val="single"/>
        </w:rPr>
        <w:t>aerosol growth</w:t>
      </w:r>
      <w:r w:rsidRPr="007512A1">
        <w:rPr>
          <w:rFonts w:asciiTheme="majorHAnsi" w:hAnsiTheme="majorHAnsi" w:cstheme="majorHAnsi"/>
          <w:u w:val="single"/>
        </w:rPr>
        <w:t xml:space="preserve"> would likely </w:t>
      </w:r>
      <w:r w:rsidRPr="00CF3CF3">
        <w:rPr>
          <w:rFonts w:asciiTheme="majorHAnsi" w:hAnsiTheme="majorHAnsi" w:cstheme="majorHAnsi"/>
          <w:b/>
          <w:bCs/>
          <w:highlight w:val="cyan"/>
          <w:u w:val="single"/>
        </w:rPr>
        <w:t>shorten the residence time of the BC</w:t>
      </w:r>
      <w:r w:rsidRPr="007512A1">
        <w:rPr>
          <w:rFonts w:asciiTheme="majorHAnsi" w:hAnsiTheme="majorHAnsi" w:cstheme="majorHAnsi"/>
          <w:b/>
          <w:bCs/>
          <w:u w:val="single"/>
        </w:rPr>
        <w:t xml:space="preserve"> particulate in the atmosphere</w:t>
      </w:r>
      <w:r w:rsidRPr="007512A1">
        <w:rPr>
          <w:rFonts w:asciiTheme="majorHAnsi" w:hAnsiTheme="majorHAnsi" w:cstheme="majorHAnsi"/>
          <w:sz w:val="16"/>
          <w:szCs w:val="16"/>
        </w:rPr>
        <w:t xml:space="preserve"> (Pausata et al., 2016), possibly </w:t>
      </w:r>
      <w:r w:rsidRPr="007512A1">
        <w:rPr>
          <w:rFonts w:asciiTheme="majorHAnsi" w:hAnsiTheme="majorHAnsi" w:cstheme="majorHAnsi"/>
          <w:b/>
          <w:bCs/>
          <w:u w:val="single"/>
        </w:rPr>
        <w:t>reducing the duration of these effects.</w:t>
      </w:r>
    </w:p>
    <w:p w14:paraId="27D2E483" w14:textId="77777777" w:rsidR="008932A3" w:rsidRPr="007512A1" w:rsidRDefault="008932A3" w:rsidP="008932A3">
      <w:pPr>
        <w:pStyle w:val="Heading4"/>
        <w:rPr>
          <w:rFonts w:asciiTheme="majorHAnsi" w:hAnsiTheme="majorHAnsi" w:cstheme="majorHAnsi"/>
        </w:rPr>
      </w:pPr>
      <w:r w:rsidRPr="007512A1">
        <w:rPr>
          <w:rFonts w:asciiTheme="majorHAnsi" w:hAnsiTheme="majorHAnsi" w:cstheme="majorHAnsi"/>
        </w:rPr>
        <w:t xml:space="preserve">Isolated island populations repopulate Earth after radiation and nuclear winter – bunkers and submarines expand the likelihood of survival </w:t>
      </w:r>
    </w:p>
    <w:p w14:paraId="60953188" w14:textId="77777777" w:rsidR="008932A3" w:rsidRPr="007512A1" w:rsidRDefault="008932A3" w:rsidP="008932A3">
      <w:pPr>
        <w:rPr>
          <w:rFonts w:asciiTheme="majorHAnsi" w:hAnsiTheme="majorHAnsi" w:cstheme="majorHAnsi"/>
        </w:rPr>
      </w:pPr>
      <w:r w:rsidRPr="007512A1">
        <w:rPr>
          <w:rStyle w:val="Style13ptBold"/>
          <w:rFonts w:asciiTheme="majorHAnsi" w:hAnsiTheme="majorHAnsi" w:cstheme="majorHAnsi"/>
        </w:rPr>
        <w:t>Turchin and Green 18</w:t>
      </w:r>
      <w:r w:rsidRPr="007512A1">
        <w:rPr>
          <w:rFonts w:asciiTheme="majorHAnsi" w:hAnsiTheme="majorHAnsi" w:cstheme="majorHAnsi"/>
        </w:rPr>
        <w:t xml:space="preserve"> </w:t>
      </w:r>
      <w:r w:rsidRPr="007512A1">
        <w:rPr>
          <w:rFonts w:asciiTheme="majorHAnsi" w:hAnsiTheme="majorHAnsi" w:cstheme="majorHAnsi"/>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69A229E" w14:textId="77777777" w:rsidR="008932A3" w:rsidRPr="007512A1" w:rsidRDefault="008932A3" w:rsidP="008932A3">
      <w:pPr>
        <w:rPr>
          <w:rFonts w:asciiTheme="majorHAnsi" w:hAnsiTheme="majorHAnsi" w:cstheme="majorHAnsi"/>
          <w:u w:val="single"/>
        </w:rPr>
      </w:pPr>
      <w:r w:rsidRPr="007512A1">
        <w:rPr>
          <w:rFonts w:asciiTheme="majorHAnsi" w:hAnsiTheme="majorHAnsi" w:cstheme="majorHAnsi"/>
          <w:u w:val="single"/>
        </w:rPr>
        <w:t>Different types of</w:t>
      </w:r>
      <w:r w:rsidRPr="007512A1">
        <w:rPr>
          <w:rFonts w:asciiTheme="majorHAnsi" w:hAnsiTheme="majorHAnsi" w:cstheme="majorHAnsi"/>
          <w:sz w:val="16"/>
          <w:szCs w:val="16"/>
        </w:rPr>
        <w:t xml:space="preserve"> possible </w:t>
      </w:r>
      <w:r w:rsidRPr="007512A1">
        <w:rPr>
          <w:rFonts w:asciiTheme="majorHAnsi" w:hAnsiTheme="majorHAnsi" w:cstheme="majorHAnsi"/>
          <w:u w:val="single"/>
        </w:rPr>
        <w:t>catastrophes suggest different scenarios for how survival could happen on an island. What is important is</w:t>
      </w:r>
      <w:r w:rsidRPr="007512A1">
        <w:rPr>
          <w:rFonts w:asciiTheme="majorHAnsi" w:hAnsiTheme="majorHAnsi" w:cstheme="majorHAnsi"/>
          <w:sz w:val="16"/>
          <w:szCs w:val="16"/>
        </w:rPr>
        <w:t xml:space="preserve"> that </w:t>
      </w:r>
      <w:r w:rsidRPr="00CF3CF3">
        <w:rPr>
          <w:rFonts w:asciiTheme="majorHAnsi" w:hAnsiTheme="majorHAnsi" w:cstheme="majorHAnsi"/>
          <w:highlight w:val="cyan"/>
          <w:u w:val="single"/>
        </w:rPr>
        <w:t>the island should have properties</w:t>
      </w:r>
      <w:r w:rsidRPr="00CF3CF3">
        <w:rPr>
          <w:rFonts w:asciiTheme="majorHAnsi" w:hAnsiTheme="majorHAnsi" w:cstheme="majorHAnsi"/>
          <w:sz w:val="16"/>
          <w:szCs w:val="16"/>
          <w:highlight w:val="cyan"/>
        </w:rPr>
        <w:t xml:space="preserve"> </w:t>
      </w:r>
      <w:r w:rsidRPr="00CF3CF3">
        <w:rPr>
          <w:rFonts w:asciiTheme="majorHAnsi" w:hAnsiTheme="majorHAnsi" w:cstheme="majorHAnsi"/>
          <w:highlight w:val="cyan"/>
          <w:u w:val="single"/>
        </w:rPr>
        <w:t>which</w:t>
      </w:r>
      <w:r w:rsidRPr="00CF3CF3">
        <w:rPr>
          <w:rFonts w:asciiTheme="majorHAnsi" w:hAnsiTheme="majorHAnsi" w:cstheme="majorHAnsi"/>
          <w:sz w:val="16"/>
          <w:szCs w:val="16"/>
          <w:highlight w:val="cyan"/>
        </w:rPr>
        <w:t xml:space="preserve"> </w:t>
      </w:r>
      <w:r w:rsidRPr="00CF3CF3">
        <w:rPr>
          <w:rFonts w:asciiTheme="majorHAnsi" w:hAnsiTheme="majorHAnsi" w:cstheme="majorHAnsi"/>
          <w:highlight w:val="cyan"/>
          <w:u w:val="single"/>
        </w:rPr>
        <w:t xml:space="preserve">protect against </w:t>
      </w:r>
      <w:r w:rsidRPr="007512A1">
        <w:rPr>
          <w:rFonts w:asciiTheme="majorHAnsi" w:hAnsiTheme="majorHAnsi" w:cstheme="majorHAnsi"/>
          <w:u w:val="single"/>
        </w:rPr>
        <w:t xml:space="preserve">the </w:t>
      </w:r>
      <w:r w:rsidRPr="00CF3CF3">
        <w:rPr>
          <w:rFonts w:asciiTheme="majorHAnsi" w:hAnsiTheme="majorHAnsi" w:cstheme="majorHAnsi"/>
          <w:highlight w:val="cyan"/>
          <w:u w:val="single"/>
        </w:rPr>
        <w:t>specific dangers</w:t>
      </w:r>
      <w:r w:rsidRPr="007512A1">
        <w:rPr>
          <w:rFonts w:asciiTheme="majorHAnsi" w:hAnsiTheme="majorHAnsi" w:cstheme="majorHAnsi"/>
          <w:u w:val="single"/>
        </w:rPr>
        <w:t xml:space="preserve"> of</w:t>
      </w:r>
      <w:r w:rsidRPr="007512A1">
        <w:rPr>
          <w:rFonts w:asciiTheme="majorHAnsi" w:hAnsiTheme="majorHAnsi" w:cstheme="majorHAnsi"/>
          <w:sz w:val="16"/>
          <w:szCs w:val="16"/>
        </w:rPr>
        <w:t xml:space="preserve"> </w:t>
      </w:r>
      <w:proofErr w:type="gramStart"/>
      <w:r w:rsidRPr="007512A1">
        <w:rPr>
          <w:rFonts w:asciiTheme="majorHAnsi" w:hAnsiTheme="majorHAnsi" w:cstheme="majorHAnsi"/>
          <w:sz w:val="16"/>
          <w:szCs w:val="16"/>
        </w:rPr>
        <w:t>particular global</w:t>
      </w:r>
      <w:proofErr w:type="gramEnd"/>
      <w:r w:rsidRPr="007512A1">
        <w:rPr>
          <w:rFonts w:asciiTheme="majorHAnsi" w:hAnsiTheme="majorHAnsi" w:cstheme="majorHAnsi"/>
          <w:sz w:val="16"/>
          <w:szCs w:val="16"/>
        </w:rPr>
        <w:t xml:space="preserve"> </w:t>
      </w:r>
      <w:r w:rsidRPr="007512A1">
        <w:rPr>
          <w:rFonts w:asciiTheme="majorHAnsi" w:hAnsiTheme="majorHAnsi" w:cstheme="majorHAnsi"/>
          <w:u w:val="single"/>
        </w:rPr>
        <w:t>catastrophic risks</w:t>
      </w:r>
      <w:r w:rsidRPr="007512A1">
        <w:rPr>
          <w:rFonts w:asciiTheme="majorHAnsi" w:hAnsiTheme="majorHAnsi" w:cstheme="majorHAnsi"/>
          <w:sz w:val="16"/>
          <w:szCs w:val="16"/>
        </w:rPr>
        <w:t xml:space="preserve">. </w:t>
      </w:r>
      <w:r w:rsidRPr="007512A1">
        <w:rPr>
          <w:rFonts w:asciiTheme="majorHAnsi" w:hAnsiTheme="majorHAnsi" w:cstheme="majorHAnsi"/>
          <w:u w:val="single"/>
        </w:rPr>
        <w:t xml:space="preserve">Specifically, different islands will provide protection against different risks, and their natural diversity will contribute to a higher total level of protection: </w:t>
      </w:r>
      <w:r w:rsidRPr="007512A1">
        <w:rPr>
          <w:rFonts w:asciiTheme="majorHAnsi" w:hAnsiTheme="majorHAnsi" w:cstheme="majorHAnsi"/>
          <w:sz w:val="16"/>
          <w:szCs w:val="16"/>
        </w:rPr>
        <w:t xml:space="preserve"> </w:t>
      </w:r>
      <w:r w:rsidRPr="00CF3CF3">
        <w:rPr>
          <w:rFonts w:asciiTheme="majorHAnsi" w:hAnsiTheme="majorHAnsi" w:cstheme="majorHAnsi"/>
          <w:b/>
          <w:bCs/>
          <w:highlight w:val="cyan"/>
          <w:u w:val="single"/>
        </w:rPr>
        <w:t xml:space="preserve">Quarantined island survives </w:t>
      </w:r>
      <w:proofErr w:type="gramStart"/>
      <w:r w:rsidRPr="00CF3CF3">
        <w:rPr>
          <w:rFonts w:asciiTheme="majorHAnsi" w:hAnsiTheme="majorHAnsi" w:cstheme="majorHAnsi"/>
          <w:b/>
          <w:bCs/>
          <w:highlight w:val="cyan"/>
          <w:u w:val="single"/>
        </w:rPr>
        <w:t xml:space="preserve">pandemic </w:t>
      </w:r>
      <w:r w:rsidRPr="007512A1">
        <w:rPr>
          <w:rFonts w:asciiTheme="majorHAnsi" w:hAnsiTheme="majorHAnsi" w:cstheme="majorHAnsi"/>
          <w:sz w:val="16"/>
          <w:szCs w:val="16"/>
        </w:rPr>
        <w:t>.</w:t>
      </w:r>
      <w:proofErr w:type="gramEnd"/>
      <w:r w:rsidRPr="007512A1">
        <w:rPr>
          <w:rFonts w:asciiTheme="majorHAnsi" w:hAnsiTheme="majorHAnsi" w:cstheme="majorHAnsi"/>
          <w:sz w:val="16"/>
          <w:szCs w:val="16"/>
        </w:rPr>
        <w:t xml:space="preserve"> An island could impose effective quarantine </w:t>
      </w:r>
      <w:r w:rsidRPr="007512A1">
        <w:rPr>
          <w:rFonts w:asciiTheme="majorHAnsi" w:hAnsiTheme="majorHAnsi" w:cstheme="majorHAnsi"/>
          <w:u w:val="single"/>
        </w:rPr>
        <w:t>if it is sufficiently remote and simultaneously able to protect itself</w:t>
      </w:r>
      <w:r w:rsidRPr="007512A1">
        <w:rPr>
          <w:rFonts w:asciiTheme="majorHAnsi" w:hAnsiTheme="majorHAnsi" w:cstheme="majorHAnsi"/>
          <w:sz w:val="16"/>
          <w:szCs w:val="16"/>
        </w:rPr>
        <w:t xml:space="preserve">, possibly using military ships and air defense.  </w:t>
      </w:r>
      <w:r w:rsidRPr="007512A1">
        <w:rPr>
          <w:rFonts w:asciiTheme="majorHAnsi" w:hAnsiTheme="majorHAnsi" w:cstheme="majorHAnsi"/>
          <w:b/>
          <w:bCs/>
          <w:u w:val="single"/>
        </w:rPr>
        <w:t>Far northern</w:t>
      </w:r>
      <w:r w:rsidRPr="007512A1">
        <w:rPr>
          <w:rFonts w:asciiTheme="majorHAnsi" w:hAnsiTheme="majorHAnsi" w:cstheme="majorHAnsi"/>
          <w:b/>
          <w:bCs/>
          <w:sz w:val="16"/>
          <w:szCs w:val="16"/>
        </w:rPr>
        <w:t xml:space="preserve"> </w:t>
      </w:r>
      <w:r w:rsidRPr="00CF3CF3">
        <w:rPr>
          <w:rFonts w:asciiTheme="majorHAnsi" w:hAnsiTheme="majorHAnsi" w:cstheme="majorHAnsi"/>
          <w:b/>
          <w:bCs/>
          <w:highlight w:val="cyan"/>
          <w:u w:val="single"/>
        </w:rPr>
        <w:t>aboriginal people survive an ice age</w:t>
      </w:r>
      <w:r w:rsidRPr="007512A1">
        <w:rPr>
          <w:rFonts w:asciiTheme="majorHAnsi" w:hAnsiTheme="majorHAnsi" w:cstheme="majorHAnsi"/>
          <w:sz w:val="16"/>
          <w:szCs w:val="16"/>
        </w:rPr>
        <w:t xml:space="preserve">. Many far </w:t>
      </w:r>
      <w:r w:rsidRPr="007512A1">
        <w:rPr>
          <w:rFonts w:asciiTheme="majorHAnsi" w:hAnsiTheme="majorHAnsi" w:cstheme="majorHAnsi"/>
          <w:u w:val="single"/>
        </w:rPr>
        <w:t>northern people have adapted to survive in extremely cold</w:t>
      </w:r>
      <w:r w:rsidRPr="007512A1">
        <w:rPr>
          <w:rFonts w:asciiTheme="majorHAnsi" w:hAnsiTheme="majorHAnsi" w:cstheme="majorHAnsi"/>
          <w:sz w:val="16"/>
          <w:szCs w:val="16"/>
        </w:rPr>
        <w:t xml:space="preserve"> and dangerous </w:t>
      </w:r>
      <w:r w:rsidRPr="007512A1">
        <w:rPr>
          <w:rFonts w:asciiTheme="majorHAnsi" w:hAnsiTheme="majorHAnsi" w:cstheme="majorHAnsi"/>
          <w:u w:val="single"/>
        </w:rPr>
        <w:t>environments</w:t>
      </w:r>
      <w:r w:rsidRPr="007512A1">
        <w:rPr>
          <w:rFonts w:asciiTheme="majorHAnsi" w:hAnsiTheme="majorHAnsi" w:cstheme="majorHAnsi"/>
          <w:sz w:val="16"/>
          <w:szCs w:val="16"/>
        </w:rPr>
        <w:t xml:space="preserve">, </w:t>
      </w:r>
      <w:r w:rsidRPr="007512A1">
        <w:rPr>
          <w:rFonts w:asciiTheme="majorHAnsi" w:hAnsiTheme="majorHAnsi" w:cstheme="majorHAnsi"/>
          <w:u w:val="single"/>
        </w:rPr>
        <w:t>and</w:t>
      </w:r>
      <w:r w:rsidRPr="007512A1">
        <w:rPr>
          <w:rFonts w:asciiTheme="majorHAnsi" w:hAnsiTheme="majorHAnsi" w:cstheme="majorHAnsi"/>
          <w:sz w:val="16"/>
          <w:szCs w:val="16"/>
        </w:rPr>
        <w:t xml:space="preserve"> under the right circumstances </w:t>
      </w:r>
      <w:r w:rsidRPr="007512A1">
        <w:rPr>
          <w:rFonts w:asciiTheme="majorHAnsi" w:hAnsiTheme="majorHAnsi" w:cstheme="majorHAnsi"/>
          <w:u w:val="single"/>
        </w:rPr>
        <w:t>could</w:t>
      </w:r>
      <w:r w:rsidRPr="007512A1">
        <w:rPr>
          <w:rFonts w:asciiTheme="majorHAnsi" w:hAnsiTheme="majorHAnsi" w:cstheme="majorHAnsi"/>
          <w:sz w:val="16"/>
          <w:szCs w:val="16"/>
        </w:rPr>
        <w:t xml:space="preserve"> potentially </w:t>
      </w:r>
      <w:r w:rsidRPr="007512A1">
        <w:rPr>
          <w:rFonts w:asciiTheme="majorHAnsi" w:hAnsiTheme="majorHAnsi" w:cstheme="majorHAnsi"/>
          <w:u w:val="single"/>
        </w:rPr>
        <w:t>survive the return of an ice age</w:t>
      </w:r>
      <w:r w:rsidRPr="007512A1">
        <w:rPr>
          <w:rFonts w:asciiTheme="majorHAnsi" w:hAnsiTheme="majorHAnsi" w:cstheme="majorHAnsi"/>
          <w:sz w:val="16"/>
          <w:szCs w:val="16"/>
        </w:rPr>
        <w:t xml:space="preserve">. However, their cultures are endangered by globalization. If these people become dependent on the products of modern civilization, such as rifles and </w:t>
      </w:r>
      <w:proofErr w:type="gramStart"/>
      <w:r w:rsidRPr="007512A1">
        <w:rPr>
          <w:rFonts w:asciiTheme="majorHAnsi" w:hAnsiTheme="majorHAnsi" w:cstheme="majorHAnsi"/>
          <w:sz w:val="16"/>
          <w:szCs w:val="16"/>
        </w:rPr>
        <w:t>motor boats</w:t>
      </w:r>
      <w:proofErr w:type="gramEnd"/>
      <w:r w:rsidRPr="007512A1">
        <w:rPr>
          <w:rFonts w:asciiTheme="majorHAnsi" w:hAnsiTheme="majorHAnsi" w:cstheme="majorHAnsi"/>
          <w:sz w:val="16"/>
          <w:szCs w:val="16"/>
        </w:rPr>
        <w:t xml:space="preserve">, and lose their native survival skills, then their likelihood of surviving the collapse of the outside world would decrease. Therefore, </w:t>
      </w:r>
      <w:r w:rsidRPr="007512A1">
        <w:rPr>
          <w:rFonts w:asciiTheme="majorHAnsi" w:hAnsiTheme="majorHAnsi" w:cstheme="majorHAnsi"/>
          <w:u w:val="single"/>
        </w:rPr>
        <w:t>preservation of</w:t>
      </w:r>
      <w:r w:rsidRPr="007512A1">
        <w:rPr>
          <w:rFonts w:asciiTheme="majorHAnsi" w:hAnsiTheme="majorHAnsi" w:cstheme="majorHAnsi"/>
          <w:sz w:val="16"/>
          <w:szCs w:val="16"/>
        </w:rPr>
        <w:t xml:space="preserve"> their </w:t>
      </w:r>
      <w:r w:rsidRPr="007512A1">
        <w:rPr>
          <w:rFonts w:asciiTheme="majorHAnsi" w:hAnsiTheme="majorHAnsi" w:cstheme="majorHAnsi"/>
          <w:u w:val="single"/>
        </w:rPr>
        <w:t xml:space="preserve">survival skills may be important as a defense against the risks connected with </w:t>
      </w:r>
      <w:r w:rsidRPr="007512A1">
        <w:rPr>
          <w:rFonts w:asciiTheme="majorHAnsi" w:hAnsiTheme="majorHAnsi" w:cstheme="majorHAnsi"/>
          <w:b/>
          <w:bCs/>
          <w:u w:val="single"/>
        </w:rPr>
        <w:t>extreme cooling</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 </w:t>
      </w:r>
      <w:r w:rsidRPr="00CF3CF3">
        <w:rPr>
          <w:rFonts w:asciiTheme="majorHAnsi" w:hAnsiTheme="majorHAnsi" w:cstheme="majorHAnsi"/>
          <w:highlight w:val="cyan"/>
          <w:u w:val="single"/>
        </w:rPr>
        <w:t>Remote polar island with high mountains survives</w:t>
      </w:r>
      <w:r w:rsidRPr="007512A1">
        <w:rPr>
          <w:rFonts w:asciiTheme="majorHAnsi" w:hAnsiTheme="majorHAnsi" w:cstheme="majorHAnsi"/>
          <w:sz w:val="16"/>
          <w:szCs w:val="16"/>
        </w:rPr>
        <w:t xml:space="preserve"> brief </w:t>
      </w:r>
      <w:r w:rsidRPr="00CF3CF3">
        <w:rPr>
          <w:rFonts w:asciiTheme="majorHAnsi" w:hAnsiTheme="majorHAnsi" w:cstheme="majorHAnsi"/>
          <w:highlight w:val="cyan"/>
          <w:u w:val="single"/>
        </w:rPr>
        <w:t>global warming of</w:t>
      </w:r>
      <w:r w:rsidRPr="007512A1">
        <w:rPr>
          <w:rFonts w:asciiTheme="majorHAnsi" w:hAnsiTheme="majorHAnsi" w:cstheme="majorHAnsi"/>
          <w:sz w:val="16"/>
          <w:szCs w:val="16"/>
        </w:rPr>
        <w:t xml:space="preserve"> median surface temperatures, </w:t>
      </w:r>
      <w:r w:rsidRPr="00CF3CF3">
        <w:rPr>
          <w:rFonts w:asciiTheme="majorHAnsi" w:hAnsiTheme="majorHAnsi" w:cstheme="majorHAnsi"/>
          <w:highlight w:val="cyan"/>
          <w:u w:val="single"/>
        </w:rPr>
        <w:t>up to 50˚C</w:t>
      </w:r>
      <w:r w:rsidRPr="007512A1">
        <w:rPr>
          <w:rFonts w:asciiTheme="majorHAnsi" w:hAnsiTheme="majorHAnsi" w:cstheme="majorHAnsi"/>
          <w:sz w:val="16"/>
          <w:szCs w:val="16"/>
        </w:rPr>
        <w:t xml:space="preserve">. There is a theory that the climates of planets </w:t>
      </w:r>
      <w:proofErr w:type="gramStart"/>
      <w:r w:rsidRPr="007512A1">
        <w:rPr>
          <w:rFonts w:asciiTheme="majorHAnsi" w:hAnsiTheme="majorHAnsi" w:cstheme="majorHAnsi"/>
          <w:sz w:val="16"/>
          <w:szCs w:val="16"/>
        </w:rPr>
        <w:t>similar to</w:t>
      </w:r>
      <w:proofErr w:type="gramEnd"/>
      <w:r w:rsidRPr="007512A1">
        <w:rPr>
          <w:rFonts w:asciiTheme="majorHAnsi" w:hAnsiTheme="majorHAnsi" w:cstheme="majorHAnsi"/>
          <w:sz w:val="16"/>
          <w:szCs w:val="16"/>
        </w:rPr>
        <w:t xml:space="preserve"> the Earth could have several semi-stable temperature levels (Popp et al., 2016). If so, </w:t>
      </w:r>
      <w:r w:rsidRPr="007512A1">
        <w:rPr>
          <w:rFonts w:asciiTheme="majorHAnsi" w:hAnsiTheme="majorHAnsi" w:cstheme="majorHAnsi"/>
          <w:u w:val="single"/>
        </w:rPr>
        <w:t>because of climate change</w:t>
      </w:r>
      <w:r w:rsidRPr="007512A1">
        <w:rPr>
          <w:rFonts w:asciiTheme="majorHAnsi" w:hAnsiTheme="majorHAnsi" w:cstheme="majorHAnsi"/>
          <w:sz w:val="16"/>
          <w:szCs w:val="16"/>
        </w:rPr>
        <w:t xml:space="preserve">, the </w:t>
      </w:r>
      <w:r w:rsidRPr="007512A1">
        <w:rPr>
          <w:rFonts w:asciiTheme="majorHAnsi" w:hAnsiTheme="majorHAnsi" w:cstheme="majorHAnsi"/>
          <w:u w:val="single"/>
        </w:rPr>
        <w:t>Earth could transition to a</w:t>
      </w:r>
      <w:r w:rsidRPr="007512A1">
        <w:rPr>
          <w:rFonts w:asciiTheme="majorHAnsi" w:hAnsiTheme="majorHAnsi" w:cstheme="majorHAnsi"/>
          <w:sz w:val="16"/>
          <w:szCs w:val="16"/>
        </w:rPr>
        <w:t xml:space="preserve"> second semi-stable </w:t>
      </w:r>
      <w:r w:rsidRPr="007512A1">
        <w:rPr>
          <w:rFonts w:asciiTheme="majorHAnsi" w:hAnsiTheme="majorHAnsi" w:cstheme="majorHAnsi"/>
          <w:u w:val="single"/>
        </w:rPr>
        <w:t>state with a median global temperature of around</w:t>
      </w:r>
      <w:r w:rsidRPr="007512A1">
        <w:rPr>
          <w:rFonts w:asciiTheme="majorHAnsi" w:hAnsiTheme="majorHAnsi" w:cstheme="majorHAnsi"/>
          <w:sz w:val="16"/>
          <w:szCs w:val="16"/>
        </w:rPr>
        <w:t xml:space="preserve"> 330 K, about </w:t>
      </w:r>
      <w:r w:rsidRPr="007512A1">
        <w:rPr>
          <w:rFonts w:asciiTheme="majorHAnsi" w:hAnsiTheme="majorHAnsi" w:cstheme="majorHAnsi"/>
          <w:u w:val="single"/>
        </w:rPr>
        <w:t>60˚C</w:t>
      </w:r>
      <w:r w:rsidRPr="007512A1">
        <w:rPr>
          <w:rFonts w:asciiTheme="majorHAnsi" w:hAnsiTheme="majorHAnsi" w:cstheme="majorHAnsi"/>
          <w:sz w:val="16"/>
          <w:szCs w:val="16"/>
        </w:rPr>
        <w:t xml:space="preserve">, or about </w:t>
      </w:r>
      <w:r w:rsidRPr="007512A1">
        <w:rPr>
          <w:rFonts w:asciiTheme="majorHAnsi" w:hAnsiTheme="majorHAnsi" w:cstheme="majorHAnsi"/>
          <w:u w:val="single"/>
        </w:rPr>
        <w:t>45˚C above current global mean temperatures</w:t>
      </w:r>
      <w:r w:rsidRPr="007512A1">
        <w:rPr>
          <w:rFonts w:asciiTheme="majorHAnsi" w:hAnsiTheme="majorHAnsi" w:cstheme="majorHAnsi"/>
          <w:sz w:val="16"/>
          <w:szCs w:val="16"/>
        </w:rPr>
        <w:t xml:space="preserve">. But </w:t>
      </w:r>
      <w:r w:rsidRPr="007512A1">
        <w:rPr>
          <w:rFonts w:asciiTheme="majorHAnsi" w:hAnsiTheme="majorHAnsi" w:cstheme="majorHAnsi"/>
          <w:u w:val="single"/>
        </w:rPr>
        <w:t xml:space="preserve">even in this climate, </w:t>
      </w:r>
      <w:r w:rsidRPr="00CF3CF3">
        <w:rPr>
          <w:rFonts w:asciiTheme="majorHAnsi" w:hAnsiTheme="majorHAnsi" w:cstheme="majorHAnsi"/>
          <w:b/>
          <w:bCs/>
          <w:highlight w:val="cyan"/>
          <w:u w:val="single"/>
        </w:rPr>
        <w:t>some regions of Earth could still be survivable for humans</w:t>
      </w:r>
      <w:r w:rsidRPr="00CF3CF3">
        <w:rPr>
          <w:rFonts w:asciiTheme="majorHAnsi" w:hAnsiTheme="majorHAnsi" w:cstheme="majorHAnsi"/>
          <w:highlight w:val="cyan"/>
          <w:u w:val="single"/>
        </w:rPr>
        <w:t>, such as the Himalayan plateau</w:t>
      </w:r>
      <w:r w:rsidRPr="007512A1">
        <w:rPr>
          <w:rFonts w:asciiTheme="majorHAnsi" w:hAnsiTheme="majorHAnsi" w:cstheme="majorHAnsi"/>
          <w:u w:val="single"/>
        </w:rPr>
        <w:t xml:space="preserve"> at elevations above 4,000 m, but below 6,000</w:t>
      </w:r>
      <w:r w:rsidRPr="007512A1">
        <w:rPr>
          <w:rFonts w:asciiTheme="majorHAnsi" w:hAnsiTheme="majorHAnsi" w:cstheme="majorHAnsi"/>
          <w:sz w:val="16"/>
          <w:szCs w:val="16"/>
        </w:rPr>
        <w:t xml:space="preserve"> (where oxygen deficiency becomes a problem), </w:t>
      </w:r>
      <w:r w:rsidRPr="007512A1">
        <w:rPr>
          <w:rFonts w:asciiTheme="majorHAnsi" w:hAnsiTheme="majorHAnsi" w:cstheme="majorHAnsi"/>
          <w:u w:val="single"/>
        </w:rPr>
        <w:t>or on polar islands with mountains</w:t>
      </w:r>
      <w:r w:rsidRPr="007512A1">
        <w:rPr>
          <w:rFonts w:asciiTheme="majorHAnsi" w:hAnsiTheme="majorHAnsi" w:cstheme="maj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7512A1">
        <w:rPr>
          <w:rFonts w:asciiTheme="majorHAnsi" w:hAnsiTheme="majorHAnsi" w:cstheme="majorHAnsi"/>
          <w:u w:val="single"/>
        </w:rPr>
        <w:t>If temperatures later returned to normal</w:t>
      </w:r>
      <w:r w:rsidRPr="007512A1">
        <w:rPr>
          <w:rFonts w:asciiTheme="majorHAnsi" w:hAnsiTheme="majorHAnsi" w:cstheme="majorHAnsi"/>
          <w:sz w:val="16"/>
          <w:szCs w:val="16"/>
        </w:rPr>
        <w:t xml:space="preserve"> – either naturally or through climate engineering – </w:t>
      </w:r>
      <w:r w:rsidRPr="00CF3CF3">
        <w:rPr>
          <w:rFonts w:asciiTheme="majorHAnsi" w:hAnsiTheme="majorHAnsi" w:cstheme="majorHAnsi"/>
          <w:b/>
          <w:bCs/>
          <w:highlight w:val="cyan"/>
          <w:u w:val="single"/>
        </w:rPr>
        <w:t>the</w:t>
      </w:r>
      <w:r w:rsidRPr="007512A1">
        <w:rPr>
          <w:rFonts w:asciiTheme="majorHAnsi" w:hAnsiTheme="majorHAnsi" w:cstheme="majorHAnsi"/>
          <w:b/>
          <w:bCs/>
          <w:u w:val="single"/>
        </w:rPr>
        <w:t xml:space="preserve"> rest of the </w:t>
      </w:r>
      <w:r w:rsidRPr="00CF3CF3">
        <w:rPr>
          <w:rFonts w:asciiTheme="majorHAnsi" w:hAnsiTheme="majorHAnsi" w:cstheme="majorHAnsi"/>
          <w:b/>
          <w:bCs/>
          <w:highlight w:val="cyan"/>
          <w:u w:val="single"/>
        </w:rPr>
        <w:t>Earth could be repopulated</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512A1">
        <w:rPr>
          <w:rFonts w:asciiTheme="majorHAnsi" w:hAnsiTheme="majorHAnsi" w:cstheme="majorHAnsi"/>
          <w:sz w:val="16"/>
          <w:szCs w:val="16"/>
        </w:rPr>
        <w:t>ammunition</w:t>
      </w:r>
      <w:proofErr w:type="gramEnd"/>
      <w:r w:rsidRPr="007512A1">
        <w:rPr>
          <w:rFonts w:asciiTheme="majorHAnsi" w:hAnsiTheme="majorHAnsi" w:cstheme="majorHAnsi"/>
          <w:sz w:val="16"/>
          <w:szCs w:val="16"/>
        </w:rPr>
        <w:t xml:space="preserve"> or other supplies:  </w:t>
      </w:r>
      <w:r w:rsidRPr="007512A1">
        <w:rPr>
          <w:rFonts w:asciiTheme="majorHAnsi" w:hAnsiTheme="majorHAnsi" w:cstheme="majorHAnsi"/>
          <w:u w:val="single"/>
        </w:rPr>
        <w:t>Primitive tribe survives civilizational collapse</w:t>
      </w:r>
      <w:r w:rsidRPr="007512A1">
        <w:rPr>
          <w:rFonts w:asciiTheme="majorHAnsi" w:hAnsiTheme="majorHAnsi" w:cstheme="majorHAnsi"/>
          <w:sz w:val="16"/>
          <w:szCs w:val="16"/>
        </w:rPr>
        <w:t xml:space="preserve">. The </w:t>
      </w:r>
      <w:r w:rsidRPr="00CF3CF3">
        <w:rPr>
          <w:rFonts w:asciiTheme="majorHAnsi" w:hAnsiTheme="majorHAnsi" w:cstheme="majorHAnsi"/>
          <w:highlight w:val="cyan"/>
          <w:u w:val="single"/>
        </w:rPr>
        <w:t xml:space="preserve">inhabitants of </w:t>
      </w:r>
      <w:r w:rsidRPr="00CF3CF3">
        <w:rPr>
          <w:rFonts w:asciiTheme="majorHAnsi" w:hAnsiTheme="majorHAnsi" w:cstheme="majorHAnsi"/>
          <w:b/>
          <w:bCs/>
          <w:highlight w:val="cyan"/>
          <w:u w:val="single"/>
        </w:rPr>
        <w:t>North Sentinel Island</w:t>
      </w:r>
      <w:r w:rsidRPr="007512A1">
        <w:rPr>
          <w:rFonts w:asciiTheme="majorHAnsi" w:hAnsiTheme="majorHAnsi" w:cstheme="majorHAnsi"/>
          <w:sz w:val="16"/>
          <w:szCs w:val="16"/>
        </w:rPr>
        <w:t xml:space="preserve">, near the Andaman Islands in the Indian Ocean, </w:t>
      </w:r>
      <w:r w:rsidRPr="00CF3CF3">
        <w:rPr>
          <w:rFonts w:asciiTheme="majorHAnsi" w:hAnsiTheme="majorHAnsi" w:cstheme="majorHAnsi"/>
          <w:highlight w:val="cyan"/>
          <w:u w:val="single"/>
        </w:rPr>
        <w:t>are hostile and uncontacted</w:t>
      </w:r>
      <w:r w:rsidRPr="00CF3CF3">
        <w:rPr>
          <w:rFonts w:asciiTheme="majorHAnsi" w:hAnsiTheme="majorHAnsi" w:cstheme="majorHAnsi"/>
          <w:sz w:val="16"/>
          <w:szCs w:val="16"/>
          <w:highlight w:val="cyan"/>
        </w:rPr>
        <w:t>.</w:t>
      </w:r>
      <w:r w:rsidRPr="007512A1">
        <w:rPr>
          <w:rFonts w:asciiTheme="majorHAnsi" w:hAnsiTheme="majorHAnsi" w:cstheme="majorHAnsi"/>
          <w:sz w:val="16"/>
          <w:szCs w:val="16"/>
        </w:rPr>
        <w:t xml:space="preserve"> </w:t>
      </w:r>
      <w:r w:rsidRPr="007512A1">
        <w:rPr>
          <w:rFonts w:asciiTheme="majorHAnsi" w:hAnsiTheme="majorHAnsi" w:cstheme="majorHAnsi"/>
          <w:b/>
          <w:bCs/>
          <w:u w:val="single"/>
        </w:rPr>
        <w:t>The Sentinelese survived the 2004 Indian Ocean tsunami apparently unaffected</w:t>
      </w:r>
      <w:r w:rsidRPr="007512A1">
        <w:rPr>
          <w:rFonts w:asciiTheme="majorHAnsi" w:hAnsiTheme="majorHAnsi" w:cstheme="majorHAnsi"/>
          <w:b/>
          <w:bCs/>
          <w:sz w:val="16"/>
          <w:szCs w:val="16"/>
        </w:rPr>
        <w:t xml:space="preserve"> </w:t>
      </w:r>
      <w:r w:rsidRPr="007512A1">
        <w:rPr>
          <w:rFonts w:asciiTheme="majorHAnsi" w:hAnsiTheme="majorHAnsi" w:cstheme="majorHAnsi"/>
          <w:sz w:val="16"/>
          <w:szCs w:val="16"/>
        </w:rPr>
        <w:t xml:space="preserve">(Voanews, 2009), and </w:t>
      </w:r>
      <w:r w:rsidRPr="007512A1">
        <w:rPr>
          <w:rFonts w:asciiTheme="majorHAnsi" w:hAnsiTheme="majorHAnsi" w:cstheme="majorHAnsi"/>
          <w:u w:val="single"/>
        </w:rPr>
        <w:t xml:space="preserve">if the rest of humanity disappear, </w:t>
      </w:r>
      <w:r w:rsidRPr="007512A1">
        <w:rPr>
          <w:rFonts w:asciiTheme="majorHAnsi" w:hAnsiTheme="majorHAnsi" w:cstheme="majorHAnsi"/>
          <w:b/>
          <w:bCs/>
          <w:u w:val="single"/>
        </w:rPr>
        <w:t>they might well continue their existence without change.</w:t>
      </w:r>
      <w:r w:rsidRPr="007512A1">
        <w:rPr>
          <w:rFonts w:asciiTheme="majorHAnsi" w:hAnsiTheme="majorHAnsi" w:cstheme="majorHAnsi"/>
          <w:u w:val="single"/>
        </w:rPr>
        <w:t xml:space="preserve"> </w:t>
      </w:r>
      <w:r w:rsidRPr="007512A1">
        <w:rPr>
          <w:rFonts w:asciiTheme="majorHAnsi" w:hAnsiTheme="majorHAnsi" w:cstheme="majorHAnsi"/>
          <w:sz w:val="16"/>
          <w:szCs w:val="16"/>
        </w:rPr>
        <w:t xml:space="preserve"> </w:t>
      </w:r>
      <w:r w:rsidRPr="007512A1">
        <w:rPr>
          <w:rFonts w:asciiTheme="majorHAnsi" w:hAnsiTheme="majorHAnsi" w:cstheme="majorHAnsi"/>
          <w:u w:val="single"/>
        </w:rPr>
        <w:t>Tropical Island survives extreme global nuclear</w:t>
      </w:r>
      <w:r w:rsidRPr="007512A1">
        <w:rPr>
          <w:rFonts w:asciiTheme="majorHAnsi" w:hAnsiTheme="majorHAnsi" w:cstheme="majorHAnsi"/>
          <w:sz w:val="16"/>
          <w:szCs w:val="16"/>
        </w:rPr>
        <w:t xml:space="preserve"> </w:t>
      </w:r>
      <w:r w:rsidRPr="007512A1">
        <w:rPr>
          <w:rFonts w:asciiTheme="majorHAnsi" w:hAnsiTheme="majorHAnsi" w:cstheme="majorHAnsi"/>
          <w:u w:val="single"/>
        </w:rPr>
        <w:t>winter</w:t>
      </w:r>
      <w:r w:rsidRPr="007512A1">
        <w:rPr>
          <w:rFonts w:asciiTheme="majorHAnsi" w:hAnsiTheme="majorHAnsi" w:cstheme="majorHAnsi"/>
          <w:sz w:val="16"/>
          <w:szCs w:val="16"/>
        </w:rPr>
        <w:t xml:space="preserve"> </w:t>
      </w:r>
      <w:r w:rsidRPr="007512A1">
        <w:rPr>
          <w:rFonts w:asciiTheme="majorHAnsi" w:hAnsiTheme="majorHAnsi" w:cstheme="majorHAnsi"/>
          <w:u w:val="single"/>
        </w:rPr>
        <w:t>and</w:t>
      </w:r>
      <w:r w:rsidRPr="007512A1">
        <w:rPr>
          <w:rFonts w:asciiTheme="majorHAnsi" w:hAnsiTheme="majorHAnsi" w:cstheme="majorHAnsi"/>
          <w:sz w:val="16"/>
          <w:szCs w:val="16"/>
        </w:rPr>
        <w:t xml:space="preserve"> </w:t>
      </w:r>
      <w:r w:rsidRPr="007512A1">
        <w:rPr>
          <w:rFonts w:asciiTheme="majorHAnsi" w:hAnsiTheme="majorHAnsi" w:cstheme="majorHAnsi"/>
          <w:u w:val="single"/>
        </w:rPr>
        <w:t>glaciation</w:t>
      </w:r>
      <w:r w:rsidRPr="007512A1">
        <w:rPr>
          <w:rFonts w:asciiTheme="majorHAnsi" w:hAnsiTheme="majorHAnsi" w:cstheme="majorHAnsi"/>
          <w:sz w:val="16"/>
          <w:szCs w:val="16"/>
        </w:rPr>
        <w:t xml:space="preserve"> event. </w:t>
      </w:r>
      <w:r w:rsidRPr="00CF3CF3">
        <w:rPr>
          <w:rFonts w:asciiTheme="majorHAnsi" w:hAnsiTheme="majorHAnsi" w:cstheme="majorHAnsi"/>
          <w:highlight w:val="cyan"/>
          <w:u w:val="single"/>
        </w:rPr>
        <w:t xml:space="preserve">Were a </w:t>
      </w:r>
      <w:r w:rsidRPr="00CF3CF3">
        <w:rPr>
          <w:rFonts w:asciiTheme="majorHAnsi" w:hAnsiTheme="majorHAnsi" w:cstheme="majorHAnsi"/>
          <w:b/>
          <w:bCs/>
          <w:highlight w:val="cyan"/>
          <w:u w:val="single"/>
        </w:rPr>
        <w:t>nuclear</w:t>
      </w:r>
      <w:r w:rsidRPr="007512A1">
        <w:rPr>
          <w:rFonts w:asciiTheme="majorHAnsi" w:hAnsiTheme="majorHAnsi" w:cstheme="majorHAnsi"/>
          <w:sz w:val="16"/>
          <w:szCs w:val="16"/>
        </w:rPr>
        <w:t xml:space="preserve">, bolide impactor or volcanic </w:t>
      </w:r>
      <w:r w:rsidRPr="007512A1">
        <w:rPr>
          <w:rFonts w:asciiTheme="majorHAnsi" w:hAnsiTheme="majorHAnsi" w:cstheme="majorHAnsi"/>
          <w:u w:val="single"/>
        </w:rPr>
        <w:t>“</w:t>
      </w:r>
      <w:r w:rsidRPr="00CF3CF3">
        <w:rPr>
          <w:rFonts w:asciiTheme="majorHAnsi" w:hAnsiTheme="majorHAnsi" w:cstheme="majorHAnsi"/>
          <w:b/>
          <w:bCs/>
          <w:highlight w:val="cyan"/>
          <w:u w:val="single"/>
        </w:rPr>
        <w:t>winter</w:t>
      </w:r>
      <w:r w:rsidRPr="007512A1">
        <w:rPr>
          <w:rFonts w:asciiTheme="majorHAnsi" w:hAnsiTheme="majorHAnsi" w:cstheme="majorHAnsi"/>
          <w:u w:val="single"/>
        </w:rPr>
        <w:t>”</w:t>
      </w:r>
      <w:r w:rsidRPr="007512A1">
        <w:rPr>
          <w:rFonts w:asciiTheme="majorHAnsi" w:hAnsiTheme="majorHAnsi" w:cstheme="majorHAnsi"/>
          <w:sz w:val="16"/>
          <w:szCs w:val="16"/>
        </w:rPr>
        <w:t xml:space="preserve"> scenario </w:t>
      </w:r>
      <w:r w:rsidRPr="00CF3CF3">
        <w:rPr>
          <w:rFonts w:asciiTheme="majorHAnsi" w:hAnsiTheme="majorHAnsi" w:cstheme="majorHAnsi"/>
          <w:highlight w:val="cyan"/>
          <w:u w:val="single"/>
        </w:rPr>
        <w:t>to unfold</w:t>
      </w:r>
      <w:r w:rsidRPr="007512A1">
        <w:rPr>
          <w:rFonts w:asciiTheme="majorHAnsi" w:hAnsiTheme="majorHAnsi" w:cstheme="majorHAnsi"/>
          <w:sz w:val="16"/>
          <w:szCs w:val="16"/>
        </w:rPr>
        <w:t xml:space="preserve">, these </w:t>
      </w:r>
      <w:r w:rsidRPr="00CF3CF3">
        <w:rPr>
          <w:rFonts w:asciiTheme="majorHAnsi" w:hAnsiTheme="majorHAnsi" w:cstheme="majorHAnsi"/>
          <w:highlight w:val="cyan"/>
          <w:u w:val="single"/>
        </w:rPr>
        <w:t>islands would remain surrounded by Warm Ocean, and local volcanism</w:t>
      </w:r>
      <w:r w:rsidRPr="007512A1">
        <w:rPr>
          <w:rFonts w:asciiTheme="majorHAnsi" w:hAnsiTheme="majorHAnsi" w:cstheme="majorHAnsi"/>
          <w:u w:val="single"/>
        </w:rPr>
        <w:t xml:space="preserve"> or other energy </w:t>
      </w:r>
      <w:r w:rsidRPr="00CF3CF3">
        <w:rPr>
          <w:rFonts w:asciiTheme="majorHAnsi" w:hAnsiTheme="majorHAnsi" w:cstheme="majorHAnsi"/>
          <w:highlight w:val="cyan"/>
          <w:u w:val="single"/>
        </w:rPr>
        <w:t xml:space="preserve">sources might provide heat, </w:t>
      </w:r>
      <w:proofErr w:type="gramStart"/>
      <w:r w:rsidRPr="00CF3CF3">
        <w:rPr>
          <w:rFonts w:asciiTheme="majorHAnsi" w:hAnsiTheme="majorHAnsi" w:cstheme="majorHAnsi"/>
          <w:highlight w:val="cyan"/>
          <w:u w:val="single"/>
        </w:rPr>
        <w:t>energy</w:t>
      </w:r>
      <w:proofErr w:type="gramEnd"/>
      <w:r w:rsidRPr="00CF3CF3">
        <w:rPr>
          <w:rFonts w:asciiTheme="majorHAnsi" w:hAnsiTheme="majorHAnsi" w:cstheme="majorHAnsi"/>
          <w:highlight w:val="cyan"/>
          <w:u w:val="single"/>
        </w:rPr>
        <w:t xml:space="preserve"> and</w:t>
      </w:r>
      <w:r w:rsidRPr="007512A1">
        <w:rPr>
          <w:rFonts w:asciiTheme="majorHAnsi" w:hAnsiTheme="majorHAnsi" w:cstheme="majorHAnsi"/>
          <w:u w:val="single"/>
        </w:rPr>
        <w:t xml:space="preserve"> food</w:t>
      </w:r>
      <w:r w:rsidRPr="007512A1">
        <w:rPr>
          <w:rFonts w:asciiTheme="majorHAnsi" w:hAnsiTheme="majorHAnsi" w:cstheme="majorHAnsi"/>
          <w:sz w:val="16"/>
          <w:szCs w:val="16"/>
        </w:rPr>
        <w:t xml:space="preserve">. </w:t>
      </w:r>
      <w:r w:rsidRPr="007512A1">
        <w:rPr>
          <w:rFonts w:asciiTheme="majorHAnsi" w:hAnsiTheme="majorHAnsi" w:cstheme="majorHAnsi"/>
          <w:u w:val="single"/>
        </w:rPr>
        <w:t xml:space="preserve">Such </w:t>
      </w:r>
      <w:r w:rsidRPr="00CF3CF3">
        <w:rPr>
          <w:rFonts w:asciiTheme="majorHAnsi" w:hAnsiTheme="majorHAnsi" w:cstheme="majorHAnsi"/>
          <w:highlight w:val="cyan"/>
          <w:u w:val="single"/>
        </w:rPr>
        <w:t>island refuges</w:t>
      </w:r>
      <w:r w:rsidRPr="007512A1">
        <w:rPr>
          <w:rFonts w:asciiTheme="majorHAnsi" w:hAnsiTheme="majorHAnsi" w:cstheme="majorHAnsi"/>
          <w:sz w:val="16"/>
          <w:szCs w:val="16"/>
        </w:rPr>
        <w:t xml:space="preserve"> may have </w:t>
      </w:r>
      <w:r w:rsidRPr="00CF3CF3">
        <w:rPr>
          <w:rFonts w:asciiTheme="majorHAnsi" w:hAnsiTheme="majorHAnsi" w:cstheme="majorHAnsi"/>
          <w:highlight w:val="cyan"/>
          <w:u w:val="single"/>
        </w:rPr>
        <w:t xml:space="preserve">helped life on Earth survive during the </w:t>
      </w:r>
      <w:r w:rsidRPr="00CF3CF3">
        <w:rPr>
          <w:rFonts w:asciiTheme="majorHAnsi" w:hAnsiTheme="majorHAnsi" w:cstheme="majorHAnsi"/>
          <w:b/>
          <w:bCs/>
          <w:highlight w:val="cyan"/>
          <w:u w:val="single"/>
        </w:rPr>
        <w:t>“Snowball Earth”</w:t>
      </w:r>
      <w:r w:rsidRPr="007512A1">
        <w:rPr>
          <w:rFonts w:asciiTheme="majorHAnsi" w:hAnsiTheme="majorHAnsi" w:cstheme="majorHAnsi"/>
          <w:u w:val="single"/>
        </w:rPr>
        <w:t xml:space="preserve"> event in Earth’s distant past</w:t>
      </w:r>
      <w:r w:rsidRPr="007512A1">
        <w:rPr>
          <w:rFonts w:asciiTheme="majorHAnsi" w:hAnsiTheme="majorHAnsi" w:cstheme="majorHAnsi"/>
          <w:sz w:val="16"/>
          <w:szCs w:val="16"/>
        </w:rPr>
        <w:t xml:space="preserve"> (Hoffman et al., 1998).  Remote island base for project “Yellow submarine”. Some </w:t>
      </w:r>
      <w:r w:rsidRPr="007512A1">
        <w:rPr>
          <w:rFonts w:asciiTheme="majorHAnsi" w:hAnsiTheme="majorHAnsi" w:cstheme="majorHAnsi"/>
          <w:u w:val="single"/>
        </w:rPr>
        <w:t xml:space="preserve">catastrophic risks such as a </w:t>
      </w:r>
      <w:r w:rsidRPr="007512A1">
        <w:rPr>
          <w:rFonts w:asciiTheme="majorHAnsi" w:hAnsiTheme="majorHAnsi" w:cstheme="majorHAnsi"/>
          <w:sz w:val="16"/>
          <w:szCs w:val="16"/>
        </w:rPr>
        <w:t xml:space="preserve">gamma ray burst, a </w:t>
      </w:r>
      <w:r w:rsidRPr="007512A1">
        <w:rPr>
          <w:rFonts w:asciiTheme="majorHAnsi" w:hAnsiTheme="majorHAnsi" w:cstheme="majorHAnsi"/>
          <w:u w:val="single"/>
        </w:rPr>
        <w:t>global nuclear war with high radiological contamination</w:t>
      </w:r>
      <w:r w:rsidRPr="007512A1">
        <w:rPr>
          <w:rFonts w:asciiTheme="majorHAnsi" w:hAnsiTheme="majorHAnsi" w:cstheme="majorHAnsi"/>
          <w:sz w:val="16"/>
          <w:szCs w:val="16"/>
        </w:rPr>
        <w:t xml:space="preserve"> or multiple pandemics </w:t>
      </w:r>
      <w:r w:rsidRPr="007512A1">
        <w:rPr>
          <w:rFonts w:asciiTheme="majorHAnsi" w:hAnsiTheme="majorHAnsi" w:cstheme="majorHAnsi"/>
          <w:u w:val="single"/>
        </w:rPr>
        <w:t xml:space="preserve">might be best survived </w:t>
      </w:r>
      <w:r w:rsidRPr="007512A1">
        <w:rPr>
          <w:rFonts w:asciiTheme="majorHAnsi" w:hAnsiTheme="majorHAnsi" w:cstheme="majorHAnsi"/>
          <w:b/>
          <w:bCs/>
          <w:u w:val="single"/>
        </w:rPr>
        <w:t>underwater in nuclear submarines</w:t>
      </w:r>
      <w:r w:rsidRPr="007512A1">
        <w:rPr>
          <w:rFonts w:asciiTheme="majorHAnsi" w:hAnsiTheme="majorHAnsi" w:cstheme="majorHAnsi"/>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7512A1">
        <w:rPr>
          <w:rFonts w:asciiTheme="majorHAnsi" w:hAnsiTheme="majorHAnsi" w:cstheme="majorHAnsi"/>
          <w:u w:val="single"/>
        </w:rPr>
        <w:t>For risks</w:t>
      </w:r>
      <w:r w:rsidRPr="007512A1">
        <w:rPr>
          <w:rFonts w:asciiTheme="majorHAnsi" w:hAnsiTheme="majorHAnsi" w:cstheme="majorHAnsi"/>
          <w:sz w:val="16"/>
          <w:szCs w:val="16"/>
        </w:rPr>
        <w:t xml:space="preserve"> which include multiple or complex catastrophes, </w:t>
      </w:r>
      <w:r w:rsidRPr="007512A1">
        <w:rPr>
          <w:rFonts w:asciiTheme="majorHAnsi" w:hAnsiTheme="majorHAnsi" w:cstheme="majorHAnsi"/>
          <w:u w:val="single"/>
        </w:rPr>
        <w:t>such as</w:t>
      </w:r>
      <w:r w:rsidRPr="007512A1">
        <w:rPr>
          <w:rFonts w:asciiTheme="majorHAnsi" w:hAnsiTheme="majorHAnsi" w:cstheme="majorHAnsi"/>
          <w:sz w:val="16"/>
          <w:szCs w:val="16"/>
        </w:rPr>
        <w:t xml:space="preserve"> a bolide impact, extreme volcanism, tsunamis, multiple pandemics and </w:t>
      </w:r>
      <w:r w:rsidRPr="007512A1">
        <w:rPr>
          <w:rFonts w:asciiTheme="majorHAnsi" w:hAnsiTheme="majorHAnsi" w:cstheme="majorHAnsi"/>
          <w:u w:val="single"/>
        </w:rPr>
        <w:t>nuclear war with radiological contamination</w:t>
      </w:r>
      <w:r w:rsidRPr="007512A1">
        <w:rPr>
          <w:rFonts w:asciiTheme="majorHAnsi" w:hAnsiTheme="majorHAnsi" w:cstheme="majorHAnsi"/>
          <w:sz w:val="16"/>
          <w:szCs w:val="16"/>
        </w:rPr>
        <w:t xml:space="preserve">, </w:t>
      </w:r>
      <w:r w:rsidRPr="00CF3CF3">
        <w:rPr>
          <w:rFonts w:asciiTheme="majorHAnsi" w:hAnsiTheme="majorHAnsi" w:cstheme="majorHAnsi"/>
          <w:b/>
          <w:bCs/>
          <w:highlight w:val="cyan"/>
          <w:u w:val="single"/>
        </w:rPr>
        <w:t>island refuges could be strengthened with bunkers</w:t>
      </w:r>
      <w:r w:rsidRPr="007512A1">
        <w:rPr>
          <w:rFonts w:asciiTheme="majorHAnsi" w:hAnsiTheme="majorHAnsi" w:cstheme="majorHAnsi"/>
          <w:u w:val="single"/>
        </w:rPr>
        <w:t>.</w:t>
      </w:r>
      <w:r w:rsidRPr="007512A1">
        <w:rPr>
          <w:rFonts w:asciiTheme="majorHAnsi" w:hAnsiTheme="majorHAnsi" w:cstheme="majorHAnsi"/>
          <w:sz w:val="16"/>
          <w:szCs w:val="16"/>
        </w:rPr>
        <w:t xml:space="preserve"> </w:t>
      </w:r>
      <w:r w:rsidRPr="007512A1">
        <w:rPr>
          <w:rFonts w:asciiTheme="majorHAnsi" w:hAnsiTheme="majorHAnsi" w:cstheme="majorHAnsi"/>
          <w:u w:val="single"/>
        </w:rPr>
        <w:t>Richard Branson survived hurricane Irma on his own island in 2017 by seeking refuge in his concrete wine cellar</w:t>
      </w:r>
      <w:r w:rsidRPr="007512A1">
        <w:rPr>
          <w:rFonts w:asciiTheme="majorHAnsi" w:hAnsiTheme="majorHAnsi" w:cstheme="majorHAnsi"/>
          <w:sz w:val="16"/>
          <w:szCs w:val="16"/>
        </w:rPr>
        <w:t xml:space="preserve"> (Clifford, 2017). </w:t>
      </w:r>
      <w:r w:rsidRPr="007512A1">
        <w:rPr>
          <w:rFonts w:asciiTheme="majorHAnsi" w:hAnsiTheme="majorHAnsi" w:cstheme="majorHAnsi"/>
          <w:u w:val="single"/>
        </w:rPr>
        <w:t xml:space="preserve">Bunkers on islands </w:t>
      </w:r>
      <w:r w:rsidRPr="00CF3CF3">
        <w:rPr>
          <w:rFonts w:asciiTheme="majorHAnsi" w:hAnsiTheme="majorHAnsi" w:cstheme="majorHAnsi"/>
          <w:highlight w:val="cyan"/>
          <w:u w:val="single"/>
        </w:rPr>
        <w:t>would have higher survivability</w:t>
      </w:r>
      <w:r w:rsidRPr="007512A1">
        <w:rPr>
          <w:rFonts w:asciiTheme="majorHAnsi" w:hAnsiTheme="majorHAnsi" w:cstheme="majorHAnsi"/>
          <w:u w:val="single"/>
        </w:rPr>
        <w:t xml:space="preserve"> compared to those close to population centers</w:t>
      </w:r>
      <w:r w:rsidRPr="007512A1">
        <w:rPr>
          <w:rFonts w:asciiTheme="majorHAnsi" w:hAnsiTheme="majorHAnsi" w:cstheme="majorHAnsi"/>
          <w:sz w:val="16"/>
          <w:szCs w:val="16"/>
        </w:rPr>
        <w:t>, as they will be neither a military target nor as accessible to looters or unintentionally dangerous (</w:t>
      </w:r>
      <w:proofErr w:type="gramStart"/>
      <w:r w:rsidRPr="007512A1">
        <w:rPr>
          <w:rFonts w:asciiTheme="majorHAnsi" w:hAnsiTheme="majorHAnsi" w:cstheme="majorHAnsi"/>
          <w:sz w:val="16"/>
          <w:szCs w:val="16"/>
        </w:rPr>
        <w:t>e.g.</w:t>
      </w:r>
      <w:proofErr w:type="gramEnd"/>
      <w:r w:rsidRPr="007512A1">
        <w:rPr>
          <w:rFonts w:asciiTheme="majorHAnsi" w:hAnsiTheme="majorHAnsi" w:cstheme="majorHAnsi"/>
          <w:sz w:val="16"/>
          <w:szCs w:val="16"/>
        </w:rPr>
        <w:t xml:space="preserve"> infected) refugees. </w:t>
      </w:r>
      <w:r w:rsidRPr="007512A1">
        <w:rPr>
          <w:rFonts w:asciiTheme="majorHAnsi" w:hAnsiTheme="majorHAnsi" w:cstheme="majorHAnsi"/>
          <w:u w:val="single"/>
        </w:rPr>
        <w:t xml:space="preserve">These bunkers </w:t>
      </w:r>
      <w:r w:rsidRPr="00CF3CF3">
        <w:rPr>
          <w:rFonts w:asciiTheme="majorHAnsi" w:hAnsiTheme="majorHAnsi" w:cstheme="majorHAnsi"/>
          <w:highlight w:val="cyan"/>
          <w:u w:val="single"/>
        </w:rPr>
        <w:t>could potentially be connected to water sources by underwater pipes,</w:t>
      </w:r>
      <w:r w:rsidRPr="007512A1">
        <w:rPr>
          <w:rFonts w:asciiTheme="majorHAnsi" w:hAnsiTheme="majorHAnsi" w:cstheme="majorHAnsi"/>
          <w:u w:val="single"/>
        </w:rPr>
        <w:t xml:space="preserve"> and passages could provide cooling, access and even oxygen and food sources.</w:t>
      </w:r>
    </w:p>
    <w:p w14:paraId="2E3C4623" w14:textId="77777777" w:rsidR="008932A3" w:rsidRPr="001F3C16" w:rsidRDefault="008932A3" w:rsidP="008932A3">
      <w:pPr>
        <w:pStyle w:val="Heading4"/>
        <w:rPr>
          <w:rFonts w:cs="Calibri"/>
        </w:rPr>
      </w:pPr>
      <w:r w:rsidRPr="001F3C16">
        <w:rPr>
          <w:rFonts w:cs="Calibri"/>
        </w:rPr>
        <w:t xml:space="preserve">No Kessler---takes </w:t>
      </w:r>
      <w:r w:rsidRPr="001F3C16">
        <w:rPr>
          <w:rFonts w:cs="Calibri"/>
          <w:u w:val="single"/>
        </w:rPr>
        <w:t>centuries</w:t>
      </w:r>
      <w:r w:rsidRPr="001F3C16">
        <w:rPr>
          <w:rFonts w:cs="Calibri"/>
        </w:rPr>
        <w:t xml:space="preserve"> and </w:t>
      </w:r>
      <w:r w:rsidRPr="001F3C16">
        <w:rPr>
          <w:rFonts w:cs="Calibri"/>
          <w:u w:val="single"/>
        </w:rPr>
        <w:t>mitigation</w:t>
      </w:r>
      <w:r w:rsidRPr="001F3C16">
        <w:rPr>
          <w:rFonts w:cs="Calibri"/>
        </w:rPr>
        <w:t xml:space="preserve"> checks. </w:t>
      </w:r>
    </w:p>
    <w:p w14:paraId="595B8428" w14:textId="77777777" w:rsidR="008932A3" w:rsidRPr="001F3C16" w:rsidRDefault="008932A3" w:rsidP="008932A3">
      <w:r w:rsidRPr="001F3C16">
        <w:t xml:space="preserve">Hugh </w:t>
      </w:r>
      <w:r w:rsidRPr="001F3C16">
        <w:rPr>
          <w:rStyle w:val="Style13ptBold"/>
        </w:rPr>
        <w:t>Lewis 15</w:t>
      </w:r>
      <w:r w:rsidRPr="001F3C16">
        <w:t xml:space="preserve">. Senior Lecturer in Aerospace Engineering at the University of Southampton, “Space debris, Kessler Syndrome, and the unreasonable expectation of certainty.” Room, </w:t>
      </w:r>
      <w:hyperlink r:id="rId19" w:history="1">
        <w:r w:rsidRPr="001F3C16">
          <w:rPr>
            <w:rStyle w:val="Hyperlink"/>
          </w:rPr>
          <w:t>https://room.eu.com/article/Space_debris_Kessler_Syndrome_and_the_unreasonable_expectation_of_certainty</w:t>
        </w:r>
      </w:hyperlink>
    </w:p>
    <w:p w14:paraId="26E9CB66" w14:textId="77777777" w:rsidR="008932A3" w:rsidRPr="001F3C16" w:rsidRDefault="008932A3" w:rsidP="008932A3">
      <w:pPr>
        <w:rPr>
          <w:sz w:val="16"/>
        </w:rPr>
      </w:pPr>
      <w:r w:rsidRPr="001F3C16">
        <w:rPr>
          <w:sz w:val="16"/>
        </w:rPr>
        <w:t xml:space="preserve">There is now widespread awareness of the space debris problem amongst policymakers, scientists, </w:t>
      </w:r>
      <w:proofErr w:type="gramStart"/>
      <w:r w:rsidRPr="001F3C16">
        <w:rPr>
          <w:sz w:val="16"/>
        </w:rPr>
        <w:t>engineers</w:t>
      </w:r>
      <w:proofErr w:type="gramEnd"/>
      <w:r w:rsidRPr="001F3C16">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F3C16">
        <w:rPr>
          <w:rStyle w:val="StyleUnderline"/>
        </w:rPr>
        <w:t>In spite of</w:t>
      </w:r>
      <w:proofErr w:type="gramEnd"/>
      <w:r w:rsidRPr="001F3C16">
        <w:rPr>
          <w:rStyle w:val="StyleUnderline"/>
        </w:rPr>
        <w:t xml:space="preserve"> </w:t>
      </w:r>
      <w:r w:rsidRPr="001F3C16">
        <w:rPr>
          <w:sz w:val="16"/>
        </w:rPr>
        <w:t xml:space="preserve">several commentators </w:t>
      </w:r>
      <w:r w:rsidRPr="001F3C16">
        <w:rPr>
          <w:rStyle w:val="StyleUnderline"/>
        </w:rPr>
        <w:t>warning</w:t>
      </w:r>
      <w:r w:rsidRPr="001F3C16">
        <w:rPr>
          <w:sz w:val="16"/>
        </w:rPr>
        <w:t xml:space="preserve"> that these collisions are just the start </w:t>
      </w:r>
      <w:r w:rsidRPr="001F3C16">
        <w:rPr>
          <w:rStyle w:val="StyleUnderline"/>
        </w:rPr>
        <w:t>of</w:t>
      </w:r>
      <w:r w:rsidRPr="001F3C16">
        <w:rPr>
          <w:sz w:val="16"/>
        </w:rPr>
        <w:t xml:space="preserve"> a collision cascade that will render access to low Earth orbit all but impossible – a process commonly referred to as the ‘</w:t>
      </w:r>
      <w:r w:rsidRPr="00CF3CF3">
        <w:rPr>
          <w:rStyle w:val="Emphasis"/>
          <w:highlight w:val="cyan"/>
        </w:rPr>
        <w:t>Kessler</w:t>
      </w:r>
      <w:r w:rsidRPr="001F3C16">
        <w:rPr>
          <w:rStyle w:val="StyleUnderline"/>
        </w:rPr>
        <w:t xml:space="preserve"> Syndrome’</w:t>
      </w:r>
      <w:r w:rsidRPr="001F3C16">
        <w:rPr>
          <w:sz w:val="16"/>
        </w:rPr>
        <w:t xml:space="preserve"> after the debris scientist Donald Kessler – </w:t>
      </w:r>
      <w:r w:rsidRPr="001F3C16">
        <w:rPr>
          <w:rStyle w:val="StyleUnderline"/>
        </w:rPr>
        <w:t xml:space="preserve">the reality </w:t>
      </w:r>
      <w:r w:rsidRPr="00CF3CF3">
        <w:rPr>
          <w:rStyle w:val="StyleUnderline"/>
          <w:highlight w:val="cyan"/>
        </w:rPr>
        <w:t>is not</w:t>
      </w:r>
      <w:r w:rsidRPr="001F3C16">
        <w:rPr>
          <w:rStyle w:val="StyleUnderline"/>
        </w:rPr>
        <w:t xml:space="preserve"> likely to be on the scale of these predictions or the events depicted in </w:t>
      </w:r>
      <w:r w:rsidRPr="00CF3CF3">
        <w:rPr>
          <w:rStyle w:val="Emphasis"/>
          <w:highlight w:val="cyan"/>
        </w:rPr>
        <w:t>the film Gravity</w:t>
      </w:r>
      <w:r w:rsidRPr="001F3C16">
        <w:rPr>
          <w:rStyle w:val="StyleUnderline"/>
        </w:rPr>
        <w:t>.</w:t>
      </w:r>
      <w:r w:rsidRPr="001F3C16">
        <w:rPr>
          <w:sz w:val="16"/>
        </w:rPr>
        <w:t xml:space="preserve"> Indeed, </w:t>
      </w:r>
      <w:r w:rsidRPr="001F3C16">
        <w:rPr>
          <w:rStyle w:val="StyleUnderline"/>
        </w:rPr>
        <w:t>results presented by the Inter-Agency Space Debris Coordination Committee (</w:t>
      </w:r>
      <w:r w:rsidRPr="00CF3CF3">
        <w:rPr>
          <w:rStyle w:val="Emphasis"/>
          <w:highlight w:val="cyan"/>
        </w:rPr>
        <w:t>IADC</w:t>
      </w:r>
      <w:r w:rsidRPr="001F3C16">
        <w:rPr>
          <w:rStyle w:val="StyleUnderline"/>
        </w:rPr>
        <w:t>)</w:t>
      </w:r>
      <w:r w:rsidRPr="001F3C16">
        <w:rPr>
          <w:sz w:val="16"/>
        </w:rPr>
        <w:t xml:space="preserve"> at the Sixth European Conference </w:t>
      </w:r>
      <w:r w:rsidRPr="001F3C16">
        <w:rPr>
          <w:rStyle w:val="StyleUnderline"/>
        </w:rPr>
        <w:t xml:space="preserve">on Space Debris </w:t>
      </w:r>
      <w:r w:rsidRPr="00CF3CF3">
        <w:rPr>
          <w:rStyle w:val="StyleUnderline"/>
          <w:highlight w:val="cyan"/>
        </w:rPr>
        <w:t>show an expected increase</w:t>
      </w:r>
      <w:r w:rsidRPr="001F3C16">
        <w:rPr>
          <w:rStyle w:val="StyleUnderline"/>
        </w:rPr>
        <w:t xml:space="preserve"> in the debris population </w:t>
      </w:r>
      <w:r w:rsidRPr="00CF3CF3">
        <w:rPr>
          <w:rStyle w:val="StyleUnderline"/>
          <w:highlight w:val="cyan"/>
        </w:rPr>
        <w:t>of</w:t>
      </w:r>
      <w:r w:rsidRPr="001F3C16">
        <w:rPr>
          <w:rStyle w:val="StyleUnderline"/>
        </w:rPr>
        <w:t xml:space="preserve"> only </w:t>
      </w:r>
      <w:r w:rsidRPr="00CF3CF3">
        <w:rPr>
          <w:rStyle w:val="StyleUnderline"/>
          <w:highlight w:val="cyan"/>
        </w:rPr>
        <w:t xml:space="preserve">30% after </w:t>
      </w:r>
      <w:r w:rsidRPr="00CF3CF3">
        <w:rPr>
          <w:rStyle w:val="Emphasis"/>
          <w:highlight w:val="cyan"/>
        </w:rPr>
        <w:t>200 years</w:t>
      </w:r>
      <w:r w:rsidRPr="00CF3CF3">
        <w:rPr>
          <w:rStyle w:val="StyleUnderline"/>
          <w:highlight w:val="cyan"/>
        </w:rPr>
        <w:t xml:space="preserve"> with continued launch activity. </w:t>
      </w:r>
      <w:r w:rsidRPr="00CF3CF3">
        <w:rPr>
          <w:rStyle w:val="Emphasis"/>
          <w:highlight w:val="cyan"/>
        </w:rPr>
        <w:t>Collisions</w:t>
      </w:r>
      <w:r w:rsidRPr="001F3C16">
        <w:rPr>
          <w:rStyle w:val="StyleUnderline"/>
        </w:rPr>
        <w:t xml:space="preserve"> are still predicted to occur, but this is </w:t>
      </w:r>
      <w:r w:rsidRPr="00CF3CF3">
        <w:rPr>
          <w:rStyle w:val="StyleUnderline"/>
          <w:highlight w:val="cyan"/>
        </w:rPr>
        <w:t>far from</w:t>
      </w:r>
      <w:r w:rsidRPr="001F3C16">
        <w:rPr>
          <w:rStyle w:val="StyleUnderline"/>
        </w:rPr>
        <w:t xml:space="preserve"> the </w:t>
      </w:r>
      <w:r w:rsidRPr="00CF3CF3">
        <w:rPr>
          <w:rStyle w:val="Emphasis"/>
          <w:sz w:val="28"/>
          <w:szCs w:val="28"/>
          <w:highlight w:val="cyan"/>
        </w:rPr>
        <w:t>catastrophic scenario</w:t>
      </w:r>
      <w:r w:rsidRPr="001F3C16">
        <w:rPr>
          <w:rStyle w:val="StyleUnderline"/>
          <w:sz w:val="28"/>
          <w:szCs w:val="28"/>
        </w:rPr>
        <w:t xml:space="preserve"> </w:t>
      </w:r>
      <w:r w:rsidRPr="001F3C16">
        <w:rPr>
          <w:rStyle w:val="StyleUnderline"/>
        </w:rPr>
        <w:t>feared by some.</w:t>
      </w:r>
      <w:r w:rsidRPr="001F3C16">
        <w:rPr>
          <w:sz w:val="16"/>
        </w:rPr>
        <w:t xml:space="preserve"> </w:t>
      </w:r>
      <w:r w:rsidRPr="00CF3CF3">
        <w:rPr>
          <w:rStyle w:val="StyleUnderline"/>
          <w:highlight w:val="cyan"/>
        </w:rPr>
        <w:t>Constraining</w:t>
      </w:r>
      <w:r w:rsidRPr="001F3C16">
        <w:rPr>
          <w:sz w:val="16"/>
        </w:rPr>
        <w:t xml:space="preserve"> </w:t>
      </w:r>
      <w:r w:rsidRPr="00CF3CF3">
        <w:rPr>
          <w:rStyle w:val="StyleUnderline"/>
          <w:highlight w:val="cyan"/>
        </w:rPr>
        <w:t>the</w:t>
      </w:r>
      <w:r w:rsidRPr="001F3C16">
        <w:rPr>
          <w:sz w:val="16"/>
        </w:rPr>
        <w:t xml:space="preserve"> population </w:t>
      </w:r>
      <w:r w:rsidRPr="00CF3CF3">
        <w:rPr>
          <w:rStyle w:val="StyleUnderline"/>
          <w:highlight w:val="cyan"/>
        </w:rPr>
        <w:t>increase</w:t>
      </w:r>
      <w:r w:rsidRPr="001F3C16">
        <w:rPr>
          <w:sz w:val="16"/>
        </w:rPr>
        <w:t xml:space="preserve"> to a modest level </w:t>
      </w:r>
      <w:r w:rsidRPr="00CF3CF3">
        <w:rPr>
          <w:rStyle w:val="StyleUnderline"/>
          <w:highlight w:val="cyan"/>
        </w:rPr>
        <w:t>can be achieved</w:t>
      </w:r>
      <w:r w:rsidRPr="001F3C16">
        <w:rPr>
          <w:sz w:val="16"/>
        </w:rPr>
        <w:t xml:space="preserve">, the IADC suggested, </w:t>
      </w:r>
      <w:r w:rsidRPr="00CF3CF3">
        <w:rPr>
          <w:rStyle w:val="StyleUnderline"/>
          <w:highlight w:val="cyan"/>
        </w:rPr>
        <w:t>through</w:t>
      </w:r>
      <w:r w:rsidRPr="001F3C16">
        <w:rPr>
          <w:sz w:val="16"/>
        </w:rPr>
        <w:t xml:space="preserve"> widespread and good compliance with </w:t>
      </w:r>
      <w:r w:rsidRPr="00CF3CF3">
        <w:rPr>
          <w:rStyle w:val="Emphasis"/>
          <w:sz w:val="28"/>
          <w:szCs w:val="28"/>
          <w:highlight w:val="cyan"/>
        </w:rPr>
        <w:t>existing</w:t>
      </w:r>
      <w:r w:rsidRPr="001F3C16">
        <w:rPr>
          <w:rStyle w:val="StyleUnderline"/>
          <w:sz w:val="28"/>
          <w:szCs w:val="28"/>
        </w:rPr>
        <w:t xml:space="preserve"> </w:t>
      </w:r>
      <w:r w:rsidRPr="001F3C16">
        <w:rPr>
          <w:rStyle w:val="StyleUnderline"/>
        </w:rPr>
        <w:t xml:space="preserve">space debris </w:t>
      </w:r>
      <w:r w:rsidRPr="00CF3CF3">
        <w:rPr>
          <w:rStyle w:val="Emphasis"/>
          <w:sz w:val="28"/>
          <w:szCs w:val="28"/>
          <w:highlight w:val="cyan"/>
        </w:rPr>
        <w:t>mitigation guidelines</w:t>
      </w:r>
      <w:r w:rsidRPr="001F3C16">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1F3C16">
        <w:rPr>
          <w:sz w:val="16"/>
        </w:rPr>
        <w:t>in spite of</w:t>
      </w:r>
      <w:proofErr w:type="gramEnd"/>
      <w:r w:rsidRPr="001F3C16">
        <w:rPr>
          <w:sz w:val="16"/>
        </w:rPr>
        <w:t xml:space="preserve"> these robust efforts merits the investigation of additional measures to address the debris threat, according to the IADC.</w:t>
      </w:r>
    </w:p>
    <w:p w14:paraId="722CCBDD" w14:textId="77777777" w:rsidR="008932A3" w:rsidRPr="001F3C16" w:rsidRDefault="008932A3" w:rsidP="008932A3">
      <w:pPr>
        <w:pStyle w:val="Heading4"/>
        <w:rPr>
          <w:rFonts w:cs="Calibri"/>
          <w:u w:val="single"/>
        </w:rPr>
      </w:pPr>
      <w:r w:rsidRPr="001F3C16">
        <w:rPr>
          <w:rFonts w:cs="Calibri"/>
        </w:rPr>
        <w:t xml:space="preserve">Even </w:t>
      </w:r>
      <w:r w:rsidRPr="001F3C16">
        <w:rPr>
          <w:rFonts w:cs="Calibri"/>
          <w:u w:val="single"/>
        </w:rPr>
        <w:t>full-scale ASAT war</w:t>
      </w:r>
      <w:r w:rsidRPr="001F3C16">
        <w:rPr>
          <w:rFonts w:cs="Calibri"/>
        </w:rPr>
        <w:t xml:space="preserve"> can’t trigger Kessler – </w:t>
      </w:r>
      <w:r w:rsidRPr="001F3C16">
        <w:rPr>
          <w:rFonts w:cs="Calibri"/>
          <w:u w:val="single"/>
        </w:rPr>
        <w:t>modelling</w:t>
      </w:r>
    </w:p>
    <w:p w14:paraId="3B95C5E3" w14:textId="77777777" w:rsidR="008932A3" w:rsidRPr="001F3C16" w:rsidRDefault="008932A3" w:rsidP="008932A3">
      <w:bookmarkStart w:id="8" w:name="_Hlk12631754"/>
      <w:r w:rsidRPr="001F3C16">
        <w:rPr>
          <w:rStyle w:val="Style13ptBold"/>
        </w:rPr>
        <w:t>Drmola &amp; Hubik 18</w:t>
      </w:r>
      <w:r w:rsidRPr="001F3C1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8"/>
    <w:p w14:paraId="186C9179" w14:textId="2716EF3E" w:rsidR="008932A3" w:rsidRPr="008932A3" w:rsidRDefault="008932A3" w:rsidP="008932A3">
      <w:pPr>
        <w:rPr>
          <w:sz w:val="16"/>
        </w:rPr>
      </w:pPr>
      <w:r w:rsidRPr="008932A3">
        <w:rPr>
          <w:sz w:val="16"/>
        </w:rPr>
        <w:t xml:space="preserve">The </w:t>
      </w:r>
      <w:r w:rsidRPr="001F3C16">
        <w:rPr>
          <w:rStyle w:val="Emphasis"/>
        </w:rPr>
        <w:t>probabilities</w:t>
      </w:r>
      <w:r w:rsidRPr="008932A3">
        <w:rPr>
          <w:sz w:val="16"/>
        </w:rPr>
        <w:t xml:space="preserve"> </w:t>
      </w:r>
      <w:r w:rsidRPr="001F3C16">
        <w:rPr>
          <w:u w:val="single"/>
        </w:rPr>
        <w:t xml:space="preserve">and </w:t>
      </w:r>
      <w:r w:rsidRPr="00CF3CF3">
        <w:rPr>
          <w:rStyle w:val="Emphasis"/>
          <w:highlight w:val="cyan"/>
        </w:rPr>
        <w:t>rates</w:t>
      </w:r>
      <w:r w:rsidRPr="00CF3CF3">
        <w:rPr>
          <w:highlight w:val="cyan"/>
          <w:u w:val="single"/>
        </w:rPr>
        <w:t xml:space="preserve"> of </w:t>
      </w:r>
      <w:r w:rsidRPr="00CF3CF3">
        <w:rPr>
          <w:rStyle w:val="Emphasis"/>
          <w:highlight w:val="cyan"/>
        </w:rPr>
        <w:t>collisions</w:t>
      </w:r>
      <w:r w:rsidRPr="001F3C16">
        <w:rPr>
          <w:u w:val="single"/>
        </w:rPr>
        <w:t xml:space="preserve"> of objects from different groups </w:t>
      </w:r>
      <w:r w:rsidRPr="00CF3CF3">
        <w:rPr>
          <w:highlight w:val="cyan"/>
          <w:u w:val="single"/>
        </w:rPr>
        <w:t xml:space="preserve">were </w:t>
      </w:r>
      <w:r w:rsidRPr="00CF3CF3">
        <w:rPr>
          <w:rStyle w:val="Emphasis"/>
          <w:highlight w:val="cyan"/>
        </w:rPr>
        <w:t>calculated</w:t>
      </w:r>
      <w:r w:rsidRPr="00CF3CF3">
        <w:rPr>
          <w:highlight w:val="cyan"/>
          <w:u w:val="single"/>
        </w:rPr>
        <w:t xml:space="preserve"> using a </w:t>
      </w:r>
      <w:r w:rsidRPr="00CF3CF3">
        <w:rPr>
          <w:rStyle w:val="Emphasis"/>
          <w:highlight w:val="cyan"/>
        </w:rPr>
        <w:t>coefficient</w:t>
      </w:r>
      <w:r w:rsidRPr="00CF3CF3">
        <w:rPr>
          <w:highlight w:val="cyan"/>
          <w:u w:val="single"/>
        </w:rPr>
        <w:t xml:space="preserve"> converting</w:t>
      </w:r>
      <w:r w:rsidRPr="001F3C16">
        <w:rPr>
          <w:u w:val="single"/>
        </w:rPr>
        <w:t xml:space="preserve"> the </w:t>
      </w:r>
      <w:r w:rsidRPr="00CF3CF3">
        <w:rPr>
          <w:rStyle w:val="Emphasis"/>
          <w:highlight w:val="cyan"/>
        </w:rPr>
        <w:t>rate</w:t>
      </w:r>
      <w:r w:rsidRPr="001F3C16">
        <w:rPr>
          <w:rStyle w:val="Emphasis"/>
        </w:rPr>
        <w:t xml:space="preserve"> of collisions</w:t>
      </w:r>
      <w:r w:rsidRPr="001F3C16">
        <w:rPr>
          <w:u w:val="single"/>
        </w:rPr>
        <w:t xml:space="preserve"> </w:t>
      </w:r>
      <w:r w:rsidRPr="00CF3CF3">
        <w:rPr>
          <w:highlight w:val="cyan"/>
          <w:u w:val="single"/>
        </w:rPr>
        <w:t xml:space="preserve">between </w:t>
      </w:r>
      <w:r w:rsidRPr="00CF3CF3">
        <w:rPr>
          <w:rStyle w:val="Emphasis"/>
          <w:highlight w:val="cyan"/>
        </w:rPr>
        <w:t>objects from one group</w:t>
      </w:r>
      <w:r w:rsidRPr="00CF3CF3">
        <w:rPr>
          <w:highlight w:val="cyan"/>
          <w:u w:val="single"/>
        </w:rPr>
        <w:t xml:space="preserve"> to</w:t>
      </w:r>
      <w:r w:rsidRPr="001F3C16">
        <w:rPr>
          <w:u w:val="single"/>
        </w:rPr>
        <w:t xml:space="preserve"> the </w:t>
      </w:r>
      <w:r w:rsidRPr="001F3C16">
        <w:rPr>
          <w:rStyle w:val="Emphasis"/>
        </w:rPr>
        <w:t>rate of collisions</w:t>
      </w:r>
      <w:r w:rsidRPr="001F3C16">
        <w:rPr>
          <w:u w:val="single"/>
        </w:rPr>
        <w:t xml:space="preserve"> between </w:t>
      </w:r>
      <w:r w:rsidRPr="001F3C16">
        <w:rPr>
          <w:rStyle w:val="Emphasis"/>
        </w:rPr>
        <w:t xml:space="preserve">objects from </w:t>
      </w:r>
      <w:r w:rsidRPr="00CF3CF3">
        <w:rPr>
          <w:rStyle w:val="Emphasis"/>
          <w:highlight w:val="cyan"/>
        </w:rPr>
        <w:t>another group</w:t>
      </w:r>
      <w:r w:rsidRPr="008932A3">
        <w:rPr>
          <w:sz w:val="16"/>
        </w:rPr>
        <w:t xml:space="preserve">. </w:t>
      </w:r>
      <w:r w:rsidRPr="001F3C16">
        <w:rPr>
          <w:u w:val="single"/>
        </w:rPr>
        <w:t xml:space="preserve">The initial </w:t>
      </w:r>
      <w:r w:rsidRPr="00CF3CF3">
        <w:rPr>
          <w:rStyle w:val="Emphasis"/>
          <w:highlight w:val="cyan"/>
        </w:rPr>
        <w:t>base rate</w:t>
      </w:r>
      <w:r w:rsidRPr="00CF3CF3">
        <w:rPr>
          <w:highlight w:val="cyan"/>
          <w:u w:val="single"/>
        </w:rPr>
        <w:t xml:space="preserve"> was estimated using</w:t>
      </w:r>
      <w:r w:rsidRPr="001F3C16">
        <w:rPr>
          <w:u w:val="single"/>
        </w:rPr>
        <w:t xml:space="preserve"> </w:t>
      </w:r>
      <w:r w:rsidRPr="00CF3CF3">
        <w:rPr>
          <w:rStyle w:val="Emphasis"/>
          <w:highlight w:val="cyan"/>
        </w:rPr>
        <w:t>iterative simulations</w:t>
      </w:r>
      <w:r w:rsidRPr="00CF3CF3">
        <w:rPr>
          <w:highlight w:val="cyan"/>
          <w:u w:val="single"/>
        </w:rPr>
        <w:t xml:space="preserve"> and </w:t>
      </w:r>
      <w:r w:rsidRPr="00CF3CF3">
        <w:rPr>
          <w:rStyle w:val="Emphasis"/>
          <w:highlight w:val="cyan"/>
        </w:rPr>
        <w:t>comparison</w:t>
      </w:r>
      <w:r w:rsidRPr="001F3C16">
        <w:rPr>
          <w:u w:val="single"/>
        </w:rPr>
        <w:t xml:space="preserve"> of the resulting </w:t>
      </w:r>
      <w:r w:rsidRPr="001F3C16">
        <w:rPr>
          <w:rStyle w:val="Emphasis"/>
        </w:rPr>
        <w:t>runs</w:t>
      </w:r>
      <w:r w:rsidRPr="001F3C16">
        <w:rPr>
          <w:u w:val="single"/>
        </w:rPr>
        <w:t xml:space="preserve"> </w:t>
      </w:r>
      <w:r w:rsidRPr="00CF3CF3">
        <w:rPr>
          <w:highlight w:val="cyan"/>
          <w:u w:val="single"/>
        </w:rPr>
        <w:t xml:space="preserve">with </w:t>
      </w:r>
      <w:r w:rsidRPr="00CF3CF3">
        <w:rPr>
          <w:rStyle w:val="Emphasis"/>
          <w:highlight w:val="cyan"/>
        </w:rPr>
        <w:t>real data</w:t>
      </w:r>
      <w:r w:rsidRPr="001F3C16">
        <w:rPr>
          <w:u w:val="single"/>
        </w:rPr>
        <w:t xml:space="preserve"> and </w:t>
      </w:r>
      <w:r w:rsidRPr="001F3C16">
        <w:rPr>
          <w:rStyle w:val="Emphasis"/>
        </w:rPr>
        <w:t>outputs</w:t>
      </w:r>
      <w:r w:rsidRPr="001F3C16">
        <w:rPr>
          <w:u w:val="single"/>
        </w:rPr>
        <w:t xml:space="preserve"> from </w:t>
      </w:r>
      <w:r w:rsidRPr="001F3C16">
        <w:rPr>
          <w:rStyle w:val="Emphasis"/>
        </w:rPr>
        <w:t>other models</w:t>
      </w:r>
      <w:r w:rsidRPr="008932A3">
        <w:rPr>
          <w:sz w:val="16"/>
        </w:rPr>
        <w:t xml:space="preserve">. </w:t>
      </w:r>
      <w:r w:rsidRPr="00CF3CF3">
        <w:rPr>
          <w:rStyle w:val="Emphasis"/>
          <w:highlight w:val="cyan"/>
        </w:rPr>
        <w:t>Detailed</w:t>
      </w:r>
      <w:r w:rsidRPr="001F3C16">
        <w:rPr>
          <w:rStyle w:val="Emphasis"/>
        </w:rPr>
        <w:t xml:space="preserve"> </w:t>
      </w:r>
      <w:r w:rsidRPr="00CF3CF3">
        <w:rPr>
          <w:rStyle w:val="Emphasis"/>
          <w:highlight w:val="cyan"/>
        </w:rPr>
        <w:t>model</w:t>
      </w:r>
      <w:r w:rsidRPr="001F3C16">
        <w:rPr>
          <w:u w:val="single"/>
        </w:rPr>
        <w:t xml:space="preserve"> built </w:t>
      </w:r>
      <w:r w:rsidRPr="00CF3CF3">
        <w:rPr>
          <w:highlight w:val="cyan"/>
          <w:u w:val="single"/>
        </w:rPr>
        <w:t>by</w:t>
      </w:r>
      <w:r w:rsidRPr="001F3C16">
        <w:rPr>
          <w:u w:val="single"/>
        </w:rPr>
        <w:t xml:space="preserve"> a group of </w:t>
      </w:r>
      <w:r w:rsidRPr="001F3C16">
        <w:rPr>
          <w:rStyle w:val="Emphasis"/>
        </w:rPr>
        <w:t>researchers</w:t>
      </w:r>
      <w:r w:rsidRPr="001F3C16">
        <w:rPr>
          <w:u w:val="single"/>
        </w:rPr>
        <w:t xml:space="preserve"> from the </w:t>
      </w:r>
      <w:r w:rsidRPr="00CF3CF3">
        <w:rPr>
          <w:rStyle w:val="Emphasis"/>
          <w:highlight w:val="cyan"/>
        </w:rPr>
        <w:t>Lawrence</w:t>
      </w:r>
      <w:r w:rsidRPr="001F3C16">
        <w:rPr>
          <w:u w:val="single"/>
        </w:rPr>
        <w:t xml:space="preserve"> Livermore </w:t>
      </w:r>
      <w:r w:rsidRPr="00CF3CF3">
        <w:rPr>
          <w:rStyle w:val="Emphasis"/>
          <w:highlight w:val="cyan"/>
        </w:rPr>
        <w:t>National Lab</w:t>
      </w:r>
      <w:r w:rsidRPr="001F3C16">
        <w:rPr>
          <w:rStyle w:val="Emphasis"/>
        </w:rPr>
        <w:t>oratory</w:t>
      </w:r>
      <w:r w:rsidRPr="001F3C16">
        <w:rPr>
          <w:u w:val="single"/>
        </w:rPr>
        <w:t xml:space="preserve"> </w:t>
      </w:r>
      <w:r w:rsidRPr="00CF3CF3">
        <w:rPr>
          <w:highlight w:val="cyan"/>
          <w:u w:val="single"/>
        </w:rPr>
        <w:t>was used</w:t>
      </w:r>
      <w:r w:rsidRPr="001F3C16">
        <w:rPr>
          <w:u w:val="single"/>
        </w:rPr>
        <w:t xml:space="preserve"> as a </w:t>
      </w:r>
      <w:r w:rsidRPr="001F3C16">
        <w:rPr>
          <w:rStyle w:val="Emphasis"/>
        </w:rPr>
        <w:t>base</w:t>
      </w:r>
      <w:r w:rsidRPr="001F3C16">
        <w:rPr>
          <w:u w:val="single"/>
        </w:rPr>
        <w:t xml:space="preserve"> for the </w:t>
      </w:r>
      <w:r w:rsidRPr="001F3C16">
        <w:rPr>
          <w:rStyle w:val="Emphasis"/>
        </w:rPr>
        <w:t>calibration</w:t>
      </w:r>
      <w:r w:rsidRPr="008932A3">
        <w:rPr>
          <w:sz w:val="1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r w:rsidRPr="008932A3">
        <w:rPr>
          <w:sz w:val="16"/>
          <w:szCs w:val="6"/>
        </w:rPr>
        <w:t xml:space="preserve"> </w:t>
      </w:r>
      <w:r w:rsidRPr="008932A3">
        <w:rPr>
          <w:sz w:val="16"/>
          <w:szCs w:val="6"/>
        </w:rPr>
        <w:t>One the most important limitations and simplifications of the model is the uncertainty of size, structure, and composition of the satellites—</w:t>
      </w:r>
      <w:proofErr w:type="gramStart"/>
      <w:r w:rsidRPr="008932A3">
        <w:rPr>
          <w:sz w:val="16"/>
          <w:szCs w:val="6"/>
        </w:rPr>
        <w:t>i.e.</w:t>
      </w:r>
      <w:proofErr w:type="gramEnd"/>
      <w:r w:rsidRPr="008932A3">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8932A3">
        <w:rPr>
          <w:sz w:val="16"/>
          <w:szCs w:val="6"/>
        </w:rPr>
        <w:t>i.e.</w:t>
      </w:r>
      <w:proofErr w:type="gramEnd"/>
      <w:r w:rsidRPr="008932A3">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r w:rsidRPr="008932A3">
        <w:rPr>
          <w:sz w:val="16"/>
          <w:szCs w:val="6"/>
        </w:rPr>
        <w:t xml:space="preserve"> </w:t>
      </w:r>
      <w:r w:rsidRPr="008932A3">
        <w:rPr>
          <w:sz w:val="1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r w:rsidRPr="008932A3">
        <w:rPr>
          <w:sz w:val="16"/>
          <w:szCs w:val="6"/>
        </w:rPr>
        <w:t xml:space="preserve"> </w:t>
      </w:r>
      <w:r w:rsidRPr="008932A3">
        <w:rPr>
          <w:sz w:val="16"/>
          <w:szCs w:val="6"/>
        </w:rPr>
        <w:t>5. Scenarios and simulation results</w:t>
      </w:r>
      <w:r w:rsidRPr="008932A3">
        <w:rPr>
          <w:sz w:val="16"/>
          <w:szCs w:val="6"/>
        </w:rPr>
        <w:t xml:space="preserve"> </w:t>
      </w:r>
      <w:r w:rsidRPr="008932A3">
        <w:rPr>
          <w:sz w:val="16"/>
          <w:szCs w:val="6"/>
        </w:rPr>
        <w:t>5.1. Business as usual and beyond</w:t>
      </w:r>
      <w:r w:rsidRPr="008932A3">
        <w:rPr>
          <w:sz w:val="16"/>
          <w:szCs w:val="6"/>
        </w:rPr>
        <w:t xml:space="preserve"> </w:t>
      </w:r>
      <w:proofErr w:type="gramStart"/>
      <w:r w:rsidRPr="008932A3">
        <w:rPr>
          <w:sz w:val="16"/>
          <w:szCs w:val="6"/>
        </w:rPr>
        <w:t>The</w:t>
      </w:r>
      <w:proofErr w:type="gramEnd"/>
      <w:r w:rsidRPr="008932A3">
        <w:rPr>
          <w:sz w:val="16"/>
          <w:szCs w:val="6"/>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r w:rsidRPr="008932A3">
        <w:rPr>
          <w:sz w:val="16"/>
          <w:szCs w:val="6"/>
        </w:rPr>
        <w:t xml:space="preserve"> </w:t>
      </w:r>
      <w:r w:rsidRPr="008932A3">
        <w:rPr>
          <w:sz w:val="16"/>
          <w:szCs w:val="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sidRPr="008932A3">
        <w:rPr>
          <w:sz w:val="16"/>
          <w:szCs w:val="6"/>
        </w:rPr>
        <w:t xml:space="preserve"> </w:t>
      </w:r>
      <w:r w:rsidRPr="008932A3">
        <w:rPr>
          <w:sz w:val="16"/>
          <w:szCs w:val="6"/>
        </w:rPr>
        <w:t xml:space="preserve">Running this model for its full 50 years (2016–2066) yields the expected result of perpetually growing </w:t>
      </w:r>
      <w:proofErr w:type="gramStart"/>
      <w:r w:rsidRPr="008932A3">
        <w:rPr>
          <w:sz w:val="16"/>
          <w:szCs w:val="6"/>
        </w:rPr>
        <w:t>amount</w:t>
      </w:r>
      <w:proofErr w:type="gramEnd"/>
      <w:r w:rsidRPr="008932A3">
        <w:rPr>
          <w:sz w:val="16"/>
          <w:szCs w:val="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8932A3">
        <w:rPr>
          <w:sz w:val="16"/>
          <w:szCs w:val="6"/>
        </w:rPr>
        <w:t>i.e.</w:t>
      </w:r>
      <w:proofErr w:type="gramEnd"/>
      <w:r w:rsidRPr="008932A3">
        <w:rPr>
          <w:sz w:val="16"/>
          <w:szCs w:val="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r w:rsidRPr="008932A3">
        <w:rPr>
          <w:sz w:val="16"/>
          <w:szCs w:val="6"/>
        </w:rPr>
        <w:t xml:space="preserve"> </w:t>
      </w:r>
      <w:r w:rsidRPr="008932A3">
        <w:rPr>
          <w:sz w:val="16"/>
          <w:szCs w:val="6"/>
        </w:rPr>
        <w:t xml:space="preserve">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8932A3">
        <w:rPr>
          <w:sz w:val="16"/>
          <w:szCs w:val="6"/>
        </w:rPr>
        <w:t>amount</w:t>
      </w:r>
      <w:proofErr w:type="gramEnd"/>
      <w:r w:rsidRPr="008932A3">
        <w:rPr>
          <w:sz w:val="16"/>
          <w:szCs w:val="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r w:rsidRPr="008932A3">
        <w:rPr>
          <w:sz w:val="16"/>
          <w:szCs w:val="6"/>
        </w:rPr>
        <w:t xml:space="preserve"> </w:t>
      </w:r>
      <w:r w:rsidRPr="008932A3">
        <w:rPr>
          <w:sz w:val="16"/>
          <w:szCs w:val="6"/>
        </w:rPr>
        <w:t>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w:t>
      </w:r>
      <w:r w:rsidRPr="008932A3">
        <w:rPr>
          <w:sz w:val="16"/>
          <w:szCs w:val="6"/>
        </w:rPr>
        <w:t xml:space="preserve"> </w:t>
      </w:r>
      <w:r w:rsidRPr="008932A3">
        <w:rPr>
          <w:sz w:val="16"/>
          <w:szCs w:val="6"/>
        </w:rPr>
        <w:t xml:space="preserve">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w:t>
      </w:r>
      <w:proofErr w:type="gramStart"/>
      <w:r w:rsidRPr="008932A3">
        <w:rPr>
          <w:sz w:val="16"/>
          <w:szCs w:val="6"/>
        </w:rPr>
        <w:t>and also</w:t>
      </w:r>
      <w:proofErr w:type="gramEnd"/>
      <w:r w:rsidRPr="008932A3">
        <w:rPr>
          <w:sz w:val="16"/>
          <w:szCs w:val="6"/>
        </w:rPr>
        <w:t xml:space="preserve"> extending the simulation timeframe to 200 years (Fig. 7).</w:t>
      </w:r>
      <w:r w:rsidRPr="008932A3">
        <w:rPr>
          <w:sz w:val="16"/>
          <w:szCs w:val="6"/>
        </w:rPr>
        <w:t xml:space="preserve"> </w:t>
      </w:r>
      <w:r w:rsidRPr="008932A3">
        <w:rPr>
          <w:sz w:val="16"/>
          <w:szCs w:val="6"/>
        </w:rPr>
        <w:t>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w:t>
      </w:r>
      <w:r w:rsidRPr="008932A3">
        <w:rPr>
          <w:sz w:val="16"/>
          <w:szCs w:val="6"/>
        </w:rPr>
        <w:t xml:space="preserve"> </w:t>
      </w:r>
      <w:r w:rsidRPr="008932A3">
        <w:rPr>
          <w:sz w:val="16"/>
          <w:szCs w:val="6"/>
        </w:rPr>
        <w:t>5.2. Antisatellite weapon system scenario</w:t>
      </w:r>
      <w:r w:rsidRPr="008932A3">
        <w:rPr>
          <w:sz w:val="16"/>
          <w:szCs w:val="6"/>
        </w:rPr>
        <w:t xml:space="preserve"> </w:t>
      </w:r>
      <w:r w:rsidRPr="008932A3">
        <w:rPr>
          <w:sz w:val="16"/>
          <w:szCs w:val="6"/>
        </w:rPr>
        <w:t>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w:t>
      </w:r>
      <w:r w:rsidRPr="008932A3">
        <w:rPr>
          <w:sz w:val="16"/>
          <w:szCs w:val="6"/>
        </w:rPr>
        <w:t xml:space="preserve"> </w:t>
      </w:r>
      <w:r w:rsidRPr="008932A3">
        <w:rPr>
          <w:sz w:val="16"/>
          <w:szCs w:val="6"/>
        </w:rPr>
        <w:t>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w:t>
      </w:r>
      <w:r w:rsidRPr="008932A3">
        <w:rPr>
          <w:sz w:val="16"/>
          <w:szCs w:val="6"/>
        </w:rPr>
        <w:t xml:space="preserve"> </w:t>
      </w:r>
      <w:r w:rsidRPr="008932A3">
        <w:rPr>
          <w:sz w:val="16"/>
          <w:szCs w:val="6"/>
        </w:rPr>
        <w:t xml:space="preserve">As much as occasional tests of ASATs are increasing the </w:t>
      </w:r>
      <w:proofErr w:type="gramStart"/>
      <w:r w:rsidRPr="008932A3">
        <w:rPr>
          <w:sz w:val="16"/>
          <w:szCs w:val="6"/>
        </w:rPr>
        <w:t>amount</w:t>
      </w:r>
      <w:proofErr w:type="gramEnd"/>
      <w:r w:rsidRPr="008932A3">
        <w:rPr>
          <w:sz w:val="16"/>
          <w:szCs w:val="6"/>
        </w:rPr>
        <w:t xml:space="preserve"> of debris in the LEO, </w:t>
      </w:r>
      <w:r w:rsidRPr="001F3C16">
        <w:rPr>
          <w:u w:val="single"/>
        </w:rPr>
        <w:t xml:space="preserve">a greater danger by far is the possibility of a </w:t>
      </w:r>
      <w:r w:rsidRPr="00CF3CF3">
        <w:rPr>
          <w:rStyle w:val="Emphasis"/>
          <w:highlight w:val="cyan"/>
        </w:rPr>
        <w:t>large-scale ASAT deployment</w:t>
      </w:r>
      <w:r w:rsidRPr="00CF3CF3">
        <w:rPr>
          <w:highlight w:val="cyan"/>
          <w:u w:val="single"/>
        </w:rPr>
        <w:t xml:space="preserve"> during</w:t>
      </w:r>
      <w:r w:rsidRPr="001F3C16">
        <w:rPr>
          <w:u w:val="single"/>
        </w:rPr>
        <w:t xml:space="preserve"> an </w:t>
      </w:r>
      <w:r w:rsidRPr="001F3C16">
        <w:rPr>
          <w:rStyle w:val="Emphasis"/>
        </w:rPr>
        <w:t xml:space="preserve">armed </w:t>
      </w:r>
      <w:r w:rsidRPr="00CF3CF3">
        <w:rPr>
          <w:rStyle w:val="Emphasis"/>
          <w:highlight w:val="cyan"/>
        </w:rPr>
        <w:t>conflict</w:t>
      </w:r>
      <w:r w:rsidRPr="00CF3CF3">
        <w:rPr>
          <w:highlight w:val="cyan"/>
          <w:u w:val="single"/>
        </w:rPr>
        <w:t xml:space="preserve"> between</w:t>
      </w:r>
      <w:r w:rsidRPr="001F3C16">
        <w:rPr>
          <w:u w:val="single"/>
        </w:rPr>
        <w:t xml:space="preserve"> two or more </w:t>
      </w:r>
      <w:r w:rsidRPr="00CF3CF3">
        <w:rPr>
          <w:rStyle w:val="Emphasis"/>
          <w:highlight w:val="cyan"/>
        </w:rPr>
        <w:t>major</w:t>
      </w:r>
      <w:r w:rsidRPr="001F3C16">
        <w:rPr>
          <w:u w:val="single"/>
        </w:rPr>
        <w:t xml:space="preserve">, technologically advanced </w:t>
      </w:r>
      <w:r w:rsidRPr="00CF3CF3">
        <w:rPr>
          <w:rStyle w:val="Emphasis"/>
          <w:highlight w:val="cyan"/>
        </w:rPr>
        <w:t>powers</w:t>
      </w:r>
      <w:r w:rsidRPr="008932A3">
        <w:rPr>
          <w:sz w:val="16"/>
        </w:rPr>
        <w:t xml:space="preserve">. Given the reliance of modern militaries on satellites for intelligence, communication, and navigation, it is generally presumed that </w:t>
      </w:r>
      <w:r w:rsidRPr="001F3C16">
        <w:rPr>
          <w:u w:val="single"/>
        </w:rPr>
        <w:t>the initial phase</w:t>
      </w:r>
      <w:r w:rsidRPr="008932A3">
        <w:rPr>
          <w:sz w:val="16"/>
        </w:rPr>
        <w:t xml:space="preserve"> of any such conflict </w:t>
      </w:r>
      <w:r w:rsidRPr="00CF3CF3">
        <w:rPr>
          <w:highlight w:val="cyan"/>
          <w:u w:val="single"/>
        </w:rPr>
        <w:t xml:space="preserve">would involve </w:t>
      </w:r>
      <w:r w:rsidRPr="00CF3CF3">
        <w:rPr>
          <w:rStyle w:val="Emphasis"/>
          <w:highlight w:val="cyan"/>
        </w:rPr>
        <w:t>mutual destruction</w:t>
      </w:r>
      <w:r w:rsidRPr="00CF3CF3">
        <w:rPr>
          <w:highlight w:val="cyan"/>
          <w:u w:val="single"/>
        </w:rPr>
        <w:t xml:space="preserve"> of</w:t>
      </w:r>
      <w:r w:rsidRPr="001F3C16">
        <w:rPr>
          <w:u w:val="single"/>
        </w:rPr>
        <w:t xml:space="preserve"> each other's </w:t>
      </w:r>
      <w:r w:rsidRPr="001F3C16">
        <w:rPr>
          <w:rStyle w:val="Emphasis"/>
        </w:rPr>
        <w:t>satellites</w:t>
      </w:r>
      <w:r w:rsidRPr="008932A3">
        <w:rPr>
          <w:sz w:val="16"/>
        </w:rPr>
        <w:t xml:space="preserve"> to blind the enemy and hinder their offensive operations [21], [22]. </w:t>
      </w:r>
      <w:r w:rsidRPr="001F3C16">
        <w:rPr>
          <w:u w:val="single"/>
        </w:rPr>
        <w:t xml:space="preserve">Such opening salvos could involve </w:t>
      </w:r>
      <w:r w:rsidRPr="001F3C16">
        <w:rPr>
          <w:rStyle w:val="Emphasis"/>
        </w:rPr>
        <w:t>immediate destruction</w:t>
      </w:r>
      <w:r w:rsidRPr="001F3C16">
        <w:rPr>
          <w:u w:val="single"/>
        </w:rPr>
        <w:t xml:space="preserve"> of </w:t>
      </w:r>
      <w:r w:rsidRPr="00CF3CF3">
        <w:rPr>
          <w:rStyle w:val="Emphasis"/>
          <w:highlight w:val="cyan"/>
        </w:rPr>
        <w:t>dozens of satellites</w:t>
      </w:r>
      <w:r w:rsidRPr="008932A3">
        <w:rPr>
          <w:sz w:val="16"/>
        </w:rPr>
        <w:t xml:space="preserve">, thus </w:t>
      </w:r>
      <w:r w:rsidRPr="00CF3CF3">
        <w:rPr>
          <w:highlight w:val="cyan"/>
          <w:u w:val="single"/>
        </w:rPr>
        <w:t xml:space="preserve">creating </w:t>
      </w:r>
      <w:r w:rsidRPr="00CF3CF3">
        <w:rPr>
          <w:rStyle w:val="Emphasis"/>
          <w:highlight w:val="cyan"/>
        </w:rPr>
        <w:t>massive</w:t>
      </w:r>
      <w:r w:rsidRPr="001F3C16">
        <w:rPr>
          <w:rStyle w:val="Emphasis"/>
        </w:rPr>
        <w:t xml:space="preserve"> clouds of </w:t>
      </w:r>
      <w:r w:rsidRPr="00CF3CF3">
        <w:rPr>
          <w:rStyle w:val="Emphasis"/>
          <w:highlight w:val="cyan"/>
        </w:rPr>
        <w:t>debris</w:t>
      </w:r>
      <w:r w:rsidRPr="008932A3">
        <w:rPr>
          <w:sz w:val="16"/>
        </w:rPr>
        <w:t xml:space="preserve"> threatening the remaining satellites and possibly leading to cascading disintegration across the entire </w:t>
      </w:r>
      <w:proofErr w:type="gramStart"/>
      <w:r w:rsidRPr="008932A3">
        <w:rPr>
          <w:sz w:val="16"/>
        </w:rPr>
        <w:t>orbit.</w:t>
      </w:r>
      <w:r w:rsidRPr="008932A3">
        <w:rPr>
          <w:sz w:val="16"/>
        </w:rPr>
        <w:t>This</w:t>
      </w:r>
      <w:proofErr w:type="gramEnd"/>
      <w:r w:rsidRPr="008932A3">
        <w:rPr>
          <w:sz w:val="16"/>
        </w:rPr>
        <w:t xml:space="preserve"> kind of hypothetical event is simulated in the second scenario, where an imaginary major military conflict erupts in the year 2040, during which roughly half of all military satellites are destroyed by intentional kinetic impacts using antisatellite weapons. With military and dual-use satellites generally representing a little over one-third of all satellites [23] (depending on criteria and the operating country), this results in some 200 satellites destroyed by ASATs in 2040 (Fig. 8). However, even this sudden event is not enough to trigger a chain reaction of satellites disintegrating in LEO, at least according to this model. Nevertheless, the number of collisions with active satellites ends up nearly twice as high at the end of the simulation (</w:t>
      </w:r>
      <w:proofErr w:type="gramStart"/>
      <w:r w:rsidRPr="008932A3">
        <w:rPr>
          <w:sz w:val="16"/>
        </w:rPr>
        <w:t>i.e.</w:t>
      </w:r>
      <w:proofErr w:type="gramEnd"/>
      <w:r w:rsidRPr="008932A3">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 </w:t>
      </w:r>
    </w:p>
    <w:p w14:paraId="722EFD08" w14:textId="77777777" w:rsidR="008932A3" w:rsidRPr="007512A1" w:rsidRDefault="008932A3" w:rsidP="008932A3">
      <w:pPr>
        <w:rPr>
          <w:rFonts w:asciiTheme="majorHAnsi" w:hAnsiTheme="majorHAnsi" w:cstheme="majorHAnsi"/>
        </w:rPr>
      </w:pPr>
    </w:p>
    <w:p w14:paraId="2FA51E0E"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The United States </w:t>
      </w:r>
      <w:r w:rsidRPr="007512A1">
        <w:rPr>
          <w:rFonts w:asciiTheme="majorHAnsi" w:hAnsiTheme="majorHAnsi" w:cstheme="majorHAnsi"/>
          <w:u w:val="single"/>
        </w:rPr>
        <w:t>would</w:t>
      </w:r>
      <w:r w:rsidRPr="007512A1">
        <w:rPr>
          <w:rFonts w:asciiTheme="majorHAnsi" w:hAnsiTheme="majorHAnsi" w:cstheme="majorHAnsi"/>
        </w:rPr>
        <w:t xml:space="preserve"> respond to </w:t>
      </w:r>
      <w:r w:rsidRPr="007512A1">
        <w:rPr>
          <w:rFonts w:asciiTheme="majorHAnsi" w:hAnsiTheme="majorHAnsi" w:cstheme="majorHAnsi"/>
          <w:u w:val="single"/>
        </w:rPr>
        <w:t>Russian attacks</w:t>
      </w:r>
      <w:r w:rsidRPr="007512A1">
        <w:rPr>
          <w:rFonts w:asciiTheme="majorHAnsi" w:hAnsiTheme="majorHAnsi" w:cstheme="majorHAnsi"/>
        </w:rPr>
        <w:t xml:space="preserve"> against them OR allies with a </w:t>
      </w:r>
      <w:r w:rsidRPr="007512A1">
        <w:rPr>
          <w:rFonts w:asciiTheme="majorHAnsi" w:hAnsiTheme="majorHAnsi" w:cstheme="majorHAnsi"/>
          <w:u w:val="single"/>
        </w:rPr>
        <w:t>devastating counterforce</w:t>
      </w:r>
      <w:r w:rsidRPr="007512A1">
        <w:rPr>
          <w:rFonts w:asciiTheme="majorHAnsi" w:hAnsiTheme="majorHAnsi" w:cstheme="majorHAnsi"/>
        </w:rPr>
        <w:t xml:space="preserve"> – that </w:t>
      </w:r>
      <w:r w:rsidRPr="007512A1">
        <w:rPr>
          <w:rFonts w:asciiTheme="majorHAnsi" w:hAnsiTheme="majorHAnsi" w:cstheme="majorHAnsi"/>
          <w:u w:val="single"/>
        </w:rPr>
        <w:t>crushes</w:t>
      </w:r>
      <w:r w:rsidRPr="007512A1">
        <w:rPr>
          <w:rFonts w:asciiTheme="majorHAnsi" w:hAnsiTheme="majorHAnsi" w:cstheme="majorHAnsi"/>
        </w:rPr>
        <w:t xml:space="preserve"> Russia.</w:t>
      </w:r>
    </w:p>
    <w:p w14:paraId="6C7EC3F1"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 xml:space="preserve">Lonsdale </w:t>
      </w:r>
      <w:r w:rsidRPr="007512A1">
        <w:rPr>
          <w:rFonts w:asciiTheme="majorHAnsi" w:hAnsiTheme="majorHAnsi" w:cstheme="majorHAnsi"/>
          <w:b/>
          <w:sz w:val="26"/>
          <w:szCs w:val="26"/>
        </w:rPr>
        <w:t>’</w:t>
      </w:r>
      <w:r w:rsidRPr="007512A1">
        <w:rPr>
          <w:rStyle w:val="Style13ptBold"/>
          <w:rFonts w:asciiTheme="majorHAnsi" w:hAnsiTheme="majorHAnsi" w:cstheme="majorHAnsi"/>
        </w:rPr>
        <w:t xml:space="preserve">19 </w:t>
      </w:r>
      <w:r w:rsidRPr="007512A1">
        <w:rPr>
          <w:rFonts w:asciiTheme="majorHAnsi" w:hAnsiTheme="majorHAnsi" w:cstheme="majorHAnsi"/>
        </w:rPr>
        <w:t xml:space="preserve">[David Lonsdale is the Director of the Centre for Security Studies at the University of Hull, UK, “The 2018 Nuclear Posture Review: A return to nuclear </w:t>
      </w:r>
      <w:proofErr w:type="gramStart"/>
      <w:r w:rsidRPr="007512A1">
        <w:rPr>
          <w:rFonts w:asciiTheme="majorHAnsi" w:hAnsiTheme="majorHAnsi" w:cstheme="majorHAnsi"/>
        </w:rPr>
        <w:t>warfighting?,</w:t>
      </w:r>
      <w:proofErr w:type="gramEnd"/>
      <w:r w:rsidRPr="007512A1">
        <w:rPr>
          <w:rFonts w:asciiTheme="majorHAnsi" w:hAnsiTheme="majorHAnsi" w:cstheme="majorHAnsi"/>
        </w:rPr>
        <w:t xml:space="preserve">” </w:t>
      </w:r>
      <w:r w:rsidRPr="007512A1">
        <w:rPr>
          <w:rFonts w:asciiTheme="majorHAnsi" w:hAnsiTheme="majorHAnsi" w:cstheme="majorHAnsi"/>
          <w:i/>
        </w:rPr>
        <w:t xml:space="preserve">Comparative Strategy </w:t>
      </w:r>
      <w:r w:rsidRPr="007512A1">
        <w:rPr>
          <w:rFonts w:asciiTheme="majorHAnsi" w:hAnsiTheme="majorHAnsi" w:cstheme="majorHAnsi"/>
        </w:rPr>
        <w:t>28:2, pub. online, May 17, 2019]</w:t>
      </w:r>
    </w:p>
    <w:p w14:paraId="562FF1FB" w14:textId="77777777" w:rsidR="0041555A" w:rsidRPr="007512A1" w:rsidRDefault="0041555A" w:rsidP="0041555A">
      <w:pPr>
        <w:rPr>
          <w:rStyle w:val="StyleUnderline"/>
          <w:rFonts w:asciiTheme="majorHAnsi" w:hAnsiTheme="majorHAnsi" w:cstheme="majorHAnsi"/>
          <w:sz w:val="16"/>
        </w:rPr>
      </w:pPr>
      <w:r w:rsidRPr="007512A1">
        <w:rPr>
          <w:rFonts w:asciiTheme="majorHAnsi" w:hAnsiTheme="majorHAnsi" w:cstheme="majorHAnsi"/>
          <w:sz w:val="16"/>
        </w:rPr>
        <w:t xml:space="preserve">The important question is: </w:t>
      </w:r>
      <w:r w:rsidRPr="007512A1">
        <w:rPr>
          <w:rStyle w:val="StyleUnderline"/>
          <w:rFonts w:asciiTheme="majorHAnsi" w:hAnsiTheme="majorHAnsi" w:cstheme="majorHAnsi"/>
        </w:rPr>
        <w:t>what objectives would the U.S. pursue with</w:t>
      </w:r>
      <w:r w:rsidRPr="00CF3CF3">
        <w:rPr>
          <w:rStyle w:val="StyleUnderline"/>
          <w:rFonts w:asciiTheme="majorHAnsi" w:hAnsiTheme="majorHAnsi" w:cstheme="majorHAnsi"/>
          <w:highlight w:val="cyan"/>
        </w:rPr>
        <w:t xml:space="preserve">in a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conflict</w:t>
      </w:r>
      <w:r w:rsidRPr="007512A1">
        <w:rPr>
          <w:rFonts w:asciiTheme="majorHAnsi" w:hAnsiTheme="majorHAnsi" w:cstheme="majorHAnsi"/>
          <w:sz w:val="16"/>
        </w:rPr>
        <w:t xml:space="preserve">, and how would they be achieved? It appears </w:t>
      </w:r>
      <w:r w:rsidRPr="007512A1">
        <w:rPr>
          <w:rStyle w:val="StyleUnderline"/>
          <w:rFonts w:asciiTheme="majorHAnsi" w:hAnsiTheme="majorHAnsi" w:cstheme="majorHAnsi"/>
        </w:rPr>
        <w:t xml:space="preserve">that the primary </w:t>
      </w:r>
      <w:r w:rsidRPr="007512A1">
        <w:rPr>
          <w:rStyle w:val="Emphasis"/>
          <w:rFonts w:asciiTheme="majorHAnsi" w:hAnsiTheme="majorHAnsi" w:cstheme="majorHAnsi"/>
        </w:rPr>
        <w:t>objectives</w:t>
      </w:r>
      <w:r w:rsidRPr="007512A1">
        <w:rPr>
          <w:rStyle w:val="StyleUnderline"/>
          <w:rFonts w:asciiTheme="majorHAnsi" w:hAnsiTheme="majorHAnsi" w:cstheme="majorHAnsi"/>
        </w:rPr>
        <w:t xml:space="preserve"> sought would be </w:t>
      </w:r>
      <w:r w:rsidRPr="007512A1">
        <w:rPr>
          <w:rStyle w:val="Emphasis"/>
          <w:rFonts w:asciiTheme="majorHAnsi" w:hAnsiTheme="majorHAnsi" w:cstheme="majorHAnsi"/>
        </w:rPr>
        <w:t>damage limitation</w:t>
      </w:r>
      <w:r w:rsidRPr="007512A1">
        <w:rPr>
          <w:rFonts w:asciiTheme="majorHAnsi" w:hAnsiTheme="majorHAnsi" w:cstheme="majorHAnsi"/>
          <w:sz w:val="16"/>
        </w:rPr>
        <w:t xml:space="preserve"> (an important component of warfighting) and the reestablishment of deterrence. This fits with the preliminary qualifying statement to this section of the review, in which it is stated that the U.S. would use nuclear weapons in compliance with the law of armed conflict.86 Indeed, </w:t>
      </w:r>
      <w:r w:rsidRPr="00CF3CF3">
        <w:rPr>
          <w:rStyle w:val="StyleUnderline"/>
          <w:rFonts w:asciiTheme="majorHAnsi" w:hAnsiTheme="majorHAnsi" w:cstheme="majorHAnsi"/>
          <w:highlight w:val="cyan"/>
        </w:rPr>
        <w:t xml:space="preserve">the </w:t>
      </w:r>
      <w:r w:rsidRPr="00CF3CF3">
        <w:rPr>
          <w:rStyle w:val="Emphasis"/>
          <w:rFonts w:asciiTheme="majorHAnsi" w:hAnsiTheme="majorHAnsi" w:cstheme="majorHAnsi"/>
          <w:highlight w:val="cyan"/>
        </w:rPr>
        <w:t>NPR</w:t>
      </w:r>
      <w:r w:rsidRPr="007512A1">
        <w:rPr>
          <w:rFonts w:asciiTheme="majorHAnsi" w:hAnsiTheme="majorHAnsi" w:cstheme="majorHAnsi"/>
          <w:sz w:val="16"/>
        </w:rPr>
        <w:t xml:space="preserve"> is at pains to note that nuclear forces would only be used for defensive purposes. One assumes that </w:t>
      </w:r>
      <w:proofErr w:type="gramStart"/>
      <w:r w:rsidRPr="007512A1">
        <w:rPr>
          <w:rFonts w:asciiTheme="majorHAnsi" w:hAnsiTheme="majorHAnsi" w:cstheme="majorHAnsi"/>
          <w:sz w:val="16"/>
        </w:rPr>
        <w:t>this</w:t>
      </w:r>
      <w:r w:rsidRPr="007512A1">
        <w:rPr>
          <w:rStyle w:val="StyleUnderline"/>
          <w:rFonts w:asciiTheme="majorHAnsi" w:hAnsiTheme="majorHAnsi" w:cstheme="majorHAnsi"/>
        </w:rPr>
        <w:t xml:space="preserve"> rules</w:t>
      </w:r>
      <w:proofErr w:type="gramEnd"/>
      <w:r w:rsidRPr="007512A1">
        <w:rPr>
          <w:rStyle w:val="StyleUnderline"/>
          <w:rFonts w:asciiTheme="majorHAnsi" w:hAnsiTheme="majorHAnsi" w:cstheme="majorHAnsi"/>
        </w:rPr>
        <w:t xml:space="preserve"> out counter-value targeting (deliberate attacks against enemy population centers). This </w:t>
      </w:r>
      <w:r w:rsidRPr="00CF3CF3">
        <w:rPr>
          <w:rStyle w:val="StyleUnderline"/>
          <w:rFonts w:asciiTheme="majorHAnsi" w:hAnsiTheme="majorHAnsi" w:cstheme="majorHAnsi"/>
          <w:highlight w:val="cyan"/>
        </w:rPr>
        <w:t xml:space="preserve">leaves </w:t>
      </w:r>
      <w:r w:rsidRPr="00CF3CF3">
        <w:rPr>
          <w:rStyle w:val="Emphasis"/>
          <w:rFonts w:asciiTheme="majorHAnsi" w:hAnsiTheme="majorHAnsi" w:cstheme="majorHAnsi"/>
          <w:highlight w:val="cyan"/>
        </w:rPr>
        <w:t>counterforce</w:t>
      </w:r>
      <w:r w:rsidRPr="007512A1">
        <w:rPr>
          <w:rStyle w:val="StyleUnderline"/>
          <w:rFonts w:asciiTheme="majorHAnsi" w:hAnsiTheme="majorHAnsi" w:cstheme="majorHAnsi"/>
        </w:rPr>
        <w:t xml:space="preserve"> operations </w:t>
      </w:r>
      <w:r w:rsidRPr="00CF3CF3">
        <w:rPr>
          <w:rStyle w:val="StyleUnderline"/>
          <w:rFonts w:asciiTheme="majorHAnsi" w:hAnsiTheme="majorHAnsi" w:cstheme="majorHAnsi"/>
          <w:highlight w:val="cyan"/>
        </w:rPr>
        <w:t xml:space="preserve">as the </w:t>
      </w:r>
      <w:r w:rsidRPr="00CF3CF3">
        <w:rPr>
          <w:rStyle w:val="Emphasis"/>
          <w:rFonts w:asciiTheme="majorHAnsi" w:hAnsiTheme="majorHAnsi" w:cstheme="majorHAnsi"/>
          <w:highlight w:val="cyan"/>
        </w:rPr>
        <w:t>only option</w:t>
      </w:r>
      <w:r w:rsidRPr="00CF3CF3">
        <w:rPr>
          <w:rStyle w:val="StyleUnderline"/>
          <w:rFonts w:asciiTheme="majorHAnsi" w:hAnsiTheme="majorHAnsi" w:cstheme="majorHAnsi"/>
          <w:highlight w:val="cyan"/>
        </w:rPr>
        <w:t>. Strikes against</w:t>
      </w:r>
      <w:r w:rsidRPr="007512A1">
        <w:rPr>
          <w:rStyle w:val="StyleUnderline"/>
          <w:rFonts w:asciiTheme="majorHAnsi" w:hAnsiTheme="majorHAnsi" w:cstheme="majorHAnsi"/>
        </w:rPr>
        <w:t xml:space="preserve"> enemy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forces</w:t>
      </w:r>
      <w:r w:rsidRPr="00CF3CF3">
        <w:rPr>
          <w:rStyle w:val="StyleUnderline"/>
          <w:rFonts w:asciiTheme="majorHAnsi" w:hAnsiTheme="majorHAnsi" w:cstheme="majorHAnsi"/>
          <w:highlight w:val="cyan"/>
        </w:rPr>
        <w:t xml:space="preserve"> and</w:t>
      </w:r>
      <w:r w:rsidRPr="007512A1">
        <w:rPr>
          <w:rStyle w:val="StyleUnderline"/>
          <w:rFonts w:asciiTheme="majorHAnsi" w:hAnsiTheme="majorHAnsi" w:cstheme="majorHAnsi"/>
        </w:rPr>
        <w:t xml:space="preserve"> their </w:t>
      </w:r>
      <w:r w:rsidRPr="00CF3CF3">
        <w:rPr>
          <w:rStyle w:val="Emphasis"/>
          <w:rFonts w:asciiTheme="majorHAnsi" w:hAnsiTheme="majorHAnsi" w:cstheme="majorHAnsi"/>
          <w:highlight w:val="cyan"/>
        </w:rPr>
        <w:t>c</w:t>
      </w:r>
      <w:r w:rsidRPr="007512A1">
        <w:rPr>
          <w:rStyle w:val="Emphasis"/>
          <w:rFonts w:asciiTheme="majorHAnsi" w:hAnsiTheme="majorHAnsi" w:cstheme="majorHAnsi"/>
        </w:rPr>
        <w:t xml:space="preserve">ommand </w:t>
      </w:r>
      <w:r w:rsidRPr="00CF3CF3">
        <w:rPr>
          <w:rStyle w:val="Emphasis"/>
          <w:rFonts w:asciiTheme="majorHAnsi" w:hAnsiTheme="majorHAnsi" w:cstheme="majorHAnsi"/>
          <w:highlight w:val="cyan"/>
        </w:rPr>
        <w:t>and c</w:t>
      </w:r>
      <w:r w:rsidRPr="007512A1">
        <w:rPr>
          <w:rStyle w:val="Emphasis"/>
          <w:rFonts w:asciiTheme="majorHAnsi" w:hAnsiTheme="majorHAnsi" w:cstheme="majorHAnsi"/>
        </w:rPr>
        <w:t>ontrol</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in conjunction with</w:t>
      </w:r>
      <w:r w:rsidRPr="007512A1">
        <w:rPr>
          <w:rStyle w:val="StyleUnderline"/>
          <w:rFonts w:asciiTheme="majorHAnsi" w:hAnsiTheme="majorHAnsi" w:cstheme="majorHAnsi"/>
        </w:rPr>
        <w:t xml:space="preserve"> active </w:t>
      </w:r>
      <w:r w:rsidRPr="00CF3CF3">
        <w:rPr>
          <w:rStyle w:val="Emphasis"/>
          <w:rFonts w:asciiTheme="majorHAnsi" w:hAnsiTheme="majorHAnsi" w:cstheme="majorHAnsi"/>
          <w:highlight w:val="cyan"/>
        </w:rPr>
        <w:t>b</w:t>
      </w:r>
      <w:r w:rsidRPr="007512A1">
        <w:rPr>
          <w:rStyle w:val="Emphasis"/>
          <w:rFonts w:asciiTheme="majorHAnsi" w:hAnsiTheme="majorHAnsi" w:cstheme="majorHAnsi"/>
        </w:rPr>
        <w:t xml:space="preserve">allistic </w:t>
      </w:r>
      <w:r w:rsidRPr="00CF3CF3">
        <w:rPr>
          <w:rStyle w:val="Emphasis"/>
          <w:rFonts w:asciiTheme="majorHAnsi" w:hAnsiTheme="majorHAnsi" w:cstheme="majorHAnsi"/>
          <w:highlight w:val="cyan"/>
        </w:rPr>
        <w:t>m</w:t>
      </w:r>
      <w:r w:rsidRPr="007512A1">
        <w:rPr>
          <w:rStyle w:val="Emphasis"/>
          <w:rFonts w:asciiTheme="majorHAnsi" w:hAnsiTheme="majorHAnsi" w:cstheme="majorHAnsi"/>
        </w:rPr>
        <w:t xml:space="preserve">issile </w:t>
      </w:r>
      <w:r w:rsidRPr="00CF3CF3">
        <w:rPr>
          <w:rStyle w:val="Emphasis"/>
          <w:rFonts w:asciiTheme="majorHAnsi" w:hAnsiTheme="majorHAnsi" w:cstheme="majorHAnsi"/>
          <w:highlight w:val="cyan"/>
        </w:rPr>
        <w:t>d</w:t>
      </w:r>
      <w:r w:rsidRPr="007512A1">
        <w:rPr>
          <w:rStyle w:val="Emphasis"/>
          <w:rFonts w:asciiTheme="majorHAnsi" w:hAnsiTheme="majorHAnsi" w:cstheme="majorHAnsi"/>
        </w:rPr>
        <w:t>efenses</w:t>
      </w:r>
      <w:r w:rsidRPr="007512A1">
        <w:rPr>
          <w:rStyle w:val="StyleUnderline"/>
          <w:rFonts w:asciiTheme="majorHAnsi" w:hAnsiTheme="majorHAnsi" w:cstheme="majorHAnsi"/>
        </w:rPr>
        <w:t xml:space="preserve"> (BMD), </w:t>
      </w:r>
      <w:r w:rsidRPr="00CF3CF3">
        <w:rPr>
          <w:rStyle w:val="StyleUnderline"/>
          <w:rFonts w:asciiTheme="majorHAnsi" w:hAnsiTheme="majorHAnsi" w:cstheme="majorHAnsi"/>
          <w:highlight w:val="cyan"/>
        </w:rPr>
        <w:t>would</w:t>
      </w:r>
      <w:r w:rsidRPr="007512A1">
        <w:rPr>
          <w:rStyle w:val="StyleUnderline"/>
          <w:rFonts w:asciiTheme="majorHAnsi" w:hAnsiTheme="majorHAnsi" w:cstheme="majorHAnsi"/>
        </w:rPr>
        <w:t xml:space="preserve"> help </w:t>
      </w:r>
      <w:r w:rsidRPr="00CF3CF3">
        <w:rPr>
          <w:rStyle w:val="StyleUnderline"/>
          <w:rFonts w:asciiTheme="majorHAnsi" w:hAnsiTheme="majorHAnsi" w:cstheme="majorHAnsi"/>
          <w:highlight w:val="cyan"/>
        </w:rPr>
        <w:t xml:space="preserve">ensure </w:t>
      </w:r>
      <w:r w:rsidRPr="00CF3CF3">
        <w:rPr>
          <w:rStyle w:val="Emphasis"/>
          <w:rFonts w:asciiTheme="majorHAnsi" w:hAnsiTheme="majorHAnsi" w:cstheme="majorHAnsi"/>
          <w:highlight w:val="cyan"/>
        </w:rPr>
        <w:t>d</w:t>
      </w:r>
      <w:r w:rsidRPr="007512A1">
        <w:rPr>
          <w:rStyle w:val="Emphasis"/>
          <w:rFonts w:asciiTheme="majorHAnsi" w:hAnsiTheme="majorHAnsi" w:cstheme="majorHAnsi"/>
        </w:rPr>
        <w:t xml:space="preserve">amage </w:t>
      </w:r>
      <w:r w:rsidRPr="00CF3CF3">
        <w:rPr>
          <w:rStyle w:val="Emphasis"/>
          <w:rFonts w:asciiTheme="majorHAnsi" w:hAnsiTheme="majorHAnsi" w:cstheme="majorHAnsi"/>
          <w:highlight w:val="cyan"/>
        </w:rPr>
        <w:t>l</w:t>
      </w:r>
      <w:r w:rsidRPr="007512A1">
        <w:rPr>
          <w:rStyle w:val="Emphasis"/>
          <w:rFonts w:asciiTheme="majorHAnsi" w:hAnsiTheme="majorHAnsi" w:cstheme="majorHAnsi"/>
        </w:rPr>
        <w:t>imitation</w:t>
      </w:r>
      <w:r w:rsidRPr="007512A1">
        <w:rPr>
          <w:rStyle w:val="StyleUnderline"/>
          <w:rFonts w:asciiTheme="majorHAnsi" w:hAnsiTheme="majorHAnsi" w:cstheme="majorHAnsi"/>
        </w:rPr>
        <w:t xml:space="preserve"> for the U.S. and its allies</w:t>
      </w:r>
      <w:r w:rsidRPr="007512A1">
        <w:rPr>
          <w:rFonts w:asciiTheme="majorHAnsi" w:hAnsiTheme="majorHAnsi" w:cstheme="majorHAnsi"/>
          <w:sz w:val="16"/>
        </w:rPr>
        <w:t>.</w:t>
      </w:r>
      <w:r w:rsidRPr="007512A1">
        <w:rPr>
          <w:rStyle w:val="StyleUnderline"/>
          <w:rFonts w:asciiTheme="majorHAnsi" w:hAnsiTheme="majorHAnsi" w:cstheme="majorHAnsi"/>
        </w:rPr>
        <w:t>87 A focus on counterforce options is reminiscent of later Cold War strategy</w:t>
      </w:r>
      <w:r w:rsidRPr="007512A1">
        <w:rPr>
          <w:rFonts w:asciiTheme="majorHAnsi" w:hAnsiTheme="majorHAnsi" w:cstheme="majorHAnsi"/>
          <w:sz w:val="16"/>
        </w:rPr>
        <w:t xml:space="preserve">, when the U.S. increasingly procured weapon systems with increased accuracy and penetrative capability designed for warfighting. Indeed, </w:t>
      </w:r>
      <w:r w:rsidRPr="007512A1">
        <w:rPr>
          <w:rStyle w:val="StyleUnderline"/>
          <w:rFonts w:asciiTheme="majorHAnsi" w:hAnsiTheme="majorHAnsi" w:cstheme="majorHAnsi"/>
        </w:rPr>
        <w:t xml:space="preserve">Lieber and Press argue that </w:t>
      </w:r>
      <w:r w:rsidRPr="00CF3CF3">
        <w:rPr>
          <w:rStyle w:val="StyleUnderline"/>
          <w:rFonts w:asciiTheme="majorHAnsi" w:hAnsiTheme="majorHAnsi" w:cstheme="majorHAnsi"/>
          <w:highlight w:val="cyan"/>
        </w:rPr>
        <w:t xml:space="preserve">increases in </w:t>
      </w:r>
      <w:r w:rsidRPr="00CF3CF3">
        <w:rPr>
          <w:rStyle w:val="Emphasis"/>
          <w:rFonts w:asciiTheme="majorHAnsi" w:hAnsiTheme="majorHAnsi" w:cstheme="majorHAnsi"/>
          <w:highlight w:val="cyan"/>
        </w:rPr>
        <w:t>accuracy</w:t>
      </w:r>
      <w:r w:rsidRPr="00CF3CF3">
        <w:rPr>
          <w:rStyle w:val="StyleUnderline"/>
          <w:rFonts w:asciiTheme="majorHAnsi" w:hAnsiTheme="majorHAnsi" w:cstheme="majorHAnsi"/>
          <w:highlight w:val="cyan"/>
        </w:rPr>
        <w:t xml:space="preserve"> and </w:t>
      </w:r>
      <w:r w:rsidRPr="007512A1">
        <w:rPr>
          <w:rStyle w:val="Emphasis"/>
          <w:rFonts w:asciiTheme="majorHAnsi" w:hAnsiTheme="majorHAnsi" w:cstheme="majorHAnsi"/>
        </w:rPr>
        <w:t xml:space="preserve">remote </w:t>
      </w:r>
      <w:r w:rsidRPr="00CF3CF3">
        <w:rPr>
          <w:rStyle w:val="Emphasis"/>
          <w:rFonts w:asciiTheme="majorHAnsi" w:hAnsiTheme="majorHAnsi" w:cstheme="majorHAnsi"/>
          <w:highlight w:val="cyan"/>
        </w:rPr>
        <w:t>sensing</w:t>
      </w:r>
      <w:r w:rsidRPr="007512A1">
        <w:rPr>
          <w:rStyle w:val="StyleUnderline"/>
          <w:rFonts w:asciiTheme="majorHAnsi" w:hAnsiTheme="majorHAnsi" w:cstheme="majorHAnsi"/>
        </w:rPr>
        <w:t xml:space="preserve"> have </w:t>
      </w:r>
      <w:r w:rsidRPr="00CF3CF3">
        <w:rPr>
          <w:rStyle w:val="StyleUnderline"/>
          <w:rFonts w:asciiTheme="majorHAnsi" w:hAnsiTheme="majorHAnsi" w:cstheme="majorHAnsi"/>
          <w:highlight w:val="cyan"/>
        </w:rPr>
        <w:t>enhance</w:t>
      </w:r>
      <w:r w:rsidRPr="007512A1">
        <w:rPr>
          <w:rStyle w:val="StyleUnderline"/>
          <w:rFonts w:asciiTheme="majorHAnsi" w:hAnsiTheme="majorHAnsi" w:cstheme="majorHAnsi"/>
        </w:rPr>
        <w:t xml:space="preserve">d the </w:t>
      </w:r>
      <w:r w:rsidRPr="00CF3CF3">
        <w:rPr>
          <w:rStyle w:val="Emphasis"/>
          <w:rFonts w:asciiTheme="majorHAnsi" w:hAnsiTheme="majorHAnsi" w:cstheme="majorHAnsi"/>
          <w:highlight w:val="cyan"/>
        </w:rPr>
        <w:t>potency</w:t>
      </w:r>
      <w:r w:rsidRPr="007512A1">
        <w:rPr>
          <w:rStyle w:val="Emphasis"/>
          <w:rFonts w:asciiTheme="majorHAnsi" w:hAnsiTheme="majorHAnsi" w:cstheme="majorHAnsi"/>
        </w:rPr>
        <w:t xml:space="preserve"> of counterforce</w:t>
      </w:r>
      <w:r w:rsidRPr="007512A1">
        <w:rPr>
          <w:rStyle w:val="StyleUnderline"/>
          <w:rFonts w:asciiTheme="majorHAnsi" w:hAnsiTheme="majorHAnsi" w:cstheme="majorHAnsi"/>
        </w:rPr>
        <w:t xml:space="preserve"> options, to the point that </w:t>
      </w:r>
      <w:r w:rsidRPr="00CF3CF3">
        <w:rPr>
          <w:rStyle w:val="Emphasis"/>
          <w:rFonts w:asciiTheme="majorHAnsi" w:hAnsiTheme="majorHAnsi" w:cstheme="majorHAnsi"/>
          <w:highlight w:val="cyan"/>
        </w:rPr>
        <w:t>low-casualty</w:t>
      </w:r>
      <w:r w:rsidRPr="007512A1">
        <w:rPr>
          <w:rStyle w:val="StyleUnderline"/>
          <w:rFonts w:asciiTheme="majorHAnsi" w:hAnsiTheme="majorHAnsi" w:cstheme="majorHAnsi"/>
        </w:rPr>
        <w:t xml:space="preserve"> counterforce </w:t>
      </w:r>
      <w:r w:rsidRPr="00CF3CF3">
        <w:rPr>
          <w:rStyle w:val="StyleUnderline"/>
          <w:rFonts w:asciiTheme="majorHAnsi" w:hAnsiTheme="majorHAnsi" w:cstheme="majorHAnsi"/>
          <w:highlight w:val="cyan"/>
        </w:rPr>
        <w:t xml:space="preserve">options are </w:t>
      </w:r>
      <w:r w:rsidRPr="00CF3CF3">
        <w:rPr>
          <w:rStyle w:val="Emphasis"/>
          <w:rFonts w:asciiTheme="majorHAnsi" w:hAnsiTheme="majorHAnsi" w:cstheme="majorHAnsi"/>
          <w:highlight w:val="cyan"/>
        </w:rPr>
        <w:t>possible</w:t>
      </w:r>
      <w:r w:rsidRPr="00CF3CF3">
        <w:rPr>
          <w:rStyle w:val="StyleUnderline"/>
          <w:rFonts w:asciiTheme="majorHAnsi" w:hAnsiTheme="majorHAnsi" w:cstheme="majorHAnsi"/>
          <w:highlight w:val="cyan"/>
        </w:rPr>
        <w:t xml:space="preserve"> for the </w:t>
      </w:r>
      <w:r w:rsidRPr="00CF3CF3">
        <w:rPr>
          <w:rStyle w:val="Emphasis"/>
          <w:rFonts w:asciiTheme="majorHAnsi" w:hAnsiTheme="majorHAnsi" w:cstheme="majorHAnsi"/>
          <w:highlight w:val="cyan"/>
        </w:rPr>
        <w:t>first time</w:t>
      </w:r>
      <w:r w:rsidRPr="007512A1">
        <w:rPr>
          <w:rFonts w:asciiTheme="majorHAnsi" w:hAnsiTheme="majorHAnsi" w:cstheme="majorHAnsi"/>
          <w:sz w:val="16"/>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7512A1">
        <w:rPr>
          <w:rStyle w:val="StyleUnderline"/>
          <w:rFonts w:asciiTheme="majorHAnsi" w:hAnsiTheme="majorHAnsi" w:cstheme="majorHAnsi"/>
        </w:rPr>
        <w:t xml:space="preserve">the stated desire to procure accurate limited-yield weapons and to operate within the norms of the war convention. Low-yield accurate weapons would be ideal for </w:t>
      </w:r>
      <w:r w:rsidRPr="007512A1">
        <w:rPr>
          <w:rStyle w:val="Emphasis"/>
          <w:rFonts w:asciiTheme="majorHAnsi" w:hAnsiTheme="majorHAnsi" w:cstheme="majorHAnsi"/>
        </w:rPr>
        <w:t>counterforce missions</w:t>
      </w:r>
      <w:r w:rsidRPr="007512A1">
        <w:rPr>
          <w:rStyle w:val="StyleUnderline"/>
          <w:rFonts w:asciiTheme="majorHAnsi" w:hAnsiTheme="majorHAnsi" w:cstheme="majorHAnsi"/>
        </w:rPr>
        <w:t xml:space="preserve"> and would minimize damage to counter-value target sets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Thus, </w:t>
      </w:r>
      <w:r w:rsidRPr="007512A1">
        <w:rPr>
          <w:rStyle w:val="Emphasis"/>
          <w:rFonts w:asciiTheme="majorHAnsi" w:hAnsiTheme="majorHAnsi" w:cstheme="majorHAnsi"/>
        </w:rPr>
        <w:t>bonus damage</w:t>
      </w:r>
      <w:r w:rsidRPr="007512A1">
        <w:rPr>
          <w:rStyle w:val="StyleUnderline"/>
          <w:rFonts w:asciiTheme="majorHAnsi" w:hAnsiTheme="majorHAnsi" w:cstheme="majorHAnsi"/>
        </w:rPr>
        <w:t xml:space="preserve"> is likely to be limited</w:t>
      </w:r>
      <w:r w:rsidRPr="007512A1">
        <w:rPr>
          <w:rFonts w:asciiTheme="majorHAnsi" w:hAnsiTheme="majorHAnsi" w:cstheme="majorHAnsi"/>
          <w:sz w:val="16"/>
        </w:rPr>
        <w:t xml:space="preserve">. Finally, although again not explicitly noted in the NPR, perhaps </w:t>
      </w:r>
      <w:r w:rsidRPr="007512A1">
        <w:rPr>
          <w:rStyle w:val="StyleUnderline"/>
          <w:rFonts w:asciiTheme="majorHAnsi" w:hAnsiTheme="majorHAnsi" w:cstheme="majorHAnsi"/>
        </w:rPr>
        <w:t>there is a return to the notion of attacking targets associated with political control</w:t>
      </w:r>
      <w:r w:rsidRPr="007512A1">
        <w:rPr>
          <w:rFonts w:asciiTheme="majorHAnsi" w:hAnsiTheme="majorHAnsi" w:cstheme="majorHAnsi"/>
          <w:sz w:val="16"/>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7512A1">
        <w:rPr>
          <w:rFonts w:asciiTheme="majorHAnsi" w:hAnsiTheme="majorHAnsi" w:cstheme="majorHAnsi"/>
          <w:sz w:val="16"/>
        </w:rPr>
        <w:t>has to</w:t>
      </w:r>
      <w:proofErr w:type="gramEnd"/>
      <w:r w:rsidRPr="007512A1">
        <w:rPr>
          <w:rFonts w:asciiTheme="majorHAnsi" w:hAnsiTheme="majorHAnsi" w:cstheme="majorHAnsi"/>
          <w:sz w:val="16"/>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7512A1">
        <w:rPr>
          <w:rStyle w:val="StyleUnderline"/>
          <w:rFonts w:asciiTheme="majorHAnsi" w:hAnsiTheme="majorHAnsi" w:cstheme="majorHAnsi"/>
        </w:rPr>
        <w:t xml:space="preserve">the </w:t>
      </w:r>
      <w:r w:rsidRPr="007512A1">
        <w:rPr>
          <w:rStyle w:val="Emphasis"/>
          <w:rFonts w:asciiTheme="majorHAnsi" w:hAnsiTheme="majorHAnsi" w:cstheme="majorHAnsi"/>
        </w:rPr>
        <w:t xml:space="preserve">will of </w:t>
      </w:r>
      <w:r w:rsidRPr="00CF3CF3">
        <w:rPr>
          <w:rStyle w:val="Emphasis"/>
          <w:rFonts w:asciiTheme="majorHAnsi" w:hAnsiTheme="majorHAnsi" w:cstheme="majorHAnsi"/>
          <w:highlight w:val="cyan"/>
        </w:rPr>
        <w:t>the enemy</w:t>
      </w:r>
      <w:r w:rsidRPr="00CF3CF3">
        <w:rPr>
          <w:rStyle w:val="StyleUnderline"/>
          <w:rFonts w:asciiTheme="majorHAnsi" w:hAnsiTheme="majorHAnsi" w:cstheme="majorHAnsi"/>
          <w:highlight w:val="cyan"/>
        </w:rPr>
        <w:t xml:space="preserve"> must be broken by </w:t>
      </w:r>
      <w:r w:rsidRPr="00CF3CF3">
        <w:rPr>
          <w:rStyle w:val="Emphasis"/>
          <w:rFonts w:asciiTheme="majorHAnsi" w:hAnsiTheme="majorHAnsi" w:cstheme="majorHAnsi"/>
          <w:highlight w:val="cyan"/>
        </w:rPr>
        <w:t>destroying</w:t>
      </w:r>
      <w:r w:rsidRPr="007512A1">
        <w:rPr>
          <w:rStyle w:val="StyleUnderline"/>
          <w:rFonts w:asciiTheme="majorHAnsi" w:hAnsiTheme="majorHAnsi" w:cstheme="majorHAnsi"/>
        </w:rPr>
        <w:t xml:space="preserve"> his </w:t>
      </w:r>
      <w:r w:rsidRPr="00CF3CF3">
        <w:rPr>
          <w:rStyle w:val="Emphasis"/>
          <w:rFonts w:asciiTheme="majorHAnsi" w:hAnsiTheme="majorHAnsi" w:cstheme="majorHAnsi"/>
          <w:highlight w:val="cyan"/>
        </w:rPr>
        <w:t>ability to resist</w:t>
      </w:r>
      <w:r w:rsidRPr="007512A1">
        <w:rPr>
          <w:rStyle w:val="StyleUnderline"/>
          <w:rFonts w:asciiTheme="majorHAnsi" w:hAnsiTheme="majorHAnsi" w:cstheme="majorHAnsi"/>
        </w:rPr>
        <w:t xml:space="preserve">, or putting </w:t>
      </w:r>
      <w:r w:rsidRPr="007512A1">
        <w:rPr>
          <w:rFonts w:asciiTheme="majorHAnsi" w:hAnsiTheme="majorHAnsi" w:cstheme="majorHAnsi"/>
          <w:sz w:val="16"/>
        </w:rPr>
        <w:t>him</w:t>
      </w:r>
      <w:r w:rsidRPr="007512A1">
        <w:rPr>
          <w:rStyle w:val="StyleUnderline"/>
          <w:rFonts w:asciiTheme="majorHAnsi" w:hAnsiTheme="majorHAnsi" w:cstheme="majorHAnsi"/>
        </w:rPr>
        <w:t xml:space="preserve"> in such a position as</w:t>
      </w:r>
      <w:r w:rsidRPr="007512A1">
        <w:rPr>
          <w:rFonts w:asciiTheme="majorHAnsi" w:hAnsiTheme="majorHAnsi" w:cstheme="majorHAnsi"/>
          <w:sz w:val="16"/>
        </w:rPr>
        <w:t xml:space="preserve"> his</w:t>
      </w:r>
      <w:r w:rsidRPr="007512A1">
        <w:rPr>
          <w:rStyle w:val="StyleUnderline"/>
          <w:rFonts w:asciiTheme="majorHAnsi" w:hAnsiTheme="majorHAnsi" w:cstheme="majorHAnsi"/>
          <w:u w:val="none"/>
        </w:rPr>
        <w:t xml:space="preserve"> </w:t>
      </w:r>
      <w:r w:rsidRPr="00CF3CF3">
        <w:rPr>
          <w:rStyle w:val="StyleUnderline"/>
          <w:rFonts w:asciiTheme="majorHAnsi" w:hAnsiTheme="majorHAnsi" w:cstheme="majorHAnsi"/>
          <w:highlight w:val="cyan"/>
        </w:rPr>
        <w:t xml:space="preserve">defeat is </w:t>
      </w:r>
      <w:r w:rsidRPr="00CF3CF3">
        <w:rPr>
          <w:rStyle w:val="Emphasis"/>
          <w:rFonts w:asciiTheme="majorHAnsi" w:hAnsiTheme="majorHAnsi" w:cstheme="majorHAnsi"/>
          <w:highlight w:val="cyan"/>
        </w:rPr>
        <w:t>inevitable</w:t>
      </w:r>
      <w:r w:rsidRPr="007512A1">
        <w:rPr>
          <w:rFonts w:asciiTheme="majorHAnsi" w:hAnsiTheme="majorHAnsi" w:cstheme="majorHAnsi"/>
          <w:sz w:val="16"/>
        </w:rPr>
        <w:t xml:space="preserve">.92 </w:t>
      </w:r>
      <w:r w:rsidRPr="007512A1">
        <w:rPr>
          <w:rStyle w:val="StyleUnderline"/>
          <w:rFonts w:asciiTheme="majorHAnsi" w:hAnsiTheme="majorHAnsi" w:cstheme="majorHAnsi"/>
        </w:rPr>
        <w:t xml:space="preserve">If we consider the conditions under which U.S.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weapons</w:t>
      </w:r>
      <w:r w:rsidRPr="00CF3CF3">
        <w:rPr>
          <w:rStyle w:val="StyleUnderline"/>
          <w:rFonts w:asciiTheme="majorHAnsi" w:hAnsiTheme="majorHAnsi" w:cstheme="majorHAnsi"/>
          <w:highlight w:val="cyan"/>
        </w:rPr>
        <w:t xml:space="preserve"> could be used</w:t>
      </w:r>
      <w:r w:rsidRPr="007512A1">
        <w:rPr>
          <w:rStyle w:val="StyleUnderline"/>
          <w:rFonts w:asciiTheme="majorHAnsi" w:hAnsiTheme="majorHAnsi" w:cstheme="majorHAnsi"/>
        </w:rPr>
        <w:t xml:space="preserve">, as </w:t>
      </w:r>
      <w:r w:rsidRPr="00CF3CF3">
        <w:rPr>
          <w:rStyle w:val="Emphasis"/>
          <w:rFonts w:asciiTheme="majorHAnsi" w:hAnsiTheme="majorHAnsi" w:cstheme="majorHAnsi"/>
          <w:highlight w:val="cyan"/>
        </w:rPr>
        <w:t>stipulated</w:t>
      </w:r>
      <w:r w:rsidRPr="00CF3CF3">
        <w:rPr>
          <w:rStyle w:val="StyleUnderline"/>
          <w:rFonts w:asciiTheme="majorHAnsi" w:hAnsiTheme="majorHAnsi" w:cstheme="majorHAnsi"/>
          <w:highlight w:val="cyan"/>
        </w:rPr>
        <w:t xml:space="preserve"> by the</w:t>
      </w:r>
      <w:r w:rsidRPr="007512A1">
        <w:rPr>
          <w:rStyle w:val="StyleUnderline"/>
          <w:rFonts w:asciiTheme="majorHAnsi" w:hAnsiTheme="majorHAnsi" w:cstheme="majorHAnsi"/>
        </w:rPr>
        <w:t xml:space="preserve"> 2018 </w:t>
      </w:r>
      <w:r w:rsidRPr="00CF3CF3">
        <w:rPr>
          <w:rStyle w:val="Emphasis"/>
          <w:rFonts w:asciiTheme="majorHAnsi" w:hAnsiTheme="majorHAnsi" w:cstheme="majorHAnsi"/>
          <w:highlight w:val="cyan"/>
        </w:rPr>
        <w:t>NPR</w:t>
      </w:r>
      <w:r w:rsidRPr="007512A1">
        <w:rPr>
          <w:rStyle w:val="StyleUnderline"/>
          <w:rFonts w:asciiTheme="majorHAnsi" w:hAnsiTheme="majorHAnsi" w:cstheme="majorHAnsi"/>
        </w:rPr>
        <w:t xml:space="preserve">, then we can assume that an enemy power (likely) </w:t>
      </w:r>
      <w:r w:rsidRPr="00CF3CF3">
        <w:rPr>
          <w:rStyle w:val="StyleUnderline"/>
          <w:rFonts w:asciiTheme="majorHAnsi" w:hAnsiTheme="majorHAnsi" w:cstheme="majorHAnsi"/>
          <w:highlight w:val="cyan"/>
        </w:rPr>
        <w:t>Russia</w:t>
      </w:r>
      <w:r w:rsidRPr="007512A1">
        <w:rPr>
          <w:rFonts w:asciiTheme="majorHAnsi" w:hAnsiTheme="majorHAnsi" w:cstheme="majorHAnsi"/>
          <w:sz w:val="16"/>
        </w:rPr>
        <w:t xml:space="preserve">, China, North Korea, or a state-sponsored terror group) </w:t>
      </w:r>
      <w:r w:rsidRPr="007512A1">
        <w:rPr>
          <w:rStyle w:val="StyleUnderline"/>
          <w:rFonts w:asciiTheme="majorHAnsi" w:hAnsiTheme="majorHAnsi" w:cstheme="majorHAnsi"/>
        </w:rPr>
        <w:t xml:space="preserve">has </w:t>
      </w:r>
      <w:r w:rsidRPr="00CF3CF3">
        <w:rPr>
          <w:rStyle w:val="StyleUnderline"/>
          <w:rFonts w:asciiTheme="majorHAnsi" w:hAnsiTheme="majorHAnsi" w:cstheme="majorHAnsi"/>
          <w:highlight w:val="cyan"/>
        </w:rPr>
        <w:t xml:space="preserve">launched a </w:t>
      </w:r>
      <w:r w:rsidRPr="007512A1">
        <w:rPr>
          <w:rStyle w:val="Emphasis"/>
          <w:rFonts w:asciiTheme="majorHAnsi" w:hAnsiTheme="majorHAnsi" w:cstheme="majorHAnsi"/>
        </w:rPr>
        <w:t xml:space="preserve">substantial </w:t>
      </w:r>
      <w:r w:rsidRPr="00CF3CF3">
        <w:rPr>
          <w:rStyle w:val="Emphasis"/>
          <w:rFonts w:asciiTheme="majorHAnsi" w:hAnsiTheme="majorHAnsi" w:cstheme="majorHAnsi"/>
          <w:highlight w:val="cyan"/>
        </w:rPr>
        <w:t>attack</w:t>
      </w:r>
      <w:r w:rsidRPr="00CF3CF3">
        <w:rPr>
          <w:rStyle w:val="StyleUnderline"/>
          <w:rFonts w:asciiTheme="majorHAnsi" w:hAnsiTheme="majorHAnsi" w:cstheme="majorHAnsi"/>
          <w:highlight w:val="cyan"/>
        </w:rPr>
        <w:t xml:space="preserve"> on </w:t>
      </w:r>
      <w:r w:rsidRPr="007512A1">
        <w:rPr>
          <w:rStyle w:val="StyleUnderline"/>
          <w:rFonts w:asciiTheme="majorHAnsi" w:hAnsiTheme="majorHAnsi" w:cstheme="majorHAnsi"/>
        </w:rPr>
        <w:t xml:space="preserve">either </w:t>
      </w:r>
      <w:r w:rsidRPr="00CF3CF3">
        <w:rPr>
          <w:rStyle w:val="StyleUnderline"/>
          <w:rFonts w:asciiTheme="majorHAnsi" w:hAnsiTheme="majorHAnsi" w:cstheme="majorHAnsi"/>
          <w:highlight w:val="cyan"/>
        </w:rPr>
        <w:t xml:space="preserve">the </w:t>
      </w:r>
      <w:r w:rsidRPr="00CF3CF3">
        <w:rPr>
          <w:rStyle w:val="Emphasis"/>
          <w:rFonts w:asciiTheme="majorHAnsi" w:hAnsiTheme="majorHAnsi" w:cstheme="majorHAnsi"/>
          <w:highlight w:val="cyan"/>
        </w:rPr>
        <w:t>U.S.</w:t>
      </w:r>
      <w:r w:rsidRPr="00CF3CF3">
        <w:rPr>
          <w:rStyle w:val="StyleUnderline"/>
          <w:rFonts w:asciiTheme="majorHAnsi" w:hAnsiTheme="majorHAnsi" w:cstheme="majorHAnsi"/>
          <w:highlight w:val="cyan"/>
        </w:rPr>
        <w:t xml:space="preserve"> or</w:t>
      </w:r>
      <w:r w:rsidRPr="007512A1">
        <w:rPr>
          <w:rStyle w:val="StyleUnderline"/>
          <w:rFonts w:asciiTheme="majorHAnsi" w:hAnsiTheme="majorHAnsi" w:cstheme="majorHAnsi"/>
        </w:rPr>
        <w:t xml:space="preserve"> one of its </w:t>
      </w:r>
      <w:r w:rsidRPr="00CF3CF3">
        <w:rPr>
          <w:rStyle w:val="Emphasis"/>
          <w:rFonts w:asciiTheme="majorHAnsi" w:hAnsiTheme="majorHAnsi" w:cstheme="majorHAnsi"/>
          <w:highlight w:val="cyan"/>
        </w:rPr>
        <w:t>allies</w:t>
      </w:r>
      <w:r w:rsidRPr="00CF3CF3">
        <w:rPr>
          <w:rFonts w:asciiTheme="majorHAnsi" w:hAnsiTheme="majorHAnsi" w:cstheme="majorHAnsi"/>
          <w:sz w:val="16"/>
          <w:highlight w:val="cyan"/>
          <w:u w:val="single"/>
        </w:rPr>
        <w:t xml:space="preserve">. </w:t>
      </w:r>
      <w:r w:rsidRPr="00CF3CF3">
        <w:rPr>
          <w:rStyle w:val="StyleUnderline"/>
          <w:rFonts w:asciiTheme="majorHAnsi" w:hAnsiTheme="majorHAnsi" w:cstheme="majorHAnsi"/>
          <w:highlight w:val="cyan"/>
        </w:rPr>
        <w:t>We can think in terms of</w:t>
      </w:r>
      <w:r w:rsidRPr="007512A1">
        <w:rPr>
          <w:rStyle w:val="StyleUnderline"/>
          <w:rFonts w:asciiTheme="majorHAnsi" w:hAnsiTheme="majorHAnsi" w:cstheme="majorHAnsi"/>
        </w:rPr>
        <w:t xml:space="preserve"> a </w:t>
      </w:r>
      <w:r w:rsidRPr="00CF3CF3">
        <w:rPr>
          <w:rStyle w:val="Emphasis"/>
          <w:rFonts w:asciiTheme="majorHAnsi" w:hAnsiTheme="majorHAnsi" w:cstheme="majorHAnsi"/>
          <w:highlight w:val="cyan"/>
        </w:rPr>
        <w:t>Russian assault</w:t>
      </w:r>
      <w:r w:rsidRPr="00CF3CF3">
        <w:rPr>
          <w:rStyle w:val="StyleUnderline"/>
          <w:rFonts w:asciiTheme="majorHAnsi" w:hAnsiTheme="majorHAnsi" w:cstheme="majorHAnsi"/>
          <w:highlight w:val="cyan"/>
        </w:rPr>
        <w:t xml:space="preserve"> on the </w:t>
      </w:r>
      <w:r w:rsidRPr="00CF3CF3">
        <w:rPr>
          <w:rStyle w:val="Emphasis"/>
          <w:rFonts w:asciiTheme="majorHAnsi" w:hAnsiTheme="majorHAnsi" w:cstheme="majorHAnsi"/>
          <w:highlight w:val="cyan"/>
        </w:rPr>
        <w:t>Baltic</w:t>
      </w:r>
      <w:r w:rsidRPr="007512A1">
        <w:rPr>
          <w:rStyle w:val="Emphasis"/>
          <w:rFonts w:asciiTheme="majorHAnsi" w:hAnsiTheme="majorHAnsi" w:cstheme="majorHAnsi"/>
        </w:rPr>
        <w:t xml:space="preserve"> States</w:t>
      </w:r>
      <w:r w:rsidRPr="007512A1">
        <w:rPr>
          <w:rStyle w:val="StyleUnderline"/>
          <w:rFonts w:asciiTheme="majorHAnsi" w:hAnsiTheme="majorHAnsi" w:cstheme="majorHAnsi"/>
        </w:rPr>
        <w:t xml:space="preserve">, a North Korean attack on South Korea, </w:t>
      </w:r>
      <w:r w:rsidRPr="007512A1">
        <w:rPr>
          <w:rFonts w:asciiTheme="majorHAnsi" w:hAnsiTheme="majorHAnsi" w:cstheme="majorHAnsi"/>
          <w:sz w:val="16"/>
        </w:rPr>
        <w:t xml:space="preserve">or perhaps a Chinese invasion of Taiwan. Alternatively, the U.S. may have been subjected to a substantial strategic attack, involving either weapons of mass destruction (including biological or chemical) or a crippling </w:t>
      </w:r>
      <w:proofErr w:type="gramStart"/>
      <w:r w:rsidRPr="007512A1">
        <w:rPr>
          <w:rFonts w:asciiTheme="majorHAnsi" w:hAnsiTheme="majorHAnsi" w:cstheme="majorHAnsi"/>
          <w:sz w:val="16"/>
        </w:rPr>
        <w:t>cyberattack</w:t>
      </w:r>
      <w:proofErr w:type="gramEnd"/>
      <w:r w:rsidRPr="007512A1">
        <w:rPr>
          <w:rFonts w:asciiTheme="majorHAnsi" w:hAnsiTheme="majorHAnsi" w:cstheme="majorHAnsi"/>
          <w:sz w:val="16"/>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7512A1">
        <w:rPr>
          <w:rFonts w:asciiTheme="majorHAnsi" w:hAnsiTheme="majorHAnsi" w:cstheme="majorHAnsi"/>
          <w:sz w:val="16"/>
        </w:rPr>
        <w:t>objectives;</w:t>
      </w:r>
      <w:proofErr w:type="gramEnd"/>
      <w:r w:rsidRPr="007512A1">
        <w:rPr>
          <w:rFonts w:asciiTheme="majorHAnsi" w:hAnsiTheme="majorHAnsi" w:cstheme="majorHAnsi"/>
          <w:sz w:val="16"/>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7512A1">
        <w:rPr>
          <w:rStyle w:val="StyleUnderline"/>
          <w:rFonts w:asciiTheme="majorHAnsi" w:hAnsiTheme="majorHAnsi" w:cstheme="majorHAnsi"/>
        </w:rPr>
        <w:t>the range of modern forces the Trump administration seeks to acquire under the 2018 NPR</w:t>
      </w:r>
      <w:r w:rsidRPr="007512A1">
        <w:rPr>
          <w:rStyle w:val="StyleUnderline"/>
          <w:rFonts w:asciiTheme="majorHAnsi" w:hAnsiTheme="majorHAnsi" w:cstheme="majorHAnsi"/>
          <w:sz w:val="16"/>
        </w:rPr>
        <w:t>.</w:t>
      </w:r>
    </w:p>
    <w:p w14:paraId="086306B9"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We could </w:t>
      </w:r>
      <w:r w:rsidRPr="007512A1">
        <w:rPr>
          <w:rFonts w:asciiTheme="majorHAnsi" w:hAnsiTheme="majorHAnsi" w:cstheme="majorHAnsi"/>
          <w:u w:val="single"/>
        </w:rPr>
        <w:t>initiate</w:t>
      </w:r>
      <w:r w:rsidRPr="007512A1">
        <w:rPr>
          <w:rFonts w:asciiTheme="majorHAnsi" w:hAnsiTheme="majorHAnsi" w:cstheme="majorHAnsi"/>
        </w:rPr>
        <w:t xml:space="preserve"> a strike in </w:t>
      </w:r>
      <w:r w:rsidRPr="007512A1">
        <w:rPr>
          <w:rFonts w:asciiTheme="majorHAnsi" w:hAnsiTheme="majorHAnsi" w:cstheme="majorHAnsi"/>
          <w:u w:val="single"/>
        </w:rPr>
        <w:t>22 minutes</w:t>
      </w:r>
      <w:r w:rsidRPr="007512A1">
        <w:rPr>
          <w:rFonts w:asciiTheme="majorHAnsi" w:hAnsiTheme="majorHAnsi" w:cstheme="majorHAnsi"/>
        </w:rPr>
        <w:t xml:space="preserve"> – </w:t>
      </w:r>
      <w:proofErr w:type="gramStart"/>
      <w:r w:rsidRPr="007512A1">
        <w:rPr>
          <w:rFonts w:asciiTheme="majorHAnsi" w:hAnsiTheme="majorHAnsi" w:cstheme="majorHAnsi"/>
        </w:rPr>
        <w:t>that forces</w:t>
      </w:r>
      <w:proofErr w:type="gramEnd"/>
      <w:r w:rsidRPr="007512A1">
        <w:rPr>
          <w:rFonts w:asciiTheme="majorHAnsi" w:hAnsiTheme="majorHAnsi" w:cstheme="majorHAnsi"/>
        </w:rPr>
        <w:t xml:space="preserve"> </w:t>
      </w:r>
      <w:r w:rsidRPr="007512A1">
        <w:rPr>
          <w:rFonts w:asciiTheme="majorHAnsi" w:hAnsiTheme="majorHAnsi" w:cstheme="majorHAnsi"/>
          <w:u w:val="single"/>
        </w:rPr>
        <w:t>surrender</w:t>
      </w:r>
      <w:r w:rsidRPr="007512A1">
        <w:rPr>
          <w:rFonts w:asciiTheme="majorHAnsi" w:hAnsiTheme="majorHAnsi" w:cstheme="majorHAnsi"/>
        </w:rPr>
        <w:t xml:space="preserve">. </w:t>
      </w:r>
    </w:p>
    <w:p w14:paraId="5A05A732"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 xml:space="preserve">Johnson </w:t>
      </w:r>
      <w:r w:rsidRPr="007512A1">
        <w:rPr>
          <w:rFonts w:asciiTheme="majorHAnsi" w:hAnsiTheme="majorHAnsi" w:cstheme="majorHAnsi"/>
          <w:b/>
          <w:sz w:val="26"/>
          <w:szCs w:val="26"/>
        </w:rPr>
        <w:t>’</w:t>
      </w:r>
      <w:r w:rsidRPr="007512A1">
        <w:rPr>
          <w:rStyle w:val="Style13ptBold"/>
          <w:rFonts w:asciiTheme="majorHAnsi" w:hAnsiTheme="majorHAnsi" w:cstheme="majorHAnsi"/>
        </w:rPr>
        <w:t>17</w:t>
      </w:r>
      <w:r w:rsidRPr="007512A1">
        <w:rPr>
          <w:rFonts w:asciiTheme="majorHAnsi" w:hAnsiTheme="majorHAnsi" w:cstheme="majorHAnsi"/>
        </w:rPr>
        <w:t xml:space="preserve"> [Sarah Johnson, Writer for BillTrack50, citing Jeffrey Lewis, director of the East Asia Nonproliferation Program for the James Martin Center for Nonproliferation Studies at the Middlebury Institute of International Studies at Monterey, April 27, 2017, “U.S. Nuclear First Strike Policy; Be Afraid,” </w:t>
      </w:r>
      <w:hyperlink r:id="rId20" w:history="1">
        <w:r w:rsidRPr="007512A1">
          <w:rPr>
            <w:rStyle w:val="Hyperlink"/>
            <w:rFonts w:asciiTheme="majorHAnsi" w:hAnsiTheme="majorHAnsi" w:cstheme="majorHAnsi"/>
          </w:rPr>
          <w:t>https://www.billtrack50.com/blog/in-the-news/u-s-nuclear-first-strike-policy-be-afraid</w:t>
        </w:r>
      </w:hyperlink>
      <w:r w:rsidRPr="007512A1">
        <w:rPr>
          <w:rFonts w:asciiTheme="majorHAnsi" w:hAnsiTheme="majorHAnsi" w:cstheme="majorHAnsi"/>
        </w:rPr>
        <w:t>]</w:t>
      </w:r>
    </w:p>
    <w:p w14:paraId="25EC07A7" w14:textId="77777777" w:rsidR="0041555A" w:rsidRPr="007512A1" w:rsidRDefault="0041555A" w:rsidP="0041555A">
      <w:pPr>
        <w:rPr>
          <w:rStyle w:val="StyleUnderline"/>
          <w:rFonts w:asciiTheme="majorHAnsi" w:hAnsiTheme="majorHAnsi" w:cstheme="majorHAnsi"/>
        </w:rPr>
      </w:pPr>
      <w:r w:rsidRPr="007512A1">
        <w:rPr>
          <w:rFonts w:asciiTheme="majorHAnsi" w:hAnsiTheme="majorHAnsi" w:cstheme="majorHAnsi"/>
          <w:sz w:val="16"/>
        </w:rPr>
        <w:t xml:space="preserve">For example, if Russia launched a nuclear weapon, the US has the </w:t>
      </w:r>
      <w:proofErr w:type="gramStart"/>
      <w:r w:rsidRPr="007512A1">
        <w:rPr>
          <w:rFonts w:asciiTheme="majorHAnsi" w:hAnsiTheme="majorHAnsi" w:cstheme="majorHAnsi"/>
          <w:sz w:val="16"/>
        </w:rPr>
        <w:t>30 minute</w:t>
      </w:r>
      <w:proofErr w:type="gramEnd"/>
      <w:r w:rsidRPr="007512A1">
        <w:rPr>
          <w:rFonts w:asciiTheme="majorHAnsi" w:hAnsiTheme="majorHAnsi" w:cstheme="majorHAnsi"/>
          <w:sz w:val="16"/>
        </w:rPr>
        <w:t xml:space="preserve"> flight time of the intercontinental ballistic missile (ICBM) to assess their desire to “launch under attack”. </w:t>
      </w:r>
      <w:r w:rsidRPr="007512A1">
        <w:rPr>
          <w:rStyle w:val="StyleUnderline"/>
          <w:rFonts w:asciiTheme="majorHAnsi" w:hAnsiTheme="majorHAnsi" w:cstheme="majorHAnsi"/>
        </w:rPr>
        <w:t xml:space="preserve">The many different </w:t>
      </w:r>
      <w:r w:rsidRPr="00CF3CF3">
        <w:rPr>
          <w:rStyle w:val="StyleUnderline"/>
          <w:rFonts w:asciiTheme="majorHAnsi" w:hAnsiTheme="majorHAnsi" w:cstheme="majorHAnsi"/>
          <w:highlight w:val="cyan"/>
        </w:rPr>
        <w:t xml:space="preserve">steps in the </w:t>
      </w:r>
      <w:r w:rsidRPr="00CF3CF3">
        <w:rPr>
          <w:rStyle w:val="Emphasis"/>
          <w:rFonts w:asciiTheme="majorHAnsi" w:hAnsiTheme="majorHAnsi" w:cstheme="majorHAnsi"/>
          <w:highlight w:val="cyan"/>
        </w:rPr>
        <w:t>notification process</w:t>
      </w:r>
      <w:r w:rsidRPr="00CF3CF3">
        <w:rPr>
          <w:rStyle w:val="StyleUnderline"/>
          <w:rFonts w:asciiTheme="majorHAnsi" w:hAnsiTheme="majorHAnsi" w:cstheme="majorHAnsi"/>
          <w:highlight w:val="cyan"/>
        </w:rPr>
        <w:t xml:space="preserve"> take</w:t>
      </w:r>
      <w:r w:rsidRPr="007512A1">
        <w:rPr>
          <w:rStyle w:val="StyleUnderline"/>
          <w:rFonts w:asciiTheme="majorHAnsi" w:hAnsiTheme="majorHAnsi" w:cstheme="majorHAnsi"/>
        </w:rPr>
        <w:t xml:space="preserve"> up about </w:t>
      </w:r>
      <w:r w:rsidRPr="00CF3CF3">
        <w:rPr>
          <w:rStyle w:val="Emphasis"/>
          <w:rFonts w:asciiTheme="majorHAnsi" w:hAnsiTheme="majorHAnsi" w:cstheme="majorHAnsi"/>
          <w:highlight w:val="cyan"/>
        </w:rPr>
        <w:t>22</w:t>
      </w:r>
      <w:r w:rsidRPr="007512A1">
        <w:rPr>
          <w:rFonts w:asciiTheme="majorHAnsi" w:hAnsiTheme="majorHAnsi" w:cstheme="majorHAnsi"/>
          <w:sz w:val="16"/>
        </w:rPr>
        <w:t xml:space="preserve"> of the 30 </w:t>
      </w:r>
      <w:r w:rsidRPr="00CF3CF3">
        <w:rPr>
          <w:rStyle w:val="Emphasis"/>
          <w:rFonts w:asciiTheme="majorHAnsi" w:hAnsiTheme="majorHAnsi" w:cstheme="majorHAnsi"/>
          <w:highlight w:val="cyan"/>
        </w:rPr>
        <w:t>minutes</w:t>
      </w:r>
      <w:r w:rsidRPr="007512A1">
        <w:rPr>
          <w:rStyle w:val="StyleUnderline"/>
          <w:rFonts w:asciiTheme="majorHAnsi" w:hAnsiTheme="majorHAnsi" w:cstheme="majorHAnsi"/>
        </w:rPr>
        <w:t xml:space="preserve">; like the time it takes for the missiles to break through clouds, detection of the launch, transmitting different messages, informing the </w:t>
      </w:r>
      <w:proofErr w:type="gramStart"/>
      <w:r w:rsidRPr="007512A1">
        <w:rPr>
          <w:rStyle w:val="StyleUnderline"/>
          <w:rFonts w:asciiTheme="majorHAnsi" w:hAnsiTheme="majorHAnsi" w:cstheme="majorHAnsi"/>
        </w:rPr>
        <w:t>president</w:t>
      </w:r>
      <w:proofErr w:type="gramEnd"/>
      <w:r w:rsidRPr="007512A1">
        <w:rPr>
          <w:rStyle w:val="StyleUnderline"/>
          <w:rFonts w:asciiTheme="majorHAnsi" w:hAnsiTheme="majorHAnsi" w:cstheme="majorHAnsi"/>
        </w:rPr>
        <w:t xml:space="preserve"> and authenticating orders to launch. </w:t>
      </w:r>
      <w:r w:rsidRPr="007512A1">
        <w:rPr>
          <w:rFonts w:asciiTheme="majorHAnsi" w:hAnsiTheme="majorHAnsi" w:cstheme="majorHAnsi"/>
          <w:sz w:val="16"/>
        </w:rPr>
        <w:t xml:space="preserve">All of this effectively gives the president eight minutes to decide to </w:t>
      </w:r>
      <w:proofErr w:type="gramStart"/>
      <w:r w:rsidRPr="007512A1">
        <w:rPr>
          <w:rFonts w:asciiTheme="majorHAnsi" w:hAnsiTheme="majorHAnsi" w:cstheme="majorHAnsi"/>
          <w:sz w:val="16"/>
        </w:rPr>
        <w:t>whether or not</w:t>
      </w:r>
      <w:proofErr w:type="gramEnd"/>
      <w:r w:rsidRPr="007512A1">
        <w:rPr>
          <w:rFonts w:asciiTheme="majorHAnsi" w:hAnsiTheme="majorHAnsi" w:cstheme="majorHAnsi"/>
          <w:sz w:val="16"/>
        </w:rPr>
        <w:t xml:space="preserve"> to blow up the world. The second situation is a preemptive strike — </w:t>
      </w:r>
      <w:r w:rsidRPr="00CF3CF3">
        <w:rPr>
          <w:rStyle w:val="StyleUnderline"/>
          <w:rFonts w:asciiTheme="majorHAnsi" w:hAnsiTheme="majorHAnsi" w:cstheme="majorHAnsi"/>
          <w:highlight w:val="cyan"/>
        </w:rPr>
        <w:t>a</w:t>
      </w:r>
      <w:r w:rsidRPr="007512A1">
        <w:rPr>
          <w:rStyle w:val="StyleUnderline"/>
          <w:rFonts w:asciiTheme="majorHAnsi" w:hAnsiTheme="majorHAnsi" w:cstheme="majorHAnsi"/>
        </w:rPr>
        <w:t xml:space="preserve"> first-strike </w:t>
      </w:r>
      <w:r w:rsidRPr="00CF3CF3">
        <w:rPr>
          <w:rStyle w:val="StyleUnderline"/>
          <w:rFonts w:asciiTheme="majorHAnsi" w:hAnsiTheme="majorHAnsi" w:cstheme="majorHAnsi"/>
          <w:highlight w:val="cyan"/>
        </w:rPr>
        <w:t>attack</w:t>
      </w:r>
      <w:r w:rsidRPr="007512A1">
        <w:rPr>
          <w:rStyle w:val="StyleUnderline"/>
          <w:rFonts w:asciiTheme="majorHAnsi" w:hAnsiTheme="majorHAnsi" w:cstheme="majorHAnsi"/>
        </w:rPr>
        <w:t xml:space="preserve"> with nuclear weapons </w:t>
      </w:r>
      <w:r w:rsidRPr="00CF3CF3">
        <w:rPr>
          <w:rStyle w:val="StyleUnderline"/>
          <w:rFonts w:asciiTheme="majorHAnsi" w:hAnsiTheme="majorHAnsi" w:cstheme="majorHAnsi"/>
          <w:highlight w:val="cyan"/>
        </w:rPr>
        <w:t xml:space="preserve">carried out to </w:t>
      </w:r>
      <w:r w:rsidRPr="00CF3CF3">
        <w:rPr>
          <w:rStyle w:val="Emphasis"/>
          <w:rFonts w:asciiTheme="majorHAnsi" w:hAnsiTheme="majorHAnsi" w:cstheme="majorHAnsi"/>
          <w:highlight w:val="cyan"/>
        </w:rPr>
        <w:t>destroy</w:t>
      </w:r>
      <w:r w:rsidRPr="007512A1">
        <w:rPr>
          <w:rStyle w:val="StyleUnderline"/>
          <w:rFonts w:asciiTheme="majorHAnsi" w:hAnsiTheme="majorHAnsi" w:cstheme="majorHAnsi"/>
        </w:rPr>
        <w:t xml:space="preserve"> an enemy’s capacity to respond.</w:t>
      </w:r>
      <w:r w:rsidRPr="007512A1">
        <w:rPr>
          <w:rFonts w:asciiTheme="majorHAnsi" w:hAnsiTheme="majorHAnsi" w:cstheme="majorHAnsi"/>
          <w:sz w:val="16"/>
        </w:rPr>
        <w:t xml:space="preserve"> Preemptive strikes can </w:t>
      </w:r>
      <w:proofErr w:type="gramStart"/>
      <w:r w:rsidRPr="007512A1">
        <w:rPr>
          <w:rFonts w:asciiTheme="majorHAnsi" w:hAnsiTheme="majorHAnsi" w:cstheme="majorHAnsi"/>
          <w:sz w:val="16"/>
        </w:rPr>
        <w:t>be based on the assumption</w:t>
      </w:r>
      <w:proofErr w:type="gramEnd"/>
      <w:r w:rsidRPr="007512A1">
        <w:rPr>
          <w:rFonts w:asciiTheme="majorHAnsi" w:hAnsiTheme="majorHAnsi" w:cstheme="majorHAnsi"/>
          <w:sz w:val="16"/>
        </w:rPr>
        <w:t xml:space="preserve"> that the enemy is planning an imminent attack, but don’t have to be. </w:t>
      </w:r>
      <w:r w:rsidRPr="007512A1">
        <w:rPr>
          <w:rStyle w:val="StyleUnderline"/>
          <w:rFonts w:asciiTheme="majorHAnsi" w:hAnsiTheme="majorHAnsi" w:cstheme="majorHAnsi"/>
        </w:rPr>
        <w:t xml:space="preserve">The methodology behind a preemptive nuclear strike is to attack the enemy’s strategic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weapon facilities</w:t>
      </w:r>
      <w:r w:rsidRPr="007512A1">
        <w:rPr>
          <w:rStyle w:val="StyleUnderline"/>
          <w:rFonts w:asciiTheme="majorHAnsi" w:hAnsiTheme="majorHAnsi" w:cstheme="majorHAnsi"/>
        </w:rPr>
        <w:t xml:space="preserve"> (missile </w:t>
      </w:r>
      <w:r w:rsidRPr="007512A1">
        <w:rPr>
          <w:rStyle w:val="Emphasis"/>
          <w:rFonts w:asciiTheme="majorHAnsi" w:hAnsiTheme="majorHAnsi" w:cstheme="majorHAnsi"/>
        </w:rPr>
        <w:t>silos</w:t>
      </w:r>
      <w:r w:rsidRPr="007512A1">
        <w:rPr>
          <w:rStyle w:val="StyleUnderline"/>
          <w:rFonts w:asciiTheme="majorHAnsi" w:hAnsiTheme="majorHAnsi" w:cstheme="majorHAnsi"/>
        </w:rPr>
        <w:t xml:space="preserve">, submarine </w:t>
      </w:r>
      <w:r w:rsidRPr="007512A1">
        <w:rPr>
          <w:rStyle w:val="Emphasis"/>
          <w:rFonts w:asciiTheme="majorHAnsi" w:hAnsiTheme="majorHAnsi" w:cstheme="majorHAnsi"/>
        </w:rPr>
        <w:t>bases</w:t>
      </w:r>
      <w:r w:rsidRPr="007512A1">
        <w:rPr>
          <w:rStyle w:val="StyleUnderline"/>
          <w:rFonts w:asciiTheme="majorHAnsi" w:hAnsiTheme="majorHAnsi" w:cstheme="majorHAnsi"/>
        </w:rPr>
        <w:t xml:space="preserve">, bomber </w:t>
      </w:r>
      <w:r w:rsidRPr="007512A1">
        <w:rPr>
          <w:rStyle w:val="Emphasis"/>
          <w:rFonts w:asciiTheme="majorHAnsi" w:hAnsiTheme="majorHAnsi" w:cstheme="majorHAnsi"/>
        </w:rPr>
        <w:t>airfields</w:t>
      </w:r>
      <w:r w:rsidRPr="007512A1">
        <w:rPr>
          <w:rStyle w:val="StyleUnderline"/>
          <w:rFonts w:asciiTheme="majorHAnsi" w:hAnsiTheme="majorHAnsi" w:cstheme="majorHAnsi"/>
        </w:rPr>
        <w:t>),</w:t>
      </w:r>
      <w:r w:rsidRPr="007512A1">
        <w:rPr>
          <w:rFonts w:asciiTheme="majorHAnsi" w:hAnsiTheme="majorHAnsi" w:cstheme="majorHAnsi"/>
          <w:sz w:val="16"/>
        </w:rPr>
        <w:t xml:space="preserve"> command and control sites and storage depots first. </w:t>
      </w:r>
      <w:r w:rsidRPr="00CF3CF3">
        <w:rPr>
          <w:rStyle w:val="StyleUnderline"/>
          <w:rFonts w:asciiTheme="majorHAnsi" w:hAnsiTheme="majorHAnsi" w:cstheme="majorHAnsi"/>
          <w:highlight w:val="cyan"/>
        </w:rPr>
        <w:t xml:space="preserve">By </w:t>
      </w:r>
      <w:r w:rsidRPr="00CF3CF3">
        <w:rPr>
          <w:rStyle w:val="Emphasis"/>
          <w:rFonts w:asciiTheme="majorHAnsi" w:hAnsiTheme="majorHAnsi" w:cstheme="majorHAnsi"/>
          <w:highlight w:val="cyan"/>
        </w:rPr>
        <w:t>hitting</w:t>
      </w:r>
      <w:r w:rsidRPr="007512A1">
        <w:rPr>
          <w:rStyle w:val="StyleUnderline"/>
          <w:rFonts w:asciiTheme="majorHAnsi" w:hAnsiTheme="majorHAnsi" w:cstheme="majorHAnsi"/>
        </w:rPr>
        <w:t xml:space="preserve"> these targets </w:t>
      </w:r>
      <w:proofErr w:type="gramStart"/>
      <w:r w:rsidRPr="007512A1">
        <w:rPr>
          <w:rStyle w:val="StyleUnderline"/>
          <w:rFonts w:asciiTheme="majorHAnsi" w:hAnsiTheme="majorHAnsi" w:cstheme="majorHAnsi"/>
        </w:rPr>
        <w:t>first</w:t>
      </w:r>
      <w:proofErr w:type="gramEnd"/>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the </w:t>
      </w:r>
      <w:r w:rsidRPr="00CF3CF3">
        <w:rPr>
          <w:rStyle w:val="Emphasis"/>
          <w:rFonts w:asciiTheme="majorHAnsi" w:hAnsiTheme="majorHAnsi" w:cstheme="majorHAnsi"/>
          <w:highlight w:val="cyan"/>
        </w:rPr>
        <w:t>enemy</w:t>
      </w:r>
      <w:r w:rsidRPr="00CF3CF3">
        <w:rPr>
          <w:rStyle w:val="StyleUnderline"/>
          <w:rFonts w:asciiTheme="majorHAnsi" w:hAnsiTheme="majorHAnsi" w:cstheme="majorHAnsi"/>
          <w:highlight w:val="cyan"/>
        </w:rPr>
        <w:t xml:space="preserve"> will be </w:t>
      </w:r>
      <w:r w:rsidRPr="007512A1">
        <w:rPr>
          <w:rStyle w:val="Emphasis"/>
          <w:rFonts w:asciiTheme="majorHAnsi" w:hAnsiTheme="majorHAnsi" w:cstheme="majorHAnsi"/>
        </w:rPr>
        <w:t xml:space="preserve">so </w:t>
      </w:r>
      <w:r w:rsidRPr="00CF3CF3">
        <w:rPr>
          <w:rStyle w:val="Emphasis"/>
          <w:rFonts w:asciiTheme="majorHAnsi" w:hAnsiTheme="majorHAnsi" w:cstheme="majorHAnsi"/>
          <w:highlight w:val="cyan"/>
        </w:rPr>
        <w:t>wounded</w:t>
      </w:r>
      <w:r w:rsidRPr="007512A1">
        <w:rPr>
          <w:rStyle w:val="StyleUnderline"/>
          <w:rFonts w:asciiTheme="majorHAnsi" w:hAnsiTheme="majorHAnsi" w:cstheme="majorHAnsi"/>
        </w:rPr>
        <w:t xml:space="preserve"> with so little of their resources left that </w:t>
      </w:r>
      <w:r w:rsidRPr="00CF3CF3">
        <w:rPr>
          <w:rStyle w:val="StyleUnderline"/>
          <w:rFonts w:asciiTheme="majorHAnsi" w:hAnsiTheme="majorHAnsi" w:cstheme="majorHAnsi"/>
          <w:highlight w:val="cyan"/>
        </w:rPr>
        <w:t xml:space="preserve">they will be </w:t>
      </w:r>
      <w:r w:rsidRPr="00CF3CF3">
        <w:rPr>
          <w:rStyle w:val="Emphasis"/>
          <w:rFonts w:asciiTheme="majorHAnsi" w:hAnsiTheme="majorHAnsi" w:cstheme="majorHAnsi"/>
          <w:highlight w:val="cyan"/>
        </w:rPr>
        <w:t>forced</w:t>
      </w:r>
      <w:r w:rsidRPr="00CF3CF3">
        <w:rPr>
          <w:rStyle w:val="StyleUnderline"/>
          <w:rFonts w:asciiTheme="majorHAnsi" w:hAnsiTheme="majorHAnsi" w:cstheme="majorHAnsi"/>
          <w:highlight w:val="cyan"/>
        </w:rPr>
        <w:t xml:space="preserve"> to </w:t>
      </w:r>
      <w:r w:rsidRPr="00CF3CF3">
        <w:rPr>
          <w:rStyle w:val="Emphasis"/>
          <w:rFonts w:asciiTheme="majorHAnsi" w:hAnsiTheme="majorHAnsi" w:cstheme="majorHAnsi"/>
          <w:highlight w:val="cyan"/>
        </w:rPr>
        <w:t>surrender</w:t>
      </w:r>
      <w:r w:rsidRPr="00CF3CF3">
        <w:rPr>
          <w:rStyle w:val="StyleUnderline"/>
          <w:rFonts w:asciiTheme="majorHAnsi" w:hAnsiTheme="majorHAnsi" w:cstheme="majorHAnsi"/>
          <w:highlight w:val="cyan"/>
        </w:rPr>
        <w:t xml:space="preserve"> with </w:t>
      </w:r>
      <w:r w:rsidRPr="00CF3CF3">
        <w:rPr>
          <w:rStyle w:val="Emphasis"/>
          <w:rFonts w:asciiTheme="majorHAnsi" w:hAnsiTheme="majorHAnsi" w:cstheme="majorHAnsi"/>
          <w:highlight w:val="cyan"/>
        </w:rPr>
        <w:t>minimal damage</w:t>
      </w:r>
      <w:r w:rsidRPr="00CF3CF3">
        <w:rPr>
          <w:rStyle w:val="StyleUnderline"/>
          <w:rFonts w:asciiTheme="majorHAnsi" w:hAnsiTheme="majorHAnsi" w:cstheme="majorHAnsi"/>
          <w:highlight w:val="cyan"/>
        </w:rPr>
        <w:t xml:space="preserve"> to the </w:t>
      </w:r>
      <w:r w:rsidRPr="00CF3CF3">
        <w:rPr>
          <w:rStyle w:val="Emphasis"/>
          <w:rFonts w:asciiTheme="majorHAnsi" w:hAnsiTheme="majorHAnsi" w:cstheme="majorHAnsi"/>
          <w:highlight w:val="cyan"/>
        </w:rPr>
        <w:t>attacking party</w:t>
      </w:r>
      <w:r w:rsidRPr="007512A1">
        <w:rPr>
          <w:rStyle w:val="StyleUnderline"/>
          <w:rFonts w:asciiTheme="majorHAnsi" w:hAnsiTheme="majorHAnsi" w:cstheme="majorHAnsi"/>
        </w:rPr>
        <w:t>.</w:t>
      </w:r>
    </w:p>
    <w:p w14:paraId="6AEE4704"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u w:val="single"/>
        </w:rPr>
        <w:t>Limited</w:t>
      </w:r>
      <w:r w:rsidRPr="007512A1">
        <w:rPr>
          <w:rFonts w:asciiTheme="majorHAnsi" w:hAnsiTheme="majorHAnsi" w:cstheme="majorHAnsi"/>
        </w:rPr>
        <w:t xml:space="preserve"> nuclear war </w:t>
      </w:r>
      <w:r w:rsidRPr="007512A1">
        <w:rPr>
          <w:rFonts w:asciiTheme="majorHAnsi" w:hAnsiTheme="majorHAnsi" w:cstheme="majorHAnsi"/>
          <w:u w:val="single"/>
        </w:rPr>
        <w:t>doesn’t</w:t>
      </w:r>
      <w:r w:rsidRPr="007512A1">
        <w:rPr>
          <w:rFonts w:asciiTheme="majorHAnsi" w:hAnsiTheme="majorHAnsi" w:cstheme="majorHAnsi"/>
        </w:rPr>
        <w:t xml:space="preserve"> cause </w:t>
      </w:r>
      <w:r w:rsidRPr="007512A1">
        <w:rPr>
          <w:rFonts w:asciiTheme="majorHAnsi" w:hAnsiTheme="majorHAnsi" w:cstheme="majorHAnsi"/>
          <w:u w:val="single"/>
        </w:rPr>
        <w:t>extinction</w:t>
      </w:r>
      <w:r w:rsidRPr="007512A1">
        <w:rPr>
          <w:rFonts w:asciiTheme="majorHAnsi" w:hAnsiTheme="majorHAnsi" w:cstheme="majorHAnsi"/>
        </w:rPr>
        <w:t xml:space="preserve"> – BUT – </w:t>
      </w:r>
      <w:r w:rsidRPr="007512A1">
        <w:rPr>
          <w:rFonts w:asciiTheme="majorHAnsi" w:hAnsiTheme="majorHAnsi" w:cstheme="majorHAnsi"/>
          <w:u w:val="single"/>
        </w:rPr>
        <w:t>solves</w:t>
      </w:r>
      <w:r w:rsidRPr="007512A1">
        <w:rPr>
          <w:rFonts w:asciiTheme="majorHAnsi" w:hAnsiTheme="majorHAnsi" w:cstheme="majorHAnsi"/>
        </w:rPr>
        <w:t xml:space="preserve"> future </w:t>
      </w:r>
      <w:r w:rsidRPr="007512A1">
        <w:rPr>
          <w:rFonts w:asciiTheme="majorHAnsi" w:hAnsiTheme="majorHAnsi" w:cstheme="majorHAnsi"/>
          <w:u w:val="single"/>
        </w:rPr>
        <w:t>use</w:t>
      </w:r>
      <w:r w:rsidRPr="007512A1">
        <w:rPr>
          <w:rFonts w:asciiTheme="majorHAnsi" w:hAnsiTheme="majorHAnsi" w:cstheme="majorHAnsi"/>
        </w:rPr>
        <w:t>.</w:t>
      </w:r>
    </w:p>
    <w:p w14:paraId="52274AE1"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 xml:space="preserve">Deudney </w:t>
      </w:r>
      <w:r w:rsidRPr="007512A1">
        <w:rPr>
          <w:rFonts w:asciiTheme="majorHAnsi" w:hAnsiTheme="majorHAnsi" w:cstheme="majorHAnsi"/>
          <w:b/>
          <w:sz w:val="26"/>
          <w:szCs w:val="26"/>
        </w:rPr>
        <w:t>’</w:t>
      </w:r>
      <w:r w:rsidRPr="007512A1">
        <w:rPr>
          <w:rStyle w:val="Style13ptBold"/>
          <w:rFonts w:asciiTheme="majorHAnsi" w:hAnsiTheme="majorHAnsi" w:cstheme="majorHAnsi"/>
        </w:rPr>
        <w:t>18</w:t>
      </w:r>
      <w:r w:rsidRPr="007512A1">
        <w:rPr>
          <w:rFonts w:asciiTheme="majorHAnsi" w:hAnsiTheme="majorHAnsi" w:cstheme="majorHAnsi"/>
        </w:rPr>
        <w:t xml:space="preserve"> [Daniel H. Deudney, Associate Professor of Political Science at Johns Hopkins University, March 15, 2018, “The Great Debate,” The Oxford Handbook of International Security, www.oxfordhandbooks.com, doi:10.1093/oxfordhb/9780198777854.013.22]</w:t>
      </w:r>
    </w:p>
    <w:p w14:paraId="48707F44" w14:textId="77777777" w:rsidR="0041555A" w:rsidRPr="007512A1" w:rsidRDefault="0041555A" w:rsidP="0041555A">
      <w:pPr>
        <w:rPr>
          <w:rFonts w:asciiTheme="majorHAnsi" w:hAnsiTheme="majorHAnsi" w:cstheme="majorHAnsi"/>
          <w:u w:val="single"/>
        </w:rPr>
      </w:pPr>
      <w:r w:rsidRPr="007512A1">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7512A1">
        <w:rPr>
          <w:rStyle w:val="StyleUnderline"/>
          <w:rFonts w:asciiTheme="majorHAnsi" w:hAnsiTheme="majorHAnsi" w:cstheme="majorHAnsi"/>
        </w:rPr>
        <w:t>the nuclear world is increasingly changing in major ways, and in almost entirely dangerous directions.</w:t>
      </w:r>
      <w:r w:rsidRPr="007512A1">
        <w:rPr>
          <w:rFonts w:asciiTheme="majorHAnsi" w:hAnsiTheme="majorHAnsi" w:cstheme="majorHAnsi"/>
          <w:sz w:val="16"/>
        </w:rPr>
        <w:t xml:space="preserve"> The third “bombs away” phase of the great debate on the nuclear-political question is more consequentially divided than in the first two phases. </w:t>
      </w:r>
      <w:r w:rsidRPr="007512A1">
        <w:rPr>
          <w:rStyle w:val="StyleUnderline"/>
          <w:rFonts w:asciiTheme="majorHAnsi" w:hAnsiTheme="majorHAnsi" w:cstheme="majorHAnsi"/>
        </w:rPr>
        <w:t>Even more ominously, most of the momentum lies with the forces that are pulling states toward nuclear-use, and with the radical actors bent on inflicting catastrophic damage on the leading states in the international system, particularly the United States</w:t>
      </w:r>
      <w:r w:rsidRPr="007512A1">
        <w:rPr>
          <w:rFonts w:asciiTheme="majorHAnsi" w:hAnsiTheme="majorHAnsi" w:cstheme="majorHAnsi"/>
          <w:sz w:val="16"/>
        </w:rPr>
        <w:t xml:space="preserve">. </w:t>
      </w:r>
      <w:r w:rsidRPr="007512A1">
        <w:rPr>
          <w:rStyle w:val="StyleUnderline"/>
          <w:rFonts w:asciiTheme="majorHAnsi" w:hAnsiTheme="majorHAnsi" w:cstheme="majorHAnsi"/>
        </w:rPr>
        <w:t>In contrast, the arms control project, although intellectually vibrant, is largely in retreat on the world political stage. The arms control settlement of the Cold War is unraveling</w:t>
      </w:r>
      <w:r w:rsidRPr="007512A1">
        <w:rPr>
          <w:rFonts w:asciiTheme="majorHAnsi" w:hAnsiTheme="majorHAnsi" w:cstheme="majorHAnsi"/>
          <w:sz w:val="16"/>
        </w:rPr>
        <w:t xml:space="preserve">, and the world public is more divided and distracted than ever. </w:t>
      </w:r>
      <w:r w:rsidRPr="007512A1">
        <w:rPr>
          <w:rStyle w:val="StyleUnderline"/>
          <w:rFonts w:asciiTheme="majorHAnsi" w:hAnsiTheme="majorHAnsi" w:cstheme="majorHAnsi"/>
        </w:rPr>
        <w:t>With the recent election of</w:t>
      </w:r>
      <w:r w:rsidRPr="007512A1">
        <w:rPr>
          <w:rFonts w:asciiTheme="majorHAnsi" w:hAnsiTheme="majorHAnsi" w:cstheme="majorHAnsi"/>
          <w:sz w:val="16"/>
        </w:rPr>
        <w:t xml:space="preserve"> President Donald </w:t>
      </w:r>
      <w:r w:rsidRPr="007512A1">
        <w:rPr>
          <w:rStyle w:val="StyleUnderline"/>
          <w:rFonts w:asciiTheme="majorHAnsi" w:hAnsiTheme="majorHAnsi" w:cstheme="majorHAnsi"/>
        </w:rPr>
        <w:t xml:space="preserve">Trump, the United States, which has played such a dominant role in nuclear politics since its scientists invented these fiendish engines, now has an impulsive and uninformed leader, boding ill for nuclear restraint and effective crisis management. </w:t>
      </w:r>
      <w:r w:rsidRPr="007512A1">
        <w:rPr>
          <w:rFonts w:asciiTheme="majorHAnsi" w:hAnsiTheme="majorHAnsi" w:cstheme="majorHAnsi"/>
          <w:sz w:val="16"/>
        </w:rPr>
        <w:t xml:space="preserve">Given current trends, it is prudent to assume that </w:t>
      </w:r>
      <w:r w:rsidRPr="00CF3CF3">
        <w:rPr>
          <w:rStyle w:val="Emphasis"/>
          <w:rFonts w:asciiTheme="majorHAnsi" w:hAnsiTheme="majorHAnsi" w:cstheme="majorHAnsi"/>
          <w:highlight w:val="cyan"/>
        </w:rPr>
        <w:t>sooner or later</w:t>
      </w:r>
      <w:r w:rsidRPr="007512A1">
        <w:rPr>
          <w:rStyle w:val="StyleUnderline"/>
          <w:rFonts w:asciiTheme="majorHAnsi" w:hAnsiTheme="majorHAnsi" w:cstheme="majorHAnsi"/>
        </w:rPr>
        <w:t>,</w:t>
      </w:r>
      <w:r w:rsidRPr="007512A1">
        <w:rPr>
          <w:rFonts w:asciiTheme="majorHAnsi" w:hAnsiTheme="majorHAnsi" w:cstheme="majorHAnsi"/>
          <w:sz w:val="16"/>
        </w:rPr>
        <w:t xml:space="preserve"> and probably sooner, </w:t>
      </w:r>
      <w:r w:rsidRPr="00CF3CF3">
        <w:rPr>
          <w:rStyle w:val="Emphasis"/>
          <w:rFonts w:asciiTheme="majorHAnsi" w:hAnsiTheme="majorHAnsi" w:cstheme="majorHAnsi"/>
          <w:highlight w:val="cyan"/>
        </w:rPr>
        <w:t>nuclear weapons</w:t>
      </w:r>
      <w:r w:rsidRPr="00CF3CF3">
        <w:rPr>
          <w:rStyle w:val="StyleUnderline"/>
          <w:rFonts w:asciiTheme="majorHAnsi" w:hAnsiTheme="majorHAnsi" w:cstheme="majorHAnsi"/>
          <w:highlight w:val="cyan"/>
        </w:rPr>
        <w:t xml:space="preserve"> will</w:t>
      </w:r>
      <w:r w:rsidRPr="007512A1">
        <w:rPr>
          <w:rStyle w:val="StyleUnderline"/>
          <w:rFonts w:asciiTheme="majorHAnsi" w:hAnsiTheme="majorHAnsi" w:cstheme="majorHAnsi"/>
        </w:rPr>
        <w:t xml:space="preserve"> again </w:t>
      </w:r>
      <w:r w:rsidRPr="00CF3CF3">
        <w:rPr>
          <w:rStyle w:val="StyleUnderline"/>
          <w:rFonts w:asciiTheme="majorHAnsi" w:hAnsiTheme="majorHAnsi" w:cstheme="majorHAnsi"/>
          <w:highlight w:val="cyan"/>
        </w:rPr>
        <w:t>be</w:t>
      </w:r>
      <w:r w:rsidRPr="007512A1">
        <w:rPr>
          <w:rStyle w:val="StyleUnderline"/>
          <w:rFonts w:asciiTheme="majorHAnsi" w:hAnsiTheme="majorHAnsi" w:cstheme="majorHAnsi"/>
        </w:rPr>
        <w:t xml:space="preserve"> the </w:t>
      </w:r>
      <w:r w:rsidRPr="00CF3CF3">
        <w:rPr>
          <w:rStyle w:val="StyleUnderline"/>
          <w:rFonts w:asciiTheme="majorHAnsi" w:hAnsiTheme="majorHAnsi" w:cstheme="majorHAnsi"/>
          <w:highlight w:val="cyan"/>
        </w:rPr>
        <w:t>used</w:t>
      </w:r>
      <w:r w:rsidRPr="007512A1">
        <w:rPr>
          <w:rStyle w:val="StyleUnderline"/>
          <w:rFonts w:asciiTheme="majorHAnsi" w:hAnsiTheme="majorHAnsi" w:cstheme="majorHAnsi"/>
        </w:rPr>
        <w:t xml:space="preserve"> in war. But this bad news may contain a “silver lining” of good news. Unlike a general nuclear war</w:t>
      </w:r>
      <w:r w:rsidRPr="007512A1">
        <w:rPr>
          <w:rFonts w:asciiTheme="majorHAnsi" w:hAnsiTheme="majorHAnsi" w:cstheme="majorHAnsi"/>
          <w:sz w:val="16"/>
        </w:rPr>
        <w:t xml:space="preserve"> that might have occurred during the Cold War, such </w:t>
      </w:r>
      <w:r w:rsidRPr="00CF3CF3">
        <w:rPr>
          <w:rStyle w:val="StyleUnderline"/>
          <w:rFonts w:asciiTheme="majorHAnsi" w:hAnsiTheme="majorHAnsi" w:cstheme="majorHAnsi"/>
          <w:highlight w:val="cyan"/>
        </w:rPr>
        <w:t xml:space="preserve">a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event</w:t>
      </w:r>
      <w:r w:rsidRPr="00CF3CF3">
        <w:rPr>
          <w:rStyle w:val="StyleUnderline"/>
          <w:rFonts w:asciiTheme="majorHAnsi" w:hAnsiTheme="majorHAnsi" w:cstheme="majorHAnsi"/>
          <w:highlight w:val="cyan"/>
        </w:rPr>
        <w:t xml:space="preserve"> now would</w:t>
      </w:r>
      <w:r w:rsidRPr="007512A1">
        <w:rPr>
          <w:rFonts w:asciiTheme="majorHAnsi" w:hAnsiTheme="majorHAnsi" w:cstheme="majorHAnsi"/>
          <w:sz w:val="16"/>
        </w:rPr>
        <w:t xml:space="preserve"> probably </w:t>
      </w:r>
      <w:r w:rsidRPr="00CF3CF3">
        <w:rPr>
          <w:rStyle w:val="Emphasis"/>
          <w:rFonts w:asciiTheme="majorHAnsi" w:hAnsiTheme="majorHAnsi" w:cstheme="majorHAnsi"/>
          <w:highlight w:val="cyan"/>
        </w:rPr>
        <w:t>not</w:t>
      </w:r>
      <w:r w:rsidRPr="00CF3CF3">
        <w:rPr>
          <w:rStyle w:val="StyleUnderline"/>
          <w:rFonts w:asciiTheme="majorHAnsi" w:hAnsiTheme="majorHAnsi" w:cstheme="majorHAnsi"/>
          <w:highlight w:val="cyan"/>
        </w:rPr>
        <w:t xml:space="preserve"> mark the </w:t>
      </w:r>
      <w:r w:rsidRPr="00CF3CF3">
        <w:rPr>
          <w:rStyle w:val="Emphasis"/>
          <w:rFonts w:asciiTheme="majorHAnsi" w:hAnsiTheme="majorHAnsi" w:cstheme="majorHAnsi"/>
          <w:highlight w:val="cyan"/>
        </w:rPr>
        <w:t>end</w:t>
      </w:r>
      <w:r w:rsidRPr="00CF3CF3">
        <w:rPr>
          <w:rStyle w:val="StyleUnderline"/>
          <w:rFonts w:asciiTheme="majorHAnsi" w:hAnsiTheme="majorHAnsi" w:cstheme="majorHAnsi"/>
          <w:highlight w:val="cyan"/>
        </w:rPr>
        <w:t xml:space="preserve"> of</w:t>
      </w:r>
      <w:r w:rsidRPr="007512A1">
        <w:rPr>
          <w:rStyle w:val="StyleUnderline"/>
          <w:rFonts w:asciiTheme="majorHAnsi" w:hAnsiTheme="majorHAnsi" w:cstheme="majorHAnsi"/>
        </w:rPr>
        <w:t xml:space="preserve"> civilization (or</w:t>
      </w:r>
      <w:r w:rsidRPr="007512A1">
        <w:rPr>
          <w:rFonts w:asciiTheme="majorHAnsi" w:hAnsiTheme="majorHAnsi" w:cstheme="majorHAnsi"/>
          <w:sz w:val="16"/>
        </w:rPr>
        <w:t xml:space="preserve"> of</w:t>
      </w:r>
      <w:r w:rsidRPr="007512A1">
        <w:rPr>
          <w:rStyle w:val="StyleUnderline"/>
          <w:rFonts w:asciiTheme="majorHAnsi" w:hAnsiTheme="majorHAnsi" w:cstheme="majorHAnsi"/>
        </w:rPr>
        <w:t xml:space="preserve"> </w:t>
      </w:r>
      <w:r w:rsidRPr="00CF3CF3">
        <w:rPr>
          <w:rStyle w:val="Emphasis"/>
          <w:rFonts w:asciiTheme="majorHAnsi" w:hAnsiTheme="majorHAnsi" w:cstheme="majorHAnsi"/>
          <w:highlight w:val="cyan"/>
        </w:rPr>
        <w:t>humanity</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due to</w:t>
      </w:r>
      <w:r w:rsidRPr="007512A1">
        <w:rPr>
          <w:rFonts w:asciiTheme="majorHAnsi" w:hAnsiTheme="majorHAnsi" w:cstheme="majorHAnsi"/>
          <w:sz w:val="16"/>
        </w:rPr>
        <w:t xml:space="preserve"> the great </w:t>
      </w:r>
      <w:r w:rsidRPr="00CF3CF3">
        <w:rPr>
          <w:rStyle w:val="Emphasis"/>
          <w:rFonts w:asciiTheme="majorHAnsi" w:hAnsiTheme="majorHAnsi" w:cstheme="majorHAnsi"/>
          <w:highlight w:val="cyan"/>
        </w:rPr>
        <w:t>reductions</w:t>
      </w:r>
      <w:r w:rsidRPr="00CF3CF3">
        <w:rPr>
          <w:rStyle w:val="StyleUnderline"/>
          <w:rFonts w:asciiTheme="majorHAnsi" w:hAnsiTheme="majorHAnsi" w:cstheme="majorHAnsi"/>
          <w:highlight w:val="cyan"/>
        </w:rPr>
        <w:t xml:space="preserve"> in </w:t>
      </w:r>
      <w:r w:rsidRPr="007512A1">
        <w:rPr>
          <w:rStyle w:val="Emphasis"/>
          <w:rFonts w:asciiTheme="majorHAnsi" w:hAnsiTheme="majorHAnsi" w:cstheme="majorHAnsi"/>
        </w:rPr>
        <w:t xml:space="preserve">nuclear </w:t>
      </w:r>
      <w:r w:rsidRPr="00CF3CF3">
        <w:rPr>
          <w:rStyle w:val="Emphasis"/>
          <w:rFonts w:asciiTheme="majorHAnsi" w:hAnsiTheme="majorHAnsi" w:cstheme="majorHAnsi"/>
          <w:highlight w:val="cyan"/>
        </w:rPr>
        <w:t>forces</w:t>
      </w:r>
      <w:r w:rsidRPr="007512A1">
        <w:rPr>
          <w:rStyle w:val="StyleUnderline"/>
          <w:rFonts w:asciiTheme="majorHAnsi" w:hAnsiTheme="majorHAnsi" w:cstheme="majorHAnsi"/>
        </w:rPr>
        <w:t xml:space="preserve"> achieved at the end of the Cold War. Furthermore, politics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on “the day after” could have immense potential for positive change. The survivors would not be likely to envy the </w:t>
      </w:r>
      <w:proofErr w:type="gramStart"/>
      <w:r w:rsidRPr="007512A1">
        <w:rPr>
          <w:rStyle w:val="StyleUnderline"/>
          <w:rFonts w:asciiTheme="majorHAnsi" w:hAnsiTheme="majorHAnsi" w:cstheme="majorHAnsi"/>
        </w:rPr>
        <w:t>dead, but</w:t>
      </w:r>
      <w:proofErr w:type="gramEnd"/>
      <w:r w:rsidRPr="007512A1">
        <w:rPr>
          <w:rStyle w:val="StyleUnderline"/>
          <w:rFonts w:asciiTheme="majorHAnsi" w:hAnsiTheme="majorHAnsi" w:cstheme="majorHAnsi"/>
        </w:rPr>
        <w:t xml:space="preserve"> would surely have a greatly renewed resolution for “never again.”</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 xml:space="preserve">Such an </w:t>
      </w:r>
      <w:r w:rsidRPr="00CF3CF3">
        <w:rPr>
          <w:rStyle w:val="Emphasis"/>
          <w:rFonts w:asciiTheme="majorHAnsi" w:hAnsiTheme="majorHAnsi" w:cstheme="majorHAnsi"/>
          <w:highlight w:val="cyan"/>
        </w:rPr>
        <w:t>event</w:t>
      </w:r>
      <w:r w:rsidRPr="007512A1">
        <w:rPr>
          <w:rStyle w:val="StyleUnderline"/>
          <w:rFonts w:asciiTheme="majorHAnsi" w:hAnsiTheme="majorHAnsi" w:cstheme="majorHAnsi"/>
        </w:rPr>
        <w:t xml:space="preserve">, completely unpredictable in its particulars, </w:t>
      </w:r>
      <w:r w:rsidRPr="00CF3CF3">
        <w:rPr>
          <w:rStyle w:val="StyleUnderline"/>
          <w:rFonts w:asciiTheme="majorHAnsi" w:hAnsiTheme="majorHAnsi" w:cstheme="majorHAnsi"/>
          <w:highlight w:val="cyan"/>
        </w:rPr>
        <w:t>would</w:t>
      </w:r>
      <w:r w:rsidRPr="007512A1">
        <w:rPr>
          <w:rStyle w:val="StyleUnderline"/>
          <w:rFonts w:asciiTheme="majorHAnsi" w:hAnsiTheme="majorHAnsi" w:cstheme="majorHAnsi"/>
        </w:rPr>
        <w:t xml:space="preserve"> unambiguously </w:t>
      </w:r>
      <w:r w:rsidRPr="00CF3CF3">
        <w:rPr>
          <w:rStyle w:val="StyleUnderline"/>
          <w:rFonts w:asciiTheme="majorHAnsi" w:hAnsiTheme="majorHAnsi" w:cstheme="majorHAnsi"/>
          <w:highlight w:val="cyan"/>
        </w:rPr>
        <w:t xml:space="preserve">put the </w:t>
      </w:r>
      <w:r w:rsidRPr="00CF3CF3">
        <w:rPr>
          <w:rStyle w:val="Emphasis"/>
          <w:rFonts w:asciiTheme="majorHAnsi" w:hAnsiTheme="majorHAnsi" w:cstheme="majorHAnsi"/>
          <w:highlight w:val="cyan"/>
        </w:rPr>
        <w:t>nuclear</w:t>
      </w:r>
      <w:r w:rsidRPr="007512A1">
        <w:rPr>
          <w:rStyle w:val="Emphasis"/>
          <w:rFonts w:asciiTheme="majorHAnsi" w:hAnsiTheme="majorHAnsi" w:cstheme="majorHAnsi"/>
        </w:rPr>
        <w:t>-political</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question back </w:t>
      </w:r>
      <w:r w:rsidRPr="00CF3CF3">
        <w:rPr>
          <w:rStyle w:val="Emphasis"/>
          <w:rFonts w:asciiTheme="majorHAnsi" w:hAnsiTheme="majorHAnsi" w:cstheme="majorHAnsi"/>
          <w:highlight w:val="cyan"/>
        </w:rPr>
        <w:t>at the top</w:t>
      </w:r>
      <w:r w:rsidRPr="00CF3CF3">
        <w:rPr>
          <w:rStyle w:val="StyleUnderline"/>
          <w:rFonts w:asciiTheme="majorHAnsi" w:hAnsiTheme="majorHAnsi" w:cstheme="majorHAnsi"/>
          <w:highlight w:val="cyan"/>
        </w:rPr>
        <w:t xml:space="preserve"> of the </w:t>
      </w:r>
      <w:r w:rsidRPr="00CF3CF3">
        <w:rPr>
          <w:rStyle w:val="Emphasis"/>
          <w:rFonts w:asciiTheme="majorHAnsi" w:hAnsiTheme="majorHAnsi" w:cstheme="majorHAnsi"/>
          <w:highlight w:val="cyan"/>
        </w:rPr>
        <w:t>world</w:t>
      </w:r>
      <w:r w:rsidRPr="007512A1">
        <w:rPr>
          <w:rStyle w:val="Emphasis"/>
          <w:rFonts w:asciiTheme="majorHAnsi" w:hAnsiTheme="majorHAnsi" w:cstheme="majorHAnsi"/>
        </w:rPr>
        <w:t xml:space="preserve"> political </w:t>
      </w:r>
      <w:r w:rsidRPr="00CF3CF3">
        <w:rPr>
          <w:rStyle w:val="Emphasis"/>
          <w:rFonts w:asciiTheme="majorHAnsi" w:hAnsiTheme="majorHAnsi" w:cstheme="majorHAnsi"/>
          <w:highlight w:val="cyan"/>
        </w:rPr>
        <w:t>agenda</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It would </w:t>
      </w:r>
      <w:r w:rsidRPr="007512A1">
        <w:rPr>
          <w:rStyle w:val="Emphasis"/>
          <w:rFonts w:asciiTheme="majorHAnsi" w:hAnsiTheme="majorHAnsi" w:cstheme="majorHAnsi"/>
        </w:rPr>
        <w:t xml:space="preserve">unmistakably </w:t>
      </w:r>
      <w:r w:rsidRPr="00CF3CF3">
        <w:rPr>
          <w:rStyle w:val="Emphasis"/>
          <w:rFonts w:asciiTheme="majorHAnsi" w:hAnsiTheme="majorHAnsi" w:cstheme="majorHAnsi"/>
          <w:highlight w:val="cyan"/>
        </w:rPr>
        <w:t>remind</w:t>
      </w:r>
      <w:r w:rsidRPr="007512A1">
        <w:rPr>
          <w:rStyle w:val="StyleUnderline"/>
          <w:rFonts w:asciiTheme="majorHAnsi" w:hAnsiTheme="majorHAnsi" w:cstheme="majorHAnsi"/>
        </w:rPr>
        <w:t xml:space="preserve"> leading </w:t>
      </w:r>
      <w:r w:rsidRPr="00CF3CF3">
        <w:rPr>
          <w:rStyle w:val="StyleUnderline"/>
          <w:rFonts w:asciiTheme="majorHAnsi" w:hAnsiTheme="majorHAnsi" w:cstheme="majorHAnsi"/>
          <w:highlight w:val="cyan"/>
        </w:rPr>
        <w:t>states of</w:t>
      </w:r>
      <w:r w:rsidRPr="007512A1">
        <w:rPr>
          <w:rStyle w:val="StyleUnderline"/>
          <w:rFonts w:asciiTheme="majorHAnsi" w:hAnsiTheme="majorHAnsi" w:cstheme="majorHAnsi"/>
        </w:rPr>
        <w:t xml:space="preserve"> their </w:t>
      </w:r>
      <w:r w:rsidRPr="00CF3CF3">
        <w:rPr>
          <w:rStyle w:val="Emphasis"/>
          <w:rFonts w:asciiTheme="majorHAnsi" w:hAnsiTheme="majorHAnsi" w:cstheme="majorHAnsi"/>
          <w:highlight w:val="cyan"/>
        </w:rPr>
        <w:t>vulnerability</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It might </w:t>
      </w:r>
      <w:r w:rsidRPr="00CF3CF3">
        <w:rPr>
          <w:rStyle w:val="StyleUnderline"/>
          <w:rFonts w:asciiTheme="majorHAnsi" w:hAnsiTheme="majorHAnsi" w:cstheme="majorHAnsi"/>
          <w:highlight w:val="cyan"/>
        </w:rPr>
        <w:t xml:space="preserve">also </w:t>
      </w:r>
      <w:r w:rsidRPr="00CF3CF3">
        <w:rPr>
          <w:rStyle w:val="Emphasis"/>
          <w:rFonts w:asciiTheme="majorHAnsi" w:hAnsiTheme="majorHAnsi" w:cstheme="majorHAnsi"/>
          <w:highlight w:val="cyan"/>
        </w:rPr>
        <w:t>trigger</w:t>
      </w:r>
      <w:r w:rsidRPr="00CF3CF3">
        <w:rPr>
          <w:rStyle w:val="StyleUnderline"/>
          <w:rFonts w:asciiTheme="majorHAnsi" w:hAnsiTheme="majorHAnsi" w:cstheme="majorHAnsi"/>
          <w:highlight w:val="cyan"/>
        </w:rPr>
        <w:t xml:space="preserve"> more </w:t>
      </w:r>
      <w:r w:rsidRPr="00CF3CF3">
        <w:rPr>
          <w:rStyle w:val="Emphasis"/>
          <w:rFonts w:asciiTheme="majorHAnsi" w:hAnsiTheme="majorHAnsi" w:cstheme="majorHAnsi"/>
          <w:highlight w:val="cyan"/>
        </w:rPr>
        <w:t>robust efforts</w:t>
      </w:r>
      <w:r w:rsidRPr="00CF3CF3">
        <w:rPr>
          <w:rStyle w:val="StyleUnderline"/>
          <w:rFonts w:asciiTheme="majorHAnsi" w:hAnsiTheme="majorHAnsi" w:cstheme="majorHAnsi"/>
          <w:highlight w:val="cyan"/>
        </w:rPr>
        <w:t xml:space="preserve"> to </w:t>
      </w:r>
      <w:r w:rsidRPr="00CF3CF3">
        <w:rPr>
          <w:rStyle w:val="Emphasis"/>
          <w:rFonts w:asciiTheme="majorHAnsi" w:hAnsiTheme="majorHAnsi" w:cstheme="majorHAnsi"/>
          <w:highlight w:val="cyan"/>
        </w:rPr>
        <w:t>achieve</w:t>
      </w:r>
      <w:r w:rsidRPr="007512A1">
        <w:rPr>
          <w:rStyle w:val="StyleUnderline"/>
          <w:rFonts w:asciiTheme="majorHAnsi" w:hAnsiTheme="majorHAnsi" w:cstheme="majorHAnsi"/>
        </w:rPr>
        <w:t xml:space="preserve"> the </w:t>
      </w:r>
      <w:r w:rsidRPr="007512A1">
        <w:rPr>
          <w:rStyle w:val="Emphasis"/>
          <w:rFonts w:asciiTheme="majorHAnsi" w:hAnsiTheme="majorHAnsi" w:cstheme="majorHAnsi"/>
        </w:rPr>
        <w:t xml:space="preserve">global </w:t>
      </w:r>
      <w:r w:rsidRPr="00CF3CF3">
        <w:rPr>
          <w:rStyle w:val="Emphasis"/>
          <w:rFonts w:asciiTheme="majorHAnsi" w:hAnsiTheme="majorHAnsi" w:cstheme="majorHAnsi"/>
          <w:highlight w:val="cyan"/>
        </w:rPr>
        <w:t>regulation</w:t>
      </w:r>
      <w:r w:rsidRPr="00CF3CF3">
        <w:rPr>
          <w:rStyle w:val="StyleUnderline"/>
          <w:rFonts w:asciiTheme="majorHAnsi" w:hAnsiTheme="majorHAnsi" w:cstheme="majorHAnsi"/>
          <w:highlight w:val="cyan"/>
        </w:rPr>
        <w:t xml:space="preserve"> of </w:t>
      </w:r>
      <w:r w:rsidRPr="00CF3CF3">
        <w:rPr>
          <w:rStyle w:val="Emphasis"/>
          <w:rFonts w:asciiTheme="majorHAnsi" w:hAnsiTheme="majorHAnsi" w:cstheme="majorHAnsi"/>
          <w:highlight w:val="cyan"/>
        </w:rPr>
        <w:t>nuclear capability</w:t>
      </w:r>
      <w:r w:rsidRPr="007512A1">
        <w:rPr>
          <w:rStyle w:val="StyleUnderline"/>
          <w:rFonts w:asciiTheme="majorHAnsi" w:hAnsiTheme="majorHAnsi" w:cstheme="majorHAnsi"/>
        </w:rPr>
        <w:t>. Like the bombings of Hiroshima and Nagasaki that did so much to catalyze the elevated concern for nuclear security in the early Cold War, and like the experience “at the brink” in the Cuban Missile Crisis of 1962, the now bubbling nuclear caldron holds the possibility of inaugurating a major period of institutional innovation and adjustment toward a fully “bombs away” future.</w:t>
      </w:r>
    </w:p>
    <w:p w14:paraId="1ECF3244"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Striking </w:t>
      </w:r>
      <w:r w:rsidRPr="007512A1">
        <w:rPr>
          <w:rFonts w:asciiTheme="majorHAnsi" w:hAnsiTheme="majorHAnsi" w:cstheme="majorHAnsi"/>
          <w:u w:val="single"/>
        </w:rPr>
        <w:t>now</w:t>
      </w:r>
      <w:r w:rsidRPr="007512A1">
        <w:rPr>
          <w:rFonts w:asciiTheme="majorHAnsi" w:hAnsiTheme="majorHAnsi" w:cstheme="majorHAnsi"/>
        </w:rPr>
        <w:t xml:space="preserve"> is key – </w:t>
      </w:r>
      <w:r w:rsidRPr="007512A1">
        <w:rPr>
          <w:rFonts w:asciiTheme="majorHAnsi" w:hAnsiTheme="majorHAnsi" w:cstheme="majorHAnsi"/>
          <w:u w:val="single"/>
        </w:rPr>
        <w:t>otherwise</w:t>
      </w:r>
      <w:r w:rsidRPr="007512A1">
        <w:rPr>
          <w:rFonts w:asciiTheme="majorHAnsi" w:hAnsiTheme="majorHAnsi" w:cstheme="majorHAnsi"/>
        </w:rPr>
        <w:t xml:space="preserve">, Russia will </w:t>
      </w:r>
      <w:r w:rsidRPr="007512A1">
        <w:rPr>
          <w:rFonts w:asciiTheme="majorHAnsi" w:hAnsiTheme="majorHAnsi" w:cstheme="majorHAnsi"/>
          <w:u w:val="single"/>
        </w:rPr>
        <w:t>continue</w:t>
      </w:r>
      <w:r w:rsidRPr="007512A1">
        <w:rPr>
          <w:rFonts w:asciiTheme="majorHAnsi" w:hAnsiTheme="majorHAnsi" w:cstheme="majorHAnsi"/>
        </w:rPr>
        <w:t xml:space="preserve"> developments AND </w:t>
      </w:r>
      <w:r w:rsidRPr="007512A1">
        <w:rPr>
          <w:rFonts w:asciiTheme="majorHAnsi" w:hAnsiTheme="majorHAnsi" w:cstheme="majorHAnsi"/>
          <w:u w:val="single"/>
        </w:rPr>
        <w:t>beat</w:t>
      </w:r>
      <w:r w:rsidRPr="007512A1">
        <w:rPr>
          <w:rFonts w:asciiTheme="majorHAnsi" w:hAnsiTheme="majorHAnsi" w:cstheme="majorHAnsi"/>
        </w:rPr>
        <w:t xml:space="preserve"> us later with </w:t>
      </w:r>
      <w:r w:rsidRPr="007512A1">
        <w:rPr>
          <w:rFonts w:asciiTheme="majorHAnsi" w:hAnsiTheme="majorHAnsi" w:cstheme="majorHAnsi"/>
          <w:u w:val="single"/>
        </w:rPr>
        <w:t>new</w:t>
      </w:r>
      <w:r w:rsidRPr="007512A1">
        <w:rPr>
          <w:rFonts w:asciiTheme="majorHAnsi" w:hAnsiTheme="majorHAnsi" w:cstheme="majorHAnsi"/>
        </w:rPr>
        <w:t xml:space="preserve"> super </w:t>
      </w:r>
      <w:r w:rsidRPr="007512A1">
        <w:rPr>
          <w:rFonts w:asciiTheme="majorHAnsi" w:hAnsiTheme="majorHAnsi" w:cstheme="majorHAnsi"/>
          <w:u w:val="single"/>
        </w:rPr>
        <w:t>weapons</w:t>
      </w:r>
      <w:r w:rsidRPr="007512A1">
        <w:rPr>
          <w:rFonts w:asciiTheme="majorHAnsi" w:hAnsiTheme="majorHAnsi" w:cstheme="majorHAnsi"/>
        </w:rPr>
        <w:t>.</w:t>
      </w:r>
    </w:p>
    <w:p w14:paraId="0DC81706" w14:textId="77777777" w:rsidR="0041555A" w:rsidRPr="007512A1" w:rsidRDefault="0041555A" w:rsidP="0041555A">
      <w:pPr>
        <w:rPr>
          <w:rFonts w:asciiTheme="majorHAnsi" w:hAnsiTheme="majorHAnsi" w:cstheme="majorHAnsi"/>
        </w:rPr>
      </w:pPr>
      <w:r w:rsidRPr="007512A1">
        <w:rPr>
          <w:rFonts w:asciiTheme="majorHAnsi" w:hAnsiTheme="majorHAnsi" w:cstheme="majorHAnsi"/>
          <w:b/>
          <w:sz w:val="26"/>
          <w:szCs w:val="26"/>
        </w:rPr>
        <w:t>Schneider ’</w:t>
      </w:r>
      <w:r w:rsidRPr="007512A1">
        <w:rPr>
          <w:rStyle w:val="Style13ptBold"/>
          <w:rFonts w:asciiTheme="majorHAnsi" w:hAnsiTheme="majorHAnsi" w:cstheme="majorHAnsi"/>
          <w:szCs w:val="26"/>
        </w:rPr>
        <w:t>19</w:t>
      </w:r>
      <w:r w:rsidRPr="007512A1">
        <w:rPr>
          <w:rStyle w:val="Style13ptBold"/>
          <w:rFonts w:asciiTheme="majorHAnsi" w:hAnsiTheme="majorHAnsi" w:cstheme="majorHAnsi"/>
          <w:b w:val="0"/>
        </w:rPr>
        <w:t xml:space="preserve"> </w:t>
      </w:r>
      <w:r w:rsidRPr="007512A1">
        <w:rPr>
          <w:rFonts w:asciiTheme="majorHAnsi" w:hAnsiTheme="majorHAnsi" w:cstheme="majorHAnsi"/>
        </w:rPr>
        <w:t>[Mark B. Schneider is a Senior Analyst with the National Institute for Public Policy, joined the staff of the National Institute in September 2004 to provide on-site support to the Defense Policy Analysis Office of the Defense Logistic Agency, specializes in missile defense policy, nuclear weapons, deterrence, strategic forces, arms control, and arms control verification and compliance issues, “Russia's Massive Nuclear Weapons Arsenal Is a Threat,” National Interest, May 29, 2019, </w:t>
      </w:r>
      <w:hyperlink r:id="rId21" w:history="1">
        <w:r w:rsidRPr="007512A1">
          <w:rPr>
            <w:rStyle w:val="Hyperlink"/>
            <w:rFonts w:asciiTheme="majorHAnsi" w:hAnsiTheme="majorHAnsi" w:cstheme="majorHAnsi"/>
          </w:rPr>
          <w:t>https://nationalinterest.org/blog/buzz/russias-massive-nuclear-weapons-arsenal-threat-59947</w:t>
        </w:r>
      </w:hyperlink>
      <w:r w:rsidRPr="007512A1">
        <w:rPr>
          <w:rFonts w:asciiTheme="majorHAnsi" w:hAnsiTheme="majorHAnsi" w:cstheme="majorHAnsi"/>
        </w:rPr>
        <w:t>]</w:t>
      </w:r>
    </w:p>
    <w:p w14:paraId="5027FD1F" w14:textId="77777777" w:rsidR="0041555A" w:rsidRPr="007512A1" w:rsidRDefault="0041555A" w:rsidP="0041555A">
      <w:pPr>
        <w:rPr>
          <w:rFonts w:asciiTheme="majorHAnsi" w:hAnsiTheme="majorHAnsi" w:cstheme="majorHAnsi"/>
          <w:sz w:val="16"/>
          <w:szCs w:val="16"/>
        </w:rPr>
      </w:pPr>
      <w:r w:rsidRPr="007512A1">
        <w:rPr>
          <w:rFonts w:asciiTheme="majorHAnsi" w:hAnsiTheme="majorHAnsi" w:cstheme="majorHAnsi"/>
          <w:u w:val="single"/>
        </w:rPr>
        <w:t>The U.S. mainstream view of Russia has changed quite a bit in the last twenty years</w:t>
      </w:r>
      <w:r w:rsidRPr="007512A1">
        <w:rPr>
          <w:rFonts w:asciiTheme="majorHAnsi" w:hAnsiTheme="majorHAnsi" w:cstheme="majorHAnsi"/>
          <w:sz w:val="16"/>
        </w:rPr>
        <w:t xml:space="preserve">, particularly in the last five. </w:t>
      </w:r>
      <w:r w:rsidRPr="00CF3CF3">
        <w:rPr>
          <w:rFonts w:asciiTheme="majorHAnsi" w:hAnsiTheme="majorHAnsi" w:cstheme="majorHAnsi"/>
          <w:highlight w:val="cyan"/>
          <w:u w:val="single"/>
        </w:rPr>
        <w:t xml:space="preserve">We have </w:t>
      </w:r>
      <w:r w:rsidRPr="00CF3CF3">
        <w:rPr>
          <w:rStyle w:val="Emphasis"/>
          <w:rFonts w:asciiTheme="majorHAnsi" w:hAnsiTheme="majorHAnsi" w:cstheme="majorHAnsi"/>
          <w:highlight w:val="cyan"/>
        </w:rPr>
        <w:t>moved</w:t>
      </w:r>
      <w:r w:rsidRPr="00CF3CF3">
        <w:rPr>
          <w:rFonts w:asciiTheme="majorHAnsi" w:hAnsiTheme="majorHAnsi" w:cstheme="majorHAnsi"/>
          <w:highlight w:val="cyan"/>
          <w:u w:val="single"/>
        </w:rPr>
        <w:t xml:space="preserve"> from the </w:t>
      </w:r>
      <w:r w:rsidRPr="00CF3CF3">
        <w:rPr>
          <w:rStyle w:val="Emphasis"/>
          <w:rFonts w:asciiTheme="majorHAnsi" w:hAnsiTheme="majorHAnsi" w:cstheme="majorHAnsi"/>
          <w:highlight w:val="cyan"/>
        </w:rPr>
        <w:t>fantasy</w:t>
      </w:r>
      <w:r w:rsidRPr="00CF3CF3">
        <w:rPr>
          <w:rFonts w:asciiTheme="majorHAnsi" w:hAnsiTheme="majorHAnsi" w:cstheme="majorHAnsi"/>
          <w:highlight w:val="cyan"/>
          <w:u w:val="single"/>
        </w:rPr>
        <w:t xml:space="preserve"> that there was </w:t>
      </w:r>
      <w:r w:rsidRPr="00CF3CF3">
        <w:rPr>
          <w:rStyle w:val="Emphasis"/>
          <w:rFonts w:asciiTheme="majorHAnsi" w:hAnsiTheme="majorHAnsi" w:cstheme="majorHAnsi"/>
          <w:highlight w:val="cyan"/>
        </w:rPr>
        <w:t>no threat</w:t>
      </w:r>
      <w:r w:rsidRPr="00CF3CF3">
        <w:rPr>
          <w:rFonts w:asciiTheme="majorHAnsi" w:hAnsiTheme="majorHAnsi" w:cstheme="majorHAnsi"/>
          <w:highlight w:val="cyan"/>
          <w:u w:val="single"/>
        </w:rPr>
        <w:t xml:space="preserve"> from </w:t>
      </w:r>
      <w:r w:rsidRPr="00CF3CF3">
        <w:rPr>
          <w:rStyle w:val="Emphasis"/>
          <w:rFonts w:asciiTheme="majorHAnsi" w:hAnsiTheme="majorHAnsi" w:cstheme="majorHAnsi"/>
          <w:highlight w:val="cyan"/>
        </w:rPr>
        <w:t>Russia</w:t>
      </w:r>
      <w:r w:rsidRPr="007512A1">
        <w:rPr>
          <w:rFonts w:asciiTheme="majorHAnsi" w:hAnsiTheme="majorHAnsi" w:cstheme="majorHAnsi"/>
          <w:sz w:val="16"/>
        </w:rPr>
        <w:t xml:space="preserve"> after the demise of the Soviet Union </w:t>
      </w:r>
      <w:r w:rsidRPr="00CF3CF3">
        <w:rPr>
          <w:rFonts w:asciiTheme="majorHAnsi" w:hAnsiTheme="majorHAnsi" w:cstheme="majorHAnsi"/>
          <w:highlight w:val="cyan"/>
          <w:u w:val="single"/>
        </w:rPr>
        <w:t>to a</w:t>
      </w:r>
      <w:r w:rsidRPr="007512A1">
        <w:rPr>
          <w:rFonts w:asciiTheme="majorHAnsi" w:hAnsiTheme="majorHAnsi" w:cstheme="majorHAnsi"/>
          <w:u w:val="single"/>
        </w:rPr>
        <w:t xml:space="preserve"> </w:t>
      </w:r>
      <w:r w:rsidRPr="007512A1">
        <w:rPr>
          <w:rStyle w:val="StyleUnderline"/>
          <w:rFonts w:asciiTheme="majorHAnsi" w:hAnsiTheme="majorHAnsi" w:cstheme="majorHAnsi"/>
        </w:rPr>
        <w:t>recognition of a serious Russian threat</w:t>
      </w:r>
      <w:r w:rsidRPr="007512A1">
        <w:rPr>
          <w:rFonts w:asciiTheme="majorHAnsi" w:hAnsiTheme="majorHAnsi" w:cstheme="majorHAnsi"/>
          <w:u w:val="single"/>
        </w:rPr>
        <w:t xml:space="preserve"> to the U.S. and its allies</w:t>
      </w:r>
      <w:r w:rsidRPr="007512A1">
        <w:rPr>
          <w:rFonts w:asciiTheme="majorHAnsi" w:hAnsiTheme="majorHAnsi" w:cstheme="majorHAnsi"/>
          <w:sz w:val="16"/>
        </w:rPr>
        <w:t xml:space="preserve">, including a nuclear threat in the last two years of the Obama administration and the Trump administration. However, characterizing the relationship between the U.S. and Russia as “competition” as it now appears in U.S. Government documents, does not go far enough. Lockheed and Boeing compete; </w:t>
      </w:r>
      <w:r w:rsidRPr="00CF3CF3">
        <w:rPr>
          <w:rFonts w:asciiTheme="majorHAnsi" w:hAnsiTheme="majorHAnsi" w:cstheme="majorHAnsi"/>
          <w:highlight w:val="cyan"/>
          <w:u w:val="single"/>
        </w:rPr>
        <w:t>Russia</w:t>
      </w:r>
      <w:r w:rsidRPr="007512A1">
        <w:rPr>
          <w:rFonts w:asciiTheme="majorHAnsi" w:hAnsiTheme="majorHAnsi" w:cstheme="majorHAnsi"/>
          <w:u w:val="single"/>
        </w:rPr>
        <w:t xml:space="preserve"> threatens </w:t>
      </w:r>
      <w:r w:rsidRPr="007512A1">
        <w:rPr>
          <w:rStyle w:val="StyleUnderline"/>
          <w:rFonts w:asciiTheme="majorHAnsi" w:hAnsiTheme="majorHAnsi" w:cstheme="majorHAnsi"/>
        </w:rPr>
        <w:t>preemptive nuclear attack</w:t>
      </w:r>
      <w:r w:rsidRPr="007512A1">
        <w:rPr>
          <w:rFonts w:asciiTheme="majorHAnsi" w:hAnsiTheme="majorHAnsi" w:cstheme="majorHAnsi"/>
          <w:u w:val="single"/>
        </w:rPr>
        <w:t>.</w:t>
      </w:r>
      <w:r w:rsidRPr="007512A1">
        <w:rPr>
          <w:rFonts w:asciiTheme="majorHAnsi" w:hAnsiTheme="majorHAnsi" w:cstheme="majorHAnsi"/>
          <w:sz w:val="16"/>
        </w:rPr>
        <w:t xml:space="preserve"> </w:t>
      </w:r>
      <w:r w:rsidRPr="007512A1">
        <w:rPr>
          <w:rFonts w:asciiTheme="majorHAnsi" w:hAnsiTheme="majorHAnsi" w:cstheme="majorHAnsi"/>
          <w:u w:val="single"/>
        </w:rPr>
        <w:t xml:space="preserve">It </w:t>
      </w:r>
      <w:r w:rsidRPr="00CF3CF3">
        <w:rPr>
          <w:rFonts w:asciiTheme="majorHAnsi" w:hAnsiTheme="majorHAnsi" w:cstheme="majorHAnsi"/>
          <w:highlight w:val="cyan"/>
          <w:u w:val="single"/>
        </w:rPr>
        <w:t>is</w:t>
      </w:r>
      <w:r w:rsidRPr="007512A1">
        <w:rPr>
          <w:rFonts w:asciiTheme="majorHAnsi" w:hAnsiTheme="majorHAnsi" w:cstheme="majorHAnsi"/>
          <w:u w:val="single"/>
        </w:rPr>
        <w:t xml:space="preserve"> unilaterally </w:t>
      </w:r>
      <w:r w:rsidRPr="00CF3CF3">
        <w:rPr>
          <w:rFonts w:asciiTheme="majorHAnsi" w:hAnsiTheme="majorHAnsi" w:cstheme="majorHAnsi"/>
          <w:highlight w:val="cyan"/>
          <w:u w:val="single"/>
        </w:rPr>
        <w:t xml:space="preserve">trying to create a </w:t>
      </w:r>
      <w:r w:rsidRPr="00CF3CF3">
        <w:rPr>
          <w:rStyle w:val="Emphasis"/>
          <w:rFonts w:asciiTheme="majorHAnsi" w:hAnsiTheme="majorHAnsi" w:cstheme="majorHAnsi"/>
          <w:highlight w:val="cyan"/>
        </w:rPr>
        <w:t>sphere of influence</w:t>
      </w:r>
      <w:r w:rsidRPr="007512A1">
        <w:rPr>
          <w:rFonts w:asciiTheme="majorHAnsi" w:hAnsiTheme="majorHAnsi" w:cstheme="majorHAnsi"/>
          <w:u w:val="single"/>
        </w:rPr>
        <w:t xml:space="preserve"> in Eastern Europe and the former Soviet states in the classic 19th Century sense while </w:t>
      </w:r>
      <w:r w:rsidRPr="007512A1">
        <w:rPr>
          <w:rStyle w:val="StyleUnderline"/>
          <w:rFonts w:asciiTheme="majorHAnsi" w:hAnsiTheme="majorHAnsi" w:cstheme="majorHAnsi"/>
        </w:rPr>
        <w:t>building the largest nuclear arsenal</w:t>
      </w:r>
      <w:r w:rsidRPr="007512A1">
        <w:rPr>
          <w:rFonts w:asciiTheme="majorHAnsi" w:hAnsiTheme="majorHAnsi" w:cstheme="majorHAnsi"/>
          <w:u w:val="single"/>
        </w:rPr>
        <w:t xml:space="preserve"> in the world. There is no competition here but rather a </w:t>
      </w:r>
      <w:r w:rsidRPr="007512A1">
        <w:rPr>
          <w:rStyle w:val="StyleUnderline"/>
          <w:rFonts w:asciiTheme="majorHAnsi" w:hAnsiTheme="majorHAnsi" w:cstheme="majorHAnsi"/>
        </w:rPr>
        <w:t>serious threat from Russia</w:t>
      </w:r>
      <w:r w:rsidRPr="007512A1">
        <w:rPr>
          <w:rFonts w:asciiTheme="majorHAnsi" w:hAnsiTheme="majorHAnsi" w:cstheme="majorHAnsi"/>
          <w:u w:val="single"/>
        </w:rPr>
        <w:t xml:space="preserve">. </w:t>
      </w:r>
      <w:r w:rsidRPr="007512A1">
        <w:rPr>
          <w:rFonts w:asciiTheme="majorHAnsi" w:hAnsiTheme="majorHAnsi" w:cstheme="majorHAnsi"/>
          <w:sz w:val="16"/>
        </w:rPr>
        <w:t xml:space="preserve">Russia and Nuclear Weapons </w:t>
      </w:r>
      <w:r w:rsidRPr="00CF3CF3">
        <w:rPr>
          <w:rFonts w:asciiTheme="majorHAnsi" w:hAnsiTheme="majorHAnsi" w:cstheme="majorHAnsi"/>
          <w:highlight w:val="cyan"/>
          <w:u w:val="single"/>
        </w:rPr>
        <w:t>Putin</w:t>
      </w:r>
      <w:r w:rsidRPr="007512A1">
        <w:rPr>
          <w:rFonts w:asciiTheme="majorHAnsi" w:hAnsiTheme="majorHAnsi" w:cstheme="majorHAnsi"/>
          <w:sz w:val="16"/>
        </w:rPr>
        <w:t xml:space="preserve">’s economic policies are a disaster for Russia; yet he </w:t>
      </w:r>
      <w:r w:rsidRPr="00CF3CF3">
        <w:rPr>
          <w:rFonts w:asciiTheme="majorHAnsi" w:hAnsiTheme="majorHAnsi" w:cstheme="majorHAnsi"/>
          <w:highlight w:val="cyan"/>
          <w:u w:val="single"/>
        </w:rPr>
        <w:t>continues to</w:t>
      </w:r>
      <w:r w:rsidRPr="007512A1">
        <w:rPr>
          <w:rStyle w:val="Emphasis"/>
          <w:rFonts w:asciiTheme="majorHAnsi" w:hAnsiTheme="majorHAnsi" w:cstheme="majorHAnsi"/>
        </w:rPr>
        <w:t xml:space="preserve"> modernize and </w:t>
      </w:r>
      <w:r w:rsidRPr="00CF3CF3">
        <w:rPr>
          <w:rStyle w:val="Emphasis"/>
          <w:rFonts w:asciiTheme="majorHAnsi" w:hAnsiTheme="majorHAnsi" w:cstheme="majorHAnsi"/>
          <w:highlight w:val="cyan"/>
        </w:rPr>
        <w:t>expand</w:t>
      </w:r>
      <w:r w:rsidRPr="00CF3CF3">
        <w:rPr>
          <w:rFonts w:asciiTheme="majorHAnsi" w:hAnsiTheme="majorHAnsi" w:cstheme="majorHAnsi"/>
          <w:highlight w:val="cyan"/>
          <w:u w:val="single"/>
        </w:rPr>
        <w:t xml:space="preserve"> Russia’s </w:t>
      </w:r>
      <w:r w:rsidRPr="00CF3CF3">
        <w:rPr>
          <w:rStyle w:val="Emphasis"/>
          <w:rFonts w:asciiTheme="majorHAnsi" w:hAnsiTheme="majorHAnsi" w:cstheme="majorHAnsi"/>
          <w:highlight w:val="cyan"/>
        </w:rPr>
        <w:t>military</w:t>
      </w:r>
      <w:r w:rsidRPr="007512A1">
        <w:rPr>
          <w:rStyle w:val="Emphasis"/>
          <w:rFonts w:asciiTheme="majorHAnsi" w:hAnsiTheme="majorHAnsi" w:cstheme="majorHAnsi"/>
        </w:rPr>
        <w:t xml:space="preserve"> and nuclear </w:t>
      </w:r>
      <w:r w:rsidRPr="00CF3CF3">
        <w:rPr>
          <w:rStyle w:val="Emphasis"/>
          <w:rFonts w:asciiTheme="majorHAnsi" w:hAnsiTheme="majorHAnsi" w:cstheme="majorHAnsi"/>
          <w:highlight w:val="cyan"/>
        </w:rPr>
        <w:t>capabilities</w:t>
      </w:r>
      <w:r w:rsidRPr="007512A1">
        <w:rPr>
          <w:rFonts w:asciiTheme="majorHAnsi" w:hAnsiTheme="majorHAnsi" w:cstheme="majorHAnsi"/>
          <w:u w:val="single"/>
        </w:rPr>
        <w:t>.</w:t>
      </w:r>
      <w:r w:rsidRPr="007512A1">
        <w:rPr>
          <w:rFonts w:asciiTheme="majorHAnsi" w:hAnsiTheme="majorHAnsi" w:cstheme="majorHAnsi"/>
          <w:sz w:val="16"/>
        </w:rPr>
        <w:t xml:space="preserve"> In January 2017, Russian Defense Minister General of the Army Sergei Shoigu stated that </w:t>
      </w:r>
      <w:r w:rsidRPr="00CF3CF3">
        <w:rPr>
          <w:rStyle w:val="Emphasis"/>
          <w:rFonts w:asciiTheme="majorHAnsi" w:hAnsiTheme="majorHAnsi" w:cstheme="majorHAnsi"/>
          <w:highlight w:val="cyan"/>
        </w:rPr>
        <w:t>development</w:t>
      </w:r>
      <w:r w:rsidRPr="007512A1">
        <w:rPr>
          <w:rFonts w:asciiTheme="majorHAnsi" w:hAnsiTheme="majorHAnsi" w:cstheme="majorHAnsi"/>
          <w:u w:val="single"/>
        </w:rPr>
        <w:t xml:space="preserve"> of the strategic nuclear force was Russia’s </w:t>
      </w:r>
      <w:proofErr w:type="gramStart"/>
      <w:r w:rsidRPr="007512A1">
        <w:rPr>
          <w:rFonts w:asciiTheme="majorHAnsi" w:hAnsiTheme="majorHAnsi" w:cstheme="majorHAnsi"/>
          <w:u w:val="single"/>
        </w:rPr>
        <w:t>first priority</w:t>
      </w:r>
      <w:proofErr w:type="gramEnd"/>
      <w:r w:rsidRPr="007512A1">
        <w:rPr>
          <w:rFonts w:asciiTheme="majorHAnsi" w:hAnsiTheme="majorHAnsi" w:cstheme="majorHAnsi"/>
          <w:u w:val="single"/>
        </w:rPr>
        <w:t xml:space="preserve">, noting that Russia </w:t>
      </w:r>
      <w:r w:rsidRPr="00CF3CF3">
        <w:rPr>
          <w:rFonts w:asciiTheme="majorHAnsi" w:hAnsiTheme="majorHAnsi" w:cstheme="majorHAnsi"/>
          <w:highlight w:val="cyan"/>
          <w:u w:val="single"/>
        </w:rPr>
        <w:t>will</w:t>
      </w:r>
      <w:r w:rsidRPr="007512A1">
        <w:rPr>
          <w:rFonts w:asciiTheme="majorHAnsi" w:hAnsiTheme="majorHAnsi" w:cstheme="majorHAnsi"/>
          <w:u w:val="single"/>
        </w:rPr>
        <w:t xml:space="preserve"> </w:t>
      </w:r>
      <w:r w:rsidRPr="007512A1">
        <w:rPr>
          <w:rStyle w:val="StyleUnderline"/>
          <w:rFonts w:asciiTheme="majorHAnsi" w:hAnsiTheme="majorHAnsi" w:cstheme="majorHAnsi"/>
        </w:rPr>
        <w:t>“…</w:t>
      </w:r>
      <w:r w:rsidRPr="00CF3CF3">
        <w:rPr>
          <w:rStyle w:val="StyleUnderline"/>
          <w:rFonts w:asciiTheme="majorHAnsi" w:hAnsiTheme="majorHAnsi" w:cstheme="majorHAnsi"/>
          <w:highlight w:val="cyan"/>
        </w:rPr>
        <w:t xml:space="preserve">continue a massive </w:t>
      </w:r>
      <w:r w:rsidRPr="007512A1">
        <w:rPr>
          <w:rStyle w:val="StyleUnderline"/>
          <w:rFonts w:asciiTheme="majorHAnsi" w:hAnsiTheme="majorHAnsi" w:cstheme="majorHAnsi"/>
        </w:rPr>
        <w:t xml:space="preserve">program of </w:t>
      </w:r>
      <w:r w:rsidRPr="00CF3CF3">
        <w:rPr>
          <w:rStyle w:val="Emphasis"/>
          <w:rFonts w:asciiTheme="majorHAnsi" w:hAnsiTheme="majorHAnsi" w:cstheme="majorHAnsi"/>
          <w:highlight w:val="cyan"/>
        </w:rPr>
        <w:t>nuclear rearmament</w:t>
      </w:r>
      <w:r w:rsidRPr="007512A1">
        <w:rPr>
          <w:rFonts w:asciiTheme="majorHAnsi" w:hAnsiTheme="majorHAnsi" w:cstheme="majorHAnsi"/>
          <w:u w:val="single"/>
        </w:rPr>
        <w:t xml:space="preserve">, deploying </w:t>
      </w:r>
      <w:r w:rsidRPr="007512A1">
        <w:rPr>
          <w:rStyle w:val="StyleUnderline"/>
          <w:rFonts w:asciiTheme="majorHAnsi" w:hAnsiTheme="majorHAnsi" w:cstheme="majorHAnsi"/>
        </w:rPr>
        <w:t>modern ICBMs</w:t>
      </w:r>
      <w:r w:rsidRPr="007512A1">
        <w:rPr>
          <w:rFonts w:asciiTheme="majorHAnsi" w:hAnsiTheme="majorHAnsi" w:cstheme="majorHAnsi"/>
          <w:u w:val="single"/>
        </w:rPr>
        <w:t xml:space="preserve"> on land and sea, [and] </w:t>
      </w:r>
      <w:r w:rsidRPr="007512A1">
        <w:rPr>
          <w:rStyle w:val="StyleUnderline"/>
          <w:rFonts w:asciiTheme="majorHAnsi" w:hAnsiTheme="majorHAnsi" w:cstheme="majorHAnsi"/>
        </w:rPr>
        <w:t>modernizing the strategic bomber force.”</w:t>
      </w:r>
      <w:r w:rsidRPr="007512A1">
        <w:rPr>
          <w:rFonts w:asciiTheme="majorHAnsi" w:hAnsiTheme="majorHAnsi" w:cstheme="majorHAnsi"/>
          <w:sz w:val="16"/>
        </w:rPr>
        <w:t xml:space="preserve"> The 2018 Nuclear Posture Review report agrees stating, “In addition to modernizing ‘legacy’ Soviet nuclear systems, </w:t>
      </w:r>
      <w:r w:rsidRPr="007512A1">
        <w:rPr>
          <w:rFonts w:asciiTheme="majorHAnsi" w:hAnsiTheme="majorHAnsi" w:cstheme="majorHAnsi"/>
          <w:u w:val="single"/>
        </w:rPr>
        <w:t xml:space="preserve">Russia is </w:t>
      </w:r>
      <w:r w:rsidRPr="007512A1">
        <w:rPr>
          <w:rStyle w:val="StyleUnderline"/>
          <w:rFonts w:asciiTheme="majorHAnsi" w:hAnsiTheme="majorHAnsi" w:cstheme="majorHAnsi"/>
        </w:rPr>
        <w:t>developing and deploying new nuclear warheads and launchers.</w:t>
      </w:r>
      <w:r w:rsidRPr="007512A1">
        <w:rPr>
          <w:rFonts w:asciiTheme="majorHAnsi" w:hAnsiTheme="majorHAnsi" w:cstheme="majorHAnsi"/>
          <w:sz w:val="16"/>
        </w:rPr>
        <w:t xml:space="preserve"> </w:t>
      </w:r>
      <w:r w:rsidRPr="007512A1">
        <w:rPr>
          <w:rFonts w:asciiTheme="majorHAnsi" w:hAnsiTheme="majorHAnsi" w:cstheme="majorHAnsi"/>
          <w:u w:val="single"/>
        </w:rPr>
        <w:t xml:space="preserve">These efforts include multiple upgrades for every leg of the Russian nuclear triad of strategic bombers, sea-based missiles, and land-based missiles. Russia is also </w:t>
      </w:r>
      <w:r w:rsidRPr="00CF3CF3">
        <w:rPr>
          <w:rStyle w:val="StyleUnderline"/>
          <w:rFonts w:asciiTheme="majorHAnsi" w:hAnsiTheme="majorHAnsi" w:cstheme="majorHAnsi"/>
          <w:highlight w:val="cyan"/>
        </w:rPr>
        <w:t>developing</w:t>
      </w:r>
      <w:r w:rsidRPr="007512A1">
        <w:rPr>
          <w:rStyle w:val="StyleUnderline"/>
          <w:rFonts w:asciiTheme="majorHAnsi" w:hAnsiTheme="majorHAnsi" w:cstheme="majorHAnsi"/>
        </w:rPr>
        <w:t xml:space="preserve"> </w:t>
      </w:r>
      <w:r w:rsidRPr="007512A1">
        <w:rPr>
          <w:rFonts w:asciiTheme="majorHAnsi" w:hAnsiTheme="majorHAnsi" w:cstheme="majorHAnsi"/>
          <w:u w:val="single"/>
        </w:rPr>
        <w:t xml:space="preserve">at least two </w:t>
      </w:r>
      <w:r w:rsidRPr="00CF3CF3">
        <w:rPr>
          <w:rStyle w:val="Emphasis"/>
          <w:rFonts w:asciiTheme="majorHAnsi" w:hAnsiTheme="majorHAnsi" w:cstheme="majorHAnsi"/>
          <w:highlight w:val="cyan"/>
        </w:rPr>
        <w:t>new i</w:t>
      </w:r>
      <w:r w:rsidRPr="007512A1">
        <w:rPr>
          <w:rStyle w:val="Emphasis"/>
          <w:rFonts w:asciiTheme="majorHAnsi" w:hAnsiTheme="majorHAnsi" w:cstheme="majorHAnsi"/>
        </w:rPr>
        <w:t>nter</w:t>
      </w:r>
      <w:r w:rsidRPr="00CF3CF3">
        <w:rPr>
          <w:rStyle w:val="Emphasis"/>
          <w:rFonts w:asciiTheme="majorHAnsi" w:hAnsiTheme="majorHAnsi" w:cstheme="majorHAnsi"/>
          <w:highlight w:val="cyan"/>
        </w:rPr>
        <w:t>c</w:t>
      </w:r>
      <w:r w:rsidRPr="007512A1">
        <w:rPr>
          <w:rStyle w:val="Emphasis"/>
          <w:rFonts w:asciiTheme="majorHAnsi" w:hAnsiTheme="majorHAnsi" w:cstheme="majorHAnsi"/>
        </w:rPr>
        <w:t xml:space="preserve">ontinental </w:t>
      </w:r>
      <w:r w:rsidRPr="00CF3CF3">
        <w:rPr>
          <w:rStyle w:val="Emphasis"/>
          <w:rFonts w:asciiTheme="majorHAnsi" w:hAnsiTheme="majorHAnsi" w:cstheme="majorHAnsi"/>
          <w:highlight w:val="cyan"/>
        </w:rPr>
        <w:t>r</w:t>
      </w:r>
      <w:r w:rsidRPr="007512A1">
        <w:rPr>
          <w:rStyle w:val="Emphasis"/>
          <w:rFonts w:asciiTheme="majorHAnsi" w:hAnsiTheme="majorHAnsi" w:cstheme="majorHAnsi"/>
        </w:rPr>
        <w:t xml:space="preserve">ange </w:t>
      </w:r>
      <w:r w:rsidRPr="00CF3CF3">
        <w:rPr>
          <w:rStyle w:val="Emphasis"/>
          <w:rFonts w:asciiTheme="majorHAnsi" w:hAnsiTheme="majorHAnsi" w:cstheme="majorHAnsi"/>
          <w:highlight w:val="cyan"/>
        </w:rPr>
        <w:t>systems</w:t>
      </w:r>
      <w:r w:rsidRPr="00CF3CF3">
        <w:rPr>
          <w:rFonts w:asciiTheme="majorHAnsi" w:hAnsiTheme="majorHAnsi" w:cstheme="majorHAnsi"/>
          <w:highlight w:val="cyan"/>
          <w:u w:val="single"/>
        </w:rPr>
        <w:t xml:space="preserve">, a </w:t>
      </w:r>
      <w:r w:rsidRPr="00CF3CF3">
        <w:rPr>
          <w:rStyle w:val="Emphasis"/>
          <w:rFonts w:asciiTheme="majorHAnsi" w:hAnsiTheme="majorHAnsi" w:cstheme="majorHAnsi"/>
          <w:highlight w:val="cyan"/>
        </w:rPr>
        <w:t>hypersonic glide vehicle</w:t>
      </w:r>
      <w:r w:rsidRPr="00CF3CF3">
        <w:rPr>
          <w:rFonts w:asciiTheme="majorHAnsi" w:hAnsiTheme="majorHAnsi" w:cstheme="majorHAnsi"/>
          <w:highlight w:val="cyan"/>
          <w:u w:val="single"/>
        </w:rPr>
        <w:t>, and a</w:t>
      </w:r>
      <w:r w:rsidRPr="007512A1">
        <w:rPr>
          <w:rFonts w:asciiTheme="majorHAnsi" w:hAnsiTheme="majorHAnsi" w:cstheme="majorHAnsi"/>
          <w:u w:val="single"/>
        </w:rPr>
        <w:t xml:space="preserve"> new intercontinental, </w:t>
      </w:r>
      <w:r w:rsidRPr="00CF3CF3">
        <w:rPr>
          <w:rFonts w:asciiTheme="majorHAnsi" w:hAnsiTheme="majorHAnsi" w:cstheme="majorHAnsi"/>
          <w:highlight w:val="cyan"/>
          <w:u w:val="single"/>
        </w:rPr>
        <w:t>nuclear</w:t>
      </w:r>
      <w:r w:rsidRPr="007512A1">
        <w:rPr>
          <w:rFonts w:asciiTheme="majorHAnsi" w:hAnsiTheme="majorHAnsi" w:cstheme="majorHAnsi"/>
          <w:u w:val="single"/>
        </w:rPr>
        <w:t xml:space="preserve">-armed, nuclear-powered, </w:t>
      </w:r>
      <w:r w:rsidRPr="00CF3CF3">
        <w:rPr>
          <w:rStyle w:val="StyleUnderline"/>
          <w:rFonts w:asciiTheme="majorHAnsi" w:hAnsiTheme="majorHAnsi" w:cstheme="majorHAnsi"/>
          <w:highlight w:val="cyan"/>
        </w:rPr>
        <w:t xml:space="preserve">undersea </w:t>
      </w:r>
      <w:r w:rsidRPr="007512A1">
        <w:rPr>
          <w:rStyle w:val="Emphasis"/>
          <w:rFonts w:asciiTheme="majorHAnsi" w:hAnsiTheme="majorHAnsi" w:cstheme="majorHAnsi"/>
        </w:rPr>
        <w:t xml:space="preserve">autonomous </w:t>
      </w:r>
      <w:r w:rsidRPr="00CF3CF3">
        <w:rPr>
          <w:rStyle w:val="Emphasis"/>
          <w:rFonts w:asciiTheme="majorHAnsi" w:hAnsiTheme="majorHAnsi" w:cstheme="majorHAnsi"/>
          <w:highlight w:val="cyan"/>
        </w:rPr>
        <w:t>torpedo</w:t>
      </w:r>
      <w:r w:rsidRPr="007512A1">
        <w:rPr>
          <w:rStyle w:val="StyleUnderline"/>
          <w:rFonts w:asciiTheme="majorHAnsi" w:hAnsiTheme="majorHAnsi" w:cstheme="majorHAnsi"/>
          <w:sz w:val="16"/>
          <w:szCs w:val="16"/>
          <w:u w:val="none"/>
        </w:rPr>
        <w:t>.”</w:t>
      </w:r>
      <w:r w:rsidRPr="007512A1">
        <w:rPr>
          <w:rFonts w:asciiTheme="majorHAnsi" w:hAnsiTheme="majorHAnsi" w:cstheme="majorHAnsi"/>
          <w:sz w:val="16"/>
          <w:szCs w:val="16"/>
        </w:rPr>
        <w:t xml:space="preserve"> Secretary of Energy Rick Perry and National Nuclear Security Administration Director Lisa Gordon-Hagerty in April 2019 told the Senate Armed Services Committee, “</w:t>
      </w:r>
      <w:hyperlink r:id="rId22" w:tgtFrame="_blank" w:history="1">
        <w:r w:rsidRPr="007512A1">
          <w:rPr>
            <w:rStyle w:val="Hyperlink"/>
            <w:rFonts w:asciiTheme="majorHAnsi" w:hAnsiTheme="majorHAnsi" w:cstheme="majorHAnsi"/>
            <w:sz w:val="16"/>
            <w:szCs w:val="16"/>
          </w:rPr>
          <w:t>Russia</w:t>
        </w:r>
      </w:hyperlink>
      <w:r w:rsidRPr="007512A1">
        <w:rPr>
          <w:rFonts w:asciiTheme="majorHAnsi" w:hAnsiTheme="majorHAnsi" w:cstheme="majorHAnsi"/>
          <w:sz w:val="16"/>
          <w:szCs w:val="16"/>
        </w:rPr>
        <w:t xml:space="preserve"> and </w:t>
      </w:r>
      <w:hyperlink r:id="rId23" w:tgtFrame="_blank" w:history="1">
        <w:r w:rsidRPr="007512A1">
          <w:rPr>
            <w:rStyle w:val="Hyperlink"/>
            <w:rFonts w:asciiTheme="majorHAnsi" w:hAnsiTheme="majorHAnsi" w:cstheme="majorHAnsi"/>
            <w:sz w:val="16"/>
            <w:szCs w:val="16"/>
          </w:rPr>
          <w:t>China</w:t>
        </w:r>
      </w:hyperlink>
      <w:r w:rsidRPr="007512A1">
        <w:rPr>
          <w:rFonts w:asciiTheme="majorHAnsi" w:hAnsiTheme="majorHAnsi" w:cstheme="majorHAnsi"/>
          <w:sz w:val="16"/>
          <w:szCs w:val="16"/>
        </w:rPr>
        <w:t xml:space="preserve"> are investing massive resources into upgrading and expanding their nuclear arsenals, all at a time when they seek to challenge U.S. interests and unravel U.S. alliances around the world.</w:t>
      </w:r>
    </w:p>
    <w:p w14:paraId="29267417"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Absent </w:t>
      </w:r>
      <w:r w:rsidRPr="007512A1">
        <w:rPr>
          <w:rFonts w:asciiTheme="majorHAnsi" w:hAnsiTheme="majorHAnsi" w:cstheme="majorHAnsi"/>
          <w:u w:val="single"/>
        </w:rPr>
        <w:t>U.S. action</w:t>
      </w:r>
      <w:r w:rsidRPr="007512A1">
        <w:rPr>
          <w:rFonts w:asciiTheme="majorHAnsi" w:hAnsiTheme="majorHAnsi" w:cstheme="majorHAnsi"/>
        </w:rPr>
        <w:t xml:space="preserve">, Russia </w:t>
      </w:r>
      <w:r w:rsidRPr="007512A1">
        <w:rPr>
          <w:rFonts w:asciiTheme="majorHAnsi" w:hAnsiTheme="majorHAnsi" w:cstheme="majorHAnsi"/>
          <w:u w:val="single"/>
        </w:rPr>
        <w:t>follows through</w:t>
      </w:r>
      <w:r w:rsidRPr="007512A1">
        <w:rPr>
          <w:rFonts w:asciiTheme="majorHAnsi" w:hAnsiTheme="majorHAnsi" w:cstheme="majorHAnsi"/>
        </w:rPr>
        <w:t xml:space="preserve"> with </w:t>
      </w:r>
      <w:r w:rsidRPr="007512A1">
        <w:rPr>
          <w:rFonts w:asciiTheme="majorHAnsi" w:hAnsiTheme="majorHAnsi" w:cstheme="majorHAnsi"/>
          <w:u w:val="single"/>
        </w:rPr>
        <w:t>advanced AI</w:t>
      </w:r>
      <w:r w:rsidRPr="007512A1">
        <w:rPr>
          <w:rFonts w:asciiTheme="majorHAnsi" w:hAnsiTheme="majorHAnsi" w:cstheme="majorHAnsi"/>
        </w:rPr>
        <w:t xml:space="preserve"> – </w:t>
      </w:r>
      <w:r w:rsidRPr="007512A1">
        <w:rPr>
          <w:rFonts w:asciiTheme="majorHAnsi" w:hAnsiTheme="majorHAnsi" w:cstheme="majorHAnsi"/>
          <w:u w:val="single"/>
        </w:rPr>
        <w:t>extinction</w:t>
      </w:r>
      <w:r w:rsidRPr="007512A1">
        <w:rPr>
          <w:rFonts w:asciiTheme="majorHAnsi" w:hAnsiTheme="majorHAnsi" w:cstheme="majorHAnsi"/>
        </w:rPr>
        <w:t>.</w:t>
      </w:r>
    </w:p>
    <w:p w14:paraId="43406A6D" w14:textId="77777777" w:rsidR="0041555A" w:rsidRPr="007512A1" w:rsidRDefault="0041555A" w:rsidP="0041555A">
      <w:pPr>
        <w:rPr>
          <w:rFonts w:asciiTheme="majorHAnsi" w:hAnsiTheme="majorHAnsi" w:cstheme="majorHAnsi"/>
        </w:rPr>
      </w:pPr>
      <w:r w:rsidRPr="007512A1">
        <w:rPr>
          <w:rFonts w:asciiTheme="majorHAnsi" w:hAnsiTheme="majorHAnsi" w:cstheme="majorHAnsi"/>
          <w:b/>
          <w:sz w:val="26"/>
          <w:szCs w:val="26"/>
        </w:rPr>
        <w:t>Rogers ’</w:t>
      </w:r>
      <w:r w:rsidRPr="007512A1">
        <w:rPr>
          <w:rStyle w:val="Style13ptBold"/>
          <w:rFonts w:asciiTheme="majorHAnsi" w:hAnsiTheme="majorHAnsi" w:cstheme="majorHAnsi"/>
          <w:szCs w:val="26"/>
        </w:rPr>
        <w:t>17</w:t>
      </w:r>
      <w:r w:rsidRPr="007512A1">
        <w:rPr>
          <w:rStyle w:val="Style13ptBold"/>
          <w:rFonts w:asciiTheme="majorHAnsi" w:hAnsiTheme="majorHAnsi" w:cstheme="majorHAnsi"/>
          <w:b w:val="0"/>
        </w:rPr>
        <w:t xml:space="preserve"> </w:t>
      </w:r>
      <w:r w:rsidRPr="007512A1">
        <w:rPr>
          <w:rFonts w:asciiTheme="majorHAnsi" w:hAnsiTheme="majorHAnsi" w:cstheme="majorHAnsi"/>
        </w:rPr>
        <w:t xml:space="preserve">[Mike Rogers is a former US Representative from Michigan, chairman of the House Permanent Select Committee on Intelligence, “Artificial intelligence — the arms race we may not be able to control," TheHill, September 21, 2017, </w:t>
      </w:r>
      <w:hyperlink r:id="rId24" w:history="1">
        <w:r w:rsidRPr="007512A1">
          <w:rPr>
            <w:rStyle w:val="Hyperlink"/>
            <w:rFonts w:asciiTheme="majorHAnsi" w:hAnsiTheme="majorHAnsi" w:cstheme="majorHAnsi"/>
          </w:rPr>
          <w:t>https://thehill.com/opinion/technology/351725-artificial-intelligence-is-the-new-arms-race-we-may-not-be-able-to-control</w:t>
        </w:r>
      </w:hyperlink>
      <w:r w:rsidRPr="007512A1">
        <w:rPr>
          <w:rFonts w:asciiTheme="majorHAnsi" w:hAnsiTheme="majorHAnsi" w:cstheme="majorHAnsi"/>
        </w:rPr>
        <w:t>]</w:t>
      </w:r>
    </w:p>
    <w:p w14:paraId="193FA9CC" w14:textId="77777777" w:rsidR="0041555A" w:rsidRPr="007512A1" w:rsidRDefault="0041555A" w:rsidP="0041555A">
      <w:pPr>
        <w:rPr>
          <w:rStyle w:val="Emphasis"/>
          <w:rFonts w:asciiTheme="majorHAnsi" w:hAnsiTheme="majorHAnsi" w:cstheme="majorHAnsi"/>
          <w:b w:val="0"/>
          <w:iCs w:val="0"/>
          <w:sz w:val="16"/>
        </w:rPr>
      </w:pP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Whoever becomes the leader in this sphere will become ruler of the world,” </w:t>
      </w:r>
      <w:hyperlink r:id="rId25" w:tgtFrame="_blank" w:history="1">
        <w:r w:rsidRPr="007512A1">
          <w:rPr>
            <w:rStyle w:val="StyleUnderline"/>
            <w:rFonts w:asciiTheme="majorHAnsi" w:hAnsiTheme="majorHAnsi" w:cstheme="majorHAnsi"/>
          </w:rPr>
          <w:t>said</w:t>
        </w:r>
      </w:hyperlink>
      <w:r w:rsidRPr="007512A1">
        <w:rPr>
          <w:rStyle w:val="StyleUnderline"/>
          <w:rFonts w:asciiTheme="majorHAnsi" w:hAnsiTheme="majorHAnsi" w:cstheme="majorHAnsi"/>
        </w:rPr>
        <w:t xml:space="preserve"> Vladimir Putin</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The sphere the President of </w:t>
      </w:r>
      <w:r w:rsidRPr="00CF3CF3">
        <w:rPr>
          <w:rStyle w:val="Emphasis"/>
          <w:rFonts w:asciiTheme="majorHAnsi" w:hAnsiTheme="majorHAnsi" w:cstheme="majorHAnsi"/>
          <w:highlight w:val="cyan"/>
        </w:rPr>
        <w:t>Russia</w:t>
      </w:r>
      <w:r w:rsidRPr="00CF3CF3">
        <w:rPr>
          <w:rStyle w:val="StyleUnderline"/>
          <w:rFonts w:asciiTheme="majorHAnsi" w:hAnsiTheme="majorHAnsi" w:cstheme="majorHAnsi"/>
          <w:highlight w:val="cyan"/>
        </w:rPr>
        <w:t xml:space="preserve"> is referring to </w:t>
      </w:r>
      <w:r w:rsidRPr="007512A1">
        <w:rPr>
          <w:rStyle w:val="StyleUnderline"/>
          <w:rFonts w:asciiTheme="majorHAnsi" w:hAnsiTheme="majorHAnsi" w:cstheme="majorHAnsi"/>
        </w:rPr>
        <w:t xml:space="preserve">is </w:t>
      </w:r>
      <w:r w:rsidRPr="00CF3CF3">
        <w:rPr>
          <w:rStyle w:val="Emphasis"/>
          <w:rFonts w:asciiTheme="majorHAnsi" w:hAnsiTheme="majorHAnsi" w:cstheme="majorHAnsi"/>
          <w:highlight w:val="cyan"/>
        </w:rPr>
        <w:t>a</w:t>
      </w:r>
      <w:r w:rsidRPr="007512A1">
        <w:rPr>
          <w:rStyle w:val="Emphasis"/>
          <w:rFonts w:asciiTheme="majorHAnsi" w:hAnsiTheme="majorHAnsi" w:cstheme="majorHAnsi"/>
        </w:rPr>
        <w:t xml:space="preserve">rtificial </w:t>
      </w:r>
      <w:r w:rsidRPr="00CF3CF3">
        <w:rPr>
          <w:rStyle w:val="Emphasis"/>
          <w:rFonts w:asciiTheme="majorHAnsi" w:hAnsiTheme="majorHAnsi" w:cstheme="majorHAnsi"/>
          <w:highlight w:val="cyan"/>
        </w:rPr>
        <w:t>i</w:t>
      </w:r>
      <w:r w:rsidRPr="007512A1">
        <w:rPr>
          <w:rStyle w:val="Emphasis"/>
          <w:rFonts w:asciiTheme="majorHAnsi" w:hAnsiTheme="majorHAnsi" w:cstheme="majorHAnsi"/>
        </w:rPr>
        <w:t>ntelligence</w:t>
      </w:r>
      <w:r w:rsidRPr="007512A1">
        <w:rPr>
          <w:rStyle w:val="StyleUnderline"/>
          <w:rFonts w:asciiTheme="majorHAnsi" w:hAnsiTheme="majorHAnsi" w:cstheme="majorHAnsi"/>
        </w:rPr>
        <w:t xml:space="preserve"> (AI)</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and his comments should give you a moment of pause. </w:t>
      </w:r>
      <w:r w:rsidRPr="007512A1">
        <w:rPr>
          <w:rFonts w:asciiTheme="majorHAnsi" w:hAnsiTheme="majorHAnsi" w:cstheme="majorHAnsi"/>
          <w:sz w:val="16"/>
        </w:rPr>
        <w:t>Addressing students at the beginning of our Labor Day weekend, Putin remarked “</w:t>
      </w:r>
      <w:r w:rsidRPr="007512A1">
        <w:rPr>
          <w:rStyle w:val="StyleUnderline"/>
          <w:rFonts w:asciiTheme="majorHAnsi" w:hAnsiTheme="majorHAnsi" w:cstheme="majorHAnsi"/>
        </w:rPr>
        <w:t>Artificial intelligence is the future, not only for Russia, but for all humankind</w:t>
      </w:r>
      <w:r w:rsidRPr="007512A1">
        <w:rPr>
          <w:rFonts w:asciiTheme="majorHAnsi" w:hAnsiTheme="majorHAnsi" w:cstheme="majorHAnsi"/>
          <w:sz w:val="16"/>
        </w:rPr>
        <w:t>,” adding, “</w:t>
      </w:r>
      <w:r w:rsidRPr="007512A1">
        <w:rPr>
          <w:rStyle w:val="StyleUnderline"/>
          <w:rFonts w:asciiTheme="majorHAnsi" w:hAnsiTheme="majorHAnsi" w:cstheme="majorHAnsi"/>
        </w:rPr>
        <w:t>It comes with colossal opportunities, but also threats that are difficult to predict.”</w:t>
      </w:r>
      <w:r w:rsidRPr="007512A1">
        <w:rPr>
          <w:rFonts w:asciiTheme="majorHAnsi" w:hAnsiTheme="majorHAnsi" w:cstheme="majorHAnsi"/>
          <w:sz w:val="16"/>
        </w:rPr>
        <w:t xml:space="preserve"> </w:t>
      </w:r>
      <w:r w:rsidRPr="007512A1">
        <w:rPr>
          <w:rStyle w:val="StyleUnderline"/>
          <w:rFonts w:asciiTheme="majorHAnsi" w:hAnsiTheme="majorHAnsi" w:cstheme="majorHAnsi"/>
        </w:rPr>
        <w:t>For once, I find myself in agreement with the President of Russia</w:t>
      </w:r>
      <w:r w:rsidRPr="007512A1">
        <w:rPr>
          <w:rFonts w:asciiTheme="majorHAnsi" w:hAnsiTheme="majorHAnsi" w:cstheme="majorHAnsi"/>
          <w:sz w:val="16"/>
        </w:rPr>
        <w:t xml:space="preserve">, but just this once. </w:t>
      </w:r>
      <w:r w:rsidRPr="00CF3CF3">
        <w:rPr>
          <w:rStyle w:val="Emphasis"/>
          <w:rFonts w:asciiTheme="majorHAnsi" w:hAnsiTheme="majorHAnsi" w:cstheme="majorHAnsi"/>
          <w:highlight w:val="cyan"/>
        </w:rPr>
        <w:t>A</w:t>
      </w:r>
      <w:r w:rsidRPr="007512A1">
        <w:rPr>
          <w:rStyle w:val="Emphasis"/>
          <w:rFonts w:asciiTheme="majorHAnsi" w:hAnsiTheme="majorHAnsi" w:cstheme="majorHAnsi"/>
        </w:rPr>
        <w:t xml:space="preserve">rtificial </w:t>
      </w:r>
      <w:r w:rsidRPr="00CF3CF3">
        <w:rPr>
          <w:rStyle w:val="Emphasis"/>
          <w:rFonts w:asciiTheme="majorHAnsi" w:hAnsiTheme="majorHAnsi" w:cstheme="majorHAnsi"/>
          <w:highlight w:val="cyan"/>
        </w:rPr>
        <w:t>I</w:t>
      </w:r>
      <w:r w:rsidRPr="007512A1">
        <w:rPr>
          <w:rStyle w:val="Emphasis"/>
          <w:rFonts w:asciiTheme="majorHAnsi" w:hAnsiTheme="majorHAnsi" w:cstheme="majorHAnsi"/>
        </w:rPr>
        <w:t>ntelligence</w:t>
      </w:r>
      <w:r w:rsidRPr="00CF3CF3">
        <w:rPr>
          <w:rStyle w:val="StyleUnderline"/>
          <w:rFonts w:asciiTheme="majorHAnsi" w:hAnsiTheme="majorHAnsi" w:cstheme="majorHAnsi"/>
          <w:highlight w:val="cyan"/>
        </w:rPr>
        <w:t xml:space="preserve"> offers incredible</w:t>
      </w:r>
      <w:r w:rsidRPr="007512A1">
        <w:rPr>
          <w:rFonts w:asciiTheme="majorHAnsi" w:hAnsiTheme="majorHAnsi" w:cstheme="majorHAnsi"/>
          <w:sz w:val="16"/>
        </w:rPr>
        <w:t xml:space="preserve"> promise and </w:t>
      </w:r>
      <w:r w:rsidRPr="00CF3CF3">
        <w:rPr>
          <w:rStyle w:val="Emphasis"/>
          <w:rFonts w:asciiTheme="majorHAnsi" w:hAnsiTheme="majorHAnsi" w:cstheme="majorHAnsi"/>
          <w:highlight w:val="cyan"/>
        </w:rPr>
        <w:t>peril</w:t>
      </w:r>
      <w:r w:rsidRPr="007512A1">
        <w:rPr>
          <w:rStyle w:val="StyleUnderline"/>
          <w:rFonts w:asciiTheme="majorHAnsi" w:hAnsiTheme="majorHAnsi" w:cstheme="majorHAnsi"/>
        </w:rPr>
        <w: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Nowhere is this clearer than </w:t>
      </w:r>
      <w:r w:rsidRPr="00CF3CF3">
        <w:rPr>
          <w:rStyle w:val="StyleUnderline"/>
          <w:rFonts w:asciiTheme="majorHAnsi" w:hAnsiTheme="majorHAnsi" w:cstheme="majorHAnsi"/>
          <w:highlight w:val="cyan"/>
        </w:rPr>
        <w:t xml:space="preserve">in the realm of </w:t>
      </w:r>
      <w:r w:rsidRPr="007512A1">
        <w:rPr>
          <w:rStyle w:val="Emphasis"/>
          <w:rFonts w:asciiTheme="majorHAnsi" w:hAnsiTheme="majorHAnsi" w:cstheme="majorHAnsi"/>
        </w:rPr>
        <w:t xml:space="preserve">national </w:t>
      </w:r>
      <w:r w:rsidRPr="00CF3CF3">
        <w:rPr>
          <w:rStyle w:val="Emphasis"/>
          <w:rFonts w:asciiTheme="majorHAnsi" w:hAnsiTheme="majorHAnsi" w:cstheme="majorHAnsi"/>
          <w:highlight w:val="cyan"/>
        </w:rPr>
        <w:t>security</w:t>
      </w:r>
      <w:r w:rsidRPr="007512A1">
        <w:rPr>
          <w:rStyle w:val="StyleUnderline"/>
          <w:rFonts w:asciiTheme="majorHAnsi" w:hAnsiTheme="majorHAnsi" w:cstheme="majorHAnsi"/>
          <w:u w:val="none"/>
        </w:rPr>
        <w:t>.</w:t>
      </w:r>
      <w:r w:rsidRPr="007512A1">
        <w:rPr>
          <w:rFonts w:asciiTheme="majorHAnsi" w:hAnsiTheme="majorHAnsi" w:cstheme="majorHAnsi"/>
          <w:sz w:val="16"/>
        </w:rPr>
        <w:t xml:space="preserve"> Today un-crewed systems are a fact of modern warfare. Nearly every country is adopting systems where personnel are far removed from the conflict and wage war by remote control. AI </w:t>
      </w:r>
      <w:hyperlink r:id="rId26" w:tgtFrame="_blank" w:history="1">
        <w:r w:rsidRPr="007512A1">
          <w:rPr>
            <w:rStyle w:val="Hyperlink"/>
            <w:rFonts w:asciiTheme="majorHAnsi" w:hAnsiTheme="majorHAnsi" w:cstheme="majorHAnsi"/>
            <w:sz w:val="16"/>
          </w:rPr>
          <w:t>stands</w:t>
        </w:r>
      </w:hyperlink>
      <w:r w:rsidRPr="007512A1">
        <w:rPr>
          <w:rFonts w:asciiTheme="majorHAnsi" w:hAnsiTheme="majorHAnsi" w:cstheme="majorHAnsi"/>
          <w:sz w:val="16"/>
        </w:rPr>
        <w:t xml:space="preserve"> to sever that ground connection. </w:t>
      </w:r>
      <w:r w:rsidRPr="007512A1">
        <w:rPr>
          <w:rStyle w:val="StyleUnderline"/>
          <w:rFonts w:asciiTheme="majorHAnsi" w:hAnsiTheme="majorHAnsi" w:cstheme="majorHAnsi"/>
        </w:rPr>
        <w:t>Imagine a fully autonomous Predator or Reaper drone. Managed by an AI system, the drone could identify targets, determine their legitimacy, and conduct a strike all without human intervention.</w:t>
      </w:r>
      <w:r w:rsidRPr="007512A1">
        <w:rPr>
          <w:rStyle w:val="StyleUnderline"/>
          <w:rFonts w:asciiTheme="majorHAnsi" w:hAnsiTheme="majorHAnsi" w:cstheme="majorHAnsi"/>
          <w:u w:val="none"/>
        </w:rPr>
        <w:t xml:space="preserve"> </w:t>
      </w:r>
      <w:r w:rsidRPr="007512A1">
        <w:rPr>
          <w:rFonts w:asciiTheme="majorHAnsi" w:hAnsiTheme="majorHAnsi" w:cstheme="majorHAnsi"/>
          <w:sz w:val="16"/>
        </w:rPr>
        <w:t xml:space="preserve">Indeed, </w:t>
      </w:r>
      <w:r w:rsidRPr="007512A1">
        <w:rPr>
          <w:rStyle w:val="StyleUnderline"/>
          <w:rFonts w:asciiTheme="majorHAnsi" w:hAnsiTheme="majorHAnsi" w:cstheme="majorHAnsi"/>
        </w:rPr>
        <w:t xml:space="preserve">the Ministry of Defence of the United Kingdom issued a press </w:t>
      </w:r>
      <w:hyperlink r:id="rId27" w:tgtFrame="_blank" w:history="1">
        <w:r w:rsidRPr="007512A1">
          <w:rPr>
            <w:rStyle w:val="StyleUnderline"/>
            <w:rFonts w:asciiTheme="majorHAnsi" w:hAnsiTheme="majorHAnsi" w:cstheme="majorHAnsi"/>
          </w:rPr>
          <w:t>statement</w:t>
        </w:r>
      </w:hyperlink>
      <w:r w:rsidRPr="007512A1">
        <w:rPr>
          <w:rStyle w:val="StyleUnderline"/>
          <w:rFonts w:asciiTheme="majorHAnsi" w:hAnsiTheme="majorHAnsi" w:cstheme="majorHAnsi"/>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7512A1">
        <w:rPr>
          <w:rFonts w:asciiTheme="majorHAnsi" w:hAnsiTheme="majorHAnsi" w:cstheme="majorHAnsi"/>
          <w:sz w:val="16"/>
        </w:rPr>
        <w:t xml:space="preserve">Let’s think smaller. </w:t>
      </w:r>
      <w:r w:rsidRPr="007512A1">
        <w:rPr>
          <w:rStyle w:val="StyleUnderline"/>
          <w:rFonts w:asciiTheme="majorHAnsi" w:hAnsiTheme="majorHAnsi" w:cstheme="majorHAnsi"/>
        </w:rPr>
        <w:t>Imagine a tiny insect-sized drone loaded with explosive</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Guided by a </w:t>
      </w:r>
      <w:hyperlink r:id="rId28" w:tgtFrame="_blank" w:history="1">
        <w:r w:rsidRPr="007512A1">
          <w:rPr>
            <w:rStyle w:val="StyleUnderline"/>
            <w:rFonts w:asciiTheme="majorHAnsi" w:hAnsiTheme="majorHAnsi" w:cstheme="majorHAnsi"/>
          </w:rPr>
          <w:t>pre-programmed AI</w:t>
        </w:r>
      </w:hyperlink>
      <w:r w:rsidRPr="007512A1">
        <w:rPr>
          <w:rFonts w:asciiTheme="majorHAnsi" w:hAnsiTheme="majorHAnsi" w:cstheme="majorHAnsi"/>
          <w:sz w:val="16"/>
        </w:rPr>
        <w:t xml:space="preserve">, </w:t>
      </w:r>
      <w:r w:rsidRPr="007512A1">
        <w:rPr>
          <w:rStyle w:val="StyleUnderline"/>
          <w:rFonts w:asciiTheme="majorHAnsi" w:hAnsiTheme="majorHAnsi" w:cstheme="majorHAnsi"/>
        </w:rPr>
        <w:t>it could hunt down a specific target</w:t>
      </w:r>
      <w:r w:rsidRPr="007512A1">
        <w:rPr>
          <w:rFonts w:asciiTheme="majorHAnsi" w:hAnsiTheme="majorHAnsi" w:cstheme="majorHAnsi"/>
          <w:sz w:val="16"/>
        </w:rPr>
        <w:t xml:space="preserve"> — a politician, a general, or an opposition figure — </w:t>
      </w:r>
      <w:r w:rsidRPr="007512A1">
        <w:rPr>
          <w:rStyle w:val="StyleUnderline"/>
          <w:rFonts w:asciiTheme="majorHAnsi" w:hAnsiTheme="majorHAnsi" w:cstheme="majorHAnsi"/>
        </w:rPr>
        <w:t>determine when to strike, how to strike, and if to strike based on its own learning</w:t>
      </w:r>
      <w:r w:rsidRPr="007512A1">
        <w:rPr>
          <w:rFonts w:asciiTheme="majorHAnsi" w:hAnsiTheme="majorHAnsi" w:cstheme="majorHAnsi"/>
          <w:sz w:val="16"/>
        </w:rPr>
        <w:t xml:space="preserve">. Howard Hughes Medical Center </w:t>
      </w:r>
      <w:hyperlink r:id="rId29" w:tgtFrame="_blank" w:history="1">
        <w:r w:rsidRPr="007512A1">
          <w:rPr>
            <w:rStyle w:val="Hyperlink"/>
            <w:rFonts w:asciiTheme="majorHAnsi" w:hAnsiTheme="majorHAnsi" w:cstheme="majorHAnsi"/>
            <w:sz w:val="16"/>
          </w:rPr>
          <w:t>recently</w:t>
        </w:r>
      </w:hyperlink>
      <w:r w:rsidRPr="007512A1">
        <w:rPr>
          <w:rFonts w:asciiTheme="majorHAnsi" w:hAnsiTheme="majorHAnsi" w:cstheme="majorHAnsi"/>
          <w:sz w:val="16"/>
        </w:rPr>
        <w:t xml:space="preserve"> attached a backpack to a genetically modified dragonfly and flew it remotely. </w:t>
      </w:r>
      <w:r w:rsidRPr="007512A1">
        <w:rPr>
          <w:rStyle w:val="StyleUnderline"/>
          <w:rFonts w:asciiTheme="majorHAnsi" w:hAnsiTheme="majorHAnsi" w:cstheme="majorHAnsi"/>
        </w:rPr>
        <w:t>These examples are</w:t>
      </w:r>
      <w:r w:rsidRPr="007512A1">
        <w:rPr>
          <w:rFonts w:asciiTheme="majorHAnsi" w:hAnsiTheme="majorHAnsi" w:cstheme="majorHAnsi"/>
          <w:sz w:val="16"/>
        </w:rPr>
        <w:t xml:space="preserve">, however, </w:t>
      </w:r>
      <w:r w:rsidRPr="007512A1">
        <w:rPr>
          <w:rStyle w:val="StyleUnderline"/>
          <w:rFonts w:asciiTheme="majorHAnsi" w:hAnsiTheme="majorHAnsi" w:cstheme="majorHAnsi"/>
        </w:rPr>
        <w:t xml:space="preserve">where humans are involved and largely control the left and right limits of AI. Yet, </w:t>
      </w:r>
      <w:r w:rsidRPr="00CF3CF3">
        <w:rPr>
          <w:rStyle w:val="StyleUnderline"/>
          <w:rFonts w:asciiTheme="majorHAnsi" w:hAnsiTheme="majorHAnsi" w:cstheme="majorHAnsi"/>
          <w:highlight w:val="cyan"/>
        </w:rPr>
        <w:t xml:space="preserve">there are examples of </w:t>
      </w:r>
      <w:r w:rsidRPr="00CF3CF3">
        <w:rPr>
          <w:rStyle w:val="Emphasis"/>
          <w:rFonts w:asciiTheme="majorHAnsi" w:hAnsiTheme="majorHAnsi" w:cstheme="majorHAnsi"/>
          <w:highlight w:val="cyan"/>
        </w:rPr>
        <w:t>AI</w:t>
      </w:r>
      <w:r w:rsidRPr="007512A1">
        <w:rPr>
          <w:rStyle w:val="StyleUnderline"/>
          <w:rFonts w:asciiTheme="majorHAnsi" w:hAnsiTheme="majorHAnsi" w:cstheme="majorHAnsi"/>
        </w:rPr>
        <w:t xml:space="preserve"> purposely and </w:t>
      </w:r>
      <w:r w:rsidRPr="00CF3CF3">
        <w:rPr>
          <w:rStyle w:val="Emphasis"/>
          <w:rFonts w:asciiTheme="majorHAnsi" w:hAnsiTheme="majorHAnsi" w:cstheme="majorHAnsi"/>
          <w:highlight w:val="cyan"/>
        </w:rPr>
        <w:t>independently</w:t>
      </w:r>
      <w:r w:rsidRPr="00CF3CF3">
        <w:rPr>
          <w:rStyle w:val="StyleUnderline"/>
          <w:rFonts w:asciiTheme="majorHAnsi" w:hAnsiTheme="majorHAnsi" w:cstheme="majorHAnsi"/>
          <w:highlight w:val="cyan"/>
        </w:rPr>
        <w:t xml:space="preserve"> going </w:t>
      </w:r>
      <w:r w:rsidRPr="00CF3CF3">
        <w:rPr>
          <w:rStyle w:val="Emphasis"/>
          <w:rFonts w:asciiTheme="majorHAnsi" w:hAnsiTheme="majorHAnsi" w:cstheme="majorHAnsi"/>
          <w:highlight w:val="cyan"/>
        </w:rPr>
        <w:t>beyond</w:t>
      </w:r>
      <w:r w:rsidRPr="007512A1">
        <w:rPr>
          <w:rStyle w:val="Emphasis"/>
          <w:rFonts w:asciiTheme="majorHAnsi" w:hAnsiTheme="majorHAnsi" w:cstheme="majorHAnsi"/>
        </w:rPr>
        <w:t xml:space="preserve"> programed </w:t>
      </w:r>
      <w:r w:rsidRPr="00CF3CF3">
        <w:rPr>
          <w:rStyle w:val="Emphasis"/>
          <w:rFonts w:asciiTheme="majorHAnsi" w:hAnsiTheme="majorHAnsi" w:cstheme="majorHAnsi"/>
          <w:highlight w:val="cyan"/>
        </w:rPr>
        <w:t>parameters</w:t>
      </w:r>
      <w:r w:rsidRPr="007512A1">
        <w:rPr>
          <w:rStyle w:val="StyleUnderline"/>
          <w:rFonts w:asciiTheme="majorHAnsi" w:hAnsiTheme="majorHAnsi" w:cstheme="majorHAnsi"/>
          <w:u w:val="none"/>
        </w:rPr>
        <w:t xml:space="preserve">. </w:t>
      </w:r>
      <w:r w:rsidRPr="007512A1">
        <w:rPr>
          <w:rFonts w:asciiTheme="majorHAnsi" w:hAnsiTheme="majorHAnsi" w:cstheme="majorHAnsi"/>
          <w:sz w:val="16"/>
        </w:rPr>
        <w:t xml:space="preserve">Rogue algorithms led to a </w:t>
      </w:r>
      <w:hyperlink r:id="rId30" w:tgtFrame="_blank" w:history="1">
        <w:r w:rsidRPr="007512A1">
          <w:rPr>
            <w:rStyle w:val="Hyperlink"/>
            <w:rFonts w:asciiTheme="majorHAnsi" w:hAnsiTheme="majorHAnsi" w:cstheme="majorHAnsi"/>
            <w:sz w:val="16"/>
          </w:rPr>
          <w:t>flash crash</w:t>
        </w:r>
      </w:hyperlink>
      <w:r w:rsidRPr="007512A1">
        <w:rPr>
          <w:rFonts w:asciiTheme="majorHAnsi" w:hAnsiTheme="majorHAnsi" w:cstheme="majorHAnsi"/>
          <w:sz w:val="16"/>
        </w:rPr>
        <w:t xml:space="preserve"> of the British Pound. </w:t>
      </w:r>
      <w:r w:rsidRPr="007512A1">
        <w:rPr>
          <w:rStyle w:val="StyleUnderline"/>
          <w:rFonts w:asciiTheme="majorHAnsi" w:hAnsiTheme="majorHAnsi" w:cstheme="majorHAnsi"/>
        </w:rPr>
        <w:t xml:space="preserve">In 2016, in-game </w:t>
      </w:r>
      <w:r w:rsidRPr="00CF3CF3">
        <w:rPr>
          <w:rStyle w:val="Emphasis"/>
          <w:rFonts w:asciiTheme="majorHAnsi" w:hAnsiTheme="majorHAnsi" w:cstheme="majorHAnsi"/>
          <w:highlight w:val="cyan"/>
        </w:rPr>
        <w:t>AIs</w:t>
      </w:r>
      <w:r w:rsidRPr="00CF3CF3">
        <w:rPr>
          <w:rStyle w:val="StyleUnderline"/>
          <w:rFonts w:asciiTheme="majorHAnsi" w:hAnsiTheme="majorHAnsi" w:cstheme="majorHAnsi"/>
          <w:highlight w:val="cyan"/>
        </w:rPr>
        <w:t xml:space="preserve"> created </w:t>
      </w:r>
      <w:r w:rsidRPr="00CF3CF3">
        <w:rPr>
          <w:rStyle w:val="Emphasis"/>
          <w:rFonts w:asciiTheme="majorHAnsi" w:hAnsiTheme="majorHAnsi" w:cstheme="majorHAnsi"/>
          <w:highlight w:val="cyan"/>
        </w:rPr>
        <w:t>super</w:t>
      </w:r>
      <w:r w:rsidRPr="007512A1">
        <w:rPr>
          <w:rStyle w:val="Emphasis"/>
          <w:rFonts w:asciiTheme="majorHAnsi" w:hAnsiTheme="majorHAnsi" w:cstheme="majorHAnsi"/>
        </w:rPr>
        <w:t xml:space="preserve"> AIs </w:t>
      </w:r>
      <w:r w:rsidRPr="00CF3CF3">
        <w:rPr>
          <w:rStyle w:val="Emphasis"/>
          <w:rFonts w:asciiTheme="majorHAnsi" w:hAnsiTheme="majorHAnsi" w:cstheme="majorHAnsi"/>
          <w:highlight w:val="cyan"/>
        </w:rPr>
        <w:t>weapons</w:t>
      </w:r>
      <w:r w:rsidRPr="00CF3CF3">
        <w:rPr>
          <w:rStyle w:val="StyleUnderline"/>
          <w:rFonts w:asciiTheme="majorHAnsi" w:hAnsiTheme="majorHAnsi" w:cstheme="majorHAnsi"/>
          <w:highlight w:val="cyan"/>
        </w:rPr>
        <w:t xml:space="preserve"> and </w:t>
      </w:r>
      <w:hyperlink r:id="rId31" w:tgtFrame="_blank" w:history="1">
        <w:r w:rsidRPr="00CF3CF3">
          <w:rPr>
            <w:rStyle w:val="Emphasis"/>
            <w:rFonts w:asciiTheme="majorHAnsi" w:hAnsiTheme="majorHAnsi" w:cstheme="majorHAnsi"/>
            <w:highlight w:val="cyan"/>
          </w:rPr>
          <w:t>hunted down</w:t>
        </w:r>
      </w:hyperlink>
      <w:r w:rsidRPr="00CF3CF3">
        <w:rPr>
          <w:rStyle w:val="StyleUnderline"/>
          <w:rFonts w:asciiTheme="majorHAnsi" w:hAnsiTheme="majorHAnsi" w:cstheme="majorHAnsi"/>
          <w:highlight w:val="cyan"/>
        </w:rPr>
        <w:t xml:space="preserve"> human players</w:t>
      </w:r>
      <w:r w:rsidRPr="007512A1">
        <w:rPr>
          <w:rStyle w:val="StyleUnderline"/>
          <w:rFonts w:asciiTheme="majorHAnsi" w:hAnsiTheme="majorHAnsi" w:cstheme="majorHAnsi"/>
        </w:rPr>
        <w:t xml:space="preserve">, and AIs have </w:t>
      </w:r>
      <w:hyperlink r:id="rId32" w:anchor="1cf69787292c" w:tgtFrame="_blank" w:history="1">
        <w:r w:rsidRPr="007512A1">
          <w:rPr>
            <w:rStyle w:val="StyleUnderline"/>
            <w:rFonts w:asciiTheme="majorHAnsi" w:hAnsiTheme="majorHAnsi" w:cstheme="majorHAnsi"/>
          </w:rPr>
          <w:t>created</w:t>
        </w:r>
      </w:hyperlink>
      <w:r w:rsidRPr="007512A1">
        <w:rPr>
          <w:rStyle w:val="StyleUnderline"/>
          <w:rFonts w:asciiTheme="majorHAnsi" w:hAnsiTheme="majorHAnsi" w:cstheme="majorHAnsi"/>
        </w:rPr>
        <w:t xml:space="preserve"> their own languages that were indecipherable to humans</w:t>
      </w:r>
      <w:r w:rsidRPr="007512A1">
        <w:rPr>
          <w:rFonts w:asciiTheme="majorHAnsi" w:hAnsiTheme="majorHAnsi" w:cstheme="majorHAnsi"/>
          <w:sz w:val="16"/>
        </w:rPr>
        <w:t xml:space="preserve">. </w:t>
      </w:r>
      <w:r w:rsidRPr="007512A1">
        <w:rPr>
          <w:rStyle w:val="StyleUnderline"/>
          <w:rFonts w:asciiTheme="majorHAnsi" w:hAnsiTheme="majorHAnsi" w:cstheme="majorHAnsi"/>
        </w:rPr>
        <w:t>AIs proved more effective than their human counterparts in producing and catching users in spear phishing programs</w:t>
      </w:r>
      <w:r w:rsidRPr="007512A1">
        <w:rPr>
          <w:rFonts w:asciiTheme="majorHAnsi" w:hAnsiTheme="majorHAnsi" w:cstheme="majorHAnsi"/>
          <w:sz w:val="16"/>
        </w:rPr>
        <w:t xml:space="preserve">. Not only did the AIs create more content, they successfully </w:t>
      </w:r>
      <w:hyperlink r:id="rId33" w:tgtFrame="_blank" w:history="1">
        <w:r w:rsidRPr="007512A1">
          <w:rPr>
            <w:rStyle w:val="Hyperlink"/>
            <w:rFonts w:asciiTheme="majorHAnsi" w:hAnsiTheme="majorHAnsi" w:cstheme="majorHAnsi"/>
            <w:sz w:val="16"/>
          </w:rPr>
          <w:t>captured</w:t>
        </w:r>
      </w:hyperlink>
      <w:r w:rsidRPr="007512A1">
        <w:rPr>
          <w:rFonts w:asciiTheme="majorHAnsi" w:hAnsiTheme="majorHAnsi" w:cstheme="majorHAnsi"/>
          <w:sz w:val="16"/>
        </w:rPr>
        <w:t xml:space="preserve"> more users with their deception. </w:t>
      </w:r>
      <w:r w:rsidRPr="007512A1">
        <w:rPr>
          <w:rStyle w:val="StyleUnderline"/>
          <w:rFonts w:asciiTheme="majorHAnsi" w:hAnsiTheme="majorHAnsi" w:cstheme="majorHAnsi"/>
        </w:rPr>
        <w:t>While seemingly simple and low stakes in nature</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extrapolate these scenarios into more significant and risky areas and the consequences become much greater. </w:t>
      </w:r>
      <w:r w:rsidRPr="007512A1">
        <w:rPr>
          <w:rFonts w:asciiTheme="majorHAnsi" w:hAnsiTheme="majorHAnsi" w:cstheme="majorHAnsi"/>
          <w:sz w:val="16"/>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7512A1">
        <w:rPr>
          <w:rStyle w:val="StyleUnderline"/>
          <w:rFonts w:asciiTheme="majorHAnsi" w:hAnsiTheme="majorHAnsi" w:cstheme="majorHAnsi"/>
        </w:rPr>
        <w:t>Sound far-fetched?</w:t>
      </w:r>
      <w:r w:rsidRPr="007512A1">
        <w:rPr>
          <w:rFonts w:asciiTheme="majorHAnsi" w:hAnsiTheme="majorHAnsi" w:cstheme="majorHAnsi"/>
          <w:sz w:val="16"/>
        </w:rPr>
        <w:t xml:space="preserve"> </w:t>
      </w:r>
      <w:r w:rsidRPr="007512A1">
        <w:rPr>
          <w:rStyle w:val="StyleUnderline"/>
          <w:rFonts w:asciiTheme="majorHAnsi" w:hAnsiTheme="majorHAnsi" w:cstheme="majorHAnsi"/>
        </w:rPr>
        <w:t>It’s not</w:t>
      </w:r>
      <w:r w:rsidRPr="007512A1">
        <w:rPr>
          <w:rFonts w:asciiTheme="majorHAnsi" w:hAnsiTheme="majorHAnsi" w:cstheme="majorHAnsi"/>
          <w:sz w:val="16"/>
        </w:rPr>
        <w:t xml:space="preserve">. In 2016, the Defense Advanced Research Projects Agency held an AI on AI capture the flag contest called the </w:t>
      </w:r>
      <w:hyperlink r:id="rId34" w:tgtFrame="_blank" w:history="1">
        <w:r w:rsidRPr="007512A1">
          <w:rPr>
            <w:rStyle w:val="Hyperlink"/>
            <w:rFonts w:asciiTheme="majorHAnsi" w:hAnsiTheme="majorHAnsi" w:cstheme="majorHAnsi"/>
            <w:sz w:val="16"/>
          </w:rPr>
          <w:t>Cyber Grand Challenge</w:t>
        </w:r>
      </w:hyperlink>
      <w:r w:rsidRPr="007512A1">
        <w:rPr>
          <w:rFonts w:asciiTheme="majorHAnsi" w:hAnsiTheme="majorHAnsi" w:cstheme="majorHAnsi"/>
          <w:sz w:val="16"/>
        </w:rPr>
        <w:t xml:space="preserve"> at the DEF CON event. AI networks against AI networks. In August of this year </w:t>
      </w:r>
      <w:r w:rsidRPr="00CF3CF3">
        <w:rPr>
          <w:rStyle w:val="StyleUnderline"/>
          <w:rFonts w:asciiTheme="majorHAnsi" w:hAnsiTheme="majorHAnsi" w:cstheme="majorHAnsi"/>
          <w:highlight w:val="cyan"/>
        </w:rPr>
        <w:t>the founders</w:t>
      </w:r>
      <w:r w:rsidRPr="007512A1">
        <w:rPr>
          <w:rStyle w:val="StyleUnderline"/>
          <w:rFonts w:asciiTheme="majorHAnsi" w:hAnsiTheme="majorHAnsi" w:cstheme="majorHAnsi"/>
        </w:rPr>
        <w:t xml:space="preserve"> of 116 AI and robotics companies </w:t>
      </w:r>
      <w:r w:rsidRPr="00CF3CF3">
        <w:rPr>
          <w:rStyle w:val="StyleUnderline"/>
          <w:rFonts w:asciiTheme="majorHAnsi" w:hAnsiTheme="majorHAnsi" w:cstheme="majorHAnsi"/>
          <w:highlight w:val="cyan"/>
        </w:rPr>
        <w:t>signed a letter</w:t>
      </w:r>
      <w:r w:rsidRPr="007512A1">
        <w:rPr>
          <w:rStyle w:val="StyleUnderline"/>
          <w:rFonts w:asciiTheme="majorHAnsi" w:hAnsiTheme="majorHAnsi" w:cstheme="majorHAnsi"/>
        </w:rPr>
        <w:t xml:space="preserve"> petitioning the United Nations </w:t>
      </w:r>
      <w:hyperlink r:id="rId35" w:tgtFrame="_blank" w:history="1">
        <w:r w:rsidRPr="00CF3CF3">
          <w:rPr>
            <w:rStyle w:val="Emphasis"/>
            <w:rFonts w:asciiTheme="majorHAnsi" w:hAnsiTheme="majorHAnsi" w:cstheme="majorHAnsi"/>
            <w:highlight w:val="cyan"/>
          </w:rPr>
          <w:t>to ban</w:t>
        </w:r>
      </w:hyperlink>
      <w:r w:rsidRPr="00CF3CF3">
        <w:rPr>
          <w:rStyle w:val="StyleUnderline"/>
          <w:rFonts w:asciiTheme="majorHAnsi" w:hAnsiTheme="majorHAnsi" w:cstheme="majorHAnsi"/>
          <w:highlight w:val="cyan"/>
        </w:rPr>
        <w:t xml:space="preserve"> lethal </w:t>
      </w:r>
      <w:r w:rsidRPr="007512A1">
        <w:rPr>
          <w:rStyle w:val="Emphasis"/>
          <w:rFonts w:asciiTheme="majorHAnsi" w:hAnsiTheme="majorHAnsi" w:cstheme="majorHAnsi"/>
        </w:rPr>
        <w:t xml:space="preserve">autonomous </w:t>
      </w:r>
      <w:r w:rsidRPr="00CF3CF3">
        <w:rPr>
          <w:rStyle w:val="Emphasis"/>
          <w:rFonts w:asciiTheme="majorHAnsi" w:hAnsiTheme="majorHAnsi" w:cstheme="majorHAnsi"/>
          <w:highlight w:val="cyan"/>
        </w:rPr>
        <w:t>systems</w:t>
      </w:r>
      <w:r w:rsidRPr="007512A1">
        <w:rPr>
          <w:rStyle w:val="StyleUnderline"/>
          <w:rFonts w:asciiTheme="majorHAnsi" w:hAnsiTheme="majorHAnsi" w:cstheme="majorHAnsi"/>
        </w:rPr>
        <w:t xml:space="preserve">. Signatories to this letter included Google DeepMind’s co-founder Mustafa Suleyman and Elon Musk who, in response to Putin’s quote </w:t>
      </w:r>
      <w:hyperlink r:id="rId36" w:tgtFrame="_blank" w:history="1">
        <w:r w:rsidRPr="007512A1">
          <w:rPr>
            <w:rStyle w:val="StyleUnderline"/>
            <w:rFonts w:asciiTheme="majorHAnsi" w:hAnsiTheme="majorHAnsi" w:cstheme="majorHAnsi"/>
          </w:rPr>
          <w:t>tweeted</w:t>
        </w:r>
      </w:hyperlink>
      <w:r w:rsidRPr="007512A1">
        <w:rPr>
          <w:rStyle w:val="StyleUnderline"/>
          <w:rFonts w:asciiTheme="majorHAnsi" w:hAnsiTheme="majorHAnsi" w:cstheme="majorHAnsi"/>
        </w:rPr>
        <w:t>, “Competition for AI superiority at national level most likely cause of WW3 imo (sic)”. AI is not some far off future challenge</w:t>
      </w:r>
      <w:r w:rsidRPr="007512A1">
        <w:rPr>
          <w:rFonts w:asciiTheme="majorHAnsi" w:hAnsiTheme="majorHAnsi" w:cstheme="majorHAnsi"/>
          <w:sz w:val="16"/>
        </w:rPr>
        <w:t xml:space="preserve">. It is a challenge today and one with which we must grapple. I am in favor of fielding any system that enhances our national security, but </w:t>
      </w:r>
      <w:r w:rsidRPr="007512A1">
        <w:rPr>
          <w:rStyle w:val="StyleUnderline"/>
          <w:rFonts w:asciiTheme="majorHAnsi" w:hAnsiTheme="majorHAnsi" w:cstheme="majorHAnsi"/>
        </w:rPr>
        <w:t xml:space="preserve">we must have an open and honest conversation about the implications of AI, the consequences of which we do not, and may not, fully understand. This is not a new type of bullet or missile. This is a potentially fully autonomous system that even with human oversight and guidance will make its own decisions on the battlefield and in cyberspace. How can we ensure that the system does not escape our control? How can we prevent such systems from falling into the hands of terrorists or insurgents? Who controls the source code? </w:t>
      </w:r>
      <w:r w:rsidRPr="007512A1">
        <w:rPr>
          <w:rFonts w:asciiTheme="majorHAnsi" w:hAnsiTheme="majorHAnsi" w:cstheme="majorHAnsi"/>
          <w:sz w:val="16"/>
        </w:rPr>
        <w:t xml:space="preserve">How and can we build in so-called impenetrable kill switches? AI and AI-like systems are slowly being introduced into our arsenal. </w:t>
      </w:r>
      <w:r w:rsidRPr="007512A1">
        <w:rPr>
          <w:rStyle w:val="StyleUnderline"/>
          <w:rFonts w:asciiTheme="majorHAnsi" w:hAnsiTheme="majorHAnsi" w:cstheme="majorHAnsi"/>
        </w:rPr>
        <w:t>Our adversaries</w:t>
      </w:r>
      <w:r w:rsidRPr="007512A1">
        <w:rPr>
          <w:rFonts w:asciiTheme="majorHAnsi" w:hAnsiTheme="majorHAnsi" w:cstheme="majorHAnsi"/>
          <w:sz w:val="16"/>
        </w:rPr>
        <w:t xml:space="preserve">, China, Russia, and others </w:t>
      </w:r>
      <w:r w:rsidRPr="007512A1">
        <w:rPr>
          <w:rStyle w:val="StyleUnderline"/>
          <w:rFonts w:asciiTheme="majorHAnsi" w:hAnsiTheme="majorHAnsi" w:cstheme="majorHAnsi"/>
        </w:rPr>
        <w:t>are</w:t>
      </w:r>
      <w:r w:rsidRPr="007512A1">
        <w:rPr>
          <w:rFonts w:asciiTheme="majorHAnsi" w:hAnsiTheme="majorHAnsi" w:cstheme="majorHAnsi"/>
          <w:sz w:val="16"/>
        </w:rPr>
        <w:t xml:space="preserve"> also </w:t>
      </w:r>
      <w:r w:rsidRPr="007512A1">
        <w:rPr>
          <w:rStyle w:val="StyleUnderline"/>
          <w:rFonts w:asciiTheme="majorHAnsi" w:hAnsiTheme="majorHAnsi" w:cstheme="majorHAnsi"/>
        </w:rPr>
        <w:t>introducing AI systems into their arsenals as well.</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Implementation is happening faster than our ability to fully comprehend the consequences. Putin’s new call spells out a new arms race. </w:t>
      </w:r>
      <w:r w:rsidRPr="00CF3CF3">
        <w:rPr>
          <w:rStyle w:val="StyleUnderline"/>
          <w:rFonts w:asciiTheme="majorHAnsi" w:hAnsiTheme="majorHAnsi" w:cstheme="majorHAnsi"/>
          <w:highlight w:val="cyan"/>
        </w:rPr>
        <w:t xml:space="preserve">Rushing to </w:t>
      </w:r>
      <w:r w:rsidRPr="00CF3CF3">
        <w:rPr>
          <w:rStyle w:val="Emphasis"/>
          <w:rFonts w:asciiTheme="majorHAnsi" w:hAnsiTheme="majorHAnsi" w:cstheme="majorHAnsi"/>
          <w:highlight w:val="cyan"/>
        </w:rPr>
        <w:t>AI weapon systems</w:t>
      </w:r>
      <w:r w:rsidRPr="007512A1">
        <w:rPr>
          <w:rStyle w:val="StyleUnderline"/>
          <w:rFonts w:asciiTheme="majorHAnsi" w:hAnsiTheme="majorHAnsi" w:cstheme="majorHAnsi"/>
        </w:rPr>
        <w:t xml:space="preserve"> without guiding principles </w:t>
      </w:r>
      <w:r w:rsidRPr="00CF3CF3">
        <w:rPr>
          <w:rStyle w:val="StyleUnderline"/>
          <w:rFonts w:asciiTheme="majorHAnsi" w:hAnsiTheme="majorHAnsi" w:cstheme="majorHAnsi"/>
          <w:highlight w:val="cyan"/>
        </w:rPr>
        <w:t>is</w:t>
      </w:r>
      <w:r w:rsidRPr="007512A1">
        <w:rPr>
          <w:rStyle w:val="StyleUnderline"/>
          <w:rFonts w:asciiTheme="majorHAnsi" w:hAnsiTheme="majorHAnsi" w:cstheme="majorHAnsi"/>
        </w:rPr>
        <w:t xml:space="preserve"> </w:t>
      </w:r>
      <w:proofErr w:type="gramStart"/>
      <w:r w:rsidRPr="007512A1">
        <w:rPr>
          <w:rStyle w:val="StyleUnderline"/>
          <w:rFonts w:asciiTheme="majorHAnsi" w:hAnsiTheme="majorHAnsi" w:cstheme="majorHAnsi"/>
        </w:rPr>
        <w:t xml:space="preserve">a </w:t>
      </w:r>
      <w:r w:rsidRPr="00CF3CF3">
        <w:rPr>
          <w:rStyle w:val="Emphasis"/>
          <w:rFonts w:asciiTheme="majorHAnsi" w:hAnsiTheme="majorHAnsi" w:cstheme="majorHAnsi"/>
          <w:highlight w:val="cyan"/>
        </w:rPr>
        <w:t>dangerous</w:t>
      </w:r>
      <w:proofErr w:type="gramEnd"/>
      <w:r w:rsidRPr="007512A1">
        <w:rPr>
          <w:rStyle w:val="StyleUnderline"/>
          <w:rFonts w:asciiTheme="majorHAnsi" w:hAnsiTheme="majorHAnsi" w:cstheme="majorHAnsi"/>
        </w:rPr>
        <w:t xml:space="preserve">. It risks an escalation that we do not fully understand and may not be able to control. The cost of limiting AI intelligence being weaponized </w:t>
      </w:r>
      <w:hyperlink r:id="rId37" w:tgtFrame="_blank" w:history="1">
        <w:r w:rsidRPr="007512A1">
          <w:rPr>
            <w:rStyle w:val="StyleUnderline"/>
            <w:rFonts w:asciiTheme="majorHAnsi" w:hAnsiTheme="majorHAnsi" w:cstheme="majorHAnsi"/>
          </w:rPr>
          <w:t>could vastly exceed</w:t>
        </w:r>
      </w:hyperlink>
      <w:r w:rsidRPr="007512A1">
        <w:rPr>
          <w:rStyle w:val="StyleUnderline"/>
          <w:rFonts w:asciiTheme="majorHAnsi" w:hAnsiTheme="majorHAnsi" w:cstheme="majorHAnsi"/>
        </w:rPr>
        <w:t xml:space="preserve"> all of our nuclear proliferation efforts to date. More troubling, </w:t>
      </w:r>
      <w:r w:rsidRPr="00CF3CF3">
        <w:rPr>
          <w:rStyle w:val="StyleUnderline"/>
          <w:rFonts w:asciiTheme="majorHAnsi" w:hAnsiTheme="majorHAnsi" w:cstheme="majorHAnsi"/>
          <w:highlight w:val="cyan"/>
        </w:rPr>
        <w:t>the consequences</w:t>
      </w:r>
      <w:r w:rsidRPr="007512A1">
        <w:rPr>
          <w:rStyle w:val="StyleUnderline"/>
          <w:rFonts w:asciiTheme="majorHAnsi" w:hAnsiTheme="majorHAnsi" w:cstheme="majorHAnsi"/>
        </w:rPr>
        <w:t xml:space="preserve"> of failure </w:t>
      </w:r>
      <w:r w:rsidRPr="00CF3CF3">
        <w:rPr>
          <w:rStyle w:val="StyleUnderline"/>
          <w:rFonts w:asciiTheme="majorHAnsi" w:hAnsiTheme="majorHAnsi" w:cstheme="majorHAnsi"/>
          <w:highlight w:val="cyan"/>
        </w:rPr>
        <w:t>are</w:t>
      </w:r>
      <w:r w:rsidRPr="007512A1">
        <w:rPr>
          <w:rStyle w:val="StyleUnderline"/>
          <w:rFonts w:asciiTheme="majorHAnsi" w:hAnsiTheme="majorHAnsi" w:cstheme="majorHAnsi"/>
        </w:rPr>
        <w:t xml:space="preserve"> equally </w:t>
      </w:r>
      <w:r w:rsidRPr="00CF3CF3">
        <w:rPr>
          <w:rStyle w:val="Emphasis"/>
          <w:rFonts w:asciiTheme="majorHAnsi" w:hAnsiTheme="majorHAnsi" w:cstheme="majorHAnsi"/>
          <w:highlight w:val="cyan"/>
        </w:rPr>
        <w:t>existential</w:t>
      </w:r>
      <w:r w:rsidRPr="007512A1">
        <w:rPr>
          <w:rStyle w:val="StyleUnderline"/>
          <w:rFonts w:asciiTheme="majorHAnsi" w:hAnsiTheme="majorHAnsi" w:cstheme="majorHAnsi"/>
          <w:u w:val="none"/>
        </w:rPr>
        <w:t>.</w:t>
      </w:r>
    </w:p>
    <w:p w14:paraId="3A61B48D"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Russia is developing </w:t>
      </w:r>
      <w:r w:rsidRPr="007512A1">
        <w:rPr>
          <w:rFonts w:asciiTheme="majorHAnsi" w:hAnsiTheme="majorHAnsi" w:cstheme="majorHAnsi"/>
          <w:u w:val="single"/>
        </w:rPr>
        <w:t>genetically-engineered super soldiers</w:t>
      </w:r>
      <w:r w:rsidRPr="007512A1">
        <w:rPr>
          <w:rFonts w:asciiTheme="majorHAnsi" w:hAnsiTheme="majorHAnsi" w:cstheme="majorHAnsi"/>
        </w:rPr>
        <w:t xml:space="preserve"> – makes future war </w:t>
      </w:r>
      <w:r w:rsidRPr="007512A1">
        <w:rPr>
          <w:rFonts w:asciiTheme="majorHAnsi" w:hAnsiTheme="majorHAnsi" w:cstheme="majorHAnsi"/>
          <w:u w:val="single"/>
        </w:rPr>
        <w:t>unwinnable</w:t>
      </w:r>
      <w:r w:rsidRPr="007512A1">
        <w:rPr>
          <w:rFonts w:asciiTheme="majorHAnsi" w:hAnsiTheme="majorHAnsi" w:cstheme="majorHAnsi"/>
        </w:rPr>
        <w:t xml:space="preserve"> and causes </w:t>
      </w:r>
      <w:r w:rsidRPr="007512A1">
        <w:rPr>
          <w:rFonts w:asciiTheme="majorHAnsi" w:hAnsiTheme="majorHAnsi" w:cstheme="majorHAnsi"/>
          <w:u w:val="single"/>
        </w:rPr>
        <w:t>extinction</w:t>
      </w:r>
      <w:r w:rsidRPr="007512A1">
        <w:rPr>
          <w:rFonts w:asciiTheme="majorHAnsi" w:hAnsiTheme="majorHAnsi" w:cstheme="majorHAnsi"/>
        </w:rPr>
        <w:t>.</w:t>
      </w:r>
    </w:p>
    <w:p w14:paraId="51585CF7" w14:textId="77777777" w:rsidR="0041555A" w:rsidRPr="007512A1" w:rsidRDefault="0041555A" w:rsidP="0041555A">
      <w:pPr>
        <w:rPr>
          <w:rFonts w:asciiTheme="majorHAnsi" w:hAnsiTheme="majorHAnsi" w:cstheme="majorHAnsi"/>
        </w:rPr>
      </w:pPr>
      <w:r w:rsidRPr="007512A1">
        <w:rPr>
          <w:rFonts w:asciiTheme="majorHAnsi" w:hAnsiTheme="majorHAnsi" w:cstheme="majorHAnsi"/>
          <w:b/>
          <w:sz w:val="26"/>
          <w:szCs w:val="26"/>
        </w:rPr>
        <w:t>Holloway ’</w:t>
      </w:r>
      <w:r w:rsidRPr="007512A1">
        <w:rPr>
          <w:rStyle w:val="Style13ptBold"/>
          <w:rFonts w:asciiTheme="majorHAnsi" w:hAnsiTheme="majorHAnsi" w:cstheme="majorHAnsi"/>
          <w:szCs w:val="26"/>
        </w:rPr>
        <w:t>16</w:t>
      </w:r>
      <w:r w:rsidRPr="007512A1">
        <w:rPr>
          <w:rStyle w:val="Style13ptBold"/>
          <w:rFonts w:asciiTheme="majorHAnsi" w:hAnsiTheme="majorHAnsi" w:cstheme="majorHAnsi"/>
          <w:b w:val="0"/>
        </w:rPr>
        <w:t xml:space="preserve"> </w:t>
      </w:r>
      <w:r w:rsidRPr="007512A1">
        <w:rPr>
          <w:rFonts w:asciiTheme="majorHAnsi" w:hAnsiTheme="majorHAnsi" w:cstheme="majorHAnsi"/>
        </w:rPr>
        <w:t>[Henry Holloway is the Chief Reporter at Star Online, cites Bob Work, the deputy secretary of defense at the Pentagon and US Air Force Colonel Dave Shunk, Star Online, 2016 "Dawn of the super soldier: Russia 'creating steroid-fueled bionic warriors for battle'"]</w:t>
      </w:r>
    </w:p>
    <w:p w14:paraId="45F33E1B" w14:textId="77777777" w:rsidR="0041555A" w:rsidRPr="007512A1" w:rsidRDefault="0041555A" w:rsidP="0041555A">
      <w:pPr>
        <w:rPr>
          <w:rStyle w:val="StyleUnderline"/>
          <w:rFonts w:asciiTheme="majorHAnsi" w:hAnsiTheme="majorHAnsi" w:cstheme="majorHAnsi"/>
        </w:rPr>
      </w:pPr>
      <w:r w:rsidRPr="00CF3CF3">
        <w:rPr>
          <w:rStyle w:val="StyleUnderline"/>
          <w:rFonts w:asciiTheme="majorHAnsi" w:hAnsiTheme="majorHAnsi" w:cstheme="majorHAnsi"/>
          <w:highlight w:val="cyan"/>
        </w:rPr>
        <w:t>Top</w:t>
      </w:r>
      <w:r w:rsidRPr="007512A1">
        <w:rPr>
          <w:rStyle w:val="StyleUnderline"/>
          <w:rFonts w:asciiTheme="majorHAnsi" w:hAnsiTheme="majorHAnsi" w:cstheme="majorHAnsi"/>
        </w:rPr>
        <w:t xml:space="preserve"> American </w:t>
      </w:r>
      <w:r w:rsidRPr="00CF3CF3">
        <w:rPr>
          <w:rStyle w:val="Emphasis"/>
          <w:rFonts w:asciiTheme="majorHAnsi" w:hAnsiTheme="majorHAnsi" w:cstheme="majorHAnsi"/>
          <w:highlight w:val="cyan"/>
        </w:rPr>
        <w:t>military chiefs</w:t>
      </w:r>
      <w:r w:rsidRPr="007512A1">
        <w:rPr>
          <w:rStyle w:val="StyleUnderline"/>
          <w:rFonts w:asciiTheme="majorHAnsi" w:hAnsiTheme="majorHAnsi" w:cstheme="majorHAnsi"/>
        </w:rPr>
        <w:t xml:space="preserve"> have </w:t>
      </w:r>
      <w:r w:rsidRPr="00CF3CF3">
        <w:rPr>
          <w:rStyle w:val="StyleUnderline"/>
          <w:rFonts w:asciiTheme="majorHAnsi" w:hAnsiTheme="majorHAnsi" w:cstheme="majorHAnsi"/>
          <w:highlight w:val="cyan"/>
        </w:rPr>
        <w:t xml:space="preserve">warned </w:t>
      </w:r>
      <w:r w:rsidRPr="00CF3CF3">
        <w:rPr>
          <w:rStyle w:val="Emphasis"/>
          <w:rFonts w:asciiTheme="majorHAnsi" w:hAnsiTheme="majorHAnsi" w:cstheme="majorHAnsi"/>
          <w:highlight w:val="cyan"/>
        </w:rPr>
        <w:t>Moscow</w:t>
      </w:r>
      <w:r w:rsidRPr="00CF3CF3">
        <w:rPr>
          <w:rStyle w:val="StyleUnderline"/>
          <w:rFonts w:asciiTheme="majorHAnsi" w:hAnsiTheme="majorHAnsi" w:cstheme="majorHAnsi"/>
          <w:highlight w:val="cyan"/>
        </w:rPr>
        <w:t xml:space="preserve"> is working to create</w:t>
      </w:r>
      <w:r w:rsidRPr="007512A1">
        <w:rPr>
          <w:rStyle w:val="StyleUnderline"/>
          <w:rFonts w:asciiTheme="majorHAnsi" w:hAnsiTheme="majorHAnsi" w:cstheme="majorHAnsi"/>
        </w:rPr>
        <w:t xml:space="preserve"> “</w:t>
      </w:r>
      <w:r w:rsidRPr="00CF3CF3">
        <w:rPr>
          <w:rStyle w:val="Emphasis"/>
          <w:rFonts w:asciiTheme="majorHAnsi" w:hAnsiTheme="majorHAnsi" w:cstheme="majorHAnsi"/>
          <w:highlight w:val="cyan"/>
        </w:rPr>
        <w:t>enhanced human operations</w:t>
      </w:r>
      <w:r w:rsidRPr="007512A1">
        <w:rPr>
          <w:rStyle w:val="StyleUnderline"/>
          <w:rFonts w:asciiTheme="majorHAnsi" w:hAnsiTheme="majorHAnsi" w:cstheme="majorHAnsi"/>
        </w:rPr>
        <w: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technology which they </w:t>
      </w:r>
      <w:proofErr w:type="gramStart"/>
      <w:r w:rsidRPr="007512A1">
        <w:rPr>
          <w:rStyle w:val="StyleUnderline"/>
          <w:rFonts w:asciiTheme="majorHAnsi" w:hAnsiTheme="majorHAnsi" w:cstheme="majorHAnsi"/>
        </w:rPr>
        <w:t>say</w:t>
      </w:r>
      <w:proofErr w:type="gramEnd"/>
      <w:r w:rsidRPr="007512A1">
        <w:rPr>
          <w:rStyle w:val="StyleUnderline"/>
          <w:rFonts w:asciiTheme="majorHAnsi" w:hAnsiTheme="majorHAnsi" w:cstheme="majorHAnsi"/>
        </w:rPr>
        <w:t xml:space="preserve"> “scares the crap out of us”. </w:t>
      </w:r>
      <w:r w:rsidRPr="00CF3CF3">
        <w:rPr>
          <w:rStyle w:val="Emphasis"/>
          <w:rFonts w:asciiTheme="majorHAnsi" w:hAnsiTheme="majorHAnsi" w:cstheme="majorHAnsi"/>
          <w:highlight w:val="cyan"/>
        </w:rPr>
        <w:t>Super-soldiers</w:t>
      </w:r>
      <w:r w:rsidRPr="00CF3CF3">
        <w:rPr>
          <w:rStyle w:val="StyleUnderline"/>
          <w:rFonts w:asciiTheme="majorHAnsi" w:hAnsiTheme="majorHAnsi" w:cstheme="majorHAnsi"/>
          <w:highlight w:val="cyan"/>
        </w:rPr>
        <w:t xml:space="preserve"> are</w:t>
      </w:r>
      <w:r w:rsidRPr="007512A1">
        <w:rPr>
          <w:rStyle w:val="StyleUnderline"/>
          <w:rFonts w:asciiTheme="majorHAnsi" w:hAnsiTheme="majorHAnsi" w:cstheme="majorHAnsi"/>
        </w:rPr>
        <w:t xml:space="preserve"> fast </w:t>
      </w:r>
      <w:r w:rsidRPr="00CF3CF3">
        <w:rPr>
          <w:rStyle w:val="StyleUnderline"/>
          <w:rFonts w:asciiTheme="majorHAnsi" w:hAnsiTheme="majorHAnsi" w:cstheme="majorHAnsi"/>
          <w:highlight w:val="cyan"/>
        </w:rPr>
        <w:t xml:space="preserve">becoming a </w:t>
      </w:r>
      <w:r w:rsidRPr="00CF3CF3">
        <w:rPr>
          <w:rStyle w:val="Emphasis"/>
          <w:rFonts w:asciiTheme="majorHAnsi" w:hAnsiTheme="majorHAnsi" w:cstheme="majorHAnsi"/>
          <w:highlight w:val="cyan"/>
        </w:rPr>
        <w:t>reality</w:t>
      </w:r>
      <w:r w:rsidRPr="007512A1">
        <w:rPr>
          <w:rFonts w:asciiTheme="majorHAnsi" w:hAnsiTheme="majorHAnsi" w:cstheme="majorHAnsi"/>
          <w:sz w:val="16"/>
        </w:rPr>
        <w:t xml:space="preserve"> as armies across the world search for ways to beef up their troopers to make them stronger, faster, and more deadly. But while </w:t>
      </w:r>
      <w:hyperlink r:id="rId38" w:history="1">
        <w:r w:rsidRPr="007512A1">
          <w:rPr>
            <w:rStyle w:val="Hyperlink"/>
            <w:rFonts w:asciiTheme="majorHAnsi" w:hAnsiTheme="majorHAnsi" w:cstheme="majorHAnsi"/>
            <w:sz w:val="16"/>
          </w:rPr>
          <w:t>most future weapons are based around robotics, lasers and exoskeletons</w:t>
        </w:r>
      </w:hyperlink>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defense bigwigs in the United States believe </w:t>
      </w:r>
      <w:r w:rsidRPr="00CF3CF3">
        <w:rPr>
          <w:rStyle w:val="Emphasis"/>
          <w:rFonts w:asciiTheme="majorHAnsi" w:hAnsiTheme="majorHAnsi" w:cstheme="majorHAnsi"/>
          <w:highlight w:val="cyan"/>
        </w:rPr>
        <w:t>Russia</w:t>
      </w:r>
      <w:r w:rsidRPr="00CF3CF3">
        <w:rPr>
          <w:rStyle w:val="StyleUnderline"/>
          <w:rFonts w:asciiTheme="majorHAnsi" w:hAnsiTheme="majorHAnsi" w:cstheme="majorHAnsi"/>
          <w:highlight w:val="cyan"/>
        </w:rPr>
        <w:t xml:space="preserve"> is going</w:t>
      </w:r>
      <w:r w:rsidRPr="007512A1">
        <w:rPr>
          <w:rStyle w:val="StyleUnderline"/>
          <w:rFonts w:asciiTheme="majorHAnsi" w:hAnsiTheme="majorHAnsi" w:cstheme="majorHAnsi"/>
        </w:rPr>
        <w:t xml:space="preserve"> one step beyond </w:t>
      </w:r>
      <w:r w:rsidRPr="00CF3CF3">
        <w:rPr>
          <w:rStyle w:val="StyleUnderline"/>
          <w:rFonts w:asciiTheme="majorHAnsi" w:hAnsiTheme="majorHAnsi" w:cstheme="majorHAnsi"/>
          <w:highlight w:val="cyan"/>
        </w:rPr>
        <w:t xml:space="preserve">to create the </w:t>
      </w:r>
      <w:r w:rsidRPr="00CF3CF3">
        <w:rPr>
          <w:rStyle w:val="Emphasis"/>
          <w:rFonts w:asciiTheme="majorHAnsi" w:hAnsiTheme="majorHAnsi" w:cstheme="majorHAnsi"/>
          <w:highlight w:val="cyan"/>
        </w:rPr>
        <w:t>ultimate</w:t>
      </w:r>
      <w:r w:rsidRPr="007512A1">
        <w:rPr>
          <w:rStyle w:val="Emphasis"/>
          <w:rFonts w:asciiTheme="majorHAnsi" w:hAnsiTheme="majorHAnsi" w:cstheme="majorHAnsi"/>
        </w:rPr>
        <w:t xml:space="preserve"> super </w:t>
      </w:r>
      <w:r w:rsidRPr="00CF3CF3">
        <w:rPr>
          <w:rStyle w:val="Emphasis"/>
          <w:rFonts w:asciiTheme="majorHAnsi" w:hAnsiTheme="majorHAnsi" w:cstheme="majorHAnsi"/>
          <w:highlight w:val="cyan"/>
        </w:rPr>
        <w:t>soldier</w:t>
      </w:r>
      <w:r w:rsidRPr="007512A1">
        <w:rPr>
          <w:rFonts w:asciiTheme="majorHAnsi" w:hAnsiTheme="majorHAnsi" w:cstheme="majorHAnsi"/>
          <w:sz w:val="16"/>
        </w:rPr>
        <w:t xml:space="preserve">. Military science experts have predicted </w:t>
      </w:r>
      <w:r w:rsidRPr="007512A1">
        <w:rPr>
          <w:rStyle w:val="StyleUnderline"/>
          <w:rFonts w:asciiTheme="majorHAnsi" w:hAnsiTheme="majorHAnsi" w:cstheme="majorHAnsi"/>
        </w:rPr>
        <w:t>super soldiers could be very close to the horizon and Russia could be leading the way</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Steroids and other performance enhancing drugs can be pumped into </w:t>
      </w:r>
      <w:proofErr w:type="gramStart"/>
      <w:r w:rsidRPr="007512A1">
        <w:rPr>
          <w:rStyle w:val="StyleUnderline"/>
          <w:rFonts w:asciiTheme="majorHAnsi" w:hAnsiTheme="majorHAnsi" w:cstheme="majorHAnsi"/>
        </w:rPr>
        <w:t>soldiers</w:t>
      </w:r>
      <w:proofErr w:type="gramEnd"/>
      <w:r w:rsidRPr="007512A1">
        <w:rPr>
          <w:rStyle w:val="StyleUnderline"/>
          <w:rFonts w:asciiTheme="majorHAnsi" w:hAnsiTheme="majorHAnsi" w:cstheme="majorHAnsi"/>
        </w:rPr>
        <w:t xml:space="preserve"> bodies to make them tougher on the battlefield.</w:t>
      </w:r>
      <w:r w:rsidRPr="007512A1">
        <w:rPr>
          <w:rFonts w:asciiTheme="majorHAnsi" w:hAnsiTheme="majorHAnsi" w:cstheme="majorHAnsi"/>
          <w:sz w:val="16"/>
        </w:rPr>
        <w:t xml:space="preserve"> The drugs would allow troops to march for longer distances faster, carry more gear, and fight more fiercely in close combat. </w:t>
      </w:r>
      <w:r w:rsidRPr="00CF3CF3">
        <w:rPr>
          <w:rStyle w:val="StyleUnderline"/>
          <w:rFonts w:asciiTheme="majorHAnsi" w:hAnsiTheme="majorHAnsi" w:cstheme="majorHAnsi"/>
          <w:highlight w:val="cyan"/>
        </w:rPr>
        <w:t>Brain implants</w:t>
      </w:r>
      <w:r w:rsidRPr="007512A1">
        <w:rPr>
          <w:rStyle w:val="StyleUnderline"/>
          <w:rFonts w:asciiTheme="majorHAnsi" w:hAnsiTheme="majorHAnsi" w:cstheme="majorHAnsi"/>
        </w:rPr>
        <w:t xml:space="preserve"> can also be embedded into </w:t>
      </w:r>
      <w:proofErr w:type="gramStart"/>
      <w:r w:rsidRPr="007512A1">
        <w:rPr>
          <w:rStyle w:val="StyleUnderline"/>
          <w:rFonts w:asciiTheme="majorHAnsi" w:hAnsiTheme="majorHAnsi" w:cstheme="majorHAnsi"/>
        </w:rPr>
        <w:t>soldiers</w:t>
      </w:r>
      <w:proofErr w:type="gramEnd"/>
      <w:r w:rsidRPr="007512A1">
        <w:rPr>
          <w:rStyle w:val="StyleUnderline"/>
          <w:rFonts w:asciiTheme="majorHAnsi" w:hAnsiTheme="majorHAnsi" w:cstheme="majorHAnsi"/>
        </w:rPr>
        <w:t xml:space="preserve"> heads to allow them </w:t>
      </w:r>
      <w:r w:rsidRPr="00CF3CF3">
        <w:rPr>
          <w:rStyle w:val="StyleUnderline"/>
          <w:rFonts w:asciiTheme="majorHAnsi" w:hAnsiTheme="majorHAnsi" w:cstheme="majorHAnsi"/>
          <w:highlight w:val="cyan"/>
        </w:rPr>
        <w:t xml:space="preserve">to shoot with </w:t>
      </w:r>
      <w:r w:rsidRPr="00CF3CF3">
        <w:rPr>
          <w:rStyle w:val="Emphasis"/>
          <w:rFonts w:asciiTheme="majorHAnsi" w:hAnsiTheme="majorHAnsi" w:cstheme="majorHAnsi"/>
          <w:highlight w:val="cyan"/>
        </w:rPr>
        <w:t>better aim</w:t>
      </w:r>
      <w:r w:rsidRPr="007512A1">
        <w:rPr>
          <w:rStyle w:val="StyleUnderline"/>
          <w:rFonts w:asciiTheme="majorHAnsi" w:hAnsiTheme="majorHAnsi" w:cstheme="majorHAnsi"/>
        </w:rPr>
        <w:t xml:space="preserve"> or be more susceptible to orders. </w:t>
      </w:r>
      <w:r w:rsidRPr="00CF3CF3">
        <w:rPr>
          <w:rStyle w:val="Emphasis"/>
          <w:rFonts w:asciiTheme="majorHAnsi" w:hAnsiTheme="majorHAnsi" w:cstheme="majorHAnsi"/>
          <w:highlight w:val="cyan"/>
        </w:rPr>
        <w:t>Microscopic technology</w:t>
      </w:r>
      <w:r w:rsidRPr="007512A1">
        <w:rPr>
          <w:rFonts w:asciiTheme="majorHAnsi" w:hAnsiTheme="majorHAnsi" w:cstheme="majorHAnsi"/>
          <w:sz w:val="16"/>
        </w:rPr>
        <w:t xml:space="preserve"> </w:t>
      </w:r>
      <w:r w:rsidRPr="007512A1">
        <w:rPr>
          <w:rStyle w:val="StyleUnderline"/>
          <w:rFonts w:asciiTheme="majorHAnsi" w:hAnsiTheme="majorHAnsi" w:cstheme="majorHAnsi"/>
        </w:rPr>
        <w:t>could also be implanted in</w:t>
      </w:r>
      <w:r w:rsidRPr="00CF3CF3">
        <w:rPr>
          <w:rStyle w:val="StyleUnderline"/>
          <w:rFonts w:asciiTheme="majorHAnsi" w:hAnsiTheme="majorHAnsi" w:cstheme="majorHAnsi"/>
          <w:highlight w:val="cyan"/>
        </w:rPr>
        <w:t>to</w:t>
      </w:r>
      <w:r w:rsidRPr="007512A1">
        <w:rPr>
          <w:rStyle w:val="StyleUnderline"/>
          <w:rFonts w:asciiTheme="majorHAnsi" w:hAnsiTheme="majorHAnsi" w:cstheme="majorHAnsi"/>
        </w:rPr>
        <w:t xml:space="preserve"> men which would </w:t>
      </w:r>
      <w:r w:rsidRPr="00CF3CF3">
        <w:rPr>
          <w:rStyle w:val="Emphasis"/>
          <w:rFonts w:asciiTheme="majorHAnsi" w:hAnsiTheme="majorHAnsi" w:cstheme="majorHAnsi"/>
          <w:highlight w:val="cyan"/>
        </w:rPr>
        <w:t>fix their wounds</w:t>
      </w:r>
      <w:r w:rsidRPr="00CF3CF3">
        <w:rPr>
          <w:rStyle w:val="StyleUnderline"/>
          <w:rFonts w:asciiTheme="majorHAnsi" w:hAnsiTheme="majorHAnsi" w:cstheme="majorHAnsi"/>
          <w:highlight w:val="cyan"/>
        </w:rPr>
        <w:t xml:space="preserve"> on the </w:t>
      </w:r>
      <w:r w:rsidRPr="00CF3CF3">
        <w:rPr>
          <w:rStyle w:val="Emphasis"/>
          <w:rFonts w:asciiTheme="majorHAnsi" w:hAnsiTheme="majorHAnsi" w:cstheme="majorHAnsi"/>
          <w:highlight w:val="cyan"/>
        </w:rPr>
        <w:t>battlefield</w:t>
      </w:r>
      <w:r w:rsidRPr="007512A1">
        <w:rPr>
          <w:rStyle w:val="StyleUnderline"/>
          <w:rFonts w:asciiTheme="majorHAnsi" w:hAnsiTheme="majorHAnsi" w:cstheme="majorHAnsi"/>
        </w:rPr>
        <w:t xml:space="preserve"> without need for a medic. </w:t>
      </w:r>
      <w:r w:rsidRPr="00CF3CF3">
        <w:rPr>
          <w:rStyle w:val="StyleUnderline"/>
          <w:rFonts w:asciiTheme="majorHAnsi" w:hAnsiTheme="majorHAnsi" w:cstheme="majorHAnsi"/>
          <w:highlight w:val="cyan"/>
        </w:rPr>
        <w:t>Bionics</w:t>
      </w:r>
      <w:r w:rsidRPr="007512A1">
        <w:rPr>
          <w:rStyle w:val="StyleUnderline"/>
          <w:rFonts w:asciiTheme="majorHAnsi" w:hAnsiTheme="majorHAnsi" w:cstheme="majorHAnsi"/>
        </w:rPr>
        <w:t xml:space="preserve"> could also be used to </w:t>
      </w:r>
      <w:r w:rsidRPr="00CF3CF3">
        <w:rPr>
          <w:rStyle w:val="StyleUnderline"/>
          <w:rFonts w:asciiTheme="majorHAnsi" w:hAnsiTheme="majorHAnsi" w:cstheme="majorHAnsi"/>
          <w:highlight w:val="cyan"/>
        </w:rPr>
        <w:t xml:space="preserve">allow </w:t>
      </w:r>
      <w:r w:rsidRPr="00CF3CF3">
        <w:rPr>
          <w:rStyle w:val="StyleUnderline"/>
          <w:rFonts w:asciiTheme="majorHAnsi" w:hAnsiTheme="majorHAnsi" w:cstheme="majorHAnsi"/>
          <w:strike/>
          <w:highlight w:val="cyan"/>
        </w:rPr>
        <w:t>men</w:t>
      </w:r>
      <w:r w:rsidRPr="00CF3CF3">
        <w:rPr>
          <w:rStyle w:val="StyleUnderline"/>
          <w:rFonts w:asciiTheme="majorHAnsi" w:hAnsiTheme="majorHAnsi" w:cstheme="majorHAnsi"/>
          <w:highlight w:val="cyan"/>
        </w:rPr>
        <w:t xml:space="preserve"> </w:t>
      </w:r>
      <w:r w:rsidRPr="00CF3CF3">
        <w:rPr>
          <w:rStyle w:val="Emphasis"/>
          <w:rFonts w:asciiTheme="majorHAnsi" w:hAnsiTheme="majorHAnsi" w:cstheme="majorHAnsi"/>
          <w:highlight w:val="cyan"/>
        </w:rPr>
        <w:t>[people]</w:t>
      </w:r>
      <w:r w:rsidRPr="00CF3CF3">
        <w:rPr>
          <w:rStyle w:val="StyleUnderline"/>
          <w:rFonts w:asciiTheme="majorHAnsi" w:hAnsiTheme="majorHAnsi" w:cstheme="majorHAnsi"/>
          <w:highlight w:val="cyan"/>
        </w:rPr>
        <w:t xml:space="preserve"> to control machines</w:t>
      </w:r>
      <w:r w:rsidRPr="007512A1">
        <w:rPr>
          <w:rStyle w:val="StyleUnderline"/>
          <w:rFonts w:asciiTheme="majorHAnsi" w:hAnsiTheme="majorHAnsi" w:cstheme="majorHAnsi"/>
        </w:rPr>
        <w:t xml:space="preserve"> or extensive prosthetics </w:t>
      </w:r>
      <w:r w:rsidRPr="00CF3CF3">
        <w:rPr>
          <w:rStyle w:val="StyleUnderline"/>
          <w:rFonts w:asciiTheme="majorHAnsi" w:hAnsiTheme="majorHAnsi" w:cstheme="majorHAnsi"/>
          <w:highlight w:val="cyan"/>
        </w:rPr>
        <w:t>with</w:t>
      </w:r>
      <w:r w:rsidRPr="007512A1">
        <w:rPr>
          <w:rStyle w:val="StyleUnderline"/>
          <w:rFonts w:asciiTheme="majorHAnsi" w:hAnsiTheme="majorHAnsi" w:cstheme="majorHAnsi"/>
        </w:rPr>
        <w:t xml:space="preserve"> their </w:t>
      </w:r>
      <w:r w:rsidRPr="00CF3CF3">
        <w:rPr>
          <w:rStyle w:val="Emphasis"/>
          <w:rFonts w:asciiTheme="majorHAnsi" w:hAnsiTheme="majorHAnsi" w:cstheme="majorHAnsi"/>
          <w:highlight w:val="cyan"/>
        </w:rPr>
        <w:t>minds</w:t>
      </w:r>
      <w:r w:rsidRPr="007512A1">
        <w:rPr>
          <w:rFonts w:asciiTheme="majorHAnsi" w:hAnsiTheme="majorHAnsi" w:cstheme="majorHAnsi"/>
          <w:sz w:val="16"/>
        </w:rPr>
        <w:t xml:space="preserve">. </w:t>
      </w:r>
      <w:r w:rsidRPr="007512A1">
        <w:rPr>
          <w:rStyle w:val="StyleUnderline"/>
          <w:rFonts w:asciiTheme="majorHAnsi" w:hAnsiTheme="majorHAnsi" w:cstheme="majorHAnsi"/>
        </w:rPr>
        <w:t>Pentagon commander Bob Work, the deputy secretary of defense, said</w:t>
      </w:r>
      <w:r w:rsidRPr="007512A1">
        <w:rPr>
          <w:rFonts w:asciiTheme="majorHAnsi" w:hAnsiTheme="majorHAnsi" w:cstheme="majorHAnsi"/>
          <w:sz w:val="16"/>
        </w:rPr>
        <w:t>: “</w:t>
      </w:r>
      <w:r w:rsidRPr="007512A1">
        <w:rPr>
          <w:rStyle w:val="StyleUnderline"/>
          <w:rFonts w:asciiTheme="majorHAnsi" w:hAnsiTheme="majorHAnsi" w:cstheme="majorHAnsi"/>
        </w:rPr>
        <w:t>Our adversaries</w:t>
      </w:r>
      <w:r w:rsidRPr="007512A1">
        <w:rPr>
          <w:rFonts w:asciiTheme="majorHAnsi" w:hAnsiTheme="majorHAnsi" w:cstheme="majorHAnsi"/>
          <w:sz w:val="16"/>
        </w:rPr>
        <w:t xml:space="preserve">, quite frankly, </w:t>
      </w:r>
      <w:r w:rsidRPr="007512A1">
        <w:rPr>
          <w:rStyle w:val="StyleUnderline"/>
          <w:rFonts w:asciiTheme="majorHAnsi" w:hAnsiTheme="majorHAnsi" w:cstheme="majorHAnsi"/>
        </w:rPr>
        <w:t xml:space="preserve">are pursuing enhanced human operations. And it </w:t>
      </w:r>
      <w:proofErr w:type="gramStart"/>
      <w:r w:rsidRPr="007512A1">
        <w:rPr>
          <w:rStyle w:val="StyleUnderline"/>
          <w:rFonts w:asciiTheme="majorHAnsi" w:hAnsiTheme="majorHAnsi" w:cstheme="majorHAnsi"/>
        </w:rPr>
        <w:t>scares the crap out of</w:t>
      </w:r>
      <w:proofErr w:type="gramEnd"/>
      <w:r w:rsidRPr="007512A1">
        <w:rPr>
          <w:rStyle w:val="StyleUnderline"/>
          <w:rFonts w:asciiTheme="majorHAnsi" w:hAnsiTheme="majorHAnsi" w:cstheme="majorHAnsi"/>
        </w:rPr>
        <w:t xml:space="preserve"> us,</w:t>
      </w:r>
      <w:r w:rsidRPr="007512A1">
        <w:rPr>
          <w:rFonts w:asciiTheme="majorHAnsi" w:hAnsiTheme="majorHAnsi" w:cstheme="majorHAnsi"/>
          <w:sz w:val="16"/>
        </w:rPr>
        <w:t xml:space="preserve"> really.” The former artillery battalion commander said the US is working on tech to assist soldiers such as exoskeletons– as opposed to the suggested biological Russian gear to enhance soldiers. He added the United States is facing a “big, big decision on whether or not we are comfortable going that way" in a speech. America’s secret science DARPA division is already exploring the tech needed to create super soldiers. Their scientists have researched mind-altering pain vaccines, drugs which mean soldiers can stay awake for longer periods, and microscopic magnets which would seal wounds in the wave of a hand. Russia’s </w:t>
      </w:r>
      <w:hyperlink r:id="rId39" w:history="1">
        <w:r w:rsidRPr="007512A1">
          <w:rPr>
            <w:rStyle w:val="Hyperlink"/>
            <w:rFonts w:asciiTheme="majorHAnsi" w:hAnsiTheme="majorHAnsi" w:cstheme="majorHAnsi"/>
            <w:sz w:val="16"/>
          </w:rPr>
          <w:t>superhuman schemes extend to their athletes where a state-sponsoring doping programme landed them in trouble</w:t>
        </w:r>
      </w:hyperlink>
      <w:r w:rsidRPr="007512A1">
        <w:rPr>
          <w:rFonts w:asciiTheme="majorHAnsi" w:hAnsiTheme="majorHAnsi" w:cstheme="majorHAnsi"/>
          <w:sz w:val="16"/>
        </w:rPr>
        <w:t xml:space="preserve"> at the Olympics. Maria Sharapova was caught out using the drug Meldonium – which </w:t>
      </w:r>
      <w:r w:rsidRPr="007512A1">
        <w:rPr>
          <w:rStyle w:val="StyleUnderline"/>
          <w:rFonts w:asciiTheme="majorHAnsi" w:hAnsiTheme="majorHAnsi" w:cstheme="majorHAnsi"/>
        </w:rPr>
        <w:t>the Soviet Union used to bolster their soldiers during the Cold War</w:t>
      </w:r>
      <w:r w:rsidRPr="007512A1">
        <w:rPr>
          <w:rFonts w:asciiTheme="majorHAnsi" w:hAnsiTheme="majorHAnsi" w:cstheme="majorHAnsi"/>
          <w:sz w:val="16"/>
        </w:rPr>
        <w:t>. The pharmaceutical was unwittingly necked by Russian troopers during the superpower’s invasion of Afghanistan after being given it by military chiefs to boost their endurance. The drug’s inventor Ivar Kalvins told a Latvian newspaper in a 2009 interview “They were all given meldonium. They themselves were not aware they were using it. No one was being asked if they agree to it back then”. Russia is not the only power to have been experimenting with superhuman technology – as America said they suspect China could also be working on “enhanced human operations”. Nazis during World War 2 also used performance enhancers to boost the Third Reich’s soldiers – using pills based on Crystal Meth to make them fight longer as they stormed across Europe. The British Ministry of Defence is looking into the feasibility of super soldiers in the next 30 years according to papers made public in 2013 – featuring augmented bodies and even telepathy by signalling from electronic chips in their brain. US Air Force Colonel Dave Shunk, now retired, described the possibilities of America’s war against supermen in a report about soldiers of the near future. He wrote: “</w:t>
      </w:r>
      <w:r w:rsidRPr="007512A1">
        <w:rPr>
          <w:rStyle w:val="StyleUnderline"/>
          <w:rFonts w:asciiTheme="majorHAnsi" w:hAnsiTheme="majorHAnsi" w:cstheme="majorHAnsi"/>
        </w:rPr>
        <w:t>The Army must come to terms not only with</w:t>
      </w:r>
      <w:r w:rsidRPr="007512A1">
        <w:rPr>
          <w:rFonts w:asciiTheme="majorHAnsi" w:hAnsiTheme="majorHAnsi" w:cstheme="majorHAnsi"/>
          <w:sz w:val="16"/>
        </w:rPr>
        <w:t xml:space="preserve"> creating—or </w:t>
      </w:r>
      <w:r w:rsidRPr="007512A1">
        <w:rPr>
          <w:rStyle w:val="StyleUnderline"/>
          <w:rFonts w:asciiTheme="majorHAnsi" w:hAnsiTheme="majorHAnsi" w:cstheme="majorHAnsi"/>
        </w:rPr>
        <w:t>fighting against—enhanced soldiers but also with understanding the unforeseen ethical challenges</w:t>
      </w:r>
      <w:r w:rsidRPr="007512A1">
        <w:rPr>
          <w:rFonts w:asciiTheme="majorHAnsi" w:hAnsiTheme="majorHAnsi" w:cstheme="majorHAnsi"/>
          <w:sz w:val="16"/>
        </w:rPr>
        <w:t xml:space="preserve"> He added: “</w:t>
      </w:r>
      <w:r w:rsidRPr="00CF3CF3">
        <w:rPr>
          <w:rStyle w:val="StyleUnderline"/>
          <w:rFonts w:asciiTheme="majorHAnsi" w:hAnsiTheme="majorHAnsi" w:cstheme="majorHAnsi"/>
          <w:highlight w:val="cyan"/>
        </w:rPr>
        <w:t xml:space="preserve">The </w:t>
      </w:r>
      <w:r w:rsidRPr="00CF3CF3">
        <w:rPr>
          <w:rStyle w:val="Emphasis"/>
          <w:rFonts w:asciiTheme="majorHAnsi" w:hAnsiTheme="majorHAnsi" w:cstheme="majorHAnsi"/>
          <w:highlight w:val="cyan"/>
        </w:rPr>
        <w:t>soldier of the future</w:t>
      </w:r>
      <w:r w:rsidRPr="007512A1">
        <w:rPr>
          <w:rStyle w:val="StyleUnderline"/>
          <w:rFonts w:asciiTheme="majorHAnsi" w:hAnsiTheme="majorHAnsi" w:cstheme="majorHAnsi"/>
        </w:rPr>
        <w:t xml:space="preserve"> likely </w:t>
      </w:r>
      <w:r w:rsidRPr="00CF3CF3">
        <w:rPr>
          <w:rStyle w:val="StyleUnderline"/>
          <w:rFonts w:asciiTheme="majorHAnsi" w:hAnsiTheme="majorHAnsi" w:cstheme="majorHAnsi"/>
          <w:highlight w:val="cyan"/>
        </w:rPr>
        <w:t xml:space="preserve">will be </w:t>
      </w:r>
      <w:r w:rsidRPr="00CF3CF3">
        <w:rPr>
          <w:rStyle w:val="Emphasis"/>
          <w:rFonts w:asciiTheme="majorHAnsi" w:hAnsiTheme="majorHAnsi" w:cstheme="majorHAnsi"/>
          <w:highlight w:val="cyan"/>
        </w:rPr>
        <w:t>enhanced</w:t>
      </w:r>
      <w:r w:rsidRPr="007512A1">
        <w:rPr>
          <w:rStyle w:val="StyleUnderline"/>
          <w:rFonts w:asciiTheme="majorHAnsi" w:hAnsiTheme="majorHAnsi" w:cstheme="majorHAnsi"/>
        </w:rPr>
        <w:t xml:space="preserve"> through neuroscience, biotechnology, nanotechnology, genetics, and drugs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Stephen Hawking has warned </w:t>
      </w:r>
      <w:hyperlink r:id="rId40" w:history="1">
        <w:r w:rsidRPr="007512A1">
          <w:rPr>
            <w:rStyle w:val="StyleUnderline"/>
            <w:rFonts w:asciiTheme="majorHAnsi" w:hAnsiTheme="majorHAnsi" w:cstheme="majorHAnsi"/>
          </w:rPr>
          <w:t>humanity's pursuit of deadlier weapons and new technology could lead to arms race</w:t>
        </w:r>
      </w:hyperlink>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which would </w:t>
      </w:r>
      <w:r w:rsidRPr="00CF3CF3">
        <w:rPr>
          <w:rStyle w:val="Emphasis"/>
          <w:rFonts w:asciiTheme="majorHAnsi" w:hAnsiTheme="majorHAnsi" w:cstheme="majorHAnsi"/>
          <w:highlight w:val="cyan"/>
        </w:rPr>
        <w:t>spell our doom</w:t>
      </w:r>
      <w:r w:rsidRPr="007512A1">
        <w:rPr>
          <w:rFonts w:asciiTheme="majorHAnsi" w:hAnsiTheme="majorHAnsi" w:cstheme="majorHAnsi"/>
          <w:sz w:val="16"/>
        </w:rPr>
        <w:t xml:space="preserve">. </w:t>
      </w:r>
      <w:r w:rsidRPr="007512A1">
        <w:rPr>
          <w:rStyle w:val="StyleUnderline"/>
          <w:rFonts w:asciiTheme="majorHAnsi" w:hAnsiTheme="majorHAnsi" w:cstheme="majorHAnsi"/>
        </w:rPr>
        <w:t>Moscow archives also show a superhuman programme</w:t>
      </w:r>
      <w:r w:rsidRPr="007512A1">
        <w:rPr>
          <w:rFonts w:asciiTheme="majorHAnsi" w:hAnsiTheme="majorHAnsi" w:cstheme="majorHAnsi"/>
          <w:sz w:val="16"/>
        </w:rPr>
        <w:t xml:space="preserve"> as early as the 1920s. Allegedly soviet dictator Stalin told scientist Ilya Ivanov “</w:t>
      </w:r>
      <w:r w:rsidRPr="007512A1">
        <w:rPr>
          <w:rStyle w:val="StyleUnderline"/>
          <w:rFonts w:asciiTheme="majorHAnsi" w:hAnsiTheme="majorHAnsi" w:cstheme="majorHAnsi"/>
        </w:rPr>
        <w:t>I want a new invincible human being, insensitive to pain, resistant and indifferent about the quality of food they eat</w:t>
      </w:r>
      <w:r w:rsidRPr="007512A1">
        <w:rPr>
          <w:rFonts w:asciiTheme="majorHAnsi" w:hAnsiTheme="majorHAnsi" w:cstheme="majorHAnsi"/>
          <w:sz w:val="16"/>
        </w:rPr>
        <w:t xml:space="preserve">.” </w:t>
      </w:r>
      <w:r w:rsidRPr="007512A1">
        <w:rPr>
          <w:rStyle w:val="StyleUnderline"/>
          <w:rFonts w:asciiTheme="majorHAnsi" w:hAnsiTheme="majorHAnsi" w:cstheme="majorHAnsi"/>
        </w:rPr>
        <w:t>The Kremlin passed a request to Russia’s top scientists to create a “living war machine”.</w:t>
      </w:r>
    </w:p>
    <w:p w14:paraId="1FA26B80"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BMD will absorb </w:t>
      </w:r>
      <w:r w:rsidRPr="007512A1">
        <w:rPr>
          <w:rFonts w:asciiTheme="majorHAnsi" w:hAnsiTheme="majorHAnsi" w:cstheme="majorHAnsi"/>
          <w:u w:val="single"/>
        </w:rPr>
        <w:t>any missiles</w:t>
      </w:r>
      <w:r w:rsidRPr="007512A1">
        <w:rPr>
          <w:rFonts w:asciiTheme="majorHAnsi" w:hAnsiTheme="majorHAnsi" w:cstheme="majorHAnsi"/>
        </w:rPr>
        <w:t xml:space="preserve"> that survive our initial strike.</w:t>
      </w:r>
    </w:p>
    <w:p w14:paraId="3502D13C"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Lieber and Press 6</w:t>
      </w:r>
      <w:r w:rsidRPr="007512A1">
        <w:rPr>
          <w:rFonts w:asciiTheme="majorHAnsi" w:hAnsiTheme="majorHAnsi" w:cstheme="majorHAnsi"/>
        </w:rPr>
        <w:t xml:space="preserve"> [Keir, Professor @ Georgetown, Daryl, Professor @ Dartmouth, “The End of MAD? The Nuclear Dimension of U.S. Primacy,”  </w:t>
      </w:r>
      <w:hyperlink r:id="rId41" w:history="1">
        <w:r w:rsidRPr="007512A1">
          <w:rPr>
            <w:rStyle w:val="Hyperlink"/>
            <w:rFonts w:asciiTheme="majorHAnsi" w:hAnsiTheme="majorHAnsi" w:cstheme="majorHAnsi"/>
            <w:color w:val="000000"/>
            <w:u w:val="single"/>
          </w:rPr>
          <w:t>https://www.mitpressjournals.org/doi/pdf/10.1162/isec.2006.30.4.7</w:t>
        </w:r>
      </w:hyperlink>
      <w:r w:rsidRPr="007512A1">
        <w:rPr>
          <w:rFonts w:asciiTheme="majorHAnsi" w:hAnsiTheme="majorHAnsi" w:cstheme="majorHAnsi"/>
        </w:rPr>
        <w:t>]</w:t>
      </w:r>
    </w:p>
    <w:p w14:paraId="4821CC6E" w14:textId="77777777" w:rsidR="0041555A" w:rsidRPr="007512A1" w:rsidRDefault="0041555A" w:rsidP="0041555A">
      <w:pPr>
        <w:rPr>
          <w:rFonts w:asciiTheme="majorHAnsi" w:hAnsiTheme="majorHAnsi" w:cstheme="majorHAnsi"/>
          <w:b/>
          <w:iCs/>
          <w:sz w:val="24"/>
          <w:u w:val="single"/>
          <w:bdr w:val="single" w:sz="8" w:space="0" w:color="auto" w:frame="1"/>
        </w:rPr>
      </w:pPr>
      <w:r w:rsidRPr="007512A1">
        <w:rPr>
          <w:rFonts w:asciiTheme="majorHAnsi" w:hAnsiTheme="majorHAnsi" w:cstheme="majorHAnsi"/>
          <w:sz w:val="16"/>
        </w:rPr>
        <w:t xml:space="preserve">MISSILE DEFENSE. </w:t>
      </w:r>
      <w:r w:rsidRPr="007512A1">
        <w:rPr>
          <w:rStyle w:val="StyleUnderline"/>
          <w:rFonts w:asciiTheme="majorHAnsi" w:hAnsiTheme="majorHAnsi" w:cstheme="majorHAnsi"/>
        </w:rPr>
        <w:t>U.S. offensive nuclear capabilities will</w:t>
      </w:r>
      <w:r w:rsidRPr="007512A1">
        <w:rPr>
          <w:rFonts w:asciiTheme="majorHAnsi" w:hAnsiTheme="majorHAnsi" w:cstheme="majorHAnsi"/>
          <w:sz w:val="16"/>
        </w:rPr>
        <w:t xml:space="preserve"> </w:t>
      </w:r>
      <w:r w:rsidRPr="007512A1">
        <w:rPr>
          <w:rStyle w:val="Emphasis"/>
          <w:rFonts w:asciiTheme="majorHAnsi" w:hAnsiTheme="majorHAnsi" w:cstheme="majorHAnsi"/>
        </w:rPr>
        <w:t>grow</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as the United States deploys a </w:t>
      </w:r>
      <w:r w:rsidRPr="007512A1">
        <w:rPr>
          <w:rStyle w:val="Emphasis"/>
          <w:rFonts w:asciiTheme="majorHAnsi" w:hAnsiTheme="majorHAnsi" w:cstheme="majorHAnsi"/>
        </w:rPr>
        <w:t>national missile defense</w:t>
      </w:r>
      <w:r w:rsidRPr="007512A1">
        <w:rPr>
          <w:rFonts w:asciiTheme="majorHAnsi" w:hAnsiTheme="majorHAnsi" w:cstheme="majorHAnsi"/>
          <w:sz w:val="16"/>
        </w:rPr>
        <w:t xml:space="preserve"> (NMD) </w:t>
      </w:r>
      <w:r w:rsidRPr="007512A1">
        <w:rPr>
          <w:rStyle w:val="Emphasis"/>
          <w:rFonts w:asciiTheme="majorHAnsi" w:hAnsiTheme="majorHAnsi" w:cstheme="majorHAnsi"/>
        </w:rPr>
        <w:t>system</w:t>
      </w:r>
      <w:r w:rsidRPr="007512A1">
        <w:rPr>
          <w:rFonts w:asciiTheme="majorHAnsi" w:hAnsiTheme="majorHAnsi" w:cstheme="majorHAnsi"/>
          <w:sz w:val="16"/>
        </w:rPr>
        <w:t xml:space="preserve">. In </w:t>
      </w:r>
      <w:r w:rsidRPr="007512A1">
        <w:rPr>
          <w:rStyle w:val="StyleUnderline"/>
          <w:rFonts w:asciiTheme="majorHAnsi" w:hAnsiTheme="majorHAnsi" w:cstheme="majorHAnsi"/>
        </w:rPr>
        <w:t>2001 the United States withdrew from the Antiballistic Missile Treaty and began to build a missile shield</w:t>
      </w:r>
      <w:r w:rsidRPr="007512A1">
        <w:rPr>
          <w:rFonts w:asciiTheme="majorHAnsi" w:hAnsiTheme="majorHAnsi" w:cstheme="majorHAnsi"/>
          <w:sz w:val="16"/>
        </w:rPr>
        <w:t xml:space="preserve">. </w:t>
      </w:r>
      <w:r w:rsidRPr="007512A1">
        <w:rPr>
          <w:rStyle w:val="StyleUnderline"/>
          <w:rFonts w:asciiTheme="majorHAnsi" w:hAnsiTheme="majorHAnsi" w:cstheme="majorHAnsi"/>
        </w:rPr>
        <w:t>The first contingent of</w:t>
      </w:r>
      <w:r w:rsidRPr="007512A1">
        <w:rPr>
          <w:rFonts w:asciiTheme="majorHAnsi" w:hAnsiTheme="majorHAnsi" w:cstheme="majorHAnsi"/>
          <w:sz w:val="16"/>
        </w:rPr>
        <w:t xml:space="preserve"> NMD </w:t>
      </w:r>
      <w:r w:rsidRPr="007512A1">
        <w:rPr>
          <w:rStyle w:val="StyleUnderline"/>
          <w:rFonts w:asciiTheme="majorHAnsi" w:hAnsiTheme="majorHAnsi" w:cstheme="majorHAnsi"/>
        </w:rPr>
        <w:t>interceptors was deployed in 2004</w:t>
      </w:r>
      <w:r w:rsidRPr="007512A1">
        <w:rPr>
          <w:rFonts w:asciiTheme="majorHAnsi" w:hAnsiTheme="majorHAnsi" w:cstheme="majorHAnsi"/>
          <w:sz w:val="16"/>
        </w:rPr>
        <w:t xml:space="preserve">, </w:t>
      </w:r>
      <w:r w:rsidRPr="007512A1">
        <w:rPr>
          <w:rStyle w:val="StyleUnderline"/>
          <w:rFonts w:asciiTheme="majorHAnsi" w:hAnsiTheme="majorHAnsi" w:cstheme="majorHAnsi"/>
        </w:rPr>
        <w:t>but this step</w:t>
      </w:r>
      <w:r w:rsidRPr="007512A1">
        <w:rPr>
          <w:rFonts w:asciiTheme="majorHAnsi" w:hAnsiTheme="majorHAnsi" w:cstheme="majorHAnsi"/>
          <w:sz w:val="16"/>
        </w:rPr>
        <w:t xml:space="preserve"> </w:t>
      </w:r>
      <w:r w:rsidRPr="007512A1">
        <w:rPr>
          <w:rStyle w:val="Emphasis"/>
          <w:rFonts w:asciiTheme="majorHAnsi" w:hAnsiTheme="majorHAnsi" w:cstheme="majorHAnsi"/>
        </w:rPr>
        <w:t>is only the starting point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for a </w:t>
      </w:r>
      <w:r w:rsidRPr="007512A1">
        <w:rPr>
          <w:rStyle w:val="Emphasis"/>
          <w:rFonts w:asciiTheme="majorHAnsi" w:hAnsiTheme="majorHAnsi" w:cstheme="majorHAnsi"/>
        </w:rPr>
        <w:t>large, multilayered missile defense system</w:t>
      </w:r>
      <w:r w:rsidRPr="007512A1">
        <w:rPr>
          <w:rFonts w:asciiTheme="majorHAnsi" w:hAnsiTheme="majorHAnsi" w:cstheme="majorHAnsi"/>
          <w:sz w:val="16"/>
        </w:rPr>
        <w:t xml:space="preserve">. To this end, </w:t>
      </w:r>
      <w:r w:rsidRPr="00CF3CF3">
        <w:rPr>
          <w:rStyle w:val="StyleUnderline"/>
          <w:rFonts w:asciiTheme="majorHAnsi" w:hAnsiTheme="majorHAnsi" w:cstheme="majorHAnsi"/>
          <w:highlight w:val="cyan"/>
        </w:rPr>
        <w:t xml:space="preserve">the United States has </w:t>
      </w:r>
      <w:r w:rsidRPr="00CF3CF3">
        <w:rPr>
          <w:rStyle w:val="Emphasis"/>
          <w:rFonts w:asciiTheme="majorHAnsi" w:hAnsiTheme="majorHAnsi" w:cstheme="majorHAnsi"/>
          <w:highlight w:val="cyan"/>
        </w:rPr>
        <w:t>doubled investment in missile defense</w:t>
      </w:r>
      <w:r w:rsidRPr="00CF3CF3">
        <w:rPr>
          <w:rFonts w:asciiTheme="majorHAnsi" w:hAnsiTheme="majorHAnsi" w:cstheme="majorHAnsi"/>
          <w:sz w:val="16"/>
          <w:highlight w:val="cyan"/>
        </w:rPr>
        <w:t xml:space="preserve"> </w:t>
      </w:r>
      <w:r w:rsidRPr="007512A1">
        <w:rPr>
          <w:rStyle w:val="StyleUnderline"/>
          <w:rFonts w:asciiTheme="majorHAnsi" w:hAnsiTheme="majorHAnsi" w:cstheme="majorHAnsi"/>
        </w:rPr>
        <w:t>and accelerated research and development on a range of land-, air-, sea-, and space-based missile defense systems</w:t>
      </w:r>
      <w:r w:rsidRPr="007512A1">
        <w:rPr>
          <w:rFonts w:asciiTheme="majorHAnsi" w:hAnsiTheme="majorHAnsi" w:cstheme="majorHAnsi"/>
          <w:sz w:val="16"/>
        </w:rPr>
        <w:t xml:space="preserve">.52 </w:t>
      </w:r>
      <w:r w:rsidRPr="007512A1">
        <w:rPr>
          <w:rStyle w:val="StyleUnderline"/>
          <w:rFonts w:asciiTheme="majorHAnsi" w:hAnsiTheme="majorHAnsi" w:cstheme="majorHAnsi"/>
        </w:rPr>
        <w:t>Opponents</w:t>
      </w:r>
      <w:r w:rsidRPr="007512A1">
        <w:rPr>
          <w:rFonts w:asciiTheme="majorHAnsi" w:hAnsiTheme="majorHAnsi" w:cstheme="majorHAnsi"/>
          <w:sz w:val="16"/>
        </w:rPr>
        <w:t xml:space="preserve"> of national missile defense </w:t>
      </w:r>
      <w:r w:rsidRPr="007512A1">
        <w:rPr>
          <w:rStyle w:val="StyleUnderline"/>
          <w:rFonts w:asciiTheme="majorHAnsi" w:hAnsiTheme="majorHAnsi" w:cstheme="majorHAnsi"/>
        </w:rPr>
        <w:t>raise</w:t>
      </w:r>
      <w:r w:rsidRPr="007512A1">
        <w:rPr>
          <w:rFonts w:asciiTheme="majorHAnsi" w:hAnsiTheme="majorHAnsi" w:cstheme="majorHAnsi"/>
          <w:sz w:val="16"/>
        </w:rPr>
        <w:t xml:space="preserve"> two important </w:t>
      </w:r>
      <w:r w:rsidRPr="007512A1">
        <w:rPr>
          <w:rStyle w:val="Emphasis"/>
          <w:rFonts w:asciiTheme="majorHAnsi" w:hAnsiTheme="majorHAnsi" w:cstheme="majorHAnsi"/>
        </w:rPr>
        <w:t>critiques</w:t>
      </w:r>
      <w:r w:rsidRPr="007512A1">
        <w:rPr>
          <w:rStyle w:val="StyleUnderline"/>
          <w:rFonts w:asciiTheme="majorHAnsi" w:hAnsiTheme="majorHAnsi" w:cstheme="majorHAnsi"/>
        </w:rPr>
        <w:t xml:space="preserve"> regarding its feasibility</w:t>
      </w:r>
      <w:r w:rsidRPr="007512A1">
        <w:rPr>
          <w:rFonts w:asciiTheme="majorHAnsi" w:hAnsiTheme="majorHAnsi" w:cstheme="majorHAnsi"/>
          <w:sz w:val="16"/>
        </w:rPr>
        <w:t xml:space="preserve">. First, they note that even a few hundred incoming warheads would overwhelm any plausible defense. Second, a missile defense system based on intercepting warheads outside the Earth’s atmosphere is impractical because it is extremely difficult to differentiate decoys from warheads in space.53 </w:t>
      </w:r>
      <w:r w:rsidRPr="007512A1">
        <w:rPr>
          <w:rStyle w:val="StyleUnderline"/>
          <w:rFonts w:asciiTheme="majorHAnsi" w:hAnsiTheme="majorHAnsi" w:cstheme="majorHAnsi"/>
        </w:rPr>
        <w:t>Although</w:t>
      </w:r>
      <w:r w:rsidRPr="007512A1">
        <w:rPr>
          <w:rFonts w:asciiTheme="majorHAnsi" w:hAnsiTheme="majorHAnsi" w:cstheme="majorHAnsi"/>
          <w:sz w:val="16"/>
        </w:rPr>
        <w:t xml:space="preserve"> both </w:t>
      </w:r>
      <w:r w:rsidRPr="007512A1">
        <w:rPr>
          <w:rStyle w:val="StyleUnderline"/>
          <w:rFonts w:asciiTheme="majorHAnsi" w:hAnsiTheme="majorHAnsi" w:cstheme="majorHAnsi"/>
        </w:rPr>
        <w:t>criticisms are cogent</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even a limited missile shield</w:t>
      </w:r>
      <w:r w:rsidRPr="00CF3CF3">
        <w:rPr>
          <w:rFonts w:asciiTheme="majorHAnsi" w:hAnsiTheme="majorHAnsi" w:cstheme="majorHAnsi"/>
          <w:sz w:val="16"/>
          <w:highlight w:val="cyan"/>
        </w:rPr>
        <w:t xml:space="preserve"> </w:t>
      </w:r>
      <w:r w:rsidRPr="00CF3CF3">
        <w:rPr>
          <w:rStyle w:val="StyleUnderline"/>
          <w:rFonts w:asciiTheme="majorHAnsi" w:hAnsiTheme="majorHAnsi" w:cstheme="majorHAnsi"/>
          <w:highlight w:val="cyan"/>
        </w:rPr>
        <w:t xml:space="preserve">could be a </w:t>
      </w:r>
      <w:r w:rsidRPr="00CF3CF3">
        <w:rPr>
          <w:rStyle w:val="Emphasis"/>
          <w:rFonts w:asciiTheme="majorHAnsi" w:hAnsiTheme="majorHAnsi" w:cstheme="majorHAnsi"/>
          <w:highlight w:val="cyan"/>
        </w:rPr>
        <w:t>powerful complement</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to the offensive capabilities of U.S</w:t>
      </w:r>
      <w:r w:rsidRPr="007512A1">
        <w:rPr>
          <w:rStyle w:val="StyleUnderline"/>
          <w:rFonts w:asciiTheme="majorHAnsi" w:hAnsiTheme="majorHAnsi" w:cstheme="majorHAnsi"/>
        </w:rPr>
        <w:t xml:space="preserve">. nuclear </w:t>
      </w:r>
      <w:r w:rsidRPr="00CF3CF3">
        <w:rPr>
          <w:rStyle w:val="StyleUnderline"/>
          <w:rFonts w:asciiTheme="majorHAnsi" w:hAnsiTheme="majorHAnsi" w:cstheme="majorHAnsi"/>
          <w:highlight w:val="cyan"/>
        </w:rPr>
        <w:t>forces</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Russia has</w:t>
      </w:r>
      <w:r w:rsidRPr="007512A1">
        <w:rPr>
          <w:rStyle w:val="StyleUnderline"/>
          <w:rFonts w:asciiTheme="majorHAnsi" w:hAnsiTheme="majorHAnsi" w:cstheme="majorHAnsi"/>
        </w:rPr>
        <w:t xml:space="preserve"> approximately </w:t>
      </w:r>
      <w:r w:rsidRPr="00CF3CF3">
        <w:rPr>
          <w:rStyle w:val="StyleUnderline"/>
          <w:rFonts w:asciiTheme="majorHAnsi" w:hAnsiTheme="majorHAnsi" w:cstheme="majorHAnsi"/>
          <w:highlight w:val="cyan"/>
        </w:rPr>
        <w:t>3,500 strategic</w:t>
      </w:r>
      <w:r w:rsidRPr="007512A1">
        <w:rPr>
          <w:rStyle w:val="StyleUnderline"/>
          <w:rFonts w:asciiTheme="majorHAnsi" w:hAnsiTheme="majorHAnsi" w:cstheme="majorHAnsi"/>
        </w:rPr>
        <w:t xml:space="preserve"> nuclear </w:t>
      </w:r>
      <w:r w:rsidRPr="00CF3CF3">
        <w:rPr>
          <w:rStyle w:val="StyleUnderline"/>
          <w:rFonts w:asciiTheme="majorHAnsi" w:hAnsiTheme="majorHAnsi" w:cstheme="majorHAnsi"/>
          <w:highlight w:val="cyan"/>
        </w:rPr>
        <w:t>warheads</w:t>
      </w:r>
      <w:r w:rsidRPr="007512A1">
        <w:rPr>
          <w:rStyle w:val="StyleUnderline"/>
          <w:rFonts w:asciiTheme="majorHAnsi" w:hAnsiTheme="majorHAnsi" w:cstheme="majorHAnsi"/>
        </w:rPr>
        <w:t xml:space="preserve"> today</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but if the United States struck before Russia</w:t>
      </w:r>
      <w:r w:rsidRPr="007512A1">
        <w:rPr>
          <w:rFonts w:asciiTheme="majorHAnsi" w:hAnsiTheme="majorHAnsi" w:cstheme="majorHAnsi"/>
          <w:sz w:val="16"/>
        </w:rPr>
        <w:t xml:space="preserve">n forces were alerted, </w:t>
      </w:r>
      <w:r w:rsidRPr="00CF3CF3">
        <w:rPr>
          <w:rStyle w:val="Emphasis"/>
          <w:rFonts w:asciiTheme="majorHAnsi" w:hAnsiTheme="majorHAnsi" w:cstheme="majorHAnsi"/>
          <w:highlight w:val="cyan"/>
        </w:rPr>
        <w:t>Russia would be lucky if a half-dozen warheads survived</w:t>
      </w:r>
      <w:r w:rsidRPr="007512A1">
        <w:rPr>
          <w:rFonts w:asciiTheme="majorHAnsi" w:hAnsiTheme="majorHAnsi" w:cstheme="majorHAnsi"/>
          <w:sz w:val="16"/>
        </w:rPr>
        <w:t xml:space="preserve">. </w:t>
      </w:r>
      <w:r w:rsidRPr="007512A1">
        <w:rPr>
          <w:rStyle w:val="StyleUnderline"/>
          <w:rFonts w:asciiTheme="majorHAnsi" w:hAnsiTheme="majorHAnsi" w:cstheme="majorHAnsi"/>
        </w:rPr>
        <w:t>A functioning missile defense system could</w:t>
      </w:r>
      <w:r w:rsidRPr="007512A1">
        <w:rPr>
          <w:rFonts w:asciiTheme="majorHAnsi" w:hAnsiTheme="majorHAnsi" w:cstheme="majorHAnsi"/>
          <w:sz w:val="16"/>
        </w:rPr>
        <w:t xml:space="preserve"> conceivably </w:t>
      </w:r>
      <w:r w:rsidRPr="007512A1">
        <w:rPr>
          <w:rStyle w:val="StyleUnderline"/>
          <w:rFonts w:asciiTheme="majorHAnsi" w:hAnsiTheme="majorHAnsi" w:cstheme="majorHAnsi"/>
        </w:rPr>
        <w:t>destroy six warheads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Furthermore, </w:t>
      </w:r>
      <w:r w:rsidRPr="00CF3CF3">
        <w:rPr>
          <w:rStyle w:val="StyleUnderline"/>
          <w:rFonts w:asciiTheme="majorHAnsi" w:hAnsiTheme="majorHAnsi" w:cstheme="majorHAnsi"/>
          <w:highlight w:val="cyan"/>
        </w:rPr>
        <w:t>the problem of differentiating</w:t>
      </w:r>
      <w:r w:rsidRPr="007512A1">
        <w:rPr>
          <w:rStyle w:val="StyleUnderline"/>
          <w:rFonts w:asciiTheme="majorHAnsi" w:hAnsiTheme="majorHAnsi" w:cstheme="majorHAnsi"/>
        </w:rPr>
        <w:t xml:space="preserve"> warheads from decoys </w:t>
      </w:r>
      <w:r w:rsidRPr="00CF3CF3">
        <w:rPr>
          <w:rStyle w:val="StyleUnderline"/>
          <w:rFonts w:asciiTheme="majorHAnsi" w:hAnsiTheme="majorHAnsi" w:cstheme="majorHAnsi"/>
          <w:highlight w:val="cyan"/>
        </w:rPr>
        <w:t xml:space="preserve">becomes </w:t>
      </w:r>
      <w:r w:rsidRPr="00CF3CF3">
        <w:rPr>
          <w:rStyle w:val="Emphasis"/>
          <w:rFonts w:asciiTheme="majorHAnsi" w:hAnsiTheme="majorHAnsi" w:cstheme="majorHAnsi"/>
          <w:highlight w:val="cyan"/>
        </w:rPr>
        <w:t>less important</w:t>
      </w:r>
      <w:r w:rsidRPr="00CF3CF3">
        <w:rPr>
          <w:rStyle w:val="StyleUnderline"/>
          <w:rFonts w:asciiTheme="majorHAnsi" w:hAnsiTheme="majorHAnsi" w:cstheme="majorHAnsi"/>
          <w:highlight w:val="cyan"/>
        </w:rPr>
        <w:t xml:space="preserve"> if only a </w:t>
      </w:r>
      <w:r w:rsidRPr="00CF3CF3">
        <w:rPr>
          <w:rStyle w:val="Emphasis"/>
          <w:rFonts w:asciiTheme="majorHAnsi" w:hAnsiTheme="majorHAnsi" w:cstheme="majorHAnsi"/>
          <w:highlight w:val="cyan"/>
        </w:rPr>
        <w:t>handful</w:t>
      </w:r>
      <w:r w:rsidRPr="007512A1">
        <w:rPr>
          <w:rStyle w:val="StyleUnderline"/>
          <w:rFonts w:asciiTheme="majorHAnsi" w:hAnsiTheme="majorHAnsi" w:cstheme="majorHAnsi"/>
        </w:rPr>
        <w:t xml:space="preserve"> of surviving enemy warheads and decoys </w:t>
      </w:r>
      <w:r w:rsidRPr="00CF3CF3">
        <w:rPr>
          <w:rStyle w:val="StyleUnderline"/>
          <w:rFonts w:asciiTheme="majorHAnsi" w:hAnsiTheme="majorHAnsi" w:cstheme="majorHAnsi"/>
          <w:highlight w:val="cyan"/>
        </w:rPr>
        <w:t xml:space="preserve">are left </w:t>
      </w:r>
      <w:r w:rsidRPr="007512A1">
        <w:rPr>
          <w:rStyle w:val="StyleUnderline"/>
          <w:rFonts w:asciiTheme="majorHAnsi" w:hAnsiTheme="majorHAnsi" w:cstheme="majorHAnsi"/>
        </w:rPr>
        <w:t>to intercept</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Facing a small number of incoming warheads</w:t>
      </w:r>
      <w:r w:rsidRPr="007512A1">
        <w:rPr>
          <w:rStyle w:val="Emphasis"/>
          <w:rFonts w:asciiTheme="majorHAnsi" w:hAnsiTheme="majorHAnsi" w:cstheme="majorHAnsi"/>
        </w:rPr>
        <w:t xml:space="preserve"> and decoys, </w:t>
      </w:r>
      <w:r w:rsidRPr="00CF3CF3">
        <w:rPr>
          <w:rStyle w:val="Emphasis"/>
          <w:rFonts w:asciiTheme="majorHAnsi" w:hAnsiTheme="majorHAnsi" w:cstheme="majorHAnsi"/>
          <w:highlight w:val="cyan"/>
        </w:rPr>
        <w:t>U.S. interceptors could simply target them all.</w:t>
      </w:r>
    </w:p>
    <w:p w14:paraId="53AC6570"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We would </w:t>
      </w:r>
      <w:r w:rsidRPr="007512A1">
        <w:rPr>
          <w:rFonts w:asciiTheme="majorHAnsi" w:hAnsiTheme="majorHAnsi" w:cstheme="majorHAnsi"/>
          <w:u w:val="single"/>
        </w:rPr>
        <w:t>CRUSH</w:t>
      </w:r>
      <w:r w:rsidRPr="007512A1">
        <w:rPr>
          <w:rFonts w:asciiTheme="majorHAnsi" w:hAnsiTheme="majorHAnsi" w:cstheme="majorHAnsi"/>
        </w:rPr>
        <w:t xml:space="preserve"> them.</w:t>
      </w:r>
    </w:p>
    <w:p w14:paraId="17BC4C7C"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Rogan 18 [Tom</w:t>
      </w:r>
      <w:r w:rsidRPr="007512A1">
        <w:rPr>
          <w:rFonts w:asciiTheme="majorHAnsi" w:hAnsiTheme="majorHAnsi" w:cstheme="majorHAnsi"/>
        </w:rPr>
        <w:t xml:space="preserve">, a senior fellow with the Steamboat Institute, MSc in Middle Eastern Politics from the School of Oriental and African Studies @ Kings College, and a Graduate Diploma in Law from The College of Law in London, “Don't worry, the US would win a nuclear war with Russia,” Washington Examiner, </w:t>
      </w:r>
      <w:hyperlink r:id="rId42" w:history="1">
        <w:r w:rsidRPr="007512A1">
          <w:rPr>
            <w:rStyle w:val="Hyperlink"/>
            <w:rFonts w:asciiTheme="majorHAnsi" w:hAnsiTheme="majorHAnsi" w:cstheme="majorHAnsi"/>
            <w:color w:val="000000"/>
            <w:u w:val="single"/>
          </w:rPr>
          <w:t>https://www.washingtonexaminer.com/opinion/dont-worry-the-us-would-win-a-nuclear-war-with-russia</w:t>
        </w:r>
      </w:hyperlink>
      <w:r w:rsidRPr="007512A1">
        <w:rPr>
          <w:rFonts w:asciiTheme="majorHAnsi" w:hAnsiTheme="majorHAnsi" w:cstheme="majorHAnsi"/>
        </w:rPr>
        <w:t>]</w:t>
      </w:r>
    </w:p>
    <w:p w14:paraId="2DCEFFDF" w14:textId="77777777" w:rsidR="0041555A" w:rsidRPr="007512A1" w:rsidRDefault="0041555A" w:rsidP="0041555A">
      <w:pPr>
        <w:rPr>
          <w:rStyle w:val="Emphasis"/>
          <w:rFonts w:asciiTheme="majorHAnsi" w:hAnsiTheme="majorHAnsi" w:cstheme="majorHAnsi"/>
        </w:rPr>
      </w:pPr>
      <w:r w:rsidRPr="007512A1">
        <w:rPr>
          <w:rStyle w:val="StyleUnderline"/>
          <w:rFonts w:asciiTheme="majorHAnsi" w:hAnsiTheme="majorHAnsi" w:cstheme="majorHAnsi"/>
        </w:rPr>
        <w:t>Do not be alarmed by Russia's announcement of production on a new nuclear-armed intercontinental ballistic missile</w:t>
      </w:r>
      <w:r w:rsidRPr="007512A1">
        <w:rPr>
          <w:rFonts w:asciiTheme="majorHAnsi" w:hAnsiTheme="majorHAnsi" w:cstheme="majorHAnsi"/>
          <w:sz w:val="16"/>
        </w:rPr>
        <w:t xml:space="preserve">. </w:t>
      </w:r>
      <w:r w:rsidRPr="007512A1">
        <w:rPr>
          <w:rStyle w:val="StyleUnderline"/>
          <w:rFonts w:asciiTheme="majorHAnsi" w:hAnsiTheme="majorHAnsi" w:cstheme="majorHAnsi"/>
        </w:rPr>
        <w:t>While the ICBM</w:t>
      </w:r>
      <w:r w:rsidRPr="007512A1">
        <w:rPr>
          <w:rFonts w:asciiTheme="majorHAnsi" w:hAnsiTheme="majorHAnsi" w:cstheme="majorHAnsi"/>
          <w:sz w:val="16"/>
        </w:rPr>
        <w:t xml:space="preserve">, RS-28 Sarmat, </w:t>
      </w:r>
      <w:r w:rsidRPr="007512A1">
        <w:rPr>
          <w:rStyle w:val="StyleUnderline"/>
          <w:rFonts w:asciiTheme="majorHAnsi" w:hAnsiTheme="majorHAnsi" w:cstheme="majorHAnsi"/>
        </w:rPr>
        <w:t>will likely be operational within the next few years</w:t>
      </w:r>
      <w:r w:rsidRPr="007512A1">
        <w:rPr>
          <w:rFonts w:asciiTheme="majorHAnsi" w:hAnsiTheme="majorHAnsi" w:cstheme="majorHAnsi"/>
          <w:sz w:val="16"/>
        </w:rPr>
        <w:t xml:space="preserve">, </w:t>
      </w:r>
      <w:r w:rsidRPr="007512A1">
        <w:rPr>
          <w:rStyle w:val="Emphasis"/>
          <w:rFonts w:asciiTheme="majorHAnsi" w:hAnsiTheme="majorHAnsi" w:cstheme="majorHAnsi"/>
        </w:rPr>
        <w:t>it will not change the nuclear strike balance of power</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 Russia's favor. </w:t>
      </w:r>
      <w:r w:rsidRPr="00CF3CF3">
        <w:rPr>
          <w:rStyle w:val="StyleUnderline"/>
          <w:rFonts w:asciiTheme="majorHAnsi" w:hAnsiTheme="majorHAnsi" w:cstheme="majorHAnsi"/>
          <w:highlight w:val="cyan"/>
        </w:rPr>
        <w:t>In a nuclear war with Russia</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U.S. victory would remain the most likely</w:t>
      </w:r>
      <w:r w:rsidRPr="007512A1">
        <w:rPr>
          <w:rStyle w:val="Emphasis"/>
          <w:rFonts w:asciiTheme="majorHAnsi" w:hAnsiTheme="majorHAnsi" w:cstheme="majorHAnsi"/>
        </w:rPr>
        <w:t xml:space="preserve"> outcome</w:t>
      </w:r>
      <w:r w:rsidRPr="007512A1">
        <w:rPr>
          <w:rFonts w:asciiTheme="majorHAnsi" w:hAnsiTheme="majorHAnsi" w:cstheme="majorHAnsi"/>
          <w:sz w:val="16"/>
        </w:rPr>
        <w:t xml:space="preserve">. </w:t>
      </w:r>
      <w:r w:rsidRPr="007512A1">
        <w:rPr>
          <w:rStyle w:val="StyleUnderline"/>
          <w:rFonts w:asciiTheme="majorHAnsi" w:hAnsiTheme="majorHAnsi" w:cstheme="majorHAnsi"/>
        </w:rPr>
        <w:t>That's primarily because the U</w:t>
      </w:r>
      <w:r w:rsidRPr="00CF3CF3">
        <w:rPr>
          <w:rStyle w:val="StyleUnderline"/>
          <w:rFonts w:asciiTheme="majorHAnsi" w:hAnsiTheme="majorHAnsi" w:cstheme="majorHAnsi"/>
          <w:highlight w:val="cyan"/>
        </w:rPr>
        <w:t xml:space="preserve">.S. has better potential to get </w:t>
      </w:r>
      <w:r w:rsidRPr="00CF3CF3">
        <w:rPr>
          <w:rStyle w:val="Emphasis"/>
          <w:rFonts w:asciiTheme="majorHAnsi" w:hAnsiTheme="majorHAnsi" w:cstheme="majorHAnsi"/>
          <w:highlight w:val="cyan"/>
        </w:rPr>
        <w:t>more nuclear warheads onto Russian targets</w:t>
      </w:r>
      <w:r w:rsidRPr="007512A1">
        <w:rPr>
          <w:rStyle w:val="StyleUnderline"/>
          <w:rFonts w:asciiTheme="majorHAnsi" w:hAnsiTheme="majorHAnsi" w:cstheme="majorHAnsi"/>
        </w:rPr>
        <w:t xml:space="preserve"> than Russia could get onto U.S. targets. The extension here is that while both nations retain a triad of nuclear strike forces</w:t>
      </w:r>
      <w:r w:rsidRPr="007512A1">
        <w:rPr>
          <w:rFonts w:asciiTheme="majorHAnsi" w:hAnsiTheme="majorHAnsi" w:cstheme="majorHAnsi"/>
          <w:sz w:val="16"/>
        </w:rPr>
        <w:t xml:space="preserve"> -- ICBM-armed ground bases, aircraft, and submarines -- </w:t>
      </w:r>
      <w:r w:rsidRPr="00CF3CF3">
        <w:rPr>
          <w:rStyle w:val="StyleUnderline"/>
          <w:rFonts w:asciiTheme="majorHAnsi" w:hAnsiTheme="majorHAnsi" w:cstheme="majorHAnsi"/>
          <w:highlight w:val="cyan"/>
        </w:rPr>
        <w:t>Russia</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 xml:space="preserve">would </w:t>
      </w:r>
      <w:r w:rsidRPr="00CF3CF3">
        <w:rPr>
          <w:rStyle w:val="Emphasis"/>
          <w:rFonts w:asciiTheme="majorHAnsi" w:hAnsiTheme="majorHAnsi" w:cstheme="majorHAnsi"/>
          <w:highlight w:val="cyan"/>
        </w:rPr>
        <w:t>struggle</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to utilize</w:t>
      </w:r>
      <w:r w:rsidRPr="007512A1">
        <w:rPr>
          <w:rStyle w:val="StyleUnderline"/>
          <w:rFonts w:asciiTheme="majorHAnsi" w:hAnsiTheme="majorHAnsi" w:cstheme="majorHAnsi"/>
        </w:rPr>
        <w:t xml:space="preserve"> the </w:t>
      </w:r>
      <w:r w:rsidRPr="00CF3CF3">
        <w:rPr>
          <w:rStyle w:val="Emphasis"/>
          <w:rFonts w:asciiTheme="majorHAnsi" w:hAnsiTheme="majorHAnsi" w:cstheme="majorHAnsi"/>
          <w:highlight w:val="cyan"/>
        </w:rPr>
        <w:t>aircraft and</w:t>
      </w:r>
      <w:r w:rsidRPr="007512A1">
        <w:rPr>
          <w:rStyle w:val="Emphasis"/>
          <w:rFonts w:asciiTheme="majorHAnsi" w:hAnsiTheme="majorHAnsi" w:cstheme="majorHAnsi"/>
        </w:rPr>
        <w:t xml:space="preserve"> </w:t>
      </w:r>
      <w:r w:rsidRPr="00CF3CF3">
        <w:rPr>
          <w:rStyle w:val="Emphasis"/>
          <w:rFonts w:asciiTheme="majorHAnsi" w:hAnsiTheme="majorHAnsi" w:cstheme="majorHAnsi"/>
          <w:highlight w:val="cyan"/>
        </w:rPr>
        <w:t>submarine components</w:t>
      </w:r>
      <w:r w:rsidRPr="007512A1">
        <w:rPr>
          <w:rStyle w:val="StyleUnderline"/>
          <w:rFonts w:asciiTheme="majorHAnsi" w:hAnsiTheme="majorHAnsi" w:cstheme="majorHAnsi"/>
        </w:rPr>
        <w:t xml:space="preserve"> effectively. </w:t>
      </w:r>
      <w:r w:rsidRPr="007512A1">
        <w:rPr>
          <w:rFonts w:asciiTheme="majorHAnsi" w:hAnsiTheme="majorHAnsi" w:cstheme="majorHAnsi"/>
          <w:sz w:val="16"/>
        </w:rPr>
        <w:t xml:space="preserve">For a start, </w:t>
      </w:r>
      <w:r w:rsidRPr="00CF3CF3">
        <w:rPr>
          <w:rStyle w:val="StyleUnderline"/>
          <w:rFonts w:asciiTheme="majorHAnsi" w:hAnsiTheme="majorHAnsi" w:cstheme="majorHAnsi"/>
          <w:highlight w:val="cyan"/>
        </w:rPr>
        <w:t>Russia's</w:t>
      </w:r>
      <w:r w:rsidRPr="007512A1">
        <w:rPr>
          <w:rStyle w:val="StyleUnderline"/>
          <w:rFonts w:asciiTheme="majorHAnsi" w:hAnsiTheme="majorHAnsi" w:cstheme="majorHAnsi"/>
        </w:rPr>
        <w:t xml:space="preserve"> strategic </w:t>
      </w:r>
      <w:r w:rsidRPr="00CF3CF3">
        <w:rPr>
          <w:rStyle w:val="StyleUnderline"/>
          <w:rFonts w:asciiTheme="majorHAnsi" w:hAnsiTheme="majorHAnsi" w:cstheme="majorHAnsi"/>
          <w:highlight w:val="cyan"/>
        </w:rPr>
        <w:t xml:space="preserve">bomber force is </w:t>
      </w:r>
      <w:r w:rsidRPr="00CF3CF3">
        <w:rPr>
          <w:rStyle w:val="Emphasis"/>
          <w:rFonts w:asciiTheme="majorHAnsi" w:hAnsiTheme="majorHAnsi" w:cstheme="majorHAnsi"/>
          <w:highlight w:val="cyan"/>
        </w:rPr>
        <w:t>aged and nonstealth</w:t>
      </w:r>
      <w:r w:rsidRPr="007512A1">
        <w:rPr>
          <w:rStyle w:val="StyleUnderline"/>
          <w:rFonts w:asciiTheme="majorHAnsi" w:hAnsiTheme="majorHAnsi" w:cstheme="majorHAnsi"/>
        </w:rPr>
        <w:t xml:space="preserve"> in nature. While the Russians are attempting to upgrade these capabilities</w:t>
      </w:r>
      <w:r w:rsidRPr="007512A1">
        <w:rPr>
          <w:rFonts w:asciiTheme="majorHAnsi" w:hAnsiTheme="majorHAnsi" w:cstheme="majorHAnsi"/>
          <w:sz w:val="16"/>
        </w:rPr>
        <w:t xml:space="preserve">, </w:t>
      </w:r>
      <w:r w:rsidRPr="007512A1">
        <w:rPr>
          <w:rStyle w:val="Emphasis"/>
          <w:rFonts w:asciiTheme="majorHAnsi" w:hAnsiTheme="majorHAnsi" w:cstheme="majorHAnsi"/>
        </w:rPr>
        <w:t xml:space="preserve">they are </w:t>
      </w:r>
      <w:hyperlink r:id="rId43" w:tgtFrame="_blank" w:history="1">
        <w:r w:rsidRPr="007512A1">
          <w:rPr>
            <w:rStyle w:val="Emphasis"/>
            <w:rFonts w:asciiTheme="majorHAnsi" w:hAnsiTheme="majorHAnsi" w:cstheme="majorHAnsi"/>
            <w:color w:val="000000"/>
          </w:rPr>
          <w:t>a long way</w:t>
        </w:r>
      </w:hyperlink>
      <w:r w:rsidRPr="007512A1">
        <w:rPr>
          <w:rFonts w:asciiTheme="majorHAnsi" w:hAnsiTheme="majorHAnsi" w:cstheme="majorHAnsi"/>
          <w:sz w:val="16"/>
        </w:rPr>
        <w:t xml:space="preserve"> </w:t>
      </w:r>
      <w:r w:rsidRPr="007512A1">
        <w:rPr>
          <w:rStyle w:val="StyleUnderline"/>
          <w:rFonts w:asciiTheme="majorHAnsi" w:hAnsiTheme="majorHAnsi" w:cstheme="majorHAnsi"/>
        </w:rPr>
        <w:t>from being able to rival U.S.-equivalent platforms such as the B-2 bomber</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Correspondingly, in the event of war, Russian strategic </w:t>
      </w:r>
      <w:r w:rsidRPr="00CF3CF3">
        <w:rPr>
          <w:rStyle w:val="StyleUnderline"/>
          <w:rFonts w:asciiTheme="majorHAnsi" w:hAnsiTheme="majorHAnsi" w:cstheme="majorHAnsi"/>
          <w:highlight w:val="cyan"/>
        </w:rPr>
        <w:t xml:space="preserve">bombers would find themselves </w:t>
      </w:r>
      <w:r w:rsidRPr="00CF3CF3">
        <w:rPr>
          <w:rStyle w:val="Emphasis"/>
          <w:rFonts w:asciiTheme="majorHAnsi" w:hAnsiTheme="majorHAnsi" w:cstheme="majorHAnsi"/>
          <w:highlight w:val="cyan"/>
        </w:rPr>
        <w:t>highly vulnerable to</w:t>
      </w:r>
      <w:r w:rsidRPr="007512A1">
        <w:rPr>
          <w:rStyle w:val="Emphasis"/>
          <w:rFonts w:asciiTheme="majorHAnsi" w:hAnsiTheme="majorHAnsi" w:cstheme="majorHAnsi"/>
        </w:rPr>
        <w:t xml:space="preserve"> detection, interception, and </w:t>
      </w:r>
      <w:r w:rsidRPr="00CF3CF3">
        <w:rPr>
          <w:rStyle w:val="Emphasis"/>
          <w:rFonts w:asciiTheme="majorHAnsi" w:hAnsiTheme="majorHAnsi" w:cstheme="majorHAnsi"/>
          <w:highlight w:val="cyan"/>
        </w:rPr>
        <w:t>destruction</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by U.S. fighter interceptors</w:t>
      </w:r>
      <w:r w:rsidRPr="007512A1">
        <w:rPr>
          <w:rStyle w:val="StyleUnderline"/>
          <w:rFonts w:asciiTheme="majorHAnsi" w:hAnsiTheme="majorHAnsi" w:cstheme="majorHAnsi"/>
        </w:rPr>
        <w:t>. Similarly</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Russian</w:t>
      </w:r>
      <w:r w:rsidRPr="007512A1">
        <w:rPr>
          <w:rStyle w:val="StyleUnderline"/>
          <w:rFonts w:asciiTheme="majorHAnsi" w:hAnsiTheme="majorHAnsi" w:cstheme="majorHAnsi"/>
        </w:rPr>
        <w:t xml:space="preserve"> nuclear strategic submarine, or </w:t>
      </w:r>
      <w:r w:rsidRPr="00CF3CF3">
        <w:rPr>
          <w:rStyle w:val="StyleUnderline"/>
          <w:rFonts w:asciiTheme="majorHAnsi" w:hAnsiTheme="majorHAnsi" w:cstheme="majorHAnsi"/>
          <w:highlight w:val="cyan"/>
        </w:rPr>
        <w:t>SSBN, forces</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are</w:t>
      </w:r>
      <w:r w:rsidRPr="007512A1">
        <w:rPr>
          <w:rStyle w:val="StyleUnderline"/>
          <w:rFonts w:asciiTheme="majorHAnsi" w:hAnsiTheme="majorHAnsi" w:cstheme="majorHAnsi"/>
        </w:rPr>
        <w:t xml:space="preserve"> also </w:t>
      </w:r>
      <w:r w:rsidRPr="00CF3CF3">
        <w:rPr>
          <w:rStyle w:val="Emphasis"/>
          <w:rFonts w:asciiTheme="majorHAnsi" w:hAnsiTheme="majorHAnsi" w:cstheme="majorHAnsi"/>
          <w:highlight w:val="cyan"/>
        </w:rPr>
        <w:t>less adept than their U.S. counterparts</w:t>
      </w:r>
      <w:r w:rsidRPr="007512A1">
        <w:rPr>
          <w:rStyle w:val="Emphasis"/>
          <w:rFonts w:asciiTheme="majorHAnsi" w:hAnsiTheme="majorHAnsi" w:cstheme="majorHAnsi"/>
        </w:rPr>
        <w: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Yes, the Russians have developed a relatively new class of SSBN, the Borei class, </w:t>
      </w:r>
      <w:r w:rsidRPr="007512A1">
        <w:rPr>
          <w:rStyle w:val="Emphasis"/>
          <w:rFonts w:asciiTheme="majorHAnsi" w:hAnsiTheme="majorHAnsi" w:cstheme="majorHAnsi"/>
        </w:rPr>
        <w:t>but that program has been delayed repeatedly</w:t>
      </w:r>
      <w:r w:rsidRPr="007512A1">
        <w:rPr>
          <w:rFonts w:asciiTheme="majorHAnsi" w:hAnsiTheme="majorHAnsi" w:cstheme="majorHAnsi"/>
          <w:sz w:val="16"/>
        </w:rPr>
        <w:t xml:space="preserve"> </w:t>
      </w:r>
      <w:r w:rsidRPr="007512A1">
        <w:rPr>
          <w:rStyle w:val="StyleUnderline"/>
          <w:rFonts w:asciiTheme="majorHAnsi" w:hAnsiTheme="majorHAnsi" w:cstheme="majorHAnsi"/>
        </w:rPr>
        <w:t>and only three boats are currently operational.</w:t>
      </w:r>
      <w:r w:rsidRPr="007512A1">
        <w:rPr>
          <w:rFonts w:asciiTheme="majorHAnsi" w:hAnsiTheme="majorHAnsi" w:cstheme="majorHAnsi"/>
          <w:sz w:val="16"/>
        </w:rPr>
        <w:t xml:space="preserve"> While </w:t>
      </w:r>
      <w:r w:rsidRPr="00CF3CF3">
        <w:rPr>
          <w:rStyle w:val="StyleUnderline"/>
          <w:rFonts w:asciiTheme="majorHAnsi" w:hAnsiTheme="majorHAnsi" w:cstheme="majorHAnsi"/>
          <w:highlight w:val="cyan"/>
        </w:rPr>
        <w:t>the Russian Navy</w:t>
      </w:r>
      <w:r w:rsidRPr="007512A1">
        <w:rPr>
          <w:rStyle w:val="StyleUnderline"/>
          <w:rFonts w:asciiTheme="majorHAnsi" w:hAnsiTheme="majorHAnsi" w:cstheme="majorHAnsi"/>
        </w:rPr>
        <w:t xml:space="preserve"> has ten other SSBNs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all those boats were built in the Soviet </w:t>
      </w:r>
      <w:proofErr w:type="gramStart"/>
      <w:r w:rsidRPr="007512A1">
        <w:rPr>
          <w:rStyle w:val="StyleUnderline"/>
          <w:rFonts w:asciiTheme="majorHAnsi" w:hAnsiTheme="majorHAnsi" w:cstheme="majorHAnsi"/>
        </w:rPr>
        <w:t>era</w:t>
      </w:r>
      <w:proofErr w:type="gramEnd"/>
      <w:r w:rsidRPr="007512A1">
        <w:rPr>
          <w:rStyle w:val="StyleUnderline"/>
          <w:rFonts w:asciiTheme="majorHAnsi" w:hAnsiTheme="majorHAnsi" w:cstheme="majorHAnsi"/>
        </w:rPr>
        <w:t xml:space="preserve"> and they </w:t>
      </w:r>
      <w:r w:rsidRPr="007512A1">
        <w:rPr>
          <w:rStyle w:val="Emphasis"/>
          <w:rFonts w:asciiTheme="majorHAnsi" w:hAnsiTheme="majorHAnsi" w:cstheme="majorHAnsi"/>
        </w:rPr>
        <w:t>struggle</w:t>
      </w:r>
      <w:r w:rsidRPr="007512A1">
        <w:rPr>
          <w:rStyle w:val="StyleUnderline"/>
          <w:rFonts w:asciiTheme="majorHAnsi" w:hAnsiTheme="majorHAnsi" w:cstheme="majorHAnsi"/>
        </w:rPr>
        <w:t xml:space="preserve"> with maintenance issues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They </w:t>
      </w:r>
      <w:r w:rsidRPr="00CF3CF3">
        <w:rPr>
          <w:rStyle w:val="StyleUnderline"/>
          <w:rFonts w:asciiTheme="majorHAnsi" w:hAnsiTheme="majorHAnsi" w:cstheme="majorHAnsi"/>
          <w:highlight w:val="cyan"/>
        </w:rPr>
        <w:t xml:space="preserve">are also </w:t>
      </w:r>
      <w:r w:rsidRPr="00CF3CF3">
        <w:rPr>
          <w:rStyle w:val="Emphasis"/>
          <w:rFonts w:asciiTheme="majorHAnsi" w:hAnsiTheme="majorHAnsi" w:cstheme="majorHAnsi"/>
          <w:highlight w:val="cyan"/>
        </w:rPr>
        <w:t>loud</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That</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matters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 better enabling U.S. intelligence services to </w:t>
      </w:r>
      <w:proofErr w:type="gramStart"/>
      <w:r w:rsidRPr="007512A1">
        <w:rPr>
          <w:rStyle w:val="Emphasis"/>
          <w:rFonts w:asciiTheme="majorHAnsi" w:hAnsiTheme="majorHAnsi" w:cstheme="majorHAnsi"/>
        </w:rPr>
        <w:t>monitor the location of Russia's SSBN force at all times</w:t>
      </w:r>
      <w:proofErr w:type="gramEnd"/>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 war, </w:t>
      </w:r>
      <w:r w:rsidRPr="00CF3CF3">
        <w:rPr>
          <w:rStyle w:val="StyleUnderline"/>
          <w:rFonts w:asciiTheme="majorHAnsi" w:hAnsiTheme="majorHAnsi" w:cstheme="majorHAnsi"/>
          <w:highlight w:val="cyan"/>
        </w:rPr>
        <w:t>this would enable U.S.</w:t>
      </w:r>
      <w:r w:rsidRPr="007512A1">
        <w:rPr>
          <w:rStyle w:val="StyleUnderline"/>
          <w:rFonts w:asciiTheme="majorHAnsi" w:hAnsiTheme="majorHAnsi" w:cstheme="majorHAnsi"/>
        </w:rPr>
        <w:t xml:space="preserve"> Virginia class </w:t>
      </w:r>
      <w:r w:rsidRPr="00CF3CF3">
        <w:rPr>
          <w:rStyle w:val="StyleUnderline"/>
          <w:rFonts w:asciiTheme="majorHAnsi" w:hAnsiTheme="majorHAnsi" w:cstheme="majorHAnsi"/>
          <w:highlight w:val="cyan"/>
        </w:rPr>
        <w:t xml:space="preserve">attack submarines to </w:t>
      </w:r>
      <w:r w:rsidRPr="00CF3CF3">
        <w:rPr>
          <w:rStyle w:val="Emphasis"/>
          <w:rFonts w:asciiTheme="majorHAnsi" w:hAnsiTheme="majorHAnsi" w:cstheme="majorHAnsi"/>
          <w:highlight w:val="cyan"/>
        </w:rPr>
        <w:t>hunt and kill the Russian fleet</w:t>
      </w:r>
      <w:r w:rsidRPr="00CF3CF3">
        <w:rPr>
          <w:rStyle w:val="StyleUnderline"/>
          <w:rFonts w:asciiTheme="majorHAnsi" w:hAnsiTheme="majorHAnsi" w:cstheme="majorHAnsi"/>
          <w:highlight w:val="cyan"/>
        </w:rPr>
        <w:t xml:space="preserve"> before they reached their launch patrol sectors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 a crisis, </w:t>
      </w:r>
      <w:r w:rsidRPr="00CF3CF3">
        <w:rPr>
          <w:rStyle w:val="StyleUnderline"/>
          <w:rFonts w:asciiTheme="majorHAnsi" w:hAnsiTheme="majorHAnsi" w:cstheme="majorHAnsi"/>
          <w:highlight w:val="cyan"/>
        </w:rPr>
        <w:t xml:space="preserve">the U.S. would </w:t>
      </w:r>
      <w:r w:rsidRPr="00CF3CF3">
        <w:rPr>
          <w:rStyle w:val="Emphasis"/>
          <w:rFonts w:asciiTheme="majorHAnsi" w:hAnsiTheme="majorHAnsi" w:cstheme="majorHAnsi"/>
          <w:highlight w:val="cyan"/>
        </w:rPr>
        <w:t>surge its attack submarines</w:t>
      </w:r>
      <w:r w:rsidRPr="00CF3CF3">
        <w:rPr>
          <w:rStyle w:val="StyleUnderline"/>
          <w:rFonts w:asciiTheme="majorHAnsi" w:hAnsiTheme="majorHAnsi" w:cstheme="majorHAnsi"/>
          <w:highlight w:val="cyan"/>
        </w:rPr>
        <w:t xml:space="preserve"> to </w:t>
      </w:r>
      <w:r w:rsidRPr="00CF3CF3">
        <w:rPr>
          <w:rStyle w:val="Emphasis"/>
          <w:rFonts w:asciiTheme="majorHAnsi" w:hAnsiTheme="majorHAnsi" w:cstheme="majorHAnsi"/>
          <w:highlight w:val="cyan"/>
        </w:rPr>
        <w:t>ensure redundant capability.</w:t>
      </w:r>
      <w:r w:rsidRPr="007512A1">
        <w:rPr>
          <w:rStyle w:val="Emphasis"/>
          <w:rFonts w:asciiTheme="majorHAnsi" w:hAnsiTheme="majorHAnsi" w:cstheme="majorHAnsi"/>
        </w:rPr>
        <w:t xml:space="preserve"> </w:t>
      </w:r>
      <w:r w:rsidRPr="007512A1">
        <w:rPr>
          <w:rFonts w:asciiTheme="majorHAnsi" w:hAnsiTheme="majorHAnsi" w:cstheme="majorHAnsi"/>
          <w:sz w:val="16"/>
        </w:rPr>
        <w:t xml:space="preserve">Moreover, the U.S. Navy is considering placing nuclear-armed missiles on some of its Virginia class attack submarines and is actively developing a next generation SSBN boat, the Columbia class. </w:t>
      </w:r>
      <w:r w:rsidRPr="007512A1">
        <w:rPr>
          <w:rStyle w:val="StyleUnderline"/>
          <w:rFonts w:asciiTheme="majorHAnsi" w:hAnsiTheme="majorHAnsi" w:cstheme="majorHAnsi"/>
        </w:rPr>
        <w:t xml:space="preserve">The second weakness of Russian nuclear forces is that they are </w:t>
      </w:r>
      <w:r w:rsidRPr="007512A1">
        <w:rPr>
          <w:rStyle w:val="Emphasis"/>
          <w:rFonts w:asciiTheme="majorHAnsi" w:hAnsiTheme="majorHAnsi" w:cstheme="majorHAnsi"/>
        </w:rPr>
        <w:t>underfunded</w:t>
      </w:r>
      <w:r w:rsidRPr="007512A1">
        <w:rPr>
          <w:rStyle w:val="StyleUnderline"/>
          <w:rFonts w:asciiTheme="majorHAnsi" w:hAnsiTheme="majorHAnsi" w:cstheme="majorHAnsi"/>
        </w:rPr>
        <w:t xml:space="preserve"> and </w:t>
      </w:r>
      <w:r w:rsidRPr="007512A1">
        <w:rPr>
          <w:rStyle w:val="Emphasis"/>
          <w:rFonts w:asciiTheme="majorHAnsi" w:hAnsiTheme="majorHAnsi" w:cstheme="majorHAnsi"/>
        </w:rPr>
        <w:t>less competent</w:t>
      </w:r>
      <w:r w:rsidRPr="007512A1">
        <w:rPr>
          <w:rStyle w:val="StyleUnderline"/>
          <w:rFonts w:asciiTheme="majorHAnsi" w:hAnsiTheme="majorHAnsi" w:cstheme="majorHAnsi"/>
        </w:rPr>
        <w:t xml:space="preserve"> than their U.S. counterparts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Put simply, </w:t>
      </w:r>
      <w:r w:rsidRPr="00CF3CF3">
        <w:rPr>
          <w:rStyle w:val="StyleUnderline"/>
          <w:rFonts w:asciiTheme="majorHAnsi" w:hAnsiTheme="majorHAnsi" w:cstheme="majorHAnsi"/>
          <w:highlight w:val="cyan"/>
        </w:rPr>
        <w:t xml:space="preserve">their equipment is </w:t>
      </w:r>
      <w:r w:rsidRPr="00CF3CF3">
        <w:rPr>
          <w:rStyle w:val="Emphasis"/>
          <w:rFonts w:asciiTheme="majorHAnsi" w:hAnsiTheme="majorHAnsi" w:cstheme="majorHAnsi"/>
          <w:highlight w:val="cyan"/>
        </w:rPr>
        <w:t>less reliable</w:t>
      </w:r>
      <w:r w:rsidRPr="00CF3CF3">
        <w:rPr>
          <w:rStyle w:val="StyleUnderline"/>
          <w:rFonts w:asciiTheme="majorHAnsi" w:hAnsiTheme="majorHAnsi" w:cstheme="majorHAnsi"/>
          <w:highlight w:val="cyan"/>
        </w:rPr>
        <w:t xml:space="preserve">, </w:t>
      </w:r>
      <w:r w:rsidRPr="00CF3CF3">
        <w:rPr>
          <w:rStyle w:val="Emphasis"/>
          <w:rFonts w:asciiTheme="majorHAnsi" w:hAnsiTheme="majorHAnsi" w:cstheme="majorHAnsi"/>
          <w:highlight w:val="cyan"/>
        </w:rPr>
        <w:t>less available</w:t>
      </w:r>
      <w:r w:rsidRPr="00CF3CF3">
        <w:rPr>
          <w:rStyle w:val="StyleUnderline"/>
          <w:rFonts w:asciiTheme="majorHAnsi" w:hAnsiTheme="majorHAnsi" w:cstheme="majorHAnsi"/>
          <w:highlight w:val="cyan"/>
        </w:rPr>
        <w:t xml:space="preserve">, and their leadership </w:t>
      </w:r>
      <w:r w:rsidRPr="00CF3CF3">
        <w:rPr>
          <w:rStyle w:val="Emphasis"/>
          <w:rFonts w:asciiTheme="majorHAnsi" w:hAnsiTheme="majorHAnsi" w:cstheme="majorHAnsi"/>
          <w:highlight w:val="cyan"/>
        </w:rPr>
        <w:t>lower in quality</w:t>
      </w:r>
      <w:r w:rsidRPr="007512A1">
        <w:rPr>
          <w:rStyle w:val="Emphasis"/>
          <w:rFonts w:asciiTheme="majorHAnsi" w:hAnsiTheme="majorHAnsi" w:cstheme="majorHAnsi"/>
        </w:rPr>
        <w: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This is a problem for Russia in that the exigency of effective nuclear strike command, control, and operational competency is </w:t>
      </w:r>
      <w:r w:rsidRPr="007512A1">
        <w:rPr>
          <w:rStyle w:val="Emphasis"/>
          <w:rFonts w:asciiTheme="majorHAnsi" w:hAnsiTheme="majorHAnsi" w:cstheme="majorHAnsi"/>
        </w:rPr>
        <w:t>impossible to overstate</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If one unit fails to deliver on its mission, </w:t>
      </w:r>
      <w:r w:rsidRPr="007512A1">
        <w:rPr>
          <w:rStyle w:val="Emphasis"/>
          <w:rFonts w:asciiTheme="majorHAnsi" w:hAnsiTheme="majorHAnsi" w:cstheme="majorHAnsi"/>
        </w:rPr>
        <w:t xml:space="preserve">an adversary could launch a </w:t>
      </w:r>
      <w:proofErr w:type="gramStart"/>
      <w:r w:rsidRPr="007512A1">
        <w:rPr>
          <w:rStyle w:val="Emphasis"/>
          <w:rFonts w:asciiTheme="majorHAnsi" w:hAnsiTheme="majorHAnsi" w:cstheme="majorHAnsi"/>
        </w:rPr>
        <w:t>counterstrike</w:t>
      </w:r>
      <w:proofErr w:type="gramEnd"/>
      <w:r w:rsidRPr="007512A1">
        <w:rPr>
          <w:rStyle w:val="Emphasis"/>
          <w:rFonts w:asciiTheme="majorHAnsi" w:hAnsiTheme="majorHAnsi" w:cstheme="majorHAnsi"/>
        </w:rPr>
        <w:t xml:space="preserve"> or its second wave strikes.</w:t>
      </w:r>
    </w:p>
    <w:p w14:paraId="793AEB25"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Our surrender </w:t>
      </w:r>
      <w:r w:rsidRPr="007512A1">
        <w:rPr>
          <w:rFonts w:asciiTheme="majorHAnsi" w:hAnsiTheme="majorHAnsi" w:cstheme="majorHAnsi"/>
          <w:u w:val="single"/>
        </w:rPr>
        <w:t>argument</w:t>
      </w:r>
      <w:r w:rsidRPr="007512A1">
        <w:rPr>
          <w:rFonts w:asciiTheme="majorHAnsi" w:hAnsiTheme="majorHAnsi" w:cstheme="majorHAnsi"/>
        </w:rPr>
        <w:t xml:space="preserve"> is specifically true for Russia.</w:t>
      </w:r>
    </w:p>
    <w:p w14:paraId="645BE22D"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Martel 81 [William</w:t>
      </w:r>
      <w:r w:rsidRPr="007512A1">
        <w:rPr>
          <w:rFonts w:asciiTheme="majorHAnsi" w:hAnsiTheme="majorHAnsi" w:cstheme="majorHAnsi"/>
        </w:rPr>
        <w:t xml:space="preserve">, DPhil, UMass Political Science, “A nuclear war-fighting strategy for the United States”, </w:t>
      </w:r>
      <w:hyperlink r:id="rId44" w:history="1">
        <w:r w:rsidRPr="007512A1">
          <w:rPr>
            <w:rStyle w:val="Hyperlink"/>
            <w:rFonts w:asciiTheme="majorHAnsi" w:hAnsiTheme="majorHAnsi" w:cstheme="majorHAnsi"/>
            <w:color w:val="000000"/>
            <w:u w:val="single"/>
          </w:rPr>
          <w:t>https://scholarworks.umass.edu/cgi/viewcontent.cgi?article=2900&amp;context=dissertations_1</w:t>
        </w:r>
      </w:hyperlink>
      <w:r w:rsidRPr="007512A1">
        <w:rPr>
          <w:rFonts w:asciiTheme="majorHAnsi" w:hAnsiTheme="majorHAnsi" w:cstheme="majorHAnsi"/>
        </w:rPr>
        <w:t>]</w:t>
      </w:r>
    </w:p>
    <w:p w14:paraId="3400BC61" w14:textId="77777777" w:rsidR="0041555A" w:rsidRPr="007512A1" w:rsidRDefault="0041555A" w:rsidP="0041555A">
      <w:pPr>
        <w:rPr>
          <w:rFonts w:asciiTheme="majorHAnsi" w:hAnsiTheme="majorHAnsi" w:cstheme="majorHAnsi"/>
        </w:rPr>
      </w:pPr>
      <w:r w:rsidRPr="007512A1">
        <w:rPr>
          <w:rFonts w:asciiTheme="majorHAnsi" w:hAnsiTheme="majorHAnsi" w:cstheme="majorHAnsi"/>
          <w:sz w:val="16"/>
        </w:rPr>
        <w:t xml:space="preserve">In the second model, </w:t>
      </w:r>
      <w:r w:rsidRPr="00CF3CF3">
        <w:rPr>
          <w:rStyle w:val="StyleUnderline"/>
          <w:rFonts w:asciiTheme="majorHAnsi" w:hAnsiTheme="majorHAnsi" w:cstheme="majorHAnsi"/>
          <w:highlight w:val="cyan"/>
        </w:rPr>
        <w:t xml:space="preserve">surrender occurs when a nation ceases to fight </w:t>
      </w:r>
      <w:r w:rsidRPr="00CF3CF3">
        <w:rPr>
          <w:rStyle w:val="Emphasis"/>
          <w:rFonts w:asciiTheme="majorHAnsi" w:hAnsiTheme="majorHAnsi" w:cstheme="majorHAnsi"/>
          <w:highlight w:val="cyan"/>
        </w:rPr>
        <w:t>after the war has begun</w:t>
      </w:r>
      <w:r w:rsidRPr="007512A1">
        <w:rPr>
          <w:rFonts w:asciiTheme="majorHAnsi" w:hAnsiTheme="majorHAnsi" w:cstheme="majorHAnsi"/>
          <w:sz w:val="16"/>
        </w:rPr>
        <w:t xml:space="preserve">. In contrast to the first option in which the United States would surrender before beginning a futile nuclear war, </w:t>
      </w:r>
      <w:r w:rsidRPr="007512A1">
        <w:rPr>
          <w:rStyle w:val="StyleUnderline"/>
          <w:rFonts w:asciiTheme="majorHAnsi" w:hAnsiTheme="majorHAnsi" w:cstheme="majorHAnsi"/>
        </w:rPr>
        <w:t xml:space="preserve">in this case it would surrender </w:t>
      </w:r>
      <w:r w:rsidRPr="00CF3CF3">
        <w:rPr>
          <w:rStyle w:val="Emphasis"/>
          <w:rFonts w:asciiTheme="majorHAnsi" w:hAnsiTheme="majorHAnsi" w:cstheme="majorHAnsi"/>
          <w:highlight w:val="cyan"/>
        </w:rPr>
        <w:t>after a nuclear exchange</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The criteria</w:t>
      </w:r>
      <w:r w:rsidRPr="007512A1">
        <w:rPr>
          <w:rStyle w:val="StyleUnderline"/>
          <w:rFonts w:asciiTheme="majorHAnsi" w:hAnsiTheme="majorHAnsi" w:cstheme="majorHAnsi"/>
        </w:rPr>
        <w:t xml:space="preserve"> for this decision rests on the costs of the first exchange</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U.S. versus Soviet losses</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the size of U.S. and Soviet reserve forces</w:t>
      </w:r>
      <w:r w:rsidRPr="007512A1">
        <w:rPr>
          <w:rFonts w:asciiTheme="majorHAnsi" w:hAnsiTheme="majorHAnsi" w:cstheme="majorHAnsi"/>
          <w:sz w:val="16"/>
        </w:rPr>
        <w:t xml:space="preserve">, </w:t>
      </w:r>
      <w:r w:rsidRPr="007512A1">
        <w:rPr>
          <w:rStyle w:val="StyleUnderline"/>
          <w:rFonts w:asciiTheme="majorHAnsi" w:hAnsiTheme="majorHAnsi" w:cstheme="majorHAnsi"/>
        </w:rPr>
        <w:t>and</w:t>
      </w:r>
      <w:r w:rsidRPr="007512A1">
        <w:rPr>
          <w:rFonts w:asciiTheme="majorHAnsi" w:hAnsiTheme="majorHAnsi" w:cstheme="majorHAnsi"/>
          <w:sz w:val="16"/>
        </w:rPr>
        <w:t xml:space="preserve"> </w:t>
      </w:r>
      <w:r w:rsidRPr="007512A1">
        <w:rPr>
          <w:rStyle w:val="Emphasis"/>
          <w:rFonts w:asciiTheme="majorHAnsi" w:hAnsiTheme="majorHAnsi" w:cstheme="majorHAnsi"/>
        </w:rPr>
        <w:t>the relative standing</w:t>
      </w:r>
      <w:r w:rsidRPr="007512A1">
        <w:rPr>
          <w:rFonts w:asciiTheme="majorHAnsi" w:hAnsiTheme="majorHAnsi" w:cstheme="majorHAnsi"/>
          <w:sz w:val="16"/>
        </w:rPr>
        <w:t xml:space="preserve"> </w:t>
      </w:r>
      <w:r w:rsidRPr="007512A1">
        <w:rPr>
          <w:rStyle w:val="StyleUnderline"/>
          <w:rFonts w:asciiTheme="majorHAnsi" w:hAnsiTheme="majorHAnsi" w:cstheme="majorHAnsi"/>
        </w:rPr>
        <w:t>of the United States</w:t>
      </w:r>
      <w:r w:rsidRPr="007512A1">
        <w:rPr>
          <w:rFonts w:asciiTheme="majorHAnsi" w:hAnsiTheme="majorHAnsi" w:cstheme="majorHAnsi"/>
          <w:sz w:val="16"/>
        </w:rPr>
        <w:t xml:space="preserve">. Thus, </w:t>
      </w:r>
      <w:r w:rsidRPr="00CF3CF3">
        <w:rPr>
          <w:rStyle w:val="StyleUnderline"/>
          <w:rFonts w:asciiTheme="majorHAnsi" w:hAnsiTheme="majorHAnsi" w:cstheme="majorHAnsi"/>
          <w:highlight w:val="cyan"/>
        </w:rPr>
        <w:t>the</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pressure to surrender</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 xml:space="preserve">could be </w:t>
      </w:r>
      <w:r w:rsidRPr="00CF3CF3">
        <w:rPr>
          <w:rStyle w:val="Emphasis"/>
          <w:rFonts w:asciiTheme="majorHAnsi" w:hAnsiTheme="majorHAnsi" w:cstheme="majorHAnsi"/>
          <w:highlight w:val="cyan"/>
        </w:rPr>
        <w:t>irresistible</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 xml:space="preserve">if a nation sees itself in a </w:t>
      </w:r>
      <w:r w:rsidRPr="00CF3CF3">
        <w:rPr>
          <w:rStyle w:val="Emphasis"/>
          <w:rFonts w:asciiTheme="majorHAnsi" w:hAnsiTheme="majorHAnsi" w:cstheme="majorHAnsi"/>
          <w:highlight w:val="cyan"/>
        </w:rPr>
        <w:t>losing position</w:t>
      </w:r>
      <w:r w:rsidRPr="007512A1">
        <w:rPr>
          <w:rFonts w:asciiTheme="majorHAnsi" w:hAnsiTheme="majorHAnsi" w:cstheme="majorHAnsi"/>
          <w:sz w:val="16"/>
        </w:rPr>
        <w:t xml:space="preserve">. Although surrender is not as "overt" as passing the sword from the defeated to the victorious general, unilateral cessation of hostilities by the United States is symbolic, especially if the Soviet Union sustains less casualties. In summary, </w:t>
      </w:r>
      <w:r w:rsidRPr="007512A1">
        <w:rPr>
          <w:rStyle w:val="StyleUnderline"/>
          <w:rFonts w:asciiTheme="majorHAnsi" w:hAnsiTheme="majorHAnsi" w:cstheme="majorHAnsi"/>
        </w:rPr>
        <w:t>nuclear war is limited if the</w:t>
      </w:r>
      <w:r w:rsidRPr="007512A1">
        <w:rPr>
          <w:rFonts w:asciiTheme="majorHAnsi" w:hAnsiTheme="majorHAnsi" w:cstheme="majorHAnsi"/>
          <w:sz w:val="16"/>
        </w:rPr>
        <w:t xml:space="preserve"> United States or the </w:t>
      </w:r>
      <w:r w:rsidRPr="007512A1">
        <w:rPr>
          <w:rStyle w:val="StyleUnderline"/>
          <w:rFonts w:asciiTheme="majorHAnsi" w:hAnsiTheme="majorHAnsi" w:cstheme="majorHAnsi"/>
        </w:rPr>
        <w:t>Soviet Union terminates hostilities before its nuclear arsenal is depleted.</w:t>
      </w:r>
      <w:r w:rsidRPr="007512A1">
        <w:rPr>
          <w:rFonts w:asciiTheme="majorHAnsi" w:hAnsiTheme="majorHAnsi" w:cstheme="majorHAnsi"/>
          <w:sz w:val="16"/>
        </w:rPr>
        <w:t xml:space="preserve"> </w:t>
      </w:r>
      <w:r w:rsidRPr="007512A1">
        <w:rPr>
          <w:rStyle w:val="Emphasis"/>
          <w:rFonts w:asciiTheme="majorHAnsi" w:hAnsiTheme="majorHAnsi" w:cstheme="majorHAnsi"/>
        </w:rPr>
        <w:t>This is</w:t>
      </w:r>
      <w:r w:rsidRPr="007512A1">
        <w:rPr>
          <w:rFonts w:asciiTheme="majorHAnsi" w:hAnsiTheme="majorHAnsi" w:cstheme="majorHAnsi"/>
          <w:sz w:val="16"/>
        </w:rPr>
        <w:t xml:space="preserve">, therefore, </w:t>
      </w:r>
      <w:r w:rsidRPr="007512A1">
        <w:rPr>
          <w:rStyle w:val="Emphasis"/>
          <w:rFonts w:asciiTheme="majorHAnsi" w:hAnsiTheme="majorHAnsi" w:cstheme="majorHAnsi"/>
        </w:rPr>
        <w:t>the definition of limited nuclear war</w:t>
      </w:r>
      <w:r w:rsidRPr="007512A1">
        <w:rPr>
          <w:rFonts w:asciiTheme="majorHAnsi" w:hAnsiTheme="majorHAnsi" w:cstheme="majorHAnsi"/>
          <w:sz w:val="16"/>
        </w:rPr>
        <w:t>.</w:t>
      </w:r>
    </w:p>
    <w:p w14:paraId="1B479B86" w14:textId="29157D70" w:rsidR="0041555A" w:rsidRPr="007512A1" w:rsidRDefault="008932A3" w:rsidP="0041555A">
      <w:pPr>
        <w:pStyle w:val="Analytics"/>
        <w:rPr>
          <w:rFonts w:asciiTheme="majorHAnsi" w:hAnsiTheme="majorHAnsi" w:cstheme="majorHAnsi"/>
        </w:rPr>
      </w:pPr>
      <w:r>
        <w:rPr>
          <w:rFonts w:asciiTheme="majorHAnsi" w:hAnsiTheme="majorHAnsi" w:cstheme="majorHAnsi"/>
          <w:u w:val="single"/>
        </w:rPr>
        <w:t>E</w:t>
      </w:r>
      <w:r w:rsidR="0041555A" w:rsidRPr="007512A1">
        <w:rPr>
          <w:rFonts w:asciiTheme="majorHAnsi" w:hAnsiTheme="majorHAnsi" w:cstheme="majorHAnsi"/>
          <w:u w:val="single"/>
        </w:rPr>
        <w:t>mpirically proven</w:t>
      </w:r>
      <w:r w:rsidR="0041555A" w:rsidRPr="007512A1">
        <w:rPr>
          <w:rFonts w:asciiTheme="majorHAnsi" w:hAnsiTheme="majorHAnsi" w:cstheme="majorHAnsi"/>
        </w:rPr>
        <w:t xml:space="preserve"> – after we nuked Japan in </w:t>
      </w:r>
      <w:r w:rsidR="0041555A" w:rsidRPr="007512A1">
        <w:rPr>
          <w:rFonts w:asciiTheme="majorHAnsi" w:hAnsiTheme="majorHAnsi" w:cstheme="majorHAnsi"/>
          <w:u w:val="single"/>
        </w:rPr>
        <w:t>World War II</w:t>
      </w:r>
      <w:r w:rsidR="0041555A" w:rsidRPr="007512A1">
        <w:rPr>
          <w:rFonts w:asciiTheme="majorHAnsi" w:hAnsiTheme="majorHAnsi" w:cstheme="majorHAnsi"/>
        </w:rPr>
        <w:t xml:space="preserve">, they </w:t>
      </w:r>
      <w:r w:rsidR="0041555A" w:rsidRPr="007512A1">
        <w:rPr>
          <w:rFonts w:asciiTheme="majorHAnsi" w:hAnsiTheme="majorHAnsi" w:cstheme="majorHAnsi"/>
          <w:u w:val="single"/>
        </w:rPr>
        <w:t>immediately surrendered</w:t>
      </w:r>
      <w:r w:rsidR="0041555A" w:rsidRPr="007512A1">
        <w:rPr>
          <w:rFonts w:asciiTheme="majorHAnsi" w:hAnsiTheme="majorHAnsi" w:cstheme="majorHAnsi"/>
        </w:rPr>
        <w:t xml:space="preserve"> and we disbanded their military, stopping the tech advances that THEY had in the pipeline.</w:t>
      </w:r>
    </w:p>
    <w:p w14:paraId="252625B2" w14:textId="77777777" w:rsidR="0041555A" w:rsidRPr="007512A1" w:rsidRDefault="0041555A" w:rsidP="0041555A">
      <w:pPr>
        <w:pStyle w:val="Heading4"/>
        <w:rPr>
          <w:rFonts w:asciiTheme="majorHAnsi" w:hAnsiTheme="majorHAnsi" w:cstheme="majorHAnsi"/>
          <w:u w:val="single"/>
        </w:rPr>
      </w:pPr>
      <w:r w:rsidRPr="007512A1">
        <w:rPr>
          <w:rFonts w:asciiTheme="majorHAnsi" w:hAnsiTheme="majorHAnsi" w:cstheme="majorHAnsi"/>
        </w:rPr>
        <w:t xml:space="preserve">Russia without nukes couldn’t compete with us on </w:t>
      </w:r>
      <w:r w:rsidRPr="007512A1">
        <w:rPr>
          <w:rFonts w:asciiTheme="majorHAnsi" w:hAnsiTheme="majorHAnsi" w:cstheme="majorHAnsi"/>
          <w:u w:val="single"/>
        </w:rPr>
        <w:t>anything</w:t>
      </w:r>
    </w:p>
    <w:p w14:paraId="4380D21D"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Weitz 18 [Richard</w:t>
      </w:r>
      <w:r w:rsidRPr="007512A1">
        <w:rPr>
          <w:rFonts w:asciiTheme="majorHAnsi" w:hAnsiTheme="majorHAnsi" w:cstheme="majorHAnsi"/>
        </w:rPr>
        <w:t xml:space="preserve">, Director, Center for Political-Military Analysis @ Hudson, “Exploiting Sino-Russian Nuclear Divergence,” Hudson, </w:t>
      </w:r>
      <w:hyperlink r:id="rId45" w:history="1">
        <w:r w:rsidRPr="007512A1">
          <w:rPr>
            <w:rStyle w:val="Hyperlink"/>
            <w:rFonts w:asciiTheme="majorHAnsi" w:hAnsiTheme="majorHAnsi" w:cstheme="majorHAnsi"/>
            <w:color w:val="000000"/>
            <w:u w:val="single"/>
          </w:rPr>
          <w:t>https://www.hudson.org/research/14601-exploiting-sino-russian-nuclear-divergence</w:t>
        </w:r>
      </w:hyperlink>
      <w:r w:rsidRPr="007512A1">
        <w:rPr>
          <w:rFonts w:asciiTheme="majorHAnsi" w:hAnsiTheme="majorHAnsi" w:cstheme="majorHAnsi"/>
        </w:rPr>
        <w:t>]</w:t>
      </w:r>
    </w:p>
    <w:p w14:paraId="40098212" w14:textId="77777777" w:rsidR="0041555A" w:rsidRPr="007512A1" w:rsidRDefault="0041555A" w:rsidP="0041555A">
      <w:pPr>
        <w:rPr>
          <w:rFonts w:asciiTheme="majorHAnsi" w:hAnsiTheme="majorHAnsi" w:cstheme="majorHAnsi"/>
          <w:u w:val="single"/>
        </w:rPr>
      </w:pPr>
      <w:r w:rsidRPr="007512A1">
        <w:rPr>
          <w:rFonts w:asciiTheme="majorHAnsi" w:hAnsiTheme="majorHAnsi" w:cstheme="majorHAnsi"/>
        </w:rPr>
        <w:t xml:space="preserve">Several possible reasons explain these contrasting responses. First, </w:t>
      </w:r>
      <w:r w:rsidRPr="00CF3CF3">
        <w:rPr>
          <w:rStyle w:val="StyleUnderline"/>
          <w:rFonts w:asciiTheme="majorHAnsi" w:hAnsiTheme="majorHAnsi" w:cstheme="majorHAnsi"/>
          <w:highlight w:val="cyan"/>
        </w:rPr>
        <w:t>Russian leaders are preoccupied with nuclear</w:t>
      </w:r>
      <w:r w:rsidRPr="007512A1">
        <w:rPr>
          <w:rStyle w:val="StyleUnderline"/>
          <w:rFonts w:asciiTheme="majorHAnsi" w:hAnsiTheme="majorHAnsi" w:cstheme="majorHAnsi"/>
        </w:rPr>
        <w:t xml:space="preserve"> capabilities because </w:t>
      </w:r>
      <w:r w:rsidRPr="00CF3CF3">
        <w:rPr>
          <w:rStyle w:val="StyleUnderline"/>
          <w:rFonts w:asciiTheme="majorHAnsi" w:hAnsiTheme="majorHAnsi" w:cstheme="majorHAnsi"/>
          <w:highlight w:val="cyan"/>
        </w:rPr>
        <w:t xml:space="preserve">Moscow </w:t>
      </w:r>
      <w:r w:rsidRPr="00CF3CF3">
        <w:rPr>
          <w:rStyle w:val="Emphasis"/>
          <w:rFonts w:asciiTheme="majorHAnsi" w:hAnsiTheme="majorHAnsi" w:cstheme="majorHAnsi"/>
          <w:highlight w:val="cyan"/>
        </w:rPr>
        <w:t>relies on them to maintain great power status</w:t>
      </w:r>
      <w:r w:rsidRPr="00CF3CF3">
        <w:rPr>
          <w:rFonts w:asciiTheme="majorHAnsi" w:hAnsiTheme="majorHAnsi" w:cstheme="majorHAnsi"/>
          <w:highlight w:val="cyan"/>
        </w:rPr>
        <w:t xml:space="preserve">. </w:t>
      </w:r>
      <w:r w:rsidRPr="00CF3CF3">
        <w:rPr>
          <w:rStyle w:val="Emphasis"/>
          <w:rFonts w:asciiTheme="majorHAnsi" w:hAnsiTheme="majorHAnsi" w:cstheme="majorHAnsi"/>
          <w:highlight w:val="cyan"/>
        </w:rPr>
        <w:t>Without nuclear weapons</w:t>
      </w:r>
      <w:r w:rsidRPr="007512A1">
        <w:rPr>
          <w:rFonts w:asciiTheme="majorHAnsi" w:hAnsiTheme="majorHAnsi" w:cstheme="majorHAnsi"/>
        </w:rPr>
        <w:t xml:space="preserve">, </w:t>
      </w:r>
      <w:r w:rsidRPr="00CF3CF3">
        <w:rPr>
          <w:rStyle w:val="StyleUnderline"/>
          <w:rFonts w:asciiTheme="majorHAnsi" w:hAnsiTheme="majorHAnsi" w:cstheme="majorHAnsi"/>
          <w:highlight w:val="cyan"/>
        </w:rPr>
        <w:t>Russians</w:t>
      </w:r>
      <w:r w:rsidRPr="007512A1">
        <w:rPr>
          <w:rStyle w:val="StyleUnderline"/>
          <w:rFonts w:asciiTheme="majorHAnsi" w:hAnsiTheme="majorHAnsi" w:cstheme="majorHAnsi"/>
        </w:rPr>
        <w:t xml:space="preserve"> rightly </w:t>
      </w:r>
      <w:r w:rsidRPr="00CF3CF3">
        <w:rPr>
          <w:rStyle w:val="StyleUnderline"/>
          <w:rFonts w:asciiTheme="majorHAnsi" w:hAnsiTheme="majorHAnsi" w:cstheme="majorHAnsi"/>
          <w:highlight w:val="cyan"/>
        </w:rPr>
        <w:t xml:space="preserve">fear their country would become a </w:t>
      </w:r>
      <w:r w:rsidRPr="00CF3CF3">
        <w:rPr>
          <w:rStyle w:val="Emphasis"/>
          <w:rFonts w:asciiTheme="majorHAnsi" w:hAnsiTheme="majorHAnsi" w:cstheme="majorHAnsi"/>
          <w:highlight w:val="cyan"/>
        </w:rPr>
        <w:t>regional power</w:t>
      </w:r>
      <w:r w:rsidRPr="00CF3CF3">
        <w:rPr>
          <w:rStyle w:val="StyleUnderline"/>
          <w:rFonts w:asciiTheme="majorHAnsi" w:hAnsiTheme="majorHAnsi" w:cstheme="majorHAnsi"/>
          <w:highlight w:val="cyan"/>
        </w:rPr>
        <w:t xml:space="preserve"> of </w:t>
      </w:r>
      <w:r w:rsidRPr="00CF3CF3">
        <w:rPr>
          <w:rStyle w:val="Emphasis"/>
          <w:rFonts w:asciiTheme="majorHAnsi" w:hAnsiTheme="majorHAnsi" w:cstheme="majorHAnsi"/>
          <w:highlight w:val="cyan"/>
        </w:rPr>
        <w:t>limited</w:t>
      </w:r>
      <w:r w:rsidRPr="007512A1">
        <w:rPr>
          <w:rStyle w:val="Emphasis"/>
          <w:rFonts w:asciiTheme="majorHAnsi" w:hAnsiTheme="majorHAnsi" w:cstheme="majorHAnsi"/>
        </w:rPr>
        <w:t xml:space="preserve"> international </w:t>
      </w:r>
      <w:r w:rsidRPr="00CF3CF3">
        <w:rPr>
          <w:rStyle w:val="Emphasis"/>
          <w:rFonts w:asciiTheme="majorHAnsi" w:hAnsiTheme="majorHAnsi" w:cstheme="majorHAnsi"/>
          <w:highlight w:val="cyan"/>
        </w:rPr>
        <w:t>influence</w:t>
      </w:r>
      <w:r w:rsidRPr="007512A1">
        <w:rPr>
          <w:rFonts w:asciiTheme="majorHAnsi" w:hAnsiTheme="majorHAnsi" w:cstheme="majorHAnsi"/>
        </w:rPr>
        <w:t xml:space="preserve"> – the dread of Russian strategists.</w:t>
      </w:r>
    </w:p>
    <w:p w14:paraId="47CFB6B8"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They wouldn’t even be a </w:t>
      </w:r>
      <w:r w:rsidRPr="007512A1">
        <w:rPr>
          <w:rFonts w:asciiTheme="majorHAnsi" w:hAnsiTheme="majorHAnsi" w:cstheme="majorHAnsi"/>
          <w:u w:val="single"/>
        </w:rPr>
        <w:t>sovereign state</w:t>
      </w:r>
    </w:p>
    <w:p w14:paraId="06A183F1"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Couretas 9 [John</w:t>
      </w:r>
      <w:r w:rsidRPr="007512A1">
        <w:rPr>
          <w:rFonts w:asciiTheme="majorHAnsi" w:hAnsiTheme="majorHAnsi" w:cstheme="majorHAnsi"/>
        </w:rPr>
        <w:t xml:space="preserve">, “Patriarch Kirill: Russia needs nuclear weapons”, </w:t>
      </w:r>
      <w:hyperlink r:id="rId46" w:history="1">
        <w:r w:rsidRPr="007512A1">
          <w:rPr>
            <w:rStyle w:val="Hyperlink"/>
            <w:rFonts w:asciiTheme="majorHAnsi" w:hAnsiTheme="majorHAnsi" w:cstheme="majorHAnsi"/>
            <w:color w:val="000000"/>
            <w:u w:val="single"/>
          </w:rPr>
          <w:t>http://www.aoiusa.org/patriarch-kirill-russia-needs-nuclear-weapons</w:t>
        </w:r>
      </w:hyperlink>
      <w:r w:rsidRPr="007512A1">
        <w:rPr>
          <w:rFonts w:asciiTheme="majorHAnsi" w:hAnsiTheme="majorHAnsi" w:cstheme="majorHAnsi"/>
        </w:rPr>
        <w:t>]</w:t>
      </w:r>
    </w:p>
    <w:p w14:paraId="7D4F78E2" w14:textId="77777777" w:rsidR="0041555A" w:rsidRPr="007512A1" w:rsidRDefault="0041555A" w:rsidP="0041555A">
      <w:pPr>
        <w:rPr>
          <w:rFonts w:asciiTheme="majorHAnsi" w:hAnsiTheme="majorHAnsi" w:cstheme="majorHAnsi"/>
          <w:sz w:val="16"/>
        </w:rPr>
      </w:pPr>
      <w:r w:rsidRPr="007512A1">
        <w:rPr>
          <w:rFonts w:asciiTheme="majorHAnsi" w:hAnsiTheme="majorHAnsi" w:cstheme="majorHAnsi"/>
          <w:sz w:val="16"/>
        </w:rPr>
        <w:t xml:space="preserve">The head of Russia’s Orthodox Church said on Friday that Russia needed nuclear weapons. </w:t>
      </w:r>
      <w:r w:rsidRPr="007512A1">
        <w:rPr>
          <w:rStyle w:val="StyleUnderline"/>
          <w:rFonts w:asciiTheme="majorHAnsi" w:hAnsiTheme="majorHAnsi" w:cstheme="majorHAnsi"/>
        </w:rPr>
        <w:t>Speaking in the Volga Region town of Sarov</w:t>
      </w:r>
      <w:r w:rsidRPr="007512A1">
        <w:rPr>
          <w:rFonts w:asciiTheme="majorHAnsi" w:hAnsiTheme="majorHAnsi" w:cstheme="majorHAnsi"/>
          <w:sz w:val="16"/>
        </w:rPr>
        <w:t xml:space="preserve">, Patriarch </w:t>
      </w:r>
      <w:r w:rsidRPr="00CF3CF3">
        <w:rPr>
          <w:rStyle w:val="StyleUnderline"/>
          <w:rFonts w:asciiTheme="majorHAnsi" w:hAnsiTheme="majorHAnsi" w:cstheme="majorHAnsi"/>
          <w:highlight w:val="cyan"/>
        </w:rPr>
        <w:t>Kirill of Moscow</w:t>
      </w:r>
      <w:r w:rsidRPr="007512A1">
        <w:rPr>
          <w:rFonts w:asciiTheme="majorHAnsi" w:hAnsiTheme="majorHAnsi" w:cstheme="majorHAnsi"/>
          <w:sz w:val="16"/>
        </w:rPr>
        <w:t xml:space="preserve"> and All Russia </w:t>
      </w:r>
      <w:r w:rsidRPr="00CF3CF3">
        <w:rPr>
          <w:rStyle w:val="StyleUnderline"/>
          <w:rFonts w:asciiTheme="majorHAnsi" w:hAnsiTheme="majorHAnsi" w:cstheme="majorHAnsi"/>
          <w:highlight w:val="cyan"/>
        </w:rPr>
        <w:t>said</w:t>
      </w:r>
      <w:r w:rsidRPr="007512A1">
        <w:rPr>
          <w:rStyle w:val="StyleUnderline"/>
          <w:rFonts w:asciiTheme="majorHAnsi" w:hAnsiTheme="majorHAnsi" w:cstheme="majorHAnsi"/>
        </w:rPr>
        <w:t xml:space="preserve"> that</w:t>
      </w:r>
      <w:r w:rsidRPr="007512A1">
        <w:rPr>
          <w:rFonts w:asciiTheme="majorHAnsi" w:hAnsiTheme="majorHAnsi" w:cstheme="majorHAnsi"/>
          <w:sz w:val="16"/>
        </w:rPr>
        <w:t xml:space="preserve"> while the Church was in favor of “a world without weapons,” </w:t>
      </w:r>
      <w:r w:rsidRPr="00CF3CF3">
        <w:rPr>
          <w:rStyle w:val="Emphasis"/>
          <w:rFonts w:asciiTheme="majorHAnsi" w:hAnsiTheme="majorHAnsi" w:cstheme="majorHAnsi"/>
          <w:highlight w:val="cyan"/>
        </w:rPr>
        <w:t>Russia required nuclear arms</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to ensure that it was able to “</w:t>
      </w:r>
      <w:r w:rsidRPr="00CF3CF3">
        <w:rPr>
          <w:rStyle w:val="Emphasis"/>
          <w:rFonts w:asciiTheme="majorHAnsi" w:hAnsiTheme="majorHAnsi" w:cstheme="majorHAnsi"/>
          <w:highlight w:val="cyan"/>
        </w:rPr>
        <w:t>remain a sovereign state</w:t>
      </w:r>
      <w:r w:rsidRPr="007512A1">
        <w:rPr>
          <w:rStyle w:val="StyleUnderline"/>
          <w:rFonts w:asciiTheme="majorHAnsi" w:hAnsiTheme="majorHAnsi" w:cstheme="majorHAnsi"/>
        </w:rPr>
        <w:t>.” Sarov is the center of Russia’s nuclear weapon industry</w:t>
      </w:r>
      <w:r w:rsidRPr="007512A1">
        <w:rPr>
          <w:rFonts w:asciiTheme="majorHAnsi" w:hAnsiTheme="majorHAnsi" w:cstheme="majorHAnsi"/>
          <w:sz w:val="16"/>
        </w:rPr>
        <w:t xml:space="preserve"> and closed to foreigners. Speaking before several thousand young people, the patriarch </w:t>
      </w:r>
      <w:proofErr w:type="gramStart"/>
      <w:r w:rsidRPr="007512A1">
        <w:rPr>
          <w:rFonts w:asciiTheme="majorHAnsi" w:hAnsiTheme="majorHAnsi" w:cstheme="majorHAnsi"/>
          <w:sz w:val="16"/>
        </w:rPr>
        <w:t>said</w:t>
      </w:r>
      <w:proofErr w:type="gramEnd"/>
      <w:r w:rsidRPr="007512A1">
        <w:rPr>
          <w:rFonts w:asciiTheme="majorHAnsi" w:hAnsiTheme="majorHAnsi" w:cstheme="majorHAnsi"/>
          <w:sz w:val="16"/>
        </w:rPr>
        <w:t xml:space="preserve"> “the reason for war is sin and evil in man’s heart,” and that peace can only be guaranteed by “fighting against sin.” “</w:t>
      </w:r>
      <w:r w:rsidRPr="00CF3CF3">
        <w:rPr>
          <w:rStyle w:val="StyleUnderline"/>
          <w:rFonts w:asciiTheme="majorHAnsi" w:hAnsiTheme="majorHAnsi" w:cstheme="majorHAnsi"/>
          <w:highlight w:val="cyan"/>
        </w:rPr>
        <w:t>You can have excellently developed systems of international law</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international organizations, </w:t>
      </w:r>
      <w:r w:rsidRPr="00CF3CF3">
        <w:rPr>
          <w:rStyle w:val="Emphasis"/>
          <w:rFonts w:asciiTheme="majorHAnsi" w:hAnsiTheme="majorHAnsi" w:cstheme="majorHAnsi"/>
          <w:highlight w:val="cyan"/>
        </w:rPr>
        <w:t>but fall into the abyss of war</w:t>
      </w:r>
      <w:r w:rsidRPr="007512A1">
        <w:rPr>
          <w:rFonts w:asciiTheme="majorHAnsi" w:hAnsiTheme="majorHAnsi" w:cstheme="majorHAnsi"/>
          <w:sz w:val="16"/>
        </w:rPr>
        <w:t>,” he added.</w:t>
      </w:r>
    </w:p>
    <w:p w14:paraId="6CDD691D" w14:textId="77777777" w:rsidR="0041555A" w:rsidRPr="007512A1" w:rsidRDefault="0041555A" w:rsidP="0041555A">
      <w:pPr>
        <w:pStyle w:val="Analytics"/>
        <w:rPr>
          <w:rFonts w:asciiTheme="majorHAnsi" w:hAnsiTheme="majorHAnsi" w:cstheme="majorHAnsi"/>
        </w:rPr>
      </w:pPr>
      <w:r w:rsidRPr="007512A1">
        <w:rPr>
          <w:rFonts w:asciiTheme="majorHAnsi" w:hAnsiTheme="majorHAnsi" w:cstheme="majorHAnsi"/>
        </w:rPr>
        <w:t xml:space="preserve">If conventional war with Russia started </w:t>
      </w:r>
      <w:r w:rsidRPr="007512A1">
        <w:rPr>
          <w:rFonts w:asciiTheme="majorHAnsi" w:hAnsiTheme="majorHAnsi" w:cstheme="majorHAnsi"/>
          <w:u w:val="single"/>
        </w:rPr>
        <w:t>or</w:t>
      </w:r>
      <w:r w:rsidRPr="007512A1">
        <w:rPr>
          <w:rFonts w:asciiTheme="majorHAnsi" w:hAnsiTheme="majorHAnsi" w:cstheme="majorHAnsi"/>
        </w:rPr>
        <w:t xml:space="preserve"> was imminent, the </w:t>
      </w:r>
      <w:r w:rsidRPr="007512A1">
        <w:rPr>
          <w:rFonts w:asciiTheme="majorHAnsi" w:hAnsiTheme="majorHAnsi" w:cstheme="majorHAnsi"/>
          <w:u w:val="single"/>
        </w:rPr>
        <w:t>US would use nukes first</w:t>
      </w:r>
      <w:r w:rsidRPr="007512A1">
        <w:rPr>
          <w:rFonts w:asciiTheme="majorHAnsi" w:hAnsiTheme="majorHAnsi" w:cstheme="majorHAnsi"/>
        </w:rPr>
        <w:t xml:space="preserve">. The </w:t>
      </w:r>
      <w:r w:rsidRPr="007512A1">
        <w:rPr>
          <w:rFonts w:asciiTheme="majorHAnsi" w:hAnsiTheme="majorHAnsi" w:cstheme="majorHAnsi"/>
          <w:u w:val="single"/>
        </w:rPr>
        <w:t>Pentagon</w:t>
      </w:r>
      <w:r w:rsidRPr="007512A1">
        <w:rPr>
          <w:rFonts w:asciiTheme="majorHAnsi" w:hAnsiTheme="majorHAnsi" w:cstheme="majorHAnsi"/>
        </w:rPr>
        <w:t xml:space="preserve"> would feel </w:t>
      </w:r>
      <w:r w:rsidRPr="007512A1">
        <w:rPr>
          <w:rFonts w:asciiTheme="majorHAnsi" w:hAnsiTheme="majorHAnsi" w:cstheme="majorHAnsi"/>
          <w:u w:val="single"/>
        </w:rPr>
        <w:t>pressured</w:t>
      </w:r>
      <w:r w:rsidRPr="007512A1">
        <w:rPr>
          <w:rFonts w:asciiTheme="majorHAnsi" w:hAnsiTheme="majorHAnsi" w:cstheme="majorHAnsi"/>
        </w:rPr>
        <w:t xml:space="preserve"> to conduct a </w:t>
      </w:r>
      <w:r w:rsidRPr="007512A1">
        <w:rPr>
          <w:rFonts w:asciiTheme="majorHAnsi" w:hAnsiTheme="majorHAnsi" w:cstheme="majorHAnsi"/>
          <w:u w:val="single"/>
        </w:rPr>
        <w:t>damage-limitation strike</w:t>
      </w:r>
      <w:r w:rsidRPr="007512A1">
        <w:rPr>
          <w:rFonts w:asciiTheme="majorHAnsi" w:hAnsiTheme="majorHAnsi" w:cstheme="majorHAnsi"/>
        </w:rPr>
        <w:t xml:space="preserve"> on Russia because it’s a </w:t>
      </w:r>
      <w:r w:rsidRPr="007512A1">
        <w:rPr>
          <w:rFonts w:asciiTheme="majorHAnsi" w:hAnsiTheme="majorHAnsi" w:cstheme="majorHAnsi"/>
          <w:u w:val="single"/>
        </w:rPr>
        <w:t>core element</w:t>
      </w:r>
      <w:r w:rsidRPr="007512A1">
        <w:rPr>
          <w:rFonts w:asciiTheme="majorHAnsi" w:hAnsiTheme="majorHAnsi" w:cstheme="majorHAnsi"/>
        </w:rPr>
        <w:t xml:space="preserve"> of our warfighting policy here is </w:t>
      </w:r>
      <w:r w:rsidRPr="007512A1">
        <w:rPr>
          <w:rFonts w:asciiTheme="majorHAnsi" w:hAnsiTheme="majorHAnsi" w:cstheme="majorHAnsi"/>
          <w:u w:val="single"/>
        </w:rPr>
        <w:t>MORE</w:t>
      </w:r>
      <w:r w:rsidRPr="007512A1">
        <w:rPr>
          <w:rFonts w:asciiTheme="majorHAnsi" w:hAnsiTheme="majorHAnsi" w:cstheme="majorHAnsi"/>
        </w:rPr>
        <w:t xml:space="preserve"> ev. </w:t>
      </w:r>
    </w:p>
    <w:p w14:paraId="051676D9"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Oliker 18 [Olga</w:t>
      </w:r>
      <w:r w:rsidRPr="007512A1">
        <w:rPr>
          <w:rFonts w:asciiTheme="majorHAnsi" w:hAnsiTheme="majorHAnsi" w:cstheme="majorHAnsi"/>
        </w:rPr>
        <w:t xml:space="preserve">, senior associate of the Russia and Eurasia Program at the Center for Strategic and International Studies, “The Nuclear Posture Review and Russian ‘De-Escalation:’ A Dangerous Solution to a Nonexistent Problem,” War on the Rocks, </w:t>
      </w:r>
      <w:hyperlink r:id="rId47" w:history="1">
        <w:r w:rsidRPr="007512A1">
          <w:rPr>
            <w:rStyle w:val="Hyperlink"/>
            <w:rFonts w:asciiTheme="majorHAnsi" w:hAnsiTheme="majorHAnsi" w:cstheme="majorHAnsi"/>
            <w:color w:val="000000"/>
            <w:u w:val="single"/>
          </w:rPr>
          <w:t>https://warontherocks.com/2018/02/nuclear-posture-review-russian-de-escalation-dangerous-solution-nonexistent-problem</w:t>
        </w:r>
      </w:hyperlink>
      <w:r w:rsidRPr="007512A1">
        <w:rPr>
          <w:rFonts w:asciiTheme="majorHAnsi" w:hAnsiTheme="majorHAnsi" w:cstheme="majorHAnsi"/>
        </w:rPr>
        <w:t>]</w:t>
      </w:r>
    </w:p>
    <w:p w14:paraId="49DA194E" w14:textId="77777777" w:rsidR="0041555A" w:rsidRPr="007512A1" w:rsidRDefault="0041555A" w:rsidP="0041555A">
      <w:pPr>
        <w:rPr>
          <w:rStyle w:val="Emphasis"/>
          <w:rFonts w:asciiTheme="majorHAnsi" w:hAnsiTheme="majorHAnsi" w:cstheme="majorHAnsi"/>
        </w:rPr>
      </w:pPr>
      <w:r w:rsidRPr="007512A1">
        <w:rPr>
          <w:rFonts w:asciiTheme="majorHAnsi" w:hAnsiTheme="majorHAnsi" w:cstheme="majorHAnsi"/>
          <w:sz w:val="16"/>
        </w:rPr>
        <w:t xml:space="preserve">Second, the argument that capabilities prove intent works both ways. </w:t>
      </w:r>
      <w:r w:rsidRPr="007512A1">
        <w:rPr>
          <w:rStyle w:val="StyleUnderline"/>
          <w:rFonts w:asciiTheme="majorHAnsi" w:hAnsiTheme="majorHAnsi" w:cstheme="majorHAnsi"/>
        </w:rPr>
        <w:t>The United States</w:t>
      </w:r>
      <w:r w:rsidRPr="007512A1">
        <w:rPr>
          <w:rFonts w:asciiTheme="majorHAnsi" w:hAnsiTheme="majorHAnsi" w:cstheme="majorHAnsi"/>
          <w:sz w:val="16"/>
        </w:rPr>
        <w:t xml:space="preserve"> also </w:t>
      </w:r>
      <w:r w:rsidRPr="007512A1">
        <w:rPr>
          <w:rStyle w:val="StyleUnderline"/>
          <w:rFonts w:asciiTheme="majorHAnsi" w:hAnsiTheme="majorHAnsi" w:cstheme="majorHAnsi"/>
        </w:rPr>
        <w:t>has low-yield nuclear capabilities</w:t>
      </w:r>
      <w:r w:rsidRPr="007512A1">
        <w:rPr>
          <w:rFonts w:asciiTheme="majorHAnsi" w:hAnsiTheme="majorHAnsi" w:cstheme="majorHAnsi"/>
          <w:sz w:val="16"/>
        </w:rPr>
        <w:t xml:space="preserve"> (and will have more if proponents have their way). </w:t>
      </w:r>
      <w:r w:rsidRPr="00CF3CF3">
        <w:rPr>
          <w:rStyle w:val="Emphasis"/>
          <w:rFonts w:asciiTheme="majorHAnsi" w:hAnsiTheme="majorHAnsi" w:cstheme="majorHAnsi"/>
          <w:highlight w:val="cyan"/>
        </w:rPr>
        <w:t>Should Russia</w:t>
      </w:r>
      <w:r w:rsidRPr="007512A1">
        <w:rPr>
          <w:rFonts w:asciiTheme="majorHAnsi" w:hAnsiTheme="majorHAnsi" w:cstheme="majorHAnsi"/>
          <w:sz w:val="16"/>
        </w:rPr>
        <w:t xml:space="preserve"> therefore </w:t>
      </w:r>
      <w:r w:rsidRPr="00CF3CF3">
        <w:rPr>
          <w:rStyle w:val="StyleUnderline"/>
          <w:rFonts w:asciiTheme="majorHAnsi" w:hAnsiTheme="majorHAnsi" w:cstheme="majorHAnsi"/>
          <w:highlight w:val="cyan"/>
        </w:rPr>
        <w:t>expect the United States to use nuclear weapons</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first</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if American conventional forces were losing,</w:t>
      </w:r>
      <w:r w:rsidRPr="007512A1">
        <w:rPr>
          <w:rStyle w:val="StyleUnderline"/>
          <w:rFonts w:asciiTheme="majorHAnsi" w:hAnsiTheme="majorHAnsi" w:cstheme="majorHAnsi"/>
        </w:rPr>
        <w:t xml:space="preserve"> say </w:t>
      </w:r>
      <w:r w:rsidRPr="00CF3CF3">
        <w:rPr>
          <w:rStyle w:val="StyleUnderline"/>
          <w:rFonts w:asciiTheme="majorHAnsi" w:hAnsiTheme="majorHAnsi" w:cstheme="majorHAnsi"/>
          <w:highlight w:val="cyan"/>
        </w:rPr>
        <w:t>in a fight against Russia</w:t>
      </w:r>
      <w:r w:rsidRPr="007512A1">
        <w:rPr>
          <w:rStyle w:val="StyleUnderline"/>
          <w:rFonts w:asciiTheme="majorHAnsi" w:hAnsiTheme="majorHAnsi" w:cstheme="majorHAnsi"/>
        </w:rPr>
        <w:t xml:space="preserve"> over Ukraine</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Indeed</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such an approach would be consistent with the American doctrine outlined in the</w:t>
      </w:r>
      <w:r w:rsidRPr="007512A1">
        <w:rPr>
          <w:rStyle w:val="Emphasis"/>
          <w:rFonts w:asciiTheme="majorHAnsi" w:hAnsiTheme="majorHAnsi" w:cstheme="majorHAnsi"/>
        </w:rPr>
        <w:t xml:space="preserve"> new </w:t>
      </w:r>
      <w:r w:rsidRPr="00CF3CF3">
        <w:rPr>
          <w:rStyle w:val="Emphasis"/>
          <w:rFonts w:asciiTheme="majorHAnsi" w:hAnsiTheme="majorHAnsi" w:cstheme="majorHAnsi"/>
          <w:highlight w:val="cyan"/>
        </w:rPr>
        <w:t>N</w:t>
      </w:r>
      <w:r w:rsidRPr="007512A1">
        <w:rPr>
          <w:rStyle w:val="Emphasis"/>
          <w:rFonts w:asciiTheme="majorHAnsi" w:hAnsiTheme="majorHAnsi" w:cstheme="majorHAnsi"/>
        </w:rPr>
        <w:t xml:space="preserve">uclear </w:t>
      </w:r>
      <w:r w:rsidRPr="00CF3CF3">
        <w:rPr>
          <w:rStyle w:val="Emphasis"/>
          <w:rFonts w:asciiTheme="majorHAnsi" w:hAnsiTheme="majorHAnsi" w:cstheme="majorHAnsi"/>
          <w:highlight w:val="cyan"/>
        </w:rPr>
        <w:t>P</w:t>
      </w:r>
      <w:r w:rsidRPr="007512A1">
        <w:rPr>
          <w:rStyle w:val="Emphasis"/>
          <w:rFonts w:asciiTheme="majorHAnsi" w:hAnsiTheme="majorHAnsi" w:cstheme="majorHAnsi"/>
        </w:rPr>
        <w:t xml:space="preserve">osture </w:t>
      </w:r>
      <w:r w:rsidRPr="00CF3CF3">
        <w:rPr>
          <w:rStyle w:val="Emphasis"/>
          <w:rFonts w:asciiTheme="majorHAnsi" w:hAnsiTheme="majorHAnsi" w:cstheme="majorHAnsi"/>
          <w:highlight w:val="cyan"/>
        </w:rPr>
        <w:t>R</w:t>
      </w:r>
      <w:r w:rsidRPr="007512A1">
        <w:rPr>
          <w:rStyle w:val="Emphasis"/>
          <w:rFonts w:asciiTheme="majorHAnsi" w:hAnsiTheme="majorHAnsi" w:cstheme="majorHAnsi"/>
        </w:rPr>
        <w:t>eview.</w:t>
      </w:r>
    </w:p>
    <w:p w14:paraId="4F09A133"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We go first.</w:t>
      </w:r>
    </w:p>
    <w:p w14:paraId="3F79EF87"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Roberts 17</w:t>
      </w:r>
      <w:r w:rsidRPr="007512A1">
        <w:rPr>
          <w:rFonts w:asciiTheme="majorHAnsi" w:hAnsiTheme="majorHAnsi" w:cstheme="majorHAnsi"/>
        </w:rPr>
        <w:t xml:space="preserve"> [PhD @ University of Virginia, former assistant secretary of the Treasury for Economic Policy and associate editor of The Wall Street Journal, “Washington Plans to Nuke Russia and China,” PCR, </w:t>
      </w:r>
      <w:hyperlink r:id="rId48" w:history="1">
        <w:r w:rsidRPr="007512A1">
          <w:rPr>
            <w:rStyle w:val="Hyperlink"/>
            <w:rFonts w:asciiTheme="majorHAnsi" w:hAnsiTheme="majorHAnsi" w:cstheme="majorHAnsi"/>
            <w:color w:val="000000"/>
            <w:u w:val="single"/>
          </w:rPr>
          <w:t>https://www.paulcraigroberts.org/2017/04/27/washington-plans-nuke-russia-china</w:t>
        </w:r>
      </w:hyperlink>
      <w:r w:rsidRPr="007512A1">
        <w:rPr>
          <w:rFonts w:asciiTheme="majorHAnsi" w:hAnsiTheme="majorHAnsi" w:cstheme="majorHAnsi"/>
        </w:rPr>
        <w:t>]</w:t>
      </w:r>
    </w:p>
    <w:p w14:paraId="43E6EB41" w14:textId="77777777" w:rsidR="0041555A" w:rsidRPr="007512A1" w:rsidRDefault="0041555A" w:rsidP="0041555A">
      <w:pPr>
        <w:rPr>
          <w:rFonts w:asciiTheme="majorHAnsi" w:hAnsiTheme="majorHAnsi" w:cstheme="majorHAnsi"/>
          <w:sz w:val="16"/>
        </w:rPr>
      </w:pPr>
      <w:r w:rsidRPr="007512A1">
        <w:rPr>
          <w:rFonts w:asciiTheme="majorHAnsi" w:hAnsiTheme="majorHAnsi" w:cstheme="majorHAnsi"/>
          <w:sz w:val="16"/>
        </w:rPr>
        <w:t xml:space="preserve">Not everyone likes to hear about the threat of nuclear war. Some find refuge in denial and say that nuclear war is impossible because it makes no sense. Unfortunately, humankind has a long record of doing things that make no sense. In previous posts in recent </w:t>
      </w:r>
      <w:proofErr w:type="gramStart"/>
      <w:r w:rsidRPr="007512A1">
        <w:rPr>
          <w:rFonts w:asciiTheme="majorHAnsi" w:hAnsiTheme="majorHAnsi" w:cstheme="majorHAnsi"/>
          <w:sz w:val="16"/>
        </w:rPr>
        <w:t>years</w:t>
      </w:r>
      <w:proofErr w:type="gramEnd"/>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I have pointed out</w:t>
      </w:r>
      <w:r w:rsidRPr="007512A1">
        <w:rPr>
          <w:rStyle w:val="StyleUnderline"/>
          <w:rFonts w:asciiTheme="majorHAnsi" w:hAnsiTheme="majorHAnsi" w:cstheme="majorHAnsi"/>
        </w:rPr>
        <w:t xml:space="preserve"> both </w:t>
      </w:r>
      <w:r w:rsidRPr="00CF3CF3">
        <w:rPr>
          <w:rStyle w:val="Emphasis"/>
          <w:rFonts w:asciiTheme="majorHAnsi" w:hAnsiTheme="majorHAnsi" w:cstheme="majorHAnsi"/>
          <w:highlight w:val="cyan"/>
        </w:rPr>
        <w:t>written documents</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and </w:t>
      </w:r>
      <w:r w:rsidRPr="00CF3CF3">
        <w:rPr>
          <w:rStyle w:val="Emphasis"/>
          <w:rFonts w:asciiTheme="majorHAnsi" w:hAnsiTheme="majorHAnsi" w:cstheme="majorHAnsi"/>
          <w:highlight w:val="cyan"/>
        </w:rPr>
        <w:t>changes in US war doctrine</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that indicate</w:t>
      </w:r>
      <w:r w:rsidRPr="007512A1">
        <w:rPr>
          <w:rStyle w:val="StyleUnderline"/>
          <w:rFonts w:asciiTheme="majorHAnsi" w:hAnsiTheme="majorHAnsi" w:cstheme="majorHAnsi"/>
        </w:rPr>
        <w:t xml:space="preserve"> that </w:t>
      </w:r>
      <w:r w:rsidRPr="00CF3CF3">
        <w:rPr>
          <w:rStyle w:val="StyleUnderline"/>
          <w:rFonts w:asciiTheme="majorHAnsi" w:hAnsiTheme="majorHAnsi" w:cstheme="majorHAnsi"/>
          <w:highlight w:val="cyan"/>
        </w:rPr>
        <w:t xml:space="preserve">Washington is </w:t>
      </w:r>
      <w:r w:rsidRPr="00CF3CF3">
        <w:rPr>
          <w:rStyle w:val="Emphasis"/>
          <w:rFonts w:asciiTheme="majorHAnsi" w:hAnsiTheme="majorHAnsi" w:cstheme="majorHAnsi"/>
          <w:highlight w:val="cyan"/>
        </w:rPr>
        <w:t>preparing a preemptive nuclear attack</w:t>
      </w:r>
      <w:r w:rsidRPr="00CF3CF3">
        <w:rPr>
          <w:rStyle w:val="StyleUnderline"/>
          <w:rFonts w:asciiTheme="majorHAnsi" w:hAnsiTheme="majorHAnsi" w:cstheme="majorHAnsi"/>
          <w:highlight w:val="cyan"/>
        </w:rPr>
        <w:t xml:space="preserve"> on Russia</w:t>
      </w:r>
      <w:r w:rsidRPr="007512A1">
        <w:rPr>
          <w:rFonts w:asciiTheme="majorHAnsi" w:hAnsiTheme="majorHAnsi" w:cstheme="majorHAnsi"/>
          <w:sz w:val="16"/>
        </w:rPr>
        <w:t xml:space="preserve"> and China. More recently, I have shown that </w:t>
      </w:r>
      <w:r w:rsidRPr="007512A1">
        <w:rPr>
          <w:rStyle w:val="StyleUnderline"/>
          <w:rFonts w:asciiTheme="majorHAnsi" w:hAnsiTheme="majorHAnsi" w:cstheme="majorHAnsi"/>
        </w:rPr>
        <w:t xml:space="preserve">Washington’s </w:t>
      </w:r>
      <w:r w:rsidRPr="00CF3CF3">
        <w:rPr>
          <w:rStyle w:val="StyleUnderline"/>
          <w:rFonts w:asciiTheme="majorHAnsi" w:hAnsiTheme="majorHAnsi" w:cstheme="majorHAnsi"/>
          <w:highlight w:val="cyan"/>
        </w:rPr>
        <w:t>demonization of Russia</w:t>
      </w:r>
      <w:r w:rsidRPr="007512A1">
        <w:rPr>
          <w:rFonts w:asciiTheme="majorHAnsi" w:hAnsiTheme="majorHAnsi" w:cstheme="majorHAnsi"/>
          <w:sz w:val="16"/>
        </w:rPr>
        <w:t xml:space="preserve"> and President Putin, </w:t>
      </w:r>
      <w:r w:rsidRPr="007512A1">
        <w:rPr>
          <w:rStyle w:val="StyleUnderline"/>
          <w:rFonts w:asciiTheme="majorHAnsi" w:hAnsiTheme="majorHAnsi" w:cstheme="majorHAnsi"/>
        </w:rPr>
        <w:t xml:space="preserve">the incessant </w:t>
      </w:r>
      <w:r w:rsidRPr="00CF3CF3">
        <w:rPr>
          <w:rStyle w:val="StyleUnderline"/>
          <w:rFonts w:asciiTheme="majorHAnsi" w:hAnsiTheme="majorHAnsi" w:cstheme="majorHAnsi"/>
          <w:highlight w:val="cyan"/>
        </w:rPr>
        <w:t>lies about Russian deeds</w:t>
      </w:r>
      <w:r w:rsidRPr="007512A1">
        <w:rPr>
          <w:rStyle w:val="StyleUnderline"/>
          <w:rFonts w:asciiTheme="majorHAnsi" w:hAnsiTheme="majorHAnsi" w:cstheme="majorHAnsi"/>
        </w:rPr>
        <w:t xml:space="preserve"> and intentions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and the </w:t>
      </w:r>
      <w:r w:rsidRPr="00CF3CF3">
        <w:rPr>
          <w:rStyle w:val="StyleUnderline"/>
          <w:rFonts w:asciiTheme="majorHAnsi" w:hAnsiTheme="majorHAnsi" w:cstheme="majorHAnsi"/>
          <w:highlight w:val="cyan"/>
        </w:rPr>
        <w:t>refusal of Washington to cooperate with Russia</w:t>
      </w:r>
      <w:r w:rsidRPr="007512A1">
        <w:rPr>
          <w:rFonts w:asciiTheme="majorHAnsi" w:hAnsiTheme="majorHAnsi" w:cstheme="majorHAnsi"/>
          <w:sz w:val="16"/>
        </w:rPr>
        <w:t xml:space="preserve"> on any issue have convinced the Russian government that Washington is preparing the Western populations for an attack on Russia. It is obvious that China has come to the same conclusion.</w:t>
      </w:r>
    </w:p>
    <w:p w14:paraId="0CDBF4F5"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 xml:space="preserve">C3I </w:t>
      </w:r>
      <w:r w:rsidRPr="007512A1">
        <w:rPr>
          <w:rFonts w:asciiTheme="majorHAnsi" w:hAnsiTheme="majorHAnsi" w:cstheme="majorHAnsi"/>
          <w:u w:val="single"/>
        </w:rPr>
        <w:t>entanglement</w:t>
      </w:r>
      <w:r w:rsidRPr="007512A1">
        <w:rPr>
          <w:rFonts w:asciiTheme="majorHAnsi" w:hAnsiTheme="majorHAnsi" w:cstheme="majorHAnsi"/>
        </w:rPr>
        <w:t xml:space="preserve"> proves – </w:t>
      </w:r>
      <w:r w:rsidRPr="007512A1">
        <w:rPr>
          <w:rFonts w:asciiTheme="majorHAnsi" w:hAnsiTheme="majorHAnsi" w:cstheme="majorHAnsi"/>
          <w:u w:val="single"/>
        </w:rPr>
        <w:t>none</w:t>
      </w:r>
      <w:r w:rsidRPr="007512A1">
        <w:rPr>
          <w:rFonts w:asciiTheme="majorHAnsi" w:hAnsiTheme="majorHAnsi" w:cstheme="majorHAnsi"/>
        </w:rPr>
        <w:t xml:space="preserve"> of their evidence </w:t>
      </w:r>
      <w:r w:rsidRPr="007512A1">
        <w:rPr>
          <w:rFonts w:asciiTheme="majorHAnsi" w:hAnsiTheme="majorHAnsi" w:cstheme="majorHAnsi"/>
          <w:u w:val="single"/>
        </w:rPr>
        <w:t>assumes</w:t>
      </w:r>
      <w:r w:rsidRPr="007512A1">
        <w:rPr>
          <w:rFonts w:asciiTheme="majorHAnsi" w:hAnsiTheme="majorHAnsi" w:cstheme="majorHAnsi"/>
        </w:rPr>
        <w:t xml:space="preserve"> this.</w:t>
      </w:r>
    </w:p>
    <w:p w14:paraId="6D511466"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Zhao et al. 18 [Tong</w:t>
      </w:r>
      <w:r w:rsidRPr="007512A1">
        <w:rPr>
          <w:rFonts w:asciiTheme="majorHAnsi" w:hAnsiTheme="majorHAnsi" w:cstheme="majorHAnsi"/>
        </w:rPr>
        <w:t xml:space="preserve">, fellow @ Carnegie, PhD in Science, Technology, and International Affairs @ Georgia Institute of Technology, MA in International Relations @ Tsinghua University, “Reducing the Risks of Nuclear Entanglement,” </w:t>
      </w:r>
      <w:hyperlink r:id="rId49" w:history="1">
        <w:r w:rsidRPr="007512A1">
          <w:rPr>
            <w:rStyle w:val="Hyperlink"/>
            <w:rFonts w:asciiTheme="majorHAnsi" w:hAnsiTheme="majorHAnsi" w:cstheme="majorHAnsi"/>
            <w:color w:val="000000"/>
            <w:u w:val="single"/>
          </w:rPr>
          <w:t>https://carnegieendowment.org/2018/09/12/reducing-risks-of-nuclear-entanglement-pub-77236</w:t>
        </w:r>
      </w:hyperlink>
      <w:r w:rsidRPr="007512A1">
        <w:rPr>
          <w:rFonts w:asciiTheme="majorHAnsi" w:hAnsiTheme="majorHAnsi" w:cstheme="majorHAnsi"/>
        </w:rPr>
        <w:t>]</w:t>
      </w:r>
    </w:p>
    <w:p w14:paraId="5A886C23" w14:textId="77777777" w:rsidR="0041555A" w:rsidRPr="007512A1" w:rsidRDefault="0041555A" w:rsidP="0041555A">
      <w:pPr>
        <w:rPr>
          <w:rStyle w:val="StyleUnderline"/>
          <w:rFonts w:asciiTheme="majorHAnsi" w:hAnsiTheme="majorHAnsi" w:cstheme="majorHAnsi"/>
        </w:rPr>
      </w:pPr>
      <w:r w:rsidRPr="007512A1">
        <w:rPr>
          <w:rFonts w:asciiTheme="majorHAnsi" w:hAnsiTheme="majorHAnsi" w:cstheme="majorHAnsi"/>
          <w:sz w:val="16"/>
        </w:rPr>
        <w:t xml:space="preserve">Chinese or </w:t>
      </w:r>
      <w:r w:rsidRPr="007512A1">
        <w:rPr>
          <w:rStyle w:val="StyleUnderline"/>
          <w:rFonts w:asciiTheme="majorHAnsi" w:hAnsiTheme="majorHAnsi" w:cstheme="majorHAnsi"/>
        </w:rPr>
        <w:t xml:space="preserve">Russian non-nuclear strikes against the United States could also spark </w:t>
      </w:r>
      <w:r w:rsidRPr="007512A1">
        <w:rPr>
          <w:rStyle w:val="Emphasis"/>
          <w:rFonts w:asciiTheme="majorHAnsi" w:hAnsiTheme="majorHAnsi" w:cstheme="majorHAnsi"/>
        </w:rPr>
        <w:t>escalation</w:t>
      </w:r>
      <w:r w:rsidRPr="007512A1">
        <w:rPr>
          <w:rFonts w:asciiTheme="majorHAnsi" w:hAnsiTheme="majorHAnsi" w:cstheme="majorHAnsi"/>
          <w:sz w:val="16"/>
        </w:rPr>
        <w:t xml:space="preserve">—a risk that has been overlooked since the Cold War—for reasons other than crisis instability. </w:t>
      </w:r>
      <w:r w:rsidRPr="007512A1">
        <w:rPr>
          <w:rStyle w:val="StyleUnderline"/>
          <w:rFonts w:asciiTheme="majorHAnsi" w:hAnsiTheme="majorHAnsi" w:cstheme="majorHAnsi"/>
        </w:rPr>
        <w:t xml:space="preserve">The risk would be most acute </w:t>
      </w:r>
      <w:r w:rsidRPr="00CF3CF3">
        <w:rPr>
          <w:rStyle w:val="StyleUnderline"/>
          <w:rFonts w:asciiTheme="majorHAnsi" w:hAnsiTheme="majorHAnsi" w:cstheme="majorHAnsi"/>
          <w:highlight w:val="cyan"/>
        </w:rPr>
        <w:t>if</w:t>
      </w:r>
      <w:r w:rsidRPr="007512A1">
        <w:rPr>
          <w:rFonts w:asciiTheme="majorHAnsi" w:hAnsiTheme="majorHAnsi" w:cstheme="majorHAnsi"/>
          <w:sz w:val="16"/>
        </w:rPr>
        <w:t xml:space="preserve"> China or </w:t>
      </w:r>
      <w:r w:rsidRPr="00CF3CF3">
        <w:rPr>
          <w:rStyle w:val="StyleUnderline"/>
          <w:rFonts w:asciiTheme="majorHAnsi" w:hAnsiTheme="majorHAnsi" w:cstheme="majorHAnsi"/>
          <w:highlight w:val="cyan"/>
        </w:rPr>
        <w:t xml:space="preserve">Russia launched </w:t>
      </w:r>
      <w:r w:rsidRPr="00CF3CF3">
        <w:rPr>
          <w:rStyle w:val="Emphasis"/>
          <w:rFonts w:asciiTheme="majorHAnsi" w:hAnsiTheme="majorHAnsi" w:cstheme="majorHAnsi"/>
          <w:highlight w:val="cyan"/>
        </w:rPr>
        <w:t>non-nuclear attacks</w:t>
      </w:r>
      <w:r w:rsidRPr="00CF3CF3">
        <w:rPr>
          <w:rStyle w:val="StyleUnderline"/>
          <w:rFonts w:asciiTheme="majorHAnsi" w:hAnsiTheme="majorHAnsi" w:cstheme="majorHAnsi"/>
          <w:highlight w:val="cyan"/>
        </w:rPr>
        <w:t xml:space="preserve"> against</w:t>
      </w:r>
      <w:r w:rsidRPr="007512A1">
        <w:rPr>
          <w:rStyle w:val="StyleUnderline"/>
          <w:rFonts w:asciiTheme="majorHAnsi" w:hAnsiTheme="majorHAnsi" w:cstheme="majorHAnsi"/>
        </w:rPr>
        <w:t xml:space="preserve"> dual-use U.S. </w:t>
      </w:r>
      <w:r w:rsidRPr="00CF3CF3">
        <w:rPr>
          <w:rStyle w:val="StyleUnderline"/>
          <w:rFonts w:asciiTheme="majorHAnsi" w:hAnsiTheme="majorHAnsi" w:cstheme="majorHAnsi"/>
          <w:highlight w:val="cyan"/>
        </w:rPr>
        <w:t>C3I assets</w:t>
      </w:r>
      <w:r w:rsidRPr="007512A1">
        <w:rPr>
          <w:rFonts w:asciiTheme="majorHAnsi" w:hAnsiTheme="majorHAnsi" w:cstheme="majorHAnsi"/>
          <w:sz w:val="16"/>
        </w:rPr>
        <w:t xml:space="preserve"> (including early-warning and communication satellites, as well as ground-based radars and transmitters). </w:t>
      </w:r>
      <w:r w:rsidRPr="007512A1">
        <w:rPr>
          <w:rStyle w:val="StyleUnderline"/>
          <w:rFonts w:asciiTheme="majorHAnsi" w:hAnsiTheme="majorHAnsi" w:cstheme="majorHAnsi"/>
        </w:rPr>
        <w:t>Even if conducted exclusively for the purpose of winning</w:t>
      </w:r>
      <w:r w:rsidRPr="007512A1">
        <w:rPr>
          <w:rFonts w:asciiTheme="majorHAnsi" w:hAnsiTheme="majorHAnsi" w:cstheme="majorHAnsi"/>
          <w:sz w:val="16"/>
        </w:rPr>
        <w:t xml:space="preserve"> (or at least not losing) </w:t>
      </w:r>
      <w:r w:rsidRPr="007512A1">
        <w:rPr>
          <w:rStyle w:val="Emphasis"/>
          <w:rFonts w:asciiTheme="majorHAnsi" w:hAnsiTheme="majorHAnsi" w:cstheme="majorHAnsi"/>
        </w:rPr>
        <w:t>a conventional war</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such non-nuclear attacks </w:t>
      </w:r>
      <w:r w:rsidRPr="00CF3CF3">
        <w:rPr>
          <w:rStyle w:val="StyleUnderline"/>
          <w:rFonts w:asciiTheme="majorHAnsi" w:hAnsiTheme="majorHAnsi" w:cstheme="majorHAnsi"/>
          <w:highlight w:val="cyan"/>
        </w:rPr>
        <w:t>could be misinterpreted by Washington as</w:t>
      </w:r>
      <w:r w:rsidRPr="00CF3CF3">
        <w:rPr>
          <w:rFonts w:asciiTheme="majorHAnsi" w:hAnsiTheme="majorHAnsi" w:cstheme="majorHAnsi"/>
          <w:sz w:val="16"/>
          <w:highlight w:val="cyan"/>
        </w:rPr>
        <w:t xml:space="preserve"> </w:t>
      </w:r>
      <w:r w:rsidRPr="00CF3CF3">
        <w:rPr>
          <w:rStyle w:val="Emphasis"/>
          <w:rFonts w:asciiTheme="majorHAnsi" w:hAnsiTheme="majorHAnsi" w:cstheme="majorHAnsi"/>
          <w:highlight w:val="cyan"/>
        </w:rPr>
        <w:t>preparations</w:t>
      </w:r>
      <w:r w:rsidRPr="007512A1">
        <w:rPr>
          <w:rStyle w:val="Emphasis"/>
          <w:rFonts w:asciiTheme="majorHAnsi" w:hAnsiTheme="majorHAnsi" w:cstheme="majorHAnsi"/>
        </w:rPr>
        <w:t xml:space="preserve"> for nuclear use</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As a result, </w:t>
      </w:r>
      <w:r w:rsidRPr="00CF3CF3">
        <w:rPr>
          <w:rStyle w:val="Emphasis"/>
          <w:rFonts w:asciiTheme="majorHAnsi" w:hAnsiTheme="majorHAnsi" w:cstheme="majorHAnsi"/>
          <w:highlight w:val="cyan"/>
        </w:rPr>
        <w:t xml:space="preserve">Washington might </w:t>
      </w:r>
      <w:r w:rsidRPr="007512A1">
        <w:rPr>
          <w:rStyle w:val="Emphasis"/>
          <w:rFonts w:asciiTheme="majorHAnsi" w:hAnsiTheme="majorHAnsi" w:cstheme="majorHAnsi"/>
        </w:rPr>
        <w:t xml:space="preserve">come to </w:t>
      </w:r>
      <w:r w:rsidRPr="00CF3CF3">
        <w:rPr>
          <w:rStyle w:val="Emphasis"/>
          <w:rFonts w:asciiTheme="majorHAnsi" w:hAnsiTheme="majorHAnsi" w:cstheme="majorHAnsi"/>
          <w:highlight w:val="cyan"/>
        </w:rPr>
        <w:t>believe</w:t>
      </w:r>
      <w:r w:rsidRPr="007512A1">
        <w:rPr>
          <w:rFonts w:asciiTheme="majorHAnsi" w:hAnsiTheme="majorHAnsi" w:cstheme="majorHAnsi"/>
          <w:sz w:val="16"/>
        </w:rPr>
        <w:t xml:space="preserve"> (wrongly) </w:t>
      </w:r>
      <w:r w:rsidRPr="00CF3CF3">
        <w:rPr>
          <w:rStyle w:val="Emphasis"/>
          <w:rFonts w:asciiTheme="majorHAnsi" w:hAnsiTheme="majorHAnsi" w:cstheme="majorHAnsi"/>
          <w:highlight w:val="cyan"/>
        </w:rPr>
        <w:t>that it was about to become the victim of</w:t>
      </w:r>
      <w:r w:rsidRPr="007512A1">
        <w:rPr>
          <w:rStyle w:val="Emphasis"/>
          <w:rFonts w:asciiTheme="majorHAnsi" w:hAnsiTheme="majorHAnsi" w:cstheme="majorHAnsi"/>
        </w:rPr>
        <w:t xml:space="preserve"> a </w:t>
      </w:r>
      <w:r w:rsidRPr="00CF3CF3">
        <w:rPr>
          <w:rStyle w:val="Emphasis"/>
          <w:rFonts w:asciiTheme="majorHAnsi" w:hAnsiTheme="majorHAnsi" w:cstheme="majorHAnsi"/>
          <w:highlight w:val="cyan"/>
        </w:rPr>
        <w:t>nuclear</w:t>
      </w:r>
      <w:r w:rsidRPr="007512A1">
        <w:rPr>
          <w:rStyle w:val="Emphasis"/>
          <w:rFonts w:asciiTheme="majorHAnsi" w:hAnsiTheme="majorHAnsi" w:cstheme="majorHAnsi"/>
        </w:rPr>
        <w:t xml:space="preserve"> attack</w:t>
      </w:r>
      <w:r w:rsidRPr="007512A1">
        <w:rPr>
          <w:rFonts w:asciiTheme="majorHAnsi" w:hAnsiTheme="majorHAnsi" w:cstheme="majorHAnsi"/>
          <w:sz w:val="16"/>
        </w:rPr>
        <w:t>—</w:t>
      </w:r>
      <w:r w:rsidRPr="007512A1">
        <w:rPr>
          <w:rStyle w:val="StyleUnderline"/>
          <w:rFonts w:asciiTheme="majorHAnsi" w:hAnsiTheme="majorHAnsi" w:cstheme="majorHAnsi"/>
        </w:rPr>
        <w:t>an effect termed misinterpreted warning</w:t>
      </w:r>
      <w:r w:rsidRPr="007512A1">
        <w:rPr>
          <w:rFonts w:asciiTheme="majorHAnsi" w:hAnsiTheme="majorHAnsi" w:cstheme="majorHAnsi"/>
          <w:sz w:val="16"/>
        </w:rPr>
        <w:t xml:space="preserve">. For example, China or </w:t>
      </w:r>
      <w:r w:rsidRPr="007512A1">
        <w:rPr>
          <w:rStyle w:val="StyleUnderline"/>
          <w:rFonts w:asciiTheme="majorHAnsi" w:hAnsiTheme="majorHAnsi" w:cstheme="majorHAnsi"/>
        </w:rPr>
        <w:t>Russia might attack U.S. early-warning satellites to enable their regional non-nuclear ballistic missiles</w:t>
      </w:r>
      <w:r w:rsidRPr="007512A1">
        <w:rPr>
          <w:rFonts w:asciiTheme="majorHAnsi" w:hAnsiTheme="majorHAnsi" w:cstheme="majorHAnsi"/>
          <w:sz w:val="16"/>
        </w:rPr>
        <w:t xml:space="preserve"> (</w:t>
      </w:r>
      <w:r w:rsidRPr="007512A1">
        <w:rPr>
          <w:rStyle w:val="StyleUnderline"/>
          <w:rFonts w:asciiTheme="majorHAnsi" w:hAnsiTheme="majorHAnsi" w:cstheme="majorHAnsi"/>
        </w:rPr>
        <w:t>or</w:t>
      </w:r>
      <w:r w:rsidRPr="007512A1">
        <w:rPr>
          <w:rFonts w:asciiTheme="majorHAnsi" w:hAnsiTheme="majorHAnsi" w:cstheme="majorHAnsi"/>
          <w:sz w:val="16"/>
        </w:rPr>
        <w:t xml:space="preserve">, perhaps, </w:t>
      </w:r>
      <w:r w:rsidRPr="007512A1">
        <w:rPr>
          <w:rStyle w:val="StyleUnderline"/>
          <w:rFonts w:asciiTheme="majorHAnsi" w:hAnsiTheme="majorHAnsi" w:cstheme="majorHAnsi"/>
        </w:rPr>
        <w:t>non-nuclear ICBMs or boost-glide weapons in the future</w:t>
      </w:r>
      <w:r w:rsidRPr="007512A1">
        <w:rPr>
          <w:rFonts w:asciiTheme="majorHAnsi" w:hAnsiTheme="majorHAnsi" w:cstheme="majorHAnsi"/>
          <w:sz w:val="16"/>
        </w:rPr>
        <w:t xml:space="preserve">) </w:t>
      </w:r>
      <w:r w:rsidRPr="007512A1">
        <w:rPr>
          <w:rStyle w:val="StyleUnderline"/>
          <w:rFonts w:asciiTheme="majorHAnsi" w:hAnsiTheme="majorHAnsi" w:cstheme="majorHAnsi"/>
        </w:rPr>
        <w:t>to penetrate U.S. missile defenses</w:t>
      </w:r>
      <w:r w:rsidRPr="007512A1">
        <w:rPr>
          <w:rFonts w:asciiTheme="majorHAnsi" w:hAnsiTheme="majorHAnsi" w:cstheme="majorHAnsi"/>
          <w:sz w:val="16"/>
        </w:rPr>
        <w:t xml:space="preserve">. However, </w:t>
      </w:r>
      <w:r w:rsidRPr="007512A1">
        <w:rPr>
          <w:rStyle w:val="StyleUnderline"/>
          <w:rFonts w:asciiTheme="majorHAnsi" w:hAnsiTheme="majorHAnsi" w:cstheme="majorHAnsi"/>
        </w:rPr>
        <w:t xml:space="preserve">such an attack might be </w:t>
      </w:r>
      <w:r w:rsidRPr="007512A1">
        <w:rPr>
          <w:rStyle w:val="Emphasis"/>
          <w:rFonts w:asciiTheme="majorHAnsi" w:hAnsiTheme="majorHAnsi" w:cstheme="majorHAnsi"/>
        </w:rPr>
        <w:t>misinterpreted</w:t>
      </w:r>
      <w:r w:rsidRPr="007512A1">
        <w:rPr>
          <w:rStyle w:val="StyleUnderline"/>
          <w:rFonts w:asciiTheme="majorHAnsi" w:hAnsiTheme="majorHAnsi" w:cstheme="majorHAnsi"/>
        </w:rPr>
        <w:t xml:space="preserve"> by the United States as an attempt to </w:t>
      </w:r>
      <w:r w:rsidRPr="007512A1">
        <w:rPr>
          <w:rStyle w:val="Emphasis"/>
          <w:rFonts w:asciiTheme="majorHAnsi" w:hAnsiTheme="majorHAnsi" w:cstheme="majorHAnsi"/>
        </w:rPr>
        <w:t>disable missile defenses</w:t>
      </w:r>
      <w:r w:rsidRPr="007512A1">
        <w:rPr>
          <w:rFonts w:asciiTheme="majorHAnsi" w:hAnsiTheme="majorHAnsi" w:cstheme="majorHAnsi"/>
          <w:sz w:val="16"/>
        </w:rPr>
        <w:t xml:space="preserve"> </w:t>
      </w:r>
      <w:r w:rsidRPr="007512A1">
        <w:rPr>
          <w:rStyle w:val="StyleUnderline"/>
          <w:rFonts w:asciiTheme="majorHAnsi" w:hAnsiTheme="majorHAnsi" w:cstheme="majorHAnsi"/>
        </w:rPr>
        <w:t>designed to protect the homeland against limited nuclear strikes</w:t>
      </w:r>
      <w:r w:rsidRPr="007512A1">
        <w:rPr>
          <w:rFonts w:asciiTheme="majorHAnsi" w:hAnsiTheme="majorHAnsi" w:cstheme="majorHAnsi"/>
          <w:sz w:val="16"/>
        </w:rPr>
        <w:t xml:space="preserve">. </w:t>
      </w:r>
      <w:r w:rsidRPr="00CF3CF3">
        <w:rPr>
          <w:rStyle w:val="Emphasis"/>
          <w:rFonts w:asciiTheme="majorHAnsi" w:hAnsiTheme="majorHAnsi" w:cstheme="majorHAnsi"/>
          <w:highlight w:val="cyan"/>
        </w:rPr>
        <w:t>Even if the United States did not believe that nuclear use</w:t>
      </w:r>
      <w:r w:rsidRPr="007512A1">
        <w:rPr>
          <w:rStyle w:val="Emphasis"/>
          <w:rFonts w:asciiTheme="majorHAnsi" w:hAnsiTheme="majorHAnsi" w:cstheme="majorHAnsi"/>
        </w:rPr>
        <w:t xml:space="preserve"> by an adversary </w:t>
      </w:r>
      <w:r w:rsidRPr="00CF3CF3">
        <w:rPr>
          <w:rStyle w:val="Emphasis"/>
          <w:rFonts w:asciiTheme="majorHAnsi" w:hAnsiTheme="majorHAnsi" w:cstheme="majorHAnsi"/>
          <w:highlight w:val="cyan"/>
        </w:rPr>
        <w:t>was imminent, it might still worry that non-nuclear strikes</w:t>
      </w:r>
      <w:r w:rsidRPr="007512A1">
        <w:rPr>
          <w:rStyle w:val="Emphasis"/>
          <w:rFonts w:asciiTheme="majorHAnsi" w:hAnsiTheme="majorHAnsi" w:cstheme="majorHAnsi"/>
        </w:rPr>
        <w:t xml:space="preserve"> against its dual-use C3I assets </w:t>
      </w:r>
      <w:r w:rsidRPr="00CF3CF3">
        <w:rPr>
          <w:rStyle w:val="Emphasis"/>
          <w:rFonts w:asciiTheme="majorHAnsi" w:hAnsiTheme="majorHAnsi" w:cstheme="majorHAnsi"/>
          <w:highlight w:val="cyan"/>
        </w:rPr>
        <w:t>could compromise its ability to limit</w:t>
      </w:r>
      <w:r w:rsidRPr="007512A1">
        <w:rPr>
          <w:rStyle w:val="Emphasis"/>
          <w:rFonts w:asciiTheme="majorHAnsi" w:hAnsiTheme="majorHAnsi" w:cstheme="majorHAnsi"/>
        </w:rPr>
        <w:t xml:space="preserve"> the </w:t>
      </w:r>
      <w:r w:rsidRPr="00CF3CF3">
        <w:rPr>
          <w:rStyle w:val="Emphasis"/>
          <w:rFonts w:asciiTheme="majorHAnsi" w:hAnsiTheme="majorHAnsi" w:cstheme="majorHAnsi"/>
          <w:highlight w:val="cyan"/>
        </w:rPr>
        <w:t>damage</w:t>
      </w:r>
      <w:r w:rsidRPr="007512A1">
        <w:rPr>
          <w:rStyle w:val="Emphasis"/>
          <w:rFonts w:asciiTheme="majorHAnsi" w:hAnsiTheme="majorHAnsi" w:cstheme="majorHAnsi"/>
        </w:rPr>
        <w:t xml:space="preserve"> it would suffer if the war turned nuclear at some later point.</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Such </w:t>
      </w:r>
      <w:r w:rsidRPr="00CF3CF3">
        <w:rPr>
          <w:rStyle w:val="StyleUnderline"/>
          <w:rFonts w:asciiTheme="majorHAnsi" w:hAnsiTheme="majorHAnsi" w:cstheme="majorHAnsi"/>
          <w:highlight w:val="cyan"/>
        </w:rPr>
        <w:t>damage-limitation operations</w:t>
      </w:r>
      <w:r w:rsidRPr="00CF3CF3">
        <w:rPr>
          <w:rFonts w:asciiTheme="majorHAnsi" w:hAnsiTheme="majorHAnsi" w:cstheme="majorHAnsi"/>
          <w:sz w:val="16"/>
          <w:highlight w:val="cyan"/>
        </w:rPr>
        <w:t xml:space="preserve">, </w:t>
      </w:r>
      <w:r w:rsidRPr="00CF3CF3">
        <w:rPr>
          <w:rStyle w:val="StyleUnderline"/>
          <w:rFonts w:asciiTheme="majorHAnsi" w:hAnsiTheme="majorHAnsi" w:cstheme="majorHAnsi"/>
          <w:highlight w:val="cyan"/>
        </w:rPr>
        <w:t>which are</w:t>
      </w:r>
      <w:r w:rsidRPr="007512A1">
        <w:rPr>
          <w:rStyle w:val="StyleUnderline"/>
          <w:rFonts w:asciiTheme="majorHAnsi" w:hAnsiTheme="majorHAnsi" w:cstheme="majorHAnsi"/>
        </w:rPr>
        <w:t xml:space="preserve"> an acknowledged </w:t>
      </w:r>
      <w:r w:rsidRPr="00CF3CF3">
        <w:rPr>
          <w:rStyle w:val="StyleUnderline"/>
          <w:rFonts w:asciiTheme="majorHAnsi" w:hAnsiTheme="majorHAnsi" w:cstheme="majorHAnsi"/>
          <w:highlight w:val="cyan"/>
        </w:rPr>
        <w:t>part of U.S. nuclear strategy</w:t>
      </w:r>
      <w:r w:rsidRPr="00CF3CF3">
        <w:rPr>
          <w:rFonts w:asciiTheme="majorHAnsi" w:hAnsiTheme="majorHAnsi" w:cstheme="majorHAnsi"/>
          <w:sz w:val="16"/>
          <w:highlight w:val="cyan"/>
        </w:rPr>
        <w:t xml:space="preserve">, </w:t>
      </w:r>
      <w:r w:rsidRPr="00CF3CF3">
        <w:rPr>
          <w:rStyle w:val="Emphasis"/>
          <w:rFonts w:asciiTheme="majorHAnsi" w:hAnsiTheme="majorHAnsi" w:cstheme="majorHAnsi"/>
          <w:highlight w:val="cyan"/>
        </w:rPr>
        <w:t>would probably involve nuclear</w:t>
      </w:r>
      <w:r w:rsidRPr="007512A1">
        <w:rPr>
          <w:rFonts w:asciiTheme="majorHAnsi" w:hAnsiTheme="majorHAnsi" w:cstheme="majorHAnsi"/>
          <w:sz w:val="16"/>
        </w:rPr>
        <w:t xml:space="preserve"> or non-nuclear </w:t>
      </w:r>
      <w:r w:rsidRPr="00CF3CF3">
        <w:rPr>
          <w:rStyle w:val="Emphasis"/>
          <w:rFonts w:asciiTheme="majorHAnsi" w:hAnsiTheme="majorHAnsi" w:cstheme="majorHAnsi"/>
          <w:highlight w:val="cyan"/>
        </w:rPr>
        <w:t>attacks</w:t>
      </w:r>
      <w:r w:rsidRPr="007512A1">
        <w:rPr>
          <w:rFonts w:asciiTheme="majorHAnsi" w:hAnsiTheme="majorHAnsi" w:cstheme="majorHAnsi"/>
          <w:sz w:val="16"/>
        </w:rPr>
        <w:t xml:space="preserve"> </w:t>
      </w:r>
      <w:r w:rsidRPr="007512A1">
        <w:rPr>
          <w:rStyle w:val="StyleUnderline"/>
          <w:rFonts w:asciiTheme="majorHAnsi" w:hAnsiTheme="majorHAnsi" w:cstheme="majorHAnsi"/>
        </w:rPr>
        <w:t>on the adversary’s nuclear forces backed up by missile defenses</w:t>
      </w:r>
      <w:r w:rsidRPr="007512A1">
        <w:rPr>
          <w:rFonts w:asciiTheme="majorHAnsi" w:hAnsiTheme="majorHAnsi" w:cstheme="majorHAnsi"/>
          <w:sz w:val="16"/>
        </w:rPr>
        <w:t xml:space="preserve">. </w:t>
      </w:r>
      <w:r w:rsidRPr="007512A1">
        <w:rPr>
          <w:rStyle w:val="StyleUnderline"/>
          <w:rFonts w:asciiTheme="majorHAnsi" w:hAnsiTheme="majorHAnsi" w:cstheme="majorHAnsi"/>
        </w:rPr>
        <w:t>To have any chance of success, these operations would</w:t>
      </w:r>
      <w:r w:rsidRPr="007512A1">
        <w:rPr>
          <w:rFonts w:asciiTheme="majorHAnsi" w:hAnsiTheme="majorHAnsi" w:cstheme="majorHAnsi"/>
          <w:sz w:val="16"/>
        </w:rPr>
        <w:t xml:space="preserve"> </w:t>
      </w:r>
      <w:r w:rsidRPr="007512A1">
        <w:rPr>
          <w:rStyle w:val="StyleUnderline"/>
          <w:rFonts w:asciiTheme="majorHAnsi" w:hAnsiTheme="majorHAnsi" w:cstheme="majorHAnsi"/>
        </w:rPr>
        <w:t>require very sophisticated C3I capabilities</w:t>
      </w:r>
      <w:r w:rsidRPr="007512A1">
        <w:rPr>
          <w:rFonts w:asciiTheme="majorHAnsi" w:hAnsiTheme="majorHAnsi" w:cstheme="majorHAnsi"/>
          <w:sz w:val="16"/>
        </w:rPr>
        <w:t xml:space="preserve"> (to target mobile missiles, for example). </w:t>
      </w:r>
      <w:r w:rsidRPr="007512A1">
        <w:rPr>
          <w:rStyle w:val="StyleUnderline"/>
          <w:rFonts w:asciiTheme="majorHAnsi" w:hAnsiTheme="majorHAnsi" w:cstheme="majorHAnsi"/>
        </w:rPr>
        <w:t xml:space="preserve">Attacks on—or </w:t>
      </w:r>
      <w:r w:rsidRPr="00CF3CF3">
        <w:rPr>
          <w:rStyle w:val="Emphasis"/>
          <w:rFonts w:asciiTheme="majorHAnsi" w:hAnsiTheme="majorHAnsi" w:cstheme="majorHAnsi"/>
          <w:highlight w:val="cyan"/>
        </w:rPr>
        <w:t>even perceived threats to</w:t>
      </w:r>
      <w:r w:rsidRPr="007512A1">
        <w:rPr>
          <w:rFonts w:asciiTheme="majorHAnsi" w:hAnsiTheme="majorHAnsi" w:cstheme="majorHAnsi"/>
          <w:sz w:val="16"/>
        </w:rPr>
        <w:t>—</w:t>
      </w:r>
      <w:r w:rsidRPr="007512A1">
        <w:rPr>
          <w:rStyle w:val="StyleUnderline"/>
          <w:rFonts w:asciiTheme="majorHAnsi" w:hAnsiTheme="majorHAnsi" w:cstheme="majorHAnsi"/>
        </w:rPr>
        <w:t xml:space="preserve">these C3I </w:t>
      </w:r>
      <w:r w:rsidRPr="00CF3CF3">
        <w:rPr>
          <w:rStyle w:val="StyleUnderline"/>
          <w:rFonts w:asciiTheme="majorHAnsi" w:hAnsiTheme="majorHAnsi" w:cstheme="majorHAnsi"/>
          <w:highlight w:val="cyan"/>
        </w:rPr>
        <w:t>assets</w:t>
      </w:r>
      <w:r w:rsidRPr="007512A1">
        <w:rPr>
          <w:rFonts w:asciiTheme="majorHAnsi" w:hAnsiTheme="majorHAnsi" w:cstheme="majorHAnsi"/>
          <w:sz w:val="16"/>
        </w:rPr>
        <w:t xml:space="preserve"> (many of which are dual use) could </w:t>
      </w:r>
      <w:r w:rsidRPr="00CF3CF3">
        <w:rPr>
          <w:rStyle w:val="StyleUnderline"/>
          <w:rFonts w:asciiTheme="majorHAnsi" w:hAnsiTheme="majorHAnsi" w:cstheme="majorHAnsi"/>
          <w:highlight w:val="cyan"/>
        </w:rPr>
        <w:t>lead to concerns in Washington that</w:t>
      </w:r>
      <w:r w:rsidRPr="00CF3CF3">
        <w:rPr>
          <w:rFonts w:asciiTheme="majorHAnsi" w:hAnsiTheme="majorHAnsi" w:cstheme="majorHAnsi"/>
          <w:sz w:val="16"/>
          <w:highlight w:val="cyan"/>
        </w:rPr>
        <w:t xml:space="preserve">, </w:t>
      </w:r>
      <w:r w:rsidRPr="00CF3CF3">
        <w:rPr>
          <w:rStyle w:val="Emphasis"/>
          <w:rFonts w:asciiTheme="majorHAnsi" w:hAnsiTheme="majorHAnsi" w:cstheme="majorHAnsi"/>
          <w:highlight w:val="cyan"/>
        </w:rPr>
        <w:t xml:space="preserve">unless it </w:t>
      </w:r>
      <w:proofErr w:type="gramStart"/>
      <w:r w:rsidRPr="00CF3CF3">
        <w:rPr>
          <w:rStyle w:val="Emphasis"/>
          <w:rFonts w:asciiTheme="majorHAnsi" w:hAnsiTheme="majorHAnsi" w:cstheme="majorHAnsi"/>
          <w:highlight w:val="cyan"/>
        </w:rPr>
        <w:t>took action</w:t>
      </w:r>
      <w:proofErr w:type="gramEnd"/>
      <w:r w:rsidRPr="007512A1">
        <w:rPr>
          <w:rStyle w:val="Emphasis"/>
          <w:rFonts w:asciiTheme="majorHAnsi" w:hAnsiTheme="majorHAnsi" w:cstheme="majorHAnsi"/>
        </w:rPr>
        <w:t xml:space="preserve"> now</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effective </w:t>
      </w:r>
      <w:r w:rsidRPr="00CF3CF3">
        <w:rPr>
          <w:rStyle w:val="StyleUnderline"/>
          <w:rFonts w:asciiTheme="majorHAnsi" w:hAnsiTheme="majorHAnsi" w:cstheme="majorHAnsi"/>
          <w:highlight w:val="cyan"/>
        </w:rPr>
        <w:t xml:space="preserve">damage limitation might be </w:t>
      </w:r>
      <w:r w:rsidRPr="00CF3CF3">
        <w:rPr>
          <w:rStyle w:val="Emphasis"/>
          <w:rFonts w:asciiTheme="majorHAnsi" w:hAnsiTheme="majorHAnsi" w:cstheme="majorHAnsi"/>
          <w:highlight w:val="cyan"/>
        </w:rPr>
        <w:t>impossible</w:t>
      </w:r>
      <w:r w:rsidRPr="007512A1">
        <w:rPr>
          <w:rFonts w:asciiTheme="majorHAnsi" w:hAnsiTheme="majorHAnsi" w:cstheme="majorHAnsi"/>
          <w:sz w:val="16"/>
        </w:rPr>
        <w:t xml:space="preserve">—that is, the damage-limitation window might already have closed—if the war turned nuclear. </w:t>
      </w:r>
      <w:r w:rsidRPr="007512A1">
        <w:rPr>
          <w:rStyle w:val="StyleUnderline"/>
          <w:rFonts w:asciiTheme="majorHAnsi" w:hAnsiTheme="majorHAnsi" w:cstheme="majorHAnsi"/>
        </w:rPr>
        <w:t>The United States</w:t>
      </w:r>
      <w:r w:rsidRPr="007512A1">
        <w:rPr>
          <w:rFonts w:asciiTheme="majorHAnsi" w:hAnsiTheme="majorHAnsi" w:cstheme="majorHAnsi"/>
          <w:sz w:val="16"/>
        </w:rPr>
        <w:t xml:space="preserve"> might </w:t>
      </w:r>
      <w:r w:rsidRPr="007512A1">
        <w:rPr>
          <w:rStyle w:val="StyleUnderline"/>
          <w:rFonts w:asciiTheme="majorHAnsi" w:hAnsiTheme="majorHAnsi" w:cstheme="majorHAnsi"/>
        </w:rPr>
        <w:t>respond to either of these concerns</w:t>
      </w:r>
      <w:r w:rsidRPr="007512A1">
        <w:rPr>
          <w:rFonts w:asciiTheme="majorHAnsi" w:hAnsiTheme="majorHAnsi" w:cstheme="majorHAnsi"/>
          <w:sz w:val="16"/>
        </w:rPr>
        <w:t xml:space="preserve"> </w:t>
      </w:r>
      <w:r w:rsidRPr="007512A1">
        <w:rPr>
          <w:rStyle w:val="Emphasis"/>
          <w:rFonts w:asciiTheme="majorHAnsi" w:hAnsiTheme="majorHAnsi" w:cstheme="majorHAnsi"/>
        </w:rPr>
        <w:t>in ways that could further escalate the crisis</w:t>
      </w:r>
      <w:r w:rsidRPr="007512A1">
        <w:rPr>
          <w:rFonts w:asciiTheme="majorHAnsi" w:hAnsiTheme="majorHAnsi" w:cstheme="majorHAnsi"/>
          <w:sz w:val="16"/>
        </w:rPr>
        <w:t xml:space="preserve">. </w:t>
      </w:r>
      <w:r w:rsidRPr="007512A1">
        <w:rPr>
          <w:rStyle w:val="StyleUnderline"/>
          <w:rFonts w:asciiTheme="majorHAnsi" w:hAnsiTheme="majorHAnsi" w:cstheme="majorHAnsi"/>
        </w:rPr>
        <w:t>Washington would probably take steps to protect surviving C3I capabilities</w:t>
      </w:r>
      <w:r w:rsidRPr="007512A1">
        <w:rPr>
          <w:rFonts w:asciiTheme="majorHAnsi" w:hAnsiTheme="majorHAnsi" w:cstheme="majorHAnsi"/>
          <w:sz w:val="16"/>
        </w:rPr>
        <w:t xml:space="preserve">. It might, for example, attack anti-satellite weapons that were seen as particularly threatening. Such strikes could prove especially escalatory if they were conducted deeper inside the adversary’s borders than the United States had previously struck. Alternatively, or additionally, Washington might issue explicit or implicit nuclear threats against nuclear use or further attacks on C3I assets. In fact, </w:t>
      </w:r>
      <w:r w:rsidRPr="00CF3CF3">
        <w:rPr>
          <w:rStyle w:val="StyleUnderline"/>
          <w:rFonts w:asciiTheme="majorHAnsi" w:hAnsiTheme="majorHAnsi" w:cstheme="majorHAnsi"/>
          <w:highlight w:val="cyan"/>
        </w:rPr>
        <w:t>the</w:t>
      </w:r>
      <w:r w:rsidRPr="007512A1">
        <w:rPr>
          <w:rStyle w:val="StyleUnderline"/>
          <w:rFonts w:asciiTheme="majorHAnsi" w:hAnsiTheme="majorHAnsi" w:cstheme="majorHAnsi"/>
        </w:rPr>
        <w:t xml:space="preserve"> 2018 U.S. </w:t>
      </w:r>
      <w:r w:rsidRPr="00CF3CF3">
        <w:rPr>
          <w:rStyle w:val="StyleUnderline"/>
          <w:rFonts w:asciiTheme="majorHAnsi" w:hAnsiTheme="majorHAnsi" w:cstheme="majorHAnsi"/>
          <w:highlight w:val="cyan"/>
        </w:rPr>
        <w:t>N</w:t>
      </w:r>
      <w:r w:rsidRPr="007512A1">
        <w:rPr>
          <w:rStyle w:val="StyleUnderline"/>
          <w:rFonts w:asciiTheme="majorHAnsi" w:hAnsiTheme="majorHAnsi" w:cstheme="majorHAnsi"/>
        </w:rPr>
        <w:t xml:space="preserve">uclear </w:t>
      </w:r>
      <w:r w:rsidRPr="00CF3CF3">
        <w:rPr>
          <w:rStyle w:val="StyleUnderline"/>
          <w:rFonts w:asciiTheme="majorHAnsi" w:hAnsiTheme="majorHAnsi" w:cstheme="majorHAnsi"/>
          <w:highlight w:val="cyan"/>
        </w:rPr>
        <w:t>P</w:t>
      </w:r>
      <w:r w:rsidRPr="007512A1">
        <w:rPr>
          <w:rStyle w:val="StyleUnderline"/>
          <w:rFonts w:asciiTheme="majorHAnsi" w:hAnsiTheme="majorHAnsi" w:cstheme="majorHAnsi"/>
        </w:rPr>
        <w:t xml:space="preserve">osture </w:t>
      </w:r>
      <w:r w:rsidRPr="00CF3CF3">
        <w:rPr>
          <w:rStyle w:val="StyleUnderline"/>
          <w:rFonts w:asciiTheme="majorHAnsi" w:hAnsiTheme="majorHAnsi" w:cstheme="majorHAnsi"/>
          <w:highlight w:val="cyan"/>
        </w:rPr>
        <w:t>R</w:t>
      </w:r>
      <w:r w:rsidRPr="007512A1">
        <w:rPr>
          <w:rStyle w:val="StyleUnderline"/>
          <w:rFonts w:asciiTheme="majorHAnsi" w:hAnsiTheme="majorHAnsi" w:cstheme="majorHAnsi"/>
        </w:rPr>
        <w:t>eview even goes so far as to</w:t>
      </w:r>
      <w:r w:rsidRPr="007512A1">
        <w:rPr>
          <w:rFonts w:asciiTheme="majorHAnsi" w:hAnsiTheme="majorHAnsi" w:cstheme="majorHAnsi"/>
          <w:sz w:val="16"/>
        </w:rPr>
        <w:t xml:space="preserve"> threaten to </w:t>
      </w:r>
      <w:r w:rsidRPr="00CF3CF3">
        <w:rPr>
          <w:rStyle w:val="Emphasis"/>
          <w:rFonts w:asciiTheme="majorHAnsi" w:hAnsiTheme="majorHAnsi" w:cstheme="majorHAnsi"/>
          <w:highlight w:val="cyan"/>
        </w:rPr>
        <w:t>use nuclear weapons in response</w:t>
      </w:r>
      <w:r w:rsidRPr="007512A1">
        <w:rPr>
          <w:rStyle w:val="Emphasis"/>
          <w:rFonts w:asciiTheme="majorHAnsi" w:hAnsiTheme="majorHAnsi" w:cstheme="majorHAnsi"/>
        </w:rPr>
        <w:t xml:space="preserve"> to attacks on C3I assets. Risk mitigation</w:t>
      </w:r>
      <w:r w:rsidRPr="007512A1">
        <w:rPr>
          <w:rStyle w:val="StyleUnderline"/>
          <w:rFonts w:asciiTheme="majorHAnsi" w:hAnsiTheme="majorHAnsi" w:cstheme="majorHAnsi"/>
        </w:rPr>
        <w:t xml:space="preserve"> will likely prove </w:t>
      </w:r>
      <w:r w:rsidRPr="007512A1">
        <w:rPr>
          <w:rStyle w:val="Emphasis"/>
          <w:rFonts w:asciiTheme="majorHAnsi" w:hAnsiTheme="majorHAnsi" w:cstheme="majorHAnsi"/>
        </w:rPr>
        <w:t>challenging</w:t>
      </w:r>
      <w:r w:rsidRPr="007512A1">
        <w:rPr>
          <w:rFonts w:asciiTheme="majorHAnsi" w:hAnsiTheme="majorHAnsi" w:cstheme="majorHAnsi"/>
          <w:sz w:val="16"/>
        </w:rPr>
        <w:t xml:space="preserve">. China may not want to disentangle its nuclear and non-nuclear forces because doing so might weaken its ability to deter U.S. attacks against the latter and because such disentanglement might prove challenging organizationally for the People’s Liberation Army Rocket Force (which operates China’s land-based nuclear forces). </w:t>
      </w:r>
      <w:r w:rsidRPr="007512A1">
        <w:rPr>
          <w:rStyle w:val="StyleUnderline"/>
          <w:rFonts w:asciiTheme="majorHAnsi" w:hAnsiTheme="majorHAnsi" w:cstheme="majorHAnsi"/>
        </w:rPr>
        <w:t>For Russia, the financial costs associated with disentanglement are likely to be a significant barrier</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Moreover, </w:t>
      </w:r>
      <w:r w:rsidRPr="00CF3CF3">
        <w:rPr>
          <w:rStyle w:val="StyleUnderline"/>
          <w:rFonts w:asciiTheme="majorHAnsi" w:hAnsiTheme="majorHAnsi" w:cstheme="majorHAnsi"/>
          <w:highlight w:val="cyan"/>
        </w:rPr>
        <w:t xml:space="preserve">inadvertent escalation is </w:t>
      </w:r>
      <w:r w:rsidRPr="00CF3CF3">
        <w:rPr>
          <w:rStyle w:val="Emphasis"/>
          <w:rFonts w:asciiTheme="majorHAnsi" w:hAnsiTheme="majorHAnsi" w:cstheme="majorHAnsi"/>
          <w:highlight w:val="cyan"/>
        </w:rPr>
        <w:t>not</w:t>
      </w:r>
      <w:r w:rsidRPr="00CF3CF3">
        <w:rPr>
          <w:rStyle w:val="StyleUnderline"/>
          <w:rFonts w:asciiTheme="majorHAnsi" w:hAnsiTheme="majorHAnsi" w:cstheme="majorHAnsi"/>
          <w:highlight w:val="cyan"/>
        </w:rPr>
        <w:t xml:space="preserve"> generally </w:t>
      </w:r>
      <w:r w:rsidRPr="00CF3CF3">
        <w:rPr>
          <w:rStyle w:val="Emphasis"/>
          <w:rFonts w:asciiTheme="majorHAnsi" w:hAnsiTheme="majorHAnsi" w:cstheme="majorHAnsi"/>
          <w:highlight w:val="cyan"/>
        </w:rPr>
        <w:t>regarded</w:t>
      </w:r>
      <w:r w:rsidRPr="00CF3CF3">
        <w:rPr>
          <w:rStyle w:val="StyleUnderline"/>
          <w:rFonts w:asciiTheme="majorHAnsi" w:hAnsiTheme="majorHAnsi" w:cstheme="majorHAnsi"/>
          <w:highlight w:val="cyan"/>
        </w:rPr>
        <w:t xml:space="preserve"> as a serious risk in</w:t>
      </w:r>
      <w:r w:rsidRPr="007512A1">
        <w:rPr>
          <w:rFonts w:asciiTheme="majorHAnsi" w:hAnsiTheme="majorHAnsi" w:cstheme="majorHAnsi"/>
          <w:sz w:val="16"/>
        </w:rPr>
        <w:t xml:space="preserve"> China or </w:t>
      </w:r>
      <w:r w:rsidRPr="00CF3CF3">
        <w:rPr>
          <w:rStyle w:val="StyleUnderline"/>
          <w:rFonts w:asciiTheme="majorHAnsi" w:hAnsiTheme="majorHAnsi" w:cstheme="majorHAnsi"/>
          <w:highlight w:val="cyan"/>
        </w:rPr>
        <w:t>Russia</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Unfortunately, the belief that inadvertent escalation is unlikely </w:t>
      </w:r>
      <w:proofErr w:type="gramStart"/>
      <w:r w:rsidRPr="007512A1">
        <w:rPr>
          <w:rStyle w:val="StyleUnderline"/>
          <w:rFonts w:asciiTheme="majorHAnsi" w:hAnsiTheme="majorHAnsi" w:cstheme="majorHAnsi"/>
        </w:rPr>
        <w:t>actually makes</w:t>
      </w:r>
      <w:proofErr w:type="gramEnd"/>
      <w:r w:rsidRPr="007512A1">
        <w:rPr>
          <w:rStyle w:val="StyleUnderline"/>
          <w:rFonts w:asciiTheme="majorHAnsi" w:hAnsiTheme="majorHAnsi" w:cstheme="majorHAnsi"/>
        </w:rPr>
        <w:t xml:space="preserve"> it more probable because it leaves political and military leaders less inclined</w:t>
      </w:r>
      <w:r w:rsidRPr="007512A1">
        <w:rPr>
          <w:rFonts w:asciiTheme="majorHAnsi" w:hAnsiTheme="majorHAnsi" w:cstheme="majorHAnsi"/>
          <w:sz w:val="16"/>
        </w:rPr>
        <w:t xml:space="preserve">, in peacetime, </w:t>
      </w:r>
      <w:r w:rsidRPr="007512A1">
        <w:rPr>
          <w:rStyle w:val="StyleUnderline"/>
          <w:rFonts w:asciiTheme="majorHAnsi" w:hAnsiTheme="majorHAnsi" w:cstheme="majorHAnsi"/>
        </w:rPr>
        <w:t xml:space="preserve">to take steps that could mitigate the risks and more inclined, in wartime, to interpret ambiguous events in the </w:t>
      </w:r>
      <w:r w:rsidRPr="007512A1">
        <w:rPr>
          <w:rStyle w:val="Emphasis"/>
          <w:rFonts w:asciiTheme="majorHAnsi" w:hAnsiTheme="majorHAnsi" w:cstheme="majorHAnsi"/>
        </w:rPr>
        <w:t xml:space="preserve">worst possible light. </w:t>
      </w:r>
      <w:r w:rsidRPr="007512A1">
        <w:rPr>
          <w:rFonts w:asciiTheme="majorHAnsi" w:hAnsiTheme="majorHAnsi" w:cstheme="majorHAnsi"/>
          <w:sz w:val="16"/>
        </w:rPr>
        <w:t xml:space="preserve">Although there is more acceptance of the possibility of inadvertent escalation in the United States, </w:t>
      </w:r>
      <w:r w:rsidRPr="007512A1">
        <w:rPr>
          <w:rStyle w:val="StyleUnderline"/>
          <w:rFonts w:asciiTheme="majorHAnsi" w:hAnsiTheme="majorHAnsi" w:cstheme="majorHAnsi"/>
        </w:rPr>
        <w:t xml:space="preserve">there is </w:t>
      </w:r>
      <w:r w:rsidRPr="007512A1">
        <w:rPr>
          <w:rStyle w:val="Emphasis"/>
          <w:rFonts w:asciiTheme="majorHAnsi" w:hAnsiTheme="majorHAnsi" w:cstheme="majorHAnsi"/>
        </w:rPr>
        <w:t>little evidence</w:t>
      </w:r>
      <w:r w:rsidRPr="007512A1">
        <w:rPr>
          <w:rStyle w:val="StyleUnderline"/>
          <w:rFonts w:asciiTheme="majorHAnsi" w:hAnsiTheme="majorHAnsi" w:cstheme="majorHAnsi"/>
        </w:rPr>
        <w:t xml:space="preserve"> that the U.S. government and military have fully factored the risks of entanglement into procurement policies and war planning</w:t>
      </w:r>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There is also little evidence that</w:t>
      </w:r>
      <w:r w:rsidRPr="007512A1">
        <w:rPr>
          <w:rStyle w:val="StyleUnderline"/>
          <w:rFonts w:asciiTheme="majorHAnsi" w:hAnsiTheme="majorHAnsi" w:cstheme="majorHAnsi"/>
        </w:rPr>
        <w:t xml:space="preserve"> the administration of</w:t>
      </w:r>
      <w:r w:rsidRPr="007512A1">
        <w:rPr>
          <w:rFonts w:asciiTheme="majorHAnsi" w:hAnsiTheme="majorHAnsi" w:cstheme="majorHAnsi"/>
          <w:sz w:val="16"/>
        </w:rPr>
        <w:t xml:space="preserve"> President Donald </w:t>
      </w:r>
      <w:r w:rsidRPr="00CF3CF3">
        <w:rPr>
          <w:rStyle w:val="Emphasis"/>
          <w:rFonts w:asciiTheme="majorHAnsi" w:hAnsiTheme="majorHAnsi" w:cstheme="majorHAnsi"/>
          <w:highlight w:val="cyan"/>
        </w:rPr>
        <w:t>Trump</w:t>
      </w:r>
      <w:r w:rsidRPr="00CF3CF3">
        <w:rPr>
          <w:rFonts w:asciiTheme="majorHAnsi" w:hAnsiTheme="majorHAnsi" w:cstheme="majorHAnsi"/>
          <w:sz w:val="16"/>
          <w:highlight w:val="cyan"/>
        </w:rPr>
        <w:t xml:space="preserve"> </w:t>
      </w:r>
      <w:r w:rsidRPr="00CF3CF3">
        <w:rPr>
          <w:rStyle w:val="StyleUnderline"/>
          <w:rFonts w:asciiTheme="majorHAnsi" w:hAnsiTheme="majorHAnsi" w:cstheme="majorHAnsi"/>
          <w:highlight w:val="cyan"/>
        </w:rPr>
        <w:t>is willing to invest</w:t>
      </w:r>
      <w:r w:rsidRPr="007512A1">
        <w:rPr>
          <w:rStyle w:val="StyleUnderline"/>
          <w:rFonts w:asciiTheme="majorHAnsi" w:hAnsiTheme="majorHAnsi" w:cstheme="majorHAnsi"/>
        </w:rPr>
        <w:t xml:space="preserve"> significant political capital </w:t>
      </w:r>
      <w:r w:rsidRPr="00CF3CF3">
        <w:rPr>
          <w:rStyle w:val="StyleUnderline"/>
          <w:rFonts w:asciiTheme="majorHAnsi" w:hAnsiTheme="majorHAnsi" w:cstheme="majorHAnsi"/>
          <w:highlight w:val="cyan"/>
        </w:rPr>
        <w:t xml:space="preserve">in </w:t>
      </w:r>
      <w:r w:rsidRPr="00CF3CF3">
        <w:rPr>
          <w:rStyle w:val="Emphasis"/>
          <w:rFonts w:asciiTheme="majorHAnsi" w:hAnsiTheme="majorHAnsi" w:cstheme="majorHAnsi"/>
          <w:highlight w:val="cyan"/>
        </w:rPr>
        <w:t>reducing the risk</w:t>
      </w:r>
      <w:r w:rsidRPr="007512A1">
        <w:rPr>
          <w:rStyle w:val="StyleUnderline"/>
          <w:rFonts w:asciiTheme="majorHAnsi" w:hAnsiTheme="majorHAnsi" w:cstheme="majorHAnsi"/>
        </w:rPr>
        <w:t xml:space="preserve"> of inadvertent escalation.</w:t>
      </w:r>
    </w:p>
    <w:p w14:paraId="04033BE5" w14:textId="77777777" w:rsidR="0041555A" w:rsidRPr="007512A1" w:rsidRDefault="0041555A" w:rsidP="0041555A">
      <w:pPr>
        <w:pStyle w:val="Heading4"/>
        <w:rPr>
          <w:rFonts w:asciiTheme="majorHAnsi" w:hAnsiTheme="majorHAnsi" w:cstheme="majorHAnsi"/>
        </w:rPr>
      </w:pPr>
      <w:r w:rsidRPr="007512A1">
        <w:rPr>
          <w:rFonts w:asciiTheme="majorHAnsi" w:hAnsiTheme="majorHAnsi" w:cstheme="majorHAnsi"/>
        </w:rPr>
        <w:t>The US will strike first</w:t>
      </w:r>
    </w:p>
    <w:p w14:paraId="0B1D7E29" w14:textId="77777777" w:rsidR="0041555A" w:rsidRPr="007512A1" w:rsidRDefault="0041555A" w:rsidP="0041555A">
      <w:pPr>
        <w:rPr>
          <w:rFonts w:asciiTheme="majorHAnsi" w:hAnsiTheme="majorHAnsi" w:cstheme="majorHAnsi"/>
        </w:rPr>
      </w:pPr>
      <w:r w:rsidRPr="007512A1">
        <w:rPr>
          <w:rStyle w:val="Style13ptBold"/>
          <w:rFonts w:asciiTheme="majorHAnsi" w:hAnsiTheme="majorHAnsi" w:cstheme="majorHAnsi"/>
        </w:rPr>
        <w:t>Roberts 17</w:t>
      </w:r>
      <w:r w:rsidRPr="007512A1">
        <w:rPr>
          <w:rFonts w:asciiTheme="majorHAnsi" w:hAnsiTheme="majorHAnsi" w:cstheme="majorHAnsi"/>
        </w:rPr>
        <w:t xml:space="preserve"> [PhD @ University of Virginia, former assistant secretary of the Treasury for Economic Policy and associate editor of The Wall Street Journal, “Washington Plans to Nuke Russia and China,” PCR, </w:t>
      </w:r>
      <w:hyperlink r:id="rId50" w:history="1">
        <w:r w:rsidRPr="007512A1">
          <w:rPr>
            <w:rStyle w:val="Hyperlink"/>
            <w:rFonts w:asciiTheme="majorHAnsi" w:hAnsiTheme="majorHAnsi" w:cstheme="majorHAnsi"/>
            <w:color w:val="000000"/>
            <w:u w:val="single"/>
          </w:rPr>
          <w:t>https://www.paulcraigroberts.org/2017/04/27/washington-plans-nuke-russia-china</w:t>
        </w:r>
      </w:hyperlink>
      <w:r w:rsidRPr="007512A1">
        <w:rPr>
          <w:rFonts w:asciiTheme="majorHAnsi" w:hAnsiTheme="majorHAnsi" w:cstheme="majorHAnsi"/>
        </w:rPr>
        <w:t>]</w:t>
      </w:r>
    </w:p>
    <w:p w14:paraId="057DA6B1" w14:textId="77777777" w:rsidR="0041555A" w:rsidRPr="007512A1" w:rsidRDefault="0041555A" w:rsidP="0041555A">
      <w:pPr>
        <w:rPr>
          <w:rFonts w:asciiTheme="majorHAnsi" w:hAnsiTheme="majorHAnsi" w:cstheme="majorHAnsi"/>
        </w:rPr>
      </w:pPr>
    </w:p>
    <w:p w14:paraId="407085D4" w14:textId="77777777" w:rsidR="0041555A" w:rsidRPr="007512A1" w:rsidRDefault="0041555A" w:rsidP="0041555A">
      <w:pPr>
        <w:rPr>
          <w:rFonts w:asciiTheme="majorHAnsi" w:hAnsiTheme="majorHAnsi" w:cstheme="majorHAnsi"/>
          <w:sz w:val="16"/>
        </w:rPr>
      </w:pPr>
      <w:r w:rsidRPr="007512A1">
        <w:rPr>
          <w:rFonts w:asciiTheme="majorHAnsi" w:hAnsiTheme="majorHAnsi" w:cstheme="majorHAnsi"/>
          <w:sz w:val="16"/>
        </w:rPr>
        <w:t xml:space="preserve">Not everyone likes to hear about the threat of nuclear war. Some find refuge in denial and say that nuclear war is impossible because it makes no sense. Unfortunately, humankind has a long record of doing things that make no sense. In previous posts in recent </w:t>
      </w:r>
      <w:proofErr w:type="gramStart"/>
      <w:r w:rsidRPr="007512A1">
        <w:rPr>
          <w:rFonts w:asciiTheme="majorHAnsi" w:hAnsiTheme="majorHAnsi" w:cstheme="majorHAnsi"/>
          <w:sz w:val="16"/>
        </w:rPr>
        <w:t>years</w:t>
      </w:r>
      <w:proofErr w:type="gramEnd"/>
      <w:r w:rsidRPr="007512A1">
        <w:rPr>
          <w:rFonts w:asciiTheme="majorHAnsi" w:hAnsiTheme="majorHAnsi" w:cstheme="majorHAnsi"/>
          <w:sz w:val="16"/>
        </w:rPr>
        <w:t xml:space="preserve"> </w:t>
      </w:r>
      <w:r w:rsidRPr="00CF3CF3">
        <w:rPr>
          <w:rStyle w:val="StyleUnderline"/>
          <w:rFonts w:asciiTheme="majorHAnsi" w:hAnsiTheme="majorHAnsi" w:cstheme="majorHAnsi"/>
          <w:highlight w:val="cyan"/>
        </w:rPr>
        <w:t>I have pointed out</w:t>
      </w:r>
      <w:r w:rsidRPr="007512A1">
        <w:rPr>
          <w:rStyle w:val="StyleUnderline"/>
          <w:rFonts w:asciiTheme="majorHAnsi" w:hAnsiTheme="majorHAnsi" w:cstheme="majorHAnsi"/>
        </w:rPr>
        <w:t xml:space="preserve"> both </w:t>
      </w:r>
      <w:r w:rsidRPr="00CF3CF3">
        <w:rPr>
          <w:rStyle w:val="Emphasis"/>
          <w:rFonts w:asciiTheme="majorHAnsi" w:hAnsiTheme="majorHAnsi" w:cstheme="majorHAnsi"/>
          <w:highlight w:val="cyan"/>
        </w:rPr>
        <w:t>written documents</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 xml:space="preserve">and </w:t>
      </w:r>
      <w:r w:rsidRPr="00CF3CF3">
        <w:rPr>
          <w:rStyle w:val="Emphasis"/>
          <w:rFonts w:asciiTheme="majorHAnsi" w:hAnsiTheme="majorHAnsi" w:cstheme="majorHAnsi"/>
          <w:highlight w:val="cyan"/>
        </w:rPr>
        <w:t>changes in US war doctrine</w:t>
      </w:r>
      <w:r w:rsidRPr="007512A1">
        <w:rPr>
          <w:rStyle w:val="StyleUnderline"/>
          <w:rFonts w:asciiTheme="majorHAnsi" w:hAnsiTheme="majorHAnsi" w:cstheme="majorHAnsi"/>
        </w:rPr>
        <w:t xml:space="preserve"> </w:t>
      </w:r>
      <w:r w:rsidRPr="00CF3CF3">
        <w:rPr>
          <w:rStyle w:val="StyleUnderline"/>
          <w:rFonts w:asciiTheme="majorHAnsi" w:hAnsiTheme="majorHAnsi" w:cstheme="majorHAnsi"/>
          <w:highlight w:val="cyan"/>
        </w:rPr>
        <w:t>that indicate</w:t>
      </w:r>
      <w:r w:rsidRPr="007512A1">
        <w:rPr>
          <w:rStyle w:val="StyleUnderline"/>
          <w:rFonts w:asciiTheme="majorHAnsi" w:hAnsiTheme="majorHAnsi" w:cstheme="majorHAnsi"/>
        </w:rPr>
        <w:t xml:space="preserve"> that </w:t>
      </w:r>
      <w:r w:rsidRPr="00CF3CF3">
        <w:rPr>
          <w:rStyle w:val="StyleUnderline"/>
          <w:rFonts w:asciiTheme="majorHAnsi" w:hAnsiTheme="majorHAnsi" w:cstheme="majorHAnsi"/>
          <w:highlight w:val="cyan"/>
        </w:rPr>
        <w:t xml:space="preserve">Washington is </w:t>
      </w:r>
      <w:r w:rsidRPr="00CF3CF3">
        <w:rPr>
          <w:rStyle w:val="Emphasis"/>
          <w:rFonts w:asciiTheme="majorHAnsi" w:hAnsiTheme="majorHAnsi" w:cstheme="majorHAnsi"/>
          <w:highlight w:val="cyan"/>
        </w:rPr>
        <w:t>preparing a preemptive nuclear attack</w:t>
      </w:r>
      <w:r w:rsidRPr="00CF3CF3">
        <w:rPr>
          <w:rStyle w:val="StyleUnderline"/>
          <w:rFonts w:asciiTheme="majorHAnsi" w:hAnsiTheme="majorHAnsi" w:cstheme="majorHAnsi"/>
          <w:highlight w:val="cyan"/>
        </w:rPr>
        <w:t xml:space="preserve"> on Russia</w:t>
      </w:r>
      <w:r w:rsidRPr="007512A1">
        <w:rPr>
          <w:rFonts w:asciiTheme="majorHAnsi" w:hAnsiTheme="majorHAnsi" w:cstheme="majorHAnsi"/>
          <w:sz w:val="16"/>
        </w:rPr>
        <w:t xml:space="preserve"> and China. More recently, I have shown that </w:t>
      </w:r>
      <w:r w:rsidRPr="007512A1">
        <w:rPr>
          <w:rStyle w:val="StyleUnderline"/>
          <w:rFonts w:asciiTheme="majorHAnsi" w:hAnsiTheme="majorHAnsi" w:cstheme="majorHAnsi"/>
        </w:rPr>
        <w:t xml:space="preserve">Washington’s </w:t>
      </w:r>
      <w:r w:rsidRPr="00CF3CF3">
        <w:rPr>
          <w:rStyle w:val="StyleUnderline"/>
          <w:rFonts w:asciiTheme="majorHAnsi" w:hAnsiTheme="majorHAnsi" w:cstheme="majorHAnsi"/>
          <w:highlight w:val="cyan"/>
        </w:rPr>
        <w:t>demonization of Russia</w:t>
      </w:r>
      <w:r w:rsidRPr="007512A1">
        <w:rPr>
          <w:rFonts w:asciiTheme="majorHAnsi" w:hAnsiTheme="majorHAnsi" w:cstheme="majorHAnsi"/>
          <w:sz w:val="16"/>
        </w:rPr>
        <w:t xml:space="preserve"> and President Putin, </w:t>
      </w:r>
      <w:r w:rsidRPr="007512A1">
        <w:rPr>
          <w:rStyle w:val="StyleUnderline"/>
          <w:rFonts w:asciiTheme="majorHAnsi" w:hAnsiTheme="majorHAnsi" w:cstheme="majorHAnsi"/>
        </w:rPr>
        <w:t xml:space="preserve">the incessant </w:t>
      </w:r>
      <w:r w:rsidRPr="00CF3CF3">
        <w:rPr>
          <w:rStyle w:val="StyleUnderline"/>
          <w:rFonts w:asciiTheme="majorHAnsi" w:hAnsiTheme="majorHAnsi" w:cstheme="majorHAnsi"/>
          <w:highlight w:val="cyan"/>
        </w:rPr>
        <w:t>lies about Russian deeds</w:t>
      </w:r>
      <w:r w:rsidRPr="007512A1">
        <w:rPr>
          <w:rStyle w:val="StyleUnderline"/>
          <w:rFonts w:asciiTheme="majorHAnsi" w:hAnsiTheme="majorHAnsi" w:cstheme="majorHAnsi"/>
        </w:rPr>
        <w:t xml:space="preserve"> and intentions</w:t>
      </w:r>
      <w:r w:rsidRPr="007512A1">
        <w:rPr>
          <w:rFonts w:asciiTheme="majorHAnsi" w:hAnsiTheme="majorHAnsi" w:cstheme="majorHAnsi"/>
          <w:sz w:val="16"/>
        </w:rPr>
        <w:t xml:space="preserve">, </w:t>
      </w:r>
      <w:r w:rsidRPr="007512A1">
        <w:rPr>
          <w:rStyle w:val="StyleUnderline"/>
          <w:rFonts w:asciiTheme="majorHAnsi" w:hAnsiTheme="majorHAnsi" w:cstheme="majorHAnsi"/>
        </w:rPr>
        <w:t xml:space="preserve">and the </w:t>
      </w:r>
      <w:r w:rsidRPr="00CF3CF3">
        <w:rPr>
          <w:rStyle w:val="StyleUnderline"/>
          <w:rFonts w:asciiTheme="majorHAnsi" w:hAnsiTheme="majorHAnsi" w:cstheme="majorHAnsi"/>
          <w:highlight w:val="cyan"/>
        </w:rPr>
        <w:t>refusal of Washington to cooperate with Russia</w:t>
      </w:r>
      <w:r w:rsidRPr="007512A1">
        <w:rPr>
          <w:rFonts w:asciiTheme="majorHAnsi" w:hAnsiTheme="majorHAnsi" w:cstheme="majorHAnsi"/>
          <w:sz w:val="16"/>
        </w:rPr>
        <w:t xml:space="preserve"> on any issue have convinced the Russian government that Washington is preparing the Western populations for an attack on Russia. It is obvious that China has come to the same conclusion.</w:t>
      </w:r>
    </w:p>
    <w:p w14:paraId="63AF7714" w14:textId="77777777" w:rsidR="0041555A" w:rsidRPr="007512A1" w:rsidRDefault="0041555A" w:rsidP="0041555A">
      <w:pPr>
        <w:rPr>
          <w:rFonts w:asciiTheme="majorHAnsi" w:hAnsiTheme="majorHAnsi" w:cstheme="majorHAnsi"/>
        </w:rPr>
      </w:pPr>
    </w:p>
    <w:sectPr w:rsidR="0041555A" w:rsidRPr="007512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7B0F9C"/>
    <w:multiLevelType w:val="hybridMultilevel"/>
    <w:tmpl w:val="C1BCD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83651"/>
    <w:multiLevelType w:val="hybridMultilevel"/>
    <w:tmpl w:val="471C8B2A"/>
    <w:lvl w:ilvl="0" w:tplc="2DD6CD4A">
      <w:start w:val="20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313FB5"/>
    <w:multiLevelType w:val="hybridMultilevel"/>
    <w:tmpl w:val="67F45A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2"/>
  </w:num>
  <w:num w:numId="16">
    <w:abstractNumId w:val="16"/>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1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69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55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2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32A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CF3CF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0B2E3"/>
  <w14:defaultImageDpi w14:val="300"/>
  <w15:docId w15:val="{568958AF-5913-AD4F-8C73-042063E3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16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16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16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9"/>
    <w:unhideWhenUsed/>
    <w:qFormat/>
    <w:rsid w:val="001F16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t,Ta"/>
    <w:basedOn w:val="Normal"/>
    <w:next w:val="Normal"/>
    <w:link w:val="Heading4Char"/>
    <w:uiPriority w:val="9"/>
    <w:unhideWhenUsed/>
    <w:qFormat/>
    <w:rsid w:val="001F16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1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699"/>
  </w:style>
  <w:style w:type="character" w:customStyle="1" w:styleId="Heading1Char">
    <w:name w:val="Heading 1 Char"/>
    <w:aliases w:val="Pocket Char"/>
    <w:basedOn w:val="DefaultParagraphFont"/>
    <w:link w:val="Heading1"/>
    <w:uiPriority w:val="9"/>
    <w:rsid w:val="001F16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169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1"/>
    <w:basedOn w:val="DefaultParagraphFont"/>
    <w:link w:val="Heading3"/>
    <w:uiPriority w:val="9"/>
    <w:rsid w:val="001F16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9"/>
    <w:rsid w:val="001F16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169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1F1699"/>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1F169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F1699"/>
    <w:rPr>
      <w:color w:val="auto"/>
      <w:u w:val="none"/>
    </w:rPr>
  </w:style>
  <w:style w:type="character" w:styleId="Hyperlink">
    <w:name w:val="Hyperlink"/>
    <w:aliases w:val="heading 1 (block title),Important,Read,Internet Link,Analytic Text,Internet link,Char Char1,Heading 3 Char1,Block Char1,Char Char Char Char Char Char Char Char Char1,Char1 Char1,Char Char Char Char Char Char Char Char2,Text 7 Char1,T,TAG "/>
    <w:basedOn w:val="DefaultParagraphFont"/>
    <w:link w:val="Card"/>
    <w:uiPriority w:val="99"/>
    <w:unhideWhenUsed/>
    <w:rsid w:val="001F1699"/>
    <w:rPr>
      <w:color w:val="auto"/>
      <w:u w:val="none"/>
    </w:rPr>
  </w:style>
  <w:style w:type="paragraph" w:styleId="DocumentMap">
    <w:name w:val="Document Map"/>
    <w:basedOn w:val="Normal"/>
    <w:link w:val="DocumentMapChar"/>
    <w:uiPriority w:val="99"/>
    <w:semiHidden/>
    <w:unhideWhenUsed/>
    <w:rsid w:val="001F16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1699"/>
    <w:rPr>
      <w:rFonts w:ascii="Lucida Grande" w:hAnsi="Lucida Grande" w:cs="Lucida Grande"/>
    </w:rPr>
  </w:style>
  <w:style w:type="paragraph" w:customStyle="1" w:styleId="Emphasis1">
    <w:name w:val="Emphasis1"/>
    <w:basedOn w:val="Normal"/>
    <w:link w:val="Emphasis"/>
    <w:autoRedefine/>
    <w:uiPriority w:val="20"/>
    <w:qFormat/>
    <w:rsid w:val="0041555A"/>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99"/>
    <w:unhideWhenUsed/>
    <w:qFormat/>
    <w:rsid w:val="0041555A"/>
    <w:pPr>
      <w:ind w:left="720"/>
      <w:contextualSpacing/>
    </w:pPr>
  </w:style>
  <w:style w:type="paragraph" w:customStyle="1" w:styleId="textbold">
    <w:name w:val="text bold"/>
    <w:basedOn w:val="Normal"/>
    <w:uiPriority w:val="7"/>
    <w:qFormat/>
    <w:rsid w:val="0041555A"/>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bdr w:val="single" w:sz="12" w:space="0" w:color="auto"/>
    </w:rPr>
  </w:style>
  <w:style w:type="paragraph" w:customStyle="1" w:styleId="UnderlinePara">
    <w:name w:val="Underline Para"/>
    <w:basedOn w:val="Normal"/>
    <w:uiPriority w:val="1"/>
    <w:qFormat/>
    <w:rsid w:val="0041555A"/>
    <w:pPr>
      <w:widowControl w:val="0"/>
      <w:suppressAutoHyphens/>
      <w:spacing w:after="200"/>
      <w:contextualSpacing/>
    </w:pPr>
    <w:rPr>
      <w:rFonts w:asciiTheme="minorHAnsi" w:eastAsiaTheme="minorHAnsi" w:hAnsiTheme="minorHAnsi" w:cstheme="minorBidi"/>
      <w:b/>
      <w:szCs w:val="22"/>
      <w:u w:val="single"/>
    </w:rPr>
  </w:style>
  <w:style w:type="paragraph" w:customStyle="1" w:styleId="Card">
    <w:name w:val="Card"/>
    <w:aliases w:val="No Spacing111112,nonunderlined,No Spacing11211,Debate Text,No Spacing11,No Spacing111,No Spacing2,Read stuff,No Spacing1,Note Level 2,Medium Grid 21,No Spacing31,No Spacing22,No Spacing3,Dont use,No Spacing41,No Spacing23,Tags,tag,No Spacing111111"/>
    <w:basedOn w:val="Heading1"/>
    <w:link w:val="Hyperlink"/>
    <w:autoRedefine/>
    <w:uiPriority w:val="99"/>
    <w:qFormat/>
    <w:rsid w:val="004155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s">
    <w:name w:val="Analytics"/>
    <w:next w:val="NormalWeb"/>
    <w:link w:val="AnalyticsChar"/>
    <w:qFormat/>
    <w:rsid w:val="0041555A"/>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1555A"/>
    <w:rPr>
      <w:rFonts w:ascii="Calibri" w:eastAsiaTheme="majorEastAsia" w:hAnsi="Calibri" w:cstheme="majorBidi"/>
      <w:b/>
      <w:iCs/>
      <w:sz w:val="26"/>
      <w:szCs w:val="28"/>
    </w:rPr>
  </w:style>
  <w:style w:type="paragraph" w:styleId="NormalWeb">
    <w:name w:val="Normal (Web)"/>
    <w:basedOn w:val="Normal"/>
    <w:uiPriority w:val="99"/>
    <w:semiHidden/>
    <w:unhideWhenUsed/>
    <w:rsid w:val="0041555A"/>
    <w:rPr>
      <w:rFonts w:ascii="Times New Roman" w:hAnsi="Times New Roman" w:cs="Times New Roman"/>
      <w:sz w:val="24"/>
    </w:rPr>
  </w:style>
  <w:style w:type="paragraph" w:styleId="NoSpacing">
    <w:name w:val="No Spacing"/>
    <w:aliases w:val="Small Text,Card Format,Note Level 21,ClearFormatting,Clear,DDI Tag,Tag Title,No Spacing51,card,No Spacing6,No Spacing tnr,Hidden Block Title,No Spacing311,No Spacing8,Dont u,No Spacing1111111"/>
    <w:basedOn w:val="Heading1"/>
    <w:autoRedefine/>
    <w:uiPriority w:val="99"/>
    <w:qFormat/>
    <w:rsid w:val="008932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AuthorQuals">
    <w:name w:val="Author Quals"/>
    <w:basedOn w:val="Normal"/>
    <w:link w:val="AuthorQualsChar"/>
    <w:autoRedefine/>
    <w:uiPriority w:val="4"/>
    <w:qFormat/>
    <w:rsid w:val="008932A3"/>
    <w:rPr>
      <w:sz w:val="16"/>
      <w:szCs w:val="10"/>
    </w:rPr>
  </w:style>
  <w:style w:type="character" w:customStyle="1" w:styleId="AuthorQualsChar">
    <w:name w:val="Author Quals Char"/>
    <w:basedOn w:val="DefaultParagraphFont"/>
    <w:link w:val="AuthorQuals"/>
    <w:uiPriority w:val="4"/>
    <w:rsid w:val="008932A3"/>
    <w:rPr>
      <w:rFonts w:ascii="Calibri" w:hAnsi="Calibri" w:cs="Calibri"/>
      <w:sz w:val="16"/>
      <w:szCs w:val="10"/>
    </w:rPr>
  </w:style>
  <w:style w:type="paragraph" w:customStyle="1" w:styleId="Style4">
    <w:name w:val="Style4"/>
    <w:basedOn w:val="Normal"/>
    <w:link w:val="Style4Char"/>
    <w:qFormat/>
    <w:rsid w:val="008932A3"/>
    <w:rPr>
      <w:rFonts w:eastAsia="Times New Roman"/>
      <w:u w:val="single"/>
    </w:rPr>
  </w:style>
  <w:style w:type="character" w:customStyle="1" w:styleId="Style4Char">
    <w:name w:val="Style4 Char"/>
    <w:link w:val="Style4"/>
    <w:rsid w:val="008932A3"/>
    <w:rPr>
      <w:rFonts w:ascii="Calibri" w:eastAsia="Times New Roman" w:hAnsi="Calibri" w:cs="Calibri"/>
      <w:sz w:val="22"/>
      <w:u w:val="single"/>
    </w:rPr>
  </w:style>
  <w:style w:type="character" w:styleId="Strong">
    <w:name w:val="Strong"/>
    <w:aliases w:val="8 pt font,Citation Char Char1 Char Char Char Char Char,Cut,Small 1,Read Char Char Char,Read Char Char1,strong,Heading 3 Char Char1 Char Char Char,Read Char Char1 Char Char Char"/>
    <w:basedOn w:val="DefaultParagraphFont"/>
    <w:uiPriority w:val="22"/>
    <w:qFormat/>
    <w:rsid w:val="00893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agupubs.onlinelibrary.wiley.com/doi/full/10.1002/2017JD027331" TargetMode="External"/><Relationship Id="rId26" Type="http://schemas.openxmlformats.org/officeDocument/2006/relationships/hyperlink" Target="https://www.nytimes.com/2016/10/26/us/pentagon-artificial-intelligence-terminator.html" TargetMode="External"/><Relationship Id="rId39" Type="http://schemas.openxmlformats.org/officeDocument/2006/relationships/hyperlink" Target="https://www.dailystar.co.uk/news/latest-news/531215/Rio-2016-Putin-Russia-Olympics-prank-doping-scandal" TargetMode="External"/><Relationship Id="rId21" Type="http://schemas.openxmlformats.org/officeDocument/2006/relationships/hyperlink" Target="https://nationalinterest.org/blog/buzz/russias-massive-nuclear-weapons-arsenal-threat-59947" TargetMode="External"/><Relationship Id="rId34" Type="http://schemas.openxmlformats.org/officeDocument/2006/relationships/hyperlink" Target="https://www.youtube.com/watch?v=qSgYu3w3DMM" TargetMode="External"/><Relationship Id="rId42" Type="http://schemas.openxmlformats.org/officeDocument/2006/relationships/hyperlink" Target="https://www.washingtonexaminer.com/opinion/dont-worry-the-us-would-win-a-nuclear-war-with-russia" TargetMode="External"/><Relationship Id="rId47" Type="http://schemas.openxmlformats.org/officeDocument/2006/relationships/hyperlink" Target="https://warontherocks.com/2018/02/nuclear-posture-review-russian-de-escalation-dangerous-solution-nonexistent-problem" TargetMode="External"/><Relationship Id="rId50" Type="http://schemas.openxmlformats.org/officeDocument/2006/relationships/hyperlink" Target="https://www.paulcraigroberts.org/2017/04/27/washington-plans-nuke-russia-chin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aw.upenn.edu/live/files/7804-grego-space-and-crisis-stabilitypdf" TargetMode="External"/><Relationship Id="rId29" Type="http://schemas.openxmlformats.org/officeDocument/2006/relationships/hyperlink" Target="https://qz.com/1000011/scientists-attached-an-electronic-backpack-to-a-genetically-modified-dragonfly-and-turned-it-into-a-drone/" TargetMode="External"/><Relationship Id="rId11" Type="http://schemas.openxmlformats.org/officeDocument/2006/relationships/hyperlink" Target="https://www.sciencedirect.com/topics/social-sciences/monopolies" TargetMode="External"/><Relationship Id="rId24" Type="http://schemas.openxmlformats.org/officeDocument/2006/relationships/hyperlink" Target="https://thehill.com/opinion/technology/351725-artificial-intelligence-is-the-new-arms-race-we-may-not-be-able-to-control" TargetMode="External"/><Relationship Id="rId32" Type="http://schemas.openxmlformats.org/officeDocument/2006/relationships/hyperlink" Target="https://www.forbes.com/sites/tonybradley/2017/07/31/facebook-ai-creates-its-own-language-in-creepy-preview-of-our-potential-future/" TargetMode="External"/><Relationship Id="rId37" Type="http://schemas.openxmlformats.org/officeDocument/2006/relationships/hyperlink" Target="https://www.belfercenter.org/sites/default/files/files/publication/AI%20NatSec%20-%20final.pdf" TargetMode="External"/><Relationship Id="rId40" Type="http://schemas.openxmlformats.org/officeDocument/2006/relationships/hyperlink" Target="https://www.dailystar.co.uk/news/latest-news/526324/Stephen-Hawking-professor-robots-nuclear-drones-world-war-3-war-terminator-AI" TargetMode="External"/><Relationship Id="rId45" Type="http://schemas.openxmlformats.org/officeDocument/2006/relationships/hyperlink" Target="https://www.hudson.org/research/14601-exploiting-sino-russian-nuclear-divergence" TargetMode="External"/><Relationship Id="rId5" Type="http://schemas.openxmlformats.org/officeDocument/2006/relationships/numbering" Target="numbering.xml"/><Relationship Id="rId15" Type="http://schemas.openxmlformats.org/officeDocument/2006/relationships/hyperlink" Target="https://www.wired.com/2016/01/clive-thompson-11/" TargetMode="External"/><Relationship Id="rId23" Type="http://schemas.openxmlformats.org/officeDocument/2006/relationships/hyperlink" Target="https://m.washingtontimes.com/topics/china/" TargetMode="External"/><Relationship Id="rId28" Type="http://schemas.openxmlformats.org/officeDocument/2006/relationships/hyperlink" Target="https://www.amazon.com/Life-3-0-Being-Artificial-Intelligence/dp/1101946598" TargetMode="External"/><Relationship Id="rId36" Type="http://schemas.openxmlformats.org/officeDocument/2006/relationships/hyperlink" Target="https://twitter.com/elonmusk/status/904638455761612800" TargetMode="External"/><Relationship Id="rId49" Type="http://schemas.openxmlformats.org/officeDocument/2006/relationships/hyperlink" Target="https://carnegieendowment.org/2018/09/12/reducing-risks-of-nuclear-entanglement-pub-77236"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room.eu.com/article/Space_debris_Kessler_Syndrome_and_the_unreasonable_expectation_of_certainty" TargetMode="External"/><Relationship Id="rId31" Type="http://schemas.openxmlformats.org/officeDocument/2006/relationships/hyperlink" Target="http://www.kotaku.co.uk/2016/06/03/elites-ai-created-super-weapons-and-started-hunting-players-skynet-is-here" TargetMode="External"/><Relationship Id="rId44" Type="http://schemas.openxmlformats.org/officeDocument/2006/relationships/hyperlink" Target="https://scholarworks.umass.edu/cgi/viewcontent.cgi?article=2900&amp;context=dissertations_1"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hyperlink" Target="https://m.washingtontimes.com/topics/russia/" TargetMode="External"/><Relationship Id="rId27" Type="http://schemas.openxmlformats.org/officeDocument/2006/relationships/hyperlink" Target="https://www.theverge.com/2017/9/12/16286580/uk-government-killer-robots-drones-weapons" TargetMode="External"/><Relationship Id="rId30" Type="http://schemas.openxmlformats.org/officeDocument/2006/relationships/hyperlink" Target="http://gizmodo.com/rogue-algorithm-blamed-for-historic-crash-of-the-britis-1787523587" TargetMode="External"/><Relationship Id="rId35" Type="http://schemas.openxmlformats.org/officeDocument/2006/relationships/hyperlink" Target="https://www.theverge.com/2017/8/21/16177828/killer-robots-ban-elon-musk-un-petition" TargetMode="External"/><Relationship Id="rId43" Type="http://schemas.openxmlformats.org/officeDocument/2006/relationships/hyperlink" Target="https://www.washingtonexaminer.com/blowing-28-billion-on-10-strategic-bombers-putin-proves-his-egotistical-strategic-flaws" TargetMode="External"/><Relationship Id="rId48" Type="http://schemas.openxmlformats.org/officeDocument/2006/relationships/hyperlink" Target="https://www.paulcraigroberts.org/2017/04/27/washington-plans-nuke-russia-china"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thespacereview.com/article/3155/1" TargetMode="External"/><Relationship Id="rId25" Type="http://schemas.openxmlformats.org/officeDocument/2006/relationships/hyperlink" Target="https://www.theverge.com/2017/9/4/16251226/russia-ai-putin-rule-the-world" TargetMode="External"/><Relationship Id="rId33" Type="http://schemas.openxmlformats.org/officeDocument/2006/relationships/hyperlink" Target="https://www.blackhat.com/docs/us-16/materials/us-16-Seymour-Tully-Weaponizing-Data-Science-For-Social-Engineering-Automated-E2E-Spear-Phishing-On-Twitter.pdf" TargetMode="External"/><Relationship Id="rId38" Type="http://schemas.openxmlformats.org/officeDocument/2006/relationships/hyperlink" Target="https://www.dailystar.co.uk/news/latest-news/533525/Super-Weapons-Future-Tech-Energy-Weapons-Cyber-Attacks-Aircraft-Nuclear-World-War-3" TargetMode="External"/><Relationship Id="rId46" Type="http://schemas.openxmlformats.org/officeDocument/2006/relationships/hyperlink" Target="http://www.aoiusa.org/patriarch-kirill-russia-needs-nuclear-weapons" TargetMode="External"/><Relationship Id="rId20" Type="http://schemas.openxmlformats.org/officeDocument/2006/relationships/hyperlink" Target="https://www.billtrack50.com/blog/in-the-news/u-s-nuclear-first-strike-policy-be-afraid" TargetMode="External"/><Relationship Id="rId41" Type="http://schemas.openxmlformats.org/officeDocument/2006/relationships/hyperlink" Target="https://www.mitpressjournals.org/doi/pdf/10.1162/isec.2006.30.4.7"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18960</Words>
  <Characters>108075</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2021-12-18T01:36:00Z</dcterms:created>
  <dcterms:modified xsi:type="dcterms:W3CDTF">2021-12-18T01:37:00Z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