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C4C674" w14:textId="74E8AAA0" w:rsidR="00E42E4C" w:rsidRPr="00F31016" w:rsidRDefault="00BA45A1" w:rsidP="00BA45A1">
      <w:pPr>
        <w:pStyle w:val="Heading1"/>
        <w:rPr>
          <w:rFonts w:asciiTheme="majorHAnsi" w:hAnsiTheme="majorHAnsi" w:cstheme="majorHAnsi"/>
        </w:rPr>
      </w:pPr>
      <w:r w:rsidRPr="00F31016">
        <w:rPr>
          <w:rFonts w:asciiTheme="majorHAnsi" w:hAnsiTheme="majorHAnsi" w:cstheme="majorHAnsi"/>
        </w:rPr>
        <w:t>1NC</w:t>
      </w:r>
    </w:p>
    <w:p w14:paraId="1CE6ABFF" w14:textId="77777777" w:rsidR="00BA45A1" w:rsidRPr="00F31016" w:rsidRDefault="00BA45A1" w:rsidP="00BA45A1">
      <w:pPr>
        <w:rPr>
          <w:rFonts w:asciiTheme="majorHAnsi" w:hAnsiTheme="majorHAnsi" w:cstheme="majorHAnsi"/>
        </w:rPr>
      </w:pPr>
    </w:p>
    <w:p w14:paraId="34CAA6F8" w14:textId="75E5CFCD" w:rsidR="00BA45A1" w:rsidRPr="00F31016" w:rsidRDefault="00BA45A1" w:rsidP="00BA45A1">
      <w:pPr>
        <w:pStyle w:val="Heading2"/>
        <w:rPr>
          <w:rFonts w:asciiTheme="majorHAnsi" w:hAnsiTheme="majorHAnsi" w:cstheme="majorHAnsi"/>
        </w:rPr>
      </w:pPr>
      <w:r w:rsidRPr="00F31016">
        <w:rPr>
          <w:rFonts w:asciiTheme="majorHAnsi" w:hAnsiTheme="majorHAnsi" w:cstheme="majorHAnsi"/>
        </w:rPr>
        <w:t>1</w:t>
      </w:r>
    </w:p>
    <w:p w14:paraId="221CCEDF" w14:textId="6C7B3D54" w:rsidR="00BA45A1" w:rsidRPr="00F31016" w:rsidRDefault="00BA45A1" w:rsidP="00BA45A1">
      <w:pPr>
        <w:pStyle w:val="Heading4"/>
        <w:rPr>
          <w:rFonts w:asciiTheme="majorHAnsi" w:hAnsiTheme="majorHAnsi" w:cstheme="majorHAnsi"/>
        </w:rPr>
      </w:pPr>
      <w:r w:rsidRPr="00F31016">
        <w:rPr>
          <w:rFonts w:asciiTheme="majorHAnsi" w:hAnsiTheme="majorHAnsi" w:cstheme="majorHAnsi"/>
        </w:rPr>
        <w:t xml:space="preserve">Interpretation - Affirmatives must specify and separately delineate an enforcement mechanism </w:t>
      </w:r>
    </w:p>
    <w:p w14:paraId="49CD1C59" w14:textId="0772B9DC" w:rsidR="00BA45A1" w:rsidRPr="00F31016" w:rsidRDefault="00BA45A1" w:rsidP="00BA45A1">
      <w:pPr>
        <w:pStyle w:val="Heading4"/>
        <w:rPr>
          <w:rFonts w:asciiTheme="majorHAnsi" w:hAnsiTheme="majorHAnsi" w:cstheme="majorHAnsi"/>
        </w:rPr>
      </w:pPr>
      <w:r w:rsidRPr="00F31016">
        <w:rPr>
          <w:rFonts w:asciiTheme="majorHAnsi" w:hAnsiTheme="majorHAnsi" w:cstheme="majorHAnsi"/>
        </w:rPr>
        <w:t xml:space="preserve">Violation: they don’t </w:t>
      </w:r>
      <w:r w:rsidR="00F31016">
        <w:rPr>
          <w:rFonts w:asciiTheme="majorHAnsi" w:hAnsiTheme="majorHAnsi" w:cstheme="majorHAnsi"/>
        </w:rPr>
        <w:t>– if they talk about their card they still violate because its not deliniated</w:t>
      </w:r>
    </w:p>
    <w:p w14:paraId="5CC54D69" w14:textId="77777777" w:rsidR="00BA45A1" w:rsidRPr="00F31016" w:rsidRDefault="00BA45A1" w:rsidP="00BA45A1">
      <w:pPr>
        <w:pStyle w:val="Heading4"/>
        <w:rPr>
          <w:rFonts w:asciiTheme="majorHAnsi" w:hAnsiTheme="majorHAnsi" w:cstheme="majorHAnsi"/>
        </w:rPr>
      </w:pPr>
      <w:r w:rsidRPr="00F31016">
        <w:rPr>
          <w:rFonts w:asciiTheme="majorHAnsi" w:hAnsiTheme="majorHAnsi" w:cstheme="majorHAnsi"/>
        </w:rPr>
        <w:t>Standards</w:t>
      </w:r>
    </w:p>
    <w:p w14:paraId="18378F23" w14:textId="77777777" w:rsidR="00BA45A1" w:rsidRPr="00F31016" w:rsidRDefault="00BA45A1" w:rsidP="00BA45A1">
      <w:pPr>
        <w:pStyle w:val="Heading4"/>
        <w:rPr>
          <w:rFonts w:asciiTheme="majorHAnsi" w:hAnsiTheme="majorHAnsi" w:cstheme="majorHAnsi"/>
        </w:rPr>
      </w:pPr>
      <w:r w:rsidRPr="00F31016">
        <w:rPr>
          <w:rFonts w:asciiTheme="majorHAnsi" w:hAnsiTheme="majorHAnsi" w:cstheme="majorHAnsi"/>
        </w:rPr>
        <w:t xml:space="preserve">1] </w:t>
      </w:r>
      <w:r w:rsidRPr="00F31016">
        <w:rPr>
          <w:rFonts w:asciiTheme="majorHAnsi" w:hAnsiTheme="majorHAnsi" w:cstheme="majorHAnsi"/>
          <w:u w:val="single"/>
        </w:rPr>
        <w:t>Shiftiness</w:t>
      </w:r>
      <w:r w:rsidRPr="00F31016">
        <w:rPr>
          <w:rFonts w:asciiTheme="majorHAnsi" w:hAnsiTheme="majorHAnsi" w:cstheme="majorHAnsi"/>
        </w:rPr>
        <w:t xml:space="preserve">- They can redefine the 1AC’s enforcement mechanism in the 1AR which allows them to recontextualize their enforcement mechanism to wriggle out of DA’s since all DA links are predicated on type of enforcement i.e. international perception das, great power competition da, research da’s that may apply to bilateral bans but not to export controls. </w:t>
      </w:r>
    </w:p>
    <w:p w14:paraId="267AEAF6" w14:textId="77777777" w:rsidR="00BA45A1" w:rsidRPr="00F31016" w:rsidRDefault="00BA45A1" w:rsidP="00BA45A1">
      <w:pPr>
        <w:pStyle w:val="Heading4"/>
        <w:rPr>
          <w:rFonts w:asciiTheme="majorHAnsi" w:hAnsiTheme="majorHAnsi" w:cstheme="majorHAnsi"/>
        </w:rPr>
      </w:pPr>
      <w:r w:rsidRPr="00F31016">
        <w:rPr>
          <w:rFonts w:asciiTheme="majorHAnsi" w:hAnsiTheme="majorHAnsi" w:cstheme="majorHAnsi"/>
        </w:rPr>
        <w:t xml:space="preserve">2] </w:t>
      </w:r>
      <w:r w:rsidRPr="00F31016">
        <w:rPr>
          <w:rFonts w:asciiTheme="majorHAnsi" w:hAnsiTheme="majorHAnsi" w:cstheme="majorHAnsi"/>
          <w:u w:val="single"/>
        </w:rPr>
        <w:t>Real World</w:t>
      </w:r>
      <w:r w:rsidRPr="00F31016">
        <w:rPr>
          <w:rFonts w:asciiTheme="majorHAnsi" w:hAnsiTheme="majorHAnsi" w:cstheme="majorHAnsi"/>
        </w:rPr>
        <w:t>- Policy makers will always specify how the mandates of the plan should be endorsed. It also means zero solvency, absent spec, states can circumvent the Aff’s policy since there is no delineated way to enforce the affirmative which means there’s no way to actualize any of their solvency arguments.</w:t>
      </w:r>
    </w:p>
    <w:p w14:paraId="5494B083" w14:textId="77777777" w:rsidR="00BA45A1" w:rsidRPr="00F31016" w:rsidRDefault="00BA45A1" w:rsidP="00BA45A1">
      <w:pPr>
        <w:pStyle w:val="Heading4"/>
        <w:rPr>
          <w:rFonts w:asciiTheme="majorHAnsi" w:hAnsiTheme="majorHAnsi" w:cstheme="majorHAnsi"/>
        </w:rPr>
      </w:pPr>
      <w:r w:rsidRPr="00F31016">
        <w:rPr>
          <w:rFonts w:asciiTheme="majorHAnsi" w:hAnsiTheme="majorHAnsi" w:cstheme="majorHAnsi"/>
        </w:rPr>
        <w:t>ESpec isn’t regressive or arbitrary- it’s an active part of drafting ban treaties and is central to any advocacy about the banning of LAWs since the only uniqueness of a ban is how effective its enforcement is</w:t>
      </w:r>
    </w:p>
    <w:p w14:paraId="0C61E1B7" w14:textId="4AF91D2B" w:rsidR="00BA45A1" w:rsidRPr="00F31016" w:rsidRDefault="00BA45A1" w:rsidP="00BA45A1">
      <w:pPr>
        <w:pStyle w:val="Heading2"/>
        <w:rPr>
          <w:rFonts w:asciiTheme="majorHAnsi" w:hAnsiTheme="majorHAnsi" w:cstheme="majorHAnsi"/>
        </w:rPr>
      </w:pPr>
      <w:r w:rsidRPr="00F31016">
        <w:rPr>
          <w:rFonts w:asciiTheme="majorHAnsi" w:hAnsiTheme="majorHAnsi" w:cstheme="majorHAnsi"/>
        </w:rPr>
        <w:t>2</w:t>
      </w:r>
    </w:p>
    <w:p w14:paraId="738F9957" w14:textId="77777777" w:rsidR="00BA45A1" w:rsidRPr="00F31016" w:rsidRDefault="00BA45A1" w:rsidP="00BA45A1">
      <w:pPr>
        <w:pStyle w:val="Heading4"/>
        <w:rPr>
          <w:rFonts w:asciiTheme="majorHAnsi" w:hAnsiTheme="majorHAnsi" w:cstheme="majorHAnsi"/>
        </w:rPr>
      </w:pPr>
      <w:r w:rsidRPr="00F31016">
        <w:rPr>
          <w:rFonts w:asciiTheme="majorHAnsi" w:hAnsiTheme="majorHAnsi" w:cstheme="majorHAnsi"/>
        </w:rPr>
        <w:t>Interpretation: If the affirmative delineates specific functions of its advocacy as normal means i.e. enforcement, actor, definitions of compulsory voting, exceptions, etc, then it must have a unified solvency advocate that agrees with all those specifications.</w:t>
      </w:r>
    </w:p>
    <w:p w14:paraId="66FAA51A" w14:textId="163E3119" w:rsidR="00BA45A1" w:rsidRPr="00F31016" w:rsidRDefault="00BA45A1" w:rsidP="00BA45A1">
      <w:pPr>
        <w:pStyle w:val="Heading4"/>
        <w:rPr>
          <w:rFonts w:asciiTheme="majorHAnsi" w:hAnsiTheme="majorHAnsi" w:cstheme="majorHAnsi"/>
        </w:rPr>
      </w:pPr>
      <w:r w:rsidRPr="00F31016">
        <w:rPr>
          <w:rFonts w:asciiTheme="majorHAnsi" w:hAnsiTheme="majorHAnsi" w:cstheme="majorHAnsi"/>
        </w:rPr>
        <w:t xml:space="preserve">Violation: They don’t; they use </w:t>
      </w:r>
      <w:r w:rsidRPr="00F31016">
        <w:rPr>
          <w:rFonts w:asciiTheme="majorHAnsi" w:hAnsiTheme="majorHAnsi" w:cstheme="majorHAnsi"/>
        </w:rPr>
        <w:t>separate authors to justify their method and don’t have an author for the plan</w:t>
      </w:r>
    </w:p>
    <w:p w14:paraId="389CB215" w14:textId="77777777" w:rsidR="00BA45A1" w:rsidRPr="00F31016" w:rsidRDefault="00BA45A1" w:rsidP="00BA45A1">
      <w:pPr>
        <w:pStyle w:val="Heading4"/>
        <w:rPr>
          <w:rFonts w:asciiTheme="majorHAnsi" w:hAnsiTheme="majorHAnsi" w:cstheme="majorHAnsi"/>
        </w:rPr>
      </w:pPr>
      <w:r w:rsidRPr="00F31016">
        <w:rPr>
          <w:rFonts w:asciiTheme="majorHAnsi" w:hAnsiTheme="majorHAnsi" w:cstheme="majorHAnsi"/>
        </w:rPr>
        <w:t>Negate-</w:t>
      </w:r>
    </w:p>
    <w:p w14:paraId="6E68AF16" w14:textId="77777777" w:rsidR="00BA45A1" w:rsidRPr="00F31016" w:rsidRDefault="00BA45A1" w:rsidP="00BA45A1">
      <w:pPr>
        <w:pStyle w:val="Heading4"/>
        <w:rPr>
          <w:rFonts w:asciiTheme="majorHAnsi" w:hAnsiTheme="majorHAnsi" w:cstheme="majorHAnsi"/>
        </w:rPr>
      </w:pPr>
      <w:r w:rsidRPr="00F31016">
        <w:rPr>
          <w:rFonts w:asciiTheme="majorHAnsi" w:hAnsiTheme="majorHAnsi" w:cstheme="majorHAnsi"/>
        </w:rPr>
        <w:t xml:space="preserve">1] </w:t>
      </w:r>
      <w:r w:rsidRPr="00F31016">
        <w:rPr>
          <w:rFonts w:asciiTheme="majorHAnsi" w:hAnsiTheme="majorHAnsi" w:cstheme="majorHAnsi"/>
          <w:u w:val="single"/>
        </w:rPr>
        <w:t>Limits-</w:t>
      </w:r>
      <w:r w:rsidRPr="00F31016">
        <w:rPr>
          <w:rFonts w:asciiTheme="majorHAnsi" w:hAnsiTheme="majorHAnsi" w:cstheme="majorHAnsi"/>
        </w:rPr>
        <w:t xml:space="preserve"> Not having a </w:t>
      </w:r>
      <w:r w:rsidRPr="00F31016">
        <w:rPr>
          <w:rFonts w:asciiTheme="majorHAnsi" w:hAnsiTheme="majorHAnsi" w:cstheme="majorHAnsi"/>
          <w:u w:val="single"/>
        </w:rPr>
        <w:t>unified</w:t>
      </w:r>
      <w:r w:rsidRPr="00F31016">
        <w:rPr>
          <w:rFonts w:asciiTheme="majorHAnsi" w:hAnsiTheme="majorHAnsi" w:cstheme="majorHAnsi"/>
        </w:rPr>
        <w:t xml:space="preserve"> solvency advocate that agrees with all your “normal means” specifications allow you to choose any permutation of specifications which explodes neg prep burden. Unified solvency advocates grant sufficient aff flexibility while still ensuring a reasonable case list since specification all comes from one source.</w:t>
      </w:r>
    </w:p>
    <w:p w14:paraId="4111C891" w14:textId="77777777" w:rsidR="00BA45A1" w:rsidRPr="00F31016" w:rsidRDefault="00BA45A1" w:rsidP="00BA45A1">
      <w:pPr>
        <w:pStyle w:val="Heading4"/>
        <w:rPr>
          <w:rFonts w:asciiTheme="majorHAnsi" w:hAnsiTheme="majorHAnsi" w:cstheme="majorHAnsi"/>
        </w:rPr>
      </w:pPr>
      <w:r w:rsidRPr="00F31016">
        <w:rPr>
          <w:rFonts w:asciiTheme="majorHAnsi" w:hAnsiTheme="majorHAnsi" w:cstheme="majorHAnsi"/>
        </w:rPr>
        <w:t xml:space="preserve">2] </w:t>
      </w:r>
      <w:r w:rsidRPr="00F31016">
        <w:rPr>
          <w:rFonts w:asciiTheme="majorHAnsi" w:hAnsiTheme="majorHAnsi" w:cstheme="majorHAnsi"/>
          <w:u w:val="single"/>
        </w:rPr>
        <w:t>Ground</w:t>
      </w:r>
      <w:r w:rsidRPr="00F31016">
        <w:rPr>
          <w:rFonts w:asciiTheme="majorHAnsi" w:hAnsiTheme="majorHAnsi" w:cstheme="majorHAnsi"/>
        </w:rPr>
        <w:t xml:space="preserve">- They can choose any permutation of </w:t>
      </w:r>
      <w:r w:rsidRPr="00F31016">
        <w:rPr>
          <w:rFonts w:asciiTheme="majorHAnsi" w:hAnsiTheme="majorHAnsi" w:cstheme="majorHAnsi"/>
          <w:u w:val="single"/>
        </w:rPr>
        <w:t>best definition</w:t>
      </w:r>
      <w:r w:rsidRPr="00F31016">
        <w:rPr>
          <w:rFonts w:asciiTheme="majorHAnsi" w:hAnsiTheme="majorHAnsi" w:cstheme="majorHAnsi"/>
        </w:rPr>
        <w:t xml:space="preserve"> for compulsory voting that suites them, </w:t>
      </w:r>
      <w:r w:rsidRPr="00F31016">
        <w:rPr>
          <w:rFonts w:asciiTheme="majorHAnsi" w:hAnsiTheme="majorHAnsi" w:cstheme="majorHAnsi"/>
          <w:u w:val="single"/>
        </w:rPr>
        <w:t xml:space="preserve">the best enforcement </w:t>
      </w:r>
      <w:r w:rsidRPr="00F31016">
        <w:rPr>
          <w:rFonts w:asciiTheme="majorHAnsi" w:hAnsiTheme="majorHAnsi" w:cstheme="majorHAnsi"/>
        </w:rPr>
        <w:t xml:space="preserve">mechanism, the best punishment contextualized to their country, the best targeted group of people, all with </w:t>
      </w:r>
      <w:r w:rsidRPr="00F31016">
        <w:rPr>
          <w:rFonts w:asciiTheme="majorHAnsi" w:hAnsiTheme="majorHAnsi" w:cstheme="majorHAnsi"/>
          <w:u w:val="single"/>
        </w:rPr>
        <w:t>any exceptions</w:t>
      </w:r>
      <w:r w:rsidRPr="00F31016">
        <w:rPr>
          <w:rFonts w:asciiTheme="majorHAnsi" w:hAnsiTheme="majorHAnsi" w:cstheme="majorHAnsi"/>
        </w:rPr>
        <w:t xml:space="preserve"> they want in cojunction with each other which makes it really easy for them to delink core negative ground like Incarceration DA’s, Specific Voting DA’s, First time voter pics, etc which is supercharged by no normal means on the topic. </w:t>
      </w:r>
    </w:p>
    <w:p w14:paraId="624839F7" w14:textId="77777777" w:rsidR="00BA45A1" w:rsidRPr="00F31016" w:rsidRDefault="00BA45A1" w:rsidP="00BA45A1">
      <w:pPr>
        <w:pStyle w:val="Heading4"/>
        <w:rPr>
          <w:rFonts w:asciiTheme="majorHAnsi" w:hAnsiTheme="majorHAnsi" w:cstheme="majorHAnsi"/>
        </w:rPr>
      </w:pPr>
      <w:r w:rsidRPr="00F31016">
        <w:rPr>
          <w:rFonts w:asciiTheme="majorHAnsi" w:hAnsiTheme="majorHAnsi" w:cstheme="majorHAnsi"/>
        </w:rPr>
        <w:t xml:space="preserve">NC theory first - 1] They started the chain of abuse and forced me down this strategy 2] We have more speeches to norm over it 3] It was introduced first so it comes lexically prior. </w:t>
      </w:r>
    </w:p>
    <w:p w14:paraId="07E4AA07" w14:textId="77777777" w:rsidR="00BA45A1" w:rsidRPr="00F31016" w:rsidRDefault="00BA45A1" w:rsidP="00BA45A1">
      <w:pPr>
        <w:pStyle w:val="Heading4"/>
        <w:rPr>
          <w:rFonts w:asciiTheme="majorHAnsi" w:hAnsiTheme="majorHAnsi" w:cstheme="majorHAnsi"/>
        </w:rPr>
      </w:pPr>
      <w:r w:rsidRPr="00F31016">
        <w:rPr>
          <w:rFonts w:asciiTheme="majorHAnsi" w:hAnsiTheme="majorHAnsi" w:cstheme="majorHAnsi"/>
        </w:rPr>
        <w:t>Neg abuse outweighs Aff abuse – 1] Infinite prep time before round to frontline 2] 2AR judge psychology 3] 1</w:t>
      </w:r>
      <w:r w:rsidRPr="00F31016">
        <w:rPr>
          <w:rFonts w:asciiTheme="majorHAnsi" w:hAnsiTheme="majorHAnsi" w:cstheme="majorHAnsi"/>
          <w:vertAlign w:val="superscript"/>
        </w:rPr>
        <w:t>st</w:t>
      </w:r>
      <w:r w:rsidRPr="00F31016">
        <w:rPr>
          <w:rFonts w:asciiTheme="majorHAnsi" w:hAnsiTheme="majorHAnsi" w:cstheme="majorHAnsi"/>
        </w:rPr>
        <w:t xml:space="preserve"> and last speech 4] Infinite perms and uplayering in the 1AR. </w:t>
      </w:r>
    </w:p>
    <w:p w14:paraId="6A5B743B" w14:textId="77777777" w:rsidR="00BA45A1" w:rsidRPr="00F31016" w:rsidRDefault="00BA45A1" w:rsidP="00BA45A1">
      <w:pPr>
        <w:pStyle w:val="Heading4"/>
        <w:rPr>
          <w:rFonts w:asciiTheme="majorHAnsi" w:hAnsiTheme="majorHAnsi" w:cstheme="majorHAnsi"/>
        </w:rPr>
      </w:pPr>
      <w:r w:rsidRPr="00F31016">
        <w:rPr>
          <w:rFonts w:asciiTheme="majorHAnsi" w:hAnsiTheme="majorHAnsi" w:cstheme="majorHAnsi"/>
        </w:rPr>
        <w:t xml:space="preserve">Reasonability on 1AR shells – 1AR theory is very aff-biased because the 2AR gets to line-by-line every 2NR standard with new answers that never get responded to </w:t>
      </w:r>
    </w:p>
    <w:p w14:paraId="5186E349" w14:textId="77777777" w:rsidR="00BA45A1" w:rsidRPr="00F31016" w:rsidRDefault="00BA45A1" w:rsidP="00BA45A1">
      <w:pPr>
        <w:pStyle w:val="Heading4"/>
        <w:rPr>
          <w:rFonts w:asciiTheme="majorHAnsi" w:hAnsiTheme="majorHAnsi" w:cstheme="majorHAnsi"/>
        </w:rPr>
      </w:pPr>
      <w:r w:rsidRPr="00F31016">
        <w:rPr>
          <w:rFonts w:asciiTheme="majorHAnsi" w:hAnsiTheme="majorHAnsi" w:cstheme="majorHAnsi"/>
        </w:rPr>
        <w:t xml:space="preserve">DTA on 1AR shells - They can blow up blippy 20 second shells in the 2AR but I have to split my time and can’t preempt 2AR spin which necessitates judge intervention </w:t>
      </w:r>
    </w:p>
    <w:p w14:paraId="3ECA37EB" w14:textId="77777777" w:rsidR="00BA45A1" w:rsidRPr="00F31016" w:rsidRDefault="00BA45A1" w:rsidP="00BA45A1">
      <w:pPr>
        <w:pStyle w:val="Heading4"/>
        <w:rPr>
          <w:rStyle w:val="Emphasis"/>
          <w:rFonts w:asciiTheme="majorHAnsi" w:hAnsiTheme="majorHAnsi" w:cstheme="majorHAnsi"/>
          <w:b/>
          <w:iCs w:val="0"/>
          <w:sz w:val="26"/>
          <w:u w:val="none"/>
        </w:rPr>
      </w:pPr>
      <w:r w:rsidRPr="00F31016">
        <w:rPr>
          <w:rFonts w:asciiTheme="majorHAnsi" w:hAnsiTheme="majorHAnsi" w:cstheme="majorHAnsi"/>
        </w:rPr>
        <w:t xml:space="preserve">RVIs on 1AR theory – 1AR being able to spend 20 seconds on a shell and still win forces the 2N to allocate at least 2:30 on the shell which means RVIs check back time skew </w:t>
      </w:r>
    </w:p>
    <w:p w14:paraId="6ED00863" w14:textId="77777777" w:rsidR="00BA45A1" w:rsidRPr="00F31016" w:rsidRDefault="00BA45A1" w:rsidP="00BA45A1">
      <w:pPr>
        <w:pStyle w:val="Heading4"/>
        <w:rPr>
          <w:rFonts w:asciiTheme="majorHAnsi" w:hAnsiTheme="majorHAnsi" w:cstheme="majorHAnsi"/>
        </w:rPr>
      </w:pPr>
      <w:r w:rsidRPr="00F31016">
        <w:rPr>
          <w:rFonts w:asciiTheme="majorHAnsi" w:hAnsiTheme="majorHAnsi" w:cstheme="majorHAnsi"/>
        </w:rPr>
        <w:t xml:space="preserve">No new 1ar theory paradigm issues- A] New 1ar paradigms moot any 1NC theoretical offense B] introducing them in the aff allows for them to be more rigorously tested </w:t>
      </w:r>
    </w:p>
    <w:p w14:paraId="51E0EA1D" w14:textId="522E556E" w:rsidR="00BA45A1" w:rsidRPr="00F31016" w:rsidRDefault="00BA45A1" w:rsidP="00BA45A1">
      <w:pPr>
        <w:pStyle w:val="Heading2"/>
        <w:rPr>
          <w:rFonts w:asciiTheme="majorHAnsi" w:hAnsiTheme="majorHAnsi" w:cstheme="majorHAnsi"/>
        </w:rPr>
      </w:pPr>
      <w:r w:rsidRPr="00F31016">
        <w:rPr>
          <w:rFonts w:asciiTheme="majorHAnsi" w:hAnsiTheme="majorHAnsi" w:cstheme="majorHAnsi"/>
        </w:rPr>
        <w:t>3</w:t>
      </w:r>
    </w:p>
    <w:p w14:paraId="173CBD98" w14:textId="77777777" w:rsidR="00BA45A1" w:rsidRPr="00F31016" w:rsidRDefault="00BA45A1" w:rsidP="00BA45A1">
      <w:pPr>
        <w:pStyle w:val="Heading4"/>
        <w:rPr>
          <w:rFonts w:asciiTheme="majorHAnsi" w:hAnsiTheme="majorHAnsi" w:cstheme="majorHAnsi"/>
        </w:rPr>
      </w:pPr>
      <w:r w:rsidRPr="00F31016">
        <w:rPr>
          <w:rFonts w:asciiTheme="majorHAnsi" w:hAnsiTheme="majorHAnsi" w:cstheme="majorHAnsi"/>
        </w:rPr>
        <w:t xml:space="preserve">The standard is act hedonistic util. Prefer – </w:t>
      </w:r>
    </w:p>
    <w:p w14:paraId="1042219A" w14:textId="77777777" w:rsidR="00BA45A1" w:rsidRPr="00F31016" w:rsidRDefault="00BA45A1" w:rsidP="00BA45A1">
      <w:pPr>
        <w:pStyle w:val="Heading4"/>
        <w:rPr>
          <w:rFonts w:asciiTheme="majorHAnsi" w:hAnsiTheme="majorHAnsi" w:cstheme="majorHAnsi"/>
          <w:bCs w:val="0"/>
          <w:u w:val="single"/>
        </w:rPr>
      </w:pPr>
      <w:r w:rsidRPr="00F31016">
        <w:rPr>
          <w:rFonts w:asciiTheme="majorHAnsi" w:hAnsiTheme="majorHAnsi" w:cstheme="majorHAnsi"/>
        </w:rPr>
        <w:t xml:space="preserve">1 – Pleasure and pain </w:t>
      </w:r>
      <w:r w:rsidRPr="00F31016">
        <w:rPr>
          <w:rFonts w:asciiTheme="majorHAnsi" w:hAnsiTheme="majorHAnsi" w:cstheme="majorHAnsi"/>
          <w:i/>
        </w:rPr>
        <w:t>are</w:t>
      </w:r>
      <w:r w:rsidRPr="00F31016">
        <w:rPr>
          <w:rFonts w:asciiTheme="majorHAnsi" w:hAnsiTheme="majorHAnsi" w:cstheme="majorHAnsi"/>
        </w:rPr>
        <w:t xml:space="preserve"> intrinsic </w:t>
      </w:r>
      <w:r w:rsidRPr="00F31016">
        <w:rPr>
          <w:rFonts w:asciiTheme="majorHAnsi" w:hAnsiTheme="majorHAnsi" w:cstheme="majorHAnsi"/>
          <w:u w:val="single"/>
        </w:rPr>
        <w:t>value</w:t>
      </w:r>
      <w:r w:rsidRPr="00F31016">
        <w:rPr>
          <w:rFonts w:asciiTheme="majorHAnsi" w:hAnsiTheme="majorHAnsi" w:cstheme="majorHAnsi"/>
        </w:rPr>
        <w:t xml:space="preserve"> and </w:t>
      </w:r>
      <w:r w:rsidRPr="00F31016">
        <w:rPr>
          <w:rFonts w:asciiTheme="majorHAnsi" w:hAnsiTheme="majorHAnsi" w:cstheme="majorHAnsi"/>
          <w:u w:val="single"/>
        </w:rPr>
        <w:t>disvalue</w:t>
      </w:r>
      <w:r w:rsidRPr="00F31016">
        <w:rPr>
          <w:rFonts w:asciiTheme="majorHAnsi" w:hAnsiTheme="majorHAnsi" w:cstheme="majorHAnsi"/>
        </w:rPr>
        <w:t xml:space="preserve"> – everything else </w:t>
      </w:r>
      <w:r w:rsidRPr="00F31016">
        <w:rPr>
          <w:rFonts w:asciiTheme="majorHAnsi" w:hAnsiTheme="majorHAnsi" w:cstheme="majorHAnsi"/>
          <w:i/>
        </w:rPr>
        <w:t>regresses</w:t>
      </w:r>
      <w:r w:rsidRPr="00F31016">
        <w:rPr>
          <w:rFonts w:asciiTheme="majorHAnsi" w:hAnsiTheme="majorHAnsi" w:cstheme="majorHAnsi"/>
        </w:rPr>
        <w:t xml:space="preserve"> – </w:t>
      </w:r>
      <w:r w:rsidRPr="00F31016">
        <w:rPr>
          <w:rFonts w:asciiTheme="majorHAnsi" w:hAnsiTheme="majorHAnsi" w:cstheme="majorHAnsi"/>
          <w:u w:val="single"/>
        </w:rPr>
        <w:t>robust neuroscience.</w:t>
      </w:r>
    </w:p>
    <w:p w14:paraId="540FB8F5" w14:textId="77777777" w:rsidR="00BA45A1" w:rsidRPr="00F31016" w:rsidRDefault="00BA45A1" w:rsidP="00BA45A1">
      <w:pPr>
        <w:rPr>
          <w:rStyle w:val="Style13ptBold"/>
          <w:rFonts w:asciiTheme="majorHAnsi" w:hAnsiTheme="majorHAnsi" w:cstheme="majorHAnsi"/>
        </w:rPr>
      </w:pPr>
      <w:r w:rsidRPr="00F31016">
        <w:rPr>
          <w:rStyle w:val="Style13ptBold"/>
          <w:rFonts w:asciiTheme="majorHAnsi" w:hAnsiTheme="majorHAnsi" w:cstheme="majorHAnsi"/>
        </w:rPr>
        <w:t>Blum et al. 18</w:t>
      </w:r>
    </w:p>
    <w:p w14:paraId="7A3768B1" w14:textId="77777777" w:rsidR="00BA45A1" w:rsidRPr="00F31016" w:rsidRDefault="00BA45A1" w:rsidP="00BA45A1">
      <w:pPr>
        <w:rPr>
          <w:rFonts w:asciiTheme="majorHAnsi" w:hAnsiTheme="majorHAnsi" w:cstheme="majorHAnsi"/>
          <w:sz w:val="16"/>
          <w:szCs w:val="16"/>
        </w:rPr>
      </w:pPr>
      <w:r w:rsidRPr="00F31016">
        <w:rPr>
          <w:rFonts w:asciiTheme="majorHAnsi" w:hAnsiTheme="majorHAnsi" w:cstheme="majorHAnsi"/>
          <w:sz w:val="16"/>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1" w:history="1">
        <w:r w:rsidRPr="00F31016">
          <w:rPr>
            <w:rStyle w:val="Hyperlink"/>
            <w:rFonts w:asciiTheme="majorHAnsi" w:hAnsiTheme="majorHAnsi" w:cstheme="majorHAnsi"/>
            <w:sz w:val="16"/>
            <w:szCs w:val="16"/>
          </w:rPr>
          <w:t>https://www.ncbi.nlm.nih.gov/pmc/articles/PMC6446569/</w:t>
        </w:r>
      </w:hyperlink>
      <w:r w:rsidRPr="00F31016">
        <w:rPr>
          <w:rFonts w:asciiTheme="majorHAnsi" w:hAnsiTheme="majorHAnsi" w:cstheme="majorHAnsi"/>
          <w:sz w:val="16"/>
          <w:szCs w:val="16"/>
        </w:rPr>
        <w:t>, R.S.</w:t>
      </w:r>
    </w:p>
    <w:p w14:paraId="3AB83866" w14:textId="77777777" w:rsidR="00BA45A1" w:rsidRPr="00F31016" w:rsidRDefault="00BA45A1" w:rsidP="00BA45A1">
      <w:pPr>
        <w:rPr>
          <w:rFonts w:asciiTheme="majorHAnsi" w:hAnsiTheme="majorHAnsi" w:cstheme="majorHAnsi"/>
          <w:sz w:val="16"/>
        </w:rPr>
      </w:pPr>
      <w:r w:rsidRPr="007755B7">
        <w:rPr>
          <w:rFonts w:asciiTheme="majorHAnsi" w:hAnsiTheme="majorHAnsi" w:cstheme="majorHAnsi"/>
          <w:b/>
          <w:bCs/>
          <w:highlight w:val="cyan"/>
          <w:u w:val="single"/>
        </w:rPr>
        <w:t>Pleasure</w:t>
      </w:r>
      <w:r w:rsidRPr="00F31016">
        <w:rPr>
          <w:rFonts w:asciiTheme="majorHAnsi" w:hAnsiTheme="majorHAnsi" w:cstheme="majorHAnsi"/>
          <w:u w:val="single"/>
        </w:rPr>
        <w:t xml:space="preserve"> is not only</w:t>
      </w:r>
      <w:r w:rsidRPr="00F31016">
        <w:rPr>
          <w:rFonts w:asciiTheme="majorHAnsi" w:hAnsiTheme="majorHAnsi" w:cstheme="majorHAnsi"/>
          <w:sz w:val="16"/>
        </w:rPr>
        <w:t xml:space="preserve"> one of the three </w:t>
      </w:r>
      <w:r w:rsidRPr="00F31016">
        <w:rPr>
          <w:rFonts w:asciiTheme="majorHAnsi" w:hAnsiTheme="majorHAnsi" w:cstheme="majorHAnsi"/>
          <w:u w:val="single"/>
        </w:rPr>
        <w:t>primary reward functions</w:t>
      </w:r>
      <w:r w:rsidRPr="00F31016">
        <w:rPr>
          <w:rFonts w:asciiTheme="majorHAnsi" w:hAnsiTheme="majorHAnsi" w:cstheme="majorHAnsi"/>
          <w:sz w:val="16"/>
        </w:rPr>
        <w:t xml:space="preserve"> but </w:t>
      </w:r>
      <w:r w:rsidRPr="00F31016">
        <w:rPr>
          <w:rFonts w:asciiTheme="majorHAnsi" w:hAnsiTheme="majorHAnsi" w:cstheme="majorHAnsi"/>
          <w:u w:val="single"/>
        </w:rPr>
        <w:t xml:space="preserve">it also </w:t>
      </w:r>
      <w:r w:rsidRPr="007755B7">
        <w:rPr>
          <w:rFonts w:asciiTheme="majorHAnsi" w:hAnsiTheme="majorHAnsi" w:cstheme="majorHAnsi"/>
          <w:b/>
          <w:bCs/>
          <w:highlight w:val="cyan"/>
          <w:u w:val="single"/>
        </w:rPr>
        <w:t>defines reward.</w:t>
      </w:r>
      <w:r w:rsidRPr="00F31016">
        <w:rPr>
          <w:rFonts w:asciiTheme="majorHAnsi" w:hAnsiTheme="majorHAnsi" w:cstheme="majorHAnsi"/>
          <w:sz w:val="16"/>
        </w:rPr>
        <w:t xml:space="preserve"> As homeostasis explains the </w:t>
      </w:r>
      <w:r w:rsidRPr="00F31016">
        <w:rPr>
          <w:rFonts w:asciiTheme="majorHAnsi" w:hAnsiTheme="majorHAnsi" w:cstheme="majorHAnsi"/>
          <w:u w:val="single"/>
        </w:rPr>
        <w:t>functions of</w:t>
      </w:r>
      <w:r w:rsidRPr="00F31016">
        <w:rPr>
          <w:rFonts w:asciiTheme="majorHAnsi" w:hAnsiTheme="majorHAnsi" w:cstheme="majorHAnsi"/>
          <w:sz w:val="16"/>
        </w:rPr>
        <w:t xml:space="preserve"> only a limited number of </w:t>
      </w:r>
      <w:r w:rsidRPr="00F31016">
        <w:rPr>
          <w:rFonts w:asciiTheme="majorHAnsi" w:hAnsiTheme="majorHAnsi" w:cstheme="majorHAnsi"/>
          <w:u w:val="single"/>
        </w:rPr>
        <w:t>rewards, the</w:t>
      </w:r>
      <w:r w:rsidRPr="00F31016">
        <w:rPr>
          <w:rFonts w:asciiTheme="majorHAnsi" w:hAnsiTheme="majorHAnsi" w:cstheme="majorHAnsi"/>
          <w:sz w:val="16"/>
        </w:rPr>
        <w:t xml:space="preserve"> principal </w:t>
      </w:r>
      <w:r w:rsidRPr="007755B7">
        <w:rPr>
          <w:rFonts w:asciiTheme="majorHAnsi" w:hAnsiTheme="majorHAnsi" w:cstheme="majorHAnsi"/>
          <w:highlight w:val="cyan"/>
          <w:u w:val="single"/>
        </w:rPr>
        <w:t>reason why particular stimuli</w:t>
      </w:r>
      <w:r w:rsidRPr="00F31016">
        <w:rPr>
          <w:rFonts w:asciiTheme="majorHAnsi" w:hAnsiTheme="majorHAnsi" w:cstheme="majorHAnsi"/>
          <w:u w:val="single"/>
        </w:rPr>
        <w:t xml:space="preserve">, objects, events, situations, and activities </w:t>
      </w:r>
      <w:r w:rsidRPr="007755B7">
        <w:rPr>
          <w:rFonts w:asciiTheme="majorHAnsi" w:hAnsiTheme="majorHAnsi" w:cstheme="majorHAnsi"/>
          <w:highlight w:val="cyan"/>
          <w:u w:val="single"/>
        </w:rPr>
        <w:t>are rewarding</w:t>
      </w:r>
      <w:r w:rsidRPr="00F31016">
        <w:rPr>
          <w:rFonts w:asciiTheme="majorHAnsi" w:hAnsiTheme="majorHAnsi" w:cstheme="majorHAnsi"/>
          <w:sz w:val="16"/>
        </w:rPr>
        <w:t xml:space="preserve"> may be </w:t>
      </w:r>
      <w:r w:rsidRPr="007755B7">
        <w:rPr>
          <w:rFonts w:asciiTheme="majorHAnsi" w:hAnsiTheme="majorHAnsi" w:cstheme="majorHAnsi"/>
          <w:highlight w:val="cyan"/>
          <w:u w:val="single"/>
        </w:rPr>
        <w:t>due to pleasure.</w:t>
      </w:r>
      <w:r w:rsidRPr="00F31016">
        <w:rPr>
          <w:rFonts w:asciiTheme="majorHAnsi" w:hAnsiTheme="majorHAnsi" w:cstheme="majorHAnsi"/>
          <w:sz w:val="16"/>
        </w:rPr>
        <w:t xml:space="preserve"> This applies first of all to sex and to the primary homeostatic rewards of food and liquid and extends to money, taste, beauty, social encounters and nonmaterial, internally set, and intrinsic rewards. </w:t>
      </w:r>
      <w:r w:rsidRPr="00F31016">
        <w:rPr>
          <w:rFonts w:asciiTheme="majorHAnsi" w:hAnsiTheme="majorHAnsi" w:cstheme="majorHAnsi"/>
          <w:u w:val="single"/>
        </w:rPr>
        <w:t>Pleasure, as the primary effect of rewards</w:t>
      </w:r>
      <w:r w:rsidRPr="00F31016">
        <w:rPr>
          <w:rFonts w:asciiTheme="majorHAnsi" w:hAnsiTheme="majorHAnsi" w:cstheme="majorHAnsi"/>
          <w:sz w:val="16"/>
        </w:rPr>
        <w:t xml:space="preserve">, drives the prime reward functions of learning, approach behavior, and decision making and </w:t>
      </w:r>
      <w:r w:rsidRPr="007755B7">
        <w:rPr>
          <w:rFonts w:asciiTheme="majorHAnsi" w:hAnsiTheme="majorHAnsi" w:cstheme="majorHAnsi"/>
          <w:highlight w:val="cyan"/>
          <w:u w:val="single"/>
        </w:rPr>
        <w:t xml:space="preserve">provides the </w:t>
      </w:r>
      <w:r w:rsidRPr="007755B7">
        <w:rPr>
          <w:rFonts w:asciiTheme="majorHAnsi" w:hAnsiTheme="majorHAnsi" w:cstheme="majorHAnsi"/>
          <w:b/>
          <w:bCs/>
          <w:highlight w:val="cyan"/>
          <w:u w:val="single"/>
        </w:rPr>
        <w:t>basis for hedonic theories</w:t>
      </w:r>
      <w:r w:rsidRPr="007755B7">
        <w:rPr>
          <w:rFonts w:asciiTheme="majorHAnsi" w:hAnsiTheme="majorHAnsi" w:cstheme="majorHAnsi"/>
          <w:highlight w:val="cyan"/>
          <w:u w:val="single"/>
        </w:rPr>
        <w:t xml:space="preserve"> of reward</w:t>
      </w:r>
      <w:r w:rsidRPr="00F31016">
        <w:rPr>
          <w:rFonts w:asciiTheme="majorHAnsi" w:hAnsiTheme="majorHAnsi" w:cstheme="majorHAnsi"/>
          <w:u w:val="single"/>
        </w:rPr>
        <w:t xml:space="preserve"> function. We are attracted by</w:t>
      </w:r>
      <w:r w:rsidRPr="00F31016">
        <w:rPr>
          <w:rFonts w:asciiTheme="majorHAnsi" w:hAnsiTheme="majorHAnsi" w:cstheme="majorHAnsi"/>
          <w:sz w:val="16"/>
        </w:rPr>
        <w:t xml:space="preserve"> most </w:t>
      </w:r>
      <w:r w:rsidRPr="00F31016">
        <w:rPr>
          <w:rFonts w:asciiTheme="majorHAnsi" w:hAnsiTheme="majorHAnsi" w:cstheme="majorHAnsi"/>
          <w:u w:val="single"/>
        </w:rPr>
        <w:t>rewards and exert intense efforts to obtain them</w:t>
      </w:r>
      <w:r w:rsidRPr="00F31016">
        <w:rPr>
          <w:rFonts w:asciiTheme="majorHAnsi" w:hAnsiTheme="majorHAnsi" w:cstheme="majorHAnsi"/>
          <w:sz w:val="16"/>
        </w:rPr>
        <w:t xml:space="preserve">, just </w:t>
      </w:r>
      <w:r w:rsidRPr="00F31016">
        <w:rPr>
          <w:rFonts w:asciiTheme="majorHAnsi" w:hAnsiTheme="majorHAnsi" w:cstheme="majorHAnsi"/>
          <w:u w:val="single"/>
        </w:rPr>
        <w:t>because they are enjoyable</w:t>
      </w:r>
      <w:r w:rsidRPr="00F31016">
        <w:rPr>
          <w:rFonts w:asciiTheme="majorHAnsi" w:hAnsiTheme="majorHAnsi" w:cstheme="majorHAnsi"/>
          <w:sz w:val="16"/>
        </w:rPr>
        <w:t xml:space="preserve"> [10]. </w:t>
      </w:r>
    </w:p>
    <w:p w14:paraId="485882B0" w14:textId="77777777" w:rsidR="00BA45A1" w:rsidRPr="00F31016" w:rsidRDefault="00BA45A1" w:rsidP="00BA45A1">
      <w:pPr>
        <w:rPr>
          <w:rFonts w:asciiTheme="majorHAnsi" w:hAnsiTheme="majorHAnsi" w:cstheme="majorHAnsi"/>
          <w:sz w:val="16"/>
        </w:rPr>
      </w:pPr>
      <w:r w:rsidRPr="00F31016">
        <w:rPr>
          <w:rFonts w:asciiTheme="majorHAnsi" w:hAnsiTheme="majorHAnsi" w:cstheme="majorHAnsi"/>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F31016">
        <w:rPr>
          <w:rFonts w:asciiTheme="majorHAnsi" w:hAnsiTheme="majorHAnsi" w:cstheme="majorHAnsi"/>
          <w:u w:val="single"/>
        </w:rPr>
        <w:t>using both humans and detailed invasive brain analysis of animals has discovered some critical ways that the brain processes pleasure</w:t>
      </w:r>
      <w:r w:rsidRPr="00F31016">
        <w:rPr>
          <w:rFonts w:asciiTheme="majorHAnsi" w:hAnsiTheme="majorHAnsi" w:cstheme="majorHAnsi"/>
          <w:sz w:val="16"/>
        </w:rPr>
        <w:t xml:space="preserve"> [14]. </w:t>
      </w:r>
    </w:p>
    <w:p w14:paraId="069A676B" w14:textId="77777777" w:rsidR="00BA45A1" w:rsidRPr="00F31016" w:rsidRDefault="00BA45A1" w:rsidP="00BA45A1">
      <w:pPr>
        <w:rPr>
          <w:rFonts w:asciiTheme="majorHAnsi" w:hAnsiTheme="majorHAnsi" w:cstheme="majorHAnsi"/>
          <w:sz w:val="16"/>
        </w:rPr>
      </w:pPr>
      <w:r w:rsidRPr="00F31016">
        <w:rPr>
          <w:rFonts w:asciiTheme="majorHAnsi" w:hAnsiTheme="majorHAnsi" w:cstheme="majorHAnsi"/>
          <w:u w:val="single"/>
        </w:rPr>
        <w:t>Pleasure as a hallmark of reward is sufficient for defining a reward</w:t>
      </w:r>
      <w:r w:rsidRPr="00F31016">
        <w:rPr>
          <w:rFonts w:asciiTheme="majorHAnsi" w:hAnsiTheme="majorHAnsi" w:cstheme="majorHAnsi"/>
          <w:sz w:val="16"/>
        </w:rPr>
        <w:t xml:space="preserve">, but it may not be necessary. </w:t>
      </w:r>
      <w:r w:rsidRPr="00F31016">
        <w:rPr>
          <w:rFonts w:asciiTheme="majorHAnsi" w:hAnsiTheme="majorHAnsi" w:cstheme="majorHAnsi"/>
          <w:u w:val="single"/>
        </w:rPr>
        <w:t>A reward may generate positive</w:t>
      </w:r>
      <w:r w:rsidRPr="00F31016">
        <w:rPr>
          <w:rFonts w:asciiTheme="majorHAnsi" w:hAnsiTheme="majorHAnsi" w:cstheme="majorHAnsi"/>
          <w:sz w:val="16"/>
        </w:rPr>
        <w:t xml:space="preserve"> learning and approach </w:t>
      </w:r>
      <w:r w:rsidRPr="00F31016">
        <w:rPr>
          <w:rFonts w:asciiTheme="majorHAnsi" w:hAnsiTheme="majorHAnsi" w:cstheme="majorHAnsi"/>
          <w:u w:val="single"/>
        </w:rPr>
        <w:t>behavior</w:t>
      </w:r>
      <w:r w:rsidRPr="00F31016">
        <w:rPr>
          <w:rFonts w:asciiTheme="majorHAnsi" w:hAnsiTheme="majorHAnsi" w:cstheme="majorHAnsi"/>
          <w:sz w:val="16"/>
        </w:rPr>
        <w:t xml:space="preserve"> simply </w:t>
      </w:r>
      <w:r w:rsidRPr="00F31016">
        <w:rPr>
          <w:rFonts w:asciiTheme="majorHAnsi" w:hAnsiTheme="majorHAnsi" w:cstheme="majorHAnsi"/>
          <w:u w:val="single"/>
        </w:rPr>
        <w:t>because it contains substances that are essential for body function.</w:t>
      </w:r>
      <w:r w:rsidRPr="00F31016">
        <w:rPr>
          <w:rFonts w:asciiTheme="majorHAnsi" w:hAnsiTheme="majorHAnsi" w:cstheme="maj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p>
    <w:p w14:paraId="6C7E204D" w14:textId="77777777" w:rsidR="00BA45A1" w:rsidRPr="00F31016" w:rsidRDefault="00BA45A1" w:rsidP="00BA45A1">
      <w:pPr>
        <w:rPr>
          <w:rFonts w:asciiTheme="majorHAnsi" w:hAnsiTheme="majorHAnsi" w:cstheme="majorHAnsi"/>
          <w:sz w:val="16"/>
        </w:rPr>
      </w:pPr>
      <w:r w:rsidRPr="00F31016">
        <w:rPr>
          <w:rFonts w:asciiTheme="majorHAnsi" w:hAnsiTheme="majorHAnsi" w:cstheme="majorHAnsi"/>
          <w:sz w:val="16"/>
        </w:rPr>
        <w:t xml:space="preserve">Evolutionary theories of pleasure: The love connection BO:D </w:t>
      </w:r>
    </w:p>
    <w:p w14:paraId="3DAA1F29" w14:textId="77777777" w:rsidR="00BA45A1" w:rsidRPr="00F31016" w:rsidRDefault="00BA45A1" w:rsidP="00BA45A1">
      <w:pPr>
        <w:rPr>
          <w:rFonts w:asciiTheme="majorHAnsi" w:hAnsiTheme="majorHAnsi" w:cstheme="majorHAnsi"/>
          <w:sz w:val="16"/>
        </w:rPr>
      </w:pPr>
      <w:r w:rsidRPr="00F31016">
        <w:rPr>
          <w:rFonts w:asciiTheme="majorHAnsi" w:hAnsiTheme="majorHAnsi" w:cstheme="majorHAnsi"/>
          <w:sz w:val="16"/>
        </w:rPr>
        <w:t xml:space="preserve">Charles Darwin and other biological scientists that have examined the biological </w:t>
      </w:r>
      <w:r w:rsidRPr="00F31016">
        <w:rPr>
          <w:rFonts w:asciiTheme="majorHAnsi" w:hAnsiTheme="majorHAnsi" w:cstheme="majorHAnsi"/>
          <w:u w:val="single"/>
        </w:rPr>
        <w:t>evolution and its basic principles found</w:t>
      </w:r>
      <w:r w:rsidRPr="00F31016">
        <w:rPr>
          <w:rFonts w:asciiTheme="majorHAnsi" w:hAnsiTheme="majorHAnsi" w:cstheme="majorHAnsi"/>
          <w:sz w:val="16"/>
        </w:rPr>
        <w:t xml:space="preserve"> various </w:t>
      </w:r>
      <w:r w:rsidRPr="00F31016">
        <w:rPr>
          <w:rFonts w:asciiTheme="majorHAnsi" w:hAnsiTheme="majorHAnsi" w:cstheme="majorHAnsi"/>
          <w:u w:val="single"/>
        </w:rPr>
        <w:t>mechanisms that steer behavior and biological development.</w:t>
      </w:r>
      <w:r w:rsidRPr="00F31016">
        <w:rPr>
          <w:rFonts w:asciiTheme="majorHAnsi" w:hAnsiTheme="majorHAnsi" w:cstheme="maj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14:paraId="427A4508" w14:textId="77777777" w:rsidR="00BA45A1" w:rsidRPr="00F31016" w:rsidRDefault="00BA45A1" w:rsidP="00BA45A1">
      <w:pPr>
        <w:rPr>
          <w:rFonts w:asciiTheme="majorHAnsi" w:hAnsiTheme="majorHAnsi" w:cstheme="majorHAnsi"/>
          <w:sz w:val="16"/>
        </w:rPr>
      </w:pPr>
      <w:r w:rsidRPr="00F31016">
        <w:rPr>
          <w:rFonts w:asciiTheme="majorHAnsi" w:hAnsiTheme="majorHAnsi" w:cstheme="majorHAnsi"/>
          <w:sz w:val="16"/>
        </w:rPr>
        <w:t xml:space="preserve">It is well established that modern biological theory conjectures that </w:t>
      </w:r>
      <w:r w:rsidRPr="007755B7">
        <w:rPr>
          <w:rFonts w:asciiTheme="majorHAnsi" w:hAnsiTheme="majorHAnsi" w:cstheme="majorHAnsi"/>
          <w:b/>
          <w:bCs/>
          <w:highlight w:val="cyan"/>
          <w:u w:val="single"/>
        </w:rPr>
        <w:t>organisms are</w:t>
      </w:r>
      <w:r w:rsidRPr="00F31016">
        <w:rPr>
          <w:rFonts w:asciiTheme="majorHAnsi" w:hAnsiTheme="majorHAnsi" w:cstheme="majorHAnsi"/>
          <w:u w:val="single"/>
        </w:rPr>
        <w:t xml:space="preserve"> the </w:t>
      </w:r>
      <w:r w:rsidRPr="007755B7">
        <w:rPr>
          <w:rFonts w:asciiTheme="majorHAnsi" w:hAnsiTheme="majorHAnsi" w:cstheme="majorHAnsi"/>
          <w:b/>
          <w:bCs/>
          <w:highlight w:val="cyan"/>
          <w:u w:val="single"/>
        </w:rPr>
        <w:t>result of evolutionary competition.</w:t>
      </w:r>
      <w:r w:rsidRPr="00F31016">
        <w:rPr>
          <w:rFonts w:asciiTheme="majorHAnsi" w:hAnsiTheme="majorHAnsi" w:cstheme="majorHAnsi"/>
          <w:sz w:val="16"/>
        </w:rPr>
        <w:t xml:space="preserve"> In fact, Richard </w:t>
      </w:r>
      <w:r w:rsidRPr="00F31016">
        <w:rPr>
          <w:rFonts w:asciiTheme="majorHAnsi" w:hAnsiTheme="majorHAnsi" w:cstheme="majorHAnsi"/>
          <w:u w:val="single"/>
        </w:rPr>
        <w:t>Dawkins stresses gene survival and propagation as the basic mechanism of life</w:t>
      </w:r>
      <w:r w:rsidRPr="00F31016">
        <w:rPr>
          <w:rFonts w:asciiTheme="majorHAnsi" w:hAnsiTheme="majorHAnsi" w:cstheme="majorHAnsi"/>
          <w:sz w:val="16"/>
        </w:rPr>
        <w:t xml:space="preserve"> [20]. Only genes that lead to </w:t>
      </w:r>
      <w:r w:rsidRPr="00F31016">
        <w:rPr>
          <w:rFonts w:asciiTheme="majorHAnsi" w:hAnsiTheme="majorHAnsi" w:cstheme="majorHAnsi"/>
          <w:u w:val="single"/>
        </w:rPr>
        <w:t>the fittest phenotype will make it.</w:t>
      </w:r>
      <w:r w:rsidRPr="00F31016">
        <w:rPr>
          <w:rFonts w:asciiTheme="majorHAnsi" w:hAnsiTheme="majorHAnsi" w:cstheme="majorHAnsi"/>
          <w:sz w:val="16"/>
        </w:rPr>
        <w:t xml:space="preserve"> It is noteworthy that the phenotype is selected based on behavior that maximizes gene propagation. To do so, the phenotype must survive and generate offspring, and be better at it than its competitors. Thus, </w:t>
      </w:r>
      <w:r w:rsidRPr="00F31016">
        <w:rPr>
          <w:rFonts w:asciiTheme="majorHAnsi" w:hAnsiTheme="majorHAnsi" w:cstheme="majorHAnsi"/>
          <w:u w:val="single"/>
        </w:rPr>
        <w:t xml:space="preserve">the ultimate, distal function of </w:t>
      </w:r>
      <w:r w:rsidRPr="007755B7">
        <w:rPr>
          <w:rFonts w:asciiTheme="majorHAnsi" w:hAnsiTheme="majorHAnsi" w:cstheme="majorHAnsi"/>
          <w:highlight w:val="cyan"/>
          <w:u w:val="single"/>
        </w:rPr>
        <w:t>rewards</w:t>
      </w:r>
      <w:r w:rsidRPr="00F31016">
        <w:rPr>
          <w:rFonts w:asciiTheme="majorHAnsi" w:hAnsiTheme="majorHAnsi" w:cstheme="majorHAnsi"/>
          <w:u w:val="single"/>
        </w:rPr>
        <w:t xml:space="preserve"> is to </w:t>
      </w:r>
      <w:r w:rsidRPr="007755B7">
        <w:rPr>
          <w:rFonts w:asciiTheme="majorHAnsi" w:hAnsiTheme="majorHAnsi" w:cstheme="majorHAnsi"/>
          <w:highlight w:val="cyan"/>
          <w:u w:val="single"/>
        </w:rPr>
        <w:t>increase</w:t>
      </w:r>
      <w:r w:rsidRPr="00F31016">
        <w:rPr>
          <w:rFonts w:asciiTheme="majorHAnsi" w:hAnsiTheme="majorHAnsi" w:cstheme="majorHAnsi"/>
          <w:u w:val="single"/>
        </w:rPr>
        <w:t xml:space="preserve"> evolutionary </w:t>
      </w:r>
      <w:r w:rsidRPr="007755B7">
        <w:rPr>
          <w:rFonts w:asciiTheme="majorHAnsi" w:hAnsiTheme="majorHAnsi" w:cstheme="majorHAnsi"/>
          <w:highlight w:val="cyan"/>
          <w:u w:val="single"/>
        </w:rPr>
        <w:t>fitness</w:t>
      </w:r>
      <w:r w:rsidRPr="00F31016">
        <w:rPr>
          <w:rFonts w:asciiTheme="majorHAnsi" w:hAnsiTheme="majorHAnsi" w:cstheme="maj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p>
    <w:p w14:paraId="67B71547" w14:textId="77777777" w:rsidR="00BA45A1" w:rsidRPr="00F31016" w:rsidRDefault="00BA45A1" w:rsidP="00BA45A1">
      <w:pPr>
        <w:rPr>
          <w:rFonts w:asciiTheme="majorHAnsi" w:hAnsiTheme="majorHAnsi" w:cstheme="majorHAnsi"/>
          <w:sz w:val="16"/>
          <w:szCs w:val="16"/>
          <w:u w:val="single"/>
        </w:rPr>
      </w:pPr>
      <w:r w:rsidRPr="00F31016">
        <w:rPr>
          <w:rFonts w:asciiTheme="majorHAnsi" w:hAnsiTheme="majorHAnsi" w:cstheme="majorHAnsi"/>
          <w:u w:val="single"/>
        </w:rPr>
        <w:t>Behavioral reward functions have evolved to help individuals to survive and propagate their genes</w:t>
      </w:r>
      <w:r w:rsidRPr="00F31016">
        <w:rPr>
          <w:rFonts w:asciiTheme="majorHAnsi" w:hAnsiTheme="majorHAnsi" w:cstheme="majorHAnsi"/>
          <w:sz w:val="16"/>
        </w:rPr>
        <w:t xml:space="preserve">. Apparently, </w:t>
      </w:r>
      <w:r w:rsidRPr="00F31016">
        <w:rPr>
          <w:rFonts w:asciiTheme="majorHAnsi" w:hAnsiTheme="majorHAnsi" w:cstheme="majorHAnsi"/>
          <w:u w:val="single"/>
        </w:rPr>
        <w:t>people need to live well and long enough to reproduce.</w:t>
      </w:r>
      <w:r w:rsidRPr="00F31016">
        <w:rPr>
          <w:rFonts w:asciiTheme="majorHAnsi" w:hAnsiTheme="majorHAnsi" w:cstheme="maj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F31016">
        <w:rPr>
          <w:rFonts w:asciiTheme="majorHAnsi" w:hAnsiTheme="majorHAnsi" w:cstheme="majorHAnsi"/>
          <w:u w:val="single"/>
        </w:rPr>
        <w:t>any small edge will ultimately result in evolutionary advantage</w:t>
      </w:r>
      <w:r w:rsidRPr="00F31016">
        <w:rPr>
          <w:rFonts w:asciiTheme="majorHAnsi" w:hAnsiTheme="majorHAnsi" w:cstheme="maj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F31016">
        <w:rPr>
          <w:rFonts w:asciiTheme="majorHAnsi" w:hAnsiTheme="majorHAnsi" w:cstheme="majorHAnsi"/>
          <w:u w:val="single"/>
        </w:rPr>
        <w:t>Thus the distal reward function in gene propagation and evolutionary fitness defines the proximal reward functions that we see</w:t>
      </w:r>
      <w:r w:rsidRPr="00F31016">
        <w:rPr>
          <w:rFonts w:asciiTheme="majorHAnsi" w:hAnsiTheme="majorHAnsi" w:cstheme="majorHAnsi"/>
          <w:sz w:val="16"/>
        </w:rPr>
        <w:t xml:space="preserve"> in everyday behavior. </w:t>
      </w:r>
      <w:r w:rsidRPr="00F31016">
        <w:rPr>
          <w:rFonts w:asciiTheme="majorHAnsi" w:hAnsiTheme="majorHAnsi" w:cstheme="majorHAnsi"/>
          <w:u w:val="single"/>
        </w:rPr>
        <w:t xml:space="preserve">That is why </w:t>
      </w:r>
      <w:r w:rsidRPr="007755B7">
        <w:rPr>
          <w:rFonts w:asciiTheme="majorHAnsi" w:hAnsiTheme="majorHAnsi" w:cstheme="majorHAnsi"/>
          <w:highlight w:val="cyan"/>
          <w:u w:val="single"/>
        </w:rPr>
        <w:t>foods, drinks, mates, and offspring are rewarding.</w:t>
      </w:r>
    </w:p>
    <w:p w14:paraId="75B828AB" w14:textId="77777777" w:rsidR="00BA45A1" w:rsidRPr="00F31016" w:rsidRDefault="00BA45A1" w:rsidP="00BA45A1">
      <w:pPr>
        <w:rPr>
          <w:rFonts w:asciiTheme="majorHAnsi" w:hAnsiTheme="majorHAnsi" w:cstheme="majorHAnsi"/>
          <w:sz w:val="16"/>
        </w:rPr>
      </w:pPr>
      <w:r w:rsidRPr="00F31016">
        <w:rPr>
          <w:rFonts w:asciiTheme="majorHAnsi" w:hAnsiTheme="majorHAnsi" w:cstheme="majorHAnsi"/>
          <w:sz w:val="16"/>
        </w:rPr>
        <w:t xml:space="preserve">There have been theories linking pleasure as a required component of health benefits salutogenesis, (salugenesis). In essence, under these terms, </w:t>
      </w:r>
      <w:r w:rsidRPr="00F31016">
        <w:rPr>
          <w:rFonts w:asciiTheme="majorHAnsi" w:hAnsiTheme="majorHAnsi" w:cstheme="majorHAnsi"/>
          <w:u w:val="single"/>
        </w:rPr>
        <w:t>pleasure is described as a state or feeling of happiness and satisfaction resulting from an experience that one enjoys.</w:t>
      </w:r>
      <w:r w:rsidRPr="00F31016">
        <w:rPr>
          <w:rFonts w:asciiTheme="majorHAnsi" w:hAnsiTheme="majorHAnsi" w:cstheme="maj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w:t>
      </w:r>
    </w:p>
    <w:p w14:paraId="34FD2D32" w14:textId="77777777" w:rsidR="00BA45A1" w:rsidRPr="00F31016" w:rsidRDefault="00BA45A1" w:rsidP="00BA45A1">
      <w:pPr>
        <w:rPr>
          <w:rFonts w:asciiTheme="majorHAnsi" w:hAnsiTheme="majorHAnsi" w:cstheme="majorHAnsi"/>
          <w:sz w:val="16"/>
        </w:rPr>
      </w:pPr>
      <w:r w:rsidRPr="00F31016">
        <w:rPr>
          <w:rFonts w:asciiTheme="majorHAnsi" w:hAnsiTheme="majorHAnsi" w:cstheme="majorHAnsi"/>
          <w:sz w:val="16"/>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14:paraId="6FBBA16A" w14:textId="77777777" w:rsidR="00BA45A1" w:rsidRPr="00F31016" w:rsidRDefault="00BA45A1" w:rsidP="00BA45A1">
      <w:pPr>
        <w:rPr>
          <w:rFonts w:asciiTheme="majorHAnsi" w:hAnsiTheme="majorHAnsi" w:cstheme="majorHAnsi"/>
          <w:sz w:val="16"/>
        </w:rPr>
      </w:pPr>
      <w:r w:rsidRPr="00F31016">
        <w:rPr>
          <w:rFonts w:asciiTheme="majorHAnsi" w:hAnsiTheme="majorHAnsi" w:cstheme="majorHAnsi"/>
          <w:sz w:val="16"/>
        </w:rPr>
        <w:t xml:space="preserve">Finding happiness is different between apes and humans </w:t>
      </w:r>
    </w:p>
    <w:p w14:paraId="0C2C5FF0" w14:textId="77777777" w:rsidR="00BA45A1" w:rsidRPr="00F31016" w:rsidRDefault="00BA45A1" w:rsidP="00BA45A1">
      <w:pPr>
        <w:rPr>
          <w:rFonts w:asciiTheme="majorHAnsi" w:hAnsiTheme="majorHAnsi" w:cstheme="majorHAnsi"/>
          <w:sz w:val="16"/>
        </w:rPr>
      </w:pPr>
      <w:r w:rsidRPr="00F31016">
        <w:rPr>
          <w:rFonts w:asciiTheme="majorHAnsi" w:hAnsiTheme="majorHAnsi" w:cstheme="majorHAnsi"/>
          <w:sz w:val="16"/>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p>
    <w:p w14:paraId="1D693A8E" w14:textId="77777777" w:rsidR="00BA45A1" w:rsidRPr="00F31016" w:rsidRDefault="00BA45A1" w:rsidP="00BA45A1">
      <w:pPr>
        <w:rPr>
          <w:rFonts w:asciiTheme="majorHAnsi" w:hAnsiTheme="majorHAnsi" w:cstheme="majorHAnsi"/>
          <w:sz w:val="16"/>
        </w:rPr>
      </w:pPr>
      <w:r w:rsidRPr="00F31016">
        <w:rPr>
          <w:rFonts w:asciiTheme="majorHAnsi" w:hAnsiTheme="majorHAnsi" w:cstheme="majorHAnsi"/>
          <w:sz w:val="16"/>
        </w:rPr>
        <w:t xml:space="preserve">Remarkably, there are </w:t>
      </w:r>
      <w:r w:rsidRPr="00F31016">
        <w:rPr>
          <w:rFonts w:asciiTheme="majorHAnsi" w:hAnsiTheme="majorHAnsi" w:cstheme="majorHAnsi"/>
          <w:u w:val="single"/>
        </w:rPr>
        <w:t>pathways for ordinary liking and pleasure</w:t>
      </w:r>
      <w:r w:rsidRPr="00F31016">
        <w:rPr>
          <w:rFonts w:asciiTheme="majorHAnsi" w:hAnsiTheme="majorHAnsi" w:cstheme="majorHAnsi"/>
          <w:sz w:val="16"/>
        </w:rPr>
        <w:t xml:space="preserve">, which </w:t>
      </w:r>
      <w:r w:rsidRPr="00F31016">
        <w:rPr>
          <w:rFonts w:asciiTheme="majorHAnsi" w:hAnsiTheme="majorHAnsi" w:cstheme="majorHAnsi"/>
          <w:u w:val="single"/>
        </w:rPr>
        <w:t>are limited in scope</w:t>
      </w:r>
      <w:r w:rsidRPr="00F31016">
        <w:rPr>
          <w:rFonts w:asciiTheme="majorHAnsi" w:hAnsiTheme="majorHAnsi" w:cstheme="majorHAnsi"/>
          <w:sz w:val="16"/>
        </w:rPr>
        <w:t xml:space="preserve"> as described above in this commentary. However, </w:t>
      </w:r>
      <w:r w:rsidRPr="00F31016">
        <w:rPr>
          <w:rFonts w:asciiTheme="majorHAnsi" w:hAnsiTheme="majorHAnsi" w:cstheme="majorHAnsi"/>
          <w:u w:val="single"/>
        </w:rPr>
        <w:t xml:space="preserve">there are </w:t>
      </w:r>
      <w:r w:rsidRPr="007755B7">
        <w:rPr>
          <w:rFonts w:asciiTheme="majorHAnsi" w:hAnsiTheme="majorHAnsi" w:cstheme="majorHAnsi"/>
          <w:b/>
          <w:bCs/>
          <w:highlight w:val="cyan"/>
          <w:u w:val="single"/>
        </w:rPr>
        <w:t>many brain regions</w:t>
      </w:r>
      <w:r w:rsidRPr="00F31016">
        <w:rPr>
          <w:rFonts w:asciiTheme="majorHAnsi" w:hAnsiTheme="majorHAnsi" w:cstheme="majorHAnsi"/>
          <w:sz w:val="16"/>
        </w:rPr>
        <w:t xml:space="preserve">, often termed hot and cold spots, </w:t>
      </w:r>
      <w:r w:rsidRPr="00F31016">
        <w:rPr>
          <w:rFonts w:asciiTheme="majorHAnsi" w:hAnsiTheme="majorHAnsi" w:cstheme="majorHAnsi"/>
          <w:u w:val="single"/>
        </w:rPr>
        <w:t xml:space="preserve">that significantly </w:t>
      </w:r>
      <w:r w:rsidRPr="007755B7">
        <w:rPr>
          <w:rFonts w:asciiTheme="majorHAnsi" w:hAnsiTheme="majorHAnsi" w:cstheme="majorHAnsi"/>
          <w:b/>
          <w:bCs/>
          <w:highlight w:val="cyan"/>
          <w:u w:val="single"/>
        </w:rPr>
        <w:t>modulate</w:t>
      </w:r>
      <w:r w:rsidRPr="00F31016">
        <w:rPr>
          <w:rFonts w:asciiTheme="majorHAnsi" w:hAnsiTheme="majorHAnsi" w:cstheme="majorHAnsi"/>
          <w:sz w:val="16"/>
        </w:rPr>
        <w:t xml:space="preserve"> (increase or decrease) </w:t>
      </w:r>
      <w:r w:rsidRPr="00F31016">
        <w:rPr>
          <w:rFonts w:asciiTheme="majorHAnsi" w:hAnsiTheme="majorHAnsi" w:cstheme="majorHAnsi"/>
          <w:u w:val="single"/>
        </w:rPr>
        <w:t xml:space="preserve">our </w:t>
      </w:r>
      <w:r w:rsidRPr="007755B7">
        <w:rPr>
          <w:rFonts w:asciiTheme="majorHAnsi" w:hAnsiTheme="majorHAnsi" w:cstheme="majorHAnsi"/>
          <w:b/>
          <w:bCs/>
          <w:highlight w:val="cyan"/>
          <w:u w:val="single"/>
        </w:rPr>
        <w:t>pleasure or</w:t>
      </w:r>
      <w:r w:rsidRPr="00F31016">
        <w:rPr>
          <w:rFonts w:asciiTheme="majorHAnsi" w:hAnsiTheme="majorHAnsi" w:cstheme="majorHAnsi"/>
          <w:u w:val="single"/>
        </w:rPr>
        <w:t xml:space="preserve"> even produce</w:t>
      </w:r>
      <w:r w:rsidRPr="00F31016">
        <w:rPr>
          <w:rFonts w:asciiTheme="majorHAnsi" w:hAnsiTheme="majorHAnsi" w:cstheme="majorHAnsi"/>
          <w:b/>
          <w:bCs/>
          <w:u w:val="single"/>
        </w:rPr>
        <w:t xml:space="preserve"> </w:t>
      </w:r>
      <w:r w:rsidRPr="007755B7">
        <w:rPr>
          <w:rFonts w:asciiTheme="majorHAnsi" w:hAnsiTheme="majorHAnsi" w:cstheme="majorHAnsi"/>
          <w:b/>
          <w:bCs/>
          <w:highlight w:val="cyan"/>
          <w:u w:val="single"/>
        </w:rPr>
        <w:t>the opposite</w:t>
      </w:r>
      <w:r w:rsidRPr="00F31016">
        <w:rPr>
          <w:rFonts w:asciiTheme="majorHAnsi" w:hAnsiTheme="majorHAnsi" w:cstheme="majorHAnsi"/>
          <w:sz w:val="16"/>
        </w:rPr>
        <w:t xml:space="preserve"> of pleasure— that is </w:t>
      </w:r>
      <w:r w:rsidRPr="00F31016">
        <w:rPr>
          <w:rFonts w:asciiTheme="majorHAnsi" w:hAnsiTheme="majorHAnsi" w:cstheme="majorHAnsi"/>
          <w:u w:val="single"/>
        </w:rPr>
        <w:t>disgust and fear</w:t>
      </w:r>
      <w:r w:rsidRPr="00F31016">
        <w:rPr>
          <w:rFonts w:asciiTheme="majorHAnsi" w:hAnsiTheme="majorHAnsi" w:cstheme="majorHAnsi"/>
          <w:sz w:val="16"/>
        </w:rPr>
        <w:t xml:space="preserve"> [39]. </w:t>
      </w:r>
      <w:r w:rsidRPr="00F31016">
        <w:rPr>
          <w:rFonts w:asciiTheme="majorHAnsi" w:hAnsiTheme="majorHAnsi" w:cstheme="majorHAnsi"/>
          <w:u w:val="single"/>
        </w:rPr>
        <w:t>One</w:t>
      </w:r>
      <w:r w:rsidRPr="00F31016">
        <w:rPr>
          <w:rFonts w:asciiTheme="majorHAnsi" w:hAnsiTheme="majorHAnsi" w:cstheme="majorHAnsi"/>
          <w:sz w:val="16"/>
        </w:rPr>
        <w:t xml:space="preserve"> specific </w:t>
      </w:r>
      <w:r w:rsidRPr="00F31016">
        <w:rPr>
          <w:rFonts w:asciiTheme="majorHAnsi" w:hAnsiTheme="majorHAnsi" w:cstheme="majorHAnsi"/>
          <w:u w:val="single"/>
        </w:rPr>
        <w:t>region</w:t>
      </w:r>
      <w:r w:rsidRPr="00F31016">
        <w:rPr>
          <w:rFonts w:asciiTheme="majorHAnsi" w:hAnsiTheme="majorHAnsi" w:cstheme="majorHAnsi"/>
          <w:sz w:val="16"/>
        </w:rPr>
        <w:t xml:space="preserve"> of the nucleus accumbens </w:t>
      </w:r>
      <w:r w:rsidRPr="00F31016">
        <w:rPr>
          <w:rFonts w:asciiTheme="majorHAnsi" w:hAnsiTheme="majorHAnsi" w:cstheme="majorHAnsi"/>
          <w:u w:val="single"/>
        </w:rPr>
        <w:t>is organized like a computer keyboard, with particular stimulus triggers in rows</w:t>
      </w:r>
      <w:r w:rsidRPr="00F31016">
        <w:rPr>
          <w:rFonts w:asciiTheme="majorHAnsi" w:hAnsiTheme="majorHAnsi" w:cstheme="majorHAnsi"/>
          <w:sz w:val="16"/>
        </w:rPr>
        <w:t xml:space="preserve">— producing an increase and decrease of pleasure and disgust. Moreover, </w:t>
      </w:r>
      <w:r w:rsidRPr="00F31016">
        <w:rPr>
          <w:rFonts w:asciiTheme="majorHAnsi" w:hAnsiTheme="majorHAnsi" w:cstheme="majorHAnsi"/>
          <w:u w:val="single"/>
        </w:rPr>
        <w:t>the cortex has unique roles in the cognitive evaluation of our feelings of pleasure</w:t>
      </w:r>
      <w:r w:rsidRPr="00F31016">
        <w:rPr>
          <w:rFonts w:asciiTheme="majorHAnsi" w:hAnsiTheme="majorHAnsi" w:cstheme="majorHAnsi"/>
          <w:sz w:val="16"/>
        </w:rPr>
        <w:t xml:space="preserve"> [40]. Importantly, the interplay of these multiple triggers and the higher brain centers in the prefrontal cortex are very intricate and are just being uncovered. </w:t>
      </w:r>
    </w:p>
    <w:p w14:paraId="68F80E2F" w14:textId="77777777" w:rsidR="00BA45A1" w:rsidRPr="00F31016" w:rsidRDefault="00BA45A1" w:rsidP="00BA45A1">
      <w:pPr>
        <w:rPr>
          <w:rFonts w:asciiTheme="majorHAnsi" w:hAnsiTheme="majorHAnsi" w:cstheme="majorHAnsi"/>
          <w:sz w:val="16"/>
        </w:rPr>
      </w:pPr>
      <w:r w:rsidRPr="00F31016">
        <w:rPr>
          <w:rFonts w:asciiTheme="majorHAnsi" w:hAnsiTheme="majorHAnsi" w:cstheme="majorHAnsi"/>
          <w:sz w:val="16"/>
        </w:rPr>
        <w:t xml:space="preserve">Desire and reward centers </w:t>
      </w:r>
    </w:p>
    <w:p w14:paraId="0F450E8C" w14:textId="77777777" w:rsidR="00BA45A1" w:rsidRPr="00F31016" w:rsidRDefault="00BA45A1" w:rsidP="00BA45A1">
      <w:pPr>
        <w:rPr>
          <w:rFonts w:asciiTheme="majorHAnsi" w:hAnsiTheme="majorHAnsi" w:cstheme="majorHAnsi"/>
          <w:sz w:val="16"/>
        </w:rPr>
      </w:pPr>
      <w:r w:rsidRPr="00F31016">
        <w:rPr>
          <w:rFonts w:asciiTheme="majorHAnsi" w:hAnsiTheme="majorHAnsi" w:cstheme="majorHAnsi"/>
          <w:sz w:val="16"/>
        </w:rPr>
        <w:t xml:space="preserve">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14:paraId="674BD2CB" w14:textId="77777777" w:rsidR="00BA45A1" w:rsidRPr="00F31016" w:rsidRDefault="00BA45A1" w:rsidP="00BA45A1">
      <w:pPr>
        <w:rPr>
          <w:rFonts w:asciiTheme="majorHAnsi" w:hAnsiTheme="majorHAnsi" w:cstheme="majorHAnsi"/>
          <w:sz w:val="16"/>
        </w:rPr>
      </w:pPr>
      <w:r w:rsidRPr="00F31016">
        <w:rPr>
          <w:rFonts w:asciiTheme="majorHAnsi" w:hAnsiTheme="majorHAnsi" w:cstheme="majorHAnsi"/>
          <w:sz w:val="16"/>
        </w:rPr>
        <w:t xml:space="preserve">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w:t>
      </w:r>
    </w:p>
    <w:p w14:paraId="62E2AFF4" w14:textId="77777777" w:rsidR="00BA45A1" w:rsidRPr="00F31016" w:rsidRDefault="00BA45A1" w:rsidP="00BA45A1">
      <w:pPr>
        <w:rPr>
          <w:rFonts w:asciiTheme="majorHAnsi" w:hAnsiTheme="majorHAnsi" w:cstheme="majorHAnsi"/>
          <w:sz w:val="16"/>
        </w:rPr>
      </w:pPr>
      <w:r w:rsidRPr="00F31016">
        <w:rPr>
          <w:rFonts w:asciiTheme="majorHAnsi" w:hAnsiTheme="majorHAnsi" w:cstheme="majorHAnsi"/>
          <w:sz w:val="16"/>
        </w:rPr>
        <w:t xml:space="preserve">Furthermore, ordinary </w:t>
      </w:r>
      <w:r w:rsidRPr="00F31016">
        <w:rPr>
          <w:rFonts w:asciiTheme="majorHAnsi" w:hAnsiTheme="majorHAnsi" w:cstheme="majorHAnsi"/>
          <w:u w:val="single"/>
        </w:rPr>
        <w:t>“</w:t>
      </w:r>
      <w:r w:rsidRPr="007755B7">
        <w:rPr>
          <w:rFonts w:asciiTheme="majorHAnsi" w:hAnsiTheme="majorHAnsi" w:cstheme="majorHAnsi"/>
          <w:highlight w:val="cyan"/>
          <w:u w:val="single"/>
        </w:rPr>
        <w:t>liking</w:t>
      </w:r>
      <w:r w:rsidRPr="00F31016">
        <w:rPr>
          <w:rFonts w:asciiTheme="majorHAnsi" w:hAnsiTheme="majorHAnsi" w:cstheme="majorHAnsi"/>
          <w:u w:val="single"/>
        </w:rPr>
        <w:t xml:space="preserve">” of </w:t>
      </w:r>
      <w:r w:rsidRPr="007755B7">
        <w:rPr>
          <w:rFonts w:asciiTheme="majorHAnsi" w:hAnsiTheme="majorHAnsi" w:cstheme="majorHAnsi"/>
          <w:highlight w:val="cyan"/>
          <w:u w:val="single"/>
        </w:rPr>
        <w:t>something</w:t>
      </w:r>
      <w:r w:rsidRPr="00F31016">
        <w:rPr>
          <w:rFonts w:asciiTheme="majorHAnsi" w:hAnsiTheme="majorHAnsi" w:cstheme="majorHAnsi"/>
          <w:u w:val="single"/>
        </w:rPr>
        <w:t xml:space="preserve">, or pure pleasure, is </w:t>
      </w:r>
      <w:r w:rsidRPr="007755B7">
        <w:rPr>
          <w:rFonts w:asciiTheme="majorHAnsi" w:hAnsiTheme="majorHAnsi" w:cstheme="majorHAnsi"/>
          <w:highlight w:val="cyan"/>
          <w:u w:val="single"/>
        </w:rPr>
        <w:t>represented by</w:t>
      </w:r>
      <w:r w:rsidRPr="00F31016">
        <w:rPr>
          <w:rFonts w:asciiTheme="majorHAnsi" w:hAnsiTheme="majorHAnsi" w:cstheme="majorHAnsi"/>
          <w:sz w:val="16"/>
        </w:rPr>
        <w:t xml:space="preserve"> small </w:t>
      </w:r>
      <w:r w:rsidRPr="007755B7">
        <w:rPr>
          <w:rFonts w:asciiTheme="majorHAnsi" w:hAnsiTheme="majorHAnsi" w:cstheme="majorHAnsi"/>
          <w:highlight w:val="cyan"/>
          <w:u w:val="single"/>
        </w:rPr>
        <w:t>regions</w:t>
      </w:r>
      <w:r w:rsidRPr="00F31016">
        <w:rPr>
          <w:rFonts w:asciiTheme="majorHAnsi" w:hAnsiTheme="majorHAnsi" w:cstheme="majorHAnsi"/>
          <w:sz w:val="16"/>
        </w:rPr>
        <w:t xml:space="preserve"> mainly </w:t>
      </w:r>
      <w:r w:rsidRPr="007755B7">
        <w:rPr>
          <w:rFonts w:asciiTheme="majorHAnsi" w:hAnsiTheme="majorHAnsi" w:cstheme="majorHAnsi"/>
          <w:highlight w:val="cyan"/>
          <w:u w:val="single"/>
        </w:rPr>
        <w:t>in the limbic system</w:t>
      </w:r>
      <w:r w:rsidRPr="00F31016">
        <w:rPr>
          <w:rFonts w:asciiTheme="majorHAnsi" w:hAnsiTheme="majorHAnsi" w:cstheme="majorHAnsi"/>
          <w:sz w:val="16"/>
        </w:rPr>
        <w:t xml:space="preserve"> (old reptilian part of the brain). These may be </w:t>
      </w:r>
      <w:r w:rsidRPr="00F31016">
        <w:rPr>
          <w:rFonts w:asciiTheme="majorHAnsi" w:hAnsiTheme="majorHAnsi" w:cstheme="majorHAnsi"/>
          <w:u w:val="single"/>
        </w:rPr>
        <w:t>part of larger neural circuits.</w:t>
      </w:r>
      <w:r w:rsidRPr="00F31016">
        <w:rPr>
          <w:rFonts w:asciiTheme="majorHAnsi" w:hAnsiTheme="majorHAnsi" w:cstheme="majorHAnsi"/>
          <w:sz w:val="16"/>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p>
    <w:p w14:paraId="2D85074C" w14:textId="77777777" w:rsidR="00BA45A1" w:rsidRPr="00F31016" w:rsidRDefault="00BA45A1" w:rsidP="00BA45A1">
      <w:pPr>
        <w:rPr>
          <w:rFonts w:asciiTheme="majorHAnsi" w:hAnsiTheme="majorHAnsi" w:cstheme="majorHAnsi"/>
          <w:sz w:val="16"/>
        </w:rPr>
      </w:pPr>
      <w:r w:rsidRPr="00F31016">
        <w:rPr>
          <w:rFonts w:asciiTheme="majorHAnsi" w:hAnsiTheme="majorHAnsi" w:cstheme="majorHAnsi"/>
          <w:sz w:val="16"/>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
    <w:p w14:paraId="6375B869" w14:textId="77777777" w:rsidR="00BA45A1" w:rsidRPr="00F31016" w:rsidRDefault="00BA45A1" w:rsidP="00BA45A1">
      <w:pPr>
        <w:rPr>
          <w:rFonts w:asciiTheme="majorHAnsi" w:hAnsiTheme="majorHAnsi" w:cstheme="majorHAnsi"/>
          <w:sz w:val="16"/>
        </w:rPr>
      </w:pPr>
      <w:r w:rsidRPr="00F31016">
        <w:rPr>
          <w:rFonts w:asciiTheme="majorHAnsi" w:hAnsiTheme="majorHAnsi" w:cstheme="majorHAnsi"/>
          <w:sz w:val="16"/>
        </w:rPr>
        <w:t xml:space="preserve">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w:t>
      </w:r>
    </w:p>
    <w:p w14:paraId="36309120" w14:textId="77777777" w:rsidR="00BA45A1" w:rsidRPr="00F31016" w:rsidRDefault="00BA45A1" w:rsidP="00BA45A1">
      <w:pPr>
        <w:rPr>
          <w:rFonts w:asciiTheme="majorHAnsi" w:hAnsiTheme="majorHAnsi" w:cstheme="majorHAnsi"/>
          <w:sz w:val="16"/>
        </w:rPr>
      </w:pPr>
      <w:r w:rsidRPr="00F31016">
        <w:rPr>
          <w:rFonts w:asciiTheme="majorHAnsi" w:hAnsiTheme="majorHAnsi" w:cstheme="majorHAnsi"/>
          <w:sz w:val="16"/>
        </w:rPr>
        <w:t xml:space="preserve">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p>
    <w:p w14:paraId="003C5192" w14:textId="77777777" w:rsidR="00BA45A1" w:rsidRPr="00F31016" w:rsidRDefault="00BA45A1" w:rsidP="00BA45A1">
      <w:pPr>
        <w:rPr>
          <w:rFonts w:asciiTheme="majorHAnsi" w:hAnsiTheme="majorHAnsi" w:cstheme="majorHAnsi"/>
          <w:sz w:val="16"/>
        </w:rPr>
      </w:pPr>
      <w:r w:rsidRPr="00F31016">
        <w:rPr>
          <w:rFonts w:asciiTheme="majorHAnsi" w:hAnsiTheme="majorHAnsi" w:cstheme="majorHAnsi"/>
          <w:sz w:val="16"/>
        </w:rPr>
        <w:t xml:space="preserve">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p>
    <w:p w14:paraId="2511F275" w14:textId="77777777" w:rsidR="00BA45A1" w:rsidRPr="00F31016" w:rsidRDefault="00BA45A1" w:rsidP="00BA45A1">
      <w:pPr>
        <w:rPr>
          <w:rFonts w:asciiTheme="majorHAnsi" w:hAnsiTheme="majorHAnsi" w:cstheme="majorHAnsi"/>
          <w:sz w:val="16"/>
        </w:rPr>
      </w:pPr>
      <w:r w:rsidRPr="00F31016">
        <w:rPr>
          <w:rFonts w:asciiTheme="majorHAnsi" w:hAnsiTheme="majorHAnsi" w:cstheme="majorHAnsi"/>
          <w:sz w:val="16"/>
        </w:rPr>
        <w:t xml:space="preserve">In essence, although nonhuman primate brains are similar to our own, the disparity between other primates and those of human cognitive abilities tells us that surface similarity is not the whole story. </w:t>
      </w:r>
      <w:r w:rsidRPr="00F31016">
        <w:rPr>
          <w:rFonts w:asciiTheme="majorHAnsi" w:hAnsiTheme="majorHAnsi" w:cstheme="majorHAnsi"/>
          <w:u w:val="single"/>
        </w:rPr>
        <w:t>Sousa et al.</w:t>
      </w:r>
      <w:r w:rsidRPr="00F31016">
        <w:rPr>
          <w:rFonts w:asciiTheme="majorHAnsi" w:hAnsiTheme="majorHAnsi" w:cstheme="majorHAnsi"/>
          <w:sz w:val="16"/>
        </w:rPr>
        <w:t xml:space="preserve"> [50] small case </w:t>
      </w:r>
      <w:r w:rsidRPr="00F31016">
        <w:rPr>
          <w:rFonts w:asciiTheme="majorHAnsi" w:hAnsiTheme="majorHAnsi" w:cstheme="majorHAnsi"/>
          <w:u w:val="single"/>
        </w:rPr>
        <w:t>found various differentially expressed genes, to associate with pleasure related systems.</w:t>
      </w:r>
      <w:r w:rsidRPr="00F31016">
        <w:rPr>
          <w:rFonts w:asciiTheme="majorHAnsi" w:hAnsiTheme="majorHAnsi" w:cstheme="maj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w:t>
      </w:r>
    </w:p>
    <w:p w14:paraId="3C8F309F" w14:textId="77777777" w:rsidR="00BA45A1" w:rsidRPr="00F31016" w:rsidRDefault="00BA45A1" w:rsidP="00BA45A1">
      <w:pPr>
        <w:rPr>
          <w:rFonts w:asciiTheme="majorHAnsi" w:hAnsiTheme="majorHAnsi" w:cstheme="majorHAnsi"/>
          <w:sz w:val="16"/>
        </w:rPr>
      </w:pPr>
      <w:r w:rsidRPr="00F31016">
        <w:rPr>
          <w:rFonts w:asciiTheme="majorHAnsi" w:hAnsiTheme="majorHAnsi" w:cstheme="majorHAnsi"/>
          <w:sz w:val="16"/>
        </w:rPr>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7755B7">
        <w:rPr>
          <w:rFonts w:asciiTheme="majorHAnsi" w:hAnsiTheme="majorHAnsi" w:cstheme="majorHAnsi"/>
          <w:highlight w:val="cyan"/>
          <w:u w:val="single"/>
        </w:rPr>
        <w:t>researchers examined</w:t>
      </w:r>
      <w:r w:rsidRPr="00F31016">
        <w:rPr>
          <w:rFonts w:asciiTheme="majorHAnsi" w:hAnsiTheme="majorHAnsi" w:cstheme="majorHAnsi"/>
          <w:u w:val="single"/>
        </w:rPr>
        <w:t xml:space="preserve"> 247 specimens of </w:t>
      </w:r>
      <w:r w:rsidRPr="007755B7">
        <w:rPr>
          <w:rFonts w:asciiTheme="majorHAnsi" w:hAnsiTheme="majorHAnsi" w:cstheme="majorHAnsi"/>
          <w:highlight w:val="cyan"/>
          <w:u w:val="single"/>
        </w:rPr>
        <w:t>neural tissue</w:t>
      </w:r>
      <w:r w:rsidRPr="00F31016">
        <w:rPr>
          <w:rFonts w:asciiTheme="majorHAnsi" w:hAnsiTheme="majorHAnsi" w:cstheme="majorHAnsi"/>
          <w:u w:val="single"/>
        </w:rPr>
        <w:t xml:space="preserve"> from six humans, five chimpanzees, and five macaque monkeys.</w:t>
      </w:r>
      <w:r w:rsidRPr="00F31016">
        <w:rPr>
          <w:rFonts w:asciiTheme="majorHAnsi" w:hAnsiTheme="majorHAnsi" w:cstheme="majorHAnsi"/>
          <w:sz w:val="16"/>
        </w:rPr>
        <w:t xml:space="preserve"> Moreover, these </w:t>
      </w:r>
      <w:r w:rsidRPr="00F31016">
        <w:rPr>
          <w:rFonts w:asciiTheme="majorHAnsi" w:hAnsiTheme="majorHAnsi" w:cstheme="majorHAnsi"/>
          <w:u w:val="single"/>
        </w:rPr>
        <w:t>investigators analyzed which genes were turned on or off in 16 regions of the brain.</w:t>
      </w:r>
      <w:r w:rsidRPr="00F31016">
        <w:rPr>
          <w:rFonts w:asciiTheme="majorHAnsi" w:hAnsiTheme="majorHAnsi" w:cstheme="majorHAnsi"/>
          <w:sz w:val="16"/>
        </w:rPr>
        <w:t xml:space="preserve"> While </w:t>
      </w:r>
      <w:r w:rsidRPr="00F31016">
        <w:rPr>
          <w:rFonts w:asciiTheme="majorHAnsi" w:hAnsiTheme="majorHAnsi" w:cstheme="majorHAnsi"/>
          <w:u w:val="single"/>
        </w:rPr>
        <w:t xml:space="preserve">the differences among species were subtle, </w:t>
      </w:r>
      <w:r w:rsidRPr="007755B7">
        <w:rPr>
          <w:rFonts w:asciiTheme="majorHAnsi" w:hAnsiTheme="majorHAnsi" w:cstheme="majorHAnsi"/>
          <w:b/>
          <w:bCs/>
          <w:highlight w:val="cyan"/>
          <w:u w:val="single"/>
        </w:rPr>
        <w:t>there was</w:t>
      </w:r>
      <w:r w:rsidRPr="00F31016">
        <w:rPr>
          <w:rFonts w:asciiTheme="majorHAnsi" w:hAnsiTheme="majorHAnsi" w:cstheme="majorHAnsi"/>
          <w:u w:val="single"/>
        </w:rPr>
        <w:t xml:space="preserve"> a </w:t>
      </w:r>
      <w:r w:rsidRPr="007755B7">
        <w:rPr>
          <w:rFonts w:asciiTheme="majorHAnsi" w:hAnsiTheme="majorHAnsi" w:cstheme="majorHAnsi"/>
          <w:b/>
          <w:bCs/>
          <w:highlight w:val="cyan"/>
          <w:u w:val="single"/>
        </w:rPr>
        <w:t>remarkable contrast in</w:t>
      </w:r>
      <w:r w:rsidRPr="00F31016">
        <w:rPr>
          <w:rFonts w:asciiTheme="majorHAnsi" w:hAnsiTheme="majorHAnsi" w:cstheme="majorHAnsi"/>
          <w:u w:val="single"/>
        </w:rPr>
        <w:t xml:space="preserve"> the</w:t>
      </w:r>
      <w:r w:rsidRPr="00F31016">
        <w:rPr>
          <w:rFonts w:asciiTheme="majorHAnsi" w:hAnsiTheme="majorHAnsi" w:cstheme="majorHAnsi"/>
          <w:b/>
          <w:bCs/>
          <w:u w:val="single"/>
        </w:rPr>
        <w:t xml:space="preserve"> </w:t>
      </w:r>
      <w:r w:rsidRPr="007755B7">
        <w:rPr>
          <w:rFonts w:asciiTheme="majorHAnsi" w:hAnsiTheme="majorHAnsi" w:cstheme="majorHAnsi"/>
          <w:b/>
          <w:bCs/>
          <w:highlight w:val="cyan"/>
          <w:u w:val="single"/>
        </w:rPr>
        <w:t>neocortices</w:t>
      </w:r>
      <w:r w:rsidRPr="00F31016">
        <w:rPr>
          <w:rFonts w:asciiTheme="majorHAnsi" w:hAnsiTheme="majorHAnsi" w:cstheme="majorHAnsi"/>
          <w:sz w:val="16"/>
        </w:rPr>
        <w:t xml:space="preserve">, specifically </w:t>
      </w:r>
      <w:r w:rsidRPr="00F31016">
        <w:rPr>
          <w:rFonts w:asciiTheme="majorHAnsi" w:hAnsiTheme="majorHAnsi" w:cstheme="majorHAnsi"/>
          <w:u w:val="single"/>
        </w:rPr>
        <w:t xml:space="preserve">in an </w:t>
      </w:r>
      <w:r w:rsidRPr="007755B7">
        <w:rPr>
          <w:rFonts w:asciiTheme="majorHAnsi" w:hAnsiTheme="majorHAnsi" w:cstheme="majorHAnsi"/>
          <w:highlight w:val="cyan"/>
          <w:u w:val="single"/>
        </w:rPr>
        <w:t>area of the brain</w:t>
      </w:r>
      <w:r w:rsidRPr="00F31016">
        <w:rPr>
          <w:rFonts w:asciiTheme="majorHAnsi" w:hAnsiTheme="majorHAnsi" w:cstheme="majorHAnsi"/>
          <w:u w:val="single"/>
        </w:rPr>
        <w:t xml:space="preserve"> that is much </w:t>
      </w:r>
      <w:r w:rsidRPr="007755B7">
        <w:rPr>
          <w:rFonts w:asciiTheme="majorHAnsi" w:hAnsiTheme="majorHAnsi" w:cstheme="majorHAnsi"/>
          <w:highlight w:val="cyan"/>
          <w:u w:val="single"/>
        </w:rPr>
        <w:t>more developed in humans</w:t>
      </w:r>
      <w:r w:rsidRPr="00F31016">
        <w:rPr>
          <w:rFonts w:asciiTheme="majorHAnsi" w:hAnsiTheme="majorHAnsi" w:cstheme="majorHAnsi"/>
          <w:u w:val="single"/>
        </w:rPr>
        <w:t xml:space="preserve"> than in chimpanzees.</w:t>
      </w:r>
      <w:r w:rsidRPr="00F31016">
        <w:rPr>
          <w:rFonts w:asciiTheme="majorHAnsi" w:hAnsiTheme="majorHAnsi" w:cstheme="majorHAnsi"/>
          <w:sz w:val="16"/>
        </w:rPr>
        <w:t xml:space="preserve"> In fact, these researchers found that a gene called </w:t>
      </w:r>
      <w:r w:rsidRPr="00F31016">
        <w:rPr>
          <w:rFonts w:asciiTheme="majorHAnsi" w:hAnsiTheme="majorHAnsi" w:cstheme="majorHAnsi"/>
          <w:u w:val="single"/>
        </w:rPr>
        <w:t>tyrosine hydroxylase (TH) for the enzyme, responsible for the production of dopamine</w:t>
      </w:r>
      <w:r w:rsidRPr="00F31016">
        <w:rPr>
          <w:rFonts w:asciiTheme="majorHAnsi" w:hAnsiTheme="majorHAnsi" w:cstheme="majorHAnsi"/>
          <w:sz w:val="16"/>
        </w:rPr>
        <w:t xml:space="preserve">, was </w:t>
      </w:r>
      <w:r w:rsidRPr="00F31016">
        <w:rPr>
          <w:rFonts w:asciiTheme="majorHAnsi" w:hAnsiTheme="majorHAnsi" w:cstheme="majorHAnsi"/>
          <w:u w:val="single"/>
        </w:rPr>
        <w:t>expressed in the neocortex of humans, but not chimpanzees.</w:t>
      </w:r>
      <w:r w:rsidRPr="00F31016">
        <w:rPr>
          <w:rFonts w:asciiTheme="majorHAnsi" w:hAnsiTheme="majorHAnsi" w:cstheme="majorHAnsi"/>
          <w:sz w:val="16"/>
        </w:rPr>
        <w:t xml:space="preserve"> As discussed earlier, </w:t>
      </w:r>
      <w:r w:rsidRPr="00F31016">
        <w:rPr>
          <w:rFonts w:asciiTheme="majorHAnsi" w:hAnsiTheme="majorHAnsi" w:cstheme="majorHAnsi"/>
          <w:u w:val="single"/>
        </w:rPr>
        <w:t>dopamine is</w:t>
      </w:r>
      <w:r w:rsidRPr="00F31016">
        <w:rPr>
          <w:rFonts w:asciiTheme="majorHAnsi" w:hAnsiTheme="majorHAnsi" w:cstheme="majorHAnsi"/>
          <w:sz w:val="16"/>
        </w:rPr>
        <w:t xml:space="preserve"> best </w:t>
      </w:r>
      <w:r w:rsidRPr="00F31016">
        <w:rPr>
          <w:rFonts w:asciiTheme="majorHAnsi" w:hAnsiTheme="majorHAnsi" w:cstheme="majorHAnsi"/>
          <w:u w:val="single"/>
        </w:rPr>
        <w:t>known for its</w:t>
      </w:r>
      <w:r w:rsidRPr="00F31016">
        <w:rPr>
          <w:rFonts w:asciiTheme="majorHAnsi" w:hAnsiTheme="majorHAnsi" w:cstheme="majorHAnsi"/>
          <w:sz w:val="16"/>
        </w:rPr>
        <w:t xml:space="preserve"> essential </w:t>
      </w:r>
      <w:r w:rsidRPr="00F31016">
        <w:rPr>
          <w:rFonts w:asciiTheme="majorHAnsi" w:hAnsiTheme="majorHAnsi" w:cstheme="majorHAnsi"/>
          <w:u w:val="single"/>
        </w:rPr>
        <w:t>role within the brain’s reward system; the</w:t>
      </w:r>
      <w:r w:rsidRPr="00F31016">
        <w:rPr>
          <w:rFonts w:asciiTheme="majorHAnsi" w:hAnsiTheme="majorHAnsi" w:cstheme="majorHAnsi"/>
          <w:sz w:val="16"/>
        </w:rPr>
        <w:t xml:space="preserve"> very </w:t>
      </w:r>
      <w:r w:rsidRPr="00F31016">
        <w:rPr>
          <w:rFonts w:asciiTheme="majorHAnsi" w:hAnsiTheme="majorHAnsi" w:cstheme="majorHAnsi"/>
          <w:u w:val="single"/>
        </w:rPr>
        <w:t>system that responds to everything from sex, to gambling, to food, and to addictive drugs.</w:t>
      </w:r>
      <w:r w:rsidRPr="00F31016">
        <w:rPr>
          <w:rFonts w:asciiTheme="majorHAnsi" w:hAnsiTheme="majorHAnsi" w:cstheme="majorHAnsi"/>
          <w:sz w:val="16"/>
        </w:rPr>
        <w:t xml:space="preserve"> However, dopamine also assists in regulating emotional responses, memory, and movement. Notably, abnormal dopamine levels have been linked to disorders including Parkinson’s, schizophrenia and spectrum disorders such as autism and addiction or RDS. </w:t>
      </w:r>
    </w:p>
    <w:p w14:paraId="5C491BE0" w14:textId="77777777" w:rsidR="00BA45A1" w:rsidRPr="00F31016" w:rsidRDefault="00BA45A1" w:rsidP="00BA45A1">
      <w:pPr>
        <w:rPr>
          <w:rFonts w:asciiTheme="majorHAnsi" w:hAnsiTheme="majorHAnsi" w:cstheme="majorHAnsi"/>
          <w:sz w:val="16"/>
        </w:rPr>
      </w:pPr>
      <w:r w:rsidRPr="00F31016">
        <w:rPr>
          <w:rFonts w:asciiTheme="majorHAnsi" w:hAnsiTheme="majorHAnsi" w:cstheme="majorHAnsi"/>
          <w:sz w:val="16"/>
        </w:rPr>
        <w:t xml:space="preserve">Nora Volkow, the director of NIDA, pointed out that one alluring possibility is that the neurotransmitter </w:t>
      </w:r>
      <w:r w:rsidRPr="007755B7">
        <w:rPr>
          <w:rFonts w:asciiTheme="majorHAnsi" w:hAnsiTheme="majorHAnsi" w:cstheme="majorHAnsi"/>
          <w:highlight w:val="cyan"/>
          <w:u w:val="single"/>
        </w:rPr>
        <w:t>dopamine plays</w:t>
      </w:r>
      <w:r w:rsidRPr="00F31016">
        <w:rPr>
          <w:rFonts w:asciiTheme="majorHAnsi" w:hAnsiTheme="majorHAnsi" w:cstheme="majorHAnsi"/>
          <w:u w:val="single"/>
        </w:rPr>
        <w:t xml:space="preserve"> a substantial </w:t>
      </w:r>
      <w:r w:rsidRPr="007755B7">
        <w:rPr>
          <w:rFonts w:asciiTheme="majorHAnsi" w:hAnsiTheme="majorHAnsi" w:cstheme="majorHAnsi"/>
          <w:highlight w:val="cyan"/>
          <w:u w:val="single"/>
        </w:rPr>
        <w:t>role in</w:t>
      </w:r>
      <w:r w:rsidRPr="00F31016">
        <w:rPr>
          <w:rFonts w:asciiTheme="majorHAnsi" w:hAnsiTheme="majorHAnsi" w:cstheme="majorHAnsi"/>
          <w:u w:val="single"/>
        </w:rPr>
        <w:t xml:space="preserve"> humans’ </w:t>
      </w:r>
      <w:r w:rsidRPr="007755B7">
        <w:rPr>
          <w:rFonts w:asciiTheme="majorHAnsi" w:hAnsiTheme="majorHAnsi" w:cstheme="majorHAnsi"/>
          <w:highlight w:val="cyan"/>
          <w:u w:val="single"/>
        </w:rPr>
        <w:t>ability to pursue</w:t>
      </w:r>
      <w:r w:rsidRPr="00F31016">
        <w:rPr>
          <w:rFonts w:asciiTheme="majorHAnsi" w:hAnsiTheme="majorHAnsi" w:cstheme="majorHAnsi"/>
          <w:u w:val="single"/>
        </w:rPr>
        <w:t xml:space="preserve"> various </w:t>
      </w:r>
      <w:r w:rsidRPr="007755B7">
        <w:rPr>
          <w:rFonts w:asciiTheme="majorHAnsi" w:hAnsiTheme="majorHAnsi" w:cstheme="majorHAnsi"/>
          <w:highlight w:val="cyan"/>
          <w:u w:val="single"/>
        </w:rPr>
        <w:t>rewards that are</w:t>
      </w:r>
      <w:r w:rsidRPr="00F31016">
        <w:rPr>
          <w:rFonts w:asciiTheme="majorHAnsi" w:hAnsiTheme="majorHAnsi" w:cstheme="majorHAnsi"/>
          <w:u w:val="single"/>
        </w:rPr>
        <w:t xml:space="preserve"> perhaps months or even </w:t>
      </w:r>
      <w:r w:rsidRPr="007755B7">
        <w:rPr>
          <w:rFonts w:asciiTheme="majorHAnsi" w:hAnsiTheme="majorHAnsi" w:cstheme="majorHAnsi"/>
          <w:highlight w:val="cyan"/>
          <w:u w:val="single"/>
        </w:rPr>
        <w:t>years away</w:t>
      </w:r>
      <w:r w:rsidRPr="00F31016">
        <w:rPr>
          <w:rFonts w:asciiTheme="majorHAnsi" w:hAnsiTheme="majorHAnsi" w:cstheme="maj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F31016">
        <w:rPr>
          <w:rFonts w:asciiTheme="majorHAnsi" w:hAnsiTheme="majorHAnsi" w:cstheme="majorHAnsi"/>
          <w:u w:val="single"/>
        </w:rPr>
        <w:t>This may explain what often motivates people to work for things that have no apparent short-term benefit</w:t>
      </w:r>
      <w:r w:rsidRPr="00F31016">
        <w:rPr>
          <w:rFonts w:asciiTheme="majorHAnsi" w:hAnsiTheme="majorHAnsi" w:cstheme="maj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7BBF5197" w14:textId="77777777" w:rsidR="00BA45A1" w:rsidRPr="00F31016" w:rsidRDefault="00BA45A1" w:rsidP="00BA45A1">
      <w:pPr>
        <w:pStyle w:val="Heading4"/>
        <w:rPr>
          <w:rFonts w:asciiTheme="majorHAnsi" w:hAnsiTheme="majorHAnsi" w:cstheme="majorHAnsi"/>
        </w:rPr>
      </w:pPr>
      <w:r w:rsidRPr="00F31016">
        <w:rPr>
          <w:rFonts w:asciiTheme="majorHAnsi" w:hAnsiTheme="majorHAnsi" w:cstheme="majorHAnsi"/>
        </w:rPr>
        <w:t>2 – No intent-foresight distinction – if I foresee a consequence, then it becomes part of my deliberation since its intrinsic to my action</w:t>
      </w:r>
    </w:p>
    <w:p w14:paraId="75A9F94D" w14:textId="77777777" w:rsidR="00BA45A1" w:rsidRPr="00F31016" w:rsidRDefault="00BA45A1" w:rsidP="00BA45A1">
      <w:pPr>
        <w:pStyle w:val="Heading4"/>
        <w:rPr>
          <w:rFonts w:asciiTheme="majorHAnsi" w:hAnsiTheme="majorHAnsi" w:cstheme="majorHAnsi"/>
        </w:rPr>
      </w:pPr>
      <w:r w:rsidRPr="00F31016">
        <w:rPr>
          <w:rFonts w:asciiTheme="majorHAnsi" w:hAnsiTheme="majorHAnsi" w:cstheme="majorHAnsi"/>
        </w:rPr>
        <w:t>No intent foresight distinction for states.</w:t>
      </w:r>
    </w:p>
    <w:p w14:paraId="14CDEB19" w14:textId="77777777" w:rsidR="00BA45A1" w:rsidRPr="00F31016" w:rsidRDefault="00BA45A1" w:rsidP="00BA45A1">
      <w:pPr>
        <w:rPr>
          <w:rStyle w:val="StyleUnderline"/>
          <w:rFonts w:asciiTheme="majorHAnsi" w:hAnsiTheme="majorHAnsi" w:cstheme="majorHAnsi"/>
          <w:b w:val="0"/>
          <w:sz w:val="16"/>
          <w:u w:val="none"/>
        </w:rPr>
      </w:pPr>
      <w:r w:rsidRPr="00F31016">
        <w:rPr>
          <w:rStyle w:val="Style13ptBold"/>
          <w:rFonts w:asciiTheme="majorHAnsi" w:hAnsiTheme="majorHAnsi" w:cstheme="majorHAnsi"/>
        </w:rPr>
        <w:t xml:space="preserve">Enoch 07 </w:t>
      </w:r>
      <w:r w:rsidRPr="00F31016">
        <w:rPr>
          <w:rFonts w:asciiTheme="majorHAnsi" w:hAnsiTheme="majorHAnsi" w:cstheme="majorHAnsi"/>
        </w:rPr>
        <w:t>Enoch, D [The Faculty of Law, The Hebrew Unviersity, Mount Scopus Campus, Jersusalem]. (2007). INTENDING, FORESEEING, AND THE STATE. Legal Theory, 13(02). doi:10.1017/s1352325207070048 https://www.cambridge.org/core/journals/legal-theory/article/intending-foreseeing-and-the-state/76B18896B94D5490ED0512D8E8DC54B2</w:t>
      </w:r>
    </w:p>
    <w:p w14:paraId="3AC0D5C1" w14:textId="77777777" w:rsidR="00BA45A1" w:rsidRPr="00F31016" w:rsidRDefault="00BA45A1" w:rsidP="00BA45A1">
      <w:pPr>
        <w:rPr>
          <w:rFonts w:asciiTheme="majorHAnsi" w:hAnsiTheme="majorHAnsi" w:cstheme="majorHAnsi"/>
          <w:u w:val="single"/>
        </w:rPr>
      </w:pPr>
      <w:r w:rsidRPr="00F31016">
        <w:rPr>
          <w:rFonts w:asciiTheme="majorHAnsi" w:hAnsiTheme="majorHAnsi" w:cstheme="majorHAnsi"/>
        </w:rPr>
        <w:t xml:space="preserve">The general difficulty of the intending-foreseeing distinction here stemmed, you will recall, from the feeling that </w:t>
      </w:r>
      <w:r w:rsidRPr="007755B7">
        <w:rPr>
          <w:rStyle w:val="StyleUnderline"/>
          <w:rFonts w:asciiTheme="majorHAnsi" w:hAnsiTheme="majorHAnsi" w:cstheme="majorHAnsi"/>
          <w:highlight w:val="cyan"/>
        </w:rPr>
        <w:t>attempting to pick and choose among</w:t>
      </w:r>
      <w:r w:rsidRPr="00F31016">
        <w:rPr>
          <w:rStyle w:val="StyleUnderline"/>
          <w:rFonts w:asciiTheme="majorHAnsi" w:hAnsiTheme="majorHAnsi" w:cstheme="majorHAnsi"/>
        </w:rPr>
        <w:t xml:space="preserve"> the </w:t>
      </w:r>
      <w:r w:rsidRPr="007755B7">
        <w:rPr>
          <w:rStyle w:val="StyleUnderline"/>
          <w:rFonts w:asciiTheme="majorHAnsi" w:hAnsiTheme="majorHAnsi" w:cstheme="majorHAnsi"/>
          <w:highlight w:val="cyan"/>
        </w:rPr>
        <w:t>foreseen consequences</w:t>
      </w:r>
      <w:r w:rsidRPr="00F31016">
        <w:rPr>
          <w:rStyle w:val="StyleUnderline"/>
          <w:rFonts w:asciiTheme="majorHAnsi" w:hAnsiTheme="majorHAnsi" w:cstheme="majorHAnsi"/>
        </w:rPr>
        <w:t xml:space="preserve"> of one’s actions those one is more and those one is less responsible for looks more like the preparation of a defense than like a genuine attempt to determine what is to be done. Hiding behind the intending-foreseeing distinction seems like an attempt to </w:t>
      </w:r>
      <w:r w:rsidRPr="007755B7">
        <w:rPr>
          <w:rStyle w:val="StyleUnderline"/>
          <w:rFonts w:asciiTheme="majorHAnsi" w:hAnsiTheme="majorHAnsi" w:cstheme="majorHAnsi"/>
          <w:highlight w:val="cyan"/>
        </w:rPr>
        <w:t>evade responsibility,</w:t>
      </w:r>
      <w:r w:rsidRPr="00F31016">
        <w:rPr>
          <w:rStyle w:val="StyleUnderline"/>
          <w:rFonts w:asciiTheme="majorHAnsi" w:hAnsiTheme="majorHAnsi" w:cstheme="majorHAnsi"/>
        </w:rPr>
        <w:t xml:space="preserve"> and so thinking about the distinction in terms of responsibility serves </w:t>
      </w:r>
      <w:r w:rsidRPr="00F31016">
        <w:rPr>
          <w:rFonts w:asciiTheme="majorHAnsi" w:hAnsiTheme="majorHAnsi" w:cstheme="majorHAnsi"/>
        </w:rPr>
        <w:t xml:space="preserve">39. Anderson &amp; Pildes, supra note 38. I will use this text as my example of an expressive theory here. 40. See id. at 1554, 1564. 41. For a general critique, see Mathew D. Adler, Expressive Theories of Law: A Skeptical Overview, 148 U. PA. L. REV. 1363 (1999–2000). 42. As Adler repeatedly notes, the understanding of expression Anderson &amp; Pildes work with is amazingly broad, so that “To express an attitude through action is to act on the reasons the attitude gives us”; Anderson &amp; Pildes, supra note 38, at 1510. If this is so, it seems that expression drops out of the picture and everything done with it can be done directly in terms of reasons. 43. This may be true of what Anderson and Pildes have in mind when they say that “expressive norms regulate actions by regulating the acceptable justifications for doing them”; id. at 1511. http://journals.cambridge.org Downloaded: 03 Aug 2014 IP address: 134.153.184.170 Intending, Foreseeing, and the State 91 </w:t>
      </w:r>
      <w:r w:rsidRPr="00F31016">
        <w:rPr>
          <w:rStyle w:val="StyleUnderline"/>
          <w:rFonts w:asciiTheme="majorHAnsi" w:hAnsiTheme="majorHAnsi" w:cstheme="majorHAnsi"/>
        </w:rPr>
        <w:t>to reduce even further the plausibility of attributing to it intrinsic moral significance. This consideration—however weighty in general—seems to me very weighty when applied to state action and to the decisions of state officials</w:t>
      </w:r>
      <w:r w:rsidRPr="00F31016">
        <w:rPr>
          <w:rFonts w:asciiTheme="majorHAnsi" w:hAnsiTheme="majorHAnsi" w:cstheme="majorHAnsi"/>
        </w:rPr>
        <w:t xml:space="preserve">. For perhaps it may be argued that individuals are not required to undertake a global perspective, one that equally takes into account all foreseen consequences of their actions. Perhaps, in other words, individuals are entitled to (roughly) settle for having a good will, and beyond that let chips fall where they may. But this is precisely what stateswomen and statesmen—and certainly </w:t>
      </w:r>
      <w:r w:rsidRPr="00F31016">
        <w:rPr>
          <w:rStyle w:val="StyleUnderline"/>
          <w:rFonts w:asciiTheme="majorHAnsi" w:hAnsiTheme="majorHAnsi" w:cstheme="majorHAnsi"/>
        </w:rPr>
        <w:t>states—are not entitled to settle</w:t>
      </w:r>
      <w:r w:rsidRPr="00F31016">
        <w:rPr>
          <w:rFonts w:asciiTheme="majorHAnsi" w:hAnsiTheme="majorHAnsi" w:cstheme="majorHAnsi"/>
        </w:rPr>
        <w:t xml:space="preserve"> for.</w:t>
      </w:r>
      <w:r w:rsidRPr="00F31016">
        <w:rPr>
          <w:rStyle w:val="StyleUnderline"/>
          <w:rFonts w:asciiTheme="majorHAnsi" w:hAnsiTheme="majorHAnsi" w:cstheme="majorHAnsi"/>
        </w:rPr>
        <w:t xml:space="preserve">44 </w:t>
      </w:r>
      <w:r w:rsidRPr="007755B7">
        <w:rPr>
          <w:rStyle w:val="StyleUnderline"/>
          <w:rFonts w:asciiTheme="majorHAnsi" w:hAnsiTheme="majorHAnsi" w:cstheme="majorHAnsi"/>
          <w:highlight w:val="cyan"/>
        </w:rPr>
        <w:t>In making policy decisions</w:t>
      </w:r>
      <w:r w:rsidRPr="00F31016">
        <w:rPr>
          <w:rStyle w:val="StyleUnderline"/>
          <w:rFonts w:asciiTheme="majorHAnsi" w:hAnsiTheme="majorHAnsi" w:cstheme="majorHAnsi"/>
        </w:rPr>
        <w:t xml:space="preserve">, it is precisely </w:t>
      </w:r>
      <w:r w:rsidRPr="007755B7">
        <w:rPr>
          <w:rStyle w:val="StyleUnderline"/>
          <w:rFonts w:asciiTheme="majorHAnsi" w:hAnsiTheme="majorHAnsi" w:cstheme="majorHAnsi"/>
          <w:highlight w:val="cyan"/>
        </w:rPr>
        <w:t>the global</w:t>
      </w:r>
      <w:r w:rsidRPr="00F31016">
        <w:rPr>
          <w:rStyle w:val="StyleUnderline"/>
          <w:rFonts w:asciiTheme="majorHAnsi" w:hAnsiTheme="majorHAnsi" w:cstheme="majorHAnsi"/>
        </w:rPr>
        <w:t xml:space="preserve"> (or at least statewide, or nationwide, or something of this sort) </w:t>
      </w:r>
      <w:r w:rsidRPr="007755B7">
        <w:rPr>
          <w:rStyle w:val="StyleUnderline"/>
          <w:rFonts w:asciiTheme="majorHAnsi" w:hAnsiTheme="majorHAnsi" w:cstheme="majorHAnsi"/>
          <w:highlight w:val="cyan"/>
        </w:rPr>
        <w:t>perspective that must be undertaken</w:t>
      </w:r>
      <w:r w:rsidRPr="00F31016">
        <w:rPr>
          <w:rFonts w:asciiTheme="majorHAnsi" w:hAnsiTheme="majorHAnsi" w:cstheme="majorHAnsi"/>
        </w:rPr>
        <w:t xml:space="preserve">. Perhaps, for instance, an individual doctor is entitled to give her patient a scarce drug without thinking about tomorrow’s patients (I say “perhaps” because I am genuinely not sure about this), but surely </w:t>
      </w:r>
      <w:r w:rsidRPr="007755B7">
        <w:rPr>
          <w:rStyle w:val="StyleUnderline"/>
          <w:rFonts w:asciiTheme="majorHAnsi" w:hAnsiTheme="majorHAnsi" w:cstheme="majorHAnsi"/>
          <w:highlight w:val="cyan"/>
        </w:rPr>
        <w:t>when a state</w:t>
      </w:r>
      <w:r w:rsidRPr="00F31016">
        <w:rPr>
          <w:rStyle w:val="StyleUnderline"/>
          <w:rFonts w:asciiTheme="majorHAnsi" w:hAnsiTheme="majorHAnsi" w:cstheme="majorHAnsi"/>
        </w:rPr>
        <w:t xml:space="preserve"> committee tries to </w:t>
      </w:r>
      <w:r w:rsidRPr="007755B7">
        <w:rPr>
          <w:rStyle w:val="StyleUnderline"/>
          <w:rFonts w:asciiTheme="majorHAnsi" w:hAnsiTheme="majorHAnsi" w:cstheme="majorHAnsi"/>
          <w:highlight w:val="cyan"/>
        </w:rPr>
        <w:t>formulate rules for</w:t>
      </w:r>
      <w:r w:rsidRPr="00F31016">
        <w:rPr>
          <w:rStyle w:val="StyleUnderline"/>
          <w:rFonts w:asciiTheme="majorHAnsi" w:hAnsiTheme="majorHAnsi" w:cstheme="majorHAnsi"/>
        </w:rPr>
        <w:t xml:space="preserve"> the </w:t>
      </w:r>
      <w:r w:rsidRPr="007755B7">
        <w:rPr>
          <w:rStyle w:val="StyleUnderline"/>
          <w:rFonts w:asciiTheme="majorHAnsi" w:hAnsiTheme="majorHAnsi" w:cstheme="majorHAnsi"/>
          <w:highlight w:val="cyan"/>
        </w:rPr>
        <w:t>allocation of scarce</w:t>
      </w:r>
      <w:r w:rsidRPr="00F31016">
        <w:rPr>
          <w:rStyle w:val="StyleUnderline"/>
          <w:rFonts w:asciiTheme="majorHAnsi" w:hAnsiTheme="majorHAnsi" w:cstheme="majorHAnsi"/>
        </w:rPr>
        <w:t xml:space="preserve"> medical </w:t>
      </w:r>
      <w:r w:rsidRPr="007755B7">
        <w:rPr>
          <w:rStyle w:val="StyleUnderline"/>
          <w:rFonts w:asciiTheme="majorHAnsi" w:hAnsiTheme="majorHAnsi" w:cstheme="majorHAnsi"/>
          <w:highlight w:val="cyan"/>
        </w:rPr>
        <w:t>drugs</w:t>
      </w:r>
      <w:r w:rsidRPr="00F31016">
        <w:rPr>
          <w:rStyle w:val="StyleUnderline"/>
          <w:rFonts w:asciiTheme="majorHAnsi" w:hAnsiTheme="majorHAnsi" w:cstheme="majorHAnsi"/>
        </w:rPr>
        <w:t xml:space="preserve"> and treatments, </w:t>
      </w:r>
      <w:r w:rsidRPr="007755B7">
        <w:rPr>
          <w:rStyle w:val="StyleUnderline"/>
          <w:rFonts w:asciiTheme="majorHAnsi" w:hAnsiTheme="majorHAnsi" w:cstheme="majorHAnsi"/>
          <w:highlight w:val="cyan"/>
        </w:rPr>
        <w:t>it cannot hide behind the intending-foreseeing distinction</w:t>
      </w:r>
      <w:r w:rsidRPr="00F31016">
        <w:rPr>
          <w:rStyle w:val="StyleUnderline"/>
          <w:rFonts w:asciiTheme="majorHAnsi" w:hAnsiTheme="majorHAnsi" w:cstheme="majorHAnsi"/>
        </w:rPr>
        <w:t xml:space="preserve">, arguing that if it allows45 the doctor to give the drug to today’s patient, the death of tomorrow’s patient is merely foreseen and not intended. </w:t>
      </w:r>
      <w:r w:rsidRPr="007755B7">
        <w:rPr>
          <w:rStyle w:val="StyleUnderline"/>
          <w:rFonts w:asciiTheme="majorHAnsi" w:hAnsiTheme="majorHAnsi" w:cstheme="majorHAnsi"/>
          <w:highlight w:val="cyan"/>
        </w:rPr>
        <w:t xml:space="preserve">When making a policy-decision, </w:t>
      </w:r>
      <w:r w:rsidRPr="00F31016">
        <w:rPr>
          <w:rStyle w:val="StyleUnderline"/>
          <w:rFonts w:asciiTheme="majorHAnsi" w:hAnsiTheme="majorHAnsi" w:cstheme="majorHAnsi"/>
        </w:rPr>
        <w:t xml:space="preserve">this is clearly unacceptable. </w:t>
      </w:r>
      <w:r w:rsidRPr="00F31016">
        <w:rPr>
          <w:rFonts w:asciiTheme="majorHAnsi" w:hAnsiTheme="majorHAnsi" w:cstheme="majorHAnsi"/>
        </w:rPr>
        <w:t xml:space="preserve">Or think about it this way (I follow Daryl Levinson here):46 perhaps restrictions on the responsibility of individuals are justified because individuals are autonomous, because much of the value in their lives comes from personal pursuits and relationships that are possible only if their responsibility for what goes on in the (more impersonal) world is restricted. But none of this is true of </w:t>
      </w:r>
      <w:r w:rsidRPr="00F31016">
        <w:rPr>
          <w:rStyle w:val="StyleUnderline"/>
          <w:rFonts w:asciiTheme="majorHAnsi" w:hAnsiTheme="majorHAnsi" w:cstheme="majorHAnsi"/>
        </w:rPr>
        <w:t xml:space="preserve">states and </w:t>
      </w:r>
      <w:r w:rsidRPr="007755B7">
        <w:rPr>
          <w:rStyle w:val="StyleUnderline"/>
          <w:rFonts w:asciiTheme="majorHAnsi" w:hAnsiTheme="majorHAnsi" w:cstheme="majorHAnsi"/>
          <w:highlight w:val="cyan"/>
        </w:rPr>
        <w:t>governments</w:t>
      </w:r>
      <w:r w:rsidRPr="00F31016">
        <w:rPr>
          <w:rStyle w:val="StyleUnderline"/>
          <w:rFonts w:asciiTheme="majorHAnsi" w:hAnsiTheme="majorHAnsi" w:cstheme="majorHAnsi"/>
        </w:rPr>
        <w:t>.</w:t>
      </w:r>
      <w:r w:rsidRPr="00F31016">
        <w:rPr>
          <w:rFonts w:asciiTheme="majorHAnsi" w:hAnsiTheme="majorHAnsi" w:cstheme="majorHAnsi"/>
        </w:rPr>
        <w:t xml:space="preserve"> </w:t>
      </w:r>
      <w:r w:rsidRPr="00F31016">
        <w:rPr>
          <w:rStyle w:val="StyleUnderline"/>
          <w:rFonts w:asciiTheme="majorHAnsi" w:hAnsiTheme="majorHAnsi" w:cstheme="majorHAnsi"/>
        </w:rPr>
        <w:t xml:space="preserve">They have no special relationships and pursuits, no personal interests, no autonomous lives to lead in anything like the sense in which these ideas are plausible when applied to individuals persons. So there is no reason to restrict the responsibility of states in anything like the way the responsibility of individuals is arguably restricted.47 States and state officials </w:t>
      </w:r>
      <w:r w:rsidRPr="007755B7">
        <w:rPr>
          <w:rStyle w:val="StyleUnderline"/>
          <w:rFonts w:asciiTheme="majorHAnsi" w:hAnsiTheme="majorHAnsi" w:cstheme="majorHAnsi"/>
          <w:highlight w:val="cyan"/>
        </w:rPr>
        <w:t>have</w:t>
      </w:r>
      <w:r w:rsidRPr="00F31016">
        <w:rPr>
          <w:rStyle w:val="StyleUnderline"/>
          <w:rFonts w:asciiTheme="majorHAnsi" w:hAnsiTheme="majorHAnsi" w:cstheme="majorHAnsi"/>
        </w:rPr>
        <w:t xml:space="preserve"> much more </w:t>
      </w:r>
      <w:r w:rsidRPr="007755B7">
        <w:rPr>
          <w:rStyle w:val="StyleUnderline"/>
          <w:rFonts w:asciiTheme="majorHAnsi" w:hAnsiTheme="majorHAnsi" w:cstheme="majorHAnsi"/>
          <w:highlight w:val="cyan"/>
        </w:rPr>
        <w:t>comprehensive responsibilities</w:t>
      </w:r>
      <w:r w:rsidRPr="00F31016">
        <w:rPr>
          <w:rStyle w:val="StyleUnderline"/>
          <w:rFonts w:asciiTheme="majorHAnsi" w:hAnsiTheme="majorHAnsi" w:cstheme="majorHAnsi"/>
        </w:rPr>
        <w:t xml:space="preserve"> than individuals do. Hiding behind </w:t>
      </w:r>
      <w:r w:rsidRPr="007755B7">
        <w:rPr>
          <w:rStyle w:val="StyleUnderline"/>
          <w:rFonts w:asciiTheme="majorHAnsi" w:hAnsiTheme="majorHAnsi" w:cstheme="majorHAnsi"/>
          <w:highlight w:val="cyan"/>
        </w:rPr>
        <w:t xml:space="preserve">the </w:t>
      </w:r>
      <w:r w:rsidRPr="00F31016">
        <w:rPr>
          <w:rStyle w:val="StyleUnderline"/>
          <w:rFonts w:asciiTheme="majorHAnsi" w:hAnsiTheme="majorHAnsi" w:cstheme="majorHAnsi"/>
        </w:rPr>
        <w:t xml:space="preserve">intending-foreseeing </w:t>
      </w:r>
      <w:r w:rsidRPr="007755B7">
        <w:rPr>
          <w:rStyle w:val="StyleUnderline"/>
          <w:rFonts w:asciiTheme="majorHAnsi" w:hAnsiTheme="majorHAnsi" w:cstheme="majorHAnsi"/>
          <w:highlight w:val="cyan"/>
        </w:rPr>
        <w:t>distinction</w:t>
      </w:r>
      <w:r w:rsidRPr="00F31016">
        <w:rPr>
          <w:rStyle w:val="StyleUnderline"/>
          <w:rFonts w:asciiTheme="majorHAnsi" w:hAnsiTheme="majorHAnsi" w:cstheme="majorHAnsi"/>
        </w:rPr>
        <w:t xml:space="preserve"> thus more clearly </w:t>
      </w:r>
      <w:r w:rsidRPr="007755B7">
        <w:rPr>
          <w:rStyle w:val="StyleUnderline"/>
          <w:rFonts w:asciiTheme="majorHAnsi" w:hAnsiTheme="majorHAnsi" w:cstheme="majorHAnsi"/>
          <w:highlight w:val="cyan"/>
        </w:rPr>
        <w:t>constitutes an evasion of responsibility</w:t>
      </w:r>
      <w:r w:rsidRPr="00F31016">
        <w:rPr>
          <w:rStyle w:val="StyleUnderline"/>
          <w:rFonts w:asciiTheme="majorHAnsi" w:hAnsiTheme="majorHAnsi" w:cstheme="majorHAnsi"/>
        </w:rPr>
        <w:t xml:space="preserve"> in the case of the former. So the evading-responsibility worry has much more force against the intending-foreseeing distinction </w:t>
      </w:r>
      <w:r w:rsidRPr="007755B7">
        <w:rPr>
          <w:rStyle w:val="StyleUnderline"/>
          <w:rFonts w:asciiTheme="majorHAnsi" w:hAnsiTheme="majorHAnsi" w:cstheme="majorHAnsi"/>
          <w:highlight w:val="cyan"/>
        </w:rPr>
        <w:t>when applied to state action</w:t>
      </w:r>
      <w:r w:rsidRPr="00F31016">
        <w:rPr>
          <w:rStyle w:val="StyleUnderline"/>
          <w:rFonts w:asciiTheme="majorHAnsi" w:hAnsiTheme="majorHAnsi" w:cstheme="majorHAnsi"/>
        </w:rPr>
        <w:t xml:space="preserve"> than elsewhere.</w:t>
      </w:r>
    </w:p>
    <w:p w14:paraId="12D52562" w14:textId="77777777" w:rsidR="00BA45A1" w:rsidRPr="00F31016" w:rsidRDefault="00BA45A1" w:rsidP="00BA45A1">
      <w:pPr>
        <w:pStyle w:val="Heading4"/>
        <w:rPr>
          <w:rFonts w:asciiTheme="majorHAnsi" w:hAnsiTheme="majorHAnsi" w:cstheme="majorHAnsi"/>
        </w:rPr>
      </w:pPr>
      <w:r w:rsidRPr="00F31016">
        <w:rPr>
          <w:rFonts w:asciiTheme="majorHAnsi" w:hAnsiTheme="majorHAnsi" w:cstheme="majorHAnsi"/>
        </w:rPr>
        <w:t xml:space="preserve">3 – Actor spec – governments </w:t>
      </w:r>
      <w:r w:rsidRPr="00F31016">
        <w:rPr>
          <w:rFonts w:asciiTheme="majorHAnsi" w:hAnsiTheme="majorHAnsi" w:cstheme="majorHAnsi"/>
          <w:u w:val="single"/>
        </w:rPr>
        <w:t>lack</w:t>
      </w:r>
      <w:r w:rsidRPr="00F31016">
        <w:rPr>
          <w:rFonts w:asciiTheme="majorHAnsi" w:hAnsiTheme="majorHAnsi" w:cstheme="majorHAnsi"/>
        </w:rPr>
        <w:t xml:space="preserve"> wills </w:t>
      </w:r>
      <w:r w:rsidRPr="00F31016">
        <w:rPr>
          <w:rFonts w:asciiTheme="majorHAnsi" w:hAnsiTheme="majorHAnsi" w:cstheme="majorHAnsi"/>
          <w:u w:val="single"/>
        </w:rPr>
        <w:t>or</w:t>
      </w:r>
      <w:r w:rsidRPr="00F31016">
        <w:rPr>
          <w:rFonts w:asciiTheme="majorHAnsi" w:hAnsiTheme="majorHAnsi" w:cstheme="majorHAnsi"/>
        </w:rPr>
        <w:t xml:space="preserve"> intentions and </w:t>
      </w:r>
      <w:r w:rsidRPr="00F31016">
        <w:rPr>
          <w:rFonts w:asciiTheme="majorHAnsi" w:hAnsiTheme="majorHAnsi" w:cstheme="majorHAnsi"/>
          <w:u w:val="single"/>
        </w:rPr>
        <w:t>inevitably</w:t>
      </w:r>
      <w:r w:rsidRPr="00F31016">
        <w:rPr>
          <w:rFonts w:asciiTheme="majorHAnsi" w:hAnsiTheme="majorHAnsi" w:cstheme="majorHAnsi"/>
        </w:rPr>
        <w:t xml:space="preserve"> deals with tradeoffs – outweighs because </w:t>
      </w:r>
      <w:r w:rsidRPr="00F31016">
        <w:rPr>
          <w:rFonts w:asciiTheme="majorHAnsi" w:hAnsiTheme="majorHAnsi" w:cstheme="majorHAnsi"/>
          <w:u w:val="single"/>
        </w:rPr>
        <w:t>agents</w:t>
      </w:r>
      <w:r w:rsidRPr="00F31016">
        <w:rPr>
          <w:rFonts w:asciiTheme="majorHAnsi" w:hAnsiTheme="majorHAnsi" w:cstheme="majorHAnsi"/>
        </w:rPr>
        <w:t xml:space="preserve"> have </w:t>
      </w:r>
      <w:r w:rsidRPr="00F31016">
        <w:rPr>
          <w:rFonts w:asciiTheme="majorHAnsi" w:hAnsiTheme="majorHAnsi" w:cstheme="majorHAnsi"/>
          <w:u w:val="single"/>
        </w:rPr>
        <w:t>differing</w:t>
      </w:r>
      <w:r w:rsidRPr="00F31016">
        <w:rPr>
          <w:rFonts w:asciiTheme="majorHAnsi" w:hAnsiTheme="majorHAnsi" w:cstheme="majorHAnsi"/>
        </w:rPr>
        <w:t xml:space="preserve"> obligations.</w:t>
      </w:r>
    </w:p>
    <w:p w14:paraId="1607D308" w14:textId="77777777" w:rsidR="00BA45A1" w:rsidRPr="00F31016" w:rsidRDefault="00BA45A1" w:rsidP="00BA45A1">
      <w:pPr>
        <w:pStyle w:val="Heading4"/>
        <w:rPr>
          <w:rFonts w:asciiTheme="majorHAnsi" w:hAnsiTheme="majorHAnsi" w:cstheme="majorHAnsi"/>
        </w:rPr>
      </w:pPr>
      <w:r w:rsidRPr="00F31016">
        <w:rPr>
          <w:rFonts w:asciiTheme="majorHAnsi" w:hAnsiTheme="majorHAnsi" w:cstheme="majorHAnsi"/>
        </w:rPr>
        <w:t>4 – No act omission distinction – choosing not to act is an action in of itself since you had to make an active decision to omit. Walking past a drowning baby and choosing not to save it is a cognitive decision you were faced with and you actively decided to keep walking b) warranting a distinction gives agents the permissible choice of omitting from any ethical action since omissions lack culpability.</w:t>
      </w:r>
    </w:p>
    <w:p w14:paraId="0AA7ED45" w14:textId="77777777" w:rsidR="00BA45A1" w:rsidRPr="00F31016" w:rsidRDefault="00BA45A1" w:rsidP="00BA45A1">
      <w:pPr>
        <w:pStyle w:val="Heading4"/>
        <w:rPr>
          <w:rFonts w:asciiTheme="majorHAnsi" w:hAnsiTheme="majorHAnsi" w:cstheme="majorHAnsi"/>
        </w:rPr>
      </w:pPr>
      <w:r w:rsidRPr="00F31016">
        <w:rPr>
          <w:rFonts w:asciiTheme="majorHAnsi" w:hAnsiTheme="majorHAnsi" w:cstheme="majorHAnsi"/>
        </w:rPr>
        <w:t xml:space="preserve">Extinction first – </w:t>
      </w:r>
    </w:p>
    <w:p w14:paraId="67462B7C" w14:textId="77777777" w:rsidR="00BA45A1" w:rsidRPr="00F31016" w:rsidRDefault="00BA45A1" w:rsidP="00BA45A1">
      <w:pPr>
        <w:pStyle w:val="Heading4"/>
        <w:rPr>
          <w:rFonts w:asciiTheme="majorHAnsi" w:hAnsiTheme="majorHAnsi" w:cstheme="majorHAnsi"/>
        </w:rPr>
      </w:pPr>
      <w:r w:rsidRPr="00F31016">
        <w:rPr>
          <w:rFonts w:asciiTheme="majorHAnsi" w:hAnsiTheme="majorHAnsi" w:cstheme="majorHAnsi"/>
        </w:rPr>
        <w:t>1 – Forecloses future improvement – we can never improve society because our impact is irreversible which proves moral uncertainty</w:t>
      </w:r>
    </w:p>
    <w:p w14:paraId="09FF0F77" w14:textId="77777777" w:rsidR="00BA45A1" w:rsidRPr="00F31016" w:rsidRDefault="00BA45A1" w:rsidP="00BA45A1">
      <w:pPr>
        <w:pStyle w:val="Heading4"/>
        <w:rPr>
          <w:rFonts w:asciiTheme="majorHAnsi" w:hAnsiTheme="majorHAnsi" w:cstheme="majorHAnsi"/>
        </w:rPr>
      </w:pPr>
      <w:r w:rsidRPr="00F31016">
        <w:rPr>
          <w:rFonts w:asciiTheme="majorHAnsi" w:hAnsiTheme="majorHAnsi" w:cstheme="majorHAnsi"/>
        </w:rPr>
        <w:t>2 – Turns suffering – mass death causes suffering because people can’t get access to resources and basic necessities</w:t>
      </w:r>
    </w:p>
    <w:p w14:paraId="1900EC6C" w14:textId="77777777" w:rsidR="00BA45A1" w:rsidRPr="00F31016" w:rsidRDefault="00BA45A1" w:rsidP="00BA45A1">
      <w:pPr>
        <w:pStyle w:val="Heading4"/>
        <w:rPr>
          <w:rFonts w:asciiTheme="majorHAnsi" w:hAnsiTheme="majorHAnsi" w:cstheme="majorHAnsi"/>
        </w:rPr>
      </w:pPr>
      <w:r w:rsidRPr="00F31016">
        <w:rPr>
          <w:rFonts w:asciiTheme="majorHAnsi" w:hAnsiTheme="majorHAnsi" w:cstheme="majorHAnsi"/>
        </w:rPr>
        <w:t>3 – Objectivity – body count is the most objective way to calculate impacts because comparing suffering is unethical</w:t>
      </w:r>
    </w:p>
    <w:p w14:paraId="569037FF" w14:textId="265D6D4B" w:rsidR="00BA45A1" w:rsidRPr="00F31016" w:rsidRDefault="00BA45A1" w:rsidP="00BA45A1">
      <w:pPr>
        <w:pStyle w:val="Heading2"/>
        <w:rPr>
          <w:rFonts w:asciiTheme="majorHAnsi" w:hAnsiTheme="majorHAnsi" w:cstheme="majorHAnsi"/>
        </w:rPr>
      </w:pPr>
      <w:r w:rsidRPr="00F31016">
        <w:rPr>
          <w:rFonts w:asciiTheme="majorHAnsi" w:hAnsiTheme="majorHAnsi" w:cstheme="majorHAnsi"/>
        </w:rPr>
        <w:t>4</w:t>
      </w:r>
    </w:p>
    <w:p w14:paraId="3C5C2D36" w14:textId="77777777" w:rsidR="00BA45A1" w:rsidRPr="00F31016" w:rsidRDefault="00BA45A1" w:rsidP="00BA45A1">
      <w:pPr>
        <w:pStyle w:val="Heading4"/>
        <w:rPr>
          <w:rFonts w:asciiTheme="majorHAnsi" w:hAnsiTheme="majorHAnsi" w:cstheme="majorHAnsi"/>
        </w:rPr>
      </w:pPr>
      <w:r w:rsidRPr="00F31016">
        <w:rPr>
          <w:rFonts w:asciiTheme="majorHAnsi" w:hAnsiTheme="majorHAnsi" w:cstheme="majorHAnsi"/>
        </w:rPr>
        <w:t>[</w:t>
      </w:r>
      <w:r w:rsidRPr="007755B7">
        <w:rPr>
          <w:rFonts w:asciiTheme="majorHAnsi" w:hAnsiTheme="majorHAnsi" w:cstheme="majorHAnsi"/>
          <w:highlight w:val="cyan"/>
        </w:rPr>
        <w:t>A just government ought to</w:t>
      </w:r>
      <w:r w:rsidRPr="00F31016">
        <w:rPr>
          <w:rFonts w:asciiTheme="majorHAnsi" w:hAnsiTheme="majorHAnsi" w:cstheme="majorHAnsi"/>
        </w:rPr>
        <w:t>] request the International Court of Justice issue an advisory opinion over whether they ought to [</w:t>
      </w:r>
      <w:r w:rsidRPr="007755B7">
        <w:rPr>
          <w:rFonts w:asciiTheme="majorHAnsi" w:hAnsiTheme="majorHAnsi" w:cstheme="majorHAnsi"/>
          <w:highlight w:val="cyan"/>
        </w:rPr>
        <w:t>establish an unconditional right to strike</w:t>
      </w:r>
      <w:r w:rsidRPr="00F31016">
        <w:rPr>
          <w:rFonts w:asciiTheme="majorHAnsi" w:hAnsiTheme="majorHAnsi" w:cstheme="majorHAnsi"/>
        </w:rPr>
        <w:t>]. [</w:t>
      </w:r>
      <w:r w:rsidRPr="007755B7">
        <w:rPr>
          <w:rFonts w:asciiTheme="majorHAnsi" w:hAnsiTheme="majorHAnsi" w:cstheme="majorHAnsi"/>
          <w:highlight w:val="cyan"/>
        </w:rPr>
        <w:t>A just government</w:t>
      </w:r>
      <w:r w:rsidRPr="00F31016">
        <w:rPr>
          <w:rFonts w:asciiTheme="majorHAnsi" w:hAnsiTheme="majorHAnsi" w:cstheme="majorHAnsi"/>
        </w:rPr>
        <w:t>] ought to abide by the outcome of the advisory opinion.</w:t>
      </w:r>
    </w:p>
    <w:p w14:paraId="373F4643" w14:textId="77777777" w:rsidR="00BA45A1" w:rsidRPr="00F31016" w:rsidRDefault="00BA45A1" w:rsidP="00BA45A1">
      <w:pPr>
        <w:pStyle w:val="Heading4"/>
        <w:rPr>
          <w:rFonts w:asciiTheme="majorHAnsi" w:hAnsiTheme="majorHAnsi" w:cstheme="majorHAnsi"/>
        </w:rPr>
      </w:pPr>
      <w:r w:rsidRPr="00F31016">
        <w:rPr>
          <w:rFonts w:asciiTheme="majorHAnsi" w:hAnsiTheme="majorHAnsi" w:cstheme="majorHAnsi"/>
        </w:rPr>
        <w:t xml:space="preserve">Solves – the ICJ will </w:t>
      </w:r>
      <w:r w:rsidRPr="00F31016">
        <w:rPr>
          <w:rFonts w:asciiTheme="majorHAnsi" w:hAnsiTheme="majorHAnsi" w:cstheme="majorHAnsi"/>
          <w:u w:val="single"/>
        </w:rPr>
        <w:t>rule in favor</w:t>
      </w:r>
      <w:r w:rsidRPr="00F31016">
        <w:rPr>
          <w:rFonts w:asciiTheme="majorHAnsi" w:hAnsiTheme="majorHAnsi" w:cstheme="majorHAnsi"/>
        </w:rPr>
        <w:t xml:space="preserve"> of an unconditional right to strike.</w:t>
      </w:r>
    </w:p>
    <w:p w14:paraId="1177436C" w14:textId="77777777" w:rsidR="00BA45A1" w:rsidRPr="00F31016" w:rsidRDefault="00BA45A1" w:rsidP="00BA45A1">
      <w:pPr>
        <w:rPr>
          <w:rFonts w:asciiTheme="majorHAnsi" w:hAnsiTheme="majorHAnsi" w:cstheme="majorHAnsi"/>
          <w:sz w:val="16"/>
        </w:rPr>
      </w:pPr>
      <w:r w:rsidRPr="00F31016">
        <w:rPr>
          <w:rStyle w:val="Style13ptBold"/>
          <w:rFonts w:asciiTheme="majorHAnsi" w:hAnsiTheme="majorHAnsi" w:cstheme="majorHAnsi"/>
        </w:rPr>
        <w:t>Seifert ’18</w:t>
      </w:r>
      <w:r w:rsidRPr="00F31016">
        <w:rPr>
          <w:rStyle w:val="Style13ptBold"/>
          <w:rFonts w:asciiTheme="majorHAnsi" w:hAnsiTheme="majorHAnsi" w:cstheme="majorHAnsi"/>
          <w:b w:val="0"/>
        </w:rPr>
        <w:t xml:space="preserve"> </w:t>
      </w:r>
      <w:r w:rsidRPr="00F31016">
        <w:rPr>
          <w:rFonts w:asciiTheme="majorHAnsi" w:hAnsiTheme="majorHAnsi" w:cstheme="majorHAnsi"/>
          <w:sz w:val="16"/>
        </w:rPr>
        <w:t>(Achim; Professor of Law at the University of Jena, and adjunct professor at the University of Luxembourg; December 2018;  “</w:t>
      </w:r>
      <w:r w:rsidRPr="00F31016">
        <w:rPr>
          <w:rFonts w:asciiTheme="majorHAnsi" w:hAnsiTheme="majorHAnsi" w:cstheme="majorHAnsi"/>
          <w:u w:val="single"/>
        </w:rPr>
        <w:t>The protection of the right to strike in the ILO</w:t>
      </w:r>
      <w:r w:rsidRPr="00F31016">
        <w:rPr>
          <w:rFonts w:asciiTheme="majorHAnsi" w:hAnsiTheme="majorHAnsi" w:cstheme="majorHAnsi"/>
          <w:sz w:val="16"/>
        </w:rPr>
        <w:t>: some introductory remarks”; CIELO Laboral; http://www.cielolaboral.com/wp-content/uploads/2018/12/seifert_noticias_cielo_n11_2018.pdf; Accessed: 11-3-2021; AU)</w:t>
      </w:r>
    </w:p>
    <w:p w14:paraId="276239DD" w14:textId="77777777" w:rsidR="00BA45A1" w:rsidRPr="00F31016" w:rsidRDefault="00BA45A1" w:rsidP="00BA45A1">
      <w:pPr>
        <w:rPr>
          <w:rFonts w:asciiTheme="majorHAnsi" w:hAnsiTheme="majorHAnsi" w:cstheme="majorHAnsi"/>
          <w:u w:val="single"/>
        </w:rPr>
      </w:pPr>
      <w:r w:rsidRPr="00F31016">
        <w:rPr>
          <w:rFonts w:asciiTheme="majorHAnsi" w:hAnsiTheme="majorHAnsi" w:cstheme="majorHAnsi"/>
          <w:u w:val="single"/>
        </w:rPr>
        <w:t xml:space="preserve">The </w:t>
      </w:r>
      <w:r w:rsidRPr="00F31016">
        <w:rPr>
          <w:rFonts w:asciiTheme="majorHAnsi" w:hAnsiTheme="majorHAnsi" w:cstheme="majorHAnsi"/>
          <w:b/>
          <w:bCs/>
          <w:u w:val="single"/>
        </w:rPr>
        <w:t>recognition of a right to strike</w:t>
      </w:r>
      <w:r w:rsidRPr="00F31016">
        <w:rPr>
          <w:rFonts w:asciiTheme="majorHAnsi" w:hAnsiTheme="majorHAnsi" w:cstheme="majorHAnsi"/>
          <w:u w:val="single"/>
        </w:rPr>
        <w:t xml:space="preserve"> in the legal order of the </w:t>
      </w:r>
      <w:r w:rsidRPr="00F31016">
        <w:rPr>
          <w:rFonts w:asciiTheme="majorHAnsi" w:hAnsiTheme="majorHAnsi" w:cstheme="majorHAnsi"/>
          <w:b/>
          <w:bCs/>
          <w:u w:val="single"/>
        </w:rPr>
        <w:t>International Labour Organization</w:t>
      </w:r>
      <w:r w:rsidRPr="00F31016">
        <w:rPr>
          <w:rFonts w:asciiTheme="majorHAnsi" w:hAnsiTheme="majorHAnsi" w:cstheme="majorHAnsi"/>
          <w:sz w:val="16"/>
        </w:rPr>
        <w:t xml:space="preserve"> (ILO) </w:t>
      </w:r>
      <w:r w:rsidRPr="00F31016">
        <w:rPr>
          <w:rFonts w:asciiTheme="majorHAnsi" w:hAnsiTheme="majorHAnsi" w:cstheme="majorHAnsi"/>
          <w:u w:val="single"/>
        </w:rPr>
        <w:t>is</w:t>
      </w:r>
      <w:r w:rsidRPr="00F31016">
        <w:rPr>
          <w:rFonts w:asciiTheme="majorHAnsi" w:hAnsiTheme="majorHAnsi" w:cstheme="majorHAnsi"/>
          <w:sz w:val="16"/>
        </w:rPr>
        <w:t xml:space="preserve"> probably one of </w:t>
      </w:r>
      <w:r w:rsidRPr="00F31016">
        <w:rPr>
          <w:rFonts w:asciiTheme="majorHAnsi" w:hAnsiTheme="majorHAnsi" w:cstheme="majorHAnsi"/>
          <w:u w:val="single"/>
        </w:rPr>
        <w:t>the most controversial questions in international labor law</w:t>
      </w:r>
      <w:r w:rsidRPr="00F31016">
        <w:rPr>
          <w:rFonts w:asciiTheme="majorHAnsi" w:hAnsiTheme="majorHAnsi" w:cstheme="majorHAnsi"/>
          <w:sz w:val="16"/>
        </w:rPr>
        <w:t xml:space="preserve">. </w:t>
      </w:r>
      <w:r w:rsidRPr="007755B7">
        <w:rPr>
          <w:rFonts w:asciiTheme="majorHAnsi" w:hAnsiTheme="majorHAnsi" w:cstheme="majorHAnsi"/>
          <w:highlight w:val="cyan"/>
          <w:u w:val="single"/>
        </w:rPr>
        <w:t>Since</w:t>
      </w:r>
      <w:r w:rsidRPr="00F31016">
        <w:rPr>
          <w:rFonts w:asciiTheme="majorHAnsi" w:hAnsiTheme="majorHAnsi" w:cstheme="majorHAnsi"/>
          <w:u w:val="single"/>
        </w:rPr>
        <w:t xml:space="preserve"> the </w:t>
      </w:r>
      <w:r w:rsidRPr="007755B7">
        <w:rPr>
          <w:rFonts w:asciiTheme="majorHAnsi" w:hAnsiTheme="majorHAnsi" w:cstheme="majorHAnsi"/>
          <w:highlight w:val="cyan"/>
          <w:u w:val="single"/>
        </w:rPr>
        <w:t>foundation</w:t>
      </w:r>
      <w:r w:rsidRPr="00F31016">
        <w:rPr>
          <w:rFonts w:asciiTheme="majorHAnsi" w:hAnsiTheme="majorHAnsi" w:cstheme="majorHAnsi"/>
          <w:u w:val="single"/>
        </w:rPr>
        <w:t xml:space="preserve"> </w:t>
      </w:r>
      <w:r w:rsidRPr="007755B7">
        <w:rPr>
          <w:rFonts w:asciiTheme="majorHAnsi" w:hAnsiTheme="majorHAnsi" w:cstheme="majorHAnsi"/>
          <w:highlight w:val="cyan"/>
          <w:u w:val="single"/>
        </w:rPr>
        <w:t>of</w:t>
      </w:r>
      <w:r w:rsidRPr="00F31016">
        <w:rPr>
          <w:rFonts w:asciiTheme="majorHAnsi" w:hAnsiTheme="majorHAnsi" w:cstheme="majorHAnsi"/>
          <w:u w:val="single"/>
        </w:rPr>
        <w:t xml:space="preserve"> the </w:t>
      </w:r>
      <w:r w:rsidRPr="007755B7">
        <w:rPr>
          <w:rFonts w:asciiTheme="majorHAnsi" w:hAnsiTheme="majorHAnsi" w:cstheme="majorHAnsi"/>
          <w:highlight w:val="cyan"/>
          <w:u w:val="single"/>
        </w:rPr>
        <w:t>ILO</w:t>
      </w:r>
      <w:r w:rsidRPr="00F31016">
        <w:rPr>
          <w:rFonts w:asciiTheme="majorHAnsi" w:hAnsiTheme="majorHAnsi" w:cstheme="majorHAnsi"/>
          <w:u w:val="single"/>
        </w:rPr>
        <w:t xml:space="preserve"> in the aftermath of World War I</w:t>
      </w:r>
      <w:r w:rsidRPr="00F31016">
        <w:rPr>
          <w:rFonts w:asciiTheme="majorHAnsi" w:hAnsiTheme="majorHAnsi" w:cstheme="majorHAnsi"/>
          <w:sz w:val="16"/>
        </w:rPr>
        <w:t xml:space="preserve">, </w:t>
      </w:r>
      <w:r w:rsidRPr="00F31016">
        <w:rPr>
          <w:rFonts w:asciiTheme="majorHAnsi" w:hAnsiTheme="majorHAnsi" w:cstheme="majorHAnsi"/>
          <w:u w:val="single"/>
        </w:rPr>
        <w:t xml:space="preserve">the </w:t>
      </w:r>
      <w:r w:rsidRPr="007755B7">
        <w:rPr>
          <w:rFonts w:asciiTheme="majorHAnsi" w:hAnsiTheme="majorHAnsi" w:cstheme="majorHAnsi"/>
          <w:highlight w:val="cyan"/>
          <w:u w:val="single"/>
        </w:rPr>
        <w:t xml:space="preserve">recognition of </w:t>
      </w:r>
      <w:r w:rsidRPr="00F31016">
        <w:rPr>
          <w:rFonts w:asciiTheme="majorHAnsi" w:hAnsiTheme="majorHAnsi" w:cstheme="majorHAnsi"/>
          <w:u w:val="single"/>
        </w:rPr>
        <w:t xml:space="preserve">the </w:t>
      </w:r>
      <w:r w:rsidRPr="007755B7">
        <w:rPr>
          <w:rFonts w:asciiTheme="majorHAnsi" w:hAnsiTheme="majorHAnsi" w:cstheme="majorHAnsi"/>
          <w:highlight w:val="cyan"/>
          <w:u w:val="single"/>
        </w:rPr>
        <w:t xml:space="preserve">right to strike as a </w:t>
      </w:r>
      <w:r w:rsidRPr="007755B7">
        <w:rPr>
          <w:rFonts w:asciiTheme="majorHAnsi" w:hAnsiTheme="majorHAnsi" w:cstheme="majorHAnsi"/>
          <w:b/>
          <w:bCs/>
          <w:highlight w:val="cyan"/>
          <w:u w:val="single"/>
        </w:rPr>
        <w:t>core element</w:t>
      </w:r>
      <w:r w:rsidRPr="00F31016">
        <w:rPr>
          <w:rFonts w:asciiTheme="majorHAnsi" w:hAnsiTheme="majorHAnsi" w:cstheme="majorHAnsi"/>
          <w:u w:val="single"/>
        </w:rPr>
        <w:t xml:space="preserve"> of the principle of freedom of association </w:t>
      </w:r>
      <w:r w:rsidRPr="007755B7">
        <w:rPr>
          <w:rFonts w:asciiTheme="majorHAnsi" w:hAnsiTheme="majorHAnsi" w:cstheme="majorHAnsi"/>
          <w:highlight w:val="cyan"/>
          <w:u w:val="single"/>
        </w:rPr>
        <w:t>has</w:t>
      </w:r>
      <w:r w:rsidRPr="00F31016">
        <w:rPr>
          <w:rFonts w:asciiTheme="majorHAnsi" w:hAnsiTheme="majorHAnsi" w:cstheme="majorHAnsi"/>
          <w:u w:val="single"/>
        </w:rPr>
        <w:t xml:space="preserve"> </w:t>
      </w:r>
      <w:r w:rsidRPr="007755B7">
        <w:rPr>
          <w:rFonts w:asciiTheme="majorHAnsi" w:hAnsiTheme="majorHAnsi" w:cstheme="majorHAnsi"/>
          <w:highlight w:val="cyan"/>
          <w:u w:val="single"/>
        </w:rPr>
        <w:t>been discussed</w:t>
      </w:r>
      <w:r w:rsidRPr="00F31016">
        <w:rPr>
          <w:rFonts w:asciiTheme="majorHAnsi" w:hAnsiTheme="majorHAnsi" w:cstheme="majorHAnsi"/>
          <w:sz w:val="16"/>
        </w:rPr>
        <w:t xml:space="preserve"> in the International Labour Conference (ILC) as well as in the Governing Body and the International Labour Office. As is well known, the ILO</w:t>
      </w:r>
      <w:r w:rsidRPr="00F31016">
        <w:rPr>
          <w:rFonts w:asciiTheme="majorHAnsi" w:hAnsiTheme="majorHAnsi" w:cstheme="majorHAnsi"/>
          <w:u w:val="single"/>
        </w:rPr>
        <w:t>,</w:t>
      </w:r>
      <w:r w:rsidRPr="00F31016">
        <w:rPr>
          <w:rFonts w:asciiTheme="majorHAnsi" w:hAnsiTheme="majorHAnsi" w:cstheme="majorHAnsi"/>
          <w:sz w:val="16"/>
        </w:rPr>
        <w:t xml:space="preserve"> in its long history spanning almost one century, has not explicitly recognized a right to strike: neither Article 427 of the Peace Treaty of Versailles (1919), the Constitution of the ILO, including the Declaration of Philadelphia (1944), nor the Conventions and Recommendations in the field of freedom of association - namely Convention No. 87 on Freedom of Association and Protection of the Right to Organise (1948) - have explicitly enshrined this right. However, </w:t>
      </w:r>
      <w:r w:rsidRPr="007755B7">
        <w:rPr>
          <w:rFonts w:asciiTheme="majorHAnsi" w:hAnsiTheme="majorHAnsi" w:cstheme="majorHAnsi"/>
          <w:highlight w:val="cyan"/>
          <w:u w:val="single"/>
        </w:rPr>
        <w:t>the</w:t>
      </w:r>
      <w:r w:rsidRPr="00F31016">
        <w:rPr>
          <w:rFonts w:asciiTheme="majorHAnsi" w:hAnsiTheme="majorHAnsi" w:cstheme="majorHAnsi"/>
          <w:u w:val="single"/>
        </w:rPr>
        <w:t xml:space="preserve"> </w:t>
      </w:r>
      <w:r w:rsidRPr="007755B7">
        <w:rPr>
          <w:rFonts w:asciiTheme="majorHAnsi" w:hAnsiTheme="majorHAnsi" w:cstheme="majorHAnsi"/>
          <w:highlight w:val="cyan"/>
          <w:u w:val="single"/>
        </w:rPr>
        <w:t>C</w:t>
      </w:r>
      <w:r w:rsidRPr="00F31016">
        <w:rPr>
          <w:rFonts w:asciiTheme="majorHAnsi" w:hAnsiTheme="majorHAnsi" w:cstheme="majorHAnsi"/>
          <w:u w:val="single"/>
        </w:rPr>
        <w:t xml:space="preserve">ommittee on </w:t>
      </w:r>
      <w:r w:rsidRPr="007755B7">
        <w:rPr>
          <w:rFonts w:asciiTheme="majorHAnsi" w:hAnsiTheme="majorHAnsi" w:cstheme="majorHAnsi"/>
          <w:highlight w:val="cyan"/>
          <w:u w:val="single"/>
        </w:rPr>
        <w:t>F</w:t>
      </w:r>
      <w:r w:rsidRPr="00F31016">
        <w:rPr>
          <w:rFonts w:asciiTheme="majorHAnsi" w:hAnsiTheme="majorHAnsi" w:cstheme="majorHAnsi"/>
          <w:u w:val="single"/>
        </w:rPr>
        <w:t xml:space="preserve">reedom of </w:t>
      </w:r>
      <w:r w:rsidRPr="007755B7">
        <w:rPr>
          <w:rFonts w:asciiTheme="majorHAnsi" w:hAnsiTheme="majorHAnsi" w:cstheme="majorHAnsi"/>
          <w:highlight w:val="cyan"/>
          <w:u w:val="single"/>
        </w:rPr>
        <w:t>A</w:t>
      </w:r>
      <w:r w:rsidRPr="00F31016">
        <w:rPr>
          <w:rFonts w:asciiTheme="majorHAnsi" w:hAnsiTheme="majorHAnsi" w:cstheme="majorHAnsi"/>
          <w:u w:val="single"/>
        </w:rPr>
        <w:t>ssociation</w:t>
      </w:r>
      <w:r w:rsidRPr="00F31016">
        <w:rPr>
          <w:rFonts w:asciiTheme="majorHAnsi" w:hAnsiTheme="majorHAnsi" w:cstheme="majorHAnsi"/>
          <w:sz w:val="16"/>
        </w:rPr>
        <w:t xml:space="preserve"> (CFA</w:t>
      </w:r>
      <w:r w:rsidRPr="00F31016">
        <w:rPr>
          <w:rFonts w:asciiTheme="majorHAnsi" w:hAnsiTheme="majorHAnsi" w:cstheme="majorHAnsi"/>
          <w:u w:val="single"/>
        </w:rPr>
        <w:t>), established in 1951</w:t>
      </w:r>
      <w:r w:rsidRPr="00F31016">
        <w:rPr>
          <w:rFonts w:asciiTheme="majorHAnsi" w:hAnsiTheme="majorHAnsi" w:cstheme="majorHAnsi"/>
          <w:sz w:val="16"/>
        </w:rPr>
        <w:t xml:space="preserve"> by the Governing Body, </w:t>
      </w:r>
      <w:r w:rsidRPr="007755B7">
        <w:rPr>
          <w:rFonts w:asciiTheme="majorHAnsi" w:hAnsiTheme="majorHAnsi" w:cstheme="majorHAnsi"/>
          <w:highlight w:val="cyan"/>
          <w:u w:val="single"/>
        </w:rPr>
        <w:t>recognized</w:t>
      </w:r>
      <w:r w:rsidRPr="00F31016">
        <w:rPr>
          <w:rFonts w:asciiTheme="majorHAnsi" w:hAnsiTheme="majorHAnsi" w:cstheme="majorHAnsi"/>
          <w:u w:val="single"/>
        </w:rPr>
        <w:t xml:space="preserve"> in 1952 that Convention No. 87 guarantees also the </w:t>
      </w:r>
      <w:r w:rsidRPr="007755B7">
        <w:rPr>
          <w:rFonts w:asciiTheme="majorHAnsi" w:hAnsiTheme="majorHAnsi" w:cstheme="majorHAnsi"/>
          <w:b/>
          <w:bCs/>
          <w:highlight w:val="cyan"/>
          <w:u w:val="single"/>
        </w:rPr>
        <w:t>right to strike</w:t>
      </w:r>
      <w:r w:rsidRPr="007755B7">
        <w:rPr>
          <w:rFonts w:asciiTheme="majorHAnsi" w:hAnsiTheme="majorHAnsi" w:cstheme="majorHAnsi"/>
          <w:highlight w:val="cyan"/>
          <w:u w:val="single"/>
        </w:rPr>
        <w:t xml:space="preserve"> as an </w:t>
      </w:r>
      <w:r w:rsidRPr="007755B7">
        <w:rPr>
          <w:rFonts w:asciiTheme="majorHAnsi" w:hAnsiTheme="majorHAnsi" w:cstheme="majorHAnsi"/>
          <w:b/>
          <w:bCs/>
          <w:highlight w:val="cyan"/>
          <w:u w:val="single"/>
        </w:rPr>
        <w:t>essential element of trade</w:t>
      </w:r>
      <w:r w:rsidRPr="00F31016">
        <w:rPr>
          <w:rFonts w:asciiTheme="majorHAnsi" w:hAnsiTheme="majorHAnsi" w:cstheme="majorHAnsi"/>
          <w:u w:val="single"/>
        </w:rPr>
        <w:t xml:space="preserve"> union rights enabling workers to collectively defend their economic and social interests1</w:t>
      </w:r>
      <w:r w:rsidRPr="00F31016">
        <w:rPr>
          <w:rFonts w:asciiTheme="majorHAnsi" w:hAnsiTheme="majorHAnsi" w:cstheme="majorHAnsi"/>
          <w:sz w:val="16"/>
        </w:rPr>
        <w:t xml:space="preserve">. It is worthwhile to note that </w:t>
      </w:r>
      <w:r w:rsidRPr="00F31016">
        <w:rPr>
          <w:rFonts w:asciiTheme="majorHAnsi" w:hAnsiTheme="majorHAnsi" w:cstheme="majorHAnsi"/>
          <w:u w:val="single"/>
        </w:rPr>
        <w:t>it was a complaint of the World Federation of Trade Unions</w:t>
      </w:r>
      <w:r w:rsidRPr="00F31016">
        <w:rPr>
          <w:rFonts w:asciiTheme="majorHAnsi" w:hAnsiTheme="majorHAnsi" w:cstheme="majorHAnsi"/>
          <w:sz w:val="16"/>
        </w:rPr>
        <w:t xml:space="preserve"> (WFTU), at that time the Communist Union Federation on international level and front organization of the Soviet Union2, </w:t>
      </w:r>
      <w:r w:rsidRPr="00F31016">
        <w:rPr>
          <w:rFonts w:asciiTheme="majorHAnsi" w:hAnsiTheme="majorHAnsi" w:cstheme="majorHAnsi"/>
          <w:u w:val="single"/>
        </w:rPr>
        <w:t>against the United Kingdom for having dissolved a strike in Jamaica by a police operation</w:t>
      </w:r>
      <w:r w:rsidRPr="00F31016">
        <w:rPr>
          <w:rFonts w:asciiTheme="majorHAnsi" w:hAnsiTheme="majorHAnsi" w:cstheme="majorHAnsi"/>
          <w:sz w:val="16"/>
        </w:rPr>
        <w:t xml:space="preserve">; since that time the controversy on the right to strike in the legal order of the ILO was also embedded in the wider context of the Cold War. </w:t>
      </w:r>
      <w:r w:rsidRPr="00F31016">
        <w:rPr>
          <w:rFonts w:asciiTheme="majorHAnsi" w:hAnsiTheme="majorHAnsi" w:cstheme="majorHAnsi"/>
          <w:u w:val="single"/>
        </w:rPr>
        <w:t xml:space="preserve">In the complaint procedure initiated by the WFTU, the </w:t>
      </w:r>
      <w:r w:rsidRPr="007755B7">
        <w:rPr>
          <w:rFonts w:asciiTheme="majorHAnsi" w:hAnsiTheme="majorHAnsi" w:cstheme="majorHAnsi"/>
          <w:highlight w:val="cyan"/>
          <w:u w:val="single"/>
        </w:rPr>
        <w:t xml:space="preserve">CFA </w:t>
      </w:r>
      <w:r w:rsidRPr="007755B7">
        <w:rPr>
          <w:rFonts w:asciiTheme="majorHAnsi" w:hAnsiTheme="majorHAnsi" w:cstheme="majorHAnsi"/>
          <w:b/>
          <w:bCs/>
          <w:highlight w:val="cyan"/>
          <w:u w:val="single"/>
        </w:rPr>
        <w:t>recognized</w:t>
      </w:r>
      <w:r w:rsidRPr="007755B7">
        <w:rPr>
          <w:rFonts w:asciiTheme="majorHAnsi" w:hAnsiTheme="majorHAnsi" w:cstheme="majorHAnsi"/>
          <w:highlight w:val="cyan"/>
          <w:u w:val="single"/>
        </w:rPr>
        <w:t xml:space="preserve"> a </w:t>
      </w:r>
      <w:r w:rsidRPr="007755B7">
        <w:rPr>
          <w:rFonts w:asciiTheme="majorHAnsi" w:hAnsiTheme="majorHAnsi" w:cstheme="majorHAnsi"/>
          <w:b/>
          <w:bCs/>
          <w:highlight w:val="cyan"/>
          <w:u w:val="single"/>
        </w:rPr>
        <w:t>right to strike</w:t>
      </w:r>
      <w:r w:rsidRPr="007755B7">
        <w:rPr>
          <w:rFonts w:asciiTheme="majorHAnsi" w:hAnsiTheme="majorHAnsi" w:cstheme="majorHAnsi"/>
          <w:highlight w:val="cyan"/>
          <w:u w:val="single"/>
        </w:rPr>
        <w:t xml:space="preserve"> under Convention No. 87</w:t>
      </w:r>
      <w:r w:rsidRPr="00F31016">
        <w:rPr>
          <w:rFonts w:asciiTheme="majorHAnsi" w:hAnsiTheme="majorHAnsi" w:cstheme="majorHAnsi"/>
          <w:sz w:val="16"/>
        </w:rPr>
        <w:t xml:space="preserve"> but considered that the police operation in question was lawful. </w:t>
      </w:r>
      <w:r w:rsidRPr="00F31016">
        <w:rPr>
          <w:rFonts w:asciiTheme="majorHAnsi" w:hAnsiTheme="majorHAnsi" w:cstheme="majorHAnsi"/>
          <w:u w:val="single"/>
        </w:rPr>
        <w:t>In</w:t>
      </w:r>
      <w:r w:rsidRPr="00F31016">
        <w:rPr>
          <w:rFonts w:asciiTheme="majorHAnsi" w:hAnsiTheme="majorHAnsi" w:cstheme="majorHAnsi"/>
          <w:sz w:val="16"/>
        </w:rPr>
        <w:t xml:space="preserve"> </w:t>
      </w:r>
      <w:r w:rsidRPr="00F31016">
        <w:rPr>
          <w:rFonts w:asciiTheme="majorHAnsi" w:hAnsiTheme="majorHAnsi" w:cstheme="majorHAnsi"/>
          <w:u w:val="single"/>
        </w:rPr>
        <w:t>the</w:t>
      </w:r>
      <w:r w:rsidRPr="00F31016">
        <w:rPr>
          <w:rFonts w:asciiTheme="majorHAnsi" w:hAnsiTheme="majorHAnsi" w:cstheme="majorHAnsi"/>
          <w:sz w:val="16"/>
        </w:rPr>
        <w:t xml:space="preserve"> more than </w:t>
      </w:r>
      <w:r w:rsidRPr="00F31016">
        <w:rPr>
          <w:rFonts w:asciiTheme="majorHAnsi" w:hAnsiTheme="majorHAnsi" w:cstheme="majorHAnsi"/>
          <w:u w:val="single"/>
        </w:rPr>
        <w:t xml:space="preserve">six following decades, the CFA has elaborated a </w:t>
      </w:r>
      <w:r w:rsidRPr="00F31016">
        <w:rPr>
          <w:rFonts w:asciiTheme="majorHAnsi" w:hAnsiTheme="majorHAnsi" w:cstheme="majorHAnsi"/>
          <w:b/>
          <w:bCs/>
          <w:u w:val="single"/>
        </w:rPr>
        <w:t>very detailed case law</w:t>
      </w:r>
      <w:r w:rsidRPr="00F31016">
        <w:rPr>
          <w:rFonts w:asciiTheme="majorHAnsi" w:hAnsiTheme="majorHAnsi" w:cstheme="majorHAnsi"/>
          <w:u w:val="single"/>
        </w:rPr>
        <w:t xml:space="preserve"> on the right to strike</w:t>
      </w:r>
      <w:r w:rsidRPr="00F31016">
        <w:rPr>
          <w:rFonts w:asciiTheme="majorHAnsi" w:hAnsiTheme="majorHAnsi" w:cstheme="majorHAnsi"/>
          <w:sz w:val="16"/>
        </w:rPr>
        <w:t xml:space="preserve"> dealing with many concrete questions of this right and its limits (e.g. in essential services) and manifesting an even more complex structure than the national rules on industrial action in many a Member State. This case law of the CFA has been compiled in the “Digest of Decisions and Principles of the Freedom of Association Committee of the Governing Body of the ILO”3. </w:t>
      </w:r>
      <w:r w:rsidRPr="00F31016">
        <w:rPr>
          <w:rFonts w:asciiTheme="majorHAnsi" w:hAnsiTheme="majorHAnsi" w:cstheme="majorHAnsi"/>
          <w:u w:val="single"/>
        </w:rPr>
        <w:t>In 1959</w:t>
      </w:r>
      <w:r w:rsidRPr="00F31016">
        <w:rPr>
          <w:rFonts w:asciiTheme="majorHAnsi" w:hAnsiTheme="majorHAnsi" w:cstheme="majorHAnsi"/>
          <w:sz w:val="16"/>
        </w:rPr>
        <w:t xml:space="preserve">, i.e. seven years after case No. 28 of the CFA, </w:t>
      </w:r>
      <w:r w:rsidRPr="00F31016">
        <w:rPr>
          <w:rFonts w:asciiTheme="majorHAnsi" w:hAnsiTheme="majorHAnsi" w:cstheme="majorHAnsi"/>
          <w:u w:val="single"/>
        </w:rPr>
        <w:t>the Committee of Experts for the Application of Conventions and Recommendations</w:t>
      </w:r>
      <w:r w:rsidRPr="00F31016">
        <w:rPr>
          <w:rFonts w:asciiTheme="majorHAnsi" w:hAnsiTheme="majorHAnsi" w:cstheme="majorHAnsi"/>
          <w:sz w:val="16"/>
        </w:rPr>
        <w:t xml:space="preserve"> (</w:t>
      </w:r>
      <w:r w:rsidRPr="007755B7">
        <w:rPr>
          <w:rFonts w:asciiTheme="majorHAnsi" w:hAnsiTheme="majorHAnsi" w:cstheme="majorHAnsi"/>
          <w:highlight w:val="cyan"/>
          <w:u w:val="single"/>
        </w:rPr>
        <w:t>CEACR</w:t>
      </w:r>
      <w:r w:rsidRPr="00F31016">
        <w:rPr>
          <w:rFonts w:asciiTheme="majorHAnsi" w:hAnsiTheme="majorHAnsi" w:cstheme="majorHAnsi"/>
          <w:sz w:val="16"/>
        </w:rPr>
        <w:t xml:space="preserve">) </w:t>
      </w:r>
      <w:r w:rsidRPr="007755B7">
        <w:rPr>
          <w:rFonts w:asciiTheme="majorHAnsi" w:hAnsiTheme="majorHAnsi" w:cstheme="majorHAnsi"/>
          <w:highlight w:val="cyan"/>
          <w:u w:val="single"/>
        </w:rPr>
        <w:t>also recognized</w:t>
      </w:r>
      <w:r w:rsidRPr="00F31016">
        <w:rPr>
          <w:rFonts w:asciiTheme="majorHAnsi" w:hAnsiTheme="majorHAnsi" w:cstheme="majorHAnsi"/>
          <w:u w:val="single"/>
        </w:rPr>
        <w:t xml:space="preserve"> the </w:t>
      </w:r>
      <w:r w:rsidRPr="007755B7">
        <w:rPr>
          <w:rFonts w:asciiTheme="majorHAnsi" w:hAnsiTheme="majorHAnsi" w:cstheme="majorHAnsi"/>
          <w:highlight w:val="cyan"/>
          <w:u w:val="single"/>
        </w:rPr>
        <w:t xml:space="preserve">right to strike as </w:t>
      </w:r>
      <w:r w:rsidRPr="007755B7">
        <w:rPr>
          <w:rFonts w:asciiTheme="majorHAnsi" w:hAnsiTheme="majorHAnsi" w:cstheme="majorHAnsi"/>
          <w:b/>
          <w:bCs/>
          <w:highlight w:val="cyan"/>
          <w:u w:val="single"/>
        </w:rPr>
        <w:t>a core element of freedom</w:t>
      </w:r>
      <w:r w:rsidRPr="00F31016">
        <w:rPr>
          <w:rFonts w:asciiTheme="majorHAnsi" w:hAnsiTheme="majorHAnsi" w:cstheme="majorHAnsi"/>
          <w:u w:val="single"/>
        </w:rPr>
        <w:t xml:space="preserve"> of association</w:t>
      </w:r>
      <w:r w:rsidRPr="00F31016">
        <w:rPr>
          <w:rFonts w:asciiTheme="majorHAnsi" w:hAnsiTheme="majorHAnsi" w:cstheme="majorHAnsi"/>
          <w:sz w:val="16"/>
        </w:rPr>
        <w:t xml:space="preserve"> </w:t>
      </w:r>
      <w:r w:rsidRPr="00F31016">
        <w:rPr>
          <w:rFonts w:asciiTheme="majorHAnsi" w:hAnsiTheme="majorHAnsi" w:cstheme="majorHAnsi"/>
          <w:u w:val="single"/>
        </w:rPr>
        <w:t>under Article 3 of Convention No. 874</w:t>
      </w:r>
      <w:r w:rsidRPr="00F31016">
        <w:rPr>
          <w:rFonts w:asciiTheme="majorHAnsi" w:hAnsiTheme="majorHAnsi" w:cstheme="majorHAnsi"/>
          <w:sz w:val="16"/>
        </w:rPr>
        <w:t xml:space="preserve">. </w:t>
      </w:r>
      <w:r w:rsidRPr="00F31016">
        <w:rPr>
          <w:rFonts w:asciiTheme="majorHAnsi" w:hAnsiTheme="majorHAnsi" w:cstheme="majorHAnsi"/>
          <w:u w:val="single"/>
        </w:rPr>
        <w:t xml:space="preserve">Since then, the CEACR has </w:t>
      </w:r>
      <w:r w:rsidRPr="00F31016">
        <w:rPr>
          <w:rFonts w:asciiTheme="majorHAnsi" w:hAnsiTheme="majorHAnsi" w:cstheme="majorHAnsi"/>
          <w:b/>
          <w:bCs/>
          <w:u w:val="single"/>
        </w:rPr>
        <w:t>reconfirmed</w:t>
      </w:r>
      <w:r w:rsidRPr="00F31016">
        <w:rPr>
          <w:rFonts w:asciiTheme="majorHAnsi" w:hAnsiTheme="majorHAnsi" w:cstheme="majorHAnsi"/>
          <w:u w:val="single"/>
        </w:rPr>
        <w:t xml:space="preserve"> its view on many occasions</w:t>
      </w:r>
      <w:r w:rsidRPr="00F31016">
        <w:rPr>
          <w:rFonts w:asciiTheme="majorHAnsi" w:hAnsiTheme="majorHAnsi" w:cstheme="majorHAnsi"/>
          <w:sz w:val="16"/>
        </w:rPr>
        <w:t xml:space="preserve">. Both CFA and CEACR coordinate their interpretation of Article 3 of Convention No. 875. Hence there is one single corpus of rules on the right to strike developed by both supervisory Committees of the Governing Body. Moreover, </w:t>
      </w:r>
      <w:r w:rsidRPr="00F31016">
        <w:rPr>
          <w:rFonts w:asciiTheme="majorHAnsi" w:hAnsiTheme="majorHAnsi" w:cstheme="majorHAnsi"/>
          <w:u w:val="single"/>
        </w:rPr>
        <w:t xml:space="preserve">the ILC also has made clear in various Resolutions adopted since the 1950s that it considers the </w:t>
      </w:r>
      <w:r w:rsidRPr="00F31016">
        <w:rPr>
          <w:rFonts w:asciiTheme="majorHAnsi" w:hAnsiTheme="majorHAnsi" w:cstheme="majorHAnsi"/>
          <w:b/>
          <w:bCs/>
          <w:u w:val="single"/>
        </w:rPr>
        <w:t>right to strike</w:t>
      </w:r>
      <w:r w:rsidRPr="00F31016">
        <w:rPr>
          <w:rFonts w:asciiTheme="majorHAnsi" w:hAnsiTheme="majorHAnsi" w:cstheme="majorHAnsi"/>
          <w:u w:val="single"/>
        </w:rPr>
        <w:t xml:space="preserve"> as an </w:t>
      </w:r>
      <w:r w:rsidRPr="00F31016">
        <w:rPr>
          <w:rFonts w:asciiTheme="majorHAnsi" w:hAnsiTheme="majorHAnsi" w:cstheme="majorHAnsi"/>
          <w:b/>
          <w:bCs/>
          <w:u w:val="single"/>
        </w:rPr>
        <w:t>essential element of freedom of association6</w:t>
      </w:r>
      <w:r w:rsidRPr="00F31016">
        <w:rPr>
          <w:rFonts w:asciiTheme="majorHAnsi" w:hAnsiTheme="majorHAnsi" w:cstheme="majorHAnsi"/>
          <w:sz w:val="16"/>
        </w:rPr>
        <w:t xml:space="preserve">. On the whole, </w:t>
      </w:r>
      <w:r w:rsidRPr="00F31016">
        <w:rPr>
          <w:rFonts w:asciiTheme="majorHAnsi" w:hAnsiTheme="majorHAnsi" w:cstheme="majorHAnsi"/>
          <w:u w:val="single"/>
        </w:rPr>
        <w:t>the recognition of the right to strike resulted therefore from the interpretative work of CFA and CEACR as well as of the understanding of the principle of freedom of association</w:t>
      </w:r>
      <w:r w:rsidRPr="00F31016">
        <w:rPr>
          <w:rFonts w:asciiTheme="majorHAnsi" w:hAnsiTheme="majorHAnsi" w:cstheme="majorHAnsi"/>
          <w:sz w:val="16"/>
        </w:rPr>
        <w:t xml:space="preserve"> the ILC has expressed on various occasions. It should not be underestimated the wider political context of the Cold War had in this constant recognition of a right to strike under ILO Law. Although the very first recognition of the right to strike -as mentioned above- went back to a complaint procedure before the CFA, initiated by the Communist dominated WFTU, it was the Western world that particularly emphasized on the right to strike in order to blame the Communist Regimes of the Warsaw Pact that did not explicitly recognize a right to strike in their national law or, if they legally recognized it, made its exercise factually impossible; to this end, unions, employers’ associations but also Governments of the Western World built up an alliance in the bodies of the ILO7. In accomplishing their functions, CFA and CEACR necessarily have to interpret the Conventions and Recommendations of the ILO whose application in the Member States they shall control. In so doing, they need to concretize the principle of freedom of association that is only in general terms guaranteed by the ILO Conventions and Recommendations on freedom of association. But as supervisory bodies, which the Governing Body has established and which are not foreseen in the ILO Constitution, both probably do not have the power to interpret ILO law with binding effect8. This is also the opinion that the CEACR expresses itself in its yearly reports to the ILC when explaining that, “its opinions and recommendations are non-binding”9. As a matter of fact, the Governing Body, when establishing both Committees, could not delegate to them a power that it has never possessed itself: nemo plus iuris ad alium transferre potest quam ipse haberet10. According to Article 37(1) of the ILO Constitution, </w:t>
      </w:r>
      <w:r w:rsidRPr="007755B7">
        <w:rPr>
          <w:rFonts w:asciiTheme="majorHAnsi" w:hAnsiTheme="majorHAnsi" w:cstheme="majorHAnsi"/>
          <w:highlight w:val="cyan"/>
          <w:u w:val="single"/>
        </w:rPr>
        <w:t>it is within</w:t>
      </w:r>
      <w:r w:rsidRPr="00F31016">
        <w:rPr>
          <w:rFonts w:asciiTheme="majorHAnsi" w:hAnsiTheme="majorHAnsi" w:cstheme="majorHAnsi"/>
          <w:u w:val="single"/>
        </w:rPr>
        <w:t xml:space="preserve"> the </w:t>
      </w:r>
      <w:r w:rsidRPr="007755B7">
        <w:rPr>
          <w:rFonts w:asciiTheme="majorHAnsi" w:hAnsiTheme="majorHAnsi" w:cstheme="majorHAnsi"/>
          <w:b/>
          <w:bCs/>
          <w:highlight w:val="cyan"/>
          <w:u w:val="single"/>
        </w:rPr>
        <w:t>competence of the International Court of Justice</w:t>
      </w:r>
      <w:r w:rsidRPr="00F31016">
        <w:rPr>
          <w:rFonts w:asciiTheme="majorHAnsi" w:hAnsiTheme="majorHAnsi" w:cstheme="majorHAnsi"/>
          <w:u w:val="single"/>
        </w:rPr>
        <w:t xml:space="preserve"> </w:t>
      </w:r>
      <w:r w:rsidRPr="007755B7">
        <w:rPr>
          <w:rFonts w:asciiTheme="majorHAnsi" w:hAnsiTheme="majorHAnsi" w:cstheme="majorHAnsi"/>
          <w:highlight w:val="cyan"/>
          <w:u w:val="single"/>
        </w:rPr>
        <w:t>to decide upon</w:t>
      </w:r>
      <w:r w:rsidRPr="00F31016">
        <w:rPr>
          <w:rFonts w:asciiTheme="majorHAnsi" w:hAnsiTheme="majorHAnsi" w:cstheme="majorHAnsi"/>
          <w:u w:val="single"/>
        </w:rPr>
        <w:t xml:space="preserve"> “any </w:t>
      </w:r>
      <w:r w:rsidRPr="007755B7">
        <w:rPr>
          <w:rFonts w:asciiTheme="majorHAnsi" w:hAnsiTheme="majorHAnsi" w:cstheme="majorHAnsi"/>
          <w:highlight w:val="cyan"/>
          <w:u w:val="single"/>
        </w:rPr>
        <w:t>question or dispute relating to</w:t>
      </w:r>
      <w:r w:rsidRPr="00F31016">
        <w:rPr>
          <w:rFonts w:asciiTheme="majorHAnsi" w:hAnsiTheme="majorHAnsi" w:cstheme="majorHAnsi"/>
          <w:u w:val="single"/>
        </w:rPr>
        <w:t xml:space="preserve"> the </w:t>
      </w:r>
      <w:r w:rsidRPr="007755B7">
        <w:rPr>
          <w:rFonts w:asciiTheme="majorHAnsi" w:hAnsiTheme="majorHAnsi" w:cstheme="majorHAnsi"/>
          <w:b/>
          <w:bCs/>
          <w:highlight w:val="cyan"/>
          <w:u w:val="single"/>
        </w:rPr>
        <w:t>interpretation of this Constitution</w:t>
      </w:r>
      <w:r w:rsidRPr="00F31016">
        <w:rPr>
          <w:rFonts w:asciiTheme="majorHAnsi" w:hAnsiTheme="majorHAnsi" w:cstheme="majorHAnsi"/>
          <w:u w:val="single"/>
        </w:rPr>
        <w:t xml:space="preserve"> or of any subsequent Convention concluded by the Members in pursuance of the provisions of this Constitution</w:t>
      </w:r>
      <w:r w:rsidRPr="00F31016">
        <w:rPr>
          <w:rFonts w:asciiTheme="majorHAnsi" w:hAnsiTheme="majorHAnsi" w:cstheme="majorHAnsi"/>
          <w:sz w:val="16"/>
        </w:rPr>
        <w:t xml:space="preserve">.” Furthermore, the ILC has not established yet under Article 37(2) of the ILO Constitution an ILO Tribunal, competent for an authentic interpretation of Conventions11. However, </w:t>
      </w:r>
      <w:r w:rsidRPr="007755B7">
        <w:rPr>
          <w:rFonts w:asciiTheme="majorHAnsi" w:hAnsiTheme="majorHAnsi" w:cstheme="majorHAnsi"/>
          <w:highlight w:val="cyan"/>
          <w:u w:val="single"/>
        </w:rPr>
        <w:t xml:space="preserve">it </w:t>
      </w:r>
      <w:r w:rsidRPr="007755B7">
        <w:rPr>
          <w:rFonts w:asciiTheme="majorHAnsi" w:hAnsiTheme="majorHAnsi" w:cstheme="majorHAnsi"/>
          <w:b/>
          <w:bCs/>
          <w:highlight w:val="cyan"/>
          <w:u w:val="single"/>
        </w:rPr>
        <w:t>cannot be denied</w:t>
      </w:r>
      <w:r w:rsidRPr="00F31016">
        <w:rPr>
          <w:rFonts w:asciiTheme="majorHAnsi" w:hAnsiTheme="majorHAnsi" w:cstheme="majorHAnsi"/>
          <w:u w:val="single"/>
        </w:rPr>
        <w:t xml:space="preserve"> </w:t>
      </w:r>
      <w:r w:rsidRPr="007755B7">
        <w:rPr>
          <w:rFonts w:asciiTheme="majorHAnsi" w:hAnsiTheme="majorHAnsi" w:cstheme="majorHAnsi"/>
          <w:highlight w:val="cyan"/>
          <w:u w:val="single"/>
        </w:rPr>
        <w:t>that</w:t>
      </w:r>
      <w:r w:rsidRPr="00F31016">
        <w:rPr>
          <w:rFonts w:asciiTheme="majorHAnsi" w:hAnsiTheme="majorHAnsi" w:cstheme="majorHAnsi"/>
          <w:u w:val="single"/>
        </w:rPr>
        <w:t xml:space="preserve"> this </w:t>
      </w:r>
      <w:r w:rsidRPr="007755B7">
        <w:rPr>
          <w:rFonts w:asciiTheme="majorHAnsi" w:hAnsiTheme="majorHAnsi" w:cstheme="majorHAnsi"/>
          <w:highlight w:val="cyan"/>
          <w:u w:val="single"/>
        </w:rPr>
        <w:t>constant interpretative work of CFA and CEACR possesses</w:t>
      </w:r>
      <w:r w:rsidRPr="00F31016">
        <w:rPr>
          <w:rFonts w:asciiTheme="majorHAnsi" w:hAnsiTheme="majorHAnsi" w:cstheme="majorHAnsi"/>
          <w:u w:val="single"/>
        </w:rPr>
        <w:t xml:space="preserve"> an </w:t>
      </w:r>
      <w:r w:rsidRPr="007755B7">
        <w:rPr>
          <w:rFonts w:asciiTheme="majorHAnsi" w:hAnsiTheme="majorHAnsi" w:cstheme="majorHAnsi"/>
          <w:b/>
          <w:bCs/>
          <w:highlight w:val="cyan"/>
          <w:u w:val="single"/>
        </w:rPr>
        <w:t>authoritative character</w:t>
      </w:r>
      <w:r w:rsidRPr="00F31016">
        <w:rPr>
          <w:rFonts w:asciiTheme="majorHAnsi" w:hAnsiTheme="majorHAnsi" w:cstheme="majorHAnsi"/>
          <w:sz w:val="16"/>
        </w:rPr>
        <w:t xml:space="preserve"> </w:t>
      </w:r>
      <w:r w:rsidRPr="00F31016">
        <w:rPr>
          <w:rFonts w:asciiTheme="majorHAnsi" w:hAnsiTheme="majorHAnsi" w:cstheme="majorHAnsi"/>
          <w:u w:val="single"/>
        </w:rPr>
        <w:t>given the high esteem the twenty members of the CEACR</w:t>
      </w:r>
      <w:r w:rsidRPr="00F31016">
        <w:rPr>
          <w:rFonts w:asciiTheme="majorHAnsi" w:hAnsiTheme="majorHAnsi" w:cstheme="majorHAnsi"/>
          <w:sz w:val="16"/>
        </w:rPr>
        <w:t xml:space="preserve"> -they are all internationally renowned experts in the field of labor law and social security law- and the nine members of the CFA with their specific expertise have. As the CEACR reiterates in its Reports, “[the opinions and recommendations of the Committee] derive their persuasive value from the legitimacy and rationality of the Committee’s work based on its impartiality, experience and expertise”12. Already </w:t>
      </w:r>
      <w:r w:rsidRPr="00F31016">
        <w:rPr>
          <w:rFonts w:asciiTheme="majorHAnsi" w:hAnsiTheme="majorHAnsi" w:cstheme="majorHAnsi"/>
          <w:u w:val="single"/>
        </w:rPr>
        <w:t xml:space="preserve">this interpretative authority of both Committees justifies that </w:t>
      </w:r>
      <w:r w:rsidRPr="00F31016">
        <w:rPr>
          <w:rFonts w:asciiTheme="majorHAnsi" w:hAnsiTheme="majorHAnsi" w:cstheme="majorHAnsi"/>
          <w:b/>
          <w:bCs/>
          <w:u w:val="single"/>
        </w:rPr>
        <w:t>national legislators or courts take into consideration</w:t>
      </w:r>
      <w:r w:rsidRPr="00F31016">
        <w:rPr>
          <w:rFonts w:asciiTheme="majorHAnsi" w:hAnsiTheme="majorHAnsi" w:cstheme="majorHAnsi"/>
          <w:u w:val="single"/>
        </w:rPr>
        <w:t xml:space="preserve"> the views of these supervisory</w:t>
      </w:r>
      <w:r w:rsidRPr="00F31016">
        <w:rPr>
          <w:rFonts w:asciiTheme="majorHAnsi" w:hAnsiTheme="majorHAnsi" w:cstheme="majorHAnsi"/>
          <w:sz w:val="16"/>
        </w:rPr>
        <w:t xml:space="preserve"> </w:t>
      </w:r>
      <w:r w:rsidRPr="00F31016">
        <w:rPr>
          <w:rFonts w:asciiTheme="majorHAnsi" w:hAnsiTheme="majorHAnsi" w:cstheme="majorHAnsi"/>
          <w:u w:val="single"/>
        </w:rPr>
        <w:t>bodies of the ILO when implementing ILO</w:t>
      </w:r>
      <w:r w:rsidRPr="00F31016">
        <w:rPr>
          <w:rFonts w:asciiTheme="majorHAnsi" w:hAnsiTheme="majorHAnsi" w:cstheme="majorHAnsi"/>
          <w:sz w:val="16"/>
        </w:rPr>
        <w:t xml:space="preserve"> </w:t>
      </w:r>
      <w:r w:rsidRPr="00F31016">
        <w:rPr>
          <w:rFonts w:asciiTheme="majorHAnsi" w:hAnsiTheme="majorHAnsi" w:cstheme="majorHAnsi"/>
          <w:u w:val="single"/>
        </w:rPr>
        <w:t>law</w:t>
      </w:r>
      <w:r w:rsidRPr="00F31016">
        <w:rPr>
          <w:rFonts w:asciiTheme="majorHAnsi" w:hAnsiTheme="majorHAnsi" w:cstheme="majorHAnsi"/>
          <w:sz w:val="16"/>
        </w:rPr>
        <w:t xml:space="preserve">. Furthermore, </w:t>
      </w:r>
      <w:r w:rsidRPr="00F31016">
        <w:rPr>
          <w:rFonts w:asciiTheme="majorHAnsi" w:hAnsiTheme="majorHAnsi" w:cstheme="majorHAnsi"/>
          <w:u w:val="single"/>
        </w:rPr>
        <w:t>the long-standing and uncontradicted interpretation of the principle of freedom of association by CFA and CEACR</w:t>
      </w:r>
      <w:r w:rsidRPr="00F31016">
        <w:rPr>
          <w:rFonts w:asciiTheme="majorHAnsi" w:hAnsiTheme="majorHAnsi" w:cstheme="majorHAnsi"/>
          <w:sz w:val="16"/>
        </w:rPr>
        <w:t xml:space="preserve"> as </w:t>
      </w:r>
      <w:r w:rsidRPr="00F31016">
        <w:rPr>
          <w:rFonts w:asciiTheme="majorHAnsi" w:hAnsiTheme="majorHAnsi" w:cstheme="majorHAnsi"/>
          <w:u w:val="single"/>
        </w:rPr>
        <w:t xml:space="preserve">well as its recognition by the Member States may be considered as a </w:t>
      </w:r>
      <w:r w:rsidRPr="00F31016">
        <w:rPr>
          <w:rFonts w:asciiTheme="majorHAnsi" w:hAnsiTheme="majorHAnsi" w:cstheme="majorHAnsi"/>
          <w:b/>
          <w:bCs/>
          <w:u w:val="single"/>
        </w:rPr>
        <w:t>subsequent practice</w:t>
      </w:r>
      <w:r w:rsidRPr="00F31016">
        <w:rPr>
          <w:rFonts w:asciiTheme="majorHAnsi" w:hAnsiTheme="majorHAnsi" w:cstheme="majorHAnsi"/>
          <w:sz w:val="16"/>
        </w:rPr>
        <w:t xml:space="preserve"> in the application of the ILO Constitution </w:t>
      </w:r>
      <w:r w:rsidRPr="00F31016">
        <w:rPr>
          <w:rFonts w:asciiTheme="majorHAnsi" w:hAnsiTheme="majorHAnsi" w:cstheme="majorHAnsi"/>
          <w:u w:val="single"/>
        </w:rPr>
        <w:t>under Article 31(3)(b) of the Vienna Convention on the Law of Treaties</w:t>
      </w:r>
      <w:r w:rsidRPr="00F31016">
        <w:rPr>
          <w:rFonts w:asciiTheme="majorHAnsi" w:hAnsiTheme="majorHAnsi" w:cstheme="majorHAnsi"/>
          <w:sz w:val="16"/>
        </w:rPr>
        <w:t xml:space="preserve"> (1968): such subsequent practices shall be taken into account when interpreting the Agreement. Their constant supervisory practice probably reflects a volonté ultérieure, since </w:t>
      </w:r>
      <w:r w:rsidRPr="007755B7">
        <w:rPr>
          <w:rFonts w:asciiTheme="majorHAnsi" w:hAnsiTheme="majorHAnsi" w:cstheme="majorHAnsi"/>
          <w:highlight w:val="cyan"/>
          <w:u w:val="single"/>
        </w:rPr>
        <w:t>other bodies of the ILO</w:t>
      </w:r>
      <w:r w:rsidRPr="00F31016">
        <w:rPr>
          <w:rFonts w:asciiTheme="majorHAnsi" w:hAnsiTheme="majorHAnsi" w:cstheme="majorHAnsi"/>
          <w:u w:val="single"/>
        </w:rPr>
        <w:t xml:space="preserve"> </w:t>
      </w:r>
      <w:r w:rsidRPr="007755B7">
        <w:rPr>
          <w:rFonts w:asciiTheme="majorHAnsi" w:hAnsiTheme="majorHAnsi" w:cstheme="majorHAnsi"/>
          <w:highlight w:val="cyan"/>
          <w:u w:val="single"/>
        </w:rPr>
        <w:t>also</w:t>
      </w:r>
      <w:r w:rsidRPr="00F31016">
        <w:rPr>
          <w:rFonts w:asciiTheme="majorHAnsi" w:hAnsiTheme="majorHAnsi" w:cstheme="majorHAnsi"/>
          <w:u w:val="single"/>
        </w:rPr>
        <w:t xml:space="preserve"> have </w:t>
      </w:r>
      <w:r w:rsidRPr="007755B7">
        <w:rPr>
          <w:rFonts w:asciiTheme="majorHAnsi" w:hAnsiTheme="majorHAnsi" w:cstheme="majorHAnsi"/>
          <w:b/>
          <w:bCs/>
          <w:highlight w:val="cyan"/>
          <w:u w:val="single"/>
        </w:rPr>
        <w:t>recognized a right to strike</w:t>
      </w:r>
      <w:r w:rsidRPr="00F31016">
        <w:rPr>
          <w:rFonts w:asciiTheme="majorHAnsi" w:hAnsiTheme="majorHAnsi" w:cstheme="majorHAnsi"/>
          <w:u w:val="single"/>
        </w:rPr>
        <w:t xml:space="preserve"> as the two above-mentioned Resolutions of the ILC of 1957 and 1970</w:t>
      </w:r>
      <w:r w:rsidRPr="00F31016">
        <w:rPr>
          <w:rFonts w:asciiTheme="majorHAnsi" w:hAnsiTheme="majorHAnsi" w:cstheme="majorHAnsi"/>
          <w:sz w:val="16"/>
        </w:rPr>
        <w:t xml:space="preserve"> </w:t>
      </w:r>
      <w:r w:rsidRPr="00F31016">
        <w:rPr>
          <w:rFonts w:asciiTheme="majorHAnsi" w:hAnsiTheme="majorHAnsi" w:cstheme="majorHAnsi"/>
          <w:u w:val="single"/>
        </w:rPr>
        <w:t xml:space="preserve">as well as the constant practice of the Conference Committee on the Application of Standards to examine </w:t>
      </w:r>
      <w:r w:rsidRPr="00F31016">
        <w:rPr>
          <w:rFonts w:asciiTheme="majorHAnsi" w:hAnsiTheme="majorHAnsi" w:cstheme="majorHAnsi"/>
          <w:b/>
          <w:bCs/>
          <w:u w:val="single"/>
        </w:rPr>
        <w:t>cases of violation</w:t>
      </w:r>
      <w:r w:rsidRPr="00F31016">
        <w:rPr>
          <w:rFonts w:asciiTheme="majorHAnsi" w:hAnsiTheme="majorHAnsi" w:cstheme="majorHAnsi"/>
          <w:u w:val="single"/>
        </w:rPr>
        <w:t xml:space="preserve"> of the right to strike as </w:t>
      </w:r>
      <w:r w:rsidRPr="00F31016">
        <w:rPr>
          <w:rFonts w:asciiTheme="majorHAnsi" w:hAnsiTheme="majorHAnsi" w:cstheme="majorHAnsi"/>
          <w:b/>
          <w:bCs/>
          <w:u w:val="single"/>
        </w:rPr>
        <w:t>examples for breaches of the principle of freedom of association</w:t>
      </w:r>
      <w:r w:rsidRPr="00F31016">
        <w:rPr>
          <w:rFonts w:asciiTheme="majorHAnsi" w:hAnsiTheme="majorHAnsi" w:cstheme="majorHAnsi"/>
          <w:u w:val="single"/>
        </w:rPr>
        <w:t xml:space="preserve"> demonstrate</w:t>
      </w:r>
      <w:r w:rsidRPr="00F31016">
        <w:rPr>
          <w:rFonts w:asciiTheme="majorHAnsi" w:hAnsiTheme="majorHAnsi" w:cstheme="majorHAnsi"/>
          <w:sz w:val="16"/>
        </w:rPr>
        <w:t xml:space="preserve">. As this constant practice of the organs of the ILO has not been contradicted by Member States, </w:t>
      </w:r>
      <w:r w:rsidRPr="007755B7">
        <w:rPr>
          <w:rFonts w:asciiTheme="majorHAnsi" w:hAnsiTheme="majorHAnsi" w:cstheme="majorHAnsi"/>
          <w:highlight w:val="cyan"/>
          <w:u w:val="single"/>
        </w:rPr>
        <w:t xml:space="preserve">there is a </w:t>
      </w:r>
      <w:r w:rsidRPr="007755B7">
        <w:rPr>
          <w:rFonts w:asciiTheme="majorHAnsi" w:hAnsiTheme="majorHAnsi" w:cstheme="majorHAnsi"/>
          <w:b/>
          <w:bCs/>
          <w:highlight w:val="cyan"/>
          <w:u w:val="single"/>
        </w:rPr>
        <w:t>strong presumption</w:t>
      </w:r>
      <w:r w:rsidRPr="007755B7">
        <w:rPr>
          <w:rFonts w:asciiTheme="majorHAnsi" w:hAnsiTheme="majorHAnsi" w:cstheme="majorHAnsi"/>
          <w:highlight w:val="cyan"/>
          <w:u w:val="single"/>
        </w:rPr>
        <w:t xml:space="preserve"> for recognition of a right to strike as a subsequent practice of the</w:t>
      </w:r>
      <w:r w:rsidRPr="00F31016">
        <w:rPr>
          <w:rFonts w:asciiTheme="majorHAnsi" w:hAnsiTheme="majorHAnsi" w:cstheme="majorHAnsi"/>
          <w:u w:val="single"/>
        </w:rPr>
        <w:t xml:space="preserve"> ILO under Article 31(3)(b) of the </w:t>
      </w:r>
      <w:r w:rsidRPr="007755B7">
        <w:rPr>
          <w:rFonts w:asciiTheme="majorHAnsi" w:hAnsiTheme="majorHAnsi" w:cstheme="majorHAnsi"/>
          <w:b/>
          <w:bCs/>
          <w:highlight w:val="cyan"/>
          <w:u w:val="single"/>
        </w:rPr>
        <w:t>Vienna Convention</w:t>
      </w:r>
      <w:r w:rsidRPr="00F31016">
        <w:rPr>
          <w:rFonts w:asciiTheme="majorHAnsi" w:hAnsiTheme="majorHAnsi" w:cstheme="majorHAnsi"/>
          <w:u w:val="single"/>
        </w:rPr>
        <w:t xml:space="preserve"> on the Law of Treaties.</w:t>
      </w:r>
    </w:p>
    <w:p w14:paraId="7E528C87" w14:textId="77777777" w:rsidR="00BA45A1" w:rsidRPr="00F31016" w:rsidRDefault="00BA45A1" w:rsidP="00BA45A1">
      <w:pPr>
        <w:pStyle w:val="Heading4"/>
        <w:rPr>
          <w:rFonts w:asciiTheme="majorHAnsi" w:hAnsiTheme="majorHAnsi" w:cstheme="majorHAnsi"/>
        </w:rPr>
      </w:pPr>
      <w:r w:rsidRPr="00F31016">
        <w:rPr>
          <w:rFonts w:asciiTheme="majorHAnsi" w:hAnsiTheme="majorHAnsi" w:cstheme="majorHAnsi"/>
        </w:rPr>
        <w:t xml:space="preserve">US </w:t>
      </w:r>
      <w:r w:rsidRPr="00F31016">
        <w:rPr>
          <w:rFonts w:asciiTheme="majorHAnsi" w:hAnsiTheme="majorHAnsi" w:cstheme="majorHAnsi"/>
          <w:u w:val="single"/>
        </w:rPr>
        <w:t>compliance</w:t>
      </w:r>
      <w:r w:rsidRPr="00F31016">
        <w:rPr>
          <w:rFonts w:asciiTheme="majorHAnsi" w:hAnsiTheme="majorHAnsi" w:cstheme="majorHAnsi"/>
        </w:rPr>
        <w:t xml:space="preserve"> ensures faith in </w:t>
      </w:r>
      <w:r w:rsidRPr="00F31016">
        <w:rPr>
          <w:rFonts w:asciiTheme="majorHAnsi" w:hAnsiTheme="majorHAnsi" w:cstheme="majorHAnsi"/>
          <w:u w:val="single"/>
        </w:rPr>
        <w:t>global democratic institutions</w:t>
      </w:r>
      <w:r w:rsidRPr="00F31016">
        <w:rPr>
          <w:rFonts w:asciiTheme="majorHAnsi" w:hAnsiTheme="majorHAnsi" w:cstheme="majorHAnsi"/>
        </w:rPr>
        <w:t xml:space="preserve"> – solves </w:t>
      </w:r>
      <w:r w:rsidRPr="00F31016">
        <w:rPr>
          <w:rFonts w:asciiTheme="majorHAnsi" w:hAnsiTheme="majorHAnsi" w:cstheme="majorHAnsi"/>
          <w:u w:val="single"/>
        </w:rPr>
        <w:t>nuclear war</w:t>
      </w:r>
      <w:r w:rsidRPr="00F31016">
        <w:rPr>
          <w:rFonts w:asciiTheme="majorHAnsi" w:hAnsiTheme="majorHAnsi" w:cstheme="majorHAnsi"/>
        </w:rPr>
        <w:t xml:space="preserve">. </w:t>
      </w:r>
    </w:p>
    <w:p w14:paraId="3FE60E8E" w14:textId="77777777" w:rsidR="00BA45A1" w:rsidRPr="00F31016" w:rsidRDefault="00BA45A1" w:rsidP="00BA45A1">
      <w:pPr>
        <w:rPr>
          <w:rFonts w:asciiTheme="majorHAnsi" w:hAnsiTheme="majorHAnsi" w:cstheme="majorHAnsi"/>
          <w:sz w:val="16"/>
        </w:rPr>
      </w:pPr>
      <w:r w:rsidRPr="00F31016">
        <w:rPr>
          <w:rStyle w:val="Style13ptBold"/>
          <w:rFonts w:asciiTheme="majorHAnsi" w:hAnsiTheme="majorHAnsi" w:cstheme="majorHAnsi"/>
        </w:rPr>
        <w:t>Hawksley ’16</w:t>
      </w:r>
      <w:r w:rsidRPr="00F31016">
        <w:rPr>
          <w:rFonts w:asciiTheme="majorHAnsi" w:hAnsiTheme="majorHAnsi" w:cstheme="majorHAnsi"/>
        </w:rPr>
        <w:t xml:space="preserve"> </w:t>
      </w:r>
      <w:r w:rsidRPr="00F31016">
        <w:rPr>
          <w:rFonts w:asciiTheme="majorHAnsi" w:hAnsiTheme="majorHAnsi" w:cstheme="majorHAnsi"/>
          <w:sz w:val="16"/>
        </w:rPr>
        <w:t>[Humphrey; formerly the BBC’s Beijing Bureau Chief and author of The Third World War: A Novel of Global Conflict and Asian Waters: American, China, and the Global Paradox; 11-19-2016; "Trump makes International Law Crucial for Peace"; Humphrey Hawksley; https://www.humphreyhawksley.com/trump-makes-international-law-crucial-for-peace/; Accessed 4-1-2020; AH]</w:t>
      </w:r>
    </w:p>
    <w:p w14:paraId="77C92CA2" w14:textId="3D41590E" w:rsidR="00BA45A1" w:rsidRPr="00F31016" w:rsidRDefault="00BA45A1" w:rsidP="00BA45A1">
      <w:pPr>
        <w:rPr>
          <w:rFonts w:asciiTheme="majorHAnsi" w:hAnsiTheme="majorHAnsi" w:cstheme="majorHAnsi"/>
          <w:sz w:val="14"/>
          <w:szCs w:val="14"/>
        </w:rPr>
      </w:pPr>
      <w:r w:rsidRPr="00F31016">
        <w:rPr>
          <w:rFonts w:asciiTheme="majorHAnsi" w:hAnsiTheme="majorHAnsi" w:cstheme="majorHAnsi"/>
          <w:u w:val="single"/>
        </w:rPr>
        <w:t xml:space="preserve">Major </w:t>
      </w:r>
      <w:r w:rsidRPr="007755B7">
        <w:rPr>
          <w:rFonts w:asciiTheme="majorHAnsi" w:hAnsiTheme="majorHAnsi" w:cstheme="majorHAnsi"/>
          <w:highlight w:val="cyan"/>
          <w:u w:val="single"/>
        </w:rPr>
        <w:t>powers</w:t>
      </w:r>
      <w:r w:rsidRPr="00F31016">
        <w:rPr>
          <w:rFonts w:asciiTheme="majorHAnsi" w:hAnsiTheme="majorHAnsi" w:cstheme="majorHAnsi"/>
          <w:sz w:val="16"/>
        </w:rPr>
        <w:t xml:space="preserve"> tend to </w:t>
      </w:r>
      <w:r w:rsidRPr="007755B7">
        <w:rPr>
          <w:rStyle w:val="Emphasis"/>
          <w:rFonts w:asciiTheme="majorHAnsi" w:hAnsiTheme="majorHAnsi" w:cstheme="majorHAnsi"/>
          <w:highlight w:val="cyan"/>
        </w:rPr>
        <w:t>reject i</w:t>
      </w:r>
      <w:r w:rsidRPr="00F31016">
        <w:rPr>
          <w:rStyle w:val="Emphasis"/>
          <w:rFonts w:asciiTheme="majorHAnsi" w:hAnsiTheme="majorHAnsi" w:cstheme="majorHAnsi"/>
        </w:rPr>
        <w:t xml:space="preserve">nternational </w:t>
      </w:r>
      <w:r w:rsidRPr="007755B7">
        <w:rPr>
          <w:rStyle w:val="Emphasis"/>
          <w:rFonts w:asciiTheme="majorHAnsi" w:hAnsiTheme="majorHAnsi" w:cstheme="majorHAnsi"/>
          <w:highlight w:val="cyan"/>
        </w:rPr>
        <w:t>law</w:t>
      </w:r>
      <w:r w:rsidRPr="007755B7">
        <w:rPr>
          <w:rFonts w:asciiTheme="majorHAnsi" w:hAnsiTheme="majorHAnsi" w:cstheme="majorHAnsi"/>
          <w:highlight w:val="cyan"/>
          <w:u w:val="single"/>
        </w:rPr>
        <w:t xml:space="preserve"> when rulings run </w:t>
      </w:r>
      <w:r w:rsidRPr="007755B7">
        <w:rPr>
          <w:rStyle w:val="Emphasis"/>
          <w:rFonts w:asciiTheme="majorHAnsi" w:hAnsiTheme="majorHAnsi" w:cstheme="majorHAnsi"/>
          <w:highlight w:val="cyan"/>
        </w:rPr>
        <w:t>counter to their interests</w:t>
      </w:r>
      <w:r w:rsidRPr="00F31016">
        <w:rPr>
          <w:rFonts w:asciiTheme="majorHAnsi" w:hAnsiTheme="majorHAnsi" w:cstheme="majorHAnsi"/>
          <w:u w:val="single"/>
        </w:rPr>
        <w:t xml:space="preserve"> insisting that the </w:t>
      </w:r>
      <w:r w:rsidRPr="00F31016">
        <w:rPr>
          <w:rStyle w:val="Emphasis"/>
          <w:rFonts w:asciiTheme="majorHAnsi" w:hAnsiTheme="majorHAnsi" w:cstheme="majorHAnsi"/>
        </w:rPr>
        <w:t>distant courts</w:t>
      </w:r>
      <w:r w:rsidRPr="00F31016">
        <w:rPr>
          <w:rFonts w:asciiTheme="majorHAnsi" w:hAnsiTheme="majorHAnsi" w:cstheme="majorHAnsi"/>
          <w:u w:val="single"/>
        </w:rPr>
        <w:t xml:space="preserve"> carry </w:t>
      </w:r>
      <w:r w:rsidRPr="00F31016">
        <w:rPr>
          <w:rStyle w:val="Emphasis"/>
          <w:rFonts w:asciiTheme="majorHAnsi" w:hAnsiTheme="majorHAnsi" w:cstheme="majorHAnsi"/>
        </w:rPr>
        <w:t>no jurisdiction</w:t>
      </w:r>
      <w:r w:rsidRPr="00F31016">
        <w:rPr>
          <w:rFonts w:asciiTheme="majorHAnsi" w:hAnsiTheme="majorHAnsi" w:cstheme="majorHAnsi"/>
          <w:u w:val="single"/>
        </w:rPr>
        <w:t>.</w:t>
      </w:r>
      <w:r w:rsidRPr="00F31016">
        <w:rPr>
          <w:rFonts w:asciiTheme="majorHAnsi" w:hAnsiTheme="majorHAnsi" w:cstheme="majorHAnsi"/>
          <w:sz w:val="16"/>
        </w:rPr>
        <w:t xml:space="preserve"> China rejected a Permanent Court of Arbitration’s ruling in July and clings to expansive claims in the South China Sea, including Scarborough Shoal near the Philippines. </w:t>
      </w:r>
      <w:r w:rsidRPr="007755B7">
        <w:rPr>
          <w:rFonts w:asciiTheme="majorHAnsi" w:hAnsiTheme="majorHAnsi" w:cstheme="majorHAnsi"/>
          <w:highlight w:val="cyan"/>
          <w:u w:val="single"/>
        </w:rPr>
        <w:t>China</w:t>
      </w:r>
      <w:r w:rsidRPr="00F31016">
        <w:rPr>
          <w:rFonts w:asciiTheme="majorHAnsi" w:hAnsiTheme="majorHAnsi" w:cstheme="majorHAnsi"/>
          <w:u w:val="single"/>
        </w:rPr>
        <w:t xml:space="preserve">’s response </w:t>
      </w:r>
      <w:r w:rsidRPr="007755B7">
        <w:rPr>
          <w:rFonts w:asciiTheme="majorHAnsi" w:hAnsiTheme="majorHAnsi" w:cstheme="majorHAnsi"/>
          <w:highlight w:val="cyan"/>
          <w:u w:val="single"/>
        </w:rPr>
        <w:t xml:space="preserve">mirrored US rejection of a </w:t>
      </w:r>
      <w:r w:rsidRPr="007755B7">
        <w:rPr>
          <w:rStyle w:val="Emphasis"/>
          <w:rFonts w:asciiTheme="majorHAnsi" w:hAnsiTheme="majorHAnsi" w:cstheme="majorHAnsi"/>
          <w:highlight w:val="cyan"/>
        </w:rPr>
        <w:t>1986 I</w:t>
      </w:r>
      <w:r w:rsidRPr="00F31016">
        <w:rPr>
          <w:rStyle w:val="Emphasis"/>
          <w:rFonts w:asciiTheme="majorHAnsi" w:hAnsiTheme="majorHAnsi" w:cstheme="majorHAnsi"/>
        </w:rPr>
        <w:t xml:space="preserve">nternational </w:t>
      </w:r>
      <w:r w:rsidRPr="007755B7">
        <w:rPr>
          <w:rStyle w:val="Emphasis"/>
          <w:rFonts w:asciiTheme="majorHAnsi" w:hAnsiTheme="majorHAnsi" w:cstheme="majorHAnsi"/>
          <w:highlight w:val="cyan"/>
        </w:rPr>
        <w:t>C</w:t>
      </w:r>
      <w:r w:rsidRPr="00F31016">
        <w:rPr>
          <w:rStyle w:val="Emphasis"/>
          <w:rFonts w:asciiTheme="majorHAnsi" w:hAnsiTheme="majorHAnsi" w:cstheme="majorHAnsi"/>
        </w:rPr>
        <w:t xml:space="preserve">ourt of </w:t>
      </w:r>
      <w:r w:rsidRPr="007755B7">
        <w:rPr>
          <w:rStyle w:val="Emphasis"/>
          <w:rFonts w:asciiTheme="majorHAnsi" w:hAnsiTheme="majorHAnsi" w:cstheme="majorHAnsi"/>
          <w:highlight w:val="cyan"/>
        </w:rPr>
        <w:t>J</w:t>
      </w:r>
      <w:r w:rsidRPr="00F31016">
        <w:rPr>
          <w:rStyle w:val="Emphasis"/>
          <w:rFonts w:asciiTheme="majorHAnsi" w:hAnsiTheme="majorHAnsi" w:cstheme="majorHAnsi"/>
        </w:rPr>
        <w:t xml:space="preserve">ustice </w:t>
      </w:r>
      <w:r w:rsidRPr="007755B7">
        <w:rPr>
          <w:rStyle w:val="Emphasis"/>
          <w:rFonts w:asciiTheme="majorHAnsi" w:hAnsiTheme="majorHAnsi" w:cstheme="majorHAnsi"/>
          <w:highlight w:val="cyan"/>
        </w:rPr>
        <w:t>ruling</w:t>
      </w:r>
      <w:r w:rsidRPr="00F31016">
        <w:rPr>
          <w:rFonts w:asciiTheme="majorHAnsi" w:hAnsiTheme="majorHAnsi" w:cstheme="majorHAnsi"/>
          <w:sz w:val="16"/>
        </w:rPr>
        <w:t xml:space="preserve"> against US support for rebels in Nicaragua. “With these stands, </w:t>
      </w:r>
      <w:r w:rsidRPr="007755B7">
        <w:rPr>
          <w:rFonts w:asciiTheme="majorHAnsi" w:hAnsiTheme="majorHAnsi" w:cstheme="majorHAnsi"/>
          <w:highlight w:val="cyan"/>
          <w:u w:val="single"/>
        </w:rPr>
        <w:t xml:space="preserve">both </w:t>
      </w:r>
      <w:r w:rsidRPr="007755B7">
        <w:rPr>
          <w:rStyle w:val="Emphasis"/>
          <w:rFonts w:asciiTheme="majorHAnsi" w:hAnsiTheme="majorHAnsi" w:cstheme="majorHAnsi"/>
          <w:highlight w:val="cyan"/>
        </w:rPr>
        <w:t>China and the U</w:t>
      </w:r>
      <w:r w:rsidRPr="00F31016">
        <w:rPr>
          <w:rStyle w:val="Emphasis"/>
          <w:rFonts w:asciiTheme="majorHAnsi" w:hAnsiTheme="majorHAnsi" w:cstheme="majorHAnsi"/>
        </w:rPr>
        <w:t xml:space="preserve">nited </w:t>
      </w:r>
      <w:r w:rsidRPr="007755B7">
        <w:rPr>
          <w:rStyle w:val="Emphasis"/>
          <w:rFonts w:asciiTheme="majorHAnsi" w:hAnsiTheme="majorHAnsi" w:cstheme="majorHAnsi"/>
          <w:highlight w:val="cyan"/>
        </w:rPr>
        <w:t>S</w:t>
      </w:r>
      <w:r w:rsidRPr="00F31016">
        <w:rPr>
          <w:rStyle w:val="Emphasis"/>
          <w:rFonts w:asciiTheme="majorHAnsi" w:hAnsiTheme="majorHAnsi" w:cstheme="majorHAnsi"/>
        </w:rPr>
        <w:t>tates</w:t>
      </w:r>
      <w:r w:rsidRPr="00F31016">
        <w:rPr>
          <w:rFonts w:asciiTheme="majorHAnsi" w:hAnsiTheme="majorHAnsi" w:cstheme="majorHAnsi"/>
          <w:u w:val="single"/>
        </w:rPr>
        <w:t xml:space="preserve"> </w:t>
      </w:r>
      <w:r w:rsidRPr="007755B7">
        <w:rPr>
          <w:rFonts w:asciiTheme="majorHAnsi" w:hAnsiTheme="majorHAnsi" w:cstheme="majorHAnsi"/>
          <w:highlight w:val="cyan"/>
          <w:u w:val="single"/>
        </w:rPr>
        <w:t>weakened</w:t>
      </w:r>
      <w:r w:rsidRPr="00F31016">
        <w:rPr>
          <w:rFonts w:asciiTheme="majorHAnsi" w:hAnsiTheme="majorHAnsi" w:cstheme="majorHAnsi"/>
          <w:u w:val="single"/>
        </w:rPr>
        <w:t xml:space="preserve"> a </w:t>
      </w:r>
      <w:r w:rsidRPr="00F31016">
        <w:rPr>
          <w:rStyle w:val="Emphasis"/>
          <w:rFonts w:asciiTheme="majorHAnsi" w:hAnsiTheme="majorHAnsi" w:cstheme="majorHAnsi"/>
        </w:rPr>
        <w:t>crucial element</w:t>
      </w:r>
      <w:r w:rsidRPr="00F31016">
        <w:rPr>
          <w:rFonts w:asciiTheme="majorHAnsi" w:hAnsiTheme="majorHAnsi" w:cstheme="majorHAnsi"/>
          <w:u w:val="single"/>
        </w:rPr>
        <w:t xml:space="preserve"> of </w:t>
      </w:r>
      <w:r w:rsidRPr="007755B7">
        <w:rPr>
          <w:rFonts w:asciiTheme="majorHAnsi" w:hAnsiTheme="majorHAnsi" w:cstheme="majorHAnsi"/>
          <w:highlight w:val="cyan"/>
          <w:u w:val="single"/>
        </w:rPr>
        <w:t>i</w:t>
      </w:r>
      <w:r w:rsidRPr="00F31016">
        <w:rPr>
          <w:rFonts w:asciiTheme="majorHAnsi" w:hAnsiTheme="majorHAnsi" w:cstheme="majorHAnsi"/>
          <w:u w:val="single"/>
        </w:rPr>
        <w:t xml:space="preserve">nternational </w:t>
      </w:r>
      <w:r w:rsidRPr="007755B7">
        <w:rPr>
          <w:rFonts w:asciiTheme="majorHAnsi" w:hAnsiTheme="majorHAnsi" w:cstheme="majorHAnsi"/>
          <w:highlight w:val="cyan"/>
          <w:u w:val="single"/>
        </w:rPr>
        <w:t>law</w:t>
      </w:r>
      <w:r w:rsidRPr="00F31016">
        <w:rPr>
          <w:rFonts w:asciiTheme="majorHAnsi" w:hAnsiTheme="majorHAnsi" w:cstheme="majorHAnsi"/>
          <w:sz w:val="16"/>
        </w:rPr>
        <w:t xml:space="preserve"> – </w:t>
      </w:r>
      <w:r w:rsidRPr="00F31016">
        <w:rPr>
          <w:rStyle w:val="Emphasis"/>
          <w:rFonts w:asciiTheme="majorHAnsi" w:hAnsiTheme="majorHAnsi" w:cstheme="majorHAnsi"/>
        </w:rPr>
        <w:t xml:space="preserve">consent and </w:t>
      </w:r>
      <w:r w:rsidRPr="007755B7">
        <w:rPr>
          <w:rStyle w:val="Emphasis"/>
          <w:rFonts w:asciiTheme="majorHAnsi" w:hAnsiTheme="majorHAnsi" w:cstheme="majorHAnsi"/>
          <w:highlight w:val="cyan"/>
        </w:rPr>
        <w:t>recognition by all parties</w:t>
      </w:r>
      <w:r w:rsidRPr="00F31016">
        <w:rPr>
          <w:rFonts w:asciiTheme="majorHAnsi" w:hAnsiTheme="majorHAnsi" w:cstheme="majorHAnsi"/>
          <w:sz w:val="16"/>
        </w:rPr>
        <w:t xml:space="preserve">,” writes journalist Humphrey Hawksley for YaleGlobal Online. </w:t>
      </w:r>
      <w:r w:rsidRPr="007755B7">
        <w:rPr>
          <w:rFonts w:asciiTheme="majorHAnsi" w:hAnsiTheme="majorHAnsi" w:cstheme="majorHAnsi"/>
          <w:highlight w:val="cyan"/>
          <w:u w:val="single"/>
        </w:rPr>
        <w:t>Disregard</w:t>
      </w:r>
      <w:r w:rsidRPr="00F31016">
        <w:rPr>
          <w:rFonts w:asciiTheme="majorHAnsi" w:hAnsiTheme="majorHAnsi" w:cstheme="majorHAnsi"/>
          <w:u w:val="single"/>
        </w:rPr>
        <w:t xml:space="preserve"> for the rule of law </w:t>
      </w:r>
      <w:r w:rsidRPr="007755B7">
        <w:rPr>
          <w:rStyle w:val="Emphasis"/>
          <w:rFonts w:asciiTheme="majorHAnsi" w:hAnsiTheme="majorHAnsi" w:cstheme="majorHAnsi"/>
          <w:highlight w:val="cyan"/>
        </w:rPr>
        <w:t>weakens the legal system</w:t>
      </w:r>
      <w:r w:rsidRPr="00F31016">
        <w:rPr>
          <w:rFonts w:asciiTheme="majorHAnsi" w:hAnsiTheme="majorHAnsi" w:cstheme="majorHAnsi"/>
          <w:u w:val="single"/>
        </w:rPr>
        <w:t xml:space="preserve"> for all.</w:t>
      </w:r>
      <w:r w:rsidRPr="00F31016">
        <w:rPr>
          <w:rFonts w:asciiTheme="majorHAnsi" w:hAnsiTheme="majorHAnsi" w:cstheme="majorHAnsi"/>
          <w:sz w:val="16"/>
        </w:rPr>
        <w:t xml:space="preserve"> </w:t>
      </w:r>
      <w:r w:rsidRPr="007755B7">
        <w:rPr>
          <w:rFonts w:asciiTheme="majorHAnsi" w:hAnsiTheme="majorHAnsi" w:cstheme="majorHAnsi"/>
          <w:highlight w:val="cyan"/>
          <w:u w:val="single"/>
        </w:rPr>
        <w:t xml:space="preserve">Hawksley offers </w:t>
      </w:r>
      <w:r w:rsidRPr="00F31016">
        <w:rPr>
          <w:rFonts w:asciiTheme="majorHAnsi" w:hAnsiTheme="majorHAnsi" w:cstheme="majorHAnsi"/>
          <w:u w:val="single"/>
        </w:rPr>
        <w:t xml:space="preserve">two </w:t>
      </w:r>
      <w:r w:rsidRPr="007755B7">
        <w:rPr>
          <w:rFonts w:asciiTheme="majorHAnsi" w:hAnsiTheme="majorHAnsi" w:cstheme="majorHAnsi"/>
          <w:highlight w:val="cyan"/>
          <w:u w:val="single"/>
        </w:rPr>
        <w:t>recommendation</w:t>
      </w:r>
      <w:r w:rsidRPr="00F31016">
        <w:rPr>
          <w:rFonts w:asciiTheme="majorHAnsi" w:hAnsiTheme="majorHAnsi" w:cstheme="majorHAnsi"/>
          <w:u w:val="single"/>
        </w:rPr>
        <w:t xml:space="preserve">s </w:t>
      </w:r>
      <w:r w:rsidRPr="007755B7">
        <w:rPr>
          <w:rFonts w:asciiTheme="majorHAnsi" w:hAnsiTheme="majorHAnsi" w:cstheme="majorHAnsi"/>
          <w:highlight w:val="cyan"/>
          <w:u w:val="single"/>
        </w:rPr>
        <w:t xml:space="preserve">for renewing </w:t>
      </w:r>
      <w:r w:rsidRPr="00F31016">
        <w:rPr>
          <w:rStyle w:val="Emphasis"/>
          <w:rFonts w:asciiTheme="majorHAnsi" w:hAnsiTheme="majorHAnsi" w:cstheme="majorHAnsi"/>
        </w:rPr>
        <w:t xml:space="preserve">respect for </w:t>
      </w:r>
      <w:r w:rsidRPr="007755B7">
        <w:rPr>
          <w:rStyle w:val="Emphasis"/>
          <w:rFonts w:asciiTheme="majorHAnsi" w:hAnsiTheme="majorHAnsi" w:cstheme="majorHAnsi"/>
          <w:highlight w:val="cyan"/>
        </w:rPr>
        <w:t>international law</w:t>
      </w:r>
      <w:r w:rsidRPr="00F31016">
        <w:rPr>
          <w:rFonts w:asciiTheme="majorHAnsi" w:hAnsiTheme="majorHAnsi" w:cstheme="majorHAnsi"/>
          <w:sz w:val="16"/>
        </w:rPr>
        <w:t xml:space="preserve">: </w:t>
      </w:r>
      <w:r w:rsidRPr="007755B7">
        <w:rPr>
          <w:rFonts w:asciiTheme="majorHAnsi" w:hAnsiTheme="majorHAnsi" w:cstheme="majorHAnsi"/>
          <w:highlight w:val="cyan"/>
          <w:u w:val="single"/>
        </w:rPr>
        <w:t>intuitional</w:t>
      </w:r>
      <w:r w:rsidRPr="00F31016">
        <w:rPr>
          <w:rFonts w:asciiTheme="majorHAnsi" w:hAnsiTheme="majorHAnsi" w:cstheme="majorHAnsi"/>
          <w:u w:val="single"/>
        </w:rPr>
        <w:t xml:space="preserve"> </w:t>
      </w:r>
      <w:r w:rsidRPr="007755B7">
        <w:rPr>
          <w:rFonts w:asciiTheme="majorHAnsi" w:hAnsiTheme="majorHAnsi" w:cstheme="majorHAnsi"/>
          <w:highlight w:val="cyan"/>
          <w:u w:val="single"/>
        </w:rPr>
        <w:t>overhaul</w:t>
      </w:r>
      <w:r w:rsidRPr="00F31016">
        <w:rPr>
          <w:rFonts w:asciiTheme="majorHAnsi" w:hAnsiTheme="majorHAnsi" w:cstheme="majorHAnsi"/>
          <w:sz w:val="16"/>
        </w:rPr>
        <w:t xml:space="preserve"> </w:t>
      </w:r>
      <w:r w:rsidRPr="007755B7">
        <w:rPr>
          <w:rFonts w:asciiTheme="majorHAnsi" w:hAnsiTheme="majorHAnsi" w:cstheme="majorHAnsi"/>
          <w:highlight w:val="cyan"/>
          <w:u w:val="single"/>
        </w:rPr>
        <w:t>so</w:t>
      </w:r>
      <w:r w:rsidRPr="00F31016">
        <w:rPr>
          <w:rFonts w:asciiTheme="majorHAnsi" w:hAnsiTheme="majorHAnsi" w:cstheme="majorHAnsi"/>
          <w:u w:val="single"/>
        </w:rPr>
        <w:t xml:space="preserve"> that </w:t>
      </w:r>
      <w:r w:rsidRPr="00F31016">
        <w:rPr>
          <w:rFonts w:asciiTheme="majorHAnsi" w:hAnsiTheme="majorHAnsi" w:cstheme="majorHAnsi"/>
          <w:sz w:val="16"/>
        </w:rPr>
        <w:t xml:space="preserve">the </w:t>
      </w:r>
      <w:r w:rsidRPr="00F31016">
        <w:rPr>
          <w:rFonts w:asciiTheme="majorHAnsi" w:hAnsiTheme="majorHAnsi" w:cstheme="majorHAnsi"/>
          <w:u w:val="single"/>
        </w:rPr>
        <w:t xml:space="preserve">all </w:t>
      </w:r>
      <w:r w:rsidRPr="007755B7">
        <w:rPr>
          <w:rFonts w:asciiTheme="majorHAnsi" w:hAnsiTheme="majorHAnsi" w:cstheme="majorHAnsi"/>
          <w:highlight w:val="cyan"/>
          <w:u w:val="single"/>
        </w:rPr>
        <w:t xml:space="preserve">parties </w:t>
      </w:r>
      <w:r w:rsidRPr="007755B7">
        <w:rPr>
          <w:rStyle w:val="Emphasis"/>
          <w:rFonts w:asciiTheme="majorHAnsi" w:hAnsiTheme="majorHAnsi" w:cstheme="majorHAnsi"/>
          <w:highlight w:val="cyan"/>
        </w:rPr>
        <w:t>recognize the courts</w:t>
      </w:r>
      <w:r w:rsidRPr="00F31016">
        <w:rPr>
          <w:rFonts w:asciiTheme="majorHAnsi" w:hAnsiTheme="majorHAnsi" w:cstheme="majorHAnsi"/>
          <w:u w:val="single"/>
        </w:rPr>
        <w:t xml:space="preserve">, rejecting decisions </w:t>
      </w:r>
      <w:r w:rsidRPr="00F31016">
        <w:rPr>
          <w:rStyle w:val="Emphasis"/>
          <w:rFonts w:asciiTheme="majorHAnsi" w:hAnsiTheme="majorHAnsi" w:cstheme="majorHAnsi"/>
        </w:rPr>
        <w:t>only as last resort</w:t>
      </w:r>
      <w:r w:rsidRPr="00F31016">
        <w:rPr>
          <w:rFonts w:asciiTheme="majorHAnsi" w:hAnsiTheme="majorHAnsi" w:cstheme="majorHAnsi"/>
          <w:sz w:val="16"/>
        </w:rPr>
        <w:t xml:space="preserve">, and governments accepting the concept, taking a long-term view on balance of power even when rulings go against short-term strategic interests. Reforms may be too late as China organizes its own parallel systems for legal reviews and global governance, Hawksley notes, but international law, if respected, remains a mechanism for ensuring peace. – YaleGlobal </w:t>
      </w:r>
      <w:r w:rsidRPr="00F31016">
        <w:rPr>
          <w:rFonts w:asciiTheme="majorHAnsi" w:hAnsiTheme="majorHAnsi" w:cstheme="majorHAnsi"/>
          <w:sz w:val="16"/>
          <w:szCs w:val="16"/>
        </w:rPr>
        <w:t xml:space="preserve">LONDON: Flutter over the surprise visit to China by Philippines President Rodrigo Duterte may soon fade. But his abrupt and public dismissal of the United States in favor of China has weakened the argument that international rule of law could underpin a changing world order. The issue in question was the long-running dispute between China and the Philippines over sovereignty of Scarborough Shoal, situated 800 kilometers southeast of China and 160 kilometers west of the Philippines mainland, well inside the United Nations–defined Philippines Exclusive Economic Zone. Despite a court ruling and Duterte’s cap in hand during his October mission to Beijing, Philippine fishing vessels still only enter the waters around Scarborough Shoal at China’s mercy. The dispute erupted in April 2012, when China sent ships to expel Filipino fishing crews and took control of the area. The standoff became a symbol of Beijing’s policy to lay claim to 90 percent of the South China Sea where where it continues to build military outposts on remote reefs and artificially created islands in waters claimed by other nations. Lacking military, diplomatic or economic muscle, the Philippines turned to the rule of law and the Permanent Court of Arbitration in the Hague. A panel of maritime judges ruled China’s claim to Scarborough Shoal invalid in July this year. China refused to recognize the tribunal from the start and declared the decision “null and void,” highlighting the complex balance in the current world order between national power and the rule of law. Beijing’s response mirrored a 1986 US response to Nicaragua’s challenge in the International Court of Justice. The court ruled against the United States for mining Nicaragua’s harbors and supporting right-wing Contra rebels. The United States claimed the court had no jurisdiction. China’s response on the South China Sea ruling mirrors a 1986 US response.With these stands, both China and the United States weakened a crucial element of international law – consent and recognition by all parties. </w:t>
      </w:r>
      <w:r w:rsidRPr="007755B7">
        <w:rPr>
          <w:rFonts w:asciiTheme="majorHAnsi" w:hAnsiTheme="majorHAnsi" w:cstheme="majorHAnsi"/>
          <w:highlight w:val="cyan"/>
          <w:u w:val="single"/>
        </w:rPr>
        <w:t xml:space="preserve">The Western </w:t>
      </w:r>
      <w:r w:rsidRPr="007755B7">
        <w:rPr>
          <w:rStyle w:val="Emphasis"/>
          <w:rFonts w:asciiTheme="majorHAnsi" w:hAnsiTheme="majorHAnsi" w:cstheme="majorHAnsi"/>
          <w:highlight w:val="cyan"/>
        </w:rPr>
        <w:t>liberal democratic system</w:t>
      </w:r>
      <w:r w:rsidRPr="007755B7">
        <w:rPr>
          <w:rFonts w:asciiTheme="majorHAnsi" w:hAnsiTheme="majorHAnsi" w:cstheme="majorHAnsi"/>
          <w:highlight w:val="cyan"/>
          <w:u w:val="single"/>
        </w:rPr>
        <w:t xml:space="preserve"> is </w:t>
      </w:r>
      <w:r w:rsidRPr="007755B7">
        <w:rPr>
          <w:rStyle w:val="Emphasis"/>
          <w:rFonts w:asciiTheme="majorHAnsi" w:hAnsiTheme="majorHAnsi" w:cstheme="majorHAnsi"/>
          <w:highlight w:val="cyan"/>
        </w:rPr>
        <w:t>being challenged</w:t>
      </w:r>
      <w:r w:rsidRPr="00F31016">
        <w:rPr>
          <w:rFonts w:asciiTheme="majorHAnsi" w:hAnsiTheme="majorHAnsi" w:cstheme="majorHAnsi"/>
          <w:sz w:val="16"/>
        </w:rPr>
        <w:t xml:space="preserve">, </w:t>
      </w:r>
      <w:r w:rsidRPr="007755B7">
        <w:rPr>
          <w:rFonts w:asciiTheme="majorHAnsi" w:hAnsiTheme="majorHAnsi" w:cstheme="majorHAnsi"/>
          <w:highlight w:val="cyan"/>
          <w:u w:val="single"/>
        </w:rPr>
        <w:t>and confrontations</w:t>
      </w:r>
      <w:r w:rsidRPr="00F31016">
        <w:rPr>
          <w:rFonts w:asciiTheme="majorHAnsi" w:hAnsiTheme="majorHAnsi" w:cstheme="majorHAnsi"/>
          <w:u w:val="single"/>
        </w:rPr>
        <w:t xml:space="preserve"> in Asia and Europe</w:t>
      </w:r>
      <w:r w:rsidRPr="00F31016">
        <w:rPr>
          <w:rFonts w:asciiTheme="majorHAnsi" w:hAnsiTheme="majorHAnsi" w:cstheme="majorHAnsi"/>
          <w:sz w:val="16"/>
        </w:rPr>
        <w:t xml:space="preserve">, as in Crimea and Ukraine, </w:t>
      </w:r>
      <w:r w:rsidRPr="007755B7">
        <w:rPr>
          <w:rFonts w:asciiTheme="majorHAnsi" w:hAnsiTheme="majorHAnsi" w:cstheme="majorHAnsi"/>
          <w:highlight w:val="cyan"/>
          <w:u w:val="single"/>
        </w:rPr>
        <w:t>replicate</w:t>
      </w:r>
      <w:r w:rsidRPr="00F31016">
        <w:rPr>
          <w:rFonts w:asciiTheme="majorHAnsi" w:hAnsiTheme="majorHAnsi" w:cstheme="majorHAnsi"/>
          <w:u w:val="single"/>
        </w:rPr>
        <w:t xml:space="preserve"> the </w:t>
      </w:r>
      <w:r w:rsidRPr="00F31016">
        <w:rPr>
          <w:rStyle w:val="Emphasis"/>
          <w:rFonts w:asciiTheme="majorHAnsi" w:hAnsiTheme="majorHAnsi" w:cstheme="majorHAnsi"/>
        </w:rPr>
        <w:t>lead-up</w:t>
      </w:r>
      <w:r w:rsidRPr="00F31016">
        <w:rPr>
          <w:rFonts w:asciiTheme="majorHAnsi" w:hAnsiTheme="majorHAnsi" w:cstheme="majorHAnsi"/>
          <w:u w:val="single"/>
        </w:rPr>
        <w:t xml:space="preserve"> to </w:t>
      </w:r>
      <w:r w:rsidRPr="007755B7">
        <w:rPr>
          <w:rFonts w:asciiTheme="majorHAnsi" w:hAnsiTheme="majorHAnsi" w:cstheme="majorHAnsi"/>
          <w:highlight w:val="cyan"/>
          <w:u w:val="single"/>
        </w:rPr>
        <w:t>the</w:t>
      </w:r>
      <w:r w:rsidRPr="00F31016">
        <w:rPr>
          <w:rFonts w:asciiTheme="majorHAnsi" w:hAnsiTheme="majorHAnsi" w:cstheme="majorHAnsi"/>
          <w:u w:val="single"/>
        </w:rPr>
        <w:t xml:space="preserve"> </w:t>
      </w:r>
      <w:r w:rsidRPr="00F31016">
        <w:rPr>
          <w:rStyle w:val="Emphasis"/>
          <w:rFonts w:asciiTheme="majorHAnsi" w:hAnsiTheme="majorHAnsi" w:cstheme="majorHAnsi"/>
        </w:rPr>
        <w:t>global conflicts</w:t>
      </w:r>
      <w:r w:rsidRPr="00F31016">
        <w:rPr>
          <w:rFonts w:asciiTheme="majorHAnsi" w:hAnsiTheme="majorHAnsi" w:cstheme="majorHAnsi"/>
          <w:u w:val="single"/>
        </w:rPr>
        <w:t xml:space="preserve"> of </w:t>
      </w:r>
      <w:r w:rsidRPr="00F31016">
        <w:rPr>
          <w:rStyle w:val="Emphasis"/>
          <w:rFonts w:asciiTheme="majorHAnsi" w:hAnsiTheme="majorHAnsi" w:cstheme="majorHAnsi"/>
        </w:rPr>
        <w:t xml:space="preserve">last century’s </w:t>
      </w:r>
      <w:r w:rsidRPr="007755B7">
        <w:rPr>
          <w:rStyle w:val="Emphasis"/>
          <w:rFonts w:asciiTheme="majorHAnsi" w:hAnsiTheme="majorHAnsi" w:cstheme="majorHAnsi"/>
          <w:highlight w:val="cyan"/>
        </w:rPr>
        <w:t>Cold Wa</w:t>
      </w:r>
      <w:r w:rsidRPr="00F31016">
        <w:rPr>
          <w:rStyle w:val="Emphasis"/>
          <w:rFonts w:asciiTheme="majorHAnsi" w:hAnsiTheme="majorHAnsi" w:cstheme="majorHAnsi"/>
        </w:rPr>
        <w:t>r</w:t>
      </w:r>
      <w:r w:rsidRPr="00F31016">
        <w:rPr>
          <w:rFonts w:asciiTheme="majorHAnsi" w:hAnsiTheme="majorHAnsi" w:cstheme="majorHAnsi"/>
          <w:sz w:val="16"/>
        </w:rPr>
        <w:t xml:space="preserve">. As </w:t>
      </w:r>
      <w:r w:rsidRPr="00F31016">
        <w:rPr>
          <w:rFonts w:asciiTheme="majorHAnsi" w:hAnsiTheme="majorHAnsi" w:cstheme="majorHAnsi"/>
          <w:u w:val="single"/>
        </w:rPr>
        <w:t xml:space="preserve">Nicaragua and Central America </w:t>
      </w:r>
      <w:r w:rsidRPr="00F31016">
        <w:rPr>
          <w:rStyle w:val="Emphasis"/>
          <w:rFonts w:asciiTheme="majorHAnsi" w:hAnsiTheme="majorHAnsi" w:cstheme="majorHAnsi"/>
        </w:rPr>
        <w:t>were a flashpoint</w:t>
      </w:r>
      <w:r w:rsidRPr="00F31016">
        <w:rPr>
          <w:rFonts w:asciiTheme="majorHAnsi" w:hAnsiTheme="majorHAnsi" w:cstheme="majorHAnsi"/>
          <w:u w:val="single"/>
        </w:rPr>
        <w:t xml:space="preserve"> in the 1980s</w:t>
      </w:r>
      <w:r w:rsidRPr="00F31016">
        <w:rPr>
          <w:rFonts w:asciiTheme="majorHAnsi" w:hAnsiTheme="majorHAnsi" w:cstheme="majorHAnsi"/>
          <w:sz w:val="16"/>
        </w:rPr>
        <w:t xml:space="preserve">, so Scarborough Shoal and South China Sea are one now. </w:t>
      </w:r>
      <w:r w:rsidRPr="00F31016">
        <w:rPr>
          <w:rFonts w:asciiTheme="majorHAnsi" w:hAnsiTheme="majorHAnsi" w:cstheme="majorHAnsi"/>
          <w:u w:val="single"/>
        </w:rPr>
        <w:t xml:space="preserve">Other </w:t>
      </w:r>
      <w:r w:rsidRPr="007755B7">
        <w:rPr>
          <w:rFonts w:asciiTheme="majorHAnsi" w:hAnsiTheme="majorHAnsi" w:cstheme="majorHAnsi"/>
          <w:highlight w:val="cyan"/>
          <w:u w:val="single"/>
        </w:rPr>
        <w:t xml:space="preserve">flashpoints are likely to emerge as </w:t>
      </w:r>
      <w:r w:rsidRPr="007755B7">
        <w:rPr>
          <w:rStyle w:val="Emphasis"/>
          <w:rFonts w:asciiTheme="majorHAnsi" w:hAnsiTheme="majorHAnsi" w:cstheme="majorHAnsi"/>
          <w:highlight w:val="cyan"/>
        </w:rPr>
        <w:t>China and Russia</w:t>
      </w:r>
      <w:r w:rsidRPr="00F31016">
        <w:rPr>
          <w:rFonts w:asciiTheme="majorHAnsi" w:hAnsiTheme="majorHAnsi" w:cstheme="majorHAnsi"/>
          <w:u w:val="single"/>
        </w:rPr>
        <w:t xml:space="preserve"> push to </w:t>
      </w:r>
      <w:r w:rsidRPr="007755B7">
        <w:rPr>
          <w:rStyle w:val="Emphasis"/>
          <w:rFonts w:asciiTheme="majorHAnsi" w:hAnsiTheme="majorHAnsi" w:cstheme="majorHAnsi"/>
          <w:highlight w:val="cyan"/>
        </w:rPr>
        <w:t>expand</w:t>
      </w:r>
      <w:r w:rsidRPr="00F31016">
        <w:rPr>
          <w:rStyle w:val="Emphasis"/>
          <w:rFonts w:asciiTheme="majorHAnsi" w:hAnsiTheme="majorHAnsi" w:cstheme="majorHAnsi"/>
        </w:rPr>
        <w:t xml:space="preserve"> influence</w:t>
      </w:r>
      <w:r w:rsidRPr="00F31016">
        <w:rPr>
          <w:rFonts w:asciiTheme="majorHAnsi" w:hAnsiTheme="majorHAnsi" w:cstheme="majorHAnsi"/>
          <w:u w:val="single"/>
        </w:rPr>
        <w:t xml:space="preserve">. Western </w:t>
      </w:r>
      <w:r w:rsidRPr="007755B7">
        <w:rPr>
          <w:rFonts w:asciiTheme="majorHAnsi" w:hAnsiTheme="majorHAnsi" w:cstheme="majorHAnsi"/>
          <w:highlight w:val="cyan"/>
          <w:u w:val="single"/>
        </w:rPr>
        <w:t xml:space="preserve">democracies being challenged by </w:t>
      </w:r>
      <w:r w:rsidRPr="007755B7">
        <w:rPr>
          <w:rStyle w:val="Emphasis"/>
          <w:rFonts w:asciiTheme="majorHAnsi" w:hAnsiTheme="majorHAnsi" w:cstheme="majorHAnsi"/>
          <w:highlight w:val="cyan"/>
        </w:rPr>
        <w:t>rising powers</w:t>
      </w:r>
      <w:r w:rsidRPr="007755B7">
        <w:rPr>
          <w:rFonts w:asciiTheme="majorHAnsi" w:hAnsiTheme="majorHAnsi" w:cstheme="majorHAnsi"/>
          <w:highlight w:val="cyan"/>
          <w:u w:val="single"/>
        </w:rPr>
        <w:t xml:space="preserve"> have a </w:t>
      </w:r>
      <w:r w:rsidRPr="007755B7">
        <w:rPr>
          <w:rStyle w:val="Emphasis"/>
          <w:rFonts w:asciiTheme="majorHAnsi" w:hAnsiTheme="majorHAnsi" w:cstheme="majorHAnsi"/>
          <w:highlight w:val="cyan"/>
        </w:rPr>
        <w:t>troubled history</w:t>
      </w:r>
      <w:r w:rsidRPr="00F31016">
        <w:rPr>
          <w:rFonts w:asciiTheme="majorHAnsi" w:hAnsiTheme="majorHAnsi" w:cstheme="majorHAnsi"/>
          <w:sz w:val="16"/>
        </w:rPr>
        <w:t xml:space="preserve">. </w:t>
      </w:r>
      <w:r w:rsidRPr="007755B7">
        <w:rPr>
          <w:rFonts w:asciiTheme="majorHAnsi" w:hAnsiTheme="majorHAnsi" w:cstheme="majorHAnsi"/>
          <w:highlight w:val="cyan"/>
          <w:u w:val="single"/>
        </w:rPr>
        <w:t>The</w:t>
      </w:r>
      <w:r w:rsidRPr="00F31016">
        <w:rPr>
          <w:rFonts w:asciiTheme="majorHAnsi" w:hAnsiTheme="majorHAnsi" w:cstheme="majorHAnsi"/>
          <w:u w:val="single"/>
        </w:rPr>
        <w:t xml:space="preserve"> </w:t>
      </w:r>
      <w:r w:rsidRPr="00F31016">
        <w:rPr>
          <w:rStyle w:val="Emphasis"/>
          <w:rFonts w:asciiTheme="majorHAnsi" w:hAnsiTheme="majorHAnsi" w:cstheme="majorHAnsi"/>
        </w:rPr>
        <w:t xml:space="preserve">1930s </w:t>
      </w:r>
      <w:r w:rsidRPr="007755B7">
        <w:rPr>
          <w:rStyle w:val="Emphasis"/>
          <w:rFonts w:asciiTheme="majorHAnsi" w:hAnsiTheme="majorHAnsi" w:cstheme="majorHAnsi"/>
          <w:highlight w:val="cyan"/>
        </w:rPr>
        <w:t>rise of Germany</w:t>
      </w:r>
      <w:r w:rsidRPr="00F31016">
        <w:rPr>
          <w:rStyle w:val="Emphasis"/>
          <w:rFonts w:asciiTheme="majorHAnsi" w:hAnsiTheme="majorHAnsi" w:cstheme="majorHAnsi"/>
        </w:rPr>
        <w:t xml:space="preserve"> and Japan</w:t>
      </w:r>
      <w:r w:rsidRPr="00F31016">
        <w:rPr>
          <w:rFonts w:asciiTheme="majorHAnsi" w:hAnsiTheme="majorHAnsi" w:cstheme="majorHAnsi"/>
          <w:u w:val="single"/>
        </w:rPr>
        <w:t xml:space="preserve">; the </w:t>
      </w:r>
      <w:r w:rsidRPr="00F31016">
        <w:rPr>
          <w:rStyle w:val="Emphasis"/>
          <w:rFonts w:asciiTheme="majorHAnsi" w:hAnsiTheme="majorHAnsi" w:cstheme="majorHAnsi"/>
        </w:rPr>
        <w:t>Cold War’s proxy theaters</w:t>
      </w:r>
      <w:r w:rsidRPr="00F31016">
        <w:rPr>
          <w:rFonts w:asciiTheme="majorHAnsi" w:hAnsiTheme="majorHAnsi" w:cstheme="majorHAnsi"/>
          <w:u w:val="single"/>
        </w:rPr>
        <w:t xml:space="preserve"> in Vietnam</w:t>
      </w:r>
      <w:r w:rsidRPr="00F31016">
        <w:rPr>
          <w:rFonts w:asciiTheme="majorHAnsi" w:hAnsiTheme="majorHAnsi" w:cstheme="majorHAnsi"/>
          <w:sz w:val="16"/>
        </w:rPr>
        <w:t xml:space="preserve">, Nicaragua and elsewhere; </w:t>
      </w:r>
      <w:r w:rsidRPr="007755B7">
        <w:rPr>
          <w:rFonts w:asciiTheme="majorHAnsi" w:hAnsiTheme="majorHAnsi" w:cstheme="majorHAnsi"/>
          <w:highlight w:val="cyan"/>
          <w:u w:val="single"/>
        </w:rPr>
        <w:t>and the</w:t>
      </w:r>
      <w:r w:rsidRPr="00F31016">
        <w:rPr>
          <w:rFonts w:asciiTheme="majorHAnsi" w:hAnsiTheme="majorHAnsi" w:cstheme="majorHAnsi"/>
          <w:u w:val="single"/>
        </w:rPr>
        <w:t xml:space="preserve"> current </w:t>
      </w:r>
      <w:r w:rsidRPr="007755B7">
        <w:rPr>
          <w:rStyle w:val="Emphasis"/>
          <w:rFonts w:asciiTheme="majorHAnsi" w:hAnsiTheme="majorHAnsi" w:cstheme="majorHAnsi"/>
          <w:highlight w:val="cyan"/>
        </w:rPr>
        <w:t>US-Russian deadlock over Syria</w:t>
      </w:r>
      <w:r w:rsidRPr="00F31016">
        <w:rPr>
          <w:rFonts w:asciiTheme="majorHAnsi" w:hAnsiTheme="majorHAnsi" w:cstheme="majorHAnsi"/>
          <w:u w:val="single"/>
        </w:rPr>
        <w:t xml:space="preserve"> </w:t>
      </w:r>
      <w:r w:rsidRPr="00F31016">
        <w:rPr>
          <w:rFonts w:asciiTheme="majorHAnsi" w:hAnsiTheme="majorHAnsi" w:cstheme="majorHAnsi"/>
          <w:sz w:val="16"/>
        </w:rPr>
        <w:t>are evidence that far more thought must be given in the deployment of international law as a mechanism for keeping the peace The view is supported, on the surface at least, by Russia and China who issued a joint statement in June arguing that the concept of “strategic stability” being assured through nuclear weapons was outdated and that all countries should abide by principles stipulated in the “UN Charter and international law.” Emerging power India, with its mixed loyalties, shares that view. “</w:t>
      </w:r>
      <w:r w:rsidRPr="00F31016">
        <w:rPr>
          <w:rFonts w:asciiTheme="majorHAnsi" w:hAnsiTheme="majorHAnsi" w:cstheme="majorHAnsi"/>
          <w:u w:val="single"/>
        </w:rPr>
        <w:t>The structures for</w:t>
      </w:r>
      <w:r w:rsidRPr="00F31016">
        <w:rPr>
          <w:rFonts w:asciiTheme="majorHAnsi" w:hAnsiTheme="majorHAnsi" w:cstheme="majorHAnsi"/>
          <w:sz w:val="16"/>
        </w:rPr>
        <w:t xml:space="preserve"> </w:t>
      </w:r>
      <w:r w:rsidRPr="00F31016">
        <w:rPr>
          <w:rStyle w:val="Emphasis"/>
          <w:rFonts w:asciiTheme="majorHAnsi" w:hAnsiTheme="majorHAnsi" w:cstheme="majorHAnsi"/>
        </w:rPr>
        <w:t>international peace and security</w:t>
      </w:r>
      <w:r w:rsidRPr="00F31016">
        <w:rPr>
          <w:rFonts w:asciiTheme="majorHAnsi" w:hAnsiTheme="majorHAnsi" w:cstheme="majorHAnsi"/>
          <w:u w:val="single"/>
        </w:rPr>
        <w:t xml:space="preserve"> are being tested </w:t>
      </w:r>
      <w:r w:rsidRPr="00F31016">
        <w:rPr>
          <w:rStyle w:val="Emphasis"/>
          <w:rFonts w:asciiTheme="majorHAnsi" w:hAnsiTheme="majorHAnsi" w:cstheme="majorHAnsi"/>
        </w:rPr>
        <w:t>as never before</w:t>
      </w:r>
      <w:r w:rsidRPr="00F31016">
        <w:rPr>
          <w:rFonts w:asciiTheme="majorHAnsi" w:hAnsiTheme="majorHAnsi" w:cstheme="majorHAnsi"/>
          <w:sz w:val="16"/>
        </w:rPr>
        <w:t>,” says former Indian ambassador to the UN, Hardeep Singh Puri, author of Perilous Interventions: The Security Council and the Politics of Chaos. “</w:t>
      </w:r>
      <w:r w:rsidRPr="007755B7">
        <w:rPr>
          <w:rFonts w:asciiTheme="majorHAnsi" w:hAnsiTheme="majorHAnsi" w:cstheme="majorHAnsi"/>
          <w:highlight w:val="cyan"/>
          <w:u w:val="single"/>
        </w:rPr>
        <w:t xml:space="preserve">It is everyone’s interest to </w:t>
      </w:r>
      <w:r w:rsidRPr="007755B7">
        <w:rPr>
          <w:rStyle w:val="Emphasis"/>
          <w:rFonts w:asciiTheme="majorHAnsi" w:hAnsiTheme="majorHAnsi" w:cstheme="majorHAnsi"/>
          <w:highlight w:val="cyan"/>
        </w:rPr>
        <w:t xml:space="preserve">re-establish </w:t>
      </w:r>
      <w:r w:rsidRPr="00F31016">
        <w:rPr>
          <w:rStyle w:val="Emphasis"/>
          <w:rFonts w:asciiTheme="majorHAnsi" w:hAnsiTheme="majorHAnsi" w:cstheme="majorHAnsi"/>
        </w:rPr>
        <w:t xml:space="preserve">the </w:t>
      </w:r>
      <w:r w:rsidRPr="007755B7">
        <w:rPr>
          <w:rStyle w:val="Emphasis"/>
          <w:rFonts w:asciiTheme="majorHAnsi" w:hAnsiTheme="majorHAnsi" w:cstheme="majorHAnsi"/>
          <w:highlight w:val="cyan"/>
        </w:rPr>
        <w:t>authority of the Security Council</w:t>
      </w:r>
      <w:r w:rsidRPr="007755B7">
        <w:rPr>
          <w:rFonts w:asciiTheme="majorHAnsi" w:hAnsiTheme="majorHAnsi" w:cstheme="majorHAnsi"/>
          <w:highlight w:val="cyan"/>
          <w:u w:val="single"/>
        </w:rPr>
        <w:t xml:space="preserve"> and </w:t>
      </w:r>
      <w:r w:rsidRPr="007755B7">
        <w:rPr>
          <w:rStyle w:val="Emphasis"/>
          <w:rFonts w:asciiTheme="majorHAnsi" w:hAnsiTheme="majorHAnsi" w:cstheme="majorHAnsi"/>
          <w:highlight w:val="cyan"/>
        </w:rPr>
        <w:t>reassert</w:t>
      </w:r>
      <w:r w:rsidRPr="00F31016">
        <w:rPr>
          <w:rStyle w:val="Emphasis"/>
          <w:rFonts w:asciiTheme="majorHAnsi" w:hAnsiTheme="majorHAnsi" w:cstheme="majorHAnsi"/>
        </w:rPr>
        <w:t xml:space="preserve"> the </w:t>
      </w:r>
      <w:r w:rsidRPr="007755B7">
        <w:rPr>
          <w:rStyle w:val="Emphasis"/>
          <w:rFonts w:asciiTheme="majorHAnsi" w:hAnsiTheme="majorHAnsi" w:cstheme="majorHAnsi"/>
          <w:highlight w:val="cyan"/>
        </w:rPr>
        <w:t>primacy of law</w:t>
      </w:r>
      <w:r w:rsidRPr="00F31016">
        <w:rPr>
          <w:rFonts w:asciiTheme="majorHAnsi" w:hAnsiTheme="majorHAnsi" w:cstheme="majorHAnsi"/>
          <w:sz w:val="14"/>
          <w:szCs w:val="14"/>
        </w:rPr>
        <w:t>.”</w:t>
      </w:r>
    </w:p>
    <w:p w14:paraId="635ABA1E" w14:textId="77777777" w:rsidR="00BA45A1" w:rsidRPr="00F31016" w:rsidRDefault="00BA45A1" w:rsidP="00BA45A1">
      <w:pPr>
        <w:pStyle w:val="Heading4"/>
        <w:rPr>
          <w:rFonts w:asciiTheme="majorHAnsi" w:hAnsiTheme="majorHAnsi" w:cstheme="majorHAnsi"/>
        </w:rPr>
      </w:pPr>
      <w:r w:rsidRPr="00F31016">
        <w:rPr>
          <w:rFonts w:asciiTheme="majorHAnsi" w:hAnsiTheme="majorHAnsi" w:cstheme="majorHAnsi"/>
        </w:rPr>
        <w:t xml:space="preserve">Resolved means </w:t>
      </w:r>
      <w:r w:rsidRPr="00F31016">
        <w:rPr>
          <w:rFonts w:asciiTheme="majorHAnsi" w:hAnsiTheme="majorHAnsi" w:cstheme="majorHAnsi"/>
          <w:u w:val="single"/>
        </w:rPr>
        <w:t>certain</w:t>
      </w:r>
      <w:r w:rsidRPr="00F31016">
        <w:rPr>
          <w:rFonts w:asciiTheme="majorHAnsi" w:hAnsiTheme="majorHAnsi" w:cstheme="majorHAnsi"/>
        </w:rPr>
        <w:t xml:space="preserve">. </w:t>
      </w:r>
    </w:p>
    <w:p w14:paraId="2AA2EC63" w14:textId="77777777" w:rsidR="00BA45A1" w:rsidRPr="00F31016" w:rsidRDefault="00BA45A1" w:rsidP="00BA45A1">
      <w:pPr>
        <w:rPr>
          <w:rFonts w:asciiTheme="majorHAnsi" w:hAnsiTheme="majorHAnsi" w:cstheme="majorHAnsi"/>
        </w:rPr>
      </w:pPr>
      <w:r w:rsidRPr="00F31016">
        <w:rPr>
          <w:rStyle w:val="Style13ptBold"/>
          <w:rFonts w:asciiTheme="majorHAnsi" w:hAnsiTheme="majorHAnsi" w:cstheme="majorHAnsi"/>
        </w:rPr>
        <w:t>Dictionary No Date</w:t>
      </w:r>
      <w:r w:rsidRPr="00F31016">
        <w:rPr>
          <w:rFonts w:asciiTheme="majorHAnsi" w:hAnsiTheme="majorHAnsi" w:cstheme="majorHAnsi"/>
        </w:rPr>
        <w:t xml:space="preserve"> Resolved, https://www.dictionary.com/browse/resolved //AY</w:t>
      </w:r>
    </w:p>
    <w:p w14:paraId="4753637D" w14:textId="77777777" w:rsidR="00BA45A1" w:rsidRPr="00F31016" w:rsidRDefault="00BA45A1" w:rsidP="00BA45A1">
      <w:pPr>
        <w:rPr>
          <w:rFonts w:asciiTheme="majorHAnsi" w:hAnsiTheme="majorHAnsi" w:cstheme="majorHAnsi"/>
        </w:rPr>
      </w:pPr>
      <w:r w:rsidRPr="00F31016">
        <w:rPr>
          <w:rFonts w:asciiTheme="majorHAnsi" w:hAnsiTheme="majorHAnsi" w:cstheme="majorHAnsi"/>
        </w:rPr>
        <w:t>adjective</w:t>
      </w:r>
    </w:p>
    <w:p w14:paraId="651C7DDC" w14:textId="77777777" w:rsidR="00BA45A1" w:rsidRPr="00F31016" w:rsidRDefault="00BA45A1" w:rsidP="00BA45A1">
      <w:pPr>
        <w:rPr>
          <w:rFonts w:asciiTheme="majorHAnsi" w:hAnsiTheme="majorHAnsi" w:cstheme="majorHAnsi"/>
        </w:rPr>
      </w:pPr>
      <w:r w:rsidRPr="007755B7">
        <w:rPr>
          <w:rFonts w:asciiTheme="majorHAnsi" w:hAnsiTheme="majorHAnsi" w:cstheme="majorHAnsi"/>
          <w:highlight w:val="cyan"/>
        </w:rPr>
        <w:t xml:space="preserve">1 </w:t>
      </w:r>
      <w:r w:rsidRPr="007755B7">
        <w:rPr>
          <w:rStyle w:val="StyleUnderline"/>
          <w:rFonts w:asciiTheme="majorHAnsi" w:hAnsiTheme="majorHAnsi" w:cstheme="majorHAnsi"/>
          <w:highlight w:val="cyan"/>
        </w:rPr>
        <w:t>firm in purpose or intent; determined</w:t>
      </w:r>
      <w:r w:rsidRPr="007755B7">
        <w:rPr>
          <w:rFonts w:asciiTheme="majorHAnsi" w:hAnsiTheme="majorHAnsi" w:cstheme="majorHAnsi"/>
          <w:highlight w:val="cyan"/>
        </w:rPr>
        <w:t>.</w:t>
      </w:r>
    </w:p>
    <w:p w14:paraId="0F02393E" w14:textId="77777777" w:rsidR="00BA45A1" w:rsidRPr="00F31016" w:rsidRDefault="00BA45A1" w:rsidP="00BA45A1">
      <w:pPr>
        <w:rPr>
          <w:rFonts w:asciiTheme="majorHAnsi" w:hAnsiTheme="majorHAnsi" w:cstheme="majorHAnsi"/>
          <w:u w:val="single"/>
        </w:rPr>
      </w:pPr>
    </w:p>
    <w:p w14:paraId="6936A4C5" w14:textId="6473FA59" w:rsidR="00BA45A1" w:rsidRPr="00F31016" w:rsidRDefault="00BA45A1" w:rsidP="00BA45A1">
      <w:pPr>
        <w:pStyle w:val="Heading2"/>
        <w:rPr>
          <w:rFonts w:asciiTheme="majorHAnsi" w:hAnsiTheme="majorHAnsi" w:cstheme="majorHAnsi"/>
        </w:rPr>
      </w:pPr>
      <w:r w:rsidRPr="00F31016">
        <w:rPr>
          <w:rFonts w:asciiTheme="majorHAnsi" w:hAnsiTheme="majorHAnsi" w:cstheme="majorHAnsi"/>
        </w:rPr>
        <w:t>5</w:t>
      </w:r>
    </w:p>
    <w:p w14:paraId="4549290B" w14:textId="77777777" w:rsidR="00BA45A1" w:rsidRPr="00F31016" w:rsidRDefault="00BA45A1" w:rsidP="00BA45A1">
      <w:pPr>
        <w:pStyle w:val="Heading4"/>
        <w:rPr>
          <w:rFonts w:asciiTheme="majorHAnsi" w:hAnsiTheme="majorHAnsi" w:cstheme="majorHAnsi"/>
        </w:rPr>
      </w:pPr>
      <w:r w:rsidRPr="00F31016">
        <w:rPr>
          <w:rFonts w:asciiTheme="majorHAnsi" w:hAnsiTheme="majorHAnsi" w:cstheme="majorHAnsi"/>
        </w:rPr>
        <w:t>The role of the ballot is to determine whether the resolution is a true or false statement – anything else moots 7 minutes of the nc – their framing collapses since you must say it is true that a world is better than another before you adopt it.</w:t>
      </w:r>
    </w:p>
    <w:p w14:paraId="22B8741F" w14:textId="77777777" w:rsidR="00BA45A1" w:rsidRPr="00F31016" w:rsidRDefault="00BA45A1" w:rsidP="00BA45A1">
      <w:pPr>
        <w:pStyle w:val="Heading4"/>
        <w:rPr>
          <w:rFonts w:asciiTheme="majorHAnsi" w:hAnsiTheme="majorHAnsi" w:cstheme="majorHAnsi"/>
        </w:rPr>
      </w:pPr>
      <w:r w:rsidRPr="00F31016">
        <w:rPr>
          <w:rFonts w:asciiTheme="majorHAnsi" w:hAnsiTheme="majorHAnsi" w:cstheme="majorHAnsi"/>
        </w:rPr>
        <w:t>They justify substantive skews since there will always be a more correct side of the issue but we compensate for flaws in the lit.</w:t>
      </w:r>
    </w:p>
    <w:p w14:paraId="194B9D09" w14:textId="77777777" w:rsidR="00BA45A1" w:rsidRPr="00F31016" w:rsidRDefault="00BA45A1" w:rsidP="00BA45A1">
      <w:pPr>
        <w:pStyle w:val="Heading4"/>
        <w:rPr>
          <w:rFonts w:asciiTheme="majorHAnsi" w:hAnsiTheme="majorHAnsi" w:cstheme="majorHAnsi"/>
        </w:rPr>
      </w:pPr>
      <w:r w:rsidRPr="00F31016">
        <w:rPr>
          <w:rFonts w:asciiTheme="majorHAnsi" w:hAnsiTheme="majorHAnsi" w:cstheme="majorHAnsi"/>
        </w:rPr>
        <w:t>Scalar methods like comparison increases intervention – the persuasion of certain DA or advantages sway decisions – T/F binary is descriptive and technical.</w:t>
      </w:r>
    </w:p>
    <w:p w14:paraId="04D41899" w14:textId="77777777" w:rsidR="00BA45A1" w:rsidRPr="00F31016" w:rsidRDefault="00BA45A1" w:rsidP="00BA45A1">
      <w:pPr>
        <w:pStyle w:val="Heading4"/>
        <w:rPr>
          <w:rFonts w:asciiTheme="majorHAnsi" w:hAnsiTheme="majorHAnsi" w:cstheme="majorHAnsi"/>
        </w:rPr>
      </w:pPr>
      <w:r w:rsidRPr="00F31016">
        <w:rPr>
          <w:rFonts w:asciiTheme="majorHAnsi" w:hAnsiTheme="majorHAnsi" w:cstheme="majorHAnsi"/>
        </w:rPr>
        <w:t>Negate because either the aff is true meaning its bad for us to clash w/ it because it turns us into Fake News people OR it’s not meaning it’s a lie that you can’t vote on for ethics</w:t>
      </w:r>
    </w:p>
    <w:p w14:paraId="57C04D25" w14:textId="77777777" w:rsidR="00BA45A1" w:rsidRPr="00F31016" w:rsidRDefault="00BA45A1" w:rsidP="00BA45A1">
      <w:pPr>
        <w:pStyle w:val="Heading4"/>
        <w:rPr>
          <w:rFonts w:asciiTheme="majorHAnsi" w:hAnsiTheme="majorHAnsi" w:cstheme="majorHAnsi"/>
        </w:rPr>
      </w:pPr>
      <w:r w:rsidRPr="00F31016">
        <w:rPr>
          <w:rFonts w:asciiTheme="majorHAnsi" w:hAnsiTheme="majorHAnsi" w:cstheme="majorHAnsi"/>
        </w:rPr>
        <w:t>a priori's 1st – even worlds framing requires ethics that begin from a priori principles like reason or pleasure so we control the internal link to functional debates.</w:t>
      </w:r>
    </w:p>
    <w:p w14:paraId="075C5AB0" w14:textId="77777777" w:rsidR="00BA45A1" w:rsidRPr="00F31016" w:rsidRDefault="00BA45A1" w:rsidP="00BA45A1">
      <w:pPr>
        <w:pStyle w:val="Heading4"/>
        <w:rPr>
          <w:rFonts w:asciiTheme="majorHAnsi" w:hAnsiTheme="majorHAnsi" w:cstheme="majorHAnsi"/>
        </w:rPr>
      </w:pPr>
      <w:r w:rsidRPr="00F31016">
        <w:rPr>
          <w:rFonts w:asciiTheme="majorHAnsi" w:hAnsiTheme="majorHAnsi" w:cstheme="majorHAnsi"/>
        </w:rPr>
        <w:t xml:space="preserve">The ballot says vote aff or neg based on a topic – </w:t>
      </w:r>
      <w:r w:rsidRPr="00F31016">
        <w:rPr>
          <w:rFonts w:asciiTheme="majorHAnsi" w:eastAsia="Calibri" w:hAnsiTheme="majorHAnsi" w:cstheme="majorHAnsi"/>
          <w:color w:val="000000"/>
        </w:rPr>
        <w:t>five dictionaries</w:t>
      </w:r>
      <w:r w:rsidRPr="00F31016">
        <w:rPr>
          <w:rFonts w:asciiTheme="majorHAnsi" w:eastAsia="Calibri" w:hAnsiTheme="majorHAnsi" w:cstheme="majorHAnsi"/>
          <w:color w:val="000000"/>
          <w:vertAlign w:val="superscript"/>
        </w:rPr>
        <w:footnoteReference w:id="1"/>
      </w:r>
      <w:r w:rsidRPr="00F31016">
        <w:rPr>
          <w:rFonts w:asciiTheme="majorHAnsi" w:eastAsia="Calibri" w:hAnsiTheme="majorHAnsi" w:cstheme="majorHAnsi"/>
          <w:color w:val="000000"/>
        </w:rPr>
        <w:t xml:space="preserve"> define to negate as to deny the truth of and affirm</w:t>
      </w:r>
      <w:r w:rsidRPr="00F31016">
        <w:rPr>
          <w:rFonts w:asciiTheme="majorHAnsi" w:eastAsia="Calibri" w:hAnsiTheme="majorHAnsi" w:cstheme="majorHAnsi"/>
          <w:color w:val="000000"/>
          <w:vertAlign w:val="superscript"/>
        </w:rPr>
        <w:footnoteReference w:id="2"/>
      </w:r>
      <w:r w:rsidRPr="00F31016">
        <w:rPr>
          <w:rFonts w:asciiTheme="majorHAnsi" w:eastAsia="Calibri" w:hAnsiTheme="majorHAnsi" w:cstheme="majorHAnsi"/>
          <w:color w:val="000000"/>
        </w:rPr>
        <w:t xml:space="preserve"> as to prove true so </w:t>
      </w:r>
      <w:r w:rsidRPr="00F31016">
        <w:rPr>
          <w:rFonts w:asciiTheme="majorHAnsi" w:hAnsiTheme="majorHAnsi" w:cstheme="majorHAnsi"/>
        </w:rPr>
        <w:t>it's constitutive and jurisdictional. I denied the truth of the resolution by disagreeing with the aff which means I've met my burden.</w:t>
      </w:r>
    </w:p>
    <w:p w14:paraId="7D0FC808" w14:textId="77777777" w:rsidR="00BA45A1" w:rsidRPr="00F31016" w:rsidRDefault="00BA45A1" w:rsidP="00BA45A1">
      <w:pPr>
        <w:rPr>
          <w:rFonts w:asciiTheme="majorHAnsi" w:hAnsiTheme="majorHAnsi" w:cstheme="majorHAnsi"/>
        </w:rPr>
      </w:pPr>
    </w:p>
    <w:p w14:paraId="50581B59" w14:textId="586F0819" w:rsidR="00BA45A1" w:rsidRPr="00F31016" w:rsidRDefault="00BA45A1" w:rsidP="00BA45A1">
      <w:pPr>
        <w:pStyle w:val="Heading2"/>
        <w:rPr>
          <w:rFonts w:asciiTheme="majorHAnsi" w:hAnsiTheme="majorHAnsi" w:cstheme="majorHAnsi"/>
        </w:rPr>
      </w:pPr>
      <w:r w:rsidRPr="00F31016">
        <w:rPr>
          <w:rFonts w:asciiTheme="majorHAnsi" w:hAnsiTheme="majorHAnsi" w:cstheme="majorHAnsi"/>
        </w:rPr>
        <w:t>6</w:t>
      </w:r>
    </w:p>
    <w:p w14:paraId="30B8883F" w14:textId="77777777" w:rsidR="00BA45A1" w:rsidRPr="00F31016" w:rsidRDefault="00BA45A1" w:rsidP="00BA45A1">
      <w:pPr>
        <w:pStyle w:val="Heading4"/>
        <w:rPr>
          <w:rFonts w:asciiTheme="majorHAnsi" w:hAnsiTheme="majorHAnsi" w:cstheme="majorHAnsi"/>
        </w:rPr>
      </w:pPr>
      <w:r w:rsidRPr="00F31016">
        <w:rPr>
          <w:rFonts w:asciiTheme="majorHAnsi" w:hAnsiTheme="majorHAnsi" w:cstheme="majorHAnsi"/>
        </w:rPr>
        <w:t>Permissibility and presumption negate</w:t>
      </w:r>
    </w:p>
    <w:p w14:paraId="324FAD7B" w14:textId="77777777" w:rsidR="00BA45A1" w:rsidRPr="00F31016" w:rsidRDefault="00BA45A1" w:rsidP="00BA45A1">
      <w:pPr>
        <w:pStyle w:val="Heading4"/>
        <w:rPr>
          <w:rFonts w:asciiTheme="majorHAnsi" w:hAnsiTheme="majorHAnsi" w:cstheme="majorHAnsi"/>
        </w:rPr>
      </w:pPr>
      <w:r w:rsidRPr="00F31016">
        <w:rPr>
          <w:rFonts w:asciiTheme="majorHAnsi" w:hAnsiTheme="majorHAnsi" w:cstheme="majorHAnsi"/>
        </w:rPr>
        <w:t xml:space="preserve">1] </w:t>
      </w:r>
      <w:r w:rsidRPr="00F31016">
        <w:rPr>
          <w:rFonts w:asciiTheme="majorHAnsi" w:hAnsiTheme="majorHAnsi" w:cstheme="majorHAnsi"/>
          <w:u w:val="single"/>
        </w:rPr>
        <w:t>Obligations</w:t>
      </w:r>
      <w:r w:rsidRPr="00F31016">
        <w:rPr>
          <w:rFonts w:asciiTheme="majorHAnsi" w:hAnsiTheme="majorHAnsi" w:cstheme="majorHAnsi"/>
        </w:rPr>
        <w:t xml:space="preserve">- the resolution indicates the affirmative has to prove an obligation, and permissibility would deny the existence of an obligation </w:t>
      </w:r>
    </w:p>
    <w:p w14:paraId="35BF244C" w14:textId="77777777" w:rsidR="00BA45A1" w:rsidRPr="00F31016" w:rsidRDefault="00BA45A1" w:rsidP="00BA45A1">
      <w:pPr>
        <w:pStyle w:val="Heading4"/>
        <w:rPr>
          <w:rFonts w:asciiTheme="majorHAnsi" w:hAnsiTheme="majorHAnsi" w:cstheme="majorHAnsi"/>
        </w:rPr>
      </w:pPr>
      <w:r w:rsidRPr="00F31016">
        <w:rPr>
          <w:rFonts w:asciiTheme="majorHAnsi" w:hAnsiTheme="majorHAnsi" w:cstheme="majorHAnsi"/>
        </w:rPr>
        <w:t xml:space="preserve">2] </w:t>
      </w:r>
      <w:r w:rsidRPr="00F31016">
        <w:rPr>
          <w:rFonts w:asciiTheme="majorHAnsi" w:hAnsiTheme="majorHAnsi" w:cstheme="majorHAnsi"/>
          <w:u w:val="single"/>
        </w:rPr>
        <w:t>Falsity</w:t>
      </w:r>
      <w:r w:rsidRPr="00F31016">
        <w:rPr>
          <w:rFonts w:asciiTheme="majorHAnsi" w:hAnsiTheme="majorHAnsi" w:cstheme="majorHAnsi"/>
        </w:rPr>
        <w:t>- Statements are more often false than true because proving one part of the statement false disproves the entire statement. Presuming all statements are true creates contradictions which would be ethically bankrupt.</w:t>
      </w:r>
    </w:p>
    <w:p w14:paraId="00E03E92" w14:textId="77777777" w:rsidR="00BA45A1" w:rsidRPr="00F31016" w:rsidRDefault="00BA45A1" w:rsidP="00BA45A1">
      <w:pPr>
        <w:pStyle w:val="Heading4"/>
        <w:rPr>
          <w:rFonts w:asciiTheme="majorHAnsi" w:hAnsiTheme="majorHAnsi" w:cstheme="majorHAnsi"/>
        </w:rPr>
      </w:pPr>
      <w:r w:rsidRPr="00F31016">
        <w:rPr>
          <w:rFonts w:asciiTheme="majorHAnsi" w:hAnsiTheme="majorHAnsi" w:cstheme="majorHAnsi"/>
        </w:rPr>
        <w:t xml:space="preserve">3] </w:t>
      </w:r>
      <w:r w:rsidRPr="00F31016">
        <w:rPr>
          <w:rFonts w:asciiTheme="majorHAnsi" w:hAnsiTheme="majorHAnsi" w:cstheme="majorHAnsi"/>
          <w:u w:val="single"/>
        </w:rPr>
        <w:t>Negating is harder</w:t>
      </w:r>
      <w:r w:rsidRPr="00F31016">
        <w:rPr>
          <w:rFonts w:asciiTheme="majorHAnsi" w:hAnsiTheme="majorHAnsi" w:cstheme="majorHAnsi"/>
        </w:rPr>
        <w:t xml:space="preserve"> – A] Aff gets first and last speech which control the direction of the debate B] Affirmatives can strategically uplayer in the 1ar giving them a 7-6 time skew advantage, splitting the 2nr C] They get infinite prep time</w:t>
      </w:r>
    </w:p>
    <w:p w14:paraId="75F18F49" w14:textId="77777777" w:rsidR="00BA45A1" w:rsidRPr="00F31016" w:rsidRDefault="00BA45A1" w:rsidP="00BA45A1">
      <w:pPr>
        <w:pStyle w:val="Heading4"/>
        <w:rPr>
          <w:rFonts w:asciiTheme="majorHAnsi" w:hAnsiTheme="majorHAnsi" w:cstheme="majorHAnsi"/>
        </w:rPr>
      </w:pPr>
      <w:r w:rsidRPr="00F31016">
        <w:rPr>
          <w:rFonts w:asciiTheme="majorHAnsi" w:hAnsiTheme="majorHAnsi" w:cstheme="majorHAnsi"/>
        </w:rPr>
        <w:t xml:space="preserve">Negate additionally – </w:t>
      </w:r>
    </w:p>
    <w:p w14:paraId="4F12E31F" w14:textId="77777777" w:rsidR="00BA45A1" w:rsidRPr="00F31016" w:rsidRDefault="00BA45A1" w:rsidP="00BA45A1">
      <w:pPr>
        <w:pStyle w:val="Heading4"/>
        <w:tabs>
          <w:tab w:val="left" w:pos="7172"/>
        </w:tabs>
        <w:rPr>
          <w:rStyle w:val="Style13ptBold"/>
          <w:rFonts w:asciiTheme="majorHAnsi" w:hAnsiTheme="majorHAnsi" w:cstheme="majorHAnsi"/>
          <w:b/>
          <w:bCs w:val="0"/>
        </w:rPr>
      </w:pPr>
      <w:r w:rsidRPr="00F31016">
        <w:rPr>
          <w:rStyle w:val="Style13ptBold"/>
          <w:rFonts w:asciiTheme="majorHAnsi" w:hAnsiTheme="majorHAnsi" w:cstheme="majorHAnsi"/>
          <w:b/>
          <w:bCs w:val="0"/>
        </w:rPr>
        <w:t xml:space="preserve">1] The holographic principle is the most reasonable conclusion </w:t>
      </w:r>
    </w:p>
    <w:p w14:paraId="22A002FE" w14:textId="77777777" w:rsidR="00BA45A1" w:rsidRPr="00F31016" w:rsidRDefault="00BA45A1" w:rsidP="00BA45A1">
      <w:pPr>
        <w:rPr>
          <w:rFonts w:asciiTheme="majorHAnsi" w:hAnsiTheme="majorHAnsi" w:cstheme="majorHAnsi"/>
        </w:rPr>
      </w:pPr>
      <w:r w:rsidRPr="00F31016">
        <w:rPr>
          <w:rStyle w:val="Style13ptBold"/>
          <w:rFonts w:asciiTheme="majorHAnsi" w:hAnsiTheme="majorHAnsi" w:cstheme="majorHAnsi"/>
        </w:rPr>
        <w:t>Stromberg 15</w:t>
      </w:r>
      <w:r w:rsidRPr="00F31016">
        <w:rPr>
          <w:rFonts w:asciiTheme="majorHAnsi" w:hAnsiTheme="majorHAnsi" w:cstheme="majorHAnsi"/>
        </w:rPr>
        <w:t xml:space="preserve">[Joseph Stromberg- “Some physicists believe we're living in a giant hologram — and it's not that far-fetched” </w:t>
      </w:r>
      <w:hyperlink r:id="rId12" w:history="1">
        <w:r w:rsidRPr="00F31016">
          <w:rPr>
            <w:rStyle w:val="Hyperlink"/>
            <w:rFonts w:asciiTheme="majorHAnsi" w:hAnsiTheme="majorHAnsi" w:cstheme="majorHAnsi"/>
          </w:rPr>
          <w:t>https://www.vox.com/2015/6/29/8847863/holographic-principle-universe-theory-physics</w:t>
        </w:r>
      </w:hyperlink>
      <w:r w:rsidRPr="00F31016">
        <w:rPr>
          <w:rFonts w:asciiTheme="majorHAnsi" w:hAnsiTheme="majorHAnsi" w:cstheme="majorHAnsi"/>
        </w:rPr>
        <w:t xml:space="preserve"> Vox. June 29</w:t>
      </w:r>
      <w:r w:rsidRPr="00F31016">
        <w:rPr>
          <w:rFonts w:asciiTheme="majorHAnsi" w:hAnsiTheme="majorHAnsi" w:cstheme="majorHAnsi"/>
          <w:vertAlign w:val="superscript"/>
        </w:rPr>
        <w:t>th</w:t>
      </w:r>
      <w:r w:rsidRPr="00F31016">
        <w:rPr>
          <w:rFonts w:asciiTheme="majorHAnsi" w:hAnsiTheme="majorHAnsi" w:cstheme="majorHAnsi"/>
        </w:rPr>
        <w:t xml:space="preserve"> 2015] War Room Debate AI</w:t>
      </w:r>
    </w:p>
    <w:p w14:paraId="6F9F7EDF" w14:textId="77777777" w:rsidR="00BA45A1" w:rsidRPr="00F31016" w:rsidRDefault="00BA45A1" w:rsidP="00BA45A1">
      <w:pPr>
        <w:rPr>
          <w:rFonts w:asciiTheme="majorHAnsi" w:hAnsiTheme="majorHAnsi" w:cstheme="majorHAnsi"/>
          <w:sz w:val="10"/>
        </w:rPr>
      </w:pPr>
      <w:r w:rsidRPr="00F31016">
        <w:rPr>
          <w:rFonts w:asciiTheme="majorHAnsi" w:hAnsiTheme="majorHAnsi" w:cstheme="majorHAnsi"/>
          <w:sz w:val="10"/>
        </w:rPr>
        <w:t xml:space="preserve">Some physicists actually believe that </w:t>
      </w:r>
      <w:r w:rsidRPr="007755B7">
        <w:rPr>
          <w:rFonts w:asciiTheme="majorHAnsi" w:hAnsiTheme="majorHAnsi" w:cstheme="majorHAnsi"/>
          <w:highlight w:val="cyan"/>
          <w:u w:val="single"/>
        </w:rPr>
        <w:t>the universe</w:t>
      </w:r>
      <w:r w:rsidRPr="00F31016">
        <w:rPr>
          <w:rFonts w:asciiTheme="majorHAnsi" w:hAnsiTheme="majorHAnsi" w:cstheme="majorHAnsi"/>
          <w:sz w:val="10"/>
        </w:rPr>
        <w:t xml:space="preserve"> we live in </w:t>
      </w:r>
      <w:r w:rsidRPr="007755B7">
        <w:rPr>
          <w:rFonts w:asciiTheme="majorHAnsi" w:hAnsiTheme="majorHAnsi" w:cstheme="majorHAnsi"/>
          <w:highlight w:val="cyan"/>
          <w:u w:val="single"/>
        </w:rPr>
        <w:t>might be a hologram</w:t>
      </w:r>
      <w:r w:rsidRPr="00F31016">
        <w:rPr>
          <w:rFonts w:asciiTheme="majorHAnsi" w:hAnsiTheme="majorHAnsi" w:cstheme="majorHAnsi"/>
          <w:sz w:val="10"/>
        </w:rPr>
        <w:t>. The idea isn't that the universe is some sort of fake simulation out of The Matrix, but rather that even though we appear to live in a three-dimensional universe</w:t>
      </w:r>
      <w:r w:rsidRPr="00F31016">
        <w:rPr>
          <w:rFonts w:asciiTheme="majorHAnsi" w:hAnsiTheme="majorHAnsi" w:cstheme="majorHAnsi"/>
          <w:u w:val="single"/>
        </w:rPr>
        <w:t xml:space="preserve">, </w:t>
      </w:r>
      <w:r w:rsidRPr="007755B7">
        <w:rPr>
          <w:rFonts w:asciiTheme="majorHAnsi" w:hAnsiTheme="majorHAnsi" w:cstheme="majorHAnsi"/>
          <w:highlight w:val="cyan"/>
          <w:u w:val="single"/>
        </w:rPr>
        <w:t>it might only have two dimensions</w:t>
      </w:r>
      <w:r w:rsidRPr="00F31016">
        <w:rPr>
          <w:rFonts w:asciiTheme="majorHAnsi" w:hAnsiTheme="majorHAnsi" w:cstheme="majorHAnsi"/>
          <w:sz w:val="10"/>
        </w:rPr>
        <w:t xml:space="preserve">. It's called </w:t>
      </w:r>
      <w:r w:rsidRPr="00F31016">
        <w:rPr>
          <w:rFonts w:asciiTheme="majorHAnsi" w:hAnsiTheme="majorHAnsi" w:cstheme="majorHAnsi"/>
          <w:u w:val="single"/>
        </w:rPr>
        <w:t>the holographic principle</w:t>
      </w:r>
      <w:r w:rsidRPr="00F31016">
        <w:rPr>
          <w:rFonts w:asciiTheme="majorHAnsi" w:hAnsiTheme="majorHAnsi" w:cstheme="majorHAnsi"/>
          <w:sz w:val="10"/>
        </w:rPr>
        <w:t xml:space="preserve">. The thinking goes like this: Some distant </w:t>
      </w:r>
      <w:r w:rsidRPr="007755B7">
        <w:rPr>
          <w:rFonts w:asciiTheme="majorHAnsi" w:hAnsiTheme="majorHAnsi" w:cstheme="majorHAnsi"/>
          <w:highlight w:val="cyan"/>
          <w:u w:val="single"/>
        </w:rPr>
        <w:t>two-d</w:t>
      </w:r>
      <w:r w:rsidRPr="00F31016">
        <w:rPr>
          <w:rFonts w:asciiTheme="majorHAnsi" w:hAnsiTheme="majorHAnsi" w:cstheme="majorHAnsi"/>
          <w:u w:val="single"/>
        </w:rPr>
        <w:t xml:space="preserve">imensional </w:t>
      </w:r>
      <w:r w:rsidRPr="007755B7">
        <w:rPr>
          <w:rFonts w:asciiTheme="majorHAnsi" w:hAnsiTheme="majorHAnsi" w:cstheme="majorHAnsi"/>
          <w:highlight w:val="cyan"/>
          <w:u w:val="single"/>
        </w:rPr>
        <w:t>surface contains</w:t>
      </w:r>
      <w:r w:rsidRPr="00F31016">
        <w:rPr>
          <w:rFonts w:asciiTheme="majorHAnsi" w:hAnsiTheme="majorHAnsi" w:cstheme="majorHAnsi"/>
          <w:sz w:val="10"/>
        </w:rPr>
        <w:t xml:space="preserve"> all the </w:t>
      </w:r>
      <w:r w:rsidRPr="007755B7">
        <w:rPr>
          <w:rFonts w:asciiTheme="majorHAnsi" w:hAnsiTheme="majorHAnsi" w:cstheme="majorHAnsi"/>
          <w:highlight w:val="cyan"/>
          <w:u w:val="single"/>
        </w:rPr>
        <w:t>data needed to</w:t>
      </w:r>
      <w:r w:rsidRPr="00F31016">
        <w:rPr>
          <w:rFonts w:asciiTheme="majorHAnsi" w:hAnsiTheme="majorHAnsi" w:cstheme="majorHAnsi"/>
          <w:sz w:val="10"/>
        </w:rPr>
        <w:t xml:space="preserve"> fully </w:t>
      </w:r>
      <w:r w:rsidRPr="007755B7">
        <w:rPr>
          <w:rFonts w:asciiTheme="majorHAnsi" w:hAnsiTheme="majorHAnsi" w:cstheme="majorHAnsi"/>
          <w:highlight w:val="cyan"/>
          <w:u w:val="single"/>
        </w:rPr>
        <w:t>describe our world</w:t>
      </w:r>
      <w:r w:rsidRPr="00F31016">
        <w:rPr>
          <w:rFonts w:asciiTheme="majorHAnsi" w:hAnsiTheme="majorHAnsi" w:cstheme="majorHAnsi"/>
          <w:u w:val="single"/>
        </w:rPr>
        <w:t xml:space="preserve"> </w:t>
      </w:r>
      <w:r w:rsidRPr="00F31016">
        <w:rPr>
          <w:rFonts w:asciiTheme="majorHAnsi" w:hAnsiTheme="majorHAnsi" w:cstheme="majorHAnsi"/>
          <w:sz w:val="10"/>
        </w:rPr>
        <w:t>— and much like in a hologram, this data is projected to appear in three dimensions</w:t>
      </w:r>
      <w:r w:rsidRPr="00F31016">
        <w:rPr>
          <w:rFonts w:asciiTheme="majorHAnsi" w:hAnsiTheme="majorHAnsi" w:cstheme="majorHAnsi"/>
          <w:u w:val="single"/>
        </w:rPr>
        <w:t>. Like the characters on a TV screen</w:t>
      </w:r>
      <w:r w:rsidRPr="00F31016">
        <w:rPr>
          <w:rFonts w:asciiTheme="majorHAnsi" w:hAnsiTheme="majorHAnsi" w:cstheme="majorHAnsi"/>
          <w:sz w:val="10"/>
        </w:rPr>
        <w:t xml:space="preserve">, we live on a flat surface that happens to look like it has depth. It might sound absurd. But when physicists assume it's true in their calculations, all sorts of </w:t>
      </w:r>
      <w:r w:rsidRPr="007755B7">
        <w:rPr>
          <w:rFonts w:asciiTheme="majorHAnsi" w:hAnsiTheme="majorHAnsi" w:cstheme="majorHAnsi"/>
          <w:highlight w:val="cyan"/>
          <w:u w:val="single"/>
        </w:rPr>
        <w:t>big</w:t>
      </w:r>
      <w:r w:rsidRPr="00F31016">
        <w:rPr>
          <w:rFonts w:asciiTheme="majorHAnsi" w:hAnsiTheme="majorHAnsi" w:cstheme="majorHAnsi"/>
          <w:u w:val="single"/>
        </w:rPr>
        <w:t xml:space="preserve"> physics </w:t>
      </w:r>
      <w:r w:rsidRPr="007755B7">
        <w:rPr>
          <w:rFonts w:asciiTheme="majorHAnsi" w:hAnsiTheme="majorHAnsi" w:cstheme="majorHAnsi"/>
          <w:highlight w:val="cyan"/>
          <w:u w:val="single"/>
        </w:rPr>
        <w:t>problems</w:t>
      </w:r>
      <w:r w:rsidRPr="007755B7">
        <w:rPr>
          <w:rFonts w:asciiTheme="majorHAnsi" w:hAnsiTheme="majorHAnsi" w:cstheme="majorHAnsi"/>
          <w:sz w:val="10"/>
          <w:highlight w:val="cyan"/>
        </w:rPr>
        <w:t xml:space="preserve"> — </w:t>
      </w:r>
      <w:r w:rsidRPr="007755B7">
        <w:rPr>
          <w:rFonts w:asciiTheme="majorHAnsi" w:hAnsiTheme="majorHAnsi" w:cstheme="majorHAnsi"/>
          <w:highlight w:val="cyan"/>
          <w:u w:val="single"/>
        </w:rPr>
        <w:t>such as</w:t>
      </w:r>
      <w:r w:rsidRPr="00F31016">
        <w:rPr>
          <w:rFonts w:asciiTheme="majorHAnsi" w:hAnsiTheme="majorHAnsi" w:cstheme="majorHAnsi"/>
          <w:u w:val="single"/>
        </w:rPr>
        <w:t xml:space="preserve"> the </w:t>
      </w:r>
      <w:r w:rsidRPr="007755B7">
        <w:rPr>
          <w:rFonts w:asciiTheme="majorHAnsi" w:hAnsiTheme="majorHAnsi" w:cstheme="majorHAnsi"/>
          <w:highlight w:val="cyan"/>
          <w:u w:val="single"/>
        </w:rPr>
        <w:t>nature of black holes and</w:t>
      </w:r>
      <w:r w:rsidRPr="00F31016">
        <w:rPr>
          <w:rFonts w:asciiTheme="majorHAnsi" w:hAnsiTheme="majorHAnsi" w:cstheme="majorHAnsi"/>
          <w:sz w:val="10"/>
        </w:rPr>
        <w:t xml:space="preserve"> the </w:t>
      </w:r>
      <w:r w:rsidRPr="00F31016">
        <w:rPr>
          <w:rFonts w:asciiTheme="majorHAnsi" w:hAnsiTheme="majorHAnsi" w:cstheme="majorHAnsi"/>
          <w:u w:val="single"/>
        </w:rPr>
        <w:t xml:space="preserve">reconciling of gravity and </w:t>
      </w:r>
      <w:r w:rsidRPr="007755B7">
        <w:rPr>
          <w:rFonts w:asciiTheme="majorHAnsi" w:hAnsiTheme="majorHAnsi" w:cstheme="majorHAnsi"/>
          <w:highlight w:val="cyan"/>
          <w:u w:val="single"/>
        </w:rPr>
        <w:t>quantum mechanics</w:t>
      </w:r>
      <w:r w:rsidRPr="007755B7">
        <w:rPr>
          <w:rFonts w:asciiTheme="majorHAnsi" w:hAnsiTheme="majorHAnsi" w:cstheme="majorHAnsi"/>
          <w:sz w:val="10"/>
          <w:highlight w:val="cyan"/>
        </w:rPr>
        <w:t xml:space="preserve"> — </w:t>
      </w:r>
      <w:r w:rsidRPr="007755B7">
        <w:rPr>
          <w:rFonts w:asciiTheme="majorHAnsi" w:hAnsiTheme="majorHAnsi" w:cstheme="majorHAnsi"/>
          <w:highlight w:val="cyan"/>
          <w:u w:val="single"/>
        </w:rPr>
        <w:t>become</w:t>
      </w:r>
      <w:r w:rsidRPr="00F31016">
        <w:rPr>
          <w:rFonts w:asciiTheme="majorHAnsi" w:hAnsiTheme="majorHAnsi" w:cstheme="majorHAnsi"/>
          <w:u w:val="single"/>
        </w:rPr>
        <w:t xml:space="preserve"> much </w:t>
      </w:r>
      <w:r w:rsidRPr="007755B7">
        <w:rPr>
          <w:rFonts w:asciiTheme="majorHAnsi" w:hAnsiTheme="majorHAnsi" w:cstheme="majorHAnsi"/>
          <w:highlight w:val="cyan"/>
          <w:u w:val="single"/>
        </w:rPr>
        <w:t>simpler</w:t>
      </w:r>
      <w:r w:rsidRPr="00F31016">
        <w:rPr>
          <w:rFonts w:asciiTheme="majorHAnsi" w:hAnsiTheme="majorHAnsi" w:cstheme="majorHAnsi"/>
          <w:u w:val="single"/>
        </w:rPr>
        <w:t xml:space="preserve"> to solve</w:t>
      </w:r>
      <w:r w:rsidRPr="00F31016">
        <w:rPr>
          <w:rFonts w:asciiTheme="majorHAnsi" w:hAnsiTheme="majorHAnsi" w:cstheme="majorHAnsi"/>
          <w:sz w:val="10"/>
        </w:rPr>
        <w:t xml:space="preserve">. In short, </w:t>
      </w:r>
      <w:r w:rsidRPr="00F31016">
        <w:rPr>
          <w:rStyle w:val="Emphasis"/>
          <w:rFonts w:asciiTheme="majorHAnsi" w:hAnsiTheme="majorHAnsi" w:cstheme="majorHAnsi"/>
        </w:rPr>
        <w:t>the laws of physics seem to make more sense when written in two dimensions</w:t>
      </w:r>
      <w:r w:rsidRPr="00F31016">
        <w:rPr>
          <w:rFonts w:asciiTheme="majorHAnsi" w:hAnsiTheme="majorHAnsi" w:cstheme="majorHAnsi"/>
          <w:sz w:val="10"/>
        </w:rPr>
        <w:t xml:space="preserve"> than in three. "It's not considered some wild speculation among most theoretical physicists," says Leonard Susskind, the Stanford physicist who first formally defined the idea decades ago. "It's become a working, everyday tool to solve problems in physics." But there's an important distinction to be made here. There's no direct evidence that our universe actually is a two-dimensional hologram. These calculations aren't the same as a mathematical proof. Rather, they're intriguing suggestions that our universe could be a hologram. And as of yet, not all physicists believe we have a good way of testing the idea experimentally.</w:t>
      </w:r>
    </w:p>
    <w:p w14:paraId="54D31E7B" w14:textId="77777777" w:rsidR="00BA45A1" w:rsidRPr="00F31016" w:rsidRDefault="00BA45A1" w:rsidP="00BA45A1">
      <w:pPr>
        <w:pStyle w:val="Heading4"/>
        <w:rPr>
          <w:rFonts w:asciiTheme="majorHAnsi" w:hAnsiTheme="majorHAnsi" w:cstheme="majorHAnsi"/>
        </w:rPr>
      </w:pPr>
      <w:r w:rsidRPr="00F31016">
        <w:rPr>
          <w:rFonts w:asciiTheme="majorHAnsi" w:hAnsiTheme="majorHAnsi" w:cstheme="majorHAnsi"/>
        </w:rPr>
        <w:t xml:space="preserve">2] </w:t>
      </w:r>
      <w:r w:rsidRPr="00F31016">
        <w:rPr>
          <w:rFonts w:asciiTheme="majorHAnsi" w:hAnsiTheme="majorHAnsi" w:cstheme="majorHAnsi"/>
          <w:u w:val="single"/>
        </w:rPr>
        <w:t>Paradox of tolerance</w:t>
      </w:r>
      <w:r w:rsidRPr="00F31016">
        <w:rPr>
          <w:rFonts w:asciiTheme="majorHAnsi" w:hAnsiTheme="majorHAnsi" w:cstheme="majorHAnsi"/>
        </w:rPr>
        <w:t>- to be completely open to the aff we must exclude perspectives that wouldn’t be open to the aff which means it’s impossible to have complete tolerance for an idea since that tolerance relies on excluding a perspective.</w:t>
      </w:r>
    </w:p>
    <w:p w14:paraId="42453D0F" w14:textId="77777777" w:rsidR="00BA45A1" w:rsidRPr="00F31016" w:rsidRDefault="00BA45A1" w:rsidP="00BA45A1">
      <w:pPr>
        <w:pStyle w:val="Heading4"/>
        <w:rPr>
          <w:rFonts w:asciiTheme="majorHAnsi" w:hAnsiTheme="majorHAnsi" w:cstheme="majorHAnsi"/>
        </w:rPr>
      </w:pPr>
      <w:r w:rsidRPr="00F31016">
        <w:rPr>
          <w:rFonts w:asciiTheme="majorHAnsi" w:hAnsiTheme="majorHAnsi" w:cstheme="majorHAnsi"/>
        </w:rPr>
        <w:t xml:space="preserve">3] </w:t>
      </w:r>
      <w:r w:rsidRPr="00F31016">
        <w:rPr>
          <w:rFonts w:asciiTheme="majorHAnsi" w:hAnsiTheme="majorHAnsi" w:cstheme="majorHAnsi"/>
          <w:u w:val="single"/>
        </w:rPr>
        <w:t>Decision Making Paradox</w:t>
      </w:r>
      <w:r w:rsidRPr="00F31016">
        <w:rPr>
          <w:rFonts w:asciiTheme="majorHAnsi" w:hAnsiTheme="majorHAnsi" w:cstheme="majorHAnsi"/>
        </w:rPr>
        <w:t xml:space="preserve">- in order to decide to do the affirmative we need a decision-making procedure to enact it, vote for it, and to determine it is a good decision. But to chose a decision-making procedure requires another meta level decision making procedure leading to infinite regress since every decision requires another decision to chose how to make a decision. </w:t>
      </w:r>
    </w:p>
    <w:p w14:paraId="75444342" w14:textId="77777777" w:rsidR="00BA45A1" w:rsidRPr="00F31016" w:rsidRDefault="00BA45A1" w:rsidP="00BA45A1">
      <w:pPr>
        <w:pStyle w:val="Heading4"/>
        <w:rPr>
          <w:rFonts w:asciiTheme="majorHAnsi" w:hAnsiTheme="majorHAnsi" w:cstheme="majorHAnsi"/>
        </w:rPr>
      </w:pPr>
      <w:r w:rsidRPr="00F31016">
        <w:rPr>
          <w:rFonts w:asciiTheme="majorHAnsi" w:hAnsiTheme="majorHAnsi" w:cstheme="majorHAnsi"/>
        </w:rPr>
        <w:t xml:space="preserve">4] </w:t>
      </w:r>
      <w:r w:rsidRPr="00F31016">
        <w:rPr>
          <w:rFonts w:asciiTheme="majorHAnsi" w:hAnsiTheme="majorHAnsi" w:cstheme="majorHAnsi"/>
          <w:u w:val="single"/>
        </w:rPr>
        <w:t>The Place Paradox</w:t>
      </w:r>
      <w:r w:rsidRPr="00F31016">
        <w:rPr>
          <w:rFonts w:asciiTheme="majorHAnsi" w:hAnsiTheme="majorHAnsi" w:cstheme="majorHAnsi"/>
        </w:rPr>
        <w:t>- if everything exists in a place in space time, that place must also have a place that it exists and that larger place needs a larger location to infinity. Therefore, identifying ought statements is impossible since those statements assume acting on objects in the space-time continuum.</w:t>
      </w:r>
    </w:p>
    <w:p w14:paraId="56D540DF" w14:textId="77777777" w:rsidR="00BA45A1" w:rsidRPr="00F31016" w:rsidRDefault="00BA45A1" w:rsidP="00BA45A1">
      <w:pPr>
        <w:pStyle w:val="Heading4"/>
        <w:rPr>
          <w:rFonts w:asciiTheme="majorHAnsi" w:hAnsiTheme="majorHAnsi" w:cstheme="majorHAnsi"/>
        </w:rPr>
      </w:pPr>
      <w:r w:rsidRPr="00F31016">
        <w:rPr>
          <w:rFonts w:asciiTheme="majorHAnsi" w:hAnsiTheme="majorHAnsi" w:cstheme="majorHAnsi"/>
        </w:rPr>
        <w:t xml:space="preserve">5] </w:t>
      </w:r>
      <w:r w:rsidRPr="00F31016">
        <w:rPr>
          <w:rFonts w:asciiTheme="majorHAnsi" w:hAnsiTheme="majorHAnsi" w:cstheme="majorHAnsi"/>
          <w:u w:val="single"/>
        </w:rPr>
        <w:t>Grain Paradox</w:t>
      </w:r>
      <w:r w:rsidRPr="00F31016">
        <w:rPr>
          <w:rFonts w:asciiTheme="majorHAnsi" w:hAnsiTheme="majorHAnsi" w:cstheme="majorHAnsi"/>
        </w:rPr>
        <w:t>- A single grain of millet makes no sound upon falling, but a thousand grains make a sound. But a thousand nothings cannot make something which means the physical world is paradoxical.</w:t>
      </w:r>
    </w:p>
    <w:p w14:paraId="4E269BA1" w14:textId="6B4F2552" w:rsidR="00BA45A1" w:rsidRPr="00F31016" w:rsidRDefault="00BA45A1" w:rsidP="00BA45A1">
      <w:pPr>
        <w:pStyle w:val="Heading4"/>
        <w:rPr>
          <w:rFonts w:asciiTheme="majorHAnsi" w:hAnsiTheme="majorHAnsi" w:cstheme="majorHAnsi"/>
          <w:shd w:val="clear" w:color="auto" w:fill="FFFFFF"/>
        </w:rPr>
      </w:pPr>
      <w:r w:rsidRPr="00F31016">
        <w:rPr>
          <w:rFonts w:asciiTheme="majorHAnsi" w:hAnsiTheme="majorHAnsi" w:cstheme="majorHAnsi"/>
        </w:rPr>
        <w:t xml:space="preserve">6] </w:t>
      </w:r>
      <w:r w:rsidRPr="00F31016">
        <w:rPr>
          <w:rFonts w:asciiTheme="majorHAnsi" w:hAnsiTheme="majorHAnsi" w:cstheme="majorHAnsi"/>
          <w:u w:val="single"/>
        </w:rPr>
        <w:t>Arrows Paradox</w:t>
      </w:r>
      <w:r w:rsidRPr="00F31016">
        <w:rPr>
          <w:rFonts w:asciiTheme="majorHAnsi" w:hAnsiTheme="majorHAnsi" w:cstheme="majorHAnsi"/>
        </w:rPr>
        <w:t xml:space="preserve">- </w:t>
      </w:r>
      <w:r w:rsidRPr="00F31016">
        <w:rPr>
          <w:rFonts w:asciiTheme="majorHAnsi" w:hAnsiTheme="majorHAnsi" w:cstheme="majorHAnsi"/>
          <w:shd w:val="clear" w:color="auto" w:fill="FFFFFF"/>
        </w:rPr>
        <w:t>If we divide time into discrete 0-duration slices, no motion is happening in each of them, so taking them all as a whole, motion is impossible.</w:t>
      </w:r>
    </w:p>
    <w:p w14:paraId="5657B4FF" w14:textId="6947ACEB" w:rsidR="00BA45A1" w:rsidRPr="00F31016" w:rsidRDefault="00BA45A1" w:rsidP="00BA45A1">
      <w:pPr>
        <w:pStyle w:val="Heading2"/>
        <w:rPr>
          <w:rFonts w:asciiTheme="majorHAnsi" w:hAnsiTheme="majorHAnsi" w:cstheme="majorHAnsi"/>
        </w:rPr>
      </w:pPr>
      <w:r w:rsidRPr="00F31016">
        <w:rPr>
          <w:rFonts w:asciiTheme="majorHAnsi" w:hAnsiTheme="majorHAnsi" w:cstheme="majorHAnsi"/>
        </w:rPr>
        <w:t>7</w:t>
      </w:r>
    </w:p>
    <w:p w14:paraId="5072B649" w14:textId="77777777" w:rsidR="00F31016" w:rsidRPr="00F31016" w:rsidRDefault="00F31016" w:rsidP="00F31016">
      <w:pPr>
        <w:pStyle w:val="Heading4"/>
        <w:rPr>
          <w:rFonts w:asciiTheme="majorHAnsi" w:hAnsiTheme="majorHAnsi" w:cstheme="majorHAnsi"/>
        </w:rPr>
      </w:pPr>
      <w:r w:rsidRPr="00F31016">
        <w:rPr>
          <w:rFonts w:asciiTheme="majorHAnsi" w:hAnsiTheme="majorHAnsi" w:cstheme="majorHAnsi"/>
        </w:rPr>
        <w:t xml:space="preserve">Text – </w:t>
      </w:r>
      <w:r w:rsidRPr="00F31016">
        <w:rPr>
          <w:rFonts w:ascii="Gautami" w:hAnsi="Gautami" w:cs="Gautami" w:hint="cs"/>
          <w:cs/>
          <w:lang w:bidi="te-IN"/>
        </w:rPr>
        <w:t>తెలుగులో</w:t>
      </w:r>
      <w:r w:rsidRPr="00F31016">
        <w:rPr>
          <w:rFonts w:asciiTheme="majorHAnsi" w:hAnsiTheme="majorHAnsi" w:cstheme="majorHAnsi"/>
          <w:cs/>
          <w:lang w:bidi="te-IN"/>
        </w:rPr>
        <w:t xml:space="preserve"> </w:t>
      </w:r>
      <w:r w:rsidRPr="00F31016">
        <w:rPr>
          <w:rFonts w:ascii="Gautami" w:hAnsi="Gautami" w:cs="Gautami" w:hint="cs"/>
          <w:cs/>
          <w:lang w:bidi="te-IN"/>
        </w:rPr>
        <w:t>సమ్మెలను</w:t>
      </w:r>
      <w:r w:rsidRPr="00F31016">
        <w:rPr>
          <w:rFonts w:asciiTheme="majorHAnsi" w:hAnsiTheme="majorHAnsi" w:cstheme="majorHAnsi"/>
          <w:cs/>
          <w:lang w:bidi="te-IN"/>
        </w:rPr>
        <w:t xml:space="preserve"> </w:t>
      </w:r>
      <w:r w:rsidRPr="00F31016">
        <w:rPr>
          <w:rFonts w:ascii="Gautami" w:hAnsi="Gautami" w:cs="Gautami" w:hint="cs"/>
          <w:cs/>
          <w:lang w:bidi="te-IN"/>
        </w:rPr>
        <w:t>రద్దు</w:t>
      </w:r>
      <w:r w:rsidRPr="00F31016">
        <w:rPr>
          <w:rFonts w:asciiTheme="majorHAnsi" w:hAnsiTheme="majorHAnsi" w:cstheme="majorHAnsi"/>
          <w:cs/>
          <w:lang w:bidi="te-IN"/>
        </w:rPr>
        <w:t xml:space="preserve"> </w:t>
      </w:r>
      <w:r w:rsidRPr="00F31016">
        <w:rPr>
          <w:rFonts w:ascii="Gautami" w:hAnsi="Gautami" w:cs="Gautami" w:hint="cs"/>
          <w:cs/>
          <w:lang w:bidi="te-IN"/>
        </w:rPr>
        <w:t>చేయండి</w:t>
      </w:r>
    </w:p>
    <w:p w14:paraId="52B5580D" w14:textId="1021C065" w:rsidR="00F31016" w:rsidRPr="00F31016" w:rsidRDefault="00F31016" w:rsidP="00F31016">
      <w:pPr>
        <w:pStyle w:val="Heading4"/>
        <w:rPr>
          <w:rFonts w:asciiTheme="majorHAnsi" w:hAnsiTheme="majorHAnsi" w:cstheme="majorHAnsi"/>
        </w:rPr>
      </w:pPr>
      <w:r w:rsidRPr="00F31016">
        <w:rPr>
          <w:rFonts w:asciiTheme="majorHAnsi" w:hAnsiTheme="majorHAnsi" w:cstheme="majorHAnsi"/>
        </w:rPr>
        <w:t xml:space="preserve">The 1AC’s semiotic coherence within the world is sutured through a western model of </w:t>
      </w:r>
      <w:r w:rsidRPr="00F31016">
        <w:rPr>
          <w:rFonts w:asciiTheme="majorHAnsi" w:hAnsiTheme="majorHAnsi" w:cstheme="majorHAnsi"/>
          <w:u w:val="single"/>
        </w:rPr>
        <w:t>scriptocentrism</w:t>
      </w:r>
      <w:r w:rsidRPr="00F31016">
        <w:rPr>
          <w:rFonts w:asciiTheme="majorHAnsi" w:hAnsiTheme="majorHAnsi" w:cstheme="majorHAnsi"/>
        </w:rPr>
        <w:t xml:space="preserve"> that is exclusionary and violent towards black and brown bodies</w:t>
      </w:r>
    </w:p>
    <w:p w14:paraId="11FFBF78" w14:textId="77777777" w:rsidR="00F31016" w:rsidRPr="00F31016" w:rsidRDefault="00F31016" w:rsidP="00F31016">
      <w:pPr>
        <w:rPr>
          <w:rFonts w:asciiTheme="majorHAnsi" w:hAnsiTheme="majorHAnsi" w:cstheme="majorHAnsi"/>
        </w:rPr>
      </w:pPr>
      <w:r w:rsidRPr="00F31016">
        <w:rPr>
          <w:rStyle w:val="Style13ptBold"/>
          <w:rFonts w:asciiTheme="majorHAnsi" w:hAnsiTheme="majorHAnsi" w:cstheme="majorHAnsi"/>
        </w:rPr>
        <w:t>Conquergood 1</w:t>
      </w:r>
      <w:r w:rsidRPr="00F31016">
        <w:rPr>
          <w:rFonts w:asciiTheme="majorHAnsi" w:hAnsiTheme="majorHAnsi" w:cstheme="majorHAnsi"/>
        </w:rPr>
        <w:t>, Dwight. Cultural struggles: Performance, ethnography, praxis. University of Michigan Press, 20</w:t>
      </w:r>
      <w:r w:rsidRPr="00F31016">
        <w:rPr>
          <w:rStyle w:val="Style13ptBold"/>
          <w:rFonts w:asciiTheme="majorHAnsi" w:hAnsiTheme="majorHAnsi" w:cstheme="majorHAnsi"/>
        </w:rPr>
        <w:t>13</w:t>
      </w:r>
      <w:r w:rsidRPr="00F31016">
        <w:rPr>
          <w:rFonts w:asciiTheme="majorHAnsi" w:hAnsiTheme="majorHAnsi" w:cstheme="majorHAnsi"/>
        </w:rPr>
        <w:t>. (a professor of anthropology and performance studies at Northwestern University)//Elmer</w:t>
      </w:r>
    </w:p>
    <w:p w14:paraId="1B6122C8" w14:textId="77777777" w:rsidR="00F31016" w:rsidRPr="00F31016" w:rsidRDefault="00F31016" w:rsidP="00F31016">
      <w:pPr>
        <w:rPr>
          <w:rFonts w:asciiTheme="majorHAnsi" w:hAnsiTheme="majorHAnsi" w:cstheme="majorHAnsi"/>
        </w:rPr>
      </w:pPr>
      <w:r w:rsidRPr="00F31016">
        <w:rPr>
          <w:rFonts w:asciiTheme="majorHAnsi" w:hAnsiTheme="majorHAnsi" w:cstheme="majorHAnsi"/>
          <w:sz w:val="16"/>
        </w:rPr>
        <w:t xml:space="preserve">According to de Certeau, </w:t>
      </w:r>
      <w:r w:rsidRPr="00F31016">
        <w:rPr>
          <w:rFonts w:asciiTheme="majorHAnsi" w:hAnsiTheme="majorHAnsi" w:cstheme="majorHAnsi"/>
          <w:bCs/>
          <w:u w:val="single"/>
        </w:rPr>
        <w:t xml:space="preserve">this </w:t>
      </w:r>
      <w:r w:rsidRPr="007755B7">
        <w:rPr>
          <w:rFonts w:asciiTheme="majorHAnsi" w:hAnsiTheme="majorHAnsi" w:cstheme="majorHAnsi"/>
          <w:bCs/>
          <w:highlight w:val="cyan"/>
          <w:u w:val="single"/>
        </w:rPr>
        <w:t xml:space="preserve">scriptocentrism is a </w:t>
      </w:r>
      <w:r w:rsidRPr="007755B7">
        <w:rPr>
          <w:rFonts w:asciiTheme="majorHAnsi" w:hAnsiTheme="majorHAnsi" w:cstheme="majorHAnsi"/>
          <w:b/>
          <w:iCs/>
          <w:highlight w:val="cyan"/>
          <w:u w:val="single"/>
          <w:bdr w:val="single" w:sz="18" w:space="0" w:color="auto"/>
        </w:rPr>
        <w:t>hallmark of Western imperialism</w:t>
      </w:r>
      <w:r w:rsidRPr="00F31016">
        <w:rPr>
          <w:rFonts w:asciiTheme="majorHAnsi" w:hAnsiTheme="majorHAnsi" w:cstheme="majorHAnsi"/>
          <w:bCs/>
          <w:u w:val="single"/>
        </w:rPr>
        <w:t xml:space="preserve">. Posted above the gates of modernity, this sign: “‘Here </w:t>
      </w:r>
      <w:r w:rsidRPr="007755B7">
        <w:rPr>
          <w:rFonts w:asciiTheme="majorHAnsi" w:hAnsiTheme="majorHAnsi" w:cstheme="majorHAnsi"/>
          <w:bCs/>
          <w:highlight w:val="cyan"/>
          <w:u w:val="single"/>
        </w:rPr>
        <w:t>only what is written is understood</w:t>
      </w:r>
      <w:r w:rsidRPr="00F31016">
        <w:rPr>
          <w:rFonts w:asciiTheme="majorHAnsi" w:hAnsiTheme="majorHAnsi" w:cstheme="majorHAnsi"/>
          <w:bCs/>
          <w:u w:val="single"/>
        </w:rPr>
        <w:t xml:space="preserve">.’ Such is </w:t>
      </w:r>
      <w:r w:rsidRPr="007755B7">
        <w:rPr>
          <w:rFonts w:asciiTheme="majorHAnsi" w:hAnsiTheme="majorHAnsi" w:cstheme="majorHAnsi"/>
          <w:bCs/>
          <w:highlight w:val="cyan"/>
          <w:u w:val="single"/>
        </w:rPr>
        <w:t xml:space="preserve">the internal law of </w:t>
      </w:r>
      <w:r w:rsidRPr="00F31016">
        <w:rPr>
          <w:rFonts w:asciiTheme="majorHAnsi" w:hAnsiTheme="majorHAnsi" w:cstheme="majorHAnsi"/>
          <w:bCs/>
          <w:u w:val="single"/>
        </w:rPr>
        <w:t>that which has constituted itself as ‘</w:t>
      </w:r>
      <w:r w:rsidRPr="007755B7">
        <w:rPr>
          <w:rFonts w:asciiTheme="majorHAnsi" w:hAnsiTheme="majorHAnsi" w:cstheme="majorHAnsi"/>
          <w:bCs/>
          <w:highlight w:val="cyan"/>
          <w:u w:val="single"/>
        </w:rPr>
        <w:t xml:space="preserve">Western’ </w:t>
      </w:r>
      <w:r w:rsidRPr="00F31016">
        <w:rPr>
          <w:rFonts w:asciiTheme="majorHAnsi" w:hAnsiTheme="majorHAnsi" w:cstheme="majorHAnsi"/>
          <w:bCs/>
          <w:u w:val="single"/>
        </w:rPr>
        <w:t xml:space="preserve">[and ‘white’]” Only middle-class academics could blithely assume that all the world is a text because reading and writing are central to their everyday lives and occupational security. </w:t>
      </w:r>
      <w:r w:rsidRPr="007755B7">
        <w:rPr>
          <w:rFonts w:asciiTheme="majorHAnsi" w:hAnsiTheme="majorHAnsi" w:cstheme="majorHAnsi"/>
          <w:bCs/>
          <w:highlight w:val="cyan"/>
          <w:u w:val="single"/>
        </w:rPr>
        <w:t>For many</w:t>
      </w:r>
      <w:r w:rsidRPr="007755B7">
        <w:rPr>
          <w:rFonts w:asciiTheme="majorHAnsi" w:hAnsiTheme="majorHAnsi" w:cstheme="majorHAnsi"/>
          <w:sz w:val="16"/>
          <w:highlight w:val="cyan"/>
        </w:rPr>
        <w:t xml:space="preserve"> </w:t>
      </w:r>
      <w:r w:rsidRPr="00F31016">
        <w:rPr>
          <w:rFonts w:asciiTheme="majorHAnsi" w:hAnsiTheme="majorHAnsi" w:cstheme="majorHAnsi"/>
          <w:sz w:val="16"/>
        </w:rPr>
        <w:t xml:space="preserve">people </w:t>
      </w:r>
      <w:r w:rsidRPr="00F31016">
        <w:rPr>
          <w:rFonts w:asciiTheme="majorHAnsi" w:hAnsiTheme="majorHAnsi" w:cstheme="majorHAnsi"/>
          <w:bCs/>
          <w:u w:val="single"/>
        </w:rPr>
        <w:t>throughout the world</w:t>
      </w:r>
      <w:r w:rsidRPr="00F31016">
        <w:rPr>
          <w:rFonts w:asciiTheme="majorHAnsi" w:hAnsiTheme="majorHAnsi" w:cstheme="majorHAnsi"/>
          <w:sz w:val="16"/>
        </w:rPr>
        <w:t xml:space="preserve">, however, </w:t>
      </w:r>
      <w:r w:rsidRPr="007755B7">
        <w:rPr>
          <w:rFonts w:asciiTheme="majorHAnsi" w:hAnsiTheme="majorHAnsi" w:cstheme="majorHAnsi"/>
          <w:bCs/>
          <w:highlight w:val="cyan"/>
          <w:u w:val="single"/>
        </w:rPr>
        <w:t>particularly subaltern groups</w:t>
      </w:r>
      <w:r w:rsidRPr="00F31016">
        <w:rPr>
          <w:rFonts w:asciiTheme="majorHAnsi" w:hAnsiTheme="majorHAnsi" w:cstheme="majorHAnsi"/>
          <w:bCs/>
          <w:u w:val="single"/>
        </w:rPr>
        <w:t xml:space="preserve">, </w:t>
      </w:r>
      <w:r w:rsidRPr="007755B7">
        <w:rPr>
          <w:rFonts w:asciiTheme="majorHAnsi" w:hAnsiTheme="majorHAnsi" w:cstheme="majorHAnsi"/>
          <w:bCs/>
          <w:highlight w:val="cyan"/>
          <w:u w:val="single"/>
        </w:rPr>
        <w:t>texts are</w:t>
      </w:r>
      <w:r w:rsidRPr="007755B7">
        <w:rPr>
          <w:rFonts w:asciiTheme="majorHAnsi" w:hAnsiTheme="majorHAnsi" w:cstheme="majorHAnsi"/>
          <w:sz w:val="16"/>
          <w:highlight w:val="cyan"/>
        </w:rPr>
        <w:t xml:space="preserve"> </w:t>
      </w:r>
      <w:r w:rsidRPr="00F31016">
        <w:rPr>
          <w:rFonts w:asciiTheme="majorHAnsi" w:hAnsiTheme="majorHAnsi" w:cstheme="majorHAnsi"/>
          <w:sz w:val="16"/>
        </w:rPr>
        <w:t xml:space="preserve">often </w:t>
      </w:r>
      <w:r w:rsidRPr="007755B7">
        <w:rPr>
          <w:rFonts w:asciiTheme="majorHAnsi" w:hAnsiTheme="majorHAnsi" w:cstheme="majorHAnsi"/>
          <w:bCs/>
          <w:highlight w:val="cyan"/>
          <w:u w:val="single"/>
        </w:rPr>
        <w:t>inaccessible, or threatening</w:t>
      </w:r>
      <w:r w:rsidRPr="00F31016">
        <w:rPr>
          <w:rFonts w:asciiTheme="majorHAnsi" w:hAnsiTheme="majorHAnsi" w:cstheme="majorHAnsi"/>
          <w:bCs/>
          <w:u w:val="single"/>
        </w:rPr>
        <w:t>, charged with the regulator)' powers of the state.</w:t>
      </w:r>
      <w:r w:rsidRPr="00F31016">
        <w:rPr>
          <w:rFonts w:asciiTheme="majorHAnsi" w:hAnsiTheme="majorHAnsi" w:cstheme="majorHAnsi"/>
          <w:sz w:val="16"/>
        </w:rPr>
        <w:t xml:space="preserve"> More often than not, </w:t>
      </w:r>
      <w:r w:rsidRPr="00F31016">
        <w:rPr>
          <w:rFonts w:asciiTheme="majorHAnsi" w:hAnsiTheme="majorHAnsi" w:cstheme="majorHAnsi"/>
          <w:bCs/>
          <w:u w:val="single"/>
        </w:rPr>
        <w:t xml:space="preserve">subordinate people experience texts and the bureaucracy of literacy as instruments of control and displacement, e.g., </w:t>
      </w:r>
      <w:r w:rsidRPr="00F31016">
        <w:rPr>
          <w:rFonts w:asciiTheme="majorHAnsi" w:hAnsiTheme="majorHAnsi" w:cstheme="majorHAnsi"/>
          <w:b/>
          <w:u w:val="single"/>
        </w:rPr>
        <w:t>green cards, passports, arrest warrants, deportation orders</w:t>
      </w:r>
      <w:r w:rsidRPr="00F31016">
        <w:rPr>
          <w:rFonts w:asciiTheme="majorHAnsi" w:hAnsiTheme="majorHAnsi" w:cstheme="majorHAnsi"/>
          <w:sz w:val="16"/>
        </w:rPr>
        <w:t xml:space="preserve">—what de Certeau calls "intextuation": "Ever)' power, including </w:t>
      </w:r>
      <w:r w:rsidRPr="007755B7">
        <w:rPr>
          <w:rFonts w:asciiTheme="majorHAnsi" w:hAnsiTheme="majorHAnsi" w:cstheme="majorHAnsi"/>
          <w:b/>
          <w:iCs/>
          <w:highlight w:val="cyan"/>
          <w:u w:val="single"/>
          <w:bdr w:val="single" w:sz="18" w:space="0" w:color="auto"/>
        </w:rPr>
        <w:t xml:space="preserve">the power of law, is written </w:t>
      </w:r>
      <w:r w:rsidRPr="00F31016">
        <w:rPr>
          <w:rFonts w:asciiTheme="majorHAnsi" w:hAnsiTheme="majorHAnsi" w:cstheme="majorHAnsi"/>
          <w:b/>
          <w:iCs/>
          <w:u w:val="single"/>
          <w:bdr w:val="single" w:sz="18" w:space="0" w:color="auto"/>
        </w:rPr>
        <w:t xml:space="preserve">first of all </w:t>
      </w:r>
      <w:r w:rsidRPr="007755B7">
        <w:rPr>
          <w:rFonts w:asciiTheme="majorHAnsi" w:hAnsiTheme="majorHAnsi" w:cstheme="majorHAnsi"/>
          <w:b/>
          <w:iCs/>
          <w:highlight w:val="cyan"/>
          <w:u w:val="single"/>
          <w:bdr w:val="single" w:sz="18" w:space="0" w:color="auto"/>
        </w:rPr>
        <w:t>on the backs of its subjects</w:t>
      </w:r>
      <w:r w:rsidRPr="00F31016">
        <w:rPr>
          <w:rFonts w:asciiTheme="majorHAnsi" w:hAnsiTheme="majorHAnsi" w:cstheme="majorHAnsi"/>
          <w:b/>
          <w:iCs/>
          <w:u w:val="single"/>
          <w:bdr w:val="single" w:sz="18" w:space="0" w:color="auto"/>
        </w:rPr>
        <w:t>"</w:t>
      </w:r>
      <w:r w:rsidRPr="00F31016">
        <w:rPr>
          <w:rFonts w:asciiTheme="majorHAnsi" w:hAnsiTheme="majorHAnsi" w:cstheme="majorHAnsi"/>
          <w:sz w:val="16"/>
        </w:rPr>
        <w:t xml:space="preserve"> (1984:140). Among the most oppressed people in the United States today are the "undocumented" immigrants, the so-called "il- legal aliens," known in the vernacular as the people "sin papeles," the people without papers, indocitmentado/as. They are illegal because they are not legible, they trouble "the writing machine of the law" (de Certeau 1984:141). </w:t>
      </w:r>
      <w:r w:rsidRPr="007755B7">
        <w:rPr>
          <w:rFonts w:asciiTheme="majorHAnsi" w:hAnsiTheme="majorHAnsi" w:cstheme="majorHAnsi"/>
          <w:b/>
          <w:iCs/>
          <w:highlight w:val="cyan"/>
          <w:u w:val="single"/>
          <w:bdr w:val="single" w:sz="18" w:space="0" w:color="auto"/>
        </w:rPr>
        <w:t xml:space="preserve">The hegemony of textualism needs to be exposed </w:t>
      </w:r>
      <w:r w:rsidRPr="00F31016">
        <w:rPr>
          <w:rFonts w:asciiTheme="majorHAnsi" w:hAnsiTheme="majorHAnsi" w:cstheme="majorHAnsi"/>
          <w:b/>
          <w:iCs/>
          <w:u w:val="single"/>
          <w:bdr w:val="single" w:sz="18" w:space="0" w:color="auto"/>
        </w:rPr>
        <w:t>and undermined.</w:t>
      </w:r>
      <w:r w:rsidRPr="00F31016">
        <w:rPr>
          <w:rFonts w:asciiTheme="majorHAnsi" w:hAnsiTheme="majorHAnsi" w:cstheme="majorHAnsi"/>
          <w:sz w:val="16"/>
        </w:rPr>
        <w:t xml:space="preserve"> </w:t>
      </w:r>
      <w:r w:rsidRPr="00F31016">
        <w:rPr>
          <w:rFonts w:asciiTheme="majorHAnsi" w:hAnsiTheme="majorHAnsi" w:cstheme="majorHAnsi"/>
          <w:bCs/>
          <w:u w:val="single"/>
        </w:rPr>
        <w:t>Transcrip- tion is not</w:t>
      </w:r>
      <w:r w:rsidRPr="00F31016">
        <w:rPr>
          <w:rFonts w:asciiTheme="majorHAnsi" w:hAnsiTheme="majorHAnsi" w:cstheme="majorHAnsi"/>
          <w:sz w:val="16"/>
        </w:rPr>
        <w:t xml:space="preserve"> a </w:t>
      </w:r>
      <w:r w:rsidRPr="00F31016">
        <w:rPr>
          <w:rFonts w:asciiTheme="majorHAnsi" w:hAnsiTheme="majorHAnsi" w:cstheme="majorHAnsi"/>
          <w:b/>
          <w:iCs/>
          <w:u w:val="single"/>
          <w:bdr w:val="single" w:sz="18" w:space="0" w:color="auto"/>
        </w:rPr>
        <w:t>transparent or politically innocent model for</w:t>
      </w:r>
      <w:r w:rsidRPr="00F31016">
        <w:rPr>
          <w:rFonts w:asciiTheme="majorHAnsi" w:hAnsiTheme="majorHAnsi" w:cstheme="majorHAnsi"/>
          <w:sz w:val="16"/>
        </w:rPr>
        <w:t xml:space="preserve"> conceptualizing or </w:t>
      </w:r>
      <w:r w:rsidRPr="00F31016">
        <w:rPr>
          <w:rFonts w:asciiTheme="majorHAnsi" w:hAnsiTheme="majorHAnsi" w:cstheme="majorHAnsi"/>
          <w:b/>
          <w:iCs/>
          <w:u w:val="single"/>
          <w:bdr w:val="single" w:sz="18" w:space="0" w:color="auto"/>
        </w:rPr>
        <w:t>engaging the world</w:t>
      </w:r>
      <w:r w:rsidRPr="00F31016">
        <w:rPr>
          <w:rFonts w:asciiTheme="majorHAnsi" w:hAnsiTheme="majorHAnsi" w:cstheme="majorHAnsi"/>
          <w:sz w:val="16"/>
        </w:rPr>
        <w:t xml:space="preserve">. </w:t>
      </w:r>
      <w:r w:rsidRPr="00F31016">
        <w:rPr>
          <w:rFonts w:asciiTheme="majorHAnsi" w:hAnsiTheme="majorHAnsi" w:cstheme="majorHAnsi"/>
          <w:bCs/>
          <w:u w:val="single"/>
        </w:rPr>
        <w:t xml:space="preserve">The root metaphor of the text underpins the </w:t>
      </w:r>
      <w:r w:rsidRPr="007755B7">
        <w:rPr>
          <w:rFonts w:asciiTheme="majorHAnsi" w:hAnsiTheme="majorHAnsi" w:cstheme="majorHAnsi"/>
          <w:b/>
          <w:iCs/>
          <w:highlight w:val="cyan"/>
          <w:u w:val="single"/>
          <w:bdr w:val="single" w:sz="18" w:space="0" w:color="auto"/>
        </w:rPr>
        <w:t>supremacy of Western knowledge systems</w:t>
      </w:r>
      <w:r w:rsidRPr="00F31016">
        <w:rPr>
          <w:rFonts w:asciiTheme="majorHAnsi" w:hAnsiTheme="majorHAnsi" w:cstheme="majorHAnsi"/>
          <w:bCs/>
          <w:u w:val="single"/>
        </w:rPr>
        <w:t xml:space="preserve"> by </w:t>
      </w:r>
      <w:r w:rsidRPr="007755B7">
        <w:rPr>
          <w:rFonts w:asciiTheme="majorHAnsi" w:hAnsiTheme="majorHAnsi" w:cstheme="majorHAnsi"/>
          <w:b/>
          <w:iCs/>
          <w:highlight w:val="cyan"/>
          <w:u w:val="single"/>
          <w:bdr w:val="single" w:sz="18" w:space="0" w:color="auto"/>
        </w:rPr>
        <w:t>erasing</w:t>
      </w:r>
      <w:r w:rsidRPr="007755B7">
        <w:rPr>
          <w:rFonts w:asciiTheme="majorHAnsi" w:hAnsiTheme="majorHAnsi" w:cstheme="majorHAnsi"/>
          <w:sz w:val="16"/>
          <w:highlight w:val="cyan"/>
        </w:rPr>
        <w:t xml:space="preserve"> </w:t>
      </w:r>
      <w:r w:rsidRPr="00F31016">
        <w:rPr>
          <w:rFonts w:asciiTheme="majorHAnsi" w:hAnsiTheme="majorHAnsi" w:cstheme="majorHAnsi"/>
          <w:sz w:val="16"/>
        </w:rPr>
        <w:t xml:space="preserve">the vast realm of human </w:t>
      </w:r>
      <w:r w:rsidRPr="007755B7">
        <w:rPr>
          <w:rFonts w:asciiTheme="majorHAnsi" w:hAnsiTheme="majorHAnsi" w:cstheme="majorHAnsi"/>
          <w:b/>
          <w:iCs/>
          <w:highlight w:val="cyan"/>
          <w:u w:val="single"/>
          <w:bdr w:val="single" w:sz="18" w:space="0" w:color="auto"/>
        </w:rPr>
        <w:t xml:space="preserve">knowledge </w:t>
      </w:r>
      <w:r w:rsidRPr="00F31016">
        <w:rPr>
          <w:rFonts w:asciiTheme="majorHAnsi" w:hAnsiTheme="majorHAnsi" w:cstheme="majorHAnsi"/>
          <w:b/>
          <w:iCs/>
          <w:u w:val="single"/>
          <w:bdr w:val="single" w:sz="18" w:space="0" w:color="auto"/>
        </w:rPr>
        <w:t xml:space="preserve">and meaningful action </w:t>
      </w:r>
      <w:r w:rsidRPr="007755B7">
        <w:rPr>
          <w:rFonts w:asciiTheme="majorHAnsi" w:hAnsiTheme="majorHAnsi" w:cstheme="majorHAnsi"/>
          <w:b/>
          <w:iCs/>
          <w:highlight w:val="cyan"/>
          <w:u w:val="single"/>
          <w:bdr w:val="single" w:sz="18" w:space="0" w:color="auto"/>
        </w:rPr>
        <w:t>that is unlettered</w:t>
      </w:r>
      <w:r w:rsidRPr="00F31016">
        <w:rPr>
          <w:rFonts w:asciiTheme="majorHAnsi" w:hAnsiTheme="majorHAnsi" w:cstheme="majorHAnsi"/>
          <w:b/>
          <w:iCs/>
          <w:u w:val="single"/>
          <w:bdr w:val="single" w:sz="18" w:space="0" w:color="auto"/>
        </w:rPr>
        <w:t>,</w:t>
      </w:r>
      <w:r w:rsidRPr="00F31016">
        <w:rPr>
          <w:rFonts w:asciiTheme="majorHAnsi" w:hAnsiTheme="majorHAnsi" w:cstheme="majorHAnsi"/>
          <w:sz w:val="16"/>
        </w:rPr>
        <w:t xml:space="preserve"> "a history of the tacit and the habitual" (Jackson 2000:29). In their multivolume historical ethnography of colonialism/ evangelism in South Africa, John and Jean ComarofFpay careful attention to the way Tswana people argued with their white interlocutors "both verbally and nonverbally" (1997:47; see also 1991). They excavate spaces of agency and strug- gle from everyday performance practices—clothing, gardening, healing, trading, worshipping, architecture, and homemaking—to reveal an impressive repertoire of conscious, creative, critical, contrapuntal responses to the imperialist project that exceeded the verbal. The Comarofis intervene in an academically fashionable textual fundamentalism and fetish of the (verbal) archive where "text—a sad proxy for life—becomes all" (1992:26). "In this day and age," they ask, "</w:t>
      </w:r>
      <w:r w:rsidRPr="00F31016">
        <w:rPr>
          <w:rFonts w:asciiTheme="majorHAnsi" w:hAnsiTheme="majorHAnsi" w:cstheme="majorHAnsi"/>
          <w:bCs/>
          <w:u w:val="single"/>
        </w:rPr>
        <w:t xml:space="preserve">do we still have to remind ourselves that many of the players on any historical stage </w:t>
      </w:r>
      <w:r w:rsidRPr="00F31016">
        <w:rPr>
          <w:rFonts w:asciiTheme="majorHAnsi" w:hAnsiTheme="majorHAnsi" w:cstheme="majorHAnsi"/>
          <w:b/>
          <w:iCs/>
          <w:u w:val="single"/>
          <w:bdr w:val="single" w:sz="18" w:space="0" w:color="auto"/>
        </w:rPr>
        <w:t>cannot speak at all? Or</w:t>
      </w:r>
      <w:r w:rsidRPr="00F31016">
        <w:rPr>
          <w:rFonts w:asciiTheme="majorHAnsi" w:hAnsiTheme="majorHAnsi" w:cstheme="majorHAnsi"/>
          <w:sz w:val="16"/>
        </w:rPr>
        <w:t xml:space="preserve">, under greater or lesser duress, </w:t>
      </w:r>
      <w:r w:rsidRPr="00F31016">
        <w:rPr>
          <w:rFonts w:asciiTheme="majorHAnsi" w:hAnsiTheme="majorHAnsi" w:cstheme="majorHAnsi"/>
          <w:b/>
          <w:iCs/>
          <w:u w:val="single"/>
          <w:bdr w:val="single" w:sz="18" w:space="0" w:color="auto"/>
        </w:rPr>
        <w:t>opt not to</w:t>
      </w:r>
      <w:r w:rsidRPr="00F31016">
        <w:rPr>
          <w:rFonts w:asciiTheme="majorHAnsi" w:hAnsiTheme="majorHAnsi" w:cstheme="majorHAnsi"/>
          <w:sz w:val="16"/>
        </w:rPr>
        <w:t xml:space="preserve"> do so" (1997:48; see also Scott 1990)?</w:t>
      </w:r>
    </w:p>
    <w:p w14:paraId="7880115E" w14:textId="77777777" w:rsidR="00F31016" w:rsidRPr="00F31016" w:rsidRDefault="00F31016" w:rsidP="00F31016">
      <w:pPr>
        <w:rPr>
          <w:rFonts w:asciiTheme="majorHAnsi" w:hAnsiTheme="majorHAnsi" w:cstheme="majorHAnsi"/>
          <w:u w:val="single"/>
        </w:rPr>
      </w:pPr>
    </w:p>
    <w:p w14:paraId="6427449F" w14:textId="77777777" w:rsidR="00F31016" w:rsidRPr="00F31016" w:rsidRDefault="00F31016" w:rsidP="00F31016">
      <w:pPr>
        <w:pStyle w:val="Heading4"/>
        <w:rPr>
          <w:rFonts w:asciiTheme="majorHAnsi" w:hAnsiTheme="majorHAnsi" w:cstheme="majorHAnsi"/>
        </w:rPr>
      </w:pPr>
      <w:r w:rsidRPr="00F31016">
        <w:rPr>
          <w:rFonts w:asciiTheme="majorHAnsi" w:hAnsiTheme="majorHAnsi" w:cstheme="majorHAnsi"/>
        </w:rPr>
        <w:t>The counterplan is a form of semiotic opacity that ruptures the hegemony of text through counterculture – an encrypted model of communication allows people to fight back debate’s culture of making rules</w:t>
      </w:r>
    </w:p>
    <w:p w14:paraId="5180832B" w14:textId="77777777" w:rsidR="00F31016" w:rsidRPr="00F31016" w:rsidRDefault="00F31016" w:rsidP="00F31016">
      <w:pPr>
        <w:rPr>
          <w:rFonts w:asciiTheme="majorHAnsi" w:hAnsiTheme="majorHAnsi" w:cstheme="majorHAnsi"/>
        </w:rPr>
      </w:pPr>
      <w:r w:rsidRPr="00F31016">
        <w:rPr>
          <w:rFonts w:asciiTheme="majorHAnsi" w:hAnsiTheme="majorHAnsi" w:cstheme="majorHAnsi"/>
          <w:b/>
          <w:bCs/>
        </w:rPr>
        <w:t>Conquergood 2</w:t>
      </w:r>
      <w:r w:rsidRPr="00F31016">
        <w:rPr>
          <w:rFonts w:asciiTheme="majorHAnsi" w:hAnsiTheme="majorHAnsi" w:cstheme="majorHAnsi"/>
        </w:rPr>
        <w:t>, Performance Studies: Interventions and Radical Research, Dwight Conquergood, TDR (1988-) Vol. 46, No. 2 (Summer, 2002), pp. 145-156 (12 pages) Published by: </w:t>
      </w:r>
      <w:hyperlink r:id="rId13" w:history="1">
        <w:r w:rsidRPr="00F31016">
          <w:rPr>
            <w:rStyle w:val="Hyperlink"/>
            <w:rFonts w:asciiTheme="majorHAnsi" w:hAnsiTheme="majorHAnsi" w:cstheme="majorHAnsi"/>
          </w:rPr>
          <w:t>The MIT Press</w:t>
        </w:r>
      </w:hyperlink>
      <w:r w:rsidRPr="00F31016">
        <w:rPr>
          <w:rFonts w:asciiTheme="majorHAnsi" w:hAnsiTheme="majorHAnsi" w:cstheme="majorHAnsi"/>
        </w:rPr>
        <w:t xml:space="preserve"> SJDH</w:t>
      </w:r>
    </w:p>
    <w:p w14:paraId="4A34E8AE" w14:textId="77777777" w:rsidR="00F31016" w:rsidRPr="00F31016" w:rsidRDefault="00F31016" w:rsidP="00F31016">
      <w:pPr>
        <w:rPr>
          <w:rFonts w:asciiTheme="majorHAnsi" w:hAnsiTheme="majorHAnsi" w:cstheme="majorHAnsi"/>
          <w:b/>
          <w:bCs/>
          <w:u w:val="single"/>
        </w:rPr>
      </w:pPr>
      <w:r w:rsidRPr="007755B7">
        <w:rPr>
          <w:rFonts w:asciiTheme="majorHAnsi" w:hAnsiTheme="majorHAnsi" w:cstheme="majorHAnsi"/>
          <w:b/>
          <w:bCs/>
          <w:highlight w:val="cyan"/>
          <w:u w:val="single"/>
        </w:rPr>
        <w:t>The state of emergency</w:t>
      </w:r>
      <w:r w:rsidRPr="00F31016">
        <w:rPr>
          <w:rFonts w:asciiTheme="majorHAnsi" w:hAnsiTheme="majorHAnsi" w:cstheme="majorHAnsi"/>
          <w:b/>
          <w:bCs/>
          <w:u w:val="single"/>
        </w:rPr>
        <w:t xml:space="preserve"> under </w:t>
      </w:r>
      <w:r w:rsidRPr="007755B7">
        <w:rPr>
          <w:rFonts w:asciiTheme="majorHAnsi" w:hAnsiTheme="majorHAnsi" w:cstheme="majorHAnsi"/>
          <w:b/>
          <w:bCs/>
          <w:highlight w:val="cyan"/>
          <w:u w:val="single"/>
        </w:rPr>
        <w:t>which</w:t>
      </w:r>
      <w:r w:rsidRPr="00F31016">
        <w:rPr>
          <w:rFonts w:asciiTheme="majorHAnsi" w:hAnsiTheme="majorHAnsi" w:cstheme="majorHAnsi"/>
          <w:b/>
          <w:bCs/>
          <w:u w:val="single"/>
        </w:rPr>
        <w:t xml:space="preserve"> many </w:t>
      </w:r>
      <w:r w:rsidRPr="007755B7">
        <w:rPr>
          <w:rFonts w:asciiTheme="majorHAnsi" w:hAnsiTheme="majorHAnsi" w:cstheme="majorHAnsi"/>
          <w:b/>
          <w:bCs/>
          <w:highlight w:val="cyan"/>
          <w:u w:val="single"/>
        </w:rPr>
        <w:t>people live demands</w:t>
      </w:r>
      <w:r w:rsidRPr="00F31016">
        <w:rPr>
          <w:rFonts w:asciiTheme="majorHAnsi" w:hAnsiTheme="majorHAnsi" w:cstheme="majorHAnsi"/>
          <w:b/>
          <w:bCs/>
          <w:u w:val="single"/>
        </w:rPr>
        <w:t xml:space="preserve"> that we pay attention to </w:t>
      </w:r>
      <w:r w:rsidRPr="007755B7">
        <w:rPr>
          <w:rFonts w:asciiTheme="majorHAnsi" w:hAnsiTheme="majorHAnsi" w:cstheme="majorHAnsi"/>
          <w:b/>
          <w:bCs/>
          <w:highlight w:val="cyan"/>
          <w:u w:val="single"/>
        </w:rPr>
        <w:t>messages that are</w:t>
      </w:r>
      <w:r w:rsidRPr="00F31016">
        <w:rPr>
          <w:rFonts w:asciiTheme="majorHAnsi" w:hAnsiTheme="majorHAnsi" w:cstheme="majorHAnsi"/>
          <w:b/>
          <w:bCs/>
          <w:u w:val="single"/>
        </w:rPr>
        <w:t xml:space="preserve"> coded and </w:t>
      </w:r>
      <w:r w:rsidRPr="007755B7">
        <w:rPr>
          <w:rFonts w:asciiTheme="majorHAnsi" w:hAnsiTheme="majorHAnsi" w:cstheme="majorHAnsi"/>
          <w:b/>
          <w:bCs/>
          <w:highlight w:val="cyan"/>
          <w:u w:val="single"/>
        </w:rPr>
        <w:t>encrypted</w:t>
      </w:r>
      <w:r w:rsidRPr="00F31016">
        <w:rPr>
          <w:rFonts w:asciiTheme="majorHAnsi" w:hAnsiTheme="majorHAnsi" w:cstheme="majorHAnsi"/>
          <w:b/>
          <w:bCs/>
          <w:u w:val="single"/>
        </w:rPr>
        <w:t xml:space="preserve">; to </w:t>
      </w:r>
      <w:r w:rsidRPr="007755B7">
        <w:rPr>
          <w:rFonts w:asciiTheme="majorHAnsi" w:hAnsiTheme="majorHAnsi" w:cstheme="majorHAnsi"/>
          <w:b/>
          <w:bCs/>
          <w:highlight w:val="cyan"/>
          <w:u w:val="single"/>
        </w:rPr>
        <w:t>indirect</w:t>
      </w:r>
      <w:r w:rsidRPr="00F31016">
        <w:rPr>
          <w:rFonts w:asciiTheme="majorHAnsi" w:hAnsiTheme="majorHAnsi" w:cstheme="majorHAnsi"/>
          <w:b/>
          <w:bCs/>
          <w:u w:val="single"/>
        </w:rPr>
        <w:t xml:space="preserve">, nonverbal, and extralinguistic </w:t>
      </w:r>
      <w:r w:rsidRPr="007755B7">
        <w:rPr>
          <w:rFonts w:asciiTheme="majorHAnsi" w:hAnsiTheme="majorHAnsi" w:cstheme="majorHAnsi"/>
          <w:b/>
          <w:bCs/>
          <w:highlight w:val="cyan"/>
          <w:u w:val="single"/>
        </w:rPr>
        <w:t>modes of communication</w:t>
      </w:r>
      <w:r w:rsidRPr="00F31016">
        <w:rPr>
          <w:rFonts w:asciiTheme="majorHAnsi" w:hAnsiTheme="majorHAnsi" w:cstheme="majorHAnsi"/>
          <w:b/>
          <w:bCs/>
          <w:u w:val="single"/>
        </w:rPr>
        <w:t xml:space="preserve"> where subversive meanings and utopian yearnings </w:t>
      </w:r>
      <w:r w:rsidRPr="007755B7">
        <w:rPr>
          <w:rFonts w:asciiTheme="majorHAnsi" w:hAnsiTheme="majorHAnsi" w:cstheme="majorHAnsi"/>
          <w:b/>
          <w:bCs/>
          <w:highlight w:val="cyan"/>
          <w:u w:val="single"/>
        </w:rPr>
        <w:t>can be sheltered</w:t>
      </w:r>
      <w:r w:rsidRPr="00F31016">
        <w:rPr>
          <w:rFonts w:asciiTheme="majorHAnsi" w:hAnsiTheme="majorHAnsi" w:cstheme="majorHAnsi"/>
          <w:b/>
          <w:bCs/>
          <w:u w:val="single"/>
        </w:rPr>
        <w:t xml:space="preserve"> and shielded </w:t>
      </w:r>
      <w:r w:rsidRPr="007755B7">
        <w:rPr>
          <w:rFonts w:asciiTheme="majorHAnsi" w:hAnsiTheme="majorHAnsi" w:cstheme="majorHAnsi"/>
          <w:b/>
          <w:bCs/>
          <w:highlight w:val="cyan"/>
          <w:u w:val="single"/>
        </w:rPr>
        <w:t>from surveillance</w:t>
      </w:r>
      <w:r w:rsidRPr="00F31016">
        <w:rPr>
          <w:rFonts w:asciiTheme="majorHAnsi" w:hAnsiTheme="majorHAnsi" w:cstheme="majorHAnsi"/>
          <w:b/>
          <w:bCs/>
          <w:u w:val="single"/>
        </w:rPr>
        <w:t xml:space="preserve">. In his study of the oppositional politics of black musical performance, Paul Gilroy argues that </w:t>
      </w:r>
      <w:r w:rsidRPr="007755B7">
        <w:rPr>
          <w:rFonts w:asciiTheme="majorHAnsi" w:hAnsiTheme="majorHAnsi" w:cstheme="majorHAnsi"/>
          <w:b/>
          <w:bCs/>
          <w:highlight w:val="cyan"/>
          <w:u w:val="single"/>
        </w:rPr>
        <w:t>critical scholars need to move beyond this</w:t>
      </w:r>
      <w:r w:rsidRPr="00F31016">
        <w:rPr>
          <w:rFonts w:asciiTheme="majorHAnsi" w:hAnsiTheme="majorHAnsi" w:cstheme="majorHAnsi"/>
          <w:b/>
          <w:bCs/>
          <w:u w:val="single"/>
        </w:rPr>
        <w:t xml:space="preserve"> "idea and </w:t>
      </w:r>
      <w:r w:rsidRPr="007755B7">
        <w:rPr>
          <w:rFonts w:asciiTheme="majorHAnsi" w:hAnsiTheme="majorHAnsi" w:cstheme="majorHAnsi"/>
          <w:b/>
          <w:bCs/>
          <w:highlight w:val="cyan"/>
          <w:u w:val="single"/>
        </w:rPr>
        <w:t xml:space="preserve">ideology of </w:t>
      </w:r>
      <w:r w:rsidRPr="00F31016">
        <w:rPr>
          <w:rFonts w:asciiTheme="majorHAnsi" w:hAnsiTheme="majorHAnsi" w:cstheme="majorHAnsi"/>
          <w:b/>
          <w:bCs/>
          <w:u w:val="single"/>
        </w:rPr>
        <w:t xml:space="preserve">the text and of </w:t>
      </w:r>
      <w:r w:rsidRPr="007755B7">
        <w:rPr>
          <w:rFonts w:asciiTheme="majorHAnsi" w:hAnsiTheme="majorHAnsi" w:cstheme="majorHAnsi"/>
          <w:b/>
          <w:bCs/>
          <w:highlight w:val="cyan"/>
          <w:u w:val="single"/>
        </w:rPr>
        <w:t>textuality as a mode of communicative practice which provides</w:t>
      </w:r>
      <w:r w:rsidRPr="00F31016">
        <w:rPr>
          <w:rFonts w:asciiTheme="majorHAnsi" w:hAnsiTheme="majorHAnsi" w:cstheme="majorHAnsi"/>
          <w:b/>
          <w:bCs/>
          <w:u w:val="single"/>
        </w:rPr>
        <w:t xml:space="preserve"> a </w:t>
      </w:r>
      <w:r w:rsidRPr="007755B7">
        <w:rPr>
          <w:rFonts w:asciiTheme="majorHAnsi" w:hAnsiTheme="majorHAnsi" w:cstheme="majorHAnsi"/>
          <w:b/>
          <w:bCs/>
          <w:highlight w:val="cyan"/>
          <w:u w:val="single"/>
        </w:rPr>
        <w:t>model for all</w:t>
      </w:r>
      <w:r w:rsidRPr="00F31016">
        <w:rPr>
          <w:rFonts w:asciiTheme="majorHAnsi" w:hAnsiTheme="majorHAnsi" w:cstheme="majorHAnsi"/>
          <w:b/>
          <w:bCs/>
          <w:u w:val="single"/>
        </w:rPr>
        <w:t xml:space="preserve"> other </w:t>
      </w:r>
      <w:r w:rsidRPr="007755B7">
        <w:rPr>
          <w:rFonts w:asciiTheme="majorHAnsi" w:hAnsiTheme="majorHAnsi" w:cstheme="majorHAnsi"/>
          <w:b/>
          <w:bCs/>
          <w:highlight w:val="cyan"/>
          <w:u w:val="single"/>
        </w:rPr>
        <w:t xml:space="preserve">forms of </w:t>
      </w:r>
      <w:r w:rsidRPr="00F31016">
        <w:rPr>
          <w:rFonts w:asciiTheme="majorHAnsi" w:hAnsiTheme="majorHAnsi" w:cstheme="majorHAnsi"/>
          <w:b/>
          <w:bCs/>
          <w:u w:val="single"/>
        </w:rPr>
        <w:t xml:space="preserve">cognitive exchange and </w:t>
      </w:r>
      <w:r w:rsidRPr="007755B7">
        <w:rPr>
          <w:rFonts w:asciiTheme="majorHAnsi" w:hAnsiTheme="majorHAnsi" w:cstheme="majorHAnsi"/>
          <w:b/>
          <w:bCs/>
          <w:highlight w:val="cyan"/>
          <w:u w:val="single"/>
        </w:rPr>
        <w:t>social interaction</w:t>
      </w:r>
      <w:r w:rsidRPr="00F31016">
        <w:rPr>
          <w:rFonts w:asciiTheme="majorHAnsi" w:hAnsiTheme="majorHAnsi" w:cstheme="majorHAnsi"/>
          <w:b/>
          <w:bCs/>
          <w:u w:val="single"/>
        </w:rPr>
        <w:t>"</w:t>
      </w:r>
      <w:r w:rsidRPr="00F31016">
        <w:rPr>
          <w:rFonts w:asciiTheme="majorHAnsi" w:hAnsiTheme="majorHAnsi" w:cstheme="majorHAnsi"/>
          <w:sz w:val="14"/>
        </w:rPr>
        <w:t xml:space="preserve"> (I994:77). Oppressed people everywhere must watch their backs, cover their tracks, suck up their feelings, and veil their meanings. </w:t>
      </w:r>
      <w:r w:rsidRPr="00F31016">
        <w:rPr>
          <w:rFonts w:asciiTheme="majorHAnsi" w:hAnsiTheme="majorHAnsi" w:cstheme="majorHAnsi"/>
          <w:b/>
          <w:bCs/>
          <w:u w:val="single"/>
        </w:rPr>
        <w:t xml:space="preserve">The </w:t>
      </w:r>
      <w:r w:rsidRPr="007755B7">
        <w:rPr>
          <w:rFonts w:asciiTheme="majorHAnsi" w:hAnsiTheme="majorHAnsi" w:cstheme="majorHAnsi"/>
          <w:b/>
          <w:bCs/>
          <w:highlight w:val="cyan"/>
          <w:u w:val="single"/>
        </w:rPr>
        <w:t>state of emergency</w:t>
      </w:r>
      <w:r w:rsidRPr="00F31016">
        <w:rPr>
          <w:rFonts w:asciiTheme="majorHAnsi" w:hAnsiTheme="majorHAnsi" w:cstheme="majorHAnsi"/>
          <w:b/>
          <w:bCs/>
          <w:u w:val="single"/>
        </w:rPr>
        <w:t xml:space="preserve"> under which many people live demands that we pay attention to messages that </w:t>
      </w:r>
      <w:r w:rsidRPr="007755B7">
        <w:rPr>
          <w:rFonts w:asciiTheme="majorHAnsi" w:hAnsiTheme="majorHAnsi" w:cstheme="majorHAnsi"/>
          <w:b/>
          <w:bCs/>
          <w:highlight w:val="cyan"/>
          <w:u w:val="single"/>
        </w:rPr>
        <w:t>are coded</w:t>
      </w:r>
      <w:r w:rsidRPr="00F31016">
        <w:rPr>
          <w:rFonts w:asciiTheme="majorHAnsi" w:hAnsiTheme="majorHAnsi" w:cstheme="majorHAnsi"/>
          <w:b/>
          <w:bCs/>
          <w:u w:val="single"/>
        </w:rPr>
        <w:t xml:space="preserve"> and encrypted; </w:t>
      </w:r>
      <w:r w:rsidRPr="007755B7">
        <w:rPr>
          <w:rFonts w:asciiTheme="majorHAnsi" w:hAnsiTheme="majorHAnsi" w:cstheme="majorHAnsi"/>
          <w:b/>
          <w:bCs/>
          <w:highlight w:val="cyan"/>
          <w:u w:val="single"/>
        </w:rPr>
        <w:t>to</w:t>
      </w:r>
      <w:r w:rsidRPr="00F31016">
        <w:rPr>
          <w:rFonts w:asciiTheme="majorHAnsi" w:hAnsiTheme="majorHAnsi" w:cstheme="majorHAnsi"/>
          <w:b/>
          <w:bCs/>
          <w:u w:val="single"/>
        </w:rPr>
        <w:t xml:space="preserve"> indirect, nonverbal, and extralinguistic </w:t>
      </w:r>
      <w:r w:rsidRPr="007755B7">
        <w:rPr>
          <w:rFonts w:asciiTheme="majorHAnsi" w:hAnsiTheme="majorHAnsi" w:cstheme="majorHAnsi"/>
          <w:b/>
          <w:bCs/>
          <w:highlight w:val="cyan"/>
          <w:u w:val="single"/>
        </w:rPr>
        <w:t>modes of communication</w:t>
      </w:r>
      <w:r w:rsidRPr="00F31016">
        <w:rPr>
          <w:rFonts w:asciiTheme="majorHAnsi" w:hAnsiTheme="majorHAnsi" w:cstheme="majorHAnsi"/>
          <w:b/>
          <w:bCs/>
          <w:u w:val="single"/>
        </w:rPr>
        <w:t xml:space="preserve"> where subversive meanings and utopian yearnings can be sheltered and shielded from surveillance.</w:t>
      </w:r>
      <w:r w:rsidRPr="00F31016">
        <w:rPr>
          <w:rFonts w:asciiTheme="majorHAnsi" w:hAnsiTheme="majorHAnsi" w:cstheme="majorHAnsi"/>
          <w:sz w:val="14"/>
        </w:rPr>
        <w:t xml:space="preserve"> Gilroy's point is illustrated vividly by Frederick Douglass in a remarkable pas- sage from his life narrative in which he discussed the improvisatory performance politics expressed in the singing of enslaved people. It is worth quoting at length:3 But, on allowance day, those who visited the great house farm were peculiarly excited and noisy. While on their way, they would make the dense old woods, for miles around, reverberate with their wild notes. These were not always merry because they were wild. On the contrary, they were mostly of a plaintive cast, and told a tale of grief and sorrow. In the most boisterous outbursts of rapturous sentiment, there was ever a tinge of deep melancholy [...]. I have sometimes thought that the mere hearing of those songs would do more to impress truly spiritual-minded men and women with the soul-crushing and death-dealing character of slavery, than the reading of whole volumes [...]. Every tone was a testimony against slavery [...]. The hearing of those wild notes always [...] filled my heart with ineffable sadness [...]. To those songs I trace my first glimmering conceptions of the dehumanizing character of slavery [...]. Those songs still follow me, to deepen my hatred of slavery, and quicken my sympa- thies for my brethren in bonds. ([1855] 1969:97-99) Enslaved people were forbidden by law in Igth-century America to acquireedged the deeply felt insights and revelatory power that come through the em- bodied experience of listening to communal singing, the tones, cadence, vocal nuances, all the sensuous specificities of performance that overflow verbal content: "they were tones loud, long, and deep" (99). In order to know the deep meaning of slavery, Douglass recommended an experiential, participatory epistemology as superior to the armchair "reading of whole volumes." Douglass advised meeting enslaved people on the ground of their experience by exposing oneself to their expressive performances. In this way, Douglass anticipated and extended Johannes Fabian's call for a turn "from informative to performative ethnography" (1990:3), an ethnography of the ears and heart that reimagines participant-observation as coperformative witnessing: If any one wishes to be impressed with a sense of the soul-killing power of slavery, let him go to Colonel Lloyd's plantation, and, on allowance day, place himself in the deep pine woods, and there let him, in silence, thoughtfully analyze the sounds that shall pass through the chambers of his soul, and if he is not thus impressed, it will only be because "there is no flesh in his obdurate heart." (Douglass [1855] 1969:99) Instead of reading textual accounts of slavery, Douglass recommended a riskier hermeneutics of experience, relocation, copresence, humility, and vulnerability: listening to and being touched by the protest performances of enslaved people. He understood that knowledge is located, not transcendent ("let him go" and "place himself in the deep pine woods, and there [...]"); that it must be engaged, not abstracted ("let him [...] analyze the sounds that shall pass through the chambers of his soul"); and that it is forged from solidarity with, not separation from, the people ("quicken my sympathies for my brethren in bonds"). In this way, Doug- lass's epistemology prefigured Antonio Gramsci's call for engaged knowledge: </w:t>
      </w:r>
      <w:r w:rsidRPr="00F31016">
        <w:rPr>
          <w:rFonts w:asciiTheme="majorHAnsi" w:hAnsiTheme="majorHAnsi" w:cstheme="majorHAnsi"/>
          <w:b/>
          <w:bCs/>
          <w:u w:val="single"/>
        </w:rPr>
        <w:t>"The intellectual's error consists in believing that one can know without under- standing and even more without feeling and being impassioned</w:t>
      </w:r>
      <w:r w:rsidRPr="00F31016">
        <w:rPr>
          <w:rFonts w:asciiTheme="majorHAnsi" w:hAnsiTheme="majorHAnsi" w:cstheme="majorHAnsi"/>
          <w:sz w:val="14"/>
        </w:rPr>
        <w:t xml:space="preserve"> [...] that is, with- out feeling the elementary passions of the people" (I97I:418). </w:t>
      </w:r>
      <w:r w:rsidRPr="00F31016">
        <w:rPr>
          <w:rFonts w:asciiTheme="majorHAnsi" w:hAnsiTheme="majorHAnsi" w:cstheme="majorHAnsi"/>
          <w:b/>
          <w:bCs/>
          <w:u w:val="single"/>
        </w:rPr>
        <w:t>Proximity, not objectivity, becomes an epistemological point of departure and return</w:t>
      </w:r>
      <w:r w:rsidRPr="00F31016">
        <w:rPr>
          <w:rFonts w:asciiTheme="majorHAnsi" w:hAnsiTheme="majorHAnsi" w:cstheme="majorHAnsi"/>
          <w:sz w:val="14"/>
        </w:rPr>
        <w:t xml:space="preserve">. Douglass recommended placing oneself quietly, respectfully, humbly, in the space of others so that one could be surrounded and "impressed" by the expressive meanings of their music. It is subtle but significant that he instructed the outsider to listen "in silence." I interpret this admonition as an acknowledgment and subversion of the soundscapes of power within which the ruling classes typically are listened to while the subordinate classes listen in silence. </w:t>
      </w:r>
      <w:r w:rsidRPr="00F31016">
        <w:rPr>
          <w:rFonts w:asciiTheme="majorHAnsi" w:hAnsiTheme="majorHAnsi" w:cstheme="majorHAnsi"/>
          <w:b/>
          <w:bCs/>
          <w:u w:val="single"/>
        </w:rPr>
        <w:t>Anyone who had the liberty to travel freely would be, of course, on the privileged side of domination and silencing that these songs evoked and contested. In effect, Douglass encouraged a participatory understanding of these performances, but one that muffled white privilege.</w:t>
      </w:r>
      <w:r w:rsidRPr="00F31016">
        <w:rPr>
          <w:rFonts w:asciiTheme="majorHAnsi" w:hAnsiTheme="majorHAnsi" w:cstheme="majorHAnsi"/>
          <w:sz w:val="14"/>
        </w:rPr>
        <w:t xml:space="preserve"> Further, because overseers often commanded enslaved people to sing in the fields as a way of auditing their labor, and plantation rulers even appropriated after-work performances for their own amusement, Douglass was keenly sensitive to how one approached and entered subjugated spaces of performance. The mise-en-sc&amp;ne of feeling-understanding-knowing for Douglass is radically different from the interpretive scene set forth by Clifford Geertz in what is now a foundational and frequently cited quotation for the world-as-text model in ethnography and cultural studies: "The culture of a people is an ensemble of texts, themselves ensembles, which the anthropologist strains to read over the shoulders of those to whom they properly belong" (1973:452). Whereas Douglass featured cultural performances that register and radiate dynamic "structures of feeling" and pull us into alternative ways of knowing that exceed cognitive control(Williams 1977), Geertz figures culture as a stiff, awkward reading room. The ethnocentrism of this textualist metaphor is thrown into stark relief when applied to the countercultures of enslaved and other dispossessed people. Forcibly excluded from acquiring literacy, enslaved people nonetheless created a culture of resistance.</w:t>
      </w:r>
      <w:r w:rsidRPr="00F31016">
        <w:rPr>
          <w:rFonts w:asciiTheme="majorHAnsi" w:hAnsiTheme="majorHAnsi" w:cstheme="majorHAnsi"/>
          <w:b/>
          <w:bCs/>
          <w:u w:val="single"/>
        </w:rPr>
        <w:t xml:space="preserve"> Instead of an "ensemble of texts," however, a repertoire of </w:t>
      </w:r>
      <w:r w:rsidRPr="007755B7">
        <w:rPr>
          <w:rFonts w:asciiTheme="majorHAnsi" w:hAnsiTheme="majorHAnsi" w:cstheme="majorHAnsi"/>
          <w:b/>
          <w:bCs/>
          <w:highlight w:val="cyan"/>
          <w:u w:val="single"/>
        </w:rPr>
        <w:t xml:space="preserve">performance </w:t>
      </w:r>
      <w:r w:rsidRPr="00F31016">
        <w:rPr>
          <w:rFonts w:asciiTheme="majorHAnsi" w:hAnsiTheme="majorHAnsi" w:cstheme="majorHAnsi"/>
          <w:b/>
          <w:bCs/>
          <w:u w:val="single"/>
        </w:rPr>
        <w:t xml:space="preserve">practices </w:t>
      </w:r>
      <w:r w:rsidRPr="007755B7">
        <w:rPr>
          <w:rFonts w:asciiTheme="majorHAnsi" w:hAnsiTheme="majorHAnsi" w:cstheme="majorHAnsi"/>
          <w:b/>
          <w:bCs/>
          <w:highlight w:val="cyan"/>
          <w:u w:val="single"/>
        </w:rPr>
        <w:t>became the backbone of</w:t>
      </w:r>
      <w:r w:rsidRPr="00F31016">
        <w:rPr>
          <w:rFonts w:asciiTheme="majorHAnsi" w:hAnsiTheme="majorHAnsi" w:cstheme="majorHAnsi"/>
          <w:b/>
          <w:bCs/>
          <w:u w:val="single"/>
        </w:rPr>
        <w:t xml:space="preserve"> this </w:t>
      </w:r>
      <w:r w:rsidRPr="007755B7">
        <w:rPr>
          <w:rFonts w:asciiTheme="majorHAnsi" w:hAnsiTheme="majorHAnsi" w:cstheme="majorHAnsi"/>
          <w:b/>
          <w:bCs/>
          <w:highlight w:val="cyan"/>
          <w:u w:val="single"/>
        </w:rPr>
        <w:t>counterculture</w:t>
      </w:r>
      <w:r w:rsidRPr="00F31016">
        <w:rPr>
          <w:rFonts w:asciiTheme="majorHAnsi" w:hAnsiTheme="majorHAnsi" w:cstheme="majorHAnsi"/>
          <w:b/>
          <w:bCs/>
          <w:u w:val="single"/>
        </w:rPr>
        <w:t xml:space="preserve"> where politics was "played, danced, and acted, as well as sung and sung about, because words [...] will never be enough to communicate its unsayable claims to truth"</w:t>
      </w:r>
      <w:r w:rsidRPr="00F31016">
        <w:rPr>
          <w:rFonts w:asciiTheme="majorHAnsi" w:hAnsiTheme="majorHAnsi" w:cstheme="majorHAnsi"/>
          <w:sz w:val="14"/>
        </w:rPr>
        <w:t xml:space="preserve"> (Gilroy 1994:37). In addition to the ethnocentrism of the culture-is-text metaphor, Geertz's theory needs to be critiqued for its particular fieldwork-as-reading model: "Doing ethnography is like trying to read [...] a manuscript" (Io). </w:t>
      </w:r>
      <w:r w:rsidRPr="007755B7">
        <w:rPr>
          <w:rFonts w:asciiTheme="majorHAnsi" w:hAnsiTheme="majorHAnsi" w:cstheme="majorHAnsi"/>
          <w:b/>
          <w:bCs/>
          <w:highlight w:val="cyan"/>
          <w:u w:val="single"/>
        </w:rPr>
        <w:t>Instead of</w:t>
      </w:r>
      <w:r w:rsidRPr="00F31016">
        <w:rPr>
          <w:rFonts w:asciiTheme="majorHAnsi" w:hAnsiTheme="majorHAnsi" w:cstheme="majorHAnsi"/>
          <w:b/>
          <w:bCs/>
          <w:u w:val="single"/>
        </w:rPr>
        <w:t xml:space="preserve"> listening, absorbing, and </w:t>
      </w:r>
      <w:r w:rsidRPr="007755B7">
        <w:rPr>
          <w:rFonts w:asciiTheme="majorHAnsi" w:hAnsiTheme="majorHAnsi" w:cstheme="majorHAnsi"/>
          <w:b/>
          <w:bCs/>
          <w:highlight w:val="cyan"/>
          <w:u w:val="single"/>
        </w:rPr>
        <w:t>standing in solidarity with the protest</w:t>
      </w:r>
      <w:r w:rsidRPr="00F31016">
        <w:rPr>
          <w:rFonts w:asciiTheme="majorHAnsi" w:hAnsiTheme="majorHAnsi" w:cstheme="majorHAnsi"/>
          <w:b/>
          <w:bCs/>
          <w:u w:val="single"/>
        </w:rPr>
        <w:t xml:space="preserve"> performances of the people, as Douglass recommended, </w:t>
      </w:r>
      <w:r w:rsidRPr="007755B7">
        <w:rPr>
          <w:rFonts w:asciiTheme="majorHAnsi" w:hAnsiTheme="majorHAnsi" w:cstheme="majorHAnsi"/>
          <w:b/>
          <w:bCs/>
          <w:highlight w:val="cyan"/>
          <w:u w:val="single"/>
        </w:rPr>
        <w:t>the ethnographer</w:t>
      </w:r>
      <w:r w:rsidRPr="00F31016">
        <w:rPr>
          <w:rFonts w:asciiTheme="majorHAnsi" w:hAnsiTheme="majorHAnsi" w:cstheme="majorHAnsi"/>
          <w:b/>
          <w:bCs/>
          <w:u w:val="single"/>
        </w:rPr>
        <w:t xml:space="preserve">, in Geertz's scene, </w:t>
      </w:r>
      <w:r w:rsidRPr="007755B7">
        <w:rPr>
          <w:rFonts w:asciiTheme="majorHAnsi" w:hAnsiTheme="majorHAnsi" w:cstheme="majorHAnsi"/>
          <w:b/>
          <w:bCs/>
          <w:highlight w:val="cyan"/>
          <w:u w:val="single"/>
        </w:rPr>
        <w:t>stands above</w:t>
      </w:r>
      <w:r w:rsidRPr="00F31016">
        <w:rPr>
          <w:rFonts w:asciiTheme="majorHAnsi" w:hAnsiTheme="majorHAnsi" w:cstheme="majorHAnsi"/>
          <w:b/>
          <w:bCs/>
          <w:u w:val="single"/>
        </w:rPr>
        <w:t xml:space="preserve"> and behind the people </w:t>
      </w:r>
      <w:r w:rsidRPr="007755B7">
        <w:rPr>
          <w:rFonts w:asciiTheme="majorHAnsi" w:hAnsiTheme="majorHAnsi" w:cstheme="majorHAnsi"/>
          <w:b/>
          <w:bCs/>
          <w:highlight w:val="cyan"/>
          <w:u w:val="single"/>
        </w:rPr>
        <w:t>and</w:t>
      </w:r>
      <w:r w:rsidRPr="00F31016">
        <w:rPr>
          <w:rFonts w:asciiTheme="majorHAnsi" w:hAnsiTheme="majorHAnsi" w:cstheme="majorHAnsi"/>
          <w:b/>
          <w:bCs/>
          <w:u w:val="single"/>
        </w:rPr>
        <w:t xml:space="preserve">, uninvited, </w:t>
      </w:r>
      <w:r w:rsidRPr="007755B7">
        <w:rPr>
          <w:rFonts w:asciiTheme="majorHAnsi" w:hAnsiTheme="majorHAnsi" w:cstheme="majorHAnsi"/>
          <w:b/>
          <w:bCs/>
          <w:highlight w:val="cyan"/>
          <w:u w:val="single"/>
        </w:rPr>
        <w:t>peers over their shoulders to read their texts</w:t>
      </w:r>
      <w:r w:rsidRPr="00F31016">
        <w:rPr>
          <w:rFonts w:asciiTheme="majorHAnsi" w:hAnsiTheme="majorHAnsi" w:cstheme="majorHAnsi"/>
          <w:b/>
          <w:bCs/>
          <w:u w:val="single"/>
        </w:rPr>
        <w:t>, like an overseer or a spy</w:t>
      </w:r>
      <w:r w:rsidRPr="00F31016">
        <w:rPr>
          <w:rFonts w:asciiTheme="majorHAnsi" w:hAnsiTheme="majorHAnsi" w:cstheme="majorHAnsi"/>
          <w:sz w:val="14"/>
        </w:rPr>
        <w:t xml:space="preserve">. There is more than a hint of the improper in this scene: </w:t>
      </w:r>
      <w:r w:rsidRPr="00F31016">
        <w:rPr>
          <w:rFonts w:asciiTheme="majorHAnsi" w:hAnsiTheme="majorHAnsi" w:cstheme="majorHAnsi"/>
          <w:b/>
          <w:bCs/>
          <w:u w:val="single"/>
        </w:rPr>
        <w:t xml:space="preserve">the asymmetrical </w:t>
      </w:r>
      <w:r w:rsidRPr="007755B7">
        <w:rPr>
          <w:rFonts w:asciiTheme="majorHAnsi" w:hAnsiTheme="majorHAnsi" w:cstheme="majorHAnsi"/>
          <w:b/>
          <w:bCs/>
          <w:highlight w:val="cyan"/>
          <w:u w:val="single"/>
        </w:rPr>
        <w:t>power relations secure</w:t>
      </w:r>
      <w:r w:rsidRPr="00F31016">
        <w:rPr>
          <w:rFonts w:asciiTheme="majorHAnsi" w:hAnsiTheme="majorHAnsi" w:cstheme="majorHAnsi"/>
          <w:b/>
          <w:bCs/>
          <w:u w:val="single"/>
        </w:rPr>
        <w:t xml:space="preserve"> both the anthropologist's </w:t>
      </w:r>
      <w:r w:rsidRPr="007755B7">
        <w:rPr>
          <w:rFonts w:asciiTheme="majorHAnsi" w:hAnsiTheme="majorHAnsi" w:cstheme="majorHAnsi"/>
          <w:b/>
          <w:bCs/>
          <w:highlight w:val="cyan"/>
          <w:u w:val="single"/>
        </w:rPr>
        <w:t>privilege to intrude</w:t>
      </w:r>
      <w:r w:rsidRPr="00F31016">
        <w:rPr>
          <w:rFonts w:asciiTheme="majorHAnsi" w:hAnsiTheme="majorHAnsi" w:cstheme="majorHAnsi"/>
          <w:b/>
          <w:bCs/>
          <w:u w:val="single"/>
        </w:rPr>
        <w:t xml:space="preserve"> and the people's silent acquiescence (although one can imagine what they would say about the anthropologist's manners and motives when they are outside his reading gaze)</w:t>
      </w:r>
      <w:r w:rsidRPr="00F31016">
        <w:rPr>
          <w:rFonts w:asciiTheme="majorHAnsi" w:hAnsiTheme="majorHAnsi" w:cstheme="majorHAnsi"/>
          <w:sz w:val="14"/>
        </w:rPr>
        <w:t>. The strain and tension of this scene are not mediated by talk or interaction; both the researcher and the researched face the page as silent readers instead of turning to face one another and, perhaps, open a conversation.</w:t>
      </w:r>
    </w:p>
    <w:p w14:paraId="7DC1AC60" w14:textId="77777777" w:rsidR="00BA45A1" w:rsidRPr="00F31016" w:rsidRDefault="00BA45A1" w:rsidP="00BA45A1">
      <w:pPr>
        <w:rPr>
          <w:rFonts w:asciiTheme="majorHAnsi" w:hAnsiTheme="majorHAnsi" w:cstheme="majorHAnsi"/>
        </w:rPr>
      </w:pPr>
    </w:p>
    <w:p w14:paraId="7743EA75" w14:textId="1057A821" w:rsidR="00BA45A1" w:rsidRPr="00F31016" w:rsidRDefault="00BA45A1" w:rsidP="00BA45A1">
      <w:pPr>
        <w:pStyle w:val="Heading2"/>
        <w:rPr>
          <w:rFonts w:asciiTheme="majorHAnsi" w:hAnsiTheme="majorHAnsi" w:cstheme="majorHAnsi"/>
        </w:rPr>
      </w:pPr>
      <w:r w:rsidRPr="00F31016">
        <w:rPr>
          <w:rFonts w:asciiTheme="majorHAnsi" w:hAnsiTheme="majorHAnsi" w:cstheme="majorHAnsi"/>
        </w:rPr>
        <w:t>Case</w:t>
      </w:r>
    </w:p>
    <w:p w14:paraId="0DD9B20A" w14:textId="543EB123" w:rsidR="00BA45A1" w:rsidRDefault="00BA45A1" w:rsidP="00BA45A1">
      <w:pPr>
        <w:pStyle w:val="Heading3"/>
        <w:rPr>
          <w:rFonts w:asciiTheme="majorHAnsi" w:hAnsiTheme="majorHAnsi" w:cstheme="majorHAnsi"/>
        </w:rPr>
      </w:pPr>
      <w:r w:rsidRPr="00F31016">
        <w:rPr>
          <w:rFonts w:asciiTheme="majorHAnsi" w:hAnsiTheme="majorHAnsi" w:cstheme="majorHAnsi"/>
        </w:rPr>
        <w:t>Framework</w:t>
      </w:r>
    </w:p>
    <w:p w14:paraId="041E5C44" w14:textId="08F40274" w:rsidR="00F31016" w:rsidRDefault="00F31016" w:rsidP="007755B7">
      <w:pPr>
        <w:pStyle w:val="Heading4"/>
      </w:pPr>
      <w:r>
        <w:t>Azzelini is wrong – strikes are u8neiquly bad and theyre not enough of a step to resolve capitalism as a large system which means theres no solvency</w:t>
      </w:r>
    </w:p>
    <w:p w14:paraId="7D3DCFD4" w14:textId="13579094" w:rsidR="00F31016" w:rsidRDefault="00F31016" w:rsidP="007755B7">
      <w:pPr>
        <w:pStyle w:val="Heading4"/>
      </w:pPr>
      <w:r>
        <w:t>Answering robinson later but its cut so short and super underwarranted don’t vote on it</w:t>
      </w:r>
    </w:p>
    <w:p w14:paraId="615FFFD4" w14:textId="174981F0" w:rsidR="00F31016" w:rsidRPr="007755B7" w:rsidRDefault="00F31016" w:rsidP="007755B7">
      <w:pPr>
        <w:pStyle w:val="Heading4"/>
        <w:rPr>
          <w:rStyle w:val="Style13ptBold"/>
          <w:b/>
          <w:bCs w:val="0"/>
        </w:rPr>
      </w:pPr>
      <w:r w:rsidRPr="007755B7">
        <w:rPr>
          <w:rStyle w:val="Style13ptBold"/>
          <w:b/>
          <w:bCs w:val="0"/>
        </w:rPr>
        <w:t>Transition wars answer the smith evidence – the state pushes back against it and insofar as its only strikes theyre taken down – Portland proves</w:t>
      </w:r>
    </w:p>
    <w:p w14:paraId="7A0AA22F" w14:textId="4AC8F214" w:rsidR="00F31016" w:rsidRDefault="00F31016" w:rsidP="007755B7">
      <w:pPr>
        <w:pStyle w:val="Heading4"/>
      </w:pPr>
      <w:r>
        <w:t>We’re more and more left wing – they only consider the US but other countries also becoming more left wing.</w:t>
      </w:r>
    </w:p>
    <w:p w14:paraId="19FBD085" w14:textId="517914C7" w:rsidR="00F31016" w:rsidRDefault="00F31016" w:rsidP="007755B7">
      <w:pPr>
        <w:pStyle w:val="Heading4"/>
      </w:pPr>
      <w:r>
        <w:t>Framing issue – theres no guarantee that people strike – its just theorizing – people don’t excerise their rights proven by voting</w:t>
      </w:r>
    </w:p>
    <w:p w14:paraId="2D1EF7A0" w14:textId="0B90ADE0" w:rsidR="00F31016" w:rsidRDefault="007755B7" w:rsidP="007755B7">
      <w:pPr>
        <w:pStyle w:val="Heading4"/>
      </w:pPr>
      <w:r>
        <w:t>If people strike they would be doing it right now – which puts you in a double bind either people strike which means the squo solves or it doesn’t</w:t>
      </w:r>
    </w:p>
    <w:p w14:paraId="1374FB0E" w14:textId="5C9F236C" w:rsidR="007755B7" w:rsidRPr="007755B7" w:rsidRDefault="007755B7" w:rsidP="007755B7">
      <w:pPr>
        <w:pStyle w:val="Heading4"/>
      </w:pPr>
      <w:r>
        <w:t>Cross apply mcafee to the ahmed evidence – it provides a laundry list of things. Materialism goofd – it’s the only way we can actually engage in problems that matter.</w:t>
      </w:r>
    </w:p>
    <w:p w14:paraId="345FCC65" w14:textId="77777777" w:rsidR="007755B7" w:rsidRPr="007755B7" w:rsidRDefault="007755B7" w:rsidP="007755B7"/>
    <w:p w14:paraId="1CEDED53" w14:textId="527921E5" w:rsidR="00BA45A1" w:rsidRPr="00F31016" w:rsidRDefault="00BA45A1" w:rsidP="00BA45A1">
      <w:pPr>
        <w:pStyle w:val="Heading3"/>
        <w:rPr>
          <w:rFonts w:asciiTheme="majorHAnsi" w:hAnsiTheme="majorHAnsi" w:cstheme="majorHAnsi"/>
        </w:rPr>
      </w:pPr>
      <w:r w:rsidRPr="00F31016">
        <w:rPr>
          <w:rFonts w:asciiTheme="majorHAnsi" w:hAnsiTheme="majorHAnsi" w:cstheme="majorHAnsi"/>
        </w:rPr>
        <w:t>Advantage</w:t>
      </w:r>
    </w:p>
    <w:p w14:paraId="4B001685" w14:textId="77777777" w:rsidR="00F31016" w:rsidRDefault="00F31016" w:rsidP="00F31016">
      <w:pPr>
        <w:pStyle w:val="Heading4"/>
      </w:pPr>
      <w:r w:rsidRPr="00351711">
        <w:rPr>
          <w:u w:val="single"/>
        </w:rPr>
        <w:t>Every metric</w:t>
      </w:r>
      <w:r>
        <w:t xml:space="preserve"> flows neg---the world is getting better.</w:t>
      </w:r>
    </w:p>
    <w:p w14:paraId="5D6CB9A4" w14:textId="77777777" w:rsidR="00F31016" w:rsidRDefault="00F31016" w:rsidP="00F31016">
      <w:r>
        <w:t>--poverty is declining rapidly post-Industrial revolution</w:t>
      </w:r>
    </w:p>
    <w:p w14:paraId="2F1AB3CD" w14:textId="77777777" w:rsidR="00F31016" w:rsidRDefault="00F31016" w:rsidP="00F31016">
      <w:r>
        <w:t>--other metrics are positive: health, education, moral expansion</w:t>
      </w:r>
    </w:p>
    <w:p w14:paraId="2E70968A" w14:textId="77777777" w:rsidR="00F31016" w:rsidRDefault="00F31016" w:rsidP="00F31016">
      <w:r>
        <w:t>--tech innovation is increasing</w:t>
      </w:r>
    </w:p>
    <w:p w14:paraId="304C0885" w14:textId="77777777" w:rsidR="00F31016" w:rsidRPr="002E39A4" w:rsidRDefault="00F31016" w:rsidP="00F31016">
      <w:r>
        <w:t>--we’re cognitively biased toward belief in collapse</w:t>
      </w:r>
    </w:p>
    <w:p w14:paraId="6FEFAEBB" w14:textId="77777777" w:rsidR="00F31016" w:rsidRDefault="00F31016" w:rsidP="00F31016">
      <w:r>
        <w:t xml:space="preserve">Dr. Toby </w:t>
      </w:r>
      <w:r w:rsidRPr="0094583B">
        <w:rPr>
          <w:rStyle w:val="Style13ptBold"/>
        </w:rPr>
        <w:t>Ord 20</w:t>
      </w:r>
      <w:r>
        <w:t>, Senior Research Fellow in Philosophy at Oxford University, DPhil in Philosophy from the University of Oxford, The Precipice: Existential Risk and the Future of Humanity, p. 17-19</w:t>
      </w:r>
    </w:p>
    <w:p w14:paraId="590F22A9" w14:textId="77777777" w:rsidR="00F31016" w:rsidRPr="006270CF" w:rsidRDefault="00F31016" w:rsidP="00F31016">
      <w:pPr>
        <w:rPr>
          <w:sz w:val="16"/>
        </w:rPr>
      </w:pPr>
      <w:r w:rsidRPr="006270CF">
        <w:rPr>
          <w:sz w:val="16"/>
        </w:rPr>
        <w:t xml:space="preserve">Yet </w:t>
      </w:r>
      <w:r w:rsidRPr="007755B7">
        <w:rPr>
          <w:rStyle w:val="StyleUnderline"/>
          <w:highlight w:val="cyan"/>
        </w:rPr>
        <w:t>despite</w:t>
      </w:r>
      <w:r w:rsidRPr="006270CF">
        <w:rPr>
          <w:sz w:val="16"/>
        </w:rPr>
        <w:t xml:space="preserve"> these </w:t>
      </w:r>
      <w:r w:rsidRPr="0094583B">
        <w:rPr>
          <w:rStyle w:val="StyleUnderline"/>
        </w:rPr>
        <w:t xml:space="preserve">real </w:t>
      </w:r>
      <w:r w:rsidRPr="007755B7">
        <w:rPr>
          <w:rStyle w:val="StyleUnderline"/>
          <w:highlight w:val="cyan"/>
        </w:rPr>
        <w:t>problems</w:t>
      </w:r>
      <w:r w:rsidRPr="0094583B">
        <w:rPr>
          <w:rStyle w:val="StyleUnderline"/>
        </w:rPr>
        <w:t xml:space="preserve">, on average human </w:t>
      </w:r>
      <w:r w:rsidRPr="007755B7">
        <w:rPr>
          <w:rStyle w:val="StyleUnderline"/>
          <w:highlight w:val="cyan"/>
        </w:rPr>
        <w:t>life today is</w:t>
      </w:r>
      <w:r w:rsidRPr="0094583B">
        <w:rPr>
          <w:rStyle w:val="StyleUnderline"/>
        </w:rPr>
        <w:t xml:space="preserve"> </w:t>
      </w:r>
      <w:r w:rsidRPr="0094583B">
        <w:rPr>
          <w:rStyle w:val="Emphasis"/>
        </w:rPr>
        <w:t xml:space="preserve">substantially </w:t>
      </w:r>
      <w:r w:rsidRPr="007755B7">
        <w:rPr>
          <w:rStyle w:val="Emphasis"/>
          <w:highlight w:val="cyan"/>
        </w:rPr>
        <w:t>better</w:t>
      </w:r>
      <w:r w:rsidRPr="007755B7">
        <w:rPr>
          <w:rStyle w:val="StyleUnderline"/>
          <w:highlight w:val="cyan"/>
        </w:rPr>
        <w:t xml:space="preserve"> than</w:t>
      </w:r>
      <w:r w:rsidRPr="0094583B">
        <w:rPr>
          <w:rStyle w:val="StyleUnderline"/>
        </w:rPr>
        <w:t xml:space="preserve"> at </w:t>
      </w:r>
      <w:r w:rsidRPr="007755B7">
        <w:rPr>
          <w:rStyle w:val="Emphasis"/>
          <w:highlight w:val="cyan"/>
        </w:rPr>
        <w:t>any</w:t>
      </w:r>
      <w:r w:rsidRPr="007755B7">
        <w:rPr>
          <w:rStyle w:val="StyleUnderline"/>
          <w:highlight w:val="cyan"/>
        </w:rPr>
        <w:t xml:space="preserve"> previous time</w:t>
      </w:r>
      <w:r w:rsidRPr="0094583B">
        <w:rPr>
          <w:rStyle w:val="StyleUnderline"/>
        </w:rPr>
        <w:t xml:space="preserve">. The </w:t>
      </w:r>
      <w:r w:rsidRPr="007755B7">
        <w:rPr>
          <w:rStyle w:val="StyleUnderline"/>
          <w:highlight w:val="cyan"/>
        </w:rPr>
        <w:t>most striking</w:t>
      </w:r>
      <w:r w:rsidRPr="0094583B">
        <w:rPr>
          <w:rStyle w:val="StyleUnderline"/>
        </w:rPr>
        <w:t xml:space="preserve"> change may be </w:t>
      </w:r>
      <w:r w:rsidRPr="007755B7">
        <w:rPr>
          <w:rStyle w:val="StyleUnderline"/>
          <w:highlight w:val="cyan"/>
        </w:rPr>
        <w:t>in</w:t>
      </w:r>
      <w:r w:rsidRPr="0094583B">
        <w:rPr>
          <w:rStyle w:val="StyleUnderline"/>
        </w:rPr>
        <w:t xml:space="preserve"> breaking free from </w:t>
      </w:r>
      <w:r w:rsidRPr="007755B7">
        <w:rPr>
          <w:rStyle w:val="Emphasis"/>
          <w:highlight w:val="cyan"/>
        </w:rPr>
        <w:t>poverty</w:t>
      </w:r>
      <w:r w:rsidRPr="006270CF">
        <w:rPr>
          <w:sz w:val="16"/>
        </w:rPr>
        <w:t xml:space="preserve">. Until 200 years ago—the last thousandth of our history25—increases in humanity’s power and prosperity came hand in hand with increases in the human population. Income per person stayed almost unchanged: a little above subsistence in times of plenty; a little below in times of need.26 </w:t>
      </w:r>
      <w:r w:rsidRPr="006270CF">
        <w:rPr>
          <w:rStyle w:val="StyleUnderline"/>
        </w:rPr>
        <w:t xml:space="preserve">The </w:t>
      </w:r>
      <w:r w:rsidRPr="007755B7">
        <w:rPr>
          <w:rStyle w:val="StyleUnderline"/>
          <w:highlight w:val="cyan"/>
        </w:rPr>
        <w:t>Industrial Revolution</w:t>
      </w:r>
      <w:r w:rsidRPr="006270CF">
        <w:rPr>
          <w:sz w:val="16"/>
        </w:rPr>
        <w:t xml:space="preserve"> broke this rule, </w:t>
      </w:r>
      <w:r w:rsidRPr="007755B7">
        <w:rPr>
          <w:rStyle w:val="Emphasis"/>
          <w:highlight w:val="cyan"/>
        </w:rPr>
        <w:t>allow</w:t>
      </w:r>
      <w:r w:rsidRPr="006270CF">
        <w:rPr>
          <w:sz w:val="16"/>
        </w:rPr>
        <w:t xml:space="preserve">ing </w:t>
      </w:r>
      <w:r w:rsidRPr="006270CF">
        <w:rPr>
          <w:rStyle w:val="StyleUnderline"/>
        </w:rPr>
        <w:t>income to grow faster than population</w:t>
      </w:r>
      <w:r w:rsidRPr="006270CF">
        <w:rPr>
          <w:sz w:val="16"/>
        </w:rPr>
        <w:t xml:space="preserve"> and </w:t>
      </w:r>
      <w:r w:rsidRPr="006270CF">
        <w:rPr>
          <w:rStyle w:val="StyleUnderline"/>
        </w:rPr>
        <w:t xml:space="preserve">ushering in an </w:t>
      </w:r>
      <w:r w:rsidRPr="007755B7">
        <w:rPr>
          <w:rStyle w:val="Emphasis"/>
          <w:highlight w:val="cyan"/>
        </w:rPr>
        <w:t>unprecedented</w:t>
      </w:r>
      <w:r w:rsidRPr="006270CF">
        <w:rPr>
          <w:rStyle w:val="Emphasis"/>
        </w:rPr>
        <w:t xml:space="preserve"> rise</w:t>
      </w:r>
      <w:r w:rsidRPr="006270CF">
        <w:rPr>
          <w:rStyle w:val="StyleUnderline"/>
        </w:rPr>
        <w:t xml:space="preserve"> in </w:t>
      </w:r>
      <w:r w:rsidRPr="007755B7">
        <w:rPr>
          <w:rStyle w:val="StyleUnderline"/>
          <w:highlight w:val="cyan"/>
        </w:rPr>
        <w:t>prosperity</w:t>
      </w:r>
      <w:r w:rsidRPr="006270CF">
        <w:rPr>
          <w:sz w:val="16"/>
        </w:rPr>
        <w:t xml:space="preserve"> that continues to this day. </w:t>
      </w:r>
    </w:p>
    <w:p w14:paraId="34B1886F" w14:textId="77777777" w:rsidR="00F31016" w:rsidRPr="006270CF" w:rsidRDefault="00F31016" w:rsidP="00F31016">
      <w:pPr>
        <w:rPr>
          <w:sz w:val="16"/>
        </w:rPr>
      </w:pPr>
      <w:r w:rsidRPr="006270CF">
        <w:rPr>
          <w:sz w:val="16"/>
        </w:rPr>
        <w:t>We often think of economic growth from the perspective of a society that is already affluent, where it is not immediately clear if further growth even improves our lives. But t</w:t>
      </w:r>
      <w:r w:rsidRPr="006270CF">
        <w:rPr>
          <w:rStyle w:val="StyleUnderline"/>
        </w:rPr>
        <w:t xml:space="preserve">he </w:t>
      </w:r>
      <w:r w:rsidRPr="007755B7">
        <w:rPr>
          <w:rStyle w:val="StyleUnderline"/>
          <w:highlight w:val="cyan"/>
        </w:rPr>
        <w:t>most remarkable</w:t>
      </w:r>
      <w:r w:rsidRPr="006270CF">
        <w:rPr>
          <w:rStyle w:val="StyleUnderline"/>
        </w:rPr>
        <w:t xml:space="preserve"> effects of</w:t>
      </w:r>
      <w:r w:rsidRPr="006270CF">
        <w:rPr>
          <w:sz w:val="16"/>
        </w:rPr>
        <w:t xml:space="preserve"> economic </w:t>
      </w:r>
      <w:r w:rsidRPr="006270CF">
        <w:rPr>
          <w:rStyle w:val="StyleUnderline"/>
        </w:rPr>
        <w:t xml:space="preserve">growth have been </w:t>
      </w:r>
      <w:r w:rsidRPr="007755B7">
        <w:rPr>
          <w:rStyle w:val="StyleUnderline"/>
          <w:highlight w:val="cyan"/>
        </w:rPr>
        <w:t xml:space="preserve">for the </w:t>
      </w:r>
      <w:r w:rsidRPr="007755B7">
        <w:rPr>
          <w:rStyle w:val="Emphasis"/>
          <w:highlight w:val="cyan"/>
        </w:rPr>
        <w:t>poorest</w:t>
      </w:r>
      <w:r w:rsidRPr="006270CF">
        <w:rPr>
          <w:sz w:val="16"/>
        </w:rPr>
        <w:t xml:space="preserve"> people. In today’s world, one out of ten people are so poor that they live on less than two dollars per day—a widely used threshold for “extreme poverty.” That so many have so little is among the greatest problems of our time, and has been a major focus of my life. It is shocking then to look further back and see that </w:t>
      </w:r>
      <w:r w:rsidRPr="006270CF">
        <w:rPr>
          <w:rStyle w:val="StyleUnderline"/>
        </w:rPr>
        <w:t>prior to the Industrial Revolution 19 out of 20</w:t>
      </w:r>
      <w:r w:rsidRPr="006270CF">
        <w:rPr>
          <w:sz w:val="16"/>
        </w:rPr>
        <w:t xml:space="preserve"> people </w:t>
      </w:r>
      <w:r w:rsidRPr="006270CF">
        <w:rPr>
          <w:rStyle w:val="StyleUnderline"/>
        </w:rPr>
        <w:t>lived on less than two dollars a day</w:t>
      </w:r>
      <w:r w:rsidRPr="006270CF">
        <w:rPr>
          <w:sz w:val="16"/>
        </w:rPr>
        <w:t xml:space="preserve"> (even adjusting for inflation and purchasing power). Until the Industrial Revolution, any </w:t>
      </w:r>
      <w:r w:rsidRPr="006270CF">
        <w:rPr>
          <w:rStyle w:val="StyleUnderline"/>
        </w:rPr>
        <w:t>prosperity was confined to a tiny elite</w:t>
      </w:r>
      <w:r w:rsidRPr="006270CF">
        <w:rPr>
          <w:sz w:val="16"/>
        </w:rPr>
        <w:t xml:space="preserve"> with extreme poverty the norm. </w:t>
      </w:r>
      <w:r w:rsidRPr="006270CF">
        <w:rPr>
          <w:rStyle w:val="StyleUnderline"/>
        </w:rPr>
        <w:t xml:space="preserve">But </w:t>
      </w:r>
      <w:r w:rsidRPr="007755B7">
        <w:rPr>
          <w:rStyle w:val="StyleUnderline"/>
          <w:highlight w:val="cyan"/>
        </w:rPr>
        <w:t xml:space="preserve">over the last two centuries </w:t>
      </w:r>
      <w:r w:rsidRPr="007755B7">
        <w:rPr>
          <w:rStyle w:val="Emphasis"/>
          <w:highlight w:val="cyan"/>
        </w:rPr>
        <w:t>more and more</w:t>
      </w:r>
      <w:r w:rsidRPr="006270CF">
        <w:rPr>
          <w:rStyle w:val="Emphasis"/>
        </w:rPr>
        <w:t xml:space="preserve"> people </w:t>
      </w:r>
      <w:r w:rsidRPr="007755B7">
        <w:rPr>
          <w:rStyle w:val="Emphasis"/>
          <w:highlight w:val="cyan"/>
        </w:rPr>
        <w:t>have broken free</w:t>
      </w:r>
      <w:r w:rsidRPr="006270CF">
        <w:rPr>
          <w:rStyle w:val="Emphasis"/>
        </w:rPr>
        <w:t xml:space="preserve"> from extreme poverty</w:t>
      </w:r>
      <w:r w:rsidRPr="006270CF">
        <w:rPr>
          <w:rStyle w:val="StyleUnderline"/>
        </w:rPr>
        <w:t xml:space="preserve">, </w:t>
      </w:r>
      <w:r w:rsidRPr="007755B7">
        <w:rPr>
          <w:rStyle w:val="StyleUnderline"/>
          <w:highlight w:val="cyan"/>
        </w:rPr>
        <w:t>and are</w:t>
      </w:r>
      <w:r w:rsidRPr="006270CF">
        <w:rPr>
          <w:rStyle w:val="StyleUnderline"/>
        </w:rPr>
        <w:t xml:space="preserve"> now </w:t>
      </w:r>
      <w:r w:rsidRPr="007755B7">
        <w:rPr>
          <w:rStyle w:val="StyleUnderline"/>
          <w:highlight w:val="cyan"/>
        </w:rPr>
        <w:t>doing so</w:t>
      </w:r>
      <w:r w:rsidRPr="006270CF">
        <w:rPr>
          <w:rStyle w:val="StyleUnderline"/>
        </w:rPr>
        <w:t xml:space="preserve"> </w:t>
      </w:r>
      <w:r w:rsidRPr="006270CF">
        <w:rPr>
          <w:rStyle w:val="Emphasis"/>
        </w:rPr>
        <w:t xml:space="preserve">more </w:t>
      </w:r>
      <w:r w:rsidRPr="007755B7">
        <w:rPr>
          <w:rStyle w:val="Emphasis"/>
          <w:highlight w:val="cyan"/>
        </w:rPr>
        <w:t>quickly</w:t>
      </w:r>
      <w:r w:rsidRPr="006270CF">
        <w:rPr>
          <w:rStyle w:val="StyleUnderline"/>
        </w:rPr>
        <w:t xml:space="preserve"> than at </w:t>
      </w:r>
      <w:r w:rsidRPr="006270CF">
        <w:rPr>
          <w:rStyle w:val="Emphasis"/>
        </w:rPr>
        <w:t>any earlier time</w:t>
      </w:r>
      <w:r w:rsidRPr="006270CF">
        <w:rPr>
          <w:sz w:val="16"/>
        </w:rPr>
        <w:t xml:space="preserve">.27 Two dollars a day is far from prosperity, and these statistics can be of little comfort to those who are still in the grip of poverty, but </w:t>
      </w:r>
      <w:r w:rsidRPr="006270CF">
        <w:rPr>
          <w:rStyle w:val="StyleUnderline"/>
        </w:rPr>
        <w:t xml:space="preserve">the </w:t>
      </w:r>
      <w:r w:rsidRPr="007755B7">
        <w:rPr>
          <w:rStyle w:val="Emphasis"/>
          <w:highlight w:val="cyan"/>
        </w:rPr>
        <w:t>trends toward improvement</w:t>
      </w:r>
      <w:r w:rsidRPr="007755B7">
        <w:rPr>
          <w:rStyle w:val="StyleUnderline"/>
          <w:highlight w:val="cyan"/>
        </w:rPr>
        <w:t xml:space="preserve"> are </w:t>
      </w:r>
      <w:r w:rsidRPr="007755B7">
        <w:rPr>
          <w:rStyle w:val="Emphasis"/>
          <w:highlight w:val="cyan"/>
        </w:rPr>
        <w:t>clear</w:t>
      </w:r>
      <w:r w:rsidRPr="006270CF">
        <w:rPr>
          <w:sz w:val="16"/>
        </w:rPr>
        <w:t xml:space="preserve">. </w:t>
      </w:r>
    </w:p>
    <w:p w14:paraId="19CBD867" w14:textId="77777777" w:rsidR="00F31016" w:rsidRPr="006270CF" w:rsidRDefault="00F31016" w:rsidP="00F31016">
      <w:pPr>
        <w:rPr>
          <w:sz w:val="16"/>
        </w:rPr>
      </w:pPr>
      <w:r w:rsidRPr="006270CF">
        <w:rPr>
          <w:sz w:val="16"/>
        </w:rPr>
        <w:t xml:space="preserve">And </w:t>
      </w:r>
      <w:r w:rsidRPr="006270CF">
        <w:rPr>
          <w:rStyle w:val="StyleUnderline"/>
        </w:rPr>
        <w:t xml:space="preserve">it is not only in terms of material conditions that life has improved. Consider </w:t>
      </w:r>
      <w:r w:rsidRPr="007755B7">
        <w:rPr>
          <w:rStyle w:val="Emphasis"/>
          <w:highlight w:val="cyan"/>
        </w:rPr>
        <w:t>education</w:t>
      </w:r>
      <w:r w:rsidRPr="007755B7">
        <w:rPr>
          <w:rStyle w:val="StyleUnderline"/>
          <w:highlight w:val="cyan"/>
        </w:rPr>
        <w:t xml:space="preserve"> and </w:t>
      </w:r>
      <w:r w:rsidRPr="007755B7">
        <w:rPr>
          <w:rStyle w:val="Emphasis"/>
          <w:highlight w:val="cyan"/>
        </w:rPr>
        <w:t>health</w:t>
      </w:r>
      <w:r w:rsidRPr="007755B7">
        <w:rPr>
          <w:rStyle w:val="StyleUnderline"/>
          <w:highlight w:val="cyan"/>
        </w:rPr>
        <w:t>. Universal schooling</w:t>
      </w:r>
      <w:r w:rsidRPr="006270CF">
        <w:rPr>
          <w:rStyle w:val="StyleUnderline"/>
        </w:rPr>
        <w:t xml:space="preserve"> has </w:t>
      </w:r>
      <w:r w:rsidRPr="007755B7">
        <w:rPr>
          <w:rStyle w:val="StyleUnderline"/>
          <w:highlight w:val="cyan"/>
        </w:rPr>
        <w:t xml:space="preserve">produced </w:t>
      </w:r>
      <w:r w:rsidRPr="007755B7">
        <w:rPr>
          <w:rStyle w:val="Emphasis"/>
          <w:highlight w:val="cyan"/>
        </w:rPr>
        <w:t>dramatic improvements</w:t>
      </w:r>
      <w:r w:rsidRPr="006270CF">
        <w:rPr>
          <w:rStyle w:val="StyleUnderline"/>
        </w:rPr>
        <w:t xml:space="preserve"> in education</w:t>
      </w:r>
      <w:r w:rsidRPr="006270CF">
        <w:rPr>
          <w:sz w:val="16"/>
        </w:rPr>
        <w:t xml:space="preserve">. Before the Industrial Revolution, just one in ten of the world’s people could read and write; now more than eight in ten can do so.28 For the 10,000 years since the Agricultural Revolution, life expectancy had hovered between 20 and 30 years. It has now more than doubled, to 72 years.29 And like literacy, these gains have been felt across the world. In 1800 the highest life expectancy of any country was a mere 43 years, in Iceland. Now every single country has a life expectancy above 50.30 The industrial period has seen all of humanity become more prosperous, educated and long-lived than ever before. But we should not succumb to complacency in the face of this astonishing progress. That we have achieved so much, and so quickly, should inspire us to address the suffering and injustices that remain. </w:t>
      </w:r>
    </w:p>
    <w:p w14:paraId="3C39A53C" w14:textId="77777777" w:rsidR="00F31016" w:rsidRPr="006270CF" w:rsidRDefault="00F31016" w:rsidP="00F31016">
      <w:pPr>
        <w:rPr>
          <w:rStyle w:val="StyleUnderline"/>
        </w:rPr>
      </w:pPr>
      <w:r w:rsidRPr="007755B7">
        <w:rPr>
          <w:rStyle w:val="StyleUnderline"/>
          <w:highlight w:val="cyan"/>
        </w:rPr>
        <w:t>We</w:t>
      </w:r>
      <w:r w:rsidRPr="006270CF">
        <w:rPr>
          <w:rStyle w:val="StyleUnderline"/>
        </w:rPr>
        <w:t xml:space="preserve"> have</w:t>
      </w:r>
      <w:r w:rsidRPr="006270CF">
        <w:rPr>
          <w:sz w:val="16"/>
        </w:rPr>
        <w:t xml:space="preserve"> also </w:t>
      </w:r>
      <w:r w:rsidRPr="006270CF">
        <w:rPr>
          <w:rStyle w:val="StyleUnderline"/>
        </w:rPr>
        <w:t xml:space="preserve">seen substantial </w:t>
      </w:r>
      <w:r w:rsidRPr="007755B7">
        <w:rPr>
          <w:rStyle w:val="Emphasis"/>
          <w:highlight w:val="cyan"/>
        </w:rPr>
        <w:t>improve</w:t>
      </w:r>
      <w:r w:rsidRPr="006270CF">
        <w:rPr>
          <w:rStyle w:val="StyleUnderline"/>
        </w:rPr>
        <w:t xml:space="preserve">ments in our </w:t>
      </w:r>
      <w:r w:rsidRPr="007755B7">
        <w:rPr>
          <w:rStyle w:val="Emphasis"/>
          <w:highlight w:val="cyan"/>
        </w:rPr>
        <w:t>moral thinking</w:t>
      </w:r>
      <w:r w:rsidRPr="006270CF">
        <w:rPr>
          <w:sz w:val="16"/>
        </w:rPr>
        <w:t xml:space="preserve">.31 </w:t>
      </w:r>
      <w:r w:rsidRPr="006270CF">
        <w:rPr>
          <w:rStyle w:val="StyleUnderline"/>
        </w:rPr>
        <w:t xml:space="preserve">One of the </w:t>
      </w:r>
      <w:r w:rsidRPr="007755B7">
        <w:rPr>
          <w:rStyle w:val="StyleUnderline"/>
          <w:highlight w:val="cyan"/>
        </w:rPr>
        <w:t>clearest</w:t>
      </w:r>
      <w:r w:rsidRPr="006270CF">
        <w:rPr>
          <w:rStyle w:val="StyleUnderline"/>
        </w:rPr>
        <w:t xml:space="preserve"> trends is toward the </w:t>
      </w:r>
      <w:r w:rsidRPr="006270CF">
        <w:rPr>
          <w:rStyle w:val="Emphasis"/>
        </w:rPr>
        <w:t>gradual expansion</w:t>
      </w:r>
      <w:r w:rsidRPr="006270CF">
        <w:rPr>
          <w:rStyle w:val="StyleUnderline"/>
        </w:rPr>
        <w:t xml:space="preserve"> of the moral community, </w:t>
      </w:r>
      <w:r w:rsidRPr="007755B7">
        <w:rPr>
          <w:rStyle w:val="StyleUnderline"/>
          <w:highlight w:val="cyan"/>
        </w:rPr>
        <w:t>with</w:t>
      </w:r>
      <w:r w:rsidRPr="006270CF">
        <w:rPr>
          <w:rStyle w:val="StyleUnderline"/>
        </w:rPr>
        <w:t xml:space="preserve"> the </w:t>
      </w:r>
      <w:r w:rsidRPr="007755B7">
        <w:rPr>
          <w:rStyle w:val="Emphasis"/>
          <w:highlight w:val="cyan"/>
        </w:rPr>
        <w:t>recognition</w:t>
      </w:r>
      <w:r w:rsidRPr="007755B7">
        <w:rPr>
          <w:rStyle w:val="StyleUnderline"/>
          <w:highlight w:val="cyan"/>
        </w:rPr>
        <w:t xml:space="preserve"> of</w:t>
      </w:r>
      <w:r w:rsidRPr="006270CF">
        <w:rPr>
          <w:rStyle w:val="StyleUnderline"/>
        </w:rPr>
        <w:t xml:space="preserve"> the </w:t>
      </w:r>
      <w:r w:rsidRPr="007755B7">
        <w:rPr>
          <w:rStyle w:val="Emphasis"/>
          <w:highlight w:val="cyan"/>
        </w:rPr>
        <w:t>rights</w:t>
      </w:r>
      <w:r w:rsidRPr="007755B7">
        <w:rPr>
          <w:rStyle w:val="StyleUnderline"/>
          <w:highlight w:val="cyan"/>
        </w:rPr>
        <w:t xml:space="preserve"> of </w:t>
      </w:r>
      <w:r w:rsidRPr="007755B7">
        <w:rPr>
          <w:rStyle w:val="Emphasis"/>
          <w:highlight w:val="cyan"/>
        </w:rPr>
        <w:t>women</w:t>
      </w:r>
      <w:r w:rsidRPr="007755B7">
        <w:rPr>
          <w:rStyle w:val="StyleUnderline"/>
          <w:highlight w:val="cyan"/>
        </w:rPr>
        <w:t xml:space="preserve">, </w:t>
      </w:r>
      <w:r w:rsidRPr="007755B7">
        <w:rPr>
          <w:rStyle w:val="Emphasis"/>
          <w:highlight w:val="cyan"/>
        </w:rPr>
        <w:t>children</w:t>
      </w:r>
      <w:r w:rsidRPr="006270CF">
        <w:rPr>
          <w:rStyle w:val="StyleUnderline"/>
        </w:rPr>
        <w:t xml:space="preserve">, the </w:t>
      </w:r>
      <w:r w:rsidRPr="007755B7">
        <w:rPr>
          <w:rStyle w:val="Emphasis"/>
          <w:highlight w:val="cyan"/>
        </w:rPr>
        <w:t>poor</w:t>
      </w:r>
      <w:r w:rsidRPr="007755B7">
        <w:rPr>
          <w:rStyle w:val="StyleUnderline"/>
          <w:highlight w:val="cyan"/>
        </w:rPr>
        <w:t xml:space="preserve">, </w:t>
      </w:r>
      <w:r w:rsidRPr="007755B7">
        <w:rPr>
          <w:rStyle w:val="Emphasis"/>
          <w:highlight w:val="cyan"/>
        </w:rPr>
        <w:t>foreigners</w:t>
      </w:r>
      <w:r w:rsidRPr="007755B7">
        <w:rPr>
          <w:rStyle w:val="StyleUnderline"/>
          <w:highlight w:val="cyan"/>
        </w:rPr>
        <w:t xml:space="preserve"> and</w:t>
      </w:r>
      <w:r w:rsidRPr="006270CF">
        <w:rPr>
          <w:rStyle w:val="StyleUnderline"/>
        </w:rPr>
        <w:t xml:space="preserve"> </w:t>
      </w:r>
      <w:r w:rsidRPr="006270CF">
        <w:rPr>
          <w:rStyle w:val="Emphasis"/>
        </w:rPr>
        <w:t xml:space="preserve">ethnic or religious </w:t>
      </w:r>
      <w:r w:rsidRPr="007755B7">
        <w:rPr>
          <w:rStyle w:val="Emphasis"/>
          <w:highlight w:val="cyan"/>
        </w:rPr>
        <w:t>minorities</w:t>
      </w:r>
      <w:r w:rsidRPr="007755B7">
        <w:rPr>
          <w:rStyle w:val="StyleUnderline"/>
          <w:highlight w:val="cyan"/>
        </w:rPr>
        <w:t>. We have</w:t>
      </w:r>
      <w:r w:rsidRPr="006270CF">
        <w:rPr>
          <w:rStyle w:val="StyleUnderline"/>
        </w:rPr>
        <w:t xml:space="preserve"> also </w:t>
      </w:r>
      <w:r w:rsidRPr="007755B7">
        <w:rPr>
          <w:rStyle w:val="StyleUnderline"/>
          <w:highlight w:val="cyan"/>
        </w:rPr>
        <w:t xml:space="preserve">seen a </w:t>
      </w:r>
      <w:r w:rsidRPr="007755B7">
        <w:rPr>
          <w:rStyle w:val="Emphasis"/>
          <w:highlight w:val="cyan"/>
        </w:rPr>
        <w:t>marked shift</w:t>
      </w:r>
      <w:r w:rsidRPr="006270CF">
        <w:rPr>
          <w:rStyle w:val="Emphasis"/>
        </w:rPr>
        <w:t xml:space="preserve"> away </w:t>
      </w:r>
      <w:r w:rsidRPr="007755B7">
        <w:rPr>
          <w:rStyle w:val="Emphasis"/>
          <w:highlight w:val="cyan"/>
        </w:rPr>
        <w:t>from violence</w:t>
      </w:r>
      <w:r w:rsidRPr="006270CF">
        <w:rPr>
          <w:rStyle w:val="StyleUnderline"/>
        </w:rPr>
        <w:t xml:space="preserve"> as a morally acceptable part of society</w:t>
      </w:r>
      <w:r w:rsidRPr="006270CF">
        <w:rPr>
          <w:sz w:val="16"/>
        </w:rPr>
        <w:t xml:space="preserve">.32 </w:t>
      </w:r>
      <w:r w:rsidRPr="007755B7">
        <w:rPr>
          <w:rStyle w:val="StyleUnderline"/>
          <w:highlight w:val="cyan"/>
        </w:rPr>
        <w:t>And</w:t>
      </w:r>
      <w:r w:rsidRPr="006270CF">
        <w:rPr>
          <w:rStyle w:val="StyleUnderline"/>
        </w:rPr>
        <w:t xml:space="preserve"> in the last sixty years we have </w:t>
      </w:r>
      <w:r w:rsidRPr="007755B7">
        <w:rPr>
          <w:rStyle w:val="StyleUnderline"/>
          <w:highlight w:val="cyan"/>
        </w:rPr>
        <w:t>added</w:t>
      </w:r>
      <w:r w:rsidRPr="006270CF">
        <w:rPr>
          <w:rStyle w:val="StyleUnderline"/>
        </w:rPr>
        <w:t xml:space="preserve"> the </w:t>
      </w:r>
      <w:r w:rsidRPr="007755B7">
        <w:rPr>
          <w:rStyle w:val="Emphasis"/>
          <w:highlight w:val="cyan"/>
        </w:rPr>
        <w:t>environment</w:t>
      </w:r>
      <w:r w:rsidRPr="007755B7">
        <w:rPr>
          <w:rStyle w:val="StyleUnderline"/>
          <w:highlight w:val="cyan"/>
        </w:rPr>
        <w:t xml:space="preserve"> and</w:t>
      </w:r>
      <w:r w:rsidRPr="006270CF">
        <w:rPr>
          <w:rStyle w:val="StyleUnderline"/>
        </w:rPr>
        <w:t xml:space="preserve"> the welfare of </w:t>
      </w:r>
      <w:r w:rsidRPr="007755B7">
        <w:rPr>
          <w:rStyle w:val="Emphasis"/>
          <w:highlight w:val="cyan"/>
        </w:rPr>
        <w:t>animals</w:t>
      </w:r>
      <w:r w:rsidRPr="006270CF">
        <w:rPr>
          <w:rStyle w:val="StyleUnderline"/>
        </w:rPr>
        <w:t xml:space="preserve"> to our standard picture of morality. These social </w:t>
      </w:r>
      <w:r w:rsidRPr="007755B7">
        <w:rPr>
          <w:rStyle w:val="StyleUnderline"/>
          <w:highlight w:val="cyan"/>
        </w:rPr>
        <w:t>changes</w:t>
      </w:r>
      <w:r w:rsidRPr="006270CF">
        <w:rPr>
          <w:sz w:val="16"/>
        </w:rPr>
        <w:t xml:space="preserve"> did not come naturally with prosperity. They </w:t>
      </w:r>
      <w:r w:rsidRPr="007755B7">
        <w:rPr>
          <w:rStyle w:val="StyleUnderline"/>
          <w:highlight w:val="cyan"/>
        </w:rPr>
        <w:t xml:space="preserve">were secured by </w:t>
      </w:r>
      <w:r w:rsidRPr="007755B7">
        <w:rPr>
          <w:rStyle w:val="Emphasis"/>
          <w:highlight w:val="cyan"/>
        </w:rPr>
        <w:t>reformers</w:t>
      </w:r>
      <w:r w:rsidRPr="006270CF">
        <w:rPr>
          <w:rStyle w:val="StyleUnderline"/>
        </w:rPr>
        <w:t xml:space="preserve"> and </w:t>
      </w:r>
      <w:r w:rsidRPr="006270CF">
        <w:rPr>
          <w:rStyle w:val="Emphasis"/>
        </w:rPr>
        <w:t>activists</w:t>
      </w:r>
      <w:r w:rsidRPr="006270CF">
        <w:rPr>
          <w:rStyle w:val="StyleUnderline"/>
        </w:rPr>
        <w:t xml:space="preserve">, motivated by the belief that we </w:t>
      </w:r>
      <w:r w:rsidRPr="006270CF">
        <w:rPr>
          <w:rStyle w:val="Emphasis"/>
        </w:rPr>
        <w:t>can</w:t>
      </w:r>
      <w:r w:rsidRPr="006270CF">
        <w:rPr>
          <w:rStyle w:val="StyleUnderline"/>
        </w:rPr>
        <w:t xml:space="preserve">—and </w:t>
      </w:r>
      <w:r w:rsidRPr="006270CF">
        <w:rPr>
          <w:rStyle w:val="Emphasis"/>
        </w:rPr>
        <w:t>must</w:t>
      </w:r>
      <w:r w:rsidRPr="006270CF">
        <w:rPr>
          <w:rStyle w:val="StyleUnderline"/>
        </w:rPr>
        <w:t>—</w:t>
      </w:r>
      <w:r w:rsidRPr="006270CF">
        <w:rPr>
          <w:rStyle w:val="Emphasis"/>
        </w:rPr>
        <w:t>improve</w:t>
      </w:r>
      <w:r w:rsidRPr="006270CF">
        <w:rPr>
          <w:rStyle w:val="StyleUnderline"/>
        </w:rPr>
        <w:t xml:space="preserve">. </w:t>
      </w:r>
      <w:r w:rsidRPr="007755B7">
        <w:rPr>
          <w:rStyle w:val="StyleUnderline"/>
          <w:highlight w:val="cyan"/>
        </w:rPr>
        <w:t xml:space="preserve">We </w:t>
      </w:r>
      <w:r w:rsidRPr="007755B7">
        <w:rPr>
          <w:rStyle w:val="Emphasis"/>
          <w:highlight w:val="cyan"/>
        </w:rPr>
        <w:t>still have far to go</w:t>
      </w:r>
      <w:r w:rsidRPr="006270CF">
        <w:rPr>
          <w:rStyle w:val="StyleUnderline"/>
        </w:rPr>
        <w:t xml:space="preserve"> before we are living up to these new ideals, </w:t>
      </w:r>
      <w:r w:rsidRPr="007755B7">
        <w:rPr>
          <w:rStyle w:val="StyleUnderline"/>
          <w:highlight w:val="cyan"/>
        </w:rPr>
        <w:t>and</w:t>
      </w:r>
      <w:r w:rsidRPr="006270CF">
        <w:rPr>
          <w:rStyle w:val="StyleUnderline"/>
        </w:rPr>
        <w:t xml:space="preserve"> our </w:t>
      </w:r>
      <w:r w:rsidRPr="007755B7">
        <w:rPr>
          <w:rStyle w:val="StyleUnderline"/>
          <w:highlight w:val="cyan"/>
        </w:rPr>
        <w:t>progress can be</w:t>
      </w:r>
      <w:r w:rsidRPr="006270CF">
        <w:rPr>
          <w:rStyle w:val="StyleUnderline"/>
        </w:rPr>
        <w:t xml:space="preserve"> </w:t>
      </w:r>
      <w:r w:rsidRPr="006270CF">
        <w:rPr>
          <w:rStyle w:val="Emphasis"/>
        </w:rPr>
        <w:t xml:space="preserve">painfully </w:t>
      </w:r>
      <w:r w:rsidRPr="007755B7">
        <w:rPr>
          <w:rStyle w:val="Emphasis"/>
          <w:highlight w:val="cyan"/>
        </w:rPr>
        <w:t>slow</w:t>
      </w:r>
      <w:r w:rsidRPr="007755B7">
        <w:rPr>
          <w:rStyle w:val="StyleUnderline"/>
          <w:highlight w:val="cyan"/>
        </w:rPr>
        <w:t xml:space="preserve">, but looking back </w:t>
      </w:r>
      <w:r w:rsidRPr="007755B7">
        <w:rPr>
          <w:rStyle w:val="Emphasis"/>
          <w:highlight w:val="cyan"/>
        </w:rPr>
        <w:t>even</w:t>
      </w:r>
      <w:r w:rsidRPr="006270CF">
        <w:rPr>
          <w:rStyle w:val="Emphasis"/>
        </w:rPr>
        <w:t xml:space="preserve"> just </w:t>
      </w:r>
      <w:r w:rsidRPr="007755B7">
        <w:rPr>
          <w:rStyle w:val="Emphasis"/>
          <w:highlight w:val="cyan"/>
        </w:rPr>
        <w:t>one</w:t>
      </w:r>
      <w:r w:rsidRPr="006270CF">
        <w:rPr>
          <w:rStyle w:val="Emphasis"/>
        </w:rPr>
        <w:t xml:space="preserve"> or two </w:t>
      </w:r>
      <w:r w:rsidRPr="007755B7">
        <w:rPr>
          <w:rStyle w:val="Emphasis"/>
          <w:highlight w:val="cyan"/>
        </w:rPr>
        <w:t>centurie</w:t>
      </w:r>
      <w:r w:rsidRPr="006270CF">
        <w:rPr>
          <w:rStyle w:val="Emphasis"/>
        </w:rPr>
        <w:t>s</w:t>
      </w:r>
      <w:r w:rsidRPr="006270CF">
        <w:rPr>
          <w:rStyle w:val="StyleUnderline"/>
        </w:rPr>
        <w:t xml:space="preserve"> </w:t>
      </w:r>
      <w:r w:rsidRPr="007755B7">
        <w:rPr>
          <w:rStyle w:val="StyleUnderline"/>
          <w:highlight w:val="cyan"/>
        </w:rPr>
        <w:t xml:space="preserve">shows </w:t>
      </w:r>
      <w:r w:rsidRPr="007755B7">
        <w:rPr>
          <w:rStyle w:val="Emphasis"/>
          <w:highlight w:val="cyan"/>
        </w:rPr>
        <w:t>how far we have come</w:t>
      </w:r>
      <w:r w:rsidRPr="006270CF">
        <w:rPr>
          <w:rStyle w:val="StyleUnderline"/>
        </w:rPr>
        <w:t xml:space="preserve">. </w:t>
      </w:r>
    </w:p>
    <w:p w14:paraId="0A84C305" w14:textId="77777777" w:rsidR="00F31016" w:rsidRPr="006270CF" w:rsidRDefault="00F31016" w:rsidP="00F31016">
      <w:pPr>
        <w:rPr>
          <w:sz w:val="16"/>
        </w:rPr>
      </w:pPr>
      <w:r w:rsidRPr="006270CF">
        <w:rPr>
          <w:rStyle w:val="StyleUnderline"/>
        </w:rPr>
        <w:t xml:space="preserve">Of course, there have been many </w:t>
      </w:r>
      <w:r w:rsidRPr="006270CF">
        <w:rPr>
          <w:rStyle w:val="Emphasis"/>
        </w:rPr>
        <w:t>setbacks</w:t>
      </w:r>
      <w:r w:rsidRPr="006270CF">
        <w:rPr>
          <w:sz w:val="16"/>
        </w:rPr>
        <w:t xml:space="preserve"> and exceptions. The path has been tumultuous, things have often become better in some ways while worse in others, and there is certainly a danger of choosing selectively from history to create a simple narrative of improvement from a barbarous past to a glorious present. </w:t>
      </w:r>
      <w:r w:rsidRPr="006270CF">
        <w:rPr>
          <w:rStyle w:val="StyleUnderline"/>
        </w:rPr>
        <w:t xml:space="preserve">Yet </w:t>
      </w:r>
      <w:r w:rsidRPr="007755B7">
        <w:rPr>
          <w:rStyle w:val="StyleUnderline"/>
          <w:highlight w:val="cyan"/>
        </w:rPr>
        <w:t>at</w:t>
      </w:r>
      <w:r w:rsidRPr="0043526F">
        <w:rPr>
          <w:rStyle w:val="StyleUnderline"/>
        </w:rPr>
        <w:t xml:space="preserve"> the </w:t>
      </w:r>
      <w:r w:rsidRPr="007755B7">
        <w:rPr>
          <w:rStyle w:val="Emphasis"/>
          <w:highlight w:val="cyan"/>
        </w:rPr>
        <w:t>large</w:t>
      </w:r>
      <w:r w:rsidRPr="0043526F">
        <w:rPr>
          <w:rStyle w:val="StyleUnderline"/>
        </w:rPr>
        <w:t xml:space="preserve">st </w:t>
      </w:r>
      <w:r w:rsidRPr="007755B7">
        <w:rPr>
          <w:rStyle w:val="StyleUnderline"/>
          <w:highlight w:val="cyan"/>
        </w:rPr>
        <w:t>scales</w:t>
      </w:r>
      <w:r w:rsidRPr="006270CF">
        <w:rPr>
          <w:rStyle w:val="StyleUnderline"/>
        </w:rPr>
        <w:t xml:space="preserve"> of human history</w:t>
      </w:r>
      <w:r w:rsidRPr="006270CF">
        <w:rPr>
          <w:sz w:val="16"/>
        </w:rPr>
        <w:t xml:space="preserve">, where we see not the rise and fall of each empire, </w:t>
      </w:r>
      <w:r w:rsidRPr="006270CF">
        <w:rPr>
          <w:rStyle w:val="StyleUnderline"/>
        </w:rPr>
        <w:t xml:space="preserve">but the changing face of human civilization across the entire globe, the </w:t>
      </w:r>
      <w:r w:rsidRPr="007755B7">
        <w:rPr>
          <w:rStyle w:val="Emphasis"/>
          <w:highlight w:val="cyan"/>
        </w:rPr>
        <w:t>trends toward progress</w:t>
      </w:r>
      <w:r w:rsidRPr="007755B7">
        <w:rPr>
          <w:rStyle w:val="StyleUnderline"/>
          <w:highlight w:val="cyan"/>
        </w:rPr>
        <w:t xml:space="preserve"> are </w:t>
      </w:r>
      <w:r w:rsidRPr="007755B7">
        <w:rPr>
          <w:rStyle w:val="Emphasis"/>
          <w:highlight w:val="cyan"/>
        </w:rPr>
        <w:t>clear</w:t>
      </w:r>
      <w:r w:rsidRPr="006270CF">
        <w:rPr>
          <w:sz w:val="16"/>
        </w:rPr>
        <w:t xml:space="preserve">.33 </w:t>
      </w:r>
    </w:p>
    <w:p w14:paraId="223A5097" w14:textId="77777777" w:rsidR="00F31016" w:rsidRPr="006270CF" w:rsidRDefault="00F31016" w:rsidP="00F31016">
      <w:pPr>
        <w:rPr>
          <w:sz w:val="16"/>
        </w:rPr>
      </w:pPr>
      <w:r w:rsidRPr="007755B7">
        <w:rPr>
          <w:rStyle w:val="StyleUnderline"/>
          <w:highlight w:val="cyan"/>
        </w:rPr>
        <w:t>It</w:t>
      </w:r>
      <w:r w:rsidRPr="006270CF">
        <w:rPr>
          <w:rStyle w:val="StyleUnderline"/>
        </w:rPr>
        <w:t xml:space="preserve"> can be </w:t>
      </w:r>
      <w:r w:rsidRPr="006270CF">
        <w:rPr>
          <w:rStyle w:val="Emphasis"/>
        </w:rPr>
        <w:t>hard to believe</w:t>
      </w:r>
      <w:r w:rsidRPr="006270CF">
        <w:rPr>
          <w:rStyle w:val="StyleUnderline"/>
        </w:rPr>
        <w:t xml:space="preserve"> such trends, when it </w:t>
      </w:r>
      <w:r w:rsidRPr="006270CF">
        <w:rPr>
          <w:rStyle w:val="Emphasis"/>
        </w:rPr>
        <w:t xml:space="preserve">so often </w:t>
      </w:r>
      <w:r w:rsidRPr="007755B7">
        <w:rPr>
          <w:rStyle w:val="Emphasis"/>
          <w:highlight w:val="cyan"/>
        </w:rPr>
        <w:t>feels like everything is collapsing</w:t>
      </w:r>
      <w:r w:rsidRPr="006270CF">
        <w:rPr>
          <w:rStyle w:val="StyleUnderline"/>
        </w:rPr>
        <w:t xml:space="preserve"> around us. In part this </w:t>
      </w:r>
      <w:r w:rsidRPr="007755B7">
        <w:rPr>
          <w:rStyle w:val="Emphasis"/>
          <w:highlight w:val="cyan"/>
        </w:rPr>
        <w:t>skepticism</w:t>
      </w:r>
      <w:r w:rsidRPr="007755B7">
        <w:rPr>
          <w:rStyle w:val="StyleUnderline"/>
          <w:highlight w:val="cyan"/>
        </w:rPr>
        <w:t xml:space="preserve"> comes from</w:t>
      </w:r>
      <w:r w:rsidRPr="006270CF">
        <w:rPr>
          <w:rStyle w:val="StyleUnderline"/>
        </w:rPr>
        <w:t xml:space="preserve"> our </w:t>
      </w:r>
      <w:r w:rsidRPr="007755B7">
        <w:rPr>
          <w:rStyle w:val="Emphasis"/>
          <w:highlight w:val="cyan"/>
        </w:rPr>
        <w:t>everyday experience</w:t>
      </w:r>
      <w:r w:rsidRPr="006270CF">
        <w:rPr>
          <w:rStyle w:val="StyleUnderline"/>
        </w:rPr>
        <w:t xml:space="preserve"> of our </w:t>
      </w:r>
      <w:r w:rsidRPr="006270CF">
        <w:rPr>
          <w:rStyle w:val="Emphasis"/>
        </w:rPr>
        <w:t>own lives</w:t>
      </w:r>
      <w:r w:rsidRPr="006270CF">
        <w:rPr>
          <w:rStyle w:val="StyleUnderline"/>
        </w:rPr>
        <w:t xml:space="preserve"> or communities </w:t>
      </w:r>
      <w:r w:rsidRPr="007755B7">
        <w:rPr>
          <w:rStyle w:val="StyleUnderline"/>
          <w:highlight w:val="cyan"/>
        </w:rPr>
        <w:t>over</w:t>
      </w:r>
      <w:r w:rsidRPr="006270CF">
        <w:rPr>
          <w:rStyle w:val="StyleUnderline"/>
        </w:rPr>
        <w:t xml:space="preserve"> a </w:t>
      </w:r>
      <w:r w:rsidRPr="006270CF">
        <w:rPr>
          <w:rStyle w:val="Emphasis"/>
        </w:rPr>
        <w:t xml:space="preserve">timespan of </w:t>
      </w:r>
      <w:r w:rsidRPr="007755B7">
        <w:rPr>
          <w:rStyle w:val="Emphasis"/>
          <w:highlight w:val="cyan"/>
        </w:rPr>
        <w:t>years</w:t>
      </w:r>
      <w:r w:rsidRPr="006270CF">
        <w:rPr>
          <w:rStyle w:val="StyleUnderline"/>
        </w:rPr>
        <w:t xml:space="preserve">—a scale where downs are almost as likely as ups. It might </w:t>
      </w:r>
      <w:r w:rsidRPr="007755B7">
        <w:rPr>
          <w:rStyle w:val="StyleUnderline"/>
          <w:highlight w:val="cyan"/>
        </w:rPr>
        <w:t>also</w:t>
      </w:r>
      <w:r w:rsidRPr="006270CF">
        <w:rPr>
          <w:rStyle w:val="StyleUnderline"/>
        </w:rPr>
        <w:t xml:space="preserve"> come from our </w:t>
      </w:r>
      <w:r w:rsidRPr="007755B7">
        <w:rPr>
          <w:rStyle w:val="Emphasis"/>
          <w:highlight w:val="cyan"/>
        </w:rPr>
        <w:t>tendency to focus more on bad news than good</w:t>
      </w:r>
      <w:r w:rsidRPr="006270CF">
        <w:rPr>
          <w:rStyle w:val="StyleUnderline"/>
        </w:rPr>
        <w:t xml:space="preserve"> and on threats rather than opportunities: </w:t>
      </w:r>
      <w:r w:rsidRPr="007755B7">
        <w:rPr>
          <w:rStyle w:val="StyleUnderline"/>
          <w:highlight w:val="cyan"/>
        </w:rPr>
        <w:t>heuristics</w:t>
      </w:r>
      <w:r w:rsidRPr="006270CF">
        <w:rPr>
          <w:rStyle w:val="StyleUnderline"/>
        </w:rPr>
        <w:t xml:space="preserve"> that</w:t>
      </w:r>
      <w:r w:rsidRPr="006270CF">
        <w:rPr>
          <w:sz w:val="16"/>
        </w:rPr>
        <w:t xml:space="preserve"> are useful for directing our actions, but which </w:t>
      </w:r>
      <w:r w:rsidRPr="007755B7">
        <w:rPr>
          <w:rStyle w:val="Emphasis"/>
          <w:highlight w:val="cyan"/>
        </w:rPr>
        <w:t>misfire</w:t>
      </w:r>
      <w:r w:rsidRPr="006270CF">
        <w:rPr>
          <w:rStyle w:val="StyleUnderline"/>
        </w:rPr>
        <w:t xml:space="preserve"> when attempting to </w:t>
      </w:r>
      <w:r w:rsidRPr="006270CF">
        <w:rPr>
          <w:rStyle w:val="Emphasis"/>
        </w:rPr>
        <w:t>objectively assess</w:t>
      </w:r>
      <w:r w:rsidRPr="006270CF">
        <w:rPr>
          <w:rStyle w:val="StyleUnderline"/>
        </w:rPr>
        <w:t xml:space="preserve"> the balance of bad and good</w:t>
      </w:r>
      <w:r w:rsidRPr="006270CF">
        <w:rPr>
          <w:sz w:val="16"/>
        </w:rPr>
        <w:t xml:space="preserve">.34 </w:t>
      </w:r>
      <w:r w:rsidRPr="006270CF">
        <w:rPr>
          <w:rStyle w:val="StyleUnderline"/>
        </w:rPr>
        <w:t xml:space="preserve">When we try </w:t>
      </w:r>
      <w:r w:rsidRPr="007755B7">
        <w:rPr>
          <w:rStyle w:val="StyleUnderline"/>
          <w:highlight w:val="cyan"/>
        </w:rPr>
        <w:t xml:space="preserve">to </w:t>
      </w:r>
      <w:r w:rsidRPr="007755B7">
        <w:rPr>
          <w:rStyle w:val="Emphasis"/>
          <w:highlight w:val="cyan"/>
        </w:rPr>
        <w:t>overcome</w:t>
      </w:r>
      <w:r w:rsidRPr="006270CF">
        <w:rPr>
          <w:rStyle w:val="Emphasis"/>
        </w:rPr>
        <w:t xml:space="preserve"> these </w:t>
      </w:r>
      <w:r w:rsidRPr="007755B7">
        <w:rPr>
          <w:rStyle w:val="Emphasis"/>
          <w:highlight w:val="cyan"/>
        </w:rPr>
        <w:t>distortions</w:t>
      </w:r>
      <w:r w:rsidRPr="007755B7">
        <w:rPr>
          <w:rStyle w:val="StyleUnderline"/>
          <w:highlight w:val="cyan"/>
        </w:rPr>
        <w:t xml:space="preserve">, </w:t>
      </w:r>
      <w:r w:rsidRPr="007755B7">
        <w:rPr>
          <w:rStyle w:val="Emphasis"/>
          <w:highlight w:val="cyan"/>
        </w:rPr>
        <w:t>look</w:t>
      </w:r>
      <w:r w:rsidRPr="006270CF">
        <w:rPr>
          <w:rStyle w:val="StyleUnderline"/>
        </w:rPr>
        <w:t xml:space="preserve">ing </w:t>
      </w:r>
      <w:r w:rsidRPr="007755B7">
        <w:rPr>
          <w:rStyle w:val="StyleUnderline"/>
          <w:highlight w:val="cyan"/>
        </w:rPr>
        <w:t xml:space="preserve">for </w:t>
      </w:r>
      <w:r w:rsidRPr="007755B7">
        <w:rPr>
          <w:rStyle w:val="Emphasis"/>
          <w:highlight w:val="cyan"/>
        </w:rPr>
        <w:t>global indicators</w:t>
      </w:r>
      <w:r w:rsidRPr="006270CF">
        <w:rPr>
          <w:rStyle w:val="StyleUnderline"/>
        </w:rPr>
        <w:t xml:space="preserve"> of the quality of our lives that are as objective as possible, it is very difficult to avoid seeing </w:t>
      </w:r>
      <w:r w:rsidRPr="006270CF">
        <w:rPr>
          <w:rStyle w:val="Emphasis"/>
        </w:rPr>
        <w:t>significant improvement</w:t>
      </w:r>
      <w:r w:rsidRPr="006270CF">
        <w:rPr>
          <w:rStyle w:val="StyleUnderline"/>
        </w:rPr>
        <w:t xml:space="preserve"> from </w:t>
      </w:r>
      <w:r w:rsidRPr="007755B7">
        <w:rPr>
          <w:rStyle w:val="Emphasis"/>
          <w:highlight w:val="cyan"/>
        </w:rPr>
        <w:t>century to century</w:t>
      </w:r>
      <w:r w:rsidRPr="006270CF">
        <w:rPr>
          <w:sz w:val="16"/>
        </w:rPr>
        <w:t xml:space="preserve">. </w:t>
      </w:r>
    </w:p>
    <w:p w14:paraId="3232660E" w14:textId="77777777" w:rsidR="00F31016" w:rsidRDefault="00F31016" w:rsidP="00F31016">
      <w:pPr>
        <w:rPr>
          <w:sz w:val="16"/>
        </w:rPr>
      </w:pPr>
      <w:r w:rsidRPr="006270CF">
        <w:rPr>
          <w:sz w:val="16"/>
        </w:rPr>
        <w:t xml:space="preserve">And these trends should not surprise us. </w:t>
      </w:r>
      <w:r w:rsidRPr="006270CF">
        <w:rPr>
          <w:rStyle w:val="StyleUnderline"/>
        </w:rPr>
        <w:t xml:space="preserve">Every day we are the beneficiaries of </w:t>
      </w:r>
      <w:r w:rsidRPr="006270CF">
        <w:rPr>
          <w:rStyle w:val="Emphasis"/>
        </w:rPr>
        <w:t>uncountable innovations</w:t>
      </w:r>
      <w:r w:rsidRPr="004959A6">
        <w:rPr>
          <w:rStyle w:val="StyleUnderline"/>
        </w:rPr>
        <w:t xml:space="preserve"> </w:t>
      </w:r>
      <w:r w:rsidRPr="006270CF">
        <w:rPr>
          <w:rStyle w:val="StyleUnderline"/>
        </w:rPr>
        <w:t>made by people over hundreds of thousands of years</w:t>
      </w:r>
      <w:r w:rsidRPr="006270CF">
        <w:rPr>
          <w:sz w:val="16"/>
        </w:rPr>
        <w:t xml:space="preserve">. Innovations </w:t>
      </w:r>
      <w:r w:rsidRPr="006270CF">
        <w:rPr>
          <w:rStyle w:val="StyleUnderline"/>
        </w:rPr>
        <w:t xml:space="preserve">in </w:t>
      </w:r>
      <w:r w:rsidRPr="006270CF">
        <w:rPr>
          <w:rStyle w:val="Emphasis"/>
        </w:rPr>
        <w:t>tech</w:t>
      </w:r>
      <w:r w:rsidRPr="006270CF">
        <w:rPr>
          <w:sz w:val="16"/>
        </w:rPr>
        <w:t xml:space="preserve">nology, </w:t>
      </w:r>
      <w:r w:rsidRPr="006270CF">
        <w:rPr>
          <w:rStyle w:val="Emphasis"/>
        </w:rPr>
        <w:t>math</w:t>
      </w:r>
      <w:r w:rsidRPr="006270CF">
        <w:rPr>
          <w:sz w:val="16"/>
        </w:rPr>
        <w:t xml:space="preserve">ematics, </w:t>
      </w:r>
      <w:r w:rsidRPr="006270CF">
        <w:rPr>
          <w:rStyle w:val="StyleUnderline"/>
        </w:rPr>
        <w:t>language, institutions, culture, art</w:t>
      </w:r>
      <w:r w:rsidRPr="006270CF">
        <w:rPr>
          <w:sz w:val="16"/>
        </w:rPr>
        <w:t xml:space="preserve">; the ideas of the hundred billion people who came before us, and shaped almost every facet of the modern world.35 </w:t>
      </w:r>
      <w:r w:rsidRPr="006270CF">
        <w:rPr>
          <w:rStyle w:val="StyleUnderline"/>
        </w:rPr>
        <w:t>This is a stunning inheritance</w:t>
      </w:r>
      <w:r w:rsidRPr="006270CF">
        <w:rPr>
          <w:sz w:val="16"/>
        </w:rPr>
        <w:t>. No wonder, then, that our lives are better for it.</w:t>
      </w:r>
    </w:p>
    <w:p w14:paraId="5281FF93" w14:textId="77777777" w:rsidR="00F31016" w:rsidRDefault="00F31016" w:rsidP="00F31016">
      <w:pPr>
        <w:pStyle w:val="Heading4"/>
      </w:pPr>
      <w:r>
        <w:t>No transition---</w:t>
      </w:r>
      <w:r>
        <w:rPr>
          <w:u w:val="single"/>
        </w:rPr>
        <w:t>centuries</w:t>
      </w:r>
      <w:r>
        <w:t xml:space="preserve"> of history prove societies can’t and won’t shift </w:t>
      </w:r>
      <w:r>
        <w:rPr>
          <w:u w:val="single"/>
        </w:rPr>
        <w:t>fast enough</w:t>
      </w:r>
      <w:r>
        <w:t xml:space="preserve">. </w:t>
      </w:r>
    </w:p>
    <w:p w14:paraId="60369819" w14:textId="77777777" w:rsidR="00F31016" w:rsidRPr="00016E68" w:rsidRDefault="00F31016" w:rsidP="00F31016">
      <w:r>
        <w:t xml:space="preserve">Rogelio </w:t>
      </w:r>
      <w:r w:rsidRPr="00016E68">
        <w:rPr>
          <w:rStyle w:val="Style13ptBold"/>
        </w:rPr>
        <w:t>Luque-Lora 21</w:t>
      </w:r>
      <w:r>
        <w:t>, MSci in History and Philosophy of Science from the University of Cambridge, M.A. in Natural Sciences from the University of Cambridge, “Engaging imaginaries, rejecting utopias: The case for technological progress and political realism to sustain material wellbeing,” Political Geography, Vol. 86, 02-21-2021, https://doi.org/10.1016/j.polgeo.2021.102358</w:t>
      </w:r>
    </w:p>
    <w:p w14:paraId="2975CDED" w14:textId="77777777" w:rsidR="00F31016" w:rsidRPr="00016E68" w:rsidRDefault="00F31016" w:rsidP="00F31016">
      <w:pPr>
        <w:rPr>
          <w:sz w:val="16"/>
        </w:rPr>
      </w:pPr>
      <w:r w:rsidRPr="00016E68">
        <w:rPr>
          <w:sz w:val="16"/>
        </w:rPr>
        <w:t xml:space="preserve">Gómez-Baggethun is right to suspect that the modern myth of progress has theological origins. In fact, it is largely a product of the Christian conception of human history as an inherently meaningful story that has salvation as its end point. Without the belief that there is a teleological coherence to the history of humanity, and that salvation (whether the Christian version of the Kingdom of God on Earth, or the humanist faith in an emancipated and harmonious future) is an earthly event that lies ahead of the present, the idea of progress is groundless. In cultures that are not historically steeped in Western monotheism, the belief that humanity is inexorably marching toward a better state of affairs is largely absent (Gray, 2007, pp. 29–39). Where Gómez-Baggethun's reading of progress misses the mark is in limiting its scope to technology. </w:t>
      </w:r>
      <w:r w:rsidRPr="00016E68">
        <w:rPr>
          <w:rStyle w:val="StyleUnderline"/>
        </w:rPr>
        <w:t>The</w:t>
      </w:r>
      <w:r w:rsidRPr="00016E68">
        <w:rPr>
          <w:sz w:val="16"/>
        </w:rPr>
        <w:t xml:space="preserve"> </w:t>
      </w:r>
      <w:r w:rsidRPr="00016E68">
        <w:rPr>
          <w:rStyle w:val="StyleUnderline"/>
        </w:rPr>
        <w:t>central tenet of modern belief in progress is that ethics and politics advance in line with the growth of knowledge, so</w:t>
      </w:r>
      <w:r w:rsidRPr="00016E68">
        <w:rPr>
          <w:sz w:val="16"/>
        </w:rPr>
        <w:t xml:space="preserve"> that </w:t>
      </w:r>
      <w:r w:rsidRPr="007755B7">
        <w:rPr>
          <w:rStyle w:val="StyleUnderline"/>
          <w:highlight w:val="cyan"/>
        </w:rPr>
        <w:t>as</w:t>
      </w:r>
      <w:r w:rsidRPr="00016E68">
        <w:rPr>
          <w:rStyle w:val="StyleUnderline"/>
        </w:rPr>
        <w:t xml:space="preserve"> scientific and </w:t>
      </w:r>
      <w:r w:rsidRPr="007755B7">
        <w:rPr>
          <w:rStyle w:val="Emphasis"/>
          <w:highlight w:val="cyan"/>
        </w:rPr>
        <w:t>tech</w:t>
      </w:r>
      <w:r w:rsidRPr="00016E68">
        <w:rPr>
          <w:rStyle w:val="StyleUnderline"/>
        </w:rPr>
        <w:t>nological understandings</w:t>
      </w:r>
      <w:r w:rsidRPr="00016E68">
        <w:rPr>
          <w:sz w:val="16"/>
        </w:rPr>
        <w:t xml:space="preserve"> </w:t>
      </w:r>
      <w:r w:rsidRPr="007755B7">
        <w:rPr>
          <w:rStyle w:val="StyleUnderline"/>
          <w:highlight w:val="cyan"/>
        </w:rPr>
        <w:t>accrue</w:t>
      </w:r>
      <w:r w:rsidRPr="00016E68">
        <w:rPr>
          <w:rStyle w:val="StyleUnderline"/>
        </w:rPr>
        <w:t>, so</w:t>
      </w:r>
      <w:r w:rsidRPr="00016E68">
        <w:rPr>
          <w:sz w:val="16"/>
        </w:rPr>
        <w:t xml:space="preserve"> too </w:t>
      </w:r>
      <w:r w:rsidRPr="00016E68">
        <w:rPr>
          <w:rStyle w:val="StyleUnderline"/>
        </w:rPr>
        <w:t xml:space="preserve">do </w:t>
      </w:r>
      <w:r w:rsidRPr="007755B7">
        <w:rPr>
          <w:rStyle w:val="StyleUnderline"/>
          <w:highlight w:val="cyan"/>
        </w:rPr>
        <w:t>humans</w:t>
      </w:r>
      <w:r w:rsidRPr="00016E68">
        <w:rPr>
          <w:rStyle w:val="StyleUnderline"/>
        </w:rPr>
        <w:t xml:space="preserve"> increasingly </w:t>
      </w:r>
      <w:r w:rsidRPr="007755B7">
        <w:rPr>
          <w:rStyle w:val="StyleUnderline"/>
          <w:highlight w:val="cyan"/>
        </w:rPr>
        <w:t>learn</w:t>
      </w:r>
      <w:r w:rsidRPr="00016E68">
        <w:rPr>
          <w:rStyle w:val="StyleUnderline"/>
        </w:rPr>
        <w:t xml:space="preserve"> to arrange</w:t>
      </w:r>
      <w:r w:rsidRPr="00016E68">
        <w:rPr>
          <w:sz w:val="16"/>
        </w:rPr>
        <w:t xml:space="preserve"> their </w:t>
      </w:r>
      <w:r w:rsidRPr="00016E68">
        <w:rPr>
          <w:rStyle w:val="StyleUnderline"/>
        </w:rPr>
        <w:t>societies in rational and ethical ways</w:t>
      </w:r>
      <w:r w:rsidRPr="00016E68">
        <w:rPr>
          <w:sz w:val="16"/>
        </w:rPr>
        <w:t xml:space="preserve"> (Gray, 2002).</w:t>
      </w:r>
    </w:p>
    <w:p w14:paraId="2769C495" w14:textId="77777777" w:rsidR="00F31016" w:rsidRPr="00016E68" w:rsidRDefault="00F31016" w:rsidP="00F31016">
      <w:pPr>
        <w:rPr>
          <w:rStyle w:val="Emphasis"/>
        </w:rPr>
      </w:pPr>
      <w:r w:rsidRPr="00016E68">
        <w:rPr>
          <w:sz w:val="16"/>
        </w:rPr>
        <w:t xml:space="preserve">Contrary to Gómez-Baggethun's assertions, </w:t>
      </w:r>
      <w:r w:rsidRPr="00016E68">
        <w:rPr>
          <w:rStyle w:val="Emphasis"/>
        </w:rPr>
        <w:t>tech</w:t>
      </w:r>
      <w:r w:rsidRPr="00016E68">
        <w:rPr>
          <w:rStyle w:val="StyleUnderline"/>
        </w:rPr>
        <w:t>nological</w:t>
      </w:r>
      <w:r w:rsidRPr="00016E68">
        <w:rPr>
          <w:rStyle w:val="Emphasis"/>
        </w:rPr>
        <w:t xml:space="preserve"> progress is a fact</w:t>
      </w:r>
      <w:r w:rsidRPr="00016E68">
        <w:rPr>
          <w:sz w:val="16"/>
        </w:rPr>
        <w:t xml:space="preserve">. Throughout their history, </w:t>
      </w:r>
      <w:r w:rsidRPr="007755B7">
        <w:rPr>
          <w:rStyle w:val="StyleUnderline"/>
          <w:highlight w:val="cyan"/>
        </w:rPr>
        <w:t>humans</w:t>
      </w:r>
      <w:r w:rsidRPr="00016E68">
        <w:rPr>
          <w:sz w:val="16"/>
        </w:rPr>
        <w:t xml:space="preserve"> have </w:t>
      </w:r>
      <w:r w:rsidRPr="00016E68">
        <w:rPr>
          <w:rStyle w:val="StyleUnderline"/>
        </w:rPr>
        <w:t xml:space="preserve">increasingly learnt to </w:t>
      </w:r>
      <w:r w:rsidRPr="007755B7">
        <w:rPr>
          <w:rStyle w:val="StyleUnderline"/>
          <w:highlight w:val="cyan"/>
        </w:rPr>
        <w:t>manipulate the environment around them</w:t>
      </w:r>
      <w:r w:rsidRPr="00016E68">
        <w:rPr>
          <w:rStyle w:val="StyleUnderline"/>
        </w:rPr>
        <w:t xml:space="preserve"> to serve their interests</w:t>
      </w:r>
      <w:r w:rsidRPr="00016E68">
        <w:rPr>
          <w:sz w:val="16"/>
        </w:rPr>
        <w:t xml:space="preserve">. The reason for this is that </w:t>
      </w:r>
      <w:r w:rsidRPr="00016E68">
        <w:rPr>
          <w:rStyle w:val="StyleUnderline"/>
        </w:rPr>
        <w:t>scientific knowledge grows cumulatively</w:t>
      </w:r>
      <w:r w:rsidRPr="00016E68">
        <w:rPr>
          <w:sz w:val="16"/>
        </w:rPr>
        <w:t xml:space="preserve">: past discoveries are not necessarily lost with the advent of new knowledge, but rather can be built upon or thrown into question by these new understandings. In contrast, any </w:t>
      </w:r>
      <w:r w:rsidRPr="00016E68">
        <w:rPr>
          <w:rStyle w:val="StyleUnderline"/>
        </w:rPr>
        <w:t>historical ‘</w:t>
      </w:r>
      <w:r w:rsidRPr="007755B7">
        <w:rPr>
          <w:rStyle w:val="StyleUnderline"/>
          <w:highlight w:val="cyan"/>
        </w:rPr>
        <w:t>gains’ in politics</w:t>
      </w:r>
      <w:r w:rsidRPr="00016E68">
        <w:rPr>
          <w:rStyle w:val="StyleUnderline"/>
        </w:rPr>
        <w:t xml:space="preserve"> and ethics</w:t>
      </w:r>
      <w:r w:rsidRPr="00016E68">
        <w:rPr>
          <w:sz w:val="16"/>
        </w:rPr>
        <w:t xml:space="preserve"> (placed between inverted commas to reflect that such evaluations will depend on the particular values of each generation) </w:t>
      </w:r>
      <w:r w:rsidRPr="007755B7">
        <w:rPr>
          <w:rStyle w:val="StyleUnderline"/>
          <w:highlight w:val="cyan"/>
        </w:rPr>
        <w:t>are easily</w:t>
      </w:r>
      <w:r w:rsidRPr="00016E68">
        <w:rPr>
          <w:rStyle w:val="StyleUnderline"/>
        </w:rPr>
        <w:t xml:space="preserve"> </w:t>
      </w:r>
      <w:r w:rsidRPr="007755B7">
        <w:rPr>
          <w:rStyle w:val="StyleUnderline"/>
          <w:highlight w:val="cyan"/>
        </w:rPr>
        <w:t>undone</w:t>
      </w:r>
      <w:r w:rsidRPr="00016E68">
        <w:rPr>
          <w:rStyle w:val="StyleUnderline"/>
        </w:rPr>
        <w:t xml:space="preserve"> by regime and cultural changes</w:t>
      </w:r>
      <w:r w:rsidRPr="00016E68">
        <w:rPr>
          <w:sz w:val="16"/>
        </w:rPr>
        <w:t xml:space="preserve">. </w:t>
      </w:r>
      <w:r w:rsidRPr="00016E68">
        <w:rPr>
          <w:rStyle w:val="Emphasis"/>
        </w:rPr>
        <w:t xml:space="preserve">It is </w:t>
      </w:r>
      <w:r w:rsidRPr="007755B7">
        <w:rPr>
          <w:rStyle w:val="Emphasis"/>
          <w:highlight w:val="cyan"/>
        </w:rPr>
        <w:t>progress</w:t>
      </w:r>
      <w:r w:rsidRPr="00016E68">
        <w:rPr>
          <w:rStyle w:val="Emphasis"/>
        </w:rPr>
        <w:t xml:space="preserve"> in </w:t>
      </w:r>
      <w:r w:rsidRPr="00016E68">
        <w:rPr>
          <w:sz w:val="16"/>
        </w:rPr>
        <w:t xml:space="preserve">ethics and </w:t>
      </w:r>
      <w:r w:rsidRPr="00016E68">
        <w:rPr>
          <w:rStyle w:val="Emphasis"/>
        </w:rPr>
        <w:t>politics, not in tech</w:t>
      </w:r>
      <w:r w:rsidRPr="00016E68">
        <w:rPr>
          <w:rStyle w:val="StyleUnderline"/>
        </w:rPr>
        <w:t xml:space="preserve">nology, </w:t>
      </w:r>
      <w:r w:rsidRPr="00016E68">
        <w:rPr>
          <w:rStyle w:val="Emphasis"/>
        </w:rPr>
        <w:t xml:space="preserve">that </w:t>
      </w:r>
      <w:r w:rsidRPr="007755B7">
        <w:rPr>
          <w:rStyle w:val="Emphasis"/>
          <w:highlight w:val="cyan"/>
        </w:rPr>
        <w:t>is a myth.</w:t>
      </w:r>
    </w:p>
    <w:p w14:paraId="1FA7468C" w14:textId="77777777" w:rsidR="00F31016" w:rsidRPr="00016E68" w:rsidRDefault="00F31016" w:rsidP="00F31016">
      <w:pPr>
        <w:rPr>
          <w:sz w:val="16"/>
        </w:rPr>
      </w:pPr>
      <w:r w:rsidRPr="00016E68">
        <w:rPr>
          <w:sz w:val="16"/>
        </w:rPr>
        <w:t xml:space="preserve">Viewed in this light, Gómez-Baggethun's assertion </w:t>
      </w:r>
      <w:r w:rsidRPr="00016E68">
        <w:rPr>
          <w:rStyle w:val="StyleUnderline"/>
        </w:rPr>
        <w:t>that utopias are concrete and plausible if they are scientifically informed,</w:t>
      </w:r>
      <w:r w:rsidRPr="00016E68">
        <w:rPr>
          <w:sz w:val="16"/>
        </w:rPr>
        <w:t xml:space="preserve"> while saying nothing about how assumed radical social change may come about, </w:t>
      </w:r>
      <w:r w:rsidRPr="00016E68">
        <w:rPr>
          <w:rStyle w:val="StyleUnderline"/>
        </w:rPr>
        <w:t>begs the question of why scientific plausibility is given</w:t>
      </w:r>
      <w:r w:rsidRPr="00016E68">
        <w:rPr>
          <w:sz w:val="16"/>
        </w:rPr>
        <w:t xml:space="preserve"> categorical </w:t>
      </w:r>
      <w:r w:rsidRPr="00016E68">
        <w:rPr>
          <w:rStyle w:val="StyleUnderline"/>
        </w:rPr>
        <w:t>priority over</w:t>
      </w:r>
      <w:r w:rsidRPr="00016E68">
        <w:rPr>
          <w:sz w:val="16"/>
        </w:rPr>
        <w:t xml:space="preserve"> social and political </w:t>
      </w:r>
      <w:r w:rsidRPr="00016E68">
        <w:rPr>
          <w:rStyle w:val="StyleUnderline"/>
        </w:rPr>
        <w:t>feasibility</w:t>
      </w:r>
      <w:r w:rsidRPr="00016E68">
        <w:rPr>
          <w:sz w:val="16"/>
        </w:rPr>
        <w:t>. Gómez-Baggethun's analysis fits within a broader tradition; the belief that humans can radically remake the world at will commonly presents itself as having the authority of science (Gray, 2007, p. 20). An historically and politically informed view may well reveal degrowth to be utopian, in the true sense of being a projection into the future of an unrealisable society (Gray, 2007, pp. 20–29).</w:t>
      </w:r>
    </w:p>
    <w:p w14:paraId="6F4A2819" w14:textId="77777777" w:rsidR="00F31016" w:rsidRPr="00016E68" w:rsidRDefault="00F31016" w:rsidP="00F31016">
      <w:pPr>
        <w:rPr>
          <w:sz w:val="16"/>
        </w:rPr>
      </w:pPr>
      <w:r w:rsidRPr="00016E68">
        <w:rPr>
          <w:rStyle w:val="Emphasis"/>
        </w:rPr>
        <w:t xml:space="preserve">There are </w:t>
      </w:r>
      <w:r w:rsidRPr="007755B7">
        <w:rPr>
          <w:rStyle w:val="Emphasis"/>
          <w:highlight w:val="cyan"/>
        </w:rPr>
        <w:t>no</w:t>
      </w:r>
      <w:r w:rsidRPr="00016E68">
        <w:rPr>
          <w:rStyle w:val="Emphasis"/>
        </w:rPr>
        <w:t xml:space="preserve"> historical </w:t>
      </w:r>
      <w:r w:rsidRPr="007755B7">
        <w:rPr>
          <w:rStyle w:val="Emphasis"/>
          <w:highlight w:val="cyan"/>
        </w:rPr>
        <w:t>examples of humans showing</w:t>
      </w:r>
      <w:r w:rsidRPr="00016E68">
        <w:rPr>
          <w:rStyle w:val="Emphasis"/>
        </w:rPr>
        <w:t xml:space="preserve"> the </w:t>
      </w:r>
      <w:r w:rsidRPr="007755B7">
        <w:rPr>
          <w:rStyle w:val="Emphasis"/>
          <w:highlight w:val="cyan"/>
        </w:rPr>
        <w:t>intelligence or will to voluntarily restructure</w:t>
      </w:r>
      <w:r w:rsidRPr="00016E68">
        <w:rPr>
          <w:rStyle w:val="Emphasis"/>
        </w:rPr>
        <w:t xml:space="preserve"> their </w:t>
      </w:r>
      <w:r w:rsidRPr="007755B7">
        <w:rPr>
          <w:rStyle w:val="Emphasis"/>
          <w:highlight w:val="cyan"/>
        </w:rPr>
        <w:t>societies in the measure</w:t>
      </w:r>
      <w:r w:rsidRPr="00016E68">
        <w:rPr>
          <w:sz w:val="16"/>
        </w:rPr>
        <w:t xml:space="preserve"> that would be </w:t>
      </w:r>
      <w:r w:rsidRPr="007755B7">
        <w:rPr>
          <w:rStyle w:val="Emphasis"/>
          <w:highlight w:val="cyan"/>
        </w:rPr>
        <w:t>required for</w:t>
      </w:r>
      <w:r w:rsidRPr="00016E68">
        <w:rPr>
          <w:rStyle w:val="Emphasis"/>
        </w:rPr>
        <w:t xml:space="preserve"> a global shift to </w:t>
      </w:r>
      <w:r w:rsidRPr="007755B7">
        <w:rPr>
          <w:rStyle w:val="Emphasis"/>
          <w:highlight w:val="cyan"/>
        </w:rPr>
        <w:t>degrowth</w:t>
      </w:r>
      <w:r w:rsidRPr="007755B7">
        <w:rPr>
          <w:sz w:val="16"/>
          <w:highlight w:val="cyan"/>
        </w:rPr>
        <w:t xml:space="preserve">, </w:t>
      </w:r>
      <w:r w:rsidRPr="007755B7">
        <w:rPr>
          <w:rStyle w:val="Emphasis"/>
          <w:highlight w:val="cyan"/>
        </w:rPr>
        <w:t>let alone at the speed</w:t>
      </w:r>
      <w:r w:rsidRPr="00016E68">
        <w:rPr>
          <w:rStyle w:val="Emphasis"/>
        </w:rPr>
        <w:t xml:space="preserve"> required </w:t>
      </w:r>
      <w:r w:rsidRPr="007755B7">
        <w:rPr>
          <w:rStyle w:val="Emphasis"/>
          <w:highlight w:val="cyan"/>
        </w:rPr>
        <w:t>to avert</w:t>
      </w:r>
      <w:r w:rsidRPr="00016E68">
        <w:rPr>
          <w:sz w:val="16"/>
        </w:rPr>
        <w:t xml:space="preserve"> the </w:t>
      </w:r>
      <w:r w:rsidRPr="00016E68">
        <w:rPr>
          <w:rStyle w:val="Emphasis"/>
        </w:rPr>
        <w:t xml:space="preserve">climatic changes and </w:t>
      </w:r>
      <w:r w:rsidRPr="007755B7">
        <w:rPr>
          <w:rStyle w:val="Emphasis"/>
          <w:highlight w:val="cyan"/>
        </w:rPr>
        <w:t>ecological collapse</w:t>
      </w:r>
      <w:r w:rsidRPr="00016E68">
        <w:rPr>
          <w:rStyle w:val="StyleUnderline"/>
        </w:rPr>
        <w:t>s</w:t>
      </w:r>
      <w:r w:rsidRPr="00016E68">
        <w:rPr>
          <w:sz w:val="16"/>
        </w:rPr>
        <w:t xml:space="preserve"> predicted for this century. Further complicating things for advocates of degrowth, </w:t>
      </w:r>
      <w:r w:rsidRPr="007755B7">
        <w:rPr>
          <w:rStyle w:val="StyleUnderline"/>
          <w:highlight w:val="cyan"/>
        </w:rPr>
        <w:t>no</w:t>
      </w:r>
      <w:r w:rsidRPr="00016E68">
        <w:rPr>
          <w:rStyle w:val="StyleUnderline"/>
        </w:rPr>
        <w:t xml:space="preserve"> contemporary </w:t>
      </w:r>
      <w:r w:rsidRPr="007755B7">
        <w:rPr>
          <w:rStyle w:val="StyleUnderline"/>
          <w:highlight w:val="cyan"/>
        </w:rPr>
        <w:t>democratic state</w:t>
      </w:r>
      <w:r w:rsidRPr="00016E68">
        <w:rPr>
          <w:rStyle w:val="StyleUnderline"/>
        </w:rPr>
        <w:t xml:space="preserve"> has been able to </w:t>
      </w:r>
      <w:r w:rsidRPr="007755B7">
        <w:rPr>
          <w:rStyle w:val="StyleUnderline"/>
          <w:highlight w:val="cyan"/>
        </w:rPr>
        <w:t>survive without</w:t>
      </w:r>
      <w:r w:rsidRPr="00016E68">
        <w:rPr>
          <w:sz w:val="16"/>
        </w:rPr>
        <w:t xml:space="preserve"> sustaining </w:t>
      </w:r>
      <w:r w:rsidRPr="00016E68">
        <w:rPr>
          <w:rStyle w:val="StyleUnderline"/>
        </w:rPr>
        <w:t xml:space="preserve">economic </w:t>
      </w:r>
      <w:r w:rsidRPr="007755B7">
        <w:rPr>
          <w:rStyle w:val="StyleUnderline"/>
          <w:highlight w:val="cyan"/>
        </w:rPr>
        <w:t>growth over</w:t>
      </w:r>
      <w:r w:rsidRPr="00016E68">
        <w:rPr>
          <w:rStyle w:val="StyleUnderline"/>
        </w:rPr>
        <w:t xml:space="preserve"> the </w:t>
      </w:r>
      <w:r w:rsidRPr="007755B7">
        <w:rPr>
          <w:rStyle w:val="StyleUnderline"/>
          <w:highlight w:val="cyan"/>
        </w:rPr>
        <w:t>medium and long terms</w:t>
      </w:r>
      <w:r w:rsidRPr="00016E68">
        <w:rPr>
          <w:sz w:val="16"/>
        </w:rPr>
        <w:t xml:space="preserve"> (Gray, 1992, p. 83). Recently, Gray (2019) has written,</w:t>
      </w:r>
    </w:p>
    <w:p w14:paraId="0AF12C9D" w14:textId="77777777" w:rsidR="00F31016" w:rsidRPr="00016E68" w:rsidRDefault="00F31016" w:rsidP="00F31016">
      <w:pPr>
        <w:rPr>
          <w:rStyle w:val="StyleUnderline"/>
        </w:rPr>
      </w:pPr>
      <w:r w:rsidRPr="00016E68">
        <w:rPr>
          <w:sz w:val="16"/>
        </w:rPr>
        <w:t xml:space="preserve">The trouble is that Green proposals involve a drop in material living standards for large numbers of people, and any such fall will be unsustainable in political terms. Macron's tax on petrol fuelled the rise of the gilets jaunes in France, while the principal beneficiary of Hilary Clinton's election pledge to shut down the coal industry has been Donald Trump. When Green policies impose heavy costs on the poor and the working majority – as they often do – </w:t>
      </w:r>
      <w:r w:rsidRPr="00016E68">
        <w:rPr>
          <w:rStyle w:val="StyleUnderline"/>
        </w:rPr>
        <w:t xml:space="preserve">the </w:t>
      </w:r>
      <w:r w:rsidRPr="007755B7">
        <w:rPr>
          <w:rStyle w:val="StyleUnderline"/>
          <w:highlight w:val="cyan"/>
        </w:rPr>
        <w:t>result</w:t>
      </w:r>
      <w:r w:rsidRPr="00016E68">
        <w:rPr>
          <w:rStyle w:val="StyleUnderline"/>
        </w:rPr>
        <w:t xml:space="preserve"> </w:t>
      </w:r>
      <w:r w:rsidRPr="007755B7">
        <w:rPr>
          <w:rStyle w:val="StyleUnderline"/>
          <w:highlight w:val="cyan"/>
        </w:rPr>
        <w:t>is</w:t>
      </w:r>
      <w:r w:rsidRPr="00016E68">
        <w:rPr>
          <w:rStyle w:val="StyleUnderline"/>
        </w:rPr>
        <w:t xml:space="preserve"> a </w:t>
      </w:r>
      <w:r w:rsidRPr="007755B7">
        <w:rPr>
          <w:rStyle w:val="StyleUnderline"/>
          <w:highlight w:val="cyan"/>
        </w:rPr>
        <w:t>popular blowba</w:t>
      </w:r>
      <w:r w:rsidRPr="00016E68">
        <w:rPr>
          <w:rStyle w:val="StyleUnderline"/>
        </w:rPr>
        <w:t>ck.</w:t>
      </w:r>
    </w:p>
    <w:p w14:paraId="61493B4E" w14:textId="77777777" w:rsidR="00F31016" w:rsidRPr="004922A2" w:rsidRDefault="00F31016" w:rsidP="00F31016">
      <w:pPr>
        <w:rPr>
          <w:sz w:val="16"/>
        </w:rPr>
      </w:pPr>
      <w:r w:rsidRPr="00016E68">
        <w:rPr>
          <w:rStyle w:val="StyleUnderline"/>
        </w:rPr>
        <w:t xml:space="preserve">Gómez-Baggethun's </w:t>
      </w:r>
      <w:r w:rsidRPr="007755B7">
        <w:rPr>
          <w:rStyle w:val="StyleUnderline"/>
          <w:highlight w:val="cyan"/>
        </w:rPr>
        <w:t>mistake</w:t>
      </w:r>
      <w:r w:rsidRPr="00016E68">
        <w:rPr>
          <w:sz w:val="16"/>
        </w:rPr>
        <w:t xml:space="preserve"> here </w:t>
      </w:r>
      <w:r w:rsidRPr="00016E68">
        <w:rPr>
          <w:rStyle w:val="StyleUnderline"/>
        </w:rPr>
        <w:t xml:space="preserve">is </w:t>
      </w:r>
      <w:r w:rsidRPr="007755B7">
        <w:rPr>
          <w:rStyle w:val="StyleUnderline"/>
          <w:highlight w:val="cyan"/>
        </w:rPr>
        <w:t>to think</w:t>
      </w:r>
      <w:r w:rsidRPr="00016E68">
        <w:rPr>
          <w:rStyle w:val="StyleUnderline"/>
        </w:rPr>
        <w:t xml:space="preserve"> that </w:t>
      </w:r>
      <w:r w:rsidRPr="007755B7">
        <w:rPr>
          <w:rStyle w:val="StyleUnderline"/>
          <w:highlight w:val="cyan"/>
        </w:rPr>
        <w:t>degrowth is feasible</w:t>
      </w:r>
      <w:r w:rsidRPr="00016E68">
        <w:rPr>
          <w:rStyle w:val="StyleUnderline"/>
        </w:rPr>
        <w:t xml:space="preserve"> simply </w:t>
      </w:r>
      <w:r w:rsidRPr="007755B7">
        <w:rPr>
          <w:rStyle w:val="StyleUnderline"/>
          <w:highlight w:val="cyan"/>
        </w:rPr>
        <w:t>because it is desirable</w:t>
      </w:r>
      <w:r w:rsidRPr="00016E68">
        <w:rPr>
          <w:rStyle w:val="StyleUnderline"/>
        </w:rPr>
        <w:t>.</w:t>
      </w:r>
      <w:r w:rsidRPr="00016E68">
        <w:rPr>
          <w:sz w:val="16"/>
        </w:rPr>
        <w:t xml:space="preserve"> In political terms, the </w:t>
      </w:r>
      <w:r w:rsidRPr="007755B7">
        <w:rPr>
          <w:rStyle w:val="Emphasis"/>
          <w:highlight w:val="cyan"/>
        </w:rPr>
        <w:t>ev</w:t>
      </w:r>
      <w:r w:rsidRPr="00016E68">
        <w:rPr>
          <w:rStyle w:val="StyleUnderline"/>
        </w:rPr>
        <w:t xml:space="preserve">idence </w:t>
      </w:r>
      <w:r w:rsidRPr="007755B7">
        <w:rPr>
          <w:rStyle w:val="Emphasis"/>
          <w:highlight w:val="cyan"/>
        </w:rPr>
        <w:t>suggests</w:t>
      </w:r>
      <w:r w:rsidRPr="00016E68">
        <w:rPr>
          <w:rStyle w:val="Emphasis"/>
        </w:rPr>
        <w:t xml:space="preserve"> that </w:t>
      </w:r>
      <w:r w:rsidRPr="007755B7">
        <w:rPr>
          <w:rStyle w:val="Emphasis"/>
          <w:highlight w:val="cyan"/>
        </w:rPr>
        <w:t>it is unfeasible</w:t>
      </w:r>
      <w:r w:rsidRPr="00016E68">
        <w:rPr>
          <w:sz w:val="16"/>
        </w:rPr>
        <w:t xml:space="preserve">. </w:t>
      </w:r>
      <w:r w:rsidRPr="00016E68">
        <w:rPr>
          <w:rStyle w:val="StyleUnderline"/>
        </w:rPr>
        <w:t>To</w:t>
      </w:r>
      <w:r w:rsidRPr="00016E68">
        <w:rPr>
          <w:sz w:val="16"/>
        </w:rPr>
        <w:t xml:space="preserve"> resist these facts and to </w:t>
      </w:r>
      <w:r w:rsidRPr="00016E68">
        <w:rPr>
          <w:rStyle w:val="StyleUnderline"/>
        </w:rPr>
        <w:t xml:space="preserve">consider </w:t>
      </w:r>
      <w:r w:rsidRPr="007755B7">
        <w:rPr>
          <w:rStyle w:val="StyleUnderline"/>
          <w:highlight w:val="cyan"/>
        </w:rPr>
        <w:t>degrowth</w:t>
      </w:r>
      <w:r w:rsidRPr="00016E68">
        <w:rPr>
          <w:sz w:val="16"/>
        </w:rPr>
        <w:t xml:space="preserve"> to be the only </w:t>
      </w:r>
      <w:r w:rsidRPr="00016E68">
        <w:rPr>
          <w:rStyle w:val="StyleUnderline"/>
        </w:rPr>
        <w:t>realistic</w:t>
      </w:r>
      <w:r w:rsidRPr="00016E68">
        <w:rPr>
          <w:sz w:val="16"/>
        </w:rPr>
        <w:t xml:space="preserve"> imaginary </w:t>
      </w:r>
      <w:r w:rsidRPr="007755B7">
        <w:rPr>
          <w:rStyle w:val="StyleUnderline"/>
          <w:highlight w:val="cyan"/>
        </w:rPr>
        <w:t>reflects</w:t>
      </w:r>
      <w:r w:rsidRPr="00016E68">
        <w:rPr>
          <w:rStyle w:val="StyleUnderline"/>
        </w:rPr>
        <w:t xml:space="preserve"> a </w:t>
      </w:r>
      <w:r w:rsidRPr="007755B7">
        <w:rPr>
          <w:rStyle w:val="StyleUnderline"/>
          <w:highlight w:val="cyan"/>
        </w:rPr>
        <w:t>pseudo-religious faith in humans' willingness and ability to convert</w:t>
      </w:r>
      <w:r w:rsidRPr="00016E68">
        <w:rPr>
          <w:rStyle w:val="StyleUnderline"/>
        </w:rPr>
        <w:t xml:space="preserve"> to an </w:t>
      </w:r>
      <w:r w:rsidRPr="007755B7">
        <w:rPr>
          <w:rStyle w:val="StyleUnderline"/>
          <w:highlight w:val="cyan"/>
        </w:rPr>
        <w:t>ecological worldview</w:t>
      </w:r>
      <w:r w:rsidRPr="00016E68">
        <w:rPr>
          <w:rStyle w:val="StyleUnderline"/>
        </w:rPr>
        <w:t xml:space="preserve"> and </w:t>
      </w:r>
      <w:r w:rsidRPr="007755B7">
        <w:rPr>
          <w:rStyle w:val="StyleUnderline"/>
          <w:highlight w:val="cyan"/>
        </w:rPr>
        <w:t>to</w:t>
      </w:r>
      <w:r w:rsidRPr="00016E68">
        <w:rPr>
          <w:rStyle w:val="StyleUnderline"/>
        </w:rPr>
        <w:t xml:space="preserve"> radically </w:t>
      </w:r>
      <w:r w:rsidRPr="007755B7">
        <w:rPr>
          <w:rStyle w:val="StyleUnderline"/>
          <w:highlight w:val="cyan"/>
        </w:rPr>
        <w:t>adjust</w:t>
      </w:r>
      <w:r w:rsidRPr="00016E68">
        <w:rPr>
          <w:rStyle w:val="StyleUnderline"/>
        </w:rPr>
        <w:t xml:space="preserve"> their </w:t>
      </w:r>
      <w:r w:rsidRPr="007755B7">
        <w:rPr>
          <w:rStyle w:val="StyleUnderline"/>
          <w:highlight w:val="cyan"/>
        </w:rPr>
        <w:t>institutions</w:t>
      </w:r>
      <w:r w:rsidRPr="00016E68">
        <w:rPr>
          <w:sz w:val="16"/>
        </w:rPr>
        <w:t xml:space="preserve"> accordingly.</w:t>
      </w:r>
    </w:p>
    <w:p w14:paraId="12DAF77F" w14:textId="77777777" w:rsidR="00F31016" w:rsidRDefault="00F31016" w:rsidP="00F31016">
      <w:pPr>
        <w:pStyle w:val="Heading4"/>
      </w:pPr>
      <w:r>
        <w:t>1] Tech Innovation drives dematerialization that makes Cap Sustainable</w:t>
      </w:r>
    </w:p>
    <w:p w14:paraId="75557842" w14:textId="77777777" w:rsidR="00F31016" w:rsidRDefault="00F31016" w:rsidP="00F31016">
      <w:r w:rsidRPr="00B172AE">
        <w:t xml:space="preserve">McAfee 19, Andrew. More from Less: The Surprising Story of How We Learned to Prosper Using Fewer Resources—and What Happens Next. Scribner, 2019. </w:t>
      </w:r>
      <w:r>
        <w:t>Props to DML for finding. (C</w:t>
      </w:r>
      <w:r w:rsidRPr="00B172AE">
        <w:t>ofounder and codirector of the MIT Initiative on the Digital Economy at the MIT Sloan School of Management, former professor at Harvard Business School</w:t>
      </w:r>
      <w:r>
        <w:t>)//Elmer</w:t>
      </w:r>
    </w:p>
    <w:p w14:paraId="6AF373DC" w14:textId="77777777" w:rsidR="00F31016" w:rsidRPr="002F38AA" w:rsidRDefault="00F31016" w:rsidP="00F31016">
      <w:pPr>
        <w:rPr>
          <w:sz w:val="16"/>
        </w:rPr>
      </w:pPr>
      <w:r w:rsidRPr="002F38AA">
        <w:rPr>
          <w:sz w:val="16"/>
        </w:rPr>
        <w:t xml:space="preserve">The decreases in resource use, pollution, and other exploitations of the earth cataloged in the preceding chapters are great news. But are they going to last? It could be that we're just living in a pleasant interlude between the Industrial Era and another rapacious period during which we massively increase our footprint on our planet and eventually cause a giant Malthusian crash. It could be, but I don't think so. Instead, I think we're going to take better care of our planet from now on. </w:t>
      </w:r>
      <w:r w:rsidRPr="002F38AA">
        <w:rPr>
          <w:u w:val="single"/>
        </w:rPr>
        <w:t xml:space="preserve">I'm confident that </w:t>
      </w:r>
      <w:r w:rsidRPr="007755B7">
        <w:rPr>
          <w:highlight w:val="cyan"/>
          <w:u w:val="single"/>
        </w:rPr>
        <w:t>the Second Machine Age will mark</w:t>
      </w:r>
      <w:r w:rsidRPr="002F38AA">
        <w:rPr>
          <w:u w:val="single"/>
        </w:rPr>
        <w:t xml:space="preserve"> the time in our history when we started to progressively and permanently tread more lightly on the earth, taking less from it and generally caring for it better, even as we humans continue to become more numerous and prosperous</w:t>
      </w:r>
      <w:r w:rsidRPr="002F38AA">
        <w:rPr>
          <w:sz w:val="16"/>
        </w:rPr>
        <w:t xml:space="preserve">. The work of </w:t>
      </w:r>
      <w:r w:rsidRPr="002F38AA">
        <w:rPr>
          <w:u w:val="single"/>
        </w:rPr>
        <w:t>Paul Romer</w:t>
      </w:r>
      <w:r w:rsidRPr="002F38AA">
        <w:rPr>
          <w:sz w:val="16"/>
        </w:rPr>
        <w:t xml:space="preserve">, who shared the </w:t>
      </w:r>
      <w:r w:rsidRPr="002F38AA">
        <w:rPr>
          <w:u w:val="single"/>
        </w:rPr>
        <w:t>2018 Nobel Prize in economics, is one of the sources of this confidence</w:t>
      </w:r>
      <w:r w:rsidRPr="002F38AA">
        <w:rPr>
          <w:sz w:val="16"/>
        </w:rPr>
        <w:t xml:space="preserve">. Growth Mindset Romer's largest contribution to economics was to show that </w:t>
      </w:r>
      <w:r w:rsidRPr="002F38AA">
        <w:rPr>
          <w:b/>
          <w:bCs/>
          <w:u w:val="single"/>
        </w:rPr>
        <w:t>it's best not to think of new technologies as something that companies buy and bring in from the outside, but instead as something they create themselves</w:t>
      </w:r>
      <w:r w:rsidRPr="002F38AA">
        <w:rPr>
          <w:sz w:val="16"/>
        </w:rPr>
        <w:t xml:space="preserve"> (the title of his most famous paper, published in 1990, is "Endogenous Technological Change"). These technologies are like designs or recipes; as Romer put it, they’re "the instructions that we follow for combining raw materials." This is close to the definitions of technology presented in chapter 7. Why do companies invent and improve technologies? Simply, to generate profits. They come up with instructions, recipes, and blueprints that will let them grow revenues or shrink costs. As we saw repeatedly in chapter 7, capitalism provides ample incentive for this kind of tech progress. </w:t>
      </w:r>
      <w:r w:rsidRPr="002F38AA">
        <w:rPr>
          <w:u w:val="single"/>
        </w:rPr>
        <w:t xml:space="preserve">So far, all this seems like a pretty standard argument for how the first two horsemen work together. Romer's brilliance was to highlight the importance of two key attributes of the </w:t>
      </w:r>
      <w:r w:rsidRPr="007755B7">
        <w:rPr>
          <w:highlight w:val="cyan"/>
          <w:u w:val="single"/>
        </w:rPr>
        <w:t>tech</w:t>
      </w:r>
      <w:r w:rsidRPr="002F38AA">
        <w:rPr>
          <w:u w:val="single"/>
        </w:rPr>
        <w:t xml:space="preserve">nological </w:t>
      </w:r>
      <w:r w:rsidRPr="007755B7">
        <w:rPr>
          <w:highlight w:val="cyan"/>
          <w:u w:val="single"/>
        </w:rPr>
        <w:t>ideas</w:t>
      </w:r>
      <w:r w:rsidRPr="002F38AA">
        <w:rPr>
          <w:u w:val="single"/>
        </w:rPr>
        <w:t xml:space="preserve"> companies come up with as they pursue profits.</w:t>
      </w:r>
      <w:r w:rsidRPr="002F38AA">
        <w:rPr>
          <w:sz w:val="16"/>
        </w:rPr>
        <w:t xml:space="preserve"> The first is that they're nonrival, meaning that they can be used by more than one person or company at a time, and that they don't get used up. This is obviously not the case for most resources made out of atoms—I can't also use the pound of steel that you've just incorporated into the engine of a car—but it is the case for ideas and instructions. The Pythagorean theorem, a design for a steam engine, and a recipe for delicious chocolate chip cookies aren't ever going to get "used up" no matter how much they're used. The second important aspect of corporate technologies is that they're partially excludable. </w:t>
      </w:r>
      <w:r w:rsidRPr="002F38AA">
        <w:rPr>
          <w:u w:val="single"/>
        </w:rPr>
        <w:t>This means that companies can kind of prevent others from using them. They do this by keeping the technologies secret (such as the exact recipe for Coca-Cola), filing for patents and other intellectual-property protection, and so on.</w:t>
      </w:r>
      <w:r w:rsidRPr="002F38AA">
        <w:rPr>
          <w:sz w:val="16"/>
        </w:rPr>
        <w:t xml:space="preserve"> However, none of these measures is perfect (hence the words partially and kind of). Trade secrets leak. Patents expire, and even before they expire, they must describe the invention they're claiming and so let others study it. </w:t>
      </w:r>
      <w:r w:rsidRPr="002F38AA">
        <w:rPr>
          <w:u w:val="single"/>
        </w:rPr>
        <w:t xml:space="preserve">Partial excludability is a beautiful thing. It provides strong incentives for companies to create useful, profit-enhancing new technologies that they alone can benefit from for a time, yet it also ensures that the </w:t>
      </w:r>
      <w:r w:rsidRPr="002F38AA">
        <w:rPr>
          <w:b/>
          <w:bCs/>
          <w:u w:val="single"/>
        </w:rPr>
        <w:t xml:space="preserve">new </w:t>
      </w:r>
      <w:r w:rsidRPr="007755B7">
        <w:rPr>
          <w:b/>
          <w:bCs/>
          <w:highlight w:val="cyan"/>
          <w:u w:val="single"/>
        </w:rPr>
        <w:t>techs</w:t>
      </w:r>
      <w:r w:rsidRPr="002F38AA">
        <w:rPr>
          <w:b/>
          <w:bCs/>
          <w:u w:val="single"/>
        </w:rPr>
        <w:t xml:space="preserve"> will eventually "</w:t>
      </w:r>
      <w:r w:rsidRPr="007755B7">
        <w:rPr>
          <w:b/>
          <w:bCs/>
          <w:highlight w:val="cyan"/>
          <w:u w:val="single"/>
        </w:rPr>
        <w:t>spill over</w:t>
      </w:r>
      <w:r w:rsidRPr="002F38AA">
        <w:rPr>
          <w:u w:val="single"/>
        </w:rPr>
        <w:t>"—that with time they’ll diffuse and get adopted by more and more companies, even if that's not what their originators want</w:t>
      </w:r>
      <w:r w:rsidRPr="002F38AA">
        <w:rPr>
          <w:sz w:val="16"/>
        </w:rPr>
        <w:t xml:space="preserve">. Romer equated tech progress to the production by companies of nonrivalrous, partially excludable ideas and showed that these ideas cause an economy to grow. </w:t>
      </w:r>
      <w:r w:rsidRPr="002F38AA">
        <w:rPr>
          <w:u w:val="single"/>
        </w:rPr>
        <w:t xml:space="preserve">What's more, he also demonstrated that this </w:t>
      </w:r>
      <w:r w:rsidRPr="007755B7">
        <w:rPr>
          <w:b/>
          <w:bCs/>
          <w:highlight w:val="cyan"/>
          <w:u w:val="single"/>
        </w:rPr>
        <w:t>idea-fueled growth</w:t>
      </w:r>
      <w:r w:rsidRPr="002F38AA">
        <w:rPr>
          <w:u w:val="single"/>
        </w:rPr>
        <w:t xml:space="preserve"> doesn't have to slow down with time. It's </w:t>
      </w:r>
      <w:r w:rsidRPr="007755B7">
        <w:rPr>
          <w:b/>
          <w:bCs/>
          <w:highlight w:val="cyan"/>
          <w:u w:val="single"/>
        </w:rPr>
        <w:t>not constrained by</w:t>
      </w:r>
      <w:r w:rsidRPr="002F38AA">
        <w:rPr>
          <w:b/>
          <w:bCs/>
          <w:u w:val="single"/>
        </w:rPr>
        <w:t xml:space="preserve"> </w:t>
      </w:r>
      <w:r w:rsidRPr="002F38AA">
        <w:rPr>
          <w:u w:val="single"/>
        </w:rPr>
        <w:t xml:space="preserve">the size of the </w:t>
      </w:r>
      <w:r w:rsidRPr="007755B7">
        <w:rPr>
          <w:b/>
          <w:bCs/>
          <w:highlight w:val="cyan"/>
          <w:u w:val="single"/>
        </w:rPr>
        <w:t>labor</w:t>
      </w:r>
      <w:r w:rsidRPr="007755B7">
        <w:rPr>
          <w:highlight w:val="cyan"/>
          <w:u w:val="single"/>
        </w:rPr>
        <w:t xml:space="preserve"> force</w:t>
      </w:r>
      <w:r w:rsidRPr="002F38AA">
        <w:rPr>
          <w:u w:val="single"/>
        </w:rPr>
        <w:t xml:space="preserve">, the amount of natural </w:t>
      </w:r>
      <w:r w:rsidRPr="007755B7">
        <w:rPr>
          <w:b/>
          <w:bCs/>
          <w:highlight w:val="cyan"/>
          <w:u w:val="single"/>
        </w:rPr>
        <w:t>resources</w:t>
      </w:r>
      <w:r w:rsidRPr="002F38AA">
        <w:rPr>
          <w:u w:val="single"/>
        </w:rPr>
        <w:t>, or other such factors</w:t>
      </w:r>
      <w:r w:rsidRPr="002F38AA">
        <w:rPr>
          <w:sz w:val="16"/>
        </w:rPr>
        <w:t xml:space="preserve">. Instead, economic growth is limited </w:t>
      </w:r>
      <w:r w:rsidRPr="007755B7">
        <w:rPr>
          <w:highlight w:val="cyan"/>
          <w:u w:val="single"/>
        </w:rPr>
        <w:t>only by</w:t>
      </w:r>
      <w:r w:rsidRPr="002F38AA">
        <w:rPr>
          <w:u w:val="single"/>
        </w:rPr>
        <w:t xml:space="preserve"> the </w:t>
      </w:r>
      <w:r w:rsidRPr="007755B7">
        <w:rPr>
          <w:highlight w:val="cyan"/>
          <w:u w:val="single"/>
        </w:rPr>
        <w:t>idea-generating capacity</w:t>
      </w:r>
      <w:r w:rsidRPr="002F38AA">
        <w:rPr>
          <w:u w:val="single"/>
        </w:rPr>
        <w:t xml:space="preserve"> of the people within a market.</w:t>
      </w:r>
      <w:r w:rsidRPr="002F38AA">
        <w:rPr>
          <w:sz w:val="16"/>
        </w:rPr>
        <w:t xml:space="preserve"> Romer called this capacity "</w:t>
      </w:r>
      <w:r w:rsidRPr="002F38AA">
        <w:rPr>
          <w:u w:val="single"/>
        </w:rPr>
        <w:t>human capital</w:t>
      </w:r>
      <w:r w:rsidRPr="002F38AA">
        <w:rPr>
          <w:sz w:val="16"/>
        </w:rPr>
        <w:t>" and said at the end of his 1990 paper, "The most interesting positive implication of the model is that an economy with a larger total stock of human capital will experience faster growth." This notion, which has come to be called "</w:t>
      </w:r>
      <w:r w:rsidRPr="007755B7">
        <w:rPr>
          <w:highlight w:val="cyan"/>
          <w:u w:val="single"/>
        </w:rPr>
        <w:t>increasing returns to scale</w:t>
      </w:r>
      <w:r w:rsidRPr="002F38AA">
        <w:rPr>
          <w:u w:val="single"/>
        </w:rPr>
        <w:t xml:space="preserve">," </w:t>
      </w:r>
      <w:r w:rsidRPr="007755B7">
        <w:rPr>
          <w:highlight w:val="cyan"/>
          <w:u w:val="single"/>
        </w:rPr>
        <w:t>is</w:t>
      </w:r>
      <w:r w:rsidRPr="002F38AA">
        <w:rPr>
          <w:u w:val="single"/>
        </w:rPr>
        <w:t xml:space="preserve"> as </w:t>
      </w:r>
      <w:r w:rsidRPr="007755B7">
        <w:rPr>
          <w:highlight w:val="cyan"/>
          <w:u w:val="single"/>
        </w:rPr>
        <w:t>powerful</w:t>
      </w:r>
      <w:r w:rsidRPr="002F38AA">
        <w:rPr>
          <w:u w:val="single"/>
        </w:rPr>
        <w:t xml:space="preserve"> as it is counterintuitive. Most formal models of economic growth, as well as the informal mental ones most of us walk around with, feature decreasing returns—growth slows down as the overall economy gets bigger</w:t>
      </w:r>
      <w:r w:rsidRPr="002F38AA">
        <w:rPr>
          <w:sz w:val="16"/>
        </w:rPr>
        <w:t xml:space="preserve">. This makes intuitive sense; it just feels like it would be easier to experience 5 percent growth in a $1 billion economy than a $1 trillion one. </w:t>
      </w:r>
      <w:r w:rsidRPr="002F38AA">
        <w:rPr>
          <w:u w:val="single"/>
        </w:rPr>
        <w:t>But Romer showed that as long as that economy continued to add to its human capital—the overall ability of its people to come up with new technologies and put them to use—it could actually grow faster even as it grew bigger</w:t>
      </w:r>
      <w:r w:rsidRPr="002F38AA">
        <w:rPr>
          <w:sz w:val="16"/>
        </w:rPr>
        <w:t xml:space="preserve">. This is because the stock of useful, nonrivalrous, nonexcludable ideas would keep growing. As Romer convincingly showed, economies run and grow on ideas. The Machinery of Prosperity Romer's ideas should leave us optimistic about the planetary benefits of digital tools—hardware, software, and networks—for three main reasons. </w:t>
      </w:r>
      <w:r w:rsidRPr="002F38AA">
        <w:rPr>
          <w:u w:val="single"/>
        </w:rPr>
        <w:t xml:space="preserve">First, countless examples show us how good these tools are at fulfilling the central role of </w:t>
      </w:r>
      <w:r w:rsidRPr="007755B7">
        <w:rPr>
          <w:highlight w:val="cyan"/>
          <w:u w:val="single"/>
        </w:rPr>
        <w:t>tech</w:t>
      </w:r>
      <w:r w:rsidRPr="002F38AA">
        <w:rPr>
          <w:u w:val="single"/>
        </w:rPr>
        <w:t xml:space="preserve">nology, which is to provide "instructions that we follow for </w:t>
      </w:r>
      <w:r w:rsidRPr="007755B7">
        <w:rPr>
          <w:highlight w:val="cyan"/>
          <w:u w:val="single"/>
        </w:rPr>
        <w:t>combin</w:t>
      </w:r>
      <w:r w:rsidRPr="002F38AA">
        <w:rPr>
          <w:u w:val="single"/>
        </w:rPr>
        <w:t xml:space="preserve">ing </w:t>
      </w:r>
      <w:r w:rsidRPr="007755B7">
        <w:rPr>
          <w:highlight w:val="cyan"/>
          <w:u w:val="single"/>
        </w:rPr>
        <w:t>raw materials</w:t>
      </w:r>
      <w:r w:rsidRPr="002F38AA">
        <w:rPr>
          <w:u w:val="single"/>
        </w:rPr>
        <w:t xml:space="preserve">." Since raw materials cost money, profit-maximizing companies are particularly keen to </w:t>
      </w:r>
      <w:r w:rsidRPr="007755B7">
        <w:rPr>
          <w:highlight w:val="cyan"/>
          <w:u w:val="single"/>
        </w:rPr>
        <w:t>find ways to use fewer</w:t>
      </w:r>
      <w:r w:rsidRPr="002F38AA">
        <w:rPr>
          <w:u w:val="single"/>
        </w:rPr>
        <w:t xml:space="preserve"> of them</w:t>
      </w:r>
      <w:r w:rsidRPr="002F38AA">
        <w:rPr>
          <w:sz w:val="16"/>
        </w:rPr>
        <w:t xml:space="preserve">. So they </w:t>
      </w:r>
      <w:r w:rsidRPr="002F38AA">
        <w:rPr>
          <w:u w:val="single"/>
        </w:rPr>
        <w:t>use digital tools to come up with beer cans that use less aluminum, car engines that use less steel and less gas, mapping software that removes the need for paper atlases, and so on and so on</w:t>
      </w:r>
      <w:r w:rsidRPr="002F38AA">
        <w:rPr>
          <w:sz w:val="16"/>
        </w:rPr>
        <w:t xml:space="preserve">. None of this is done solely for the good of the earth—it's done for the pursuit of profit that's at the heart of capitalism—yet it benefits the planet by, as we've seen, causing us to take less from it. Digital tools are technologies for creating technologies, the most prolific and versatile ones we've ever come up with. They're machines for coming up with ideas. Lots of them. The same piece of computer-aided design software can be used to create a thinner aluminum can or a lighter and more fuel-efficient engine. A drone can be used to scan farmland to see if more irrigation is needed, or to substitute for a helicopter when filming a movie. A smartphone can be used to read the news, listen to music, and pay for things, all without consuming a single extra molecule. In the Second Machine Age, the global stock of digital tools is increasing much more quickly than ever before. It's being used in countless ways by profit-hungry companies to combine raw materials in ways that use fewer of them. </w:t>
      </w:r>
      <w:r w:rsidRPr="002F38AA">
        <w:rPr>
          <w:u w:val="single"/>
        </w:rPr>
        <w:t xml:space="preserve">In advanced economies such as America's, </w:t>
      </w:r>
      <w:r w:rsidRPr="007755B7">
        <w:rPr>
          <w:highlight w:val="cyan"/>
          <w:u w:val="single"/>
        </w:rPr>
        <w:t xml:space="preserve">the cumulative impact </w:t>
      </w:r>
      <w:r w:rsidRPr="002F38AA">
        <w:rPr>
          <w:u w:val="single"/>
        </w:rPr>
        <w:t xml:space="preserve">of this combination of capitalism and tech progress </w:t>
      </w:r>
      <w:r w:rsidRPr="007755B7">
        <w:rPr>
          <w:highlight w:val="cyan"/>
          <w:u w:val="single"/>
        </w:rPr>
        <w:t>is</w:t>
      </w:r>
      <w:r w:rsidRPr="002F38AA">
        <w:rPr>
          <w:u w:val="single"/>
        </w:rPr>
        <w:t xml:space="preserve"> clear: </w:t>
      </w:r>
      <w:r w:rsidRPr="007755B7">
        <w:rPr>
          <w:b/>
          <w:bCs/>
          <w:highlight w:val="cyan"/>
          <w:u w:val="single"/>
        </w:rPr>
        <w:t>absolute dematerialization</w:t>
      </w:r>
      <w:r w:rsidRPr="002F38AA">
        <w:rPr>
          <w:u w:val="single"/>
        </w:rPr>
        <w:t xml:space="preserve"> of the economy and society, </w:t>
      </w:r>
      <w:r w:rsidRPr="002F38AA">
        <w:rPr>
          <w:b/>
          <w:bCs/>
          <w:u w:val="single"/>
        </w:rPr>
        <w:t>and thus a smaller footprint on our planet</w:t>
      </w:r>
      <w:r w:rsidRPr="002F38AA">
        <w:rPr>
          <w:sz w:val="16"/>
        </w:rPr>
        <w:t xml:space="preserve">. The second way Romer's ideas about technology and growth are showing up at present is via decreased excludability. Pervasive digital tools are making it much easier for good designs and recipes to spread around the world. While this is often not what a company wants—it wants to exclude others from its great cost-saving idea— excludability is not as easy as it used to be. This isn't because of weaker patent protection, but instead because of stronger digital tools. Once one company shows what's possible, others use hardware, software, and networks to catch up to the leader. Even if they can't copy exactly because of intellectual-property restrictions, they can use digital tools to explore other means to the same end. So, many farmers learn to get higher yields while using less water and fertilizer, even though they combine these raw materials in different ways. Steve Jobs would certainly have preferred for Apple to be the only provider of smartphones after it developed the iPhone, but he couldn't maintain the monopoly no matter how many patents and lawsuits he filed. Other companies found ways to combine processors, memory, sensors, a touch screen, and software into phones that satisfied billions of customers around the world. The operating system that powers most non-Apple smartphones is Android, which is both free to use and freely modifiable. Google's parent company, Alphabet, developed and released Android without even trying to make it excludable; the explicit goal was to make it as widely imitable as possible. This is an example of the broad trend across digital industries of giving away valuable technologies for free. The Linux operating system, of which Android is a descendant, is probably the best-known example of free and open-source software, but there are many others. The online software repository GitHub maintains that it's "the largest open source community in the world" and hosts millions of projects. The Arduino community does something similar for electronic hardware, and the Instructables website contains detailed instructions for making equipment ranging from air-particle counters to machine tools, all with no intellectual-property protection. Contributors to efforts such as these have a range of motivations (Alphabet's goals with Android were far from purely altruistic—among other things, the parent of Google wanted to achieve a quantum leap in mobile phone users around the world, who would avail themselves of Google Search and services such as YouTube), but they're all part of the trend of technology without excludability, which is great news for growth. As we saw in chapter 10, smartphone use and access to the Internet are increasing quickly across the planet. This means that people no longer need to be near a decent library or school to gain knowledge and improve their abilities. Globally, people are taking advantage of the skill-building opportunities of new technologies. This is the third reason that the spread of digital tools should make us optimistic about future growth: these tools are helping human capital grow quickly. The free Duolingo app, for example, is now the world's most popular way to learn a second language. Of the nearly 15 billion Wikipedia page views during July of 2018, half were in languages other than English. Google's chief economist, Hal Varian, points out that hundreds of millions of how-to videos are viewed every day on YouTube, saying, "We never had a technology before that could educate such a broad group of people anytime on an as-needed basis for free." Romer's work leaves me hopeful because it shows that it's our ability to build human capital, rather than chop down forests, dig mines, or burn fossil fuels that drives growth and prosperity. His model of how economies grow also reinforces how well capitalism and tech progress work together, which is a central point of this book. The surest way to boost profits is to cut costs, and modern technologies, especially digital ones, offer unlimited ways to combine and recombine materials—to swap, slim, optimize, and evaporate—in cost-reducing ways. </w:t>
      </w:r>
      <w:r w:rsidRPr="007755B7">
        <w:rPr>
          <w:b/>
          <w:bCs/>
          <w:highlight w:val="cyan"/>
          <w:u w:val="single"/>
          <w:bdr w:val="single" w:sz="4" w:space="0" w:color="auto"/>
        </w:rPr>
        <w:t xml:space="preserve">There's no reason to expect </w:t>
      </w:r>
      <w:r w:rsidRPr="002F38AA">
        <w:rPr>
          <w:b/>
          <w:bCs/>
          <w:u w:val="single"/>
          <w:bdr w:val="single" w:sz="4" w:space="0" w:color="auto"/>
        </w:rPr>
        <w:t xml:space="preserve">that the two horsemen of </w:t>
      </w:r>
      <w:r w:rsidRPr="007755B7">
        <w:rPr>
          <w:b/>
          <w:bCs/>
          <w:highlight w:val="cyan"/>
          <w:u w:val="single"/>
          <w:bdr w:val="single" w:sz="4" w:space="0" w:color="auto"/>
        </w:rPr>
        <w:t xml:space="preserve">capitalism </w:t>
      </w:r>
      <w:r w:rsidRPr="002F38AA">
        <w:rPr>
          <w:b/>
          <w:bCs/>
          <w:u w:val="single"/>
          <w:bdr w:val="single" w:sz="4" w:space="0" w:color="auto"/>
        </w:rPr>
        <w:t xml:space="preserve">and tech progress </w:t>
      </w:r>
      <w:r w:rsidRPr="007755B7">
        <w:rPr>
          <w:b/>
          <w:bCs/>
          <w:highlight w:val="cyan"/>
          <w:u w:val="single"/>
          <w:bdr w:val="single" w:sz="4" w:space="0" w:color="auto"/>
        </w:rPr>
        <w:t xml:space="preserve">will stop </w:t>
      </w:r>
      <w:r w:rsidRPr="002F38AA">
        <w:rPr>
          <w:u w:val="single"/>
        </w:rPr>
        <w:t xml:space="preserve">riding together anytime soon. Quite the contrary. Romer's insights reveal that they're likely to gallop faster and farther as economies grow. Our Brighter, Lighter Future The world still has </w:t>
      </w:r>
      <w:r w:rsidRPr="007755B7">
        <w:rPr>
          <w:highlight w:val="cyan"/>
          <w:u w:val="single"/>
        </w:rPr>
        <w:t>billions of</w:t>
      </w:r>
      <w:r w:rsidRPr="002F38AA">
        <w:rPr>
          <w:u w:val="single"/>
        </w:rPr>
        <w:t xml:space="preserve"> desperately </w:t>
      </w:r>
      <w:r w:rsidRPr="007755B7">
        <w:rPr>
          <w:highlight w:val="cyan"/>
          <w:u w:val="single"/>
        </w:rPr>
        <w:t>poor people</w:t>
      </w:r>
      <w:r w:rsidRPr="002F38AA">
        <w:rPr>
          <w:u w:val="single"/>
        </w:rPr>
        <w:t xml:space="preserve">, but they won't remain that way. All available evidence strongly suggests that most </w:t>
      </w:r>
      <w:r w:rsidRPr="007755B7">
        <w:rPr>
          <w:highlight w:val="cyan"/>
          <w:u w:val="single"/>
        </w:rPr>
        <w:t>will become much wealthier</w:t>
      </w:r>
      <w:r w:rsidRPr="002F38AA">
        <w:rPr>
          <w:u w:val="single"/>
        </w:rPr>
        <w:t xml:space="preserve"> in the years and decades ahead</w:t>
      </w:r>
      <w:r w:rsidRPr="002F38AA">
        <w:rPr>
          <w:sz w:val="16"/>
        </w:rPr>
        <w:t xml:space="preserve">. As they earn more and consume more, what will be the impact on the planet? The history and economics of the Industrial Era lead to pessimism on this important question. Resource use increased in lockstep with economic growth throughout the two centuries between James Watt's demonstration of his steam engine and the first Earth Day. Malthus and Jevons seemed to be right, and it was just a question of when, not if, we'd run up against the hard planetary limits to growth. But in America and other rich countries something strange, unexpected, and wonderful happened: we started getting more from less. We decoupled population and economic growth from resource consumption, pollution, and other environmental harms. </w:t>
      </w:r>
      <w:r w:rsidRPr="007755B7">
        <w:rPr>
          <w:highlight w:val="cyan"/>
          <w:u w:val="single"/>
        </w:rPr>
        <w:t>Malthus'</w:t>
      </w:r>
      <w:r w:rsidRPr="002F38AA">
        <w:rPr>
          <w:u w:val="single"/>
        </w:rPr>
        <w:t xml:space="preserve">s </w:t>
      </w:r>
      <w:r w:rsidRPr="007755B7">
        <w:rPr>
          <w:highlight w:val="cyan"/>
          <w:u w:val="single"/>
        </w:rPr>
        <w:t>and Jevons</w:t>
      </w:r>
      <w:r w:rsidRPr="002F38AA">
        <w:rPr>
          <w:u w:val="single"/>
        </w:rPr>
        <w:t xml:space="preserve">'s ideas </w:t>
      </w:r>
      <w:r w:rsidRPr="007755B7">
        <w:rPr>
          <w:highlight w:val="cyan"/>
          <w:u w:val="single"/>
        </w:rPr>
        <w:t>gave way</w:t>
      </w:r>
      <w:r w:rsidRPr="002F38AA">
        <w:rPr>
          <w:u w:val="single"/>
        </w:rPr>
        <w:t xml:space="preserve"> to Romer's, and the world will never be the same. This means that instead of worrying about the world's poor becoming richer, we should instead be helping them upgrade economically as much and as quickly as possible. Not only is it the morally correct thing to do, it's also the smart move for our planet. </w:t>
      </w:r>
      <w:r w:rsidRPr="007755B7">
        <w:rPr>
          <w:highlight w:val="cyan"/>
          <w:u w:val="single"/>
        </w:rPr>
        <w:t>As</w:t>
      </w:r>
      <w:r w:rsidRPr="002F38AA">
        <w:rPr>
          <w:u w:val="single"/>
        </w:rPr>
        <w:t xml:space="preserve"> today’s </w:t>
      </w:r>
      <w:r w:rsidRPr="007755B7">
        <w:rPr>
          <w:highlight w:val="cyan"/>
          <w:u w:val="single"/>
        </w:rPr>
        <w:t>poor countries get richer</w:t>
      </w:r>
      <w:r w:rsidRPr="002F38AA">
        <w:rPr>
          <w:u w:val="single"/>
        </w:rPr>
        <w:t xml:space="preserve">, their institutions will improve and most will eventually go through what Ricardo Hausmann calls "the capitalist makeover of production." This makeover doesn't enslave people, nor does it befoul the earth. As today’s poor get richer, </w:t>
      </w:r>
      <w:r w:rsidRPr="007755B7">
        <w:rPr>
          <w:highlight w:val="cyan"/>
          <w:u w:val="single"/>
        </w:rPr>
        <w:t>they'll consume</w:t>
      </w:r>
      <w:r w:rsidRPr="002F38AA">
        <w:rPr>
          <w:u w:val="single"/>
        </w:rPr>
        <w:t xml:space="preserve"> more, but they'll also consume much </w:t>
      </w:r>
      <w:r w:rsidRPr="007755B7">
        <w:rPr>
          <w:highlight w:val="cyan"/>
          <w:u w:val="single"/>
        </w:rPr>
        <w:t>differently</w:t>
      </w:r>
      <w:r w:rsidRPr="002F38AA">
        <w:rPr>
          <w:u w:val="single"/>
        </w:rPr>
        <w:t xml:space="preserve"> from earlier generations. They won't read physical newspapers and magazines. </w:t>
      </w:r>
      <w:r w:rsidRPr="007755B7">
        <w:rPr>
          <w:highlight w:val="cyan"/>
          <w:u w:val="single"/>
        </w:rPr>
        <w:t>They'll get</w:t>
      </w:r>
      <w:r w:rsidRPr="002F38AA">
        <w:rPr>
          <w:u w:val="single"/>
        </w:rPr>
        <w:t xml:space="preserve"> a great deal of their </w:t>
      </w:r>
      <w:r w:rsidRPr="007755B7">
        <w:rPr>
          <w:highlight w:val="cyan"/>
          <w:u w:val="single"/>
        </w:rPr>
        <w:t>power from renewables</w:t>
      </w:r>
      <w:r w:rsidRPr="002F38AA">
        <w:rPr>
          <w:u w:val="single"/>
        </w:rPr>
        <w:t xml:space="preserve"> and (one hopes) nuclear because these energy sources will be the cheapest</w:t>
      </w:r>
      <w:r w:rsidRPr="002F38AA">
        <w:rPr>
          <w:sz w:val="16"/>
        </w:rPr>
        <w:t xml:space="preserve">. They’ll live in cities, as we saw in chapter 12; in fact, they already are. They'll be less likely to own cars because a variety of transportation options will be only a few taps away. Most important, they'll come up with ideas that keep the growth going, and that benefit both humanity and the planet we live on. Predicting exactly how technological progress will unfold is much like predicting the weather: feasible in the short term, but impossible over a longer time. Great uncertainty and complexity prevent precise forecasts about, for example, the computing devices we’ll be using thirty years from now or the dominant types of artificial intelligence in 2050 and beyond. But even though we can't predict the weather long term, we can accurately forecast the climate. We know how much warmer and sunnier it will be on average in August than in January, for example, and we know that global average temperatures will rise as we keep adding greenhouse gases to the atmosphere. Similarly, we can predict the "climate" of future technological progress by starting from the knowledge that it will be heavily applied in the areas where it can affect capitalism the most. As we've seen over and over, tech progress supplies opportunities to trim costs (and improve performance) via dematerialization, and capitalism provides the motive to do so. As a result, the Second Enlightenment will continue as we move deeper into the twenty-first century. I'm confident that it will accelerate as digital technologies continue to improve and multiply and global competition continues to increase. We’ll see some of the most striking examples of slim, swap, evaporate, and optimize in exactly the places where the opportunities are biggest. Here are a few broad predictions, spanning humanity's biggest industries. Manufacturing. Complex parts will be made not by the techniques developed during the Industrial Era, but instead by three- dimensional printing. This is already the case for some rocket engines and other extremely expensive items. </w:t>
      </w:r>
      <w:r w:rsidRPr="002F38AA">
        <w:rPr>
          <w:b/>
          <w:bCs/>
          <w:u w:val="single"/>
        </w:rPr>
        <w:t xml:space="preserve">As </w:t>
      </w:r>
      <w:r w:rsidRPr="007755B7">
        <w:rPr>
          <w:b/>
          <w:bCs/>
          <w:highlight w:val="cyan"/>
          <w:u w:val="single"/>
        </w:rPr>
        <w:t>3-D printing</w:t>
      </w:r>
      <w:r w:rsidRPr="002F38AA">
        <w:rPr>
          <w:u w:val="single"/>
        </w:rPr>
        <w:t xml:space="preserve"> improves and becomes cheaper, it </w:t>
      </w:r>
      <w:r w:rsidRPr="007755B7">
        <w:rPr>
          <w:highlight w:val="cyan"/>
          <w:u w:val="single"/>
        </w:rPr>
        <w:t>will spread</w:t>
      </w:r>
      <w:r w:rsidRPr="002F38AA">
        <w:rPr>
          <w:u w:val="single"/>
        </w:rPr>
        <w:t xml:space="preserve"> to automobile engine blocks, manifolds and other complicated arrangements of pipes, airplane struts and wings, and countless other parts. Because 3-D printing </w:t>
      </w:r>
      <w:r w:rsidRPr="007755B7">
        <w:rPr>
          <w:b/>
          <w:bCs/>
          <w:highlight w:val="cyan"/>
          <w:u w:val="single"/>
          <w:bdr w:val="single" w:sz="4" w:space="0" w:color="auto"/>
        </w:rPr>
        <w:t>generates</w:t>
      </w:r>
      <w:r w:rsidRPr="002F38AA">
        <w:rPr>
          <w:b/>
          <w:bCs/>
          <w:u w:val="single"/>
          <w:bdr w:val="single" w:sz="4" w:space="0" w:color="auto"/>
        </w:rPr>
        <w:t xml:space="preserve"> virtually </w:t>
      </w:r>
      <w:r w:rsidRPr="007755B7">
        <w:rPr>
          <w:b/>
          <w:bCs/>
          <w:highlight w:val="cyan"/>
          <w:u w:val="single"/>
          <w:bdr w:val="single" w:sz="4" w:space="0" w:color="auto"/>
        </w:rPr>
        <w:t>no waste</w:t>
      </w:r>
      <w:r w:rsidRPr="002F38AA">
        <w:rPr>
          <w:u w:val="single"/>
        </w:rPr>
        <w:t xml:space="preserve"> and doesn't require massive molds, it accelerates dematerialization</w:t>
      </w:r>
      <w:r w:rsidRPr="002F38AA">
        <w:rPr>
          <w:sz w:val="16"/>
        </w:rPr>
        <w:t xml:space="preserve">. </w:t>
      </w:r>
    </w:p>
    <w:p w14:paraId="18B0B0BE" w14:textId="77777777" w:rsidR="00F31016" w:rsidRDefault="00F31016" w:rsidP="00F31016">
      <w:pPr>
        <w:pStyle w:val="Heading4"/>
      </w:pPr>
      <w:r>
        <w:t>2] Cap turns Dehumanization – it’s p fucking empowering to be rich – it also solves the environment</w:t>
      </w:r>
    </w:p>
    <w:p w14:paraId="4D791934" w14:textId="77777777" w:rsidR="00F31016" w:rsidRDefault="00F31016" w:rsidP="00F31016">
      <w:r w:rsidRPr="00B172AE">
        <w:t>Rhonheimer 20</w:t>
      </w:r>
      <w:r>
        <w:t xml:space="preserve"> Martin Rhonheimer 2-7-2020 “Capitalism is Good for the Poor – and for the Environment” </w:t>
      </w:r>
      <w:hyperlink r:id="rId14" w:history="1">
        <w:r>
          <w:rPr>
            <w:rStyle w:val="Hyperlink"/>
          </w:rPr>
          <w:t>https://austrian-institute.org/en/subjects-en/catholic-social-doctrine-2/capitalism-is-good-for-the-poor-and-for-the-environment/</w:t>
        </w:r>
      </w:hyperlink>
      <w:r>
        <w:rPr>
          <w:rStyle w:val="Hyperlink"/>
        </w:rPr>
        <w:t xml:space="preserve"> (</w:t>
      </w:r>
      <w:r>
        <w:t>professor at the Pontifical University of the Holy Cross)//Elmer</w:t>
      </w:r>
    </w:p>
    <w:p w14:paraId="39C8B1DD" w14:textId="77777777" w:rsidR="00F31016" w:rsidRPr="00434469" w:rsidRDefault="00F31016" w:rsidP="00F31016">
      <w:pPr>
        <w:rPr>
          <w:sz w:val="16"/>
        </w:rPr>
      </w:pPr>
      <w:r w:rsidRPr="00434469">
        <w:t xml:space="preserve">It is </w:t>
      </w:r>
      <w:r w:rsidRPr="00434469">
        <w:rPr>
          <w:rStyle w:val="Hyperlink"/>
        </w:rPr>
        <w:t>not social policy</w:t>
      </w:r>
      <w:r w:rsidRPr="00434469">
        <w:t xml:space="preserve"> but </w:t>
      </w:r>
      <w:r w:rsidRPr="007755B7">
        <w:rPr>
          <w:rStyle w:val="Hyperlink"/>
          <w:highlight w:val="cyan"/>
        </w:rPr>
        <w:t>capitalism</w:t>
      </w:r>
      <w:r w:rsidRPr="00434469">
        <w:t xml:space="preserve"> that has </w:t>
      </w:r>
      <w:r w:rsidRPr="007755B7">
        <w:rPr>
          <w:rStyle w:val="Hyperlink"/>
          <w:highlight w:val="cyan"/>
        </w:rPr>
        <w:t>created today’s prosperity</w:t>
      </w:r>
      <w:r w:rsidRPr="00434469">
        <w:rPr>
          <w:sz w:val="16"/>
        </w:rPr>
        <w:t xml:space="preserve">. What is important is that </w:t>
      </w:r>
      <w:r w:rsidRPr="00434469">
        <w:t xml:space="preserve">what </w:t>
      </w:r>
      <w:r w:rsidRPr="00434469">
        <w:rPr>
          <w:rStyle w:val="Hyperlink"/>
        </w:rPr>
        <w:t>made today’s mass prosperity possible</w:t>
      </w:r>
      <w:r w:rsidRPr="00434469">
        <w:t xml:space="preserve"> – a phenomenon </w:t>
      </w:r>
      <w:r w:rsidRPr="00434469">
        <w:rPr>
          <w:rStyle w:val="Hyperlink"/>
        </w:rPr>
        <w:t>unprecedented in history</w:t>
      </w:r>
      <w:r w:rsidRPr="00434469">
        <w:t xml:space="preserve"> – was</w:t>
      </w:r>
      <w:r w:rsidRPr="00434469">
        <w:rPr>
          <w:sz w:val="16"/>
        </w:rPr>
        <w:t xml:space="preserve"> not social policy or social legislation, organised trade union pressure, or corrective interventions in the capitalist economy, but rather </w:t>
      </w:r>
      <w:r w:rsidRPr="00434469">
        <w:rPr>
          <w:rStyle w:val="Hyperlink"/>
        </w:rPr>
        <w:t>market capitalism</w:t>
      </w:r>
      <w:r w:rsidRPr="00434469">
        <w:t xml:space="preserve"> itself, due to its </w:t>
      </w:r>
      <w:r w:rsidRPr="00434469">
        <w:rPr>
          <w:rStyle w:val="Hyperlink"/>
        </w:rPr>
        <w:t>enormous potential for innovation</w:t>
      </w:r>
      <w:r w:rsidRPr="00434469">
        <w:t xml:space="preserve"> and the </w:t>
      </w:r>
      <w:r w:rsidRPr="00434469">
        <w:rPr>
          <w:rStyle w:val="Hyperlink"/>
        </w:rPr>
        <w:t>ever-increasing productivity</w:t>
      </w:r>
      <w:r w:rsidRPr="00434469">
        <w:t xml:space="preserve"> of human labour that resulted from it. Increasing prosperity and quality of life are </w:t>
      </w:r>
      <w:r w:rsidRPr="00434469">
        <w:rPr>
          <w:rStyle w:val="Hyperlink"/>
        </w:rPr>
        <w:t>always the result</w:t>
      </w:r>
      <w:r w:rsidRPr="00434469">
        <w:t xml:space="preserve"> of increasing labour productivity. </w:t>
      </w:r>
      <w:r w:rsidRPr="007755B7">
        <w:rPr>
          <w:rStyle w:val="Hyperlink"/>
          <w:highlight w:val="cyan"/>
        </w:rPr>
        <w:t xml:space="preserve">Only </w:t>
      </w:r>
      <w:r w:rsidRPr="00434469">
        <w:rPr>
          <w:rStyle w:val="Hyperlink"/>
        </w:rPr>
        <w:t xml:space="preserve">increased </w:t>
      </w:r>
      <w:r w:rsidRPr="007755B7">
        <w:rPr>
          <w:rStyle w:val="Hyperlink"/>
          <w:highlight w:val="cyan"/>
        </w:rPr>
        <w:t>productivity</w:t>
      </w:r>
      <w:r w:rsidRPr="007755B7">
        <w:rPr>
          <w:highlight w:val="cyan"/>
        </w:rPr>
        <w:t xml:space="preserve"> enabled </w:t>
      </w:r>
      <w:r w:rsidRPr="00434469">
        <w:rPr>
          <w:rStyle w:val="Hyperlink"/>
        </w:rPr>
        <w:t xml:space="preserve">higher </w:t>
      </w:r>
      <w:r w:rsidRPr="007755B7">
        <w:rPr>
          <w:rStyle w:val="Hyperlink"/>
          <w:highlight w:val="cyan"/>
        </w:rPr>
        <w:t>social standards</w:t>
      </w:r>
      <w:r w:rsidRPr="007755B7">
        <w:rPr>
          <w:highlight w:val="cyan"/>
        </w:rPr>
        <w:t xml:space="preserve">, </w:t>
      </w:r>
      <w:r w:rsidRPr="00434469">
        <w:rPr>
          <w:rStyle w:val="Hyperlink"/>
        </w:rPr>
        <w:t xml:space="preserve">better </w:t>
      </w:r>
      <w:r w:rsidRPr="007755B7">
        <w:rPr>
          <w:rStyle w:val="Hyperlink"/>
          <w:highlight w:val="cyan"/>
        </w:rPr>
        <w:t>working conditions</w:t>
      </w:r>
      <w:r w:rsidRPr="007755B7">
        <w:rPr>
          <w:highlight w:val="cyan"/>
        </w:rPr>
        <w:t xml:space="preserve">, </w:t>
      </w:r>
      <w:r w:rsidRPr="00434469">
        <w:t xml:space="preserve">the </w:t>
      </w:r>
      <w:r w:rsidRPr="007755B7">
        <w:rPr>
          <w:rStyle w:val="Hyperlink"/>
          <w:highlight w:val="cyan"/>
        </w:rPr>
        <w:t xml:space="preserve">overcoming </w:t>
      </w:r>
      <w:r w:rsidRPr="00434469">
        <w:rPr>
          <w:rStyle w:val="Hyperlink"/>
        </w:rPr>
        <w:t xml:space="preserve">of </w:t>
      </w:r>
      <w:r w:rsidRPr="007755B7">
        <w:rPr>
          <w:rStyle w:val="Hyperlink"/>
          <w:highlight w:val="cyan"/>
        </w:rPr>
        <w:t>child labour</w:t>
      </w:r>
      <w:r w:rsidRPr="00434469">
        <w:t xml:space="preserve">, a </w:t>
      </w:r>
      <w:r w:rsidRPr="00434469">
        <w:rPr>
          <w:rStyle w:val="Hyperlink"/>
        </w:rPr>
        <w:t xml:space="preserve">higher level of </w:t>
      </w:r>
      <w:r w:rsidRPr="007755B7">
        <w:rPr>
          <w:rStyle w:val="Hyperlink"/>
          <w:highlight w:val="cyan"/>
        </w:rPr>
        <w:t>education</w:t>
      </w:r>
      <w:r w:rsidRPr="007755B7">
        <w:rPr>
          <w:highlight w:val="cyan"/>
        </w:rPr>
        <w:t xml:space="preserve">, </w:t>
      </w:r>
      <w:r w:rsidRPr="00434469">
        <w:rPr>
          <w:sz w:val="16"/>
        </w:rPr>
        <w:t xml:space="preserve">and the emergence of human capital. This process of increasing triumph over poverty and the constantly rising living standards of the general masses is taking place on a global scale – but only where the market economy and capitalist entrepreneurship are able to spread. From industrial overexploitation of nature to ecological awareness The first phase of industrialisation and capitalism was characterised by an enormous consumption of resources and frequent overexploitation of nature, which soon gave the impression that this process could not be sustainable. Since the end of the 19th century, disaster and doom scenarios have repeatedly been put forward, but in retrospect they have proved to be wrong: The combination of technological innovation, market competition, and entrepreneurial profit-seeking (with the compulsion to constantly </w:t>
      </w:r>
      <w:r w:rsidRPr="007755B7">
        <w:rPr>
          <w:highlight w:val="cyan"/>
          <w:u w:val="single"/>
        </w:rPr>
        <w:t>minimise</w:t>
      </w:r>
      <w:r w:rsidRPr="007755B7">
        <w:rPr>
          <w:sz w:val="16"/>
          <w:highlight w:val="cyan"/>
        </w:rPr>
        <w:t xml:space="preserve"> c</w:t>
      </w:r>
      <w:r w:rsidRPr="00434469">
        <w:rPr>
          <w:sz w:val="16"/>
        </w:rPr>
        <w:t>osts) have meant that these scenarios never occurred.</w:t>
      </w:r>
      <w:r w:rsidRPr="00434469">
        <w:t xml:space="preserve"> The </w:t>
      </w:r>
      <w:r w:rsidRPr="007755B7">
        <w:rPr>
          <w:rStyle w:val="Hyperlink"/>
          <w:highlight w:val="cyan"/>
        </w:rPr>
        <w:t>ever-increasing population</w:t>
      </w:r>
      <w:r w:rsidRPr="007755B7">
        <w:rPr>
          <w:highlight w:val="cyan"/>
        </w:rPr>
        <w:t xml:space="preserve"> has been </w:t>
      </w:r>
      <w:r w:rsidRPr="007755B7">
        <w:rPr>
          <w:rStyle w:val="Hyperlink"/>
          <w:highlight w:val="cyan"/>
        </w:rPr>
        <w:t>increasingly better supplied</w:t>
      </w:r>
      <w:r w:rsidRPr="007755B7">
        <w:rPr>
          <w:highlight w:val="cyan"/>
        </w:rPr>
        <w:t xml:space="preserve"> thanks to </w:t>
      </w:r>
      <w:r w:rsidRPr="007755B7">
        <w:rPr>
          <w:rStyle w:val="Hyperlink"/>
          <w:highlight w:val="cyan"/>
        </w:rPr>
        <w:t>innovative technologies</w:t>
      </w:r>
      <w:r w:rsidRPr="00434469">
        <w:t xml:space="preserve">, </w:t>
      </w:r>
      <w:r w:rsidRPr="00434469">
        <w:rPr>
          <w:rStyle w:val="Hyperlink"/>
        </w:rPr>
        <w:t>ever-increasing output</w:t>
      </w:r>
      <w:r w:rsidRPr="00434469">
        <w:t xml:space="preserve"> with </w:t>
      </w:r>
      <w:r w:rsidRPr="007755B7">
        <w:rPr>
          <w:rStyle w:val="Hyperlink"/>
          <w:highlight w:val="cyan"/>
        </w:rPr>
        <w:t>lower consumption</w:t>
      </w:r>
      <w:r w:rsidRPr="00434469">
        <w:t xml:space="preserve"> of resources </w:t>
      </w:r>
      <w:r w:rsidRPr="00434469">
        <w:rPr>
          <w:rStyle w:val="Hyperlink"/>
        </w:rPr>
        <w:t xml:space="preserve">less </w:t>
      </w:r>
      <w:r w:rsidRPr="007755B7">
        <w:rPr>
          <w:rStyle w:val="Hyperlink"/>
          <w:highlight w:val="cyan"/>
        </w:rPr>
        <w:t>harmful</w:t>
      </w:r>
      <w:r w:rsidRPr="007755B7">
        <w:rPr>
          <w:highlight w:val="cyan"/>
        </w:rPr>
        <w:t xml:space="preserve"> to the environment</w:t>
      </w:r>
      <w:r w:rsidRPr="00434469">
        <w:rPr>
          <w:sz w:val="16"/>
        </w:rPr>
        <w:t xml:space="preserve"> – e.g. less arable land in agriculture, or oil and electricity instead of coal for rapidly increasing mobility. More recent disaster scenarios, such as those spread by reputable scientists since the late 1960s and in the 1970s, have also proved to be inaccurate. The reason things developed differently was the always underestimated innovative dynamism of the capitalist market economy, a growing ecological awareness and, as a result, legislative intervention that took advantage of the logic of market capitalism: As a result of the ecological movement that had come out of the United States since 1970, wise legislation began to use the price mechanism to apply market incentives to internalize negative externalities. </w:t>
      </w:r>
      <w:r w:rsidRPr="00434469">
        <w:t xml:space="preserve">Environmental </w:t>
      </w:r>
      <w:r w:rsidRPr="007755B7">
        <w:rPr>
          <w:highlight w:val="cyan"/>
        </w:rPr>
        <w:t>pollution</w:t>
      </w:r>
      <w:r w:rsidRPr="00434469">
        <w:t xml:space="preserve"> was </w:t>
      </w:r>
      <w:r w:rsidRPr="007755B7">
        <w:rPr>
          <w:rStyle w:val="Hyperlink"/>
          <w:highlight w:val="cyan"/>
        </w:rPr>
        <w:t>given a price-tag</w:t>
      </w:r>
      <w:r w:rsidRPr="007755B7">
        <w:rPr>
          <w:sz w:val="16"/>
          <w:highlight w:val="cyan"/>
        </w:rPr>
        <w:t xml:space="preserve">. </w:t>
      </w:r>
      <w:r w:rsidRPr="007755B7">
        <w:rPr>
          <w:highlight w:val="cyan"/>
        </w:rPr>
        <w:t xml:space="preserve">This led to an </w:t>
      </w:r>
      <w:r w:rsidRPr="007755B7">
        <w:rPr>
          <w:rStyle w:val="Hyperlink"/>
          <w:highlight w:val="cyan"/>
        </w:rPr>
        <w:t xml:space="preserve">enormous decrease </w:t>
      </w:r>
      <w:r w:rsidRPr="00434469">
        <w:rPr>
          <w:rStyle w:val="Hyperlink"/>
        </w:rPr>
        <w:t>in air pollution</w:t>
      </w:r>
      <w:r w:rsidRPr="00434469">
        <w:t xml:space="preserve"> </w:t>
      </w:r>
      <w:r w:rsidRPr="007755B7">
        <w:rPr>
          <w:highlight w:val="cyan"/>
        </w:rPr>
        <w:t xml:space="preserve">and </w:t>
      </w:r>
      <w:r w:rsidRPr="00434469">
        <w:rPr>
          <w:rStyle w:val="Hyperlink"/>
        </w:rPr>
        <w:t xml:space="preserve">other </w:t>
      </w:r>
      <w:r w:rsidRPr="007755B7">
        <w:rPr>
          <w:rStyle w:val="Hyperlink"/>
          <w:highlight w:val="cyan"/>
        </w:rPr>
        <w:t>ecological consequences</w:t>
      </w:r>
      <w:r w:rsidRPr="007755B7">
        <w:rPr>
          <w:highlight w:val="cyan"/>
        </w:rPr>
        <w:t xml:space="preserve"> </w:t>
      </w:r>
      <w:r w:rsidRPr="00434469">
        <w:t xml:space="preserve">of growth, which is </w:t>
      </w:r>
      <w:r w:rsidRPr="007755B7">
        <w:rPr>
          <w:rStyle w:val="Hyperlink"/>
          <w:highlight w:val="cyan"/>
        </w:rPr>
        <w:t>only possible in free</w:t>
      </w:r>
      <w:r w:rsidRPr="007755B7">
        <w:rPr>
          <w:highlight w:val="cyan"/>
        </w:rPr>
        <w:t xml:space="preserve">, </w:t>
      </w:r>
      <w:r w:rsidRPr="007755B7">
        <w:rPr>
          <w:rStyle w:val="Hyperlink"/>
          <w:highlight w:val="cyan"/>
        </w:rPr>
        <w:t>market</w:t>
      </w:r>
      <w:r w:rsidRPr="00434469">
        <w:rPr>
          <w:rStyle w:val="Hyperlink"/>
        </w:rPr>
        <w:t xml:space="preserve">-based </w:t>
      </w:r>
      <w:r w:rsidRPr="007755B7">
        <w:rPr>
          <w:rStyle w:val="Hyperlink"/>
          <w:highlight w:val="cyan"/>
        </w:rPr>
        <w:t>societies</w:t>
      </w:r>
      <w:r w:rsidRPr="00434469">
        <w:t xml:space="preserve">, because the production process here is characterized by </w:t>
      </w:r>
      <w:r w:rsidRPr="00434469">
        <w:rPr>
          <w:rStyle w:val="Hyperlink"/>
        </w:rPr>
        <w:t>competition</w:t>
      </w:r>
      <w:r w:rsidRPr="00434469">
        <w:t xml:space="preserve"> and </w:t>
      </w:r>
      <w:r w:rsidRPr="00434469">
        <w:rPr>
          <w:rStyle w:val="Hyperlink"/>
        </w:rPr>
        <w:t>constant pressure to reduce costs</w:t>
      </w:r>
      <w:r w:rsidRPr="00434469">
        <w:rPr>
          <w:sz w:val="16"/>
        </w:rPr>
        <w:t xml:space="preserve">, i.e. </w:t>
      </w:r>
      <w:r w:rsidRPr="00434469">
        <w:t xml:space="preserve">to the </w:t>
      </w:r>
      <w:r w:rsidRPr="00434469">
        <w:rPr>
          <w:rStyle w:val="Hyperlink"/>
        </w:rPr>
        <w:t>most profitable use</w:t>
      </w:r>
      <w:r w:rsidRPr="00434469">
        <w:t xml:space="preserve"> of resources</w:t>
      </w:r>
      <w:r w:rsidRPr="00434469">
        <w:rPr>
          <w:sz w:val="16"/>
        </w:rPr>
        <w:t xml:space="preserve">. On the other hand, </w:t>
      </w:r>
      <w:r w:rsidRPr="00434469">
        <w:rPr>
          <w:rStyle w:val="Hyperlink"/>
        </w:rPr>
        <w:t xml:space="preserve">all forms of </w:t>
      </w:r>
      <w:r w:rsidRPr="007755B7">
        <w:rPr>
          <w:rStyle w:val="Hyperlink"/>
          <w:highlight w:val="cyan"/>
        </w:rPr>
        <w:t>socialism</w:t>
      </w:r>
      <w:r w:rsidRPr="00434469">
        <w:rPr>
          <w:sz w:val="16"/>
        </w:rPr>
        <w:t xml:space="preserve">, i.e. a state-controlled economy, </w:t>
      </w:r>
      <w:r w:rsidRPr="00434469">
        <w:t xml:space="preserve">have </w:t>
      </w:r>
      <w:r w:rsidRPr="007755B7">
        <w:rPr>
          <w:highlight w:val="cyan"/>
        </w:rPr>
        <w:t xml:space="preserve">proved to be </w:t>
      </w:r>
      <w:r w:rsidRPr="007755B7">
        <w:rPr>
          <w:rStyle w:val="Hyperlink"/>
          <w:highlight w:val="cyan"/>
        </w:rPr>
        <w:t>ecological disasters</w:t>
      </w:r>
      <w:r w:rsidRPr="007755B7">
        <w:rPr>
          <w:highlight w:val="cyan"/>
        </w:rPr>
        <w:t xml:space="preserve"> </w:t>
      </w:r>
      <w:r w:rsidRPr="00434469">
        <w:t xml:space="preserve">and have left behind </w:t>
      </w:r>
      <w:r w:rsidRPr="00434469">
        <w:rPr>
          <w:rStyle w:val="Hyperlink"/>
        </w:rPr>
        <w:t>destruction of gigantic proportions</w:t>
      </w:r>
      <w:r w:rsidRPr="00434469">
        <w:t xml:space="preserve">, without providing the population with </w:t>
      </w:r>
      <w:r w:rsidRPr="00434469">
        <w:rPr>
          <w:rStyle w:val="Hyperlink"/>
        </w:rPr>
        <w:t>anything</w:t>
      </w:r>
      <w:r w:rsidRPr="00434469">
        <w:t xml:space="preserve"> that is </w:t>
      </w:r>
      <w:r w:rsidRPr="00434469">
        <w:rPr>
          <w:rStyle w:val="Hyperlink"/>
        </w:rPr>
        <w:t>near comparable in prosperity</w:t>
      </w:r>
      <w:r w:rsidRPr="00434469">
        <w:t xml:space="preserve">, often even by </w:t>
      </w:r>
      <w:r w:rsidRPr="00434469">
        <w:rPr>
          <w:rStyle w:val="Hyperlink"/>
        </w:rPr>
        <w:t>destroying existing prosperity</w:t>
      </w:r>
      <w:r w:rsidRPr="00434469">
        <w:t xml:space="preserve">, such as happened in </w:t>
      </w:r>
      <w:r w:rsidRPr="00434469">
        <w:rPr>
          <w:rStyle w:val="Hyperlink"/>
        </w:rPr>
        <w:t>Venezuela</w:t>
      </w:r>
      <w:r w:rsidRPr="00434469">
        <w:rPr>
          <w:sz w:val="16"/>
        </w:rPr>
        <w:t>. Capitalist profit motive combined with digitalization as a solution: Increasing decoupling of growth and resource consumption Moreover, technological innovations combined with capitalist profit-seeking and market competition have led to a new and surprising phenomenon over the past decades, which is still hardly noticed in the public debate: the decoupling of growth and resource consumption (“dematerialization”). In a wide variety of industrial sectors, the developed countries, above all the U.S., are now achieving ever greater productive output with increasingly fewer resources. This has a lot to do with technology, especially the digitalization of the economy and of our entire lives. As the well-known MIT professor Andrew McAfee shows in his book More from Less, published in October 2019, this process also follows the logic of capitalist profit maximization. To get it going, we do not need politics, even though wise, properly incentivizing legislation can be helpful and sometimes necessary. Above all, however, it is the combination of technological innovation, capitalist profit-seeking, and market-based entrepreneurial competition that will also solve the problem of man-made global warming. In addition, property rights and their protection are decisive for the careful use of natural resources. And where this is not possible, legal support for collective self-governing structures, in accordance with the principle of subsidiarity, are important—as is analysed by Nobel Economic Prize winner Elinor Ostrom. By contrast, the growing ideologically motivated anti-capitalist eco-activism, and the policies influenced by it, are leading in the wrong direction, distracting precisely from what would be best for the climate and the environment—and distracting us from what could help protect us against the inevitable consequences of global warming.</w:t>
      </w:r>
    </w:p>
    <w:p w14:paraId="635C3A2F" w14:textId="77777777" w:rsidR="00F31016" w:rsidRDefault="00F31016" w:rsidP="00F31016">
      <w:pPr>
        <w:pStyle w:val="Heading4"/>
      </w:pPr>
      <w:r>
        <w:t xml:space="preserve">3] Markets results in </w:t>
      </w:r>
      <w:r w:rsidRPr="00B172AE">
        <w:t>contractualism</w:t>
      </w:r>
      <w:r>
        <w:t xml:space="preserve"> that solves War – the only threat is the Alt</w:t>
      </w:r>
    </w:p>
    <w:p w14:paraId="6431012D" w14:textId="77777777" w:rsidR="00F31016" w:rsidRDefault="00F31016" w:rsidP="00F31016">
      <w:r w:rsidRPr="00B172AE">
        <w:t>Mousseau</w:t>
      </w:r>
      <w:r>
        <w:t xml:space="preserve"> 19</w:t>
      </w:r>
      <w:r w:rsidRPr="00B172AE">
        <w:t>, Michael. "The end of war: How a robust marketplace and liberal hegemony are leading to perpetual world peace." International Security 44.1 (2019): 160-196.</w:t>
      </w:r>
      <w:r>
        <w:t xml:space="preserve"> Props to DML for finding. (Professor in the School of Politics, Security, and International Affairs at the University of Central Florida)//Elmer</w:t>
      </w:r>
    </w:p>
    <w:p w14:paraId="47070EF6" w14:textId="77777777" w:rsidR="00F31016" w:rsidRPr="002F38AA" w:rsidRDefault="00F31016" w:rsidP="00F31016">
      <w:pPr>
        <w:rPr>
          <w:sz w:val="16"/>
        </w:rPr>
      </w:pPr>
      <w:r w:rsidRPr="002F38AA">
        <w:rPr>
          <w:sz w:val="16"/>
        </w:rPr>
        <w:t xml:space="preserve">If my argument is correct, </w:t>
      </w:r>
      <w:r w:rsidRPr="002F38AA">
        <w:rPr>
          <w:u w:val="single"/>
        </w:rPr>
        <w:t xml:space="preserve">the world is on the cusp of tremendous change: </w:t>
      </w:r>
      <w:r w:rsidRPr="007755B7">
        <w:rPr>
          <w:highlight w:val="cyan"/>
          <w:u w:val="single"/>
        </w:rPr>
        <w:t xml:space="preserve">across the globe, </w:t>
      </w:r>
      <w:r w:rsidRPr="007755B7">
        <w:rPr>
          <w:b/>
          <w:bCs/>
          <w:highlight w:val="cyan"/>
          <w:u w:val="single"/>
        </w:rPr>
        <w:t>contractualism</w:t>
      </w:r>
      <w:r w:rsidRPr="002F38AA">
        <w:rPr>
          <w:u w:val="single"/>
        </w:rPr>
        <w:t xml:space="preserve"> is overtaking status-personalism and, in so doing, </w:t>
      </w:r>
      <w:r w:rsidRPr="007755B7">
        <w:rPr>
          <w:b/>
          <w:bCs/>
          <w:highlight w:val="cyan"/>
          <w:u w:val="single"/>
        </w:rPr>
        <w:t>launching</w:t>
      </w:r>
      <w:r w:rsidRPr="002F38AA">
        <w:rPr>
          <w:b/>
          <w:bCs/>
          <w:u w:val="single"/>
        </w:rPr>
        <w:t xml:space="preserve"> an era of </w:t>
      </w:r>
      <w:r w:rsidRPr="007755B7">
        <w:rPr>
          <w:b/>
          <w:bCs/>
          <w:highlight w:val="cyan"/>
          <w:u w:val="single"/>
        </w:rPr>
        <w:t>peace and prosperity</w:t>
      </w:r>
      <w:r w:rsidRPr="002F38AA">
        <w:rPr>
          <w:b/>
          <w:bCs/>
          <w:u w:val="single"/>
        </w:rPr>
        <w:t>.</w:t>
      </w:r>
      <w:r w:rsidRPr="002F38AA">
        <w:rPr>
          <w:u w:val="single"/>
        </w:rPr>
        <w:t xml:space="preserve"> This </w:t>
      </w:r>
      <w:r w:rsidRPr="007755B7">
        <w:rPr>
          <w:highlight w:val="cyan"/>
          <w:u w:val="single"/>
        </w:rPr>
        <w:t>conclusion is reached without</w:t>
      </w:r>
      <w:r w:rsidRPr="002F38AA">
        <w:rPr>
          <w:u w:val="single"/>
        </w:rPr>
        <w:t xml:space="preserve"> any monotonic or teleological </w:t>
      </w:r>
      <w:r w:rsidRPr="007755B7">
        <w:rPr>
          <w:highlight w:val="cyan"/>
          <w:u w:val="single"/>
        </w:rPr>
        <w:t>assumptions: anything that collapses</w:t>
      </w:r>
      <w:r w:rsidRPr="002F38AA">
        <w:rPr>
          <w:u w:val="single"/>
        </w:rPr>
        <w:t xml:space="preserve"> the contractualist </w:t>
      </w:r>
      <w:r w:rsidRPr="007755B7">
        <w:rPr>
          <w:highlight w:val="cyan"/>
          <w:u w:val="single"/>
        </w:rPr>
        <w:t>economies</w:t>
      </w:r>
      <w:r w:rsidRPr="002F38AA">
        <w:rPr>
          <w:u w:val="single"/>
        </w:rPr>
        <w:t xml:space="preserve"> for a generation or two would stop or </w:t>
      </w:r>
      <w:r w:rsidRPr="007755B7">
        <w:rPr>
          <w:b/>
          <w:bCs/>
          <w:highlight w:val="cyan"/>
          <w:u w:val="single"/>
        </w:rPr>
        <w:t>reverse</w:t>
      </w:r>
      <w:r w:rsidRPr="002F38AA">
        <w:rPr>
          <w:b/>
          <w:bCs/>
          <w:u w:val="single"/>
        </w:rPr>
        <w:t xml:space="preserve"> this </w:t>
      </w:r>
      <w:r w:rsidRPr="007755B7">
        <w:rPr>
          <w:b/>
          <w:bCs/>
          <w:highlight w:val="cyan"/>
          <w:u w:val="single"/>
        </w:rPr>
        <w:t>trend</w:t>
      </w:r>
      <w:r w:rsidRPr="002F38AA">
        <w:rPr>
          <w:sz w:val="16"/>
        </w:rPr>
        <w:t xml:space="preserve">.81 All else being equal, the contractualist hegemony has made the odds of unit-level change from a status to a contractualist economy more likely than the reverse. At the start of the twentieth century, only the United States had a contractualist economy; by the end, at least thirty-five states were contractualist.82 </w:t>
      </w:r>
      <w:r w:rsidRPr="002F38AA">
        <w:rPr>
          <w:u w:val="single"/>
        </w:rPr>
        <w:t xml:space="preserve">The Westphalian system has never been as conducive to transitions to </w:t>
      </w:r>
      <w:r w:rsidRPr="007755B7">
        <w:rPr>
          <w:highlight w:val="cyan"/>
          <w:u w:val="single"/>
        </w:rPr>
        <w:t>contractualist economies</w:t>
      </w:r>
      <w:r w:rsidRPr="002F38AA">
        <w:rPr>
          <w:u w:val="single"/>
        </w:rPr>
        <w:t xml:space="preserve"> as it has been under the contractualist hegemony, which </w:t>
      </w:r>
      <w:r w:rsidRPr="007755B7">
        <w:rPr>
          <w:highlight w:val="cyan"/>
          <w:u w:val="single"/>
        </w:rPr>
        <w:t>prohibits states from starting wars</w:t>
      </w:r>
      <w:r w:rsidRPr="002F38AA">
        <w:rPr>
          <w:u w:val="single"/>
        </w:rPr>
        <w:t xml:space="preserve"> for booty, debt collection, or territory</w:t>
      </w:r>
      <w:r w:rsidRPr="002F38AA">
        <w:rPr>
          <w:sz w:val="16"/>
        </w:rPr>
        <w:t xml:space="preserve">. </w:t>
      </w:r>
      <w:r w:rsidRPr="007755B7">
        <w:rPr>
          <w:b/>
          <w:bCs/>
          <w:highlight w:val="cyan"/>
          <w:u w:val="single"/>
        </w:rPr>
        <w:t xml:space="preserve">Nor has the world </w:t>
      </w:r>
      <w:r w:rsidRPr="002F38AA">
        <w:rPr>
          <w:b/>
          <w:bCs/>
          <w:u w:val="single"/>
        </w:rPr>
        <w:t xml:space="preserve">ever </w:t>
      </w:r>
      <w:r w:rsidRPr="007755B7">
        <w:rPr>
          <w:b/>
          <w:bCs/>
          <w:highlight w:val="cyan"/>
          <w:u w:val="single"/>
        </w:rPr>
        <w:t xml:space="preserve">had </w:t>
      </w:r>
      <w:r w:rsidRPr="002F38AA">
        <w:rPr>
          <w:b/>
          <w:bCs/>
          <w:u w:val="single"/>
        </w:rPr>
        <w:t xml:space="preserve">such </w:t>
      </w:r>
      <w:r w:rsidRPr="007755B7">
        <w:rPr>
          <w:b/>
          <w:bCs/>
          <w:highlight w:val="cyan"/>
          <w:u w:val="single"/>
          <w:bdr w:val="single" w:sz="4" w:space="0" w:color="auto"/>
        </w:rPr>
        <w:t>widespread access to capital</w:t>
      </w:r>
      <w:r w:rsidRPr="007755B7">
        <w:rPr>
          <w:b/>
          <w:bCs/>
          <w:highlight w:val="cyan"/>
          <w:u w:val="single"/>
        </w:rPr>
        <w:t>,</w:t>
      </w:r>
      <w:r w:rsidRPr="002F38AA">
        <w:rPr>
          <w:b/>
          <w:bCs/>
          <w:u w:val="single"/>
        </w:rPr>
        <w:t xml:space="preserve"> mobility, </w:t>
      </w:r>
      <w:r w:rsidRPr="007755B7">
        <w:rPr>
          <w:b/>
          <w:bCs/>
          <w:highlight w:val="cyan"/>
          <w:u w:val="single"/>
        </w:rPr>
        <w:t xml:space="preserve">and </w:t>
      </w:r>
      <w:r w:rsidRPr="002F38AA">
        <w:rPr>
          <w:b/>
          <w:bCs/>
          <w:u w:val="single"/>
        </w:rPr>
        <w:t xml:space="preserve">equity in </w:t>
      </w:r>
      <w:r w:rsidRPr="007755B7">
        <w:rPr>
          <w:b/>
          <w:bCs/>
          <w:highlight w:val="cyan"/>
          <w:u w:val="single"/>
        </w:rPr>
        <w:t xml:space="preserve">trade </w:t>
      </w:r>
      <w:r w:rsidRPr="002F38AA">
        <w:rPr>
          <w:b/>
          <w:bCs/>
          <w:u w:val="single"/>
        </w:rPr>
        <w:t xml:space="preserve">as it has had </w:t>
      </w:r>
      <w:r w:rsidRPr="007755B7">
        <w:rPr>
          <w:b/>
          <w:bCs/>
          <w:highlight w:val="cyan"/>
          <w:u w:val="single"/>
        </w:rPr>
        <w:t xml:space="preserve">since </w:t>
      </w:r>
      <w:r w:rsidRPr="002F38AA">
        <w:rPr>
          <w:b/>
          <w:bCs/>
          <w:u w:val="single"/>
        </w:rPr>
        <w:t xml:space="preserve">the </w:t>
      </w:r>
      <w:r w:rsidRPr="007755B7">
        <w:rPr>
          <w:b/>
          <w:bCs/>
          <w:highlight w:val="cyan"/>
          <w:u w:val="single"/>
        </w:rPr>
        <w:t xml:space="preserve">contractualist hegemony </w:t>
      </w:r>
      <w:r w:rsidRPr="002F38AA">
        <w:rPr>
          <w:b/>
          <w:bCs/>
          <w:u w:val="single"/>
        </w:rPr>
        <w:t xml:space="preserve">made it so with the signing of the Atlantic Charter and the implementation of the Bretton Woods agreements. </w:t>
      </w:r>
      <w:r w:rsidRPr="002F38AA">
        <w:rPr>
          <w:sz w:val="16"/>
        </w:rPr>
        <w:t xml:space="preserve">The number of transitions also predictably increased after the Cold War, when the contractualist hegemony emerged as largely unchallenged. In this way, system change toward contractualist hegemony within the anarchic order, rooted in unit-level change, ultimately promotes more unit-level change toward a contractualist world. Reports of the Demise of the Liberal Order Are Greatly Exaggerated I have argued that the liberal global order is on the rise; yet, liberal values around the world seem to be in retreat. In recent years, two contractualist states with populist governments—Hungary and Poland—have begun to embrace anti-immigrant and anti-globalization positions. In the United States, President Donald Trump appears to favor status values such as power, rank, and loyalty over contractualist values such as equity and respect for the rule of law. In foreign policy, Trump does not seem to share contractualists' opposition to Russia's efforts to sow chaos, and he sees trade in terms of winners and losers. </w:t>
      </w:r>
      <w:r w:rsidRPr="007755B7">
        <w:rPr>
          <w:highlight w:val="cyan"/>
          <w:u w:val="single"/>
        </w:rPr>
        <w:t xml:space="preserve">Reports of </w:t>
      </w:r>
      <w:r w:rsidRPr="002F38AA">
        <w:rPr>
          <w:u w:val="single"/>
        </w:rPr>
        <w:t xml:space="preserve">the </w:t>
      </w:r>
      <w:r w:rsidRPr="007755B7">
        <w:rPr>
          <w:highlight w:val="cyan"/>
          <w:u w:val="single"/>
        </w:rPr>
        <w:t xml:space="preserve">demise of the liberal </w:t>
      </w:r>
      <w:r w:rsidRPr="002F38AA">
        <w:rPr>
          <w:u w:val="single"/>
        </w:rPr>
        <w:t xml:space="preserve">order, however, </w:t>
      </w:r>
      <w:r w:rsidRPr="007755B7">
        <w:rPr>
          <w:highlight w:val="cyan"/>
          <w:u w:val="single"/>
        </w:rPr>
        <w:t>are greatly exaggerated</w:t>
      </w:r>
      <w:r w:rsidRPr="002F38AA">
        <w:rPr>
          <w:sz w:val="16"/>
        </w:rPr>
        <w:t xml:space="preserve">. First, </w:t>
      </w:r>
      <w:r w:rsidRPr="002F38AA">
        <w:rPr>
          <w:u w:val="single"/>
        </w:rPr>
        <w:t>Hungary and Poland are newly contractualist states</w:t>
      </w:r>
      <w:r w:rsidRPr="002F38AA">
        <w:rPr>
          <w:sz w:val="16"/>
        </w:rPr>
        <w:t xml:space="preserve">. The sociological nature of economic norms theory means that contractualist values should be more firmly rooted in older contractualist societies than in newer ones. </w:t>
      </w:r>
      <w:r w:rsidRPr="002F38AA">
        <w:rPr>
          <w:u w:val="single"/>
        </w:rPr>
        <w:t>This is corroborated with the natural experiment of Germany: in 1962 West Germany embraced contractualism (see table 1), but it was only after 1991 that East Germany could have become contractualist, when massive investments from the Federal Republic caused incomes in the marketplace to become higher than incomes obtainable from status relationships</w:t>
      </w:r>
      <w:r w:rsidRPr="002F38AA">
        <w:rPr>
          <w:sz w:val="16"/>
        </w:rPr>
        <w:t xml:space="preserve">. Today, Germany's populist movement is concentrated in the eastern part of the country and is largely nonexistent in the western part,83 which corroborates the expectation that some newly contractualist societies retain some of their status values even after a generation of robust opportunity in the marketplace. Deeper changes in values may not occur until generational cohorts initially socialized into status or axial economies have passed on. Second, the electorates in most of the thirty-five contractualist states listed in table 1 in 2010 have not experienced substantial increases in populist sentiment. Italy's Five Star movement is often called populist but largely because of its anti-immigrant stance. Although an embrace of immigrants would seem consistent with contractualist values, opposition to large numbers of immigrants is arguably a rational response to what is essentially a huge external shock that has intensified in recent years. Britons voted to leave the European Union, but largely because they believed they were being treated unfairly in it. The rejection of unfair terms of trade, whether perceived correctly or not, is consistent with contractualist values. </w:t>
      </w:r>
      <w:r w:rsidRPr="002F38AA">
        <w:rPr>
          <w:u w:val="single"/>
        </w:rPr>
        <w:t xml:space="preserve">Third, the strength of institutions far exceeds that of any one person, including the president of the United States. </w:t>
      </w:r>
      <w:r w:rsidRPr="007755B7">
        <w:rPr>
          <w:b/>
          <w:bCs/>
          <w:highlight w:val="cyan"/>
          <w:u w:val="single"/>
        </w:rPr>
        <w:t>Liberal values and institutions are rooted in</w:t>
      </w:r>
      <w:r w:rsidRPr="002F38AA">
        <w:rPr>
          <w:u w:val="single"/>
        </w:rPr>
        <w:t xml:space="preserve"> contractualist </w:t>
      </w:r>
      <w:r w:rsidRPr="007755B7">
        <w:rPr>
          <w:b/>
          <w:bCs/>
          <w:highlight w:val="cyan"/>
          <w:u w:val="single"/>
        </w:rPr>
        <w:t>economic norms</w:t>
      </w:r>
      <w:r w:rsidRPr="002F38AA">
        <w:rPr>
          <w:u w:val="single"/>
        </w:rPr>
        <w:t xml:space="preserve"> </w:t>
      </w:r>
      <w:r w:rsidRPr="007755B7">
        <w:rPr>
          <w:highlight w:val="cyan"/>
          <w:u w:val="single"/>
        </w:rPr>
        <w:t>and will not disappear</w:t>
      </w:r>
      <w:r w:rsidRPr="002F38AA">
        <w:rPr>
          <w:u w:val="single"/>
        </w:rPr>
        <w:t xml:space="preserve"> simply because some leaders choose not to abide by them.</w:t>
      </w:r>
      <w:r w:rsidRPr="002F38AA">
        <w:rPr>
          <w:sz w:val="16"/>
        </w:rPr>
        <w:t xml:space="preserve"> For instance, although Trump may want the United States to withdraw from the North Atlantic alliance, this is not a view shared by Congress and the American people. Even members of Trump's administration have often restrained him in ways consistent with contractualist values and institutions.84 In economic norms theory, the only way the United States' contractualist values could shift to status or axial values would be through radical economic change. As mentioned above, economics is ultimately at the mercy of politics, as an influential coalition of rent-seekers could potentially collapse a contractualist economy by failing to sustain the highly inclusive marketplace or uphold the state's credibility in enforcing of contracts. In recent years, the U.S. economy has begun tilting toward rent-seekers, given the growing role of private money in electoral campaigns and the increasing sophistication of rent-seekers in masking their activities though the manipulation of public opinion, including through their concentrated ownership of media outlets. Such rentierism could precipitate a change in U.S. values if it results in a retraction of the market substantial enough that newer generations began to obtain higher wages in newfound status networks than in the marketplace. In this way, the Trump phenomenon may reflect a pathology in U.S. governing institutions; but at least so far, it arguably has not extended to the American people. Most of Trump's supporters seem to be drawn to him not for his expressions of status values, but for his pledges to fight a “rigged” system and create well-paying jobs. Whether or not Trump means what he says, many of his supporters saw a vote for him as an act of protest against the increasing corruption occurring in the United States, a clear contractualist expression.85 Although a collapse of the U.S. economy and transition to an axial or a status economy is always possible, the feedback loop of popular insistence on economic growth and a highly inclusive marketplace makes this unlikely. Aside from an external shock (such as nuclear war or climate devastation), such a transition could happen only if the rentiers somehow manage to remain in power long enough to institutionalize a permanently underemployed underclass. Fourth, even if the U.S. economy were to collapse and the United States became an axial or a status power, the combined economic might of all the other contractualist countries in the world is nearly twice that of the United States. The soft power of the United States in world politics lies not in its power to persuade, but in it being the largest of the contractualist states, and in its willingness to provide the public good of global security since the collapse of the pound sterling in late 1946. If the United States withdrew from its leadership role, the remaining contractualist powers would fill the vacuum. None of them has an economy relatively large enough to enable it to act as a natural leader and principal provider of global security, but it is the temperament of these states that they can easily form an international organization to coordinate and act on their shared security interests, even if some may choose to free ride. Fifth, current events need to be viewed within a larger context. Fernand Braudel pinpoints the rise of the modern world economy as starting around the year 1450 in northwestern Europe.86 The first contractualist economy emerged more than two centuries ago. Since then, contractualist states have confronted numerous shocks and threats to their systems, including the American Civil War, the Great Depression, two world wars, and the Cold War. The present populist mini-wave and pathologies in U.S. democracy are mere trifling episodes in a larger historical frame. Conclusion This article has introduced a new liberal theory of global politics and argues that global alignments are rooted in factors internal to states: status states want expansion and disorder wherever they lack control; contractualist states want universal stability and order based on the principle of self-determination for all states. </w:t>
      </w:r>
      <w:r w:rsidRPr="002F38AA">
        <w:rPr>
          <w:b/>
          <w:bCs/>
          <w:u w:val="single"/>
        </w:rPr>
        <w:t xml:space="preserve">As such, </w:t>
      </w:r>
      <w:r w:rsidRPr="007755B7">
        <w:rPr>
          <w:b/>
          <w:bCs/>
          <w:highlight w:val="cyan"/>
          <w:u w:val="single"/>
          <w:bdr w:val="single" w:sz="4" w:space="0" w:color="auto"/>
        </w:rPr>
        <w:t>global patterns of war, peace, and cooperation can be explained</w:t>
      </w:r>
      <w:r w:rsidRPr="002F38AA">
        <w:rPr>
          <w:b/>
          <w:bCs/>
          <w:u w:val="single"/>
          <w:bdr w:val="single" w:sz="4" w:space="0" w:color="auto"/>
        </w:rPr>
        <w:t xml:space="preserve"> </w:t>
      </w:r>
      <w:r w:rsidRPr="002F38AA">
        <w:rPr>
          <w:b/>
          <w:bCs/>
          <w:u w:val="single"/>
        </w:rPr>
        <w:t xml:space="preserve">without recourse to such external factors as trade interdependence, international institutions, interstate images, or intersubjective structure; economic norms theory can explain these patterns from states' internal conditions alone. </w:t>
      </w:r>
      <w:r w:rsidRPr="002F38AA">
        <w:rPr>
          <w:sz w:val="16"/>
        </w:rPr>
        <w:t xml:space="preserve">If this argument is correct, then the relative power of states does determine the perception of threat, as realists have long maintained, but with an essential qualifi- cation: only among status states. In this way, internal conditions can explain why 2,400 years ago Sparta feared the rising power of Athens, and why today the distribution of power seems to be playing an ever reduced role in global politics. My analyses of most states from 1946 to 2010 corroborate the prediction of a liberal global hierarchy managed by a natural alliance of states with contractualist economies. States with contractualist and export-oriented economies tend to agree on issues voted on in the United Nations General Assembly, regardless of their power status or capability, because they have common interests in a global order based on self-determination. Among states with status and insular economies, in contrast, major powers and those with greater capability are more likely to balance the contractualist hegemony, which they fear. Meanwhile, minor powers and those with less capability are more likely to bandwagon with it, which they fear less than they do the status major powers. Additionally, the theory provides an explanation for a large number of observed facts in international politics. It can explain the decline of war. It can explain the United States' enduring soft power, and why its leadership continues utterly unchallenged by other market powers, despite its relative economic decline since the mid-twentieth century. </w:t>
      </w:r>
      <w:r w:rsidRPr="002F38AA">
        <w:rPr>
          <w:u w:val="single"/>
        </w:rPr>
        <w:t>It offers an account for why developing states with weak institutions tend to bandwagon with the Western powers;87 and why land powers tend to provoke counterbalancing coalitions, and sea powers, which tend to be trading powers, do not.</w:t>
      </w:r>
      <w:r w:rsidRPr="002F38AA">
        <w:rPr>
          <w:sz w:val="16"/>
        </w:rPr>
        <w:t xml:space="preserve">88 </w:t>
      </w:r>
      <w:r w:rsidRPr="002F38AA">
        <w:rPr>
          <w:u w:val="single"/>
        </w:rPr>
        <w:t>It can account for the democratic peace; why democracies tend to win their wars; and why the probability of war among market democracies is practically zero. It can explain how states become prosperous; how democracy consolidates; the tenacity of corruption in developing countries; why Western powers reproach their clients for their corruption;89 and why states fail</w:t>
      </w:r>
      <w:r w:rsidRPr="002F38AA">
        <w:rPr>
          <w:sz w:val="16"/>
        </w:rPr>
        <w:t xml:space="preserve">. It can explain global terrorism and anti-Americanism.90 If the theory is right, war is becoming obsolete, and not for reasons supposed in most international relations theorizing. </w:t>
      </w:r>
      <w:r w:rsidRPr="007755B7">
        <w:rPr>
          <w:highlight w:val="cyan"/>
          <w:u w:val="single"/>
        </w:rPr>
        <w:t>There is no security dilemma in international politics,</w:t>
      </w:r>
      <w:r w:rsidRPr="002F38AA">
        <w:rPr>
          <w:sz w:val="16"/>
        </w:rPr>
        <w:t xml:space="preserve"> as realists contend there is: relative power reliably matters only to leaders of status states, which always consider all other states enemies. Yet, the trajectory of peace is not at all caused by democracy, trade, or international institutions, as liberals maintain. As argued here, democracy, trade, and institutions are epiphenomenal. </w:t>
      </w:r>
      <w:r w:rsidRPr="007755B7">
        <w:rPr>
          <w:highlight w:val="cyan"/>
          <w:u w:val="single"/>
        </w:rPr>
        <w:t>Contractualist economies</w:t>
      </w:r>
      <w:r w:rsidRPr="007755B7">
        <w:rPr>
          <w:sz w:val="16"/>
          <w:highlight w:val="cyan"/>
        </w:rPr>
        <w:t xml:space="preserve"> </w:t>
      </w:r>
      <w:r w:rsidRPr="002F38AA">
        <w:rPr>
          <w:sz w:val="16"/>
        </w:rPr>
        <w:t xml:space="preserve">are not the only explanation for these factors, </w:t>
      </w:r>
      <w:r w:rsidRPr="002F38AA">
        <w:rPr>
          <w:u w:val="single"/>
        </w:rPr>
        <w:t xml:space="preserve">but they </w:t>
      </w:r>
      <w:r w:rsidRPr="007755B7">
        <w:rPr>
          <w:b/>
          <w:bCs/>
          <w:highlight w:val="cyan"/>
          <w:u w:val="single"/>
          <w:bdr w:val="single" w:sz="4" w:space="0" w:color="auto"/>
        </w:rPr>
        <w:t>are a cause of democratic consolidation</w:t>
      </w:r>
      <w:r w:rsidRPr="002F38AA">
        <w:rPr>
          <w:u w:val="single"/>
        </w:rPr>
        <w:t>, foreign policy preferences for equitable trade, and international organization. Leaders of contractualist states assess threats based not on their images of other states' regime types, economic types, or their capabilities, but on their behavior. What economic norms theory cannot explain is the triggering environmental and political origins of economic change. Although the theory predicts systemic effects (contractualist hegemony) on unit-level change (national transitions</w:t>
      </w:r>
      <w:r w:rsidRPr="002F38AA">
        <w:rPr>
          <w:sz w:val="16"/>
        </w:rPr>
        <w:t xml:space="preserve"> toward contractualist economies), it cannot predict when and where leaders of status and axial states might seek to support the market; when and where contractualist economies will emerge; or when and where systemic effects will result in changes in the units. The theory treats economic change largely exogenously.91</w:t>
      </w:r>
    </w:p>
    <w:p w14:paraId="0C163585" w14:textId="77777777" w:rsidR="00BA45A1" w:rsidRPr="00F31016" w:rsidRDefault="00BA45A1" w:rsidP="00BA45A1">
      <w:pPr>
        <w:rPr>
          <w:rFonts w:asciiTheme="majorHAnsi" w:hAnsiTheme="majorHAnsi" w:cstheme="majorHAnsi"/>
        </w:rPr>
      </w:pPr>
    </w:p>
    <w:sectPr w:rsidR="00BA45A1" w:rsidRPr="00F31016"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ED7A71" w14:textId="77777777" w:rsidR="00D75F97" w:rsidRDefault="00D75F97" w:rsidP="00BA45A1">
      <w:pPr>
        <w:spacing w:after="0" w:line="240" w:lineRule="auto"/>
      </w:pPr>
      <w:r>
        <w:separator/>
      </w:r>
    </w:p>
  </w:endnote>
  <w:endnote w:type="continuationSeparator" w:id="0">
    <w:p w14:paraId="7E7FF94E" w14:textId="77777777" w:rsidR="00D75F97" w:rsidRDefault="00D75F97" w:rsidP="00BA45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 w:name="Times">
    <w:panose1 w:val="00000500000000020000"/>
    <w:charset w:val="00"/>
    <w:family w:val="auto"/>
    <w:pitch w:val="variable"/>
    <w:sig w:usb0="E00002FF" w:usb1="5000205A" w:usb2="00000000" w:usb3="00000000" w:csb0="0000019F"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00"/>
    <w:family w:val="roman"/>
    <w:pitch w:val="variable"/>
    <w:sig w:usb0="00000287" w:usb1="00000002"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Franklin Gothic Heavy">
    <w:panose1 w:val="020B0903020102020204"/>
    <w:charset w:val="00"/>
    <w:family w:val="swiss"/>
    <w:pitch w:val="variable"/>
    <w:sig w:usb0="00000287" w:usb1="000000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1"/>
    <w:family w:val="roman"/>
    <w:pitch w:val="variable"/>
    <w:sig w:usb0="0000A003" w:usb1="00000000" w:usb2="00000000" w:usb3="00000000" w:csb0="00000001" w:csb1="00000000"/>
  </w:font>
  <w:font w:name="Malgun Gothic">
    <w:panose1 w:val="020B0503020000020004"/>
    <w:charset w:val="81"/>
    <w:family w:val="swiss"/>
    <w:pitch w:val="variable"/>
    <w:sig w:usb0="9000002F" w:usb1="29D77CFB" w:usb2="00000012" w:usb3="00000000" w:csb0="00080001" w:csb1="00000000"/>
  </w:font>
  <w:font w:name="Verdana">
    <w:panose1 w:val="020B0604030504040204"/>
    <w:charset w:val="00"/>
    <w:family w:val="swiss"/>
    <w:pitch w:val="variable"/>
    <w:sig w:usb0="A10006FF" w:usb1="4000205B" w:usb2="00000010" w:usb3="00000000" w:csb0="0000019F" w:csb1="00000000"/>
  </w:font>
  <w:font w:name="Palatino Linotype">
    <w:panose1 w:val="02040502050505030304"/>
    <w:charset w:val="00"/>
    <w:family w:val="roman"/>
    <w:pitch w:val="variable"/>
    <w:sig w:usb0="E0000287" w:usb1="40000013" w:usb2="00000000" w:usb3="00000000" w:csb0="0000019F" w:csb1="00000000"/>
  </w:font>
  <w:font w:name="New Baskerville">
    <w:panose1 w:val="020B0604020202020204"/>
    <w:charset w:val="4D"/>
    <w:family w:val="roman"/>
    <w:pitch w:val="default"/>
    <w:sig w:usb0="00000003" w:usb1="00000000" w:usb2="00000000" w:usb3="00000000" w:csb0="00000001" w:csb1="00000000"/>
  </w:font>
  <w:font w:name="Myriad Pro Light Cond">
    <w:panose1 w:val="020B0604020202020204"/>
    <w:charset w:val="00"/>
    <w:family w:val="roman"/>
    <w:pitch w:val="default"/>
  </w:font>
  <w:font w:name="Book Antiqua">
    <w:panose1 w:val="02040602050305030304"/>
    <w:charset w:val="00"/>
    <w:family w:val="roman"/>
    <w:pitch w:val="variable"/>
    <w:sig w:usb0="00000287" w:usb1="00000000" w:usb2="00000000" w:usb3="00000000" w:csb0="0000009F" w:csb1="00000000"/>
  </w:font>
  <w:font w:name="Consolas">
    <w:panose1 w:val="020B0609020204030204"/>
    <w:charset w:val="00"/>
    <w:family w:val="modern"/>
    <w:pitch w:val="fixed"/>
    <w:sig w:usb0="E10002FF" w:usb1="4000FCFF" w:usb2="00000009" w:usb3="00000000" w:csb0="0000019F" w:csb1="00000000"/>
  </w:font>
  <w:font w:name="Trebuchet MS">
    <w:panose1 w:val="020B0603020202020204"/>
    <w:charset w:val="00"/>
    <w:family w:val="swiss"/>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Eurostile">
    <w:panose1 w:val="020B0504020202050204"/>
    <w:charset w:val="4D"/>
    <w:family w:val="swiss"/>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AKDPE C+ Utopia">
    <w:panose1 w:val="020B0604020202020204"/>
    <w:charset w:val="00"/>
    <w:family w:val="roman"/>
    <w:pitch w:val="default"/>
    <w:sig w:usb0="00000003" w:usb1="00000000" w:usb2="00000000" w:usb3="00000000" w:csb0="00000001" w:csb1="00000000"/>
  </w:font>
  <w:font w:name="Palatino">
    <w:panose1 w:val="00000000000000000000"/>
    <w:charset w:val="4D"/>
    <w:family w:val="auto"/>
    <w:notTrueType/>
    <w:pitch w:val="variable"/>
    <w:sig w:usb0="A00002FF" w:usb1="7800205A" w:usb2="14600000" w:usb3="00000000" w:csb0="00000193" w:csb1="00000000"/>
  </w:font>
  <w:font w:name="Minion Pro">
    <w:panose1 w:val="020B0604020202020204"/>
    <w:charset w:val="00"/>
    <w:family w:val="roman"/>
    <w:pitch w:val="variable"/>
    <w:sig w:usb0="00000001" w:usb1="5000E07B" w:usb2="00000000" w:usb3="00000000" w:csb0="0000019F" w:csb1="00000000"/>
  </w:font>
  <w:font w:name="Interstate">
    <w:panose1 w:val="020B0604020202020204"/>
    <w:charset w:val="00"/>
    <w:family w:val="roman"/>
    <w:pitch w:val="default"/>
  </w:font>
  <w:font w:name="Futura">
    <w:panose1 w:val="020B0602020204020303"/>
    <w:charset w:val="00"/>
    <w:family w:val="swiss"/>
    <w:pitch w:val="variable"/>
    <w:sig w:usb0="A00002AF" w:usb1="5000214A" w:usb2="00000000" w:usb3="00000000" w:csb0="0000009F" w:csb1="00000000"/>
  </w:font>
  <w:font w:name="Times New Roman Bold">
    <w:panose1 w:val="020B0604020202020204"/>
    <w:charset w:val="00"/>
    <w:family w:val="auto"/>
    <w:pitch w:val="variable"/>
    <w:sig w:usb0="00000003" w:usb1="00000000" w:usb2="00000000" w:usb3="00000000" w:csb0="00000001" w:csb1="00000000"/>
  </w:font>
  <w:font w:name="Helvetica Neue">
    <w:panose1 w:val="02000503000000020004"/>
    <w:charset w:val="00"/>
    <w:family w:val="auto"/>
    <w:notTrueType/>
    <w:pitch w:val="variable"/>
    <w:sig w:usb0="E50002FF" w:usb1="500079DB" w:usb2="00000010" w:usb3="00000000" w:csb0="00000001" w:csb1="00000000"/>
  </w:font>
  <w:font w:name="Constantia">
    <w:panose1 w:val="02030602050306030303"/>
    <w:charset w:val="00"/>
    <w:family w:val="roman"/>
    <w:pitch w:val="variable"/>
    <w:sig w:usb0="A00002EF" w:usb1="4000204B" w:usb2="00000000" w:usb3="00000000" w:csb0="0000019F" w:csb1="00000000"/>
  </w:font>
  <w:font w:name="Helvetica Neue LT">
    <w:panose1 w:val="02000503000000020004"/>
    <w:charset w:val="00"/>
    <w:family w:val="roman"/>
    <w:pitch w:val="default"/>
  </w:font>
  <w:font w:name="Sabon LT Std">
    <w:panose1 w:val="020B0604020202020204"/>
    <w:charset w:val="00"/>
    <w:family w:val="roman"/>
    <w:pitch w:val="default"/>
  </w:font>
  <w:font w:name="ScalaLancetPro">
    <w:panose1 w:val="020B0604020202020204"/>
    <w:charset w:val="00"/>
    <w:family w:val="roman"/>
    <w:pitch w:val="default"/>
  </w:font>
  <w:font w:name="HGSSoeiKakugothicUB">
    <w:panose1 w:val="020B0900000000000000"/>
    <w:charset w:val="80"/>
    <w:family w:val="swiss"/>
    <w:pitch w:val="variable"/>
    <w:sig w:usb0="E00002FF" w:usb1="6AC7FDFB" w:usb2="00000012" w:usb3="00000000" w:csb0="0002009F" w:csb1="00000000"/>
  </w:font>
  <w:font w:name="Sylfaen">
    <w:panose1 w:val="010A0502050306030303"/>
    <w:charset w:val="00"/>
    <w:family w:val="roman"/>
    <w:pitch w:val="variable"/>
    <w:sig w:usb0="04000687" w:usb1="00000000" w:usb2="00000000" w:usb3="00000000" w:csb0="0000009F" w:csb1="00000000"/>
  </w:font>
  <w:font w:name="Bell MT">
    <w:panose1 w:val="02020503060305020303"/>
    <w:charset w:val="4D"/>
    <w:family w:val="roman"/>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Century">
    <w:panose1 w:val="02040604050505020304"/>
    <w:charset w:val="00"/>
    <w:family w:val="roman"/>
    <w:pitch w:val="variable"/>
    <w:sig w:usb0="00000287" w:usb1="00000000" w:usb2="00000000" w:usb3="00000000" w:csb0="000000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Granjon LT Std">
    <w:panose1 w:val="020B0604020202020204"/>
    <w:charset w:val="00"/>
    <w:family w:val="roman"/>
    <w:pitch w:val="default"/>
  </w:font>
  <w:font w:name="Helvetica">
    <w:panose1 w:val="00000000000000000000"/>
    <w:charset w:val="00"/>
    <w:family w:val="auto"/>
    <w:pitch w:val="variable"/>
    <w:sig w:usb0="E00002FF" w:usb1="5000785B"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ヒラギノ角ゴ Pro W3">
    <w:panose1 w:val="020B0300000000000000"/>
    <w:charset w:val="80"/>
    <w:family w:val="auto"/>
    <w:pitch w:val="variable"/>
    <w:sig w:usb0="E00002FF" w:usb1="7AC7FFFF" w:usb2="00000012" w:usb3="00000000" w:csb0="0002000D" w:csb1="00000000"/>
  </w:font>
  <w:font w:name="Scala">
    <w:panose1 w:val="020B0604020202020204"/>
    <w:charset w:val="00"/>
    <w:family w:val="roman"/>
    <w:pitch w:val="default"/>
  </w:font>
  <w:font w:name="Trajan-Bold">
    <w:panose1 w:val="020B0604020202020204"/>
    <w:charset w:val="4D"/>
    <w:family w:val="auto"/>
    <w:pitch w:val="default"/>
    <w:sig w:usb0="00000003" w:usb1="00000000" w:usb2="00000000" w:usb3="00000000" w:csb0="00000001" w:csb1="00000000"/>
  </w:font>
  <w:font w:name="BookAntiqua">
    <w:panose1 w:val="020B0604020202020204"/>
    <w:charset w:val="00"/>
    <w:family w:val="auto"/>
    <w:pitch w:val="default"/>
    <w:sig w:usb0="00000003" w:usb1="00000000" w:usb2="00000000" w:usb3="00000000" w:csb0="00000001" w:csb1="00000000"/>
  </w:font>
  <w:font w:name="Showcard Gothic">
    <w:panose1 w:val="04020904020102020604"/>
    <w:charset w:val="4D"/>
    <w:family w:val="decorative"/>
    <w:pitch w:val="variable"/>
    <w:sig w:usb0="00000003" w:usb1="00000000" w:usb2="00000000" w:usb3="00000000" w:csb0="00000001" w:csb1="00000000"/>
  </w:font>
  <w:font w:name="Meridien-Italic">
    <w:panose1 w:val="020B0604020202020204"/>
    <w:charset w:val="00"/>
    <w:family w:val="roman"/>
    <w:pitch w:val="default"/>
    <w:sig w:usb0="00000003" w:usb1="00000000" w:usb2="00000000" w:usb3="00000000" w:csb0="00000001" w:csb1="00000000"/>
  </w:font>
  <w:font w:name="Arial Bold">
    <w:altName w:val="Arial"/>
    <w:panose1 w:val="020B0604020202020204"/>
    <w:charset w:val="00"/>
    <w:family w:val="roman"/>
    <w:pitch w:val="default"/>
  </w:font>
  <w:font w:name="Candara">
    <w:panose1 w:val="020E0502030303020204"/>
    <w:charset w:val="00"/>
    <w:family w:val="swiss"/>
    <w:pitch w:val="variable"/>
    <w:sig w:usb0="A00002EF" w:usb1="4000A44B" w:usb2="00000000" w:usb3="00000000" w:csb0="0000019F" w:csb1="00000000"/>
  </w:font>
  <w:font w:name="Gautami">
    <w:panose1 w:val="020B0502040204020203"/>
    <w:charset w:val="00"/>
    <w:family w:val="swiss"/>
    <w:pitch w:val="variable"/>
    <w:sig w:usb0="002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EE9A47" w14:textId="77777777" w:rsidR="00D75F97" w:rsidRDefault="00D75F97" w:rsidP="00BA45A1">
      <w:pPr>
        <w:spacing w:after="0" w:line="240" w:lineRule="auto"/>
      </w:pPr>
      <w:r>
        <w:separator/>
      </w:r>
    </w:p>
  </w:footnote>
  <w:footnote w:type="continuationSeparator" w:id="0">
    <w:p w14:paraId="1B12B440" w14:textId="77777777" w:rsidR="00D75F97" w:rsidRDefault="00D75F97" w:rsidP="00BA45A1">
      <w:pPr>
        <w:spacing w:after="0" w:line="240" w:lineRule="auto"/>
      </w:pPr>
      <w:r>
        <w:continuationSeparator/>
      </w:r>
    </w:p>
  </w:footnote>
  <w:footnote w:id="1">
    <w:p w14:paraId="6179E0A7" w14:textId="77777777" w:rsidR="00BA45A1" w:rsidRPr="00752E9C" w:rsidRDefault="00BA45A1" w:rsidP="00BA45A1">
      <w:pPr>
        <w:ind w:right="-1440"/>
        <w:rPr>
          <w:sz w:val="16"/>
          <w:szCs w:val="16"/>
        </w:rPr>
      </w:pPr>
      <w:r w:rsidRPr="00752E9C">
        <w:rPr>
          <w:rStyle w:val="FootnoteReference"/>
          <w:sz w:val="16"/>
          <w:szCs w:val="16"/>
        </w:rPr>
        <w:footnoteRef/>
      </w:r>
      <w:r w:rsidRPr="00752E9C">
        <w:rPr>
          <w:sz w:val="16"/>
          <w:szCs w:val="16"/>
        </w:rPr>
        <w:t xml:space="preserve"> </w:t>
      </w:r>
      <w:hyperlink r:id="rId1" w:history="1">
        <w:r w:rsidRPr="00752E9C">
          <w:rPr>
            <w:rStyle w:val="Hyperlink"/>
            <w:sz w:val="16"/>
            <w:szCs w:val="16"/>
          </w:rPr>
          <w:t>http://dictionary.reference.com/browse/negate</w:t>
        </w:r>
      </w:hyperlink>
      <w:r w:rsidRPr="00752E9C">
        <w:rPr>
          <w:sz w:val="16"/>
          <w:szCs w:val="16"/>
        </w:rPr>
        <w:t xml:space="preserve">, </w:t>
      </w:r>
      <w:hyperlink r:id="rId2" w:history="1">
        <w:r w:rsidRPr="00752E9C">
          <w:rPr>
            <w:rStyle w:val="Hyperlink"/>
            <w:sz w:val="16"/>
            <w:szCs w:val="16"/>
          </w:rPr>
          <w:t>http://www.merriam-webster.com/dictionary/negate</w:t>
        </w:r>
      </w:hyperlink>
      <w:r w:rsidRPr="00752E9C">
        <w:rPr>
          <w:sz w:val="16"/>
          <w:szCs w:val="16"/>
        </w:rPr>
        <w:t xml:space="preserve">, </w:t>
      </w:r>
      <w:hyperlink r:id="rId3" w:history="1">
        <w:r w:rsidRPr="00752E9C">
          <w:rPr>
            <w:rStyle w:val="Hyperlink"/>
            <w:sz w:val="16"/>
            <w:szCs w:val="16"/>
          </w:rPr>
          <w:t>http://www.thefreedictionary.com/negate</w:t>
        </w:r>
      </w:hyperlink>
      <w:r w:rsidRPr="00752E9C">
        <w:rPr>
          <w:sz w:val="16"/>
          <w:szCs w:val="16"/>
        </w:rPr>
        <w:t xml:space="preserve">, </w:t>
      </w:r>
      <w:hyperlink r:id="rId4" w:history="1">
        <w:r w:rsidRPr="00752E9C">
          <w:rPr>
            <w:rStyle w:val="Hyperlink"/>
            <w:sz w:val="16"/>
            <w:szCs w:val="16"/>
          </w:rPr>
          <w:t>http://www.vocabulary.com/dictionary/negate</w:t>
        </w:r>
      </w:hyperlink>
      <w:r w:rsidRPr="00752E9C">
        <w:rPr>
          <w:sz w:val="16"/>
          <w:szCs w:val="16"/>
        </w:rPr>
        <w:t xml:space="preserve">, </w:t>
      </w:r>
      <w:hyperlink r:id="rId5" w:history="1">
        <w:r w:rsidRPr="00752E9C">
          <w:rPr>
            <w:rStyle w:val="Hyperlink"/>
            <w:sz w:val="16"/>
            <w:szCs w:val="16"/>
          </w:rPr>
          <w:t>http://www.oxforddictionaries.com/definition/english/negate</w:t>
        </w:r>
      </w:hyperlink>
    </w:p>
  </w:footnote>
  <w:footnote w:id="2">
    <w:p w14:paraId="1BAC495A" w14:textId="77777777" w:rsidR="00BA45A1" w:rsidRPr="00855FDC" w:rsidRDefault="00BA45A1" w:rsidP="00BA45A1">
      <w:pPr>
        <w:rPr>
          <w:i/>
          <w:sz w:val="16"/>
        </w:rPr>
      </w:pPr>
      <w:r w:rsidRPr="00752E9C">
        <w:rPr>
          <w:rStyle w:val="FootnoteReference"/>
          <w:sz w:val="16"/>
          <w:szCs w:val="16"/>
        </w:rPr>
        <w:footnoteRef/>
      </w:r>
      <w:r w:rsidRPr="00752E9C">
        <w:rPr>
          <w:sz w:val="16"/>
          <w:szCs w:val="16"/>
        </w:rPr>
        <w:t xml:space="preserve"> </w:t>
      </w:r>
      <w:r w:rsidRPr="00855FDC">
        <w:rPr>
          <w:i/>
          <w:sz w:val="16"/>
        </w:rPr>
        <w:t>Dictionary.com – maintain as true, Merriam Webster – to say that something is true, Vocabulary.com – to affirm something is to confirm that it is true, Oxford dictionaries – accept the validity of, Thefreedictionary – assert to be true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C48FED6"/>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6F92C12"/>
    <w:multiLevelType w:val="hybridMultilevel"/>
    <w:tmpl w:val="CD76DA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F673D5C"/>
    <w:multiLevelType w:val="hybridMultilevel"/>
    <w:tmpl w:val="79A654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37135E4"/>
    <w:multiLevelType w:val="hybridMultilevel"/>
    <w:tmpl w:val="6ADE63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0233B94"/>
    <w:multiLevelType w:val="multilevel"/>
    <w:tmpl w:val="36EA2F2C"/>
    <w:lvl w:ilvl="0">
      <w:start w:val="1"/>
      <w:numFmt w:val="decimal"/>
      <w:pStyle w:val="H1numbered"/>
      <w:lvlText w:val="%1."/>
      <w:lvlJc w:val="left"/>
      <w:pPr>
        <w:tabs>
          <w:tab w:val="num" w:pos="680"/>
        </w:tabs>
        <w:ind w:left="680" w:hanging="680"/>
      </w:pPr>
      <w:rPr>
        <w:rFonts w:hint="default"/>
      </w:rPr>
    </w:lvl>
    <w:lvl w:ilvl="1">
      <w:start w:val="1"/>
      <w:numFmt w:val="decimal"/>
      <w:pStyle w:val="Numberedparas"/>
      <w:lvlText w:val="%1.%2."/>
      <w:lvlJc w:val="left"/>
      <w:pPr>
        <w:tabs>
          <w:tab w:val="num" w:pos="792"/>
        </w:tabs>
        <w:ind w:left="792" w:hanging="79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409A2188"/>
    <w:multiLevelType w:val="hybridMultilevel"/>
    <w:tmpl w:val="FC54AD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7D6730A"/>
    <w:multiLevelType w:val="hybridMultilevel"/>
    <w:tmpl w:val="13F278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4393D59"/>
    <w:multiLevelType w:val="hybridMultilevel"/>
    <w:tmpl w:val="61185C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7"/>
  </w:num>
  <w:num w:numId="13">
    <w:abstractNumId w:val="14"/>
  </w:num>
  <w:num w:numId="14">
    <w:abstractNumId w:val="16"/>
  </w:num>
  <w:num w:numId="15">
    <w:abstractNumId w:val="13"/>
  </w:num>
  <w:num w:numId="16">
    <w:abstractNumId w:val="15"/>
  </w:num>
  <w:num w:numId="17">
    <w:abstractNumId w:val="11"/>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F7CB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5B7"/>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07DA"/>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D455B"/>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A45A1"/>
    <w:rsid w:val="00BB0878"/>
    <w:rsid w:val="00BB1879"/>
    <w:rsid w:val="00BC0ABE"/>
    <w:rsid w:val="00BC30DB"/>
    <w:rsid w:val="00BC64FF"/>
    <w:rsid w:val="00BC7C37"/>
    <w:rsid w:val="00BD2244"/>
    <w:rsid w:val="00BE3EC9"/>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5F97"/>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DF7CB6"/>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016"/>
    <w:rsid w:val="00F31955"/>
    <w:rsid w:val="00F34326"/>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AA67600"/>
  <w14:defaultImageDpi w14:val="300"/>
  <w15:docId w15:val="{4A417832-871A-124C-A270-9D6D2FB671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F7CB6"/>
    <w:pPr>
      <w:spacing w:after="160" w:line="259" w:lineRule="auto"/>
    </w:pPr>
    <w:rPr>
      <w:rFonts w:ascii="Calibri" w:hAnsi="Calibri" w:cs="Calibri"/>
      <w:sz w:val="22"/>
    </w:rPr>
  </w:style>
  <w:style w:type="paragraph" w:styleId="Heading1">
    <w:name w:val="heading 1"/>
    <w:aliases w:val="Pocket,Heading 1 Char Char,Header Char Char Char,Heading 1 Char Char Char Char,Header Char Char Char Char Char,Heading 1 Char Char Char Char Char Char,Header 1 Char,ALEX,Heading,HatText,cites,Titles,Heading 1 Char2 Char,Heading 1 Char2,Char"/>
    <w:basedOn w:val="Normal"/>
    <w:next w:val="Normal"/>
    <w:link w:val="Heading1Char"/>
    <w:uiPriority w:val="9"/>
    <w:qFormat/>
    <w:rsid w:val="00DF7CB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BlockText,Heading 2 Char2,Heading 2 Char1 Char,Heading 2 Char Char Char,Heading 2 Char Char1,Sub-Block,cite_tag,Heading 21,Super Script,Heading 2 Char Char Char Char Char Char Char,Char2,Char Char Char Char1,Heading 2 Char Char2 Char,BLOCK"/>
    <w:basedOn w:val="Normal"/>
    <w:next w:val="Normal"/>
    <w:link w:val="Heading2Char"/>
    <w:uiPriority w:val="9"/>
    <w:unhideWhenUsed/>
    <w:qFormat/>
    <w:rsid w:val="00DF7CB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No Underline,Text 7,3: Cite,Index Headers,Bold Cite,Heading 3 Char1 Char Char,Citation Char Char Char Char,unread card,Author and Date,Citation Char Char,Citation Char1 Char Char,Cha"/>
    <w:basedOn w:val="Normal"/>
    <w:next w:val="Normal"/>
    <w:link w:val="Heading3Char"/>
    <w:uiPriority w:val="9"/>
    <w:unhideWhenUsed/>
    <w:qFormat/>
    <w:rsid w:val="00DF7CB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Heading 2 Char1 Char Char, Ch,Ch,No Spacing4,No Spacing21,CD - Cite,no read,No Spacing211,No Spacing12,No Spacing2111,No Spacing11111,ta,No Spacing111111,small space,TAG,Ta,t"/>
    <w:basedOn w:val="Normal"/>
    <w:next w:val="Normal"/>
    <w:link w:val="Heading4Char"/>
    <w:uiPriority w:val="9"/>
    <w:unhideWhenUsed/>
    <w:qFormat/>
    <w:rsid w:val="00DF7CB6"/>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nhideWhenUsed/>
    <w:qFormat/>
    <w:rsid w:val="00BA45A1"/>
    <w:pPr>
      <w:keepNext/>
      <w:keepLines/>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unhideWhenUsed/>
    <w:qFormat/>
    <w:rsid w:val="00BA45A1"/>
    <w:pPr>
      <w:keepNext/>
      <w:keepLines/>
      <w:spacing w:before="40"/>
      <w:outlineLvl w:val="5"/>
    </w:pPr>
    <w:rPr>
      <w:rFonts w:asciiTheme="majorHAnsi" w:eastAsiaTheme="majorEastAsia" w:hAnsiTheme="majorHAnsi" w:cstheme="majorBidi"/>
      <w:color w:val="243F60" w:themeColor="accent1" w:themeShade="7F"/>
    </w:rPr>
  </w:style>
  <w:style w:type="paragraph" w:styleId="Heading7">
    <w:name w:val="heading 7"/>
    <w:basedOn w:val="Heading1"/>
    <w:next w:val="Normal"/>
    <w:link w:val="Heading7Char"/>
    <w:qFormat/>
    <w:rsid w:val="00BA45A1"/>
    <w:pPr>
      <w:pBdr>
        <w:top w:val="single" w:sz="4" w:space="1" w:color="auto"/>
        <w:left w:val="single" w:sz="4" w:space="4" w:color="auto"/>
        <w:bottom w:val="single" w:sz="4" w:space="1" w:color="auto"/>
        <w:right w:val="single" w:sz="4" w:space="4" w:color="auto"/>
      </w:pBdr>
      <w:suppressAutoHyphens/>
      <w:spacing w:before="20" w:after="120"/>
      <w:outlineLvl w:val="6"/>
    </w:pPr>
    <w:rPr>
      <w:rFonts w:cs="Arial"/>
      <w:kern w:val="32"/>
      <w:sz w:val="24"/>
      <w:szCs w:val="24"/>
    </w:rPr>
  </w:style>
  <w:style w:type="paragraph" w:styleId="Heading8">
    <w:name w:val="heading 8"/>
    <w:basedOn w:val="Heading2"/>
    <w:next w:val="Normal"/>
    <w:link w:val="Heading8Char"/>
    <w:qFormat/>
    <w:rsid w:val="00BA45A1"/>
    <w:pPr>
      <w:suppressAutoHyphens/>
      <w:spacing w:before="20"/>
      <w:outlineLvl w:val="7"/>
    </w:pPr>
    <w:rPr>
      <w:rFonts w:cs="Arial"/>
      <w:kern w:val="32"/>
      <w:sz w:val="24"/>
      <w:szCs w:val="24"/>
    </w:rPr>
  </w:style>
  <w:style w:type="paragraph" w:styleId="Heading9">
    <w:name w:val="heading 9"/>
    <w:basedOn w:val="Heading3"/>
    <w:next w:val="Normal"/>
    <w:link w:val="Heading9Char"/>
    <w:qFormat/>
    <w:rsid w:val="00BA45A1"/>
    <w:pPr>
      <w:suppressAutoHyphens/>
      <w:spacing w:before="20" w:after="120"/>
      <w:outlineLvl w:val="8"/>
    </w:pPr>
    <w:rPr>
      <w:rFonts w:cs="Arial"/>
      <w:kern w:val="32"/>
    </w:rPr>
  </w:style>
  <w:style w:type="character" w:default="1" w:styleId="DefaultParagraphFont">
    <w:name w:val="Default Paragraph Font"/>
    <w:uiPriority w:val="1"/>
    <w:semiHidden/>
    <w:unhideWhenUsed/>
    <w:rsid w:val="00DF7CB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F7CB6"/>
  </w:style>
  <w:style w:type="character" w:customStyle="1" w:styleId="Heading1Char">
    <w:name w:val="Heading 1 Char"/>
    <w:aliases w:val="Pocket Char,Heading 1 Char Char Char1,Header Char Char Char Char1,Heading 1 Char Char Char Char Char1,Header Char Char Char Char Char Char1,Heading 1 Char Char Char Char Char Char Char1,Header 1 Char Char1,ALEX Char1,Heading Char"/>
    <w:basedOn w:val="DefaultParagraphFont"/>
    <w:link w:val="Heading1"/>
    <w:uiPriority w:val="9"/>
    <w:rsid w:val="00DF7CB6"/>
    <w:rPr>
      <w:rFonts w:ascii="Calibri" w:eastAsiaTheme="majorEastAsia" w:hAnsi="Calibri" w:cstheme="majorBidi"/>
      <w:b/>
      <w:bCs/>
      <w:sz w:val="52"/>
      <w:szCs w:val="32"/>
    </w:rPr>
  </w:style>
  <w:style w:type="character" w:customStyle="1" w:styleId="Heading2Char">
    <w:name w:val="Heading 2 Char"/>
    <w:aliases w:val="Hat Char,BlockText Char,Heading 2 Char2 Char1,Heading 2 Char1 Char Char1,Heading 2 Char Char Char Char,Heading 2 Char Char1 Char,Sub-Block Char,cite_tag Char1,Heading 21 Char,Super Script Char,Char2 Char,Char Char Char Char1 Char2"/>
    <w:basedOn w:val="DefaultParagraphFont"/>
    <w:link w:val="Heading2"/>
    <w:uiPriority w:val="9"/>
    <w:rsid w:val="00DF7CB6"/>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No Underline Char,Text 7 Char,3: Cite Char,Index Headers Char,Bold Cite Char1,Heading 3 Char1 Char Char Char,Citation Char Char Char Char Char,unread card Char"/>
    <w:basedOn w:val="DefaultParagraphFont"/>
    <w:link w:val="Heading3"/>
    <w:uiPriority w:val="9"/>
    <w:rsid w:val="00DF7CB6"/>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2 Char Char,Heading 2 Char1 Char Char Char, Ch Char,Ch Char,No Spacing4 Char,No Spacing21 Char,CD - Cite Char,no read Char,No Spacing211 Char"/>
    <w:basedOn w:val="DefaultParagraphFont"/>
    <w:link w:val="Heading4"/>
    <w:uiPriority w:val="9"/>
    <w:qFormat/>
    <w:rsid w:val="00DF7CB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DF7CB6"/>
    <w:rPr>
      <w:b/>
      <w:sz w:val="26"/>
      <w:u w:val="none"/>
    </w:rPr>
  </w:style>
  <w:style w:type="character" w:customStyle="1" w:styleId="StyleUnderline">
    <w:name w:val="Style Underline"/>
    <w:aliases w:val="Underline,Style Bold Underline,Intense Emphasis1,apple-style-span + 6 pt,Bold,Kern at 16 pt,Intense Emphasis2,HHeading 3 + 12 pt,Cards + Font: 12 pt Char,Style,ci,c,Intense Emphasis11,Intense Emphasis21,Intense Emphasis3,Bo,B,9.5,Italic"/>
    <w:basedOn w:val="DefaultParagraphFont"/>
    <w:uiPriority w:val="1"/>
    <w:qFormat/>
    <w:rsid w:val="00DF7CB6"/>
    <w:rPr>
      <w:b/>
      <w:sz w:val="22"/>
      <w:u w:val="single"/>
    </w:rPr>
  </w:style>
  <w:style w:type="character" w:styleId="Emphasis">
    <w:name w:val="Emphasis"/>
    <w:aliases w:val="Emphasis Char,Minimized,tag2,Size 10,emphasis in card,Evidence,minimized,Highlighted,Underlined,CD Card,ED - Tag,emphasis,Bold Underline,Emphasis!!,small,Qualifications,bold underline,normal card text,Shrunk,qualifications in card,qualification,s"/>
    <w:basedOn w:val="DefaultParagraphFont"/>
    <w:link w:val="textbold"/>
    <w:uiPriority w:val="20"/>
    <w:qFormat/>
    <w:rsid w:val="00DF7CB6"/>
    <w:rPr>
      <w:rFonts w:ascii="Calibri" w:hAnsi="Calibri" w:cs="Calibri"/>
      <w:b/>
      <w:i w:val="0"/>
      <w:iCs/>
      <w:sz w:val="22"/>
      <w:u w:val="single"/>
      <w:bdr w:val="single" w:sz="12" w:space="0" w:color="auto"/>
    </w:rPr>
  </w:style>
  <w:style w:type="character" w:styleId="FollowedHyperlink">
    <w:name w:val="FollowedHyperlink"/>
    <w:basedOn w:val="DefaultParagraphFont"/>
    <w:uiPriority w:val="99"/>
    <w:unhideWhenUsed/>
    <w:rsid w:val="00DF7CB6"/>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Tag Char Char Char1,Heading 1 Char1,Pocket Char1,T"/>
    <w:basedOn w:val="DefaultParagraphFont"/>
    <w:link w:val="Card"/>
    <w:uiPriority w:val="99"/>
    <w:unhideWhenUsed/>
    <w:qFormat/>
    <w:rsid w:val="00DF7CB6"/>
    <w:rPr>
      <w:color w:val="auto"/>
      <w:u w:val="none"/>
    </w:rPr>
  </w:style>
  <w:style w:type="paragraph" w:styleId="DocumentMap">
    <w:name w:val="Document Map"/>
    <w:basedOn w:val="Normal"/>
    <w:link w:val="DocumentMapChar"/>
    <w:uiPriority w:val="99"/>
    <w:unhideWhenUsed/>
    <w:rsid w:val="00DF7CB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DF7CB6"/>
    <w:rPr>
      <w:rFonts w:ascii="Lucida Grande" w:hAnsi="Lucida Grande" w:cs="Lucida Grande"/>
    </w:rPr>
  </w:style>
  <w:style w:type="paragraph" w:customStyle="1" w:styleId="Card">
    <w:name w:val="Card"/>
    <w:aliases w:val="No Spacing22,No Spacing3,Medium Grid 21,Debate Text,No Spacing111,No Spacing2,Read stuff,No Spacing41,No Spacing111112,tag,No Spacing1111,No Spacing112,tags,Very Small Text,card,No Spacing31,Dont use,Tags,Note Level 2,No Spacing23,nonunderlined"/>
    <w:basedOn w:val="Heading1"/>
    <w:link w:val="Hyperlink"/>
    <w:autoRedefine/>
    <w:uiPriority w:val="99"/>
    <w:qFormat/>
    <w:rsid w:val="00BA45A1"/>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autoRedefine/>
    <w:uiPriority w:val="20"/>
    <w:qFormat/>
    <w:rsid w:val="00BA45A1"/>
    <w:pPr>
      <w:pBdr>
        <w:top w:val="single" w:sz="8" w:space="0" w:color="auto"/>
        <w:left w:val="single" w:sz="8" w:space="0" w:color="auto"/>
        <w:bottom w:val="single" w:sz="8" w:space="0" w:color="auto"/>
        <w:right w:val="single" w:sz="8" w:space="0" w:color="auto"/>
      </w:pBdr>
      <w:spacing w:line="254" w:lineRule="auto"/>
      <w:jc w:val="both"/>
    </w:pPr>
    <w:rPr>
      <w:b/>
      <w:iCs/>
      <w:u w:val="single"/>
      <w:bdr w:val="single" w:sz="12" w:space="0" w:color="auto"/>
    </w:rPr>
  </w:style>
  <w:style w:type="paragraph" w:customStyle="1" w:styleId="Emphasis1">
    <w:name w:val="Emphasis1"/>
    <w:basedOn w:val="Normal"/>
    <w:autoRedefine/>
    <w:uiPriority w:val="7"/>
    <w:qFormat/>
    <w:rsid w:val="00BA45A1"/>
    <w:pPr>
      <w:widowControl w:val="0"/>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bdr w:val="single" w:sz="12" w:space="0" w:color="auto"/>
    </w:rPr>
  </w:style>
  <w:style w:type="character" w:customStyle="1" w:styleId="Heading5Char">
    <w:name w:val="Heading 5 Char"/>
    <w:basedOn w:val="DefaultParagraphFont"/>
    <w:link w:val="Heading5"/>
    <w:rsid w:val="00BA45A1"/>
    <w:rPr>
      <w:rFonts w:asciiTheme="majorHAnsi" w:eastAsiaTheme="majorEastAsia" w:hAnsiTheme="majorHAnsi" w:cstheme="majorBidi"/>
      <w:color w:val="365F91" w:themeColor="accent1" w:themeShade="BF"/>
      <w:sz w:val="22"/>
    </w:rPr>
  </w:style>
  <w:style w:type="character" w:customStyle="1" w:styleId="Heading6Char">
    <w:name w:val="Heading 6 Char"/>
    <w:basedOn w:val="DefaultParagraphFont"/>
    <w:link w:val="Heading6"/>
    <w:uiPriority w:val="9"/>
    <w:rsid w:val="00BA45A1"/>
    <w:rPr>
      <w:rFonts w:asciiTheme="majorHAnsi" w:eastAsiaTheme="majorEastAsia" w:hAnsiTheme="majorHAnsi" w:cstheme="majorBidi"/>
      <w:color w:val="243F60" w:themeColor="accent1" w:themeShade="7F"/>
      <w:sz w:val="22"/>
    </w:rPr>
  </w:style>
  <w:style w:type="character" w:customStyle="1" w:styleId="Heading7Char">
    <w:name w:val="Heading 7 Char"/>
    <w:basedOn w:val="DefaultParagraphFont"/>
    <w:link w:val="Heading7"/>
    <w:rsid w:val="00BA45A1"/>
    <w:rPr>
      <w:rFonts w:ascii="Calibri" w:eastAsiaTheme="majorEastAsia" w:hAnsi="Calibri" w:cs="Arial"/>
      <w:b/>
      <w:bCs/>
      <w:kern w:val="32"/>
    </w:rPr>
  </w:style>
  <w:style w:type="character" w:customStyle="1" w:styleId="Heading8Char">
    <w:name w:val="Heading 8 Char"/>
    <w:basedOn w:val="DefaultParagraphFont"/>
    <w:link w:val="Heading8"/>
    <w:rsid w:val="00BA45A1"/>
    <w:rPr>
      <w:rFonts w:ascii="Calibri" w:eastAsiaTheme="majorEastAsia" w:hAnsi="Calibri" w:cs="Arial"/>
      <w:b/>
      <w:bCs/>
      <w:kern w:val="32"/>
      <w:u w:val="double"/>
    </w:rPr>
  </w:style>
  <w:style w:type="character" w:customStyle="1" w:styleId="Heading9Char">
    <w:name w:val="Heading 9 Char"/>
    <w:basedOn w:val="DefaultParagraphFont"/>
    <w:link w:val="Heading9"/>
    <w:rsid w:val="00BA45A1"/>
    <w:rPr>
      <w:rFonts w:ascii="Calibri" w:eastAsiaTheme="majorEastAsia" w:hAnsi="Calibri" w:cs="Arial"/>
      <w:b/>
      <w:bCs/>
      <w:kern w:val="32"/>
      <w:sz w:val="32"/>
      <w:szCs w:val="32"/>
      <w:u w:val="single"/>
    </w:rPr>
  </w:style>
  <w:style w:type="paragraph" w:styleId="ListParagraph">
    <w:name w:val="List Paragraph"/>
    <w:aliases w:val="6 font"/>
    <w:basedOn w:val="Normal"/>
    <w:uiPriority w:val="34"/>
    <w:unhideWhenUsed/>
    <w:qFormat/>
    <w:rsid w:val="00BA45A1"/>
    <w:pPr>
      <w:ind w:left="720"/>
      <w:contextualSpacing/>
    </w:pPr>
  </w:style>
  <w:style w:type="paragraph" w:customStyle="1" w:styleId="Emphasize">
    <w:name w:val="Emphasize"/>
    <w:basedOn w:val="Normal"/>
    <w:uiPriority w:val="7"/>
    <w:qFormat/>
    <w:rsid w:val="00BA45A1"/>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customStyle="1" w:styleId="UnderlinePara">
    <w:name w:val="Underline Para"/>
    <w:basedOn w:val="Normal"/>
    <w:uiPriority w:val="6"/>
    <w:qFormat/>
    <w:rsid w:val="00BA45A1"/>
    <w:pPr>
      <w:widowControl w:val="0"/>
      <w:suppressAutoHyphens/>
      <w:spacing w:after="200"/>
      <w:contextualSpacing/>
    </w:pPr>
    <w:rPr>
      <w:rFonts w:asciiTheme="minorHAnsi" w:hAnsiTheme="minorHAnsi"/>
      <w:u w:val="single"/>
    </w:rPr>
  </w:style>
  <w:style w:type="paragraph" w:styleId="Title">
    <w:name w:val="Title"/>
    <w:aliases w:val="Bold Underlined,UNDERLINE,Cites and Cards,title,Block Heading,Read This,Debate Normal"/>
    <w:basedOn w:val="Normal"/>
    <w:next w:val="Normal"/>
    <w:link w:val="TitleChar1"/>
    <w:uiPriority w:val="6"/>
    <w:qFormat/>
    <w:rsid w:val="00BA45A1"/>
    <w:pPr>
      <w:outlineLvl w:val="0"/>
    </w:pPr>
    <w:rPr>
      <w:rFonts w:asciiTheme="minorHAnsi" w:hAnsiTheme="minorHAnsi"/>
      <w:u w:val="single"/>
    </w:rPr>
  </w:style>
  <w:style w:type="character" w:customStyle="1" w:styleId="TitleChar">
    <w:name w:val="Title Char"/>
    <w:aliases w:val="Debate Normal Char"/>
    <w:basedOn w:val="DefaultParagraphFont"/>
    <w:uiPriority w:val="6"/>
    <w:qFormat/>
    <w:rsid w:val="00BA45A1"/>
    <w:rPr>
      <w:rFonts w:asciiTheme="majorHAnsi" w:eastAsiaTheme="majorEastAsia" w:hAnsiTheme="majorHAnsi" w:cstheme="majorBidi"/>
      <w:spacing w:val="-10"/>
      <w:kern w:val="28"/>
      <w:sz w:val="56"/>
      <w:szCs w:val="56"/>
    </w:rPr>
  </w:style>
  <w:style w:type="character" w:customStyle="1" w:styleId="TitleChar1">
    <w:name w:val="Title Char1"/>
    <w:aliases w:val="Bold Underlined Char,UNDERLINE Char,Cites and Cards Char,title Char,Block Heading Char,Read This Char,Debate Normal Char1"/>
    <w:basedOn w:val="DefaultParagraphFont"/>
    <w:link w:val="Title"/>
    <w:uiPriority w:val="6"/>
    <w:qFormat/>
    <w:rsid w:val="00BA45A1"/>
    <w:rPr>
      <w:rFonts w:cs="Calibri"/>
      <w:sz w:val="22"/>
      <w:u w:val="single"/>
    </w:rPr>
  </w:style>
  <w:style w:type="paragraph" w:styleId="FootnoteText">
    <w:name w:val="footnote text"/>
    <w:basedOn w:val="Normal"/>
    <w:link w:val="FootnoteTextChar"/>
    <w:unhideWhenUsed/>
    <w:rsid w:val="00BA45A1"/>
    <w:rPr>
      <w:sz w:val="20"/>
      <w:szCs w:val="20"/>
    </w:rPr>
  </w:style>
  <w:style w:type="character" w:customStyle="1" w:styleId="FootnoteTextChar">
    <w:name w:val="Footnote Text Char"/>
    <w:basedOn w:val="DefaultParagraphFont"/>
    <w:link w:val="FootnoteText"/>
    <w:rsid w:val="00BA45A1"/>
    <w:rPr>
      <w:rFonts w:ascii="Calibri" w:hAnsi="Calibri" w:cs="Calibri"/>
      <w:sz w:val="20"/>
      <w:szCs w:val="20"/>
    </w:rPr>
  </w:style>
  <w:style w:type="character" w:styleId="FootnoteReference">
    <w:name w:val="footnote reference"/>
    <w:aliases w:val="FN Ref,footnote reference,fr,o,FR,(NECG) Footnote Reference"/>
    <w:basedOn w:val="DefaultParagraphFont"/>
    <w:uiPriority w:val="99"/>
    <w:unhideWhenUsed/>
    <w:qFormat/>
    <w:rsid w:val="00BA45A1"/>
    <w:rPr>
      <w:vertAlign w:val="superscript"/>
    </w:rPr>
  </w:style>
  <w:style w:type="paragraph" w:customStyle="1" w:styleId="Analytic">
    <w:name w:val="Analytic"/>
    <w:link w:val="AnalyticChar"/>
    <w:uiPriority w:val="4"/>
    <w:qFormat/>
    <w:rsid w:val="00BA45A1"/>
    <w:pPr>
      <w:spacing w:after="160" w:line="259" w:lineRule="auto"/>
    </w:pPr>
    <w:rPr>
      <w:rFonts w:ascii="Calibri" w:eastAsiaTheme="majorEastAsia" w:hAnsi="Calibri" w:cstheme="majorBidi"/>
      <w:b/>
      <w:color w:val="1F497D" w:themeColor="text2"/>
    </w:rPr>
  </w:style>
  <w:style w:type="character" w:customStyle="1" w:styleId="AnalyticChar">
    <w:name w:val="Analytic Char"/>
    <w:basedOn w:val="DefaultParagraphFont"/>
    <w:link w:val="Analytic"/>
    <w:uiPriority w:val="4"/>
    <w:rsid w:val="00BA45A1"/>
    <w:rPr>
      <w:rFonts w:ascii="Calibri" w:eastAsiaTheme="majorEastAsia" w:hAnsi="Calibri" w:cstheme="majorBidi"/>
      <w:b/>
      <w:color w:val="1F497D" w:themeColor="text2"/>
    </w:rPr>
  </w:style>
  <w:style w:type="paragraph" w:customStyle="1" w:styleId="analyticreal">
    <w:name w:val="analytic real"/>
    <w:basedOn w:val="Heading4"/>
    <w:link w:val="analyticrealChar"/>
    <w:autoRedefine/>
    <w:uiPriority w:val="4"/>
    <w:qFormat/>
    <w:rsid w:val="00BA45A1"/>
    <w:rPr>
      <w:color w:val="215868" w:themeColor="accent5" w:themeShade="80"/>
    </w:rPr>
  </w:style>
  <w:style w:type="character" w:customStyle="1" w:styleId="analyticrealChar">
    <w:name w:val="analytic real Char"/>
    <w:basedOn w:val="DefaultParagraphFont"/>
    <w:link w:val="analyticreal"/>
    <w:uiPriority w:val="4"/>
    <w:rsid w:val="00BA45A1"/>
    <w:rPr>
      <w:rFonts w:ascii="Calibri" w:eastAsiaTheme="majorEastAsia" w:hAnsi="Calibri" w:cstheme="majorBidi"/>
      <w:b/>
      <w:bCs/>
      <w:color w:val="215868" w:themeColor="accent5" w:themeShade="80"/>
      <w:sz w:val="26"/>
      <w:szCs w:val="26"/>
    </w:rPr>
  </w:style>
  <w:style w:type="paragraph" w:customStyle="1" w:styleId="Tagnotes">
    <w:name w:val="Tag notes"/>
    <w:link w:val="TagnotesChar"/>
    <w:uiPriority w:val="4"/>
    <w:qFormat/>
    <w:rsid w:val="00BA45A1"/>
    <w:pPr>
      <w:spacing w:after="160" w:line="259" w:lineRule="auto"/>
    </w:pPr>
    <w:rPr>
      <w:rFonts w:ascii="Calibri" w:eastAsiaTheme="majorEastAsia" w:hAnsi="Calibri" w:cstheme="majorBidi"/>
      <w:b/>
      <w:color w:val="1F497D" w:themeColor="text2"/>
    </w:rPr>
  </w:style>
  <w:style w:type="character" w:customStyle="1" w:styleId="TagnotesChar">
    <w:name w:val="Tag notes Char"/>
    <w:basedOn w:val="DefaultParagraphFont"/>
    <w:link w:val="Tagnotes"/>
    <w:uiPriority w:val="4"/>
    <w:rsid w:val="00BA45A1"/>
    <w:rPr>
      <w:rFonts w:ascii="Calibri" w:eastAsiaTheme="majorEastAsia" w:hAnsi="Calibri" w:cstheme="majorBidi"/>
      <w:b/>
      <w:color w:val="1F497D" w:themeColor="text2"/>
    </w:rPr>
  </w:style>
  <w:style w:type="paragraph" w:customStyle="1" w:styleId="cardnotes">
    <w:name w:val="card notes"/>
    <w:uiPriority w:val="4"/>
    <w:qFormat/>
    <w:rsid w:val="00BA45A1"/>
    <w:pPr>
      <w:spacing w:after="160" w:line="259" w:lineRule="auto"/>
    </w:pPr>
    <w:rPr>
      <w:rFonts w:ascii="Calibri" w:eastAsiaTheme="majorEastAsia" w:hAnsi="Calibri" w:cstheme="majorBidi"/>
      <w:b/>
      <w:iCs/>
      <w:color w:val="E36C0A" w:themeColor="accent6" w:themeShade="BF"/>
      <w:sz w:val="22"/>
      <w:szCs w:val="22"/>
    </w:rPr>
  </w:style>
  <w:style w:type="paragraph" w:customStyle="1" w:styleId="Cardnotes0">
    <w:name w:val="Card notes"/>
    <w:uiPriority w:val="4"/>
    <w:qFormat/>
    <w:rsid w:val="00BA45A1"/>
    <w:pPr>
      <w:spacing w:after="160" w:line="259" w:lineRule="auto"/>
    </w:pPr>
    <w:rPr>
      <w:rFonts w:ascii="Calibri" w:eastAsiaTheme="minorHAnsi" w:hAnsi="Calibri" w:cs="Calibri"/>
      <w:b/>
      <w:color w:val="E36C0A" w:themeColor="accent6" w:themeShade="BF"/>
      <w:sz w:val="22"/>
      <w:szCs w:val="22"/>
    </w:rPr>
  </w:style>
  <w:style w:type="character" w:styleId="UnresolvedMention">
    <w:name w:val="Unresolved Mention"/>
    <w:basedOn w:val="DefaultParagraphFont"/>
    <w:uiPriority w:val="99"/>
    <w:semiHidden/>
    <w:unhideWhenUsed/>
    <w:rsid w:val="00BA45A1"/>
    <w:rPr>
      <w:color w:val="605E5C"/>
      <w:shd w:val="clear" w:color="auto" w:fill="E1DFDD"/>
    </w:rPr>
  </w:style>
  <w:style w:type="paragraph" w:styleId="BalloonText">
    <w:name w:val="Balloon Text"/>
    <w:basedOn w:val="Normal"/>
    <w:link w:val="BalloonTextChar"/>
    <w:uiPriority w:val="99"/>
    <w:unhideWhenUsed/>
    <w:rsid w:val="00BA45A1"/>
    <w:rPr>
      <w:rFonts w:ascii="Segoe UI" w:hAnsi="Segoe UI" w:cs="Segoe UI"/>
      <w:sz w:val="18"/>
      <w:szCs w:val="18"/>
    </w:rPr>
  </w:style>
  <w:style w:type="character" w:customStyle="1" w:styleId="BalloonTextChar">
    <w:name w:val="Balloon Text Char"/>
    <w:basedOn w:val="DefaultParagraphFont"/>
    <w:link w:val="BalloonText"/>
    <w:uiPriority w:val="99"/>
    <w:rsid w:val="00BA45A1"/>
    <w:rPr>
      <w:rFonts w:ascii="Segoe UI" w:hAnsi="Segoe UI" w:cs="Segoe UI"/>
      <w:sz w:val="18"/>
      <w:szCs w:val="18"/>
    </w:rPr>
  </w:style>
  <w:style w:type="table" w:styleId="TableGrid">
    <w:name w:val="Table Grid"/>
    <w:basedOn w:val="TableNormal"/>
    <w:rsid w:val="00BA45A1"/>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derline">
    <w:name w:val="underline"/>
    <w:qFormat/>
    <w:rsid w:val="00BA45A1"/>
    <w:rPr>
      <w:u w:val="single"/>
    </w:rPr>
  </w:style>
  <w:style w:type="paragraph" w:styleId="NormalWeb">
    <w:name w:val="Normal (Web)"/>
    <w:aliases w:val="Normal (Web) Char1 Char,Normal (Web) Char Char Char,Normal (Web) Char1 Char Char Char,Normal (Web) Char Char1 Char Char Char,Normal (Web) Char2 Char Char Char Char Char Char Char,Normal (Web) Char2 Char Char Char Char Char Char Char Char"/>
    <w:basedOn w:val="Normal"/>
    <w:link w:val="NormalWebChar"/>
    <w:uiPriority w:val="99"/>
    <w:unhideWhenUsed/>
    <w:qFormat/>
    <w:rsid w:val="00BA45A1"/>
    <w:pPr>
      <w:spacing w:before="100" w:beforeAutospacing="1" w:after="100" w:afterAutospacing="1"/>
    </w:pPr>
  </w:style>
  <w:style w:type="character" w:styleId="Strong">
    <w:name w:val="Strong"/>
    <w:aliases w:val="8 pt font,Citation Char Char1 Char Char Char Char Char,Cut,Small 1"/>
    <w:basedOn w:val="DefaultParagraphFont"/>
    <w:uiPriority w:val="22"/>
    <w:qFormat/>
    <w:rsid w:val="00BA45A1"/>
    <w:rPr>
      <w:b/>
      <w:bCs/>
    </w:rPr>
  </w:style>
  <w:style w:type="character" w:customStyle="1" w:styleId="UnresolvedMention1">
    <w:name w:val="Unresolved Mention1"/>
    <w:basedOn w:val="DefaultParagraphFont"/>
    <w:uiPriority w:val="99"/>
    <w:rsid w:val="00BA45A1"/>
    <w:rPr>
      <w:color w:val="605E5C"/>
      <w:shd w:val="clear" w:color="auto" w:fill="E1DFDD"/>
    </w:rPr>
  </w:style>
  <w:style w:type="character" w:customStyle="1" w:styleId="sep">
    <w:name w:val="sep"/>
    <w:basedOn w:val="DefaultParagraphFont"/>
    <w:rsid w:val="00BA45A1"/>
  </w:style>
  <w:style w:type="character" w:customStyle="1" w:styleId="BodyText1">
    <w:name w:val="Body Text1"/>
    <w:rsid w:val="00BA45A1"/>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75pt">
    <w:name w:val="Body text + 7.5 pt"/>
    <w:basedOn w:val="DefaultParagraphFont"/>
    <w:rsid w:val="00BA45A1"/>
    <w:rPr>
      <w:rFonts w:ascii="Times New Roman" w:hAnsi="Times New Roman" w:cs="Times New Roman"/>
      <w:b/>
      <w:bCs/>
      <w:color w:val="000000"/>
      <w:spacing w:val="0"/>
      <w:w w:val="100"/>
      <w:sz w:val="15"/>
      <w:szCs w:val="15"/>
      <w:u w:val="none"/>
      <w:lang w:val="en-US"/>
    </w:rPr>
  </w:style>
  <w:style w:type="paragraph" w:customStyle="1" w:styleId="Cites">
    <w:name w:val="Cites"/>
    <w:basedOn w:val="Normal"/>
    <w:next w:val="Normal"/>
    <w:link w:val="CitesChar1"/>
    <w:qFormat/>
    <w:rsid w:val="00BA45A1"/>
    <w:pPr>
      <w:autoSpaceDE w:val="0"/>
      <w:autoSpaceDN w:val="0"/>
      <w:adjustRightInd w:val="0"/>
    </w:pPr>
    <w:rPr>
      <w:b/>
      <w:sz w:val="18"/>
      <w:lang w:val="x-none" w:eastAsia="x-none"/>
    </w:rPr>
  </w:style>
  <w:style w:type="character" w:customStyle="1" w:styleId="CitesChar1">
    <w:name w:val="Cites Char1"/>
    <w:link w:val="Cites"/>
    <w:rsid w:val="00BA45A1"/>
    <w:rPr>
      <w:rFonts w:ascii="Calibri" w:hAnsi="Calibri" w:cs="Calibri"/>
      <w:b/>
      <w:sz w:val="18"/>
      <w:lang w:val="x-none" w:eastAsia="x-none"/>
    </w:rPr>
  </w:style>
  <w:style w:type="character" w:customStyle="1" w:styleId="CardsUnderlined">
    <w:name w:val="Cards Underlined"/>
    <w:rsid w:val="00BA45A1"/>
    <w:rPr>
      <w:rFonts w:ascii="Times New Roman" w:hAnsi="Times New Roman"/>
      <w:sz w:val="24"/>
      <w:szCs w:val="24"/>
      <w:u w:val="thick"/>
    </w:rPr>
  </w:style>
  <w:style w:type="character" w:customStyle="1" w:styleId="CardsNotUnderlined">
    <w:name w:val="Cards Not Underlined"/>
    <w:rsid w:val="00BA45A1"/>
    <w:rPr>
      <w:rFonts w:ascii="Times New Roman" w:hAnsi="Times New Roman"/>
      <w:sz w:val="16"/>
      <w:szCs w:val="16"/>
    </w:rPr>
  </w:style>
  <w:style w:type="character" w:customStyle="1" w:styleId="cardChar">
    <w:name w:val="card Char"/>
    <w:aliases w:val="Bold Cite Char Char,Speed Cite Char"/>
    <w:basedOn w:val="DefaultParagraphFont"/>
    <w:rsid w:val="00BA45A1"/>
    <w:rPr>
      <w:rFonts w:ascii="Times" w:eastAsia="Times" w:hAnsi="Times"/>
      <w:szCs w:val="20"/>
    </w:rPr>
  </w:style>
  <w:style w:type="paragraph" w:customStyle="1" w:styleId="TagText">
    <w:name w:val="TagText"/>
    <w:basedOn w:val="Normal"/>
    <w:uiPriority w:val="99"/>
    <w:qFormat/>
    <w:rsid w:val="00BA45A1"/>
    <w:rPr>
      <w:rFonts w:eastAsia="Calibri"/>
      <w:b/>
    </w:rPr>
  </w:style>
  <w:style w:type="character" w:styleId="IntenseEmphasis">
    <w:name w:val="Intense Emphasis"/>
    <w:aliases w:val="Intense Emphasis11111,Intense Emphasis4,Intense Emphasis5,Intense Emphasis6,cites Char Ch,Title Char3,Heading 3 Char Char1 Char,Underline Cha, Char Char Char1,9.5 pt,Intense Emphasi,Box Out,Char Char Char1,Sty,9.5 p"/>
    <w:basedOn w:val="DefaultParagraphFont"/>
    <w:uiPriority w:val="6"/>
    <w:qFormat/>
    <w:rsid w:val="00BA45A1"/>
    <w:rPr>
      <w:b/>
      <w:bCs w:val="0"/>
      <w:sz w:val="22"/>
      <w:u w:val="single"/>
    </w:rPr>
  </w:style>
  <w:style w:type="paragraph" w:customStyle="1" w:styleId="cardtext">
    <w:name w:val="card text"/>
    <w:basedOn w:val="Normal"/>
    <w:link w:val="cardtextChar"/>
    <w:qFormat/>
    <w:rsid w:val="00BA45A1"/>
    <w:pPr>
      <w:ind w:left="288" w:right="288"/>
    </w:pPr>
  </w:style>
  <w:style w:type="character" w:customStyle="1" w:styleId="cardtextChar">
    <w:name w:val="card text Char"/>
    <w:basedOn w:val="DefaultParagraphFont"/>
    <w:link w:val="cardtext"/>
    <w:rsid w:val="00BA45A1"/>
    <w:rPr>
      <w:rFonts w:ascii="Calibri" w:hAnsi="Calibri" w:cs="Calibri"/>
      <w:sz w:val="22"/>
    </w:rPr>
  </w:style>
  <w:style w:type="character" w:customStyle="1" w:styleId="UnderlineBold">
    <w:name w:val="Underline + Bold"/>
    <w:uiPriority w:val="1"/>
    <w:qFormat/>
    <w:rsid w:val="00BA45A1"/>
    <w:rPr>
      <w:b/>
      <w:bCs w:val="0"/>
      <w:sz w:val="20"/>
      <w:u w:val="single"/>
    </w:rPr>
  </w:style>
  <w:style w:type="character" w:customStyle="1" w:styleId="apple-converted-space">
    <w:name w:val="apple-converted-space"/>
    <w:basedOn w:val="DefaultParagraphFont"/>
    <w:qFormat/>
    <w:rsid w:val="00BA45A1"/>
  </w:style>
  <w:style w:type="paragraph" w:customStyle="1" w:styleId="text-justify">
    <w:name w:val="text-justify"/>
    <w:basedOn w:val="Normal"/>
    <w:rsid w:val="00BA45A1"/>
    <w:pPr>
      <w:spacing w:before="100" w:beforeAutospacing="1" w:after="100" w:afterAutospacing="1"/>
    </w:pPr>
    <w:rPr>
      <w:rFonts w:eastAsia="Times New Roman"/>
    </w:rPr>
  </w:style>
  <w:style w:type="paragraph" w:customStyle="1" w:styleId="wp-caption-text">
    <w:name w:val="wp-caption-text"/>
    <w:basedOn w:val="Normal"/>
    <w:uiPriority w:val="99"/>
    <w:qFormat/>
    <w:rsid w:val="00BA45A1"/>
    <w:pPr>
      <w:spacing w:before="100" w:beforeAutospacing="1" w:after="100" w:afterAutospacing="1"/>
    </w:pPr>
    <w:rPr>
      <w:rFonts w:eastAsia="Times New Roman"/>
    </w:rPr>
  </w:style>
  <w:style w:type="paragraph" w:customStyle="1" w:styleId="Tag2">
    <w:name w:val="Tag2"/>
    <w:basedOn w:val="Normal"/>
    <w:qFormat/>
    <w:rsid w:val="00BA45A1"/>
    <w:rPr>
      <w:rFonts w:eastAsia="Calibri"/>
      <w:b/>
    </w:rPr>
  </w:style>
  <w:style w:type="character" w:customStyle="1" w:styleId="footnote-reference">
    <w:name w:val="footnote-reference"/>
    <w:basedOn w:val="DefaultParagraphFont"/>
    <w:rsid w:val="00BA45A1"/>
  </w:style>
  <w:style w:type="paragraph" w:customStyle="1" w:styleId="body-paragraph">
    <w:name w:val="body-paragraph"/>
    <w:basedOn w:val="Normal"/>
    <w:uiPriority w:val="99"/>
    <w:qFormat/>
    <w:rsid w:val="00BA45A1"/>
    <w:pPr>
      <w:spacing w:before="100" w:beforeAutospacing="1" w:after="100" w:afterAutospacing="1"/>
    </w:pPr>
    <w:rPr>
      <w:rFonts w:eastAsia="Times New Roman"/>
    </w:rPr>
  </w:style>
  <w:style w:type="character" w:customStyle="1" w:styleId="dropcaps2">
    <w:name w:val="dropcaps2"/>
    <w:basedOn w:val="DefaultParagraphFont"/>
    <w:rsid w:val="00BA45A1"/>
  </w:style>
  <w:style w:type="character" w:customStyle="1" w:styleId="hithighlite">
    <w:name w:val="hithighlite"/>
    <w:basedOn w:val="DefaultParagraphFont"/>
    <w:rsid w:val="00BA45A1"/>
  </w:style>
  <w:style w:type="character" w:customStyle="1" w:styleId="definition">
    <w:name w:val="definition"/>
    <w:basedOn w:val="DefaultParagraphFont"/>
    <w:rsid w:val="00BA45A1"/>
  </w:style>
  <w:style w:type="paragraph" w:styleId="EndnoteText">
    <w:name w:val="endnote text"/>
    <w:basedOn w:val="Normal"/>
    <w:link w:val="EndnoteTextChar"/>
    <w:rsid w:val="00BA45A1"/>
    <w:rPr>
      <w:rFonts w:eastAsia="Cambria"/>
    </w:rPr>
  </w:style>
  <w:style w:type="character" w:customStyle="1" w:styleId="EndnoteTextChar">
    <w:name w:val="Endnote Text Char"/>
    <w:basedOn w:val="DefaultParagraphFont"/>
    <w:link w:val="EndnoteText"/>
    <w:rsid w:val="00BA45A1"/>
    <w:rPr>
      <w:rFonts w:ascii="Calibri" w:eastAsia="Cambria" w:hAnsi="Calibri" w:cs="Calibri"/>
      <w:sz w:val="22"/>
    </w:rPr>
  </w:style>
  <w:style w:type="character" w:styleId="EndnoteReference">
    <w:name w:val="endnote reference"/>
    <w:basedOn w:val="DefaultParagraphFont"/>
    <w:rsid w:val="00BA45A1"/>
    <w:rPr>
      <w:vertAlign w:val="superscript"/>
    </w:rPr>
  </w:style>
  <w:style w:type="paragraph" w:customStyle="1" w:styleId="evidencetext">
    <w:name w:val="evidence text"/>
    <w:basedOn w:val="Normal"/>
    <w:link w:val="evidencetextChar1"/>
    <w:uiPriority w:val="99"/>
    <w:qFormat/>
    <w:rsid w:val="00BA45A1"/>
    <w:pPr>
      <w:ind w:left="1008" w:right="720"/>
    </w:pPr>
    <w:rPr>
      <w:rFonts w:eastAsia="Times New Roman"/>
      <w:color w:val="000000"/>
      <w:sz w:val="16"/>
    </w:rPr>
  </w:style>
  <w:style w:type="paragraph" w:customStyle="1" w:styleId="boldcite">
    <w:name w:val="bold cite"/>
    <w:basedOn w:val="Normal"/>
    <w:link w:val="boldciteChar4"/>
    <w:qFormat/>
    <w:rsid w:val="00BA45A1"/>
    <w:rPr>
      <w:rFonts w:eastAsia="Times New Roman"/>
      <w:b/>
      <w:color w:val="000000"/>
      <w:u w:val="thick" w:color="000000"/>
    </w:rPr>
  </w:style>
  <w:style w:type="character" w:customStyle="1" w:styleId="boldciteChar4">
    <w:name w:val="bold cite Char4"/>
    <w:link w:val="boldcite"/>
    <w:locked/>
    <w:rsid w:val="00BA45A1"/>
    <w:rPr>
      <w:rFonts w:ascii="Calibri" w:eastAsia="Times New Roman" w:hAnsi="Calibri" w:cs="Calibri"/>
      <w:b/>
      <w:color w:val="000000"/>
      <w:sz w:val="22"/>
      <w:u w:val="thick" w:color="000000"/>
    </w:rPr>
  </w:style>
  <w:style w:type="character" w:customStyle="1" w:styleId="highlight2">
    <w:name w:val="highlight2"/>
    <w:rsid w:val="00BA45A1"/>
    <w:rPr>
      <w:rFonts w:ascii="Arial" w:hAnsi="Arial"/>
      <w:b/>
      <w:sz w:val="19"/>
      <w:u w:val="thick"/>
      <w:bdr w:val="none" w:sz="0" w:space="0" w:color="auto"/>
      <w:shd w:val="clear" w:color="auto" w:fill="auto"/>
    </w:rPr>
  </w:style>
  <w:style w:type="character" w:customStyle="1" w:styleId="reduce2">
    <w:name w:val="reduce2"/>
    <w:uiPriority w:val="99"/>
    <w:rsid w:val="00BA45A1"/>
    <w:rPr>
      <w:rFonts w:ascii="Arial" w:hAnsi="Arial" w:cs="Arial"/>
      <w:color w:val="000000"/>
      <w:sz w:val="12"/>
      <w:szCs w:val="22"/>
    </w:rPr>
  </w:style>
  <w:style w:type="paragraph" w:customStyle="1" w:styleId="post-date">
    <w:name w:val="post-date"/>
    <w:basedOn w:val="Normal"/>
    <w:rsid w:val="00BA45A1"/>
    <w:pPr>
      <w:spacing w:before="100" w:beforeAutospacing="1" w:after="100" w:afterAutospacing="1"/>
    </w:pPr>
    <w:rPr>
      <w:rFonts w:eastAsia="Times New Roman"/>
    </w:rPr>
  </w:style>
  <w:style w:type="character" w:customStyle="1" w:styleId="m3991702864409859551gmail-apple-converted-space">
    <w:name w:val="m_3991702864409859551gmail-apple-converted-space"/>
    <w:basedOn w:val="DefaultParagraphFont"/>
    <w:rsid w:val="00BA45A1"/>
  </w:style>
  <w:style w:type="paragraph" w:customStyle="1" w:styleId="headline">
    <w:name w:val="headline"/>
    <w:basedOn w:val="Normal"/>
    <w:rsid w:val="00BA45A1"/>
    <w:pPr>
      <w:spacing w:before="100" w:beforeAutospacing="1" w:after="100" w:afterAutospacing="1"/>
    </w:pPr>
    <w:rPr>
      <w:rFonts w:eastAsia="Times New Roman"/>
    </w:rPr>
  </w:style>
  <w:style w:type="character" w:customStyle="1" w:styleId="locality">
    <w:name w:val="locality"/>
    <w:basedOn w:val="DefaultParagraphFont"/>
    <w:rsid w:val="00BA45A1"/>
  </w:style>
  <w:style w:type="character" w:customStyle="1" w:styleId="org">
    <w:name w:val="org"/>
    <w:basedOn w:val="DefaultParagraphFont"/>
    <w:rsid w:val="00BA45A1"/>
  </w:style>
  <w:style w:type="paragraph" w:customStyle="1" w:styleId="p1">
    <w:name w:val="p1"/>
    <w:basedOn w:val="Normal"/>
    <w:rsid w:val="00BA45A1"/>
    <w:pPr>
      <w:spacing w:before="100" w:beforeAutospacing="1" w:after="100" w:afterAutospacing="1"/>
    </w:pPr>
    <w:rPr>
      <w:rFonts w:eastAsia="Times New Roman"/>
    </w:rPr>
  </w:style>
  <w:style w:type="character" w:customStyle="1" w:styleId="wpsdcp-drop-cap-default">
    <w:name w:val="wpsdcp-drop-cap-default"/>
    <w:basedOn w:val="DefaultParagraphFont"/>
    <w:rsid w:val="00BA45A1"/>
  </w:style>
  <w:style w:type="character" w:customStyle="1" w:styleId="tl8wme">
    <w:name w:val="tl8wme"/>
    <w:basedOn w:val="DefaultParagraphFont"/>
    <w:rsid w:val="00BA45A1"/>
  </w:style>
  <w:style w:type="paragraph" w:customStyle="1" w:styleId="subhead">
    <w:name w:val="subhead"/>
    <w:basedOn w:val="Normal"/>
    <w:uiPriority w:val="99"/>
    <w:qFormat/>
    <w:rsid w:val="00BA45A1"/>
    <w:pPr>
      <w:spacing w:before="100" w:beforeAutospacing="1" w:after="100" w:afterAutospacing="1"/>
    </w:pPr>
    <w:rPr>
      <w:rFonts w:eastAsia="Times New Roman"/>
    </w:rPr>
  </w:style>
  <w:style w:type="character" w:customStyle="1" w:styleId="ref-lnk">
    <w:name w:val="ref-lnk"/>
    <w:basedOn w:val="DefaultParagraphFont"/>
    <w:rsid w:val="00BA45A1"/>
  </w:style>
  <w:style w:type="character" w:customStyle="1" w:styleId="ref-overlay">
    <w:name w:val="ref-overlay"/>
    <w:basedOn w:val="DefaultParagraphFont"/>
    <w:rsid w:val="00BA45A1"/>
  </w:style>
  <w:style w:type="paragraph" w:customStyle="1" w:styleId="titletext">
    <w:name w:val="titletext"/>
    <w:basedOn w:val="Normal"/>
    <w:rsid w:val="00BA45A1"/>
    <w:pPr>
      <w:spacing w:before="100" w:beforeAutospacing="1" w:after="100" w:afterAutospacing="1"/>
    </w:pPr>
    <w:rPr>
      <w:rFonts w:eastAsia="Times New Roman"/>
    </w:rPr>
  </w:style>
  <w:style w:type="paragraph" w:customStyle="1" w:styleId="mainarticleheaderlead--xl">
    <w:name w:val="mainarticleheader__lead--xl"/>
    <w:basedOn w:val="Normal"/>
    <w:rsid w:val="00BA45A1"/>
    <w:pPr>
      <w:spacing w:before="100" w:beforeAutospacing="1" w:after="100" w:afterAutospacing="1"/>
    </w:pPr>
    <w:rPr>
      <w:rFonts w:eastAsia="Times New Roman"/>
    </w:rPr>
  </w:style>
  <w:style w:type="character" w:customStyle="1" w:styleId="superscript">
    <w:name w:val="superscript"/>
    <w:basedOn w:val="DefaultParagraphFont"/>
    <w:rsid w:val="00BA45A1"/>
  </w:style>
  <w:style w:type="character" w:customStyle="1" w:styleId="pub-link">
    <w:name w:val="pub-link"/>
    <w:basedOn w:val="DefaultParagraphFont"/>
    <w:rsid w:val="00BA45A1"/>
  </w:style>
  <w:style w:type="character" w:customStyle="1" w:styleId="tagChar">
    <w:name w:val="tag Char"/>
    <w:aliases w:val="TAG Char1,Heading 2 Char Char Char Char Char,Heading 2 Char Char Char Char1,Tag Cha,Heading 2 Char1 Char Char11,Heading 2 Char Char Char Char11,Heading 2 Char11,TAG Cha"/>
    <w:basedOn w:val="DefaultParagraphFont"/>
    <w:qFormat/>
    <w:rsid w:val="00BA45A1"/>
    <w:rPr>
      <w:rFonts w:ascii="Calibri" w:eastAsia="Times New Roman" w:hAnsi="Calibri" w:cs="Calibri"/>
      <w:b/>
      <w:sz w:val="24"/>
      <w:szCs w:val="20"/>
    </w:rPr>
  </w:style>
  <w:style w:type="character" w:customStyle="1" w:styleId="m4054867874504235940gmail-style13ptbold">
    <w:name w:val="m_4054867874504235940gmail-style13ptbold"/>
    <w:basedOn w:val="DefaultParagraphFont"/>
    <w:rsid w:val="00BA45A1"/>
  </w:style>
  <w:style w:type="character" w:customStyle="1" w:styleId="swauthor">
    <w:name w:val="sw_author"/>
    <w:rsid w:val="00BA45A1"/>
  </w:style>
  <w:style w:type="paragraph" w:styleId="Header">
    <w:name w:val="header"/>
    <w:aliases w:val="Heading 1 Char Char Char,Header Char Char Char Char,Heading 1 Char Char Char Char Char,Header Char Char Char Char Char Char,Heading 1 Char Char Char Char Char Char Char,Header 1 Char Char,Heading 1 Char1 Char,ALEX Char,Header Char2"/>
    <w:basedOn w:val="Normal"/>
    <w:link w:val="HeaderChar"/>
    <w:uiPriority w:val="99"/>
    <w:qFormat/>
    <w:rsid w:val="00BA45A1"/>
    <w:pPr>
      <w:tabs>
        <w:tab w:val="center" w:pos="4680"/>
        <w:tab w:val="right" w:pos="9360"/>
      </w:tabs>
    </w:pPr>
  </w:style>
  <w:style w:type="character" w:customStyle="1" w:styleId="HeaderChar">
    <w:name w:val="Header Char"/>
    <w:aliases w:val="Heading 1 Char Char Char Char1,Header Char Char Char Char Char1,Heading 1 Char Char Char Char Char Char1,Header Char Char Char Char Char Char Char,Heading 1 Char Char Char Char Char Char Char Char,Header 1 Char Char Char,ALEX Char Char"/>
    <w:basedOn w:val="DefaultParagraphFont"/>
    <w:link w:val="Header"/>
    <w:uiPriority w:val="99"/>
    <w:rsid w:val="00BA45A1"/>
    <w:rPr>
      <w:rFonts w:ascii="Calibri" w:hAnsi="Calibri" w:cs="Calibri"/>
      <w:sz w:val="22"/>
    </w:rPr>
  </w:style>
  <w:style w:type="character" w:customStyle="1" w:styleId="FooterChar">
    <w:name w:val="Footer Char"/>
    <w:basedOn w:val="DefaultParagraphFont"/>
    <w:link w:val="Footer"/>
    <w:uiPriority w:val="99"/>
    <w:rsid w:val="00BA45A1"/>
    <w:rPr>
      <w:rFonts w:ascii="Georgia" w:hAnsi="Georgia"/>
    </w:rPr>
  </w:style>
  <w:style w:type="paragraph" w:styleId="Footer">
    <w:name w:val="footer"/>
    <w:basedOn w:val="Normal"/>
    <w:link w:val="FooterChar"/>
    <w:uiPriority w:val="99"/>
    <w:rsid w:val="00BA45A1"/>
    <w:pPr>
      <w:tabs>
        <w:tab w:val="center" w:pos="4680"/>
        <w:tab w:val="right" w:pos="9360"/>
      </w:tabs>
    </w:pPr>
    <w:rPr>
      <w:rFonts w:ascii="Georgia" w:hAnsi="Georgia" w:cstheme="minorBidi"/>
      <w:sz w:val="24"/>
    </w:rPr>
  </w:style>
  <w:style w:type="character" w:customStyle="1" w:styleId="FooterChar1">
    <w:name w:val="Footer Char1"/>
    <w:basedOn w:val="DefaultParagraphFont"/>
    <w:uiPriority w:val="99"/>
    <w:semiHidden/>
    <w:rsid w:val="00BA45A1"/>
    <w:rPr>
      <w:rFonts w:ascii="Calibri" w:hAnsi="Calibri" w:cs="Calibri"/>
      <w:sz w:val="22"/>
    </w:rPr>
  </w:style>
  <w:style w:type="paragraph" w:customStyle="1" w:styleId="Underlining">
    <w:name w:val="Underlining"/>
    <w:basedOn w:val="Normal"/>
    <w:next w:val="Normal"/>
    <w:link w:val="UnderliningChar"/>
    <w:uiPriority w:val="99"/>
    <w:qFormat/>
    <w:rsid w:val="00BA45A1"/>
    <w:rPr>
      <w:u w:val="single"/>
    </w:rPr>
  </w:style>
  <w:style w:type="character" w:customStyle="1" w:styleId="UnderliningChar">
    <w:name w:val="Underlining Char"/>
    <w:link w:val="Underlining"/>
    <w:uiPriority w:val="99"/>
    <w:locked/>
    <w:rsid w:val="00BA45A1"/>
    <w:rPr>
      <w:rFonts w:ascii="Calibri" w:hAnsi="Calibri" w:cs="Calibri"/>
      <w:sz w:val="22"/>
      <w:u w:val="single"/>
    </w:rPr>
  </w:style>
  <w:style w:type="character" w:styleId="CommentReference">
    <w:name w:val="annotation reference"/>
    <w:basedOn w:val="DefaultParagraphFont"/>
    <w:uiPriority w:val="99"/>
    <w:unhideWhenUsed/>
    <w:rsid w:val="00BA45A1"/>
    <w:rPr>
      <w:sz w:val="16"/>
      <w:szCs w:val="16"/>
    </w:rPr>
  </w:style>
  <w:style w:type="paragraph" w:styleId="CommentText">
    <w:name w:val="annotation text"/>
    <w:basedOn w:val="Normal"/>
    <w:link w:val="CommentTextChar"/>
    <w:uiPriority w:val="99"/>
    <w:unhideWhenUsed/>
    <w:rsid w:val="00BA45A1"/>
    <w:rPr>
      <w:szCs w:val="20"/>
    </w:rPr>
  </w:style>
  <w:style w:type="character" w:customStyle="1" w:styleId="CommentTextChar">
    <w:name w:val="Comment Text Char"/>
    <w:basedOn w:val="DefaultParagraphFont"/>
    <w:link w:val="CommentText"/>
    <w:uiPriority w:val="99"/>
    <w:rsid w:val="00BA45A1"/>
    <w:rPr>
      <w:rFonts w:ascii="Calibri" w:hAnsi="Calibri" w:cs="Calibri"/>
      <w:sz w:val="22"/>
      <w:szCs w:val="20"/>
    </w:rPr>
  </w:style>
  <w:style w:type="paragraph" w:styleId="CommentSubject">
    <w:name w:val="annotation subject"/>
    <w:basedOn w:val="CommentText"/>
    <w:next w:val="CommentText"/>
    <w:link w:val="CommentSubjectChar"/>
    <w:uiPriority w:val="99"/>
    <w:unhideWhenUsed/>
    <w:rsid w:val="00BA45A1"/>
    <w:rPr>
      <w:b/>
      <w:bCs/>
    </w:rPr>
  </w:style>
  <w:style w:type="character" w:customStyle="1" w:styleId="CommentSubjectChar">
    <w:name w:val="Comment Subject Char"/>
    <w:basedOn w:val="CommentTextChar"/>
    <w:link w:val="CommentSubject"/>
    <w:uiPriority w:val="99"/>
    <w:rsid w:val="00BA45A1"/>
    <w:rPr>
      <w:rFonts w:ascii="Calibri" w:hAnsi="Calibri" w:cs="Calibri"/>
      <w:b/>
      <w:bCs/>
      <w:sz w:val="22"/>
      <w:szCs w:val="20"/>
    </w:rPr>
  </w:style>
  <w:style w:type="character" w:customStyle="1" w:styleId="Style1Char1">
    <w:name w:val="Style1 Char1"/>
    <w:basedOn w:val="DefaultParagraphFont"/>
    <w:rsid w:val="00BA45A1"/>
    <w:rPr>
      <w:rFonts w:ascii="Times New Roman" w:eastAsia="SimSun" w:hAnsi="Times New Roman" w:cs="Times New Roman"/>
      <w:sz w:val="20"/>
      <w:szCs w:val="24"/>
      <w:u w:val="single"/>
      <w:lang w:eastAsia="zh-CN"/>
    </w:rPr>
  </w:style>
  <w:style w:type="character" w:customStyle="1" w:styleId="StyleBold">
    <w:name w:val="Style Bold"/>
    <w:basedOn w:val="DefaultParagraphFont"/>
    <w:uiPriority w:val="9"/>
    <w:semiHidden/>
    <w:rsid w:val="00BA45A1"/>
    <w:rPr>
      <w:b/>
      <w:bCs/>
    </w:rPr>
  </w:style>
  <w:style w:type="character" w:customStyle="1" w:styleId="BoldUnderline">
    <w:name w:val="BoldUnderline"/>
    <w:uiPriority w:val="1"/>
    <w:qFormat/>
    <w:rsid w:val="00BA45A1"/>
    <w:rPr>
      <w:rFonts w:ascii="Arial" w:hAnsi="Arial"/>
      <w:b/>
      <w:sz w:val="20"/>
      <w:u w:val="single"/>
    </w:rPr>
  </w:style>
  <w:style w:type="paragraph" w:customStyle="1" w:styleId="Cite2">
    <w:name w:val="Cite 2"/>
    <w:basedOn w:val="Normal"/>
    <w:uiPriority w:val="99"/>
    <w:qFormat/>
    <w:rsid w:val="00BA45A1"/>
    <w:rPr>
      <w:rFonts w:ascii="Arial" w:eastAsia="Calibri" w:hAnsi="Arial" w:cs="Arial"/>
      <w:b/>
      <w:u w:val="single"/>
    </w:rPr>
  </w:style>
  <w:style w:type="character" w:customStyle="1" w:styleId="CiteChar">
    <w:name w:val="Cite Char"/>
    <w:aliases w:val="cite_tag Char, Char Char Char Char1 Char,Char Char Char Char1 Char Char,Char Char Char Char1 Char Char1,Char Char Char Char1 Char,Heading 2 Char Char,Taglines Char Char, Cha,TAG Char Char,Char Char Char Char1 Char1,Heading 2 Char3"/>
    <w:qFormat/>
    <w:rsid w:val="00BA45A1"/>
    <w:rPr>
      <w:rFonts w:ascii="Arial" w:hAnsi="Arial"/>
      <w:b/>
      <w:sz w:val="24"/>
      <w:szCs w:val="22"/>
      <w:u w:val="single"/>
    </w:rPr>
  </w:style>
  <w:style w:type="paragraph" w:customStyle="1" w:styleId="FullCite">
    <w:name w:val="Full Cite"/>
    <w:basedOn w:val="Normal"/>
    <w:next w:val="Normal"/>
    <w:link w:val="FullCiteChar"/>
    <w:qFormat/>
    <w:rsid w:val="00BA45A1"/>
    <w:rPr>
      <w:rFonts w:ascii="Garamond" w:eastAsia="Times New Roman" w:hAnsi="Garamond"/>
      <w:szCs w:val="20"/>
    </w:rPr>
  </w:style>
  <w:style w:type="character" w:customStyle="1" w:styleId="FullCiteChar">
    <w:name w:val="Full Cite Char"/>
    <w:basedOn w:val="DefaultParagraphFont"/>
    <w:link w:val="FullCite"/>
    <w:rsid w:val="00BA45A1"/>
    <w:rPr>
      <w:rFonts w:ascii="Garamond" w:eastAsia="Times New Roman" w:hAnsi="Garamond" w:cs="Calibri"/>
      <w:sz w:val="22"/>
      <w:szCs w:val="20"/>
    </w:rPr>
  </w:style>
  <w:style w:type="paragraph" w:customStyle="1" w:styleId="Shrink">
    <w:name w:val="Shrink"/>
    <w:link w:val="ShrinkChar"/>
    <w:qFormat/>
    <w:rsid w:val="00BA45A1"/>
    <w:pPr>
      <w:ind w:left="288" w:right="288"/>
    </w:pPr>
    <w:rPr>
      <w:rFonts w:ascii="Garamond" w:eastAsia="Times New Roman" w:hAnsi="Garamond" w:cs="Times New Roman"/>
      <w:sz w:val="12"/>
      <w:szCs w:val="20"/>
    </w:rPr>
  </w:style>
  <w:style w:type="character" w:customStyle="1" w:styleId="ShrinkChar">
    <w:name w:val="Shrink Char"/>
    <w:basedOn w:val="DefaultParagraphFont"/>
    <w:link w:val="Shrink"/>
    <w:rsid w:val="00BA45A1"/>
    <w:rPr>
      <w:rFonts w:ascii="Garamond" w:eastAsia="Times New Roman" w:hAnsi="Garamond" w:cs="Times New Roman"/>
      <w:sz w:val="12"/>
      <w:szCs w:val="20"/>
    </w:rPr>
  </w:style>
  <w:style w:type="character" w:customStyle="1" w:styleId="UnderlineCharChar">
    <w:name w:val="Underline Char Char"/>
    <w:basedOn w:val="DefaultParagraphFont"/>
    <w:rsid w:val="00BA45A1"/>
    <w:rPr>
      <w:u w:val="thick"/>
    </w:rPr>
  </w:style>
  <w:style w:type="character" w:customStyle="1" w:styleId="BoldUnderlineChar">
    <w:name w:val="Bold Underline Char"/>
    <w:rsid w:val="00BA45A1"/>
    <w:rPr>
      <w:rFonts w:ascii="Georgia" w:hAnsi="Georgia"/>
      <w:b/>
      <w:sz w:val="22"/>
      <w:szCs w:val="22"/>
      <w:u w:val="single"/>
    </w:rPr>
  </w:style>
  <w:style w:type="character" w:customStyle="1" w:styleId="Small">
    <w:name w:val="Small"/>
    <w:basedOn w:val="DefaultParagraphFont"/>
    <w:uiPriority w:val="1"/>
    <w:qFormat/>
    <w:rsid w:val="00BA45A1"/>
    <w:rPr>
      <w:sz w:val="12"/>
    </w:rPr>
  </w:style>
  <w:style w:type="paragraph" w:styleId="TOC1">
    <w:name w:val="toc 1"/>
    <w:basedOn w:val="Normal"/>
    <w:next w:val="Normal"/>
    <w:autoRedefine/>
    <w:uiPriority w:val="39"/>
    <w:unhideWhenUsed/>
    <w:rsid w:val="00BA45A1"/>
  </w:style>
  <w:style w:type="paragraph" w:styleId="TOC2">
    <w:name w:val="toc 2"/>
    <w:basedOn w:val="Normal"/>
    <w:next w:val="Normal"/>
    <w:autoRedefine/>
    <w:uiPriority w:val="39"/>
    <w:unhideWhenUsed/>
    <w:rsid w:val="00BA45A1"/>
    <w:pPr>
      <w:ind w:left="160"/>
    </w:pPr>
  </w:style>
  <w:style w:type="paragraph" w:styleId="TOC3">
    <w:name w:val="toc 3"/>
    <w:basedOn w:val="Normal"/>
    <w:next w:val="Normal"/>
    <w:autoRedefine/>
    <w:uiPriority w:val="39"/>
    <w:unhideWhenUsed/>
    <w:rsid w:val="00BA45A1"/>
    <w:pPr>
      <w:ind w:left="320"/>
    </w:pPr>
  </w:style>
  <w:style w:type="paragraph" w:styleId="TOC4">
    <w:name w:val="toc 4"/>
    <w:basedOn w:val="Normal"/>
    <w:next w:val="Normal"/>
    <w:autoRedefine/>
    <w:uiPriority w:val="39"/>
    <w:unhideWhenUsed/>
    <w:rsid w:val="00BA45A1"/>
    <w:pPr>
      <w:ind w:left="480"/>
    </w:pPr>
  </w:style>
  <w:style w:type="paragraph" w:styleId="TOC5">
    <w:name w:val="toc 5"/>
    <w:basedOn w:val="Normal"/>
    <w:next w:val="Normal"/>
    <w:autoRedefine/>
    <w:uiPriority w:val="39"/>
    <w:unhideWhenUsed/>
    <w:rsid w:val="00BA45A1"/>
    <w:pPr>
      <w:ind w:left="640"/>
    </w:pPr>
  </w:style>
  <w:style w:type="paragraph" w:styleId="TOC6">
    <w:name w:val="toc 6"/>
    <w:basedOn w:val="Normal"/>
    <w:next w:val="Normal"/>
    <w:autoRedefine/>
    <w:uiPriority w:val="39"/>
    <w:unhideWhenUsed/>
    <w:rsid w:val="00BA45A1"/>
    <w:pPr>
      <w:ind w:left="800"/>
    </w:pPr>
  </w:style>
  <w:style w:type="paragraph" w:styleId="TOC7">
    <w:name w:val="toc 7"/>
    <w:basedOn w:val="Normal"/>
    <w:next w:val="Normal"/>
    <w:autoRedefine/>
    <w:uiPriority w:val="39"/>
    <w:unhideWhenUsed/>
    <w:rsid w:val="00BA45A1"/>
    <w:pPr>
      <w:ind w:left="960"/>
    </w:pPr>
  </w:style>
  <w:style w:type="paragraph" w:styleId="TOC8">
    <w:name w:val="toc 8"/>
    <w:basedOn w:val="Normal"/>
    <w:next w:val="Normal"/>
    <w:autoRedefine/>
    <w:uiPriority w:val="39"/>
    <w:unhideWhenUsed/>
    <w:rsid w:val="00BA45A1"/>
    <w:pPr>
      <w:ind w:left="1120"/>
    </w:pPr>
  </w:style>
  <w:style w:type="paragraph" w:styleId="TOC9">
    <w:name w:val="toc 9"/>
    <w:basedOn w:val="Normal"/>
    <w:next w:val="Normal"/>
    <w:autoRedefine/>
    <w:uiPriority w:val="39"/>
    <w:unhideWhenUsed/>
    <w:rsid w:val="00BA45A1"/>
    <w:pPr>
      <w:ind w:left="1280"/>
    </w:pPr>
  </w:style>
  <w:style w:type="character" w:customStyle="1" w:styleId="apple-style-span">
    <w:name w:val="apple-style-span"/>
    <w:rsid w:val="00BA45A1"/>
  </w:style>
  <w:style w:type="paragraph" w:customStyle="1" w:styleId="CiteReal">
    <w:name w:val="Cite Real"/>
    <w:basedOn w:val="Normal"/>
    <w:next w:val="Normal"/>
    <w:uiPriority w:val="99"/>
    <w:qFormat/>
    <w:rsid w:val="00BA45A1"/>
    <w:rPr>
      <w:rFonts w:eastAsia="MS Mincho"/>
      <w:b/>
      <w:u w:val="single"/>
    </w:rPr>
  </w:style>
  <w:style w:type="paragraph" w:styleId="Date">
    <w:name w:val="Date"/>
    <w:aliases w:val="date"/>
    <w:basedOn w:val="Normal"/>
    <w:next w:val="Normal"/>
    <w:link w:val="DateChar"/>
    <w:uiPriority w:val="99"/>
    <w:unhideWhenUsed/>
    <w:rsid w:val="00BA45A1"/>
    <w:pPr>
      <w:jc w:val="both"/>
    </w:pPr>
    <w:rPr>
      <w:rFonts w:ascii="Garamond" w:eastAsia="Times New Roman" w:hAnsi="Garamond"/>
      <w:sz w:val="16"/>
      <w:szCs w:val="20"/>
    </w:rPr>
  </w:style>
  <w:style w:type="character" w:customStyle="1" w:styleId="DateChar">
    <w:name w:val="Date Char"/>
    <w:aliases w:val="date Char"/>
    <w:basedOn w:val="DefaultParagraphFont"/>
    <w:link w:val="Date"/>
    <w:uiPriority w:val="99"/>
    <w:rsid w:val="00BA45A1"/>
    <w:rPr>
      <w:rFonts w:ascii="Garamond" w:eastAsia="Times New Roman" w:hAnsi="Garamond" w:cs="Calibri"/>
      <w:sz w:val="16"/>
      <w:szCs w:val="20"/>
    </w:rPr>
  </w:style>
  <w:style w:type="character" w:customStyle="1" w:styleId="NothingChar">
    <w:name w:val="Nothing Char"/>
    <w:basedOn w:val="DefaultParagraphFont"/>
    <w:link w:val="Nothing"/>
    <w:locked/>
    <w:rsid w:val="00BA45A1"/>
    <w:rPr>
      <w:rFonts w:ascii="Times New Roman" w:eastAsia="Calibri" w:hAnsi="Times New Roman" w:cs="Times New Roman"/>
      <w:sz w:val="20"/>
      <w:szCs w:val="20"/>
    </w:rPr>
  </w:style>
  <w:style w:type="paragraph" w:customStyle="1" w:styleId="Nothing">
    <w:name w:val="Nothing"/>
    <w:link w:val="NothingChar"/>
    <w:qFormat/>
    <w:rsid w:val="00BA45A1"/>
    <w:pPr>
      <w:jc w:val="both"/>
    </w:pPr>
    <w:rPr>
      <w:rFonts w:ascii="Times New Roman" w:eastAsia="Calibri" w:hAnsi="Times New Roman" w:cs="Times New Roman"/>
      <w:sz w:val="20"/>
      <w:szCs w:val="20"/>
    </w:rPr>
  </w:style>
  <w:style w:type="character" w:customStyle="1" w:styleId="AuthorDateChar">
    <w:name w:val="AuthorDate Char"/>
    <w:basedOn w:val="DefaultParagraphFont"/>
    <w:link w:val="AuthorDate"/>
    <w:locked/>
    <w:rsid w:val="00BA45A1"/>
    <w:rPr>
      <w:rFonts w:ascii="Times New Roman" w:eastAsia="Calibri" w:hAnsi="Times New Roman" w:cs="Times New Roman"/>
      <w:b/>
      <w:szCs w:val="20"/>
      <w:u w:val="single"/>
    </w:rPr>
  </w:style>
  <w:style w:type="paragraph" w:customStyle="1" w:styleId="AuthorDate">
    <w:name w:val="AuthorDate"/>
    <w:next w:val="Nothing"/>
    <w:link w:val="AuthorDateChar"/>
    <w:qFormat/>
    <w:rsid w:val="00BA45A1"/>
    <w:pPr>
      <w:widowControl w:val="0"/>
      <w:outlineLvl w:val="2"/>
    </w:pPr>
    <w:rPr>
      <w:rFonts w:ascii="Times New Roman" w:eastAsia="Calibri" w:hAnsi="Times New Roman" w:cs="Times New Roman"/>
      <w:b/>
      <w:szCs w:val="20"/>
      <w:u w:val="single"/>
    </w:rPr>
  </w:style>
  <w:style w:type="paragraph" w:customStyle="1" w:styleId="BlockTitle">
    <w:name w:val="Block Title"/>
    <w:basedOn w:val="Heading1"/>
    <w:next w:val="Normal"/>
    <w:qFormat/>
    <w:rsid w:val="00BA45A1"/>
    <w:pPr>
      <w:pageBreakBefore w:val="0"/>
      <w:pBdr>
        <w:top w:val="none" w:sz="0" w:space="0" w:color="auto"/>
        <w:left w:val="none" w:sz="0" w:space="0" w:color="auto"/>
        <w:bottom w:val="none" w:sz="0" w:space="0" w:color="auto"/>
        <w:right w:val="none" w:sz="0" w:space="0" w:color="auto"/>
      </w:pBdr>
      <w:suppressAutoHyphens/>
      <w:spacing w:before="20" w:after="120"/>
    </w:pPr>
    <w:rPr>
      <w:rFonts w:ascii="Georgia" w:eastAsia="Times New Roman" w:hAnsi="Georgia" w:cs="Arial"/>
      <w:bCs w:val="0"/>
      <w:kern w:val="32"/>
      <w:sz w:val="28"/>
      <w:u w:val="single"/>
    </w:rPr>
  </w:style>
  <w:style w:type="paragraph" w:customStyle="1" w:styleId="TxBrp1">
    <w:name w:val="TxBr_p1"/>
    <w:basedOn w:val="Normal"/>
    <w:uiPriority w:val="99"/>
    <w:qFormat/>
    <w:rsid w:val="00BA45A1"/>
    <w:pPr>
      <w:tabs>
        <w:tab w:val="left" w:pos="204"/>
      </w:tabs>
      <w:autoSpaceDE w:val="0"/>
      <w:autoSpaceDN w:val="0"/>
      <w:adjustRightInd w:val="0"/>
      <w:spacing w:line="272" w:lineRule="atLeast"/>
      <w:jc w:val="both"/>
    </w:pPr>
    <w:rPr>
      <w:rFonts w:eastAsia="Times New Roman"/>
    </w:rPr>
  </w:style>
  <w:style w:type="paragraph" w:customStyle="1" w:styleId="fullstory">
    <w:name w:val="fullstory"/>
    <w:basedOn w:val="Normal"/>
    <w:uiPriority w:val="99"/>
    <w:qFormat/>
    <w:rsid w:val="00BA45A1"/>
    <w:pPr>
      <w:spacing w:before="100" w:beforeAutospacing="1" w:after="100" w:afterAutospacing="1"/>
    </w:pPr>
    <w:rPr>
      <w:rFonts w:eastAsia="Times New Roman"/>
    </w:rPr>
  </w:style>
  <w:style w:type="paragraph" w:customStyle="1" w:styleId="hat">
    <w:name w:val="hat"/>
    <w:basedOn w:val="Normal"/>
    <w:next w:val="Normal"/>
    <w:link w:val="hatChar"/>
    <w:qFormat/>
    <w:rsid w:val="00BA45A1"/>
    <w:pPr>
      <w:spacing w:before="6600" w:after="240"/>
      <w:jc w:val="center"/>
      <w:outlineLvl w:val="0"/>
    </w:pPr>
    <w:rPr>
      <w:rFonts w:eastAsia="Times New Roman"/>
      <w:b/>
      <w:bCs/>
      <w:sz w:val="44"/>
    </w:rPr>
  </w:style>
  <w:style w:type="paragraph" w:customStyle="1" w:styleId="TxBr41p1">
    <w:name w:val="TxBr_41p1"/>
    <w:basedOn w:val="Normal"/>
    <w:qFormat/>
    <w:rsid w:val="00BA45A1"/>
    <w:pPr>
      <w:tabs>
        <w:tab w:val="left" w:pos="204"/>
      </w:tabs>
      <w:autoSpaceDE w:val="0"/>
      <w:autoSpaceDN w:val="0"/>
      <w:adjustRightInd w:val="0"/>
      <w:spacing w:line="238" w:lineRule="atLeast"/>
      <w:jc w:val="both"/>
    </w:pPr>
    <w:rPr>
      <w:rFonts w:eastAsia="Times New Roman"/>
    </w:rPr>
  </w:style>
  <w:style w:type="character" w:customStyle="1" w:styleId="AuthorChar">
    <w:name w:val="Author Char"/>
    <w:rsid w:val="00BA45A1"/>
    <w:rPr>
      <w:b/>
      <w:bCs w:val="0"/>
      <w:noProof w:val="0"/>
      <w:sz w:val="22"/>
      <w:lang w:val="en-US" w:eastAsia="en-US" w:bidi="ar-SA"/>
    </w:rPr>
  </w:style>
  <w:style w:type="character" w:customStyle="1" w:styleId="CardsFont12pt">
    <w:name w:val="Cards + Font 12pt"/>
    <w:basedOn w:val="DefaultParagraphFont"/>
    <w:uiPriority w:val="1"/>
    <w:rsid w:val="00BA45A1"/>
    <w:rPr>
      <w:rFonts w:ascii="Times New Roman" w:hAnsi="Times New Roman" w:cs="Times New Roman" w:hint="default"/>
      <w:sz w:val="24"/>
      <w:u w:val="single"/>
      <w:lang w:val="en-US" w:eastAsia="en-US" w:bidi="ar-SA"/>
    </w:rPr>
  </w:style>
  <w:style w:type="character" w:customStyle="1" w:styleId="tagCharChar">
    <w:name w:val="tag Char Char"/>
    <w:rsid w:val="00BA45A1"/>
    <w:rPr>
      <w:rFonts w:ascii="Times New Roman" w:eastAsia="Times New Roman" w:hAnsi="Times New Roman" w:cs="Times New Roman" w:hint="default"/>
      <w:b/>
      <w:bCs w:val="0"/>
      <w:sz w:val="24"/>
      <w:szCs w:val="20"/>
    </w:rPr>
  </w:style>
  <w:style w:type="character" w:customStyle="1" w:styleId="cardCharChar">
    <w:name w:val="card Char Char"/>
    <w:rsid w:val="00BA45A1"/>
    <w:rPr>
      <w:rFonts w:ascii="Times New Roman" w:eastAsia="Times New Roman" w:hAnsi="Times New Roman" w:cs="Times New Roman" w:hint="default"/>
      <w:sz w:val="20"/>
      <w:szCs w:val="20"/>
    </w:rPr>
  </w:style>
  <w:style w:type="character" w:customStyle="1" w:styleId="BlockTitleCharChar">
    <w:name w:val="Block Title Char Char"/>
    <w:rsid w:val="00BA45A1"/>
    <w:rPr>
      <w:rFonts w:ascii="Georgia" w:eastAsia="Times New Roman" w:hAnsi="Georgia" w:cs="Arial" w:hint="default"/>
      <w:b/>
      <w:bCs/>
      <w:kern w:val="32"/>
      <w:sz w:val="28"/>
      <w:szCs w:val="32"/>
    </w:rPr>
  </w:style>
  <w:style w:type="character" w:customStyle="1" w:styleId="standardcontent">
    <w:name w:val="standardcontent"/>
    <w:basedOn w:val="DefaultParagraphFont"/>
    <w:rsid w:val="00BA45A1"/>
  </w:style>
  <w:style w:type="character" w:customStyle="1" w:styleId="storyby">
    <w:name w:val="storyby"/>
    <w:basedOn w:val="DefaultParagraphFont"/>
    <w:rsid w:val="00BA45A1"/>
  </w:style>
  <w:style w:type="character" w:customStyle="1" w:styleId="CardtextChar0">
    <w:name w:val="Card text Char"/>
    <w:link w:val="Cardtext0"/>
    <w:rsid w:val="00BA45A1"/>
    <w:rPr>
      <w:rFonts w:ascii="Garamond" w:hAnsi="Garamond"/>
      <w:u w:val="single"/>
    </w:rPr>
  </w:style>
  <w:style w:type="character" w:customStyle="1" w:styleId="underline2">
    <w:name w:val="underline2"/>
    <w:rsid w:val="00BA45A1"/>
    <w:rPr>
      <w:u w:val="single"/>
      <w:bdr w:val="none" w:sz="0" w:space="0" w:color="auto"/>
      <w:shd w:val="clear" w:color="auto" w:fill="B3B3B3"/>
    </w:rPr>
  </w:style>
  <w:style w:type="character" w:styleId="PageNumber">
    <w:name w:val="page number"/>
    <w:aliases w:val="card ununderlined"/>
    <w:basedOn w:val="DefaultParagraphFont"/>
    <w:uiPriority w:val="99"/>
    <w:rsid w:val="00BA45A1"/>
  </w:style>
  <w:style w:type="character" w:customStyle="1" w:styleId="HeaderChar1">
    <w:name w:val="Header Char1"/>
    <w:aliases w:val="Header Char Char,Header Char2 Char1,Header Char1 Char Char1,Char Char Char Char Char1,Header Char Char1 Char1,Header Char2 Char Char Char Char1,Header Char1 Char1 Char Char Char Char1,Header Char Char Char1 Char Char Char Char1"/>
    <w:uiPriority w:val="99"/>
    <w:rsid w:val="00BA45A1"/>
    <w:rPr>
      <w:szCs w:val="24"/>
    </w:rPr>
  </w:style>
  <w:style w:type="character" w:customStyle="1" w:styleId="DocumentMapChar1">
    <w:name w:val="Document Map Char1"/>
    <w:basedOn w:val="DefaultParagraphFont"/>
    <w:uiPriority w:val="99"/>
    <w:rsid w:val="00BA45A1"/>
    <w:rPr>
      <w:rFonts w:ascii="Tahoma" w:hAnsi="Tahoma" w:cs="Tahoma"/>
      <w:sz w:val="16"/>
      <w:szCs w:val="16"/>
    </w:rPr>
  </w:style>
  <w:style w:type="character" w:customStyle="1" w:styleId="BoldUnderlining">
    <w:name w:val="Bold Underlining"/>
    <w:rsid w:val="00BA45A1"/>
    <w:rPr>
      <w:b/>
      <w:u w:val="single"/>
    </w:rPr>
  </w:style>
  <w:style w:type="character" w:customStyle="1" w:styleId="BoldUnderlineChar0">
    <w:name w:val="BoldUnderline Char"/>
    <w:rsid w:val="00BA45A1"/>
    <w:rPr>
      <w:rFonts w:ascii="Times New Roman" w:eastAsia="Times New Roman" w:hAnsi="Times New Roman" w:cs="Times New Roman"/>
      <w:b/>
      <w:sz w:val="20"/>
      <w:szCs w:val="24"/>
      <w:u w:val="single"/>
    </w:rPr>
  </w:style>
  <w:style w:type="character" w:customStyle="1" w:styleId="tagChar1">
    <w:name w:val="tag Char1"/>
    <w:rsid w:val="00BA45A1"/>
    <w:rPr>
      <w:b/>
      <w:sz w:val="24"/>
    </w:rPr>
  </w:style>
  <w:style w:type="character" w:customStyle="1" w:styleId="Author">
    <w:name w:val="Author"/>
    <w:qFormat/>
    <w:rsid w:val="00BA45A1"/>
    <w:rPr>
      <w:b/>
      <w:sz w:val="24"/>
    </w:rPr>
  </w:style>
  <w:style w:type="character" w:customStyle="1" w:styleId="author0">
    <w:name w:val="author"/>
    <w:rsid w:val="00BA45A1"/>
    <w:rPr>
      <w:rFonts w:ascii="Times New Roman" w:hAnsi="Times New Roman"/>
      <w:b/>
      <w:sz w:val="24"/>
    </w:rPr>
  </w:style>
  <w:style w:type="character" w:customStyle="1" w:styleId="articletitle">
    <w:name w:val="articletitle"/>
    <w:rsid w:val="00BA45A1"/>
    <w:rPr>
      <w:rFonts w:cs="Times New Roman"/>
    </w:rPr>
  </w:style>
  <w:style w:type="character" w:customStyle="1" w:styleId="6pointChar">
    <w:name w:val="6 point Char"/>
    <w:rsid w:val="00BA45A1"/>
    <w:rPr>
      <w:rFonts w:cs="Times New Roman"/>
      <w:sz w:val="12"/>
      <w:lang w:val="en-US" w:eastAsia="en-US"/>
    </w:rPr>
  </w:style>
  <w:style w:type="character" w:customStyle="1" w:styleId="term1">
    <w:name w:val="term1"/>
    <w:rsid w:val="00BA45A1"/>
    <w:rPr>
      <w:b/>
      <w:bCs/>
    </w:rPr>
  </w:style>
  <w:style w:type="paragraph" w:customStyle="1" w:styleId="Minimize">
    <w:name w:val="Minimize"/>
    <w:basedOn w:val="Normal"/>
    <w:next w:val="Normal"/>
    <w:qFormat/>
    <w:rsid w:val="00BA45A1"/>
    <w:pPr>
      <w:widowControl w:val="0"/>
      <w:autoSpaceDE w:val="0"/>
      <w:autoSpaceDN w:val="0"/>
      <w:adjustRightInd w:val="0"/>
      <w:ind w:left="288" w:right="288"/>
    </w:pPr>
    <w:rPr>
      <w:rFonts w:ascii="Georgia" w:eastAsia="Times New Roman" w:hAnsi="Georgia"/>
      <w:sz w:val="12"/>
      <w:szCs w:val="20"/>
    </w:rPr>
  </w:style>
  <w:style w:type="character" w:customStyle="1" w:styleId="MinimizeChar">
    <w:name w:val="Minimize Char"/>
    <w:rsid w:val="00BA45A1"/>
    <w:rPr>
      <w:sz w:val="12"/>
      <w:szCs w:val="24"/>
    </w:rPr>
  </w:style>
  <w:style w:type="character" w:customStyle="1" w:styleId="StyleThickunderline">
    <w:name w:val="Style Thick underline"/>
    <w:qFormat/>
    <w:rsid w:val="00BA45A1"/>
    <w:rPr>
      <w:u w:val="thick"/>
    </w:rPr>
  </w:style>
  <w:style w:type="character" w:customStyle="1" w:styleId="UnderlineTextChar">
    <w:name w:val="Underline Text Char"/>
    <w:link w:val="UnderlineText"/>
    <w:rsid w:val="00BA45A1"/>
    <w:rPr>
      <w:u w:val="single"/>
    </w:rPr>
  </w:style>
  <w:style w:type="paragraph" w:customStyle="1" w:styleId="TagCite">
    <w:name w:val="TagCite"/>
    <w:basedOn w:val="Normal"/>
    <w:uiPriority w:val="99"/>
    <w:qFormat/>
    <w:rsid w:val="00BA45A1"/>
    <w:rPr>
      <w:rFonts w:ascii="Garamond" w:eastAsia="Times New Roman" w:hAnsi="Garamond"/>
      <w:b/>
    </w:rPr>
  </w:style>
  <w:style w:type="paragraph" w:customStyle="1" w:styleId="SmallText">
    <w:name w:val="Small Text"/>
    <w:basedOn w:val="Normal"/>
    <w:link w:val="SmallTextChar"/>
    <w:qFormat/>
    <w:rsid w:val="00BA45A1"/>
    <w:pPr>
      <w:widowControl w:val="0"/>
      <w:autoSpaceDE w:val="0"/>
      <w:autoSpaceDN w:val="0"/>
      <w:adjustRightInd w:val="0"/>
    </w:pPr>
    <w:rPr>
      <w:rFonts w:eastAsia="Times New Roman"/>
      <w:sz w:val="12"/>
      <w:szCs w:val="20"/>
    </w:rPr>
  </w:style>
  <w:style w:type="character" w:customStyle="1" w:styleId="CardTextChar1">
    <w:name w:val="Card Text Char"/>
    <w:rsid w:val="00BA45A1"/>
    <w:rPr>
      <w:rFonts w:ascii="Georgia" w:hAnsi="Georgia" w:cs="Times New Roman"/>
      <w:sz w:val="24"/>
    </w:rPr>
  </w:style>
  <w:style w:type="character" w:customStyle="1" w:styleId="CardTagandCiteChar">
    <w:name w:val="Card Tag and Cite Char"/>
    <w:basedOn w:val="DefaultParagraphFont"/>
    <w:link w:val="CardTagandCite"/>
    <w:rsid w:val="00BA45A1"/>
    <w:rPr>
      <w:rFonts w:ascii="Arial Narrow" w:hAnsi="Arial Narrow"/>
      <w:b/>
      <w:sz w:val="26"/>
    </w:rPr>
  </w:style>
  <w:style w:type="character" w:customStyle="1" w:styleId="CardText1Char">
    <w:name w:val="Card Text 1 Char"/>
    <w:basedOn w:val="DefaultParagraphFont"/>
    <w:link w:val="CardText1"/>
    <w:rsid w:val="00BA45A1"/>
    <w:rPr>
      <w:rFonts w:ascii="Arial Narrow" w:hAnsi="Arial Narrow"/>
      <w:color w:val="000000"/>
      <w:u w:val="single"/>
    </w:rPr>
  </w:style>
  <w:style w:type="character" w:customStyle="1" w:styleId="CardText2Char">
    <w:name w:val="Card Text 2 Char"/>
    <w:basedOn w:val="CardText1Char"/>
    <w:link w:val="CardText2"/>
    <w:rsid w:val="00BA45A1"/>
    <w:rPr>
      <w:rFonts w:ascii="Arial Narrow" w:hAnsi="Arial Narrow"/>
      <w:b/>
      <w:color w:val="000000"/>
      <w:u w:val="single"/>
    </w:rPr>
  </w:style>
  <w:style w:type="character" w:customStyle="1" w:styleId="SmallText0">
    <w:name w:val="SmallText"/>
    <w:rsid w:val="00BA45A1"/>
    <w:rPr>
      <w:color w:val="000000"/>
    </w:rPr>
  </w:style>
  <w:style w:type="character" w:customStyle="1" w:styleId="CardUnderlinedChar">
    <w:name w:val="Card Underlined Char"/>
    <w:basedOn w:val="DefaultParagraphFont"/>
    <w:rsid w:val="00BA45A1"/>
    <w:rPr>
      <w:rFonts w:ascii="Arial Narrow" w:hAnsi="Arial Narrow"/>
      <w:sz w:val="22"/>
      <w:szCs w:val="24"/>
      <w:u w:val="single"/>
      <w:lang w:val="en-US" w:eastAsia="en-US" w:bidi="ar-SA"/>
    </w:rPr>
  </w:style>
  <w:style w:type="paragraph" w:customStyle="1" w:styleId="HeadingsBase">
    <w:name w:val="Headings Base"/>
    <w:basedOn w:val="Normal"/>
    <w:link w:val="HeadingsBaseChar"/>
    <w:qFormat/>
    <w:rsid w:val="00BA45A1"/>
    <w:pPr>
      <w:keepNext/>
      <w:keepLines/>
      <w:suppressAutoHyphens/>
      <w:spacing w:before="20" w:after="120"/>
      <w:jc w:val="center"/>
    </w:pPr>
    <w:rPr>
      <w:rFonts w:eastAsia="Times New Roman"/>
      <w:b/>
      <w:kern w:val="32"/>
      <w:sz w:val="32"/>
      <w:szCs w:val="20"/>
    </w:rPr>
  </w:style>
  <w:style w:type="character" w:customStyle="1" w:styleId="HeadingsBaseChar">
    <w:name w:val="Headings Base Char"/>
    <w:basedOn w:val="DefaultParagraphFont"/>
    <w:link w:val="HeadingsBase"/>
    <w:rsid w:val="00BA45A1"/>
    <w:rPr>
      <w:rFonts w:ascii="Calibri" w:eastAsia="Times New Roman" w:hAnsi="Calibri" w:cs="Calibri"/>
      <w:b/>
      <w:kern w:val="32"/>
      <w:sz w:val="32"/>
      <w:szCs w:val="20"/>
    </w:rPr>
  </w:style>
  <w:style w:type="character" w:customStyle="1" w:styleId="underline3">
    <w:name w:val="underline3"/>
    <w:basedOn w:val="underline2"/>
    <w:rsid w:val="00BA45A1"/>
    <w:rPr>
      <w:u w:val="single"/>
      <w:bdr w:val="none" w:sz="0" w:space="0" w:color="auto"/>
      <w:shd w:val="clear" w:color="auto" w:fill="FFFF00"/>
    </w:rPr>
  </w:style>
  <w:style w:type="paragraph" w:customStyle="1" w:styleId="HeadingFake">
    <w:name w:val="Heading Fake"/>
    <w:basedOn w:val="Heading3"/>
    <w:uiPriority w:val="99"/>
    <w:qFormat/>
    <w:rsid w:val="00BA45A1"/>
    <w:pPr>
      <w:suppressAutoHyphens/>
      <w:spacing w:before="20" w:after="120"/>
      <w:outlineLvl w:val="9"/>
    </w:pPr>
    <w:rPr>
      <w:rFonts w:cs="Arial"/>
      <w:kern w:val="32"/>
      <w:szCs w:val="26"/>
    </w:rPr>
  </w:style>
  <w:style w:type="paragraph" w:customStyle="1" w:styleId="SchoolPaper">
    <w:name w:val="School Paper"/>
    <w:basedOn w:val="Normal"/>
    <w:uiPriority w:val="99"/>
    <w:qFormat/>
    <w:rsid w:val="00BA45A1"/>
    <w:pPr>
      <w:spacing w:line="480" w:lineRule="auto"/>
      <w:ind w:firstLine="720"/>
    </w:pPr>
    <w:rPr>
      <w:rFonts w:eastAsia="Times New Roman"/>
      <w:kern w:val="32"/>
      <w:szCs w:val="20"/>
    </w:rPr>
  </w:style>
  <w:style w:type="paragraph" w:customStyle="1" w:styleId="SchoolBlockQuote">
    <w:name w:val="School Block Quote"/>
    <w:basedOn w:val="SchoolPaper"/>
    <w:uiPriority w:val="99"/>
    <w:qFormat/>
    <w:rsid w:val="00BA45A1"/>
  </w:style>
  <w:style w:type="paragraph" w:customStyle="1" w:styleId="SchoolWorksCited">
    <w:name w:val="School Works Cited"/>
    <w:basedOn w:val="SchoolPaper"/>
    <w:uiPriority w:val="99"/>
    <w:qFormat/>
    <w:rsid w:val="00BA45A1"/>
  </w:style>
  <w:style w:type="paragraph" w:customStyle="1" w:styleId="BlockQuote">
    <w:name w:val="Block Quote"/>
    <w:basedOn w:val="Normal"/>
    <w:uiPriority w:val="99"/>
    <w:qFormat/>
    <w:rsid w:val="00BA45A1"/>
    <w:pPr>
      <w:ind w:left="720" w:right="720"/>
    </w:pPr>
    <w:rPr>
      <w:rFonts w:eastAsia="Times New Roman"/>
      <w:kern w:val="32"/>
      <w:szCs w:val="20"/>
    </w:rPr>
  </w:style>
  <w:style w:type="character" w:customStyle="1" w:styleId="menu">
    <w:name w:val="menu"/>
    <w:basedOn w:val="DefaultParagraphFont"/>
    <w:rsid w:val="00BA45A1"/>
  </w:style>
  <w:style w:type="paragraph" w:customStyle="1" w:styleId="PaperBody">
    <w:name w:val="Paper Body"/>
    <w:basedOn w:val="Normal"/>
    <w:uiPriority w:val="99"/>
    <w:qFormat/>
    <w:rsid w:val="00BA45A1"/>
    <w:pPr>
      <w:spacing w:line="480" w:lineRule="auto"/>
      <w:ind w:firstLine="720"/>
    </w:pPr>
    <w:rPr>
      <w:rFonts w:eastAsia="Times New Roman"/>
      <w:kern w:val="32"/>
    </w:rPr>
  </w:style>
  <w:style w:type="paragraph" w:customStyle="1" w:styleId="PaperCitation">
    <w:name w:val="Paper Citation"/>
    <w:basedOn w:val="Normal"/>
    <w:uiPriority w:val="99"/>
    <w:qFormat/>
    <w:rsid w:val="00BA45A1"/>
    <w:pPr>
      <w:spacing w:line="480" w:lineRule="auto"/>
      <w:ind w:left="720" w:hanging="720"/>
    </w:pPr>
    <w:rPr>
      <w:rFonts w:eastAsia="Times New Roman"/>
      <w:kern w:val="32"/>
      <w:szCs w:val="20"/>
    </w:rPr>
  </w:style>
  <w:style w:type="character" w:customStyle="1" w:styleId="Emphasis2">
    <w:name w:val="Emphasis2"/>
    <w:basedOn w:val="DefaultParagraphFont"/>
    <w:rsid w:val="00BA45A1"/>
    <w:rPr>
      <w:rFonts w:ascii="Franklin Gothic Heavy" w:hAnsi="Franklin Gothic Heavy"/>
      <w:u w:val="single"/>
    </w:rPr>
  </w:style>
  <w:style w:type="character" w:customStyle="1" w:styleId="hatChar">
    <w:name w:val="hat Char"/>
    <w:basedOn w:val="DefaultParagraphFont"/>
    <w:link w:val="hat"/>
    <w:rsid w:val="00BA45A1"/>
    <w:rPr>
      <w:rFonts w:ascii="Calibri" w:eastAsia="Times New Roman" w:hAnsi="Calibri" w:cs="Calibri"/>
      <w:b/>
      <w:bCs/>
      <w:sz w:val="44"/>
    </w:rPr>
  </w:style>
  <w:style w:type="paragraph" w:customStyle="1" w:styleId="citenon-bold">
    <w:name w:val="cite non-bold"/>
    <w:basedOn w:val="Normal"/>
    <w:link w:val="citenon-boldChar"/>
    <w:qFormat/>
    <w:rsid w:val="00BA45A1"/>
    <w:rPr>
      <w:rFonts w:eastAsia="Times New Roman"/>
      <w:szCs w:val="20"/>
    </w:rPr>
  </w:style>
  <w:style w:type="paragraph" w:customStyle="1" w:styleId="WW-Default">
    <w:name w:val="WW-Default"/>
    <w:uiPriority w:val="99"/>
    <w:qFormat/>
    <w:rsid w:val="00BA45A1"/>
    <w:pPr>
      <w:suppressAutoHyphens/>
    </w:pPr>
    <w:rPr>
      <w:rFonts w:ascii="Georgia" w:eastAsia="Calibri" w:hAnsi="Georgia" w:cs="Calibri"/>
      <w:sz w:val="22"/>
      <w:szCs w:val="22"/>
      <w:lang w:eastAsia="ar-SA"/>
    </w:rPr>
  </w:style>
  <w:style w:type="character" w:customStyle="1" w:styleId="pmterms1">
    <w:name w:val="pmterms1"/>
    <w:basedOn w:val="DefaultParagraphFont"/>
    <w:rsid w:val="00BA45A1"/>
  </w:style>
  <w:style w:type="paragraph" w:styleId="Subtitle">
    <w:name w:val="Subtitle"/>
    <w:aliases w:val="Underlined card text"/>
    <w:basedOn w:val="Normal"/>
    <w:next w:val="Normal"/>
    <w:link w:val="SubtitleChar"/>
    <w:uiPriority w:val="11"/>
    <w:qFormat/>
    <w:rsid w:val="00BA45A1"/>
    <w:rPr>
      <w:rFonts w:asciiTheme="majorHAnsi" w:eastAsiaTheme="majorEastAsia" w:hAnsiTheme="majorHAnsi" w:cstheme="majorBidi"/>
      <w:i/>
      <w:iCs/>
      <w:color w:val="4F81BD" w:themeColor="accent1"/>
      <w:spacing w:val="15"/>
    </w:rPr>
  </w:style>
  <w:style w:type="character" w:customStyle="1" w:styleId="SubtitleChar">
    <w:name w:val="Subtitle Char"/>
    <w:aliases w:val="Underlined card text Char"/>
    <w:basedOn w:val="DefaultParagraphFont"/>
    <w:link w:val="Subtitle"/>
    <w:uiPriority w:val="11"/>
    <w:rsid w:val="00BA45A1"/>
    <w:rPr>
      <w:rFonts w:asciiTheme="majorHAnsi" w:eastAsiaTheme="majorEastAsia" w:hAnsiTheme="majorHAnsi" w:cstheme="majorBidi"/>
      <w:i/>
      <w:iCs/>
      <w:color w:val="4F81BD" w:themeColor="accent1"/>
      <w:spacing w:val="15"/>
      <w:sz w:val="22"/>
    </w:rPr>
  </w:style>
  <w:style w:type="character" w:customStyle="1" w:styleId="7TimesNewRoman">
    <w:name w:val="7 Times New Roman"/>
    <w:rsid w:val="00BA45A1"/>
    <w:rPr>
      <w:rFonts w:ascii="Times New Roman" w:hAnsi="Times New Roman"/>
      <w:color w:val="000000"/>
      <w:spacing w:val="0"/>
      <w:position w:val="0"/>
      <w:sz w:val="14"/>
      <w:u w:val="none" w:color="000000"/>
      <w:vertAlign w:val="baseline"/>
      <w:lang w:val="en-US"/>
    </w:rPr>
  </w:style>
  <w:style w:type="numbering" w:customStyle="1" w:styleId="NoList1">
    <w:name w:val="No List1"/>
    <w:next w:val="NoList"/>
    <w:uiPriority w:val="99"/>
    <w:semiHidden/>
    <w:unhideWhenUsed/>
    <w:rsid w:val="00BA45A1"/>
  </w:style>
  <w:style w:type="paragraph" w:styleId="NoSpacing">
    <w:name w:val="No Spacing"/>
    <w:aliases w:val="Tag and Cite,DDI Tag,Tag Title,No Spacing51,No Spacing8,Dont u,No Spacing1111111,No Spacing311,ClearFormatting,Card Format,Note Level 21,Clear,No Spacing11211,No Spacin,No Spacing6,No Spacing7,ca"/>
    <w:uiPriority w:val="99"/>
    <w:qFormat/>
    <w:rsid w:val="00BA45A1"/>
    <w:rPr>
      <w:rFonts w:ascii="Calibri" w:eastAsia="Calibri" w:hAnsi="Calibri" w:cs="Times New Roman"/>
      <w:sz w:val="22"/>
      <w:szCs w:val="22"/>
    </w:rPr>
  </w:style>
  <w:style w:type="paragraph" w:customStyle="1" w:styleId="Standard">
    <w:name w:val="Standard"/>
    <w:uiPriority w:val="99"/>
    <w:qFormat/>
    <w:rsid w:val="00BA45A1"/>
    <w:pPr>
      <w:widowControl w:val="0"/>
      <w:suppressAutoHyphens/>
      <w:autoSpaceDN w:val="0"/>
      <w:textAlignment w:val="baseline"/>
    </w:pPr>
    <w:rPr>
      <w:rFonts w:ascii="Times New Roman" w:eastAsia="Lucida Sans Unicode" w:hAnsi="Times New Roman" w:cs="Mangal"/>
      <w:kern w:val="3"/>
      <w:lang w:eastAsia="zh-CN" w:bidi="hi-IN"/>
    </w:rPr>
  </w:style>
  <w:style w:type="paragraph" w:styleId="TOCHeading">
    <w:name w:val="TOC Heading"/>
    <w:basedOn w:val="Heading1"/>
    <w:next w:val="Normal"/>
    <w:uiPriority w:val="39"/>
    <w:unhideWhenUsed/>
    <w:qFormat/>
    <w:rsid w:val="00BA45A1"/>
    <w:pPr>
      <w:spacing w:line="276" w:lineRule="auto"/>
      <w:jc w:val="left"/>
      <w:outlineLvl w:val="9"/>
    </w:pPr>
    <w:rPr>
      <w:color w:val="365F91"/>
      <w:kern w:val="32"/>
      <w:sz w:val="28"/>
    </w:rPr>
  </w:style>
  <w:style w:type="character" w:customStyle="1" w:styleId="CitesChar2">
    <w:name w:val="Cites Char2"/>
    <w:locked/>
    <w:rsid w:val="00BA45A1"/>
    <w:rPr>
      <w:rFonts w:ascii="Times New Roman" w:eastAsia="Times New Roman" w:hAnsi="Times New Roman" w:cs="Times New Roman"/>
      <w:b/>
      <w:bCs/>
      <w:sz w:val="20"/>
    </w:rPr>
  </w:style>
  <w:style w:type="character" w:customStyle="1" w:styleId="CardsChar1">
    <w:name w:val="Cards Char1"/>
    <w:link w:val="Cards"/>
    <w:locked/>
    <w:rsid w:val="00BA45A1"/>
    <w:rPr>
      <w:rFonts w:ascii="Times New Roman" w:eastAsia="Times New Roman" w:hAnsi="Times New Roman" w:cs="Times New Roman"/>
      <w:sz w:val="20"/>
    </w:rPr>
  </w:style>
  <w:style w:type="paragraph" w:customStyle="1" w:styleId="Cards">
    <w:name w:val="Cards"/>
    <w:basedOn w:val="Normal"/>
    <w:link w:val="CardsChar1"/>
    <w:qFormat/>
    <w:rsid w:val="00BA45A1"/>
    <w:pPr>
      <w:autoSpaceDE w:val="0"/>
      <w:autoSpaceDN w:val="0"/>
      <w:adjustRightInd w:val="0"/>
      <w:ind w:left="432" w:right="432"/>
      <w:jc w:val="both"/>
    </w:pPr>
    <w:rPr>
      <w:rFonts w:ascii="Times New Roman" w:eastAsia="Times New Roman" w:hAnsi="Times New Roman" w:cs="Times New Roman"/>
      <w:sz w:val="20"/>
    </w:rPr>
  </w:style>
  <w:style w:type="character" w:customStyle="1" w:styleId="itxtrst">
    <w:name w:val="itxtrst"/>
    <w:rsid w:val="00BA45A1"/>
  </w:style>
  <w:style w:type="character" w:customStyle="1" w:styleId="A-Underlining">
    <w:name w:val="A-Underlining"/>
    <w:basedOn w:val="DefaultParagraphFont"/>
    <w:rsid w:val="00BA45A1"/>
    <w:rPr>
      <w:rFonts w:ascii="Garamond" w:hAnsi="Garamond"/>
      <w:color w:val="auto"/>
      <w:sz w:val="24"/>
      <w:u w:val="single"/>
    </w:rPr>
  </w:style>
  <w:style w:type="paragraph" w:customStyle="1" w:styleId="B-TagCite">
    <w:name w:val="B-TagCite"/>
    <w:uiPriority w:val="99"/>
    <w:qFormat/>
    <w:rsid w:val="00BA45A1"/>
    <w:pPr>
      <w:keepNext/>
      <w:widowControl w:val="0"/>
      <w:tabs>
        <w:tab w:val="num" w:pos="0"/>
      </w:tabs>
      <w:suppressAutoHyphens/>
    </w:pPr>
    <w:rPr>
      <w:rFonts w:ascii="Garamond" w:eastAsia="MS Gothic" w:hAnsi="Garamond" w:cs="Times New Roman"/>
      <w:b/>
      <w:lang w:eastAsia="ar-SA"/>
    </w:rPr>
  </w:style>
  <w:style w:type="numbering" w:customStyle="1" w:styleId="NoList2">
    <w:name w:val="No List2"/>
    <w:next w:val="NoList"/>
    <w:uiPriority w:val="99"/>
    <w:semiHidden/>
    <w:rsid w:val="00BA45A1"/>
  </w:style>
  <w:style w:type="paragraph" w:customStyle="1" w:styleId="CardsFont12pt0">
    <w:name w:val="Cards + Font: 12 pt"/>
    <w:aliases w:val="Thick Underline,Cards + Font: 12 pt Char Char Char,Cards + Font: 12 pt Char Char Char Char Char Char Char,Cards + Font: 12 pt Char Char Char Char Char Char Char Char Char Char Char Char,Cards + Font: 12 pt Char Char"/>
    <w:basedOn w:val="Normal"/>
    <w:uiPriority w:val="6"/>
    <w:qFormat/>
    <w:rsid w:val="00BA45A1"/>
    <w:rPr>
      <w:u w:val="single"/>
    </w:rPr>
  </w:style>
  <w:style w:type="character" w:customStyle="1" w:styleId="StyleUnderlineBold">
    <w:name w:val="Style Underline + Bold"/>
    <w:rsid w:val="00BA45A1"/>
    <w:rPr>
      <w:b/>
      <w:bCs/>
      <w:u w:val="single"/>
    </w:rPr>
  </w:style>
  <w:style w:type="character" w:customStyle="1" w:styleId="smallChar">
    <w:name w:val="small Char"/>
    <w:rsid w:val="00BA45A1"/>
    <w:rPr>
      <w:rFonts w:eastAsia="Calibri"/>
      <w:sz w:val="16"/>
      <w:szCs w:val="22"/>
      <w:lang w:val="en-US" w:eastAsia="en-US" w:bidi="ar-SA"/>
    </w:rPr>
  </w:style>
  <w:style w:type="character" w:customStyle="1" w:styleId="st">
    <w:name w:val="st"/>
    <w:rsid w:val="00BA45A1"/>
  </w:style>
  <w:style w:type="character" w:customStyle="1" w:styleId="MicroTextChar">
    <w:name w:val="MicroText Char"/>
    <w:link w:val="MicroText"/>
    <w:locked/>
    <w:rsid w:val="00BA45A1"/>
    <w:rPr>
      <w:rFonts w:ascii="Arial Narrow" w:hAnsi="Arial Narrow"/>
      <w:sz w:val="12"/>
    </w:rPr>
  </w:style>
  <w:style w:type="paragraph" w:customStyle="1" w:styleId="MicroText">
    <w:name w:val="MicroText"/>
    <w:basedOn w:val="Normal"/>
    <w:next w:val="Normal"/>
    <w:link w:val="MicroTextChar"/>
    <w:qFormat/>
    <w:rsid w:val="00BA45A1"/>
    <w:rPr>
      <w:rFonts w:ascii="Arial Narrow" w:hAnsi="Arial Narrow" w:cstheme="minorBidi"/>
      <w:sz w:val="12"/>
    </w:rPr>
  </w:style>
  <w:style w:type="character" w:customStyle="1" w:styleId="SmallChar0">
    <w:name w:val="Small Char"/>
    <w:aliases w:val="ClearFormatting Char,No Spacing1 Char1,Debate Text Char1,No Spacing2 Char1,No Spacing11 Char1"/>
    <w:qFormat/>
    <w:rsid w:val="00BA45A1"/>
    <w:rPr>
      <w:rFonts w:ascii="Arial Narrow" w:hAnsi="Arial Narrow" w:cs="Times New Roman"/>
      <w:color w:val="000000"/>
      <w:sz w:val="16"/>
    </w:rPr>
  </w:style>
  <w:style w:type="character" w:customStyle="1" w:styleId="Underline-Highlighted">
    <w:name w:val="Underline-Highlighted"/>
    <w:uiPriority w:val="1"/>
    <w:qFormat/>
    <w:rsid w:val="00BA45A1"/>
    <w:rPr>
      <w:rFonts w:ascii="Cambria" w:hAnsi="Cambria"/>
      <w:sz w:val="24"/>
      <w:u w:val="single"/>
      <w:bdr w:val="none" w:sz="0" w:space="0" w:color="auto"/>
      <w:shd w:val="clear" w:color="auto" w:fill="99FF66"/>
    </w:rPr>
  </w:style>
  <w:style w:type="character" w:customStyle="1" w:styleId="DebateUnderline">
    <w:name w:val="Debate Underline"/>
    <w:qFormat/>
    <w:rsid w:val="00BA45A1"/>
    <w:rPr>
      <w:rFonts w:ascii="Times New Roman" w:hAnsi="Times New Roman"/>
      <w:sz w:val="24"/>
      <w:u w:val="thick"/>
    </w:rPr>
  </w:style>
  <w:style w:type="character" w:customStyle="1" w:styleId="fn">
    <w:name w:val="fn"/>
    <w:basedOn w:val="DefaultParagraphFont"/>
    <w:rsid w:val="00BA45A1"/>
  </w:style>
  <w:style w:type="character" w:customStyle="1" w:styleId="newsmain">
    <w:name w:val="news_main"/>
    <w:basedOn w:val="DefaultParagraphFont"/>
    <w:rsid w:val="00BA45A1"/>
  </w:style>
  <w:style w:type="paragraph" w:customStyle="1" w:styleId="UnderlinedText">
    <w:name w:val="Underlined Text"/>
    <w:basedOn w:val="Normal"/>
    <w:autoRedefine/>
    <w:uiPriority w:val="99"/>
    <w:qFormat/>
    <w:rsid w:val="00BA45A1"/>
    <w:pPr>
      <w:jc w:val="both"/>
    </w:pPr>
    <w:rPr>
      <w:rFonts w:asciiTheme="minorHAnsi" w:hAnsiTheme="minorHAnsi"/>
      <w:b/>
    </w:rPr>
  </w:style>
  <w:style w:type="character" w:customStyle="1" w:styleId="verdana">
    <w:name w:val="verdana"/>
    <w:basedOn w:val="DefaultParagraphFont"/>
    <w:rsid w:val="00BA45A1"/>
  </w:style>
  <w:style w:type="character" w:customStyle="1" w:styleId="vitstoryheadline">
    <w:name w:val="vitstoryheadline"/>
    <w:rsid w:val="00BA45A1"/>
  </w:style>
  <w:style w:type="character" w:customStyle="1" w:styleId="CardsChar">
    <w:name w:val="Cards Char"/>
    <w:locked/>
    <w:rsid w:val="00BA45A1"/>
    <w:rPr>
      <w:rFonts w:ascii="Times New Roman" w:eastAsia="Times New Roman" w:hAnsi="Times New Roman"/>
      <w:szCs w:val="24"/>
    </w:rPr>
  </w:style>
  <w:style w:type="paragraph" w:customStyle="1" w:styleId="NormalText">
    <w:name w:val="Normal Text"/>
    <w:basedOn w:val="Normal"/>
    <w:link w:val="NormalTextChar"/>
    <w:autoRedefine/>
    <w:qFormat/>
    <w:rsid w:val="00BA45A1"/>
    <w:pPr>
      <w:jc w:val="both"/>
    </w:pPr>
    <w:rPr>
      <w:rFonts w:eastAsia="Times New Roman"/>
      <w:szCs w:val="26"/>
      <w:lang w:val="x-none" w:eastAsia="ja-JP"/>
    </w:rPr>
  </w:style>
  <w:style w:type="character" w:customStyle="1" w:styleId="NormalTextChar">
    <w:name w:val="Normal Text Char"/>
    <w:link w:val="NormalText"/>
    <w:rsid w:val="00BA45A1"/>
    <w:rPr>
      <w:rFonts w:ascii="Calibri" w:eastAsia="Times New Roman" w:hAnsi="Calibri" w:cs="Calibri"/>
      <w:sz w:val="22"/>
      <w:szCs w:val="26"/>
      <w:lang w:val="x-none" w:eastAsia="ja-JP"/>
    </w:rPr>
  </w:style>
  <w:style w:type="character" w:customStyle="1" w:styleId="AuthorDate0">
    <w:name w:val="Author Date"/>
    <w:rsid w:val="00BA45A1"/>
    <w:rPr>
      <w:b/>
      <w:sz w:val="24"/>
      <w:u w:val="thick"/>
    </w:rPr>
  </w:style>
  <w:style w:type="paragraph" w:customStyle="1" w:styleId="HotRoute">
    <w:name w:val="Hot Route!"/>
    <w:basedOn w:val="Normal"/>
    <w:link w:val="HotRouteChar"/>
    <w:uiPriority w:val="99"/>
    <w:qFormat/>
    <w:rsid w:val="00BA45A1"/>
    <w:pPr>
      <w:ind w:left="144"/>
    </w:pPr>
    <w:rPr>
      <w:rFonts w:eastAsia="Times New Roman"/>
    </w:rPr>
  </w:style>
  <w:style w:type="character" w:customStyle="1" w:styleId="UnderlinedTextCharChar">
    <w:name w:val="Underlined Text Char Char"/>
    <w:basedOn w:val="DefaultParagraphFont"/>
    <w:rsid w:val="00BA45A1"/>
    <w:rPr>
      <w:rFonts w:cs="Arial"/>
      <w:bCs/>
      <w:noProof w:val="0"/>
      <w:szCs w:val="26"/>
      <w:u w:val="single"/>
      <w:lang w:val="en-US" w:eastAsia="en-US" w:bidi="ar-SA"/>
    </w:rPr>
  </w:style>
  <w:style w:type="character" w:customStyle="1" w:styleId="il">
    <w:name w:val="il"/>
    <w:rsid w:val="00BA45A1"/>
  </w:style>
  <w:style w:type="paragraph" w:customStyle="1" w:styleId="underlined">
    <w:name w:val="underlined"/>
    <w:next w:val="Normal"/>
    <w:link w:val="underlinedChar"/>
    <w:autoRedefine/>
    <w:qFormat/>
    <w:rsid w:val="00BA45A1"/>
    <w:pPr>
      <w:contextualSpacing/>
    </w:pPr>
    <w:rPr>
      <w:rFonts w:ascii="Times New Roman" w:eastAsia="Malgun Gothic" w:hAnsi="Times New Roman" w:cs="Times New Roman"/>
      <w:u w:val="single"/>
    </w:rPr>
  </w:style>
  <w:style w:type="character" w:customStyle="1" w:styleId="underlinedChar">
    <w:name w:val="underlined Char"/>
    <w:link w:val="underlined"/>
    <w:rsid w:val="00BA45A1"/>
    <w:rPr>
      <w:rFonts w:ascii="Times New Roman" w:eastAsia="Malgun Gothic" w:hAnsi="Times New Roman" w:cs="Times New Roman"/>
      <w:u w:val="single"/>
    </w:rPr>
  </w:style>
  <w:style w:type="paragraph" w:customStyle="1" w:styleId="Style4">
    <w:name w:val="Style4"/>
    <w:basedOn w:val="Normal"/>
    <w:link w:val="Style4Char"/>
    <w:qFormat/>
    <w:rsid w:val="00BA45A1"/>
    <w:rPr>
      <w:rFonts w:ascii="Arial Narrow" w:eastAsia="Times New Roman" w:hAnsi="Arial Narrow"/>
      <w:u w:val="single"/>
    </w:rPr>
  </w:style>
  <w:style w:type="character" w:customStyle="1" w:styleId="Style4Char">
    <w:name w:val="Style4 Char"/>
    <w:link w:val="Style4"/>
    <w:rsid w:val="00BA45A1"/>
    <w:rPr>
      <w:rFonts w:ascii="Arial Narrow" w:eastAsia="Times New Roman" w:hAnsi="Arial Narrow" w:cs="Calibri"/>
      <w:sz w:val="22"/>
      <w:u w:val="single"/>
    </w:rPr>
  </w:style>
  <w:style w:type="character" w:customStyle="1" w:styleId="citenon-boldChar">
    <w:name w:val="cite non-bold Char"/>
    <w:link w:val="citenon-bold"/>
    <w:rsid w:val="00BA45A1"/>
    <w:rPr>
      <w:rFonts w:ascii="Calibri" w:eastAsia="Times New Roman" w:hAnsi="Calibri" w:cs="Calibri"/>
      <w:sz w:val="22"/>
      <w:szCs w:val="20"/>
    </w:rPr>
  </w:style>
  <w:style w:type="character" w:customStyle="1" w:styleId="EmphasizeThis">
    <w:name w:val="EmphasizeThis"/>
    <w:rsid w:val="00BA45A1"/>
    <w:rPr>
      <w:rFonts w:ascii="Georgia" w:hAnsi="Georgia"/>
      <w:b/>
      <w:iCs/>
      <w:sz w:val="24"/>
      <w:u w:val="thick"/>
    </w:rPr>
  </w:style>
  <w:style w:type="character" w:customStyle="1" w:styleId="CiteReal0">
    <w:name w:val="CiteReal"/>
    <w:uiPriority w:val="1"/>
    <w:qFormat/>
    <w:rsid w:val="00BA45A1"/>
    <w:rPr>
      <w:rFonts w:ascii="Arial" w:hAnsi="Arial"/>
      <w:b/>
      <w:sz w:val="24"/>
      <w:u w:val="single"/>
    </w:rPr>
  </w:style>
  <w:style w:type="character" w:customStyle="1" w:styleId="dropcap1">
    <w:name w:val="dropcap1"/>
    <w:rsid w:val="00BA45A1"/>
  </w:style>
  <w:style w:type="paragraph" w:customStyle="1" w:styleId="Default">
    <w:name w:val="Default"/>
    <w:basedOn w:val="Normal"/>
    <w:uiPriority w:val="99"/>
    <w:qFormat/>
    <w:rsid w:val="00BA45A1"/>
    <w:pPr>
      <w:autoSpaceDE w:val="0"/>
      <w:autoSpaceDN w:val="0"/>
      <w:adjustRightInd w:val="0"/>
      <w:spacing w:after="200" w:line="276" w:lineRule="auto"/>
    </w:pPr>
    <w:rPr>
      <w:rFonts w:ascii="Verdana" w:eastAsia="Verdana" w:hAnsi="Verdana" w:cs="Malgun Gothic"/>
    </w:rPr>
  </w:style>
  <w:style w:type="paragraph" w:styleId="List">
    <w:name w:val="List"/>
    <w:basedOn w:val="Normal"/>
    <w:uiPriority w:val="99"/>
    <w:unhideWhenUsed/>
    <w:rsid w:val="00BA45A1"/>
    <w:rPr>
      <w:rFonts w:ascii="Verdana" w:eastAsia="Verdana" w:hAnsi="Verdana" w:cs="Cambria"/>
    </w:rPr>
  </w:style>
  <w:style w:type="paragraph" w:customStyle="1" w:styleId="PageHeaderLine1">
    <w:name w:val="PageHeaderLine1"/>
    <w:basedOn w:val="Normal"/>
    <w:uiPriority w:val="99"/>
    <w:qFormat/>
    <w:rsid w:val="00BA45A1"/>
    <w:pPr>
      <w:tabs>
        <w:tab w:val="right" w:pos="10800"/>
      </w:tabs>
    </w:pPr>
    <w:rPr>
      <w:rFonts w:ascii="Verdana" w:eastAsia="Verdana" w:hAnsi="Verdana" w:cs="Cambria"/>
      <w:b/>
    </w:rPr>
  </w:style>
  <w:style w:type="paragraph" w:customStyle="1" w:styleId="PageHeaderLine2">
    <w:name w:val="PageHeaderLine2"/>
    <w:basedOn w:val="Normal"/>
    <w:next w:val="Normal"/>
    <w:link w:val="PageHeaderLine2Char"/>
    <w:qFormat/>
    <w:rsid w:val="00BA45A1"/>
    <w:pPr>
      <w:tabs>
        <w:tab w:val="right" w:pos="10800"/>
      </w:tabs>
      <w:spacing w:line="480" w:lineRule="auto"/>
    </w:pPr>
    <w:rPr>
      <w:rFonts w:ascii="Verdana" w:eastAsia="Verdana" w:hAnsi="Verdana" w:cs="Cambria"/>
      <w:b/>
    </w:rPr>
  </w:style>
  <w:style w:type="paragraph" w:styleId="Quote">
    <w:name w:val="Quote"/>
    <w:basedOn w:val="Normal"/>
    <w:next w:val="Normal"/>
    <w:link w:val="QuoteChar"/>
    <w:uiPriority w:val="29"/>
    <w:qFormat/>
    <w:rsid w:val="00BA45A1"/>
    <w:rPr>
      <w:rFonts w:ascii="Palatino Linotype" w:hAnsi="Palatino Linotype" w:cs="Palatino Linotype"/>
      <w:b/>
      <w:iCs/>
      <w:color w:val="000000"/>
      <w:u w:val="single"/>
    </w:rPr>
  </w:style>
  <w:style w:type="character" w:customStyle="1" w:styleId="QuoteChar">
    <w:name w:val="Quote Char"/>
    <w:basedOn w:val="DefaultParagraphFont"/>
    <w:link w:val="Quote"/>
    <w:uiPriority w:val="29"/>
    <w:rsid w:val="00BA45A1"/>
    <w:rPr>
      <w:rFonts w:ascii="Palatino Linotype" w:hAnsi="Palatino Linotype" w:cs="Palatino Linotype"/>
      <w:b/>
      <w:iCs/>
      <w:color w:val="000000"/>
      <w:sz w:val="22"/>
      <w:u w:val="single"/>
    </w:rPr>
  </w:style>
  <w:style w:type="paragraph" w:customStyle="1" w:styleId="Style31">
    <w:name w:val="Style31"/>
    <w:basedOn w:val="Normal"/>
    <w:uiPriority w:val="99"/>
    <w:rsid w:val="00BA45A1"/>
    <w:pPr>
      <w:spacing w:line="197" w:lineRule="exact"/>
      <w:jc w:val="both"/>
    </w:pPr>
    <w:rPr>
      <w:rFonts w:ascii="Palatino Linotype" w:hAnsi="Palatino Linotype" w:cs="Palatino Linotype"/>
    </w:rPr>
  </w:style>
  <w:style w:type="paragraph" w:customStyle="1" w:styleId="Style42">
    <w:name w:val="Style42"/>
    <w:basedOn w:val="Normal"/>
    <w:uiPriority w:val="99"/>
    <w:rsid w:val="00BA45A1"/>
    <w:pPr>
      <w:spacing w:line="202" w:lineRule="exact"/>
      <w:jc w:val="both"/>
    </w:pPr>
    <w:rPr>
      <w:rFonts w:ascii="Palatino Linotype" w:hAnsi="Palatino Linotype" w:cs="Palatino Linotype"/>
    </w:rPr>
  </w:style>
  <w:style w:type="paragraph" w:customStyle="1" w:styleId="Style51">
    <w:name w:val="Style51"/>
    <w:basedOn w:val="Normal"/>
    <w:uiPriority w:val="99"/>
    <w:rsid w:val="00BA45A1"/>
    <w:pPr>
      <w:spacing w:line="200" w:lineRule="exact"/>
      <w:jc w:val="both"/>
    </w:pPr>
    <w:rPr>
      <w:rFonts w:ascii="Palatino Linotype" w:hAnsi="Palatino Linotype" w:cs="Palatino Linotype"/>
    </w:rPr>
  </w:style>
  <w:style w:type="paragraph" w:customStyle="1" w:styleId="Analytics">
    <w:name w:val="Analytics"/>
    <w:basedOn w:val="Normal"/>
    <w:link w:val="AnalyticsChar"/>
    <w:uiPriority w:val="4"/>
    <w:qFormat/>
    <w:rsid w:val="00BA45A1"/>
    <w:rPr>
      <w:rFonts w:ascii="Palatino Linotype" w:hAnsi="Palatino Linotype" w:cs="Palatino Linotype"/>
      <w:b/>
    </w:rPr>
  </w:style>
  <w:style w:type="character" w:customStyle="1" w:styleId="TagtemplateChar">
    <w:name w:val="Tagtemplate Char"/>
    <w:link w:val="Tagtemplate"/>
    <w:locked/>
    <w:rsid w:val="00BA45A1"/>
    <w:rPr>
      <w:rFonts w:ascii="Palatino Linotype" w:hAnsi="Palatino Linotype" w:cs="Cambria"/>
      <w:b/>
      <w:szCs w:val="20"/>
      <w:lang w:val="x-none" w:eastAsia="x-none"/>
    </w:rPr>
  </w:style>
  <w:style w:type="paragraph" w:customStyle="1" w:styleId="Tagtemplate">
    <w:name w:val="Tagtemplate"/>
    <w:basedOn w:val="Normal"/>
    <w:link w:val="TagtemplateChar"/>
    <w:autoRedefine/>
    <w:qFormat/>
    <w:rsid w:val="00BA45A1"/>
    <w:pPr>
      <w:keepNext/>
      <w:keepLines/>
    </w:pPr>
    <w:rPr>
      <w:rFonts w:ascii="Palatino Linotype" w:hAnsi="Palatino Linotype" w:cs="Cambria"/>
      <w:b/>
      <w:sz w:val="24"/>
      <w:szCs w:val="20"/>
      <w:lang w:val="x-none" w:eastAsia="x-none"/>
    </w:rPr>
  </w:style>
  <w:style w:type="character" w:customStyle="1" w:styleId="UnderlineBold0">
    <w:name w:val="Underline Bold"/>
    <w:qFormat/>
    <w:rsid w:val="00BA45A1"/>
    <w:rPr>
      <w:b/>
      <w:bCs w:val="0"/>
      <w:sz w:val="20"/>
      <w:u w:val="single"/>
    </w:rPr>
  </w:style>
  <w:style w:type="character" w:customStyle="1" w:styleId="FontStyle72">
    <w:name w:val="Font Style72"/>
    <w:uiPriority w:val="99"/>
    <w:rsid w:val="00BA45A1"/>
    <w:rPr>
      <w:rFonts w:ascii="Cambria" w:hAnsi="Cambria" w:cs="Cambria" w:hint="default"/>
      <w:sz w:val="16"/>
      <w:szCs w:val="16"/>
    </w:rPr>
  </w:style>
  <w:style w:type="character" w:customStyle="1" w:styleId="FontStyle73">
    <w:name w:val="Font Style73"/>
    <w:uiPriority w:val="99"/>
    <w:rsid w:val="00BA45A1"/>
    <w:rPr>
      <w:rFonts w:ascii="Cambria" w:hAnsi="Cambria" w:cs="Cambria" w:hint="default"/>
      <w:i/>
      <w:iCs/>
      <w:sz w:val="16"/>
      <w:szCs w:val="16"/>
    </w:rPr>
  </w:style>
  <w:style w:type="character" w:customStyle="1" w:styleId="UnderlinestyleChar2">
    <w:name w:val="Underline style Char2"/>
    <w:rsid w:val="00BA45A1"/>
    <w:rPr>
      <w:sz w:val="22"/>
      <w:szCs w:val="24"/>
      <w:u w:val="single"/>
      <w:lang w:val="en-US" w:eastAsia="en-US" w:bidi="ar-SA"/>
    </w:rPr>
  </w:style>
  <w:style w:type="character" w:customStyle="1" w:styleId="UnderlineCard">
    <w:name w:val="Underline Card"/>
    <w:uiPriority w:val="6"/>
    <w:qFormat/>
    <w:rsid w:val="00BA45A1"/>
    <w:rPr>
      <w:rFonts w:ascii="Palatino Linotype" w:hAnsi="Palatino Linotype" w:cs="Palatino Linotype" w:hint="default"/>
      <w:b w:val="0"/>
      <w:bCs/>
      <w:sz w:val="20"/>
      <w:u w:val="single"/>
    </w:rPr>
  </w:style>
  <w:style w:type="character" w:customStyle="1" w:styleId="StyleUnderline1">
    <w:name w:val="Style Underline1"/>
    <w:rsid w:val="00BA45A1"/>
    <w:rPr>
      <w:u w:val="single"/>
    </w:rPr>
  </w:style>
  <w:style w:type="paragraph" w:styleId="BodyText2">
    <w:name w:val="Body Text 2"/>
    <w:basedOn w:val="Normal"/>
    <w:link w:val="BodyText2Char"/>
    <w:rsid w:val="00BA45A1"/>
    <w:pPr>
      <w:spacing w:after="120"/>
    </w:pPr>
    <w:rPr>
      <w:rFonts w:ascii="New Baskerville" w:eastAsia="Segoe UI" w:hAnsi="New Baskerville" w:cs="Cambria"/>
      <w:lang w:eastAsia="zh-CN"/>
    </w:rPr>
  </w:style>
  <w:style w:type="character" w:customStyle="1" w:styleId="BodyText2Char">
    <w:name w:val="Body Text 2 Char"/>
    <w:basedOn w:val="DefaultParagraphFont"/>
    <w:link w:val="BodyText2"/>
    <w:rsid w:val="00BA45A1"/>
    <w:rPr>
      <w:rFonts w:ascii="New Baskerville" w:eastAsia="Segoe UI" w:hAnsi="New Baskerville" w:cs="Cambria"/>
      <w:sz w:val="22"/>
      <w:lang w:eastAsia="zh-CN"/>
    </w:rPr>
  </w:style>
  <w:style w:type="paragraph" w:customStyle="1" w:styleId="cards0">
    <w:name w:val="cards"/>
    <w:basedOn w:val="Cites"/>
    <w:uiPriority w:val="99"/>
    <w:qFormat/>
    <w:rsid w:val="00BA45A1"/>
    <w:pPr>
      <w:autoSpaceDE/>
      <w:autoSpaceDN/>
      <w:adjustRightInd/>
    </w:pPr>
    <w:rPr>
      <w:rFonts w:eastAsia="Verdana" w:cs="Cambria"/>
      <w:b w:val="0"/>
      <w:sz w:val="22"/>
      <w:lang w:val="en-US" w:eastAsia="en-US"/>
    </w:rPr>
  </w:style>
  <w:style w:type="character" w:customStyle="1" w:styleId="term">
    <w:name w:val="term"/>
    <w:basedOn w:val="DefaultParagraphFont"/>
    <w:rsid w:val="00BA45A1"/>
  </w:style>
  <w:style w:type="paragraph" w:customStyle="1" w:styleId="TagCite0">
    <w:name w:val="Tag/Cite"/>
    <w:basedOn w:val="Normal"/>
    <w:link w:val="TagCiteChar"/>
    <w:uiPriority w:val="99"/>
    <w:qFormat/>
    <w:rsid w:val="00BA45A1"/>
    <w:rPr>
      <w:rFonts w:eastAsia="Cambria" w:cs="Cambria"/>
      <w:b/>
    </w:rPr>
  </w:style>
  <w:style w:type="character" w:customStyle="1" w:styleId="TagCiteChar">
    <w:name w:val="Tag/Cite Char"/>
    <w:basedOn w:val="DefaultParagraphFont"/>
    <w:link w:val="TagCite0"/>
    <w:uiPriority w:val="99"/>
    <w:rsid w:val="00BA45A1"/>
    <w:rPr>
      <w:rFonts w:ascii="Calibri" w:eastAsia="Cambria" w:hAnsi="Calibri" w:cs="Cambria"/>
      <w:b/>
      <w:sz w:val="22"/>
    </w:rPr>
  </w:style>
  <w:style w:type="character" w:customStyle="1" w:styleId="TitleChar2">
    <w:name w:val="Title Char2"/>
    <w:basedOn w:val="DefaultParagraphFont"/>
    <w:uiPriority w:val="1"/>
    <w:qFormat/>
    <w:rsid w:val="00BA45A1"/>
    <w:rPr>
      <w:rFonts w:asciiTheme="majorHAnsi" w:eastAsiaTheme="majorEastAsia" w:hAnsiTheme="majorHAnsi" w:cstheme="majorBidi"/>
      <w:color w:val="17365D" w:themeColor="text2" w:themeShade="BF"/>
      <w:spacing w:val="5"/>
      <w:kern w:val="28"/>
      <w:sz w:val="52"/>
      <w:szCs w:val="52"/>
    </w:rPr>
  </w:style>
  <w:style w:type="character" w:customStyle="1" w:styleId="FontStyle49">
    <w:name w:val="Font Style49"/>
    <w:uiPriority w:val="99"/>
    <w:rsid w:val="00BA45A1"/>
    <w:rPr>
      <w:rFonts w:ascii="Cambria" w:hAnsi="Cambria" w:cs="Cambria"/>
      <w:sz w:val="20"/>
      <w:szCs w:val="20"/>
    </w:rPr>
  </w:style>
  <w:style w:type="character" w:customStyle="1" w:styleId="FontStyle50">
    <w:name w:val="Font Style50"/>
    <w:uiPriority w:val="99"/>
    <w:rsid w:val="00BA45A1"/>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BA45A1"/>
    <w:pPr>
      <w:suppressAutoHyphens/>
    </w:pPr>
    <w:rPr>
      <w:rFonts w:eastAsia="Cambria" w:cs="Cambria"/>
      <w:spacing w:val="-3"/>
      <w:szCs w:val="20"/>
    </w:rPr>
  </w:style>
  <w:style w:type="character" w:customStyle="1" w:styleId="StyleCardworksLinespacingsingleChar">
    <w:name w:val="Style Card works + Line spacing:  single Char"/>
    <w:basedOn w:val="DefaultParagraphFont"/>
    <w:link w:val="StyleCardworksLinespacingsingle"/>
    <w:rsid w:val="00BA45A1"/>
    <w:rPr>
      <w:rFonts w:ascii="Calibri" w:eastAsia="Cambria" w:hAnsi="Calibri" w:cs="Cambria"/>
      <w:spacing w:val="-3"/>
      <w:sz w:val="22"/>
      <w:szCs w:val="20"/>
    </w:rPr>
  </w:style>
  <w:style w:type="character" w:customStyle="1" w:styleId="kn">
    <w:name w:val="kn"/>
    <w:basedOn w:val="DefaultParagraphFont"/>
    <w:rsid w:val="00BA45A1"/>
  </w:style>
  <w:style w:type="paragraph" w:customStyle="1" w:styleId="CardIndented">
    <w:name w:val="Card (Indented)"/>
    <w:basedOn w:val="Normal"/>
    <w:link w:val="CardIndentedChar"/>
    <w:qFormat/>
    <w:rsid w:val="00BA45A1"/>
    <w:pPr>
      <w:ind w:left="288"/>
    </w:pPr>
    <w:rPr>
      <w:rFonts w:ascii="Verdana" w:hAnsi="Verdana"/>
    </w:rPr>
  </w:style>
  <w:style w:type="character" w:customStyle="1" w:styleId="CardIndentedChar">
    <w:name w:val="Card (Indented) Char"/>
    <w:basedOn w:val="DefaultParagraphFont"/>
    <w:link w:val="CardIndented"/>
    <w:rsid w:val="00BA45A1"/>
    <w:rPr>
      <w:rFonts w:ascii="Verdana" w:hAnsi="Verdana" w:cs="Calibri"/>
      <w:sz w:val="22"/>
    </w:rPr>
  </w:style>
  <w:style w:type="character" w:customStyle="1" w:styleId="Style8pt">
    <w:name w:val="Style 8 pt"/>
    <w:basedOn w:val="DefaultParagraphFont"/>
    <w:rsid w:val="00BA45A1"/>
    <w:rPr>
      <w:sz w:val="14"/>
    </w:rPr>
  </w:style>
  <w:style w:type="character" w:customStyle="1" w:styleId="ReallyfuckingsmallChar">
    <w:name w:val="Really fucking small Char"/>
    <w:link w:val="Reallyfuckingsmall"/>
    <w:locked/>
    <w:rsid w:val="00BA45A1"/>
    <w:rPr>
      <w:rFonts w:ascii="Cambria" w:eastAsia="Myriad Pro Light Cond" w:hAnsi="Cambria" w:cs="Cambria"/>
      <w:sz w:val="10"/>
    </w:rPr>
  </w:style>
  <w:style w:type="paragraph" w:customStyle="1" w:styleId="Reallyfuckingsmall">
    <w:name w:val="Really fucking small"/>
    <w:basedOn w:val="Normal"/>
    <w:link w:val="ReallyfuckingsmallChar"/>
    <w:qFormat/>
    <w:rsid w:val="00BA45A1"/>
    <w:pPr>
      <w:adjustRightInd w:val="0"/>
    </w:pPr>
    <w:rPr>
      <w:rFonts w:ascii="Cambria" w:eastAsia="Myriad Pro Light Cond" w:hAnsi="Cambria" w:cs="Cambria"/>
      <w:sz w:val="10"/>
    </w:rPr>
  </w:style>
  <w:style w:type="character" w:customStyle="1" w:styleId="StyleStyleUnderlineUnderlineStyleBoldUnderlineIntenseEmphas">
    <w:name w:val="Style Style UnderlineUnderlineStyle Bold UnderlineIntense Emphas..."/>
    <w:basedOn w:val="DefaultParagraphFont"/>
    <w:rsid w:val="00BA45A1"/>
    <w:rPr>
      <w:b/>
      <w:bCs/>
      <w:sz w:val="26"/>
      <w:u w:val="single"/>
    </w:rPr>
  </w:style>
  <w:style w:type="character" w:customStyle="1" w:styleId="CharacterStyle1">
    <w:name w:val="Character Style 1"/>
    <w:rsid w:val="00BA45A1"/>
    <w:rPr>
      <w:sz w:val="20"/>
      <w:szCs w:val="20"/>
    </w:rPr>
  </w:style>
  <w:style w:type="character" w:customStyle="1" w:styleId="Debate-CardSmalltextF2Char">
    <w:name w:val="Debate- Card Small text F2 Char"/>
    <w:link w:val="Debate-CardSmalltextF2"/>
    <w:locked/>
    <w:rsid w:val="00BA45A1"/>
    <w:rPr>
      <w:rFonts w:ascii="Times New Roman" w:eastAsia="Cambria" w:hAnsi="Times New Roman" w:cs="Verdana"/>
      <w:sz w:val="20"/>
    </w:rPr>
  </w:style>
  <w:style w:type="paragraph" w:customStyle="1" w:styleId="Debate-CardSmalltextF2">
    <w:name w:val="Debate- Card Small text F2"/>
    <w:basedOn w:val="Normal"/>
    <w:next w:val="Normal"/>
    <w:link w:val="Debate-CardSmalltextF2Char"/>
    <w:qFormat/>
    <w:rsid w:val="00BA45A1"/>
    <w:rPr>
      <w:rFonts w:ascii="Times New Roman" w:eastAsia="Cambria" w:hAnsi="Times New Roman" w:cs="Verdana"/>
      <w:sz w:val="20"/>
    </w:rPr>
  </w:style>
  <w:style w:type="character" w:customStyle="1" w:styleId="Debate-EmphasizedText-F5Char">
    <w:name w:val="Debate- Emphasized Text- F5 Char"/>
    <w:link w:val="Debate-EmphasizedText-F5"/>
    <w:locked/>
    <w:rsid w:val="00BA45A1"/>
    <w:rPr>
      <w:rFonts w:ascii="Times New Roman" w:hAnsi="Times New Roman" w:cs="Verdana"/>
      <w:sz w:val="20"/>
      <w:u w:val="single"/>
    </w:rPr>
  </w:style>
  <w:style w:type="paragraph" w:customStyle="1" w:styleId="Debate-EmphasizedText-F5">
    <w:name w:val="Debate- Emphasized Text- F5"/>
    <w:basedOn w:val="Normal"/>
    <w:link w:val="Debate-EmphasizedText-F5Char"/>
    <w:qFormat/>
    <w:rsid w:val="00BA45A1"/>
    <w:pPr>
      <w:spacing w:after="200"/>
    </w:pPr>
    <w:rPr>
      <w:rFonts w:ascii="Times New Roman" w:hAnsi="Times New Roman" w:cs="Verdana"/>
      <w:sz w:val="20"/>
      <w:u w:val="single"/>
    </w:rPr>
  </w:style>
  <w:style w:type="character" w:customStyle="1" w:styleId="Debate-CardTextUnderlined-F3Char">
    <w:name w:val="Debate- Card Text Underlined- F3 Char"/>
    <w:link w:val="Debate-CardTextUnderlined-F3"/>
    <w:locked/>
    <w:rsid w:val="00BA45A1"/>
    <w:rPr>
      <w:rFonts w:ascii="Times New Roman" w:hAnsi="Times New Roman" w:cs="Verdana"/>
      <w:sz w:val="20"/>
      <w:u w:val="single"/>
    </w:rPr>
  </w:style>
  <w:style w:type="paragraph" w:customStyle="1" w:styleId="Debate-CardTextUnderlined-F3">
    <w:name w:val="Debate- Card Text Underlined- F3"/>
    <w:basedOn w:val="Normal"/>
    <w:next w:val="NoSpacing"/>
    <w:link w:val="Debate-CardTextUnderlined-F3Char"/>
    <w:qFormat/>
    <w:rsid w:val="00BA45A1"/>
    <w:pPr>
      <w:spacing w:after="200"/>
    </w:pPr>
    <w:rPr>
      <w:rFonts w:ascii="Times New Roman" w:hAnsi="Times New Roman" w:cs="Verdana"/>
      <w:sz w:val="20"/>
      <w:u w:val="single"/>
    </w:rPr>
  </w:style>
  <w:style w:type="character" w:customStyle="1" w:styleId="CitesChar">
    <w:name w:val="Cites Char"/>
    <w:rsid w:val="00BA45A1"/>
    <w:rPr>
      <w:rFonts w:ascii="Cambria" w:eastAsia="Verdana" w:hAnsi="Cambria" w:cs="Cambria"/>
      <w:b/>
      <w:sz w:val="24"/>
      <w:u w:val="single"/>
    </w:rPr>
  </w:style>
  <w:style w:type="character" w:customStyle="1" w:styleId="texto1">
    <w:name w:val="texto1"/>
    <w:basedOn w:val="DefaultParagraphFont"/>
    <w:rsid w:val="00BA45A1"/>
  </w:style>
  <w:style w:type="character" w:customStyle="1" w:styleId="person-name">
    <w:name w:val="person-name"/>
    <w:basedOn w:val="DefaultParagraphFont"/>
    <w:rsid w:val="00BA45A1"/>
  </w:style>
  <w:style w:type="paragraph" w:customStyle="1" w:styleId="MinimizedText">
    <w:name w:val="Minimized Text"/>
    <w:link w:val="MinimizedTextChar"/>
    <w:qFormat/>
    <w:rsid w:val="00BA45A1"/>
    <w:pPr>
      <w:spacing w:after="200" w:line="276" w:lineRule="auto"/>
    </w:pPr>
    <w:rPr>
      <w:rFonts w:eastAsia="Cambria"/>
      <w:sz w:val="16"/>
    </w:rPr>
  </w:style>
  <w:style w:type="character" w:customStyle="1" w:styleId="MinimizedTextChar">
    <w:name w:val="Minimized Text Char"/>
    <w:link w:val="MinimizedText"/>
    <w:rsid w:val="00BA45A1"/>
    <w:rPr>
      <w:rFonts w:eastAsia="Cambria"/>
      <w:sz w:val="16"/>
    </w:rPr>
  </w:style>
  <w:style w:type="character" w:customStyle="1" w:styleId="-SmallText-">
    <w:name w:val="-Small Text-"/>
    <w:rsid w:val="00BA45A1"/>
    <w:rPr>
      <w:rFonts w:ascii="Book Antiqua" w:hAnsi="Book Antiqua" w:cs="Cambria"/>
      <w:sz w:val="16"/>
    </w:rPr>
  </w:style>
  <w:style w:type="character" w:customStyle="1" w:styleId="A5">
    <w:name w:val="A5"/>
    <w:uiPriority w:val="99"/>
    <w:rsid w:val="00BA45A1"/>
    <w:rPr>
      <w:rFonts w:ascii="Cambria" w:hAnsi="Cambria" w:cs="Cambria"/>
      <w:color w:val="000000"/>
      <w:sz w:val="13"/>
      <w:szCs w:val="13"/>
    </w:rPr>
  </w:style>
  <w:style w:type="paragraph" w:styleId="BodyText">
    <w:name w:val="Body Text"/>
    <w:basedOn w:val="Normal"/>
    <w:link w:val="BodyTextChar"/>
    <w:qFormat/>
    <w:rsid w:val="00BA45A1"/>
    <w:rPr>
      <w:rFonts w:eastAsia="Cambria"/>
      <w:sz w:val="16"/>
      <w:szCs w:val="20"/>
    </w:rPr>
  </w:style>
  <w:style w:type="character" w:customStyle="1" w:styleId="BodyTextChar">
    <w:name w:val="Body Text Char"/>
    <w:basedOn w:val="DefaultParagraphFont"/>
    <w:link w:val="BodyText"/>
    <w:rsid w:val="00BA45A1"/>
    <w:rPr>
      <w:rFonts w:ascii="Calibri" w:eastAsia="Cambria" w:hAnsi="Calibri" w:cs="Calibri"/>
      <w:sz w:val="16"/>
      <w:szCs w:val="20"/>
    </w:rPr>
  </w:style>
  <w:style w:type="character" w:customStyle="1" w:styleId="blue">
    <w:name w:val="blue"/>
    <w:basedOn w:val="DefaultParagraphFont"/>
    <w:rsid w:val="00BA45A1"/>
  </w:style>
  <w:style w:type="character" w:customStyle="1" w:styleId="Author-Date">
    <w:name w:val="Author-Date"/>
    <w:qFormat/>
    <w:rsid w:val="00BA45A1"/>
    <w:rPr>
      <w:b/>
      <w:bCs w:val="0"/>
      <w:sz w:val="24"/>
    </w:rPr>
  </w:style>
  <w:style w:type="character" w:customStyle="1" w:styleId="articoloinside">
    <w:name w:val="articolo_inside"/>
    <w:rsid w:val="00BA45A1"/>
  </w:style>
  <w:style w:type="character" w:customStyle="1" w:styleId="TagsChar2">
    <w:name w:val="Tags Char2"/>
    <w:uiPriority w:val="99"/>
    <w:rsid w:val="00BA45A1"/>
    <w:rPr>
      <w:rFonts w:ascii="Cambria" w:eastAsia="Cambria" w:hAnsi="Cambria" w:cs="Cambria"/>
      <w:b/>
      <w:sz w:val="24"/>
      <w:szCs w:val="24"/>
    </w:rPr>
  </w:style>
  <w:style w:type="character" w:customStyle="1" w:styleId="tagchar0">
    <w:name w:val="tagchar"/>
    <w:basedOn w:val="DefaultParagraphFont"/>
    <w:rsid w:val="00BA45A1"/>
  </w:style>
  <w:style w:type="paragraph" w:styleId="HTMLPreformatted">
    <w:name w:val="HTML Preformatted"/>
    <w:basedOn w:val="Normal"/>
    <w:link w:val="HTMLPreformattedChar"/>
    <w:uiPriority w:val="99"/>
    <w:unhideWhenUsed/>
    <w:rsid w:val="00BA45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nsolas" w:eastAsia="Cambria" w:hAnsi="Consolas" w:cs="Consolas"/>
      <w:szCs w:val="20"/>
    </w:rPr>
  </w:style>
  <w:style w:type="character" w:customStyle="1" w:styleId="HTMLPreformattedChar">
    <w:name w:val="HTML Preformatted Char"/>
    <w:basedOn w:val="DefaultParagraphFont"/>
    <w:link w:val="HTMLPreformatted"/>
    <w:uiPriority w:val="99"/>
    <w:rsid w:val="00BA45A1"/>
    <w:rPr>
      <w:rFonts w:ascii="Consolas" w:eastAsia="Cambria" w:hAnsi="Consolas" w:cs="Consolas"/>
      <w:sz w:val="22"/>
      <w:szCs w:val="20"/>
    </w:rPr>
  </w:style>
  <w:style w:type="paragraph" w:customStyle="1" w:styleId="StyleUnderlineChar11pt3">
    <w:name w:val="Style Underline Char + 11 pt3"/>
    <w:basedOn w:val="Normal"/>
    <w:link w:val="StyleUnderlineChar11pt3Char"/>
    <w:qFormat/>
    <w:rsid w:val="00BA45A1"/>
    <w:rPr>
      <w:rFonts w:eastAsia="Verdana"/>
      <w:u w:val="single"/>
    </w:rPr>
  </w:style>
  <w:style w:type="character" w:customStyle="1" w:styleId="StyleUnderlineChar11pt3Char">
    <w:name w:val="Style Underline Char + 11 pt3 Char"/>
    <w:link w:val="StyleUnderlineChar11pt3"/>
    <w:rsid w:val="00BA45A1"/>
    <w:rPr>
      <w:rFonts w:ascii="Calibri" w:eastAsia="Verdana" w:hAnsi="Calibri" w:cs="Calibri"/>
      <w:sz w:val="22"/>
      <w:u w:val="single"/>
    </w:rPr>
  </w:style>
  <w:style w:type="paragraph" w:customStyle="1" w:styleId="StyleUnderlineChar11ptBold3">
    <w:name w:val="Style Underline Char + 11 pt Bold3"/>
    <w:basedOn w:val="Normal"/>
    <w:link w:val="StyleUnderlineChar11ptBold3Char"/>
    <w:qFormat/>
    <w:rsid w:val="00BA45A1"/>
    <w:rPr>
      <w:rFonts w:eastAsia="Verdana"/>
      <w:b/>
      <w:bCs/>
      <w:u w:val="single"/>
    </w:rPr>
  </w:style>
  <w:style w:type="character" w:customStyle="1" w:styleId="StyleUnderlineChar11ptBold3Char">
    <w:name w:val="Style Underline Char + 11 pt Bold3 Char"/>
    <w:link w:val="StyleUnderlineChar11ptBold3"/>
    <w:rsid w:val="00BA45A1"/>
    <w:rPr>
      <w:rFonts w:ascii="Calibri" w:eastAsia="Verdana" w:hAnsi="Calibri" w:cs="Calibri"/>
      <w:b/>
      <w:bCs/>
      <w:sz w:val="22"/>
      <w:u w:val="single"/>
    </w:rPr>
  </w:style>
  <w:style w:type="paragraph" w:customStyle="1" w:styleId="pagetools">
    <w:name w:val="pagetools"/>
    <w:basedOn w:val="Normal"/>
    <w:rsid w:val="00BA45A1"/>
    <w:pPr>
      <w:spacing w:before="100" w:beforeAutospacing="1" w:after="100" w:afterAutospacing="1"/>
    </w:pPr>
    <w:rPr>
      <w:rFonts w:eastAsia="Cambria"/>
    </w:rPr>
  </w:style>
  <w:style w:type="character" w:customStyle="1" w:styleId="desc">
    <w:name w:val="desc"/>
    <w:basedOn w:val="DefaultParagraphFont"/>
    <w:rsid w:val="00BA45A1"/>
  </w:style>
  <w:style w:type="character" w:customStyle="1" w:styleId="job">
    <w:name w:val="job"/>
    <w:basedOn w:val="DefaultParagraphFont"/>
    <w:rsid w:val="00BA45A1"/>
  </w:style>
  <w:style w:type="character" w:customStyle="1" w:styleId="company">
    <w:name w:val="company"/>
    <w:basedOn w:val="DefaultParagraphFont"/>
    <w:rsid w:val="00BA45A1"/>
  </w:style>
  <w:style w:type="paragraph" w:customStyle="1" w:styleId="Text">
    <w:name w:val="Text"/>
    <w:basedOn w:val="TagCite"/>
    <w:qFormat/>
    <w:rsid w:val="00BA45A1"/>
    <w:rPr>
      <w:rFonts w:ascii="Book Antiqua" w:eastAsiaTheme="minorHAnsi" w:hAnsi="Book Antiqua"/>
      <w:b w:val="0"/>
    </w:rPr>
  </w:style>
  <w:style w:type="character" w:customStyle="1" w:styleId="publisher">
    <w:name w:val="publisher"/>
    <w:basedOn w:val="DefaultParagraphFont"/>
    <w:rsid w:val="00BA45A1"/>
  </w:style>
  <w:style w:type="character" w:customStyle="1" w:styleId="pubyear">
    <w:name w:val="pubyear"/>
    <w:basedOn w:val="DefaultParagraphFont"/>
    <w:rsid w:val="00BA45A1"/>
  </w:style>
  <w:style w:type="character" w:customStyle="1" w:styleId="pubcity">
    <w:name w:val="pubcity"/>
    <w:basedOn w:val="DefaultParagraphFont"/>
    <w:rsid w:val="00BA45A1"/>
  </w:style>
  <w:style w:type="paragraph" w:customStyle="1" w:styleId="CardStyle">
    <w:name w:val="Card Style"/>
    <w:basedOn w:val="Normal"/>
    <w:link w:val="CardStyleChar"/>
    <w:qFormat/>
    <w:rsid w:val="00BA45A1"/>
  </w:style>
  <w:style w:type="character" w:customStyle="1" w:styleId="bodycontentlink">
    <w:name w:val="bodycontentlink"/>
    <w:basedOn w:val="DefaultParagraphFont"/>
    <w:rsid w:val="00BA45A1"/>
  </w:style>
  <w:style w:type="paragraph" w:customStyle="1" w:styleId="loose">
    <w:name w:val="loose"/>
    <w:basedOn w:val="Normal"/>
    <w:rsid w:val="00BA45A1"/>
    <w:pPr>
      <w:spacing w:before="100" w:beforeAutospacing="1" w:after="100" w:afterAutospacing="1"/>
    </w:pPr>
  </w:style>
  <w:style w:type="character" w:customStyle="1" w:styleId="hit">
    <w:name w:val="hit"/>
    <w:basedOn w:val="DefaultParagraphFont"/>
    <w:rsid w:val="00BA45A1"/>
  </w:style>
  <w:style w:type="character" w:customStyle="1" w:styleId="ssl0">
    <w:name w:val="ss_l0"/>
    <w:basedOn w:val="DefaultParagraphFont"/>
    <w:rsid w:val="00BA45A1"/>
  </w:style>
  <w:style w:type="paragraph" w:customStyle="1" w:styleId="C-Text">
    <w:name w:val="C-Text"/>
    <w:basedOn w:val="Normal"/>
    <w:rsid w:val="00BA45A1"/>
    <w:pPr>
      <w:tabs>
        <w:tab w:val="num" w:pos="720"/>
      </w:tabs>
      <w:ind w:left="720" w:hanging="360"/>
    </w:pPr>
    <w:rPr>
      <w:rFonts w:ascii="Book Antiqua" w:hAnsi="Book Antiqua"/>
    </w:rPr>
  </w:style>
  <w:style w:type="paragraph" w:customStyle="1" w:styleId="BlockTitle2">
    <w:name w:val="Block Title2"/>
    <w:basedOn w:val="Normal"/>
    <w:uiPriority w:val="99"/>
    <w:qFormat/>
    <w:rsid w:val="00BA45A1"/>
    <w:pPr>
      <w:spacing w:after="240"/>
      <w:jc w:val="center"/>
    </w:pPr>
    <w:rPr>
      <w:rFonts w:ascii="Palatino Linotype" w:hAnsi="Palatino Linotype"/>
      <w:b/>
      <w:sz w:val="28"/>
    </w:rPr>
  </w:style>
  <w:style w:type="paragraph" w:customStyle="1" w:styleId="times">
    <w:name w:val="times"/>
    <w:basedOn w:val="Normal"/>
    <w:uiPriority w:val="99"/>
    <w:qFormat/>
    <w:rsid w:val="00BA45A1"/>
    <w:pPr>
      <w:spacing w:before="100" w:beforeAutospacing="1" w:after="100" w:afterAutospacing="1"/>
    </w:pPr>
  </w:style>
  <w:style w:type="character" w:customStyle="1" w:styleId="ecdate">
    <w:name w:val="ec_date"/>
    <w:basedOn w:val="DefaultParagraphFont"/>
    <w:rsid w:val="00BA45A1"/>
    <w:rPr>
      <w:rFonts w:ascii="Symbol" w:hAnsi="Symbol" w:hint="default"/>
      <w:sz w:val="20"/>
      <w:szCs w:val="20"/>
      <w:shd w:val="clear" w:color="auto" w:fill="FFFFFF"/>
    </w:rPr>
  </w:style>
  <w:style w:type="paragraph" w:customStyle="1" w:styleId="ecmsonormal">
    <w:name w:val="ec_msonormal"/>
    <w:basedOn w:val="Normal"/>
    <w:rsid w:val="00BA45A1"/>
    <w:pPr>
      <w:shd w:val="clear" w:color="auto" w:fill="FFFFFF"/>
      <w:spacing w:before="100" w:beforeAutospacing="1" w:after="100" w:afterAutospacing="1"/>
      <w:textAlignment w:val="top"/>
    </w:pPr>
    <w:rPr>
      <w:rFonts w:ascii="Symbol" w:hAnsi="Symbol"/>
    </w:rPr>
  </w:style>
  <w:style w:type="character" w:customStyle="1" w:styleId="articletext">
    <w:name w:val="article_text"/>
    <w:basedOn w:val="DefaultParagraphFont"/>
    <w:rsid w:val="00BA45A1"/>
  </w:style>
  <w:style w:type="character" w:customStyle="1" w:styleId="klink">
    <w:name w:val="klink"/>
    <w:basedOn w:val="DefaultParagraphFont"/>
    <w:rsid w:val="00BA45A1"/>
  </w:style>
  <w:style w:type="character" w:customStyle="1" w:styleId="hittermhilite">
    <w:name w:val="hittermhilite"/>
    <w:basedOn w:val="DefaultParagraphFont"/>
    <w:rsid w:val="00BA45A1"/>
  </w:style>
  <w:style w:type="paragraph" w:customStyle="1" w:styleId="2ndOrderPara">
    <w:name w:val="2nd Order Para"/>
    <w:basedOn w:val="Normal"/>
    <w:next w:val="Normal"/>
    <w:uiPriority w:val="99"/>
    <w:qFormat/>
    <w:rsid w:val="00BA45A1"/>
    <w:pPr>
      <w:autoSpaceDE w:val="0"/>
      <w:autoSpaceDN w:val="0"/>
      <w:adjustRightInd w:val="0"/>
      <w:spacing w:before="120"/>
    </w:pPr>
  </w:style>
  <w:style w:type="paragraph" w:customStyle="1" w:styleId="3rdOrderPara">
    <w:name w:val="3rd Order Para"/>
    <w:basedOn w:val="Normal"/>
    <w:next w:val="Normal"/>
    <w:uiPriority w:val="99"/>
    <w:qFormat/>
    <w:rsid w:val="00BA45A1"/>
    <w:pPr>
      <w:autoSpaceDE w:val="0"/>
      <w:autoSpaceDN w:val="0"/>
      <w:adjustRightInd w:val="0"/>
      <w:spacing w:before="120"/>
    </w:pPr>
  </w:style>
  <w:style w:type="paragraph" w:customStyle="1" w:styleId="Normal-SIGN2">
    <w:name w:val="Normal-SIGN2"/>
    <w:basedOn w:val="Default"/>
    <w:next w:val="Default"/>
    <w:uiPriority w:val="99"/>
    <w:qFormat/>
    <w:rsid w:val="00BA45A1"/>
    <w:pPr>
      <w:spacing w:after="0" w:line="240" w:lineRule="auto"/>
    </w:pPr>
    <w:rPr>
      <w:rFonts w:eastAsia="Segoe UI" w:cs="Cambria"/>
    </w:rPr>
  </w:style>
  <w:style w:type="paragraph" w:customStyle="1" w:styleId="Style2">
    <w:name w:val="Style2"/>
    <w:basedOn w:val="Normal"/>
    <w:link w:val="Style2Char"/>
    <w:uiPriority w:val="99"/>
    <w:qFormat/>
    <w:rsid w:val="00BA45A1"/>
  </w:style>
  <w:style w:type="character" w:customStyle="1" w:styleId="BoldChar">
    <w:name w:val="Bold Char"/>
    <w:basedOn w:val="DefaultParagraphFont"/>
    <w:rsid w:val="00BA45A1"/>
    <w:rPr>
      <w:b/>
      <w:lang w:val="en-US" w:eastAsia="en-US" w:bidi="ar-SA"/>
    </w:rPr>
  </w:style>
  <w:style w:type="character" w:customStyle="1" w:styleId="articleheadline">
    <w:name w:val="articleheadline"/>
    <w:basedOn w:val="DefaultParagraphFont"/>
    <w:rsid w:val="00BA45A1"/>
  </w:style>
  <w:style w:type="paragraph" w:customStyle="1" w:styleId="u-intro">
    <w:name w:val="u-intro"/>
    <w:basedOn w:val="Normal"/>
    <w:rsid w:val="00BA45A1"/>
    <w:pPr>
      <w:spacing w:before="100" w:beforeAutospacing="1" w:after="100" w:afterAutospacing="1"/>
    </w:pPr>
  </w:style>
  <w:style w:type="character" w:customStyle="1" w:styleId="u-byline">
    <w:name w:val="u-byline"/>
    <w:basedOn w:val="DefaultParagraphFont"/>
    <w:rsid w:val="00BA45A1"/>
  </w:style>
  <w:style w:type="character" w:customStyle="1" w:styleId="Normal1">
    <w:name w:val="Normal1"/>
    <w:basedOn w:val="DefaultParagraphFont"/>
    <w:rsid w:val="00BA45A1"/>
  </w:style>
  <w:style w:type="character" w:customStyle="1" w:styleId="Title1">
    <w:name w:val="Title1"/>
    <w:basedOn w:val="DefaultParagraphFont"/>
    <w:rsid w:val="00BA45A1"/>
  </w:style>
  <w:style w:type="paragraph" w:customStyle="1" w:styleId="CardsFont6pt">
    <w:name w:val="Cards + Font: 6 pt"/>
    <w:basedOn w:val="Normal"/>
    <w:link w:val="CardsFont6ptChar1"/>
    <w:autoRedefine/>
    <w:uiPriority w:val="99"/>
    <w:qFormat/>
    <w:rsid w:val="00BA45A1"/>
    <w:pPr>
      <w:autoSpaceDE w:val="0"/>
      <w:autoSpaceDN w:val="0"/>
      <w:adjustRightInd w:val="0"/>
      <w:ind w:left="432" w:right="432"/>
      <w:jc w:val="both"/>
    </w:pPr>
    <w:rPr>
      <w:sz w:val="12"/>
    </w:rPr>
  </w:style>
  <w:style w:type="character" w:customStyle="1" w:styleId="CardsFont6ptChar">
    <w:name w:val="Cards + Font: 6 pt Char"/>
    <w:basedOn w:val="DefaultParagraphFont"/>
    <w:rsid w:val="00BA45A1"/>
    <w:rPr>
      <w:sz w:val="12"/>
      <w:szCs w:val="24"/>
      <w:lang w:val="en-US" w:eastAsia="en-US" w:bidi="ar-SA"/>
    </w:rPr>
  </w:style>
  <w:style w:type="character" w:customStyle="1" w:styleId="story">
    <w:name w:val="story"/>
    <w:basedOn w:val="DefaultParagraphFont"/>
    <w:rsid w:val="00BA45A1"/>
  </w:style>
  <w:style w:type="character" w:customStyle="1" w:styleId="articlebya">
    <w:name w:val="articleby_a"/>
    <w:basedOn w:val="DefaultParagraphFont"/>
    <w:rsid w:val="00BA45A1"/>
  </w:style>
  <w:style w:type="character" w:customStyle="1" w:styleId="popupwinby">
    <w:name w:val="popupwinby"/>
    <w:basedOn w:val="DefaultParagraphFont"/>
    <w:rsid w:val="00BA45A1"/>
  </w:style>
  <w:style w:type="character" w:customStyle="1" w:styleId="storyheader">
    <w:name w:val="storyheader"/>
    <w:basedOn w:val="DefaultParagraphFont"/>
    <w:rsid w:val="00BA45A1"/>
  </w:style>
  <w:style w:type="paragraph" w:customStyle="1" w:styleId="Style3">
    <w:name w:val="Style3"/>
    <w:basedOn w:val="Normal"/>
    <w:uiPriority w:val="99"/>
    <w:qFormat/>
    <w:rsid w:val="00BA45A1"/>
    <w:rPr>
      <w:rFonts w:ascii="Trebuchet MS" w:hAnsi="Trebuchet MS"/>
      <w:b/>
    </w:rPr>
  </w:style>
  <w:style w:type="character" w:customStyle="1" w:styleId="Style3Char">
    <w:name w:val="Style3 Char"/>
    <w:basedOn w:val="DefaultParagraphFont"/>
    <w:uiPriority w:val="99"/>
    <w:rsid w:val="00BA45A1"/>
    <w:rPr>
      <w:rFonts w:ascii="Trebuchet MS" w:hAnsi="Trebuchet MS"/>
      <w:b/>
      <w:sz w:val="22"/>
      <w:szCs w:val="24"/>
      <w:lang w:val="en-US" w:eastAsia="en-US" w:bidi="ar-SA"/>
    </w:rPr>
  </w:style>
  <w:style w:type="character" w:customStyle="1" w:styleId="marron">
    <w:name w:val="marron"/>
    <w:basedOn w:val="DefaultParagraphFont"/>
    <w:rsid w:val="00BA45A1"/>
  </w:style>
  <w:style w:type="character" w:customStyle="1" w:styleId="UnderlineChar4Char">
    <w:name w:val="Underline Char4 Char"/>
    <w:basedOn w:val="DefaultParagraphFont"/>
    <w:link w:val="UnderlineChar4"/>
    <w:rsid w:val="00BA45A1"/>
    <w:rPr>
      <w:u w:val="single"/>
    </w:rPr>
  </w:style>
  <w:style w:type="character" w:customStyle="1" w:styleId="BoldandUnderlineChar3Char2">
    <w:name w:val="Bold and Underline Char3 Char2"/>
    <w:basedOn w:val="DefaultParagraphFont"/>
    <w:link w:val="BoldandUnderlineChar3"/>
    <w:rsid w:val="00BA45A1"/>
    <w:rPr>
      <w:b/>
      <w:u w:val="single"/>
    </w:rPr>
  </w:style>
  <w:style w:type="character" w:customStyle="1" w:styleId="LanguageChar">
    <w:name w:val="Language Char"/>
    <w:basedOn w:val="DefaultParagraphFont"/>
    <w:link w:val="Language"/>
    <w:rsid w:val="00BA45A1"/>
    <w:rPr>
      <w:strike/>
      <w:sz w:val="16"/>
      <w:szCs w:val="16"/>
    </w:rPr>
  </w:style>
  <w:style w:type="character" w:customStyle="1" w:styleId="Style10ptUnderline">
    <w:name w:val="Style 10 pt Underline"/>
    <w:basedOn w:val="DefaultParagraphFont"/>
    <w:rsid w:val="00BA45A1"/>
    <w:rPr>
      <w:sz w:val="20"/>
      <w:u w:val="single"/>
    </w:rPr>
  </w:style>
  <w:style w:type="character" w:customStyle="1" w:styleId="BoldUnderliningChar">
    <w:name w:val="Bold Underlining Char"/>
    <w:basedOn w:val="UnderliningChar"/>
    <w:rsid w:val="00BA45A1"/>
    <w:rPr>
      <w:rFonts w:ascii="Arial Narrow" w:hAnsi="Arial Narrow" w:cs="Calibri"/>
      <w:b/>
      <w:sz w:val="22"/>
      <w:szCs w:val="24"/>
      <w:u w:val="single"/>
      <w:lang w:val="en-GB" w:eastAsia="en-US" w:bidi="ar-SA"/>
    </w:rPr>
  </w:style>
  <w:style w:type="character" w:customStyle="1" w:styleId="BoldText12pt">
    <w:name w:val="Bold Text 12 pt"/>
    <w:autoRedefine/>
    <w:rsid w:val="00BA45A1"/>
    <w:rPr>
      <w:rFonts w:ascii="Cambria" w:eastAsia="Cambria" w:hAnsi="Cambria"/>
      <w:b/>
      <w:i w:val="0"/>
      <w:strike w:val="0"/>
      <w:dstrike w:val="0"/>
      <w:color w:val="000000"/>
      <w:spacing w:val="0"/>
      <w:position w:val="0"/>
      <w:sz w:val="24"/>
      <w:u w:val="none" w:color="000000"/>
      <w:vertAlign w:val="baseline"/>
      <w:lang w:val="en-US"/>
    </w:rPr>
  </w:style>
  <w:style w:type="character" w:customStyle="1" w:styleId="Style1Char">
    <w:name w:val="Style1 Char"/>
    <w:basedOn w:val="DefaultParagraphFont"/>
    <w:rsid w:val="00BA45A1"/>
    <w:rPr>
      <w:color w:val="000000"/>
      <w:u w:val="single"/>
      <w:lang w:val="en-US" w:eastAsia="en-US" w:bidi="ar-SA"/>
    </w:rPr>
  </w:style>
  <w:style w:type="paragraph" w:customStyle="1" w:styleId="StyleNormalWeb10pt">
    <w:name w:val="Style Normal (Web) + 10 pt"/>
    <w:basedOn w:val="NormalWeb"/>
    <w:next w:val="Normal"/>
    <w:rsid w:val="00BA45A1"/>
    <w:rPr>
      <w:rFonts w:ascii="Bookman Old Style" w:hAnsi="Bookman Old Style"/>
      <w:sz w:val="20"/>
    </w:rPr>
  </w:style>
  <w:style w:type="character" w:customStyle="1" w:styleId="StyleNormalWeb10ptChar">
    <w:name w:val="Style Normal (Web) + 10 pt Char"/>
    <w:basedOn w:val="DefaultParagraphFont"/>
    <w:rsid w:val="00BA45A1"/>
    <w:rPr>
      <w:szCs w:val="24"/>
      <w:lang w:val="en-US" w:eastAsia="en-US" w:bidi="ar-SA"/>
    </w:rPr>
  </w:style>
  <w:style w:type="paragraph" w:customStyle="1" w:styleId="TagCiteShells">
    <w:name w:val="Tag/Cite/Shells"/>
    <w:basedOn w:val="Normal"/>
    <w:rsid w:val="00BA45A1"/>
    <w:rPr>
      <w:b/>
    </w:rPr>
  </w:style>
  <w:style w:type="paragraph" w:customStyle="1" w:styleId="DefinitionTerm">
    <w:name w:val="Definition Term"/>
    <w:basedOn w:val="Normal"/>
    <w:next w:val="Normal"/>
    <w:rsid w:val="00BA45A1"/>
    <w:rPr>
      <w:snapToGrid w:val="0"/>
    </w:rPr>
  </w:style>
  <w:style w:type="paragraph" w:customStyle="1" w:styleId="BriefTitle">
    <w:name w:val="Brief Title"/>
    <w:basedOn w:val="Normal"/>
    <w:rsid w:val="00BA45A1"/>
    <w:pPr>
      <w:jc w:val="center"/>
      <w:outlineLvl w:val="0"/>
    </w:pPr>
    <w:rPr>
      <w:b/>
      <w:sz w:val="28"/>
      <w:u w:val="single"/>
    </w:rPr>
  </w:style>
  <w:style w:type="paragraph" w:customStyle="1" w:styleId="Paste">
    <w:name w:val="Paste"/>
    <w:basedOn w:val="Normal"/>
    <w:uiPriority w:val="99"/>
    <w:qFormat/>
    <w:rsid w:val="00BA45A1"/>
    <w:rPr>
      <w:rFonts w:ascii="Trebuchet MS" w:hAnsi="Trebuchet MS"/>
      <w:sz w:val="16"/>
    </w:rPr>
  </w:style>
  <w:style w:type="paragraph" w:customStyle="1" w:styleId="DebateCiteCharChar">
    <w:name w:val="Debate Cite Char Char"/>
    <w:basedOn w:val="Normal"/>
    <w:autoRedefine/>
    <w:uiPriority w:val="99"/>
    <w:qFormat/>
    <w:rsid w:val="00BA45A1"/>
    <w:pPr>
      <w:pBdr>
        <w:top w:val="single" w:sz="12" w:space="8" w:color="auto"/>
        <w:left w:val="single" w:sz="12" w:space="4" w:color="auto"/>
        <w:bottom w:val="single" w:sz="12" w:space="8" w:color="auto"/>
        <w:right w:val="single" w:sz="12" w:space="4" w:color="auto"/>
      </w:pBdr>
      <w:ind w:right="360"/>
      <w:jc w:val="center"/>
      <w:outlineLvl w:val="0"/>
    </w:pPr>
    <w:rPr>
      <w:b/>
      <w:sz w:val="32"/>
      <w:szCs w:val="26"/>
    </w:rPr>
  </w:style>
  <w:style w:type="paragraph" w:customStyle="1" w:styleId="Style6">
    <w:name w:val="Style6"/>
    <w:basedOn w:val="Normal"/>
    <w:link w:val="Style6Char"/>
    <w:qFormat/>
    <w:rsid w:val="00BA45A1"/>
    <w:rPr>
      <w:color w:val="000000"/>
    </w:rPr>
  </w:style>
  <w:style w:type="character" w:customStyle="1" w:styleId="Style3CharChar">
    <w:name w:val="Style3 Char Char"/>
    <w:basedOn w:val="DefaultParagraphFont"/>
    <w:rsid w:val="00BA45A1"/>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BA45A1"/>
    <w:pPr>
      <w:spacing w:after="60"/>
    </w:pPr>
    <w:rPr>
      <w:rFonts w:eastAsia="Segoe UI" w:cs="Cambria"/>
      <w:caps/>
      <w:sz w:val="20"/>
      <w:lang w:eastAsia="zh-CN"/>
    </w:rPr>
  </w:style>
  <w:style w:type="character" w:customStyle="1" w:styleId="NormalChar">
    <w:name w:val="Normal Char"/>
    <w:basedOn w:val="DefaultParagraphFont"/>
    <w:rsid w:val="00BA45A1"/>
    <w:rPr>
      <w:lang w:eastAsia="en-US"/>
    </w:rPr>
  </w:style>
  <w:style w:type="character" w:customStyle="1" w:styleId="BoldUnderlineChar1">
    <w:name w:val="Bold + Underline Char"/>
    <w:basedOn w:val="DefaultParagraphFont"/>
    <w:rsid w:val="00BA45A1"/>
    <w:rPr>
      <w:rFonts w:ascii="Bookman Old Style" w:eastAsiaTheme="majorEastAsia" w:hAnsi="Bookman Old Style" w:cs="Palatino Linotype"/>
      <w:b/>
      <w:bCs w:val="0"/>
      <w:sz w:val="28"/>
      <w:szCs w:val="36"/>
      <w:u w:val="single"/>
      <w:lang w:val="en-US" w:eastAsia="en-US" w:bidi="ar-SA"/>
    </w:rPr>
  </w:style>
  <w:style w:type="paragraph" w:customStyle="1" w:styleId="CardsFont12ptCharCharCharCharCharCharCharCharChar">
    <w:name w:val="Cards + Font: 12 pt Char Char Char Char Char Char Char Char Char"/>
    <w:basedOn w:val="Normal"/>
    <w:rsid w:val="00BA45A1"/>
    <w:pPr>
      <w:autoSpaceDE w:val="0"/>
      <w:autoSpaceDN w:val="0"/>
      <w:adjustRightInd w:val="0"/>
      <w:ind w:left="432" w:right="432"/>
      <w:jc w:val="both"/>
    </w:pPr>
    <w:rPr>
      <w:u w:val="thick"/>
    </w:rPr>
  </w:style>
  <w:style w:type="character" w:customStyle="1" w:styleId="UnderlinedCardChar">
    <w:name w:val="Underlined Card Char"/>
    <w:basedOn w:val="DefaultParagraphFont"/>
    <w:rsid w:val="00BA45A1"/>
    <w:rPr>
      <w:rFonts w:ascii="Eurostile" w:hAnsi="Eurostile"/>
      <w:u w:val="single"/>
      <w:lang w:val="en-US" w:eastAsia="en-US" w:bidi="ar-SA"/>
    </w:rPr>
  </w:style>
  <w:style w:type="character" w:customStyle="1" w:styleId="cardtextemphasisChar">
    <w:name w:val="card text emphasis Char"/>
    <w:basedOn w:val="UnderlinedCardTextChar"/>
    <w:link w:val="cardtextemphasis"/>
    <w:rsid w:val="00BA45A1"/>
    <w:rPr>
      <w:rFonts w:ascii="Trebuchet MS" w:eastAsia="Verdana" w:hAnsi="Trebuchet MS" w:cs="Times New Roman"/>
      <w:b/>
      <w:sz w:val="18"/>
      <w:u w:val="single"/>
    </w:rPr>
  </w:style>
  <w:style w:type="character" w:customStyle="1" w:styleId="UnderlinedCardTextChar">
    <w:name w:val="Underlined Card Text Char"/>
    <w:basedOn w:val="DefaultParagraphFont"/>
    <w:link w:val="UnderlinedCardText"/>
    <w:rsid w:val="00BA45A1"/>
    <w:rPr>
      <w:rFonts w:ascii="Trebuchet MS" w:eastAsia="Verdana" w:hAnsi="Trebuchet MS" w:cs="Times New Roman"/>
      <w:sz w:val="18"/>
      <w:u w:val="single"/>
    </w:rPr>
  </w:style>
  <w:style w:type="character" w:customStyle="1" w:styleId="citationiacgale">
    <w:name w:val="citation iac gale"/>
    <w:basedOn w:val="DefaultParagraphFont"/>
    <w:rsid w:val="00BA45A1"/>
  </w:style>
  <w:style w:type="character" w:customStyle="1" w:styleId="CharacterStyle7">
    <w:name w:val="Character Style 7"/>
    <w:rsid w:val="00BA45A1"/>
    <w:rPr>
      <w:rFonts w:ascii="Trebuchet MS" w:hAnsi="Trebuchet MS" w:cs="Trebuchet MS"/>
      <w:sz w:val="20"/>
      <w:szCs w:val="20"/>
      <w:u w:val="single"/>
    </w:rPr>
  </w:style>
  <w:style w:type="character" w:customStyle="1" w:styleId="StyleStyle4Char">
    <w:name w:val="Style Style4 + Char"/>
    <w:basedOn w:val="DefaultParagraphFont"/>
    <w:rsid w:val="00BA45A1"/>
    <w:rPr>
      <w:rFonts w:ascii="Palatino Linotype" w:hAnsi="Palatino Linotype"/>
      <w:b/>
      <w:noProof w:val="0"/>
      <w:sz w:val="22"/>
      <w:szCs w:val="24"/>
      <w:u w:val="single"/>
      <w:lang w:val="en-US" w:eastAsia="en-US" w:bidi="ar-SA"/>
    </w:rPr>
  </w:style>
  <w:style w:type="paragraph" w:customStyle="1" w:styleId="Brief-SecondarySource">
    <w:name w:val="Brief - Secondary Source"/>
    <w:basedOn w:val="Normal"/>
    <w:uiPriority w:val="99"/>
    <w:qFormat/>
    <w:rsid w:val="00BA45A1"/>
    <w:rPr>
      <w:sz w:val="14"/>
    </w:rPr>
  </w:style>
  <w:style w:type="character" w:customStyle="1" w:styleId="StyleStyle4BlackChar">
    <w:name w:val="Style Style4 + Black Char"/>
    <w:basedOn w:val="DefaultParagraphFont"/>
    <w:rsid w:val="00BA45A1"/>
    <w:rPr>
      <w:rFonts w:ascii="Palatino Linotype" w:hAnsi="Palatino Linotype"/>
      <w:b/>
      <w:noProof w:val="0"/>
      <w:color w:val="000000"/>
      <w:sz w:val="22"/>
      <w:szCs w:val="24"/>
      <w:u w:val="single"/>
      <w:lang w:val="en-US" w:eastAsia="en-US" w:bidi="ar-SA"/>
    </w:rPr>
  </w:style>
  <w:style w:type="character" w:customStyle="1" w:styleId="title10">
    <w:name w:val="title1"/>
    <w:basedOn w:val="DefaultParagraphFont"/>
    <w:rsid w:val="00BA45A1"/>
    <w:rPr>
      <w:rFonts w:ascii="Symbol" w:hAnsi="Symbol" w:hint="default"/>
      <w:b/>
      <w:bCs/>
      <w:color w:val="000000"/>
      <w:sz w:val="28"/>
      <w:szCs w:val="28"/>
    </w:rPr>
  </w:style>
  <w:style w:type="paragraph" w:customStyle="1" w:styleId="UnderlinedEvidence">
    <w:name w:val="Underlined Evidence"/>
    <w:basedOn w:val="Normal"/>
    <w:autoRedefine/>
    <w:rsid w:val="00BA45A1"/>
    <w:rPr>
      <w:rFonts w:ascii="Symbol" w:hAnsi="Symbol"/>
      <w:sz w:val="21"/>
      <w:szCs w:val="21"/>
      <w:u w:val="thick"/>
    </w:rPr>
  </w:style>
  <w:style w:type="character" w:customStyle="1" w:styleId="UnderlinedEvidenceCharChar">
    <w:name w:val="Underlined Evidence Char Char"/>
    <w:basedOn w:val="DefaultParagraphFont"/>
    <w:rsid w:val="00BA45A1"/>
    <w:rPr>
      <w:rFonts w:ascii="Symbol" w:hAnsi="Symbol"/>
      <w:sz w:val="21"/>
      <w:szCs w:val="21"/>
      <w:u w:val="thick"/>
      <w:lang w:val="en-US" w:eastAsia="en-US" w:bidi="ar-SA"/>
    </w:rPr>
  </w:style>
  <w:style w:type="character" w:styleId="PlaceholderText">
    <w:name w:val="Placeholder Text"/>
    <w:basedOn w:val="DefaultParagraphFont"/>
    <w:uiPriority w:val="99"/>
    <w:rsid w:val="00BA45A1"/>
    <w:rPr>
      <w:color w:val="808080"/>
    </w:rPr>
  </w:style>
  <w:style w:type="paragraph" w:styleId="Revision">
    <w:name w:val="Revision"/>
    <w:hidden/>
    <w:uiPriority w:val="99"/>
    <w:semiHidden/>
    <w:rsid w:val="00BA45A1"/>
    <w:rPr>
      <w:rFonts w:ascii="Verdana" w:eastAsiaTheme="minorHAnsi" w:hAnsi="Verdana" w:cs="Verdana"/>
      <w:sz w:val="22"/>
      <w:szCs w:val="22"/>
    </w:rPr>
  </w:style>
  <w:style w:type="character" w:customStyle="1" w:styleId="pnumber">
    <w:name w:val="pnumber"/>
    <w:rsid w:val="00BA45A1"/>
  </w:style>
  <w:style w:type="character" w:customStyle="1" w:styleId="ital">
    <w:name w:val="ital"/>
    <w:rsid w:val="00BA45A1"/>
  </w:style>
  <w:style w:type="character" w:customStyle="1" w:styleId="orgdiv">
    <w:name w:val="orgdiv"/>
    <w:rsid w:val="00BA45A1"/>
  </w:style>
  <w:style w:type="character" w:customStyle="1" w:styleId="orgname">
    <w:name w:val="orgname"/>
    <w:rsid w:val="00BA45A1"/>
  </w:style>
  <w:style w:type="character" w:customStyle="1" w:styleId="city">
    <w:name w:val="city"/>
    <w:rsid w:val="00BA45A1"/>
  </w:style>
  <w:style w:type="character" w:customStyle="1" w:styleId="state">
    <w:name w:val="state"/>
    <w:rsid w:val="00BA45A1"/>
  </w:style>
  <w:style w:type="character" w:customStyle="1" w:styleId="country">
    <w:name w:val="country"/>
    <w:rsid w:val="00BA45A1"/>
  </w:style>
  <w:style w:type="character" w:customStyle="1" w:styleId="Box">
    <w:name w:val="Box!"/>
    <w:uiPriority w:val="1"/>
    <w:rsid w:val="00BA45A1"/>
    <w:rPr>
      <w:rFonts w:ascii="Book Antiqua" w:hAnsi="Book Antiqua"/>
      <w:sz w:val="24"/>
      <w:u w:val="single"/>
      <w:bdr w:val="single" w:sz="4" w:space="0" w:color="auto"/>
    </w:rPr>
  </w:style>
  <w:style w:type="character" w:customStyle="1" w:styleId="citechar0">
    <w:name w:val="citechar"/>
    <w:basedOn w:val="DefaultParagraphFont"/>
    <w:rsid w:val="00BA45A1"/>
  </w:style>
  <w:style w:type="character" w:customStyle="1" w:styleId="underlinechar">
    <w:name w:val="underlinechar"/>
    <w:basedOn w:val="DefaultParagraphFont"/>
    <w:rsid w:val="00BA45A1"/>
  </w:style>
  <w:style w:type="character" w:customStyle="1" w:styleId="CardUnderlineChar">
    <w:name w:val="Card Underline Char"/>
    <w:rsid w:val="00BA45A1"/>
    <w:rPr>
      <w:szCs w:val="24"/>
      <w:u w:val="single"/>
      <w:lang w:val="en-US" w:eastAsia="en-US" w:bidi="ar-SA"/>
    </w:rPr>
  </w:style>
  <w:style w:type="character" w:customStyle="1" w:styleId="tagciteChar0">
    <w:name w:val="tag/cite Char"/>
    <w:basedOn w:val="DefaultParagraphFont"/>
    <w:rsid w:val="00BA45A1"/>
    <w:rPr>
      <w:b/>
      <w:sz w:val="24"/>
      <w:lang w:val="en-US" w:eastAsia="en-US" w:bidi="ar-SA"/>
    </w:rPr>
  </w:style>
  <w:style w:type="character" w:customStyle="1" w:styleId="8pointChar">
    <w:name w:val="8 point Char"/>
    <w:basedOn w:val="DefaultParagraphFont"/>
    <w:rsid w:val="00BA45A1"/>
    <w:rPr>
      <w:sz w:val="16"/>
      <w:lang w:val="en-US" w:eastAsia="en-US" w:bidi="ar-SA"/>
    </w:rPr>
  </w:style>
  <w:style w:type="character" w:customStyle="1" w:styleId="addmd">
    <w:name w:val="addmd"/>
    <w:rsid w:val="00BA45A1"/>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Style 13 pt Bold1,Cite3"/>
    <w:basedOn w:val="DefaultParagraphFont"/>
    <w:uiPriority w:val="5"/>
    <w:qFormat/>
    <w:rsid w:val="00BA45A1"/>
    <w:rPr>
      <w:b/>
      <w:bCs/>
      <w:strike w:val="0"/>
      <w:dstrike w:val="0"/>
      <w:sz w:val="24"/>
      <w:u w:val="none"/>
      <w:effect w:val="none"/>
    </w:rPr>
  </w:style>
  <w:style w:type="paragraph" w:customStyle="1" w:styleId="Cite8">
    <w:name w:val="Cite8"/>
    <w:basedOn w:val="Normal"/>
    <w:autoRedefine/>
    <w:qFormat/>
    <w:rsid w:val="00BA45A1"/>
    <w:rPr>
      <w:rFonts w:ascii="Trebuchet MS" w:eastAsia="Verdana" w:hAnsi="Trebuchet MS" w:cs="Cambria"/>
      <w:sz w:val="16"/>
    </w:rPr>
  </w:style>
  <w:style w:type="paragraph" w:customStyle="1" w:styleId="8font">
    <w:name w:val="8font"/>
    <w:basedOn w:val="Normal"/>
    <w:next w:val="Normal"/>
    <w:autoRedefine/>
    <w:qFormat/>
    <w:rsid w:val="00BA45A1"/>
    <w:rPr>
      <w:rFonts w:eastAsia="Cambria Math" w:cs="Cambria"/>
      <w:sz w:val="16"/>
      <w:szCs w:val="16"/>
    </w:rPr>
  </w:style>
  <w:style w:type="character" w:customStyle="1" w:styleId="CardTextChar2">
    <w:name w:val="CardText Char"/>
    <w:basedOn w:val="DefaultParagraphFont"/>
    <w:link w:val="CardText3"/>
    <w:locked/>
    <w:rsid w:val="00BA45A1"/>
    <w:rPr>
      <w:rFonts w:ascii="Verdana" w:hAnsi="Verdana" w:cs="Verdana"/>
    </w:rPr>
  </w:style>
  <w:style w:type="paragraph" w:customStyle="1" w:styleId="CardText3">
    <w:name w:val="CardText"/>
    <w:basedOn w:val="Normal"/>
    <w:link w:val="CardTextChar2"/>
    <w:qFormat/>
    <w:rsid w:val="00BA45A1"/>
    <w:pPr>
      <w:ind w:left="288"/>
    </w:pPr>
    <w:rPr>
      <w:rFonts w:ascii="Verdana" w:hAnsi="Verdana" w:cs="Verdana"/>
      <w:sz w:val="24"/>
    </w:rPr>
  </w:style>
  <w:style w:type="character" w:customStyle="1" w:styleId="citation">
    <w:name w:val="citation"/>
    <w:basedOn w:val="DefaultParagraphFont"/>
    <w:rsid w:val="00BA45A1"/>
  </w:style>
  <w:style w:type="paragraph" w:customStyle="1" w:styleId="CardText1">
    <w:name w:val="Card Text 1"/>
    <w:basedOn w:val="Normal"/>
    <w:link w:val="CardText1Char"/>
    <w:autoRedefine/>
    <w:qFormat/>
    <w:rsid w:val="00BA45A1"/>
    <w:rPr>
      <w:rFonts w:ascii="Arial Narrow" w:hAnsi="Arial Narrow" w:cstheme="minorBidi"/>
      <w:color w:val="000000"/>
      <w:sz w:val="24"/>
      <w:u w:val="single"/>
    </w:rPr>
  </w:style>
  <w:style w:type="paragraph" w:customStyle="1" w:styleId="CardText2">
    <w:name w:val="Card Text 2"/>
    <w:basedOn w:val="CardText1"/>
    <w:link w:val="CardText2Char"/>
    <w:qFormat/>
    <w:rsid w:val="00BA45A1"/>
    <w:rPr>
      <w:b/>
    </w:rPr>
  </w:style>
  <w:style w:type="character" w:customStyle="1" w:styleId="NoterefInText">
    <w:name w:val="_NoterefInText"/>
    <w:uiPriority w:val="99"/>
    <w:rsid w:val="00BA45A1"/>
    <w:rPr>
      <w:rFonts w:cs="AKDPE C+ Utopia"/>
      <w:color w:val="000000"/>
    </w:rPr>
  </w:style>
  <w:style w:type="character" w:customStyle="1" w:styleId="BalloonTextChar1">
    <w:name w:val="Balloon Text Char1"/>
    <w:basedOn w:val="DefaultParagraphFont"/>
    <w:uiPriority w:val="99"/>
    <w:rsid w:val="00BA45A1"/>
    <w:rPr>
      <w:rFonts w:ascii="Palatino" w:hAnsi="Palatino" w:cs="Palatino"/>
      <w:sz w:val="18"/>
      <w:szCs w:val="18"/>
    </w:rPr>
  </w:style>
  <w:style w:type="character" w:customStyle="1" w:styleId="date-display-single">
    <w:name w:val="date-display-single"/>
    <w:basedOn w:val="DefaultParagraphFont"/>
    <w:rsid w:val="00BA45A1"/>
  </w:style>
  <w:style w:type="character" w:customStyle="1" w:styleId="postauthor">
    <w:name w:val="postauthor"/>
    <w:basedOn w:val="DefaultParagraphFont"/>
    <w:rsid w:val="00BA45A1"/>
  </w:style>
  <w:style w:type="character" w:customStyle="1" w:styleId="timestamp">
    <w:name w:val="timestamp"/>
    <w:basedOn w:val="DefaultParagraphFont"/>
    <w:rsid w:val="00BA45A1"/>
  </w:style>
  <w:style w:type="paragraph" w:customStyle="1" w:styleId="notes-source-hasnotes">
    <w:name w:val="notes-source-hasnotes"/>
    <w:basedOn w:val="Normal"/>
    <w:rsid w:val="00BA45A1"/>
    <w:pPr>
      <w:spacing w:before="100" w:beforeAutospacing="1" w:after="100" w:afterAutospacing="1"/>
    </w:pPr>
    <w:rPr>
      <w:rFonts w:ascii="Tahoma" w:hAnsi="Tahoma"/>
      <w:szCs w:val="20"/>
    </w:rPr>
  </w:style>
  <w:style w:type="character" w:customStyle="1" w:styleId="f">
    <w:name w:val="f"/>
    <w:basedOn w:val="DefaultParagraphFont"/>
    <w:rsid w:val="00BA45A1"/>
  </w:style>
  <w:style w:type="character" w:customStyle="1" w:styleId="span">
    <w:name w:val="span"/>
    <w:basedOn w:val="DefaultParagraphFont"/>
    <w:rsid w:val="00BA45A1"/>
  </w:style>
  <w:style w:type="character" w:customStyle="1" w:styleId="maintitle">
    <w:name w:val="maintitle"/>
    <w:basedOn w:val="DefaultParagraphFont"/>
    <w:rsid w:val="00BA45A1"/>
  </w:style>
  <w:style w:type="paragraph" w:customStyle="1" w:styleId="Pa6">
    <w:name w:val="Pa6"/>
    <w:basedOn w:val="Default"/>
    <w:next w:val="Default"/>
    <w:uiPriority w:val="99"/>
    <w:qFormat/>
    <w:rsid w:val="00BA45A1"/>
    <w:pPr>
      <w:widowControl w:val="0"/>
      <w:spacing w:after="0" w:line="261" w:lineRule="atLeast"/>
    </w:pPr>
    <w:rPr>
      <w:rFonts w:ascii="SimSun" w:eastAsiaTheme="minorEastAsia" w:hAnsi="SimSun" w:cs="Cambria"/>
    </w:rPr>
  </w:style>
  <w:style w:type="paragraph" w:customStyle="1" w:styleId="Pa2">
    <w:name w:val="Pa2"/>
    <w:basedOn w:val="Default"/>
    <w:next w:val="Default"/>
    <w:uiPriority w:val="99"/>
    <w:qFormat/>
    <w:rsid w:val="00BA45A1"/>
    <w:pPr>
      <w:widowControl w:val="0"/>
      <w:spacing w:after="0" w:line="241" w:lineRule="atLeast"/>
    </w:pPr>
    <w:rPr>
      <w:rFonts w:ascii="SimSun" w:eastAsiaTheme="minorEastAsia" w:hAnsi="SimSun" w:cs="Cambria"/>
    </w:rPr>
  </w:style>
  <w:style w:type="character" w:customStyle="1" w:styleId="thirdparty-logo">
    <w:name w:val="thirdparty-logo"/>
    <w:basedOn w:val="DefaultParagraphFont"/>
    <w:rsid w:val="00BA45A1"/>
  </w:style>
  <w:style w:type="character" w:customStyle="1" w:styleId="posted">
    <w:name w:val="posted"/>
    <w:basedOn w:val="DefaultParagraphFont"/>
    <w:rsid w:val="00BA45A1"/>
  </w:style>
  <w:style w:type="character" w:customStyle="1" w:styleId="updated">
    <w:name w:val="updated"/>
    <w:basedOn w:val="DefaultParagraphFont"/>
    <w:rsid w:val="00BA45A1"/>
  </w:style>
  <w:style w:type="character" w:customStyle="1" w:styleId="ticker">
    <w:name w:val="ticker"/>
    <w:basedOn w:val="DefaultParagraphFont"/>
    <w:rsid w:val="00BA45A1"/>
  </w:style>
  <w:style w:type="paragraph" w:customStyle="1" w:styleId="articlemeta">
    <w:name w:val="articlemeta"/>
    <w:basedOn w:val="Normal"/>
    <w:rsid w:val="00BA45A1"/>
    <w:pPr>
      <w:spacing w:before="100" w:beforeAutospacing="1" w:after="100" w:afterAutospacing="1"/>
    </w:pPr>
    <w:rPr>
      <w:rFonts w:ascii="Tahoma" w:hAnsi="Tahoma"/>
      <w:szCs w:val="20"/>
    </w:rPr>
  </w:style>
  <w:style w:type="character" w:customStyle="1" w:styleId="vcard">
    <w:name w:val="vcard"/>
    <w:basedOn w:val="DefaultParagraphFont"/>
    <w:rsid w:val="00BA45A1"/>
  </w:style>
  <w:style w:type="character" w:customStyle="1" w:styleId="dateline">
    <w:name w:val="dateline"/>
    <w:basedOn w:val="DefaultParagraphFont"/>
    <w:rsid w:val="00BA45A1"/>
  </w:style>
  <w:style w:type="character" w:customStyle="1" w:styleId="print-footnote">
    <w:name w:val="print-footnote"/>
    <w:basedOn w:val="DefaultParagraphFont"/>
    <w:rsid w:val="00BA45A1"/>
  </w:style>
  <w:style w:type="character" w:customStyle="1" w:styleId="byline">
    <w:name w:val="byline"/>
    <w:basedOn w:val="DefaultParagraphFont"/>
    <w:rsid w:val="00BA45A1"/>
  </w:style>
  <w:style w:type="character" w:customStyle="1" w:styleId="DateChar1">
    <w:name w:val="Date Char1"/>
    <w:basedOn w:val="DefaultParagraphFont"/>
    <w:uiPriority w:val="99"/>
    <w:semiHidden/>
    <w:rsid w:val="00BA45A1"/>
    <w:rPr>
      <w:rFonts w:ascii="Bookman Old Style" w:hAnsi="Bookman Old Style"/>
      <w:sz w:val="20"/>
    </w:rPr>
  </w:style>
  <w:style w:type="character" w:customStyle="1" w:styleId="datestring">
    <w:name w:val="datestring"/>
    <w:basedOn w:val="DefaultParagraphFont"/>
    <w:rsid w:val="00BA45A1"/>
  </w:style>
  <w:style w:type="paragraph" w:customStyle="1" w:styleId="noindent">
    <w:name w:val="no_indent"/>
    <w:basedOn w:val="Normal"/>
    <w:rsid w:val="00BA45A1"/>
    <w:pPr>
      <w:spacing w:before="100" w:beforeAutospacing="1" w:after="100" w:afterAutospacing="1"/>
    </w:pPr>
    <w:rPr>
      <w:rFonts w:ascii="Tahoma" w:hAnsi="Tahoma"/>
      <w:szCs w:val="20"/>
    </w:rPr>
  </w:style>
  <w:style w:type="character" w:customStyle="1" w:styleId="email">
    <w:name w:val="email"/>
    <w:basedOn w:val="DefaultParagraphFont"/>
    <w:rsid w:val="00BA45A1"/>
  </w:style>
  <w:style w:type="paragraph" w:customStyle="1" w:styleId="left">
    <w:name w:val="left"/>
    <w:basedOn w:val="Normal"/>
    <w:rsid w:val="00BA45A1"/>
    <w:pPr>
      <w:spacing w:before="100" w:beforeAutospacing="1" w:after="100" w:afterAutospacing="1"/>
    </w:pPr>
    <w:rPr>
      <w:rFonts w:ascii="Tahoma" w:hAnsi="Tahoma"/>
      <w:szCs w:val="20"/>
    </w:rPr>
  </w:style>
  <w:style w:type="paragraph" w:customStyle="1" w:styleId="right">
    <w:name w:val="right"/>
    <w:basedOn w:val="Normal"/>
    <w:rsid w:val="00BA45A1"/>
    <w:pPr>
      <w:spacing w:before="100" w:beforeAutospacing="1" w:after="100" w:afterAutospacing="1"/>
    </w:pPr>
    <w:rPr>
      <w:rFonts w:ascii="Tahoma" w:hAnsi="Tahoma"/>
      <w:szCs w:val="20"/>
    </w:rPr>
  </w:style>
  <w:style w:type="character" w:customStyle="1" w:styleId="gptad">
    <w:name w:val="gptad"/>
    <w:basedOn w:val="DefaultParagraphFont"/>
    <w:rsid w:val="00BA45A1"/>
  </w:style>
  <w:style w:type="paragraph" w:customStyle="1" w:styleId="creditpostedmodified">
    <w:name w:val="credit_posted_modified"/>
    <w:basedOn w:val="Normal"/>
    <w:rsid w:val="00BA45A1"/>
    <w:pPr>
      <w:spacing w:before="100" w:beforeAutospacing="1" w:after="100" w:afterAutospacing="1"/>
    </w:pPr>
    <w:rPr>
      <w:rFonts w:ascii="Tahoma" w:hAnsi="Tahoma"/>
      <w:szCs w:val="20"/>
    </w:rPr>
  </w:style>
  <w:style w:type="character" w:customStyle="1" w:styleId="creditline">
    <w:name w:val="creditline"/>
    <w:basedOn w:val="DefaultParagraphFont"/>
    <w:rsid w:val="00BA45A1"/>
  </w:style>
  <w:style w:type="character" w:customStyle="1" w:styleId="grd">
    <w:name w:val="grd"/>
    <w:basedOn w:val="DefaultParagraphFont"/>
    <w:rsid w:val="00BA45A1"/>
  </w:style>
  <w:style w:type="paragraph" w:customStyle="1" w:styleId="hs-text-container">
    <w:name w:val="hs-text-container"/>
    <w:basedOn w:val="Normal"/>
    <w:rsid w:val="00BA45A1"/>
    <w:pPr>
      <w:spacing w:before="100" w:beforeAutospacing="1" w:after="100" w:afterAutospacing="1"/>
    </w:pPr>
    <w:rPr>
      <w:rFonts w:ascii="Tahoma" w:hAnsi="Tahoma"/>
      <w:szCs w:val="20"/>
    </w:rPr>
  </w:style>
  <w:style w:type="character" w:customStyle="1" w:styleId="created">
    <w:name w:val="created"/>
    <w:basedOn w:val="DefaultParagraphFont"/>
    <w:rsid w:val="00BA45A1"/>
  </w:style>
  <w:style w:type="character" w:customStyle="1" w:styleId="changed">
    <w:name w:val="changed"/>
    <w:basedOn w:val="DefaultParagraphFont"/>
    <w:rsid w:val="00BA45A1"/>
  </w:style>
  <w:style w:type="character" w:customStyle="1" w:styleId="caps">
    <w:name w:val="caps"/>
    <w:basedOn w:val="DefaultParagraphFont"/>
    <w:rsid w:val="00BA45A1"/>
  </w:style>
  <w:style w:type="character" w:customStyle="1" w:styleId="article-author-name">
    <w:name w:val="article-author-name"/>
    <w:basedOn w:val="DefaultParagraphFont"/>
    <w:rsid w:val="00BA45A1"/>
  </w:style>
  <w:style w:type="character" w:customStyle="1" w:styleId="bioexcerpt">
    <w:name w:val="bio_excerpt"/>
    <w:basedOn w:val="DefaultParagraphFont"/>
    <w:rsid w:val="00BA45A1"/>
  </w:style>
  <w:style w:type="character" w:customStyle="1" w:styleId="commentcount">
    <w:name w:val="comment_count"/>
    <w:basedOn w:val="DefaultParagraphFont"/>
    <w:rsid w:val="00BA45A1"/>
  </w:style>
  <w:style w:type="character" w:customStyle="1" w:styleId="ssl4">
    <w:name w:val="ss_l4"/>
    <w:basedOn w:val="DefaultParagraphFont"/>
    <w:rsid w:val="00BA45A1"/>
  </w:style>
  <w:style w:type="character" w:customStyle="1" w:styleId="italic">
    <w:name w:val="italic"/>
    <w:basedOn w:val="DefaultParagraphFont"/>
    <w:rsid w:val="00BA45A1"/>
  </w:style>
  <w:style w:type="character" w:customStyle="1" w:styleId="searchtermshighlighted">
    <w:name w:val="searchtermshighlighted"/>
    <w:basedOn w:val="DefaultParagraphFont"/>
    <w:rsid w:val="00BA45A1"/>
  </w:style>
  <w:style w:type="character" w:customStyle="1" w:styleId="contributornametrigger">
    <w:name w:val="contributornametrigger"/>
    <w:basedOn w:val="DefaultParagraphFont"/>
    <w:rsid w:val="00BA45A1"/>
  </w:style>
  <w:style w:type="character" w:customStyle="1" w:styleId="bylinepipe">
    <w:name w:val="bylinepipe"/>
    <w:basedOn w:val="DefaultParagraphFont"/>
    <w:rsid w:val="00BA45A1"/>
  </w:style>
  <w:style w:type="character" w:customStyle="1" w:styleId="lucenesearchresulturlb">
    <w:name w:val="lucene_search_result_url_b"/>
    <w:basedOn w:val="DefaultParagraphFont"/>
    <w:rsid w:val="00BA45A1"/>
  </w:style>
  <w:style w:type="character" w:customStyle="1" w:styleId="faculty-title">
    <w:name w:val="faculty-title"/>
    <w:basedOn w:val="DefaultParagraphFont"/>
    <w:rsid w:val="00BA45A1"/>
  </w:style>
  <w:style w:type="character" w:customStyle="1" w:styleId="count">
    <w:name w:val="count"/>
    <w:basedOn w:val="DefaultParagraphFont"/>
    <w:rsid w:val="00BA45A1"/>
  </w:style>
  <w:style w:type="character" w:customStyle="1" w:styleId="volume">
    <w:name w:val="volume"/>
    <w:basedOn w:val="DefaultParagraphFont"/>
    <w:rsid w:val="00BA45A1"/>
  </w:style>
  <w:style w:type="character" w:customStyle="1" w:styleId="issue">
    <w:name w:val="issue"/>
    <w:basedOn w:val="DefaultParagraphFont"/>
    <w:rsid w:val="00BA45A1"/>
  </w:style>
  <w:style w:type="character" w:customStyle="1" w:styleId="pages">
    <w:name w:val="pages"/>
    <w:basedOn w:val="DefaultParagraphFont"/>
    <w:rsid w:val="00BA45A1"/>
  </w:style>
  <w:style w:type="character" w:customStyle="1" w:styleId="field-content">
    <w:name w:val="field-content"/>
    <w:basedOn w:val="DefaultParagraphFont"/>
    <w:rsid w:val="00BA45A1"/>
  </w:style>
  <w:style w:type="character" w:customStyle="1" w:styleId="person">
    <w:name w:val="person"/>
    <w:basedOn w:val="DefaultParagraphFont"/>
    <w:rsid w:val="00BA45A1"/>
  </w:style>
  <w:style w:type="character" w:customStyle="1" w:styleId="corresponding">
    <w:name w:val="corresponding"/>
    <w:basedOn w:val="DefaultParagraphFont"/>
    <w:rsid w:val="00BA45A1"/>
  </w:style>
  <w:style w:type="character" w:customStyle="1" w:styleId="entry-date">
    <w:name w:val="entry-date"/>
    <w:basedOn w:val="DefaultParagraphFont"/>
    <w:rsid w:val="00BA45A1"/>
  </w:style>
  <w:style w:type="character" w:customStyle="1" w:styleId="dropcap">
    <w:name w:val="dropcap"/>
    <w:basedOn w:val="DefaultParagraphFont"/>
    <w:rsid w:val="00BA45A1"/>
  </w:style>
  <w:style w:type="character" w:customStyle="1" w:styleId="date1">
    <w:name w:val="date1"/>
    <w:basedOn w:val="DefaultParagraphFont"/>
    <w:rsid w:val="00BA45A1"/>
  </w:style>
  <w:style w:type="paragraph" w:customStyle="1" w:styleId="entry-meta">
    <w:name w:val="entry-meta"/>
    <w:basedOn w:val="Normal"/>
    <w:rsid w:val="00BA45A1"/>
    <w:pPr>
      <w:spacing w:before="100" w:beforeAutospacing="1" w:after="100" w:afterAutospacing="1"/>
    </w:pPr>
    <w:rPr>
      <w:rFonts w:ascii="Tahoma" w:hAnsi="Tahoma"/>
      <w:szCs w:val="20"/>
    </w:rPr>
  </w:style>
  <w:style w:type="character" w:customStyle="1" w:styleId="post-time">
    <w:name w:val="post-time"/>
    <w:basedOn w:val="DefaultParagraphFont"/>
    <w:rsid w:val="00BA45A1"/>
  </w:style>
  <w:style w:type="character" w:customStyle="1" w:styleId="post-category">
    <w:name w:val="post-category"/>
    <w:basedOn w:val="DefaultParagraphFont"/>
    <w:rsid w:val="00BA45A1"/>
  </w:style>
  <w:style w:type="character" w:customStyle="1" w:styleId="post-author">
    <w:name w:val="post-author"/>
    <w:basedOn w:val="DefaultParagraphFont"/>
    <w:rsid w:val="00BA45A1"/>
  </w:style>
  <w:style w:type="character" w:customStyle="1" w:styleId="A10">
    <w:name w:val="A10"/>
    <w:uiPriority w:val="99"/>
    <w:rsid w:val="00BA45A1"/>
    <w:rPr>
      <w:rFonts w:cs="MS Mincho"/>
      <w:color w:val="000000"/>
      <w:sz w:val="11"/>
      <w:szCs w:val="11"/>
    </w:rPr>
  </w:style>
  <w:style w:type="paragraph" w:customStyle="1" w:styleId="Pa10">
    <w:name w:val="Pa10"/>
    <w:basedOn w:val="Default"/>
    <w:next w:val="Default"/>
    <w:uiPriority w:val="99"/>
    <w:rsid w:val="00BA45A1"/>
    <w:pPr>
      <w:widowControl w:val="0"/>
      <w:spacing w:after="0" w:line="201" w:lineRule="atLeast"/>
    </w:pPr>
    <w:rPr>
      <w:rFonts w:ascii="MS Mincho" w:eastAsiaTheme="minorEastAsia" w:hAnsi="MS Mincho" w:cs="Cambria"/>
    </w:rPr>
  </w:style>
  <w:style w:type="character" w:customStyle="1" w:styleId="A1">
    <w:name w:val="A1"/>
    <w:uiPriority w:val="99"/>
    <w:rsid w:val="00BA45A1"/>
    <w:rPr>
      <w:rFonts w:cs="Verdana"/>
      <w:b/>
      <w:bCs/>
      <w:color w:val="000000"/>
      <w:sz w:val="32"/>
      <w:szCs w:val="32"/>
    </w:rPr>
  </w:style>
  <w:style w:type="paragraph" w:customStyle="1" w:styleId="Pa0">
    <w:name w:val="Pa0"/>
    <w:basedOn w:val="Default"/>
    <w:next w:val="Default"/>
    <w:uiPriority w:val="99"/>
    <w:rsid w:val="00BA45A1"/>
    <w:pPr>
      <w:widowControl w:val="0"/>
      <w:spacing w:after="0" w:line="241" w:lineRule="atLeast"/>
    </w:pPr>
    <w:rPr>
      <w:rFonts w:eastAsiaTheme="minorEastAsia" w:cs="Cambria"/>
    </w:rPr>
  </w:style>
  <w:style w:type="character" w:customStyle="1" w:styleId="A0">
    <w:name w:val="A0"/>
    <w:uiPriority w:val="99"/>
    <w:rsid w:val="00BA45A1"/>
    <w:rPr>
      <w:rFonts w:cs="Verdana"/>
      <w:b/>
      <w:bCs/>
      <w:color w:val="000000"/>
      <w:sz w:val="72"/>
      <w:szCs w:val="72"/>
    </w:rPr>
  </w:style>
  <w:style w:type="character" w:customStyle="1" w:styleId="A9">
    <w:name w:val="A9"/>
    <w:uiPriority w:val="99"/>
    <w:rsid w:val="00BA45A1"/>
    <w:rPr>
      <w:rFonts w:cs="MS Mincho"/>
      <w:color w:val="000000"/>
      <w:sz w:val="14"/>
      <w:szCs w:val="14"/>
    </w:rPr>
  </w:style>
  <w:style w:type="paragraph" w:customStyle="1" w:styleId="articledetails">
    <w:name w:val="articledetails"/>
    <w:basedOn w:val="Normal"/>
    <w:rsid w:val="00BA45A1"/>
    <w:pPr>
      <w:spacing w:before="100" w:beforeAutospacing="1" w:after="100" w:afterAutospacing="1"/>
    </w:pPr>
    <w:rPr>
      <w:rFonts w:ascii="Tahoma" w:hAnsi="Tahoma"/>
      <w:szCs w:val="20"/>
    </w:rPr>
  </w:style>
  <w:style w:type="character" w:customStyle="1" w:styleId="posted-and-updated">
    <w:name w:val="posted-and-updated"/>
    <w:basedOn w:val="DefaultParagraphFont"/>
    <w:rsid w:val="00BA45A1"/>
  </w:style>
  <w:style w:type="paragraph" w:customStyle="1" w:styleId="aff">
    <w:name w:val="aff"/>
    <w:basedOn w:val="Normal"/>
    <w:rsid w:val="00BA45A1"/>
    <w:pPr>
      <w:spacing w:before="100" w:beforeAutospacing="1" w:after="100" w:afterAutospacing="1"/>
    </w:pPr>
    <w:rPr>
      <w:rFonts w:ascii="Tahoma" w:hAnsi="Tahoma"/>
      <w:szCs w:val="20"/>
    </w:rPr>
  </w:style>
  <w:style w:type="character" w:customStyle="1" w:styleId="label">
    <w:name w:val="label"/>
    <w:basedOn w:val="DefaultParagraphFont"/>
    <w:rsid w:val="00BA45A1"/>
  </w:style>
  <w:style w:type="character" w:customStyle="1" w:styleId="entry-author">
    <w:name w:val="entry-author"/>
    <w:basedOn w:val="DefaultParagraphFont"/>
    <w:rsid w:val="00BA45A1"/>
  </w:style>
  <w:style w:type="character" w:customStyle="1" w:styleId="entry-author-name">
    <w:name w:val="entry-author-name"/>
    <w:basedOn w:val="DefaultParagraphFont"/>
    <w:rsid w:val="00BA45A1"/>
  </w:style>
  <w:style w:type="character" w:customStyle="1" w:styleId="arial11">
    <w:name w:val="arial_11"/>
    <w:basedOn w:val="DefaultParagraphFont"/>
    <w:rsid w:val="00BA45A1"/>
  </w:style>
  <w:style w:type="character" w:customStyle="1" w:styleId="slug-vol">
    <w:name w:val="slug-vol"/>
    <w:basedOn w:val="DefaultParagraphFont"/>
    <w:rsid w:val="00BA45A1"/>
  </w:style>
  <w:style w:type="character" w:customStyle="1" w:styleId="slug-issue">
    <w:name w:val="slug-issue"/>
    <w:basedOn w:val="DefaultParagraphFont"/>
    <w:rsid w:val="00BA45A1"/>
  </w:style>
  <w:style w:type="character" w:customStyle="1" w:styleId="slug-pub-date">
    <w:name w:val="slug-pub-date"/>
    <w:basedOn w:val="DefaultParagraphFont"/>
    <w:rsid w:val="00BA45A1"/>
  </w:style>
  <w:style w:type="character" w:customStyle="1" w:styleId="slug-pages">
    <w:name w:val="slug-pages"/>
    <w:basedOn w:val="DefaultParagraphFont"/>
    <w:rsid w:val="00BA45A1"/>
  </w:style>
  <w:style w:type="character" w:customStyle="1" w:styleId="name">
    <w:name w:val="name"/>
    <w:basedOn w:val="DefaultParagraphFont"/>
    <w:rsid w:val="00BA45A1"/>
  </w:style>
  <w:style w:type="character" w:customStyle="1" w:styleId="contrib-degrees">
    <w:name w:val="contrib-degrees"/>
    <w:basedOn w:val="DefaultParagraphFont"/>
    <w:rsid w:val="00BA45A1"/>
  </w:style>
  <w:style w:type="character" w:customStyle="1" w:styleId="contrib-on-behalf-of">
    <w:name w:val="contrib-on-behalf-of"/>
    <w:basedOn w:val="DefaultParagraphFont"/>
    <w:rsid w:val="00BA45A1"/>
  </w:style>
  <w:style w:type="character" w:customStyle="1" w:styleId="pubtime">
    <w:name w:val="pubtime"/>
    <w:basedOn w:val="DefaultParagraphFont"/>
    <w:rsid w:val="00BA45A1"/>
  </w:style>
  <w:style w:type="character" w:customStyle="1" w:styleId="time">
    <w:name w:val="time"/>
    <w:basedOn w:val="DefaultParagraphFont"/>
    <w:rsid w:val="00BA45A1"/>
  </w:style>
  <w:style w:type="character" w:customStyle="1" w:styleId="fbcommentscount">
    <w:name w:val="fb_comments_count"/>
    <w:basedOn w:val="DefaultParagraphFont"/>
    <w:rsid w:val="00BA45A1"/>
  </w:style>
  <w:style w:type="character" w:customStyle="1" w:styleId="stsharethiscustom">
    <w:name w:val="st_sharethis_custom"/>
    <w:basedOn w:val="DefaultParagraphFont"/>
    <w:rsid w:val="00BA45A1"/>
  </w:style>
  <w:style w:type="paragraph" w:customStyle="1" w:styleId="permalinkable">
    <w:name w:val="permalinkable"/>
    <w:basedOn w:val="Normal"/>
    <w:rsid w:val="00BA45A1"/>
    <w:pPr>
      <w:spacing w:before="100" w:beforeAutospacing="1" w:after="100" w:afterAutospacing="1"/>
    </w:pPr>
    <w:rPr>
      <w:rFonts w:ascii="Tahoma" w:hAnsi="Tahoma"/>
      <w:szCs w:val="20"/>
    </w:rPr>
  </w:style>
  <w:style w:type="character" w:customStyle="1" w:styleId="z-TopofFormChar">
    <w:name w:val="z-Top of Form Char"/>
    <w:basedOn w:val="DefaultParagraphFont"/>
    <w:link w:val="z-TopofForm"/>
    <w:uiPriority w:val="99"/>
    <w:rsid w:val="00BA45A1"/>
    <w:rPr>
      <w:rFonts w:ascii="Palatino Linotype" w:hAnsi="Palatino Linotype" w:cs="Palatino Linotype"/>
      <w:vanish/>
      <w:sz w:val="16"/>
      <w:szCs w:val="16"/>
    </w:rPr>
  </w:style>
  <w:style w:type="paragraph" w:styleId="z-TopofForm">
    <w:name w:val="HTML Top of Form"/>
    <w:basedOn w:val="Normal"/>
    <w:next w:val="Normal"/>
    <w:link w:val="z-TopofFormChar"/>
    <w:hidden/>
    <w:uiPriority w:val="99"/>
    <w:unhideWhenUsed/>
    <w:rsid w:val="00BA45A1"/>
    <w:pPr>
      <w:pBdr>
        <w:bottom w:val="single" w:sz="6" w:space="1" w:color="auto"/>
      </w:pBdr>
      <w:jc w:val="center"/>
    </w:pPr>
    <w:rPr>
      <w:rFonts w:ascii="Palatino Linotype" w:hAnsi="Palatino Linotype" w:cs="Palatino Linotype"/>
      <w:vanish/>
      <w:sz w:val="16"/>
      <w:szCs w:val="16"/>
    </w:rPr>
  </w:style>
  <w:style w:type="character" w:customStyle="1" w:styleId="z-TopofFormChar1">
    <w:name w:val="z-Top of Form Char1"/>
    <w:basedOn w:val="DefaultParagraphFont"/>
    <w:uiPriority w:val="99"/>
    <w:rsid w:val="00BA45A1"/>
    <w:rPr>
      <w:rFonts w:ascii="Arial" w:hAnsi="Arial" w:cs="Arial"/>
      <w:vanish/>
      <w:sz w:val="16"/>
      <w:szCs w:val="16"/>
    </w:rPr>
  </w:style>
  <w:style w:type="character" w:customStyle="1" w:styleId="z-BottomofFormChar">
    <w:name w:val="z-Bottom of Form Char"/>
    <w:basedOn w:val="DefaultParagraphFont"/>
    <w:link w:val="z-BottomofForm"/>
    <w:uiPriority w:val="99"/>
    <w:rsid w:val="00BA45A1"/>
    <w:rPr>
      <w:rFonts w:ascii="Palatino Linotype" w:hAnsi="Palatino Linotype" w:cs="Palatino Linotype"/>
      <w:vanish/>
      <w:sz w:val="16"/>
      <w:szCs w:val="16"/>
    </w:rPr>
  </w:style>
  <w:style w:type="paragraph" w:styleId="z-BottomofForm">
    <w:name w:val="HTML Bottom of Form"/>
    <w:basedOn w:val="Normal"/>
    <w:next w:val="Normal"/>
    <w:link w:val="z-BottomofFormChar"/>
    <w:hidden/>
    <w:uiPriority w:val="99"/>
    <w:unhideWhenUsed/>
    <w:rsid w:val="00BA45A1"/>
    <w:pPr>
      <w:pBdr>
        <w:top w:val="single" w:sz="6" w:space="1" w:color="auto"/>
      </w:pBdr>
      <w:jc w:val="center"/>
    </w:pPr>
    <w:rPr>
      <w:rFonts w:ascii="Palatino Linotype" w:hAnsi="Palatino Linotype" w:cs="Palatino Linotype"/>
      <w:vanish/>
      <w:sz w:val="16"/>
      <w:szCs w:val="16"/>
    </w:rPr>
  </w:style>
  <w:style w:type="character" w:customStyle="1" w:styleId="z-BottomofFormChar1">
    <w:name w:val="z-Bottom of Form Char1"/>
    <w:basedOn w:val="DefaultParagraphFont"/>
    <w:uiPriority w:val="99"/>
    <w:rsid w:val="00BA45A1"/>
    <w:rPr>
      <w:rFonts w:ascii="Arial" w:hAnsi="Arial" w:cs="Arial"/>
      <w:vanish/>
      <w:sz w:val="16"/>
      <w:szCs w:val="16"/>
    </w:rPr>
  </w:style>
  <w:style w:type="character" w:customStyle="1" w:styleId="submitted">
    <w:name w:val="submitted"/>
    <w:basedOn w:val="DefaultParagraphFont"/>
    <w:rsid w:val="00BA45A1"/>
  </w:style>
  <w:style w:type="character" w:customStyle="1" w:styleId="highlightedsearchterm">
    <w:name w:val="highlightedsearchterm"/>
    <w:basedOn w:val="DefaultParagraphFont"/>
    <w:rsid w:val="00BA45A1"/>
  </w:style>
  <w:style w:type="character" w:customStyle="1" w:styleId="link-external">
    <w:name w:val="link-external"/>
    <w:basedOn w:val="DefaultParagraphFont"/>
    <w:rsid w:val="00BA45A1"/>
  </w:style>
  <w:style w:type="character" w:customStyle="1" w:styleId="articleauthor">
    <w:name w:val="article_author"/>
    <w:basedOn w:val="DefaultParagraphFont"/>
    <w:rsid w:val="00BA45A1"/>
  </w:style>
  <w:style w:type="character" w:customStyle="1" w:styleId="articleissue">
    <w:name w:val="article_issue"/>
    <w:basedOn w:val="DefaultParagraphFont"/>
    <w:rsid w:val="00BA45A1"/>
  </w:style>
  <w:style w:type="character" w:customStyle="1" w:styleId="HTMLPreformattedChar1">
    <w:name w:val="HTML Preformatted Char1"/>
    <w:basedOn w:val="DefaultParagraphFont"/>
    <w:uiPriority w:val="99"/>
    <w:semiHidden/>
    <w:rsid w:val="00BA45A1"/>
    <w:rPr>
      <w:rFonts w:ascii="Arial Narrow" w:hAnsi="Arial Narrow"/>
      <w:sz w:val="20"/>
      <w:szCs w:val="20"/>
    </w:rPr>
  </w:style>
  <w:style w:type="character" w:customStyle="1" w:styleId="a-size-large">
    <w:name w:val="a-size-large"/>
    <w:basedOn w:val="DefaultParagraphFont"/>
    <w:rsid w:val="00BA45A1"/>
  </w:style>
  <w:style w:type="character" w:customStyle="1" w:styleId="a-size-medium">
    <w:name w:val="a-size-medium"/>
    <w:basedOn w:val="DefaultParagraphFont"/>
    <w:rsid w:val="00BA45A1"/>
  </w:style>
  <w:style w:type="character" w:customStyle="1" w:styleId="contribution">
    <w:name w:val="contribution"/>
    <w:basedOn w:val="DefaultParagraphFont"/>
    <w:rsid w:val="00BA45A1"/>
  </w:style>
  <w:style w:type="character" w:customStyle="1" w:styleId="a-color-secondary">
    <w:name w:val="a-color-secondary"/>
    <w:basedOn w:val="DefaultParagraphFont"/>
    <w:rsid w:val="00BA45A1"/>
  </w:style>
  <w:style w:type="paragraph" w:customStyle="1" w:styleId="sbyline">
    <w:name w:val="sbyline"/>
    <w:basedOn w:val="Normal"/>
    <w:rsid w:val="00BA45A1"/>
    <w:pPr>
      <w:spacing w:before="100" w:beforeAutospacing="1" w:after="100" w:afterAutospacing="1"/>
    </w:pPr>
    <w:rPr>
      <w:rFonts w:ascii="Tahoma" w:hAnsi="Tahoma"/>
      <w:szCs w:val="20"/>
    </w:rPr>
  </w:style>
  <w:style w:type="character" w:customStyle="1" w:styleId="ui-author">
    <w:name w:val="ui-author"/>
    <w:basedOn w:val="DefaultParagraphFont"/>
    <w:rsid w:val="00BA45A1"/>
  </w:style>
  <w:style w:type="character" w:customStyle="1" w:styleId="ui-staffline">
    <w:name w:val="ui-staffline"/>
    <w:basedOn w:val="DefaultParagraphFont"/>
    <w:rsid w:val="00BA45A1"/>
  </w:style>
  <w:style w:type="paragraph" w:customStyle="1" w:styleId="promotion-tag-p">
    <w:name w:val="promotion-tag-p"/>
    <w:basedOn w:val="Normal"/>
    <w:rsid w:val="00BA45A1"/>
    <w:pPr>
      <w:spacing w:before="100" w:beforeAutospacing="1" w:after="100" w:afterAutospacing="1"/>
    </w:pPr>
    <w:rPr>
      <w:rFonts w:ascii="Tahoma" w:hAnsi="Tahoma"/>
      <w:szCs w:val="20"/>
    </w:rPr>
  </w:style>
  <w:style w:type="paragraph" w:customStyle="1" w:styleId="heading">
    <w:name w:val="heading"/>
    <w:basedOn w:val="Normal"/>
    <w:rsid w:val="00BA45A1"/>
    <w:pPr>
      <w:spacing w:before="100" w:beforeAutospacing="1" w:after="100" w:afterAutospacing="1"/>
    </w:pPr>
    <w:rPr>
      <w:rFonts w:ascii="Tahoma" w:hAnsi="Tahoma"/>
      <w:szCs w:val="20"/>
    </w:rPr>
  </w:style>
  <w:style w:type="character" w:customStyle="1" w:styleId="value">
    <w:name w:val="value"/>
    <w:basedOn w:val="DefaultParagraphFont"/>
    <w:rsid w:val="00BA45A1"/>
  </w:style>
  <w:style w:type="character" w:customStyle="1" w:styleId="specialissuelabel">
    <w:name w:val="specialissuelabel"/>
    <w:basedOn w:val="DefaultParagraphFont"/>
    <w:rsid w:val="00BA45A1"/>
  </w:style>
  <w:style w:type="character" w:customStyle="1" w:styleId="referencediv">
    <w:name w:val="referencediv"/>
    <w:basedOn w:val="DefaultParagraphFont"/>
    <w:rsid w:val="00BA45A1"/>
  </w:style>
  <w:style w:type="character" w:customStyle="1" w:styleId="wp-smiley">
    <w:name w:val="wp-smiley"/>
    <w:basedOn w:val="DefaultParagraphFont"/>
    <w:rsid w:val="00BA45A1"/>
  </w:style>
  <w:style w:type="character" w:customStyle="1" w:styleId="meta-prep">
    <w:name w:val="meta-prep"/>
    <w:basedOn w:val="DefaultParagraphFont"/>
    <w:rsid w:val="00BA45A1"/>
  </w:style>
  <w:style w:type="character" w:customStyle="1" w:styleId="artjournal">
    <w:name w:val="art_journal"/>
    <w:basedOn w:val="DefaultParagraphFont"/>
    <w:rsid w:val="00BA45A1"/>
  </w:style>
  <w:style w:type="character" w:customStyle="1" w:styleId="artdatevolumeissuepart">
    <w:name w:val="art_datevolumeissuepart"/>
    <w:basedOn w:val="DefaultParagraphFont"/>
    <w:rsid w:val="00BA45A1"/>
  </w:style>
  <w:style w:type="character" w:customStyle="1" w:styleId="artpages">
    <w:name w:val="art_pages"/>
    <w:basedOn w:val="DefaultParagraphFont"/>
    <w:rsid w:val="00BA45A1"/>
  </w:style>
  <w:style w:type="paragraph" w:customStyle="1" w:styleId="lede">
    <w:name w:val="lede"/>
    <w:basedOn w:val="Normal"/>
    <w:rsid w:val="00BA45A1"/>
    <w:pPr>
      <w:spacing w:before="100" w:beforeAutospacing="1" w:after="100" w:afterAutospacing="1"/>
    </w:pPr>
    <w:rPr>
      <w:rFonts w:ascii="Tahoma" w:hAnsi="Tahoma"/>
      <w:szCs w:val="20"/>
    </w:rPr>
  </w:style>
  <w:style w:type="character" w:customStyle="1" w:styleId="singlehighlightclass">
    <w:name w:val="single_highlight_class"/>
    <w:basedOn w:val="DefaultParagraphFont"/>
    <w:rsid w:val="00BA45A1"/>
  </w:style>
  <w:style w:type="character" w:customStyle="1" w:styleId="degree">
    <w:name w:val="degree"/>
    <w:basedOn w:val="DefaultParagraphFont"/>
    <w:rsid w:val="00BA45A1"/>
  </w:style>
  <w:style w:type="character" w:customStyle="1" w:styleId="major">
    <w:name w:val="major"/>
    <w:basedOn w:val="DefaultParagraphFont"/>
    <w:rsid w:val="00BA45A1"/>
  </w:style>
  <w:style w:type="character" w:customStyle="1" w:styleId="authors">
    <w:name w:val="authors"/>
    <w:basedOn w:val="DefaultParagraphFont"/>
    <w:rsid w:val="00BA45A1"/>
  </w:style>
  <w:style w:type="character" w:customStyle="1" w:styleId="views">
    <w:name w:val="views"/>
    <w:basedOn w:val="DefaultParagraphFont"/>
    <w:rsid w:val="00BA45A1"/>
  </w:style>
  <w:style w:type="character" w:customStyle="1" w:styleId="text0">
    <w:name w:val="text"/>
    <w:basedOn w:val="DefaultParagraphFont"/>
    <w:rsid w:val="00BA45A1"/>
  </w:style>
  <w:style w:type="character" w:customStyle="1" w:styleId="stmainservices">
    <w:name w:val="stmainservices"/>
    <w:basedOn w:val="DefaultParagraphFont"/>
    <w:rsid w:val="00BA45A1"/>
  </w:style>
  <w:style w:type="character" w:customStyle="1" w:styleId="stbubblehcount">
    <w:name w:val="stbubble_hcount"/>
    <w:basedOn w:val="DefaultParagraphFont"/>
    <w:rsid w:val="00BA45A1"/>
  </w:style>
  <w:style w:type="paragraph" w:customStyle="1" w:styleId="Document">
    <w:name w:val="_Document"/>
    <w:basedOn w:val="Default"/>
    <w:next w:val="Default"/>
    <w:uiPriority w:val="99"/>
    <w:rsid w:val="00BA45A1"/>
    <w:pPr>
      <w:widowControl w:val="0"/>
      <w:spacing w:after="0" w:line="240" w:lineRule="auto"/>
    </w:pPr>
    <w:rPr>
      <w:rFonts w:ascii="AKDPE C+ Utopia" w:eastAsiaTheme="minorEastAsia" w:hAnsi="AKDPE C+ Utopia" w:cs="Cambria"/>
    </w:rPr>
  </w:style>
  <w:style w:type="paragraph" w:customStyle="1" w:styleId="SubHead1">
    <w:name w:val="_SubHead1"/>
    <w:basedOn w:val="Default"/>
    <w:next w:val="Default"/>
    <w:uiPriority w:val="99"/>
    <w:rsid w:val="00BA45A1"/>
    <w:pPr>
      <w:widowControl w:val="0"/>
      <w:spacing w:after="0" w:line="240" w:lineRule="auto"/>
    </w:pPr>
    <w:rPr>
      <w:rFonts w:ascii="AKDPE C+ Utopia" w:eastAsiaTheme="minorEastAsia" w:hAnsi="AKDPE C+ Utopia" w:cs="Cambria"/>
    </w:rPr>
  </w:style>
  <w:style w:type="paragraph" w:customStyle="1" w:styleId="SubHead2">
    <w:name w:val="_SubHead2"/>
    <w:basedOn w:val="Default"/>
    <w:next w:val="Default"/>
    <w:uiPriority w:val="99"/>
    <w:rsid w:val="00BA45A1"/>
    <w:pPr>
      <w:widowControl w:val="0"/>
      <w:spacing w:after="0" w:line="240" w:lineRule="auto"/>
    </w:pPr>
    <w:rPr>
      <w:rFonts w:ascii="AKDPE C+ Utopia" w:eastAsiaTheme="minorEastAsia" w:hAnsi="AKDPE C+ Utopia" w:cs="Cambria"/>
    </w:rPr>
  </w:style>
  <w:style w:type="paragraph" w:customStyle="1" w:styleId="bodytext0">
    <w:name w:val="bodytext"/>
    <w:basedOn w:val="Normal"/>
    <w:rsid w:val="00BA45A1"/>
    <w:pPr>
      <w:spacing w:before="100" w:beforeAutospacing="1" w:after="100" w:afterAutospacing="1"/>
    </w:pPr>
    <w:rPr>
      <w:rFonts w:ascii="Tahoma" w:hAnsi="Tahoma"/>
      <w:szCs w:val="20"/>
    </w:rPr>
  </w:style>
  <w:style w:type="paragraph" w:customStyle="1" w:styleId="collapsed-hide">
    <w:name w:val="collapsed-hide"/>
    <w:basedOn w:val="Normal"/>
    <w:rsid w:val="00BA45A1"/>
    <w:pPr>
      <w:spacing w:before="100" w:beforeAutospacing="1" w:after="100" w:afterAutospacing="1"/>
    </w:pPr>
    <w:rPr>
      <w:rFonts w:ascii="Tahoma" w:hAnsi="Tahoma"/>
      <w:szCs w:val="20"/>
    </w:rPr>
  </w:style>
  <w:style w:type="paragraph" w:customStyle="1" w:styleId="Pa7">
    <w:name w:val="Pa7"/>
    <w:basedOn w:val="Default"/>
    <w:next w:val="Default"/>
    <w:uiPriority w:val="99"/>
    <w:rsid w:val="00BA45A1"/>
    <w:pPr>
      <w:widowControl w:val="0"/>
      <w:spacing w:after="0" w:line="211" w:lineRule="atLeast"/>
    </w:pPr>
    <w:rPr>
      <w:rFonts w:ascii="Courier New" w:eastAsiaTheme="minorEastAsia" w:hAnsi="Courier New" w:cs="Cambria"/>
    </w:rPr>
  </w:style>
  <w:style w:type="paragraph" w:customStyle="1" w:styleId="odd">
    <w:name w:val="odd"/>
    <w:basedOn w:val="Normal"/>
    <w:rsid w:val="00BA45A1"/>
    <w:pPr>
      <w:spacing w:before="100" w:beforeAutospacing="1" w:after="100" w:afterAutospacing="1"/>
    </w:pPr>
    <w:rPr>
      <w:rFonts w:ascii="Tahoma" w:hAnsi="Tahoma"/>
      <w:szCs w:val="20"/>
    </w:rPr>
  </w:style>
  <w:style w:type="character" w:customStyle="1" w:styleId="article-date">
    <w:name w:val="article-date"/>
    <w:basedOn w:val="DefaultParagraphFont"/>
    <w:rsid w:val="00BA45A1"/>
  </w:style>
  <w:style w:type="character" w:customStyle="1" w:styleId="article-author">
    <w:name w:val="article-author"/>
    <w:basedOn w:val="DefaultParagraphFont"/>
    <w:rsid w:val="00BA45A1"/>
  </w:style>
  <w:style w:type="character" w:customStyle="1" w:styleId="tolocaltime">
    <w:name w:val="tolocaltime"/>
    <w:basedOn w:val="DefaultParagraphFont"/>
    <w:rsid w:val="00BA45A1"/>
  </w:style>
  <w:style w:type="character" w:customStyle="1" w:styleId="pb-byline">
    <w:name w:val="pb-byline"/>
    <w:basedOn w:val="DefaultParagraphFont"/>
    <w:rsid w:val="00BA45A1"/>
  </w:style>
  <w:style w:type="character" w:customStyle="1" w:styleId="pb-timestamp">
    <w:name w:val="pb-timestamp"/>
    <w:basedOn w:val="DefaultParagraphFont"/>
    <w:rsid w:val="00BA45A1"/>
  </w:style>
  <w:style w:type="paragraph" w:customStyle="1" w:styleId="Pa8">
    <w:name w:val="Pa8"/>
    <w:basedOn w:val="Default"/>
    <w:next w:val="Default"/>
    <w:uiPriority w:val="99"/>
    <w:rsid w:val="00BA45A1"/>
    <w:pPr>
      <w:widowControl w:val="0"/>
      <w:spacing w:after="0" w:line="241" w:lineRule="atLeast"/>
    </w:pPr>
    <w:rPr>
      <w:rFonts w:ascii="Franklin Gothic Heavy" w:eastAsiaTheme="minorEastAsia" w:hAnsi="Franklin Gothic Heavy" w:cs="Cambria"/>
    </w:rPr>
  </w:style>
  <w:style w:type="paragraph" w:customStyle="1" w:styleId="Pa11">
    <w:name w:val="Pa11"/>
    <w:basedOn w:val="Default"/>
    <w:next w:val="Default"/>
    <w:uiPriority w:val="99"/>
    <w:qFormat/>
    <w:rsid w:val="00BA45A1"/>
    <w:pPr>
      <w:widowControl w:val="0"/>
      <w:spacing w:after="0" w:line="261" w:lineRule="atLeast"/>
    </w:pPr>
    <w:rPr>
      <w:rFonts w:ascii="MS Gothic" w:eastAsiaTheme="minorEastAsia" w:hAnsi="MS Gothic" w:cs="Cambria"/>
    </w:rPr>
  </w:style>
  <w:style w:type="paragraph" w:customStyle="1" w:styleId="Pa15">
    <w:name w:val="Pa15"/>
    <w:basedOn w:val="Default"/>
    <w:next w:val="Default"/>
    <w:uiPriority w:val="99"/>
    <w:rsid w:val="00BA45A1"/>
    <w:pPr>
      <w:widowControl w:val="0"/>
      <w:spacing w:after="0" w:line="201" w:lineRule="atLeast"/>
    </w:pPr>
    <w:rPr>
      <w:rFonts w:ascii="Franklin Gothic Heavy" w:eastAsiaTheme="minorEastAsia" w:hAnsi="Franklin Gothic Heavy" w:cs="Cambria"/>
    </w:rPr>
  </w:style>
  <w:style w:type="character" w:customStyle="1" w:styleId="posted-on">
    <w:name w:val="posted-on"/>
    <w:basedOn w:val="DefaultParagraphFont"/>
    <w:rsid w:val="00BA45A1"/>
  </w:style>
  <w:style w:type="character" w:customStyle="1" w:styleId="even">
    <w:name w:val="even"/>
    <w:basedOn w:val="DefaultParagraphFont"/>
    <w:rsid w:val="00BA45A1"/>
  </w:style>
  <w:style w:type="character" w:customStyle="1" w:styleId="foreground">
    <w:name w:val="foreground"/>
    <w:basedOn w:val="DefaultParagraphFont"/>
    <w:rsid w:val="00BA45A1"/>
  </w:style>
  <w:style w:type="paragraph" w:customStyle="1" w:styleId="volissue">
    <w:name w:val="volissue"/>
    <w:basedOn w:val="Normal"/>
    <w:rsid w:val="00BA45A1"/>
    <w:pPr>
      <w:spacing w:before="100" w:beforeAutospacing="1" w:after="100" w:afterAutospacing="1"/>
    </w:pPr>
    <w:rPr>
      <w:rFonts w:ascii="Tahoma" w:hAnsi="Tahoma"/>
      <w:szCs w:val="20"/>
    </w:rPr>
  </w:style>
  <w:style w:type="character" w:customStyle="1" w:styleId="CommentTextChar1">
    <w:name w:val="Comment Text Char1"/>
    <w:basedOn w:val="DefaultParagraphFont"/>
    <w:uiPriority w:val="99"/>
    <w:rsid w:val="00BA45A1"/>
    <w:rPr>
      <w:rFonts w:ascii="Bookman Old Style" w:hAnsi="Bookman Old Style"/>
      <w:sz w:val="20"/>
      <w:szCs w:val="20"/>
    </w:rPr>
  </w:style>
  <w:style w:type="character" w:customStyle="1" w:styleId="CommentSubjectChar1">
    <w:name w:val="Comment Subject Char1"/>
    <w:basedOn w:val="CommentTextChar1"/>
    <w:uiPriority w:val="99"/>
    <w:semiHidden/>
    <w:rsid w:val="00BA45A1"/>
    <w:rPr>
      <w:rFonts w:ascii="Bookman Old Style" w:hAnsi="Bookman Old Style"/>
      <w:b/>
      <w:bCs/>
      <w:sz w:val="20"/>
      <w:szCs w:val="20"/>
    </w:rPr>
  </w:style>
  <w:style w:type="character" w:customStyle="1" w:styleId="AuthorYear">
    <w:name w:val="AuthorYear"/>
    <w:uiPriority w:val="1"/>
    <w:qFormat/>
    <w:rsid w:val="00BA45A1"/>
    <w:rPr>
      <w:rFonts w:ascii="Bookman Old Style" w:hAnsi="Bookman Old Style"/>
      <w:b/>
      <w:sz w:val="22"/>
    </w:rPr>
  </w:style>
  <w:style w:type="character" w:customStyle="1" w:styleId="view-count">
    <w:name w:val="view-count"/>
    <w:basedOn w:val="DefaultParagraphFont"/>
    <w:rsid w:val="00BA45A1"/>
  </w:style>
  <w:style w:type="paragraph" w:customStyle="1" w:styleId="Header1">
    <w:name w:val="Header1"/>
    <w:basedOn w:val="Normal"/>
    <w:rsid w:val="00BA45A1"/>
    <w:pPr>
      <w:spacing w:before="100" w:beforeAutospacing="1" w:after="100" w:afterAutospacing="1"/>
    </w:pPr>
    <w:rPr>
      <w:rFonts w:eastAsia="Cambria" w:cs="Cambria"/>
    </w:rPr>
  </w:style>
  <w:style w:type="character" w:customStyle="1" w:styleId="Date10">
    <w:name w:val="Date1"/>
    <w:basedOn w:val="DefaultParagraphFont"/>
    <w:rsid w:val="00BA45A1"/>
  </w:style>
  <w:style w:type="character" w:customStyle="1" w:styleId="CardsHighlight">
    <w:name w:val="Cards Highlight"/>
    <w:basedOn w:val="DefaultParagraphFont"/>
    <w:uiPriority w:val="1"/>
    <w:rsid w:val="00BA45A1"/>
    <w:rPr>
      <w:rFonts w:ascii="Cambria" w:hAnsi="Cambria"/>
      <w:sz w:val="24"/>
      <w:u w:val="single"/>
      <w:bdr w:val="none" w:sz="0" w:space="0" w:color="auto"/>
      <w:shd w:val="clear" w:color="auto" w:fill="00FFFF"/>
    </w:rPr>
  </w:style>
  <w:style w:type="paragraph" w:customStyle="1" w:styleId="Tag12">
    <w:name w:val="Tag12"/>
    <w:basedOn w:val="Normal"/>
    <w:uiPriority w:val="99"/>
    <w:qFormat/>
    <w:rsid w:val="00BA45A1"/>
    <w:rPr>
      <w:rFonts w:eastAsia="Cambria"/>
      <w:b/>
    </w:rPr>
  </w:style>
  <w:style w:type="paragraph" w:customStyle="1" w:styleId="CiteSpacing">
    <w:name w:val="Cite Spacing"/>
    <w:basedOn w:val="Normal"/>
    <w:uiPriority w:val="4"/>
    <w:qFormat/>
    <w:rsid w:val="00BA45A1"/>
    <w:pPr>
      <w:spacing w:before="60" w:after="60"/>
    </w:pPr>
  </w:style>
  <w:style w:type="character" w:customStyle="1" w:styleId="tChar">
    <w:name w:val="t Char"/>
    <w:rsid w:val="00BA45A1"/>
    <w:rPr>
      <w:rFonts w:ascii="Georgia" w:eastAsia="Times New Roman" w:hAnsi="Georgia" w:cs="Calibri"/>
      <w:b/>
      <w:lang w:val="x-none" w:eastAsia="x-none"/>
    </w:rPr>
  </w:style>
  <w:style w:type="paragraph" w:customStyle="1" w:styleId="tiny">
    <w:name w:val="tiny"/>
    <w:next w:val="Normal"/>
    <w:link w:val="tinyChar"/>
    <w:autoRedefine/>
    <w:qFormat/>
    <w:rsid w:val="00BA45A1"/>
    <w:pPr>
      <w:contextualSpacing/>
    </w:pPr>
    <w:rPr>
      <w:rFonts w:ascii="Georgia" w:eastAsia="Malgun Gothic" w:hAnsi="Georgia" w:cs="Times New Roman"/>
      <w:sz w:val="22"/>
      <w:szCs w:val="22"/>
    </w:rPr>
  </w:style>
  <w:style w:type="character" w:customStyle="1" w:styleId="tinyChar">
    <w:name w:val="tiny Char"/>
    <w:link w:val="tiny"/>
    <w:rsid w:val="00BA45A1"/>
    <w:rPr>
      <w:rFonts w:ascii="Georgia" w:eastAsia="Malgun Gothic" w:hAnsi="Georgia" w:cs="Times New Roman"/>
      <w:sz w:val="22"/>
      <w:szCs w:val="22"/>
    </w:rPr>
  </w:style>
  <w:style w:type="paragraph" w:customStyle="1" w:styleId="BoldUnderlineChar2">
    <w:name w:val="BoldUnderline Char2"/>
    <w:link w:val="BoldUnderlineChar2Char"/>
    <w:rsid w:val="00BA45A1"/>
    <w:rPr>
      <w:rFonts w:ascii="Times New Roman" w:eastAsia="Times New Roman" w:hAnsi="Times New Roman" w:cs="Times New Roman"/>
      <w:b/>
      <w:sz w:val="20"/>
      <w:u w:val="single"/>
    </w:rPr>
  </w:style>
  <w:style w:type="character" w:customStyle="1" w:styleId="BoldUnderlineChar2Char">
    <w:name w:val="BoldUnderline Char2 Char"/>
    <w:link w:val="BoldUnderlineChar2"/>
    <w:rsid w:val="00BA45A1"/>
    <w:rPr>
      <w:rFonts w:ascii="Times New Roman" w:eastAsia="Times New Roman" w:hAnsi="Times New Roman" w:cs="Times New Roman"/>
      <w:b/>
      <w:sz w:val="20"/>
      <w:u w:val="single"/>
    </w:rPr>
  </w:style>
  <w:style w:type="character" w:customStyle="1" w:styleId="UnderlineCharChar4">
    <w:name w:val="Underline Char Char4"/>
    <w:rsid w:val="00BA45A1"/>
    <w:rPr>
      <w:szCs w:val="24"/>
      <w:u w:val="single"/>
      <w:lang w:val="en-US" w:eastAsia="en-US" w:bidi="ar-SA"/>
    </w:rPr>
  </w:style>
  <w:style w:type="character" w:customStyle="1" w:styleId="BoldUnderlineCharChar3">
    <w:name w:val="BoldUnderline Char Char3"/>
    <w:rsid w:val="00BA45A1"/>
    <w:rPr>
      <w:b/>
      <w:szCs w:val="24"/>
      <w:u w:val="single"/>
      <w:lang w:val="en-US" w:eastAsia="en-US" w:bidi="ar-SA"/>
    </w:rPr>
  </w:style>
  <w:style w:type="character" w:customStyle="1" w:styleId="UnderlineCharChar3">
    <w:name w:val="Underline Char Char3"/>
    <w:rsid w:val="00BA45A1"/>
    <w:rPr>
      <w:szCs w:val="24"/>
      <w:u w:val="single"/>
      <w:lang w:val="en-US" w:eastAsia="en-US" w:bidi="ar-SA"/>
    </w:rPr>
  </w:style>
  <w:style w:type="character" w:customStyle="1" w:styleId="BoldUnderlineCharChar2">
    <w:name w:val="BoldUnderline Char Char2"/>
    <w:rsid w:val="00BA45A1"/>
    <w:rPr>
      <w:b/>
      <w:szCs w:val="24"/>
      <w:u w:val="single"/>
      <w:lang w:val="en-US" w:eastAsia="en-US" w:bidi="ar-SA"/>
    </w:rPr>
  </w:style>
  <w:style w:type="character" w:customStyle="1" w:styleId="bhl">
    <w:name w:val="bhl"/>
    <w:rsid w:val="00BA45A1"/>
  </w:style>
  <w:style w:type="paragraph" w:customStyle="1" w:styleId="Microtext0">
    <w:name w:val="Microtext"/>
    <w:basedOn w:val="Normal"/>
    <w:next w:val="Normal"/>
    <w:link w:val="MicrotextChar0"/>
    <w:qFormat/>
    <w:rsid w:val="00BA45A1"/>
    <w:rPr>
      <w:rFonts w:eastAsia="Times New Roman"/>
      <w:sz w:val="12"/>
      <w:lang w:val="x-none" w:eastAsia="x-none"/>
    </w:rPr>
  </w:style>
  <w:style w:type="character" w:customStyle="1" w:styleId="MicrotextChar0">
    <w:name w:val="Microtext Char"/>
    <w:link w:val="Microtext0"/>
    <w:rsid w:val="00BA45A1"/>
    <w:rPr>
      <w:rFonts w:ascii="Calibri" w:eastAsia="Times New Roman" w:hAnsi="Calibri" w:cs="Calibri"/>
      <w:sz w:val="12"/>
      <w:lang w:val="x-none" w:eastAsia="x-none"/>
    </w:rPr>
  </w:style>
  <w:style w:type="paragraph" w:customStyle="1" w:styleId="UnderlineCard0">
    <w:name w:val="UnderlineCard"/>
    <w:basedOn w:val="Heading3"/>
    <w:link w:val="UnderlineCardChar"/>
    <w:qFormat/>
    <w:rsid w:val="00BA45A1"/>
    <w:pPr>
      <w:keepNext w:val="0"/>
      <w:keepLines w:val="0"/>
      <w:spacing w:before="0"/>
      <w:jc w:val="left"/>
      <w:outlineLvl w:val="9"/>
    </w:pPr>
    <w:rPr>
      <w:rFonts w:eastAsia="Calibri" w:cs="Times New Roman"/>
      <w:b w:val="0"/>
      <w:bCs w:val="0"/>
      <w:sz w:val="20"/>
      <w:szCs w:val="20"/>
      <w:lang w:val="x-none" w:eastAsia="x-none"/>
    </w:rPr>
  </w:style>
  <w:style w:type="character" w:customStyle="1" w:styleId="UnderlineCardChar">
    <w:name w:val="UnderlineCard Char"/>
    <w:link w:val="UnderlineCard0"/>
    <w:rsid w:val="00BA45A1"/>
    <w:rPr>
      <w:rFonts w:ascii="Calibri" w:eastAsia="Calibri" w:hAnsi="Calibri" w:cs="Times New Roman"/>
      <w:sz w:val="20"/>
      <w:szCs w:val="20"/>
      <w:u w:val="single"/>
      <w:lang w:val="x-none" w:eastAsia="x-none"/>
    </w:rPr>
  </w:style>
  <w:style w:type="character" w:customStyle="1" w:styleId="5Notunderlined">
    <w:name w:val="5 Not underlined"/>
    <w:rsid w:val="00BA45A1"/>
    <w:rPr>
      <w:rFonts w:ascii="Times New Roman" w:hAnsi="Times New Roman"/>
      <w:sz w:val="16"/>
    </w:rPr>
  </w:style>
  <w:style w:type="character" w:customStyle="1" w:styleId="ShrinkText">
    <w:name w:val="Shrink Text"/>
    <w:rsid w:val="00BA45A1"/>
    <w:rPr>
      <w:sz w:val="16"/>
    </w:rPr>
  </w:style>
  <w:style w:type="character" w:customStyle="1" w:styleId="volume-issue">
    <w:name w:val="volume-issue"/>
    <w:rsid w:val="00BA45A1"/>
    <w:rPr>
      <w:rFonts w:cs="Times New Roman"/>
    </w:rPr>
  </w:style>
  <w:style w:type="character" w:customStyle="1" w:styleId="BodyTextChar1">
    <w:name w:val="Body Text Char1"/>
    <w:aliases w:val="Very Small Text Char1"/>
    <w:basedOn w:val="DefaultParagraphFont"/>
    <w:rsid w:val="00BA45A1"/>
    <w:rPr>
      <w:rFonts w:ascii="Georgia" w:hAnsi="Georgia" w:cs="Times New Roman"/>
      <w:sz w:val="20"/>
    </w:rPr>
  </w:style>
  <w:style w:type="character" w:customStyle="1" w:styleId="stylestylebold12pt">
    <w:name w:val="stylestylebold12pt"/>
    <w:rsid w:val="00BA45A1"/>
  </w:style>
  <w:style w:type="paragraph" w:customStyle="1" w:styleId="Normaltag">
    <w:name w:val="Normal tag"/>
    <w:basedOn w:val="Normal"/>
    <w:link w:val="NormaltagChar"/>
    <w:qFormat/>
    <w:rsid w:val="00BA45A1"/>
    <w:rPr>
      <w:rFonts w:eastAsia="Times New Roman"/>
      <w:b/>
      <w:bCs/>
    </w:rPr>
  </w:style>
  <w:style w:type="character" w:customStyle="1" w:styleId="NormaltagChar">
    <w:name w:val="Normal tag Char"/>
    <w:basedOn w:val="DefaultParagraphFont"/>
    <w:link w:val="Normaltag"/>
    <w:locked/>
    <w:rsid w:val="00BA45A1"/>
    <w:rPr>
      <w:rFonts w:ascii="Calibri" w:eastAsia="Times New Roman" w:hAnsi="Calibri" w:cs="Calibri"/>
      <w:b/>
      <w:bCs/>
      <w:sz w:val="22"/>
    </w:rPr>
  </w:style>
  <w:style w:type="paragraph" w:customStyle="1" w:styleId="Cardnon-underlined">
    <w:name w:val="Card non-underlined"/>
    <w:basedOn w:val="Normal"/>
    <w:link w:val="Cardnon-underlinedChar"/>
    <w:qFormat/>
    <w:rsid w:val="00BA45A1"/>
    <w:rPr>
      <w:rFonts w:eastAsia="Times New Roman"/>
      <w:sz w:val="16"/>
      <w:szCs w:val="16"/>
    </w:rPr>
  </w:style>
  <w:style w:type="character" w:customStyle="1" w:styleId="i">
    <w:name w:val="i"/>
    <w:basedOn w:val="DefaultParagraphFont"/>
    <w:uiPriority w:val="99"/>
    <w:rsid w:val="00BA45A1"/>
  </w:style>
  <w:style w:type="numbering" w:customStyle="1" w:styleId="NoList11">
    <w:name w:val="No List11"/>
    <w:next w:val="NoList"/>
    <w:uiPriority w:val="99"/>
    <w:semiHidden/>
    <w:unhideWhenUsed/>
    <w:rsid w:val="00BA45A1"/>
  </w:style>
  <w:style w:type="character" w:customStyle="1" w:styleId="aqj">
    <w:name w:val="aqj"/>
    <w:basedOn w:val="DefaultParagraphFont"/>
    <w:rsid w:val="00BA45A1"/>
  </w:style>
  <w:style w:type="character" w:customStyle="1" w:styleId="wikiexternallink">
    <w:name w:val="wikiexternallink"/>
    <w:basedOn w:val="DefaultParagraphFont"/>
    <w:rsid w:val="00BA45A1"/>
  </w:style>
  <w:style w:type="character" w:customStyle="1" w:styleId="wikigeneratedlinkcontent">
    <w:name w:val="wikigeneratedlinkcontent"/>
    <w:basedOn w:val="DefaultParagraphFont"/>
    <w:rsid w:val="00BA45A1"/>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Char Char1"/>
    <w:basedOn w:val="DefaultParagraphFont"/>
    <w:link w:val="NormalWeb"/>
    <w:uiPriority w:val="99"/>
    <w:locked/>
    <w:rsid w:val="00BA45A1"/>
    <w:rPr>
      <w:rFonts w:ascii="Calibri" w:hAnsi="Calibri" w:cs="Calibri"/>
      <w:sz w:val="22"/>
    </w:rPr>
  </w:style>
  <w:style w:type="character" w:customStyle="1" w:styleId="Heading7Char1">
    <w:name w:val="Heading 7 Char1"/>
    <w:basedOn w:val="DefaultParagraphFont"/>
    <w:semiHidden/>
    <w:rsid w:val="00BA45A1"/>
    <w:rPr>
      <w:rFonts w:asciiTheme="majorHAnsi" w:eastAsiaTheme="majorEastAsia" w:hAnsiTheme="majorHAnsi" w:cstheme="majorBidi"/>
      <w:i/>
      <w:iCs/>
      <w:color w:val="243F60" w:themeColor="accent1" w:themeShade="7F"/>
      <w:sz w:val="22"/>
      <w:szCs w:val="22"/>
    </w:rPr>
  </w:style>
  <w:style w:type="character" w:customStyle="1" w:styleId="Heading8Char1">
    <w:name w:val="Heading 8 Char1"/>
    <w:basedOn w:val="DefaultParagraphFont"/>
    <w:semiHidden/>
    <w:rsid w:val="00BA45A1"/>
    <w:rPr>
      <w:rFonts w:asciiTheme="majorHAnsi" w:eastAsiaTheme="majorEastAsia" w:hAnsiTheme="majorHAnsi" w:cstheme="majorBidi"/>
      <w:color w:val="272727" w:themeColor="text1" w:themeTint="D8"/>
      <w:sz w:val="21"/>
      <w:szCs w:val="21"/>
    </w:rPr>
  </w:style>
  <w:style w:type="character" w:customStyle="1" w:styleId="Heading9Char1">
    <w:name w:val="Heading 9 Char1"/>
    <w:basedOn w:val="DefaultParagraphFont"/>
    <w:semiHidden/>
    <w:rsid w:val="00BA45A1"/>
    <w:rPr>
      <w:rFonts w:asciiTheme="majorHAnsi" w:eastAsiaTheme="majorEastAsia" w:hAnsiTheme="majorHAnsi" w:cstheme="majorBidi"/>
      <w:i/>
      <w:iCs/>
      <w:color w:val="272727" w:themeColor="text1" w:themeTint="D8"/>
      <w:sz w:val="21"/>
      <w:szCs w:val="21"/>
    </w:rPr>
  </w:style>
  <w:style w:type="character" w:customStyle="1" w:styleId="SubtitleChar1">
    <w:name w:val="Subtitle Char1"/>
    <w:aliases w:val="Underlined card text Char1"/>
    <w:basedOn w:val="DefaultParagraphFont"/>
    <w:uiPriority w:val="11"/>
    <w:rsid w:val="00BA45A1"/>
    <w:rPr>
      <w:rFonts w:eastAsiaTheme="minorEastAsia"/>
      <w:color w:val="5A5A5A" w:themeColor="text1" w:themeTint="A5"/>
      <w:spacing w:val="15"/>
    </w:rPr>
  </w:style>
  <w:style w:type="character" w:customStyle="1" w:styleId="BodyText2Char1">
    <w:name w:val="Body Text 2 Char1"/>
    <w:basedOn w:val="DefaultParagraphFont"/>
    <w:uiPriority w:val="99"/>
    <w:semiHidden/>
    <w:rsid w:val="00BA45A1"/>
    <w:rPr>
      <w:rFonts w:ascii="Calibri" w:hAnsi="Calibri" w:cs="Calibri"/>
    </w:rPr>
  </w:style>
  <w:style w:type="character" w:customStyle="1" w:styleId="EndnoteTextChar1">
    <w:name w:val="Endnote Text Char1"/>
    <w:basedOn w:val="DefaultParagraphFont"/>
    <w:semiHidden/>
    <w:rsid w:val="00BA45A1"/>
    <w:rPr>
      <w:rFonts w:ascii="Calibri" w:hAnsi="Calibri" w:cs="Calibri"/>
      <w:sz w:val="20"/>
      <w:szCs w:val="20"/>
    </w:rPr>
  </w:style>
  <w:style w:type="character" w:customStyle="1" w:styleId="storytext">
    <w:name w:val="storytext"/>
    <w:basedOn w:val="DefaultParagraphFont"/>
    <w:rsid w:val="00BA45A1"/>
  </w:style>
  <w:style w:type="character" w:customStyle="1" w:styleId="heading3char0">
    <w:name w:val="heading3char"/>
    <w:rsid w:val="00BA45A1"/>
  </w:style>
  <w:style w:type="character" w:customStyle="1" w:styleId="A7">
    <w:name w:val="A7"/>
    <w:uiPriority w:val="99"/>
    <w:rsid w:val="00BA45A1"/>
    <w:rPr>
      <w:rFonts w:cs="Minion Pro"/>
      <w:color w:val="000000"/>
      <w:sz w:val="12"/>
      <w:szCs w:val="12"/>
    </w:rPr>
  </w:style>
  <w:style w:type="character" w:customStyle="1" w:styleId="A3">
    <w:name w:val="A3"/>
    <w:rsid w:val="00BA45A1"/>
    <w:rPr>
      <w:rFonts w:cs="Interstate"/>
      <w:color w:val="000000"/>
      <w:sz w:val="20"/>
      <w:szCs w:val="20"/>
    </w:rPr>
  </w:style>
  <w:style w:type="character" w:customStyle="1" w:styleId="boldness1">
    <w:name w:val="boldness1"/>
    <w:rsid w:val="00BA45A1"/>
  </w:style>
  <w:style w:type="character" w:customStyle="1" w:styleId="evidencetextChar1">
    <w:name w:val="evidence text Char1"/>
    <w:link w:val="evidencetext"/>
    <w:uiPriority w:val="99"/>
    <w:locked/>
    <w:rsid w:val="00BA45A1"/>
    <w:rPr>
      <w:rFonts w:ascii="Calibri" w:eastAsia="Times New Roman" w:hAnsi="Calibri" w:cs="Calibri"/>
      <w:color w:val="000000"/>
      <w:sz w:val="16"/>
    </w:rPr>
  </w:style>
  <w:style w:type="character" w:styleId="HTMLCite">
    <w:name w:val="HTML Cite"/>
    <w:rsid w:val="00BA45A1"/>
    <w:rPr>
      <w:i/>
    </w:rPr>
  </w:style>
  <w:style w:type="character" w:customStyle="1" w:styleId="commentstext">
    <w:name w:val="comments_text"/>
    <w:uiPriority w:val="99"/>
    <w:rsid w:val="00BA45A1"/>
    <w:rPr>
      <w:rFonts w:cs="Times New Roman"/>
    </w:rPr>
  </w:style>
  <w:style w:type="paragraph" w:customStyle="1" w:styleId="CM25">
    <w:name w:val="CM25"/>
    <w:basedOn w:val="Default"/>
    <w:next w:val="Default"/>
    <w:uiPriority w:val="99"/>
    <w:qFormat/>
    <w:rsid w:val="00BA45A1"/>
    <w:pPr>
      <w:widowControl w:val="0"/>
      <w:spacing w:after="233" w:line="240" w:lineRule="auto"/>
    </w:pPr>
    <w:rPr>
      <w:rFonts w:ascii="Arial Narrow" w:eastAsia="Times New Roman" w:hAnsi="Arial Narrow" w:cs="Times New Roman"/>
    </w:rPr>
  </w:style>
  <w:style w:type="character" w:customStyle="1" w:styleId="a">
    <w:name w:val="a"/>
    <w:basedOn w:val="DefaultParagraphFont"/>
    <w:rsid w:val="00BA45A1"/>
  </w:style>
  <w:style w:type="character" w:customStyle="1" w:styleId="StyleBold1">
    <w:name w:val="Style Bold1"/>
    <w:rsid w:val="00BA45A1"/>
    <w:rPr>
      <w:rFonts w:ascii="Georgia" w:hAnsi="Georgia" w:hint="default"/>
      <w:b/>
      <w:bCs/>
      <w:sz w:val="22"/>
    </w:rPr>
  </w:style>
  <w:style w:type="paragraph" w:customStyle="1" w:styleId="indent">
    <w:name w:val="indent"/>
    <w:basedOn w:val="Normal"/>
    <w:qFormat/>
    <w:rsid w:val="00BA45A1"/>
    <w:pPr>
      <w:spacing w:before="100" w:beforeAutospacing="1" w:after="100" w:afterAutospacing="1"/>
    </w:pPr>
    <w:rPr>
      <w:rFonts w:eastAsia="Times New Roman"/>
    </w:rPr>
  </w:style>
  <w:style w:type="character" w:customStyle="1" w:styleId="box0">
    <w:name w:val="box"/>
    <w:rsid w:val="00BA45A1"/>
    <w:rPr>
      <w:rFonts w:ascii="Arial" w:hAnsi="Arial" w:cs="Arial" w:hint="default"/>
      <w:b/>
      <w:bCs w:val="0"/>
      <w:color w:val="000000"/>
      <w:sz w:val="19"/>
      <w:szCs w:val="22"/>
      <w:u w:val="thick"/>
      <w:bdr w:val="single" w:sz="12" w:space="0" w:color="auto" w:frame="1"/>
    </w:rPr>
  </w:style>
  <w:style w:type="character" w:customStyle="1" w:styleId="entry-title">
    <w:name w:val="entry-title"/>
    <w:rsid w:val="00BA45A1"/>
  </w:style>
  <w:style w:type="paragraph" w:customStyle="1" w:styleId="Cardd">
    <w:name w:val="Cardd"/>
    <w:basedOn w:val="Normal"/>
    <w:uiPriority w:val="4"/>
    <w:qFormat/>
    <w:rsid w:val="00BA45A1"/>
    <w:pPr>
      <w:ind w:left="288" w:right="288"/>
    </w:pPr>
  </w:style>
  <w:style w:type="character" w:customStyle="1" w:styleId="story-author">
    <w:name w:val="story-author"/>
    <w:basedOn w:val="DefaultParagraphFont"/>
    <w:rsid w:val="00BA45A1"/>
  </w:style>
  <w:style w:type="character" w:customStyle="1" w:styleId="Style2Char">
    <w:name w:val="Style2 Char"/>
    <w:basedOn w:val="DefaultParagraphFont"/>
    <w:link w:val="Style2"/>
    <w:uiPriority w:val="99"/>
    <w:rsid w:val="00BA45A1"/>
    <w:rPr>
      <w:rFonts w:ascii="Calibri" w:hAnsi="Calibri" w:cs="Calibri"/>
      <w:sz w:val="22"/>
    </w:rPr>
  </w:style>
  <w:style w:type="paragraph" w:customStyle="1" w:styleId="document0">
    <w:name w:val="document"/>
    <w:basedOn w:val="Normal"/>
    <w:rsid w:val="00BA45A1"/>
    <w:pPr>
      <w:spacing w:before="100" w:beforeAutospacing="1" w:after="100" w:afterAutospacing="1"/>
    </w:pPr>
    <w:rPr>
      <w:rFonts w:eastAsia="Times New Roman"/>
    </w:rPr>
  </w:style>
  <w:style w:type="character" w:customStyle="1" w:styleId="Style11pt">
    <w:name w:val="Style 11 pt"/>
    <w:basedOn w:val="DefaultParagraphFont"/>
    <w:rsid w:val="00BA45A1"/>
    <w:rPr>
      <w:sz w:val="20"/>
    </w:rPr>
  </w:style>
  <w:style w:type="paragraph" w:customStyle="1" w:styleId="StyleStyle411pt">
    <w:name w:val="Style Style4 + 11 pt"/>
    <w:basedOn w:val="Normal"/>
    <w:link w:val="StyleStyle411ptChar"/>
    <w:qFormat/>
    <w:rsid w:val="00BA45A1"/>
    <w:rPr>
      <w:rFonts w:eastAsia="Times New Roman"/>
      <w:u w:val="single"/>
    </w:rPr>
  </w:style>
  <w:style w:type="character" w:customStyle="1" w:styleId="StyleStyle411ptChar">
    <w:name w:val="Style Style4 + 11 pt Char"/>
    <w:basedOn w:val="DefaultParagraphFont"/>
    <w:link w:val="StyleStyle411pt"/>
    <w:rsid w:val="00BA45A1"/>
    <w:rPr>
      <w:rFonts w:ascii="Calibri" w:eastAsia="Times New Roman" w:hAnsi="Calibri" w:cs="Calibri"/>
      <w:sz w:val="22"/>
      <w:u w:val="single"/>
    </w:rPr>
  </w:style>
  <w:style w:type="character" w:customStyle="1" w:styleId="Style11ptUnderline">
    <w:name w:val="Style 11 pt Underline"/>
    <w:basedOn w:val="DefaultParagraphFont"/>
    <w:rsid w:val="00BA45A1"/>
    <w:rPr>
      <w:sz w:val="20"/>
      <w:u w:val="single"/>
    </w:rPr>
  </w:style>
  <w:style w:type="paragraph" w:customStyle="1" w:styleId="StyleStyle411ptBorderSinglesolidlineAuto05ptL">
    <w:name w:val="Style Style4 + 11 pt Border: : (Single solid line Auto  0.5 pt L..."/>
    <w:basedOn w:val="Normal"/>
    <w:link w:val="StyleStyle411ptBorderSinglesolidlineAuto05ptLChar"/>
    <w:qFormat/>
    <w:rsid w:val="00BA45A1"/>
    <w:rPr>
      <w:rFonts w:eastAsia="Times New Roman"/>
      <w:u w:val="single"/>
      <w:bdr w:val="single" w:sz="4" w:space="0" w:color="auto"/>
    </w:rPr>
  </w:style>
  <w:style w:type="character" w:customStyle="1" w:styleId="StyleStyle411ptBorderSinglesolidlineAuto05ptLChar">
    <w:name w:val="Style Style4 + 11 pt Border: : (Single solid line Auto  0.5 pt L... Char"/>
    <w:link w:val="StyleStyle411ptBorderSinglesolidlineAuto05ptL"/>
    <w:rsid w:val="00BA45A1"/>
    <w:rPr>
      <w:rFonts w:ascii="Calibri" w:eastAsia="Times New Roman" w:hAnsi="Calibri" w:cs="Calibri"/>
      <w:sz w:val="22"/>
      <w:u w:val="single"/>
      <w:bdr w:val="single" w:sz="4" w:space="0" w:color="auto"/>
    </w:rPr>
  </w:style>
  <w:style w:type="character" w:customStyle="1" w:styleId="StyleTimesNewRoman12ptBold">
    <w:name w:val="Style Times New Roman 12 pt Bold"/>
    <w:rsid w:val="00BA45A1"/>
    <w:rPr>
      <w:b/>
      <w:bCs/>
      <w:sz w:val="24"/>
    </w:rPr>
  </w:style>
  <w:style w:type="character" w:customStyle="1" w:styleId="Intemphasis">
    <w:name w:val="Intemphasis"/>
    <w:uiPriority w:val="1"/>
    <w:qFormat/>
    <w:rsid w:val="00BA45A1"/>
    <w:rPr>
      <w:rFonts w:ascii="Cambria" w:hAnsi="Cambria"/>
      <w:b/>
      <w:sz w:val="20"/>
      <w:u w:val="single"/>
      <w:bdr w:val="single" w:sz="4" w:space="0" w:color="auto"/>
      <w:shd w:val="pct25" w:color="auto" w:fill="auto"/>
    </w:rPr>
  </w:style>
  <w:style w:type="paragraph" w:customStyle="1" w:styleId="cardtext4">
    <w:name w:val="cardtext"/>
    <w:basedOn w:val="Normal"/>
    <w:link w:val="cardtextChar3"/>
    <w:qFormat/>
    <w:rsid w:val="00BA45A1"/>
    <w:pPr>
      <w:ind w:left="288" w:right="288"/>
    </w:pPr>
    <w:rPr>
      <w:szCs w:val="16"/>
    </w:rPr>
  </w:style>
  <w:style w:type="character" w:customStyle="1" w:styleId="cardtextChar3">
    <w:name w:val="cardtext Char"/>
    <w:basedOn w:val="DefaultParagraphFont"/>
    <w:link w:val="cardtext4"/>
    <w:rsid w:val="00BA45A1"/>
    <w:rPr>
      <w:rFonts w:ascii="Calibri" w:hAnsi="Calibri" w:cs="Calibri"/>
      <w:sz w:val="22"/>
      <w:szCs w:val="16"/>
    </w:rPr>
  </w:style>
  <w:style w:type="character" w:customStyle="1" w:styleId="BoldUnderlineChar10">
    <w:name w:val="BoldUnderline Char1"/>
    <w:rsid w:val="00BA45A1"/>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BA45A1"/>
    <w:pPr>
      <w:spacing w:after="200"/>
    </w:pPr>
    <w:rPr>
      <w:rFonts w:ascii="Trebuchet MS" w:eastAsia="Verdana" w:hAnsi="Trebuchet MS" w:cs="Times New Roman"/>
      <w:sz w:val="18"/>
      <w:u w:val="single"/>
    </w:rPr>
  </w:style>
  <w:style w:type="character" w:customStyle="1" w:styleId="Hyperlink6">
    <w:name w:val="Hyperlink6"/>
    <w:basedOn w:val="DefaultParagraphFont"/>
    <w:rsid w:val="00BA45A1"/>
    <w:rPr>
      <w:color w:val="3300CC"/>
      <w:u w:val="single"/>
    </w:rPr>
  </w:style>
  <w:style w:type="paragraph" w:customStyle="1" w:styleId="Shrink8">
    <w:name w:val="Shrink8"/>
    <w:basedOn w:val="Normal"/>
    <w:uiPriority w:val="99"/>
    <w:qFormat/>
    <w:rsid w:val="00BA45A1"/>
    <w:rPr>
      <w:rFonts w:eastAsia="Cambria"/>
    </w:rPr>
  </w:style>
  <w:style w:type="paragraph" w:customStyle="1" w:styleId="UnderlineText">
    <w:name w:val="Underline Text"/>
    <w:basedOn w:val="Normal"/>
    <w:link w:val="UnderlineTextChar"/>
    <w:qFormat/>
    <w:rsid w:val="00BA45A1"/>
    <w:pPr>
      <w:ind w:left="288"/>
    </w:pPr>
    <w:rPr>
      <w:rFonts w:asciiTheme="minorHAnsi" w:hAnsiTheme="minorHAnsi" w:cstheme="minorBidi"/>
      <w:sz w:val="24"/>
      <w:u w:val="single"/>
    </w:rPr>
  </w:style>
  <w:style w:type="paragraph" w:customStyle="1" w:styleId="SmallFont">
    <w:name w:val="Small Font"/>
    <w:basedOn w:val="Normal"/>
    <w:link w:val="SmallFontChar"/>
    <w:qFormat/>
    <w:rsid w:val="00BA45A1"/>
    <w:pPr>
      <w:spacing w:after="200"/>
      <w:jc w:val="both"/>
    </w:pPr>
    <w:rPr>
      <w:rFonts w:eastAsia="Times New Roman"/>
      <w:sz w:val="14"/>
      <w:szCs w:val="18"/>
    </w:rPr>
  </w:style>
  <w:style w:type="character" w:customStyle="1" w:styleId="SmallFontChar">
    <w:name w:val="Small Font Char"/>
    <w:basedOn w:val="DefaultParagraphFont"/>
    <w:link w:val="SmallFont"/>
    <w:rsid w:val="00BA45A1"/>
    <w:rPr>
      <w:rFonts w:ascii="Calibri" w:eastAsia="Times New Roman" w:hAnsi="Calibri" w:cs="Calibri"/>
      <w:sz w:val="14"/>
      <w:szCs w:val="18"/>
    </w:rPr>
  </w:style>
  <w:style w:type="paragraph" w:customStyle="1" w:styleId="HotRoute0">
    <w:name w:val="Hot Route"/>
    <w:basedOn w:val="Normal"/>
    <w:link w:val="HotRouteChar0"/>
    <w:qFormat/>
    <w:rsid w:val="00BA45A1"/>
    <w:pPr>
      <w:ind w:left="288"/>
    </w:pPr>
    <w:rPr>
      <w:rFonts w:eastAsia="Cambria"/>
      <w:iCs/>
      <w:color w:val="000000"/>
      <w:sz w:val="18"/>
    </w:rPr>
  </w:style>
  <w:style w:type="character" w:customStyle="1" w:styleId="HotRouteChar0">
    <w:name w:val="Hot Route Char"/>
    <w:link w:val="HotRoute0"/>
    <w:rsid w:val="00BA45A1"/>
    <w:rPr>
      <w:rFonts w:ascii="Calibri" w:eastAsia="Cambria" w:hAnsi="Calibri" w:cs="Calibri"/>
      <w:iCs/>
      <w:color w:val="000000"/>
      <w:sz w:val="18"/>
    </w:rPr>
  </w:style>
  <w:style w:type="paragraph" w:customStyle="1" w:styleId="Heading42">
    <w:name w:val="Heading 42"/>
    <w:basedOn w:val="Normal"/>
    <w:uiPriority w:val="99"/>
    <w:qFormat/>
    <w:rsid w:val="00BA45A1"/>
    <w:rPr>
      <w:rFonts w:eastAsia="Times New Roman"/>
    </w:rPr>
  </w:style>
  <w:style w:type="paragraph" w:customStyle="1" w:styleId="DebateNormal">
    <w:name w:val="DebateNormal"/>
    <w:basedOn w:val="Normal"/>
    <w:link w:val="DebateNormalChar"/>
    <w:qFormat/>
    <w:rsid w:val="00BA45A1"/>
    <w:pPr>
      <w:spacing w:line="276" w:lineRule="auto"/>
    </w:pPr>
    <w:rPr>
      <w:rFonts w:eastAsia="Calibri"/>
      <w:szCs w:val="20"/>
    </w:rPr>
  </w:style>
  <w:style w:type="character" w:customStyle="1" w:styleId="DebateNormalChar">
    <w:name w:val="DebateNormal Char"/>
    <w:basedOn w:val="DefaultParagraphFont"/>
    <w:link w:val="DebateNormal"/>
    <w:rsid w:val="00BA45A1"/>
    <w:rPr>
      <w:rFonts w:ascii="Calibri" w:eastAsia="Calibri" w:hAnsi="Calibri" w:cs="Calibri"/>
      <w:sz w:val="22"/>
      <w:szCs w:val="20"/>
    </w:rPr>
  </w:style>
  <w:style w:type="paragraph" w:customStyle="1" w:styleId="DebateEmphasis">
    <w:name w:val="DebateEmphasis"/>
    <w:basedOn w:val="Normal"/>
    <w:link w:val="DebateEmphasisChar"/>
    <w:qFormat/>
    <w:rsid w:val="00BA45A1"/>
    <w:pPr>
      <w:spacing w:line="276" w:lineRule="auto"/>
    </w:pPr>
    <w:rPr>
      <w:rFonts w:eastAsia="Calibri"/>
      <w:b/>
      <w:szCs w:val="20"/>
      <w:u w:val="single"/>
    </w:rPr>
  </w:style>
  <w:style w:type="character" w:customStyle="1" w:styleId="DebateEmphasisChar">
    <w:name w:val="DebateEmphasis Char"/>
    <w:basedOn w:val="DefaultParagraphFont"/>
    <w:link w:val="DebateEmphasis"/>
    <w:rsid w:val="00BA45A1"/>
    <w:rPr>
      <w:rFonts w:ascii="Calibri" w:eastAsia="Calibri" w:hAnsi="Calibri" w:cs="Calibri"/>
      <w:b/>
      <w:sz w:val="22"/>
      <w:szCs w:val="20"/>
      <w:u w:val="single"/>
    </w:rPr>
  </w:style>
  <w:style w:type="paragraph" w:customStyle="1" w:styleId="NormalCite">
    <w:name w:val="NormalCite"/>
    <w:link w:val="NormalCiteChar"/>
    <w:qFormat/>
    <w:rsid w:val="00BA45A1"/>
    <w:rPr>
      <w:rFonts w:ascii="Times New Roman" w:eastAsiaTheme="minorHAnsi" w:hAnsi="Times New Roman" w:cs="Times New Roman"/>
      <w:sz w:val="18"/>
      <w:szCs w:val="22"/>
    </w:rPr>
  </w:style>
  <w:style w:type="character" w:customStyle="1" w:styleId="NormalCiteChar">
    <w:name w:val="NormalCite Char"/>
    <w:basedOn w:val="DefaultParagraphFont"/>
    <w:link w:val="NormalCite"/>
    <w:rsid w:val="00BA45A1"/>
    <w:rPr>
      <w:rFonts w:ascii="Times New Roman" w:eastAsiaTheme="minorHAnsi" w:hAnsi="Times New Roman" w:cs="Times New Roman"/>
      <w:sz w:val="18"/>
      <w:szCs w:val="22"/>
    </w:rPr>
  </w:style>
  <w:style w:type="paragraph" w:customStyle="1" w:styleId="StyleUnderlineChar11pt2">
    <w:name w:val="Style Underline Char + 11 pt2"/>
    <w:link w:val="StyleUnderlineChar11pt2Char"/>
    <w:qFormat/>
    <w:rsid w:val="00BA45A1"/>
    <w:pPr>
      <w:spacing w:after="160" w:line="259" w:lineRule="auto"/>
    </w:pPr>
    <w:rPr>
      <w:rFonts w:ascii="Times New Roman" w:eastAsia="Times New Roman" w:hAnsi="Times New Roman" w:cs="Times New Roman"/>
      <w:sz w:val="20"/>
      <w:u w:val="single"/>
    </w:rPr>
  </w:style>
  <w:style w:type="character" w:customStyle="1" w:styleId="StyleUnderlineChar11pt2Char">
    <w:name w:val="Style Underline Char + 11 pt2 Char"/>
    <w:basedOn w:val="UnderlineCharChar"/>
    <w:link w:val="StyleUnderlineChar11pt2"/>
    <w:rsid w:val="00BA45A1"/>
    <w:rPr>
      <w:rFonts w:ascii="Times New Roman" w:eastAsia="Times New Roman" w:hAnsi="Times New Roman" w:cs="Times New Roman"/>
      <w:sz w:val="20"/>
      <w:u w:val="single"/>
    </w:rPr>
  </w:style>
  <w:style w:type="paragraph" w:customStyle="1" w:styleId="StyleUnderlineChar11ptBorderSinglesolidlineAuto">
    <w:name w:val="Style Underline Char + 11 pt Border: : (Single solid line Auto  ..."/>
    <w:link w:val="StyleUnderlineChar11ptBorderSinglesolidlineAutoChar"/>
    <w:qFormat/>
    <w:rsid w:val="00BA45A1"/>
    <w:pPr>
      <w:spacing w:after="160" w:line="259" w:lineRule="auto"/>
    </w:pPr>
    <w:rPr>
      <w:rFonts w:ascii="Times New Roman" w:eastAsia="Times New Roman" w:hAnsi="Times New Roman"/>
      <w:sz w:val="22"/>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BA45A1"/>
    <w:rPr>
      <w:rFonts w:ascii="Times New Roman" w:eastAsia="Times New Roman" w:hAnsi="Times New Roman"/>
      <w:sz w:val="22"/>
      <w:u w:val="single"/>
      <w:bdr w:val="single" w:sz="4" w:space="0" w:color="auto"/>
    </w:rPr>
  </w:style>
  <w:style w:type="character" w:customStyle="1" w:styleId="Style11ptBoldUnderline">
    <w:name w:val="Style 11 pt Bold Underline"/>
    <w:basedOn w:val="DefaultParagraphFont"/>
    <w:rsid w:val="00BA45A1"/>
    <w:rPr>
      <w:b/>
      <w:bCs/>
      <w:sz w:val="20"/>
      <w:u w:val="single"/>
    </w:rPr>
  </w:style>
  <w:style w:type="character" w:customStyle="1" w:styleId="Style11ptUnderlineBorderSinglesolidlineAuto05pt">
    <w:name w:val="Style 11 pt Underline Border: : (Single solid line Auto  0.5 pt..."/>
    <w:basedOn w:val="DefaultParagraphFont"/>
    <w:rsid w:val="00BA45A1"/>
    <w:rPr>
      <w:sz w:val="20"/>
      <w:u w:val="single"/>
      <w:bdr w:val="single" w:sz="4" w:space="0" w:color="auto"/>
    </w:rPr>
  </w:style>
  <w:style w:type="character" w:customStyle="1" w:styleId="Heading3CharCharChar2">
    <w:name w:val="Heading 3 Char Char Char2"/>
    <w:aliases w:val=" Char Char Char3,Heading 3 Char Char Char3,Char Char Char3, Char Char Char2"/>
    <w:basedOn w:val="DefaultParagraphFont"/>
    <w:rsid w:val="00BA45A1"/>
    <w:rPr>
      <w:rFonts w:cs="Arial"/>
      <w:bCs/>
      <w:szCs w:val="26"/>
      <w:u w:val="single"/>
      <w:lang w:val="en-US" w:eastAsia="en-US" w:bidi="ar-SA"/>
    </w:rPr>
  </w:style>
  <w:style w:type="character" w:customStyle="1" w:styleId="Heading3CharCharCharChar2">
    <w:name w:val="Heading 3 Char Char Char Char2"/>
    <w:basedOn w:val="DefaultParagraphFont"/>
    <w:rsid w:val="00BA45A1"/>
    <w:rPr>
      <w:rFonts w:cs="Arial"/>
      <w:bCs/>
      <w:szCs w:val="26"/>
      <w:u w:val="single"/>
      <w:lang w:val="en-US" w:eastAsia="en-US" w:bidi="ar-SA"/>
    </w:rPr>
  </w:style>
  <w:style w:type="character" w:customStyle="1" w:styleId="Style9pt">
    <w:name w:val="Style 9 pt"/>
    <w:basedOn w:val="DefaultParagraphFont"/>
    <w:rsid w:val="00BA45A1"/>
    <w:rPr>
      <w:rFonts w:ascii="Times New Roman" w:hAnsi="Times New Roman"/>
      <w:sz w:val="20"/>
    </w:rPr>
  </w:style>
  <w:style w:type="character" w:customStyle="1" w:styleId="StyleBoldUnderline1">
    <w:name w:val="Style Bold Underline1"/>
    <w:basedOn w:val="DefaultParagraphFont"/>
    <w:rsid w:val="00BA45A1"/>
    <w:rPr>
      <w:b w:val="0"/>
      <w:bCs/>
      <w:u w:val="single"/>
    </w:rPr>
  </w:style>
  <w:style w:type="character" w:customStyle="1" w:styleId="Styleunderline9pt">
    <w:name w:val="Style underline + 9 pt"/>
    <w:basedOn w:val="underline"/>
    <w:rsid w:val="00BA45A1"/>
    <w:rPr>
      <w:rFonts w:ascii="Times New Roman" w:hAnsi="Times New Roman" w:cs="Times New Roman"/>
      <w:b/>
      <w:sz w:val="20"/>
      <w:u w:val="single"/>
    </w:rPr>
  </w:style>
  <w:style w:type="character" w:customStyle="1" w:styleId="StyleUnderlineChar9pt">
    <w:name w:val="Style Underline Char + 9 pt"/>
    <w:basedOn w:val="DefaultParagraphFont"/>
    <w:rsid w:val="00BA45A1"/>
    <w:rPr>
      <w:b w:val="0"/>
      <w:bCs/>
      <w:sz w:val="20"/>
      <w:u w:val="single"/>
      <w:lang w:val="en-US" w:eastAsia="en-US" w:bidi="ar-SA"/>
    </w:rPr>
  </w:style>
  <w:style w:type="character" w:customStyle="1" w:styleId="StyleTimesNewRoman9pt">
    <w:name w:val="Style Times New Roman 9 pt"/>
    <w:basedOn w:val="DefaultParagraphFont"/>
    <w:rsid w:val="00BA45A1"/>
    <w:rPr>
      <w:rFonts w:ascii="Times New Roman" w:hAnsi="Times New Roman"/>
      <w:sz w:val="20"/>
    </w:rPr>
  </w:style>
  <w:style w:type="character" w:customStyle="1" w:styleId="cardCharCharChar">
    <w:name w:val="card Char Char Char"/>
    <w:basedOn w:val="DefaultParagraphFont"/>
    <w:rsid w:val="00BA45A1"/>
    <w:rPr>
      <w:rFonts w:ascii="Calibri" w:eastAsia="Times New Roman" w:hAnsi="Calibri"/>
      <w:sz w:val="24"/>
      <w:szCs w:val="20"/>
    </w:rPr>
  </w:style>
  <w:style w:type="character" w:customStyle="1" w:styleId="StyleunderlineArialNarrow9ptBold">
    <w:name w:val="Style underline + Arial Narrow 9 pt Bold"/>
    <w:basedOn w:val="underline"/>
    <w:rsid w:val="00BA45A1"/>
    <w:rPr>
      <w:rFonts w:ascii="Times New Roman" w:hAnsi="Times New Roman" w:cs="Times New Roman"/>
      <w:b/>
      <w:bCs/>
      <w:sz w:val="20"/>
      <w:u w:val="single"/>
    </w:rPr>
  </w:style>
  <w:style w:type="paragraph" w:customStyle="1" w:styleId="StylecardCharCharArialNarrow9pt">
    <w:name w:val="Style card Char Char + Arial Narrow 9 pt"/>
    <w:link w:val="StylecardCharCharArialNarrow9ptChar"/>
    <w:qFormat/>
    <w:rsid w:val="00BA45A1"/>
    <w:pPr>
      <w:spacing w:after="160" w:line="259" w:lineRule="auto"/>
      <w:ind w:left="288" w:right="288"/>
    </w:pPr>
    <w:rPr>
      <w:rFonts w:ascii="Calibri" w:eastAsia="Times New Roman" w:hAnsi="Calibri"/>
      <w:szCs w:val="20"/>
    </w:rPr>
  </w:style>
  <w:style w:type="character" w:customStyle="1" w:styleId="StylecardCharCharArialNarrow9ptChar">
    <w:name w:val="Style card Char Char + Arial Narrow 9 pt Char"/>
    <w:basedOn w:val="cardCharCharChar"/>
    <w:link w:val="StylecardCharCharArialNarrow9pt"/>
    <w:rsid w:val="00BA45A1"/>
    <w:rPr>
      <w:rFonts w:ascii="Calibri" w:eastAsia="Times New Roman" w:hAnsi="Calibri"/>
      <w:sz w:val="24"/>
      <w:szCs w:val="20"/>
    </w:rPr>
  </w:style>
  <w:style w:type="paragraph" w:customStyle="1" w:styleId="StyleCardTextArialNarrow9pt">
    <w:name w:val="Style Card Text + Arial Narrow 9 pt"/>
    <w:link w:val="StyleCardTextArialNarrow9ptChar"/>
    <w:qFormat/>
    <w:rsid w:val="00BA45A1"/>
    <w:pPr>
      <w:spacing w:after="200" w:line="276" w:lineRule="auto"/>
    </w:pPr>
    <w:rPr>
      <w:rFonts w:eastAsia="Times New Roman"/>
      <w:sz w:val="22"/>
    </w:rPr>
  </w:style>
  <w:style w:type="character" w:customStyle="1" w:styleId="StyleCardTextArialNarrow9ptChar">
    <w:name w:val="Style Card Text + Arial Narrow 9 pt Char"/>
    <w:basedOn w:val="DefaultParagraphFont"/>
    <w:link w:val="StyleCardTextArialNarrow9pt"/>
    <w:rsid w:val="00BA45A1"/>
    <w:rPr>
      <w:rFonts w:eastAsia="Times New Roman"/>
      <w:sz w:val="22"/>
    </w:rPr>
  </w:style>
  <w:style w:type="character" w:customStyle="1" w:styleId="StyleBoldandUnderlineCharCharCharChar9pt">
    <w:name w:val="Style Bold and Underline Char Char Char Char + 9 pt"/>
    <w:basedOn w:val="DefaultParagraphFont"/>
    <w:rsid w:val="00BA45A1"/>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DefaultParagraphFont"/>
    <w:rsid w:val="00BA45A1"/>
    <w:rPr>
      <w:rFonts w:ascii="Times New Roman" w:hAnsi="Times New Roman"/>
      <w:noProof w:val="0"/>
      <w:sz w:val="20"/>
      <w:u w:val="single"/>
      <w:lang w:val="en-US" w:eastAsia="en-US" w:bidi="ar-SA"/>
    </w:rPr>
  </w:style>
  <w:style w:type="character" w:customStyle="1" w:styleId="StyleUnderlineCharCharCharArialNarrow9pt">
    <w:name w:val="Style Underline Char Char Char + Arial Narrow 9 pt"/>
    <w:basedOn w:val="DefaultParagraphFont"/>
    <w:rsid w:val="00BA45A1"/>
    <w:rPr>
      <w:rFonts w:ascii="Times New Roman" w:hAnsi="Times New Roman"/>
      <w:noProof w:val="0"/>
      <w:sz w:val="20"/>
      <w:u w:val="single"/>
      <w:lang w:val="en-US" w:eastAsia="en-US" w:bidi="ar-SA"/>
    </w:rPr>
  </w:style>
  <w:style w:type="paragraph" w:customStyle="1" w:styleId="StyleCardTextArialNarrow8pt">
    <w:name w:val="Style Card Text + Arial Narrow 8 pt"/>
    <w:link w:val="StyleCardTextArialNarrow8ptChar"/>
    <w:qFormat/>
    <w:rsid w:val="00BA45A1"/>
    <w:pPr>
      <w:spacing w:after="200" w:line="276" w:lineRule="auto"/>
    </w:pPr>
    <w:rPr>
      <w:rFonts w:eastAsia="Times New Roman"/>
      <w:sz w:val="22"/>
    </w:rPr>
  </w:style>
  <w:style w:type="character" w:customStyle="1" w:styleId="StyleCardTextArialNarrow8ptChar">
    <w:name w:val="Style Card Text + Arial Narrow 8 pt Char"/>
    <w:basedOn w:val="DefaultParagraphFont"/>
    <w:link w:val="StyleCardTextArialNarrow8pt"/>
    <w:rsid w:val="00BA45A1"/>
    <w:rPr>
      <w:rFonts w:eastAsia="Times New Roman"/>
      <w:sz w:val="22"/>
    </w:rPr>
  </w:style>
  <w:style w:type="paragraph" w:customStyle="1" w:styleId="StyleStyle49pt3">
    <w:name w:val="Style Style4 + 9 pt3"/>
    <w:basedOn w:val="Style4"/>
    <w:link w:val="StyleStyle49pt3Char"/>
    <w:qFormat/>
    <w:rsid w:val="00BA45A1"/>
    <w:rPr>
      <w:rFonts w:ascii="Times New Roman" w:hAnsi="Times New Roman"/>
      <w:lang w:val="x-none" w:eastAsia="x-none"/>
    </w:rPr>
  </w:style>
  <w:style w:type="character" w:customStyle="1" w:styleId="StyleStyle49pt3Char">
    <w:name w:val="Style Style4 + 9 pt3 Char"/>
    <w:basedOn w:val="Style4Char"/>
    <w:link w:val="StyleStyle49pt3"/>
    <w:rsid w:val="00BA45A1"/>
    <w:rPr>
      <w:rFonts w:ascii="Times New Roman" w:eastAsia="Times New Roman" w:hAnsi="Times New Roman" w:cs="Calibri"/>
      <w:sz w:val="22"/>
      <w:u w:val="single"/>
      <w:lang w:val="x-none" w:eastAsia="x-none"/>
    </w:rPr>
  </w:style>
  <w:style w:type="paragraph" w:customStyle="1" w:styleId="StyleStyle4Bold">
    <w:name w:val="Style Style4 + Bold"/>
    <w:basedOn w:val="Style4"/>
    <w:link w:val="StyleStyle4BoldChar"/>
    <w:qFormat/>
    <w:rsid w:val="00BA45A1"/>
    <w:rPr>
      <w:rFonts w:ascii="Times New Roman" w:hAnsi="Times New Roman"/>
      <w:b/>
      <w:bCs/>
      <w:lang w:val="x-none" w:eastAsia="x-none"/>
    </w:rPr>
  </w:style>
  <w:style w:type="character" w:customStyle="1" w:styleId="StyleStyle4BoldChar">
    <w:name w:val="Style Style4 + Bold Char"/>
    <w:basedOn w:val="Style4Char"/>
    <w:link w:val="StyleStyle4Bold"/>
    <w:rsid w:val="00BA45A1"/>
    <w:rPr>
      <w:rFonts w:ascii="Times New Roman" w:eastAsia="Times New Roman" w:hAnsi="Times New Roman" w:cs="Calibri"/>
      <w:b/>
      <w:bCs/>
      <w:sz w:val="22"/>
      <w:u w:val="single"/>
      <w:lang w:val="x-none" w:eastAsia="x-none"/>
    </w:rPr>
  </w:style>
  <w:style w:type="character" w:customStyle="1" w:styleId="qlabel">
    <w:name w:val="q_label"/>
    <w:basedOn w:val="DefaultParagraphFont"/>
    <w:rsid w:val="00BA45A1"/>
  </w:style>
  <w:style w:type="character" w:customStyle="1" w:styleId="alabel">
    <w:name w:val="a_label"/>
    <w:basedOn w:val="DefaultParagraphFont"/>
    <w:rsid w:val="00BA45A1"/>
  </w:style>
  <w:style w:type="paragraph" w:customStyle="1" w:styleId="Textsmall">
    <w:name w:val="Textsmall"/>
    <w:basedOn w:val="Normal"/>
    <w:next w:val="Normal"/>
    <w:link w:val="TextsmallChar"/>
    <w:qFormat/>
    <w:rsid w:val="00BA45A1"/>
    <w:rPr>
      <w:rFonts w:eastAsia="Times New Roman"/>
      <w:sz w:val="16"/>
    </w:rPr>
  </w:style>
  <w:style w:type="character" w:customStyle="1" w:styleId="TextsmallChar">
    <w:name w:val="Textsmall Char"/>
    <w:basedOn w:val="DefaultParagraphFont"/>
    <w:link w:val="Textsmall"/>
    <w:rsid w:val="00BA45A1"/>
    <w:rPr>
      <w:rFonts w:ascii="Calibri" w:eastAsia="Times New Roman" w:hAnsi="Calibri" w:cs="Calibri"/>
      <w:sz w:val="16"/>
    </w:rPr>
  </w:style>
  <w:style w:type="paragraph" w:customStyle="1" w:styleId="StyleStyle411pt1">
    <w:name w:val="Style Style4 + 11 pt1"/>
    <w:basedOn w:val="Normal"/>
    <w:link w:val="StyleStyle411pt1Char"/>
    <w:qFormat/>
    <w:rsid w:val="00BA45A1"/>
    <w:rPr>
      <w:rFonts w:eastAsia="Times New Roman"/>
      <w:u w:val="single"/>
    </w:rPr>
  </w:style>
  <w:style w:type="character" w:customStyle="1" w:styleId="StyleStyle411pt1Char">
    <w:name w:val="Style Style4 + 11 pt1 Char"/>
    <w:basedOn w:val="DefaultParagraphFont"/>
    <w:link w:val="StyleStyle411pt1"/>
    <w:rsid w:val="00BA45A1"/>
    <w:rPr>
      <w:rFonts w:ascii="Calibri" w:eastAsia="Times New Roman" w:hAnsi="Calibri" w:cs="Calibri"/>
      <w:sz w:val="22"/>
      <w:u w:val="single"/>
    </w:rPr>
  </w:style>
  <w:style w:type="paragraph" w:customStyle="1" w:styleId="StyleUnderlineChar11pt">
    <w:name w:val="Style Underline Char + 11 pt"/>
    <w:basedOn w:val="Normal"/>
    <w:link w:val="StyleUnderlineChar11ptChar"/>
    <w:qFormat/>
    <w:rsid w:val="00BA45A1"/>
    <w:rPr>
      <w:rFonts w:eastAsia="Times New Roman"/>
      <w:u w:val="single"/>
    </w:rPr>
  </w:style>
  <w:style w:type="character" w:customStyle="1" w:styleId="StyleUnderlineChar11ptChar">
    <w:name w:val="Style Underline Char + 11 pt Char"/>
    <w:basedOn w:val="DefaultParagraphFont"/>
    <w:link w:val="StyleUnderlineChar11pt"/>
    <w:rsid w:val="00BA45A1"/>
    <w:rPr>
      <w:rFonts w:ascii="Calibri" w:eastAsia="Times New Roman" w:hAnsi="Calibri" w:cs="Calibri"/>
      <w:sz w:val="22"/>
      <w:u w:val="single"/>
    </w:rPr>
  </w:style>
  <w:style w:type="paragraph" w:customStyle="1" w:styleId="StyleUnderlineChar11ptBold">
    <w:name w:val="Style Underline Char + 11 pt Bold"/>
    <w:basedOn w:val="Normal"/>
    <w:link w:val="StyleUnderlineChar11ptBoldChar"/>
    <w:qFormat/>
    <w:rsid w:val="00BA45A1"/>
    <w:rPr>
      <w:rFonts w:eastAsia="Times New Roman"/>
      <w:b/>
      <w:bCs/>
      <w:u w:val="single"/>
    </w:rPr>
  </w:style>
  <w:style w:type="character" w:customStyle="1" w:styleId="StyleUnderlineChar11ptBoldChar">
    <w:name w:val="Style Underline Char + 11 pt Bold Char"/>
    <w:basedOn w:val="DefaultParagraphFont"/>
    <w:link w:val="StyleUnderlineChar11ptBold"/>
    <w:rsid w:val="00BA45A1"/>
    <w:rPr>
      <w:rFonts w:ascii="Calibri" w:eastAsia="Times New Roman" w:hAnsi="Calibri" w:cs="Calibri"/>
      <w:b/>
      <w:bCs/>
      <w:sz w:val="22"/>
      <w:u w:val="single"/>
    </w:rPr>
  </w:style>
  <w:style w:type="paragraph" w:customStyle="1" w:styleId="StyleStyle4LatinTimesNewRomanAsianSimSun">
    <w:name w:val="Style Style4 + (Latin) Times New Roman (Asian) SimSun"/>
    <w:basedOn w:val="Normal"/>
    <w:link w:val="StyleStyle4LatinTimesNewRomanAsianSimSunChar"/>
    <w:qFormat/>
    <w:rsid w:val="00BA45A1"/>
    <w:rPr>
      <w:rFonts w:eastAsia="SimSun"/>
      <w:u w:val="single"/>
    </w:rPr>
  </w:style>
  <w:style w:type="character" w:customStyle="1" w:styleId="StyleStyle4LatinTimesNewRomanAsianSimSunChar">
    <w:name w:val="Style Style4 + (Latin) Times New Roman (Asian) SimSun Char"/>
    <w:basedOn w:val="DefaultParagraphFont"/>
    <w:link w:val="StyleStyle4LatinTimesNewRomanAsianSimSun"/>
    <w:rsid w:val="00BA45A1"/>
    <w:rPr>
      <w:rFonts w:ascii="Calibri" w:eastAsia="SimSun" w:hAnsi="Calibri" w:cs="Calibri"/>
      <w:sz w:val="22"/>
      <w:u w:val="single"/>
    </w:rPr>
  </w:style>
  <w:style w:type="character" w:customStyle="1" w:styleId="CharChar11">
    <w:name w:val="Char Char11"/>
    <w:basedOn w:val="DefaultParagraphFont"/>
    <w:rsid w:val="00BA45A1"/>
    <w:rPr>
      <w:rFonts w:cs="Arial"/>
      <w:bCs/>
      <w:szCs w:val="26"/>
      <w:u w:val="single"/>
      <w:lang w:val="en-US" w:eastAsia="en-US" w:bidi="ar-SA"/>
    </w:rPr>
  </w:style>
  <w:style w:type="character" w:customStyle="1" w:styleId="CharChar3">
    <w:name w:val="Char Char3"/>
    <w:basedOn w:val="DefaultParagraphFont"/>
    <w:rsid w:val="00BA45A1"/>
    <w:rPr>
      <w:rFonts w:cs="Arial"/>
      <w:b/>
      <w:bCs/>
      <w:iCs/>
      <w:lang w:val="en-US" w:eastAsia="en-US" w:bidi="ar-SA"/>
    </w:rPr>
  </w:style>
  <w:style w:type="character" w:customStyle="1" w:styleId="UnderlineCharChar1">
    <w:name w:val="Underline Char Char1"/>
    <w:basedOn w:val="DefaultParagraphFont"/>
    <w:rsid w:val="00BA45A1"/>
    <w:rPr>
      <w:u w:val="single"/>
      <w:lang w:val="en-US" w:eastAsia="en-US" w:bidi="ar-SA"/>
    </w:rPr>
  </w:style>
  <w:style w:type="character" w:customStyle="1" w:styleId="BoldandUnderlineCharChar2">
    <w:name w:val="Bold and Underline Char Char2"/>
    <w:basedOn w:val="DefaultParagraphFont"/>
    <w:rsid w:val="00BA45A1"/>
    <w:rPr>
      <w:b/>
      <w:u w:val="single"/>
      <w:lang w:val="en-US" w:eastAsia="en-US" w:bidi="ar-SA"/>
    </w:rPr>
  </w:style>
  <w:style w:type="character" w:customStyle="1" w:styleId="StyleUnderlineCharChar111pt">
    <w:name w:val="Style Underline Char Char1 + 11 pt"/>
    <w:basedOn w:val="UnderlineCharChar1"/>
    <w:rsid w:val="00BA45A1"/>
    <w:rPr>
      <w:rFonts w:ascii="Times New Roman" w:hAnsi="Times New Roman"/>
      <w:sz w:val="20"/>
      <w:u w:val="single"/>
      <w:lang w:val="en-US" w:eastAsia="en-US" w:bidi="ar-SA"/>
    </w:rPr>
  </w:style>
  <w:style w:type="paragraph" w:customStyle="1" w:styleId="StyleBoldandUnderlineChar11pt">
    <w:name w:val="Style Bold and Underline Char + 11 pt"/>
    <w:link w:val="StyleBoldandUnderlineChar11ptChar"/>
    <w:qFormat/>
    <w:rsid w:val="00BA45A1"/>
    <w:pPr>
      <w:spacing w:after="200" w:line="276" w:lineRule="auto"/>
    </w:pPr>
    <w:rPr>
      <w:rFonts w:eastAsia="Times New Roman" w:cs="Times New Roman"/>
      <w:b/>
      <w:bCs/>
      <w:sz w:val="22"/>
      <w:szCs w:val="20"/>
      <w:u w:val="single"/>
    </w:rPr>
  </w:style>
  <w:style w:type="character" w:customStyle="1" w:styleId="StyleBoldandUnderlineChar11ptChar">
    <w:name w:val="Style Bold and Underline Char + 11 pt Char"/>
    <w:basedOn w:val="BoldandUnderlineCharChar2"/>
    <w:link w:val="StyleBoldandUnderlineChar11pt"/>
    <w:rsid w:val="00BA45A1"/>
    <w:rPr>
      <w:rFonts w:eastAsia="Times New Roman" w:cs="Times New Roman"/>
      <w:b/>
      <w:bCs/>
      <w:sz w:val="22"/>
      <w:szCs w:val="20"/>
      <w:u w:val="single"/>
      <w:lang w:val="en-US" w:eastAsia="en-US" w:bidi="ar-SA"/>
    </w:rPr>
  </w:style>
  <w:style w:type="character" w:customStyle="1" w:styleId="Style9ptUnderline">
    <w:name w:val="Style 9 pt Underline"/>
    <w:basedOn w:val="DefaultParagraphFont"/>
    <w:rsid w:val="00BA45A1"/>
    <w:rPr>
      <w:sz w:val="22"/>
      <w:u w:val="single"/>
    </w:rPr>
  </w:style>
  <w:style w:type="paragraph" w:customStyle="1" w:styleId="StyleMinimizedTextArialNarrow9pt">
    <w:name w:val="Style Minimized Text + Arial Narrow 9 pt"/>
    <w:basedOn w:val="Normal"/>
    <w:link w:val="StyleMinimizedTextArialNarrow9ptChar"/>
    <w:qFormat/>
    <w:rsid w:val="00BA45A1"/>
    <w:rPr>
      <w:rFonts w:eastAsia="Times New Roman"/>
    </w:rPr>
  </w:style>
  <w:style w:type="character" w:customStyle="1" w:styleId="StyleMinimizedTextArialNarrow9ptChar">
    <w:name w:val="Style Minimized Text + Arial Narrow 9 pt Char"/>
    <w:basedOn w:val="DefaultParagraphFont"/>
    <w:link w:val="StyleMinimizedTextArialNarrow9pt"/>
    <w:rsid w:val="00BA45A1"/>
    <w:rPr>
      <w:rFonts w:ascii="Calibri" w:eastAsia="Times New Roman" w:hAnsi="Calibri" w:cs="Calibri"/>
      <w:sz w:val="22"/>
    </w:rPr>
  </w:style>
  <w:style w:type="paragraph" w:customStyle="1" w:styleId="StyleBoldandUnderlineChar11ptNotBold">
    <w:name w:val="Style Bold and Underline Char + 11 pt Not Bold"/>
    <w:link w:val="StyleBoldandUnderlineChar11ptNotBoldChar"/>
    <w:qFormat/>
    <w:rsid w:val="00BA45A1"/>
    <w:pPr>
      <w:spacing w:after="200" w:line="276" w:lineRule="auto"/>
    </w:pPr>
    <w:rPr>
      <w:rFonts w:eastAsia="Times New Roman" w:cs="Times New Roman"/>
      <w:sz w:val="22"/>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BA45A1"/>
    <w:rPr>
      <w:rFonts w:eastAsia="Times New Roman" w:cs="Times New Roman"/>
      <w:b w:val="0"/>
      <w:sz w:val="22"/>
      <w:szCs w:val="20"/>
      <w:u w:val="single"/>
      <w:lang w:val="en-US" w:eastAsia="en-US" w:bidi="ar-SA"/>
    </w:rPr>
  </w:style>
  <w:style w:type="character" w:customStyle="1" w:styleId="StyleUnderlineCharChar111ptBorderSinglesolidlineA">
    <w:name w:val="Style Underline Char Char1 + 11 pt Border: : (Single solid line A..."/>
    <w:basedOn w:val="UnderlineCharChar1"/>
    <w:rsid w:val="00BA45A1"/>
    <w:rPr>
      <w:rFonts w:ascii="Times New Roman" w:hAnsi="Times New Roman"/>
      <w:sz w:val="20"/>
      <w:u w:val="single"/>
      <w:bdr w:val="single" w:sz="4" w:space="0" w:color="auto"/>
      <w:lang w:val="en-US" w:eastAsia="en-US" w:bidi="ar-SA"/>
    </w:rPr>
  </w:style>
  <w:style w:type="character" w:customStyle="1" w:styleId="body-text">
    <w:name w:val="body-text"/>
    <w:basedOn w:val="DefaultParagraphFont"/>
    <w:rsid w:val="00BA45A1"/>
  </w:style>
  <w:style w:type="paragraph" w:customStyle="1" w:styleId="StyleStyle411ptBoldBorderSinglesolidlineAuto0">
    <w:name w:val="Style Style4 + 11 pt Bold Border: : (Single solid line Auto  0...."/>
    <w:basedOn w:val="Normal"/>
    <w:link w:val="StyleStyle411ptBoldBorderSinglesolidlineAuto0Char"/>
    <w:qFormat/>
    <w:rsid w:val="00BA45A1"/>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BA45A1"/>
    <w:rPr>
      <w:rFonts w:ascii="Calibri" w:eastAsia="Times New Roman" w:hAnsi="Calibri" w:cs="Calibri"/>
      <w:b/>
      <w:bCs/>
      <w:sz w:val="22"/>
      <w:u w:val="single"/>
      <w:bdr w:val="single" w:sz="4" w:space="0" w:color="auto"/>
    </w:rPr>
  </w:style>
  <w:style w:type="paragraph" w:customStyle="1" w:styleId="StyleStyle411ptBold">
    <w:name w:val="Style Style4 + 11 pt Bold"/>
    <w:basedOn w:val="Normal"/>
    <w:link w:val="StyleStyle411ptBoldChar"/>
    <w:qFormat/>
    <w:rsid w:val="00BA45A1"/>
    <w:rPr>
      <w:rFonts w:eastAsia="Times New Roman"/>
      <w:b/>
      <w:bCs/>
      <w:u w:val="single"/>
    </w:rPr>
  </w:style>
  <w:style w:type="character" w:customStyle="1" w:styleId="StyleStyle411ptBoldChar">
    <w:name w:val="Style Style4 + 11 pt Bold Char"/>
    <w:basedOn w:val="DefaultParagraphFont"/>
    <w:link w:val="StyleStyle411ptBold"/>
    <w:rsid w:val="00BA45A1"/>
    <w:rPr>
      <w:rFonts w:ascii="Calibri" w:eastAsia="Times New Roman" w:hAnsi="Calibri" w:cs="Calibri"/>
      <w:b/>
      <w:bCs/>
      <w:sz w:val="22"/>
      <w:u w:val="single"/>
    </w:rPr>
  </w:style>
  <w:style w:type="paragraph" w:customStyle="1" w:styleId="StyleStyle112pt">
    <w:name w:val="Style Style1 + 12 pt"/>
    <w:basedOn w:val="Normal"/>
    <w:link w:val="StyleStyle112ptChar"/>
    <w:qFormat/>
    <w:rsid w:val="00BA45A1"/>
    <w:rPr>
      <w:rFonts w:eastAsia="SimSun"/>
      <w:u w:val="single"/>
      <w:lang w:eastAsia="zh-CN"/>
    </w:rPr>
  </w:style>
  <w:style w:type="character" w:customStyle="1" w:styleId="StyleStyle112ptChar">
    <w:name w:val="Style Style1 + 12 pt Char"/>
    <w:basedOn w:val="DefaultParagraphFont"/>
    <w:link w:val="StyleStyle112pt"/>
    <w:rsid w:val="00BA45A1"/>
    <w:rPr>
      <w:rFonts w:ascii="Calibri" w:eastAsia="SimSun" w:hAnsi="Calibri" w:cs="Calibri"/>
      <w:sz w:val="22"/>
      <w:u w:val="single"/>
      <w:lang w:eastAsia="zh-CN"/>
    </w:rPr>
  </w:style>
  <w:style w:type="paragraph" w:customStyle="1" w:styleId="StyleMinimizedTextArialNarrow10pt">
    <w:name w:val="Style Minimized Text + Arial Narrow 10 pt"/>
    <w:basedOn w:val="MinimizedText"/>
    <w:link w:val="StyleMinimizedTextArialNarrow10ptChar"/>
    <w:qFormat/>
    <w:rsid w:val="00BA45A1"/>
    <w:pPr>
      <w:spacing w:after="0" w:line="240" w:lineRule="auto"/>
    </w:pPr>
    <w:rPr>
      <w:rFonts w:ascii="Georgia" w:eastAsia="Times New Roman" w:hAnsi="Georgia"/>
      <w:sz w:val="20"/>
    </w:rPr>
  </w:style>
  <w:style w:type="character" w:customStyle="1" w:styleId="StyleMinimizedTextArialNarrow10ptChar">
    <w:name w:val="Style Minimized Text + Arial Narrow 10 pt Char"/>
    <w:basedOn w:val="MinimizedTextChar"/>
    <w:link w:val="StyleMinimizedTextArialNarrow10pt"/>
    <w:rsid w:val="00BA45A1"/>
    <w:rPr>
      <w:rFonts w:ascii="Georgia" w:eastAsia="Times New Roman" w:hAnsi="Georgia"/>
      <w:sz w:val="20"/>
    </w:rPr>
  </w:style>
  <w:style w:type="paragraph" w:customStyle="1" w:styleId="StyleStyle111ptBorderSinglesolidlineAuto05ptL">
    <w:name w:val="Style Style1 + 11 pt Border: : (Single solid line Auto  0.5 pt L..."/>
    <w:basedOn w:val="Normal"/>
    <w:link w:val="StyleStyle111ptBorderSinglesolidlineAuto05ptLChar"/>
    <w:qFormat/>
    <w:rsid w:val="00BA45A1"/>
    <w:rPr>
      <w:rFonts w:eastAsia="SimSun"/>
      <w:color w:val="000000"/>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BA45A1"/>
    <w:rPr>
      <w:rFonts w:ascii="Calibri" w:eastAsia="SimSun" w:hAnsi="Calibri" w:cs="Calibri"/>
      <w:color w:val="000000"/>
      <w:sz w:val="22"/>
      <w:u w:val="single"/>
      <w:bdr w:val="single" w:sz="4" w:space="0" w:color="auto"/>
      <w:lang w:val="en-US" w:eastAsia="zh-CN" w:bidi="ar-SA"/>
    </w:rPr>
  </w:style>
  <w:style w:type="character" w:customStyle="1" w:styleId="SmallTextChar">
    <w:name w:val="Small Text Char"/>
    <w:basedOn w:val="CardTextChar1"/>
    <w:link w:val="SmallText"/>
    <w:rsid w:val="00BA45A1"/>
    <w:rPr>
      <w:rFonts w:ascii="Calibri" w:eastAsia="Times New Roman" w:hAnsi="Calibri" w:cs="Calibri"/>
      <w:sz w:val="12"/>
      <w:szCs w:val="20"/>
    </w:rPr>
  </w:style>
  <w:style w:type="paragraph" w:customStyle="1" w:styleId="Circled">
    <w:name w:val="Circled"/>
    <w:link w:val="CircledChar"/>
    <w:qFormat/>
    <w:rsid w:val="00BA45A1"/>
    <w:pPr>
      <w:spacing w:after="200" w:line="276" w:lineRule="auto"/>
    </w:pPr>
    <w:rPr>
      <w:rFonts w:ascii="Georgia" w:eastAsia="MS Mincho" w:hAnsi="Georgia" w:cs="Times New Roman"/>
      <w:b/>
      <w:szCs w:val="20"/>
      <w:u w:val="single"/>
      <w:lang w:eastAsia="ja-JP"/>
    </w:rPr>
  </w:style>
  <w:style w:type="character" w:customStyle="1" w:styleId="CircledChar">
    <w:name w:val="Circled Char"/>
    <w:basedOn w:val="CardTextChar1"/>
    <w:link w:val="Circled"/>
    <w:rsid w:val="00BA45A1"/>
    <w:rPr>
      <w:rFonts w:ascii="Georgia" w:eastAsia="MS Mincho" w:hAnsi="Georgia" w:cs="Times New Roman"/>
      <w:b/>
      <w:sz w:val="24"/>
      <w:szCs w:val="20"/>
      <w:u w:val="single"/>
      <w:lang w:eastAsia="ja-JP"/>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BA45A1"/>
    <w:rPr>
      <w:rFonts w:eastAsia="SimSun"/>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BA45A1"/>
    <w:rPr>
      <w:rFonts w:ascii="Calibri" w:eastAsia="SimSun" w:hAnsi="Calibri" w:cs="Calibri"/>
      <w:b/>
      <w:bCs/>
      <w:sz w:val="22"/>
      <w:u w:val="single"/>
    </w:rPr>
  </w:style>
  <w:style w:type="paragraph" w:customStyle="1" w:styleId="StyleStyle1Bold">
    <w:name w:val="Style Style1 + Bold"/>
    <w:basedOn w:val="Normal"/>
    <w:link w:val="StyleStyle1BoldChar"/>
    <w:qFormat/>
    <w:rsid w:val="00BA45A1"/>
    <w:rPr>
      <w:rFonts w:eastAsia="SimSun"/>
      <w:b/>
      <w:bCs/>
      <w:color w:val="000000"/>
      <w:u w:val="single"/>
      <w:lang w:eastAsia="zh-CN"/>
    </w:rPr>
  </w:style>
  <w:style w:type="character" w:customStyle="1" w:styleId="StyleStyle1BoldChar">
    <w:name w:val="Style Style1 + Bold Char"/>
    <w:basedOn w:val="Style1Char"/>
    <w:link w:val="StyleStyle1Bold"/>
    <w:rsid w:val="00BA45A1"/>
    <w:rPr>
      <w:rFonts w:ascii="Calibri" w:eastAsia="SimSun" w:hAnsi="Calibri" w:cs="Calibri"/>
      <w:b/>
      <w:bCs/>
      <w:color w:val="000000"/>
      <w:sz w:val="22"/>
      <w:u w:val="single"/>
      <w:lang w:val="en-US" w:eastAsia="zh-CN" w:bidi="ar-SA"/>
    </w:rPr>
  </w:style>
  <w:style w:type="character" w:customStyle="1" w:styleId="CardTextChar10">
    <w:name w:val="Card Text Char1"/>
    <w:basedOn w:val="DefaultParagraphFont"/>
    <w:rsid w:val="00BA45A1"/>
    <w:rPr>
      <w:rFonts w:ascii="Times New Roman" w:eastAsia="Times New Roman" w:hAnsi="Times New Roman" w:cs="Times New Roman"/>
      <w:sz w:val="20"/>
      <w:szCs w:val="24"/>
    </w:rPr>
  </w:style>
  <w:style w:type="character" w:customStyle="1" w:styleId="CharChar111">
    <w:name w:val="Char Char111"/>
    <w:basedOn w:val="DefaultParagraphFont"/>
    <w:rsid w:val="00BA45A1"/>
    <w:rPr>
      <w:rFonts w:cs="Arial"/>
      <w:bCs/>
      <w:szCs w:val="26"/>
      <w:u w:val="single"/>
      <w:lang w:val="en-US" w:eastAsia="en-US" w:bidi="ar-SA"/>
    </w:rPr>
  </w:style>
  <w:style w:type="paragraph" w:customStyle="1" w:styleId="cardtextsmall">
    <w:name w:val="card text small"/>
    <w:basedOn w:val="Normal"/>
    <w:uiPriority w:val="99"/>
    <w:qFormat/>
    <w:rsid w:val="00BA45A1"/>
    <w:rPr>
      <w:rFonts w:ascii="Arial Narrow" w:eastAsia="Times New Roman" w:hAnsi="Arial Narrow"/>
      <w:sz w:val="16"/>
    </w:rPr>
  </w:style>
  <w:style w:type="character" w:customStyle="1" w:styleId="AUnterdline">
    <w:name w:val="AUnterdline"/>
    <w:qFormat/>
    <w:rsid w:val="00BA45A1"/>
    <w:rPr>
      <w:rFonts w:ascii="Times New Roman" w:hAnsi="Times New Roman"/>
      <w:sz w:val="20"/>
      <w:u w:val="single"/>
    </w:rPr>
  </w:style>
  <w:style w:type="paragraph" w:customStyle="1" w:styleId="StyleStyle49pt10">
    <w:name w:val="Style Style4 + 9 pt10"/>
    <w:basedOn w:val="Style4"/>
    <w:link w:val="StyleStyle49pt10Char"/>
    <w:qFormat/>
    <w:rsid w:val="00BA45A1"/>
    <w:rPr>
      <w:rFonts w:ascii="Times New Roman" w:hAnsi="Times New Roman"/>
      <w:lang w:val="x-none" w:eastAsia="x-none"/>
    </w:rPr>
  </w:style>
  <w:style w:type="character" w:customStyle="1" w:styleId="StyleStyle49pt10Char">
    <w:name w:val="Style Style4 + 9 pt10 Char"/>
    <w:basedOn w:val="Style4Char"/>
    <w:link w:val="StyleStyle49pt10"/>
    <w:rsid w:val="00BA45A1"/>
    <w:rPr>
      <w:rFonts w:ascii="Times New Roman" w:eastAsia="Times New Roman" w:hAnsi="Times New Roman" w:cs="Calibri"/>
      <w:sz w:val="22"/>
      <w:u w:val="single"/>
      <w:lang w:val="x-none" w:eastAsia="x-none"/>
    </w:rPr>
  </w:style>
  <w:style w:type="paragraph" w:customStyle="1" w:styleId="StyleStyle49ptBold7">
    <w:name w:val="Style Style4 + 9 pt Bold7"/>
    <w:basedOn w:val="Style4"/>
    <w:link w:val="StyleStyle49ptBold7Char"/>
    <w:qFormat/>
    <w:rsid w:val="00BA45A1"/>
    <w:rPr>
      <w:rFonts w:ascii="Times New Roman" w:hAnsi="Times New Roman"/>
      <w:b/>
      <w:bCs/>
    </w:rPr>
  </w:style>
  <w:style w:type="character" w:customStyle="1" w:styleId="StyleStyle49ptBold7Char">
    <w:name w:val="Style Style4 + 9 pt Bold7 Char"/>
    <w:link w:val="StyleStyle49ptBold7"/>
    <w:rsid w:val="00BA45A1"/>
    <w:rPr>
      <w:rFonts w:ascii="Times New Roman" w:eastAsia="Times New Roman" w:hAnsi="Times New Roman" w:cs="Calibri"/>
      <w:b/>
      <w:bCs/>
      <w:sz w:val="22"/>
      <w:u w:val="single"/>
    </w:rPr>
  </w:style>
  <w:style w:type="paragraph" w:customStyle="1" w:styleId="NormalUnderline">
    <w:name w:val="Normal Underline"/>
    <w:basedOn w:val="Normal"/>
    <w:link w:val="NormalUnderlineChar"/>
    <w:qFormat/>
    <w:rsid w:val="00BA45A1"/>
    <w:pPr>
      <w:ind w:left="288"/>
    </w:pPr>
    <w:rPr>
      <w:rFonts w:eastAsia="Times New Roman"/>
      <w:u w:val="single"/>
    </w:rPr>
  </w:style>
  <w:style w:type="character" w:customStyle="1" w:styleId="NormalUnderlineChar">
    <w:name w:val="Normal Underline Char"/>
    <w:link w:val="NormalUnderline"/>
    <w:rsid w:val="00BA45A1"/>
    <w:rPr>
      <w:rFonts w:ascii="Calibri" w:eastAsia="Times New Roman" w:hAnsi="Calibri" w:cs="Calibri"/>
      <w:sz w:val="22"/>
      <w:u w:val="single"/>
    </w:rPr>
  </w:style>
  <w:style w:type="character" w:customStyle="1" w:styleId="DontRead">
    <w:name w:val="Don't Read"/>
    <w:qFormat/>
    <w:rsid w:val="00BA45A1"/>
    <w:rPr>
      <w:rFonts w:ascii="Times New Roman" w:hAnsi="Times New Roman"/>
      <w:sz w:val="16"/>
    </w:rPr>
  </w:style>
  <w:style w:type="paragraph" w:customStyle="1" w:styleId="Underlinestyle">
    <w:name w:val="Underline style"/>
    <w:basedOn w:val="Normal"/>
    <w:uiPriority w:val="99"/>
    <w:qFormat/>
    <w:rsid w:val="00BA45A1"/>
    <w:rPr>
      <w:rFonts w:eastAsia="Times New Roman"/>
      <w:u w:val="single"/>
    </w:rPr>
  </w:style>
  <w:style w:type="character" w:customStyle="1" w:styleId="Style11ptUnderline3">
    <w:name w:val="Style 11 pt Underline3"/>
    <w:rsid w:val="00BA45A1"/>
    <w:rPr>
      <w:sz w:val="20"/>
      <w:u w:val="single"/>
    </w:rPr>
  </w:style>
  <w:style w:type="character" w:customStyle="1" w:styleId="27">
    <w:name w:val="27"/>
    <w:rsid w:val="00BA45A1"/>
    <w:rPr>
      <w:rFonts w:cs="Arial"/>
      <w:bCs/>
      <w:sz w:val="20"/>
      <w:u w:val="single"/>
      <w:lang w:val="en-US" w:eastAsia="en-US" w:bidi="ar-SA"/>
    </w:rPr>
  </w:style>
  <w:style w:type="character" w:customStyle="1" w:styleId="Style9ptUnderline11">
    <w:name w:val="Style 9 pt Underline11"/>
    <w:basedOn w:val="DefaultParagraphFont"/>
    <w:rsid w:val="00BA45A1"/>
    <w:rPr>
      <w:sz w:val="20"/>
      <w:u w:val="single"/>
    </w:rPr>
  </w:style>
  <w:style w:type="character" w:customStyle="1" w:styleId="CharChar113">
    <w:name w:val="Char Char113"/>
    <w:basedOn w:val="DefaultParagraphFont"/>
    <w:rsid w:val="00BA45A1"/>
    <w:rPr>
      <w:rFonts w:cs="Arial"/>
      <w:bCs/>
      <w:szCs w:val="26"/>
      <w:u w:val="single"/>
      <w:lang w:val="en-US" w:eastAsia="en-US" w:bidi="ar-SA"/>
    </w:rPr>
  </w:style>
  <w:style w:type="character" w:customStyle="1" w:styleId="StyleunderlineBold0">
    <w:name w:val="Style underline + Bold"/>
    <w:basedOn w:val="underline"/>
    <w:rsid w:val="00BA45A1"/>
    <w:rPr>
      <w:rFonts w:ascii="Times New Roman" w:hAnsi="Times New Roman" w:cs="Times New Roman"/>
      <w:b w:val="0"/>
      <w:bCs/>
      <w:sz w:val="20"/>
      <w:u w:val="single"/>
    </w:rPr>
  </w:style>
  <w:style w:type="character" w:customStyle="1" w:styleId="underlineChar0">
    <w:name w:val="underline Char"/>
    <w:basedOn w:val="DefaultParagraphFont"/>
    <w:rsid w:val="00BA45A1"/>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0"/>
    <w:rsid w:val="00BA45A1"/>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BA45A1"/>
    <w:rPr>
      <w:sz w:val="20"/>
      <w:u w:val="single"/>
    </w:rPr>
  </w:style>
  <w:style w:type="character" w:customStyle="1" w:styleId="ital-inline">
    <w:name w:val="ital-inline"/>
    <w:basedOn w:val="DefaultParagraphFont"/>
    <w:rsid w:val="00BA45A1"/>
  </w:style>
  <w:style w:type="character" w:customStyle="1" w:styleId="BodyTextIndent3Char">
    <w:name w:val="Body Text Indent 3 Char"/>
    <w:basedOn w:val="DefaultParagraphFont"/>
    <w:link w:val="BodyTextIndent3"/>
    <w:uiPriority w:val="99"/>
    <w:semiHidden/>
    <w:rsid w:val="00BA45A1"/>
    <w:rPr>
      <w:rFonts w:ascii="Times New Roman" w:hAnsi="Times New Roman" w:cs="Times New Roman"/>
      <w:sz w:val="16"/>
      <w:szCs w:val="16"/>
    </w:rPr>
  </w:style>
  <w:style w:type="paragraph" w:styleId="BodyTextIndent3">
    <w:name w:val="Body Text Indent 3"/>
    <w:basedOn w:val="Normal"/>
    <w:link w:val="BodyTextIndent3Char"/>
    <w:uiPriority w:val="99"/>
    <w:semiHidden/>
    <w:rsid w:val="00BA45A1"/>
    <w:pPr>
      <w:spacing w:after="120"/>
      <w:ind w:left="360"/>
    </w:pPr>
    <w:rPr>
      <w:rFonts w:ascii="Times New Roman" w:hAnsi="Times New Roman" w:cs="Times New Roman"/>
      <w:sz w:val="16"/>
      <w:szCs w:val="16"/>
    </w:rPr>
  </w:style>
  <w:style w:type="character" w:customStyle="1" w:styleId="BodyTextIndent3Char1">
    <w:name w:val="Body Text Indent 3 Char1"/>
    <w:basedOn w:val="DefaultParagraphFont"/>
    <w:uiPriority w:val="99"/>
    <w:semiHidden/>
    <w:rsid w:val="00BA45A1"/>
    <w:rPr>
      <w:rFonts w:ascii="Calibri" w:hAnsi="Calibri" w:cs="Calibri"/>
      <w:sz w:val="16"/>
      <w:szCs w:val="16"/>
    </w:rPr>
  </w:style>
  <w:style w:type="character" w:customStyle="1" w:styleId="Styleunderline11pt">
    <w:name w:val="Style underline + 11 pt"/>
    <w:basedOn w:val="underline"/>
    <w:rsid w:val="00BA45A1"/>
    <w:rPr>
      <w:rFonts w:ascii="Times New Roman" w:hAnsi="Times New Roman" w:cs="Times New Roman"/>
      <w:b w:val="0"/>
      <w:sz w:val="20"/>
      <w:u w:val="single"/>
    </w:rPr>
  </w:style>
  <w:style w:type="paragraph" w:customStyle="1" w:styleId="BoldandUnderline">
    <w:name w:val="Bold and Underline"/>
    <w:basedOn w:val="Normal"/>
    <w:link w:val="BoldandUnderlineChar"/>
    <w:qFormat/>
    <w:rsid w:val="00BA45A1"/>
    <w:rPr>
      <w:rFonts w:eastAsia="Times New Roman"/>
      <w:b/>
      <w:u w:val="single"/>
    </w:rPr>
  </w:style>
  <w:style w:type="character" w:customStyle="1" w:styleId="BoldandUnderlineChar">
    <w:name w:val="Bold and Underline Char"/>
    <w:basedOn w:val="DefaultParagraphFont"/>
    <w:link w:val="BoldandUnderline"/>
    <w:rsid w:val="00BA45A1"/>
    <w:rPr>
      <w:rFonts w:ascii="Calibri" w:eastAsia="Times New Roman" w:hAnsi="Calibri" w:cs="Calibri"/>
      <w:b/>
      <w:sz w:val="22"/>
      <w:u w:val="single"/>
    </w:rPr>
  </w:style>
  <w:style w:type="character" w:customStyle="1" w:styleId="pmterms11">
    <w:name w:val="pmterms11"/>
    <w:basedOn w:val="DefaultParagraphFont"/>
    <w:rsid w:val="00BA45A1"/>
    <w:rPr>
      <w:b/>
      <w:bCs/>
      <w:i w:val="0"/>
      <w:iCs w:val="0"/>
      <w:color w:val="000000"/>
    </w:rPr>
  </w:style>
  <w:style w:type="character" w:customStyle="1" w:styleId="StyleUnderlineChar9ptBold">
    <w:name w:val="Style Underline Char + 9 pt Bold"/>
    <w:basedOn w:val="DefaultParagraphFont"/>
    <w:rsid w:val="00BA45A1"/>
    <w:rPr>
      <w:rFonts w:ascii="Times New Roman" w:hAnsi="Times New Roman"/>
      <w:b/>
      <w:bCs/>
      <w:sz w:val="20"/>
      <w:u w:val="single"/>
      <w:lang w:val="en-US" w:eastAsia="en-US" w:bidi="ar-SA"/>
    </w:rPr>
  </w:style>
  <w:style w:type="character" w:customStyle="1" w:styleId="Styleunderline11ptBold">
    <w:name w:val="Style underline + 11 pt Bold"/>
    <w:basedOn w:val="underline"/>
    <w:rsid w:val="00BA45A1"/>
    <w:rPr>
      <w:rFonts w:ascii="Times New Roman" w:hAnsi="Times New Roman" w:cs="Times New Roman"/>
      <w:b/>
      <w:bCs/>
      <w:sz w:val="20"/>
      <w:u w:val="single"/>
    </w:rPr>
  </w:style>
  <w:style w:type="character" w:customStyle="1" w:styleId="UnderlineChar5Char">
    <w:name w:val="Underline Char5 Char"/>
    <w:basedOn w:val="DefaultParagraphFont"/>
    <w:rsid w:val="00BA45A1"/>
    <w:rPr>
      <w:szCs w:val="24"/>
      <w:u w:val="single"/>
      <w:lang w:val="en-US" w:eastAsia="en-US" w:bidi="ar-SA"/>
    </w:rPr>
  </w:style>
  <w:style w:type="character" w:customStyle="1" w:styleId="BoldandUnderlineChar2Char1">
    <w:name w:val="Bold and Underline Char2 Char1"/>
    <w:basedOn w:val="DefaultParagraphFont"/>
    <w:rsid w:val="00BA45A1"/>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BA45A1"/>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BA45A1"/>
    <w:rPr>
      <w:szCs w:val="24"/>
      <w:u w:val="single"/>
      <w:lang w:val="en-US" w:eastAsia="en-US" w:bidi="ar-SA"/>
    </w:rPr>
  </w:style>
  <w:style w:type="paragraph" w:customStyle="1" w:styleId="UnderlineChar4">
    <w:name w:val="Underline Char4"/>
    <w:basedOn w:val="Normal"/>
    <w:link w:val="UnderlineChar4Char"/>
    <w:qFormat/>
    <w:rsid w:val="00BA45A1"/>
    <w:rPr>
      <w:rFonts w:asciiTheme="minorHAnsi" w:hAnsiTheme="minorHAnsi" w:cstheme="minorBidi"/>
      <w:sz w:val="24"/>
      <w:u w:val="single"/>
    </w:rPr>
  </w:style>
  <w:style w:type="paragraph" w:customStyle="1" w:styleId="BoldandUnderlineChar3">
    <w:name w:val="Bold and Underline Char3"/>
    <w:basedOn w:val="Normal"/>
    <w:link w:val="BoldandUnderlineChar3Char2"/>
    <w:qFormat/>
    <w:rsid w:val="00BA45A1"/>
    <w:rPr>
      <w:rFonts w:asciiTheme="minorHAnsi" w:hAnsiTheme="minorHAnsi" w:cstheme="minorBidi"/>
      <w:b/>
      <w:sz w:val="24"/>
      <w:u w:val="single"/>
    </w:rPr>
  </w:style>
  <w:style w:type="paragraph" w:customStyle="1" w:styleId="Language">
    <w:name w:val="Language"/>
    <w:basedOn w:val="Normal"/>
    <w:link w:val="LanguageChar"/>
    <w:qFormat/>
    <w:rsid w:val="00BA45A1"/>
    <w:rPr>
      <w:rFonts w:asciiTheme="minorHAnsi" w:hAnsiTheme="minorHAnsi" w:cstheme="minorBidi"/>
      <w:strike/>
      <w:sz w:val="16"/>
      <w:szCs w:val="16"/>
    </w:rPr>
  </w:style>
  <w:style w:type="paragraph" w:customStyle="1" w:styleId="UnderlineChar3">
    <w:name w:val="Underline Char3"/>
    <w:basedOn w:val="Normal"/>
    <w:link w:val="UnderlineChar3Char"/>
    <w:qFormat/>
    <w:rsid w:val="00BA45A1"/>
    <w:rPr>
      <w:rFonts w:eastAsia="Times New Roman"/>
      <w:u w:val="single"/>
    </w:rPr>
  </w:style>
  <w:style w:type="character" w:customStyle="1" w:styleId="UnderlineChar3Char">
    <w:name w:val="Underline Char3 Char"/>
    <w:basedOn w:val="DefaultParagraphFont"/>
    <w:link w:val="UnderlineChar3"/>
    <w:rsid w:val="00BA45A1"/>
    <w:rPr>
      <w:rFonts w:ascii="Calibri" w:eastAsia="Times New Roman" w:hAnsi="Calibri" w:cs="Calibri"/>
      <w:sz w:val="22"/>
      <w:u w:val="single"/>
    </w:rPr>
  </w:style>
  <w:style w:type="paragraph" w:customStyle="1" w:styleId="BoldandUnderlineChar3Char">
    <w:name w:val="Bold and Underline Char3 Char"/>
    <w:basedOn w:val="Normal"/>
    <w:link w:val="BoldandUnderlineChar3CharChar"/>
    <w:qFormat/>
    <w:rsid w:val="00BA45A1"/>
    <w:rPr>
      <w:rFonts w:eastAsia="Times New Roman"/>
      <w:b/>
      <w:u w:val="single"/>
    </w:rPr>
  </w:style>
  <w:style w:type="character" w:customStyle="1" w:styleId="BoldandUnderlineChar3CharChar">
    <w:name w:val="Bold and Underline Char3 Char Char"/>
    <w:basedOn w:val="DefaultParagraphFont"/>
    <w:link w:val="BoldandUnderlineChar3Char"/>
    <w:rsid w:val="00BA45A1"/>
    <w:rPr>
      <w:rFonts w:ascii="Calibri" w:eastAsia="Times New Roman" w:hAnsi="Calibri" w:cs="Calibri"/>
      <w:b/>
      <w:sz w:val="22"/>
      <w:u w:val="single"/>
    </w:rPr>
  </w:style>
  <w:style w:type="character" w:customStyle="1" w:styleId="UnderlineChar1">
    <w:name w:val="Underline Char1"/>
    <w:basedOn w:val="DefaultParagraphFont"/>
    <w:rsid w:val="00BA45A1"/>
    <w:rPr>
      <w:szCs w:val="24"/>
      <w:u w:val="single"/>
      <w:lang w:val="en-US" w:eastAsia="en-US" w:bidi="ar-SA"/>
    </w:rPr>
  </w:style>
  <w:style w:type="character" w:customStyle="1" w:styleId="BoldandUnderlineChar1Char2Char">
    <w:name w:val="Bold and Underline Char1 Char2 Char"/>
    <w:basedOn w:val="DefaultParagraphFont"/>
    <w:rsid w:val="00BA45A1"/>
    <w:rPr>
      <w:b/>
      <w:szCs w:val="24"/>
      <w:u w:val="single"/>
      <w:lang w:val="en-US" w:eastAsia="en-US" w:bidi="ar-SA"/>
    </w:rPr>
  </w:style>
  <w:style w:type="character" w:customStyle="1" w:styleId="StyleStyle11ptBoldUnderlineBorderSinglesolidlineAuto">
    <w:name w:val="Style Style 11 pt Bold Underline Border: : (Single solid line Auto ..."/>
    <w:rsid w:val="00BA45A1"/>
    <w:rPr>
      <w:rFonts w:ascii="Times New Roman" w:hAnsi="Times New Roman"/>
      <w:b/>
      <w:bCs/>
      <w:sz w:val="20"/>
      <w:u w:val="none"/>
      <w:bdr w:val="none" w:sz="0" w:space="0" w:color="auto"/>
    </w:rPr>
  </w:style>
  <w:style w:type="character" w:customStyle="1" w:styleId="Styleterm111ptUnderline">
    <w:name w:val="Style term1 + 11 pt Underline"/>
    <w:basedOn w:val="term1"/>
    <w:rsid w:val="00BA45A1"/>
    <w:rPr>
      <w:b/>
      <w:bCs/>
      <w:sz w:val="20"/>
      <w:u w:val="single"/>
    </w:rPr>
  </w:style>
  <w:style w:type="paragraph" w:customStyle="1" w:styleId="StyleStyle49ptBold3">
    <w:name w:val="Style Style4 + 9 pt Bold3"/>
    <w:basedOn w:val="Style4"/>
    <w:link w:val="StyleStyle49ptBold3Char"/>
    <w:qFormat/>
    <w:rsid w:val="00BA45A1"/>
    <w:rPr>
      <w:rFonts w:ascii="Times New Roman" w:hAnsi="Times New Roman"/>
      <w:b/>
      <w:bCs/>
      <w:lang w:val="x-none" w:eastAsia="x-none"/>
    </w:rPr>
  </w:style>
  <w:style w:type="character" w:customStyle="1" w:styleId="StyleStyle49ptBold3Char">
    <w:name w:val="Style Style4 + 9 pt Bold3 Char"/>
    <w:basedOn w:val="Style4Char"/>
    <w:link w:val="StyleStyle49ptBold3"/>
    <w:rsid w:val="00BA45A1"/>
    <w:rPr>
      <w:rFonts w:ascii="Times New Roman" w:eastAsia="Times New Roman" w:hAnsi="Times New Roman" w:cs="Calibri"/>
      <w:b/>
      <w:bCs/>
      <w:sz w:val="22"/>
      <w:u w:val="single"/>
      <w:lang w:val="x-none" w:eastAsia="x-none"/>
    </w:rPr>
  </w:style>
  <w:style w:type="character" w:customStyle="1" w:styleId="Style9ptUnderline6">
    <w:name w:val="Style 9 pt Underline6"/>
    <w:basedOn w:val="DefaultParagraphFont"/>
    <w:rsid w:val="00BA45A1"/>
    <w:rPr>
      <w:sz w:val="20"/>
      <w:u w:val="single"/>
    </w:rPr>
  </w:style>
  <w:style w:type="character" w:customStyle="1" w:styleId="ct-with-fmlt">
    <w:name w:val="ct-with-fmlt"/>
    <w:basedOn w:val="DefaultParagraphFont"/>
    <w:rsid w:val="00BA45A1"/>
  </w:style>
  <w:style w:type="paragraph" w:customStyle="1" w:styleId="StyleStyle49pt">
    <w:name w:val="Style Style4 + 9 pt"/>
    <w:basedOn w:val="Style4"/>
    <w:link w:val="StyleStyle49ptChar"/>
    <w:qFormat/>
    <w:rsid w:val="00BA45A1"/>
    <w:rPr>
      <w:rFonts w:ascii="Times New Roman" w:hAnsi="Times New Roman"/>
      <w:lang w:val="x-none" w:eastAsia="x-none"/>
    </w:rPr>
  </w:style>
  <w:style w:type="character" w:customStyle="1" w:styleId="StyleStyle49ptChar">
    <w:name w:val="Style Style4 + 9 pt Char"/>
    <w:basedOn w:val="Style4Char"/>
    <w:link w:val="StyleStyle49pt"/>
    <w:rsid w:val="00BA45A1"/>
    <w:rPr>
      <w:rFonts w:ascii="Times New Roman" w:eastAsia="Times New Roman" w:hAnsi="Times New Roman" w:cs="Calibri"/>
      <w:sz w:val="22"/>
      <w:u w:val="single"/>
      <w:lang w:val="x-none" w:eastAsia="x-none"/>
    </w:rPr>
  </w:style>
  <w:style w:type="paragraph" w:customStyle="1" w:styleId="StyleStyle49ptBold">
    <w:name w:val="Style Style4 + 9 pt Bold"/>
    <w:basedOn w:val="Style4"/>
    <w:link w:val="StyleStyle49ptBoldChar"/>
    <w:qFormat/>
    <w:rsid w:val="00BA45A1"/>
    <w:rPr>
      <w:rFonts w:ascii="Times New Roman" w:hAnsi="Times New Roman"/>
      <w:b/>
      <w:bCs/>
      <w:lang w:val="x-none" w:eastAsia="x-none"/>
    </w:rPr>
  </w:style>
  <w:style w:type="character" w:customStyle="1" w:styleId="StyleStyle49ptBoldChar">
    <w:name w:val="Style Style4 + 9 pt Bold Char"/>
    <w:basedOn w:val="Style4Char"/>
    <w:link w:val="StyleStyle49ptBold"/>
    <w:rsid w:val="00BA45A1"/>
    <w:rPr>
      <w:rFonts w:ascii="Times New Roman" w:eastAsia="Times New Roman" w:hAnsi="Times New Roman" w:cs="Calibri"/>
      <w:b/>
      <w:bCs/>
      <w:sz w:val="22"/>
      <w:u w:val="single"/>
      <w:lang w:val="x-none" w:eastAsia="x-none"/>
    </w:rPr>
  </w:style>
  <w:style w:type="character" w:customStyle="1" w:styleId="base">
    <w:name w:val="base"/>
    <w:basedOn w:val="DefaultParagraphFont"/>
    <w:rsid w:val="00BA45A1"/>
  </w:style>
  <w:style w:type="character" w:customStyle="1" w:styleId="part-of-speech">
    <w:name w:val="part-of-speech"/>
    <w:basedOn w:val="DefaultParagraphFont"/>
    <w:rsid w:val="00BA45A1"/>
  </w:style>
  <w:style w:type="character" w:customStyle="1" w:styleId="pron">
    <w:name w:val="pron"/>
    <w:basedOn w:val="DefaultParagraphFont"/>
    <w:rsid w:val="00BA45A1"/>
  </w:style>
  <w:style w:type="character" w:customStyle="1" w:styleId="articletext0">
    <w:name w:val="articletext"/>
    <w:basedOn w:val="DefaultParagraphFont"/>
    <w:rsid w:val="00BA45A1"/>
  </w:style>
  <w:style w:type="character" w:customStyle="1" w:styleId="StyleUnderlinePatternClearYellow">
    <w:name w:val="Style Underline Pattern: Clear (Yellow)"/>
    <w:basedOn w:val="DefaultParagraphFont"/>
    <w:rsid w:val="00BA45A1"/>
    <w:rPr>
      <w:u w:val="single"/>
      <w:shd w:val="clear" w:color="auto" w:fill="00FF00"/>
    </w:rPr>
  </w:style>
  <w:style w:type="character" w:customStyle="1" w:styleId="CharChar5">
    <w:name w:val="Char Char5"/>
    <w:rsid w:val="00BA45A1"/>
    <w:rPr>
      <w:rFonts w:ascii="Times New Roman" w:eastAsia="Times New Roman" w:hAnsi="Times New Roman" w:cs="Times New Roman"/>
      <w:bCs/>
      <w:szCs w:val="26"/>
      <w:u w:val="single"/>
    </w:rPr>
  </w:style>
  <w:style w:type="paragraph" w:customStyle="1" w:styleId="UnderlineBoldIndent">
    <w:name w:val="Underline + Bold Indent"/>
    <w:basedOn w:val="Normal"/>
    <w:link w:val="UnderlineBoldIndentCharChar"/>
    <w:qFormat/>
    <w:rsid w:val="00BA45A1"/>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BA45A1"/>
    <w:rPr>
      <w:rFonts w:ascii="Calibri" w:eastAsia="Times New Roman" w:hAnsi="Calibri" w:cs="Calibri"/>
      <w:sz w:val="22"/>
      <w:szCs w:val="20"/>
      <w:u w:val="thick"/>
    </w:rPr>
  </w:style>
  <w:style w:type="paragraph" w:customStyle="1" w:styleId="StyleUnderlineBoldIndent11pt">
    <w:name w:val="Style Underline + Bold Indent + 11 pt"/>
    <w:basedOn w:val="UnderlineBoldIndent"/>
    <w:link w:val="StyleUnderlineBoldIndent11ptChar"/>
    <w:qFormat/>
    <w:rsid w:val="00BA45A1"/>
    <w:rPr>
      <w:u w:val="single"/>
    </w:rPr>
  </w:style>
  <w:style w:type="character" w:customStyle="1" w:styleId="StyleUnderlineBoldIndent11ptChar">
    <w:name w:val="Style Underline + Bold Indent + 11 pt Char"/>
    <w:link w:val="StyleUnderlineBoldIndent11pt"/>
    <w:rsid w:val="00BA45A1"/>
    <w:rPr>
      <w:rFonts w:ascii="Calibri" w:eastAsia="Times New Roman" w:hAnsi="Calibri" w:cs="Calibri"/>
      <w:sz w:val="22"/>
      <w:szCs w:val="20"/>
      <w:u w:val="single"/>
    </w:rPr>
  </w:style>
  <w:style w:type="paragraph" w:customStyle="1" w:styleId="StyleUnderlineBoldIndent11ptBold">
    <w:name w:val="Style Underline + Bold Indent + 11 pt Bold"/>
    <w:basedOn w:val="UnderlineBoldIndent"/>
    <w:link w:val="StyleUnderlineBoldIndent11ptBoldChar"/>
    <w:qFormat/>
    <w:rsid w:val="00BA45A1"/>
    <w:rPr>
      <w:b/>
      <w:bCs/>
      <w:u w:val="single"/>
    </w:rPr>
  </w:style>
  <w:style w:type="character" w:customStyle="1" w:styleId="StyleUnderlineBoldIndent11ptBoldChar">
    <w:name w:val="Style Underline + Bold Indent + 11 pt Bold Char"/>
    <w:link w:val="StyleUnderlineBoldIndent11ptBold"/>
    <w:rsid w:val="00BA45A1"/>
    <w:rPr>
      <w:rFonts w:ascii="Calibri" w:eastAsia="Times New Roman" w:hAnsi="Calibri" w:cs="Calibri"/>
      <w:b/>
      <w:bCs/>
      <w:sz w:val="22"/>
      <w:szCs w:val="20"/>
      <w:u w:val="single"/>
    </w:rPr>
  </w:style>
  <w:style w:type="character" w:customStyle="1" w:styleId="globalcontentbody">
    <w:name w:val="globalcontentbody"/>
    <w:basedOn w:val="DefaultParagraphFont"/>
    <w:rsid w:val="00BA45A1"/>
  </w:style>
  <w:style w:type="character" w:customStyle="1" w:styleId="authorbio">
    <w:name w:val="authorbio"/>
    <w:basedOn w:val="DefaultParagraphFont"/>
    <w:rsid w:val="00BA45A1"/>
  </w:style>
  <w:style w:type="character" w:customStyle="1" w:styleId="StyleStyleUnderline411pt">
    <w:name w:val="Style Style Underline4 + 11 pt"/>
    <w:basedOn w:val="DefaultParagraphFont"/>
    <w:rsid w:val="00BA45A1"/>
    <w:rPr>
      <w:sz w:val="20"/>
      <w:u w:val="single"/>
    </w:rPr>
  </w:style>
  <w:style w:type="character" w:customStyle="1" w:styleId="StyleStyleUnderline411ptBold">
    <w:name w:val="Style Style Underline4 + 11 pt Bold"/>
    <w:basedOn w:val="DefaultParagraphFont"/>
    <w:rsid w:val="00BA45A1"/>
    <w:rPr>
      <w:b/>
      <w:bCs/>
      <w:sz w:val="20"/>
      <w:u w:val="single"/>
    </w:rPr>
  </w:style>
  <w:style w:type="character" w:customStyle="1" w:styleId="StyleStyleUnderline311pt">
    <w:name w:val="Style Style Underline3 + 11 pt"/>
    <w:basedOn w:val="DefaultParagraphFont"/>
    <w:rsid w:val="00BA45A1"/>
    <w:rPr>
      <w:sz w:val="20"/>
      <w:u w:val="single"/>
    </w:rPr>
  </w:style>
  <w:style w:type="character" w:customStyle="1" w:styleId="StyleStyleUnderline311ptBold">
    <w:name w:val="Style Style Underline3 + 11 pt Bold"/>
    <w:basedOn w:val="DefaultParagraphFont"/>
    <w:rsid w:val="00BA45A1"/>
    <w:rPr>
      <w:b/>
      <w:bCs/>
      <w:sz w:val="20"/>
      <w:u w:val="single"/>
    </w:rPr>
  </w:style>
  <w:style w:type="character" w:customStyle="1" w:styleId="StyleUnderline3">
    <w:name w:val="Style Underline3"/>
    <w:basedOn w:val="DefaultParagraphFont"/>
    <w:rsid w:val="00BA45A1"/>
    <w:rPr>
      <w:u w:val="single"/>
    </w:rPr>
  </w:style>
  <w:style w:type="character" w:customStyle="1" w:styleId="StyleUnderline4">
    <w:name w:val="Style Underline4"/>
    <w:basedOn w:val="DefaultParagraphFont"/>
    <w:rsid w:val="00BA45A1"/>
    <w:rPr>
      <w:u w:val="single"/>
    </w:rPr>
  </w:style>
  <w:style w:type="character" w:customStyle="1" w:styleId="Styleunderline9pt1">
    <w:name w:val="Style underline + 9 pt1"/>
    <w:basedOn w:val="underline"/>
    <w:rsid w:val="00BA45A1"/>
    <w:rPr>
      <w:rFonts w:ascii="Times New Roman" w:hAnsi="Times New Roman" w:cs="Times New Roman"/>
      <w:b/>
      <w:sz w:val="20"/>
      <w:u w:val="single"/>
    </w:rPr>
  </w:style>
  <w:style w:type="character" w:customStyle="1" w:styleId="StyleBoldandUnderlineCharChar11pt">
    <w:name w:val="Style Bold and Underline Char Char + 11 pt"/>
    <w:basedOn w:val="DefaultParagraphFont"/>
    <w:rsid w:val="00BA45A1"/>
    <w:rPr>
      <w:b/>
      <w:bCs/>
      <w:noProof w:val="0"/>
      <w:sz w:val="20"/>
      <w:u w:val="single"/>
      <w:lang w:val="en-US" w:eastAsia="en-US" w:bidi="ar-SA"/>
    </w:rPr>
  </w:style>
  <w:style w:type="character" w:customStyle="1" w:styleId="Hyperlink23">
    <w:name w:val="Hyperlink23"/>
    <w:basedOn w:val="DefaultParagraphFont"/>
    <w:rsid w:val="00BA45A1"/>
    <w:rPr>
      <w:color w:val="3300CC"/>
      <w:u w:val="single"/>
    </w:rPr>
  </w:style>
  <w:style w:type="character" w:customStyle="1" w:styleId="UnderlineCharCharChar">
    <w:name w:val="Underline Char Char Char"/>
    <w:basedOn w:val="DefaultParagraphFont"/>
    <w:rsid w:val="00BA45A1"/>
    <w:rPr>
      <w:noProof w:val="0"/>
      <w:u w:val="single"/>
      <w:lang w:val="en-US" w:eastAsia="en-US" w:bidi="ar-SA"/>
    </w:rPr>
  </w:style>
  <w:style w:type="character" w:customStyle="1" w:styleId="Style11ptBoldUnderlineBorderSinglesolidlineAuto">
    <w:name w:val="Style 11 pt Bold Underline Border: : (Single solid line Auto  ..."/>
    <w:basedOn w:val="DefaultParagraphFont"/>
    <w:rsid w:val="00BA45A1"/>
    <w:rPr>
      <w:rFonts w:ascii="Times New Roman" w:hAnsi="Times New Roman"/>
      <w:b/>
      <w:bCs/>
      <w:sz w:val="20"/>
      <w:u w:val="single"/>
      <w:bdr w:val="single" w:sz="4" w:space="0" w:color="auto"/>
    </w:rPr>
  </w:style>
  <w:style w:type="character" w:customStyle="1" w:styleId="2">
    <w:name w:val="2"/>
    <w:rsid w:val="00BA45A1"/>
    <w:rPr>
      <w:rFonts w:cs="Arial"/>
      <w:bCs/>
      <w:sz w:val="20"/>
      <w:u w:val="single"/>
      <w:lang w:val="en-US" w:eastAsia="en-US" w:bidi="ar-SA"/>
    </w:rPr>
  </w:style>
  <w:style w:type="character" w:customStyle="1" w:styleId="Style9ptBoldUnderline5">
    <w:name w:val="Style 9 pt Bold Underline5"/>
    <w:basedOn w:val="DefaultParagraphFont"/>
    <w:rsid w:val="00BA45A1"/>
    <w:rPr>
      <w:b/>
      <w:bCs/>
      <w:sz w:val="20"/>
      <w:u w:val="single"/>
    </w:rPr>
  </w:style>
  <w:style w:type="character" w:customStyle="1" w:styleId="CharChar114">
    <w:name w:val="Char Char114"/>
    <w:basedOn w:val="DefaultParagraphFont"/>
    <w:rsid w:val="00BA45A1"/>
    <w:rPr>
      <w:rFonts w:cs="Arial"/>
      <w:bCs/>
      <w:szCs w:val="26"/>
      <w:u w:val="single"/>
      <w:lang w:val="en-US" w:eastAsia="en-US" w:bidi="ar-SA"/>
    </w:rPr>
  </w:style>
  <w:style w:type="character" w:customStyle="1" w:styleId="CharChar112">
    <w:name w:val="Char Char112"/>
    <w:basedOn w:val="DefaultParagraphFont"/>
    <w:rsid w:val="00BA45A1"/>
    <w:rPr>
      <w:rFonts w:cs="Arial"/>
      <w:bCs/>
      <w:szCs w:val="26"/>
      <w:u w:val="single"/>
      <w:lang w:val="en-US" w:eastAsia="en-US" w:bidi="ar-SA"/>
    </w:rPr>
  </w:style>
  <w:style w:type="paragraph" w:customStyle="1" w:styleId="WW-Default1">
    <w:name w:val="WW-Default1"/>
    <w:basedOn w:val="Normal"/>
    <w:uiPriority w:val="99"/>
    <w:qFormat/>
    <w:rsid w:val="00BA45A1"/>
    <w:pPr>
      <w:suppressAutoHyphens/>
    </w:pPr>
    <w:rPr>
      <w:rFonts w:eastAsia="Times New Roman"/>
      <w:b/>
      <w:bCs/>
      <w:szCs w:val="20"/>
      <w:lang w:eastAsia="ar-SA"/>
    </w:rPr>
  </w:style>
  <w:style w:type="character" w:customStyle="1" w:styleId="zoomme">
    <w:name w:val="zoomme"/>
    <w:basedOn w:val="DefaultParagraphFont"/>
    <w:rsid w:val="00BA45A1"/>
  </w:style>
  <w:style w:type="character" w:customStyle="1" w:styleId="classauthor">
    <w:name w:val="class=&quot;author&quot;"/>
    <w:basedOn w:val="DefaultParagraphFont"/>
    <w:rsid w:val="00BA45A1"/>
  </w:style>
  <w:style w:type="paragraph" w:customStyle="1" w:styleId="Stylecard11pt">
    <w:name w:val="Style card + 11 pt"/>
    <w:basedOn w:val="Normal"/>
    <w:link w:val="Stylecard11ptChar"/>
    <w:qFormat/>
    <w:rsid w:val="00BA45A1"/>
    <w:pPr>
      <w:ind w:left="288" w:right="288"/>
    </w:pPr>
    <w:rPr>
      <w:rFonts w:ascii="Georgia" w:eastAsia="SimSun" w:hAnsi="Georgia"/>
      <w:lang w:eastAsia="zh-CN"/>
    </w:rPr>
  </w:style>
  <w:style w:type="character" w:customStyle="1" w:styleId="Stylecard11ptChar">
    <w:name w:val="Style card + 11 pt Char"/>
    <w:link w:val="Stylecard11pt"/>
    <w:rsid w:val="00BA45A1"/>
    <w:rPr>
      <w:rFonts w:ascii="Georgia" w:eastAsia="SimSun" w:hAnsi="Georgia" w:cs="Calibri"/>
      <w:sz w:val="22"/>
      <w:lang w:eastAsia="zh-CN"/>
    </w:rPr>
  </w:style>
  <w:style w:type="paragraph" w:customStyle="1" w:styleId="Stylecard11ptUnderline">
    <w:name w:val="Style card + 11 pt Underline"/>
    <w:basedOn w:val="Normal"/>
    <w:link w:val="Stylecard11ptUnderlineChar"/>
    <w:qFormat/>
    <w:rsid w:val="00BA45A1"/>
    <w:pPr>
      <w:ind w:left="288" w:right="288"/>
    </w:pPr>
    <w:rPr>
      <w:rFonts w:ascii="Georgia" w:eastAsia="SimSun" w:hAnsi="Georgia"/>
      <w:u w:val="single"/>
      <w:lang w:eastAsia="zh-CN"/>
    </w:rPr>
  </w:style>
  <w:style w:type="character" w:customStyle="1" w:styleId="Stylecard11ptUnderlineChar">
    <w:name w:val="Style card + 11 pt Underline Char"/>
    <w:link w:val="Stylecard11ptUnderline"/>
    <w:rsid w:val="00BA45A1"/>
    <w:rPr>
      <w:rFonts w:ascii="Georgia" w:eastAsia="SimSun" w:hAnsi="Georgia" w:cs="Calibri"/>
      <w:sz w:val="22"/>
      <w:u w:val="single"/>
      <w:lang w:eastAsia="zh-CN"/>
    </w:rPr>
  </w:style>
  <w:style w:type="character" w:customStyle="1" w:styleId="officialstitle-">
    <w:name w:val="official_s_title-"/>
    <w:basedOn w:val="DefaultParagraphFont"/>
    <w:rsid w:val="00BA45A1"/>
  </w:style>
  <w:style w:type="character" w:customStyle="1" w:styleId="officialsbureau">
    <w:name w:val="official_s_bureau"/>
    <w:basedOn w:val="DefaultParagraphFont"/>
    <w:rsid w:val="00BA45A1"/>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BA45A1"/>
    <w:pPr>
      <w:keepLines w:val="0"/>
      <w:pageBreakBefore w:val="0"/>
      <w:spacing w:before="240" w:after="60"/>
      <w:jc w:val="left"/>
    </w:pPr>
    <w:rPr>
      <w:rFonts w:eastAsia="Times New Roman" w:cs="Arial"/>
      <w:bCs w:val="0"/>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BA45A1"/>
    <w:rPr>
      <w:rFonts w:ascii="Calibri" w:eastAsia="Times New Roman" w:hAnsi="Calibri" w:cs="Arial"/>
      <w:b/>
      <w:szCs w:val="28"/>
    </w:rPr>
  </w:style>
  <w:style w:type="paragraph" w:customStyle="1" w:styleId="Style23">
    <w:name w:val="Style23"/>
    <w:basedOn w:val="Normal"/>
    <w:uiPriority w:val="99"/>
    <w:qFormat/>
    <w:rsid w:val="00BA45A1"/>
    <w:pPr>
      <w:widowControl w:val="0"/>
      <w:autoSpaceDE w:val="0"/>
      <w:autoSpaceDN w:val="0"/>
      <w:adjustRightInd w:val="0"/>
      <w:spacing w:line="209" w:lineRule="exact"/>
    </w:pPr>
    <w:rPr>
      <w:rFonts w:eastAsia="SimSun"/>
    </w:rPr>
  </w:style>
  <w:style w:type="character" w:customStyle="1" w:styleId="gray">
    <w:name w:val="gray"/>
    <w:basedOn w:val="DefaultParagraphFont"/>
    <w:rsid w:val="00BA45A1"/>
  </w:style>
  <w:style w:type="character" w:customStyle="1" w:styleId="Styleunderline11ptBorderSinglesolidlineAuto05p">
    <w:name w:val="Style underline + 11 pt Border: : (Single solid line Auto  0.5 p..."/>
    <w:rsid w:val="00BA45A1"/>
    <w:rPr>
      <w:sz w:val="20"/>
      <w:u w:val="single"/>
      <w:bdr w:val="single" w:sz="4" w:space="0" w:color="auto"/>
    </w:rPr>
  </w:style>
  <w:style w:type="paragraph" w:customStyle="1" w:styleId="Citation-FirstLine">
    <w:name w:val="Citation - First Line"/>
    <w:basedOn w:val="Normal"/>
    <w:next w:val="Normal"/>
    <w:autoRedefine/>
    <w:uiPriority w:val="99"/>
    <w:qFormat/>
    <w:rsid w:val="00BA45A1"/>
    <w:pPr>
      <w:spacing w:line="240" w:lineRule="atLeast"/>
      <w:jc w:val="both"/>
    </w:pPr>
    <w:rPr>
      <w:rFonts w:ascii="Book Antiqua" w:eastAsia="Times New Roman" w:hAnsi="Book Antiqua"/>
      <w:sz w:val="16"/>
    </w:rPr>
  </w:style>
  <w:style w:type="character" w:customStyle="1" w:styleId="CardText-Underlined">
    <w:name w:val="Card Text - Underlined"/>
    <w:rsid w:val="00BA45A1"/>
    <w:rPr>
      <w:b/>
      <w:sz w:val="20"/>
      <w:u w:val="single"/>
    </w:rPr>
  </w:style>
  <w:style w:type="paragraph" w:customStyle="1" w:styleId="Citation-Complete">
    <w:name w:val="Citation - Complete"/>
    <w:basedOn w:val="Normal"/>
    <w:next w:val="Normal"/>
    <w:link w:val="Citation-CompleteChar"/>
    <w:autoRedefine/>
    <w:qFormat/>
    <w:rsid w:val="00BA45A1"/>
    <w:pPr>
      <w:spacing w:after="120"/>
      <w:jc w:val="both"/>
    </w:pPr>
    <w:rPr>
      <w:rFonts w:ascii="Book Antiqua" w:eastAsia="Times New Roman" w:hAnsi="Book Antiqua"/>
      <w:sz w:val="16"/>
    </w:rPr>
  </w:style>
  <w:style w:type="character" w:customStyle="1" w:styleId="Citation-CompleteChar">
    <w:name w:val="Citation - Complete Char"/>
    <w:basedOn w:val="DefaultParagraphFont"/>
    <w:link w:val="Citation-Complete"/>
    <w:locked/>
    <w:rsid w:val="00BA45A1"/>
    <w:rPr>
      <w:rFonts w:ascii="Book Antiqua" w:eastAsia="Times New Roman" w:hAnsi="Book Antiqua" w:cs="Calibri"/>
      <w:sz w:val="16"/>
    </w:rPr>
  </w:style>
  <w:style w:type="character" w:customStyle="1" w:styleId="Style11ptItalicUnderline">
    <w:name w:val="Style 11 pt Italic Underline"/>
    <w:basedOn w:val="DefaultParagraphFont"/>
    <w:rsid w:val="00BA45A1"/>
    <w:rPr>
      <w:i/>
      <w:iCs/>
      <w:sz w:val="20"/>
      <w:u w:val="single"/>
    </w:rPr>
  </w:style>
  <w:style w:type="character" w:customStyle="1" w:styleId="Style11ptItalic">
    <w:name w:val="Style 11 pt Italic"/>
    <w:basedOn w:val="DefaultParagraphFont"/>
    <w:rsid w:val="00BA45A1"/>
    <w:rPr>
      <w:rFonts w:ascii="Times New Roman" w:hAnsi="Times New Roman"/>
      <w:i/>
      <w:iCs/>
      <w:sz w:val="20"/>
    </w:rPr>
  </w:style>
  <w:style w:type="character" w:customStyle="1" w:styleId="hdr">
    <w:name w:val="hdr"/>
    <w:basedOn w:val="DefaultParagraphFont"/>
    <w:rsid w:val="00BA45A1"/>
  </w:style>
  <w:style w:type="paragraph" w:customStyle="1" w:styleId="StyleStyle49ptBoldItalic">
    <w:name w:val="Style Style4 + 9 pt Bold Italic"/>
    <w:basedOn w:val="Normal"/>
    <w:link w:val="StyleStyle49ptBoldItalicChar"/>
    <w:qFormat/>
    <w:rsid w:val="00BA45A1"/>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BA45A1"/>
    <w:rPr>
      <w:rFonts w:ascii="Calibri" w:eastAsia="Times New Roman" w:hAnsi="Calibri" w:cs="Calibri"/>
      <w:b/>
      <w:bCs/>
      <w:i/>
      <w:iCs/>
      <w:sz w:val="22"/>
      <w:u w:val="single"/>
    </w:rPr>
  </w:style>
  <w:style w:type="paragraph" w:customStyle="1" w:styleId="StyleUnderlined11ptBold">
    <w:name w:val="Style Underlined + 11 pt Bold"/>
    <w:link w:val="StyleUnderlined11ptBoldChar"/>
    <w:qFormat/>
    <w:rsid w:val="00BA45A1"/>
    <w:pPr>
      <w:spacing w:after="200" w:line="276" w:lineRule="auto"/>
    </w:pPr>
    <w:rPr>
      <w:rFonts w:eastAsia="Times New Roman"/>
      <w:b/>
      <w:bCs/>
      <w:sz w:val="22"/>
      <w:u w:val="single"/>
    </w:rPr>
  </w:style>
  <w:style w:type="character" w:customStyle="1" w:styleId="StyleUnderlined11ptBoldChar">
    <w:name w:val="Style Underlined + 11 pt Bold Char"/>
    <w:basedOn w:val="DefaultParagraphFont"/>
    <w:link w:val="StyleUnderlined11ptBold"/>
    <w:rsid w:val="00BA45A1"/>
    <w:rPr>
      <w:rFonts w:eastAsia="Times New Roman"/>
      <w:b/>
      <w:bCs/>
      <w:sz w:val="22"/>
      <w:u w:val="single"/>
    </w:rPr>
  </w:style>
  <w:style w:type="paragraph" w:customStyle="1" w:styleId="StyleUnderlined11pt">
    <w:name w:val="Style Underlined + 11 pt"/>
    <w:link w:val="StyleUnderlined11ptChar"/>
    <w:qFormat/>
    <w:rsid w:val="00BA45A1"/>
    <w:pPr>
      <w:spacing w:after="200" w:line="276" w:lineRule="auto"/>
    </w:pPr>
    <w:rPr>
      <w:rFonts w:eastAsia="Times New Roman"/>
      <w:sz w:val="22"/>
      <w:u w:val="single"/>
    </w:rPr>
  </w:style>
  <w:style w:type="character" w:customStyle="1" w:styleId="StyleUnderlined11ptChar">
    <w:name w:val="Style Underlined + 11 pt Char"/>
    <w:basedOn w:val="DefaultParagraphFont"/>
    <w:link w:val="StyleUnderlined11pt"/>
    <w:rsid w:val="00BA45A1"/>
    <w:rPr>
      <w:rFonts w:eastAsia="Times New Roman"/>
      <w:sz w:val="22"/>
      <w:u w:val="single"/>
    </w:rPr>
  </w:style>
  <w:style w:type="character" w:customStyle="1" w:styleId="newscontent">
    <w:name w:val="newscontent"/>
    <w:rsid w:val="00BA45A1"/>
  </w:style>
  <w:style w:type="paragraph" w:customStyle="1" w:styleId="Smalltext1">
    <w:name w:val="Small text"/>
    <w:aliases w:val="Quote1,Quote11"/>
    <w:basedOn w:val="Normal"/>
    <w:link w:val="SmalltextChar0"/>
    <w:qFormat/>
    <w:rsid w:val="00BA45A1"/>
    <w:rPr>
      <w:rFonts w:ascii="Arial Narrow" w:eastAsia="Times New Roman" w:hAnsi="Arial Narrow"/>
      <w:sz w:val="16"/>
    </w:rPr>
  </w:style>
  <w:style w:type="character" w:customStyle="1" w:styleId="SmalltextChar0">
    <w:name w:val="Small text Char"/>
    <w:aliases w:val="Quote1 Char1"/>
    <w:link w:val="Smalltext1"/>
    <w:rsid w:val="00BA45A1"/>
    <w:rPr>
      <w:rFonts w:ascii="Arial Narrow" w:eastAsia="Times New Roman" w:hAnsi="Arial Narrow" w:cs="Calibri"/>
      <w:sz w:val="16"/>
    </w:rPr>
  </w:style>
  <w:style w:type="character" w:customStyle="1" w:styleId="hilite1">
    <w:name w:val="hilite1"/>
    <w:basedOn w:val="DefaultParagraphFont"/>
    <w:rsid w:val="00BA45A1"/>
    <w:rPr>
      <w:rFonts w:ascii="Arial Narrow" w:hAnsi="Arial Narrow"/>
      <w:sz w:val="20"/>
      <w:u w:val="single"/>
      <w:bdr w:val="none" w:sz="0" w:space="0" w:color="auto"/>
      <w:shd w:val="clear" w:color="auto" w:fill="00FF00"/>
    </w:rPr>
  </w:style>
  <w:style w:type="paragraph" w:customStyle="1" w:styleId="Cardstyle0">
    <w:name w:val="Cardstyle"/>
    <w:basedOn w:val="Normal"/>
    <w:next w:val="Normal"/>
    <w:qFormat/>
    <w:rsid w:val="00BA45A1"/>
    <w:rPr>
      <w:rFonts w:eastAsia="Times New Roman"/>
    </w:rPr>
  </w:style>
  <w:style w:type="character" w:customStyle="1" w:styleId="Style12ptBoldUnderline1">
    <w:name w:val="Style 12 pt Bold Underline1"/>
    <w:basedOn w:val="DefaultParagraphFont"/>
    <w:rsid w:val="00BA45A1"/>
    <w:rPr>
      <w:b/>
      <w:bCs/>
      <w:sz w:val="24"/>
      <w:u w:val="single"/>
    </w:rPr>
  </w:style>
  <w:style w:type="character" w:customStyle="1" w:styleId="StyleEmphasisArial12ptBoldNotItalic">
    <w:name w:val="Style Emphasis + Arial 12 pt Bold Not Italic"/>
    <w:basedOn w:val="Emphasis"/>
    <w:rsid w:val="00BA45A1"/>
    <w:rPr>
      <w:rFonts w:ascii="Arial" w:hAnsi="Arial" w:cs="Times New Roman"/>
      <w:b/>
      <w:bCs/>
      <w:i w:val="0"/>
      <w:iCs/>
      <w:sz w:val="24"/>
      <w:u w:val="single"/>
      <w:bdr w:val="single" w:sz="8" w:space="0" w:color="auto"/>
    </w:rPr>
  </w:style>
  <w:style w:type="character" w:customStyle="1" w:styleId="DebateHighlighted">
    <w:name w:val="Debate Highlighted"/>
    <w:qFormat/>
    <w:rsid w:val="00BA45A1"/>
    <w:rPr>
      <w:rFonts w:ascii="Times New Roman" w:hAnsi="Times New Roman"/>
      <w:sz w:val="24"/>
      <w:u w:val="thick"/>
      <w:bdr w:val="none" w:sz="0" w:space="0" w:color="auto"/>
      <w:shd w:val="clear" w:color="auto" w:fill="00FFFF"/>
    </w:rPr>
  </w:style>
  <w:style w:type="character" w:customStyle="1" w:styleId="Boxing">
    <w:name w:val="Boxing"/>
    <w:basedOn w:val="DefaultParagraphFont"/>
    <w:rsid w:val="00BA45A1"/>
    <w:rPr>
      <w:rFonts w:ascii="Arial Narrow" w:hAnsi="Arial Narrow"/>
      <w:dstrike w:val="0"/>
      <w:sz w:val="20"/>
      <w:bdr w:val="single" w:sz="2" w:space="0" w:color="auto"/>
      <w:vertAlign w:val="baseline"/>
    </w:rPr>
  </w:style>
  <w:style w:type="character" w:customStyle="1" w:styleId="UnreadTextChar">
    <w:name w:val="Unread Text Char"/>
    <w:link w:val="UnreadText"/>
    <w:locked/>
    <w:rsid w:val="00BA45A1"/>
    <w:rPr>
      <w:rFonts w:ascii="SimSun" w:eastAsia="SimSun" w:hAnsi="SimSun"/>
      <w:sz w:val="15"/>
      <w:lang w:eastAsia="zh-CN"/>
    </w:rPr>
  </w:style>
  <w:style w:type="paragraph" w:customStyle="1" w:styleId="UnreadText">
    <w:name w:val="Unread Text"/>
    <w:basedOn w:val="Normal"/>
    <w:next w:val="Normal"/>
    <w:link w:val="UnreadTextChar"/>
    <w:autoRedefine/>
    <w:qFormat/>
    <w:rsid w:val="00BA45A1"/>
    <w:pPr>
      <w:ind w:left="360"/>
    </w:pPr>
    <w:rPr>
      <w:rFonts w:ascii="SimSun" w:eastAsia="SimSun" w:hAnsi="SimSun" w:cstheme="minorBidi"/>
      <w:sz w:val="15"/>
      <w:lang w:eastAsia="zh-CN"/>
    </w:rPr>
  </w:style>
  <w:style w:type="character" w:customStyle="1" w:styleId="Highlightedunderline">
    <w:name w:val="Highlighted underline"/>
    <w:rsid w:val="00BA45A1"/>
    <w:rPr>
      <w:rFonts w:ascii="Times New Roman" w:hAnsi="Times New Roman"/>
      <w:sz w:val="20"/>
      <w:u w:val="single"/>
      <w:bdr w:val="none" w:sz="0" w:space="0" w:color="auto"/>
      <w:shd w:val="clear" w:color="auto" w:fill="C0C0C0"/>
    </w:rPr>
  </w:style>
  <w:style w:type="character" w:customStyle="1" w:styleId="HotRouteChar">
    <w:name w:val="Hot Route! Char"/>
    <w:link w:val="HotRoute"/>
    <w:uiPriority w:val="99"/>
    <w:rsid w:val="00BA45A1"/>
    <w:rPr>
      <w:rFonts w:ascii="Calibri" w:eastAsia="Times New Roman" w:hAnsi="Calibri" w:cs="Calibri"/>
      <w:sz w:val="22"/>
    </w:rPr>
  </w:style>
  <w:style w:type="character" w:customStyle="1" w:styleId="Heading2Char1CharCharCharCharCharC">
    <w:name w:val="Heading 2 Char1 Char Char Char Char Char C"/>
    <w:rsid w:val="00BA45A1"/>
    <w:rPr>
      <w:rFonts w:cs="Arial"/>
      <w:b/>
      <w:bCs/>
      <w:iCs/>
      <w:sz w:val="24"/>
      <w:szCs w:val="28"/>
      <w:lang w:val="en-US" w:eastAsia="en-US" w:bidi="ar-SA"/>
    </w:rPr>
  </w:style>
  <w:style w:type="character" w:customStyle="1" w:styleId="underline1">
    <w:name w:val="underline1"/>
    <w:basedOn w:val="DefaultParagraphFont"/>
    <w:rsid w:val="00BA45A1"/>
    <w:rPr>
      <w:u w:val="single"/>
    </w:rPr>
  </w:style>
  <w:style w:type="character" w:customStyle="1" w:styleId="FontStyle291">
    <w:name w:val="Font Style291"/>
    <w:basedOn w:val="DefaultParagraphFont"/>
    <w:uiPriority w:val="99"/>
    <w:rsid w:val="00BA45A1"/>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BA45A1"/>
    <w:rPr>
      <w:b/>
      <w:bCs/>
      <w:sz w:val="20"/>
      <w:u w:val="single"/>
      <w:bdr w:val="single" w:sz="4" w:space="0" w:color="auto"/>
    </w:rPr>
  </w:style>
  <w:style w:type="paragraph" w:customStyle="1" w:styleId="StyleUnderlining11pt">
    <w:name w:val="Style Underlining + 11 pt"/>
    <w:basedOn w:val="Normal"/>
    <w:link w:val="StyleUnderlining11ptChar"/>
    <w:qFormat/>
    <w:rsid w:val="00BA45A1"/>
    <w:rPr>
      <w:rFonts w:eastAsia="Times New Roman"/>
      <w:u w:val="single"/>
      <w:lang w:val="en-GB"/>
    </w:rPr>
  </w:style>
  <w:style w:type="character" w:customStyle="1" w:styleId="StyleUnderlining11ptChar">
    <w:name w:val="Style Underlining + 11 pt Char"/>
    <w:basedOn w:val="DefaultParagraphFont"/>
    <w:link w:val="StyleUnderlining11pt"/>
    <w:rsid w:val="00BA45A1"/>
    <w:rPr>
      <w:rFonts w:ascii="Calibri" w:eastAsia="Times New Roman" w:hAnsi="Calibri" w:cs="Calibri"/>
      <w:sz w:val="22"/>
      <w:u w:val="single"/>
      <w:lang w:val="en-GB"/>
    </w:rPr>
  </w:style>
  <w:style w:type="paragraph" w:customStyle="1" w:styleId="StyleStyleMicroText7ptArialNarrow10pt">
    <w:name w:val="Style Style MicroText + 7 pt + Arial Narrow 10 pt"/>
    <w:basedOn w:val="Normal"/>
    <w:link w:val="StyleStyleMicroText7ptArialNarrow10ptChar"/>
    <w:qFormat/>
    <w:rsid w:val="00BA45A1"/>
    <w:rPr>
      <w:rFonts w:eastAsia="Times New Roman"/>
    </w:rPr>
  </w:style>
  <w:style w:type="character" w:customStyle="1" w:styleId="StyleStyleMicroText7ptArialNarrow10ptChar">
    <w:name w:val="Style Style MicroText + 7 pt + Arial Narrow 10 pt Char"/>
    <w:basedOn w:val="DefaultParagraphFont"/>
    <w:link w:val="StyleStyleMicroText7ptArialNarrow10pt"/>
    <w:rsid w:val="00BA45A1"/>
    <w:rPr>
      <w:rFonts w:ascii="Calibri" w:eastAsia="Times New Roman" w:hAnsi="Calibri" w:cs="Calibri"/>
      <w:sz w:val="22"/>
    </w:rPr>
  </w:style>
  <w:style w:type="paragraph" w:customStyle="1" w:styleId="Stylecard11ptBoldUnderline">
    <w:name w:val="Style card + 11 pt Bold Underline"/>
    <w:basedOn w:val="Normal"/>
    <w:link w:val="Stylecard11ptBoldUnderlineChar"/>
    <w:qFormat/>
    <w:rsid w:val="00BA45A1"/>
    <w:pPr>
      <w:ind w:left="288" w:right="288"/>
    </w:pPr>
    <w:rPr>
      <w:rFonts w:ascii="Georgia" w:eastAsia="SimSun" w:hAnsi="Georgia"/>
      <w:b/>
      <w:bCs/>
      <w:color w:val="000000"/>
      <w:kern w:val="32"/>
      <w:szCs w:val="20"/>
      <w:u w:val="single"/>
      <w:lang w:eastAsia="zh-CN"/>
    </w:rPr>
  </w:style>
  <w:style w:type="character" w:customStyle="1" w:styleId="Stylecard11ptBoldUnderlineChar">
    <w:name w:val="Style card + 11 pt Bold Underline Char"/>
    <w:basedOn w:val="cardChar"/>
    <w:link w:val="Stylecard11ptBoldUnderline"/>
    <w:rsid w:val="00BA45A1"/>
    <w:rPr>
      <w:rFonts w:ascii="Georgia" w:eastAsia="SimSun" w:hAnsi="Georgia" w:cs="Calibri"/>
      <w:b/>
      <w:bCs/>
      <w:color w:val="000000"/>
      <w:kern w:val="32"/>
      <w:sz w:val="22"/>
      <w:szCs w:val="20"/>
      <w:u w:val="single"/>
      <w:lang w:eastAsia="zh-CN"/>
    </w:rPr>
  </w:style>
  <w:style w:type="paragraph" w:customStyle="1" w:styleId="Cards1">
    <w:name w:val="Cards1"/>
    <w:basedOn w:val="Normal"/>
    <w:link w:val="Cards1Char"/>
    <w:qFormat/>
    <w:rsid w:val="00BA45A1"/>
    <w:pPr>
      <w:ind w:left="288"/>
    </w:pPr>
    <w:rPr>
      <w:rFonts w:eastAsia="Times New Roman"/>
      <w:u w:val="single"/>
    </w:rPr>
  </w:style>
  <w:style w:type="character" w:customStyle="1" w:styleId="Cards1Char">
    <w:name w:val="Cards1 Char"/>
    <w:basedOn w:val="DefaultParagraphFont"/>
    <w:link w:val="Cards1"/>
    <w:rsid w:val="00BA45A1"/>
    <w:rPr>
      <w:rFonts w:ascii="Calibri" w:eastAsia="Times New Roman" w:hAnsi="Calibri" w:cs="Calibri"/>
      <w:sz w:val="22"/>
      <w:u w:val="single"/>
    </w:rPr>
  </w:style>
  <w:style w:type="paragraph" w:customStyle="1" w:styleId="StyleCardTextTimesNewRoman11ptUnderline">
    <w:name w:val="Style Card Text + Times New Roman 11 pt Underline"/>
    <w:link w:val="StyleCardTextTimesNewRoman11ptUnderlineChar"/>
    <w:qFormat/>
    <w:rsid w:val="00BA45A1"/>
    <w:pPr>
      <w:spacing w:after="200" w:line="276" w:lineRule="auto"/>
      <w:contextualSpacing/>
    </w:pPr>
    <w:rPr>
      <w:rFonts w:eastAsia="Calibri"/>
      <w:sz w:val="22"/>
      <w:szCs w:val="22"/>
      <w:u w:val="single"/>
    </w:rPr>
  </w:style>
  <w:style w:type="character" w:customStyle="1" w:styleId="StyleCardTextTimesNewRoman11ptUnderlineChar">
    <w:name w:val="Style Card Text + Times New Roman 11 pt Underline Char"/>
    <w:link w:val="StyleCardTextTimesNewRoman11ptUnderline"/>
    <w:rsid w:val="00BA45A1"/>
    <w:rPr>
      <w:rFonts w:eastAsia="Calibri"/>
      <w:sz w:val="22"/>
      <w:szCs w:val="22"/>
      <w:u w:val="single"/>
    </w:rPr>
  </w:style>
  <w:style w:type="paragraph" w:customStyle="1" w:styleId="Stylecard8pt">
    <w:name w:val="Style card + 8 pt"/>
    <w:basedOn w:val="Normal"/>
    <w:link w:val="Stylecard8ptChar"/>
    <w:qFormat/>
    <w:rsid w:val="00BA45A1"/>
    <w:pPr>
      <w:ind w:left="288" w:right="288"/>
    </w:pPr>
    <w:rPr>
      <w:rFonts w:ascii="Georgia" w:eastAsia="Times New Roman" w:hAnsi="Georgia"/>
      <w:color w:val="000000"/>
      <w:kern w:val="32"/>
      <w:szCs w:val="20"/>
      <w:u w:val="single"/>
      <w:lang w:eastAsia="ar-SA"/>
    </w:rPr>
  </w:style>
  <w:style w:type="character" w:customStyle="1" w:styleId="Stylecard8ptChar">
    <w:name w:val="Style card + 8 pt Char"/>
    <w:basedOn w:val="cardChar"/>
    <w:link w:val="Stylecard8pt"/>
    <w:rsid w:val="00BA45A1"/>
    <w:rPr>
      <w:rFonts w:ascii="Georgia" w:eastAsia="Times New Roman" w:hAnsi="Georgia" w:cs="Calibri"/>
      <w:color w:val="000000"/>
      <w:kern w:val="32"/>
      <w:sz w:val="22"/>
      <w:szCs w:val="20"/>
      <w:u w:val="single"/>
      <w:lang w:eastAsia="ar-SA"/>
    </w:rPr>
  </w:style>
  <w:style w:type="paragraph" w:customStyle="1" w:styleId="TagGA11">
    <w:name w:val="Tag GA 11"/>
    <w:basedOn w:val="TOC1"/>
    <w:uiPriority w:val="99"/>
    <w:qFormat/>
    <w:rsid w:val="00BA45A1"/>
    <w:rPr>
      <w:rFonts w:eastAsia="Calibri"/>
      <w:b/>
    </w:rPr>
  </w:style>
  <w:style w:type="paragraph" w:customStyle="1" w:styleId="CiteCard">
    <w:name w:val="Cite/Card"/>
    <w:basedOn w:val="TOC2"/>
    <w:uiPriority w:val="99"/>
    <w:qFormat/>
    <w:rsid w:val="00BA45A1"/>
    <w:pPr>
      <w:tabs>
        <w:tab w:val="left" w:pos="4360"/>
      </w:tabs>
      <w:ind w:left="220"/>
    </w:pPr>
    <w:rPr>
      <w:rFonts w:eastAsia="Calibri"/>
    </w:rPr>
  </w:style>
  <w:style w:type="character" w:customStyle="1" w:styleId="CardTextUnderlinedChar">
    <w:name w:val="Card Text Underlined Char"/>
    <w:basedOn w:val="DefaultParagraphFont"/>
    <w:rsid w:val="00BA45A1"/>
    <w:rPr>
      <w:rFonts w:ascii="Georgia" w:eastAsia="Times New Roman" w:hAnsi="Georgia" w:hint="default"/>
      <w:sz w:val="22"/>
      <w:u w:val="single"/>
      <w:lang w:eastAsia="zh-CN"/>
    </w:rPr>
  </w:style>
  <w:style w:type="character" w:customStyle="1" w:styleId="grey10">
    <w:name w:val="grey10"/>
    <w:basedOn w:val="DefaultParagraphFont"/>
    <w:rsid w:val="00BA45A1"/>
  </w:style>
  <w:style w:type="character" w:customStyle="1" w:styleId="navy13bd">
    <w:name w:val="navy13bd"/>
    <w:basedOn w:val="DefaultParagraphFont"/>
    <w:rsid w:val="00BA45A1"/>
  </w:style>
  <w:style w:type="character" w:customStyle="1" w:styleId="Style9ptUnderline2">
    <w:name w:val="Style 9 pt Underline2"/>
    <w:basedOn w:val="DefaultParagraphFont"/>
    <w:rsid w:val="00BA45A1"/>
    <w:rPr>
      <w:sz w:val="20"/>
      <w:u w:val="single"/>
    </w:rPr>
  </w:style>
  <w:style w:type="character" w:customStyle="1" w:styleId="Style9ptBoldUnderline1">
    <w:name w:val="Style 9 pt Bold Underline1"/>
    <w:basedOn w:val="DefaultParagraphFont"/>
    <w:rsid w:val="00BA45A1"/>
    <w:rPr>
      <w:b/>
      <w:bCs/>
      <w:sz w:val="20"/>
      <w:u w:val="single"/>
    </w:rPr>
  </w:style>
  <w:style w:type="character" w:customStyle="1" w:styleId="TagsCharChar">
    <w:name w:val="Tags Char Char"/>
    <w:basedOn w:val="DefaultParagraphFont"/>
    <w:rsid w:val="00BA45A1"/>
    <w:rPr>
      <w:rFonts w:eastAsia="SimSun"/>
      <w:b/>
      <w:sz w:val="24"/>
      <w:lang w:val="en-US" w:eastAsia="zh-CN" w:bidi="ar-SA"/>
    </w:rPr>
  </w:style>
  <w:style w:type="paragraph" w:customStyle="1" w:styleId="cardCharCharCharChar">
    <w:name w:val="card Char Char Char Char"/>
    <w:basedOn w:val="Normal"/>
    <w:rsid w:val="00BA45A1"/>
    <w:pPr>
      <w:widowControl w:val="0"/>
      <w:overflowPunct w:val="0"/>
      <w:autoSpaceDE w:val="0"/>
      <w:autoSpaceDN w:val="0"/>
      <w:adjustRightInd w:val="0"/>
      <w:ind w:left="288" w:right="288"/>
      <w:textAlignment w:val="baseline"/>
    </w:pPr>
    <w:rPr>
      <w:rFonts w:eastAsia="Times New Roman"/>
      <w:szCs w:val="20"/>
    </w:rPr>
  </w:style>
  <w:style w:type="paragraph" w:customStyle="1" w:styleId="CARD0">
    <w:name w:val="CARD"/>
    <w:basedOn w:val="Normal"/>
    <w:link w:val="CARDChar0"/>
    <w:qFormat/>
    <w:rsid w:val="00BA45A1"/>
    <w:rPr>
      <w:rFonts w:eastAsia="Times New Roman"/>
      <w:u w:val="single"/>
    </w:rPr>
  </w:style>
  <w:style w:type="character" w:customStyle="1" w:styleId="CARDChar0">
    <w:name w:val="CARD Char"/>
    <w:basedOn w:val="DefaultParagraphFont"/>
    <w:link w:val="CARD0"/>
    <w:rsid w:val="00BA45A1"/>
    <w:rPr>
      <w:rFonts w:ascii="Calibri" w:eastAsia="Times New Roman" w:hAnsi="Calibri" w:cs="Calibri"/>
      <w:sz w:val="22"/>
      <w:u w:val="single"/>
    </w:rPr>
  </w:style>
  <w:style w:type="paragraph" w:customStyle="1" w:styleId="Normal20pt">
    <w:name w:val="Normal  + 20 pt"/>
    <w:basedOn w:val="Normal"/>
    <w:uiPriority w:val="6"/>
    <w:qFormat/>
    <w:rsid w:val="00BA45A1"/>
    <w:rPr>
      <w:rFonts w:asciiTheme="minorHAnsi" w:hAnsiTheme="minorHAnsi"/>
      <w:bCs/>
      <w:u w:val="single"/>
    </w:rPr>
  </w:style>
  <w:style w:type="character" w:customStyle="1" w:styleId="StyleStyle4CharTimesNewRoman11pt">
    <w:name w:val="Style Style4 Char + Times New Roman 11 pt"/>
    <w:basedOn w:val="DefaultParagraphFont"/>
    <w:rsid w:val="00BA45A1"/>
    <w:rPr>
      <w:rFonts w:ascii="Times New Roman" w:hAnsi="Times New Roman"/>
      <w:sz w:val="20"/>
      <w:szCs w:val="24"/>
      <w:u w:val="single"/>
      <w:lang w:val="en-US" w:eastAsia="en-US" w:bidi="ar-SA"/>
    </w:rPr>
  </w:style>
  <w:style w:type="paragraph" w:customStyle="1" w:styleId="author-name">
    <w:name w:val="author-name"/>
    <w:basedOn w:val="Normal"/>
    <w:uiPriority w:val="99"/>
    <w:qFormat/>
    <w:rsid w:val="00BA45A1"/>
    <w:pPr>
      <w:spacing w:before="100" w:beforeAutospacing="1" w:after="100" w:afterAutospacing="1"/>
    </w:pPr>
    <w:rPr>
      <w:rFonts w:eastAsia="Times New Roman"/>
    </w:rPr>
  </w:style>
  <w:style w:type="paragraph" w:customStyle="1" w:styleId="author-credentials">
    <w:name w:val="author-credentials"/>
    <w:basedOn w:val="Normal"/>
    <w:uiPriority w:val="99"/>
    <w:qFormat/>
    <w:rsid w:val="00BA45A1"/>
    <w:pPr>
      <w:spacing w:before="100" w:beforeAutospacing="1" w:after="100" w:afterAutospacing="1"/>
    </w:pPr>
    <w:rPr>
      <w:rFonts w:eastAsia="Times New Roman"/>
    </w:rPr>
  </w:style>
  <w:style w:type="character" w:customStyle="1" w:styleId="StyleStyle4CharTimesNewRoman11ptBold">
    <w:name w:val="Style Style4 Char + Times New Roman 11 pt Bold"/>
    <w:basedOn w:val="DefaultParagraphFont"/>
    <w:rsid w:val="00BA45A1"/>
    <w:rPr>
      <w:rFonts w:ascii="Times New Roman" w:hAnsi="Times New Roman"/>
      <w:b/>
      <w:bCs/>
      <w:sz w:val="20"/>
      <w:szCs w:val="24"/>
      <w:u w:val="single"/>
      <w:lang w:val="en-US" w:eastAsia="en-US" w:bidi="ar-SA"/>
    </w:rPr>
  </w:style>
  <w:style w:type="character" w:customStyle="1" w:styleId="StyleStyle4CharTimesNewRoman11ptItalic">
    <w:name w:val="Style Style4 Char + Times New Roman 11 pt Italic"/>
    <w:basedOn w:val="DefaultParagraphFont"/>
    <w:rsid w:val="00BA45A1"/>
    <w:rPr>
      <w:rFonts w:ascii="Times New Roman" w:hAnsi="Times New Roman"/>
      <w:i/>
      <w:iCs/>
      <w:sz w:val="20"/>
      <w:szCs w:val="24"/>
      <w:u w:val="single"/>
      <w:lang w:val="en-US" w:eastAsia="en-US" w:bidi="ar-SA"/>
    </w:rPr>
  </w:style>
  <w:style w:type="character" w:customStyle="1" w:styleId="CharChar4">
    <w:name w:val="Char Char4"/>
    <w:basedOn w:val="DefaultParagraphFont"/>
    <w:rsid w:val="00BA45A1"/>
    <w:rPr>
      <w:rFonts w:cs="Arial"/>
      <w:b/>
      <w:bCs/>
      <w:iCs/>
      <w:szCs w:val="28"/>
      <w:lang w:val="en-US" w:eastAsia="en-US" w:bidi="ar-SA"/>
    </w:rPr>
  </w:style>
  <w:style w:type="character" w:customStyle="1" w:styleId="yshortcuts">
    <w:name w:val="yshortcuts"/>
    <w:basedOn w:val="DefaultParagraphFont"/>
    <w:rsid w:val="00BA45A1"/>
  </w:style>
  <w:style w:type="character" w:customStyle="1" w:styleId="SmallText-New">
    <w:name w:val="Small Text - New"/>
    <w:basedOn w:val="DefaultParagraphFont"/>
    <w:rsid w:val="00BA45A1"/>
    <w:rPr>
      <w:rFonts w:ascii="Arial Narrow" w:hAnsi="Arial Narrow"/>
      <w:sz w:val="14"/>
    </w:rPr>
  </w:style>
  <w:style w:type="character" w:customStyle="1" w:styleId="Underlined-New">
    <w:name w:val="Underlined - New"/>
    <w:basedOn w:val="DefaultParagraphFont"/>
    <w:rsid w:val="00BA45A1"/>
    <w:rPr>
      <w:rFonts w:ascii="Arial Narrow" w:hAnsi="Arial Narrow"/>
      <w:sz w:val="16"/>
      <w:u w:val="single"/>
    </w:rPr>
  </w:style>
  <w:style w:type="paragraph" w:styleId="PlainText">
    <w:name w:val="Plain Text"/>
    <w:basedOn w:val="Normal"/>
    <w:link w:val="PlainTextChar"/>
    <w:rsid w:val="00BA45A1"/>
    <w:rPr>
      <w:rFonts w:ascii="Courier New" w:eastAsia="Times New Roman" w:hAnsi="Courier New" w:cs="Courier New"/>
      <w:szCs w:val="20"/>
    </w:rPr>
  </w:style>
  <w:style w:type="character" w:customStyle="1" w:styleId="PlainTextChar">
    <w:name w:val="Plain Text Char"/>
    <w:basedOn w:val="DefaultParagraphFont"/>
    <w:link w:val="PlainText"/>
    <w:rsid w:val="00BA45A1"/>
    <w:rPr>
      <w:rFonts w:ascii="Courier New" w:eastAsia="Times New Roman" w:hAnsi="Courier New" w:cs="Courier New"/>
      <w:sz w:val="22"/>
      <w:szCs w:val="20"/>
    </w:rPr>
  </w:style>
  <w:style w:type="character" w:customStyle="1" w:styleId="senselabelstart">
    <w:name w:val="sense_label start"/>
    <w:basedOn w:val="DefaultParagraphFont"/>
    <w:rsid w:val="00BA45A1"/>
  </w:style>
  <w:style w:type="character" w:customStyle="1" w:styleId="sensecontent">
    <w:name w:val="sense_content"/>
    <w:basedOn w:val="DefaultParagraphFont"/>
    <w:rsid w:val="00BA45A1"/>
  </w:style>
  <w:style w:type="character" w:customStyle="1" w:styleId="vi">
    <w:name w:val="vi"/>
    <w:basedOn w:val="DefaultParagraphFont"/>
    <w:rsid w:val="00BA45A1"/>
  </w:style>
  <w:style w:type="paragraph" w:customStyle="1" w:styleId="evidencetextChar">
    <w:name w:val="evidence text Char"/>
    <w:basedOn w:val="Normal"/>
    <w:rsid w:val="00BA45A1"/>
    <w:pPr>
      <w:ind w:left="1728" w:right="1008"/>
    </w:pPr>
    <w:rPr>
      <w:rFonts w:eastAsia="Times New Roman"/>
      <w:color w:val="000000"/>
      <w:sz w:val="18"/>
    </w:rPr>
  </w:style>
  <w:style w:type="character" w:customStyle="1" w:styleId="Style6Char">
    <w:name w:val="Style6 Char"/>
    <w:basedOn w:val="DefaultParagraphFont"/>
    <w:link w:val="Style6"/>
    <w:rsid w:val="00BA45A1"/>
    <w:rPr>
      <w:rFonts w:ascii="Calibri" w:hAnsi="Calibri" w:cs="Calibri"/>
      <w:color w:val="000000"/>
      <w:sz w:val="22"/>
    </w:rPr>
  </w:style>
  <w:style w:type="paragraph" w:customStyle="1" w:styleId="Style11">
    <w:name w:val="Style11"/>
    <w:basedOn w:val="Normal"/>
    <w:link w:val="Style11Char"/>
    <w:qFormat/>
    <w:rsid w:val="00BA45A1"/>
    <w:rPr>
      <w:rFonts w:eastAsia="Times New Roman"/>
      <w:b/>
      <w:szCs w:val="20"/>
      <w:u w:val="thick"/>
    </w:rPr>
  </w:style>
  <w:style w:type="character" w:customStyle="1" w:styleId="Style11Char">
    <w:name w:val="Style11 Char"/>
    <w:basedOn w:val="DefaultParagraphFont"/>
    <w:link w:val="Style11"/>
    <w:rsid w:val="00BA45A1"/>
    <w:rPr>
      <w:rFonts w:ascii="Calibri" w:eastAsia="Times New Roman" w:hAnsi="Calibri" w:cs="Calibri"/>
      <w:b/>
      <w:sz w:val="22"/>
      <w:szCs w:val="20"/>
      <w:u w:val="thick"/>
    </w:rPr>
  </w:style>
  <w:style w:type="paragraph" w:customStyle="1" w:styleId="Style12">
    <w:name w:val="Style12"/>
    <w:basedOn w:val="Normal"/>
    <w:link w:val="Style12Char"/>
    <w:qFormat/>
    <w:rsid w:val="00BA45A1"/>
    <w:rPr>
      <w:rFonts w:eastAsia="Times New Roman"/>
      <w:b/>
      <w:u w:val="thick"/>
    </w:rPr>
  </w:style>
  <w:style w:type="character" w:customStyle="1" w:styleId="Style12Char">
    <w:name w:val="Style12 Char"/>
    <w:basedOn w:val="DefaultParagraphFont"/>
    <w:link w:val="Style12"/>
    <w:rsid w:val="00BA45A1"/>
    <w:rPr>
      <w:rFonts w:ascii="Calibri" w:eastAsia="Times New Roman" w:hAnsi="Calibri" w:cs="Calibri"/>
      <w:b/>
      <w:sz w:val="22"/>
      <w:u w:val="thick"/>
    </w:rPr>
  </w:style>
  <w:style w:type="character" w:customStyle="1" w:styleId="caps-label">
    <w:name w:val="caps-label"/>
    <w:basedOn w:val="DefaultParagraphFont"/>
    <w:rsid w:val="00BA45A1"/>
  </w:style>
  <w:style w:type="character" w:customStyle="1" w:styleId="tagChar2">
    <w:name w:val="tag Char2"/>
    <w:basedOn w:val="DefaultParagraphFont"/>
    <w:uiPriority w:val="9"/>
    <w:qFormat/>
    <w:rsid w:val="00BA45A1"/>
    <w:rPr>
      <w:rFonts w:ascii="Times New Roman" w:eastAsia="Times New Roman" w:hAnsi="Times New Roman" w:cs="Times New Roman"/>
      <w:b/>
      <w:kern w:val="32"/>
      <w:sz w:val="24"/>
      <w:szCs w:val="20"/>
    </w:rPr>
  </w:style>
  <w:style w:type="paragraph" w:customStyle="1" w:styleId="StyleNormalWeb11ptUnderline">
    <w:name w:val="Style Normal (Web) + 11 pt Underline"/>
    <w:basedOn w:val="NormalWeb"/>
    <w:link w:val="StyleNormalWeb11ptUnderlineChar"/>
    <w:qFormat/>
    <w:rsid w:val="00BA45A1"/>
    <w:rPr>
      <w:rFonts w:eastAsia="Calibri"/>
      <w:u w:val="single"/>
    </w:rPr>
  </w:style>
  <w:style w:type="character" w:customStyle="1" w:styleId="StyleNormalWeb11ptUnderlineChar">
    <w:name w:val="Style Normal (Web) + 11 pt Underline Char"/>
    <w:basedOn w:val="DefaultParagraphFont"/>
    <w:link w:val="StyleNormalWeb11ptUnderline"/>
    <w:rsid w:val="00BA45A1"/>
    <w:rPr>
      <w:rFonts w:ascii="Calibri" w:eastAsia="Calibri" w:hAnsi="Calibri" w:cs="Calibri"/>
      <w:sz w:val="22"/>
      <w:u w:val="single"/>
    </w:rPr>
  </w:style>
  <w:style w:type="character" w:customStyle="1" w:styleId="CharCharChar">
    <w:name w:val="Char Char Char"/>
    <w:basedOn w:val="DefaultParagraphFont"/>
    <w:rsid w:val="00BA45A1"/>
    <w:rPr>
      <w:rFonts w:cs="Arial"/>
      <w:bCs/>
      <w:szCs w:val="26"/>
      <w:u w:val="single"/>
      <w:lang w:val="en-US" w:eastAsia="en-US" w:bidi="ar-SA"/>
    </w:rPr>
  </w:style>
  <w:style w:type="character" w:customStyle="1" w:styleId="current-selection">
    <w:name w:val="current-selection"/>
    <w:basedOn w:val="DefaultParagraphFont"/>
    <w:rsid w:val="00BA45A1"/>
  </w:style>
  <w:style w:type="character" w:customStyle="1" w:styleId="a2">
    <w:name w:val="_"/>
    <w:basedOn w:val="DefaultParagraphFont"/>
    <w:rsid w:val="00BA45A1"/>
  </w:style>
  <w:style w:type="paragraph" w:customStyle="1" w:styleId="Shrink6">
    <w:name w:val="Shrink 6"/>
    <w:basedOn w:val="Normal"/>
    <w:qFormat/>
    <w:rsid w:val="00BA45A1"/>
    <w:rPr>
      <w:rFonts w:eastAsia="Calibri"/>
      <w:sz w:val="12"/>
    </w:rPr>
  </w:style>
  <w:style w:type="paragraph" w:customStyle="1" w:styleId="Underline20">
    <w:name w:val="Underline2"/>
    <w:basedOn w:val="Normal"/>
    <w:link w:val="Underline2Char"/>
    <w:uiPriority w:val="4"/>
    <w:qFormat/>
    <w:rsid w:val="00BA45A1"/>
    <w:rPr>
      <w:rFonts w:eastAsia="Calibri"/>
      <w:u w:val="single"/>
    </w:rPr>
  </w:style>
  <w:style w:type="character" w:customStyle="1" w:styleId="Underline2Char">
    <w:name w:val="Underline2 Char"/>
    <w:link w:val="Underline20"/>
    <w:uiPriority w:val="4"/>
    <w:rsid w:val="00BA45A1"/>
    <w:rPr>
      <w:rFonts w:ascii="Calibri" w:eastAsia="Calibri" w:hAnsi="Calibri" w:cs="Calibri"/>
      <w:sz w:val="22"/>
      <w:u w:val="single"/>
    </w:rPr>
  </w:style>
  <w:style w:type="character" w:customStyle="1" w:styleId="StyleDate">
    <w:name w:val="Style Date"/>
    <w:rsid w:val="00BA45A1"/>
    <w:rPr>
      <w:b/>
      <w:sz w:val="24"/>
    </w:rPr>
  </w:style>
  <w:style w:type="character" w:customStyle="1" w:styleId="messagecontent">
    <w:name w:val="message_content"/>
    <w:rsid w:val="00BA45A1"/>
  </w:style>
  <w:style w:type="character" w:customStyle="1" w:styleId="StyleUnderlineChar">
    <w:name w:val="Style Underline Char"/>
    <w:basedOn w:val="DefaultParagraphFont"/>
    <w:rsid w:val="00BA45A1"/>
    <w:rPr>
      <w:rFonts w:ascii="Times New Roman" w:eastAsia="Calibri" w:hAnsi="Times New Roman" w:cs="Times New Roman"/>
      <w:sz w:val="20"/>
      <w:szCs w:val="20"/>
      <w:u w:val="single"/>
    </w:rPr>
  </w:style>
  <w:style w:type="paragraph" w:customStyle="1" w:styleId="CM5">
    <w:name w:val="CM5"/>
    <w:basedOn w:val="Normal"/>
    <w:next w:val="Normal"/>
    <w:uiPriority w:val="99"/>
    <w:qFormat/>
    <w:rsid w:val="00BA45A1"/>
    <w:pPr>
      <w:widowControl w:val="0"/>
      <w:autoSpaceDE w:val="0"/>
      <w:autoSpaceDN w:val="0"/>
      <w:adjustRightInd w:val="0"/>
      <w:spacing w:line="203" w:lineRule="atLeast"/>
    </w:pPr>
    <w:rPr>
      <w:rFonts w:ascii="Arial Narrow" w:eastAsia="Times New Roman" w:hAnsi="Arial Narrow"/>
    </w:rPr>
  </w:style>
  <w:style w:type="character" w:customStyle="1" w:styleId="CardCharChar0">
    <w:name w:val="Card Char Char"/>
    <w:basedOn w:val="DefaultParagraphFont"/>
    <w:link w:val="CardChar1"/>
    <w:rsid w:val="00BA45A1"/>
    <w:rPr>
      <w:rFonts w:ascii="Arial" w:eastAsia="Times New Roman" w:hAnsi="Arial" w:cs="Arial"/>
      <w:sz w:val="20"/>
      <w:szCs w:val="20"/>
    </w:rPr>
  </w:style>
  <w:style w:type="paragraph" w:customStyle="1" w:styleId="BriefTitleWorks">
    <w:name w:val="Brief Title Works"/>
    <w:basedOn w:val="Heading1"/>
    <w:link w:val="BriefTitleWorksChar"/>
    <w:rsid w:val="00BA45A1"/>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Arial"/>
      <w:kern w:val="32"/>
      <w:sz w:val="24"/>
      <w:u w:val="single"/>
    </w:rPr>
  </w:style>
  <w:style w:type="character" w:customStyle="1" w:styleId="BriefTitleWorksChar">
    <w:name w:val="Brief Title Works Char"/>
    <w:basedOn w:val="DefaultParagraphFont"/>
    <w:link w:val="BriefTitleWorks"/>
    <w:rsid w:val="00BA45A1"/>
    <w:rPr>
      <w:rFonts w:ascii="Calibri" w:eastAsia="Times New Roman" w:hAnsi="Calibri" w:cs="Arial"/>
      <w:b/>
      <w:bCs/>
      <w:kern w:val="32"/>
      <w:szCs w:val="32"/>
      <w:u w:val="single"/>
    </w:rPr>
  </w:style>
  <w:style w:type="character" w:customStyle="1" w:styleId="twelptblackblack1">
    <w:name w:val="twelptblackblack1"/>
    <w:basedOn w:val="DefaultParagraphFont"/>
    <w:rsid w:val="00BA45A1"/>
    <w:rPr>
      <w:rFonts w:ascii="Verdana" w:hAnsi="Verdana" w:hint="default"/>
      <w:color w:val="000000"/>
      <w:sz w:val="16"/>
      <w:szCs w:val="16"/>
    </w:rPr>
  </w:style>
  <w:style w:type="paragraph" w:customStyle="1" w:styleId="CardsHighlighted">
    <w:name w:val="Cards Highlighted"/>
    <w:basedOn w:val="Normal"/>
    <w:next w:val="Nothing"/>
    <w:link w:val="CardsHighlightedChar"/>
    <w:qFormat/>
    <w:rsid w:val="00BA45A1"/>
    <w:pPr>
      <w:shd w:val="clear" w:color="auto" w:fill="00FFFF"/>
      <w:ind w:left="432" w:right="432"/>
      <w:jc w:val="both"/>
    </w:pPr>
    <w:rPr>
      <w:rFonts w:eastAsia="Calibri"/>
      <w:szCs w:val="20"/>
      <w:u w:val="single"/>
    </w:rPr>
  </w:style>
  <w:style w:type="character" w:customStyle="1" w:styleId="CardsHighlightedChar">
    <w:name w:val="Cards Highlighted Char"/>
    <w:basedOn w:val="DefaultParagraphFont"/>
    <w:link w:val="CardsHighlighted"/>
    <w:rsid w:val="00BA45A1"/>
    <w:rPr>
      <w:rFonts w:ascii="Calibri" w:eastAsia="Calibri" w:hAnsi="Calibri" w:cs="Calibri"/>
      <w:sz w:val="22"/>
      <w:szCs w:val="20"/>
      <w:u w:val="single"/>
      <w:shd w:val="clear" w:color="auto" w:fill="00FFFF"/>
    </w:rPr>
  </w:style>
  <w:style w:type="character" w:customStyle="1" w:styleId="TagCharCharCharChar">
    <w:name w:val="Tag Char Char Char Char"/>
    <w:basedOn w:val="DefaultParagraphFont"/>
    <w:rsid w:val="00BA45A1"/>
    <w:rPr>
      <w:rFonts w:ascii="Times New Roman" w:eastAsia="Times New Roman" w:hAnsi="Times New Roman" w:cs="Times New Roman"/>
      <w:b/>
      <w:sz w:val="24"/>
      <w:szCs w:val="20"/>
    </w:rPr>
  </w:style>
  <w:style w:type="character" w:customStyle="1" w:styleId="cardChar10">
    <w:name w:val="card Char1"/>
    <w:basedOn w:val="DefaultParagraphFont"/>
    <w:locked/>
    <w:rsid w:val="00BA45A1"/>
    <w:rPr>
      <w:b/>
      <w:bCs/>
      <w:u w:val="single"/>
    </w:rPr>
  </w:style>
  <w:style w:type="paragraph" w:styleId="BodyTextIndent">
    <w:name w:val="Body Text Indent"/>
    <w:basedOn w:val="Normal"/>
    <w:link w:val="BodyTextIndentChar"/>
    <w:uiPriority w:val="99"/>
    <w:rsid w:val="00BA45A1"/>
    <w:pPr>
      <w:spacing w:after="120"/>
      <w:ind w:left="360"/>
    </w:pPr>
  </w:style>
  <w:style w:type="character" w:customStyle="1" w:styleId="BodyTextIndentChar">
    <w:name w:val="Body Text Indent Char"/>
    <w:basedOn w:val="DefaultParagraphFont"/>
    <w:link w:val="BodyTextIndent"/>
    <w:uiPriority w:val="99"/>
    <w:rsid w:val="00BA45A1"/>
    <w:rPr>
      <w:rFonts w:ascii="Calibri" w:hAnsi="Calibri" w:cs="Calibri"/>
      <w:sz w:val="22"/>
    </w:rPr>
  </w:style>
  <w:style w:type="paragraph" w:customStyle="1" w:styleId="BlockHeadings">
    <w:name w:val="Block Headings"/>
    <w:link w:val="BlockHeadingsChar"/>
    <w:qFormat/>
    <w:rsid w:val="00BA45A1"/>
    <w:pPr>
      <w:jc w:val="center"/>
      <w:outlineLvl w:val="0"/>
    </w:pPr>
    <w:rPr>
      <w:rFonts w:ascii="Times New Roman" w:eastAsia="Calibri" w:hAnsi="Times New Roman" w:cs="Times New Roman"/>
      <w:b/>
      <w:sz w:val="28"/>
      <w:szCs w:val="20"/>
    </w:rPr>
  </w:style>
  <w:style w:type="character" w:customStyle="1" w:styleId="Heading3CharCharCharChar1">
    <w:name w:val="Heading 3 Char Char Char Char1"/>
    <w:rsid w:val="00BA45A1"/>
    <w:rPr>
      <w:rFonts w:cs="Arial"/>
      <w:bCs/>
      <w:szCs w:val="26"/>
      <w:u w:val="single"/>
      <w:lang w:val="en-US" w:eastAsia="en-US" w:bidi="ar-SA"/>
    </w:rPr>
  </w:style>
  <w:style w:type="character" w:customStyle="1" w:styleId="underlinedCharChar">
    <w:name w:val="underlined Char Char"/>
    <w:rsid w:val="00BA45A1"/>
    <w:rPr>
      <w:rFonts w:ascii="Calibri" w:eastAsia="Times New Roman" w:hAnsi="Calibri" w:cs="Calibri"/>
      <w:szCs w:val="20"/>
      <w:u w:val="single"/>
    </w:rPr>
  </w:style>
  <w:style w:type="paragraph" w:customStyle="1" w:styleId="conintrotext">
    <w:name w:val="conintrotext"/>
    <w:basedOn w:val="Normal"/>
    <w:uiPriority w:val="99"/>
    <w:rsid w:val="00BA45A1"/>
    <w:pPr>
      <w:spacing w:before="100" w:beforeAutospacing="1" w:after="100" w:afterAutospacing="1"/>
    </w:pPr>
    <w:rPr>
      <w:rFonts w:eastAsia="Times New Roman"/>
    </w:rPr>
  </w:style>
  <w:style w:type="character" w:customStyle="1" w:styleId="comment-body">
    <w:name w:val="comment-body"/>
    <w:rsid w:val="00BA45A1"/>
  </w:style>
  <w:style w:type="character" w:customStyle="1" w:styleId="UnderlineCharCharChar1">
    <w:name w:val="Underline Char Char Char1"/>
    <w:rsid w:val="00BA45A1"/>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BA45A1"/>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rsid w:val="00BA45A1"/>
    <w:rPr>
      <w:rFonts w:asciiTheme="minorHAnsi" w:eastAsia="MS Mincho" w:hAnsiTheme="minorHAnsi" w:cstheme="minorBidi"/>
      <w:b/>
      <w:sz w:val="24"/>
      <w:u w:val="single"/>
    </w:rPr>
  </w:style>
  <w:style w:type="character" w:customStyle="1" w:styleId="mw-headline">
    <w:name w:val="mw-headline"/>
    <w:rsid w:val="00BA45A1"/>
  </w:style>
  <w:style w:type="character" w:customStyle="1" w:styleId="flagicon">
    <w:name w:val="flagicon"/>
    <w:rsid w:val="00BA45A1"/>
  </w:style>
  <w:style w:type="paragraph" w:customStyle="1" w:styleId="attribution">
    <w:name w:val="attribution"/>
    <w:basedOn w:val="Normal"/>
    <w:uiPriority w:val="99"/>
    <w:qFormat/>
    <w:rsid w:val="00BA45A1"/>
    <w:pPr>
      <w:spacing w:before="100" w:beforeAutospacing="1" w:after="100" w:afterAutospacing="1"/>
    </w:pPr>
    <w:rPr>
      <w:rFonts w:eastAsia="Times New Roman"/>
    </w:rPr>
  </w:style>
  <w:style w:type="paragraph" w:customStyle="1" w:styleId="more">
    <w:name w:val="more"/>
    <w:basedOn w:val="Normal"/>
    <w:uiPriority w:val="99"/>
    <w:qFormat/>
    <w:rsid w:val="00BA45A1"/>
    <w:pPr>
      <w:spacing w:before="100" w:beforeAutospacing="1" w:after="100" w:afterAutospacing="1"/>
    </w:pPr>
    <w:rPr>
      <w:rFonts w:eastAsia="Times New Roman"/>
    </w:rPr>
  </w:style>
  <w:style w:type="paragraph" w:customStyle="1" w:styleId="assert">
    <w:name w:val="assert"/>
    <w:basedOn w:val="Normal"/>
    <w:uiPriority w:val="99"/>
    <w:rsid w:val="00BA45A1"/>
    <w:pPr>
      <w:spacing w:before="100" w:beforeAutospacing="1" w:after="100" w:afterAutospacing="1"/>
    </w:pPr>
    <w:rPr>
      <w:rFonts w:eastAsia="Times New Roman"/>
    </w:rPr>
  </w:style>
  <w:style w:type="character" w:customStyle="1" w:styleId="reality">
    <w:name w:val="reality"/>
    <w:rsid w:val="00BA45A1"/>
  </w:style>
  <w:style w:type="character" w:customStyle="1" w:styleId="share">
    <w:name w:val="share"/>
    <w:rsid w:val="00BA45A1"/>
  </w:style>
  <w:style w:type="paragraph" w:customStyle="1" w:styleId="inside-copy">
    <w:name w:val="inside-copy"/>
    <w:basedOn w:val="Normal"/>
    <w:uiPriority w:val="99"/>
    <w:qFormat/>
    <w:rsid w:val="00BA45A1"/>
    <w:pPr>
      <w:spacing w:before="100" w:beforeAutospacing="1" w:after="100" w:afterAutospacing="1"/>
    </w:pPr>
    <w:rPr>
      <w:rFonts w:eastAsia="Times New Roman"/>
    </w:rPr>
  </w:style>
  <w:style w:type="character" w:customStyle="1" w:styleId="inside-head">
    <w:name w:val="inside-head"/>
    <w:rsid w:val="00BA45A1"/>
  </w:style>
  <w:style w:type="character" w:customStyle="1" w:styleId="apturelink">
    <w:name w:val="apturelink"/>
    <w:rsid w:val="00BA45A1"/>
  </w:style>
  <w:style w:type="character" w:customStyle="1" w:styleId="apturelinkicon">
    <w:name w:val="apturelinkicon"/>
    <w:rsid w:val="00BA45A1"/>
  </w:style>
  <w:style w:type="paragraph" w:customStyle="1" w:styleId="Default1">
    <w:name w:val="Default1"/>
    <w:basedOn w:val="Default"/>
    <w:next w:val="Default"/>
    <w:uiPriority w:val="99"/>
    <w:rsid w:val="00BA45A1"/>
    <w:pPr>
      <w:spacing w:after="0" w:line="240" w:lineRule="auto"/>
    </w:pPr>
    <w:rPr>
      <w:rFonts w:ascii="Times New Roman" w:eastAsia="Times New Roman" w:hAnsi="Times New Roman" w:cs="Times New Roman"/>
    </w:rPr>
  </w:style>
  <w:style w:type="paragraph" w:customStyle="1" w:styleId="center">
    <w:name w:val="center"/>
    <w:basedOn w:val="Normal"/>
    <w:uiPriority w:val="99"/>
    <w:rsid w:val="00BA45A1"/>
    <w:pPr>
      <w:spacing w:before="100" w:beforeAutospacing="1" w:after="100" w:afterAutospacing="1"/>
    </w:pPr>
    <w:rPr>
      <w:rFonts w:eastAsia="Times New Roman"/>
    </w:rPr>
  </w:style>
  <w:style w:type="paragraph" w:customStyle="1" w:styleId="Little">
    <w:name w:val="Little"/>
    <w:basedOn w:val="UnderlinedText"/>
    <w:link w:val="LittleChar"/>
    <w:uiPriority w:val="99"/>
    <w:qFormat/>
    <w:rsid w:val="00BA45A1"/>
    <w:pPr>
      <w:jc w:val="left"/>
    </w:pPr>
    <w:rPr>
      <w:rFonts w:ascii="Futura" w:eastAsia="Times New Roman" w:hAnsi="Futura"/>
      <w:b w:val="0"/>
      <w:caps/>
      <w:sz w:val="16"/>
    </w:rPr>
  </w:style>
  <w:style w:type="character" w:customStyle="1" w:styleId="LittleChar">
    <w:name w:val="Little Char"/>
    <w:link w:val="Little"/>
    <w:uiPriority w:val="99"/>
    <w:rsid w:val="00BA45A1"/>
    <w:rPr>
      <w:rFonts w:ascii="Futura" w:eastAsia="Times New Roman" w:hAnsi="Futura" w:cs="Calibri"/>
      <w:caps/>
      <w:sz w:val="16"/>
    </w:rPr>
  </w:style>
  <w:style w:type="character" w:customStyle="1" w:styleId="Style11ptThickunderline">
    <w:name w:val="Style 11 pt Thick underline"/>
    <w:rsid w:val="00BA45A1"/>
    <w:rPr>
      <w:rFonts w:ascii="Times New Roman" w:hAnsi="Times New Roman"/>
      <w:sz w:val="20"/>
      <w:u w:val="single"/>
    </w:rPr>
  </w:style>
  <w:style w:type="character" w:customStyle="1" w:styleId="Style11ptBoldThickunderline">
    <w:name w:val="Style 11 pt Bold Thick underline"/>
    <w:rsid w:val="00BA45A1"/>
    <w:rPr>
      <w:rFonts w:ascii="Times New Roman" w:hAnsi="Times New Roman"/>
      <w:b/>
      <w:bCs/>
      <w:sz w:val="20"/>
      <w:u w:val="single"/>
    </w:rPr>
  </w:style>
  <w:style w:type="character" w:customStyle="1" w:styleId="credit">
    <w:name w:val="credit"/>
    <w:rsid w:val="00BA45A1"/>
  </w:style>
  <w:style w:type="character" w:customStyle="1" w:styleId="Caption1">
    <w:name w:val="Caption1"/>
    <w:rsid w:val="00BA45A1"/>
  </w:style>
  <w:style w:type="character" w:customStyle="1" w:styleId="ilad">
    <w:name w:val="il_ad"/>
    <w:rsid w:val="00BA45A1"/>
  </w:style>
  <w:style w:type="character" w:customStyle="1" w:styleId="UnderlineChar1Char">
    <w:name w:val="Underline Char1 Char"/>
    <w:rsid w:val="00BA45A1"/>
    <w:rPr>
      <w:rFonts w:ascii="Calibri" w:eastAsia="MS Mincho" w:hAnsi="Calibri" w:cs="Calibri"/>
      <w:szCs w:val="20"/>
      <w:u w:val="single"/>
    </w:rPr>
  </w:style>
  <w:style w:type="character" w:customStyle="1" w:styleId="BoldandUnderlineCharChar">
    <w:name w:val="Bold and Underline Char Char"/>
    <w:rsid w:val="00BA45A1"/>
    <w:rPr>
      <w:rFonts w:ascii="Calibri" w:eastAsia="MS Mincho" w:hAnsi="Calibri" w:cs="Calibri"/>
      <w:b/>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BA45A1"/>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rsid w:val="00BA45A1"/>
    <w:rPr>
      <w:rFonts w:asciiTheme="minorHAnsi" w:eastAsia="MS Mincho" w:hAnsiTheme="minorHAnsi" w:cstheme="minorBidi"/>
      <w:b/>
      <w:sz w:val="24"/>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BA45A1"/>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rsid w:val="00BA45A1"/>
    <w:rPr>
      <w:rFonts w:asciiTheme="minorHAnsi" w:eastAsia="MS Mincho" w:hAnsiTheme="minorHAnsi" w:cstheme="minorBidi"/>
      <w:b/>
      <w:sz w:val="24"/>
      <w:u w:val="single"/>
    </w:rPr>
  </w:style>
  <w:style w:type="paragraph" w:customStyle="1" w:styleId="UnderlineChar2CharChar">
    <w:name w:val="Underline Char2 Char Char"/>
    <w:basedOn w:val="Normal"/>
    <w:link w:val="UnderlineChar2CharCharChar"/>
    <w:qFormat/>
    <w:rsid w:val="00BA45A1"/>
    <w:rPr>
      <w:rFonts w:eastAsia="MS Mincho"/>
      <w:szCs w:val="20"/>
      <w:u w:val="single"/>
    </w:rPr>
  </w:style>
  <w:style w:type="character" w:customStyle="1" w:styleId="UnderlineChar2CharCharChar">
    <w:name w:val="Underline Char2 Char Char Char"/>
    <w:link w:val="UnderlineChar2CharChar"/>
    <w:rsid w:val="00BA45A1"/>
    <w:rPr>
      <w:rFonts w:ascii="Calibri" w:eastAsia="MS Mincho" w:hAnsi="Calibri" w:cs="Calibri"/>
      <w:sz w:val="22"/>
      <w:szCs w:val="20"/>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BA45A1"/>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rsid w:val="00BA45A1"/>
    <w:rPr>
      <w:rFonts w:asciiTheme="minorHAnsi" w:eastAsia="MS Mincho" w:hAnsiTheme="minorHAnsi" w:cstheme="minorBidi"/>
      <w:b/>
      <w:sz w:val="24"/>
      <w:u w:val="single"/>
    </w:rPr>
  </w:style>
  <w:style w:type="paragraph" w:customStyle="1" w:styleId="CardBody">
    <w:name w:val="Card Body"/>
    <w:basedOn w:val="Normal"/>
    <w:link w:val="CardBodyChar"/>
    <w:rsid w:val="00BA45A1"/>
    <w:rPr>
      <w:rFonts w:eastAsia="Times New Roman"/>
      <w:sz w:val="16"/>
    </w:rPr>
  </w:style>
  <w:style w:type="character" w:customStyle="1" w:styleId="CardBodyChar">
    <w:name w:val="Card Body Char"/>
    <w:link w:val="CardBody"/>
    <w:rsid w:val="00BA45A1"/>
    <w:rPr>
      <w:rFonts w:ascii="Calibri" w:eastAsia="Times New Roman" w:hAnsi="Calibri" w:cs="Calibri"/>
      <w:sz w:val="16"/>
    </w:rPr>
  </w:style>
  <w:style w:type="character" w:customStyle="1" w:styleId="ptitleinside">
    <w:name w:val="p_title_inside"/>
    <w:rsid w:val="00BA45A1"/>
  </w:style>
  <w:style w:type="paragraph" w:customStyle="1" w:styleId="StyleBoldandUnderlineChar11ptBorderSinglesolidline">
    <w:name w:val="Style Bold and Underline Char + 11 pt Border: : (Single solid line..."/>
    <w:link w:val="StyleBoldandUnderlineChar11ptBorderSinglesolidlineChar"/>
    <w:rsid w:val="00BA45A1"/>
    <w:pPr>
      <w:spacing w:after="160" w:line="259" w:lineRule="auto"/>
    </w:pPr>
    <w:rPr>
      <w:rFonts w:eastAsia="Times New Roman"/>
      <w:b/>
      <w:bCs/>
      <w:sz w:val="22"/>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BA45A1"/>
    <w:rPr>
      <w:rFonts w:eastAsia="Times New Roman"/>
      <w:b/>
      <w:bCs/>
      <w:sz w:val="22"/>
      <w:szCs w:val="20"/>
      <w:u w:val="single"/>
      <w:bdr w:val="single" w:sz="4" w:space="0" w:color="auto"/>
    </w:rPr>
  </w:style>
  <w:style w:type="character" w:customStyle="1" w:styleId="Heading1CharChar1">
    <w:name w:val="Heading 1 Char Char1"/>
    <w:rsid w:val="00BA45A1"/>
    <w:rPr>
      <w:rFonts w:cs="Arial"/>
      <w:b/>
      <w:bCs/>
      <w:szCs w:val="32"/>
      <w:lang w:val="en-US" w:eastAsia="en-US" w:bidi="ar-SA"/>
    </w:rPr>
  </w:style>
  <w:style w:type="paragraph" w:customStyle="1" w:styleId="Indentation">
    <w:name w:val="Indentation"/>
    <w:basedOn w:val="Normal"/>
    <w:uiPriority w:val="99"/>
    <w:rsid w:val="00BA45A1"/>
    <w:pPr>
      <w:ind w:left="288" w:right="288"/>
    </w:pPr>
  </w:style>
  <w:style w:type="character" w:customStyle="1" w:styleId="StyleUnderlineChar9ptBorderSinglesolidlineAuto0">
    <w:name w:val="Style Underline Char + 9 pt Border: : (Single solid line Auto  0..."/>
    <w:rsid w:val="00BA45A1"/>
    <w:rPr>
      <w:rFonts w:ascii="Times New Roman" w:hAnsi="Times New Roman"/>
      <w:sz w:val="20"/>
      <w:u w:val="single"/>
      <w:bdr w:val="single" w:sz="4" w:space="0" w:color="auto" w:frame="1"/>
      <w:lang w:val="en-US" w:eastAsia="en-US" w:bidi="ar-SA"/>
    </w:rPr>
  </w:style>
  <w:style w:type="character" w:customStyle="1" w:styleId="StyleUnderlineCharChar9pt">
    <w:name w:val="Style Underline Char Char + 9 pt"/>
    <w:rsid w:val="00BA45A1"/>
    <w:rPr>
      <w:rFonts w:ascii="Times New Roman" w:hAnsi="Times New Roman" w:hint="default"/>
      <w:sz w:val="20"/>
      <w:szCs w:val="24"/>
      <w:u w:val="single"/>
      <w:lang w:val="en-US" w:eastAsia="en-US" w:bidi="ar-SA"/>
    </w:rPr>
  </w:style>
  <w:style w:type="character" w:customStyle="1" w:styleId="StyleUnderlineCharChar9ptBold">
    <w:name w:val="Style Underline Char Char + 9 pt Bold"/>
    <w:rsid w:val="00BA45A1"/>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BA45A1"/>
    <w:rPr>
      <w:rFonts w:eastAsia="Times New Roman"/>
      <w:u w:val="single"/>
    </w:rPr>
  </w:style>
  <w:style w:type="character" w:customStyle="1" w:styleId="StyleStyle4ArialNarrow9ptChar">
    <w:name w:val="Style Style4 + Arial Narrow 9 pt Char"/>
    <w:link w:val="StyleStyle4ArialNarrow9pt"/>
    <w:rsid w:val="00BA45A1"/>
    <w:rPr>
      <w:rFonts w:ascii="Calibri" w:eastAsia="Times New Roman" w:hAnsi="Calibri" w:cs="Calibri"/>
      <w:sz w:val="22"/>
      <w:u w:val="single"/>
    </w:rPr>
  </w:style>
  <w:style w:type="paragraph" w:customStyle="1" w:styleId="StyleStyle4ArialNarrow9ptBold">
    <w:name w:val="Style Style4 + Arial Narrow 9 pt Bold"/>
    <w:basedOn w:val="Normal"/>
    <w:link w:val="StyleStyle4ArialNarrow9ptBoldChar"/>
    <w:rsid w:val="00BA45A1"/>
    <w:rPr>
      <w:rFonts w:eastAsia="Times New Roman"/>
      <w:b/>
      <w:bCs/>
      <w:u w:val="single"/>
    </w:rPr>
  </w:style>
  <w:style w:type="character" w:customStyle="1" w:styleId="StyleStyle4ArialNarrow9ptBoldChar">
    <w:name w:val="Style Style4 + Arial Narrow 9 pt Bold Char"/>
    <w:link w:val="StyleStyle4ArialNarrow9ptBold"/>
    <w:rsid w:val="00BA45A1"/>
    <w:rPr>
      <w:rFonts w:ascii="Calibri" w:eastAsia="Times New Roman" w:hAnsi="Calibri" w:cs="Calibri"/>
      <w:b/>
      <w:bCs/>
      <w:sz w:val="22"/>
      <w:u w:val="single"/>
    </w:rPr>
  </w:style>
  <w:style w:type="character" w:customStyle="1" w:styleId="Style9ptBoldUnderline">
    <w:name w:val="Style 9 pt Bold Underline"/>
    <w:rsid w:val="00BA45A1"/>
    <w:rPr>
      <w:b/>
      <w:bCs/>
      <w:sz w:val="20"/>
      <w:u w:val="single"/>
    </w:rPr>
  </w:style>
  <w:style w:type="character" w:customStyle="1" w:styleId="StyleBoldandUnderlineCharChar29pt">
    <w:name w:val="Style Bold and Underline Char Char2 + 9 pt"/>
    <w:rsid w:val="00BA45A1"/>
    <w:rPr>
      <w:rFonts w:ascii="Times New Roman" w:hAnsi="Times New Roman"/>
      <w:b/>
      <w:bCs/>
      <w:noProof w:val="0"/>
      <w:sz w:val="20"/>
      <w:u w:val="single"/>
    </w:rPr>
  </w:style>
  <w:style w:type="character" w:customStyle="1" w:styleId="StyleUnderlineCharChar19pt">
    <w:name w:val="Style Underline Char Char1 + 9 pt"/>
    <w:rsid w:val="00BA45A1"/>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BA45A1"/>
    <w:rPr>
      <w:rFonts w:ascii="Times New Roman" w:hAnsi="Times New Roman"/>
      <w:noProof w:val="0"/>
      <w:sz w:val="20"/>
      <w:u w:val="single"/>
      <w:bdr w:val="single" w:sz="4" w:space="0" w:color="auto"/>
      <w:lang w:val="en-US" w:eastAsia="en-US" w:bidi="ar-SA"/>
    </w:rPr>
  </w:style>
  <w:style w:type="character" w:customStyle="1" w:styleId="StyleUnderlineChar2CharChar11pt">
    <w:name w:val="Style Underline Char2 Char Char + 11 pt"/>
    <w:rsid w:val="00BA45A1"/>
    <w:rPr>
      <w:rFonts w:ascii="Times New Roman" w:hAnsi="Times New Roman"/>
      <w:sz w:val="20"/>
      <w:u w:val="single"/>
    </w:rPr>
  </w:style>
  <w:style w:type="character" w:customStyle="1" w:styleId="StyleStyleBoldUnderline11pt">
    <w:name w:val="Style Style Bold Underline + 11 pt"/>
    <w:rsid w:val="00BA45A1"/>
    <w:rPr>
      <w:b/>
      <w:bCs/>
      <w:sz w:val="20"/>
      <w:u w:val="single"/>
    </w:rPr>
  </w:style>
  <w:style w:type="character" w:customStyle="1" w:styleId="StyleStyle4CharTimesNewRoman11pt1">
    <w:name w:val="Style Style4 Char + Times New Roman 11 pt1"/>
    <w:rsid w:val="00BA45A1"/>
    <w:rPr>
      <w:rFonts w:ascii="Times New Roman" w:eastAsia="Times New Roman" w:hAnsi="Times New Roman" w:cs="Calibri"/>
      <w:sz w:val="20"/>
      <w:szCs w:val="24"/>
      <w:u w:val="single"/>
      <w:lang w:val="en-US" w:eastAsia="en-US" w:bidi="ar-SA"/>
    </w:rPr>
  </w:style>
  <w:style w:type="paragraph" w:customStyle="1" w:styleId="Citation-AuthorDate">
    <w:name w:val="Citation - Author/Date"/>
    <w:basedOn w:val="Normal"/>
    <w:link w:val="Citation-AuthorDateChar"/>
    <w:autoRedefine/>
    <w:rsid w:val="00BA45A1"/>
    <w:rPr>
      <w:rFonts w:eastAsia="Times New Roman"/>
      <w:b/>
      <w:smallCaps/>
      <w:u w:val="single"/>
    </w:rPr>
  </w:style>
  <w:style w:type="character" w:customStyle="1" w:styleId="Citation-AuthorDateChar">
    <w:name w:val="Citation - Author/Date Char"/>
    <w:link w:val="Citation-AuthorDate"/>
    <w:rsid w:val="00BA45A1"/>
    <w:rPr>
      <w:rFonts w:ascii="Calibri" w:eastAsia="Times New Roman" w:hAnsi="Calibri" w:cs="Calibri"/>
      <w:b/>
      <w:smallCaps/>
      <w:sz w:val="22"/>
      <w:u w:val="single"/>
    </w:rPr>
  </w:style>
  <w:style w:type="character" w:customStyle="1" w:styleId="CardTextCharChar">
    <w:name w:val="Card Text Char Char"/>
    <w:rsid w:val="00BA45A1"/>
    <w:rPr>
      <w:rFonts w:ascii="Times New Roman" w:eastAsia="Times New Roman" w:hAnsi="Times New Roman" w:cs="Times New Roman"/>
      <w:sz w:val="20"/>
      <w:szCs w:val="20"/>
    </w:rPr>
  </w:style>
  <w:style w:type="paragraph" w:customStyle="1" w:styleId="CardTag">
    <w:name w:val="Card Tag"/>
    <w:basedOn w:val="Normal"/>
    <w:link w:val="CardTagChar"/>
    <w:uiPriority w:val="99"/>
    <w:qFormat/>
    <w:rsid w:val="00BA45A1"/>
    <w:rPr>
      <w:rFonts w:ascii="Arial Narrow" w:eastAsia="Times New Roman" w:hAnsi="Arial Narrow"/>
      <w:b/>
    </w:rPr>
  </w:style>
  <w:style w:type="paragraph" w:customStyle="1" w:styleId="Boxed">
    <w:name w:val="Boxed"/>
    <w:basedOn w:val="Normal"/>
    <w:link w:val="BoxedChar"/>
    <w:rsid w:val="00BA45A1"/>
    <w:pPr>
      <w:ind w:left="288" w:right="288"/>
    </w:pPr>
    <w:rPr>
      <w:rFonts w:ascii="Georgia" w:eastAsia="Times New Roman" w:hAnsi="Georgia" w:cs="Arial"/>
      <w:kern w:val="32"/>
      <w:szCs w:val="20"/>
      <w:u w:val="single"/>
      <w:bdr w:val="single" w:sz="6" w:space="0" w:color="auto"/>
    </w:rPr>
  </w:style>
  <w:style w:type="character" w:customStyle="1" w:styleId="BoxedChar">
    <w:name w:val="Boxed Char"/>
    <w:link w:val="Boxed"/>
    <w:rsid w:val="00BA45A1"/>
    <w:rPr>
      <w:rFonts w:ascii="Georgia" w:eastAsia="Times New Roman" w:hAnsi="Georgia" w:cs="Arial"/>
      <w:kern w:val="32"/>
      <w:sz w:val="22"/>
      <w:szCs w:val="20"/>
      <w:u w:val="single"/>
      <w:bdr w:val="single" w:sz="6" w:space="0" w:color="auto"/>
    </w:rPr>
  </w:style>
  <w:style w:type="character" w:customStyle="1" w:styleId="Subtitle1">
    <w:name w:val="Subtitle1"/>
    <w:rsid w:val="00BA45A1"/>
  </w:style>
  <w:style w:type="character" w:customStyle="1" w:styleId="updated-short-citation">
    <w:name w:val="updated-short-citation"/>
    <w:rsid w:val="00BA45A1"/>
  </w:style>
  <w:style w:type="character" w:customStyle="1" w:styleId="CardTagChar">
    <w:name w:val="Card Tag Char"/>
    <w:link w:val="CardTag"/>
    <w:uiPriority w:val="99"/>
    <w:locked/>
    <w:rsid w:val="00BA45A1"/>
    <w:rPr>
      <w:rFonts w:ascii="Arial Narrow" w:eastAsia="Times New Roman" w:hAnsi="Arial Narrow" w:cs="Calibri"/>
      <w:b/>
      <w:sz w:val="22"/>
    </w:rPr>
  </w:style>
  <w:style w:type="character" w:customStyle="1" w:styleId="citeChar1">
    <w:name w:val="cite Char"/>
    <w:locked/>
    <w:rsid w:val="00BA45A1"/>
    <w:rPr>
      <w:rFonts w:ascii="Times New Roman" w:hAnsi="Times New Roman" w:cs="Times New Roman"/>
      <w:b/>
      <w:sz w:val="24"/>
      <w:szCs w:val="24"/>
      <w:lang w:val="x-none" w:eastAsia="x-none"/>
    </w:rPr>
  </w:style>
  <w:style w:type="character" w:customStyle="1" w:styleId="Underline-Highlighted-WFU">
    <w:name w:val="Underline-Highlighted-WFU"/>
    <w:uiPriority w:val="1"/>
    <w:qFormat/>
    <w:rsid w:val="00BA45A1"/>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BA45A1"/>
    <w:rPr>
      <w:rFonts w:ascii="Times New Roman Bold" w:hAnsi="Times New Roman Bold"/>
      <w:b/>
      <w:caps w:val="0"/>
      <w:smallCaps w:val="0"/>
      <w:sz w:val="21"/>
      <w:u w:val="none"/>
      <w:bdr w:val="none" w:sz="0" w:space="0" w:color="auto"/>
      <w:shd w:val="clear" w:color="auto" w:fill="00F2C4"/>
    </w:rPr>
  </w:style>
  <w:style w:type="character" w:customStyle="1" w:styleId="Styleunderline11ptBoldBorderSinglesolidlineAuto">
    <w:name w:val="Style underline + 11 pt Bold Border: : (Single solid line Auto ..."/>
    <w:rsid w:val="00BA45A1"/>
    <w:rPr>
      <w:b/>
      <w:bCs/>
      <w:sz w:val="20"/>
      <w:u w:val="single"/>
      <w:bdr w:val="single" w:sz="4" w:space="0" w:color="auto"/>
    </w:rPr>
  </w:style>
  <w:style w:type="character" w:customStyle="1" w:styleId="Style9ptItalicUnderline">
    <w:name w:val="Style 9 pt Italic Underline"/>
    <w:rsid w:val="00BA45A1"/>
    <w:rPr>
      <w:i/>
      <w:iCs/>
      <w:sz w:val="20"/>
      <w:u w:val="single"/>
    </w:rPr>
  </w:style>
  <w:style w:type="character" w:customStyle="1" w:styleId="UnderlineChar2">
    <w:name w:val="Underline Char2"/>
    <w:rsid w:val="00BA45A1"/>
    <w:rPr>
      <w:rFonts w:ascii="Trebuchet MS" w:hAnsi="Trebuchet MS"/>
      <w:u w:val="thick"/>
      <w:lang w:val="en-US" w:eastAsia="zh-CN" w:bidi="ar-SA"/>
    </w:rPr>
  </w:style>
  <w:style w:type="character" w:customStyle="1" w:styleId="HIGHLIGHT">
    <w:name w:val="HIGHLIGHT"/>
    <w:uiPriority w:val="1"/>
    <w:rsid w:val="00BA45A1"/>
    <w:rPr>
      <w:rFonts w:ascii="Times New Roman" w:hAnsi="Times New Roman"/>
      <w:sz w:val="24"/>
      <w:u w:val="single"/>
      <w:bdr w:val="none" w:sz="0" w:space="0" w:color="auto"/>
      <w:shd w:val="clear" w:color="auto" w:fill="auto"/>
    </w:rPr>
  </w:style>
  <w:style w:type="character" w:customStyle="1" w:styleId="BlockHeadingsChar">
    <w:name w:val="Block Headings Char"/>
    <w:link w:val="BlockHeadings"/>
    <w:rsid w:val="00BA45A1"/>
    <w:rPr>
      <w:rFonts w:ascii="Times New Roman" w:eastAsia="Calibri" w:hAnsi="Times New Roman" w:cs="Times New Roman"/>
      <w:b/>
      <w:sz w:val="28"/>
      <w:szCs w:val="20"/>
    </w:rPr>
  </w:style>
  <w:style w:type="paragraph" w:customStyle="1" w:styleId="HiddenBlockHeader">
    <w:name w:val="Hidden Block Header"/>
    <w:basedOn w:val="BlockHeadings"/>
    <w:next w:val="Nothing"/>
    <w:link w:val="HiddenBlockHeaderChar"/>
    <w:rsid w:val="00BA45A1"/>
    <w:pPr>
      <w:widowControl w:val="0"/>
      <w:outlineLvl w:val="9"/>
    </w:pPr>
    <w:rPr>
      <w:rFonts w:eastAsia="Times New Roman"/>
      <w:szCs w:val="24"/>
    </w:rPr>
  </w:style>
  <w:style w:type="character" w:customStyle="1" w:styleId="HiddenBlockHeaderChar">
    <w:name w:val="Hidden Block Header Char"/>
    <w:link w:val="HiddenBlockHeader"/>
    <w:rsid w:val="00BA45A1"/>
    <w:rPr>
      <w:rFonts w:ascii="Times New Roman" w:eastAsia="Times New Roman" w:hAnsi="Times New Roman" w:cs="Times New Roman"/>
      <w:b/>
      <w:sz w:val="28"/>
    </w:rPr>
  </w:style>
  <w:style w:type="character" w:customStyle="1" w:styleId="DottedUnderline">
    <w:name w:val="Dotted Underline"/>
    <w:rsid w:val="00BA45A1"/>
    <w:rPr>
      <w:rFonts w:ascii="Times New Roman" w:hAnsi="Times New Roman"/>
      <w:sz w:val="20"/>
      <w:u w:val="dottedHeavy"/>
    </w:rPr>
  </w:style>
  <w:style w:type="paragraph" w:customStyle="1" w:styleId="Fifth">
    <w:name w:val="Fifth"/>
    <w:basedOn w:val="Normal"/>
    <w:link w:val="FifthChar"/>
    <w:uiPriority w:val="99"/>
    <w:qFormat/>
    <w:rsid w:val="00BA45A1"/>
    <w:rPr>
      <w:rFonts w:eastAsia="Times New Roman"/>
      <w:lang w:val="x-none" w:eastAsia="x-none"/>
    </w:rPr>
  </w:style>
  <w:style w:type="character" w:customStyle="1" w:styleId="FifthChar">
    <w:name w:val="Fifth Char"/>
    <w:link w:val="Fifth"/>
    <w:uiPriority w:val="99"/>
    <w:rsid w:val="00BA45A1"/>
    <w:rPr>
      <w:rFonts w:ascii="Calibri" w:eastAsia="Times New Roman" w:hAnsi="Calibri" w:cs="Calibri"/>
      <w:sz w:val="22"/>
      <w:lang w:val="x-none" w:eastAsia="x-none"/>
    </w:rPr>
  </w:style>
  <w:style w:type="paragraph" w:customStyle="1" w:styleId="Third">
    <w:name w:val="Third"/>
    <w:basedOn w:val="Normal"/>
    <w:link w:val="ThirdChar"/>
    <w:rsid w:val="00BA45A1"/>
    <w:rPr>
      <w:rFonts w:eastAsia="Times New Roman"/>
      <w:b/>
      <w:u w:val="single"/>
      <w:lang w:val="x-none" w:eastAsia="x-none"/>
    </w:rPr>
  </w:style>
  <w:style w:type="character" w:customStyle="1" w:styleId="ThirdChar">
    <w:name w:val="Third Char"/>
    <w:link w:val="Third"/>
    <w:rsid w:val="00BA45A1"/>
    <w:rPr>
      <w:rFonts w:ascii="Calibri" w:eastAsia="Times New Roman" w:hAnsi="Calibri" w:cs="Calibri"/>
      <w:b/>
      <w:sz w:val="22"/>
      <w:u w:val="single"/>
      <w:lang w:val="x-none" w:eastAsia="x-none"/>
    </w:rPr>
  </w:style>
  <w:style w:type="paragraph" w:customStyle="1" w:styleId="CharCharCharCharCharChar1CharCharCharCharChar">
    <w:name w:val="Char Char Char Char Char Char1 Char Char Char Char Char"/>
    <w:aliases w:val="Char Char2"/>
    <w:next w:val="Normal"/>
    <w:rsid w:val="00BA45A1"/>
    <w:pPr>
      <w:widowControl w:val="0"/>
      <w:jc w:val="both"/>
      <w:outlineLvl w:val="1"/>
    </w:pPr>
    <w:rPr>
      <w:rFonts w:ascii="Times New Roman" w:eastAsia="Times New Roman" w:hAnsi="Times New Roman" w:cs="Times New Roman"/>
      <w:b/>
    </w:rPr>
  </w:style>
  <w:style w:type="character" w:customStyle="1" w:styleId="CardsCharChar">
    <w:name w:val="Cards Char Char"/>
    <w:rsid w:val="00BA45A1"/>
    <w:rPr>
      <w:rFonts w:ascii="Times New Roman" w:eastAsia="Times New Roman" w:hAnsi="Times New Roman"/>
      <w:szCs w:val="24"/>
    </w:rPr>
  </w:style>
  <w:style w:type="character" w:customStyle="1" w:styleId="article-record-publication-volume-issue">
    <w:name w:val="article-record-publication-volume-issue"/>
    <w:rsid w:val="00BA45A1"/>
  </w:style>
  <w:style w:type="character" w:customStyle="1" w:styleId="NothingChar1">
    <w:name w:val="Nothing Char1"/>
    <w:rsid w:val="00BA45A1"/>
    <w:rPr>
      <w:szCs w:val="24"/>
      <w:lang w:val="en-US" w:eastAsia="en-US" w:bidi="ar-SA"/>
    </w:rPr>
  </w:style>
  <w:style w:type="character" w:customStyle="1" w:styleId="NothingCharChar">
    <w:name w:val="Nothing Char Char"/>
    <w:link w:val="NothingCharCharChar"/>
    <w:rsid w:val="00BA45A1"/>
  </w:style>
  <w:style w:type="paragraph" w:customStyle="1" w:styleId="DebateUnderlineBoldChar">
    <w:name w:val="Debate Underline Bold Char"/>
    <w:basedOn w:val="Normal"/>
    <w:link w:val="DebateUnderlineBoldCharChar"/>
    <w:rsid w:val="00BA45A1"/>
    <w:pPr>
      <w:jc w:val="both"/>
    </w:pPr>
    <w:rPr>
      <w:rFonts w:eastAsia="Times New Roman"/>
      <w:b/>
      <w:u w:val="thick"/>
    </w:rPr>
  </w:style>
  <w:style w:type="character" w:customStyle="1" w:styleId="DebateUnderlineBoldCharChar">
    <w:name w:val="Debate Underline Bold Char Char"/>
    <w:link w:val="DebateUnderlineBoldChar"/>
    <w:rsid w:val="00BA45A1"/>
    <w:rPr>
      <w:rFonts w:ascii="Calibri" w:eastAsia="Times New Roman" w:hAnsi="Calibri" w:cs="Calibri"/>
      <w:b/>
      <w:sz w:val="22"/>
      <w:u w:val="thick"/>
    </w:rPr>
  </w:style>
  <w:style w:type="character" w:customStyle="1" w:styleId="CharacterStyle2">
    <w:name w:val="Character Style 2"/>
    <w:uiPriority w:val="99"/>
    <w:rsid w:val="00BA45A1"/>
    <w:rPr>
      <w:rFonts w:ascii="Garamond" w:hAnsi="Garamond"/>
      <w:sz w:val="21"/>
    </w:rPr>
  </w:style>
  <w:style w:type="character" w:customStyle="1" w:styleId="resultbodyblack">
    <w:name w:val="resultbodyblack"/>
    <w:rsid w:val="00BA45A1"/>
    <w:rPr>
      <w:rFonts w:cs="Times New Roman"/>
    </w:rPr>
  </w:style>
  <w:style w:type="character" w:customStyle="1" w:styleId="quotechar0">
    <w:name w:val="quotechar"/>
    <w:rsid w:val="00BA45A1"/>
  </w:style>
  <w:style w:type="character" w:customStyle="1" w:styleId="CharChar6">
    <w:name w:val="Char Char6"/>
    <w:rsid w:val="00BA45A1"/>
    <w:rPr>
      <w:rFonts w:ascii="Arial" w:hAnsi="Arial" w:cs="Arial" w:hint="default"/>
      <w:bCs/>
      <w:sz w:val="16"/>
      <w:szCs w:val="26"/>
      <w:lang w:val="en-US" w:eastAsia="en-US" w:bidi="ar-SA"/>
    </w:rPr>
  </w:style>
  <w:style w:type="paragraph" w:customStyle="1" w:styleId="bloctitles">
    <w:name w:val="bloc titles"/>
    <w:basedOn w:val="Heading1"/>
    <w:next w:val="Normal"/>
    <w:link w:val="bloctitlesChar"/>
    <w:autoRedefine/>
    <w:rsid w:val="00BA45A1"/>
    <w:pPr>
      <w:keepNext w:val="0"/>
      <w:keepLines w:val="0"/>
      <w:pBdr>
        <w:top w:val="none" w:sz="0" w:space="0" w:color="auto"/>
        <w:left w:val="none" w:sz="0" w:space="0" w:color="auto"/>
        <w:bottom w:val="none" w:sz="0" w:space="0" w:color="auto"/>
        <w:right w:val="none" w:sz="0" w:space="0" w:color="auto"/>
      </w:pBdr>
      <w:spacing w:before="0"/>
    </w:pPr>
    <w:rPr>
      <w:rFonts w:eastAsia="Malgun Gothic" w:cs="Arial"/>
      <w:sz w:val="28"/>
      <w:u w:val="single"/>
    </w:rPr>
  </w:style>
  <w:style w:type="character" w:customStyle="1" w:styleId="bloctitlesChar">
    <w:name w:val="bloc titles Char"/>
    <w:link w:val="bloctitles"/>
    <w:rsid w:val="00BA45A1"/>
    <w:rPr>
      <w:rFonts w:ascii="Calibri" w:eastAsia="Malgun Gothic" w:hAnsi="Calibri" w:cs="Arial"/>
      <w:b/>
      <w:bCs/>
      <w:sz w:val="28"/>
      <w:szCs w:val="32"/>
      <w:u w:val="single"/>
    </w:rPr>
  </w:style>
  <w:style w:type="paragraph" w:customStyle="1" w:styleId="SynergyTag">
    <w:name w:val="SynergyTag"/>
    <w:basedOn w:val="Normal"/>
    <w:uiPriority w:val="99"/>
    <w:qFormat/>
    <w:rsid w:val="00BA45A1"/>
    <w:rPr>
      <w:b/>
    </w:rPr>
  </w:style>
  <w:style w:type="character" w:customStyle="1" w:styleId="detailtitle">
    <w:name w:val="detailtitle"/>
    <w:rsid w:val="00BA45A1"/>
  </w:style>
  <w:style w:type="paragraph" w:customStyle="1" w:styleId="CiteSmallText">
    <w:name w:val="Cite Small Text"/>
    <w:basedOn w:val="Normal"/>
    <w:uiPriority w:val="99"/>
    <w:rsid w:val="00BA45A1"/>
    <w:pPr>
      <w:widowControl w:val="0"/>
      <w:spacing w:after="200"/>
    </w:pPr>
    <w:rPr>
      <w:rFonts w:ascii="Helvetica Neue" w:hAnsi="Helvetica Neue"/>
      <w:b/>
      <w:sz w:val="18"/>
    </w:rPr>
  </w:style>
  <w:style w:type="character" w:customStyle="1" w:styleId="3TagCite">
    <w:name w:val="3 Tag/Cite"/>
    <w:rsid w:val="00BA45A1"/>
    <w:rPr>
      <w:rFonts w:ascii="Times New Roman" w:hAnsi="Times New Roman"/>
      <w:b/>
    </w:rPr>
  </w:style>
  <w:style w:type="character" w:customStyle="1" w:styleId="4Qualifications">
    <w:name w:val="4 Qualifications"/>
    <w:rsid w:val="00BA45A1"/>
    <w:rPr>
      <w:rFonts w:ascii="Times New Roman" w:hAnsi="Times New Roman"/>
      <w:sz w:val="19"/>
    </w:rPr>
  </w:style>
  <w:style w:type="character" w:customStyle="1" w:styleId="6Underlined">
    <w:name w:val="6 Underlined"/>
    <w:rsid w:val="00BA45A1"/>
    <w:rPr>
      <w:rFonts w:ascii="Times New Roman" w:hAnsi="Times New Roman"/>
      <w:b/>
      <w:sz w:val="21"/>
      <w:u w:val="single"/>
    </w:rPr>
  </w:style>
  <w:style w:type="character" w:customStyle="1" w:styleId="at">
    <w:name w:val="at"/>
    <w:rsid w:val="00BA45A1"/>
  </w:style>
  <w:style w:type="paragraph" w:customStyle="1" w:styleId="Cards1CharChar">
    <w:name w:val="Cards1 Char Char"/>
    <w:basedOn w:val="Normal"/>
    <w:link w:val="Cards1CharCharChar"/>
    <w:rsid w:val="00BA45A1"/>
    <w:pPr>
      <w:autoSpaceDE w:val="0"/>
      <w:autoSpaceDN w:val="0"/>
      <w:adjustRightInd w:val="0"/>
      <w:ind w:left="432" w:right="432"/>
      <w:jc w:val="both"/>
    </w:pPr>
    <w:rPr>
      <w:lang w:val="x-none"/>
    </w:rPr>
  </w:style>
  <w:style w:type="character" w:customStyle="1" w:styleId="Cards1CharCharChar">
    <w:name w:val="Cards1 Char Char Char"/>
    <w:link w:val="Cards1CharChar"/>
    <w:rsid w:val="00BA45A1"/>
    <w:rPr>
      <w:rFonts w:ascii="Calibri" w:hAnsi="Calibri" w:cs="Calibri"/>
      <w:sz w:val="22"/>
      <w:lang w:val="x-none"/>
    </w:rPr>
  </w:style>
  <w:style w:type="character" w:customStyle="1" w:styleId="UnderlineCharCharCharCharCharCharCharChar">
    <w:name w:val="Underline Char Char Char Char Char Char Char Char"/>
    <w:link w:val="UnderlineCharCharCharCharCharCharChar"/>
    <w:rsid w:val="00BA45A1"/>
    <w:rPr>
      <w:u w:val="single"/>
    </w:rPr>
  </w:style>
  <w:style w:type="paragraph" w:customStyle="1" w:styleId="UnderlineCharCharCharCharCharCharChar">
    <w:name w:val="Underline Char Char Char Char Char Char Char"/>
    <w:basedOn w:val="Normal"/>
    <w:link w:val="UnderlineCharCharCharCharCharCharCharChar"/>
    <w:rsid w:val="00BA45A1"/>
    <w:rPr>
      <w:rFonts w:asciiTheme="minorHAnsi" w:hAnsiTheme="minorHAnsi" w:cstheme="minorBidi"/>
      <w:sz w:val="24"/>
      <w:u w:val="single"/>
    </w:rPr>
  </w:style>
  <w:style w:type="character" w:customStyle="1" w:styleId="SmallTextCharCharCharChar">
    <w:name w:val="Small Text Char Char Char Char"/>
    <w:link w:val="SmallTextCharCharChar"/>
    <w:rsid w:val="00BA45A1"/>
    <w:rPr>
      <w:sz w:val="16"/>
    </w:rPr>
  </w:style>
  <w:style w:type="paragraph" w:customStyle="1" w:styleId="SmallTextCharCharChar">
    <w:name w:val="Small Text Char Char Char"/>
    <w:basedOn w:val="Normal"/>
    <w:link w:val="SmallTextCharCharCharChar"/>
    <w:qFormat/>
    <w:rsid w:val="00BA45A1"/>
    <w:rPr>
      <w:rFonts w:asciiTheme="minorHAnsi" w:hAnsiTheme="minorHAnsi" w:cstheme="minorBidi"/>
      <w:sz w:val="16"/>
    </w:rPr>
  </w:style>
  <w:style w:type="paragraph" w:customStyle="1" w:styleId="CitesCharChar">
    <w:name w:val="Cites Char Char"/>
    <w:next w:val="Normal"/>
    <w:link w:val="CitesCharCharChar"/>
    <w:rsid w:val="00BA45A1"/>
    <w:pPr>
      <w:widowControl w:val="0"/>
      <w:jc w:val="both"/>
      <w:outlineLvl w:val="2"/>
    </w:pPr>
    <w:rPr>
      <w:rFonts w:ascii="Times New Roman" w:eastAsia="Times New Roman" w:hAnsi="Times New Roman" w:cs="Times New Roman"/>
      <w:sz w:val="20"/>
    </w:rPr>
  </w:style>
  <w:style w:type="character" w:customStyle="1" w:styleId="CitesCharCharChar">
    <w:name w:val="Cites Char Char Char"/>
    <w:link w:val="CitesCharChar"/>
    <w:rsid w:val="00BA45A1"/>
    <w:rPr>
      <w:rFonts w:ascii="Times New Roman" w:eastAsia="Times New Roman" w:hAnsi="Times New Roman" w:cs="Times New Roman"/>
      <w:sz w:val="20"/>
    </w:rPr>
  </w:style>
  <w:style w:type="character" w:customStyle="1" w:styleId="nohighlighting">
    <w:name w:val="no highlighting"/>
    <w:rsid w:val="00BA45A1"/>
    <w:rPr>
      <w:rFonts w:ascii="Times New Roman" w:hAnsi="Times New Roman"/>
      <w:color w:val="auto"/>
      <w:sz w:val="20"/>
      <w:u w:val="thick"/>
      <w:bdr w:val="none" w:sz="0" w:space="0" w:color="auto"/>
      <w:shd w:val="clear" w:color="auto" w:fill="auto"/>
    </w:rPr>
  </w:style>
  <w:style w:type="character" w:customStyle="1" w:styleId="Debate-CardTagandCite-F6Char">
    <w:name w:val="Debate- Card Tag and Cite- F6 Char"/>
    <w:link w:val="Debate-CardTagandCite-F6"/>
    <w:locked/>
    <w:rsid w:val="00BA45A1"/>
    <w:rPr>
      <w:rFonts w:ascii="Times New Roman" w:hAnsi="Times New Roman" w:cs="Times New Roman"/>
      <w:b/>
      <w:sz w:val="20"/>
    </w:rPr>
  </w:style>
  <w:style w:type="paragraph" w:customStyle="1" w:styleId="Debate-CardTagandCite-F6">
    <w:name w:val="Debate- Card Tag and Cite- F6"/>
    <w:basedOn w:val="Normal"/>
    <w:link w:val="Debate-CardTagandCite-F6Char"/>
    <w:qFormat/>
    <w:rsid w:val="00BA45A1"/>
    <w:rPr>
      <w:rFonts w:ascii="Times New Roman" w:hAnsi="Times New Roman" w:cs="Times New Roman"/>
      <w:b/>
      <w:sz w:val="20"/>
    </w:rPr>
  </w:style>
  <w:style w:type="character" w:customStyle="1" w:styleId="Underline-WFU">
    <w:name w:val="Underline-WFU"/>
    <w:uiPriority w:val="1"/>
    <w:rsid w:val="00BA45A1"/>
    <w:rPr>
      <w:rFonts w:ascii="Cambria" w:hAnsi="Cambria" w:hint="default"/>
      <w:sz w:val="21"/>
      <w:u w:val="single"/>
    </w:rPr>
  </w:style>
  <w:style w:type="paragraph" w:customStyle="1" w:styleId="Swag">
    <w:name w:val="Swag"/>
    <w:basedOn w:val="Normal"/>
    <w:link w:val="SwagChar"/>
    <w:qFormat/>
    <w:rsid w:val="00BA45A1"/>
    <w:rPr>
      <w:color w:val="0000FF"/>
      <w:sz w:val="12"/>
      <w:u w:val="single"/>
    </w:rPr>
  </w:style>
  <w:style w:type="character" w:customStyle="1" w:styleId="SwagChar">
    <w:name w:val="Swag Char"/>
    <w:link w:val="Swag"/>
    <w:rsid w:val="00BA45A1"/>
    <w:rPr>
      <w:rFonts w:ascii="Calibri" w:hAnsi="Calibri" w:cs="Calibri"/>
      <w:color w:val="0000FF"/>
      <w:sz w:val="12"/>
      <w:u w:val="single"/>
    </w:rPr>
  </w:style>
  <w:style w:type="paragraph" w:customStyle="1" w:styleId="2909F619802848F09E01365C32F34654">
    <w:name w:val="2909F619802848F09E01365C32F34654"/>
    <w:uiPriority w:val="99"/>
    <w:qFormat/>
    <w:rsid w:val="00BA45A1"/>
    <w:pPr>
      <w:spacing w:after="200" w:line="276" w:lineRule="auto"/>
    </w:pPr>
    <w:rPr>
      <w:rFonts w:ascii="Calibri" w:eastAsia="Times New Roman" w:hAnsi="Calibri" w:cs="Times New Roman"/>
      <w:sz w:val="22"/>
      <w:szCs w:val="22"/>
      <w:lang w:eastAsia="ja-JP"/>
    </w:rPr>
  </w:style>
  <w:style w:type="paragraph" w:customStyle="1" w:styleId="D345FF3D873148C5AE3FBF3267827368">
    <w:name w:val="D345FF3D873148C5AE3FBF3267827368"/>
    <w:uiPriority w:val="99"/>
    <w:qFormat/>
    <w:rsid w:val="00BA45A1"/>
    <w:pPr>
      <w:spacing w:after="200" w:line="276" w:lineRule="auto"/>
    </w:pPr>
    <w:rPr>
      <w:rFonts w:ascii="Calibri" w:eastAsia="Times New Roman" w:hAnsi="Calibri" w:cs="Times New Roman"/>
      <w:sz w:val="22"/>
      <w:szCs w:val="22"/>
      <w:lang w:eastAsia="ja-JP"/>
    </w:rPr>
  </w:style>
  <w:style w:type="paragraph" w:customStyle="1" w:styleId="StyleUnderlineTimesNewRoman1">
    <w:name w:val="Style Underline + Times New Roman1"/>
    <w:link w:val="StyleUnderlineTimesNewRoman1Char"/>
    <w:rsid w:val="00BA45A1"/>
    <w:pPr>
      <w:spacing w:after="200" w:line="276" w:lineRule="auto"/>
    </w:pPr>
    <w:rPr>
      <w:rFonts w:ascii="Calibri" w:eastAsia="Times New Roman" w:hAnsi="Calibri" w:cs="Times New Roman"/>
      <w:sz w:val="22"/>
      <w:u w:val="single"/>
    </w:rPr>
  </w:style>
  <w:style w:type="character" w:customStyle="1" w:styleId="StyleUnderlineTimesNewRoman1Char">
    <w:name w:val="Style Underline + Times New Roman1 Char"/>
    <w:link w:val="StyleUnderlineTimesNewRoman1"/>
    <w:rsid w:val="00BA45A1"/>
    <w:rPr>
      <w:rFonts w:ascii="Calibri" w:eastAsia="Times New Roman" w:hAnsi="Calibri" w:cs="Times New Roman"/>
      <w:sz w:val="22"/>
      <w:u w:val="single"/>
    </w:rPr>
  </w:style>
  <w:style w:type="paragraph" w:customStyle="1" w:styleId="StyleUnderlineTimesNewRomanBold1">
    <w:name w:val="Style Underline + Times New Roman Bold1"/>
    <w:link w:val="StyleUnderlineTimesNewRomanBold1Char"/>
    <w:rsid w:val="00BA45A1"/>
    <w:pPr>
      <w:spacing w:after="200" w:line="276" w:lineRule="auto"/>
    </w:pPr>
    <w:rPr>
      <w:rFonts w:ascii="Calibri" w:eastAsia="Times New Roman" w:hAnsi="Calibri" w:cs="Times New Roman"/>
      <w:b/>
      <w:bCs/>
      <w:sz w:val="22"/>
      <w:u w:val="single"/>
    </w:rPr>
  </w:style>
  <w:style w:type="character" w:customStyle="1" w:styleId="StyleUnderlineTimesNewRomanBold1Char">
    <w:name w:val="Style Underline + Times New Roman Bold1 Char"/>
    <w:link w:val="StyleUnderlineTimesNewRomanBold1"/>
    <w:rsid w:val="00BA45A1"/>
    <w:rPr>
      <w:rFonts w:ascii="Calibri" w:eastAsia="Times New Roman" w:hAnsi="Calibri" w:cs="Times New Roman"/>
      <w:b/>
      <w:bCs/>
      <w:sz w:val="22"/>
      <w:u w:val="single"/>
    </w:rPr>
  </w:style>
  <w:style w:type="paragraph" w:customStyle="1" w:styleId="StyleStyleCardTextLeft-075Right0">
    <w:name w:val="Style Style Card Text + Left:  -0.75&quot; + Right:  0&quot;"/>
    <w:basedOn w:val="Normal"/>
    <w:link w:val="StyleStyleCardTextLeft-075Right0Char"/>
    <w:autoRedefine/>
    <w:rsid w:val="00BA45A1"/>
    <w:rPr>
      <w:rFonts w:ascii="Garamond" w:eastAsia="MS Mincho" w:hAnsi="Garamond"/>
    </w:rPr>
  </w:style>
  <w:style w:type="character" w:customStyle="1" w:styleId="StyleStyleCardTextLeft-075Right0Char">
    <w:name w:val="Style Style Card Text + Left:  -0.75&quot; + Right:  0&quot; Char"/>
    <w:link w:val="StyleStyleCardTextLeft-075Right0"/>
    <w:rsid w:val="00BA45A1"/>
    <w:rPr>
      <w:rFonts w:ascii="Garamond" w:eastAsia="MS Mincho" w:hAnsi="Garamond" w:cs="Calibri"/>
      <w:sz w:val="22"/>
    </w:rPr>
  </w:style>
  <w:style w:type="character" w:customStyle="1" w:styleId="CharChar61">
    <w:name w:val="Char Char61"/>
    <w:rsid w:val="00BA45A1"/>
    <w:rPr>
      <w:rFonts w:cs="Arial"/>
      <w:bCs/>
      <w:sz w:val="16"/>
      <w:szCs w:val="26"/>
      <w:lang w:val="en-US" w:eastAsia="en-US" w:bidi="ar-SA"/>
    </w:rPr>
  </w:style>
  <w:style w:type="paragraph" w:styleId="ListBullet">
    <w:name w:val="List Bullet"/>
    <w:basedOn w:val="Normal"/>
    <w:link w:val="ListBulletChar"/>
    <w:uiPriority w:val="99"/>
    <w:unhideWhenUsed/>
    <w:rsid w:val="00BA45A1"/>
    <w:pPr>
      <w:tabs>
        <w:tab w:val="num" w:pos="360"/>
      </w:tabs>
      <w:ind w:left="360" w:hanging="360"/>
    </w:pPr>
  </w:style>
  <w:style w:type="character" w:customStyle="1" w:styleId="ListBulletChar">
    <w:name w:val="List Bullet Char"/>
    <w:link w:val="ListBullet"/>
    <w:uiPriority w:val="99"/>
    <w:rsid w:val="00BA45A1"/>
    <w:rPr>
      <w:rFonts w:ascii="Calibri" w:hAnsi="Calibri" w:cs="Calibri"/>
      <w:sz w:val="22"/>
    </w:rPr>
  </w:style>
  <w:style w:type="paragraph" w:customStyle="1" w:styleId="subhead10">
    <w:name w:val="subhead1"/>
    <w:basedOn w:val="Normal"/>
    <w:uiPriority w:val="99"/>
    <w:rsid w:val="00BA45A1"/>
    <w:pPr>
      <w:spacing w:before="100" w:beforeAutospacing="1" w:after="100" w:afterAutospacing="1"/>
    </w:pPr>
    <w:rPr>
      <w:rFonts w:eastAsia="Times New Roman"/>
    </w:rPr>
  </w:style>
  <w:style w:type="character" w:customStyle="1" w:styleId="CardUnderlined">
    <w:name w:val="Card Underlined"/>
    <w:rsid w:val="00BA45A1"/>
    <w:rPr>
      <w:rFonts w:ascii="Garamond" w:hAnsi="Garamond" w:hint="default"/>
      <w:sz w:val="22"/>
      <w:szCs w:val="24"/>
      <w:u w:val="single"/>
      <w:lang w:val="en-US" w:eastAsia="en-US" w:bidi="ar-SA"/>
    </w:rPr>
  </w:style>
  <w:style w:type="character" w:customStyle="1" w:styleId="styledate0">
    <w:name w:val="styledate"/>
    <w:rsid w:val="00BA45A1"/>
  </w:style>
  <w:style w:type="character" w:customStyle="1" w:styleId="StyleUnderlineChar9ptChar">
    <w:name w:val="Style Underline Char + 9 pt Char"/>
    <w:rsid w:val="00BA45A1"/>
    <w:rPr>
      <w:rFonts w:ascii="Times New Roman" w:eastAsia="Times New Roman" w:hAnsi="Times New Roman" w:cs="Times New Roman"/>
      <w:sz w:val="20"/>
      <w:szCs w:val="24"/>
      <w:u w:val="single"/>
    </w:rPr>
  </w:style>
  <w:style w:type="character" w:customStyle="1" w:styleId="StyleUnderlineChar9ptBoldChar">
    <w:name w:val="Style Underline Char + 9 pt Bold Char"/>
    <w:rsid w:val="00BA45A1"/>
    <w:rPr>
      <w:rFonts w:ascii="Times New Roman" w:eastAsia="Times New Roman" w:hAnsi="Times New Roman" w:cs="Times New Roman"/>
      <w:b/>
      <w:bCs/>
      <w:sz w:val="20"/>
      <w:szCs w:val="24"/>
      <w:u w:val="single"/>
    </w:rPr>
  </w:style>
  <w:style w:type="character" w:customStyle="1" w:styleId="BoldandUnderlineChar2CharCharChar">
    <w:name w:val="Bold and Underline Char2 Char Char Char"/>
    <w:link w:val="BoldandUnderlineChar2CharChar"/>
    <w:rsid w:val="00BA45A1"/>
    <w:rPr>
      <w:b/>
      <w:u w:val="single"/>
    </w:rPr>
  </w:style>
  <w:style w:type="character" w:customStyle="1" w:styleId="BoldandUnderlineChar1">
    <w:name w:val="Bold and Underline Char1"/>
    <w:rsid w:val="00BA45A1"/>
    <w:rPr>
      <w:b/>
      <w:szCs w:val="24"/>
      <w:u w:val="single"/>
      <w:lang w:val="en-US" w:eastAsia="en-US" w:bidi="ar-SA"/>
    </w:rPr>
  </w:style>
  <w:style w:type="character" w:customStyle="1" w:styleId="BoldandUnderlineChar1Char2">
    <w:name w:val="Bold and Underline Char1 Char2"/>
    <w:rsid w:val="00BA45A1"/>
    <w:rPr>
      <w:b/>
      <w:szCs w:val="24"/>
      <w:u w:val="single"/>
      <w:lang w:val="en-US" w:eastAsia="en-US" w:bidi="ar-SA"/>
    </w:rPr>
  </w:style>
  <w:style w:type="character" w:customStyle="1" w:styleId="BoldandUnderlineCharChar1">
    <w:name w:val="Bold and Underline Char Char1"/>
    <w:rsid w:val="00BA45A1"/>
    <w:rPr>
      <w:b/>
      <w:szCs w:val="24"/>
      <w:u w:val="single"/>
      <w:lang w:val="en-US" w:eastAsia="en-US" w:bidi="ar-SA"/>
    </w:rPr>
  </w:style>
  <w:style w:type="character" w:customStyle="1" w:styleId="BoldandUnderlineChar6">
    <w:name w:val="Bold and Underline Char6"/>
    <w:rsid w:val="00BA45A1"/>
    <w:rPr>
      <w:b/>
      <w:szCs w:val="24"/>
      <w:u w:val="single"/>
      <w:lang w:val="en-US" w:eastAsia="en-US" w:bidi="ar-SA"/>
    </w:rPr>
  </w:style>
  <w:style w:type="character" w:customStyle="1" w:styleId="title-link-wrapper">
    <w:name w:val="title-link-wrapper"/>
    <w:rsid w:val="00BA45A1"/>
  </w:style>
  <w:style w:type="character" w:customStyle="1" w:styleId="hidden">
    <w:name w:val="hidden"/>
    <w:rsid w:val="00BA45A1"/>
  </w:style>
  <w:style w:type="character" w:customStyle="1" w:styleId="medium-font">
    <w:name w:val="medium-font"/>
    <w:rsid w:val="00BA45A1"/>
  </w:style>
  <w:style w:type="paragraph" w:customStyle="1" w:styleId="abstract">
    <w:name w:val="abstract"/>
    <w:basedOn w:val="Normal"/>
    <w:uiPriority w:val="99"/>
    <w:rsid w:val="00BA45A1"/>
    <w:pPr>
      <w:spacing w:before="100" w:beforeAutospacing="1" w:after="100" w:afterAutospacing="1"/>
    </w:pPr>
    <w:rPr>
      <w:rFonts w:eastAsia="Times New Roman"/>
    </w:rPr>
  </w:style>
  <w:style w:type="paragraph" w:customStyle="1" w:styleId="StyleUnderlineChar11ptBold2">
    <w:name w:val="Style Underline Char + 11 pt Bold2"/>
    <w:basedOn w:val="Normal"/>
    <w:link w:val="StyleUnderlineChar11ptBold2Char"/>
    <w:rsid w:val="00BA45A1"/>
    <w:rPr>
      <w:rFonts w:eastAsia="Times New Roman"/>
      <w:b/>
      <w:bCs/>
      <w:u w:val="single"/>
    </w:rPr>
  </w:style>
  <w:style w:type="character" w:customStyle="1" w:styleId="StyleUnderlineChar11ptBold2Char">
    <w:name w:val="Style Underline Char + 11 pt Bold2 Char"/>
    <w:link w:val="StyleUnderlineChar11ptBold2"/>
    <w:rsid w:val="00BA45A1"/>
    <w:rPr>
      <w:rFonts w:ascii="Calibri" w:eastAsia="Times New Roman" w:hAnsi="Calibri" w:cs="Calibri"/>
      <w:b/>
      <w:bCs/>
      <w:sz w:val="22"/>
      <w:u w:val="single"/>
    </w:rPr>
  </w:style>
  <w:style w:type="character" w:customStyle="1" w:styleId="Heading2CharChar2Char1Char">
    <w:name w:val="Heading 2 Char Char2 Char1 Char"/>
    <w:aliases w:val="Heading 2 Char1 Char Char1 Char Char,Heading 2 Char Char Char Char1 Char Char,Heading 2 Char1 Char Char Char1 Char Char1 Char,Heading 2 Char Char Char Char Char1 Char Char Char,Heading 2 Cha Char"/>
    <w:rsid w:val="00BA45A1"/>
    <w:rPr>
      <w:rFonts w:cs="Arial"/>
      <w:b/>
      <w:bCs/>
      <w:iCs/>
      <w:szCs w:val="28"/>
      <w:lang w:val="en-US" w:eastAsia="en-US" w:bidi="ar-SA"/>
    </w:rPr>
  </w:style>
  <w:style w:type="character" w:customStyle="1" w:styleId="ReallySamllTextChar">
    <w:name w:val="ReallySamllText Char"/>
    <w:rsid w:val="00BA45A1"/>
    <w:rPr>
      <w:sz w:val="12"/>
      <w:szCs w:val="24"/>
      <w:lang w:val="en-US" w:eastAsia="en-US" w:bidi="ar-SA"/>
    </w:rPr>
  </w:style>
  <w:style w:type="paragraph" w:customStyle="1" w:styleId="StyleStyleUnderlineTimesNewRoman11pt">
    <w:name w:val="Style Style Underline + Times New Roman + 11 pt"/>
    <w:basedOn w:val="Normal"/>
    <w:link w:val="StyleStyleUnderlineTimesNewRoman11ptChar"/>
    <w:rsid w:val="00BA45A1"/>
    <w:rPr>
      <w:rFonts w:eastAsia="Times New Roman"/>
      <w:u w:val="single"/>
    </w:rPr>
  </w:style>
  <w:style w:type="character" w:customStyle="1" w:styleId="StyleStyleUnderlineTimesNewRoman11ptChar">
    <w:name w:val="Style Style Underline + Times New Roman + 11 pt Char"/>
    <w:link w:val="StyleStyleUnderlineTimesNewRoman11pt"/>
    <w:rsid w:val="00BA45A1"/>
    <w:rPr>
      <w:rFonts w:ascii="Calibri" w:eastAsia="Times New Roman" w:hAnsi="Calibri" w:cs="Calibri"/>
      <w:sz w:val="22"/>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BA45A1"/>
    <w:rPr>
      <w:rFonts w:eastAsia="Times New Roman"/>
      <w:u w:val="single"/>
    </w:rPr>
  </w:style>
  <w:style w:type="character" w:customStyle="1" w:styleId="StyleStyleUnderlineTimesNewRomanBold11ptNotBoldChar">
    <w:name w:val="Style Style Underline + Times New Roman Bold + 11 pt Not Bold Char"/>
    <w:link w:val="StyleStyleUnderlineTimesNewRomanBold11ptNotBold"/>
    <w:rsid w:val="00BA45A1"/>
    <w:rPr>
      <w:rFonts w:ascii="Calibri" w:eastAsia="Times New Roman" w:hAnsi="Calibri" w:cs="Calibri"/>
      <w:sz w:val="22"/>
      <w:u w:val="single"/>
    </w:rPr>
  </w:style>
  <w:style w:type="character" w:customStyle="1" w:styleId="UnderlineCharCharCharChar">
    <w:name w:val="Underline Char Char Char Char"/>
    <w:rsid w:val="00BA45A1"/>
    <w:rPr>
      <w:szCs w:val="16"/>
      <w:u w:val="single"/>
      <w:lang w:val="en-US" w:eastAsia="en-US" w:bidi="ar-SA"/>
    </w:rPr>
  </w:style>
  <w:style w:type="paragraph" w:customStyle="1" w:styleId="Pa4">
    <w:name w:val="Pa4"/>
    <w:basedOn w:val="Normal"/>
    <w:next w:val="Normal"/>
    <w:uiPriority w:val="99"/>
    <w:qFormat/>
    <w:rsid w:val="00BA45A1"/>
    <w:pPr>
      <w:autoSpaceDE w:val="0"/>
      <w:autoSpaceDN w:val="0"/>
      <w:adjustRightInd w:val="0"/>
      <w:spacing w:line="181" w:lineRule="atLeast"/>
    </w:pPr>
    <w:rPr>
      <w:rFonts w:eastAsia="Times New Roman"/>
    </w:rPr>
  </w:style>
  <w:style w:type="character" w:customStyle="1" w:styleId="A8">
    <w:name w:val="A8"/>
    <w:rsid w:val="00BA45A1"/>
    <w:rPr>
      <w:color w:val="000000"/>
      <w:sz w:val="12"/>
      <w:szCs w:val="12"/>
    </w:rPr>
  </w:style>
  <w:style w:type="paragraph" w:customStyle="1" w:styleId="Pa5">
    <w:name w:val="Pa5"/>
    <w:basedOn w:val="Normal"/>
    <w:next w:val="Normal"/>
    <w:uiPriority w:val="99"/>
    <w:qFormat/>
    <w:rsid w:val="00BA45A1"/>
    <w:pPr>
      <w:autoSpaceDE w:val="0"/>
      <w:autoSpaceDN w:val="0"/>
      <w:adjustRightInd w:val="0"/>
      <w:spacing w:line="321" w:lineRule="atLeast"/>
    </w:pPr>
    <w:rPr>
      <w:rFonts w:eastAsia="Times New Roman"/>
    </w:rPr>
  </w:style>
  <w:style w:type="paragraph" w:customStyle="1" w:styleId="Pa3">
    <w:name w:val="Pa3"/>
    <w:basedOn w:val="Normal"/>
    <w:next w:val="Normal"/>
    <w:uiPriority w:val="99"/>
    <w:qFormat/>
    <w:rsid w:val="00BA45A1"/>
    <w:pPr>
      <w:autoSpaceDE w:val="0"/>
      <w:autoSpaceDN w:val="0"/>
      <w:adjustRightInd w:val="0"/>
      <w:spacing w:line="221" w:lineRule="atLeast"/>
    </w:pPr>
    <w:rPr>
      <w:rFonts w:eastAsia="Times New Roman"/>
    </w:rPr>
  </w:style>
  <w:style w:type="character" w:customStyle="1" w:styleId="CharCharChar2">
    <w:name w:val="Char Char Char2"/>
    <w:rsid w:val="00BA45A1"/>
    <w:rPr>
      <w:rFonts w:cs="Arial"/>
      <w:b/>
      <w:bCs/>
      <w:szCs w:val="32"/>
      <w:lang w:val="en-US" w:eastAsia="en-US" w:bidi="ar-SA"/>
    </w:rPr>
  </w:style>
  <w:style w:type="character" w:customStyle="1" w:styleId="style1">
    <w:name w:val="style1"/>
    <w:rsid w:val="00BA45A1"/>
  </w:style>
  <w:style w:type="character" w:customStyle="1" w:styleId="subheader">
    <w:name w:val="subheader"/>
    <w:rsid w:val="00BA45A1"/>
  </w:style>
  <w:style w:type="paragraph" w:customStyle="1" w:styleId="text-textbodyhoustontexttext-dateline">
    <w:name w:val="text-textbody houstontext text-dateline"/>
    <w:basedOn w:val="Normal"/>
    <w:uiPriority w:val="99"/>
    <w:qFormat/>
    <w:rsid w:val="00BA45A1"/>
    <w:pPr>
      <w:spacing w:before="100" w:beforeAutospacing="1" w:after="100" w:afterAutospacing="1"/>
    </w:pPr>
    <w:rPr>
      <w:rFonts w:eastAsia="Times New Roman"/>
    </w:rPr>
  </w:style>
  <w:style w:type="paragraph" w:customStyle="1" w:styleId="text-textbodyhoustontext">
    <w:name w:val="text-textbody houstontext"/>
    <w:basedOn w:val="Normal"/>
    <w:uiPriority w:val="99"/>
    <w:qFormat/>
    <w:rsid w:val="00BA45A1"/>
    <w:pPr>
      <w:spacing w:before="100" w:beforeAutospacing="1" w:after="100" w:afterAutospacing="1"/>
    </w:pPr>
    <w:rPr>
      <w:rFonts w:eastAsia="Times New Roman"/>
    </w:rPr>
  </w:style>
  <w:style w:type="character" w:customStyle="1" w:styleId="text2">
    <w:name w:val="text2"/>
    <w:rsid w:val="00BA45A1"/>
  </w:style>
  <w:style w:type="paragraph" w:customStyle="1" w:styleId="msolistparagraph0">
    <w:name w:val="msolistparagraph"/>
    <w:basedOn w:val="Normal"/>
    <w:uiPriority w:val="99"/>
    <w:qFormat/>
    <w:rsid w:val="00BA45A1"/>
    <w:pPr>
      <w:spacing w:before="100" w:beforeAutospacing="1" w:after="100" w:afterAutospacing="1"/>
    </w:pPr>
    <w:rPr>
      <w:rFonts w:eastAsia="Times New Roman"/>
    </w:rPr>
  </w:style>
  <w:style w:type="paragraph" w:customStyle="1" w:styleId="msolistparagraphcxsplast">
    <w:name w:val="msolistparagraphcxsplast"/>
    <w:basedOn w:val="Normal"/>
    <w:uiPriority w:val="99"/>
    <w:qFormat/>
    <w:rsid w:val="00BA45A1"/>
    <w:pPr>
      <w:spacing w:before="100" w:beforeAutospacing="1" w:after="100" w:afterAutospacing="1"/>
    </w:pPr>
    <w:rPr>
      <w:rFonts w:eastAsia="Times New Roman"/>
    </w:rPr>
  </w:style>
  <w:style w:type="character" w:customStyle="1" w:styleId="pmtermsel">
    <w:name w:val="pmtermsel"/>
    <w:rsid w:val="00BA45A1"/>
  </w:style>
  <w:style w:type="paragraph" w:customStyle="1" w:styleId="StyleStyle4LatinTimesNewRomanAsianSimSunBold">
    <w:name w:val="Style Style4 + (Latin) Times New Roman (Asian) SimSun Bold"/>
    <w:basedOn w:val="Style4"/>
    <w:link w:val="StyleStyle4LatinTimesNewRomanAsianSimSunBoldChar"/>
    <w:qFormat/>
    <w:rsid w:val="00BA45A1"/>
    <w:rPr>
      <w:rFonts w:ascii="Times New Roman" w:eastAsia="SimSun" w:hAnsi="Times New Roman"/>
      <w:b/>
      <w:bCs/>
    </w:rPr>
  </w:style>
  <w:style w:type="character" w:customStyle="1" w:styleId="StyleStyle4LatinTimesNewRomanAsianSimSunBoldChar">
    <w:name w:val="Style Style4 + (Latin) Times New Roman (Asian) SimSun Bold Char"/>
    <w:link w:val="StyleStyle4LatinTimesNewRomanAsianSimSunBold"/>
    <w:rsid w:val="00BA45A1"/>
    <w:rPr>
      <w:rFonts w:ascii="Times New Roman" w:eastAsia="SimSun" w:hAnsi="Times New Roman" w:cs="Calibri"/>
      <w:b/>
      <w:bCs/>
      <w:sz w:val="22"/>
      <w:u w:val="single"/>
    </w:rPr>
  </w:style>
  <w:style w:type="character" w:customStyle="1" w:styleId="articlehead2">
    <w:name w:val="articlehead2"/>
    <w:rsid w:val="00BA45A1"/>
  </w:style>
  <w:style w:type="character" w:customStyle="1" w:styleId="pronset">
    <w:name w:val="pronset"/>
    <w:rsid w:val="00BA45A1"/>
  </w:style>
  <w:style w:type="character" w:customStyle="1" w:styleId="showipapr">
    <w:name w:val="show_ipapr"/>
    <w:rsid w:val="00BA45A1"/>
  </w:style>
  <w:style w:type="character" w:customStyle="1" w:styleId="prondelim">
    <w:name w:val="prondelim"/>
    <w:rsid w:val="00BA45A1"/>
  </w:style>
  <w:style w:type="character" w:customStyle="1" w:styleId="prontoggle">
    <w:name w:val="pron_toggle"/>
    <w:rsid w:val="00BA45A1"/>
  </w:style>
  <w:style w:type="character" w:customStyle="1" w:styleId="showspellpr">
    <w:name w:val="show_spellpr"/>
    <w:rsid w:val="00BA45A1"/>
  </w:style>
  <w:style w:type="character" w:customStyle="1" w:styleId="boldface">
    <w:name w:val="boldface"/>
    <w:rsid w:val="00BA45A1"/>
  </w:style>
  <w:style w:type="character" w:customStyle="1" w:styleId="pg">
    <w:name w:val="pg"/>
    <w:rsid w:val="00BA45A1"/>
  </w:style>
  <w:style w:type="character" w:customStyle="1" w:styleId="secondary-bf">
    <w:name w:val="secondary-bf"/>
    <w:rsid w:val="00BA45A1"/>
  </w:style>
  <w:style w:type="character" w:customStyle="1" w:styleId="dnindex">
    <w:name w:val="dnindex"/>
    <w:rsid w:val="00BA45A1"/>
  </w:style>
  <w:style w:type="character" w:customStyle="1" w:styleId="1">
    <w:name w:val="1"/>
    <w:rsid w:val="00BA45A1"/>
    <w:rPr>
      <w:rFonts w:cs="Arial"/>
      <w:bCs/>
      <w:sz w:val="20"/>
      <w:u w:val="single"/>
      <w:lang w:val="en-US" w:eastAsia="en-US" w:bidi="ar-SA"/>
    </w:rPr>
  </w:style>
  <w:style w:type="character" w:customStyle="1" w:styleId="Style11ptBoldUnderline1">
    <w:name w:val="Style 11 pt Bold Underline1"/>
    <w:rsid w:val="00BA45A1"/>
    <w:rPr>
      <w:b/>
      <w:bCs/>
      <w:sz w:val="20"/>
      <w:u w:val="single"/>
    </w:rPr>
  </w:style>
  <w:style w:type="paragraph" w:styleId="BodyText3">
    <w:name w:val="Body Text 3"/>
    <w:basedOn w:val="Normal"/>
    <w:link w:val="BodyText3Char"/>
    <w:rsid w:val="00BA45A1"/>
    <w:rPr>
      <w:rFonts w:eastAsia="Times New Roman"/>
      <w:sz w:val="16"/>
    </w:rPr>
  </w:style>
  <w:style w:type="character" w:customStyle="1" w:styleId="BodyText3Char">
    <w:name w:val="Body Text 3 Char"/>
    <w:basedOn w:val="DefaultParagraphFont"/>
    <w:link w:val="BodyText3"/>
    <w:rsid w:val="00BA45A1"/>
    <w:rPr>
      <w:rFonts w:ascii="Calibri" w:eastAsia="Times New Roman" w:hAnsi="Calibri" w:cs="Calibri"/>
      <w:sz w:val="16"/>
    </w:rPr>
  </w:style>
  <w:style w:type="character" w:customStyle="1" w:styleId="23">
    <w:name w:val="23"/>
    <w:rsid w:val="00BA45A1"/>
    <w:rPr>
      <w:rFonts w:ascii="Times New Roman" w:hAnsi="Times New Roman" w:cs="Arial"/>
      <w:bCs/>
      <w:sz w:val="20"/>
      <w:u w:val="single"/>
      <w:lang w:val="en-US" w:eastAsia="en-US" w:bidi="ar-SA"/>
    </w:rPr>
  </w:style>
  <w:style w:type="character" w:customStyle="1" w:styleId="33">
    <w:name w:val="33"/>
    <w:rsid w:val="00BA45A1"/>
    <w:rPr>
      <w:rFonts w:ascii="Times New Roman" w:hAnsi="Times New Roman" w:cs="Arial"/>
      <w:b/>
      <w:bCs/>
      <w:sz w:val="20"/>
      <w:u w:val="single"/>
      <w:lang w:val="en-US" w:eastAsia="en-US" w:bidi="ar-SA"/>
    </w:rPr>
  </w:style>
  <w:style w:type="character" w:customStyle="1" w:styleId="55">
    <w:name w:val="55"/>
    <w:rsid w:val="00BA45A1"/>
    <w:rPr>
      <w:rFonts w:cs="Arial"/>
      <w:bCs/>
      <w:sz w:val="20"/>
      <w:u w:val="single"/>
      <w:lang w:val="en-US" w:eastAsia="en-US" w:bidi="ar-SA"/>
    </w:rPr>
  </w:style>
  <w:style w:type="character" w:customStyle="1" w:styleId="authoraffil">
    <w:name w:val="authoraffil"/>
    <w:rsid w:val="00BA45A1"/>
  </w:style>
  <w:style w:type="character" w:customStyle="1" w:styleId="CharChar8">
    <w:name w:val="Char Char8"/>
    <w:rsid w:val="00BA45A1"/>
    <w:rPr>
      <w:rFonts w:ascii="Georgia" w:eastAsia="Times New Roman" w:hAnsi="Georgia"/>
      <w:b/>
      <w:bCs/>
      <w:sz w:val="30"/>
      <w:szCs w:val="28"/>
      <w:u w:val="single"/>
    </w:rPr>
  </w:style>
  <w:style w:type="character" w:customStyle="1" w:styleId="FontStyle13">
    <w:name w:val="Font Style13"/>
    <w:uiPriority w:val="99"/>
    <w:rsid w:val="00BA45A1"/>
    <w:rPr>
      <w:rFonts w:ascii="Constantia" w:hAnsi="Constantia" w:cs="Constantia"/>
      <w:sz w:val="18"/>
      <w:szCs w:val="18"/>
    </w:rPr>
  </w:style>
  <w:style w:type="paragraph" w:customStyle="1" w:styleId="TagsCharCharChar">
    <w:name w:val="Tags Char Char Char"/>
    <w:next w:val="Normal"/>
    <w:link w:val="TagsCharCharCharChar"/>
    <w:rsid w:val="00BA45A1"/>
    <w:pPr>
      <w:widowControl w:val="0"/>
      <w:jc w:val="both"/>
      <w:outlineLvl w:val="1"/>
    </w:pPr>
    <w:rPr>
      <w:rFonts w:ascii="Times New Roman" w:eastAsia="Times New Roman" w:hAnsi="Times New Roman" w:cs="Times New Roman"/>
      <w:b/>
    </w:rPr>
  </w:style>
  <w:style w:type="character" w:customStyle="1" w:styleId="TagsCharCharCharChar">
    <w:name w:val="Tags Char Char Char Char"/>
    <w:link w:val="TagsCharCharChar"/>
    <w:rsid w:val="00BA45A1"/>
    <w:rPr>
      <w:rFonts w:ascii="Times New Roman" w:eastAsia="Times New Roman" w:hAnsi="Times New Roman" w:cs="Times New Roman"/>
      <w:b/>
    </w:rPr>
  </w:style>
  <w:style w:type="character" w:customStyle="1" w:styleId="Citation1Char">
    <w:name w:val="Citation1 Char"/>
    <w:link w:val="Citation1"/>
    <w:locked/>
    <w:rsid w:val="00BA45A1"/>
    <w:rPr>
      <w:rFonts w:ascii="Georgia" w:hAnsi="Georgia"/>
      <w:b/>
      <w:u w:val="single"/>
    </w:rPr>
  </w:style>
  <w:style w:type="paragraph" w:customStyle="1" w:styleId="Citation1">
    <w:name w:val="Citation1"/>
    <w:basedOn w:val="Normal"/>
    <w:link w:val="Citation1Char"/>
    <w:qFormat/>
    <w:rsid w:val="00BA45A1"/>
    <w:rPr>
      <w:rFonts w:ascii="Georgia" w:hAnsi="Georgia" w:cstheme="minorBidi"/>
      <w:b/>
      <w:sz w:val="24"/>
      <w:u w:val="single"/>
    </w:rPr>
  </w:style>
  <w:style w:type="character" w:customStyle="1" w:styleId="TaglineChar">
    <w:name w:val="Tagline Char"/>
    <w:link w:val="Tagline"/>
    <w:locked/>
    <w:rsid w:val="00BA45A1"/>
    <w:rPr>
      <w:rFonts w:ascii="Georgia" w:hAnsi="Georgia"/>
      <w:b/>
    </w:rPr>
  </w:style>
  <w:style w:type="paragraph" w:customStyle="1" w:styleId="Tagline">
    <w:name w:val="Tagline"/>
    <w:basedOn w:val="Normal"/>
    <w:link w:val="TaglineChar"/>
    <w:qFormat/>
    <w:rsid w:val="00BA45A1"/>
    <w:rPr>
      <w:rFonts w:ascii="Georgia" w:hAnsi="Georgia" w:cstheme="minorBidi"/>
      <w:b/>
      <w:sz w:val="24"/>
    </w:rPr>
  </w:style>
  <w:style w:type="paragraph" w:customStyle="1" w:styleId="NothingCharCharChar">
    <w:name w:val="Nothing Char Char Char"/>
    <w:link w:val="NothingCharChar"/>
    <w:rsid w:val="00BA45A1"/>
    <w:pPr>
      <w:jc w:val="both"/>
    </w:pPr>
  </w:style>
  <w:style w:type="character" w:customStyle="1" w:styleId="StyleArial6ptBold">
    <w:name w:val="Style Arial 6 pt Bold"/>
    <w:rsid w:val="00BA45A1"/>
    <w:rPr>
      <w:rFonts w:ascii="Arial" w:hAnsi="Arial" w:cs="Arial" w:hint="default"/>
      <w:bCs/>
      <w:sz w:val="12"/>
    </w:rPr>
  </w:style>
  <w:style w:type="character" w:customStyle="1" w:styleId="Heading2Char5">
    <w:name w:val="Heading 2 Char5"/>
    <w:rsid w:val="00BA45A1"/>
    <w:rPr>
      <w:rFonts w:ascii="Garamond" w:hAnsi="Garamond" w:cs="Arial" w:hint="default"/>
      <w:b/>
      <w:bCs/>
      <w:iCs/>
      <w:sz w:val="24"/>
      <w:szCs w:val="28"/>
      <w:lang w:val="en-US" w:eastAsia="en-US" w:bidi="ar-SA"/>
    </w:rPr>
  </w:style>
  <w:style w:type="paragraph" w:customStyle="1" w:styleId="BoldandUnderlineCharCharCharCharChar">
    <w:name w:val="Bold and Underline Char Char Char Char Char"/>
    <w:basedOn w:val="Normal"/>
    <w:link w:val="BoldandUnderlineCharCharCharCharCharChar"/>
    <w:qFormat/>
    <w:rsid w:val="00BA45A1"/>
    <w:rPr>
      <w:rFonts w:eastAsia="Times New Roman"/>
      <w:b/>
      <w:u w:val="single"/>
    </w:rPr>
  </w:style>
  <w:style w:type="character" w:customStyle="1" w:styleId="BoldandUnderlineCharCharCharCharCharChar">
    <w:name w:val="Bold and Underline Char Char Char Char Char Char"/>
    <w:link w:val="BoldandUnderlineCharCharCharCharChar"/>
    <w:rsid w:val="00BA45A1"/>
    <w:rPr>
      <w:rFonts w:ascii="Calibri" w:eastAsia="Times New Roman" w:hAnsi="Calibri" w:cs="Calibri"/>
      <w:b/>
      <w:sz w:val="22"/>
      <w:u w:val="single"/>
    </w:rPr>
  </w:style>
  <w:style w:type="character" w:customStyle="1" w:styleId="UnderlineCharCharCharCharChar">
    <w:name w:val="Underline Char Char Char Char Char"/>
    <w:rsid w:val="00BA45A1"/>
    <w:rPr>
      <w:rFonts w:ascii="Times New Roman" w:eastAsia="Times New Roman" w:hAnsi="Times New Roman"/>
      <w:szCs w:val="24"/>
      <w:u w:val="single"/>
    </w:rPr>
  </w:style>
  <w:style w:type="paragraph" w:customStyle="1" w:styleId="StyleLeft021">
    <w:name w:val="Style Left:  0.2&quot;1"/>
    <w:basedOn w:val="Normal"/>
    <w:uiPriority w:val="99"/>
    <w:rsid w:val="00BA45A1"/>
    <w:pPr>
      <w:ind w:left="288"/>
    </w:pPr>
    <w:rPr>
      <w:rFonts w:eastAsia="SimSun"/>
      <w:szCs w:val="20"/>
      <w:lang w:eastAsia="zh-CN"/>
    </w:rPr>
  </w:style>
  <w:style w:type="character" w:customStyle="1" w:styleId="FontStyle11">
    <w:name w:val="Font Style11"/>
    <w:rsid w:val="00BA45A1"/>
    <w:rPr>
      <w:rFonts w:ascii="Times New Roman" w:hAnsi="Times New Roman" w:cs="Times New Roman" w:hint="default"/>
      <w:sz w:val="20"/>
      <w:szCs w:val="20"/>
    </w:rPr>
  </w:style>
  <w:style w:type="character" w:customStyle="1" w:styleId="FontStyle12">
    <w:name w:val="Font Style12"/>
    <w:uiPriority w:val="99"/>
    <w:rsid w:val="00BA45A1"/>
    <w:rPr>
      <w:rFonts w:ascii="Times New Roman" w:hAnsi="Times New Roman" w:cs="Times New Roman" w:hint="default"/>
      <w:sz w:val="16"/>
      <w:szCs w:val="16"/>
    </w:rPr>
  </w:style>
  <w:style w:type="paragraph" w:customStyle="1" w:styleId="StyleStyleUnderlineTimesNewRoman11ptBorderSingle">
    <w:name w:val="Style Style Underline + Times New Roman + 11 pt Border: : (Single ..."/>
    <w:basedOn w:val="Normal"/>
    <w:link w:val="StyleStyleUnderlineTimesNewRoman11ptBorderSingleChar"/>
    <w:rsid w:val="00BA45A1"/>
    <w:rPr>
      <w:rFonts w:eastAsia="Times New Roman"/>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BA45A1"/>
    <w:rPr>
      <w:rFonts w:ascii="Calibri" w:eastAsia="Times New Roman" w:hAnsi="Calibri" w:cs="Calibri"/>
      <w:sz w:val="22"/>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BA45A1"/>
    <w:rPr>
      <w:rFonts w:eastAsia="Times New Roman"/>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BA45A1"/>
    <w:rPr>
      <w:rFonts w:ascii="Calibri" w:eastAsia="Times New Roman" w:hAnsi="Calibri" w:cs="Calibri"/>
      <w:sz w:val="22"/>
      <w:u w:val="single"/>
      <w:bdr w:val="single" w:sz="4" w:space="0" w:color="auto"/>
    </w:rPr>
  </w:style>
  <w:style w:type="paragraph" w:customStyle="1" w:styleId="StyleMinimizedText11pt">
    <w:name w:val="Style Minimized Text + 11 pt"/>
    <w:basedOn w:val="MinimizedText"/>
    <w:link w:val="StyleMinimizedText11ptChar"/>
    <w:qFormat/>
    <w:rsid w:val="00BA45A1"/>
    <w:pPr>
      <w:spacing w:after="0" w:line="240" w:lineRule="auto"/>
    </w:pPr>
    <w:rPr>
      <w:rFonts w:ascii="Times New Roman" w:eastAsiaTheme="minorHAnsi" w:hAnsi="Times New Roman"/>
      <w:sz w:val="20"/>
    </w:rPr>
  </w:style>
  <w:style w:type="character" w:customStyle="1" w:styleId="StyleMinimizedText11ptChar">
    <w:name w:val="Style Minimized Text + 11 pt Char"/>
    <w:link w:val="StyleMinimizedText11pt"/>
    <w:rsid w:val="00BA45A1"/>
    <w:rPr>
      <w:rFonts w:ascii="Times New Roman" w:eastAsiaTheme="minorHAnsi" w:hAnsi="Times New Roman"/>
      <w:sz w:val="20"/>
    </w:rPr>
  </w:style>
  <w:style w:type="character" w:customStyle="1" w:styleId="boldcitationChar">
    <w:name w:val="bold citation Char"/>
    <w:rsid w:val="00BA45A1"/>
    <w:rPr>
      <w:rFonts w:ascii="Arial" w:hAnsi="Arial"/>
      <w:b/>
      <w:sz w:val="28"/>
      <w:szCs w:val="24"/>
      <w:u w:val="thick"/>
      <w:lang w:val="en-US" w:eastAsia="en-US" w:bidi="ar-SA"/>
    </w:rPr>
  </w:style>
  <w:style w:type="paragraph" w:customStyle="1" w:styleId="BlockTitle20">
    <w:name w:val="Block Title #2"/>
    <w:basedOn w:val="Normal"/>
    <w:uiPriority w:val="99"/>
    <w:rsid w:val="00BA45A1"/>
    <w:pPr>
      <w:keepNext/>
      <w:pBdr>
        <w:top w:val="single" w:sz="18" w:space="1" w:color="000000"/>
        <w:left w:val="single" w:sz="18" w:space="4" w:color="000000"/>
        <w:bottom w:val="single" w:sz="18" w:space="1" w:color="000000"/>
        <w:right w:val="single" w:sz="18" w:space="4" w:color="000000"/>
      </w:pBdr>
      <w:ind w:left="1728" w:right="1728"/>
      <w:jc w:val="center"/>
    </w:pPr>
    <w:rPr>
      <w:rFonts w:eastAsia="Times New Roman"/>
      <w:b/>
      <w:bCs/>
      <w:color w:val="000000"/>
      <w:kern w:val="32"/>
      <w:sz w:val="32"/>
      <w:szCs w:val="32"/>
    </w:rPr>
  </w:style>
  <w:style w:type="paragraph" w:customStyle="1" w:styleId="Tagstyle">
    <w:name w:val="Tagstyle"/>
    <w:basedOn w:val="Normal"/>
    <w:next w:val="Normal"/>
    <w:rsid w:val="00BA45A1"/>
    <w:rPr>
      <w:b/>
    </w:rPr>
  </w:style>
  <w:style w:type="character" w:customStyle="1" w:styleId="citationunderlineChar">
    <w:name w:val="citation/underline Char"/>
    <w:rsid w:val="00BA45A1"/>
    <w:rPr>
      <w:b/>
      <w:sz w:val="24"/>
      <w:szCs w:val="24"/>
      <w:u w:val="single"/>
      <w:lang w:val="en-US" w:eastAsia="en-US" w:bidi="ar-SA"/>
    </w:rPr>
  </w:style>
  <w:style w:type="character" w:customStyle="1" w:styleId="BoldunderlineChar3">
    <w:name w:val="Bold/underline Char"/>
    <w:rsid w:val="00BA45A1"/>
    <w:rPr>
      <w:rFonts w:eastAsia="SimSun"/>
      <w:b/>
      <w:noProof w:val="0"/>
      <w:sz w:val="24"/>
      <w:szCs w:val="24"/>
      <w:u w:val="single"/>
      <w:lang w:val="en-US" w:eastAsia="zh-CN" w:bidi="ar-SA"/>
    </w:rPr>
  </w:style>
  <w:style w:type="character" w:customStyle="1" w:styleId="underlinetextchar0">
    <w:name w:val="underlinetextchar"/>
    <w:rsid w:val="00BA45A1"/>
  </w:style>
  <w:style w:type="paragraph" w:customStyle="1" w:styleId="CM27">
    <w:name w:val="CM27"/>
    <w:basedOn w:val="Normal"/>
    <w:next w:val="Normal"/>
    <w:uiPriority w:val="99"/>
    <w:qFormat/>
    <w:rsid w:val="00BA45A1"/>
    <w:pPr>
      <w:autoSpaceDE w:val="0"/>
      <w:autoSpaceDN w:val="0"/>
      <w:adjustRightInd w:val="0"/>
    </w:pPr>
    <w:rPr>
      <w:rFonts w:ascii="Helvetica Neue LT" w:eastAsia="SimSun" w:hAnsi="Helvetica Neue LT"/>
      <w:lang w:eastAsia="zh-CN"/>
    </w:rPr>
  </w:style>
  <w:style w:type="character" w:customStyle="1" w:styleId="boldciteChar1">
    <w:name w:val="bold cite Char1"/>
    <w:rsid w:val="00BA45A1"/>
    <w:rPr>
      <w:b/>
      <w:sz w:val="28"/>
      <w:u w:val="thick" w:color="000000"/>
    </w:rPr>
  </w:style>
  <w:style w:type="character" w:customStyle="1" w:styleId="tagCharCharChar1">
    <w:name w:val="tag Char Char Char1"/>
    <w:rsid w:val="00BA45A1"/>
    <w:rPr>
      <w:b/>
      <w:sz w:val="24"/>
      <w:lang w:val="en-US" w:eastAsia="en-US" w:bidi="ar-SA"/>
    </w:rPr>
  </w:style>
  <w:style w:type="character" w:customStyle="1" w:styleId="underlinecardChar0">
    <w:name w:val="underline card Char"/>
    <w:rsid w:val="00BA45A1"/>
    <w:rPr>
      <w:rFonts w:ascii="Arial" w:hAnsi="Arial"/>
      <w:sz w:val="18"/>
      <w:szCs w:val="24"/>
      <w:u w:val="single"/>
      <w:lang w:val="en-US" w:eastAsia="en-US" w:bidi="ar-SA"/>
    </w:rPr>
  </w:style>
  <w:style w:type="paragraph" w:customStyle="1" w:styleId="date-comments">
    <w:name w:val="date-comments"/>
    <w:basedOn w:val="Normal"/>
    <w:uiPriority w:val="99"/>
    <w:rsid w:val="00BA45A1"/>
    <w:pPr>
      <w:spacing w:before="100" w:beforeAutospacing="1" w:after="100" w:afterAutospacing="1"/>
    </w:pPr>
    <w:rPr>
      <w:rFonts w:ascii="Times" w:hAnsi="Times"/>
      <w:szCs w:val="20"/>
    </w:rPr>
  </w:style>
  <w:style w:type="character" w:customStyle="1" w:styleId="articleauthor0">
    <w:name w:val="articleauthor"/>
    <w:rsid w:val="00BA45A1"/>
  </w:style>
  <w:style w:type="character" w:customStyle="1" w:styleId="bodysubtoc">
    <w:name w:val="bodysubtoc"/>
    <w:rsid w:val="00BA45A1"/>
  </w:style>
  <w:style w:type="character" w:customStyle="1" w:styleId="lefttitlesmaller">
    <w:name w:val="lefttitlesmaller"/>
    <w:rsid w:val="00BA45A1"/>
  </w:style>
  <w:style w:type="character" w:customStyle="1" w:styleId="mb">
    <w:name w:val="mb"/>
    <w:rsid w:val="00BA45A1"/>
  </w:style>
  <w:style w:type="character" w:customStyle="1" w:styleId="smallcaps">
    <w:name w:val="smallcaps"/>
    <w:rsid w:val="00BA45A1"/>
  </w:style>
  <w:style w:type="character" w:customStyle="1" w:styleId="submitted-date">
    <w:name w:val="submitted-date"/>
    <w:rsid w:val="00BA45A1"/>
  </w:style>
  <w:style w:type="character" w:customStyle="1" w:styleId="submitted-time">
    <w:name w:val="submitted-time"/>
    <w:rsid w:val="00BA45A1"/>
  </w:style>
  <w:style w:type="character" w:customStyle="1" w:styleId="A20">
    <w:name w:val="A2"/>
    <w:uiPriority w:val="99"/>
    <w:rsid w:val="00BA45A1"/>
    <w:rPr>
      <w:rFonts w:ascii="Sabon LT Std" w:hAnsi="Sabon LT Std" w:cs="Sabon LT Std" w:hint="default"/>
      <w:color w:val="000000"/>
      <w:sz w:val="15"/>
      <w:szCs w:val="15"/>
    </w:rPr>
  </w:style>
  <w:style w:type="character" w:customStyle="1" w:styleId="searchword">
    <w:name w:val="searchword"/>
    <w:rsid w:val="00BA45A1"/>
  </w:style>
  <w:style w:type="character" w:customStyle="1" w:styleId="bold">
    <w:name w:val="bold"/>
    <w:rsid w:val="00BA45A1"/>
  </w:style>
  <w:style w:type="paragraph" w:customStyle="1" w:styleId="Heading2Char2CharChar12">
    <w:name w:val="Heading 2 Char2 Char Char12"/>
    <w:aliases w:val="Char Char Char Char Char Char1 Char Char Char Char Char1,Char Char22"/>
    <w:next w:val="Normal"/>
    <w:uiPriority w:val="99"/>
    <w:rsid w:val="00BA45A1"/>
    <w:pPr>
      <w:widowControl w:val="0"/>
      <w:jc w:val="both"/>
      <w:outlineLvl w:val="1"/>
    </w:pPr>
    <w:rPr>
      <w:rFonts w:ascii="Times New Roman" w:eastAsia="Times New Roman" w:hAnsi="Times New Roman" w:cs="Times New Roman"/>
      <w:b/>
    </w:rPr>
  </w:style>
  <w:style w:type="character" w:customStyle="1" w:styleId="FootnoteTextChar1">
    <w:name w:val="Footnote Text Char1"/>
    <w:uiPriority w:val="99"/>
    <w:semiHidden/>
    <w:rsid w:val="00BA45A1"/>
    <w:rPr>
      <w:rFonts w:ascii="Times New Roman" w:hAnsi="Times New Roman"/>
    </w:rPr>
  </w:style>
  <w:style w:type="character" w:customStyle="1" w:styleId="BodyText3Char1">
    <w:name w:val="Body Text 3 Char1"/>
    <w:semiHidden/>
    <w:rsid w:val="00BA45A1"/>
    <w:rPr>
      <w:rFonts w:ascii="Times New Roman" w:hAnsi="Times New Roman"/>
      <w:sz w:val="16"/>
      <w:szCs w:val="16"/>
    </w:rPr>
  </w:style>
  <w:style w:type="character" w:customStyle="1" w:styleId="PlainTextChar1">
    <w:name w:val="Plain Text Char1"/>
    <w:semiHidden/>
    <w:rsid w:val="00BA45A1"/>
    <w:rPr>
      <w:rFonts w:ascii="Consolas" w:hAnsi="Consolas" w:cs="Consolas"/>
      <w:sz w:val="21"/>
      <w:szCs w:val="21"/>
    </w:rPr>
  </w:style>
  <w:style w:type="character" w:customStyle="1" w:styleId="FontStyle19">
    <w:name w:val="Font Style19"/>
    <w:basedOn w:val="DefaultParagraphFont"/>
    <w:uiPriority w:val="99"/>
    <w:rsid w:val="00BA45A1"/>
    <w:rPr>
      <w:rFonts w:ascii="Times New Roman" w:hAnsi="Times New Roman" w:cs="Times New Roman"/>
      <w:sz w:val="18"/>
      <w:szCs w:val="18"/>
    </w:rPr>
  </w:style>
  <w:style w:type="character" w:customStyle="1" w:styleId="bylines">
    <w:name w:val="bylines"/>
    <w:basedOn w:val="DefaultParagraphFont"/>
    <w:rsid w:val="00BA45A1"/>
  </w:style>
  <w:style w:type="character" w:customStyle="1" w:styleId="StyleStyleBoldUnderlineUnderlineIntenseEmphasis1apple-style-2">
    <w:name w:val="Style Style Bold UnderlineUnderlineIntense Emphasis1apple-style-...2"/>
    <w:basedOn w:val="DefaultParagraphFont"/>
    <w:rsid w:val="00BA45A1"/>
    <w:rPr>
      <w:b w:val="0"/>
      <w:bCs/>
      <w:sz w:val="22"/>
      <w:u w:val="single"/>
    </w:rPr>
  </w:style>
  <w:style w:type="character" w:customStyle="1" w:styleId="UL-None">
    <w:name w:val="UL-None"/>
    <w:basedOn w:val="DefaultParagraphFont"/>
    <w:rsid w:val="00BA45A1"/>
    <w:rPr>
      <w:strike w:val="0"/>
      <w:dstrike w:val="0"/>
      <w:u w:val="none"/>
      <w:effect w:val="none"/>
    </w:rPr>
  </w:style>
  <w:style w:type="character" w:customStyle="1" w:styleId="FontStyle57">
    <w:name w:val="Font Style57"/>
    <w:rsid w:val="00BA45A1"/>
    <w:rPr>
      <w:rFonts w:ascii="Georgia" w:hAnsi="Georgia" w:cs="Georgia"/>
      <w:b/>
      <w:bCs/>
      <w:sz w:val="14"/>
      <w:szCs w:val="14"/>
    </w:rPr>
  </w:style>
  <w:style w:type="character" w:customStyle="1" w:styleId="FontStyle89">
    <w:name w:val="Font Style89"/>
    <w:rsid w:val="00BA45A1"/>
    <w:rPr>
      <w:rFonts w:ascii="Times New Roman" w:hAnsi="Times New Roman" w:cs="Times New Roman"/>
      <w:b/>
      <w:bCs/>
      <w:smallCaps/>
      <w:spacing w:val="40"/>
      <w:sz w:val="16"/>
      <w:szCs w:val="16"/>
    </w:rPr>
  </w:style>
  <w:style w:type="character" w:customStyle="1" w:styleId="style3Char0">
    <w:name w:val="style 3 Char"/>
    <w:rsid w:val="00BA45A1"/>
    <w:rPr>
      <w:sz w:val="18"/>
      <w:szCs w:val="24"/>
      <w:lang w:val="en-US" w:eastAsia="en-US" w:bidi="ar-SA"/>
    </w:rPr>
  </w:style>
  <w:style w:type="paragraph" w:customStyle="1" w:styleId="CardTagandCite">
    <w:name w:val="Card Tag and Cite"/>
    <w:basedOn w:val="Normal"/>
    <w:next w:val="Normal"/>
    <w:link w:val="CardTagandCiteChar"/>
    <w:qFormat/>
    <w:rsid w:val="00BA45A1"/>
    <w:rPr>
      <w:rFonts w:ascii="Arial Narrow" w:hAnsi="Arial Narrow" w:cstheme="minorBidi"/>
      <w:b/>
      <w:sz w:val="26"/>
    </w:rPr>
  </w:style>
  <w:style w:type="paragraph" w:customStyle="1" w:styleId="003Cite">
    <w:name w:val="003Cite"/>
    <w:basedOn w:val="Normal"/>
    <w:qFormat/>
    <w:rsid w:val="00BA45A1"/>
    <w:rPr>
      <w:rFonts w:eastAsia="Calibri"/>
      <w:sz w:val="16"/>
      <w:szCs w:val="16"/>
    </w:rPr>
  </w:style>
  <w:style w:type="paragraph" w:customStyle="1" w:styleId="hotroute1">
    <w:name w:val="hot route!"/>
    <w:basedOn w:val="Normal"/>
    <w:uiPriority w:val="99"/>
    <w:qFormat/>
    <w:rsid w:val="00BA45A1"/>
    <w:pPr>
      <w:ind w:left="144"/>
    </w:pPr>
    <w:rPr>
      <w:rFonts w:eastAsia="Calibri"/>
      <w:szCs w:val="20"/>
    </w:rPr>
  </w:style>
  <w:style w:type="paragraph" w:customStyle="1" w:styleId="NormalBold">
    <w:name w:val="Normal + Bold"/>
    <w:aliases w:val="Double Underline"/>
    <w:basedOn w:val="Normal"/>
    <w:link w:val="NormalBoldChar"/>
    <w:rsid w:val="00BA45A1"/>
    <w:pPr>
      <w:jc w:val="both"/>
    </w:pPr>
    <w:rPr>
      <w:b/>
      <w:color w:val="000000"/>
      <w:u w:val="single"/>
    </w:rPr>
  </w:style>
  <w:style w:type="character" w:customStyle="1" w:styleId="NormalBoldChar">
    <w:name w:val="Normal + Bold Char"/>
    <w:aliases w:val="Double Underline Char"/>
    <w:basedOn w:val="DefaultParagraphFont"/>
    <w:link w:val="NormalBold"/>
    <w:rsid w:val="00BA45A1"/>
    <w:rPr>
      <w:rFonts w:ascii="Calibri" w:hAnsi="Calibri" w:cs="Calibri"/>
      <w:b/>
      <w:color w:val="000000"/>
      <w:sz w:val="22"/>
      <w:u w:val="single"/>
    </w:rPr>
  </w:style>
  <w:style w:type="character" w:customStyle="1" w:styleId="CardsFont6ptChar1">
    <w:name w:val="Cards + Font: 6 pt Char1"/>
    <w:link w:val="CardsFont6pt"/>
    <w:uiPriority w:val="99"/>
    <w:rsid w:val="00BA45A1"/>
    <w:rPr>
      <w:rFonts w:ascii="Calibri" w:hAnsi="Calibri" w:cs="Calibri"/>
      <w:sz w:val="12"/>
    </w:rPr>
  </w:style>
  <w:style w:type="paragraph" w:customStyle="1" w:styleId="StyleCards12ptThickunderline">
    <w:name w:val="Style Cards + 12 pt Thick underline"/>
    <w:basedOn w:val="Normal"/>
    <w:link w:val="StyleCards12ptThickunderlineChar2"/>
    <w:rsid w:val="00BA45A1"/>
    <w:pPr>
      <w:autoSpaceDE w:val="0"/>
      <w:autoSpaceDN w:val="0"/>
      <w:adjustRightInd w:val="0"/>
      <w:ind w:left="432" w:right="432"/>
      <w:jc w:val="both"/>
    </w:pPr>
    <w:rPr>
      <w:rFonts w:eastAsia="Times New Roman"/>
      <w:u w:val="thick"/>
      <w:lang w:val="x-none" w:eastAsia="x-none"/>
    </w:rPr>
  </w:style>
  <w:style w:type="character" w:customStyle="1" w:styleId="StyleCards12ptThickunderlineChar2">
    <w:name w:val="Style Cards + 12 pt Thick underline Char2"/>
    <w:link w:val="StyleCards12ptThickunderline"/>
    <w:rsid w:val="00BA45A1"/>
    <w:rPr>
      <w:rFonts w:ascii="Calibri" w:eastAsia="Times New Roman" w:hAnsi="Calibri" w:cs="Calibri"/>
      <w:sz w:val="22"/>
      <w:u w:val="thick"/>
      <w:lang w:val="x-none" w:eastAsia="x-none"/>
    </w:rPr>
  </w:style>
  <w:style w:type="character" w:customStyle="1" w:styleId="BlockHeadingsChar1">
    <w:name w:val="Block Headings Char1"/>
    <w:rsid w:val="00BA45A1"/>
    <w:rPr>
      <w:b/>
      <w:caps/>
    </w:rPr>
  </w:style>
  <w:style w:type="character" w:customStyle="1" w:styleId="Longcite">
    <w:name w:val="Longcite"/>
    <w:rsid w:val="00BA45A1"/>
    <w:rPr>
      <w:sz w:val="16"/>
    </w:rPr>
  </w:style>
  <w:style w:type="character" w:customStyle="1" w:styleId="Style6pt">
    <w:name w:val="Style 6 pt"/>
    <w:qFormat/>
    <w:rsid w:val="00BA45A1"/>
    <w:rPr>
      <w:sz w:val="12"/>
    </w:rPr>
  </w:style>
  <w:style w:type="paragraph" w:customStyle="1" w:styleId="NormalUnderline0">
    <w:name w:val="Normal + Underline"/>
    <w:basedOn w:val="Normal"/>
    <w:link w:val="NormalUnderlineChar0"/>
    <w:rsid w:val="00BA45A1"/>
    <w:pPr>
      <w:ind w:left="720"/>
    </w:pPr>
    <w:rPr>
      <w:rFonts w:eastAsia="Times New Roman"/>
      <w:b/>
      <w:u w:val="single"/>
      <w:lang w:val="x-none" w:eastAsia="x-none"/>
    </w:rPr>
  </w:style>
  <w:style w:type="character" w:customStyle="1" w:styleId="NormalUnderlineChar0">
    <w:name w:val="Normal + Underline Char"/>
    <w:link w:val="NormalUnderline0"/>
    <w:rsid w:val="00BA45A1"/>
    <w:rPr>
      <w:rFonts w:ascii="Calibri" w:eastAsia="Times New Roman" w:hAnsi="Calibri" w:cs="Calibri"/>
      <w:b/>
      <w:sz w:val="22"/>
      <w:u w:val="single"/>
      <w:lang w:val="x-none" w:eastAsia="x-none"/>
    </w:rPr>
  </w:style>
  <w:style w:type="character" w:customStyle="1" w:styleId="FontStyle170">
    <w:name w:val="Font Style170"/>
    <w:uiPriority w:val="99"/>
    <w:rsid w:val="00BA45A1"/>
    <w:rPr>
      <w:rFonts w:ascii="Bookman Old Style" w:hAnsi="Bookman Old Style" w:cs="Bookman Old Style"/>
      <w:sz w:val="16"/>
      <w:szCs w:val="16"/>
    </w:rPr>
  </w:style>
  <w:style w:type="character" w:customStyle="1" w:styleId="FontStyle14">
    <w:name w:val="Font Style14"/>
    <w:uiPriority w:val="99"/>
    <w:rsid w:val="00BA45A1"/>
    <w:rPr>
      <w:rFonts w:ascii="Book Antiqua" w:hAnsi="Book Antiqua" w:cs="Book Antiqua"/>
      <w:sz w:val="20"/>
      <w:szCs w:val="20"/>
    </w:rPr>
  </w:style>
  <w:style w:type="character" w:customStyle="1" w:styleId="FontStyle15">
    <w:name w:val="Font Style15"/>
    <w:uiPriority w:val="99"/>
    <w:rsid w:val="00BA45A1"/>
    <w:rPr>
      <w:rFonts w:ascii="Book Antiqua" w:hAnsi="Book Antiqua" w:cs="Book Antiqua"/>
      <w:b/>
      <w:bCs/>
      <w:spacing w:val="10"/>
      <w:sz w:val="16"/>
      <w:szCs w:val="16"/>
    </w:rPr>
  </w:style>
  <w:style w:type="character" w:customStyle="1" w:styleId="FontStyle17">
    <w:name w:val="Font Style17"/>
    <w:uiPriority w:val="99"/>
    <w:rsid w:val="00BA45A1"/>
    <w:rPr>
      <w:rFonts w:ascii="Book Antiqua" w:hAnsi="Book Antiqua" w:cs="Book Antiqua"/>
      <w:i/>
      <w:iCs/>
      <w:spacing w:val="10"/>
      <w:sz w:val="22"/>
      <w:szCs w:val="22"/>
    </w:rPr>
  </w:style>
  <w:style w:type="character" w:customStyle="1" w:styleId="FontStyle329">
    <w:name w:val="Font Style329"/>
    <w:basedOn w:val="DefaultParagraphFont"/>
    <w:uiPriority w:val="99"/>
    <w:rsid w:val="00BA45A1"/>
    <w:rPr>
      <w:rFonts w:ascii="Times New Roman" w:hAnsi="Times New Roman" w:cs="Times New Roman" w:hint="default"/>
      <w:b/>
      <w:bCs/>
      <w:spacing w:val="-10"/>
      <w:sz w:val="18"/>
      <w:szCs w:val="18"/>
    </w:rPr>
  </w:style>
  <w:style w:type="paragraph" w:customStyle="1" w:styleId="svarticle">
    <w:name w:val="svarticle"/>
    <w:basedOn w:val="Normal"/>
    <w:uiPriority w:val="99"/>
    <w:qFormat/>
    <w:rsid w:val="00BA45A1"/>
    <w:pPr>
      <w:spacing w:before="100" w:beforeAutospacing="1" w:after="100" w:afterAutospacing="1"/>
    </w:pPr>
    <w:rPr>
      <w:rFonts w:eastAsia="Times New Roman"/>
    </w:rPr>
  </w:style>
  <w:style w:type="character" w:customStyle="1" w:styleId="FontStyle39">
    <w:name w:val="Font Style39"/>
    <w:uiPriority w:val="99"/>
    <w:rsid w:val="00BA45A1"/>
    <w:rPr>
      <w:rFonts w:ascii="Constantia" w:hAnsi="Constantia" w:cs="Constantia" w:hint="default"/>
      <w:b/>
      <w:bCs/>
      <w:sz w:val="18"/>
      <w:szCs w:val="18"/>
    </w:rPr>
  </w:style>
  <w:style w:type="character" w:customStyle="1" w:styleId="6">
    <w:name w:val="6"/>
    <w:rsid w:val="00BA45A1"/>
    <w:rPr>
      <w:rFonts w:ascii="Arial" w:hAnsi="Arial" w:cs="Arial" w:hint="default"/>
      <w:bCs/>
      <w:sz w:val="20"/>
      <w:u w:val="single"/>
      <w:lang w:val="en-US" w:eastAsia="en-US" w:bidi="ar-SA"/>
    </w:rPr>
  </w:style>
  <w:style w:type="paragraph" w:customStyle="1" w:styleId="CardT1">
    <w:name w:val="CardT1"/>
    <w:basedOn w:val="Normal"/>
    <w:link w:val="CardT1Char"/>
    <w:qFormat/>
    <w:rsid w:val="00BA45A1"/>
    <w:pPr>
      <w:widowControl w:val="0"/>
      <w:jc w:val="both"/>
    </w:pPr>
    <w:rPr>
      <w:rFonts w:ascii="Arial" w:eastAsia="Calibri" w:hAnsi="Arial" w:cs="Arial"/>
      <w:kern w:val="2"/>
      <w:sz w:val="14"/>
      <w:szCs w:val="14"/>
      <w:lang w:eastAsia="zh-TW"/>
    </w:rPr>
  </w:style>
  <w:style w:type="character" w:customStyle="1" w:styleId="CardT1Char">
    <w:name w:val="CardT1 Char"/>
    <w:link w:val="CardT1"/>
    <w:rsid w:val="00BA45A1"/>
    <w:rPr>
      <w:rFonts w:ascii="Arial" w:eastAsia="Calibri" w:hAnsi="Arial" w:cs="Arial"/>
      <w:kern w:val="2"/>
      <w:sz w:val="14"/>
      <w:szCs w:val="14"/>
      <w:lang w:eastAsia="zh-TW"/>
    </w:rPr>
  </w:style>
  <w:style w:type="character" w:customStyle="1" w:styleId="CardCite1">
    <w:name w:val="CardCite1"/>
    <w:qFormat/>
    <w:rsid w:val="00BA45A1"/>
    <w:rPr>
      <w:rFonts w:ascii="Times New Roman" w:hAnsi="Times New Roman"/>
      <w:b/>
      <w:sz w:val="22"/>
      <w:szCs w:val="22"/>
      <w:u w:val="single"/>
      <w:lang w:val="en-US" w:eastAsia="en-US" w:bidi="ar-SA"/>
    </w:rPr>
  </w:style>
  <w:style w:type="numbering" w:customStyle="1" w:styleId="NoList3">
    <w:name w:val="No List3"/>
    <w:next w:val="NoList"/>
    <w:uiPriority w:val="99"/>
    <w:semiHidden/>
    <w:unhideWhenUsed/>
    <w:rsid w:val="00BA45A1"/>
  </w:style>
  <w:style w:type="character" w:customStyle="1" w:styleId="A6">
    <w:name w:val="A6"/>
    <w:uiPriority w:val="99"/>
    <w:rsid w:val="00BA45A1"/>
    <w:rPr>
      <w:rFonts w:cs="ScalaLancetPro"/>
      <w:color w:val="000000"/>
      <w:sz w:val="9"/>
      <w:szCs w:val="9"/>
    </w:rPr>
  </w:style>
  <w:style w:type="character" w:customStyle="1" w:styleId="Hyperlink1">
    <w:name w:val="Hyperlink1"/>
    <w:rsid w:val="00BA45A1"/>
    <w:rPr>
      <w:color w:val="002FF6"/>
      <w:sz w:val="22"/>
      <w:u w:val="single"/>
    </w:rPr>
  </w:style>
  <w:style w:type="character" w:customStyle="1" w:styleId="citationref">
    <w:name w:val="citationref"/>
    <w:basedOn w:val="DefaultParagraphFont"/>
    <w:rsid w:val="00BA45A1"/>
  </w:style>
  <w:style w:type="character" w:customStyle="1" w:styleId="italics">
    <w:name w:val="italics"/>
    <w:basedOn w:val="DefaultParagraphFont"/>
    <w:rsid w:val="00BA45A1"/>
  </w:style>
  <w:style w:type="character" w:customStyle="1" w:styleId="c-timestamplabel">
    <w:name w:val="c-timestamp__label"/>
    <w:basedOn w:val="DefaultParagraphFont"/>
    <w:rsid w:val="00BA45A1"/>
  </w:style>
  <w:style w:type="character" w:customStyle="1" w:styleId="cite">
    <w:name w:val="cite"/>
    <w:basedOn w:val="DefaultParagraphFont"/>
    <w:rsid w:val="00BA45A1"/>
    <w:rPr>
      <w:b/>
      <w:sz w:val="24"/>
    </w:rPr>
  </w:style>
  <w:style w:type="character" w:customStyle="1" w:styleId="Style8pt1">
    <w:name w:val="Style 8 pt1"/>
    <w:rsid w:val="00BA45A1"/>
    <w:rPr>
      <w:rFonts w:ascii="Georgia" w:hAnsi="Georgia" w:hint="default"/>
      <w:sz w:val="16"/>
    </w:rPr>
  </w:style>
  <w:style w:type="paragraph" w:customStyle="1" w:styleId="UnderlineS">
    <w:name w:val="Underline S"/>
    <w:basedOn w:val="Normal"/>
    <w:link w:val="UnderlineSChar"/>
    <w:qFormat/>
    <w:rsid w:val="00BA45A1"/>
    <w:pPr>
      <w:spacing w:after="200"/>
    </w:pPr>
    <w:rPr>
      <w:rFonts w:eastAsia="Calibri"/>
      <w:u w:val="single"/>
      <w:lang w:val="x-none" w:eastAsia="zh-CN"/>
    </w:rPr>
  </w:style>
  <w:style w:type="character" w:customStyle="1" w:styleId="UnderlineSChar">
    <w:name w:val="Underline S Char"/>
    <w:link w:val="UnderlineS"/>
    <w:rsid w:val="00BA45A1"/>
    <w:rPr>
      <w:rFonts w:ascii="Calibri" w:eastAsia="Calibri" w:hAnsi="Calibri" w:cs="Calibri"/>
      <w:sz w:val="22"/>
      <w:u w:val="single"/>
      <w:lang w:val="x-none" w:eastAsia="zh-CN"/>
    </w:rPr>
  </w:style>
  <w:style w:type="character" w:customStyle="1" w:styleId="BoldUnderlineCharChar">
    <w:name w:val="BoldUnderline Char Char"/>
    <w:locked/>
    <w:rsid w:val="00BA45A1"/>
    <w:rPr>
      <w:rFonts w:ascii="Calibri" w:eastAsia="Times New Roman" w:hAnsi="Calibri" w:cs="Times New Roman"/>
      <w:b/>
      <w:sz w:val="20"/>
      <w:szCs w:val="24"/>
      <w:u w:val="single"/>
    </w:rPr>
  </w:style>
  <w:style w:type="paragraph" w:customStyle="1" w:styleId="Ununderlined">
    <w:name w:val="Ununderlined"/>
    <w:basedOn w:val="Normal"/>
    <w:link w:val="UnunderlinedChar"/>
    <w:qFormat/>
    <w:rsid w:val="00BA45A1"/>
    <w:pPr>
      <w:jc w:val="both"/>
    </w:pPr>
    <w:rPr>
      <w:rFonts w:eastAsia="SimSun"/>
      <w:sz w:val="12"/>
    </w:rPr>
  </w:style>
  <w:style w:type="character" w:customStyle="1" w:styleId="UnunderlinedChar">
    <w:name w:val="Ununderlined Char"/>
    <w:link w:val="Ununderlined"/>
    <w:rsid w:val="00BA45A1"/>
    <w:rPr>
      <w:rFonts w:ascii="Calibri" w:eastAsia="SimSun" w:hAnsi="Calibri" w:cs="Calibri"/>
      <w:sz w:val="12"/>
    </w:rPr>
  </w:style>
  <w:style w:type="paragraph" w:customStyle="1" w:styleId="Highlighting">
    <w:name w:val="Highlighting"/>
    <w:basedOn w:val="Normal"/>
    <w:link w:val="HighlightingChar"/>
    <w:autoRedefine/>
    <w:qFormat/>
    <w:rsid w:val="00BA45A1"/>
    <w:rPr>
      <w:rFonts w:eastAsia="SimSun"/>
      <w:u w:val="thick"/>
    </w:rPr>
  </w:style>
  <w:style w:type="character" w:customStyle="1" w:styleId="HighlightingChar">
    <w:name w:val="Highlighting Char"/>
    <w:link w:val="Highlighting"/>
    <w:rsid w:val="00BA45A1"/>
    <w:rPr>
      <w:rFonts w:ascii="Calibri" w:eastAsia="SimSun" w:hAnsi="Calibri" w:cs="Calibri"/>
      <w:sz w:val="22"/>
      <w:u w:val="thick"/>
    </w:rPr>
  </w:style>
  <w:style w:type="paragraph" w:customStyle="1" w:styleId="CITE0">
    <w:name w:val="CITE"/>
    <w:basedOn w:val="Heading2"/>
    <w:link w:val="CITEChar2"/>
    <w:autoRedefine/>
    <w:qFormat/>
    <w:rsid w:val="00BA45A1"/>
    <w:pPr>
      <w:keepLines w:val="0"/>
      <w:pageBreakBefore w:val="0"/>
      <w:spacing w:before="60" w:after="60"/>
      <w:jc w:val="left"/>
    </w:pPr>
    <w:rPr>
      <w:rFonts w:eastAsia="Times New Roman" w:cs="Arial"/>
      <w:b w:val="0"/>
      <w:iCs/>
      <w:smallCaps/>
      <w:sz w:val="20"/>
      <w:szCs w:val="20"/>
    </w:rPr>
  </w:style>
  <w:style w:type="character" w:customStyle="1" w:styleId="CITEChar2">
    <w:name w:val="CITE Char"/>
    <w:link w:val="CITE0"/>
    <w:rsid w:val="00BA45A1"/>
    <w:rPr>
      <w:rFonts w:ascii="Calibri" w:eastAsia="Times New Roman" w:hAnsi="Calibri" w:cs="Arial"/>
      <w:bCs/>
      <w:iCs/>
      <w:smallCaps/>
      <w:sz w:val="20"/>
      <w:szCs w:val="20"/>
      <w:u w:val="double"/>
    </w:rPr>
  </w:style>
  <w:style w:type="character" w:customStyle="1" w:styleId="UnderlineStyleChar7">
    <w:name w:val="Underline Style Char7"/>
    <w:rsid w:val="00BA45A1"/>
    <w:rPr>
      <w:rFonts w:ascii="Garamond" w:hAnsi="Garamond" w:hint="default"/>
      <w:sz w:val="22"/>
      <w:szCs w:val="24"/>
      <w:u w:val="single"/>
      <w:lang w:val="en-US" w:eastAsia="en-US" w:bidi="ar-SA"/>
    </w:rPr>
  </w:style>
  <w:style w:type="paragraph" w:customStyle="1" w:styleId="teaserpermalink">
    <w:name w:val="teaser_permalink"/>
    <w:basedOn w:val="Normal"/>
    <w:uiPriority w:val="99"/>
    <w:qFormat/>
    <w:rsid w:val="00BA45A1"/>
    <w:pPr>
      <w:spacing w:before="100" w:beforeAutospacing="1" w:after="100" w:afterAutospacing="1"/>
    </w:pPr>
    <w:rPr>
      <w:rFonts w:eastAsia="Times New Roman"/>
      <w:lang w:eastAsia="zh-CN"/>
    </w:rPr>
  </w:style>
  <w:style w:type="character" w:customStyle="1" w:styleId="TagGreg">
    <w:name w:val="TagGreg"/>
    <w:uiPriority w:val="1"/>
    <w:qFormat/>
    <w:rsid w:val="00BA45A1"/>
    <w:rPr>
      <w:b/>
      <w:sz w:val="24"/>
    </w:rPr>
  </w:style>
  <w:style w:type="character" w:customStyle="1" w:styleId="Boxing-New">
    <w:name w:val="Boxing - New"/>
    <w:rsid w:val="00BA45A1"/>
    <w:rPr>
      <w:rFonts w:ascii="Arial Narrow" w:hAnsi="Arial Narrow"/>
      <w:sz w:val="16"/>
      <w:u w:val="none"/>
      <w:bdr w:val="single" w:sz="4" w:space="0" w:color="auto"/>
    </w:rPr>
  </w:style>
  <w:style w:type="character" w:customStyle="1" w:styleId="StyleDebateUnderline10pt">
    <w:name w:val="Style Debate Underline + 10 pt"/>
    <w:rsid w:val="00BA45A1"/>
    <w:rPr>
      <w:rFonts w:ascii="Times New Roman" w:hAnsi="Times New Roman"/>
      <w:sz w:val="20"/>
      <w:szCs w:val="20"/>
      <w:u w:val="single"/>
    </w:rPr>
  </w:style>
  <w:style w:type="character" w:customStyle="1" w:styleId="ssl01">
    <w:name w:val="ss_l01"/>
    <w:rsid w:val="00BA45A1"/>
    <w:rPr>
      <w:color w:val="000000"/>
      <w:sz w:val="32"/>
      <w:szCs w:val="32"/>
    </w:rPr>
  </w:style>
  <w:style w:type="character" w:customStyle="1" w:styleId="Cardnon-underlinedChar">
    <w:name w:val="Card non-underlined Char"/>
    <w:link w:val="Cardnon-underlined"/>
    <w:rsid w:val="00BA45A1"/>
    <w:rPr>
      <w:rFonts w:ascii="Calibri" w:eastAsia="Times New Roman" w:hAnsi="Calibri" w:cs="Calibri"/>
      <w:sz w:val="16"/>
      <w:szCs w:val="16"/>
    </w:rPr>
  </w:style>
  <w:style w:type="character" w:customStyle="1" w:styleId="Heading4Char1">
    <w:name w:val="Heading 4 Char1"/>
    <w:aliases w:val="No Spacing4 Char1,No Spacing11111 Char1,No Spacing5 Char1"/>
    <w:qFormat/>
    <w:rsid w:val="00BA45A1"/>
    <w:rPr>
      <w:rFonts w:ascii="Times New Roman" w:eastAsia="Times New Roman" w:hAnsi="Times New Roman" w:cs="Times New Roman"/>
      <w:b/>
      <w:bCs/>
      <w:sz w:val="28"/>
      <w:szCs w:val="28"/>
    </w:rPr>
  </w:style>
  <w:style w:type="character" w:customStyle="1" w:styleId="allocatoragentsleft">
    <w:name w:val="al_locatoragentsleft"/>
    <w:rsid w:val="00BA45A1"/>
  </w:style>
  <w:style w:type="character" w:styleId="HTMLTypewriter">
    <w:name w:val="HTML Typewriter"/>
    <w:unhideWhenUsed/>
    <w:rsid w:val="00BA45A1"/>
    <w:rPr>
      <w:rFonts w:ascii="Courier New" w:eastAsia="Times New Roman" w:hAnsi="Courier New" w:cs="Courier New"/>
      <w:sz w:val="20"/>
      <w:szCs w:val="20"/>
    </w:rPr>
  </w:style>
  <w:style w:type="character" w:customStyle="1" w:styleId="UnderlinesCharChar">
    <w:name w:val="Underlines Char Char"/>
    <w:rsid w:val="00BA45A1"/>
    <w:rPr>
      <w:rFonts w:cs="Arial"/>
      <w:b/>
      <w:bCs/>
      <w:noProof w:val="0"/>
      <w:sz w:val="22"/>
      <w:szCs w:val="26"/>
      <w:u w:val="single"/>
      <w:lang w:val="en-US" w:eastAsia="en-US" w:bidi="ar-SA"/>
    </w:rPr>
  </w:style>
  <w:style w:type="paragraph" w:customStyle="1" w:styleId="Carding">
    <w:name w:val="Carding"/>
    <w:basedOn w:val="Normal"/>
    <w:uiPriority w:val="99"/>
    <w:qFormat/>
    <w:rsid w:val="00BA45A1"/>
    <w:rPr>
      <w:rFonts w:eastAsia="Times New Roman"/>
      <w:sz w:val="18"/>
    </w:rPr>
  </w:style>
  <w:style w:type="character" w:customStyle="1" w:styleId="TagsChar1">
    <w:name w:val="Tags Char1"/>
    <w:aliases w:val="Super Script Char1,TagStyle Char1"/>
    <w:uiPriority w:val="1"/>
    <w:rsid w:val="00BA45A1"/>
    <w:rPr>
      <w:rFonts w:ascii="Arial Narrow" w:hAnsi="Arial Narrow"/>
      <w:b/>
      <w:noProof w:val="0"/>
      <w:sz w:val="22"/>
      <w:szCs w:val="60"/>
      <w:lang w:val="en-US" w:eastAsia="en-US" w:bidi="ar-SA"/>
    </w:rPr>
  </w:style>
  <w:style w:type="character" w:customStyle="1" w:styleId="aunderline">
    <w:name w:val="aunderline"/>
    <w:qFormat/>
    <w:rsid w:val="00BA45A1"/>
    <w:rPr>
      <w:rFonts w:ascii="Times New Roman" w:hAnsi="Times New Roman"/>
      <w:sz w:val="20"/>
      <w:szCs w:val="24"/>
      <w:u w:val="thick"/>
    </w:rPr>
  </w:style>
  <w:style w:type="character" w:customStyle="1" w:styleId="Taggin-New">
    <w:name w:val="Taggin - New"/>
    <w:rsid w:val="00BA45A1"/>
    <w:rPr>
      <w:rFonts w:ascii="Arial Narrow" w:hAnsi="Arial Narrow"/>
      <w:b/>
      <w:sz w:val="22"/>
    </w:rPr>
  </w:style>
  <w:style w:type="character" w:customStyle="1" w:styleId="citesChar0">
    <w:name w:val="cites Char"/>
    <w:aliases w:val="Heading 1 Char3"/>
    <w:rsid w:val="00BA45A1"/>
    <w:rPr>
      <w:rFonts w:ascii="Times New Roman" w:eastAsia="Malgun Gothic" w:hAnsi="Times New Roman" w:cs="Times New Roman"/>
      <w:b/>
      <w:szCs w:val="24"/>
      <w:u w:val="single"/>
    </w:rPr>
  </w:style>
  <w:style w:type="character" w:customStyle="1" w:styleId="pagetitle">
    <w:name w:val="pagetitle"/>
    <w:rsid w:val="00BA45A1"/>
  </w:style>
  <w:style w:type="character" w:customStyle="1" w:styleId="StyleUnderlineCharChar9ptBold1">
    <w:name w:val="Style Underline Char Char + 9 pt Bold1"/>
    <w:rsid w:val="00BA45A1"/>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BA45A1"/>
    <w:rPr>
      <w:rFonts w:ascii="Times New Roman" w:hAnsi="Times New Roman"/>
      <w:sz w:val="20"/>
      <w:szCs w:val="24"/>
      <w:u w:val="single"/>
      <w:lang w:val="en-US" w:eastAsia="en-US" w:bidi="ar-SA"/>
    </w:rPr>
  </w:style>
  <w:style w:type="paragraph" w:customStyle="1" w:styleId="StyleUnderline9pt0">
    <w:name w:val="Style Underline + 9 pt"/>
    <w:link w:val="StyleUnderline9ptChar"/>
    <w:qFormat/>
    <w:rsid w:val="00BA45A1"/>
    <w:pPr>
      <w:spacing w:after="200" w:line="276" w:lineRule="auto"/>
    </w:pPr>
    <w:rPr>
      <w:rFonts w:ascii="Calibri" w:eastAsia="Times New Roman" w:hAnsi="Calibri" w:cs="Times New Roman"/>
      <w:sz w:val="22"/>
      <w:szCs w:val="20"/>
      <w:u w:val="single"/>
    </w:rPr>
  </w:style>
  <w:style w:type="character" w:customStyle="1" w:styleId="StyleUnderline9ptChar">
    <w:name w:val="Style Underline + 9 pt Char"/>
    <w:link w:val="StyleUnderline9pt0"/>
    <w:rsid w:val="00BA45A1"/>
    <w:rPr>
      <w:rFonts w:ascii="Calibri" w:eastAsia="Times New Roman" w:hAnsi="Calibri" w:cs="Times New Roman"/>
      <w:sz w:val="22"/>
      <w:szCs w:val="20"/>
      <w:u w:val="single"/>
    </w:rPr>
  </w:style>
  <w:style w:type="character" w:customStyle="1" w:styleId="StyleUnderlineChar1Bold">
    <w:name w:val="Style Underline Char1 + Bold"/>
    <w:rsid w:val="00BA45A1"/>
    <w:rPr>
      <w:rFonts w:ascii="Times New Roman" w:hAnsi="Times New Roman"/>
      <w:b/>
      <w:bCs/>
      <w:sz w:val="20"/>
      <w:szCs w:val="24"/>
      <w:u w:val="single"/>
      <w:lang w:val="en-US" w:eastAsia="en-US" w:bidi="ar-SA"/>
    </w:rPr>
  </w:style>
  <w:style w:type="paragraph" w:customStyle="1" w:styleId="Stylecard9pt">
    <w:name w:val="Style card + 9 pt"/>
    <w:basedOn w:val="Normal"/>
    <w:link w:val="Stylecard9ptChar"/>
    <w:qFormat/>
    <w:rsid w:val="00BA45A1"/>
    <w:pPr>
      <w:widowControl w:val="0"/>
      <w:ind w:left="288" w:right="288"/>
    </w:pPr>
    <w:rPr>
      <w:rFonts w:ascii="Arial Narrow" w:eastAsia="Times New Roman" w:hAnsi="Arial Narrow"/>
      <w:kern w:val="32"/>
      <w:szCs w:val="20"/>
    </w:rPr>
  </w:style>
  <w:style w:type="character" w:customStyle="1" w:styleId="Stylecard9ptChar">
    <w:name w:val="Style card + 9 pt Char"/>
    <w:link w:val="Stylecard9pt"/>
    <w:rsid w:val="00BA45A1"/>
    <w:rPr>
      <w:rFonts w:ascii="Arial Narrow" w:eastAsia="Times New Roman" w:hAnsi="Arial Narrow" w:cs="Calibri"/>
      <w:kern w:val="32"/>
      <w:sz w:val="22"/>
      <w:szCs w:val="20"/>
    </w:rPr>
  </w:style>
  <w:style w:type="paragraph" w:customStyle="1" w:styleId="NormalWeb8">
    <w:name w:val="Normal (Web)8"/>
    <w:basedOn w:val="Normal"/>
    <w:uiPriority w:val="99"/>
    <w:qFormat/>
    <w:rsid w:val="00BA45A1"/>
    <w:pPr>
      <w:spacing w:before="100" w:beforeAutospacing="1" w:after="100" w:afterAutospacing="1"/>
    </w:pPr>
    <w:rPr>
      <w:rFonts w:eastAsia="Times New Roman"/>
      <w:sz w:val="18"/>
      <w:szCs w:val="18"/>
    </w:rPr>
  </w:style>
  <w:style w:type="character" w:customStyle="1" w:styleId="Style11ptBlackUnderline">
    <w:name w:val="Style 11 pt Black Underline"/>
    <w:rsid w:val="00BA45A1"/>
    <w:rPr>
      <w:color w:val="000000"/>
      <w:sz w:val="20"/>
      <w:u w:val="single"/>
    </w:rPr>
  </w:style>
  <w:style w:type="character" w:customStyle="1" w:styleId="Style11ptBlack">
    <w:name w:val="Style 11 pt Black"/>
    <w:rsid w:val="00BA45A1"/>
    <w:rPr>
      <w:color w:val="000000"/>
      <w:sz w:val="20"/>
    </w:rPr>
  </w:style>
  <w:style w:type="character" w:customStyle="1" w:styleId="StyleUnderlineCharTimesBold">
    <w:name w:val="Style Underline Char + Times Bold"/>
    <w:rsid w:val="00BA45A1"/>
    <w:rPr>
      <w:rFonts w:ascii="Times" w:hAnsi="Times"/>
      <w:b w:val="0"/>
      <w:bCs/>
      <w:sz w:val="20"/>
      <w:u w:val="single"/>
    </w:rPr>
  </w:style>
  <w:style w:type="character" w:customStyle="1" w:styleId="blubigktbiz">
    <w:name w:val="blubigktbiz"/>
    <w:rsid w:val="00BA45A1"/>
  </w:style>
  <w:style w:type="paragraph" w:customStyle="1" w:styleId="StyleevidencetextBorderSinglesolidlineAuto05ptL">
    <w:name w:val="Style evidence text + Border: : (Single solid line Auto  0.5 pt L..."/>
    <w:basedOn w:val="evidencetext"/>
    <w:link w:val="StyleevidencetextBorderSinglesolidlineAuto05ptLChar"/>
    <w:qFormat/>
    <w:rsid w:val="00BA45A1"/>
    <w:pPr>
      <w:ind w:left="-1080" w:right="1728"/>
    </w:pPr>
    <w:rPr>
      <w:color w:val="auto"/>
      <w:sz w:val="24"/>
      <w:szCs w:val="20"/>
      <w:u w:val="thick"/>
      <w:bdr w:val="single" w:sz="4" w:space="0" w:color="auto"/>
    </w:rPr>
  </w:style>
  <w:style w:type="character" w:customStyle="1" w:styleId="StyleevidencetextBorderSinglesolidlineAuto05ptLChar">
    <w:name w:val="Style evidence text + Border: : (Single solid line Auto  0.5 pt L... Char"/>
    <w:link w:val="StyleevidencetextBorderSinglesolidlineAuto05ptL"/>
    <w:rsid w:val="00BA45A1"/>
    <w:rPr>
      <w:rFonts w:ascii="Calibri" w:eastAsia="Times New Roman" w:hAnsi="Calibri" w:cs="Calibri"/>
      <w:szCs w:val="20"/>
      <w:u w:val="thick"/>
      <w:bdr w:val="single" w:sz="4" w:space="0" w:color="auto"/>
    </w:rPr>
  </w:style>
  <w:style w:type="paragraph" w:styleId="Caption">
    <w:name w:val="caption"/>
    <w:basedOn w:val="Normal"/>
    <w:next w:val="Normal"/>
    <w:qFormat/>
    <w:rsid w:val="00BA45A1"/>
    <w:rPr>
      <w:rFonts w:eastAsia="Times New Roman"/>
      <w:b/>
      <w:bCs/>
      <w:sz w:val="18"/>
      <w:szCs w:val="18"/>
      <w:lang w:bidi="en-US"/>
    </w:rPr>
  </w:style>
  <w:style w:type="character" w:customStyle="1" w:styleId="Style4CharChar">
    <w:name w:val="Style4 Char Char"/>
    <w:rsid w:val="00BA45A1"/>
    <w:rPr>
      <w:rFonts w:ascii="Arial Narrow" w:hAnsi="Arial Narrow"/>
      <w:noProof w:val="0"/>
      <w:szCs w:val="24"/>
      <w:u w:val="single"/>
      <w:lang w:val="en-US" w:eastAsia="en-US" w:bidi="ar-SA"/>
    </w:rPr>
  </w:style>
  <w:style w:type="character" w:customStyle="1" w:styleId="StyleEmphasisArial12ptBold">
    <w:name w:val="Style Emphasis + Arial 12 pt Bold"/>
    <w:rsid w:val="00BA45A1"/>
    <w:rPr>
      <w:rFonts w:ascii="Arial" w:hAnsi="Arial"/>
      <w:b/>
      <w:bCs/>
      <w:i/>
      <w:iCs/>
      <w:sz w:val="24"/>
    </w:rPr>
  </w:style>
  <w:style w:type="character" w:customStyle="1" w:styleId="super">
    <w:name w:val="super"/>
    <w:rsid w:val="00BA45A1"/>
  </w:style>
  <w:style w:type="character" w:customStyle="1" w:styleId="text30">
    <w:name w:val="text30"/>
    <w:rsid w:val="00BA45A1"/>
  </w:style>
  <w:style w:type="character" w:customStyle="1" w:styleId="uppercase">
    <w:name w:val="uppercase"/>
    <w:rsid w:val="00BA45A1"/>
  </w:style>
  <w:style w:type="character" w:customStyle="1" w:styleId="BodyTextIndentChar1">
    <w:name w:val="Body Text Indent Char1"/>
    <w:uiPriority w:val="99"/>
    <w:semiHidden/>
    <w:rsid w:val="00BA45A1"/>
    <w:rPr>
      <w:rFonts w:ascii="Times New Roman" w:hAnsi="Times New Roman" w:cs="Times New Roman"/>
      <w:sz w:val="20"/>
    </w:rPr>
  </w:style>
  <w:style w:type="character" w:customStyle="1" w:styleId="CiteCharCharCharCharCharChar">
    <w:name w:val="Cite Char Char Char Char Char Char"/>
    <w:rsid w:val="00BA45A1"/>
    <w:rPr>
      <w:b/>
      <w:noProof w:val="0"/>
      <w:sz w:val="22"/>
      <w:szCs w:val="24"/>
      <w:u w:val="single"/>
      <w:lang w:val="en-US" w:eastAsia="en-US" w:bidi="ar-SA"/>
    </w:rPr>
  </w:style>
  <w:style w:type="character" w:customStyle="1" w:styleId="mainbody1">
    <w:name w:val="mainbody1"/>
    <w:rsid w:val="00BA45A1"/>
    <w:rPr>
      <w:rFonts w:ascii="Verdana" w:hAnsi="Verdana" w:hint="default"/>
      <w:color w:val="000000"/>
      <w:sz w:val="22"/>
      <w:szCs w:val="22"/>
    </w:rPr>
  </w:style>
  <w:style w:type="character" w:customStyle="1" w:styleId="Heading3CharCharCharChar">
    <w:name w:val="Heading 3 Char Char Char Char"/>
    <w:rsid w:val="00BA45A1"/>
    <w:rPr>
      <w:rFonts w:ascii="Arial" w:hAnsi="Arial" w:cs="Arial" w:hint="default"/>
      <w:bCs/>
      <w:szCs w:val="26"/>
      <w:u w:val="single"/>
      <w:lang w:val="en-US" w:eastAsia="en-US" w:bidi="ar-SA"/>
    </w:rPr>
  </w:style>
  <w:style w:type="paragraph" w:customStyle="1" w:styleId="StyleLeft02">
    <w:name w:val="Style Left:  0.2&quot;"/>
    <w:basedOn w:val="Normal"/>
    <w:uiPriority w:val="99"/>
    <w:qFormat/>
    <w:rsid w:val="00BA45A1"/>
    <w:rPr>
      <w:rFonts w:eastAsia="Calibri"/>
      <w:szCs w:val="20"/>
    </w:rPr>
  </w:style>
  <w:style w:type="paragraph" w:customStyle="1" w:styleId="Normaltext0">
    <w:name w:val="Normal text"/>
    <w:basedOn w:val="Normal"/>
    <w:link w:val="NormaltextCharChar"/>
    <w:autoRedefine/>
    <w:qFormat/>
    <w:rsid w:val="00BA45A1"/>
    <w:pPr>
      <w:ind w:left="432"/>
    </w:pPr>
    <w:rPr>
      <w:rFonts w:eastAsia="SimSun"/>
      <w:color w:val="000000"/>
      <w:sz w:val="16"/>
      <w:szCs w:val="20"/>
      <w:lang w:val="x-none" w:eastAsia="x-none"/>
    </w:rPr>
  </w:style>
  <w:style w:type="character" w:customStyle="1" w:styleId="NormaltextCharChar">
    <w:name w:val="Normal text Char Char"/>
    <w:link w:val="Normaltext0"/>
    <w:rsid w:val="00BA45A1"/>
    <w:rPr>
      <w:rFonts w:ascii="Calibri" w:eastAsia="SimSun" w:hAnsi="Calibri" w:cs="Calibri"/>
      <w:color w:val="000000"/>
      <w:sz w:val="16"/>
      <w:szCs w:val="20"/>
      <w:lang w:val="x-none" w:eastAsia="x-none"/>
    </w:rPr>
  </w:style>
  <w:style w:type="paragraph" w:customStyle="1" w:styleId="TagofCard">
    <w:name w:val="Tag of Card"/>
    <w:basedOn w:val="Normaltext0"/>
    <w:next w:val="Normaltext0"/>
    <w:link w:val="TagofCardChar"/>
    <w:autoRedefine/>
    <w:qFormat/>
    <w:rsid w:val="00BA45A1"/>
    <w:rPr>
      <w:b/>
      <w:sz w:val="28"/>
    </w:rPr>
  </w:style>
  <w:style w:type="character" w:customStyle="1" w:styleId="TagofCardChar">
    <w:name w:val="Tag of Card Char"/>
    <w:link w:val="TagofCard"/>
    <w:rsid w:val="00BA45A1"/>
    <w:rPr>
      <w:rFonts w:ascii="Calibri" w:eastAsia="SimSun" w:hAnsi="Calibri" w:cs="Calibri"/>
      <w:b/>
      <w:color w:val="000000"/>
      <w:sz w:val="28"/>
      <w:szCs w:val="20"/>
      <w:lang w:val="x-none" w:eastAsia="x-none"/>
    </w:rPr>
  </w:style>
  <w:style w:type="paragraph" w:customStyle="1" w:styleId="Sourcename">
    <w:name w:val="Source name"/>
    <w:basedOn w:val="Normaltext0"/>
    <w:link w:val="SourcenameChar"/>
    <w:autoRedefine/>
    <w:qFormat/>
    <w:rsid w:val="00BA45A1"/>
    <w:rPr>
      <w:b/>
      <w:bCs/>
      <w:sz w:val="20"/>
    </w:rPr>
  </w:style>
  <w:style w:type="character" w:customStyle="1" w:styleId="SourcenameChar">
    <w:name w:val="Source name Char"/>
    <w:link w:val="Sourcename"/>
    <w:rsid w:val="00BA45A1"/>
    <w:rPr>
      <w:rFonts w:ascii="Calibri" w:eastAsia="SimSun" w:hAnsi="Calibri" w:cs="Calibri"/>
      <w:b/>
      <w:bCs/>
      <w:color w:val="000000"/>
      <w:sz w:val="20"/>
      <w:szCs w:val="20"/>
      <w:lang w:val="x-none" w:eastAsia="x-none"/>
    </w:rPr>
  </w:style>
  <w:style w:type="paragraph" w:customStyle="1" w:styleId="underlinedcard">
    <w:name w:val="underlined card"/>
    <w:basedOn w:val="Normaltext0"/>
    <w:link w:val="underlinedcardChar0"/>
    <w:autoRedefine/>
    <w:qFormat/>
    <w:rsid w:val="00BA45A1"/>
    <w:rPr>
      <w:sz w:val="22"/>
      <w:u w:val="single"/>
    </w:rPr>
  </w:style>
  <w:style w:type="character" w:customStyle="1" w:styleId="underlinedcardChar0">
    <w:name w:val="underlined card Char"/>
    <w:link w:val="underlinedcard"/>
    <w:rsid w:val="00BA45A1"/>
    <w:rPr>
      <w:rFonts w:ascii="Calibri" w:eastAsia="SimSun" w:hAnsi="Calibri" w:cs="Calibri"/>
      <w:color w:val="000000"/>
      <w:sz w:val="22"/>
      <w:szCs w:val="20"/>
      <w:u w:val="single"/>
      <w:lang w:val="x-none" w:eastAsia="x-none"/>
    </w:rPr>
  </w:style>
  <w:style w:type="paragraph" w:customStyle="1" w:styleId="FullText">
    <w:name w:val="Full Text"/>
    <w:basedOn w:val="Normal"/>
    <w:uiPriority w:val="99"/>
    <w:qFormat/>
    <w:rsid w:val="00BA45A1"/>
    <w:rPr>
      <w:rFonts w:eastAsia="Times New Roman"/>
      <w:sz w:val="16"/>
    </w:rPr>
  </w:style>
  <w:style w:type="character" w:customStyle="1" w:styleId="SourceBold">
    <w:name w:val="Source Bold"/>
    <w:rsid w:val="00BA45A1"/>
    <w:rPr>
      <w:rFonts w:ascii="Arial Narrow" w:hAnsi="Arial Narrow"/>
      <w:b/>
      <w:sz w:val="24"/>
      <w:u w:val="none"/>
    </w:rPr>
  </w:style>
  <w:style w:type="paragraph" w:customStyle="1" w:styleId="TextUnderline">
    <w:name w:val="Text Underline"/>
    <w:basedOn w:val="Normal"/>
    <w:link w:val="TextUnderlineChar"/>
    <w:qFormat/>
    <w:rsid w:val="00BA45A1"/>
    <w:rPr>
      <w:rFonts w:ascii="Garamond" w:eastAsia="Times New Roman" w:hAnsi="Garamond"/>
      <w:bCs/>
      <w:kern w:val="20"/>
      <w:szCs w:val="32"/>
      <w:u w:val="single"/>
      <w:lang w:val="x-none" w:eastAsia="x-none"/>
    </w:rPr>
  </w:style>
  <w:style w:type="character" w:customStyle="1" w:styleId="TextUnderlineChar">
    <w:name w:val="Text Underline Char"/>
    <w:link w:val="TextUnderline"/>
    <w:rsid w:val="00BA45A1"/>
    <w:rPr>
      <w:rFonts w:ascii="Garamond" w:eastAsia="Times New Roman" w:hAnsi="Garamond" w:cs="Calibri"/>
      <w:bCs/>
      <w:kern w:val="20"/>
      <w:sz w:val="22"/>
      <w:szCs w:val="32"/>
      <w:u w:val="single"/>
      <w:lang w:val="x-none" w:eastAsia="x-none"/>
    </w:rPr>
  </w:style>
  <w:style w:type="character" w:customStyle="1" w:styleId="2xBoldUnderline">
    <w:name w:val="2x_Bold_Underline"/>
    <w:rsid w:val="00BA45A1"/>
    <w:rPr>
      <w:b/>
      <w:bCs/>
      <w:sz w:val="24"/>
      <w:u w:val="thick"/>
    </w:rPr>
  </w:style>
  <w:style w:type="character" w:customStyle="1" w:styleId="Dottedunderline0">
    <w:name w:val="Dotted underline"/>
    <w:rsid w:val="00BA45A1"/>
    <w:rPr>
      <w:u w:val="dotted"/>
    </w:rPr>
  </w:style>
  <w:style w:type="paragraph" w:customStyle="1" w:styleId="citeunread">
    <w:name w:val="cite unread"/>
    <w:basedOn w:val="Normal"/>
    <w:link w:val="citeunreadChar"/>
    <w:qFormat/>
    <w:rsid w:val="00BA45A1"/>
    <w:pPr>
      <w:widowControl w:val="0"/>
      <w:overflowPunct w:val="0"/>
      <w:autoSpaceDE w:val="0"/>
      <w:autoSpaceDN w:val="0"/>
      <w:adjustRightInd w:val="0"/>
      <w:spacing w:after="120"/>
    </w:pPr>
    <w:rPr>
      <w:rFonts w:eastAsia="MS Mincho"/>
      <w:kern w:val="28"/>
      <w:sz w:val="18"/>
      <w:szCs w:val="20"/>
      <w:lang w:val="en" w:eastAsia="x-none"/>
    </w:rPr>
  </w:style>
  <w:style w:type="character" w:customStyle="1" w:styleId="citeunreadChar">
    <w:name w:val="cite unread Char"/>
    <w:link w:val="citeunread"/>
    <w:rsid w:val="00BA45A1"/>
    <w:rPr>
      <w:rFonts w:ascii="Calibri" w:eastAsia="MS Mincho" w:hAnsi="Calibri" w:cs="Calibri"/>
      <w:kern w:val="28"/>
      <w:sz w:val="18"/>
      <w:szCs w:val="20"/>
      <w:lang w:val="en" w:eastAsia="x-none"/>
    </w:rPr>
  </w:style>
  <w:style w:type="paragraph" w:customStyle="1" w:styleId="read">
    <w:name w:val="read"/>
    <w:basedOn w:val="Normal"/>
    <w:next w:val="Normal"/>
    <w:link w:val="readCharChar"/>
    <w:qFormat/>
    <w:rsid w:val="00BA45A1"/>
    <w:rPr>
      <w:rFonts w:eastAsia="Times New Roman"/>
      <w:b/>
      <w:szCs w:val="20"/>
      <w:u w:val="single"/>
      <w:lang w:val="x-none" w:eastAsia="x-none"/>
    </w:rPr>
  </w:style>
  <w:style w:type="character" w:customStyle="1" w:styleId="readCharChar">
    <w:name w:val="read Char Char"/>
    <w:link w:val="read"/>
    <w:locked/>
    <w:rsid w:val="00BA45A1"/>
    <w:rPr>
      <w:rFonts w:ascii="Calibri" w:eastAsia="Times New Roman" w:hAnsi="Calibri" w:cs="Calibri"/>
      <w:b/>
      <w:sz w:val="22"/>
      <w:szCs w:val="20"/>
      <w:u w:val="single"/>
      <w:lang w:val="x-none" w:eastAsia="x-none"/>
    </w:rPr>
  </w:style>
  <w:style w:type="paragraph" w:customStyle="1" w:styleId="2ndLevel-TAG">
    <w:name w:val="2nd Level - TAG"/>
    <w:basedOn w:val="Normal"/>
    <w:next w:val="Normal"/>
    <w:uiPriority w:val="99"/>
    <w:qFormat/>
    <w:rsid w:val="00BA45A1"/>
    <w:pPr>
      <w:spacing w:before="240"/>
      <w:outlineLvl w:val="2"/>
    </w:pPr>
    <w:rPr>
      <w:rFonts w:eastAsia="Times New Roman"/>
      <w:b/>
    </w:rPr>
  </w:style>
  <w:style w:type="character" w:customStyle="1" w:styleId="readChar">
    <w:name w:val="read Char"/>
    <w:rsid w:val="00BA45A1"/>
    <w:rPr>
      <w:szCs w:val="22"/>
      <w:u w:val="single"/>
      <w:lang w:val="en-US" w:eastAsia="en-US" w:bidi="ar-SA"/>
    </w:rPr>
  </w:style>
  <w:style w:type="character" w:customStyle="1" w:styleId="underlining0">
    <w:name w:val="underlining"/>
    <w:rsid w:val="00BA45A1"/>
    <w:rPr>
      <w:u w:val="single"/>
    </w:rPr>
  </w:style>
  <w:style w:type="paragraph" w:styleId="BodyTextIndent2">
    <w:name w:val="Body Text Indent 2"/>
    <w:basedOn w:val="Normal"/>
    <w:link w:val="BodyTextIndent2Char"/>
    <w:rsid w:val="00BA45A1"/>
    <w:pPr>
      <w:ind w:leftChars="233" w:left="559" w:firstLineChars="300" w:firstLine="600"/>
    </w:pPr>
    <w:rPr>
      <w:rFonts w:ascii="HGSSoeiKakugothicUB" w:eastAsia="MS Mincho"/>
      <w:szCs w:val="20"/>
      <w:lang w:val="x-none" w:eastAsia="ja-JP"/>
    </w:rPr>
  </w:style>
  <w:style w:type="character" w:customStyle="1" w:styleId="BodyTextIndent2Char">
    <w:name w:val="Body Text Indent 2 Char"/>
    <w:basedOn w:val="DefaultParagraphFont"/>
    <w:link w:val="BodyTextIndent2"/>
    <w:rsid w:val="00BA45A1"/>
    <w:rPr>
      <w:rFonts w:ascii="HGSSoeiKakugothicUB" w:eastAsia="MS Mincho" w:hAnsi="Calibri" w:cs="Calibri"/>
      <w:sz w:val="22"/>
      <w:szCs w:val="20"/>
      <w:lang w:val="x-none" w:eastAsia="ja-JP"/>
    </w:rPr>
  </w:style>
  <w:style w:type="paragraph" w:customStyle="1" w:styleId="CiteCard0">
    <w:name w:val="Cite_Card"/>
    <w:link w:val="CiteCardChar"/>
    <w:qFormat/>
    <w:rsid w:val="00BA45A1"/>
    <w:pPr>
      <w:ind w:left="720" w:right="720"/>
      <w:jc w:val="both"/>
    </w:pPr>
    <w:rPr>
      <w:rFonts w:ascii="Times New Roman" w:eastAsia="Times New Roman" w:hAnsi="Times New Roman" w:cs="Arial"/>
      <w:bCs/>
      <w:sz w:val="20"/>
      <w:szCs w:val="20"/>
    </w:rPr>
  </w:style>
  <w:style w:type="character" w:customStyle="1" w:styleId="CiteCardChar">
    <w:name w:val="Cite_Card Char"/>
    <w:link w:val="CiteCard0"/>
    <w:rsid w:val="00BA45A1"/>
    <w:rPr>
      <w:rFonts w:ascii="Times New Roman" w:eastAsia="Times New Roman" w:hAnsi="Times New Roman" w:cs="Arial"/>
      <w:bCs/>
      <w:sz w:val="20"/>
      <w:szCs w:val="20"/>
    </w:rPr>
  </w:style>
  <w:style w:type="character" w:customStyle="1" w:styleId="btitle">
    <w:name w:val="btitle"/>
    <w:rsid w:val="00BA45A1"/>
  </w:style>
  <w:style w:type="character" w:customStyle="1" w:styleId="green">
    <w:name w:val="green"/>
    <w:rsid w:val="00BA45A1"/>
  </w:style>
  <w:style w:type="paragraph" w:customStyle="1" w:styleId="CM14">
    <w:name w:val="CM14"/>
    <w:basedOn w:val="Default"/>
    <w:next w:val="Default"/>
    <w:uiPriority w:val="99"/>
    <w:qFormat/>
    <w:rsid w:val="00BA45A1"/>
    <w:pPr>
      <w:widowControl w:val="0"/>
      <w:spacing w:after="0" w:line="240" w:lineRule="auto"/>
    </w:pPr>
    <w:rPr>
      <w:rFonts w:ascii="Times New Roman" w:eastAsia="MS Mincho" w:hAnsi="Times New Roman" w:cs="Times New Roman"/>
    </w:rPr>
  </w:style>
  <w:style w:type="character" w:customStyle="1" w:styleId="BodyText20">
    <w:name w:val="Body Text2"/>
    <w:rsid w:val="00BA45A1"/>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30">
    <w:name w:val="Body Text3"/>
    <w:rsid w:val="00BA45A1"/>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BA45A1"/>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BA45A1"/>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BA45A1"/>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BA45A1"/>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BA45A1"/>
    <w:rPr>
      <w:rFonts w:ascii="Sylfaen" w:hAnsi="Sylfaen" w:cs="Sylfaen"/>
      <w:i/>
      <w:iCs/>
      <w:sz w:val="19"/>
      <w:szCs w:val="19"/>
      <w:u w:val="none"/>
      <w:shd w:val="clear" w:color="auto" w:fill="FFFFFF"/>
    </w:rPr>
  </w:style>
  <w:style w:type="character" w:customStyle="1" w:styleId="AnalyticsChar">
    <w:name w:val="Analytics Char"/>
    <w:basedOn w:val="DefaultParagraphFont"/>
    <w:link w:val="Analytics"/>
    <w:uiPriority w:val="4"/>
    <w:rsid w:val="00BA45A1"/>
    <w:rPr>
      <w:rFonts w:ascii="Palatino Linotype" w:hAnsi="Palatino Linotype" w:cs="Palatino Linotype"/>
      <w:b/>
      <w:sz w:val="22"/>
    </w:rPr>
  </w:style>
  <w:style w:type="character" w:customStyle="1" w:styleId="Emph">
    <w:name w:val="Emph"/>
    <w:basedOn w:val="DefaultParagraphFont"/>
    <w:uiPriority w:val="1"/>
    <w:qFormat/>
    <w:rsid w:val="00BA45A1"/>
    <w:rPr>
      <w:rFonts w:ascii="Arial" w:hAnsi="Arial"/>
      <w:b/>
      <w:sz w:val="20"/>
      <w:u w:val="single"/>
      <w:bdr w:val="single" w:sz="8" w:space="0" w:color="auto"/>
    </w:rPr>
  </w:style>
  <w:style w:type="character" w:customStyle="1" w:styleId="cardchar00">
    <w:name w:val="cardchar0"/>
    <w:basedOn w:val="DefaultParagraphFont"/>
    <w:rsid w:val="00BA45A1"/>
  </w:style>
  <w:style w:type="character" w:customStyle="1" w:styleId="UnderlineNon-bold">
    <w:name w:val="Underline Non - bold"/>
    <w:rsid w:val="00BA45A1"/>
    <w:rPr>
      <w:rFonts w:ascii="Times New Roman" w:hAnsi="Times New Roman"/>
      <w:iCs/>
      <w:sz w:val="22"/>
      <w:u w:val="single"/>
    </w:rPr>
  </w:style>
  <w:style w:type="paragraph" w:customStyle="1" w:styleId="StyleHeading4UnderlinedsmalltextGaramond">
    <w:name w:val="Style Heading 4Underlinedsmall text + Garamond"/>
    <w:basedOn w:val="Heading4"/>
    <w:link w:val="StyleHeading4UnderlinedsmalltextGaramondChar"/>
    <w:qFormat/>
    <w:rsid w:val="00BA45A1"/>
    <w:rPr>
      <w:rFonts w:ascii="Garamond" w:eastAsia="Times New Roman" w:hAnsi="Garamond" w:cs="Times New Roman"/>
      <w:b w:val="0"/>
      <w:bCs w:val="0"/>
      <w:iCs/>
      <w:szCs w:val="20"/>
      <w:u w:val="single"/>
    </w:rPr>
  </w:style>
  <w:style w:type="character" w:customStyle="1" w:styleId="StyleHeading4UnderlinedsmalltextGaramondChar">
    <w:name w:val="Style Heading 4Underlinedsmall text + Garamond Char"/>
    <w:link w:val="StyleHeading4UnderlinedsmalltextGaramond"/>
    <w:rsid w:val="00BA45A1"/>
    <w:rPr>
      <w:rFonts w:ascii="Garamond" w:eastAsia="Times New Roman" w:hAnsi="Garamond" w:cs="Times New Roman"/>
      <w:iCs/>
      <w:sz w:val="26"/>
      <w:szCs w:val="20"/>
      <w:u w:val="single"/>
    </w:rPr>
  </w:style>
  <w:style w:type="character" w:customStyle="1" w:styleId="Heading4Char2">
    <w:name w:val="Heading 4 Char2"/>
    <w:aliases w:val="Underlined Char2,small text Char1,body Char2"/>
    <w:rsid w:val="00BA45A1"/>
    <w:rPr>
      <w:rFonts w:ascii="Bell MT" w:eastAsia="Times New Roman" w:hAnsi="Bell MT"/>
      <w:bCs/>
      <w:iCs/>
      <w:sz w:val="22"/>
      <w:u w:val="single"/>
    </w:rPr>
  </w:style>
  <w:style w:type="character" w:customStyle="1" w:styleId="Heading5Char2">
    <w:name w:val="Heading 5 Char2"/>
    <w:rsid w:val="00BA45A1"/>
    <w:rPr>
      <w:rFonts w:ascii="Bell MT" w:eastAsia="Times New Roman" w:hAnsi="Bell MT"/>
      <w:bCs/>
      <w:iCs/>
      <w:sz w:val="10"/>
      <w:szCs w:val="26"/>
    </w:rPr>
  </w:style>
  <w:style w:type="paragraph" w:customStyle="1" w:styleId="Heading2-NotBold">
    <w:name w:val="Heading 2 - Not Bold"/>
    <w:basedOn w:val="Heading2"/>
    <w:autoRedefine/>
    <w:uiPriority w:val="99"/>
    <w:qFormat/>
    <w:rsid w:val="00BA45A1"/>
    <w:pPr>
      <w:keepNext w:val="0"/>
      <w:keepLines w:val="0"/>
      <w:pageBreakBefore w:val="0"/>
      <w:jc w:val="left"/>
    </w:pPr>
    <w:rPr>
      <w:rFonts w:ascii="Garamond" w:eastAsia="Calibri" w:hAnsi="Garamond" w:cs="Times New Roman"/>
      <w:b w:val="0"/>
      <w:bCs w:val="0"/>
      <w:sz w:val="22"/>
      <w:u w:val="none"/>
    </w:rPr>
  </w:style>
  <w:style w:type="paragraph" w:customStyle="1" w:styleId="Heading2-Bold">
    <w:name w:val="Heading 2 - Bold"/>
    <w:basedOn w:val="Normal"/>
    <w:autoRedefine/>
    <w:uiPriority w:val="99"/>
    <w:qFormat/>
    <w:rsid w:val="00BA45A1"/>
    <w:rPr>
      <w:rFonts w:ascii="Garamond" w:eastAsia="Calibri" w:hAnsi="Garamond"/>
      <w:b/>
    </w:rPr>
  </w:style>
  <w:style w:type="character" w:customStyle="1" w:styleId="Style2CharChar">
    <w:name w:val="Style2 Char Char"/>
    <w:rsid w:val="00BA45A1"/>
    <w:rPr>
      <w:u w:val="thick"/>
      <w:lang w:val="en-US" w:eastAsia="en-US" w:bidi="ar-SA"/>
    </w:rPr>
  </w:style>
  <w:style w:type="character" w:customStyle="1" w:styleId="authordate1">
    <w:name w:val="authordate"/>
    <w:rsid w:val="00BA45A1"/>
  </w:style>
  <w:style w:type="paragraph" w:customStyle="1" w:styleId="tag">
    <w:name w:val="%tag"/>
    <w:basedOn w:val="Normal"/>
    <w:next w:val="Normal"/>
    <w:uiPriority w:val="99"/>
    <w:qFormat/>
    <w:rsid w:val="00BA45A1"/>
    <w:rPr>
      <w:rFonts w:ascii="Garamond" w:eastAsia="Calibri" w:hAnsi="Garamond"/>
      <w:bCs/>
      <w:sz w:val="18"/>
    </w:rPr>
  </w:style>
  <w:style w:type="character" w:customStyle="1" w:styleId="underline0">
    <w:name w:val="%underline"/>
    <w:qFormat/>
    <w:rsid w:val="00BA45A1"/>
    <w:rPr>
      <w:rFonts w:ascii="Times New Roman" w:hAnsi="Times New Roman"/>
      <w:sz w:val="16"/>
      <w:u w:val="none"/>
    </w:rPr>
  </w:style>
  <w:style w:type="character" w:customStyle="1" w:styleId="AUNDERLINE0">
    <w:name w:val="AUNDERLINE"/>
    <w:qFormat/>
    <w:rsid w:val="00BA45A1"/>
    <w:rPr>
      <w:rFonts w:ascii="Times New Roman" w:hAnsi="Times New Roman"/>
      <w:sz w:val="20"/>
      <w:u w:val="single"/>
    </w:rPr>
  </w:style>
  <w:style w:type="paragraph" w:customStyle="1" w:styleId="Style20">
    <w:name w:val="Style 2"/>
    <w:basedOn w:val="Normal"/>
    <w:link w:val="Style2Char0"/>
    <w:uiPriority w:val="99"/>
    <w:qFormat/>
    <w:rsid w:val="00BA45A1"/>
    <w:pPr>
      <w:ind w:left="432"/>
    </w:pPr>
    <w:rPr>
      <w:rFonts w:eastAsia="Times New Roman"/>
      <w:szCs w:val="20"/>
      <w:u w:val="single"/>
      <w:lang w:val="x-none" w:eastAsia="x-none"/>
    </w:rPr>
  </w:style>
  <w:style w:type="character" w:customStyle="1" w:styleId="Style2Char0">
    <w:name w:val="Style 2 Char"/>
    <w:link w:val="Style20"/>
    <w:uiPriority w:val="99"/>
    <w:rsid w:val="00BA45A1"/>
    <w:rPr>
      <w:rFonts w:ascii="Calibri" w:eastAsia="Times New Roman" w:hAnsi="Calibri" w:cs="Calibri"/>
      <w:sz w:val="22"/>
      <w:szCs w:val="20"/>
      <w:u w:val="single"/>
      <w:lang w:val="x-none" w:eastAsia="x-none"/>
    </w:rPr>
  </w:style>
  <w:style w:type="paragraph" w:customStyle="1" w:styleId="GAUnderline">
    <w:name w:val="GA Underline"/>
    <w:basedOn w:val="Normal"/>
    <w:link w:val="GAUnderlineChar"/>
    <w:qFormat/>
    <w:rsid w:val="00BA45A1"/>
    <w:rPr>
      <w:rFonts w:ascii="Garamond" w:eastAsia="Times New Roman" w:hAnsi="Garamond"/>
      <w:szCs w:val="20"/>
      <w:u w:val="single"/>
      <w:lang w:val="x-none" w:eastAsia="x-none"/>
    </w:rPr>
  </w:style>
  <w:style w:type="character" w:customStyle="1" w:styleId="GAUnderlineChar">
    <w:name w:val="GA Underline Char"/>
    <w:link w:val="GAUnderline"/>
    <w:rsid w:val="00BA45A1"/>
    <w:rPr>
      <w:rFonts w:ascii="Garamond" w:eastAsia="Times New Roman" w:hAnsi="Garamond" w:cs="Calibri"/>
      <w:sz w:val="22"/>
      <w:szCs w:val="20"/>
      <w:u w:val="single"/>
      <w:lang w:val="x-none" w:eastAsia="x-none"/>
    </w:rPr>
  </w:style>
  <w:style w:type="paragraph" w:customStyle="1" w:styleId="textsmall0">
    <w:name w:val="textsmall"/>
    <w:basedOn w:val="Normal"/>
    <w:link w:val="textsmallChar0"/>
    <w:qFormat/>
    <w:rsid w:val="00BA45A1"/>
    <w:rPr>
      <w:rFonts w:eastAsia="Times New Roman"/>
      <w:sz w:val="18"/>
      <w:szCs w:val="20"/>
      <w:lang w:val="x-none" w:eastAsia="x-none"/>
    </w:rPr>
  </w:style>
  <w:style w:type="character" w:customStyle="1" w:styleId="textsmallChar0">
    <w:name w:val="textsmall Char"/>
    <w:link w:val="textsmall0"/>
    <w:rsid w:val="00BA45A1"/>
    <w:rPr>
      <w:rFonts w:ascii="Calibri" w:eastAsia="Times New Roman" w:hAnsi="Calibri" w:cs="Calibri"/>
      <w:sz w:val="18"/>
      <w:szCs w:val="20"/>
      <w:lang w:val="x-none" w:eastAsia="x-none"/>
    </w:rPr>
  </w:style>
  <w:style w:type="paragraph" w:customStyle="1" w:styleId="cardtextemphasis">
    <w:name w:val="card text emphasis"/>
    <w:basedOn w:val="Normal"/>
    <w:link w:val="cardtextemphasisChar"/>
    <w:qFormat/>
    <w:rsid w:val="00BA45A1"/>
    <w:pPr>
      <w:spacing w:after="200"/>
    </w:pPr>
    <w:rPr>
      <w:rFonts w:ascii="Trebuchet MS" w:eastAsia="Verdana" w:hAnsi="Trebuchet MS" w:cs="Times New Roman"/>
      <w:b/>
      <w:sz w:val="18"/>
      <w:u w:val="single"/>
    </w:rPr>
  </w:style>
  <w:style w:type="paragraph" w:customStyle="1" w:styleId="Micro">
    <w:name w:val="Micro"/>
    <w:basedOn w:val="Normal"/>
    <w:next w:val="Normal"/>
    <w:link w:val="MicroChar"/>
    <w:qFormat/>
    <w:rsid w:val="00BA45A1"/>
    <w:rPr>
      <w:rFonts w:eastAsia="Times New Roman"/>
      <w:sz w:val="12"/>
    </w:rPr>
  </w:style>
  <w:style w:type="character" w:customStyle="1" w:styleId="MicroChar">
    <w:name w:val="Micro Char"/>
    <w:link w:val="Micro"/>
    <w:rsid w:val="00BA45A1"/>
    <w:rPr>
      <w:rFonts w:ascii="Calibri" w:eastAsia="Times New Roman" w:hAnsi="Calibri" w:cs="Calibri"/>
      <w:sz w:val="12"/>
    </w:rPr>
  </w:style>
  <w:style w:type="paragraph" w:customStyle="1" w:styleId="CardNotUnderlined">
    <w:name w:val="Card Not Underlined"/>
    <w:basedOn w:val="Normal"/>
    <w:link w:val="CardNotUnderlinedChar1"/>
    <w:autoRedefine/>
    <w:qFormat/>
    <w:rsid w:val="00BA45A1"/>
    <w:rPr>
      <w:rFonts w:ascii="Bell MT" w:eastAsia="Calibri" w:hAnsi="Bell MT"/>
      <w:szCs w:val="20"/>
    </w:rPr>
  </w:style>
  <w:style w:type="character" w:customStyle="1" w:styleId="UnderlinedCharChar0">
    <w:name w:val="Underlined Char Char"/>
    <w:rsid w:val="00BA45A1"/>
    <w:rPr>
      <w:rFonts w:ascii="Garamond" w:hAnsi="Garamond"/>
      <w:szCs w:val="28"/>
      <w:u w:val="single"/>
      <w:lang w:val="en-US" w:eastAsia="en-US" w:bidi="ar-SA"/>
    </w:rPr>
  </w:style>
  <w:style w:type="paragraph" w:customStyle="1" w:styleId="h-lead">
    <w:name w:val="h-lead"/>
    <w:basedOn w:val="Normal"/>
    <w:uiPriority w:val="99"/>
    <w:qFormat/>
    <w:rsid w:val="00BA45A1"/>
    <w:pPr>
      <w:spacing w:before="100" w:beforeAutospacing="1" w:after="100" w:afterAutospacing="1"/>
    </w:pPr>
    <w:rPr>
      <w:rFonts w:eastAsia="Times New Roman"/>
    </w:rPr>
  </w:style>
  <w:style w:type="character" w:customStyle="1" w:styleId="slug-doi">
    <w:name w:val="slug-doi"/>
    <w:basedOn w:val="DefaultParagraphFont"/>
    <w:rsid w:val="00BA45A1"/>
  </w:style>
  <w:style w:type="paragraph" w:customStyle="1" w:styleId="intro">
    <w:name w:val="intro"/>
    <w:basedOn w:val="Normal"/>
    <w:uiPriority w:val="99"/>
    <w:qFormat/>
    <w:rsid w:val="00BA45A1"/>
    <w:pPr>
      <w:spacing w:before="100" w:beforeAutospacing="1" w:after="100" w:afterAutospacing="1"/>
    </w:pPr>
    <w:rPr>
      <w:rFonts w:eastAsia="Times New Roman"/>
    </w:rPr>
  </w:style>
  <w:style w:type="character" w:customStyle="1" w:styleId="af">
    <w:name w:val="af"/>
    <w:basedOn w:val="DefaultParagraphFont"/>
    <w:rsid w:val="00BA45A1"/>
  </w:style>
  <w:style w:type="character" w:customStyle="1" w:styleId="ab">
    <w:name w:val="ab"/>
    <w:basedOn w:val="DefaultParagraphFont"/>
    <w:rsid w:val="00BA45A1"/>
  </w:style>
  <w:style w:type="character" w:customStyle="1" w:styleId="em">
    <w:name w:val="em"/>
    <w:basedOn w:val="DefaultParagraphFont"/>
    <w:rsid w:val="00BA45A1"/>
  </w:style>
  <w:style w:type="character" w:customStyle="1" w:styleId="au">
    <w:name w:val="au"/>
    <w:basedOn w:val="DefaultParagraphFont"/>
    <w:rsid w:val="00BA45A1"/>
  </w:style>
  <w:style w:type="character" w:customStyle="1" w:styleId="ti">
    <w:name w:val="ti"/>
    <w:basedOn w:val="DefaultParagraphFont"/>
    <w:rsid w:val="00BA45A1"/>
  </w:style>
  <w:style w:type="character" w:customStyle="1" w:styleId="subheadblue">
    <w:name w:val="subhead_blue"/>
    <w:basedOn w:val="DefaultParagraphFont"/>
    <w:rsid w:val="00BA45A1"/>
  </w:style>
  <w:style w:type="character" w:customStyle="1" w:styleId="affiliation">
    <w:name w:val="affiliation"/>
    <w:basedOn w:val="DefaultParagraphFont"/>
    <w:rsid w:val="00BA45A1"/>
  </w:style>
  <w:style w:type="character" w:customStyle="1" w:styleId="slug-doi-wrapper">
    <w:name w:val="slug-doi-wrapper"/>
    <w:basedOn w:val="DefaultParagraphFont"/>
    <w:rsid w:val="00BA45A1"/>
  </w:style>
  <w:style w:type="character" w:customStyle="1" w:styleId="slug-metadata-noteahead-of-print">
    <w:name w:val="slug-metadata-note ahead-of-print"/>
    <w:basedOn w:val="DefaultParagraphFont"/>
    <w:rsid w:val="00BA45A1"/>
  </w:style>
  <w:style w:type="character" w:customStyle="1" w:styleId="slug-ahead-of-print-date">
    <w:name w:val="slug-ahead-of-print-date"/>
    <w:basedOn w:val="DefaultParagraphFont"/>
    <w:rsid w:val="00BA45A1"/>
  </w:style>
  <w:style w:type="character" w:customStyle="1" w:styleId="medium-bold">
    <w:name w:val="medium-bold"/>
    <w:basedOn w:val="DefaultParagraphFont"/>
    <w:rsid w:val="00BA45A1"/>
  </w:style>
  <w:style w:type="character" w:customStyle="1" w:styleId="goohl0">
    <w:name w:val="goohl0"/>
    <w:basedOn w:val="DefaultParagraphFont"/>
    <w:rsid w:val="00BA45A1"/>
  </w:style>
  <w:style w:type="character" w:customStyle="1" w:styleId="TagCharChar1">
    <w:name w:val="Tag Char Char1"/>
    <w:rsid w:val="00BA45A1"/>
    <w:rPr>
      <w:b/>
      <w:sz w:val="24"/>
      <w:szCs w:val="24"/>
      <w:lang w:val="en-US" w:eastAsia="en-US" w:bidi="ar-SA"/>
    </w:rPr>
  </w:style>
  <w:style w:type="numbering" w:customStyle="1" w:styleId="NoList4">
    <w:name w:val="No List4"/>
    <w:next w:val="NoList"/>
    <w:uiPriority w:val="99"/>
    <w:semiHidden/>
    <w:unhideWhenUsed/>
    <w:rsid w:val="00BA45A1"/>
  </w:style>
  <w:style w:type="character" w:customStyle="1" w:styleId="12TimesNewRoman">
    <w:name w:val="12 Times New Roman"/>
    <w:rsid w:val="00BA45A1"/>
    <w:rPr>
      <w:rFonts w:ascii="Times New Roman" w:eastAsia="Times New Roman" w:hAnsi="Times New Roman"/>
      <w:b w:val="0"/>
      <w:i w:val="0"/>
      <w:strike w:val="0"/>
      <w:dstrike w:val="0"/>
      <w:color w:val="000000"/>
      <w:spacing w:val="0"/>
      <w:position w:val="0"/>
      <w:sz w:val="20"/>
      <w:u w:val="none" w:color="000000"/>
      <w:vertAlign w:val="baseline"/>
      <w:lang w:val="en-US"/>
    </w:rPr>
  </w:style>
  <w:style w:type="paragraph" w:customStyle="1" w:styleId="StyleHeading2TagHEADING2TagCite11pt">
    <w:name w:val="Style Heading 2TagHEADING 2Tag&amp;Cite + 11 pt"/>
    <w:basedOn w:val="Heading2"/>
    <w:link w:val="StyleHeading2TagHEADING2TagCite11ptChar"/>
    <w:qFormat/>
    <w:rsid w:val="00BA45A1"/>
    <w:pPr>
      <w:keepNext w:val="0"/>
      <w:keepLines w:val="0"/>
      <w:pageBreakBefore w:val="0"/>
      <w:widowControl w:val="0"/>
      <w:spacing w:before="60" w:after="60"/>
      <w:jc w:val="left"/>
    </w:pPr>
    <w:rPr>
      <w:rFonts w:ascii="Bell MT" w:eastAsia="Times New Roman" w:hAnsi="Bell MT" w:cs="Times New Roman"/>
      <w:sz w:val="22"/>
      <w:szCs w:val="28"/>
      <w:u w:val="none"/>
    </w:rPr>
  </w:style>
  <w:style w:type="character" w:customStyle="1" w:styleId="StyleHeading2TagHEADING2TagCite11ptChar">
    <w:name w:val="Style Heading 2TagHEADING 2Tag&amp;Cite + 11 pt Char"/>
    <w:link w:val="StyleHeading2TagHEADING2TagCite11pt"/>
    <w:rsid w:val="00BA45A1"/>
    <w:rPr>
      <w:rFonts w:ascii="Bell MT" w:eastAsia="Times New Roman" w:hAnsi="Bell MT" w:cs="Times New Roman"/>
      <w:b/>
      <w:bCs/>
      <w:sz w:val="22"/>
      <w:szCs w:val="28"/>
    </w:rPr>
  </w:style>
  <w:style w:type="paragraph" w:customStyle="1" w:styleId="F4-NormalText">
    <w:name w:val="F4 - Normal Text"/>
    <w:basedOn w:val="Normal"/>
    <w:uiPriority w:val="99"/>
    <w:qFormat/>
    <w:rsid w:val="00BA45A1"/>
    <w:rPr>
      <w:rFonts w:eastAsia="Calibri"/>
    </w:rPr>
  </w:style>
  <w:style w:type="character" w:customStyle="1" w:styleId="berief">
    <w:name w:val="berief"/>
    <w:rsid w:val="00BA45A1"/>
    <w:rPr>
      <w:rFonts w:ascii="Times New Roman" w:eastAsia="Times New Roman" w:hAnsi="Times New Roman" w:cs="Times New Roman"/>
      <w:sz w:val="20"/>
      <w:u w:val="none"/>
    </w:rPr>
  </w:style>
  <w:style w:type="numbering" w:customStyle="1" w:styleId="NoList5">
    <w:name w:val="No List5"/>
    <w:next w:val="NoList"/>
    <w:semiHidden/>
    <w:unhideWhenUsed/>
    <w:rsid w:val="00BA45A1"/>
  </w:style>
  <w:style w:type="character" w:customStyle="1" w:styleId="Brief-Smalltext">
    <w:name w:val="Brief - Small text"/>
    <w:rsid w:val="00BA45A1"/>
    <w:rPr>
      <w:rFonts w:ascii="Times New Roman" w:hAnsi="Times New Roman" w:cs="Times New Roman"/>
      <w:sz w:val="14"/>
      <w:u w:val="none"/>
    </w:rPr>
  </w:style>
  <w:style w:type="paragraph" w:customStyle="1" w:styleId="F3-TagAuthor">
    <w:name w:val="F3 - Tag/Author"/>
    <w:basedOn w:val="Normal"/>
    <w:uiPriority w:val="99"/>
    <w:qFormat/>
    <w:rsid w:val="00BA45A1"/>
    <w:rPr>
      <w:rFonts w:eastAsia="Times New Roman"/>
      <w:b/>
    </w:rPr>
  </w:style>
  <w:style w:type="paragraph" w:customStyle="1" w:styleId="F5-UnderlineNormal">
    <w:name w:val="F5 - Underline Normal"/>
    <w:basedOn w:val="Normal"/>
    <w:uiPriority w:val="99"/>
    <w:qFormat/>
    <w:rsid w:val="00BA45A1"/>
    <w:rPr>
      <w:rFonts w:eastAsia="Calibri"/>
      <w:u w:val="single"/>
    </w:rPr>
  </w:style>
  <w:style w:type="character" w:customStyle="1" w:styleId="F8-UnderlineBold">
    <w:name w:val="F8 - Underline/Bold"/>
    <w:rsid w:val="00BA45A1"/>
    <w:rPr>
      <w:rFonts w:ascii="Times New Roman" w:hAnsi="Times New Roman"/>
      <w:b/>
      <w:sz w:val="20"/>
      <w:u w:val="single"/>
    </w:rPr>
  </w:style>
  <w:style w:type="character" w:customStyle="1" w:styleId="F7-SmallFont">
    <w:name w:val="F7 - Small Font"/>
    <w:rsid w:val="00BA45A1"/>
    <w:rPr>
      <w:rFonts w:ascii="Times New Roman" w:hAnsi="Times New Roman"/>
      <w:sz w:val="14"/>
    </w:rPr>
  </w:style>
  <w:style w:type="paragraph" w:customStyle="1" w:styleId="Brief-PrimarySource">
    <w:name w:val="Brief - Primary Source"/>
    <w:basedOn w:val="Normal"/>
    <w:uiPriority w:val="99"/>
    <w:qFormat/>
    <w:rsid w:val="00BA45A1"/>
    <w:rPr>
      <w:rFonts w:eastAsia="Times New Roman"/>
      <w:b/>
      <w:u w:val="single"/>
    </w:rPr>
  </w:style>
  <w:style w:type="paragraph" w:customStyle="1" w:styleId="Brief-Underline">
    <w:name w:val="Brief - Underline"/>
    <w:basedOn w:val="Normal"/>
    <w:uiPriority w:val="99"/>
    <w:qFormat/>
    <w:rsid w:val="00BA45A1"/>
    <w:rPr>
      <w:rFonts w:eastAsia="Times New Roman"/>
      <w:u w:val="single"/>
    </w:rPr>
  </w:style>
  <w:style w:type="character" w:customStyle="1" w:styleId="Brief-Bold">
    <w:name w:val="Brief - Bold"/>
    <w:rsid w:val="00BA45A1"/>
    <w:rPr>
      <w:rFonts w:cs="Times New Roman"/>
      <w:b/>
    </w:rPr>
  </w:style>
  <w:style w:type="character" w:customStyle="1" w:styleId="Card-Underline">
    <w:name w:val="Card - Underline"/>
    <w:rsid w:val="00BA45A1"/>
    <w:rPr>
      <w:rFonts w:cs="Times New Roman"/>
      <w:u w:val="single"/>
    </w:rPr>
  </w:style>
  <w:style w:type="character" w:customStyle="1" w:styleId="beriefunderline">
    <w:name w:val="berief = underline"/>
    <w:rsid w:val="00BA45A1"/>
    <w:rPr>
      <w:rFonts w:ascii="Times New Roman" w:eastAsia="Times New Roman" w:hAnsi="Times New Roman" w:cs="Times New Roman"/>
      <w:sz w:val="20"/>
      <w:u w:val="single"/>
    </w:rPr>
  </w:style>
  <w:style w:type="paragraph" w:customStyle="1" w:styleId="Brief">
    <w:name w:val="Brief"/>
    <w:basedOn w:val="Brief-PrimarySource"/>
    <w:uiPriority w:val="99"/>
    <w:qFormat/>
    <w:rsid w:val="00BA45A1"/>
    <w:rPr>
      <w:b w:val="0"/>
    </w:rPr>
  </w:style>
  <w:style w:type="character" w:customStyle="1" w:styleId="BoldText10pt">
    <w:name w:val="Bold Text 10 pt"/>
    <w:rsid w:val="00BA45A1"/>
    <w:rPr>
      <w:rFonts w:ascii="Times New Roman" w:hAnsi="Times New Roman"/>
      <w:b/>
      <w:color w:val="000000"/>
      <w:spacing w:val="0"/>
      <w:position w:val="0"/>
      <w:sz w:val="20"/>
      <w:u w:val="none" w:color="000000"/>
      <w:vertAlign w:val="baseline"/>
      <w:lang w:val="en-US"/>
    </w:rPr>
  </w:style>
  <w:style w:type="paragraph" w:customStyle="1" w:styleId="CM2">
    <w:name w:val="CM2"/>
    <w:basedOn w:val="Normal"/>
    <w:next w:val="Normal"/>
    <w:uiPriority w:val="99"/>
    <w:qFormat/>
    <w:rsid w:val="00BA45A1"/>
    <w:pPr>
      <w:widowControl w:val="0"/>
      <w:autoSpaceDE w:val="0"/>
      <w:autoSpaceDN w:val="0"/>
      <w:adjustRightInd w:val="0"/>
      <w:spacing w:line="553" w:lineRule="atLeast"/>
    </w:pPr>
    <w:rPr>
      <w:rFonts w:eastAsia="Times New Roman"/>
    </w:rPr>
  </w:style>
  <w:style w:type="paragraph" w:customStyle="1" w:styleId="CM9">
    <w:name w:val="CM9"/>
    <w:basedOn w:val="Normal"/>
    <w:next w:val="Normal"/>
    <w:uiPriority w:val="99"/>
    <w:qFormat/>
    <w:rsid w:val="00BA45A1"/>
    <w:pPr>
      <w:widowControl w:val="0"/>
      <w:autoSpaceDE w:val="0"/>
      <w:autoSpaceDN w:val="0"/>
      <w:adjustRightInd w:val="0"/>
      <w:spacing w:line="553" w:lineRule="atLeast"/>
    </w:pPr>
    <w:rPr>
      <w:rFonts w:eastAsia="Times New Roman"/>
    </w:rPr>
  </w:style>
  <w:style w:type="paragraph" w:customStyle="1" w:styleId="CM4">
    <w:name w:val="CM4"/>
    <w:basedOn w:val="Normal"/>
    <w:next w:val="Normal"/>
    <w:uiPriority w:val="99"/>
    <w:qFormat/>
    <w:rsid w:val="00BA45A1"/>
    <w:pPr>
      <w:widowControl w:val="0"/>
      <w:autoSpaceDE w:val="0"/>
      <w:autoSpaceDN w:val="0"/>
      <w:adjustRightInd w:val="0"/>
      <w:spacing w:line="553" w:lineRule="atLeast"/>
    </w:pPr>
    <w:rPr>
      <w:rFonts w:eastAsia="Times New Roman"/>
    </w:rPr>
  </w:style>
  <w:style w:type="paragraph" w:customStyle="1" w:styleId="CM11">
    <w:name w:val="CM11"/>
    <w:basedOn w:val="Normal"/>
    <w:next w:val="Normal"/>
    <w:uiPriority w:val="99"/>
    <w:qFormat/>
    <w:rsid w:val="00BA45A1"/>
    <w:pPr>
      <w:widowControl w:val="0"/>
      <w:autoSpaceDE w:val="0"/>
      <w:autoSpaceDN w:val="0"/>
      <w:adjustRightInd w:val="0"/>
      <w:spacing w:line="553" w:lineRule="atLeast"/>
    </w:pPr>
    <w:rPr>
      <w:rFonts w:eastAsia="Times New Roman"/>
    </w:rPr>
  </w:style>
  <w:style w:type="paragraph" w:customStyle="1" w:styleId="CM16">
    <w:name w:val="CM16"/>
    <w:basedOn w:val="Normal"/>
    <w:next w:val="Normal"/>
    <w:uiPriority w:val="99"/>
    <w:qFormat/>
    <w:rsid w:val="00BA45A1"/>
    <w:pPr>
      <w:widowControl w:val="0"/>
      <w:autoSpaceDE w:val="0"/>
      <w:autoSpaceDN w:val="0"/>
      <w:adjustRightInd w:val="0"/>
      <w:spacing w:line="553" w:lineRule="atLeast"/>
    </w:pPr>
    <w:rPr>
      <w:rFonts w:eastAsia="Times New Roman"/>
    </w:rPr>
  </w:style>
  <w:style w:type="paragraph" w:customStyle="1" w:styleId="CM19">
    <w:name w:val="CM19"/>
    <w:basedOn w:val="Default"/>
    <w:next w:val="Default"/>
    <w:uiPriority w:val="99"/>
    <w:qFormat/>
    <w:rsid w:val="00BA45A1"/>
    <w:pPr>
      <w:widowControl w:val="0"/>
      <w:spacing w:after="0" w:line="276" w:lineRule="atLeast"/>
    </w:pPr>
    <w:rPr>
      <w:rFonts w:ascii="Times New Roman" w:eastAsia="Times New Roman" w:hAnsi="Times New Roman" w:cs="Times New Roman"/>
    </w:rPr>
  </w:style>
  <w:style w:type="paragraph" w:customStyle="1" w:styleId="CM34">
    <w:name w:val="CM34"/>
    <w:basedOn w:val="Default"/>
    <w:next w:val="Default"/>
    <w:uiPriority w:val="99"/>
    <w:qFormat/>
    <w:rsid w:val="00BA45A1"/>
    <w:pPr>
      <w:widowControl w:val="0"/>
      <w:spacing w:after="0" w:line="240" w:lineRule="auto"/>
    </w:pPr>
    <w:rPr>
      <w:rFonts w:ascii="Times New Roman" w:eastAsia="Times New Roman" w:hAnsi="Times New Roman" w:cs="Times New Roman"/>
    </w:rPr>
  </w:style>
  <w:style w:type="paragraph" w:customStyle="1" w:styleId="CM56">
    <w:name w:val="CM56"/>
    <w:basedOn w:val="Default"/>
    <w:next w:val="Default"/>
    <w:uiPriority w:val="99"/>
    <w:qFormat/>
    <w:rsid w:val="00BA45A1"/>
    <w:pPr>
      <w:widowControl w:val="0"/>
      <w:spacing w:after="0" w:line="240" w:lineRule="auto"/>
    </w:pPr>
    <w:rPr>
      <w:rFonts w:ascii="Times New Roman" w:eastAsia="Calibri" w:hAnsi="Times New Roman" w:cs="Times New Roman"/>
    </w:rPr>
  </w:style>
  <w:style w:type="paragraph" w:customStyle="1" w:styleId="CM58">
    <w:name w:val="CM58"/>
    <w:basedOn w:val="Default"/>
    <w:next w:val="Default"/>
    <w:uiPriority w:val="99"/>
    <w:qFormat/>
    <w:rsid w:val="00BA45A1"/>
    <w:pPr>
      <w:widowControl w:val="0"/>
      <w:spacing w:after="0" w:line="240" w:lineRule="auto"/>
    </w:pPr>
    <w:rPr>
      <w:rFonts w:ascii="Times New Roman" w:eastAsia="Calibri" w:hAnsi="Times New Roman" w:cs="Times New Roman"/>
    </w:rPr>
  </w:style>
  <w:style w:type="paragraph" w:customStyle="1" w:styleId="CM57">
    <w:name w:val="CM57"/>
    <w:basedOn w:val="Default"/>
    <w:next w:val="Default"/>
    <w:uiPriority w:val="99"/>
    <w:qFormat/>
    <w:rsid w:val="00BA45A1"/>
    <w:pPr>
      <w:widowControl w:val="0"/>
      <w:spacing w:after="0" w:line="240" w:lineRule="auto"/>
    </w:pPr>
    <w:rPr>
      <w:rFonts w:ascii="Times New Roman" w:eastAsia="Calibri" w:hAnsi="Times New Roman" w:cs="Times New Roman"/>
    </w:rPr>
  </w:style>
  <w:style w:type="paragraph" w:customStyle="1" w:styleId="CM1">
    <w:name w:val="CM1"/>
    <w:basedOn w:val="Default"/>
    <w:next w:val="Default"/>
    <w:uiPriority w:val="99"/>
    <w:qFormat/>
    <w:rsid w:val="00BA45A1"/>
    <w:pPr>
      <w:widowControl w:val="0"/>
      <w:spacing w:after="0" w:line="240" w:lineRule="auto"/>
    </w:pPr>
    <w:rPr>
      <w:rFonts w:ascii="Times New Roman" w:eastAsia="Calibri" w:hAnsi="Times New Roman" w:cs="Times New Roman"/>
    </w:rPr>
  </w:style>
  <w:style w:type="paragraph" w:customStyle="1" w:styleId="CM49">
    <w:name w:val="CM49"/>
    <w:basedOn w:val="Default"/>
    <w:next w:val="Default"/>
    <w:uiPriority w:val="99"/>
    <w:qFormat/>
    <w:rsid w:val="00BA45A1"/>
    <w:pPr>
      <w:widowControl w:val="0"/>
      <w:spacing w:after="0" w:line="240" w:lineRule="auto"/>
    </w:pPr>
    <w:rPr>
      <w:rFonts w:ascii="Times New Roman" w:eastAsia="Calibri" w:hAnsi="Times New Roman" w:cs="Times New Roman"/>
    </w:rPr>
  </w:style>
  <w:style w:type="paragraph" w:customStyle="1" w:styleId="CM41">
    <w:name w:val="CM41"/>
    <w:basedOn w:val="Default"/>
    <w:next w:val="Default"/>
    <w:uiPriority w:val="99"/>
    <w:qFormat/>
    <w:rsid w:val="00BA45A1"/>
    <w:pPr>
      <w:widowControl w:val="0"/>
      <w:spacing w:after="0" w:line="240" w:lineRule="auto"/>
    </w:pPr>
    <w:rPr>
      <w:rFonts w:ascii="Times New Roman" w:eastAsia="Calibri" w:hAnsi="Times New Roman" w:cs="Times New Roman"/>
    </w:rPr>
  </w:style>
  <w:style w:type="paragraph" w:customStyle="1" w:styleId="Normal-SIGN1">
    <w:name w:val="Normal-SIGN1"/>
    <w:basedOn w:val="Default"/>
    <w:next w:val="Default"/>
    <w:uiPriority w:val="99"/>
    <w:qFormat/>
    <w:rsid w:val="00BA45A1"/>
    <w:pPr>
      <w:widowControl w:val="0"/>
      <w:spacing w:after="0" w:line="240" w:lineRule="auto"/>
    </w:pPr>
    <w:rPr>
      <w:rFonts w:ascii="Times New Roman" w:eastAsia="Calibri" w:hAnsi="Times New Roman" w:cs="Times New Roman"/>
    </w:rPr>
  </w:style>
  <w:style w:type="paragraph" w:customStyle="1" w:styleId="CM3">
    <w:name w:val="CM3"/>
    <w:basedOn w:val="Default"/>
    <w:next w:val="Default"/>
    <w:uiPriority w:val="99"/>
    <w:qFormat/>
    <w:rsid w:val="00BA45A1"/>
    <w:pPr>
      <w:widowControl w:val="0"/>
      <w:spacing w:after="0" w:line="553" w:lineRule="atLeast"/>
    </w:pPr>
    <w:rPr>
      <w:rFonts w:ascii="Times New Roman" w:eastAsia="Calibri" w:hAnsi="Times New Roman" w:cs="Times New Roman"/>
    </w:rPr>
  </w:style>
  <w:style w:type="paragraph" w:customStyle="1" w:styleId="CM33">
    <w:name w:val="CM33"/>
    <w:basedOn w:val="Default"/>
    <w:next w:val="Default"/>
    <w:uiPriority w:val="99"/>
    <w:qFormat/>
    <w:rsid w:val="00BA45A1"/>
    <w:pPr>
      <w:widowControl w:val="0"/>
      <w:spacing w:after="0" w:line="240" w:lineRule="auto"/>
    </w:pPr>
    <w:rPr>
      <w:rFonts w:ascii="Times New Roman" w:eastAsia="Calibri" w:hAnsi="Times New Roman" w:cs="Times New Roman"/>
    </w:rPr>
  </w:style>
  <w:style w:type="paragraph" w:customStyle="1" w:styleId="CM37">
    <w:name w:val="CM37"/>
    <w:basedOn w:val="Default"/>
    <w:next w:val="Default"/>
    <w:uiPriority w:val="99"/>
    <w:qFormat/>
    <w:rsid w:val="00BA45A1"/>
    <w:pPr>
      <w:widowControl w:val="0"/>
      <w:spacing w:after="0" w:line="240" w:lineRule="auto"/>
    </w:pPr>
    <w:rPr>
      <w:rFonts w:ascii="Times New Roman" w:eastAsia="Calibri" w:hAnsi="Times New Roman" w:cs="Times New Roman"/>
    </w:rPr>
  </w:style>
  <w:style w:type="paragraph" w:customStyle="1" w:styleId="CM7">
    <w:name w:val="CM7"/>
    <w:basedOn w:val="Default"/>
    <w:next w:val="Default"/>
    <w:uiPriority w:val="99"/>
    <w:qFormat/>
    <w:rsid w:val="00BA45A1"/>
    <w:pPr>
      <w:widowControl w:val="0"/>
      <w:spacing w:after="0" w:line="553" w:lineRule="atLeast"/>
    </w:pPr>
    <w:rPr>
      <w:rFonts w:ascii="Times New Roman" w:eastAsia="Calibri" w:hAnsi="Times New Roman" w:cs="Times New Roman"/>
    </w:rPr>
  </w:style>
  <w:style w:type="paragraph" w:customStyle="1" w:styleId="Brief-Card">
    <w:name w:val="Brief - Card"/>
    <w:basedOn w:val="Normal"/>
    <w:uiPriority w:val="99"/>
    <w:qFormat/>
    <w:rsid w:val="00BA45A1"/>
    <w:rPr>
      <w:rFonts w:eastAsia="Times New Roman"/>
    </w:rPr>
  </w:style>
  <w:style w:type="paragraph" w:customStyle="1" w:styleId="Normal3">
    <w:name w:val="Normal+3"/>
    <w:basedOn w:val="Normal"/>
    <w:next w:val="Normal"/>
    <w:uiPriority w:val="99"/>
    <w:qFormat/>
    <w:rsid w:val="00BA45A1"/>
    <w:pPr>
      <w:widowControl w:val="0"/>
      <w:autoSpaceDE w:val="0"/>
      <w:autoSpaceDN w:val="0"/>
      <w:adjustRightInd w:val="0"/>
    </w:pPr>
    <w:rPr>
      <w:rFonts w:eastAsia="Times New Roman"/>
    </w:rPr>
  </w:style>
  <w:style w:type="paragraph" w:customStyle="1" w:styleId="Normal10">
    <w:name w:val="Normal+1"/>
    <w:basedOn w:val="Normal"/>
    <w:next w:val="Normal"/>
    <w:uiPriority w:val="99"/>
    <w:qFormat/>
    <w:rsid w:val="00BA45A1"/>
    <w:pPr>
      <w:widowControl w:val="0"/>
      <w:autoSpaceDE w:val="0"/>
      <w:autoSpaceDN w:val="0"/>
      <w:adjustRightInd w:val="0"/>
    </w:pPr>
    <w:rPr>
      <w:rFonts w:eastAsia="Times New Roman"/>
    </w:rPr>
  </w:style>
  <w:style w:type="paragraph" w:customStyle="1" w:styleId="Heading23">
    <w:name w:val="Heading 2+3"/>
    <w:basedOn w:val="Normal"/>
    <w:next w:val="Normal"/>
    <w:uiPriority w:val="99"/>
    <w:qFormat/>
    <w:rsid w:val="00BA45A1"/>
    <w:pPr>
      <w:widowControl w:val="0"/>
      <w:autoSpaceDE w:val="0"/>
      <w:autoSpaceDN w:val="0"/>
      <w:adjustRightInd w:val="0"/>
    </w:pPr>
    <w:rPr>
      <w:rFonts w:eastAsia="Times New Roman"/>
    </w:rPr>
  </w:style>
  <w:style w:type="paragraph" w:customStyle="1" w:styleId="Normal5">
    <w:name w:val="Normal+5"/>
    <w:basedOn w:val="Default"/>
    <w:next w:val="Default"/>
    <w:uiPriority w:val="99"/>
    <w:qFormat/>
    <w:rsid w:val="00BA45A1"/>
    <w:pPr>
      <w:widowControl w:val="0"/>
      <w:spacing w:after="0" w:line="240" w:lineRule="auto"/>
    </w:pPr>
    <w:rPr>
      <w:rFonts w:ascii="Arial Black" w:eastAsia="Times New Roman" w:hAnsi="Arial Black" w:cs="Times New Roman"/>
    </w:rPr>
  </w:style>
  <w:style w:type="character" w:customStyle="1" w:styleId="eoeaheader">
    <w:name w:val="eoea_header"/>
    <w:basedOn w:val="DefaultParagraphFont"/>
    <w:rsid w:val="00BA45A1"/>
  </w:style>
  <w:style w:type="character" w:customStyle="1" w:styleId="SC4208902">
    <w:name w:val="SC.4.208902"/>
    <w:rsid w:val="00BA45A1"/>
    <w:rPr>
      <w:rFonts w:cs="Century"/>
      <w:color w:val="000000"/>
      <w:sz w:val="22"/>
      <w:szCs w:val="22"/>
    </w:rPr>
  </w:style>
  <w:style w:type="character" w:customStyle="1" w:styleId="SC4208915">
    <w:name w:val="SC.4.208915"/>
    <w:rsid w:val="00BA45A1"/>
    <w:rPr>
      <w:rFonts w:cs="Century"/>
      <w:color w:val="000000"/>
      <w:sz w:val="13"/>
      <w:szCs w:val="13"/>
    </w:rPr>
  </w:style>
  <w:style w:type="character" w:customStyle="1" w:styleId="SC273764">
    <w:name w:val="SC.2.73764"/>
    <w:rsid w:val="00BA45A1"/>
    <w:rPr>
      <w:rFonts w:cs="Century"/>
      <w:color w:val="000000"/>
      <w:sz w:val="72"/>
      <w:szCs w:val="72"/>
    </w:rPr>
  </w:style>
  <w:style w:type="character" w:customStyle="1" w:styleId="SC273779">
    <w:name w:val="SC.2.73779"/>
    <w:rsid w:val="00BA45A1"/>
    <w:rPr>
      <w:rFonts w:cs="Century"/>
      <w:color w:val="000000"/>
      <w:sz w:val="40"/>
      <w:szCs w:val="40"/>
    </w:rPr>
  </w:style>
  <w:style w:type="character" w:customStyle="1" w:styleId="SC273763">
    <w:name w:val="SC.2.73763"/>
    <w:rsid w:val="00BA45A1"/>
    <w:rPr>
      <w:rFonts w:cs="Century"/>
      <w:b/>
      <w:bCs/>
      <w:color w:val="000000"/>
    </w:rPr>
  </w:style>
  <w:style w:type="character" w:customStyle="1" w:styleId="SC4208910">
    <w:name w:val="SC.4.208910"/>
    <w:rsid w:val="00BA45A1"/>
    <w:rPr>
      <w:rFonts w:cs="Century"/>
      <w:color w:val="000000"/>
      <w:sz w:val="28"/>
      <w:szCs w:val="28"/>
    </w:rPr>
  </w:style>
  <w:style w:type="character" w:customStyle="1" w:styleId="SC4208911">
    <w:name w:val="SC.4.208911"/>
    <w:rsid w:val="00BA45A1"/>
    <w:rPr>
      <w:rFonts w:cs="Century"/>
      <w:color w:val="000000"/>
    </w:rPr>
  </w:style>
  <w:style w:type="paragraph" w:customStyle="1" w:styleId="Cover1">
    <w:name w:val="Cover 1"/>
    <w:basedOn w:val="Normal"/>
    <w:next w:val="Normal"/>
    <w:uiPriority w:val="99"/>
    <w:qFormat/>
    <w:rsid w:val="00BA45A1"/>
    <w:pPr>
      <w:widowControl w:val="0"/>
      <w:autoSpaceDE w:val="0"/>
      <w:autoSpaceDN w:val="0"/>
      <w:adjustRightInd w:val="0"/>
    </w:pPr>
    <w:rPr>
      <w:rFonts w:eastAsia="Times New Roman"/>
    </w:rPr>
  </w:style>
  <w:style w:type="paragraph" w:customStyle="1" w:styleId="Cover2">
    <w:name w:val="Cover 2"/>
    <w:basedOn w:val="Normal"/>
    <w:next w:val="Normal"/>
    <w:uiPriority w:val="99"/>
    <w:qFormat/>
    <w:rsid w:val="00BA45A1"/>
    <w:pPr>
      <w:widowControl w:val="0"/>
      <w:autoSpaceDE w:val="0"/>
      <w:autoSpaceDN w:val="0"/>
      <w:adjustRightInd w:val="0"/>
    </w:pPr>
    <w:rPr>
      <w:rFonts w:eastAsia="Times New Roman"/>
    </w:rPr>
  </w:style>
  <w:style w:type="paragraph" w:customStyle="1" w:styleId="ReportDate">
    <w:name w:val="ReportDate"/>
    <w:basedOn w:val="Default"/>
    <w:next w:val="Default"/>
    <w:uiPriority w:val="99"/>
    <w:qFormat/>
    <w:rsid w:val="00BA45A1"/>
    <w:pPr>
      <w:widowControl w:val="0"/>
      <w:spacing w:after="0" w:line="240" w:lineRule="auto"/>
    </w:pPr>
    <w:rPr>
      <w:rFonts w:ascii="Times New Roman" w:eastAsia="Times New Roman" w:hAnsi="Times New Roman" w:cs="Times New Roman"/>
    </w:rPr>
  </w:style>
  <w:style w:type="paragraph" w:customStyle="1" w:styleId="CM30">
    <w:name w:val="CM30"/>
    <w:basedOn w:val="Default"/>
    <w:next w:val="Default"/>
    <w:uiPriority w:val="99"/>
    <w:qFormat/>
    <w:rsid w:val="00BA45A1"/>
    <w:pPr>
      <w:widowControl w:val="0"/>
      <w:spacing w:after="0" w:line="240" w:lineRule="auto"/>
    </w:pPr>
    <w:rPr>
      <w:rFonts w:ascii="Times New Roman" w:eastAsia="Calibri" w:hAnsi="Times New Roman" w:cs="Times New Roman"/>
    </w:rPr>
  </w:style>
  <w:style w:type="paragraph" w:customStyle="1" w:styleId="CM28">
    <w:name w:val="CM28"/>
    <w:basedOn w:val="Default"/>
    <w:next w:val="Default"/>
    <w:uiPriority w:val="99"/>
    <w:qFormat/>
    <w:rsid w:val="00BA45A1"/>
    <w:pPr>
      <w:widowControl w:val="0"/>
      <w:spacing w:after="0" w:line="240" w:lineRule="auto"/>
    </w:pPr>
    <w:rPr>
      <w:rFonts w:ascii="Times New Roman" w:eastAsia="Calibri" w:hAnsi="Times New Roman" w:cs="Times New Roman"/>
    </w:rPr>
  </w:style>
  <w:style w:type="paragraph" w:customStyle="1" w:styleId="CM8">
    <w:name w:val="CM8"/>
    <w:basedOn w:val="Default"/>
    <w:next w:val="Default"/>
    <w:uiPriority w:val="99"/>
    <w:qFormat/>
    <w:rsid w:val="00BA45A1"/>
    <w:pPr>
      <w:widowControl w:val="0"/>
      <w:spacing w:after="0" w:line="240" w:lineRule="auto"/>
    </w:pPr>
    <w:rPr>
      <w:rFonts w:ascii="Times New Roman" w:eastAsia="Calibri" w:hAnsi="Times New Roman" w:cs="Times New Roman"/>
    </w:rPr>
  </w:style>
  <w:style w:type="paragraph" w:customStyle="1" w:styleId="CM6">
    <w:name w:val="CM6"/>
    <w:basedOn w:val="Default"/>
    <w:next w:val="Default"/>
    <w:uiPriority w:val="99"/>
    <w:qFormat/>
    <w:rsid w:val="00BA45A1"/>
    <w:pPr>
      <w:widowControl w:val="0"/>
      <w:spacing w:after="0" w:line="553" w:lineRule="atLeast"/>
    </w:pPr>
    <w:rPr>
      <w:rFonts w:ascii="Times New Roman" w:eastAsia="Calibri" w:hAnsi="Times New Roman" w:cs="Times New Roman"/>
    </w:rPr>
  </w:style>
  <w:style w:type="paragraph" w:customStyle="1" w:styleId="CM22">
    <w:name w:val="CM22"/>
    <w:basedOn w:val="Default"/>
    <w:next w:val="Default"/>
    <w:uiPriority w:val="99"/>
    <w:qFormat/>
    <w:rsid w:val="00BA45A1"/>
    <w:pPr>
      <w:widowControl w:val="0"/>
      <w:spacing w:after="0" w:line="240" w:lineRule="auto"/>
    </w:pPr>
    <w:rPr>
      <w:rFonts w:ascii="Times New Roman" w:eastAsia="Calibri" w:hAnsi="Times New Roman" w:cs="Times New Roman"/>
    </w:rPr>
  </w:style>
  <w:style w:type="character" w:customStyle="1" w:styleId="articlesubtitle">
    <w:name w:val="article_sub_title"/>
    <w:basedOn w:val="DefaultParagraphFont"/>
    <w:rsid w:val="00BA45A1"/>
  </w:style>
  <w:style w:type="character" w:customStyle="1" w:styleId="newsdate2">
    <w:name w:val="news_date2"/>
    <w:basedOn w:val="DefaultParagraphFont"/>
    <w:rsid w:val="00BA45A1"/>
  </w:style>
  <w:style w:type="character" w:customStyle="1" w:styleId="readarticleheader">
    <w:name w:val="readarticleheader"/>
    <w:basedOn w:val="DefaultParagraphFont"/>
    <w:rsid w:val="00BA45A1"/>
  </w:style>
  <w:style w:type="paragraph" w:customStyle="1" w:styleId="DoubleUnderlined">
    <w:name w:val="Double Underlined"/>
    <w:basedOn w:val="Heading2"/>
    <w:autoRedefine/>
    <w:uiPriority w:val="99"/>
    <w:qFormat/>
    <w:rsid w:val="00BA45A1"/>
    <w:pPr>
      <w:keepLines w:val="0"/>
      <w:pageBreakBefore w:val="0"/>
      <w:widowControl w:val="0"/>
      <w:suppressAutoHyphens/>
      <w:jc w:val="left"/>
    </w:pPr>
    <w:rPr>
      <w:rFonts w:ascii="Trebuchet MS" w:eastAsia="Times New Roman" w:hAnsi="Trebuchet MS" w:cs="Times New Roman"/>
      <w:b w:val="0"/>
      <w:bCs w:val="0"/>
      <w:sz w:val="22"/>
      <w:szCs w:val="20"/>
      <w:u w:val="thick"/>
    </w:rPr>
  </w:style>
  <w:style w:type="paragraph" w:customStyle="1" w:styleId="IndexFixer">
    <w:name w:val="Index Fixer"/>
    <w:basedOn w:val="Heading1"/>
    <w:uiPriority w:val="99"/>
    <w:qFormat/>
    <w:rsid w:val="00BA45A1"/>
    <w:pPr>
      <w:keepNext w:val="0"/>
      <w:keepLines w:val="0"/>
      <w:pageBreakBefore w:val="0"/>
      <w:pBdr>
        <w:top w:val="none" w:sz="0" w:space="0" w:color="auto"/>
        <w:left w:val="none" w:sz="0" w:space="0" w:color="auto"/>
        <w:bottom w:val="none" w:sz="0" w:space="0" w:color="auto"/>
        <w:right w:val="none" w:sz="0" w:space="0" w:color="auto"/>
      </w:pBdr>
      <w:suppressAutoHyphens/>
      <w:jc w:val="left"/>
      <w:outlineLvl w:val="9"/>
    </w:pPr>
    <w:rPr>
      <w:rFonts w:eastAsia="Times" w:cs="Times New Roman"/>
      <w:bCs w:val="0"/>
      <w:caps/>
      <w:sz w:val="32"/>
      <w:szCs w:val="20"/>
    </w:rPr>
  </w:style>
  <w:style w:type="paragraph" w:customStyle="1" w:styleId="SmallNormal">
    <w:name w:val="Small Normal"/>
    <w:basedOn w:val="Normal"/>
    <w:uiPriority w:val="99"/>
    <w:qFormat/>
    <w:rsid w:val="00BA45A1"/>
    <w:pPr>
      <w:widowControl w:val="0"/>
      <w:suppressAutoHyphens/>
    </w:pPr>
    <w:rPr>
      <w:rFonts w:ascii="Garamond" w:eastAsia="Times New Roman" w:hAnsi="Garamond"/>
      <w:sz w:val="18"/>
      <w:szCs w:val="18"/>
    </w:rPr>
  </w:style>
  <w:style w:type="character" w:customStyle="1" w:styleId="medium-normal1">
    <w:name w:val="medium-normal1"/>
    <w:rsid w:val="00BA45A1"/>
    <w:rPr>
      <w:rFonts w:ascii="Arial" w:hAnsi="Arial" w:cs="Arial" w:hint="default"/>
      <w:b w:val="0"/>
      <w:bCs w:val="0"/>
      <w:i w:val="0"/>
      <w:iCs w:val="0"/>
      <w:sz w:val="20"/>
      <w:szCs w:val="20"/>
    </w:rPr>
  </w:style>
  <w:style w:type="paragraph" w:customStyle="1" w:styleId="StyleLeft025Right025TopSinglesolidlineAuto">
    <w:name w:val="Style Left:  0.25&quot; Right:  0.25&quot; Top: (Single solid line Auto  ..."/>
    <w:basedOn w:val="Normal"/>
    <w:uiPriority w:val="99"/>
    <w:qFormat/>
    <w:rsid w:val="00BA45A1"/>
    <w:pPr>
      <w:pBdr>
        <w:top w:val="single" w:sz="4" w:space="1" w:color="auto"/>
        <w:left w:val="single" w:sz="4" w:space="0" w:color="auto"/>
        <w:bottom w:val="single" w:sz="4" w:space="1" w:color="auto"/>
        <w:right w:val="single" w:sz="4" w:space="4" w:color="auto"/>
      </w:pBdr>
      <w:ind w:left="360" w:right="360"/>
    </w:pPr>
    <w:rPr>
      <w:rFonts w:eastAsia="Times New Roman"/>
      <w:szCs w:val="20"/>
    </w:rPr>
  </w:style>
  <w:style w:type="paragraph" w:customStyle="1" w:styleId="UnderlinedCard0">
    <w:name w:val="Underlined Card"/>
    <w:basedOn w:val="Normal"/>
    <w:uiPriority w:val="99"/>
    <w:qFormat/>
    <w:rsid w:val="00BA45A1"/>
    <w:pPr>
      <w:ind w:left="720" w:right="720"/>
    </w:pPr>
    <w:rPr>
      <w:rFonts w:ascii="Palatino Linotype" w:eastAsia="Times New Roman" w:hAnsi="Palatino Linotype"/>
      <w:szCs w:val="20"/>
      <w:u w:val="single"/>
    </w:rPr>
  </w:style>
  <w:style w:type="character" w:customStyle="1" w:styleId="char">
    <w:name w:val="char"/>
    <w:basedOn w:val="DefaultParagraphFont"/>
    <w:rsid w:val="00BA45A1"/>
  </w:style>
  <w:style w:type="character" w:customStyle="1" w:styleId="UnderlineCharCharCharCharCharChar">
    <w:name w:val="Underline Char Char Char Char Char Char"/>
    <w:rsid w:val="00BA45A1"/>
    <w:rPr>
      <w:rFonts w:ascii="Arial Narrow" w:hAnsi="Arial Narrow"/>
      <w:szCs w:val="24"/>
      <w:u w:val="single"/>
      <w:lang w:val="en-US" w:eastAsia="en-US" w:bidi="ar-SA"/>
    </w:rPr>
  </w:style>
  <w:style w:type="paragraph" w:customStyle="1" w:styleId="PageHeader-Underline18pt">
    <w:name w:val="Page Header - Underline 18 pt"/>
    <w:uiPriority w:val="99"/>
    <w:qFormat/>
    <w:rsid w:val="00BA45A1"/>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BA45A1"/>
    <w:pPr>
      <w:keepLines w:val="0"/>
      <w:pageBreakBefore w:val="0"/>
      <w:suppressAutoHyphens/>
      <w:jc w:val="left"/>
    </w:pPr>
    <w:rPr>
      <w:rFonts w:eastAsia="Times New Roman" w:cs="Arial"/>
      <w:iCs/>
      <w:sz w:val="24"/>
      <w:szCs w:val="28"/>
      <w:u w:val="none"/>
    </w:rPr>
  </w:style>
  <w:style w:type="character" w:customStyle="1" w:styleId="bolding1">
    <w:name w:val="bolding1"/>
    <w:rsid w:val="00BA45A1"/>
    <w:rPr>
      <w:b/>
      <w:bCs/>
    </w:rPr>
  </w:style>
  <w:style w:type="character" w:customStyle="1" w:styleId="bookoptions1">
    <w:name w:val="book_options1"/>
    <w:rsid w:val="00BA45A1"/>
    <w:rPr>
      <w:b/>
      <w:bCs/>
      <w:color w:val="333366"/>
    </w:rPr>
  </w:style>
  <w:style w:type="character" w:customStyle="1" w:styleId="descriptionblock">
    <w:name w:val="description block"/>
    <w:basedOn w:val="DefaultParagraphFont"/>
    <w:rsid w:val="00BA45A1"/>
  </w:style>
  <w:style w:type="character" w:customStyle="1" w:styleId="detailsboxblock">
    <w:name w:val="detailsbox block"/>
    <w:basedOn w:val="DefaultParagraphFont"/>
    <w:rsid w:val="00BA45A1"/>
  </w:style>
  <w:style w:type="character" w:customStyle="1" w:styleId="Char3">
    <w:name w:val="Char3"/>
    <w:rsid w:val="00BA45A1"/>
    <w:rPr>
      <w:rFonts w:cs="Arial"/>
      <w:bCs/>
      <w:u w:val="thick"/>
      <w:lang w:val="en-US" w:eastAsia="en-US" w:bidi="ar-SA"/>
    </w:rPr>
  </w:style>
  <w:style w:type="paragraph" w:customStyle="1" w:styleId="StyleHeading110pt">
    <w:name w:val="Style Heading 1 + 10 pt"/>
    <w:basedOn w:val="Heading1"/>
    <w:uiPriority w:val="99"/>
    <w:qFormat/>
    <w:rsid w:val="00BA45A1"/>
    <w:pPr>
      <w:keepNext w:val="0"/>
      <w:keepLines w:val="0"/>
      <w:pageBreakBefore w:val="0"/>
      <w:pBdr>
        <w:top w:val="single" w:sz="18" w:space="1" w:color="000000"/>
        <w:left w:val="single" w:sz="18" w:space="4" w:color="000000"/>
        <w:bottom w:val="single" w:sz="18" w:space="1" w:color="000000"/>
        <w:right w:val="single" w:sz="18" w:space="4" w:color="000000"/>
      </w:pBdr>
      <w:suppressAutoHyphens/>
    </w:pPr>
    <w:rPr>
      <w:rFonts w:eastAsia="Times New Roman" w:cs="Times New Roman"/>
      <w:caps/>
      <w:kern w:val="32"/>
      <w:sz w:val="32"/>
    </w:rPr>
  </w:style>
  <w:style w:type="paragraph" w:customStyle="1" w:styleId="StyleStyleHeading110pt10pt">
    <w:name w:val="Style Style Heading 1 + 10 pt + 10 pt"/>
    <w:basedOn w:val="StyleHeading110pt"/>
    <w:uiPriority w:val="99"/>
    <w:qFormat/>
    <w:rsid w:val="00BA45A1"/>
  </w:style>
  <w:style w:type="paragraph" w:customStyle="1" w:styleId="StyleUnderliningTimesNewRomanBoldNounderlineKernat16">
    <w:name w:val="Style Underlining + Times New Roman Bold No underline Kern at 16..."/>
    <w:basedOn w:val="Normal"/>
    <w:uiPriority w:val="99"/>
    <w:qFormat/>
    <w:rsid w:val="00BA45A1"/>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BA45A1"/>
    <w:rPr>
      <w:rFonts w:eastAsia="Times New Roman"/>
      <w:b/>
      <w:bCs/>
      <w:kern w:val="32"/>
      <w:sz w:val="32"/>
      <w:szCs w:val="32"/>
    </w:rPr>
  </w:style>
  <w:style w:type="paragraph" w:customStyle="1" w:styleId="StyleBoldUnderliningKernat16pt">
    <w:name w:val="Style Bold Underlining + Kern at 16 pt"/>
    <w:uiPriority w:val="99"/>
    <w:qFormat/>
    <w:rsid w:val="00BA45A1"/>
    <w:pPr>
      <w:spacing w:after="160" w:line="259" w:lineRule="auto"/>
    </w:pPr>
    <w:rPr>
      <w:rFonts w:eastAsiaTheme="minorHAnsi"/>
      <w:sz w:val="22"/>
      <w:szCs w:val="22"/>
    </w:rPr>
  </w:style>
  <w:style w:type="paragraph" w:customStyle="1" w:styleId="boldy">
    <w:name w:val="boldy"/>
    <w:basedOn w:val="Heading2"/>
    <w:uiPriority w:val="99"/>
    <w:qFormat/>
    <w:rsid w:val="00BA45A1"/>
    <w:pPr>
      <w:keepLines w:val="0"/>
      <w:pageBreakBefore w:val="0"/>
      <w:suppressAutoHyphens/>
      <w:jc w:val="left"/>
    </w:pPr>
    <w:rPr>
      <w:rFonts w:eastAsia="Times New Roman" w:cs="Arial"/>
      <w:iCs/>
      <w:sz w:val="22"/>
      <w:szCs w:val="20"/>
      <w:u w:val="none"/>
    </w:rPr>
  </w:style>
  <w:style w:type="paragraph" w:customStyle="1" w:styleId="TxBr6p1">
    <w:name w:val="TxBr_6p1"/>
    <w:basedOn w:val="Normal"/>
    <w:uiPriority w:val="99"/>
    <w:qFormat/>
    <w:rsid w:val="00BA45A1"/>
    <w:pPr>
      <w:tabs>
        <w:tab w:val="left" w:pos="204"/>
      </w:tabs>
      <w:autoSpaceDE w:val="0"/>
      <w:autoSpaceDN w:val="0"/>
      <w:adjustRightInd w:val="0"/>
      <w:spacing w:line="238" w:lineRule="atLeast"/>
      <w:ind w:firstLine="204"/>
    </w:pPr>
    <w:rPr>
      <w:rFonts w:eastAsia="Times New Roman"/>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BA45A1"/>
    <w:pPr>
      <w:ind w:left="400"/>
    </w:pPr>
    <w:rPr>
      <w:rFonts w:eastAsia="Times New Roman"/>
      <w:szCs w:val="20"/>
    </w:rPr>
  </w:style>
  <w:style w:type="character" w:customStyle="1" w:styleId="texto11">
    <w:name w:val="texto11"/>
    <w:rsid w:val="00BA45A1"/>
    <w:rPr>
      <w:rFonts w:ascii="Arial" w:hAnsi="Arial" w:cs="Arial" w:hint="default"/>
      <w:b w:val="0"/>
      <w:bCs w:val="0"/>
      <w:i w:val="0"/>
      <w:iCs w:val="0"/>
      <w:caps w:val="0"/>
      <w:color w:val="000000"/>
      <w:sz w:val="26"/>
      <w:szCs w:val="26"/>
    </w:rPr>
  </w:style>
  <w:style w:type="paragraph" w:customStyle="1" w:styleId="UnderlineStyle0">
    <w:name w:val="Underline Style"/>
    <w:basedOn w:val="Normal"/>
    <w:link w:val="UnderlineStyleChar"/>
    <w:qFormat/>
    <w:rsid w:val="00BA45A1"/>
    <w:rPr>
      <w:rFonts w:eastAsia="Times New Roman"/>
      <w:b/>
      <w:u w:val="single"/>
    </w:rPr>
  </w:style>
  <w:style w:type="paragraph" w:customStyle="1" w:styleId="Normalization">
    <w:name w:val="Normalization"/>
    <w:basedOn w:val="Normal"/>
    <w:uiPriority w:val="99"/>
    <w:qFormat/>
    <w:rsid w:val="00BA45A1"/>
    <w:rPr>
      <w:rFonts w:eastAsia="Times New Roman"/>
      <w:sz w:val="18"/>
    </w:rPr>
  </w:style>
  <w:style w:type="paragraph" w:customStyle="1" w:styleId="BreifTitle">
    <w:name w:val="Breif Title"/>
    <w:basedOn w:val="Normal"/>
    <w:autoRedefine/>
    <w:uiPriority w:val="99"/>
    <w:qFormat/>
    <w:rsid w:val="00BA45A1"/>
    <w:pPr>
      <w:widowControl w:val="0"/>
      <w:autoSpaceDE w:val="0"/>
      <w:autoSpaceDN w:val="0"/>
      <w:adjustRightInd w:val="0"/>
      <w:jc w:val="center"/>
      <w:outlineLvl w:val="0"/>
    </w:pPr>
    <w:rPr>
      <w:rFonts w:eastAsia="Times New Roman"/>
      <w:b/>
      <w:caps/>
    </w:rPr>
  </w:style>
  <w:style w:type="character" w:customStyle="1" w:styleId="DebateCiteCharCharChar">
    <w:name w:val="Debate Cite Char Char Char"/>
    <w:rsid w:val="00BA45A1"/>
    <w:rPr>
      <w:b/>
      <w:sz w:val="32"/>
      <w:szCs w:val="32"/>
      <w:lang w:val="en-US" w:eastAsia="en-US" w:bidi="ar-SA"/>
    </w:rPr>
  </w:style>
  <w:style w:type="paragraph" w:styleId="BodyTextFirstIndent">
    <w:name w:val="Body Text First Indent"/>
    <w:basedOn w:val="BodyText"/>
    <w:link w:val="BodyTextFirstIndentChar"/>
    <w:rsid w:val="00BA45A1"/>
    <w:pPr>
      <w:spacing w:after="120"/>
      <w:ind w:firstLine="210"/>
    </w:pPr>
    <w:rPr>
      <w:rFonts w:eastAsia="Times New Roman"/>
      <w:sz w:val="24"/>
      <w:szCs w:val="24"/>
    </w:rPr>
  </w:style>
  <w:style w:type="character" w:customStyle="1" w:styleId="BodyTextFirstIndentChar">
    <w:name w:val="Body Text First Indent Char"/>
    <w:basedOn w:val="BodyTextChar"/>
    <w:link w:val="BodyTextFirstIndent"/>
    <w:rsid w:val="00BA45A1"/>
    <w:rPr>
      <w:rFonts w:ascii="Calibri" w:eastAsia="Times New Roman" w:hAnsi="Calibri" w:cs="Calibri"/>
      <w:sz w:val="16"/>
      <w:szCs w:val="20"/>
    </w:rPr>
  </w:style>
  <w:style w:type="character" w:customStyle="1" w:styleId="TagChar3">
    <w:name w:val="Tag Char3"/>
    <w:rsid w:val="00BA45A1"/>
    <w:rPr>
      <w:rFonts w:ascii="Palatino Linotype" w:hAnsi="Palatino Linotype"/>
      <w:b/>
      <w:sz w:val="24"/>
      <w:szCs w:val="24"/>
      <w:lang w:val="en-US" w:eastAsia="en-US" w:bidi="ar-SA"/>
    </w:rPr>
  </w:style>
  <w:style w:type="paragraph" w:customStyle="1" w:styleId="DebateHeader">
    <w:name w:val="Debate Header"/>
    <w:basedOn w:val="TOC1"/>
    <w:autoRedefine/>
    <w:uiPriority w:val="99"/>
    <w:qFormat/>
    <w:rsid w:val="00BA45A1"/>
    <w:pPr>
      <w:jc w:val="center"/>
      <w:outlineLvl w:val="0"/>
    </w:pPr>
    <w:rPr>
      <w:rFonts w:eastAsia="Times New Roman"/>
      <w:b/>
      <w:sz w:val="32"/>
      <w:szCs w:val="32"/>
      <w:u w:val="single"/>
    </w:rPr>
  </w:style>
  <w:style w:type="paragraph" w:customStyle="1" w:styleId="Tagandcite">
    <w:name w:val="Tag and cite"/>
    <w:basedOn w:val="Normal"/>
    <w:autoRedefine/>
    <w:uiPriority w:val="99"/>
    <w:qFormat/>
    <w:rsid w:val="00BA45A1"/>
    <w:rPr>
      <w:rFonts w:eastAsia="Times New Roman"/>
      <w:color w:val="333333"/>
    </w:rPr>
  </w:style>
  <w:style w:type="paragraph" w:customStyle="1" w:styleId="StyleTagandCiteFranklinGothicDemi">
    <w:name w:val="Style Tag and Cite + Franklin Gothic Demi"/>
    <w:basedOn w:val="Normal"/>
    <w:autoRedefine/>
    <w:uiPriority w:val="99"/>
    <w:qFormat/>
    <w:rsid w:val="00BA45A1"/>
    <w:rPr>
      <w:rFonts w:ascii="Franklin Gothic Demi" w:eastAsia="Times New Roman" w:hAnsi="Franklin Gothic Demi"/>
      <w:b/>
      <w:caps/>
      <w:color w:val="333333"/>
    </w:rPr>
  </w:style>
  <w:style w:type="paragraph" w:customStyle="1" w:styleId="StyleStyleTagandCiteFranklinGothicDemi11pt">
    <w:name w:val="Style Style Tag and Cite + Franklin Gothic Demi + 11 pt"/>
    <w:basedOn w:val="StyleTagandCiteFranklinGothicDemi"/>
    <w:autoRedefine/>
    <w:uiPriority w:val="99"/>
    <w:qFormat/>
    <w:rsid w:val="00BA45A1"/>
  </w:style>
  <w:style w:type="character" w:customStyle="1" w:styleId="Style10ptBold">
    <w:name w:val="Style 10 pt Bold"/>
    <w:rsid w:val="00BA45A1"/>
    <w:rPr>
      <w:b/>
      <w:bCs/>
      <w:sz w:val="20"/>
    </w:rPr>
  </w:style>
  <w:style w:type="character" w:customStyle="1" w:styleId="text9">
    <w:name w:val="text9"/>
    <w:basedOn w:val="DefaultParagraphFont"/>
    <w:rsid w:val="00BA45A1"/>
  </w:style>
  <w:style w:type="character" w:customStyle="1" w:styleId="text21">
    <w:name w:val="text21"/>
    <w:basedOn w:val="DefaultParagraphFont"/>
    <w:rsid w:val="00BA45A1"/>
  </w:style>
  <w:style w:type="character" w:customStyle="1" w:styleId="text19">
    <w:name w:val="text19"/>
    <w:basedOn w:val="DefaultParagraphFont"/>
    <w:rsid w:val="00BA45A1"/>
  </w:style>
  <w:style w:type="paragraph" w:customStyle="1" w:styleId="tagCharCharCharCharCharCharChar">
    <w:name w:val="tag Char Char Char Char Char Char Char"/>
    <w:basedOn w:val="Normal"/>
    <w:uiPriority w:val="99"/>
    <w:qFormat/>
    <w:rsid w:val="00BA45A1"/>
    <w:rPr>
      <w:rFonts w:eastAsia="Times New Roman"/>
      <w:b/>
      <w:szCs w:val="20"/>
    </w:rPr>
  </w:style>
  <w:style w:type="character" w:customStyle="1" w:styleId="term2">
    <w:name w:val="term2"/>
    <w:rsid w:val="00BA45A1"/>
    <w:rPr>
      <w:b/>
      <w:bCs/>
    </w:rPr>
  </w:style>
  <w:style w:type="paragraph" w:customStyle="1" w:styleId="title-bold-medium">
    <w:name w:val="title-bold-medium"/>
    <w:basedOn w:val="Normal"/>
    <w:uiPriority w:val="99"/>
    <w:qFormat/>
    <w:rsid w:val="00BA45A1"/>
    <w:pPr>
      <w:spacing w:before="100" w:beforeAutospacing="1" w:after="100" w:afterAutospacing="1"/>
    </w:pPr>
    <w:rPr>
      <w:rFonts w:eastAsia="Arial Unicode MS"/>
      <w:b/>
      <w:bCs/>
      <w:color w:val="000000"/>
      <w:szCs w:val="20"/>
    </w:rPr>
  </w:style>
  <w:style w:type="character" w:customStyle="1" w:styleId="pmterms12">
    <w:name w:val="pmterms12"/>
    <w:rsid w:val="00BA45A1"/>
    <w:rPr>
      <w:b/>
      <w:bCs/>
      <w:i w:val="0"/>
      <w:iCs w:val="0"/>
      <w:color w:val="000000"/>
    </w:rPr>
  </w:style>
  <w:style w:type="paragraph" w:customStyle="1" w:styleId="lact">
    <w:name w:val="lact"/>
    <w:basedOn w:val="Normal"/>
    <w:uiPriority w:val="99"/>
    <w:qFormat/>
    <w:rsid w:val="00BA45A1"/>
    <w:pPr>
      <w:spacing w:before="100" w:beforeAutospacing="1" w:after="100" w:afterAutospacing="1"/>
    </w:pPr>
    <w:rPr>
      <w:rFonts w:eastAsia="Arial Unicode MS"/>
      <w:b/>
      <w:bCs/>
      <w:color w:val="000000"/>
      <w:szCs w:val="20"/>
    </w:rPr>
  </w:style>
  <w:style w:type="paragraph" w:styleId="BlockText">
    <w:name w:val="Block Text"/>
    <w:basedOn w:val="Normal"/>
    <w:rsid w:val="00BA45A1"/>
    <w:pPr>
      <w:ind w:left="229" w:right="229"/>
    </w:pPr>
    <w:rPr>
      <w:rFonts w:ascii="Verdana" w:eastAsia="Times New Roman" w:hAnsi="Verdana"/>
      <w:sz w:val="16"/>
      <w:szCs w:val="20"/>
    </w:rPr>
  </w:style>
  <w:style w:type="paragraph" w:styleId="NormalIndent">
    <w:name w:val="Normal Indent"/>
    <w:basedOn w:val="Normal"/>
    <w:rsid w:val="00BA45A1"/>
    <w:pPr>
      <w:ind w:left="720"/>
    </w:pPr>
    <w:rPr>
      <w:rFonts w:eastAsia="Times New Roman"/>
      <w:szCs w:val="20"/>
    </w:rPr>
  </w:style>
  <w:style w:type="character" w:customStyle="1" w:styleId="ToReadChar">
    <w:name w:val="To Read Char"/>
    <w:rsid w:val="00BA45A1"/>
    <w:rPr>
      <w:rFonts w:ascii="Verdana" w:hAnsi="Verdana"/>
      <w:b/>
      <w:szCs w:val="24"/>
      <w:u w:val="single"/>
      <w:lang w:val="en-US" w:eastAsia="en-US" w:bidi="ar-SA"/>
    </w:rPr>
  </w:style>
  <w:style w:type="character" w:customStyle="1" w:styleId="ToReadCharChar">
    <w:name w:val="To Read Char Char"/>
    <w:rsid w:val="00BA45A1"/>
    <w:rPr>
      <w:rFonts w:ascii="Verdana" w:hAnsi="Verdana"/>
      <w:b/>
      <w:szCs w:val="24"/>
      <w:u w:val="single"/>
      <w:lang w:val="en-US" w:eastAsia="en-US" w:bidi="ar-SA"/>
    </w:rPr>
  </w:style>
  <w:style w:type="paragraph" w:customStyle="1" w:styleId="BLOCKTITLE0">
    <w:name w:val="BLOCK TITLE"/>
    <w:basedOn w:val="Heading1"/>
    <w:uiPriority w:val="99"/>
    <w:qFormat/>
    <w:rsid w:val="00BA45A1"/>
    <w:pPr>
      <w:keepLines w:val="0"/>
      <w:pageBreakBefore w:val="0"/>
      <w:pBdr>
        <w:top w:val="none" w:sz="0" w:space="0" w:color="auto"/>
        <w:left w:val="none" w:sz="0" w:space="0" w:color="auto"/>
        <w:bottom w:val="none" w:sz="0" w:space="0" w:color="auto"/>
        <w:right w:val="none" w:sz="0" w:space="0" w:color="auto"/>
      </w:pBdr>
      <w:suppressAutoHyphens/>
    </w:pPr>
    <w:rPr>
      <w:rFonts w:ascii="Sylfaen" w:eastAsia="Times New Roman" w:hAnsi="Sylfaen" w:cs="Times New Roman"/>
      <w:caps/>
      <w:kern w:val="32"/>
      <w:sz w:val="32"/>
    </w:rPr>
  </w:style>
  <w:style w:type="paragraph" w:styleId="EnvelopeReturn">
    <w:name w:val="envelope return"/>
    <w:basedOn w:val="Normal"/>
    <w:rsid w:val="00BA45A1"/>
    <w:rPr>
      <w:rFonts w:eastAsia="Times New Roman"/>
      <w:szCs w:val="20"/>
    </w:rPr>
  </w:style>
  <w:style w:type="paragraph" w:styleId="EnvelopeAddress">
    <w:name w:val="envelope address"/>
    <w:basedOn w:val="Normal"/>
    <w:rsid w:val="00BA45A1"/>
    <w:pPr>
      <w:framePr w:w="7920" w:h="1980" w:hRule="exact" w:hSpace="180" w:wrap="auto" w:hAnchor="page" w:xAlign="center" w:yAlign="bottom"/>
      <w:ind w:left="2880"/>
    </w:pPr>
    <w:rPr>
      <w:rFonts w:eastAsia="Times New Roman"/>
      <w:sz w:val="28"/>
    </w:rPr>
  </w:style>
  <w:style w:type="character" w:customStyle="1" w:styleId="bio">
    <w:name w:val="bio"/>
    <w:basedOn w:val="DefaultParagraphFont"/>
    <w:rsid w:val="00BA45A1"/>
  </w:style>
  <w:style w:type="character" w:customStyle="1" w:styleId="storytextstyle">
    <w:name w:val="storytextstyle"/>
    <w:basedOn w:val="DefaultParagraphFont"/>
    <w:rsid w:val="00BA45A1"/>
  </w:style>
  <w:style w:type="character" w:customStyle="1" w:styleId="cardunderlinedCharChar">
    <w:name w:val="card underlined Char Char"/>
    <w:rsid w:val="00BA45A1"/>
    <w:rPr>
      <w:rFonts w:ascii="Arial" w:hAnsi="Arial"/>
      <w:sz w:val="22"/>
      <w:szCs w:val="24"/>
      <w:u w:val="single"/>
      <w:lang w:val="en-US" w:eastAsia="en-US" w:bidi="ar-SA"/>
    </w:rPr>
  </w:style>
  <w:style w:type="character" w:customStyle="1" w:styleId="Style2Char1">
    <w:name w:val="Style2 Char1"/>
    <w:rsid w:val="00BA45A1"/>
    <w:rPr>
      <w:rFonts w:ascii="Book Antiqua" w:hAnsi="Book Antiqua"/>
      <w:szCs w:val="24"/>
      <w:u w:val="thick"/>
      <w:lang w:val="en-US" w:eastAsia="en-US" w:bidi="ar-SA"/>
    </w:rPr>
  </w:style>
  <w:style w:type="character" w:customStyle="1" w:styleId="articlehead21">
    <w:name w:val="articlehead21"/>
    <w:rsid w:val="00BA45A1"/>
    <w:rPr>
      <w:rFonts w:ascii="Arial" w:hAnsi="Arial" w:cs="Arial" w:hint="default"/>
      <w:b/>
      <w:bCs/>
      <w:color w:val="660000"/>
      <w:sz w:val="20"/>
      <w:szCs w:val="20"/>
    </w:rPr>
  </w:style>
  <w:style w:type="paragraph" w:customStyle="1" w:styleId="shellscontentions">
    <w:name w:val="shells/contentions"/>
    <w:basedOn w:val="TagCite0"/>
    <w:uiPriority w:val="99"/>
    <w:qFormat/>
    <w:rsid w:val="00BA45A1"/>
    <w:pPr>
      <w:widowControl w:val="0"/>
      <w:autoSpaceDE w:val="0"/>
      <w:autoSpaceDN w:val="0"/>
      <w:adjustRightInd w:val="0"/>
    </w:pPr>
    <w:rPr>
      <w:rFonts w:eastAsia="Times New Roman" w:cs="Calibri"/>
      <w:szCs w:val="20"/>
    </w:rPr>
  </w:style>
  <w:style w:type="character" w:customStyle="1" w:styleId="TagCiteChar1">
    <w:name w:val="Tag/Cite Char1"/>
    <w:rsid w:val="00BA45A1"/>
    <w:rPr>
      <w:b/>
      <w:lang w:val="en-US" w:eastAsia="en-US" w:bidi="ar-SA"/>
    </w:rPr>
  </w:style>
  <w:style w:type="character" w:customStyle="1" w:styleId="goohl2">
    <w:name w:val="goohl2"/>
    <w:basedOn w:val="DefaultParagraphFont"/>
    <w:rsid w:val="00BA45A1"/>
  </w:style>
  <w:style w:type="paragraph" w:customStyle="1" w:styleId="BriefTitle1">
    <w:name w:val="Brief Title 1"/>
    <w:basedOn w:val="Normal"/>
    <w:uiPriority w:val="99"/>
    <w:qFormat/>
    <w:rsid w:val="00BA45A1"/>
    <w:pPr>
      <w:widowControl w:val="0"/>
      <w:autoSpaceDE w:val="0"/>
      <w:autoSpaceDN w:val="0"/>
      <w:adjustRightInd w:val="0"/>
      <w:jc w:val="center"/>
      <w:outlineLvl w:val="0"/>
    </w:pPr>
    <w:rPr>
      <w:rFonts w:eastAsia="Times New Roman"/>
      <w:b/>
      <w:szCs w:val="20"/>
      <w:u w:val="single"/>
    </w:rPr>
  </w:style>
  <w:style w:type="character" w:customStyle="1" w:styleId="BriefTitle1Char">
    <w:name w:val="Brief Title 1 Char"/>
    <w:rsid w:val="00BA45A1"/>
    <w:rPr>
      <w:b/>
      <w:u w:val="single"/>
      <w:lang w:val="en-US" w:eastAsia="en-US" w:bidi="ar-SA"/>
    </w:rPr>
  </w:style>
  <w:style w:type="character" w:customStyle="1" w:styleId="TagCiteCharChar">
    <w:name w:val="Tag/Cite Char Char"/>
    <w:rsid w:val="00BA45A1"/>
    <w:rPr>
      <w:b/>
      <w:lang w:val="en-US" w:eastAsia="en-US" w:bidi="ar-SA"/>
    </w:rPr>
  </w:style>
  <w:style w:type="paragraph" w:customStyle="1" w:styleId="ShellTitles">
    <w:name w:val="ShellTitles"/>
    <w:basedOn w:val="Normal"/>
    <w:uiPriority w:val="99"/>
    <w:qFormat/>
    <w:rsid w:val="00BA45A1"/>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BA45A1"/>
    <w:pPr>
      <w:widowControl w:val="0"/>
      <w:autoSpaceDE w:val="0"/>
      <w:autoSpaceDN w:val="0"/>
      <w:adjustRightInd w:val="0"/>
      <w:spacing w:before="100" w:beforeAutospacing="1" w:after="100" w:afterAutospacing="1"/>
    </w:pPr>
    <w:rPr>
      <w:rFonts w:eastAsia="Times New Roman"/>
      <w:szCs w:val="20"/>
    </w:rPr>
  </w:style>
  <w:style w:type="paragraph" w:customStyle="1" w:styleId="noindent0">
    <w:name w:val="noindent"/>
    <w:basedOn w:val="Normal"/>
    <w:uiPriority w:val="99"/>
    <w:qFormat/>
    <w:rsid w:val="00BA45A1"/>
    <w:pPr>
      <w:spacing w:before="100" w:beforeAutospacing="1" w:after="100" w:afterAutospacing="1"/>
    </w:pPr>
    <w:rPr>
      <w:rFonts w:eastAsia="Times New Roman"/>
    </w:rPr>
  </w:style>
  <w:style w:type="character" w:customStyle="1" w:styleId="btx">
    <w:name w:val="btx"/>
    <w:basedOn w:val="DefaultParagraphFont"/>
    <w:rsid w:val="00BA45A1"/>
  </w:style>
  <w:style w:type="character" w:customStyle="1" w:styleId="CardChar11">
    <w:name w:val="Card Char1"/>
    <w:aliases w:val="No Spacing Char2,Tag and Cite Char1,DDI Tag Char,Tag Title Char1,nonunderlined Char,No Spacing51 Char,No Spacing8 Char,No Spacing22 Char,Dont u Char,No Spacing1111111 Char,Card Format Char,No Spacin Char"/>
    <w:rsid w:val="00BA45A1"/>
    <w:rPr>
      <w:lang w:val="en-US" w:eastAsia="en-US" w:bidi="ar-SA"/>
    </w:rPr>
  </w:style>
  <w:style w:type="character" w:customStyle="1" w:styleId="prodgeneral1">
    <w:name w:val="prodgeneral1"/>
    <w:rsid w:val="00BA45A1"/>
    <w:rPr>
      <w:rFonts w:ascii="Verdana" w:hAnsi="Verdana" w:hint="default"/>
      <w:b w:val="0"/>
      <w:bCs w:val="0"/>
      <w:caps w:val="0"/>
      <w:color w:val="000000"/>
      <w:spacing w:val="0"/>
      <w:sz w:val="16"/>
      <w:szCs w:val="16"/>
    </w:rPr>
  </w:style>
  <w:style w:type="character" w:customStyle="1" w:styleId="summary1">
    <w:name w:val="summary1"/>
    <w:rsid w:val="00BA45A1"/>
    <w:rPr>
      <w:rFonts w:ascii="Arial" w:hAnsi="Arial" w:cs="Arial" w:hint="default"/>
      <w:sz w:val="18"/>
      <w:szCs w:val="18"/>
    </w:rPr>
  </w:style>
  <w:style w:type="paragraph" w:customStyle="1" w:styleId="ToRead">
    <w:name w:val="To Read"/>
    <w:basedOn w:val="Normal"/>
    <w:uiPriority w:val="99"/>
    <w:qFormat/>
    <w:rsid w:val="00BA45A1"/>
    <w:pPr>
      <w:ind w:left="720"/>
    </w:pPr>
    <w:rPr>
      <w:rFonts w:ascii="Verdana" w:eastAsia="Times New Roman" w:hAnsi="Verdana"/>
      <w:b/>
      <w:u w:val="single"/>
    </w:rPr>
  </w:style>
  <w:style w:type="character" w:customStyle="1" w:styleId="text3">
    <w:name w:val="text3"/>
    <w:basedOn w:val="DefaultParagraphFont"/>
    <w:rsid w:val="00BA45A1"/>
  </w:style>
  <w:style w:type="paragraph" w:customStyle="1" w:styleId="Style10">
    <w:name w:val="Style 1"/>
    <w:basedOn w:val="Normal"/>
    <w:uiPriority w:val="99"/>
    <w:qFormat/>
    <w:rsid w:val="00BA45A1"/>
    <w:pPr>
      <w:widowControl w:val="0"/>
      <w:ind w:firstLine="216"/>
    </w:pPr>
    <w:rPr>
      <w:rFonts w:eastAsia="Times New Roman"/>
      <w:noProof/>
      <w:color w:val="000000"/>
      <w:szCs w:val="20"/>
    </w:rPr>
  </w:style>
  <w:style w:type="paragraph" w:customStyle="1" w:styleId="Style40">
    <w:name w:val="Style 4"/>
    <w:basedOn w:val="Normal"/>
    <w:uiPriority w:val="99"/>
    <w:qFormat/>
    <w:rsid w:val="00BA45A1"/>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BA45A1"/>
    <w:pPr>
      <w:overflowPunct w:val="0"/>
      <w:autoSpaceDE w:val="0"/>
      <w:autoSpaceDN w:val="0"/>
      <w:adjustRightInd w:val="0"/>
      <w:ind w:left="560" w:hanging="567"/>
      <w:textAlignment w:val="baseline"/>
    </w:pPr>
    <w:rPr>
      <w:rFonts w:eastAsia="Times New Roman"/>
      <w:color w:val="000000"/>
      <w:szCs w:val="20"/>
    </w:rPr>
  </w:style>
  <w:style w:type="paragraph" w:customStyle="1" w:styleId="listlevel2">
    <w:name w:val="list level 2"/>
    <w:basedOn w:val="Normal"/>
    <w:uiPriority w:val="99"/>
    <w:qFormat/>
    <w:rsid w:val="00BA45A1"/>
    <w:pPr>
      <w:overflowPunct w:val="0"/>
      <w:autoSpaceDE w:val="0"/>
      <w:autoSpaceDN w:val="0"/>
      <w:adjustRightInd w:val="0"/>
      <w:ind w:left="1120" w:hanging="560"/>
      <w:textAlignment w:val="baseline"/>
    </w:pPr>
    <w:rPr>
      <w:rFonts w:eastAsia="Times New Roman"/>
      <w:color w:val="000000"/>
      <w:szCs w:val="20"/>
    </w:rPr>
  </w:style>
  <w:style w:type="paragraph" w:customStyle="1" w:styleId="listlevel3">
    <w:name w:val="list level 3"/>
    <w:basedOn w:val="listlevel2"/>
    <w:uiPriority w:val="99"/>
    <w:qFormat/>
    <w:rsid w:val="00BA45A1"/>
  </w:style>
  <w:style w:type="paragraph" w:customStyle="1" w:styleId="PageNumber1">
    <w:name w:val="Page Number1"/>
    <w:basedOn w:val="Normal"/>
    <w:next w:val="Normal"/>
    <w:uiPriority w:val="99"/>
    <w:qFormat/>
    <w:rsid w:val="00BA45A1"/>
    <w:rPr>
      <w:rFonts w:eastAsia="Times New Roman"/>
    </w:rPr>
  </w:style>
  <w:style w:type="paragraph" w:customStyle="1" w:styleId="Card1">
    <w:name w:val="Card1"/>
    <w:uiPriority w:val="99"/>
    <w:qFormat/>
    <w:rsid w:val="00BA45A1"/>
    <w:pPr>
      <w:ind w:left="720"/>
      <w:jc w:val="both"/>
    </w:pPr>
    <w:rPr>
      <w:rFonts w:ascii="Palatino Linotype" w:eastAsia="Times New Roman" w:hAnsi="Palatino Linotype" w:cs="Times New Roman"/>
      <w:sz w:val="20"/>
      <w:szCs w:val="20"/>
      <w:lang w:val="en-AU"/>
    </w:rPr>
  </w:style>
  <w:style w:type="paragraph" w:customStyle="1" w:styleId="Cite20">
    <w:name w:val="Cite2"/>
    <w:uiPriority w:val="99"/>
    <w:qFormat/>
    <w:rsid w:val="00BA45A1"/>
    <w:rPr>
      <w:rFonts w:ascii="Palatino Linotype" w:eastAsia="Times New Roman" w:hAnsi="Palatino Linotype" w:cs="Times New Roman"/>
      <w:b/>
      <w:szCs w:val="20"/>
      <w:u w:val="single"/>
      <w:lang w:val="en-AU"/>
    </w:rPr>
  </w:style>
  <w:style w:type="paragraph" w:customStyle="1" w:styleId="cardCharCharCharCharCharCharCharCharCharCharCharChar">
    <w:name w:val="card Char Char Char Char Char Char Char Char Char Char Char Char"/>
    <w:basedOn w:val="Normal"/>
    <w:uiPriority w:val="99"/>
    <w:qFormat/>
    <w:rsid w:val="00BA45A1"/>
    <w:pPr>
      <w:ind w:left="288" w:right="288"/>
    </w:pPr>
    <w:rPr>
      <w:rFonts w:eastAsia="Times New Roman"/>
    </w:rPr>
  </w:style>
  <w:style w:type="paragraph" w:customStyle="1" w:styleId="cite21">
    <w:name w:val="cite2"/>
    <w:uiPriority w:val="99"/>
    <w:qFormat/>
    <w:rsid w:val="00BA45A1"/>
    <w:rPr>
      <w:rFonts w:ascii="Times New Roman" w:eastAsia="Times New Roman" w:hAnsi="Times New Roman" w:cs="Times New Roman"/>
      <w:color w:val="000000"/>
      <w:sz w:val="20"/>
    </w:rPr>
  </w:style>
  <w:style w:type="character" w:customStyle="1" w:styleId="cardtextsmallChar">
    <w:name w:val="card text small Char"/>
    <w:rsid w:val="00BA45A1"/>
    <w:rPr>
      <w:rFonts w:ascii="Arial Narrow" w:hAnsi="Arial Narrow"/>
      <w:sz w:val="16"/>
      <w:szCs w:val="24"/>
      <w:lang w:val="en-US" w:eastAsia="en-US" w:bidi="ar-SA"/>
    </w:rPr>
  </w:style>
  <w:style w:type="paragraph" w:customStyle="1" w:styleId="CaseListNormal">
    <w:name w:val="Case List Normal"/>
    <w:basedOn w:val="Normal"/>
    <w:uiPriority w:val="99"/>
    <w:qFormat/>
    <w:rsid w:val="00BA45A1"/>
    <w:rPr>
      <w:rFonts w:ascii="Times" w:eastAsia="Times New Roman" w:hAnsi="Times"/>
      <w:szCs w:val="26"/>
    </w:rPr>
  </w:style>
  <w:style w:type="paragraph" w:customStyle="1" w:styleId="Body">
    <w:name w:val="Body"/>
    <w:basedOn w:val="Normal"/>
    <w:uiPriority w:val="99"/>
    <w:qFormat/>
    <w:rsid w:val="00BA45A1"/>
    <w:pPr>
      <w:outlineLvl w:val="3"/>
    </w:pPr>
    <w:rPr>
      <w:rFonts w:eastAsia="Times New Roman"/>
      <w:szCs w:val="20"/>
    </w:rPr>
  </w:style>
  <w:style w:type="paragraph" w:customStyle="1" w:styleId="3text">
    <w:name w:val="3text"/>
    <w:basedOn w:val="Normal"/>
    <w:uiPriority w:val="99"/>
    <w:qFormat/>
    <w:rsid w:val="00BA45A1"/>
    <w:pPr>
      <w:spacing w:before="100" w:beforeAutospacing="1" w:after="100" w:afterAutospacing="1"/>
    </w:pPr>
    <w:rPr>
      <w:rFonts w:eastAsia="Times New Roman"/>
    </w:rPr>
  </w:style>
  <w:style w:type="character" w:customStyle="1" w:styleId="countrytitle1">
    <w:name w:val="countrytitle1"/>
    <w:rsid w:val="00BA45A1"/>
    <w:rPr>
      <w:rFonts w:ascii="Verdana" w:hAnsi="Verdana" w:hint="default"/>
      <w:b/>
      <w:bCs/>
      <w:color w:val="293643"/>
      <w:sz w:val="24"/>
      <w:szCs w:val="24"/>
    </w:rPr>
  </w:style>
  <w:style w:type="character" w:customStyle="1" w:styleId="storyheader1">
    <w:name w:val="storyheader1"/>
    <w:rsid w:val="00BA45A1"/>
    <w:rPr>
      <w:rFonts w:ascii="Verdana" w:hAnsi="Verdana" w:hint="default"/>
      <w:b/>
      <w:bCs/>
      <w:color w:val="000000"/>
      <w:sz w:val="21"/>
      <w:szCs w:val="21"/>
    </w:rPr>
  </w:style>
  <w:style w:type="paragraph" w:customStyle="1" w:styleId="TimesNewRoman12">
    <w:name w:val="TimesNewRoman12"/>
    <w:uiPriority w:val="99"/>
    <w:qFormat/>
    <w:rsid w:val="00BA45A1"/>
    <w:pPr>
      <w:jc w:val="both"/>
    </w:pPr>
    <w:rPr>
      <w:rFonts w:ascii="Times New Roman" w:eastAsia="Times New Roman" w:hAnsi="Times New Roman" w:cs="Times New Roman"/>
      <w:lang w:val="de-DE" w:eastAsia="de-DE"/>
    </w:rPr>
  </w:style>
  <w:style w:type="paragraph" w:customStyle="1" w:styleId="htmlbody">
    <w:name w:val="htmlbody"/>
    <w:basedOn w:val="Normal"/>
    <w:uiPriority w:val="99"/>
    <w:qFormat/>
    <w:rsid w:val="00BA45A1"/>
    <w:pPr>
      <w:spacing w:before="100" w:beforeAutospacing="1" w:after="100" w:afterAutospacing="1"/>
    </w:pPr>
    <w:rPr>
      <w:rFonts w:eastAsia="Times New Roman"/>
    </w:rPr>
  </w:style>
  <w:style w:type="character" w:customStyle="1" w:styleId="cardunderlinedChar0">
    <w:name w:val="card underlined Char"/>
    <w:rsid w:val="00BA45A1"/>
    <w:rPr>
      <w:rFonts w:ascii="Arial" w:hAnsi="Arial"/>
      <w:sz w:val="22"/>
      <w:szCs w:val="24"/>
      <w:u w:val="single"/>
      <w:lang w:val="en-US" w:eastAsia="en-US" w:bidi="ar-SA"/>
    </w:rPr>
  </w:style>
  <w:style w:type="paragraph" w:customStyle="1" w:styleId="medium-normal">
    <w:name w:val="medium-normal"/>
    <w:basedOn w:val="Normal"/>
    <w:uiPriority w:val="99"/>
    <w:qFormat/>
    <w:rsid w:val="00BA45A1"/>
    <w:pPr>
      <w:spacing w:before="100" w:beforeAutospacing="1" w:after="100" w:afterAutospacing="1"/>
    </w:pPr>
    <w:rPr>
      <w:rFonts w:eastAsia="Times New Roman"/>
    </w:rPr>
  </w:style>
  <w:style w:type="paragraph" w:customStyle="1" w:styleId="textChar">
    <w:name w:val="text Char"/>
    <w:basedOn w:val="Normal"/>
    <w:autoRedefine/>
    <w:uiPriority w:val="99"/>
    <w:qFormat/>
    <w:rsid w:val="00BA45A1"/>
    <w:rPr>
      <w:rFonts w:eastAsia="Times New Roman"/>
      <w:color w:val="000000"/>
      <w:sz w:val="18"/>
    </w:rPr>
  </w:style>
  <w:style w:type="paragraph" w:customStyle="1" w:styleId="text1">
    <w:name w:val="text1"/>
    <w:basedOn w:val="Normal"/>
    <w:autoRedefine/>
    <w:uiPriority w:val="99"/>
    <w:qFormat/>
    <w:rsid w:val="00BA45A1"/>
    <w:rPr>
      <w:rFonts w:eastAsia="Times New Roman"/>
      <w:szCs w:val="20"/>
    </w:rPr>
  </w:style>
  <w:style w:type="character" w:customStyle="1" w:styleId="article1">
    <w:name w:val="article1"/>
    <w:rsid w:val="00BA45A1"/>
    <w:rPr>
      <w:rFonts w:ascii="Verdana" w:hAnsi="Verdana" w:hint="default"/>
      <w:color w:val="333333"/>
      <w:sz w:val="16"/>
      <w:szCs w:val="16"/>
    </w:rPr>
  </w:style>
  <w:style w:type="paragraph" w:customStyle="1" w:styleId="RepeatBlockHeading">
    <w:name w:val="Repeat Block Heading"/>
    <w:basedOn w:val="Normal"/>
    <w:autoRedefine/>
    <w:uiPriority w:val="99"/>
    <w:qFormat/>
    <w:rsid w:val="00BA45A1"/>
    <w:pPr>
      <w:jc w:val="center"/>
    </w:pPr>
    <w:rPr>
      <w:rFonts w:eastAsia="Times New Roman"/>
      <w:b/>
      <w:smallCaps/>
      <w:color w:val="000000"/>
      <w:u w:val="thick"/>
    </w:rPr>
  </w:style>
  <w:style w:type="paragraph" w:customStyle="1" w:styleId="story-headline">
    <w:name w:val="story-headline"/>
    <w:basedOn w:val="Normal"/>
    <w:uiPriority w:val="99"/>
    <w:qFormat/>
    <w:rsid w:val="00BA45A1"/>
    <w:pPr>
      <w:spacing w:before="72" w:after="72"/>
    </w:pPr>
    <w:rPr>
      <w:rFonts w:eastAsia="Times New Roman"/>
      <w:b/>
      <w:bCs/>
      <w:sz w:val="26"/>
      <w:szCs w:val="26"/>
    </w:rPr>
  </w:style>
  <w:style w:type="paragraph" w:customStyle="1" w:styleId="story-body">
    <w:name w:val="story-body"/>
    <w:basedOn w:val="Normal"/>
    <w:uiPriority w:val="99"/>
    <w:qFormat/>
    <w:rsid w:val="00BA45A1"/>
    <w:pPr>
      <w:spacing w:before="100" w:beforeAutospacing="1" w:after="100" w:afterAutospacing="1"/>
    </w:pPr>
    <w:rPr>
      <w:rFonts w:eastAsia="Times New Roman"/>
    </w:rPr>
  </w:style>
  <w:style w:type="character" w:customStyle="1" w:styleId="story-posted-date1">
    <w:name w:val="story-posted-date1"/>
    <w:rsid w:val="00BA45A1"/>
    <w:rPr>
      <w:rFonts w:ascii="Arial" w:hAnsi="Arial" w:cs="Arial" w:hint="default"/>
      <w:b w:val="0"/>
      <w:bCs w:val="0"/>
      <w:sz w:val="19"/>
      <w:szCs w:val="19"/>
    </w:rPr>
  </w:style>
  <w:style w:type="paragraph" w:customStyle="1" w:styleId="story-dateline">
    <w:name w:val="story-dateline"/>
    <w:basedOn w:val="Normal"/>
    <w:uiPriority w:val="99"/>
    <w:qFormat/>
    <w:rsid w:val="00BA45A1"/>
    <w:rPr>
      <w:rFonts w:eastAsia="Times New Roman"/>
      <w:b/>
      <w:bCs/>
    </w:rPr>
  </w:style>
  <w:style w:type="paragraph" w:customStyle="1" w:styleId="TextofCards">
    <w:name w:val="Text of Cards"/>
    <w:basedOn w:val="Normal"/>
    <w:uiPriority w:val="99"/>
    <w:qFormat/>
    <w:rsid w:val="00BA45A1"/>
    <w:rPr>
      <w:rFonts w:eastAsia="Times New Roman"/>
      <w:color w:val="000000"/>
      <w:spacing w:val="6"/>
      <w:szCs w:val="23"/>
    </w:rPr>
  </w:style>
  <w:style w:type="paragraph" w:customStyle="1" w:styleId="Corpotesto">
    <w:name w:val="Corpo testo"/>
    <w:basedOn w:val="Normal"/>
    <w:uiPriority w:val="99"/>
    <w:qFormat/>
    <w:rsid w:val="00BA45A1"/>
    <w:pPr>
      <w:widowControl w:val="0"/>
      <w:adjustRightInd w:val="0"/>
      <w:spacing w:after="283"/>
    </w:pPr>
    <w:rPr>
      <w:rFonts w:ascii="Times" w:eastAsia="Times New Roman" w:hAnsi="Times"/>
    </w:rPr>
  </w:style>
  <w:style w:type="character" w:customStyle="1" w:styleId="Heading2CharCharCharCharCharCharCharCharCharCharCharCharCharChar">
    <w:name w:val="Heading 2 Char Char Char Char Char Char Char Char Char Char Char Char Char Char"/>
    <w:rsid w:val="00BA45A1"/>
    <w:rPr>
      <w:rFonts w:eastAsia="SimSun" w:cs="Arial"/>
      <w:b/>
      <w:bCs/>
      <w:iCs/>
      <w:sz w:val="24"/>
      <w:szCs w:val="28"/>
      <w:lang w:val="en-US" w:eastAsia="zh-CN" w:bidi="ar-SA"/>
    </w:rPr>
  </w:style>
  <w:style w:type="paragraph" w:customStyle="1" w:styleId="PageHeading">
    <w:name w:val="Page Heading"/>
    <w:basedOn w:val="Heading2"/>
    <w:uiPriority w:val="99"/>
    <w:qFormat/>
    <w:rsid w:val="00BA45A1"/>
    <w:pPr>
      <w:keepLines w:val="0"/>
      <w:pageBreakBefore w:val="0"/>
      <w:widowControl w:val="0"/>
      <w:suppressAutoHyphens/>
      <w:jc w:val="left"/>
    </w:pPr>
    <w:rPr>
      <w:rFonts w:eastAsia="Times New Roman" w:cs="Arial"/>
      <w:bCs w:val="0"/>
      <w:sz w:val="32"/>
      <w:szCs w:val="16"/>
      <w:u w:val="none"/>
    </w:rPr>
  </w:style>
  <w:style w:type="character" w:customStyle="1" w:styleId="postbody">
    <w:name w:val="postbody"/>
    <w:basedOn w:val="DefaultParagraphFont"/>
    <w:rsid w:val="00BA45A1"/>
  </w:style>
  <w:style w:type="paragraph" w:customStyle="1" w:styleId="tagCharChar1Char">
    <w:name w:val="tag Char Char1 Char"/>
    <w:uiPriority w:val="99"/>
    <w:qFormat/>
    <w:rsid w:val="00BA45A1"/>
    <w:pPr>
      <w:spacing w:after="160" w:line="259" w:lineRule="auto"/>
    </w:pPr>
    <w:rPr>
      <w:rFonts w:eastAsia="Times New Roman"/>
      <w:b/>
      <w:bCs/>
    </w:rPr>
  </w:style>
  <w:style w:type="character" w:customStyle="1" w:styleId="textmedium">
    <w:name w:val="textmedium"/>
    <w:basedOn w:val="DefaultParagraphFont"/>
    <w:rsid w:val="00BA45A1"/>
  </w:style>
  <w:style w:type="character" w:customStyle="1" w:styleId="citation10">
    <w:name w:val="citation1"/>
    <w:rsid w:val="00BA45A1"/>
    <w:rPr>
      <w:rFonts w:ascii="Verdana" w:hAnsi="Verdana" w:hint="default"/>
      <w:sz w:val="17"/>
      <w:szCs w:val="17"/>
    </w:rPr>
  </w:style>
  <w:style w:type="character" w:customStyle="1" w:styleId="articlecontent">
    <w:name w:val="articlecontent"/>
    <w:basedOn w:val="DefaultParagraphFont"/>
    <w:rsid w:val="00BA45A1"/>
  </w:style>
  <w:style w:type="paragraph" w:customStyle="1" w:styleId="OmniPage1">
    <w:name w:val="OmniPage #1"/>
    <w:basedOn w:val="Normal"/>
    <w:uiPriority w:val="99"/>
    <w:qFormat/>
    <w:rsid w:val="00BA45A1"/>
    <w:pPr>
      <w:widowControl w:val="0"/>
      <w:autoSpaceDE w:val="0"/>
      <w:autoSpaceDN w:val="0"/>
      <w:adjustRightInd w:val="0"/>
      <w:spacing w:line="240" w:lineRule="atLeast"/>
    </w:pPr>
    <w:rPr>
      <w:rFonts w:ascii="Times" w:eastAsia="Times New Roman" w:hAnsi="Times"/>
    </w:rPr>
  </w:style>
  <w:style w:type="paragraph" w:customStyle="1" w:styleId="TitlePageCenter">
    <w:name w:val="Title Page Center"/>
    <w:basedOn w:val="Normal"/>
    <w:autoRedefine/>
    <w:uiPriority w:val="99"/>
    <w:qFormat/>
    <w:rsid w:val="00BA45A1"/>
    <w:pPr>
      <w:jc w:val="center"/>
    </w:pPr>
    <w:rPr>
      <w:rFonts w:ascii="Arial Narrow" w:eastAsia="Times New Roman" w:hAnsi="Arial Narrow"/>
      <w:b/>
      <w:caps/>
      <w:szCs w:val="20"/>
    </w:rPr>
  </w:style>
  <w:style w:type="paragraph" w:customStyle="1" w:styleId="TitlePageBy">
    <w:name w:val="Title Page By"/>
    <w:basedOn w:val="TitlePageCenter"/>
    <w:next w:val="Normal"/>
    <w:autoRedefine/>
    <w:uiPriority w:val="99"/>
    <w:qFormat/>
    <w:rsid w:val="00BA45A1"/>
  </w:style>
  <w:style w:type="paragraph" w:customStyle="1" w:styleId="ProjectTitleLine">
    <w:name w:val="Project Title Line"/>
    <w:basedOn w:val="Normal"/>
    <w:next w:val="Normal"/>
    <w:autoRedefine/>
    <w:uiPriority w:val="99"/>
    <w:qFormat/>
    <w:rsid w:val="00BA45A1"/>
    <w:pPr>
      <w:jc w:val="center"/>
    </w:pPr>
    <w:rPr>
      <w:rFonts w:eastAsia="Times New Roman"/>
      <w:caps/>
      <w:szCs w:val="20"/>
    </w:rPr>
  </w:style>
  <w:style w:type="character" w:customStyle="1" w:styleId="fource1">
    <w:name w:val="fource1"/>
    <w:rsid w:val="00BA45A1"/>
    <w:rPr>
      <w:sz w:val="34"/>
      <w:szCs w:val="34"/>
    </w:rPr>
  </w:style>
  <w:style w:type="paragraph" w:customStyle="1" w:styleId="LanguageStrike">
    <w:name w:val="Language Strike"/>
    <w:basedOn w:val="Normal"/>
    <w:next w:val="Normal"/>
    <w:uiPriority w:val="99"/>
    <w:qFormat/>
    <w:rsid w:val="00BA45A1"/>
    <w:rPr>
      <w:rFonts w:ascii="Arial Narrow" w:eastAsia="Times New Roman" w:hAnsi="Arial Narrow"/>
      <w:strike/>
    </w:rPr>
  </w:style>
  <w:style w:type="character" w:customStyle="1" w:styleId="LanguageStrikeChar">
    <w:name w:val="Language Strike Char"/>
    <w:rsid w:val="00BA45A1"/>
    <w:rPr>
      <w:rFonts w:ascii="Arial Narrow" w:hAnsi="Arial Narrow"/>
      <w:strike/>
      <w:szCs w:val="24"/>
      <w:lang w:val="en-US" w:eastAsia="en-US" w:bidi="ar-SA"/>
    </w:rPr>
  </w:style>
  <w:style w:type="paragraph" w:customStyle="1" w:styleId="NormalVerdana">
    <w:name w:val="Normal + Verdana"/>
    <w:aliases w:val="10 pt,White,Normal + Arial"/>
    <w:basedOn w:val="Normal"/>
    <w:uiPriority w:val="99"/>
    <w:qFormat/>
    <w:rsid w:val="00BA45A1"/>
    <w:rPr>
      <w:rFonts w:eastAsia="Times New Roman"/>
      <w:szCs w:val="20"/>
      <w:u w:val="single"/>
    </w:rPr>
  </w:style>
  <w:style w:type="paragraph" w:customStyle="1" w:styleId="Normal10pt">
    <w:name w:val="Normal + 10 pt"/>
    <w:basedOn w:val="Normal"/>
    <w:uiPriority w:val="99"/>
    <w:qFormat/>
    <w:rsid w:val="00BA45A1"/>
    <w:rPr>
      <w:rFonts w:eastAsia="Times New Roman"/>
      <w:szCs w:val="20"/>
    </w:rPr>
  </w:style>
  <w:style w:type="paragraph" w:customStyle="1" w:styleId="cardChar1Char">
    <w:name w:val="card Char1 Char"/>
    <w:basedOn w:val="Normal"/>
    <w:uiPriority w:val="99"/>
    <w:qFormat/>
    <w:rsid w:val="00BA45A1"/>
    <w:pPr>
      <w:ind w:left="288" w:right="288"/>
    </w:pPr>
    <w:rPr>
      <w:rFonts w:eastAsia="Times New Roman"/>
      <w:szCs w:val="20"/>
    </w:rPr>
  </w:style>
  <w:style w:type="character" w:customStyle="1" w:styleId="normal11">
    <w:name w:val="normal1"/>
    <w:basedOn w:val="DefaultParagraphFont"/>
    <w:rsid w:val="00BA45A1"/>
  </w:style>
  <w:style w:type="character" w:customStyle="1" w:styleId="ds">
    <w:name w:val="ds"/>
    <w:basedOn w:val="DefaultParagraphFont"/>
    <w:rsid w:val="00BA45A1"/>
  </w:style>
  <w:style w:type="character" w:customStyle="1" w:styleId="UnderliningChar1">
    <w:name w:val="Underlining Char1"/>
    <w:rsid w:val="00BA45A1"/>
    <w:rPr>
      <w:rFonts w:ascii="Arial Narrow" w:hAnsi="Arial Narrow"/>
      <w:szCs w:val="24"/>
      <w:u w:val="single"/>
      <w:lang w:val="en-US" w:eastAsia="en-US" w:bidi="ar-SA"/>
    </w:rPr>
  </w:style>
  <w:style w:type="character" w:customStyle="1" w:styleId="UnderliningChar2">
    <w:name w:val="Underlining Char2"/>
    <w:rsid w:val="00BA45A1"/>
    <w:rPr>
      <w:rFonts w:ascii="Arial Narrow" w:hAnsi="Arial Narrow"/>
      <w:szCs w:val="24"/>
      <w:u w:val="single"/>
      <w:lang w:val="en-US" w:eastAsia="en-US" w:bidi="ar-SA"/>
    </w:rPr>
  </w:style>
  <w:style w:type="character" w:customStyle="1" w:styleId="MicroTextChar1">
    <w:name w:val="MicroText Char1"/>
    <w:rsid w:val="00BA45A1"/>
    <w:rPr>
      <w:rFonts w:ascii="Arial Narrow" w:hAnsi="Arial Narrow"/>
      <w:sz w:val="12"/>
      <w:szCs w:val="24"/>
      <w:lang w:val="en-US" w:eastAsia="en-US" w:bidi="ar-SA"/>
    </w:rPr>
  </w:style>
  <w:style w:type="paragraph" w:customStyle="1" w:styleId="CM12">
    <w:name w:val="CM12"/>
    <w:basedOn w:val="Default"/>
    <w:next w:val="Default"/>
    <w:uiPriority w:val="99"/>
    <w:qFormat/>
    <w:rsid w:val="00BA45A1"/>
    <w:pPr>
      <w:widowControl w:val="0"/>
      <w:spacing w:after="0" w:line="320" w:lineRule="atLeast"/>
    </w:pPr>
    <w:rPr>
      <w:rFonts w:ascii="Granjon LT Std" w:eastAsia="Times New Roman" w:hAnsi="Granjon LT Std" w:cs="Times New Roman"/>
    </w:rPr>
  </w:style>
  <w:style w:type="paragraph" w:customStyle="1" w:styleId="CM44">
    <w:name w:val="CM44"/>
    <w:basedOn w:val="Default"/>
    <w:next w:val="Default"/>
    <w:uiPriority w:val="99"/>
    <w:qFormat/>
    <w:rsid w:val="00BA45A1"/>
    <w:pPr>
      <w:widowControl w:val="0"/>
      <w:spacing w:after="480" w:line="240" w:lineRule="auto"/>
    </w:pPr>
    <w:rPr>
      <w:rFonts w:ascii="Granjon LT Std" w:eastAsia="Times New Roman" w:hAnsi="Granjon LT Std" w:cs="Times New Roman"/>
    </w:rPr>
  </w:style>
  <w:style w:type="paragraph" w:customStyle="1" w:styleId="CM10">
    <w:name w:val="CM10"/>
    <w:basedOn w:val="Default"/>
    <w:next w:val="Default"/>
    <w:uiPriority w:val="99"/>
    <w:qFormat/>
    <w:rsid w:val="00BA45A1"/>
    <w:pPr>
      <w:widowControl w:val="0"/>
      <w:spacing w:after="0" w:line="320" w:lineRule="atLeast"/>
    </w:pPr>
    <w:rPr>
      <w:rFonts w:ascii="Granjon LT Std" w:eastAsia="Times New Roman" w:hAnsi="Granjon LT Std" w:cs="Times New Roman"/>
    </w:rPr>
  </w:style>
  <w:style w:type="paragraph" w:customStyle="1" w:styleId="StrikeThrough">
    <w:name w:val="Strike Through"/>
    <w:basedOn w:val="Normal"/>
    <w:next w:val="Normal"/>
    <w:uiPriority w:val="99"/>
    <w:qFormat/>
    <w:rsid w:val="00BA45A1"/>
    <w:rPr>
      <w:rFonts w:ascii="Arial Narrow" w:eastAsia="Times New Roman" w:hAnsi="Arial Narrow"/>
      <w:strike/>
      <w:szCs w:val="20"/>
    </w:rPr>
  </w:style>
  <w:style w:type="paragraph" w:customStyle="1" w:styleId="textbodyblack">
    <w:name w:val="textbodyblack"/>
    <w:basedOn w:val="Normal"/>
    <w:uiPriority w:val="99"/>
    <w:qFormat/>
    <w:rsid w:val="00BA45A1"/>
    <w:pPr>
      <w:spacing w:before="100" w:beforeAutospacing="1" w:after="100" w:afterAutospacing="1"/>
    </w:pPr>
    <w:rPr>
      <w:rFonts w:eastAsia="Times New Roman"/>
    </w:rPr>
  </w:style>
  <w:style w:type="character" w:customStyle="1" w:styleId="DefaultPara">
    <w:name w:val="Default Para"/>
    <w:rsid w:val="00BA45A1"/>
    <w:rPr>
      <w:sz w:val="20"/>
    </w:rPr>
  </w:style>
  <w:style w:type="character" w:customStyle="1" w:styleId="SYSHYPERTEXT">
    <w:name w:val="SYS_HYPERTEXT"/>
    <w:rsid w:val="00BA45A1"/>
    <w:rPr>
      <w:color w:val="0000FF"/>
      <w:u w:val="single"/>
    </w:rPr>
  </w:style>
  <w:style w:type="character" w:customStyle="1" w:styleId="cardtextsmallCharCharCharCharCharCharCharCharCharCharCharChar">
    <w:name w:val="card text small Char Char Char Char Char Char Char Char Char Char Char Char"/>
    <w:rsid w:val="00BA45A1"/>
    <w:rPr>
      <w:rFonts w:ascii="Arial Narrow" w:hAnsi="Arial Narrow"/>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BA45A1"/>
    <w:rPr>
      <w:rFonts w:ascii="Arial Narrow" w:hAnsi="Arial Narrow"/>
      <w:noProof w:val="0"/>
      <w:szCs w:val="24"/>
      <w:u w:val="single"/>
      <w:lang w:val="en-US" w:eastAsia="en-US" w:bidi="ar-SA"/>
    </w:rPr>
  </w:style>
  <w:style w:type="paragraph" w:customStyle="1" w:styleId="BlockHeading1">
    <w:name w:val="Block Heading 1"/>
    <w:basedOn w:val="Normal"/>
    <w:uiPriority w:val="99"/>
    <w:qFormat/>
    <w:rsid w:val="00BA45A1"/>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emboss/>
      <w:color w:val="000000"/>
      <w:sz w:val="48"/>
      <w:szCs w:val="48"/>
    </w:rPr>
  </w:style>
  <w:style w:type="character" w:customStyle="1" w:styleId="BlockHeading1Char">
    <w:name w:val="Block Heading 1 Char"/>
    <w:rsid w:val="00BA45A1"/>
    <w:rPr>
      <w:rFonts w:ascii="Georgia" w:hAnsi="Georgia"/>
      <w:b/>
      <w:emboss/>
      <w:color w:val="000000"/>
      <w:sz w:val="48"/>
      <w:szCs w:val="48"/>
      <w:lang w:val="en-US" w:eastAsia="en-US" w:bidi="ar-SA"/>
    </w:rPr>
  </w:style>
  <w:style w:type="character" w:customStyle="1" w:styleId="StyleTagTimesNewRomanChar">
    <w:name w:val="Style Tag + Times New Roman Char"/>
    <w:rsid w:val="00BA45A1"/>
    <w:rPr>
      <w:b/>
      <w:bCs/>
      <w:noProof w:val="0"/>
      <w:sz w:val="24"/>
      <w:szCs w:val="24"/>
      <w:lang w:val="en-US" w:eastAsia="en-US" w:bidi="ar-SA"/>
    </w:rPr>
  </w:style>
  <w:style w:type="paragraph" w:customStyle="1" w:styleId="SmallCard">
    <w:name w:val="Small Card"/>
    <w:basedOn w:val="Normal"/>
    <w:uiPriority w:val="99"/>
    <w:qFormat/>
    <w:rsid w:val="00BA45A1"/>
    <w:pPr>
      <w:spacing w:line="288" w:lineRule="auto"/>
      <w:ind w:left="720" w:right="720"/>
    </w:pPr>
    <w:rPr>
      <w:rFonts w:ascii="Bookman Old Style" w:eastAsia="Times New Roman" w:hAnsi="Bookman Old Style"/>
      <w:sz w:val="12"/>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BA45A1"/>
    <w:rPr>
      <w:rFonts w:ascii="Arial Narrow" w:hAnsi="Arial Narrow" w:cs="Arial"/>
      <w:b/>
      <w:bCs/>
      <w:iCs/>
      <w:sz w:val="24"/>
      <w:szCs w:val="28"/>
      <w:lang w:val="en-US" w:eastAsia="en-US" w:bidi="ar-SA"/>
    </w:rPr>
  </w:style>
  <w:style w:type="character" w:customStyle="1" w:styleId="UnderliningCharChar">
    <w:name w:val="Underlining Char Char"/>
    <w:rsid w:val="00BA45A1"/>
    <w:rPr>
      <w:rFonts w:ascii="Arial Narrow" w:hAnsi="Arial Narrow"/>
      <w:szCs w:val="24"/>
      <w:u w:val="single"/>
      <w:lang w:val="en-US" w:eastAsia="en-US" w:bidi="ar-SA"/>
    </w:rPr>
  </w:style>
  <w:style w:type="character" w:customStyle="1" w:styleId="StyleArialNarrow12ptBold">
    <w:name w:val="Style Arial Narrow 12 pt Bold"/>
    <w:rsid w:val="00BA45A1"/>
    <w:rPr>
      <w:rFonts w:ascii="Arial Narrow" w:hAnsi="Arial Narrow"/>
      <w:b/>
      <w:bCs/>
      <w:sz w:val="24"/>
    </w:rPr>
  </w:style>
  <w:style w:type="character" w:customStyle="1" w:styleId="Style1CharChar">
    <w:name w:val="Style1 Char Char"/>
    <w:rsid w:val="00BA45A1"/>
    <w:rPr>
      <w:sz w:val="16"/>
      <w:szCs w:val="16"/>
      <w:lang w:val="en-US" w:eastAsia="en-US" w:bidi="ar-SA"/>
    </w:rPr>
  </w:style>
  <w:style w:type="character" w:customStyle="1" w:styleId="BoldandUnderlineCharCharCharCharCharCharCharCharCharCharCharCharCharCharCharChar">
    <w:name w:val="Bold and Underline Char Char Char Char Char Char Char Char Char Char Char Char Char Char Char Char"/>
    <w:rsid w:val="00BA45A1"/>
    <w:rPr>
      <w:b/>
      <w:bCs w:val="0"/>
      <w:noProof w:val="0"/>
      <w:u w:val="single"/>
      <w:lang w:val="en-US" w:eastAsia="en-US" w:bidi="ar-SA"/>
    </w:rPr>
  </w:style>
  <w:style w:type="character" w:customStyle="1" w:styleId="UnderlineCharCharCharCharCharCharCharCharCharCharCharCharCharChar">
    <w:name w:val="Underline Char Char Char Char Char Char Char Char Char Char Char Char Char Char"/>
    <w:rsid w:val="00BA45A1"/>
    <w:rPr>
      <w:noProof w:val="0"/>
      <w:u w:val="single"/>
      <w:lang w:val="en-US" w:eastAsia="en-US" w:bidi="ar-SA"/>
    </w:rPr>
  </w:style>
  <w:style w:type="character" w:customStyle="1" w:styleId="UnderlinedCharChar1">
    <w:name w:val="Underlined Char Char1"/>
    <w:rsid w:val="00BA45A1"/>
    <w:rPr>
      <w:rFonts w:ascii="Bell MT" w:eastAsia="Times New Roman" w:hAnsi="Bell MT"/>
      <w:bCs/>
      <w:iCs/>
      <w:sz w:val="22"/>
      <w:u w:val="single"/>
    </w:rPr>
  </w:style>
  <w:style w:type="character" w:customStyle="1" w:styleId="Heading2CharChar2">
    <w:name w:val="Heading 2 Char Char2"/>
    <w:rsid w:val="00BA45A1"/>
    <w:rPr>
      <w:rFonts w:cs="Arial"/>
      <w:b/>
      <w:bCs/>
      <w:iCs/>
      <w:sz w:val="22"/>
      <w:szCs w:val="28"/>
      <w:lang w:val="en-US" w:eastAsia="en-US" w:bidi="ar-SA"/>
    </w:rPr>
  </w:style>
  <w:style w:type="character" w:customStyle="1" w:styleId="doctitle">
    <w:name w:val="doctitle"/>
    <w:rsid w:val="00BA45A1"/>
  </w:style>
  <w:style w:type="paragraph" w:customStyle="1" w:styleId="CiteCorrected">
    <w:name w:val="Cite Corrected"/>
    <w:basedOn w:val="Normal"/>
    <w:link w:val="CiteCorrectedChar"/>
    <w:qFormat/>
    <w:rsid w:val="00BA45A1"/>
    <w:rPr>
      <w:rFonts w:eastAsia="Times New Roman"/>
      <w:b/>
      <w:bCs/>
      <w:szCs w:val="16"/>
      <w:u w:val="single"/>
    </w:rPr>
  </w:style>
  <w:style w:type="character" w:customStyle="1" w:styleId="CiteCorrectedChar">
    <w:name w:val="Cite Corrected Char"/>
    <w:link w:val="CiteCorrected"/>
    <w:rsid w:val="00BA45A1"/>
    <w:rPr>
      <w:rFonts w:ascii="Calibri" w:eastAsia="Times New Roman" w:hAnsi="Calibri" w:cs="Calibri"/>
      <w:b/>
      <w:bCs/>
      <w:sz w:val="22"/>
      <w:szCs w:val="16"/>
      <w:u w:val="single"/>
    </w:rPr>
  </w:style>
  <w:style w:type="character" w:customStyle="1" w:styleId="cardtext-underlined0">
    <w:name w:val="card text- underlined"/>
    <w:rsid w:val="00BA45A1"/>
    <w:rPr>
      <w:rFonts w:ascii="Garamond" w:hAnsi="Garamond"/>
      <w:u w:val="single"/>
    </w:rPr>
  </w:style>
  <w:style w:type="numbering" w:customStyle="1" w:styleId="NoList6">
    <w:name w:val="No List6"/>
    <w:next w:val="NoList"/>
    <w:uiPriority w:val="99"/>
    <w:semiHidden/>
    <w:unhideWhenUsed/>
    <w:rsid w:val="00BA45A1"/>
  </w:style>
  <w:style w:type="numbering" w:customStyle="1" w:styleId="NoList7">
    <w:name w:val="No List7"/>
    <w:next w:val="NoList"/>
    <w:semiHidden/>
    <w:unhideWhenUsed/>
    <w:rsid w:val="00BA45A1"/>
  </w:style>
  <w:style w:type="character" w:customStyle="1" w:styleId="styleboldunderline">
    <w:name w:val="styleboldunderline"/>
    <w:basedOn w:val="DefaultParagraphFont"/>
    <w:rsid w:val="00BA45A1"/>
  </w:style>
  <w:style w:type="paragraph" w:customStyle="1" w:styleId="story-body-text">
    <w:name w:val="story-body-text"/>
    <w:basedOn w:val="Normal"/>
    <w:uiPriority w:val="99"/>
    <w:qFormat/>
    <w:rsid w:val="00BA45A1"/>
    <w:pPr>
      <w:spacing w:before="100" w:beforeAutospacing="1" w:after="100" w:afterAutospacing="1"/>
    </w:pPr>
    <w:rPr>
      <w:rFonts w:eastAsia="Times New Roman"/>
    </w:rPr>
  </w:style>
  <w:style w:type="character" w:customStyle="1" w:styleId="-newsgate-macro-cci-bullet-">
    <w:name w:val="-newsgate-macro-cci-bullet-"/>
    <w:basedOn w:val="DefaultParagraphFont"/>
    <w:rsid w:val="00BA45A1"/>
  </w:style>
  <w:style w:type="character" w:customStyle="1" w:styleId="BriefTitleChar">
    <w:name w:val="Brief Title Char"/>
    <w:basedOn w:val="DefaultParagraphFont"/>
    <w:rsid w:val="00BA45A1"/>
    <w:rPr>
      <w:b/>
      <w:sz w:val="24"/>
      <w:szCs w:val="24"/>
      <w:u w:val="single"/>
      <w:lang w:val="en-US" w:eastAsia="en-US" w:bidi="ar-SA"/>
    </w:rPr>
  </w:style>
  <w:style w:type="paragraph" w:customStyle="1" w:styleId="BriefTitle2">
    <w:name w:val="Brief Title 2"/>
    <w:basedOn w:val="Heading1"/>
    <w:uiPriority w:val="99"/>
    <w:qFormat/>
    <w:rsid w:val="00BA45A1"/>
    <w:pPr>
      <w:keepNext w:val="0"/>
      <w:keepLines w:val="0"/>
      <w:pageBreakBefore w:val="0"/>
      <w:pBdr>
        <w:top w:val="none" w:sz="0" w:space="0" w:color="auto"/>
        <w:left w:val="none" w:sz="0" w:space="0" w:color="auto"/>
        <w:bottom w:val="none" w:sz="0" w:space="0" w:color="auto"/>
        <w:right w:val="none" w:sz="0" w:space="0" w:color="auto"/>
      </w:pBdr>
      <w:spacing w:after="160"/>
      <w:outlineLvl w:val="9"/>
    </w:pPr>
    <w:rPr>
      <w:rFonts w:eastAsia="Times New Roman" w:cs="Times New Roman"/>
      <w:sz w:val="24"/>
      <w:szCs w:val="24"/>
      <w:u w:val="single"/>
    </w:rPr>
  </w:style>
  <w:style w:type="character" w:customStyle="1" w:styleId="BriefTitle2Char">
    <w:name w:val="Brief Title 2 Char"/>
    <w:basedOn w:val="BriefTitleChar"/>
    <w:rsid w:val="00BA45A1"/>
    <w:rPr>
      <w:b/>
      <w:sz w:val="24"/>
      <w:szCs w:val="24"/>
      <w:u w:val="single"/>
      <w:lang w:val="en-US" w:eastAsia="en-US" w:bidi="ar-SA"/>
    </w:rPr>
  </w:style>
  <w:style w:type="character" w:customStyle="1" w:styleId="StyleCardText11ptUnderlineChar">
    <w:name w:val="Style Card Text + 11 pt Underline Char"/>
    <w:link w:val="StyleCardText11ptUnderline"/>
    <w:locked/>
    <w:rsid w:val="00BA45A1"/>
    <w:rPr>
      <w:u w:val="single"/>
    </w:rPr>
  </w:style>
  <w:style w:type="paragraph" w:customStyle="1" w:styleId="StyleCardText11ptUnderline">
    <w:name w:val="Style Card Text + 11 pt Underline"/>
    <w:link w:val="StyleCardText11ptUnderlineChar"/>
    <w:qFormat/>
    <w:rsid w:val="00BA45A1"/>
    <w:pPr>
      <w:spacing w:after="160" w:line="256" w:lineRule="auto"/>
    </w:pPr>
    <w:rPr>
      <w:u w:val="single"/>
    </w:rPr>
  </w:style>
  <w:style w:type="character" w:customStyle="1" w:styleId="StyleMinimizedText11pt1Char">
    <w:name w:val="Style Minimized Text + 11 pt1 Char"/>
    <w:basedOn w:val="DefaultParagraphFont"/>
    <w:link w:val="StyleMinimizedText11pt1"/>
    <w:locked/>
    <w:rsid w:val="00BA45A1"/>
    <w:rPr>
      <w:rFonts w:ascii="Georgia" w:hAnsi="Georgia"/>
      <w:sz w:val="16"/>
    </w:rPr>
  </w:style>
  <w:style w:type="paragraph" w:customStyle="1" w:styleId="StyleMinimizedText11pt1">
    <w:name w:val="Style Minimized Text + 11 pt1"/>
    <w:basedOn w:val="Normal"/>
    <w:link w:val="StyleMinimizedText11pt1Char"/>
    <w:qFormat/>
    <w:rsid w:val="00BA45A1"/>
    <w:rPr>
      <w:rFonts w:ascii="Georgia" w:hAnsi="Georgia" w:cstheme="minorBidi"/>
      <w:sz w:val="16"/>
    </w:rPr>
  </w:style>
  <w:style w:type="paragraph" w:customStyle="1" w:styleId="emactive">
    <w:name w:val="emactive"/>
    <w:basedOn w:val="Normal"/>
    <w:uiPriority w:val="99"/>
    <w:qFormat/>
    <w:rsid w:val="00BA45A1"/>
    <w:pPr>
      <w:spacing w:before="100" w:beforeAutospacing="1" w:after="100" w:afterAutospacing="1"/>
    </w:pPr>
    <w:rPr>
      <w:rFonts w:eastAsia="Times New Roman"/>
    </w:rPr>
  </w:style>
  <w:style w:type="paragraph" w:customStyle="1" w:styleId="emready">
    <w:name w:val="emready"/>
    <w:basedOn w:val="Normal"/>
    <w:uiPriority w:val="99"/>
    <w:qFormat/>
    <w:rsid w:val="00BA45A1"/>
    <w:pPr>
      <w:spacing w:before="100" w:beforeAutospacing="1" w:after="100" w:afterAutospacing="1"/>
    </w:pPr>
    <w:rPr>
      <w:rFonts w:eastAsia="Times New Roman"/>
    </w:rPr>
  </w:style>
  <w:style w:type="character" w:customStyle="1" w:styleId="CardHighlightChar">
    <w:name w:val="Card Highlight Char"/>
    <w:link w:val="CardHighlight"/>
    <w:locked/>
    <w:rsid w:val="00BA45A1"/>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BA45A1"/>
    <w:pPr>
      <w:shd w:val="clear" w:color="auto" w:fill="66FFFF"/>
    </w:pPr>
    <w:rPr>
      <w:rFonts w:eastAsia="Calibri"/>
      <w:sz w:val="24"/>
      <w:u w:val="single"/>
    </w:rPr>
  </w:style>
  <w:style w:type="paragraph" w:customStyle="1" w:styleId="BlockHeaderHidden">
    <w:name w:val="Block Header Hidden"/>
    <w:link w:val="BlockHeaderHiddenChar"/>
    <w:qFormat/>
    <w:rsid w:val="00BA45A1"/>
    <w:pPr>
      <w:pageBreakBefore/>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BA45A1"/>
    <w:pPr>
      <w:spacing w:before="100" w:beforeAutospacing="1" w:after="100" w:afterAutospacing="1"/>
    </w:pPr>
    <w:rPr>
      <w:rFonts w:eastAsia="Times New Roman"/>
    </w:rPr>
  </w:style>
  <w:style w:type="paragraph" w:customStyle="1" w:styleId="norma">
    <w:name w:val="norma"/>
    <w:basedOn w:val="Heading3"/>
    <w:uiPriority w:val="99"/>
    <w:qFormat/>
    <w:rsid w:val="00BA45A1"/>
    <w:rPr>
      <w:rFonts w:eastAsia="MS Gothic" w:cs="Arial"/>
      <w:sz w:val="24"/>
    </w:rPr>
  </w:style>
  <w:style w:type="character" w:customStyle="1" w:styleId="Emphasis20">
    <w:name w:val="Emphasis 2"/>
    <w:uiPriority w:val="1"/>
    <w:qFormat/>
    <w:rsid w:val="00BA45A1"/>
    <w:rPr>
      <w:rFonts w:ascii="Times New Roman" w:hAnsi="Times New Roman" w:cs="Times New Roman" w:hint="default"/>
      <w:b/>
      <w:bCs w:val="0"/>
      <w:i w:val="0"/>
      <w:iCs/>
      <w:sz w:val="22"/>
      <w:u w:val="single"/>
      <w:bdr w:val="single" w:sz="2" w:space="0" w:color="auto" w:frame="1"/>
    </w:rPr>
  </w:style>
  <w:style w:type="character" w:customStyle="1" w:styleId="cross-head">
    <w:name w:val="cross-head"/>
    <w:rsid w:val="00BA45A1"/>
  </w:style>
  <w:style w:type="character" w:customStyle="1" w:styleId="metaorigin">
    <w:name w:val="meta_origin"/>
    <w:rsid w:val="00BA45A1"/>
  </w:style>
  <w:style w:type="character" w:customStyle="1" w:styleId="mandelbrotrefrag">
    <w:name w:val="mandelbrot_refrag"/>
    <w:rsid w:val="00BA45A1"/>
  </w:style>
  <w:style w:type="character" w:customStyle="1" w:styleId="eminfo">
    <w:name w:val="eminfo"/>
    <w:rsid w:val="00BA45A1"/>
  </w:style>
  <w:style w:type="character" w:customStyle="1" w:styleId="emhighlight">
    <w:name w:val="emhighlight"/>
    <w:rsid w:val="00BA45A1"/>
  </w:style>
  <w:style w:type="character" w:customStyle="1" w:styleId="tkrname">
    <w:name w:val="tkrname"/>
    <w:rsid w:val="00BA45A1"/>
  </w:style>
  <w:style w:type="character" w:customStyle="1" w:styleId="tkrchange">
    <w:name w:val="tkrchange"/>
    <w:rsid w:val="00BA45A1"/>
  </w:style>
  <w:style w:type="character" w:customStyle="1" w:styleId="source-org">
    <w:name w:val="source-org"/>
    <w:rsid w:val="00BA45A1"/>
  </w:style>
  <w:style w:type="character" w:customStyle="1" w:styleId="last">
    <w:name w:val="last"/>
    <w:rsid w:val="00BA45A1"/>
  </w:style>
  <w:style w:type="character" w:customStyle="1" w:styleId="institution">
    <w:name w:val="institution"/>
    <w:rsid w:val="00BA45A1"/>
  </w:style>
  <w:style w:type="character" w:customStyle="1" w:styleId="mainheading">
    <w:name w:val="mainheading"/>
    <w:basedOn w:val="DefaultParagraphFont"/>
    <w:rsid w:val="00BA45A1"/>
  </w:style>
  <w:style w:type="character" w:customStyle="1" w:styleId="StyleStyleunderlineBold11pt">
    <w:name w:val="Style Style underline + Bold + 11 pt"/>
    <w:rsid w:val="00BA45A1"/>
    <w:rPr>
      <w:bCs/>
      <w:sz w:val="20"/>
      <w:u w:val="single"/>
    </w:rPr>
  </w:style>
  <w:style w:type="character" w:customStyle="1" w:styleId="StyleunderlineAsianTimesNewRomanBold">
    <w:name w:val="Style underline + (Asian) Times New Roman Bold"/>
    <w:rsid w:val="00BA45A1"/>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BA45A1"/>
    <w:rPr>
      <w:b/>
      <w:bCs/>
      <w:sz w:val="20"/>
      <w:u w:val="single"/>
      <w:bdr w:val="single" w:sz="4" w:space="0" w:color="auto" w:frame="1"/>
    </w:rPr>
  </w:style>
  <w:style w:type="character" w:customStyle="1" w:styleId="quotepeekbase">
    <w:name w:val="quotepeekbase"/>
    <w:rsid w:val="00BA45A1"/>
  </w:style>
  <w:style w:type="character" w:customStyle="1" w:styleId="NormalCard">
    <w:name w:val="Normal Card"/>
    <w:uiPriority w:val="1"/>
    <w:qFormat/>
    <w:rsid w:val="00BA45A1"/>
    <w:rPr>
      <w:rFonts w:ascii="Times New Roman" w:hAnsi="Times New Roman" w:cs="Times New Roman" w:hint="default"/>
      <w:sz w:val="24"/>
    </w:rPr>
  </w:style>
  <w:style w:type="character" w:customStyle="1" w:styleId="HighlightedUnderline0">
    <w:name w:val="Highlighted Underline"/>
    <w:uiPriority w:val="1"/>
    <w:qFormat/>
    <w:rsid w:val="00BA45A1"/>
    <w:rPr>
      <w:rFonts w:ascii="Times New Roman" w:hAnsi="Times New Roman" w:cs="Times New Roman" w:hint="default"/>
      <w:b w:val="0"/>
      <w:bCs/>
      <w:sz w:val="22"/>
      <w:u w:val="single"/>
      <w:bdr w:val="none" w:sz="0" w:space="0" w:color="auto" w:frame="1"/>
      <w:shd w:val="clear" w:color="auto" w:fill="B3423F"/>
    </w:rPr>
  </w:style>
  <w:style w:type="character" w:customStyle="1" w:styleId="timebox">
    <w:name w:val="timebox"/>
    <w:rsid w:val="00BA45A1"/>
  </w:style>
  <w:style w:type="character" w:customStyle="1" w:styleId="Heading2Subtext">
    <w:name w:val="Heading 2 Subtext"/>
    <w:rsid w:val="00BA45A1"/>
    <w:rPr>
      <w:rFonts w:ascii="Times New Roman" w:hAnsi="Times New Roman" w:cs="Times New Roman" w:hint="default"/>
      <w:sz w:val="16"/>
    </w:rPr>
  </w:style>
  <w:style w:type="paragraph" w:customStyle="1" w:styleId="nromal">
    <w:name w:val="nromal"/>
    <w:basedOn w:val="Normal"/>
    <w:uiPriority w:val="99"/>
    <w:qFormat/>
    <w:rsid w:val="00BA45A1"/>
    <w:pPr>
      <w:keepNext/>
      <w:keepLines/>
      <w:spacing w:before="200"/>
      <w:outlineLvl w:val="3"/>
    </w:pPr>
    <w:rPr>
      <w:rFonts w:eastAsia="Times New Roman" w:cs="Cambria"/>
      <w:b/>
      <w:iCs/>
    </w:rPr>
  </w:style>
  <w:style w:type="paragraph" w:customStyle="1" w:styleId="natural">
    <w:name w:val="natural"/>
    <w:basedOn w:val="Normal"/>
    <w:uiPriority w:val="99"/>
    <w:qFormat/>
    <w:rsid w:val="00BA45A1"/>
    <w:pPr>
      <w:keepNext/>
      <w:keepLines/>
      <w:spacing w:before="200"/>
      <w:outlineLvl w:val="3"/>
    </w:pPr>
    <w:rPr>
      <w:rFonts w:eastAsia="Times New Roman"/>
      <w:b/>
      <w:iCs/>
    </w:rPr>
  </w:style>
  <w:style w:type="paragraph" w:customStyle="1" w:styleId="nroaml">
    <w:name w:val="nroaml"/>
    <w:basedOn w:val="Normal"/>
    <w:uiPriority w:val="99"/>
    <w:qFormat/>
    <w:rsid w:val="00BA45A1"/>
    <w:pPr>
      <w:keepNext/>
      <w:keepLines/>
      <w:spacing w:before="200"/>
      <w:outlineLvl w:val="3"/>
    </w:pPr>
    <w:rPr>
      <w:rFonts w:eastAsia="Times New Roman"/>
      <w:b/>
      <w:iCs/>
    </w:rPr>
  </w:style>
  <w:style w:type="paragraph" w:customStyle="1" w:styleId="noraml">
    <w:name w:val="noraml"/>
    <w:basedOn w:val="Normal"/>
    <w:uiPriority w:val="99"/>
    <w:qFormat/>
    <w:rsid w:val="00BA45A1"/>
    <w:pPr>
      <w:keepNext/>
      <w:keepLines/>
      <w:spacing w:before="200"/>
      <w:outlineLvl w:val="3"/>
    </w:pPr>
    <w:rPr>
      <w:rFonts w:eastAsia="Times New Roman"/>
      <w:b/>
      <w:iCs/>
    </w:rPr>
  </w:style>
  <w:style w:type="table" w:styleId="MediumGrid1">
    <w:name w:val="Medium Grid 1"/>
    <w:basedOn w:val="TableNormal"/>
    <w:uiPriority w:val="67"/>
    <w:rsid w:val="00BA45A1"/>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customStyle="1" w:styleId="SmallSizeParagraph">
    <w:name w:val="Small Size Paragraph"/>
    <w:basedOn w:val="Normal"/>
    <w:link w:val="SmallSizeParagraphChar"/>
    <w:qFormat/>
    <w:rsid w:val="00BA45A1"/>
    <w:rPr>
      <w:rFonts w:eastAsia="Calibri"/>
      <w:sz w:val="16"/>
      <w:szCs w:val="16"/>
    </w:rPr>
  </w:style>
  <w:style w:type="character" w:customStyle="1" w:styleId="SmallSizeParagraphChar">
    <w:name w:val="Small Size Paragraph Char"/>
    <w:link w:val="SmallSizeParagraph"/>
    <w:rsid w:val="00BA45A1"/>
    <w:rPr>
      <w:rFonts w:ascii="Calibri" w:eastAsia="Calibri" w:hAnsi="Calibri" w:cs="Calibri"/>
      <w:sz w:val="16"/>
      <w:szCs w:val="16"/>
    </w:rPr>
  </w:style>
  <w:style w:type="paragraph" w:customStyle="1" w:styleId="StylecardLatinVerdana-BoldUnderline">
    <w:name w:val="Style card + (Latin) Verdana-Bold Underline"/>
    <w:basedOn w:val="Normal"/>
    <w:link w:val="StylecardLatinVerdana-BoldUnderlineChar"/>
    <w:qFormat/>
    <w:rsid w:val="00BA45A1"/>
    <w:pPr>
      <w:ind w:left="288" w:right="288"/>
    </w:pPr>
    <w:rPr>
      <w:rFonts w:eastAsia="SimSun"/>
      <w:kern w:val="32"/>
      <w:szCs w:val="20"/>
      <w:lang w:val="x-none" w:eastAsia="zh-CN"/>
    </w:rPr>
  </w:style>
  <w:style w:type="character" w:customStyle="1" w:styleId="StylecardLatinVerdana-BoldUnderlineChar">
    <w:name w:val="Style card + (Latin) Verdana-Bold Underline Char"/>
    <w:basedOn w:val="cardChar"/>
    <w:link w:val="StylecardLatinVerdana-BoldUnderline"/>
    <w:rsid w:val="00BA45A1"/>
    <w:rPr>
      <w:rFonts w:ascii="Calibri" w:eastAsia="SimSun" w:hAnsi="Calibri" w:cs="Calibri"/>
      <w:kern w:val="32"/>
      <w:sz w:val="22"/>
      <w:szCs w:val="20"/>
      <w:lang w:val="x-none" w:eastAsia="zh-CN"/>
    </w:rPr>
  </w:style>
  <w:style w:type="paragraph" w:customStyle="1" w:styleId="StyleCardText9pt">
    <w:name w:val="Style Card Text + 9 pt"/>
    <w:basedOn w:val="Normal"/>
    <w:link w:val="StyleCardText9ptChar"/>
    <w:qFormat/>
    <w:rsid w:val="00BA45A1"/>
    <w:pPr>
      <w:spacing w:after="200"/>
    </w:pPr>
    <w:rPr>
      <w:rFonts w:eastAsia="Calibri"/>
    </w:rPr>
  </w:style>
  <w:style w:type="character" w:customStyle="1" w:styleId="StyleCardText9ptChar">
    <w:name w:val="Style Card Text + 9 pt Char"/>
    <w:basedOn w:val="DefaultParagraphFont"/>
    <w:link w:val="StyleCardText9pt"/>
    <w:rsid w:val="00BA45A1"/>
    <w:rPr>
      <w:rFonts w:ascii="Calibri" w:eastAsia="Calibri" w:hAnsi="Calibri" w:cs="Calibri"/>
      <w:sz w:val="22"/>
    </w:rPr>
  </w:style>
  <w:style w:type="character" w:customStyle="1" w:styleId="QuoteChar1">
    <w:name w:val="Quote Char1"/>
    <w:basedOn w:val="DefaultParagraphFont"/>
    <w:uiPriority w:val="29"/>
    <w:rsid w:val="00BA45A1"/>
    <w:rPr>
      <w:rFonts w:ascii="Calibri" w:eastAsia="Times New Roman" w:hAnsi="Calibri" w:cs="Calibri"/>
      <w:iCs/>
      <w:color w:val="000000"/>
      <w:sz w:val="16"/>
      <w:szCs w:val="24"/>
      <w:lang w:bidi="en-US"/>
    </w:rPr>
  </w:style>
  <w:style w:type="paragraph" w:customStyle="1" w:styleId="StyleStyle49ptBoldBorderSinglesolidlineAuto05">
    <w:name w:val="Style Style4 + 9 pt Bold Border: : (Single solid line Auto  0.5..."/>
    <w:basedOn w:val="Style4"/>
    <w:link w:val="StyleStyle49ptBoldBorderSinglesolidlineAuto05Char"/>
    <w:qFormat/>
    <w:rsid w:val="00BA45A1"/>
    <w:rPr>
      <w:rFonts w:ascii="Calibri" w:eastAsiaTheme="minorHAnsi" w:hAnsi="Calibri"/>
      <w:b/>
      <w:bCs/>
      <w:bdr w:val="single" w:sz="4" w:space="0" w:color="auto"/>
    </w:rPr>
  </w:style>
  <w:style w:type="character" w:customStyle="1" w:styleId="StyleStyle49ptBoldBorderSinglesolidlineAuto05Char">
    <w:name w:val="Style Style4 + 9 pt Bold Border: : (Single solid line Auto  0.5... Char"/>
    <w:link w:val="StyleStyle49ptBoldBorderSinglesolidlineAuto05"/>
    <w:rsid w:val="00BA45A1"/>
    <w:rPr>
      <w:rFonts w:ascii="Calibri" w:eastAsiaTheme="minorHAnsi" w:hAnsi="Calibri" w:cs="Calibri"/>
      <w:b/>
      <w:bCs/>
      <w:sz w:val="22"/>
      <w:u w:val="single"/>
      <w:bdr w:val="single" w:sz="4" w:space="0" w:color="auto"/>
    </w:rPr>
  </w:style>
  <w:style w:type="character" w:customStyle="1" w:styleId="UnderlinedChar1">
    <w:name w:val="Underlined Char1"/>
    <w:aliases w:val="Big card Char1,body Char1,Normal Tag Char1,heading 2 Char1,Ch Char1,no read Char1,No Spacing211 Char1,No Spacing12 Char1,No Spacing2111 Char1,Tag Char1,Heading 2 Char2 Char Char1"/>
    <w:basedOn w:val="DefaultParagraphFont"/>
    <w:qFormat/>
    <w:rsid w:val="00BA45A1"/>
    <w:rPr>
      <w:rFonts w:ascii="Century Gothic" w:hAnsi="Century Gothic"/>
      <w:sz w:val="24"/>
      <w:u w:val="thick"/>
    </w:rPr>
  </w:style>
  <w:style w:type="character" w:customStyle="1" w:styleId="FontStyle477">
    <w:name w:val="Font Style477"/>
    <w:basedOn w:val="DefaultParagraphFont"/>
    <w:uiPriority w:val="99"/>
    <w:rsid w:val="00BA45A1"/>
    <w:rPr>
      <w:rFonts w:ascii="Times New Roman" w:hAnsi="Times New Roman" w:cs="Times New Roman"/>
      <w:sz w:val="18"/>
      <w:szCs w:val="18"/>
    </w:rPr>
  </w:style>
  <w:style w:type="character" w:customStyle="1" w:styleId="FontStyle505">
    <w:name w:val="Font Style505"/>
    <w:basedOn w:val="DefaultParagraphFont"/>
    <w:uiPriority w:val="99"/>
    <w:rsid w:val="00BA45A1"/>
    <w:rPr>
      <w:rFonts w:ascii="Times New Roman" w:hAnsi="Times New Roman" w:cs="Times New Roman"/>
      <w:sz w:val="18"/>
      <w:szCs w:val="18"/>
    </w:rPr>
  </w:style>
  <w:style w:type="character" w:customStyle="1" w:styleId="FontStyle514">
    <w:name w:val="Font Style514"/>
    <w:basedOn w:val="DefaultParagraphFont"/>
    <w:uiPriority w:val="99"/>
    <w:rsid w:val="00BA45A1"/>
    <w:rPr>
      <w:rFonts w:ascii="Times New Roman" w:hAnsi="Times New Roman" w:cs="Times New Roman"/>
      <w:sz w:val="14"/>
      <w:szCs w:val="14"/>
    </w:rPr>
  </w:style>
  <w:style w:type="character" w:customStyle="1" w:styleId="FontStyle500">
    <w:name w:val="Font Style500"/>
    <w:basedOn w:val="DefaultParagraphFont"/>
    <w:uiPriority w:val="99"/>
    <w:rsid w:val="00BA45A1"/>
    <w:rPr>
      <w:rFonts w:ascii="Times New Roman" w:hAnsi="Times New Roman" w:cs="Times New Roman"/>
      <w:b/>
      <w:bCs/>
      <w:sz w:val="16"/>
      <w:szCs w:val="16"/>
    </w:rPr>
  </w:style>
  <w:style w:type="character" w:customStyle="1" w:styleId="LanguageEditingChar">
    <w:name w:val="Language Editing Char"/>
    <w:link w:val="LanguageEditing"/>
    <w:locked/>
    <w:rsid w:val="00BA45A1"/>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BA45A1"/>
    <w:rPr>
      <w:rFonts w:ascii="Times New Roman" w:eastAsia="Times New Roman" w:hAnsi="Times New Roman" w:cs="Times New Roman"/>
      <w:strike/>
      <w:sz w:val="20"/>
    </w:rPr>
  </w:style>
  <w:style w:type="character" w:customStyle="1" w:styleId="FontStyle212">
    <w:name w:val="Font Style212"/>
    <w:basedOn w:val="DefaultParagraphFont"/>
    <w:uiPriority w:val="99"/>
    <w:rsid w:val="00BA45A1"/>
    <w:rPr>
      <w:rFonts w:ascii="Times New Roman" w:hAnsi="Times New Roman" w:cs="Times New Roman"/>
      <w:b/>
      <w:bCs/>
      <w:sz w:val="18"/>
      <w:szCs w:val="18"/>
    </w:rPr>
  </w:style>
  <w:style w:type="character" w:customStyle="1" w:styleId="FontStyle275">
    <w:name w:val="Font Style275"/>
    <w:basedOn w:val="DefaultParagraphFont"/>
    <w:uiPriority w:val="99"/>
    <w:rsid w:val="00BA45A1"/>
    <w:rPr>
      <w:rFonts w:ascii="Times New Roman" w:hAnsi="Times New Roman" w:cs="Times New Roman"/>
      <w:b/>
      <w:bCs/>
      <w:sz w:val="22"/>
      <w:szCs w:val="22"/>
    </w:rPr>
  </w:style>
  <w:style w:type="character" w:customStyle="1" w:styleId="CharacterStyle3">
    <w:name w:val="Character Style 3"/>
    <w:uiPriority w:val="99"/>
    <w:rsid w:val="00BA45A1"/>
    <w:rPr>
      <w:rFonts w:ascii="Bookman Old Style" w:hAnsi="Bookman Old Style" w:cs="Bookman Old Style"/>
      <w:spacing w:val="-5"/>
      <w:sz w:val="18"/>
      <w:szCs w:val="18"/>
    </w:rPr>
  </w:style>
  <w:style w:type="paragraph" w:customStyle="1" w:styleId="p0">
    <w:name w:val="p0"/>
    <w:basedOn w:val="Normal"/>
    <w:uiPriority w:val="99"/>
    <w:qFormat/>
    <w:rsid w:val="00BA45A1"/>
    <w:pPr>
      <w:spacing w:before="100" w:beforeAutospacing="1" w:after="100" w:afterAutospacing="1"/>
    </w:pPr>
    <w:rPr>
      <w:rFonts w:eastAsia="Times New Roman"/>
    </w:rPr>
  </w:style>
  <w:style w:type="character" w:customStyle="1" w:styleId="BodyTextIndent2Char1">
    <w:name w:val="Body Text Indent 2 Char1"/>
    <w:basedOn w:val="DefaultParagraphFont"/>
    <w:semiHidden/>
    <w:rsid w:val="00BA45A1"/>
    <w:rPr>
      <w:rFonts w:ascii="Georgia" w:hAnsi="Georgia"/>
    </w:rPr>
  </w:style>
  <w:style w:type="paragraph" w:customStyle="1" w:styleId="StyleStyle49pt6">
    <w:name w:val="Style Style4 + 9 pt6"/>
    <w:basedOn w:val="Style4"/>
    <w:link w:val="StyleStyle49pt6Char"/>
    <w:qFormat/>
    <w:rsid w:val="00BA45A1"/>
    <w:rPr>
      <w:rFonts w:ascii="Calibri" w:hAnsi="Calibri"/>
    </w:rPr>
  </w:style>
  <w:style w:type="character" w:customStyle="1" w:styleId="StyleStyle49pt6Char">
    <w:name w:val="Style Style4 + 9 pt6 Char"/>
    <w:basedOn w:val="Style4Char"/>
    <w:link w:val="StyleStyle49pt6"/>
    <w:rsid w:val="00BA45A1"/>
    <w:rPr>
      <w:rFonts w:ascii="Calibri" w:eastAsia="Times New Roman" w:hAnsi="Calibri" w:cs="Calibri"/>
      <w:sz w:val="22"/>
      <w:u w:val="single"/>
    </w:rPr>
  </w:style>
  <w:style w:type="character" w:customStyle="1" w:styleId="CharChar31">
    <w:name w:val="Char Char31"/>
    <w:rsid w:val="00BA45A1"/>
    <w:rPr>
      <w:rFonts w:cs="Arial"/>
      <w:b/>
      <w:bCs/>
      <w:iCs/>
      <w:lang w:val="en-US" w:eastAsia="en-US" w:bidi="ar-SA"/>
    </w:rPr>
  </w:style>
  <w:style w:type="character" w:customStyle="1" w:styleId="StyleUnderlineCharLatinTimesNewRomanAsianSimSunChar">
    <w:name w:val="Style Underline Char + (Latin) Times New Roman (Asian) SimSun Char"/>
    <w:link w:val="StyleUnderlineCharLatinTimesNewRomanAsianSimSun"/>
    <w:locked/>
    <w:rsid w:val="00BA45A1"/>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BA45A1"/>
    <w:rPr>
      <w:rFonts w:ascii="Georgia" w:hAnsi="Georgia"/>
      <w:sz w:val="24"/>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BA45A1"/>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BA45A1"/>
    <w:rPr>
      <w:rFonts w:ascii="Georgia" w:hAnsi="Georgia"/>
      <w:b/>
      <w:bCs/>
      <w:sz w:val="24"/>
      <w:u w:val="single"/>
    </w:rPr>
  </w:style>
  <w:style w:type="character" w:customStyle="1" w:styleId="Subtitle2">
    <w:name w:val="Subtitle2"/>
    <w:rsid w:val="00BA45A1"/>
  </w:style>
  <w:style w:type="character" w:customStyle="1" w:styleId="drop">
    <w:name w:val="drop"/>
    <w:rsid w:val="00BA45A1"/>
  </w:style>
  <w:style w:type="character" w:customStyle="1" w:styleId="bioline">
    <w:name w:val="bioline"/>
    <w:rsid w:val="00BA45A1"/>
  </w:style>
  <w:style w:type="character" w:customStyle="1" w:styleId="articletitle0">
    <w:name w:val="article_title"/>
    <w:rsid w:val="00BA45A1"/>
  </w:style>
  <w:style w:type="character" w:customStyle="1" w:styleId="A4">
    <w:name w:val="A4"/>
    <w:uiPriority w:val="99"/>
    <w:rsid w:val="00BA45A1"/>
    <w:rPr>
      <w:color w:val="000000"/>
    </w:rPr>
  </w:style>
  <w:style w:type="character" w:customStyle="1" w:styleId="DebatenoramlChar">
    <w:name w:val="Debatenoraml Char"/>
    <w:link w:val="Debatenoraml"/>
    <w:locked/>
    <w:rsid w:val="00BA45A1"/>
    <w:rPr>
      <w:rFonts w:ascii="Times New Roman" w:hAnsi="Times New Roman"/>
    </w:rPr>
  </w:style>
  <w:style w:type="paragraph" w:customStyle="1" w:styleId="Debatenoraml">
    <w:name w:val="Debatenoraml"/>
    <w:basedOn w:val="NoSpacing"/>
    <w:link w:val="DebatenoramlChar"/>
    <w:qFormat/>
    <w:rsid w:val="00BA45A1"/>
    <w:rPr>
      <w:rFonts w:ascii="Times New Roman" w:eastAsiaTheme="minorEastAsia" w:hAnsi="Times New Roman" w:cstheme="minorBidi"/>
      <w:sz w:val="24"/>
      <w:szCs w:val="24"/>
    </w:rPr>
  </w:style>
  <w:style w:type="character" w:customStyle="1" w:styleId="s2">
    <w:name w:val="s2"/>
    <w:rsid w:val="00BA45A1"/>
  </w:style>
  <w:style w:type="character" w:customStyle="1" w:styleId="s4">
    <w:name w:val="s4"/>
    <w:rsid w:val="00BA45A1"/>
  </w:style>
  <w:style w:type="character" w:customStyle="1" w:styleId="s5">
    <w:name w:val="s5"/>
    <w:rsid w:val="00BA45A1"/>
  </w:style>
  <w:style w:type="paragraph" w:customStyle="1" w:styleId="Quals">
    <w:name w:val="Quals"/>
    <w:basedOn w:val="Normal"/>
    <w:link w:val="QualsChar"/>
    <w:qFormat/>
    <w:rsid w:val="00BA45A1"/>
    <w:rPr>
      <w:rFonts w:eastAsia="Calibri"/>
      <w:sz w:val="18"/>
    </w:rPr>
  </w:style>
  <w:style w:type="character" w:customStyle="1" w:styleId="QualsChar">
    <w:name w:val="Quals Char"/>
    <w:link w:val="Quals"/>
    <w:rsid w:val="00BA45A1"/>
    <w:rPr>
      <w:rFonts w:ascii="Calibri" w:eastAsia="Calibri" w:hAnsi="Calibri" w:cs="Calibri"/>
      <w:sz w:val="18"/>
    </w:rPr>
  </w:style>
  <w:style w:type="character" w:customStyle="1" w:styleId="cap">
    <w:name w:val="cap"/>
    <w:rsid w:val="00BA45A1"/>
  </w:style>
  <w:style w:type="character" w:customStyle="1" w:styleId="rightsnotice">
    <w:name w:val="rightsnotice"/>
    <w:rsid w:val="00BA45A1"/>
  </w:style>
  <w:style w:type="character" w:customStyle="1" w:styleId="scaps">
    <w:name w:val="scaps"/>
    <w:rsid w:val="00BA45A1"/>
  </w:style>
  <w:style w:type="character" w:customStyle="1" w:styleId="current-article">
    <w:name w:val="current-article"/>
    <w:rsid w:val="00BA45A1"/>
  </w:style>
  <w:style w:type="character" w:customStyle="1" w:styleId="related-current-indicator">
    <w:name w:val="related-current-indicator"/>
    <w:rsid w:val="00BA45A1"/>
  </w:style>
  <w:style w:type="character" w:customStyle="1" w:styleId="bylclear">
    <w:name w:val="bylclear"/>
    <w:rsid w:val="00BA45A1"/>
  </w:style>
  <w:style w:type="character" w:customStyle="1" w:styleId="comments">
    <w:name w:val="comments"/>
    <w:rsid w:val="00BA45A1"/>
  </w:style>
  <w:style w:type="character" w:customStyle="1" w:styleId="essaytext">
    <w:name w:val="essaytext"/>
    <w:rsid w:val="00BA45A1"/>
  </w:style>
  <w:style w:type="character" w:customStyle="1" w:styleId="username">
    <w:name w:val="username"/>
    <w:rsid w:val="00BA45A1"/>
  </w:style>
  <w:style w:type="character" w:customStyle="1" w:styleId="toplinks">
    <w:name w:val="toplinks"/>
    <w:rsid w:val="00BA45A1"/>
  </w:style>
  <w:style w:type="paragraph" w:customStyle="1" w:styleId="BodyA">
    <w:name w:val="Body A"/>
    <w:uiPriority w:val="99"/>
    <w:qFormat/>
    <w:rsid w:val="00BA45A1"/>
    <w:rPr>
      <w:rFonts w:ascii="Helvetica" w:eastAsia="ヒラギノ角ゴ Pro W3" w:hAnsi="Helvetica" w:cs="Times New Roman"/>
      <w:color w:val="000000"/>
      <w:szCs w:val="20"/>
    </w:rPr>
  </w:style>
  <w:style w:type="paragraph" w:customStyle="1" w:styleId="Starred">
    <w:name w:val="Starred"/>
    <w:basedOn w:val="Normal"/>
    <w:link w:val="StarredChar"/>
    <w:qFormat/>
    <w:rsid w:val="00BA45A1"/>
    <w:pPr>
      <w:keepNext/>
      <w:keepLines/>
      <w:pageBreakBefore/>
      <w:spacing w:before="240" w:after="60"/>
      <w:jc w:val="center"/>
      <w:outlineLvl w:val="0"/>
    </w:pPr>
    <w:rPr>
      <w:rFonts w:eastAsia="Times New Roman"/>
      <w:b/>
      <w:caps/>
      <w:szCs w:val="28"/>
      <w:u w:val="single"/>
    </w:rPr>
  </w:style>
  <w:style w:type="character" w:customStyle="1" w:styleId="StarredChar">
    <w:name w:val="Starred Char"/>
    <w:link w:val="Starred"/>
    <w:rsid w:val="00BA45A1"/>
    <w:rPr>
      <w:rFonts w:ascii="Calibri" w:eastAsia="Times New Roman" w:hAnsi="Calibri" w:cs="Calibri"/>
      <w:b/>
      <w:caps/>
      <w:sz w:val="22"/>
      <w:szCs w:val="28"/>
      <w:u w:val="single"/>
    </w:rPr>
  </w:style>
  <w:style w:type="paragraph" w:customStyle="1" w:styleId="NotStarred">
    <w:name w:val="NotStarred"/>
    <w:basedOn w:val="Normal"/>
    <w:link w:val="NotStarredChar"/>
    <w:qFormat/>
    <w:rsid w:val="00BA45A1"/>
    <w:pPr>
      <w:keepNext/>
      <w:keepLines/>
      <w:pageBreakBefore/>
      <w:spacing w:before="240" w:after="60"/>
      <w:jc w:val="center"/>
      <w:outlineLvl w:val="1"/>
    </w:pPr>
    <w:rPr>
      <w:rFonts w:eastAsia="Times New Roman"/>
      <w:b/>
      <w:caps/>
      <w:szCs w:val="28"/>
      <w:u w:val="single"/>
    </w:rPr>
  </w:style>
  <w:style w:type="character" w:customStyle="1" w:styleId="NotStarredChar">
    <w:name w:val="NotStarred Char"/>
    <w:link w:val="NotStarred"/>
    <w:rsid w:val="00BA45A1"/>
    <w:rPr>
      <w:rFonts w:ascii="Calibri" w:eastAsia="Times New Roman" w:hAnsi="Calibri" w:cs="Calibri"/>
      <w:b/>
      <w:caps/>
      <w:sz w:val="22"/>
      <w:szCs w:val="28"/>
      <w:u w:val="single"/>
    </w:rPr>
  </w:style>
  <w:style w:type="character" w:customStyle="1" w:styleId="see">
    <w:name w:val="see"/>
    <w:rsid w:val="00BA45A1"/>
  </w:style>
  <w:style w:type="character" w:customStyle="1" w:styleId="first-letter">
    <w:name w:val="first-letter"/>
    <w:rsid w:val="00BA45A1"/>
  </w:style>
  <w:style w:type="character" w:customStyle="1" w:styleId="focusparagraph">
    <w:name w:val="focusparagraph"/>
    <w:rsid w:val="00BA45A1"/>
  </w:style>
  <w:style w:type="character" w:customStyle="1" w:styleId="lightblue">
    <w:name w:val="lightblue"/>
    <w:rsid w:val="00BA45A1"/>
  </w:style>
  <w:style w:type="character" w:customStyle="1" w:styleId="tagCharCharChar">
    <w:name w:val="tag Char Char Char"/>
    <w:rsid w:val="00BA45A1"/>
    <w:rPr>
      <w:rFonts w:ascii="Calibri" w:eastAsia="Times New Roman" w:hAnsi="Calibri" w:cs="Calibri"/>
      <w:b/>
      <w:sz w:val="24"/>
    </w:rPr>
  </w:style>
  <w:style w:type="paragraph" w:customStyle="1" w:styleId="StyleStyle49ptBorderSinglesolidlineAuto05ptLi">
    <w:name w:val="Style Style4 + 9 pt Border: : (Single solid line Auto  0.5 pt Li..."/>
    <w:basedOn w:val="Style4"/>
    <w:link w:val="StyleStyle49ptBorderSinglesolidlineAuto05ptLiChar"/>
    <w:qFormat/>
    <w:rsid w:val="00BA45A1"/>
    <w:rPr>
      <w:rFonts w:ascii="Calibri" w:eastAsiaTheme="minorHAnsi" w:hAnsi="Calibri"/>
      <w:bdr w:val="single" w:sz="4" w:space="0" w:color="auto"/>
    </w:rPr>
  </w:style>
  <w:style w:type="character" w:customStyle="1" w:styleId="StyleStyle49ptBorderSinglesolidlineAuto05ptLiChar">
    <w:name w:val="Style Style4 + 9 pt Border: : (Single solid line Auto  0.5 pt Li... Char"/>
    <w:link w:val="StyleStyle49ptBorderSinglesolidlineAuto05ptLi"/>
    <w:rsid w:val="00BA45A1"/>
    <w:rPr>
      <w:rFonts w:ascii="Calibri" w:eastAsiaTheme="minorHAnsi" w:hAnsi="Calibri" w:cs="Calibri"/>
      <w:sz w:val="22"/>
      <w:u w:val="single"/>
      <w:bdr w:val="single" w:sz="4" w:space="0" w:color="auto"/>
    </w:rPr>
  </w:style>
  <w:style w:type="paragraph" w:customStyle="1" w:styleId="H4Tag">
    <w:name w:val="H4 (Tag)"/>
    <w:basedOn w:val="Normal"/>
    <w:link w:val="H4TagChar1"/>
    <w:qFormat/>
    <w:rsid w:val="00BA45A1"/>
    <w:rPr>
      <w:rFonts w:eastAsia="Calibri"/>
      <w:b/>
    </w:rPr>
  </w:style>
  <w:style w:type="character" w:customStyle="1" w:styleId="H4TagChar1">
    <w:name w:val="H4 (Tag) Char1"/>
    <w:link w:val="H4Tag"/>
    <w:rsid w:val="00BA45A1"/>
    <w:rPr>
      <w:rFonts w:ascii="Calibri" w:eastAsia="Calibri" w:hAnsi="Calibri" w:cs="Calibri"/>
      <w:b/>
      <w:sz w:val="22"/>
    </w:rPr>
  </w:style>
  <w:style w:type="character" w:customStyle="1" w:styleId="citationgenerated">
    <w:name w:val="citation generated"/>
    <w:rsid w:val="00BA45A1"/>
  </w:style>
  <w:style w:type="character" w:customStyle="1" w:styleId="BoldandUnderlineCharCharCharChar">
    <w:name w:val="Bold and Underline Char Char Char Char"/>
    <w:rsid w:val="00BA45A1"/>
    <w:rPr>
      <w:b/>
      <w:noProof w:val="0"/>
      <w:u w:val="single"/>
      <w:lang w:val="en-US" w:eastAsia="en-US" w:bidi="ar-SA"/>
    </w:rPr>
  </w:style>
  <w:style w:type="character" w:customStyle="1" w:styleId="FontStyle29">
    <w:name w:val="Font Style29"/>
    <w:uiPriority w:val="99"/>
    <w:rsid w:val="00BA45A1"/>
    <w:rPr>
      <w:rFonts w:ascii="Arial" w:hAnsi="Arial" w:cs="Arial"/>
      <w:sz w:val="14"/>
      <w:szCs w:val="14"/>
    </w:rPr>
  </w:style>
  <w:style w:type="paragraph" w:customStyle="1" w:styleId="Cardtext0">
    <w:name w:val="Card text"/>
    <w:link w:val="CardtextChar0"/>
    <w:qFormat/>
    <w:rsid w:val="00BA45A1"/>
    <w:pPr>
      <w:widowControl w:val="0"/>
      <w:autoSpaceDE w:val="0"/>
      <w:autoSpaceDN w:val="0"/>
      <w:adjustRightInd w:val="0"/>
    </w:pPr>
    <w:rPr>
      <w:rFonts w:ascii="Garamond" w:hAnsi="Garamond"/>
      <w:u w:val="single"/>
    </w:rPr>
  </w:style>
  <w:style w:type="paragraph" w:customStyle="1" w:styleId="NewHeading2">
    <w:name w:val="NewHeading2"/>
    <w:basedOn w:val="Normal"/>
    <w:link w:val="NewHeading2Char"/>
    <w:qFormat/>
    <w:rsid w:val="00BA45A1"/>
    <w:pPr>
      <w:spacing w:before="240" w:after="60"/>
    </w:pPr>
    <w:rPr>
      <w:rFonts w:eastAsia="Times New Roman"/>
      <w:b/>
      <w:szCs w:val="28"/>
      <w:u w:val="single"/>
    </w:rPr>
  </w:style>
  <w:style w:type="character" w:customStyle="1" w:styleId="NewHeading2Char">
    <w:name w:val="NewHeading2 Char"/>
    <w:link w:val="NewHeading2"/>
    <w:rsid w:val="00BA45A1"/>
    <w:rPr>
      <w:rFonts w:ascii="Calibri" w:eastAsia="Times New Roman" w:hAnsi="Calibri" w:cs="Calibri"/>
      <w:b/>
      <w:sz w:val="22"/>
      <w:szCs w:val="28"/>
      <w:u w:val="single"/>
    </w:rPr>
  </w:style>
  <w:style w:type="paragraph" w:customStyle="1" w:styleId="CM32">
    <w:name w:val="CM3+2"/>
    <w:basedOn w:val="Normal"/>
    <w:next w:val="Normal"/>
    <w:uiPriority w:val="99"/>
    <w:qFormat/>
    <w:rsid w:val="00BA45A1"/>
    <w:pPr>
      <w:autoSpaceDE w:val="0"/>
      <w:autoSpaceDN w:val="0"/>
      <w:adjustRightInd w:val="0"/>
      <w:spacing w:line="240" w:lineRule="atLeast"/>
    </w:pPr>
    <w:rPr>
      <w:rFonts w:eastAsia="Calibri"/>
    </w:rPr>
  </w:style>
  <w:style w:type="paragraph" w:customStyle="1" w:styleId="TagLine0">
    <w:name w:val="Tag Line"/>
    <w:basedOn w:val="Normal"/>
    <w:next w:val="FullText"/>
    <w:uiPriority w:val="99"/>
    <w:qFormat/>
    <w:rsid w:val="00BA45A1"/>
    <w:rPr>
      <w:rFonts w:ascii="Arial Narrow" w:eastAsia="Times New Roman" w:hAnsi="Arial Narrow"/>
      <w:b/>
      <w:sz w:val="28"/>
    </w:rPr>
  </w:style>
  <w:style w:type="paragraph" w:customStyle="1" w:styleId="msolistparagraphcxspfirst">
    <w:name w:val="msolistparagraphcxspfirst"/>
    <w:basedOn w:val="Normal"/>
    <w:uiPriority w:val="99"/>
    <w:qFormat/>
    <w:rsid w:val="00BA45A1"/>
    <w:pPr>
      <w:spacing w:before="100" w:beforeAutospacing="1" w:after="100" w:afterAutospacing="1"/>
    </w:pPr>
    <w:rPr>
      <w:rFonts w:eastAsia="Times New Roman"/>
    </w:rPr>
  </w:style>
  <w:style w:type="paragraph" w:customStyle="1" w:styleId="Card6pt">
    <w:name w:val="Card 6pt"/>
    <w:basedOn w:val="Normal"/>
    <w:uiPriority w:val="99"/>
    <w:qFormat/>
    <w:rsid w:val="00BA45A1"/>
    <w:pPr>
      <w:ind w:left="288" w:right="288"/>
    </w:pPr>
    <w:rPr>
      <w:rFonts w:eastAsia="Calibri"/>
      <w:color w:val="000000"/>
      <w:sz w:val="12"/>
      <w:szCs w:val="20"/>
    </w:rPr>
  </w:style>
  <w:style w:type="paragraph" w:customStyle="1" w:styleId="StyleCardStyleBlackUnderline">
    <w:name w:val="Style Card Style + Black Underline"/>
    <w:basedOn w:val="Normal"/>
    <w:link w:val="StyleCardStyleBlackUnderlineChar"/>
    <w:qFormat/>
    <w:rsid w:val="00BA45A1"/>
    <w:rPr>
      <w:rFonts w:eastAsia="Times New Roman"/>
      <w:color w:val="000000"/>
      <w:u w:val="single"/>
    </w:rPr>
  </w:style>
  <w:style w:type="character" w:customStyle="1" w:styleId="StyleCardStyleBlackUnderlineChar">
    <w:name w:val="Style Card Style + Black Underline Char"/>
    <w:link w:val="StyleCardStyleBlackUnderline"/>
    <w:rsid w:val="00BA45A1"/>
    <w:rPr>
      <w:rFonts w:ascii="Calibri" w:eastAsia="Times New Roman" w:hAnsi="Calibri" w:cs="Calibri"/>
      <w:color w:val="000000"/>
      <w:sz w:val="22"/>
      <w:u w:val="single"/>
    </w:rPr>
  </w:style>
  <w:style w:type="character" w:customStyle="1" w:styleId="titles">
    <w:name w:val="titles"/>
    <w:rsid w:val="00BA45A1"/>
  </w:style>
  <w:style w:type="paragraph" w:customStyle="1" w:styleId="StyleHeading2LatinArialMT13pt">
    <w:name w:val="Style Heading 2 + (Latin) ArialMT 13 pt"/>
    <w:basedOn w:val="Heading2"/>
    <w:next w:val="Heading2"/>
    <w:uiPriority w:val="99"/>
    <w:qFormat/>
    <w:rsid w:val="00BA45A1"/>
    <w:pPr>
      <w:keepLines w:val="0"/>
      <w:pageBreakBefore w:val="0"/>
      <w:jc w:val="left"/>
    </w:pPr>
    <w:rPr>
      <w:rFonts w:eastAsia="SimSun" w:cs="Arial"/>
      <w:b w:val="0"/>
      <w:bCs w:val="0"/>
      <w:iCs/>
      <w:caps/>
      <w:sz w:val="24"/>
      <w:szCs w:val="28"/>
      <w:lang w:eastAsia="zh-CN"/>
    </w:rPr>
  </w:style>
  <w:style w:type="character" w:customStyle="1" w:styleId="contentauthor">
    <w:name w:val="contentauthor"/>
    <w:rsid w:val="00BA45A1"/>
  </w:style>
  <w:style w:type="character" w:customStyle="1" w:styleId="subarticleheader">
    <w:name w:val="subarticleheader"/>
    <w:rsid w:val="00BA45A1"/>
  </w:style>
  <w:style w:type="paragraph" w:customStyle="1" w:styleId="NotUnderlined">
    <w:name w:val="Not Underlined"/>
    <w:basedOn w:val="Normal"/>
    <w:uiPriority w:val="99"/>
    <w:qFormat/>
    <w:rsid w:val="00BA45A1"/>
    <w:rPr>
      <w:rFonts w:ascii="Century Gothic" w:eastAsia="Times New Roman" w:hAnsi="Century Gothic"/>
      <w:sz w:val="16"/>
    </w:rPr>
  </w:style>
  <w:style w:type="character" w:customStyle="1" w:styleId="spelle">
    <w:name w:val="spelle"/>
    <w:rsid w:val="00BA45A1"/>
  </w:style>
  <w:style w:type="character" w:customStyle="1" w:styleId="grame">
    <w:name w:val="grame"/>
    <w:rsid w:val="00BA45A1"/>
  </w:style>
  <w:style w:type="character" w:customStyle="1" w:styleId="CardStyleChar">
    <w:name w:val="Card Style Char"/>
    <w:link w:val="CardStyle"/>
    <w:rsid w:val="00BA45A1"/>
    <w:rPr>
      <w:rFonts w:ascii="Calibri" w:hAnsi="Calibri" w:cs="Calibri"/>
      <w:sz w:val="22"/>
    </w:rPr>
  </w:style>
  <w:style w:type="character" w:customStyle="1" w:styleId="newstitle1">
    <w:name w:val="newstitle1"/>
    <w:rsid w:val="00BA45A1"/>
  </w:style>
  <w:style w:type="character" w:customStyle="1" w:styleId="copy">
    <w:name w:val="copy"/>
    <w:rsid w:val="00BA45A1"/>
  </w:style>
  <w:style w:type="character" w:customStyle="1" w:styleId="topheadline">
    <w:name w:val="topheadline"/>
    <w:rsid w:val="00BA45A1"/>
  </w:style>
  <w:style w:type="paragraph" w:customStyle="1" w:styleId="StylecardThickunderline">
    <w:name w:val="Style card + Thick underline"/>
    <w:basedOn w:val="Normal"/>
    <w:link w:val="StylecardThickunderlineChar"/>
    <w:qFormat/>
    <w:rsid w:val="00BA45A1"/>
    <w:pPr>
      <w:ind w:left="288" w:right="288"/>
    </w:pPr>
    <w:rPr>
      <w:rFonts w:eastAsia="SimSun"/>
      <w:lang w:eastAsia="zh-CN"/>
    </w:rPr>
  </w:style>
  <w:style w:type="character" w:customStyle="1" w:styleId="StylecardThickunderlineChar">
    <w:name w:val="Style card + Thick underline Char"/>
    <w:link w:val="StylecardThickunderline"/>
    <w:rsid w:val="00BA45A1"/>
    <w:rPr>
      <w:rFonts w:ascii="Calibri" w:eastAsia="SimSun" w:hAnsi="Calibri" w:cs="Calibri"/>
      <w:sz w:val="22"/>
      <w:lang w:eastAsia="zh-CN"/>
    </w:rPr>
  </w:style>
  <w:style w:type="paragraph" w:customStyle="1" w:styleId="StylecardBoldThickunderline">
    <w:name w:val="Style card + Bold Thick underline"/>
    <w:basedOn w:val="Normal"/>
    <w:link w:val="StylecardBoldThickunderlineChar"/>
    <w:qFormat/>
    <w:rsid w:val="00BA45A1"/>
    <w:pPr>
      <w:ind w:left="288" w:right="288"/>
    </w:pPr>
    <w:rPr>
      <w:rFonts w:eastAsia="SimSun"/>
      <w:b/>
      <w:bCs/>
      <w:lang w:eastAsia="zh-CN"/>
    </w:rPr>
  </w:style>
  <w:style w:type="character" w:customStyle="1" w:styleId="StylecardBoldThickunderlineChar">
    <w:name w:val="Style card + Bold Thick underline Char"/>
    <w:link w:val="StylecardBoldThickunderline"/>
    <w:rsid w:val="00BA45A1"/>
    <w:rPr>
      <w:rFonts w:ascii="Calibri" w:eastAsia="SimSun" w:hAnsi="Calibri" w:cs="Calibri"/>
      <w:b/>
      <w:bCs/>
      <w:sz w:val="22"/>
      <w:lang w:eastAsia="zh-CN"/>
    </w:rPr>
  </w:style>
  <w:style w:type="character" w:customStyle="1" w:styleId="Stylereduce27pt">
    <w:name w:val="Style reduce2 + 7 pt"/>
    <w:rsid w:val="00BA45A1"/>
    <w:rPr>
      <w:rFonts w:ascii="Times New Roman" w:hAnsi="Times New Roman" w:cs="Arial"/>
      <w:color w:val="000000"/>
      <w:sz w:val="14"/>
      <w:szCs w:val="22"/>
    </w:rPr>
  </w:style>
  <w:style w:type="character" w:customStyle="1" w:styleId="srtitle">
    <w:name w:val="srtitle"/>
    <w:rsid w:val="00BA45A1"/>
  </w:style>
  <w:style w:type="character" w:customStyle="1" w:styleId="st1">
    <w:name w:val="st1"/>
    <w:rsid w:val="00BA45A1"/>
  </w:style>
  <w:style w:type="character" w:customStyle="1" w:styleId="StyleStyleGaramond">
    <w:name w:val="Style Style Garamond +"/>
    <w:rsid w:val="00BA45A1"/>
    <w:rPr>
      <w:rFonts w:ascii="Garamond" w:hAnsi="Garamond" w:cs="Times New Roman"/>
      <w:sz w:val="20"/>
    </w:rPr>
  </w:style>
  <w:style w:type="character" w:customStyle="1" w:styleId="boldunderline0">
    <w:name w:val="boldunderline"/>
    <w:rsid w:val="00BA45A1"/>
  </w:style>
  <w:style w:type="paragraph" w:customStyle="1" w:styleId="font-null">
    <w:name w:val="font-null"/>
    <w:basedOn w:val="Normal"/>
    <w:uiPriority w:val="99"/>
    <w:qFormat/>
    <w:rsid w:val="00BA45A1"/>
    <w:pPr>
      <w:spacing w:before="100" w:beforeAutospacing="1" w:after="100" w:afterAutospacing="1"/>
    </w:pPr>
    <w:rPr>
      <w:rFonts w:eastAsia="Times New Roman"/>
    </w:rPr>
  </w:style>
  <w:style w:type="paragraph" w:customStyle="1" w:styleId="rteindent1">
    <w:name w:val="rteindent1"/>
    <w:basedOn w:val="Normal"/>
    <w:uiPriority w:val="99"/>
    <w:qFormat/>
    <w:rsid w:val="00BA45A1"/>
    <w:pPr>
      <w:spacing w:before="100" w:beforeAutospacing="1" w:after="100" w:afterAutospacing="1"/>
    </w:pPr>
    <w:rPr>
      <w:rFonts w:eastAsia="Times New Roman"/>
    </w:rPr>
  </w:style>
  <w:style w:type="paragraph" w:customStyle="1" w:styleId="Pa12">
    <w:name w:val="Pa12"/>
    <w:basedOn w:val="Default"/>
    <w:next w:val="Default"/>
    <w:uiPriority w:val="99"/>
    <w:qFormat/>
    <w:rsid w:val="00BA45A1"/>
    <w:pPr>
      <w:spacing w:line="191" w:lineRule="atLeast"/>
    </w:pPr>
    <w:rPr>
      <w:rFonts w:ascii="Scala" w:eastAsia="Calibri" w:hAnsi="Scala" w:cs="Times New Roman"/>
    </w:rPr>
  </w:style>
  <w:style w:type="character" w:customStyle="1" w:styleId="Date11">
    <w:name w:val="Date11"/>
    <w:rsid w:val="00BA45A1"/>
  </w:style>
  <w:style w:type="paragraph" w:customStyle="1" w:styleId="introduction">
    <w:name w:val="introduction"/>
    <w:basedOn w:val="Normal"/>
    <w:uiPriority w:val="99"/>
    <w:qFormat/>
    <w:rsid w:val="00BA45A1"/>
    <w:pPr>
      <w:spacing w:before="100" w:beforeAutospacing="1" w:after="100" w:afterAutospacing="1"/>
    </w:pPr>
    <w:rPr>
      <w:rFonts w:eastAsia="Times New Roman"/>
    </w:rPr>
  </w:style>
  <w:style w:type="character" w:customStyle="1" w:styleId="Boxout">
    <w:name w:val="Box out"/>
    <w:uiPriority w:val="1"/>
    <w:qFormat/>
    <w:rsid w:val="00BA45A1"/>
    <w:rPr>
      <w:rFonts w:ascii="Tahoma" w:hAnsi="Tahoma"/>
      <w:b/>
      <w:sz w:val="20"/>
      <w:u w:val="single"/>
      <w:bdr w:val="none" w:sz="0" w:space="0" w:color="auto"/>
      <w:shd w:val="clear" w:color="auto" w:fill="A9E8F5"/>
    </w:rPr>
  </w:style>
  <w:style w:type="paragraph" w:customStyle="1" w:styleId="featuretitle">
    <w:name w:val="feature_title"/>
    <w:basedOn w:val="Normal"/>
    <w:uiPriority w:val="99"/>
    <w:qFormat/>
    <w:rsid w:val="00BA45A1"/>
    <w:pPr>
      <w:spacing w:before="100" w:beforeAutospacing="1" w:after="100" w:afterAutospacing="1"/>
    </w:pPr>
    <w:rPr>
      <w:rFonts w:eastAsia="Times New Roman"/>
    </w:rPr>
  </w:style>
  <w:style w:type="paragraph" w:customStyle="1" w:styleId="translatedivgrey-image">
    <w:name w:val="translatedivgrey-image"/>
    <w:basedOn w:val="Normal"/>
    <w:uiPriority w:val="99"/>
    <w:qFormat/>
    <w:rsid w:val="00BA45A1"/>
    <w:pPr>
      <w:spacing w:before="100" w:beforeAutospacing="1" w:after="100" w:afterAutospacing="1"/>
    </w:pPr>
    <w:rPr>
      <w:rFonts w:eastAsia="Times New Roman"/>
    </w:rPr>
  </w:style>
  <w:style w:type="paragraph" w:customStyle="1" w:styleId="translatedivblue-image">
    <w:name w:val="translatedivblue-image"/>
    <w:basedOn w:val="Normal"/>
    <w:uiPriority w:val="99"/>
    <w:qFormat/>
    <w:rsid w:val="00BA45A1"/>
    <w:pPr>
      <w:spacing w:before="100" w:beforeAutospacing="1" w:after="100" w:afterAutospacing="1"/>
    </w:pPr>
    <w:rPr>
      <w:rFonts w:eastAsia="Times New Roman"/>
    </w:rPr>
  </w:style>
  <w:style w:type="character" w:customStyle="1" w:styleId="metad">
    <w:name w:val="metad"/>
    <w:rsid w:val="00BA45A1"/>
  </w:style>
  <w:style w:type="paragraph" w:customStyle="1" w:styleId="class">
    <w:name w:val="class"/>
    <w:basedOn w:val="Normal"/>
    <w:uiPriority w:val="99"/>
    <w:qFormat/>
    <w:rsid w:val="00BA45A1"/>
    <w:pPr>
      <w:spacing w:before="100" w:beforeAutospacing="1" w:after="100" w:afterAutospacing="1"/>
    </w:pPr>
    <w:rPr>
      <w:rFonts w:eastAsia="Times New Roman"/>
    </w:rPr>
  </w:style>
  <w:style w:type="character" w:customStyle="1" w:styleId="sifr-alternate">
    <w:name w:val="sifr-alternate"/>
    <w:rsid w:val="00BA45A1"/>
  </w:style>
  <w:style w:type="character" w:customStyle="1" w:styleId="justify1">
    <w:name w:val="justify1"/>
    <w:rsid w:val="00BA45A1"/>
  </w:style>
  <w:style w:type="character" w:customStyle="1" w:styleId="artbody1">
    <w:name w:val="art_body1"/>
    <w:rsid w:val="00BA45A1"/>
    <w:rPr>
      <w:rFonts w:ascii="Arial" w:hAnsi="Arial" w:cs="Arial" w:hint="default"/>
    </w:rPr>
  </w:style>
  <w:style w:type="character" w:customStyle="1" w:styleId="UnderlineStyleChar">
    <w:name w:val="Underline Style Char"/>
    <w:link w:val="UnderlineStyle0"/>
    <w:rsid w:val="00BA45A1"/>
    <w:rPr>
      <w:rFonts w:ascii="Calibri" w:eastAsia="Times New Roman" w:hAnsi="Calibri" w:cs="Calibri"/>
      <w:b/>
      <w:sz w:val="22"/>
      <w:u w:val="single"/>
    </w:rPr>
  </w:style>
  <w:style w:type="paragraph" w:customStyle="1" w:styleId="blocktitle1">
    <w:name w:val="block title"/>
    <w:basedOn w:val="Normal"/>
    <w:qFormat/>
    <w:rsid w:val="00BA45A1"/>
    <w:pPr>
      <w:spacing w:after="240"/>
      <w:jc w:val="center"/>
      <w:outlineLvl w:val="0"/>
    </w:pPr>
    <w:rPr>
      <w:rFonts w:ascii="Garamond" w:eastAsia="Calibri" w:hAnsi="Garamond"/>
      <w:b/>
      <w:caps/>
      <w:sz w:val="28"/>
      <w:lang w:val="x-none" w:eastAsia="x-none"/>
    </w:rPr>
  </w:style>
  <w:style w:type="character" w:customStyle="1" w:styleId="ColorfulGrid-Accent1Char">
    <w:name w:val="Colorful Grid - Accent 1 Char"/>
    <w:link w:val="ColorfulGrid-Accent1"/>
    <w:uiPriority w:val="29"/>
    <w:rsid w:val="00BA45A1"/>
    <w:rPr>
      <w:rFonts w:ascii="Times New Roman" w:hAnsi="Times New Roman"/>
      <w:iCs/>
      <w:color w:val="000000"/>
      <w:sz w:val="16"/>
    </w:rPr>
  </w:style>
  <w:style w:type="table" w:styleId="ColorfulGrid-Accent1">
    <w:name w:val="Colorful Grid Accent 1"/>
    <w:basedOn w:val="TableNormal"/>
    <w:link w:val="ColorfulGrid-Accent1Char"/>
    <w:uiPriority w:val="29"/>
    <w:rsid w:val="00BA45A1"/>
    <w:rPr>
      <w:rFonts w:ascii="Times New Roman" w:hAnsi="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Boxout0">
    <w:name w:val="Boxout"/>
    <w:uiPriority w:val="1"/>
    <w:qFormat/>
    <w:rsid w:val="00BA45A1"/>
    <w:rPr>
      <w:rFonts w:ascii="Calibri" w:hAnsi="Calibri"/>
      <w:b/>
      <w:bCs/>
      <w:i w:val="0"/>
      <w:iCs/>
      <w:color w:val="auto"/>
      <w:sz w:val="20"/>
      <w:u w:val="single"/>
      <w:bdr w:val="none" w:sz="0" w:space="0" w:color="auto"/>
      <w:shd w:val="clear" w:color="auto" w:fill="00FF00"/>
    </w:rPr>
  </w:style>
  <w:style w:type="character" w:customStyle="1" w:styleId="storydate">
    <w:name w:val="storydate"/>
    <w:rsid w:val="00BA45A1"/>
  </w:style>
  <w:style w:type="character" w:customStyle="1" w:styleId="preloadwrap">
    <w:name w:val="preloadwrap"/>
    <w:rsid w:val="00BA45A1"/>
  </w:style>
  <w:style w:type="paragraph" w:customStyle="1" w:styleId="summary">
    <w:name w:val="summary"/>
    <w:basedOn w:val="Normal"/>
    <w:uiPriority w:val="99"/>
    <w:qFormat/>
    <w:rsid w:val="00BA45A1"/>
    <w:pPr>
      <w:spacing w:before="100" w:beforeAutospacing="1" w:after="100" w:afterAutospacing="1"/>
    </w:pPr>
    <w:rPr>
      <w:rFonts w:eastAsia="Times New Roman"/>
    </w:rPr>
  </w:style>
  <w:style w:type="paragraph" w:customStyle="1" w:styleId="Caption2">
    <w:name w:val="Caption2"/>
    <w:basedOn w:val="Normal"/>
    <w:uiPriority w:val="99"/>
    <w:qFormat/>
    <w:rsid w:val="00BA45A1"/>
    <w:pPr>
      <w:spacing w:before="100" w:beforeAutospacing="1" w:after="100" w:afterAutospacing="1"/>
    </w:pPr>
    <w:rPr>
      <w:rFonts w:eastAsia="Times New Roman"/>
    </w:rPr>
  </w:style>
  <w:style w:type="character" w:customStyle="1" w:styleId="creditwrap">
    <w:name w:val="creditwrap"/>
    <w:rsid w:val="00BA45A1"/>
  </w:style>
  <w:style w:type="character" w:customStyle="1" w:styleId="DefaultChar1">
    <w:name w:val="Default Char1"/>
    <w:rsid w:val="00BA45A1"/>
    <w:rPr>
      <w:noProof w:val="0"/>
      <w:color w:val="000000"/>
      <w:lang w:val="en-US" w:eastAsia="en-US" w:bidi="ar-SA"/>
    </w:rPr>
  </w:style>
  <w:style w:type="paragraph" w:customStyle="1" w:styleId="MTDisplayEquation">
    <w:name w:val="MTDisplayEquation"/>
    <w:basedOn w:val="Normal"/>
    <w:next w:val="Normal"/>
    <w:link w:val="MTDisplayEquationChar"/>
    <w:qFormat/>
    <w:rsid w:val="00BA45A1"/>
    <w:pPr>
      <w:tabs>
        <w:tab w:val="center" w:pos="5120"/>
        <w:tab w:val="right" w:pos="10220"/>
      </w:tabs>
    </w:pPr>
    <w:rPr>
      <w:rFonts w:eastAsia="Times New Roman"/>
      <w:bCs/>
      <w:lang w:bidi="he-IL"/>
    </w:rPr>
  </w:style>
  <w:style w:type="character" w:customStyle="1" w:styleId="MTDisplayEquationChar">
    <w:name w:val="MTDisplayEquation Char"/>
    <w:link w:val="MTDisplayEquation"/>
    <w:rsid w:val="00BA45A1"/>
    <w:rPr>
      <w:rFonts w:ascii="Calibri" w:eastAsia="Times New Roman" w:hAnsi="Calibri" w:cs="Calibri"/>
      <w:bCs/>
      <w:sz w:val="22"/>
      <w:lang w:bidi="he-IL"/>
    </w:rPr>
  </w:style>
  <w:style w:type="character" w:customStyle="1" w:styleId="textunderlineChar0">
    <w:name w:val="text underline Char"/>
    <w:rsid w:val="00BA45A1"/>
    <w:rPr>
      <w:sz w:val="24"/>
      <w:szCs w:val="22"/>
      <w:u w:val="thick"/>
      <w:lang w:val="en-US" w:eastAsia="en-US" w:bidi="ar-SA"/>
    </w:rPr>
  </w:style>
  <w:style w:type="character" w:customStyle="1" w:styleId="pmterms31">
    <w:name w:val="pmterms31"/>
    <w:rsid w:val="00BA45A1"/>
    <w:rPr>
      <w:b/>
      <w:bCs/>
      <w:i w:val="0"/>
      <w:iCs w:val="0"/>
      <w:color w:val="000000"/>
    </w:rPr>
  </w:style>
  <w:style w:type="character" w:customStyle="1" w:styleId="copyrightdescription">
    <w:name w:val="copyrightdescription"/>
    <w:rsid w:val="00BA45A1"/>
  </w:style>
  <w:style w:type="paragraph" w:customStyle="1" w:styleId="DebateFile">
    <w:name w:val="Debate File"/>
    <w:basedOn w:val="Normal"/>
    <w:uiPriority w:val="99"/>
    <w:qFormat/>
    <w:rsid w:val="00BA45A1"/>
    <w:pPr>
      <w:jc w:val="center"/>
    </w:pPr>
    <w:rPr>
      <w:rFonts w:ascii="Book Antiqua" w:eastAsia="Times New Roman" w:hAnsi="Book Antiqua"/>
      <w:b/>
      <w:sz w:val="28"/>
    </w:rPr>
  </w:style>
  <w:style w:type="character" w:customStyle="1" w:styleId="ft01">
    <w:name w:val="ft01"/>
    <w:rsid w:val="00BA45A1"/>
    <w:rPr>
      <w:rFonts w:ascii="Times" w:hAnsi="Times" w:cs="Times" w:hint="default"/>
      <w:color w:val="000000"/>
      <w:sz w:val="14"/>
      <w:szCs w:val="14"/>
    </w:rPr>
  </w:style>
  <w:style w:type="character" w:customStyle="1" w:styleId="ft11">
    <w:name w:val="ft11"/>
    <w:rsid w:val="00BA45A1"/>
    <w:rPr>
      <w:rFonts w:ascii="Times" w:hAnsi="Times" w:cs="Times" w:hint="default"/>
      <w:color w:val="000000"/>
      <w:sz w:val="17"/>
      <w:szCs w:val="17"/>
    </w:rPr>
  </w:style>
  <w:style w:type="character" w:customStyle="1" w:styleId="ft21">
    <w:name w:val="ft21"/>
    <w:rsid w:val="00BA45A1"/>
    <w:rPr>
      <w:rFonts w:ascii="Times" w:hAnsi="Times" w:cs="Times" w:hint="default"/>
      <w:color w:val="000000"/>
      <w:sz w:val="15"/>
      <w:szCs w:val="15"/>
    </w:rPr>
  </w:style>
  <w:style w:type="character" w:customStyle="1" w:styleId="ft31">
    <w:name w:val="ft31"/>
    <w:rsid w:val="00BA45A1"/>
    <w:rPr>
      <w:rFonts w:ascii="Times" w:hAnsi="Times" w:cs="Times" w:hint="default"/>
      <w:color w:val="000000"/>
      <w:sz w:val="15"/>
      <w:szCs w:val="15"/>
    </w:rPr>
  </w:style>
  <w:style w:type="paragraph" w:customStyle="1" w:styleId="AAAcard">
    <w:name w:val="AAAcard"/>
    <w:basedOn w:val="Normal"/>
    <w:uiPriority w:val="99"/>
    <w:qFormat/>
    <w:rsid w:val="00BA45A1"/>
    <w:pPr>
      <w:ind w:left="288" w:right="288"/>
    </w:pPr>
    <w:rPr>
      <w:rFonts w:eastAsia="Times New Roman"/>
    </w:rPr>
  </w:style>
  <w:style w:type="character" w:customStyle="1" w:styleId="dquo">
    <w:name w:val="dquo"/>
    <w:rsid w:val="00BA45A1"/>
  </w:style>
  <w:style w:type="character" w:customStyle="1" w:styleId="caps2">
    <w:name w:val="caps2"/>
    <w:rsid w:val="00BA45A1"/>
  </w:style>
  <w:style w:type="character" w:customStyle="1" w:styleId="CardsFont12ptCharCharCharChar">
    <w:name w:val="Cards + Font: 12 pt Char Char Char Char"/>
    <w:rsid w:val="00BA45A1"/>
    <w:rPr>
      <w:sz w:val="24"/>
      <w:szCs w:val="24"/>
      <w:u w:val="thick"/>
      <w:lang w:val="en-US" w:eastAsia="en-US" w:bidi="ar-SA"/>
    </w:rPr>
  </w:style>
  <w:style w:type="character" w:customStyle="1" w:styleId="ccs">
    <w:name w:val="c cs"/>
    <w:rsid w:val="00BA45A1"/>
  </w:style>
  <w:style w:type="character" w:customStyle="1" w:styleId="UnderlinedEvChar">
    <w:name w:val="Underlined Ev Char"/>
    <w:rsid w:val="00BA45A1"/>
    <w:rPr>
      <w:rFonts w:ascii="Times New Roman" w:eastAsia="Times New Roman" w:hAnsi="Times New Roman"/>
      <w:szCs w:val="24"/>
      <w:u w:val="single"/>
    </w:rPr>
  </w:style>
  <w:style w:type="character" w:customStyle="1" w:styleId="dropshadow">
    <w:name w:val="dropshadow"/>
    <w:rsid w:val="00BA45A1"/>
  </w:style>
  <w:style w:type="character" w:customStyle="1" w:styleId="d05ws">
    <w:name w:val="d05ws"/>
    <w:rsid w:val="00BA45A1"/>
  </w:style>
  <w:style w:type="character" w:customStyle="1" w:styleId="rzibod">
    <w:name w:val="rzibod"/>
    <w:rsid w:val="00BA45A1"/>
  </w:style>
  <w:style w:type="paragraph" w:customStyle="1" w:styleId="Caption3">
    <w:name w:val="Caption3"/>
    <w:basedOn w:val="Normal"/>
    <w:uiPriority w:val="99"/>
    <w:qFormat/>
    <w:rsid w:val="00BA45A1"/>
    <w:pPr>
      <w:spacing w:before="100" w:beforeAutospacing="1" w:after="100" w:afterAutospacing="1"/>
    </w:pPr>
    <w:rPr>
      <w:rFonts w:eastAsia="Times New Roman"/>
    </w:rPr>
  </w:style>
  <w:style w:type="character" w:customStyle="1" w:styleId="headertext">
    <w:name w:val="headertext"/>
    <w:rsid w:val="00BA45A1"/>
  </w:style>
  <w:style w:type="paragraph" w:customStyle="1" w:styleId="body-12-5">
    <w:name w:val="body-12-5"/>
    <w:basedOn w:val="Normal"/>
    <w:uiPriority w:val="99"/>
    <w:qFormat/>
    <w:rsid w:val="00BA45A1"/>
    <w:pPr>
      <w:spacing w:before="100" w:beforeAutospacing="1" w:after="100" w:afterAutospacing="1"/>
    </w:pPr>
    <w:rPr>
      <w:rFonts w:eastAsia="Times New Roman"/>
    </w:rPr>
  </w:style>
  <w:style w:type="character" w:customStyle="1" w:styleId="endnote-reference">
    <w:name w:val="endnote-reference"/>
    <w:rsid w:val="00BA45A1"/>
  </w:style>
  <w:style w:type="character" w:customStyle="1" w:styleId="officialsname">
    <w:name w:val="official_s_name"/>
    <w:rsid w:val="00BA45A1"/>
  </w:style>
  <w:style w:type="character" w:customStyle="1" w:styleId="audience">
    <w:name w:val="audience"/>
    <w:rsid w:val="00BA45A1"/>
  </w:style>
  <w:style w:type="character" w:customStyle="1" w:styleId="normalchar0">
    <w:name w:val="normal__char"/>
    <w:rsid w:val="00BA45A1"/>
  </w:style>
  <w:style w:type="character" w:customStyle="1" w:styleId="hyperlink002cheading0020100200028block0020title0029char">
    <w:name w:val="hyperlink_002cheading_00201_0020_0028block_0020title_0029__char"/>
    <w:rsid w:val="00BA45A1"/>
  </w:style>
  <w:style w:type="character" w:customStyle="1" w:styleId="underline002cstyle0020bold0020underlinechar">
    <w:name w:val="underline_002cstyle_0020bold_0020underline__char"/>
    <w:rsid w:val="00BA45A1"/>
  </w:style>
  <w:style w:type="character" w:customStyle="1" w:styleId="copyboldblack">
    <w:name w:val="copyboldblack"/>
    <w:rsid w:val="00BA45A1"/>
  </w:style>
  <w:style w:type="character" w:customStyle="1" w:styleId="copybold">
    <w:name w:val="copybold"/>
    <w:rsid w:val="00BA45A1"/>
  </w:style>
  <w:style w:type="character" w:customStyle="1" w:styleId="author-date0">
    <w:name w:val="author-date"/>
    <w:rsid w:val="00BA45A1"/>
  </w:style>
  <w:style w:type="paragraph" w:customStyle="1" w:styleId="infuse">
    <w:name w:val="infuse"/>
    <w:basedOn w:val="Normal"/>
    <w:uiPriority w:val="99"/>
    <w:qFormat/>
    <w:rsid w:val="00BA45A1"/>
    <w:pPr>
      <w:spacing w:before="100" w:beforeAutospacing="1" w:after="100" w:afterAutospacing="1"/>
    </w:pPr>
    <w:rPr>
      <w:rFonts w:eastAsia="Times New Roman"/>
    </w:rPr>
  </w:style>
  <w:style w:type="paragraph" w:customStyle="1" w:styleId="fontreg">
    <w:name w:val="font_reg"/>
    <w:basedOn w:val="Normal"/>
    <w:uiPriority w:val="99"/>
    <w:qFormat/>
    <w:rsid w:val="00BA45A1"/>
    <w:pPr>
      <w:spacing w:before="100" w:beforeAutospacing="1" w:after="100" w:afterAutospacing="1"/>
    </w:pPr>
    <w:rPr>
      <w:rFonts w:eastAsia="Times New Roman"/>
    </w:rPr>
  </w:style>
  <w:style w:type="character" w:customStyle="1" w:styleId="articlebegin">
    <w:name w:val="articlebegin"/>
    <w:rsid w:val="00BA45A1"/>
  </w:style>
  <w:style w:type="character" w:customStyle="1" w:styleId="mediaoverlay">
    <w:name w:val="mediaoverlay"/>
    <w:rsid w:val="00BA45A1"/>
  </w:style>
  <w:style w:type="paragraph" w:customStyle="1" w:styleId="CITEF3">
    <w:name w:val="CITE F3"/>
    <w:uiPriority w:val="99"/>
    <w:qFormat/>
    <w:rsid w:val="00BA45A1"/>
    <w:rPr>
      <w:rFonts w:ascii="Georgia" w:eastAsia="SimSun" w:hAnsi="Georgia" w:cs="Times New Roman"/>
      <w:b/>
      <w:lang w:eastAsia="zh-CN"/>
    </w:rPr>
  </w:style>
  <w:style w:type="character" w:customStyle="1" w:styleId="blogcaption">
    <w:name w:val="blog_caption"/>
    <w:rsid w:val="00BA45A1"/>
  </w:style>
  <w:style w:type="paragraph" w:customStyle="1" w:styleId="StyleBoldUnderlineTimesNewRoman">
    <w:name w:val="Style Bold Underline + Times New Roman"/>
    <w:link w:val="StyleBoldUnderlineTimesNewRomanChar"/>
    <w:qFormat/>
    <w:rsid w:val="00BA45A1"/>
    <w:pPr>
      <w:spacing w:after="200" w:line="276" w:lineRule="auto"/>
    </w:pPr>
    <w:rPr>
      <w:rFonts w:ascii="Times New Roman Bold" w:eastAsia="Calibri" w:cs="Times New Roman"/>
      <w:b/>
      <w:bCs/>
      <w:sz w:val="22"/>
      <w:szCs w:val="22"/>
      <w:u w:val="single"/>
    </w:rPr>
  </w:style>
  <w:style w:type="character" w:customStyle="1" w:styleId="StyleBoldUnderlineTimesNewRomanChar">
    <w:name w:val="Style Bold Underline + Times New Roman Char"/>
    <w:link w:val="StyleBoldUnderlineTimesNewRoman"/>
    <w:rsid w:val="00BA45A1"/>
    <w:rPr>
      <w:rFonts w:ascii="Times New Roman Bold" w:eastAsia="Calibri" w:cs="Times New Roman"/>
      <w:b/>
      <w:bCs/>
      <w:sz w:val="22"/>
      <w:szCs w:val="22"/>
      <w:u w:val="single"/>
    </w:rPr>
  </w:style>
  <w:style w:type="paragraph" w:customStyle="1" w:styleId="StyleUnderlineTimesNewRoman">
    <w:name w:val="Style Underline + Times New Roman"/>
    <w:link w:val="StyleUnderlineTimesNewRomanChar"/>
    <w:qFormat/>
    <w:rsid w:val="00BA45A1"/>
    <w:pPr>
      <w:spacing w:after="200"/>
    </w:pPr>
    <w:rPr>
      <w:rFonts w:ascii="Calibri" w:eastAsia="Calibri" w:hAnsi="Calibri" w:cs="Times New Roman"/>
      <w:sz w:val="20"/>
      <w:szCs w:val="20"/>
      <w:u w:val="single"/>
    </w:rPr>
  </w:style>
  <w:style w:type="character" w:customStyle="1" w:styleId="StyleUnderlineTimesNewRomanChar">
    <w:name w:val="Style Underline + Times New Roman Char"/>
    <w:link w:val="StyleUnderlineTimesNewRoman"/>
    <w:rsid w:val="00BA45A1"/>
    <w:rPr>
      <w:rFonts w:ascii="Calibri" w:eastAsia="Calibri" w:hAnsi="Calibri" w:cs="Times New Roman"/>
      <w:sz w:val="20"/>
      <w:szCs w:val="20"/>
      <w:u w:val="single"/>
    </w:rPr>
  </w:style>
  <w:style w:type="character" w:customStyle="1" w:styleId="commnet-abuzz">
    <w:name w:val="commnet-abuzz"/>
    <w:rsid w:val="00BA45A1"/>
  </w:style>
  <w:style w:type="character" w:customStyle="1" w:styleId="fbconnectbuttontext">
    <w:name w:val="fbconnectbutton_text"/>
    <w:rsid w:val="00BA45A1"/>
  </w:style>
  <w:style w:type="character" w:customStyle="1" w:styleId="fbsharecountinner">
    <w:name w:val="fb_share_count_inner"/>
    <w:rsid w:val="00BA45A1"/>
  </w:style>
  <w:style w:type="character" w:customStyle="1" w:styleId="stbuttontext">
    <w:name w:val="stbuttontext"/>
    <w:rsid w:val="00BA45A1"/>
  </w:style>
  <w:style w:type="character" w:customStyle="1" w:styleId="source">
    <w:name w:val="source"/>
    <w:rsid w:val="00BA45A1"/>
  </w:style>
  <w:style w:type="character" w:customStyle="1" w:styleId="Normal2">
    <w:name w:val="Normal2"/>
    <w:rsid w:val="00BA45A1"/>
  </w:style>
  <w:style w:type="character" w:customStyle="1" w:styleId="pubdate">
    <w:name w:val="pubdate"/>
    <w:rsid w:val="00BA45A1"/>
  </w:style>
  <w:style w:type="numbering" w:customStyle="1" w:styleId="NoList111">
    <w:name w:val="No List111"/>
    <w:next w:val="NoList"/>
    <w:uiPriority w:val="99"/>
    <w:semiHidden/>
    <w:unhideWhenUsed/>
    <w:rsid w:val="00BA45A1"/>
  </w:style>
  <w:style w:type="numbering" w:customStyle="1" w:styleId="NoList1111">
    <w:name w:val="No List1111"/>
    <w:next w:val="NoList"/>
    <w:uiPriority w:val="99"/>
    <w:semiHidden/>
    <w:unhideWhenUsed/>
    <w:rsid w:val="00BA45A1"/>
  </w:style>
  <w:style w:type="numbering" w:customStyle="1" w:styleId="NoList11111">
    <w:name w:val="No List11111"/>
    <w:next w:val="NoList"/>
    <w:uiPriority w:val="99"/>
    <w:semiHidden/>
    <w:unhideWhenUsed/>
    <w:rsid w:val="00BA45A1"/>
  </w:style>
  <w:style w:type="numbering" w:customStyle="1" w:styleId="NoList111111">
    <w:name w:val="No List111111"/>
    <w:next w:val="NoList"/>
    <w:uiPriority w:val="99"/>
    <w:semiHidden/>
    <w:unhideWhenUsed/>
    <w:rsid w:val="00BA45A1"/>
  </w:style>
  <w:style w:type="numbering" w:customStyle="1" w:styleId="NoList1111111">
    <w:name w:val="No List1111111"/>
    <w:next w:val="NoList"/>
    <w:uiPriority w:val="99"/>
    <w:semiHidden/>
    <w:unhideWhenUsed/>
    <w:rsid w:val="00BA45A1"/>
  </w:style>
  <w:style w:type="numbering" w:customStyle="1" w:styleId="NoList11111111">
    <w:name w:val="No List11111111"/>
    <w:next w:val="NoList"/>
    <w:uiPriority w:val="99"/>
    <w:semiHidden/>
    <w:unhideWhenUsed/>
    <w:rsid w:val="00BA45A1"/>
  </w:style>
  <w:style w:type="numbering" w:customStyle="1" w:styleId="NoList111111111">
    <w:name w:val="No List111111111"/>
    <w:next w:val="NoList"/>
    <w:uiPriority w:val="99"/>
    <w:semiHidden/>
    <w:unhideWhenUsed/>
    <w:rsid w:val="00BA45A1"/>
  </w:style>
  <w:style w:type="numbering" w:customStyle="1" w:styleId="NoList1111111111">
    <w:name w:val="No List1111111111"/>
    <w:next w:val="NoList"/>
    <w:uiPriority w:val="99"/>
    <w:semiHidden/>
    <w:unhideWhenUsed/>
    <w:rsid w:val="00BA45A1"/>
  </w:style>
  <w:style w:type="numbering" w:customStyle="1" w:styleId="NoList11111111111">
    <w:name w:val="No List11111111111"/>
    <w:next w:val="NoList"/>
    <w:uiPriority w:val="99"/>
    <w:semiHidden/>
    <w:unhideWhenUsed/>
    <w:rsid w:val="00BA45A1"/>
  </w:style>
  <w:style w:type="numbering" w:customStyle="1" w:styleId="NoList111111111111">
    <w:name w:val="No List111111111111"/>
    <w:next w:val="NoList"/>
    <w:uiPriority w:val="99"/>
    <w:semiHidden/>
    <w:unhideWhenUsed/>
    <w:rsid w:val="00BA45A1"/>
  </w:style>
  <w:style w:type="numbering" w:customStyle="1" w:styleId="NoList1111111111111">
    <w:name w:val="No List1111111111111"/>
    <w:next w:val="NoList"/>
    <w:uiPriority w:val="99"/>
    <w:semiHidden/>
    <w:unhideWhenUsed/>
    <w:rsid w:val="00BA45A1"/>
  </w:style>
  <w:style w:type="numbering" w:customStyle="1" w:styleId="NoList11111111111111">
    <w:name w:val="No List11111111111111"/>
    <w:next w:val="NoList"/>
    <w:uiPriority w:val="99"/>
    <w:semiHidden/>
    <w:unhideWhenUsed/>
    <w:rsid w:val="00BA45A1"/>
  </w:style>
  <w:style w:type="numbering" w:customStyle="1" w:styleId="NoList111111111111111">
    <w:name w:val="No List111111111111111"/>
    <w:next w:val="NoList"/>
    <w:uiPriority w:val="99"/>
    <w:semiHidden/>
    <w:unhideWhenUsed/>
    <w:rsid w:val="00BA45A1"/>
  </w:style>
  <w:style w:type="numbering" w:customStyle="1" w:styleId="NoList1111111111111111">
    <w:name w:val="No List1111111111111111"/>
    <w:next w:val="NoList"/>
    <w:uiPriority w:val="99"/>
    <w:semiHidden/>
    <w:unhideWhenUsed/>
    <w:rsid w:val="00BA45A1"/>
  </w:style>
  <w:style w:type="numbering" w:customStyle="1" w:styleId="NoList11111111111111111">
    <w:name w:val="No List11111111111111111"/>
    <w:next w:val="NoList"/>
    <w:uiPriority w:val="99"/>
    <w:semiHidden/>
    <w:unhideWhenUsed/>
    <w:rsid w:val="00BA45A1"/>
  </w:style>
  <w:style w:type="paragraph" w:customStyle="1" w:styleId="FreeFormA">
    <w:name w:val="Free Form A"/>
    <w:autoRedefine/>
    <w:uiPriority w:val="99"/>
    <w:qFormat/>
    <w:rsid w:val="00BA45A1"/>
    <w:pPr>
      <w:spacing w:line="276" w:lineRule="auto"/>
    </w:pPr>
    <w:rPr>
      <w:rFonts w:ascii="Helvetica" w:eastAsia="ヒラギノ角ゴ Pro W3" w:hAnsi="Helvetica" w:cs="Times New Roman"/>
      <w:color w:val="000000"/>
      <w:szCs w:val="22"/>
      <w:lang w:eastAsia="zh-CN" w:bidi="he-IL"/>
    </w:rPr>
  </w:style>
  <w:style w:type="character" w:customStyle="1" w:styleId="grey">
    <w:name w:val="grey"/>
    <w:rsid w:val="00BA45A1"/>
  </w:style>
  <w:style w:type="character" w:customStyle="1" w:styleId="postby">
    <w:name w:val="post_by"/>
    <w:rsid w:val="00BA45A1"/>
  </w:style>
  <w:style w:type="character" w:customStyle="1" w:styleId="postdate">
    <w:name w:val="post_date"/>
    <w:rsid w:val="00BA45A1"/>
  </w:style>
  <w:style w:type="character" w:customStyle="1" w:styleId="bdx">
    <w:name w:val="bdx"/>
    <w:rsid w:val="00BA45A1"/>
  </w:style>
  <w:style w:type="character" w:customStyle="1" w:styleId="bdl">
    <w:name w:val="bdl"/>
    <w:rsid w:val="00BA45A1"/>
  </w:style>
  <w:style w:type="character" w:customStyle="1" w:styleId="CardNotUnderlinedChar1">
    <w:name w:val="Card Not Underlined Char1"/>
    <w:link w:val="CardNotUnderlined"/>
    <w:rsid w:val="00BA45A1"/>
    <w:rPr>
      <w:rFonts w:ascii="Bell MT" w:eastAsia="Calibri" w:hAnsi="Bell MT" w:cs="Calibri"/>
      <w:sz w:val="22"/>
      <w:szCs w:val="20"/>
    </w:rPr>
  </w:style>
  <w:style w:type="character" w:customStyle="1" w:styleId="breadcrumbitemcurrent">
    <w:name w:val="breadcrumbitemcurrent"/>
    <w:rsid w:val="00BA45A1"/>
  </w:style>
  <w:style w:type="character" w:customStyle="1" w:styleId="bbl">
    <w:name w:val="bbl"/>
    <w:rsid w:val="00BA45A1"/>
  </w:style>
  <w:style w:type="character" w:customStyle="1" w:styleId="Date2">
    <w:name w:val="Date2"/>
    <w:rsid w:val="00BA45A1"/>
  </w:style>
  <w:style w:type="character" w:customStyle="1" w:styleId="itxtnewhookspan">
    <w:name w:val="itxtnewhookspan"/>
    <w:rsid w:val="00BA45A1"/>
  </w:style>
  <w:style w:type="character" w:customStyle="1" w:styleId="gstxthlt">
    <w:name w:val="gstxt_hlt"/>
    <w:rsid w:val="00BA45A1"/>
  </w:style>
  <w:style w:type="paragraph" w:customStyle="1" w:styleId="bodytextfp">
    <w:name w:val="bodytextfp"/>
    <w:basedOn w:val="Normal"/>
    <w:uiPriority w:val="99"/>
    <w:qFormat/>
    <w:rsid w:val="00BA45A1"/>
    <w:pPr>
      <w:spacing w:before="100" w:beforeAutospacing="1" w:after="100" w:afterAutospacing="1"/>
    </w:pPr>
    <w:rPr>
      <w:rFonts w:eastAsia="Times New Roman"/>
    </w:rPr>
  </w:style>
  <w:style w:type="character" w:styleId="SubtleEmphasis">
    <w:name w:val="Subtle Emphasis"/>
    <w:uiPriority w:val="19"/>
    <w:qFormat/>
    <w:rsid w:val="00BA45A1"/>
    <w:rPr>
      <w:rFonts w:ascii="Georgia" w:hAnsi="Georgia"/>
      <w:i/>
      <w:iCs/>
      <w:color w:val="808080"/>
    </w:rPr>
  </w:style>
  <w:style w:type="character" w:customStyle="1" w:styleId="SubtleEmphasis1">
    <w:name w:val="Subtle Emphasis1"/>
    <w:uiPriority w:val="19"/>
    <w:qFormat/>
    <w:rsid w:val="00BA45A1"/>
    <w:rPr>
      <w:rFonts w:ascii="Times New Roman" w:hAnsi="Times New Roman"/>
      <w:b/>
      <w:iCs/>
      <w:color w:val="auto"/>
      <w:sz w:val="22"/>
    </w:rPr>
  </w:style>
  <w:style w:type="character" w:customStyle="1" w:styleId="StyleBoldRed">
    <w:name w:val="Style Bold Red"/>
    <w:rsid w:val="00BA45A1"/>
    <w:rPr>
      <w:b/>
      <w:bCs/>
      <w:color w:val="auto"/>
    </w:rPr>
  </w:style>
  <w:style w:type="character" w:customStyle="1" w:styleId="StyleTimesNewRoman8pt">
    <w:name w:val="Style Times New Roman 8 pt"/>
    <w:rsid w:val="00BA45A1"/>
    <w:rPr>
      <w:rFonts w:ascii="Georgia" w:hAnsi="Georgia"/>
      <w:sz w:val="16"/>
    </w:rPr>
  </w:style>
  <w:style w:type="character" w:customStyle="1" w:styleId="StyleStyle7pt8pt">
    <w:name w:val="Style Style 7 pt + 8 pt"/>
    <w:rsid w:val="00BA45A1"/>
    <w:rPr>
      <w:sz w:val="16"/>
    </w:rPr>
  </w:style>
  <w:style w:type="character" w:customStyle="1" w:styleId="StyleStyleThickunderlineBold1">
    <w:name w:val="Style Style Thick underline + Bold1"/>
    <w:rsid w:val="00BA45A1"/>
    <w:rPr>
      <w:b/>
      <w:bCs/>
      <w:u w:val="thick"/>
    </w:rPr>
  </w:style>
  <w:style w:type="character" w:customStyle="1" w:styleId="StyleUnderline2">
    <w:name w:val="Style Underline2"/>
    <w:rsid w:val="00BA45A1"/>
    <w:rPr>
      <w:u w:val="single"/>
    </w:rPr>
  </w:style>
  <w:style w:type="character" w:customStyle="1" w:styleId="goldbldtext">
    <w:name w:val="goldbldtext"/>
    <w:rsid w:val="00BA45A1"/>
  </w:style>
  <w:style w:type="character" w:customStyle="1" w:styleId="PageHeaderLine2Char">
    <w:name w:val="PageHeaderLine2 Char"/>
    <w:link w:val="PageHeaderLine2"/>
    <w:rsid w:val="00BA45A1"/>
    <w:rPr>
      <w:rFonts w:ascii="Verdana" w:eastAsia="Verdana" w:hAnsi="Verdana" w:cs="Cambria"/>
      <w:b/>
      <w:sz w:val="22"/>
    </w:rPr>
  </w:style>
  <w:style w:type="paragraph" w:customStyle="1" w:styleId="firstletter">
    <w:name w:val="firstletter"/>
    <w:basedOn w:val="Normal"/>
    <w:uiPriority w:val="99"/>
    <w:qFormat/>
    <w:rsid w:val="00BA45A1"/>
    <w:pPr>
      <w:spacing w:before="100" w:beforeAutospacing="1" w:after="100" w:afterAutospacing="1"/>
    </w:pPr>
    <w:rPr>
      <w:rFonts w:eastAsia="Times New Roman"/>
    </w:rPr>
  </w:style>
  <w:style w:type="character" w:customStyle="1" w:styleId="cardshighlight0">
    <w:name w:val="cardshighlight"/>
    <w:rsid w:val="00BA45A1"/>
  </w:style>
  <w:style w:type="character" w:customStyle="1" w:styleId="cardsfont12pt1">
    <w:name w:val="cardsfont12pt"/>
    <w:rsid w:val="00BA45A1"/>
  </w:style>
  <w:style w:type="character" w:customStyle="1" w:styleId="ft1">
    <w:name w:val="ft1"/>
    <w:rsid w:val="00BA45A1"/>
  </w:style>
  <w:style w:type="character" w:customStyle="1" w:styleId="ft6">
    <w:name w:val="ft6"/>
    <w:rsid w:val="00BA45A1"/>
  </w:style>
  <w:style w:type="paragraph" w:customStyle="1" w:styleId="H1numbered">
    <w:name w:val="H1 numbered"/>
    <w:basedOn w:val="Normal"/>
    <w:uiPriority w:val="99"/>
    <w:qFormat/>
    <w:rsid w:val="00BA45A1"/>
    <w:pPr>
      <w:pageBreakBefore/>
      <w:widowControl w:val="0"/>
      <w:numPr>
        <w:numId w:val="13"/>
      </w:numPr>
      <w:pBdr>
        <w:top w:val="single" w:sz="6" w:space="28" w:color="auto"/>
        <w:bottom w:val="single" w:sz="6" w:space="14" w:color="auto"/>
      </w:pBdr>
      <w:tabs>
        <w:tab w:val="clear" w:pos="680"/>
      </w:tabs>
      <w:suppressAutoHyphens/>
      <w:autoSpaceDE w:val="0"/>
      <w:autoSpaceDN w:val="0"/>
      <w:adjustRightInd w:val="0"/>
      <w:spacing w:before="283" w:after="170" w:line="288" w:lineRule="auto"/>
      <w:textAlignment w:val="center"/>
    </w:pPr>
    <w:rPr>
      <w:rFonts w:eastAsia="Times New Roman" w:cs="Trajan-Bold"/>
      <w:b/>
      <w:bCs/>
      <w:caps/>
      <w:color w:val="000084"/>
      <w:spacing w:val="-8"/>
      <w:sz w:val="40"/>
      <w:szCs w:val="40"/>
      <w:lang w:bidi="en-US"/>
    </w:rPr>
  </w:style>
  <w:style w:type="paragraph" w:customStyle="1" w:styleId="Numberedparas">
    <w:name w:val="Numbered paras"/>
    <w:basedOn w:val="Normal"/>
    <w:uiPriority w:val="99"/>
    <w:qFormat/>
    <w:rsid w:val="00BA45A1"/>
    <w:pPr>
      <w:widowControl w:val="0"/>
      <w:numPr>
        <w:ilvl w:val="1"/>
        <w:numId w:val="13"/>
      </w:numPr>
      <w:tabs>
        <w:tab w:val="clear" w:pos="792"/>
        <w:tab w:val="left" w:pos="567"/>
      </w:tabs>
      <w:suppressAutoHyphens/>
      <w:autoSpaceDE w:val="0"/>
      <w:autoSpaceDN w:val="0"/>
      <w:adjustRightInd w:val="0"/>
      <w:spacing w:before="170" w:line="288" w:lineRule="auto"/>
      <w:jc w:val="both"/>
      <w:textAlignment w:val="center"/>
    </w:pPr>
    <w:rPr>
      <w:rFonts w:eastAsia="Times New Roman" w:cs="BookAntiqua"/>
      <w:color w:val="000000"/>
      <w:spacing w:val="2"/>
      <w:lang w:val="en-GB" w:bidi="en-US"/>
    </w:rPr>
  </w:style>
  <w:style w:type="character" w:customStyle="1" w:styleId="kicker">
    <w:name w:val="kicker"/>
    <w:rsid w:val="00BA45A1"/>
  </w:style>
  <w:style w:type="character" w:customStyle="1" w:styleId="backcontent">
    <w:name w:val="backcontent"/>
    <w:rsid w:val="00BA45A1"/>
  </w:style>
  <w:style w:type="character" w:customStyle="1" w:styleId="daystmp">
    <w:name w:val="daystmp"/>
    <w:rsid w:val="00BA45A1"/>
  </w:style>
  <w:style w:type="paragraph" w:customStyle="1" w:styleId="in">
    <w:name w:val="in"/>
    <w:basedOn w:val="Normal"/>
    <w:uiPriority w:val="99"/>
    <w:qFormat/>
    <w:rsid w:val="00BA45A1"/>
    <w:pPr>
      <w:spacing w:before="100" w:beforeAutospacing="1" w:after="100" w:afterAutospacing="1"/>
    </w:pPr>
    <w:rPr>
      <w:rFonts w:eastAsia="Times New Roman"/>
    </w:rPr>
  </w:style>
  <w:style w:type="character" w:customStyle="1" w:styleId="cardsfont12ptchar">
    <w:name w:val="cardsfont12ptchar"/>
    <w:rsid w:val="00BA45A1"/>
  </w:style>
  <w:style w:type="paragraph" w:customStyle="1" w:styleId="image-caption">
    <w:name w:val="image-caption"/>
    <w:basedOn w:val="Normal"/>
    <w:uiPriority w:val="99"/>
    <w:qFormat/>
    <w:rsid w:val="00BA45A1"/>
    <w:pPr>
      <w:spacing w:before="100" w:beforeAutospacing="1" w:after="100" w:afterAutospacing="1"/>
    </w:pPr>
    <w:rPr>
      <w:rFonts w:eastAsia="Times New Roman"/>
    </w:rPr>
  </w:style>
  <w:style w:type="character" w:customStyle="1" w:styleId="gal">
    <w:name w:val="gal"/>
    <w:rsid w:val="00BA45A1"/>
  </w:style>
  <w:style w:type="paragraph" w:customStyle="1" w:styleId="imagecontain">
    <w:name w:val="imagecontain"/>
    <w:basedOn w:val="Normal"/>
    <w:uiPriority w:val="99"/>
    <w:qFormat/>
    <w:rsid w:val="00BA45A1"/>
    <w:pPr>
      <w:spacing w:before="100" w:beforeAutospacing="1" w:after="100" w:afterAutospacing="1"/>
    </w:pPr>
    <w:rPr>
      <w:rFonts w:eastAsia="Times New Roman"/>
    </w:rPr>
  </w:style>
  <w:style w:type="character" w:customStyle="1" w:styleId="imagedateline">
    <w:name w:val="image_dateline"/>
    <w:rsid w:val="00BA45A1"/>
  </w:style>
  <w:style w:type="character" w:customStyle="1" w:styleId="authordatecharchar">
    <w:name w:val="authordatecharchar"/>
    <w:rsid w:val="00BA45A1"/>
  </w:style>
  <w:style w:type="character" w:customStyle="1" w:styleId="style1char0">
    <w:name w:val="style1char"/>
    <w:rsid w:val="00BA45A1"/>
  </w:style>
  <w:style w:type="character" w:customStyle="1" w:styleId="tagcharchar0">
    <w:name w:val="tagcharchar"/>
    <w:rsid w:val="00BA45A1"/>
  </w:style>
  <w:style w:type="character" w:customStyle="1" w:styleId="underlinedcharchar2">
    <w:name w:val="underlinedcharchar"/>
    <w:rsid w:val="00BA45A1"/>
  </w:style>
  <w:style w:type="paragraph" w:customStyle="1" w:styleId="CM62">
    <w:name w:val="CM62"/>
    <w:basedOn w:val="Normal"/>
    <w:next w:val="Normal"/>
    <w:uiPriority w:val="99"/>
    <w:qFormat/>
    <w:rsid w:val="00BA45A1"/>
    <w:pPr>
      <w:widowControl w:val="0"/>
      <w:autoSpaceDE w:val="0"/>
      <w:autoSpaceDN w:val="0"/>
      <w:adjustRightInd w:val="0"/>
      <w:spacing w:after="248"/>
    </w:pPr>
    <w:rPr>
      <w:rFonts w:ascii="Showcard Gothic" w:eastAsia="Times New Roman" w:hAnsi="Showcard Gothic"/>
    </w:rPr>
  </w:style>
  <w:style w:type="paragraph" w:customStyle="1" w:styleId="CM63">
    <w:name w:val="CM63"/>
    <w:basedOn w:val="Normal"/>
    <w:next w:val="Normal"/>
    <w:uiPriority w:val="99"/>
    <w:qFormat/>
    <w:rsid w:val="00BA45A1"/>
    <w:pPr>
      <w:widowControl w:val="0"/>
      <w:autoSpaceDE w:val="0"/>
      <w:autoSpaceDN w:val="0"/>
      <w:adjustRightInd w:val="0"/>
      <w:spacing w:after="323"/>
    </w:pPr>
    <w:rPr>
      <w:rFonts w:ascii="Showcard Gothic" w:eastAsia="Times New Roman" w:hAnsi="Showcard Gothic"/>
    </w:rPr>
  </w:style>
  <w:style w:type="paragraph" w:customStyle="1" w:styleId="CM23">
    <w:name w:val="CM23"/>
    <w:basedOn w:val="Default"/>
    <w:next w:val="Default"/>
    <w:uiPriority w:val="99"/>
    <w:qFormat/>
    <w:rsid w:val="00BA45A1"/>
    <w:pPr>
      <w:widowControl w:val="0"/>
      <w:spacing w:after="63" w:line="240" w:lineRule="auto"/>
    </w:pPr>
    <w:rPr>
      <w:rFonts w:ascii="Arial" w:eastAsia="Times New Roman" w:hAnsi="Arial" w:cs="Times New Roman"/>
    </w:rPr>
  </w:style>
  <w:style w:type="paragraph" w:customStyle="1" w:styleId="CM35">
    <w:name w:val="CM35"/>
    <w:basedOn w:val="Default"/>
    <w:next w:val="Default"/>
    <w:uiPriority w:val="99"/>
    <w:qFormat/>
    <w:rsid w:val="00BA45A1"/>
    <w:pPr>
      <w:widowControl w:val="0"/>
      <w:spacing w:after="0" w:line="228" w:lineRule="atLeast"/>
    </w:pPr>
    <w:rPr>
      <w:rFonts w:ascii="Showcard Gothic" w:eastAsia="Times New Roman" w:hAnsi="Showcard Gothic" w:cs="Times New Roman"/>
    </w:rPr>
  </w:style>
  <w:style w:type="paragraph" w:customStyle="1" w:styleId="CM60">
    <w:name w:val="CM60"/>
    <w:basedOn w:val="Default"/>
    <w:next w:val="Default"/>
    <w:uiPriority w:val="99"/>
    <w:qFormat/>
    <w:rsid w:val="00BA45A1"/>
    <w:pPr>
      <w:widowControl w:val="0"/>
      <w:spacing w:after="0" w:line="228" w:lineRule="atLeast"/>
    </w:pPr>
    <w:rPr>
      <w:rFonts w:ascii="Showcard Gothic" w:eastAsia="Times New Roman" w:hAnsi="Showcard Gothic" w:cs="Times New Roman"/>
    </w:rPr>
  </w:style>
  <w:style w:type="character" w:customStyle="1" w:styleId="Style11ptUnderline2">
    <w:name w:val="Style 11 pt Underline2"/>
    <w:rsid w:val="00BA45A1"/>
    <w:rPr>
      <w:sz w:val="20"/>
      <w:u w:val="single"/>
    </w:rPr>
  </w:style>
  <w:style w:type="character" w:customStyle="1" w:styleId="Style11ptBoldUnderline2">
    <w:name w:val="Style 11 pt Bold Underline2"/>
    <w:rsid w:val="00BA45A1"/>
    <w:rPr>
      <w:b/>
      <w:bCs/>
      <w:sz w:val="20"/>
      <w:u w:val="single"/>
    </w:rPr>
  </w:style>
  <w:style w:type="character" w:customStyle="1" w:styleId="nw">
    <w:name w:val="nw"/>
    <w:rsid w:val="00BA45A1"/>
  </w:style>
  <w:style w:type="paragraph" w:customStyle="1" w:styleId="StylecardCharCharChar11pt">
    <w:name w:val="Style card Char Char Char + 11 pt"/>
    <w:link w:val="StylecardCharCharChar11ptChar"/>
    <w:qFormat/>
    <w:rsid w:val="00BA45A1"/>
    <w:pPr>
      <w:spacing w:after="200"/>
      <w:ind w:left="288" w:right="288"/>
    </w:pPr>
    <w:rPr>
      <w:rFonts w:ascii="Calibri" w:eastAsia="Times New Roman" w:hAnsi="Calibri" w:cs="Times New Roman"/>
      <w:sz w:val="20"/>
      <w:szCs w:val="20"/>
    </w:rPr>
  </w:style>
  <w:style w:type="character" w:customStyle="1" w:styleId="StylecardCharCharChar11ptChar">
    <w:name w:val="Style card Char Char Char + 11 pt Char"/>
    <w:link w:val="StylecardCharCharChar11pt"/>
    <w:rsid w:val="00BA45A1"/>
    <w:rPr>
      <w:rFonts w:ascii="Calibri" w:eastAsia="Times New Roman" w:hAnsi="Calibri" w:cs="Times New Roman"/>
      <w:sz w:val="20"/>
      <w:szCs w:val="20"/>
    </w:rPr>
  </w:style>
  <w:style w:type="paragraph" w:customStyle="1" w:styleId="StyleCards11pt">
    <w:name w:val="Style Cards + 11 pt"/>
    <w:basedOn w:val="Cards"/>
    <w:link w:val="StyleCards11ptChar"/>
    <w:qFormat/>
    <w:rsid w:val="00BA45A1"/>
    <w:rPr>
      <w:rFonts w:ascii="Georgia" w:hAnsi="Georgia"/>
      <w:sz w:val="22"/>
      <w:lang w:val="x-none" w:eastAsia="x-none"/>
    </w:rPr>
  </w:style>
  <w:style w:type="character" w:customStyle="1" w:styleId="StyleCards11ptChar">
    <w:name w:val="Style Cards + 11 pt Char"/>
    <w:link w:val="StyleCards11pt"/>
    <w:rsid w:val="00BA45A1"/>
    <w:rPr>
      <w:rFonts w:ascii="Georgia" w:eastAsia="Times New Roman" w:hAnsi="Georgia" w:cs="Times New Roman"/>
      <w:sz w:val="22"/>
      <w:lang w:val="x-none" w:eastAsia="x-none"/>
    </w:rPr>
  </w:style>
  <w:style w:type="paragraph" w:customStyle="1" w:styleId="StyleCards11ptUnderline">
    <w:name w:val="Style Cards + 11 pt Underline"/>
    <w:basedOn w:val="Cards"/>
    <w:link w:val="StyleCards11ptUnderlineChar"/>
    <w:qFormat/>
    <w:rsid w:val="00BA45A1"/>
    <w:rPr>
      <w:rFonts w:ascii="Georgia" w:hAnsi="Georgia"/>
      <w:sz w:val="22"/>
      <w:szCs w:val="20"/>
      <w:u w:val="single"/>
      <w:lang w:val="x-none" w:eastAsia="x-none"/>
    </w:rPr>
  </w:style>
  <w:style w:type="character" w:customStyle="1" w:styleId="StyleCards11ptUnderlineChar">
    <w:name w:val="Style Cards + 11 pt Underline Char"/>
    <w:link w:val="StyleCards11ptUnderline"/>
    <w:rsid w:val="00BA45A1"/>
    <w:rPr>
      <w:rFonts w:ascii="Georgia" w:eastAsia="Times New Roman" w:hAnsi="Georgia" w:cs="Times New Roman"/>
      <w:sz w:val="22"/>
      <w:szCs w:val="20"/>
      <w:u w:val="single"/>
      <w:lang w:val="x-none" w:eastAsia="x-none"/>
    </w:rPr>
  </w:style>
  <w:style w:type="paragraph" w:customStyle="1" w:styleId="StyleCards11ptBoldUnderline">
    <w:name w:val="Style Cards + 11 pt Bold Underline"/>
    <w:basedOn w:val="Cards"/>
    <w:link w:val="StyleCards11ptBoldUnderlineChar"/>
    <w:qFormat/>
    <w:rsid w:val="00BA45A1"/>
    <w:rPr>
      <w:rFonts w:ascii="Georgia" w:hAnsi="Georgia"/>
      <w:b/>
      <w:bCs/>
      <w:sz w:val="22"/>
      <w:szCs w:val="20"/>
      <w:u w:val="single"/>
      <w:lang w:val="x-none" w:eastAsia="x-none"/>
    </w:rPr>
  </w:style>
  <w:style w:type="character" w:customStyle="1" w:styleId="StyleCards11ptBoldUnderlineChar">
    <w:name w:val="Style Cards + 11 pt Bold Underline Char"/>
    <w:link w:val="StyleCards11ptBoldUnderline"/>
    <w:rsid w:val="00BA45A1"/>
    <w:rPr>
      <w:rFonts w:ascii="Georgia" w:eastAsia="Times New Roman" w:hAnsi="Georgia" w:cs="Times New Roman"/>
      <w:b/>
      <w:bCs/>
      <w:sz w:val="22"/>
      <w:szCs w:val="20"/>
      <w:u w:val="single"/>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BA45A1"/>
    <w:rPr>
      <w:rFonts w:ascii="Georgia" w:hAnsi="Georgia"/>
      <w:b/>
      <w:bCs/>
      <w:sz w:val="22"/>
      <w:szCs w:val="20"/>
      <w:u w:val="single"/>
      <w:bdr w:val="single" w:sz="4" w:space="0" w:color="auto"/>
      <w:lang w:val="x-none" w:eastAsia="x-none"/>
    </w:rPr>
  </w:style>
  <w:style w:type="character" w:customStyle="1" w:styleId="StyleCards11ptBoldUnderlineBorderSinglesolidlineChar">
    <w:name w:val="Style Cards + 11 pt Bold Underline Border: : (Single solid line... Char"/>
    <w:link w:val="StyleCards11ptBoldUnderlineBorderSinglesolidline"/>
    <w:rsid w:val="00BA45A1"/>
    <w:rPr>
      <w:rFonts w:ascii="Georgia" w:eastAsia="Times New Roman" w:hAnsi="Georgia" w:cs="Times New Roman"/>
      <w:b/>
      <w:bCs/>
      <w:sz w:val="22"/>
      <w:szCs w:val="20"/>
      <w:u w:val="single"/>
      <w:bdr w:val="single" w:sz="4" w:space="0" w:color="auto"/>
      <w:lang w:val="x-none" w:eastAsia="x-none"/>
    </w:rPr>
  </w:style>
  <w:style w:type="paragraph" w:customStyle="1" w:styleId="StylecardCharChar11pt">
    <w:name w:val="Style card Char Char + 11 pt"/>
    <w:link w:val="StylecardCharChar11ptChar"/>
    <w:qFormat/>
    <w:rsid w:val="00BA45A1"/>
    <w:pPr>
      <w:spacing w:after="160" w:line="259" w:lineRule="auto"/>
      <w:ind w:left="288" w:right="288"/>
    </w:pPr>
    <w:rPr>
      <w:rFonts w:ascii="Georgia" w:eastAsia="Times New Roman" w:hAnsi="Georgia"/>
      <w:sz w:val="22"/>
      <w:szCs w:val="20"/>
      <w:lang w:val="x-none" w:eastAsia="x-none"/>
    </w:rPr>
  </w:style>
  <w:style w:type="character" w:customStyle="1" w:styleId="cardCharCharChar1">
    <w:name w:val="card Char Char Char1"/>
    <w:rsid w:val="00BA45A1"/>
    <w:rPr>
      <w:lang w:val="en-US" w:eastAsia="en-US" w:bidi="ar-SA"/>
    </w:rPr>
  </w:style>
  <w:style w:type="character" w:customStyle="1" w:styleId="StylecardCharChar11ptChar">
    <w:name w:val="Style card Char Char + 11 pt Char"/>
    <w:link w:val="StylecardCharChar11pt"/>
    <w:rsid w:val="00BA45A1"/>
    <w:rPr>
      <w:rFonts w:ascii="Georgia" w:eastAsia="Times New Roman" w:hAnsi="Georgia"/>
      <w:sz w:val="22"/>
      <w:szCs w:val="20"/>
      <w:lang w:val="x-none" w:eastAsia="x-none"/>
    </w:rPr>
  </w:style>
  <w:style w:type="paragraph" w:customStyle="1" w:styleId="NormalFont">
    <w:name w:val="Normal Font"/>
    <w:link w:val="NormalFontChar"/>
    <w:qFormat/>
    <w:rsid w:val="00BA45A1"/>
    <w:rPr>
      <w:rFonts w:ascii="Times New Roman" w:eastAsia="Times New Roman" w:hAnsi="Times New Roman" w:cs="Times New Roman"/>
      <w:sz w:val="20"/>
      <w:szCs w:val="20"/>
    </w:rPr>
  </w:style>
  <w:style w:type="paragraph" w:customStyle="1" w:styleId="StyleSmall11pt">
    <w:name w:val="Style Small + 11 pt"/>
    <w:uiPriority w:val="99"/>
    <w:qFormat/>
    <w:rsid w:val="00BA45A1"/>
    <w:pPr>
      <w:spacing w:after="200"/>
    </w:pPr>
    <w:rPr>
      <w:rFonts w:ascii="Times" w:eastAsia="Times New Roman" w:hAnsi="Times" w:cs="Times New Roman"/>
      <w:sz w:val="20"/>
      <w:szCs w:val="22"/>
    </w:rPr>
  </w:style>
  <w:style w:type="paragraph" w:customStyle="1" w:styleId="StyleNormalFont11ptUnderline">
    <w:name w:val="Style Normal Font + 11 pt Underline"/>
    <w:basedOn w:val="NormalFont"/>
    <w:link w:val="StyleNormalFont11ptUnderlineChar"/>
    <w:qFormat/>
    <w:rsid w:val="00BA45A1"/>
    <w:rPr>
      <w:u w:val="single"/>
      <w:lang w:val="x-none" w:eastAsia="x-none"/>
    </w:rPr>
  </w:style>
  <w:style w:type="character" w:customStyle="1" w:styleId="NormalFontChar">
    <w:name w:val="Normal Font Char"/>
    <w:link w:val="NormalFont"/>
    <w:rsid w:val="00BA45A1"/>
    <w:rPr>
      <w:rFonts w:ascii="Times New Roman" w:eastAsia="Times New Roman" w:hAnsi="Times New Roman" w:cs="Times New Roman"/>
      <w:sz w:val="20"/>
      <w:szCs w:val="20"/>
    </w:rPr>
  </w:style>
  <w:style w:type="character" w:customStyle="1" w:styleId="StyleNormalFont11ptUnderlineChar">
    <w:name w:val="Style Normal Font + 11 pt Underline Char"/>
    <w:link w:val="StyleNormalFont11ptUnderline"/>
    <w:rsid w:val="00BA45A1"/>
    <w:rPr>
      <w:rFonts w:ascii="Times New Roman" w:eastAsia="Times New Roman" w:hAnsi="Times New Roman" w:cs="Times New Roman"/>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BA45A1"/>
    <w:rPr>
      <w:b/>
      <w:bCs/>
      <w:u w:val="single"/>
      <w:lang w:val="x-none" w:eastAsia="x-none"/>
    </w:rPr>
  </w:style>
  <w:style w:type="character" w:customStyle="1" w:styleId="StyleNormalFont11ptBoldUnderlineChar">
    <w:name w:val="Style Normal Font + 11 pt Bold Underline Char"/>
    <w:link w:val="StyleNormalFont11ptBoldUnderline"/>
    <w:rsid w:val="00BA45A1"/>
    <w:rPr>
      <w:rFonts w:ascii="Times New Roman" w:eastAsia="Times New Roman" w:hAnsi="Times New Roman" w:cs="Times New Roman"/>
      <w:b/>
      <w:bCs/>
      <w:sz w:val="20"/>
      <w:szCs w:val="20"/>
      <w:u w:val="single"/>
      <w:lang w:val="x-none" w:eastAsia="x-none"/>
    </w:rPr>
  </w:style>
  <w:style w:type="paragraph" w:customStyle="1" w:styleId="Smallfont0">
    <w:name w:val="Smallfont"/>
    <w:basedOn w:val="Normal"/>
    <w:uiPriority w:val="99"/>
    <w:qFormat/>
    <w:rsid w:val="00BA45A1"/>
    <w:rPr>
      <w:rFonts w:eastAsia="Times New Roman"/>
      <w:sz w:val="15"/>
    </w:rPr>
  </w:style>
  <w:style w:type="character" w:customStyle="1" w:styleId="authors1">
    <w:name w:val="authors1"/>
    <w:rsid w:val="00BA45A1"/>
    <w:rPr>
      <w:rFonts w:ascii="Verdana" w:hAnsi="Verdana" w:hint="default"/>
      <w:b/>
      <w:bCs/>
      <w:color w:val="006699"/>
      <w:sz w:val="20"/>
      <w:szCs w:val="20"/>
    </w:rPr>
  </w:style>
  <w:style w:type="character" w:customStyle="1" w:styleId="headlinesectionlarge">
    <w:name w:val="headline_section_large"/>
    <w:rsid w:val="00BA45A1"/>
  </w:style>
  <w:style w:type="paragraph" w:customStyle="1" w:styleId="formatvorlage2">
    <w:name w:val="formatvorlage2"/>
    <w:basedOn w:val="Normal"/>
    <w:uiPriority w:val="99"/>
    <w:qFormat/>
    <w:rsid w:val="00BA45A1"/>
    <w:pPr>
      <w:spacing w:before="100" w:beforeAutospacing="1" w:after="100" w:afterAutospacing="1"/>
    </w:pPr>
    <w:rPr>
      <w:rFonts w:eastAsia="Calibri"/>
    </w:rPr>
  </w:style>
  <w:style w:type="character" w:customStyle="1" w:styleId="Styleunderline11ptBlack">
    <w:name w:val="Style underline + 11 pt Black"/>
    <w:rsid w:val="00BA45A1"/>
    <w:rPr>
      <w:color w:val="000000"/>
      <w:sz w:val="20"/>
      <w:u w:val="single"/>
    </w:rPr>
  </w:style>
  <w:style w:type="character" w:customStyle="1" w:styleId="Styleunderline11ptBoldBlack">
    <w:name w:val="Style underline + 11 pt Bold Black"/>
    <w:rsid w:val="00BA45A1"/>
    <w:rPr>
      <w:b/>
      <w:bCs/>
      <w:color w:val="000000"/>
      <w:sz w:val="20"/>
      <w:u w:val="single"/>
    </w:rPr>
  </w:style>
  <w:style w:type="paragraph" w:customStyle="1" w:styleId="StyleTitle11ptNotBold">
    <w:name w:val="Style Title + 11 pt Not Bold"/>
    <w:basedOn w:val="Title"/>
    <w:link w:val="StyleTitle11ptNotBoldChar"/>
    <w:qFormat/>
    <w:rsid w:val="00BA45A1"/>
    <w:pPr>
      <w:jc w:val="center"/>
      <w:outlineLvl w:val="9"/>
    </w:pPr>
    <w:rPr>
      <w:rFonts w:ascii="Georgia" w:eastAsia="Times New Roman" w:hAnsi="Georgia"/>
      <w:b/>
      <w:lang w:val="x-none" w:eastAsia="x-none"/>
    </w:rPr>
  </w:style>
  <w:style w:type="character" w:customStyle="1" w:styleId="StyleTitle11ptNotBoldChar">
    <w:name w:val="Style Title + 11 pt Not Bold Char"/>
    <w:link w:val="StyleTitle11ptNotBold"/>
    <w:rsid w:val="00BA45A1"/>
    <w:rPr>
      <w:rFonts w:ascii="Georgia" w:eastAsia="Times New Roman" w:hAnsi="Georgia" w:cs="Calibri"/>
      <w:b/>
      <w:sz w:val="22"/>
      <w:u w:val="single"/>
      <w:lang w:val="x-none" w:eastAsia="x-none"/>
    </w:rPr>
  </w:style>
  <w:style w:type="paragraph" w:customStyle="1" w:styleId="StyleTitle11ptNotBoldNounderline">
    <w:name w:val="Style Title + 11 pt Not Bold No underline"/>
    <w:basedOn w:val="Title"/>
    <w:link w:val="StyleTitle11ptNotBoldNounderlineChar"/>
    <w:qFormat/>
    <w:rsid w:val="00BA45A1"/>
    <w:pPr>
      <w:jc w:val="center"/>
      <w:outlineLvl w:val="9"/>
    </w:pPr>
    <w:rPr>
      <w:rFonts w:ascii="Georgia" w:eastAsia="Times New Roman" w:hAnsi="Georgia"/>
      <w:lang w:val="x-none" w:eastAsia="x-none"/>
    </w:rPr>
  </w:style>
  <w:style w:type="character" w:customStyle="1" w:styleId="StyleTitle11ptNotBoldNounderlineChar">
    <w:name w:val="Style Title + 11 pt Not Bold No underline Char"/>
    <w:link w:val="StyleTitle11ptNotBoldNounderline"/>
    <w:rsid w:val="00BA45A1"/>
    <w:rPr>
      <w:rFonts w:ascii="Georgia" w:eastAsia="Times New Roman" w:hAnsi="Georgia" w:cs="Calibri"/>
      <w:sz w:val="22"/>
      <w:u w:val="single"/>
      <w:lang w:val="x-none" w:eastAsia="x-none"/>
    </w:rPr>
  </w:style>
  <w:style w:type="character" w:customStyle="1" w:styleId="Style11ptBoldBlackUnderline">
    <w:name w:val="Style 11 pt Bold Black Underline"/>
    <w:rsid w:val="00BA45A1"/>
    <w:rPr>
      <w:b/>
      <w:bCs/>
      <w:color w:val="000000"/>
      <w:sz w:val="20"/>
      <w:u w:val="single"/>
    </w:rPr>
  </w:style>
  <w:style w:type="character" w:customStyle="1" w:styleId="Style11ptBoldBlackUnderlineBorderSinglesolidline">
    <w:name w:val="Style 11 pt Bold Black Underline Border: : (Single solid line ..."/>
    <w:rsid w:val="00BA45A1"/>
    <w:rPr>
      <w:b/>
      <w:bCs/>
      <w:color w:val="000000"/>
      <w:sz w:val="20"/>
      <w:u w:val="single"/>
      <w:bdr w:val="single" w:sz="4" w:space="0" w:color="auto"/>
    </w:rPr>
  </w:style>
  <w:style w:type="character" w:customStyle="1" w:styleId="StyleLatinMeridien-Italic11ptItalicUnderline">
    <w:name w:val="Style (Latin) Meridien-Italic 11 pt Italic Underline"/>
    <w:rsid w:val="00BA45A1"/>
    <w:rPr>
      <w:rFonts w:ascii="Meridien-Italic" w:hAnsi="Meridien-Italic"/>
      <w:i/>
      <w:iCs/>
      <w:sz w:val="20"/>
      <w:u w:val="single"/>
    </w:rPr>
  </w:style>
  <w:style w:type="paragraph" w:customStyle="1" w:styleId="HotRouteCharCharCharCharChar">
    <w:name w:val="Hot Route! Char Char Char Char Char"/>
    <w:basedOn w:val="Normal"/>
    <w:link w:val="HotRouteCharCharCharCharCharChar"/>
    <w:qFormat/>
    <w:rsid w:val="00BA45A1"/>
    <w:pPr>
      <w:ind w:left="144"/>
    </w:pPr>
    <w:rPr>
      <w:rFonts w:eastAsia="Times New Roman"/>
      <w:lang w:val="x-none" w:eastAsia="x-none"/>
    </w:rPr>
  </w:style>
  <w:style w:type="character" w:customStyle="1" w:styleId="HotRouteCharCharCharCharCharChar">
    <w:name w:val="Hot Route! Char Char Char Char Char Char"/>
    <w:link w:val="HotRouteCharCharCharCharChar"/>
    <w:rsid w:val="00BA45A1"/>
    <w:rPr>
      <w:rFonts w:ascii="Calibri" w:eastAsia="Times New Roman" w:hAnsi="Calibri" w:cs="Calibri"/>
      <w:sz w:val="22"/>
      <w:lang w:val="x-none" w:eastAsia="x-none"/>
    </w:rPr>
  </w:style>
  <w:style w:type="character" w:customStyle="1" w:styleId="underlinestylechar0">
    <w:name w:val="underlinestylechar"/>
    <w:rsid w:val="00BA45A1"/>
  </w:style>
  <w:style w:type="character" w:customStyle="1" w:styleId="highlight0">
    <w:name w:val="highlight"/>
    <w:rsid w:val="00BA45A1"/>
  </w:style>
  <w:style w:type="character" w:customStyle="1" w:styleId="BlockHeaderHiddenChar">
    <w:name w:val="Block Header Hidden Char"/>
    <w:link w:val="BlockHeaderHidden"/>
    <w:locked/>
    <w:rsid w:val="00BA45A1"/>
    <w:rPr>
      <w:rFonts w:ascii="Georgia" w:eastAsia="Times New Roman" w:hAnsi="Georgia" w:cs="Times New Roman"/>
      <w:b/>
      <w:bCs/>
      <w:sz w:val="32"/>
      <w:szCs w:val="26"/>
      <w:u w:val="single"/>
    </w:rPr>
  </w:style>
  <w:style w:type="character" w:customStyle="1" w:styleId="CardsFont6ptCharChar">
    <w:name w:val="Cards + Font: 6 pt Char Char"/>
    <w:rsid w:val="00BA45A1"/>
    <w:rPr>
      <w:sz w:val="8"/>
      <w:lang w:val="en-US" w:eastAsia="en-US" w:bidi="ar-SA"/>
    </w:rPr>
  </w:style>
  <w:style w:type="character" w:customStyle="1" w:styleId="titleauthoretc">
    <w:name w:val="titleauthoretc"/>
    <w:rsid w:val="00BA45A1"/>
  </w:style>
  <w:style w:type="paragraph" w:customStyle="1" w:styleId="deck">
    <w:name w:val="deck"/>
    <w:basedOn w:val="Normal"/>
    <w:uiPriority w:val="99"/>
    <w:qFormat/>
    <w:rsid w:val="00BA45A1"/>
    <w:pPr>
      <w:spacing w:before="100" w:beforeAutospacing="1" w:after="100" w:afterAutospacing="1"/>
    </w:pPr>
    <w:rPr>
      <w:rFonts w:eastAsia="Times New Roman"/>
    </w:rPr>
  </w:style>
  <w:style w:type="paragraph" w:customStyle="1" w:styleId="i1">
    <w:name w:val="i1"/>
    <w:basedOn w:val="Normal"/>
    <w:uiPriority w:val="99"/>
    <w:qFormat/>
    <w:rsid w:val="00BA45A1"/>
    <w:pPr>
      <w:spacing w:before="100" w:beforeAutospacing="1" w:after="100" w:afterAutospacing="1"/>
    </w:pPr>
    <w:rPr>
      <w:rFonts w:eastAsia="Times New Roman"/>
    </w:rPr>
  </w:style>
  <w:style w:type="paragraph" w:customStyle="1" w:styleId="question">
    <w:name w:val="question"/>
    <w:basedOn w:val="Normal"/>
    <w:uiPriority w:val="99"/>
    <w:qFormat/>
    <w:rsid w:val="00BA45A1"/>
    <w:pPr>
      <w:spacing w:before="100" w:beforeAutospacing="1" w:after="100" w:afterAutospacing="1"/>
    </w:pPr>
    <w:rPr>
      <w:rFonts w:eastAsia="Times New Roman"/>
    </w:rPr>
  </w:style>
  <w:style w:type="paragraph" w:customStyle="1" w:styleId="bodycopy">
    <w:name w:val="bodycopy"/>
    <w:basedOn w:val="Normal"/>
    <w:uiPriority w:val="99"/>
    <w:qFormat/>
    <w:rsid w:val="00BA45A1"/>
    <w:pPr>
      <w:spacing w:before="100" w:beforeAutospacing="1" w:after="100" w:afterAutospacing="1"/>
    </w:pPr>
    <w:rPr>
      <w:rFonts w:eastAsia="Times New Roman"/>
    </w:rPr>
  </w:style>
  <w:style w:type="character" w:customStyle="1" w:styleId="labeltext">
    <w:name w:val="labeltext"/>
    <w:rsid w:val="00BA45A1"/>
  </w:style>
  <w:style w:type="character" w:customStyle="1" w:styleId="viewlink">
    <w:name w:val="viewlink"/>
    <w:rsid w:val="00BA45A1"/>
  </w:style>
  <w:style w:type="character" w:customStyle="1" w:styleId="inlinkchart">
    <w:name w:val="inlink_chart"/>
    <w:rsid w:val="00BA45A1"/>
  </w:style>
  <w:style w:type="character" w:customStyle="1" w:styleId="underLight">
    <w:name w:val="underLight"/>
    <w:uiPriority w:val="1"/>
    <w:qFormat/>
    <w:rsid w:val="00BA45A1"/>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BA45A1"/>
  </w:style>
  <w:style w:type="character" w:customStyle="1" w:styleId="author-rss">
    <w:name w:val="author-rss"/>
    <w:rsid w:val="00BA45A1"/>
  </w:style>
  <w:style w:type="character" w:customStyle="1" w:styleId="fbsharecountwrapper">
    <w:name w:val="fb_share_count_wrapper"/>
    <w:rsid w:val="00BA45A1"/>
  </w:style>
  <w:style w:type="character" w:customStyle="1" w:styleId="fbbuttontext">
    <w:name w:val="fb_button_text"/>
    <w:rsid w:val="00BA45A1"/>
  </w:style>
  <w:style w:type="character" w:customStyle="1" w:styleId="hw">
    <w:name w:val="hw"/>
    <w:rsid w:val="00BA45A1"/>
  </w:style>
  <w:style w:type="character" w:customStyle="1" w:styleId="linktotop">
    <w:name w:val="linktotop"/>
    <w:rsid w:val="00BA45A1"/>
  </w:style>
  <w:style w:type="character" w:customStyle="1" w:styleId="maintextbldleft">
    <w:name w:val="maintextbldleft"/>
    <w:rsid w:val="00BA45A1"/>
  </w:style>
  <w:style w:type="character" w:customStyle="1" w:styleId="maintextleft">
    <w:name w:val="maintextleft"/>
    <w:rsid w:val="00BA45A1"/>
  </w:style>
  <w:style w:type="character" w:customStyle="1" w:styleId="descriptionstyle1block">
    <w:name w:val="description style1 block"/>
    <w:rsid w:val="00BA45A1"/>
  </w:style>
  <w:style w:type="character" w:customStyle="1" w:styleId="gutter-right-1">
    <w:name w:val="gutter-right-1"/>
    <w:basedOn w:val="DefaultParagraphFont"/>
    <w:rsid w:val="00BA45A1"/>
  </w:style>
  <w:style w:type="character" w:customStyle="1" w:styleId="ssl3">
    <w:name w:val="ss_l3"/>
    <w:rsid w:val="00BA45A1"/>
  </w:style>
  <w:style w:type="paragraph" w:customStyle="1" w:styleId="NoteLevel22">
    <w:name w:val="Note Level 22"/>
    <w:basedOn w:val="Normal"/>
    <w:next w:val="Normal"/>
    <w:uiPriority w:val="99"/>
    <w:qFormat/>
    <w:rsid w:val="00BA45A1"/>
    <w:pPr>
      <w:keepNext/>
      <w:ind w:left="288" w:right="288"/>
    </w:pPr>
    <w:rPr>
      <w:rFonts w:eastAsia="MS Gothic"/>
      <w:szCs w:val="20"/>
    </w:rPr>
  </w:style>
  <w:style w:type="character" w:customStyle="1" w:styleId="Mention1">
    <w:name w:val="Mention1"/>
    <w:basedOn w:val="DefaultParagraphFont"/>
    <w:uiPriority w:val="99"/>
    <w:semiHidden/>
    <w:unhideWhenUsed/>
    <w:rsid w:val="00BA45A1"/>
    <w:rPr>
      <w:color w:val="2B579A"/>
      <w:shd w:val="clear" w:color="auto" w:fill="E6E6E6"/>
    </w:rPr>
  </w:style>
  <w:style w:type="character" w:customStyle="1" w:styleId="UnresolvedMention2">
    <w:name w:val="Unresolved Mention2"/>
    <w:basedOn w:val="DefaultParagraphFont"/>
    <w:uiPriority w:val="99"/>
    <w:semiHidden/>
    <w:unhideWhenUsed/>
    <w:rsid w:val="00BA45A1"/>
    <w:rPr>
      <w:color w:val="808080"/>
      <w:shd w:val="clear" w:color="auto" w:fill="E6E6E6"/>
    </w:rPr>
  </w:style>
  <w:style w:type="character" w:customStyle="1" w:styleId="BodyTextFirstIndentChar1">
    <w:name w:val="Body Text First Indent Char1"/>
    <w:basedOn w:val="BodyTextChar"/>
    <w:semiHidden/>
    <w:rsid w:val="00BA45A1"/>
    <w:rPr>
      <w:rFonts w:ascii="Calibri" w:eastAsia="Calibri" w:hAnsi="Calibri" w:cs="Calibri"/>
      <w:sz w:val="16"/>
      <w:szCs w:val="24"/>
    </w:rPr>
  </w:style>
  <w:style w:type="character" w:customStyle="1" w:styleId="Header11">
    <w:name w:val="Header11"/>
    <w:rsid w:val="00BA45A1"/>
  </w:style>
  <w:style w:type="paragraph" w:customStyle="1" w:styleId="canvas-atom">
    <w:name w:val="canvas-atom"/>
    <w:basedOn w:val="Normal"/>
    <w:uiPriority w:val="99"/>
    <w:qFormat/>
    <w:rsid w:val="00BA45A1"/>
    <w:pPr>
      <w:spacing w:before="100" w:beforeAutospacing="1" w:after="100" w:afterAutospacing="1"/>
    </w:pPr>
  </w:style>
  <w:style w:type="character" w:customStyle="1" w:styleId="posa">
    <w:name w:val="pos(a)"/>
    <w:basedOn w:val="DefaultParagraphFont"/>
    <w:rsid w:val="00BA45A1"/>
  </w:style>
  <w:style w:type="character" w:customStyle="1" w:styleId="u-hiddeninnarrowenv">
    <w:name w:val="u-hiddeninnarrowenv"/>
    <w:basedOn w:val="DefaultParagraphFont"/>
    <w:rsid w:val="00BA45A1"/>
  </w:style>
  <w:style w:type="character" w:customStyle="1" w:styleId="followbutton-bird">
    <w:name w:val="followbutton-bird"/>
    <w:basedOn w:val="DefaultParagraphFont"/>
    <w:rsid w:val="00BA45A1"/>
  </w:style>
  <w:style w:type="character" w:customStyle="1" w:styleId="tweetauthor-name">
    <w:name w:val="tweetauthor-name"/>
    <w:basedOn w:val="DefaultParagraphFont"/>
    <w:rsid w:val="00BA45A1"/>
  </w:style>
  <w:style w:type="character" w:customStyle="1" w:styleId="tweetauthor-verifiedbadge">
    <w:name w:val="tweetauthor-verifiedbadge"/>
    <w:basedOn w:val="DefaultParagraphFont"/>
    <w:rsid w:val="00BA45A1"/>
  </w:style>
  <w:style w:type="character" w:customStyle="1" w:styleId="tweetauthor-screenname">
    <w:name w:val="tweetauthor-screenname"/>
    <w:basedOn w:val="DefaultParagraphFont"/>
    <w:rsid w:val="00BA45A1"/>
  </w:style>
  <w:style w:type="paragraph" w:customStyle="1" w:styleId="tweet-text">
    <w:name w:val="tweet-text"/>
    <w:basedOn w:val="Normal"/>
    <w:uiPriority w:val="99"/>
    <w:qFormat/>
    <w:rsid w:val="00BA45A1"/>
    <w:pPr>
      <w:spacing w:before="100" w:beforeAutospacing="1" w:after="100" w:afterAutospacing="1"/>
    </w:pPr>
  </w:style>
  <w:style w:type="character" w:customStyle="1" w:styleId="u-hiddenvisually">
    <w:name w:val="u-hiddenvisually"/>
    <w:basedOn w:val="DefaultParagraphFont"/>
    <w:rsid w:val="00BA45A1"/>
  </w:style>
  <w:style w:type="character" w:customStyle="1" w:styleId="tweetaction-stat">
    <w:name w:val="tweetaction-stat"/>
    <w:basedOn w:val="DefaultParagraphFont"/>
    <w:rsid w:val="00BA45A1"/>
  </w:style>
  <w:style w:type="character" w:customStyle="1" w:styleId="related">
    <w:name w:val="related"/>
    <w:basedOn w:val="DefaultParagraphFont"/>
    <w:rsid w:val="00BA45A1"/>
  </w:style>
  <w:style w:type="character" w:customStyle="1" w:styleId="related-content">
    <w:name w:val="related-content"/>
    <w:basedOn w:val="DefaultParagraphFont"/>
    <w:rsid w:val="00BA45A1"/>
  </w:style>
  <w:style w:type="character" w:customStyle="1" w:styleId="name-of-author">
    <w:name w:val="name-of-author"/>
    <w:basedOn w:val="DefaultParagraphFont"/>
    <w:rsid w:val="00BA45A1"/>
  </w:style>
  <w:style w:type="character" w:customStyle="1" w:styleId="first-name">
    <w:name w:val="first-name"/>
    <w:basedOn w:val="DefaultParagraphFont"/>
    <w:rsid w:val="00BA45A1"/>
  </w:style>
  <w:style w:type="character" w:customStyle="1" w:styleId="last-name">
    <w:name w:val="last-name"/>
    <w:basedOn w:val="DefaultParagraphFont"/>
    <w:rsid w:val="00BA45A1"/>
  </w:style>
  <w:style w:type="paragraph" w:customStyle="1" w:styleId="description">
    <w:name w:val="description"/>
    <w:basedOn w:val="Normal"/>
    <w:uiPriority w:val="99"/>
    <w:qFormat/>
    <w:rsid w:val="00BA45A1"/>
    <w:pPr>
      <w:spacing w:before="100" w:beforeAutospacing="1" w:after="100" w:afterAutospacing="1"/>
    </w:pPr>
  </w:style>
  <w:style w:type="paragraph" w:customStyle="1" w:styleId="graf">
    <w:name w:val="graf"/>
    <w:basedOn w:val="Normal"/>
    <w:uiPriority w:val="99"/>
    <w:qFormat/>
    <w:rsid w:val="00BA45A1"/>
    <w:pPr>
      <w:spacing w:before="100" w:beforeAutospacing="1" w:after="100" w:afterAutospacing="1"/>
    </w:pPr>
  </w:style>
  <w:style w:type="character" w:customStyle="1" w:styleId="caption10">
    <w:name w:val="caption1"/>
    <w:basedOn w:val="DefaultParagraphFont"/>
    <w:rsid w:val="00BA45A1"/>
  </w:style>
  <w:style w:type="paragraph" w:customStyle="1" w:styleId="column">
    <w:name w:val="column"/>
    <w:basedOn w:val="Normal"/>
    <w:uiPriority w:val="99"/>
    <w:qFormat/>
    <w:rsid w:val="00BA45A1"/>
    <w:pPr>
      <w:spacing w:before="100" w:beforeAutospacing="1" w:after="100" w:afterAutospacing="1"/>
    </w:pPr>
  </w:style>
  <w:style w:type="paragraph" w:customStyle="1" w:styleId="recirc-container">
    <w:name w:val="recirc-container"/>
    <w:basedOn w:val="Normal"/>
    <w:uiPriority w:val="99"/>
    <w:qFormat/>
    <w:rsid w:val="00BA45A1"/>
    <w:pPr>
      <w:spacing w:before="100" w:beforeAutospacing="1" w:after="100" w:afterAutospacing="1"/>
    </w:pPr>
  </w:style>
  <w:style w:type="character" w:customStyle="1" w:styleId="recirc-text">
    <w:name w:val="&quot;recirc-text”"/>
    <w:basedOn w:val="DefaultParagraphFont"/>
    <w:rsid w:val="00BA45A1"/>
  </w:style>
  <w:style w:type="character" w:customStyle="1" w:styleId="video-icon">
    <w:name w:val="video-icon"/>
    <w:basedOn w:val="DefaultParagraphFont"/>
    <w:rsid w:val="00BA45A1"/>
  </w:style>
  <w:style w:type="paragraph" w:customStyle="1" w:styleId="selectionshareable">
    <w:name w:val="selectionshareable"/>
    <w:basedOn w:val="Normal"/>
    <w:uiPriority w:val="99"/>
    <w:qFormat/>
    <w:rsid w:val="00BA45A1"/>
    <w:pPr>
      <w:spacing w:before="100" w:beforeAutospacing="1" w:after="100" w:afterAutospacing="1"/>
    </w:pPr>
  </w:style>
  <w:style w:type="character" w:customStyle="1" w:styleId="powa-shot-play-btn-text">
    <w:name w:val="powa-shot-play-btn-text"/>
    <w:basedOn w:val="DefaultParagraphFont"/>
    <w:rsid w:val="00BA45A1"/>
  </w:style>
  <w:style w:type="character" w:customStyle="1" w:styleId="powa-shot-click">
    <w:name w:val="powa-shot-click"/>
    <w:basedOn w:val="DefaultParagraphFont"/>
    <w:rsid w:val="00BA45A1"/>
  </w:style>
  <w:style w:type="character" w:customStyle="1" w:styleId="wpv-blurb">
    <w:name w:val="wpv-blurb"/>
    <w:basedOn w:val="DefaultParagraphFont"/>
    <w:rsid w:val="00BA45A1"/>
  </w:style>
  <w:style w:type="paragraph" w:customStyle="1" w:styleId="interstitial-link">
    <w:name w:val="interstitial-link"/>
    <w:basedOn w:val="Normal"/>
    <w:uiPriority w:val="99"/>
    <w:qFormat/>
    <w:rsid w:val="00BA45A1"/>
    <w:pPr>
      <w:spacing w:before="100" w:beforeAutospacing="1" w:after="100" w:afterAutospacing="1"/>
    </w:pPr>
  </w:style>
  <w:style w:type="character" w:customStyle="1" w:styleId="pb-caption">
    <w:name w:val="pb-caption"/>
    <w:basedOn w:val="DefaultParagraphFont"/>
    <w:rsid w:val="00BA45A1"/>
  </w:style>
  <w:style w:type="paragraph" w:customStyle="1" w:styleId="see-also">
    <w:name w:val="see-also"/>
    <w:basedOn w:val="Normal"/>
    <w:uiPriority w:val="99"/>
    <w:qFormat/>
    <w:rsid w:val="00BA45A1"/>
    <w:pPr>
      <w:spacing w:before="100" w:beforeAutospacing="1" w:after="100" w:afterAutospacing="1"/>
    </w:pPr>
  </w:style>
  <w:style w:type="character" w:customStyle="1" w:styleId="m-2745674872889869693gmail-style13ptbold">
    <w:name w:val="m_-2745674872889869693gmail-style13ptbold"/>
    <w:basedOn w:val="DefaultParagraphFont"/>
    <w:rsid w:val="00BA45A1"/>
  </w:style>
  <w:style w:type="character" w:customStyle="1" w:styleId="m-2745674872889869693gmail-styleunderline">
    <w:name w:val="m_-2745674872889869693gmail-styleunderline"/>
    <w:basedOn w:val="DefaultParagraphFont"/>
    <w:rsid w:val="00BA45A1"/>
  </w:style>
  <w:style w:type="character" w:customStyle="1" w:styleId="UnresolvedMention3">
    <w:name w:val="Unresolved Mention3"/>
    <w:basedOn w:val="DefaultParagraphFont"/>
    <w:uiPriority w:val="99"/>
    <w:semiHidden/>
    <w:unhideWhenUsed/>
    <w:rsid w:val="00BA45A1"/>
    <w:rPr>
      <w:color w:val="808080"/>
      <w:shd w:val="clear" w:color="auto" w:fill="E6E6E6"/>
    </w:rPr>
  </w:style>
  <w:style w:type="character" w:customStyle="1" w:styleId="UnresolvedMention4">
    <w:name w:val="Unresolved Mention4"/>
    <w:basedOn w:val="DefaultParagraphFont"/>
    <w:uiPriority w:val="99"/>
    <w:semiHidden/>
    <w:unhideWhenUsed/>
    <w:rsid w:val="00BA45A1"/>
    <w:rPr>
      <w:color w:val="808080"/>
      <w:shd w:val="clear" w:color="auto" w:fill="E6E6E6"/>
    </w:rPr>
  </w:style>
  <w:style w:type="character" w:customStyle="1" w:styleId="m-8082899869479211226gmail-styleunderline">
    <w:name w:val="m_-8082899869479211226gmail-styleunderline"/>
    <w:basedOn w:val="DefaultParagraphFont"/>
    <w:rsid w:val="00BA45A1"/>
  </w:style>
  <w:style w:type="paragraph" w:customStyle="1" w:styleId="NoteLevel23">
    <w:name w:val="Note Level 23"/>
    <w:basedOn w:val="Normal"/>
    <w:next w:val="Normal"/>
    <w:uiPriority w:val="99"/>
    <w:qFormat/>
    <w:rsid w:val="00BA45A1"/>
    <w:pPr>
      <w:keepNext/>
      <w:ind w:left="288" w:right="288"/>
    </w:pPr>
    <w:rPr>
      <w:rFonts w:eastAsia="MS Gothic"/>
      <w:szCs w:val="20"/>
    </w:rPr>
  </w:style>
  <w:style w:type="character" w:customStyle="1" w:styleId="Heading5Char1">
    <w:name w:val="Heading 5 Char1"/>
    <w:aliases w:val="Text Char1"/>
    <w:basedOn w:val="DefaultParagraphFont"/>
    <w:semiHidden/>
    <w:rsid w:val="00BA45A1"/>
    <w:rPr>
      <w:rFonts w:asciiTheme="majorHAnsi" w:eastAsiaTheme="majorEastAsia" w:hAnsiTheme="majorHAnsi" w:cstheme="majorBidi" w:hint="default"/>
      <w:color w:val="365F91" w:themeColor="accent1" w:themeShade="BF"/>
      <w:sz w:val="22"/>
      <w:szCs w:val="22"/>
    </w:rPr>
  </w:style>
  <w:style w:type="character" w:customStyle="1" w:styleId="HeaderChar3">
    <w:name w:val="Header Char3"/>
    <w:basedOn w:val="DefaultParagraphFont"/>
    <w:uiPriority w:val="99"/>
    <w:semiHidden/>
    <w:rsid w:val="00BA45A1"/>
    <w:rPr>
      <w:rFonts w:ascii="Georgia" w:hAnsi="Georgia"/>
    </w:rPr>
  </w:style>
  <w:style w:type="paragraph" w:customStyle="1" w:styleId="NoteLevel24">
    <w:name w:val="Note Level 24"/>
    <w:basedOn w:val="Normal"/>
    <w:next w:val="Normal"/>
    <w:uiPriority w:val="99"/>
    <w:qFormat/>
    <w:rsid w:val="00BA45A1"/>
    <w:pPr>
      <w:keepNext/>
      <w:ind w:left="288" w:right="288"/>
    </w:pPr>
    <w:rPr>
      <w:rFonts w:eastAsia="MS Gothic"/>
      <w:szCs w:val="20"/>
    </w:rPr>
  </w:style>
  <w:style w:type="paragraph" w:customStyle="1" w:styleId="NoteLevel25">
    <w:name w:val="Note Level 25"/>
    <w:basedOn w:val="Normal"/>
    <w:next w:val="Normal"/>
    <w:uiPriority w:val="99"/>
    <w:qFormat/>
    <w:rsid w:val="00BA45A1"/>
    <w:pPr>
      <w:keepNext/>
      <w:ind w:left="288" w:right="288"/>
    </w:pPr>
    <w:rPr>
      <w:rFonts w:eastAsia="MS Gothic"/>
      <w:szCs w:val="20"/>
    </w:rPr>
  </w:style>
  <w:style w:type="character" w:customStyle="1" w:styleId="m4385445901877740177gmail-styleunderline">
    <w:name w:val="m_4385445901877740177gmail-styleunderline"/>
    <w:basedOn w:val="DefaultParagraphFont"/>
    <w:rsid w:val="00BA45A1"/>
  </w:style>
  <w:style w:type="character" w:customStyle="1" w:styleId="m-4768620939706884080gmail-style13ptbold">
    <w:name w:val="m_-4768620939706884080gmail-style13ptbold"/>
    <w:basedOn w:val="DefaultParagraphFont"/>
    <w:rsid w:val="00BA45A1"/>
  </w:style>
  <w:style w:type="character" w:customStyle="1" w:styleId="m-4007627453485596929gmail-style13ptbold">
    <w:name w:val="m_-4007627453485596929gmail-style13ptbold"/>
    <w:basedOn w:val="DefaultParagraphFont"/>
    <w:rsid w:val="00BA45A1"/>
  </w:style>
  <w:style w:type="paragraph" w:customStyle="1" w:styleId="analytic0">
    <w:name w:val="analytic"/>
    <w:basedOn w:val="Normal"/>
    <w:link w:val="analyticChar0"/>
    <w:uiPriority w:val="4"/>
    <w:qFormat/>
    <w:rsid w:val="00BA45A1"/>
    <w:rPr>
      <w:b/>
      <w:sz w:val="27"/>
    </w:rPr>
  </w:style>
  <w:style w:type="character" w:customStyle="1" w:styleId="analyticChar0">
    <w:name w:val="analytic Char"/>
    <w:basedOn w:val="DefaultParagraphFont"/>
    <w:link w:val="analytic0"/>
    <w:uiPriority w:val="4"/>
    <w:rsid w:val="00BA45A1"/>
    <w:rPr>
      <w:rFonts w:ascii="Calibri" w:hAnsi="Calibri" w:cs="Calibri"/>
      <w:b/>
      <w:sz w:val="27"/>
    </w:rPr>
  </w:style>
  <w:style w:type="paragraph" w:customStyle="1" w:styleId="hword2">
    <w:name w:val="hword2"/>
    <w:basedOn w:val="Normal"/>
    <w:rsid w:val="00BA45A1"/>
    <w:pPr>
      <w:spacing w:before="100" w:beforeAutospacing="1" w:after="100" w:afterAutospacing="1"/>
    </w:pPr>
    <w:rPr>
      <w:rFonts w:eastAsia="Times New Roman"/>
    </w:rPr>
  </w:style>
  <w:style w:type="paragraph" w:customStyle="1" w:styleId="sense">
    <w:name w:val="sense"/>
    <w:basedOn w:val="Normal"/>
    <w:rsid w:val="00BA45A1"/>
    <w:pPr>
      <w:spacing w:before="100" w:beforeAutospacing="1" w:after="100" w:afterAutospacing="1"/>
    </w:pPr>
    <w:rPr>
      <w:rFonts w:eastAsia="Times New Roman"/>
    </w:rPr>
  </w:style>
  <w:style w:type="character" w:customStyle="1" w:styleId="dttext">
    <w:name w:val="dttext"/>
    <w:basedOn w:val="DefaultParagraphFont"/>
    <w:rsid w:val="00BA45A1"/>
  </w:style>
  <w:style w:type="character" w:customStyle="1" w:styleId="style13ptbold0">
    <w:name w:val="style13ptbold"/>
    <w:basedOn w:val="DefaultParagraphFont"/>
    <w:rsid w:val="00BA45A1"/>
  </w:style>
  <w:style w:type="paragraph" w:customStyle="1" w:styleId="m5562427531322223799gmail-msolistparagraph">
    <w:name w:val="m_5562427531322223799gmail-msolistparagraph"/>
    <w:basedOn w:val="Normal"/>
    <w:rsid w:val="00BA45A1"/>
    <w:pPr>
      <w:spacing w:before="100" w:beforeAutospacing="1" w:after="100" w:afterAutospacing="1"/>
    </w:pPr>
    <w:rPr>
      <w:rFonts w:eastAsia="Times New Roman"/>
    </w:rPr>
  </w:style>
  <w:style w:type="character" w:customStyle="1" w:styleId="m4841727538114946087gmail-styleunderline">
    <w:name w:val="m_4841727538114946087gmail-styleunderline"/>
    <w:basedOn w:val="DefaultParagraphFont"/>
    <w:rsid w:val="00BA45A1"/>
  </w:style>
  <w:style w:type="paragraph" w:customStyle="1" w:styleId="BreakTag">
    <w:name w:val="Break Tag"/>
    <w:basedOn w:val="Normal"/>
    <w:autoRedefine/>
    <w:uiPriority w:val="4"/>
    <w:qFormat/>
    <w:rsid w:val="00BA45A1"/>
    <w:pPr>
      <w:spacing w:before="240"/>
    </w:pPr>
    <w:rPr>
      <w:b/>
      <w:sz w:val="26"/>
    </w:rPr>
  </w:style>
  <w:style w:type="paragraph" w:customStyle="1" w:styleId="BreakBlock">
    <w:name w:val="Break Block"/>
    <w:basedOn w:val="Normal"/>
    <w:link w:val="BreakBlockChar"/>
    <w:autoRedefine/>
    <w:qFormat/>
    <w:rsid w:val="00BA45A1"/>
    <w:pPr>
      <w:spacing w:before="240"/>
      <w:jc w:val="center"/>
    </w:pPr>
    <w:rPr>
      <w:rFonts w:ascii="Arial Bold" w:hAnsi="Arial Bold"/>
      <w:b/>
      <w:caps/>
      <w:sz w:val="32"/>
      <w:u w:val="single"/>
    </w:rPr>
  </w:style>
  <w:style w:type="character" w:customStyle="1" w:styleId="BreakBlockChar">
    <w:name w:val="Break Block Char"/>
    <w:basedOn w:val="DefaultParagraphFont"/>
    <w:link w:val="BreakBlock"/>
    <w:rsid w:val="00BA45A1"/>
    <w:rPr>
      <w:rFonts w:ascii="Arial Bold" w:hAnsi="Arial Bold" w:cs="Calibri"/>
      <w:b/>
      <w:caps/>
      <w:sz w:val="32"/>
      <w:u w:val="single"/>
    </w:rPr>
  </w:style>
  <w:style w:type="character" w:customStyle="1" w:styleId="CiteCharChar">
    <w:name w:val="Cite Char Char"/>
    <w:basedOn w:val="DefaultParagraphFont"/>
    <w:rsid w:val="00BA45A1"/>
    <w:rPr>
      <w:rFonts w:ascii="Cambria" w:hAnsi="Cambria" w:cs="Times New Roman"/>
      <w:b/>
      <w:bCs/>
      <w:sz w:val="26"/>
      <w:szCs w:val="26"/>
    </w:rPr>
  </w:style>
  <w:style w:type="character" w:customStyle="1" w:styleId="CardCharChar1">
    <w:name w:val="Card Char Char1"/>
    <w:basedOn w:val="DefaultParagraphFont"/>
    <w:rsid w:val="00BA45A1"/>
    <w:rPr>
      <w:rFonts w:cs="Times New Roman"/>
      <w:b/>
      <w:bCs/>
      <w:sz w:val="28"/>
      <w:szCs w:val="28"/>
    </w:rPr>
  </w:style>
  <w:style w:type="character" w:customStyle="1" w:styleId="CircleChar1">
    <w:name w:val="Circle Char1"/>
    <w:basedOn w:val="DefaultParagraphFont"/>
    <w:rsid w:val="00BA45A1"/>
    <w:rPr>
      <w:rFonts w:cs="Times New Roman"/>
      <w:b/>
      <w:i/>
      <w:sz w:val="18"/>
      <w:szCs w:val="18"/>
      <w:u w:val="single"/>
      <w:lang w:val="en-US" w:eastAsia="en-US" w:bidi="ar-SA"/>
    </w:rPr>
  </w:style>
  <w:style w:type="character" w:customStyle="1" w:styleId="hit1">
    <w:name w:val="hit1"/>
    <w:basedOn w:val="DefaultParagraphFont"/>
    <w:rsid w:val="00BA45A1"/>
    <w:rPr>
      <w:b/>
      <w:bCs/>
      <w:color w:val="CC0033"/>
    </w:rPr>
  </w:style>
  <w:style w:type="character" w:customStyle="1" w:styleId="upper">
    <w:name w:val="upper"/>
    <w:basedOn w:val="DefaultParagraphFont"/>
    <w:rsid w:val="00BA45A1"/>
  </w:style>
  <w:style w:type="character" w:customStyle="1" w:styleId="SmallFont7pt">
    <w:name w:val="Small Font (7 pt)"/>
    <w:basedOn w:val="DefaultParagraphFont"/>
    <w:rsid w:val="00BA45A1"/>
    <w:rPr>
      <w:sz w:val="14"/>
    </w:rPr>
  </w:style>
  <w:style w:type="character" w:customStyle="1" w:styleId="style65">
    <w:name w:val="style65"/>
    <w:basedOn w:val="DefaultParagraphFont"/>
    <w:rsid w:val="00BA45A1"/>
    <w:rPr>
      <w:rFonts w:cs="Times New Roman"/>
    </w:rPr>
  </w:style>
  <w:style w:type="character" w:customStyle="1" w:styleId="StyleStyleBoldUnderlineIntenseEmphasisUnderlineapple-style-s">
    <w:name w:val="Style Style Bold UnderlineIntense EmphasisUnderlineapple-style-s..."/>
    <w:basedOn w:val="DefaultParagraphFont"/>
    <w:rsid w:val="00BA45A1"/>
    <w:rPr>
      <w:b w:val="0"/>
      <w:bCs w:val="0"/>
      <w:sz w:val="22"/>
      <w:u w:val="single"/>
      <w:bdr w:val="none" w:sz="0" w:space="0" w:color="auto"/>
    </w:rPr>
  </w:style>
  <w:style w:type="paragraph" w:customStyle="1" w:styleId="type">
    <w:name w:val="type"/>
    <w:basedOn w:val="Normal"/>
    <w:qFormat/>
    <w:rsid w:val="00BA45A1"/>
    <w:pPr>
      <w:spacing w:before="100" w:beforeAutospacing="1" w:after="100" w:afterAutospacing="1"/>
    </w:pPr>
    <w:rPr>
      <w:rFonts w:eastAsia="Times New Roman"/>
    </w:rPr>
  </w:style>
  <w:style w:type="character" w:customStyle="1" w:styleId="abodyblack3">
    <w:name w:val="abodyblack3"/>
    <w:basedOn w:val="DefaultParagraphFont"/>
    <w:rsid w:val="00BA45A1"/>
  </w:style>
  <w:style w:type="character" w:customStyle="1" w:styleId="FontStyle177">
    <w:name w:val="Font Style177"/>
    <w:basedOn w:val="DefaultParagraphFont"/>
    <w:uiPriority w:val="99"/>
    <w:rsid w:val="00BA45A1"/>
    <w:rPr>
      <w:rFonts w:ascii="Times New Roman" w:hAnsi="Times New Roman" w:cs="Times New Roman"/>
      <w:sz w:val="20"/>
      <w:szCs w:val="20"/>
    </w:rPr>
  </w:style>
  <w:style w:type="character" w:customStyle="1" w:styleId="FontStyle173">
    <w:name w:val="Font Style173"/>
    <w:basedOn w:val="DefaultParagraphFont"/>
    <w:uiPriority w:val="99"/>
    <w:rsid w:val="00BA45A1"/>
    <w:rPr>
      <w:rFonts w:ascii="Times New Roman" w:hAnsi="Times New Roman" w:cs="Times New Roman"/>
      <w:sz w:val="14"/>
      <w:szCs w:val="14"/>
    </w:rPr>
  </w:style>
  <w:style w:type="character" w:customStyle="1" w:styleId="FontStyle151">
    <w:name w:val="Font Style151"/>
    <w:basedOn w:val="DefaultParagraphFont"/>
    <w:uiPriority w:val="99"/>
    <w:rsid w:val="00BA45A1"/>
    <w:rPr>
      <w:rFonts w:ascii="Arial Narrow" w:hAnsi="Arial Narrow" w:cs="Arial Narrow"/>
      <w:b/>
      <w:bCs/>
      <w:sz w:val="12"/>
      <w:szCs w:val="12"/>
    </w:rPr>
  </w:style>
  <w:style w:type="character" w:customStyle="1" w:styleId="FontStyle156">
    <w:name w:val="Font Style156"/>
    <w:basedOn w:val="DefaultParagraphFont"/>
    <w:uiPriority w:val="99"/>
    <w:rsid w:val="00BA45A1"/>
    <w:rPr>
      <w:rFonts w:ascii="Arial Narrow" w:hAnsi="Arial Narrow" w:cs="Arial Narrow"/>
      <w:sz w:val="8"/>
      <w:szCs w:val="8"/>
    </w:rPr>
  </w:style>
  <w:style w:type="character" w:customStyle="1" w:styleId="FontStyle160">
    <w:name w:val="Font Style160"/>
    <w:basedOn w:val="DefaultParagraphFont"/>
    <w:uiPriority w:val="99"/>
    <w:rsid w:val="00BA45A1"/>
    <w:rPr>
      <w:rFonts w:ascii="Times New Roman" w:hAnsi="Times New Roman" w:cs="Times New Roman"/>
      <w:b/>
      <w:bCs/>
      <w:sz w:val="20"/>
      <w:szCs w:val="20"/>
    </w:rPr>
  </w:style>
  <w:style w:type="character" w:customStyle="1" w:styleId="FontStyle178">
    <w:name w:val="Font Style178"/>
    <w:basedOn w:val="DefaultParagraphFont"/>
    <w:uiPriority w:val="99"/>
    <w:rsid w:val="00BA45A1"/>
    <w:rPr>
      <w:rFonts w:ascii="Times New Roman" w:hAnsi="Times New Roman" w:cs="Times New Roman"/>
      <w:sz w:val="18"/>
      <w:szCs w:val="18"/>
    </w:rPr>
  </w:style>
  <w:style w:type="paragraph" w:customStyle="1" w:styleId="Style14">
    <w:name w:val="Style14"/>
    <w:basedOn w:val="Normal"/>
    <w:uiPriority w:val="99"/>
    <w:qFormat/>
    <w:rsid w:val="00BA45A1"/>
    <w:pPr>
      <w:widowControl w:val="0"/>
      <w:autoSpaceDE w:val="0"/>
      <w:autoSpaceDN w:val="0"/>
      <w:adjustRightInd w:val="0"/>
      <w:spacing w:line="278" w:lineRule="exact"/>
      <w:jc w:val="both"/>
    </w:pPr>
    <w:rPr>
      <w:rFonts w:eastAsia="Times New Roman"/>
    </w:rPr>
  </w:style>
  <w:style w:type="paragraph" w:customStyle="1" w:styleId="Style16">
    <w:name w:val="Style16"/>
    <w:basedOn w:val="Normal"/>
    <w:uiPriority w:val="99"/>
    <w:qFormat/>
    <w:rsid w:val="00BA45A1"/>
    <w:pPr>
      <w:widowControl w:val="0"/>
      <w:autoSpaceDE w:val="0"/>
      <w:autoSpaceDN w:val="0"/>
      <w:adjustRightInd w:val="0"/>
      <w:spacing w:line="163" w:lineRule="exact"/>
    </w:pPr>
    <w:rPr>
      <w:rFonts w:eastAsia="Times New Roman"/>
    </w:rPr>
  </w:style>
  <w:style w:type="character" w:customStyle="1" w:styleId="FontStyle168">
    <w:name w:val="Font Style168"/>
    <w:basedOn w:val="DefaultParagraphFont"/>
    <w:uiPriority w:val="99"/>
    <w:rsid w:val="00BA45A1"/>
    <w:rPr>
      <w:rFonts w:ascii="Times New Roman" w:hAnsi="Times New Roman" w:cs="Times New Roman"/>
      <w:sz w:val="12"/>
      <w:szCs w:val="12"/>
    </w:rPr>
  </w:style>
  <w:style w:type="paragraph" w:customStyle="1" w:styleId="Style9">
    <w:name w:val="Style9"/>
    <w:basedOn w:val="Normal"/>
    <w:uiPriority w:val="99"/>
    <w:qFormat/>
    <w:rsid w:val="00BA45A1"/>
    <w:pPr>
      <w:widowControl w:val="0"/>
      <w:autoSpaceDE w:val="0"/>
      <w:autoSpaceDN w:val="0"/>
      <w:adjustRightInd w:val="0"/>
      <w:spacing w:line="134" w:lineRule="exact"/>
      <w:jc w:val="both"/>
    </w:pPr>
    <w:rPr>
      <w:rFonts w:eastAsia="Times New Roman"/>
    </w:rPr>
  </w:style>
  <w:style w:type="paragraph" w:customStyle="1" w:styleId="Style44">
    <w:name w:val="Style44"/>
    <w:basedOn w:val="Normal"/>
    <w:uiPriority w:val="99"/>
    <w:qFormat/>
    <w:rsid w:val="00BA45A1"/>
    <w:pPr>
      <w:widowControl w:val="0"/>
      <w:autoSpaceDE w:val="0"/>
      <w:autoSpaceDN w:val="0"/>
      <w:adjustRightInd w:val="0"/>
      <w:spacing w:line="216" w:lineRule="exact"/>
      <w:jc w:val="both"/>
    </w:pPr>
    <w:rPr>
      <w:rFonts w:eastAsia="Times New Roman"/>
    </w:rPr>
  </w:style>
  <w:style w:type="paragraph" w:customStyle="1" w:styleId="Style19">
    <w:name w:val="Style19"/>
    <w:basedOn w:val="Normal"/>
    <w:uiPriority w:val="99"/>
    <w:qFormat/>
    <w:rsid w:val="00BA45A1"/>
    <w:pPr>
      <w:widowControl w:val="0"/>
      <w:autoSpaceDE w:val="0"/>
      <w:autoSpaceDN w:val="0"/>
      <w:adjustRightInd w:val="0"/>
      <w:spacing w:line="206" w:lineRule="exact"/>
    </w:pPr>
    <w:rPr>
      <w:rFonts w:eastAsia="Times New Roman"/>
    </w:rPr>
  </w:style>
  <w:style w:type="character" w:customStyle="1" w:styleId="FontStyle176">
    <w:name w:val="Font Style176"/>
    <w:basedOn w:val="DefaultParagraphFont"/>
    <w:uiPriority w:val="99"/>
    <w:rsid w:val="00BA45A1"/>
    <w:rPr>
      <w:rFonts w:ascii="Times New Roman" w:hAnsi="Times New Roman" w:cs="Times New Roman"/>
      <w:sz w:val="16"/>
      <w:szCs w:val="16"/>
    </w:rPr>
  </w:style>
  <w:style w:type="character" w:customStyle="1" w:styleId="FontStyle172">
    <w:name w:val="Font Style172"/>
    <w:basedOn w:val="DefaultParagraphFont"/>
    <w:uiPriority w:val="99"/>
    <w:rsid w:val="00BA45A1"/>
    <w:rPr>
      <w:rFonts w:ascii="Times New Roman" w:hAnsi="Times New Roman" w:cs="Times New Roman"/>
      <w:b/>
      <w:bCs/>
      <w:sz w:val="16"/>
      <w:szCs w:val="16"/>
    </w:rPr>
  </w:style>
  <w:style w:type="paragraph" w:customStyle="1" w:styleId="Style18">
    <w:name w:val="Style18"/>
    <w:basedOn w:val="Normal"/>
    <w:uiPriority w:val="99"/>
    <w:qFormat/>
    <w:rsid w:val="00BA45A1"/>
    <w:pPr>
      <w:widowControl w:val="0"/>
      <w:autoSpaceDE w:val="0"/>
      <w:autoSpaceDN w:val="0"/>
      <w:adjustRightInd w:val="0"/>
      <w:spacing w:line="269" w:lineRule="exact"/>
    </w:pPr>
    <w:rPr>
      <w:rFonts w:eastAsia="Times New Roman"/>
    </w:rPr>
  </w:style>
  <w:style w:type="character" w:customStyle="1" w:styleId="FontStyle171">
    <w:name w:val="Font Style171"/>
    <w:basedOn w:val="DefaultParagraphFont"/>
    <w:uiPriority w:val="99"/>
    <w:rsid w:val="00BA45A1"/>
    <w:rPr>
      <w:rFonts w:ascii="Times New Roman" w:hAnsi="Times New Roman" w:cs="Times New Roman"/>
      <w:i/>
      <w:iCs/>
      <w:sz w:val="16"/>
      <w:szCs w:val="16"/>
    </w:rPr>
  </w:style>
  <w:style w:type="character" w:customStyle="1" w:styleId="FontStyle162">
    <w:name w:val="Font Style162"/>
    <w:basedOn w:val="DefaultParagraphFont"/>
    <w:uiPriority w:val="99"/>
    <w:rsid w:val="00BA45A1"/>
    <w:rPr>
      <w:rFonts w:ascii="Times New Roman" w:hAnsi="Times New Roman" w:cs="Times New Roman"/>
      <w:b/>
      <w:bCs/>
      <w:sz w:val="18"/>
      <w:szCs w:val="18"/>
    </w:rPr>
  </w:style>
  <w:style w:type="character" w:customStyle="1" w:styleId="FontStyle167">
    <w:name w:val="Font Style167"/>
    <w:basedOn w:val="DefaultParagraphFont"/>
    <w:uiPriority w:val="99"/>
    <w:rsid w:val="00BA45A1"/>
    <w:rPr>
      <w:rFonts w:ascii="Times New Roman" w:hAnsi="Times New Roman" w:cs="Times New Roman"/>
      <w:sz w:val="10"/>
      <w:szCs w:val="10"/>
    </w:rPr>
  </w:style>
  <w:style w:type="character" w:customStyle="1" w:styleId="FontStyle174">
    <w:name w:val="Font Style174"/>
    <w:basedOn w:val="DefaultParagraphFont"/>
    <w:uiPriority w:val="99"/>
    <w:rsid w:val="00BA45A1"/>
    <w:rPr>
      <w:rFonts w:ascii="Arial Narrow" w:hAnsi="Arial Narrow" w:cs="Arial Narrow"/>
      <w:b/>
      <w:bCs/>
      <w:sz w:val="18"/>
      <w:szCs w:val="18"/>
    </w:rPr>
  </w:style>
  <w:style w:type="paragraph" w:customStyle="1" w:styleId="Style47">
    <w:name w:val="Style47"/>
    <w:basedOn w:val="Normal"/>
    <w:uiPriority w:val="99"/>
    <w:qFormat/>
    <w:rsid w:val="00BA45A1"/>
    <w:pPr>
      <w:widowControl w:val="0"/>
      <w:autoSpaceDE w:val="0"/>
      <w:autoSpaceDN w:val="0"/>
      <w:adjustRightInd w:val="0"/>
      <w:spacing w:line="490" w:lineRule="exact"/>
    </w:pPr>
    <w:rPr>
      <w:rFonts w:eastAsia="Times New Roman"/>
    </w:rPr>
  </w:style>
  <w:style w:type="character" w:customStyle="1" w:styleId="FontStyle169">
    <w:name w:val="Font Style169"/>
    <w:basedOn w:val="DefaultParagraphFont"/>
    <w:uiPriority w:val="99"/>
    <w:rsid w:val="00BA45A1"/>
    <w:rPr>
      <w:rFonts w:ascii="Times New Roman" w:hAnsi="Times New Roman" w:cs="Times New Roman"/>
      <w:sz w:val="12"/>
      <w:szCs w:val="12"/>
    </w:rPr>
  </w:style>
  <w:style w:type="paragraph" w:customStyle="1" w:styleId="Style24">
    <w:name w:val="Style24"/>
    <w:basedOn w:val="Normal"/>
    <w:uiPriority w:val="99"/>
    <w:qFormat/>
    <w:rsid w:val="00BA45A1"/>
    <w:pPr>
      <w:widowControl w:val="0"/>
      <w:autoSpaceDE w:val="0"/>
      <w:autoSpaceDN w:val="0"/>
      <w:adjustRightInd w:val="0"/>
      <w:spacing w:line="276" w:lineRule="exact"/>
    </w:pPr>
    <w:rPr>
      <w:rFonts w:eastAsia="Times New Roman"/>
    </w:rPr>
  </w:style>
  <w:style w:type="paragraph" w:customStyle="1" w:styleId="Style99">
    <w:name w:val="Style99"/>
    <w:basedOn w:val="Normal"/>
    <w:uiPriority w:val="99"/>
    <w:qFormat/>
    <w:rsid w:val="00BA45A1"/>
    <w:pPr>
      <w:widowControl w:val="0"/>
      <w:autoSpaceDE w:val="0"/>
      <w:autoSpaceDN w:val="0"/>
      <w:adjustRightInd w:val="0"/>
      <w:spacing w:line="182" w:lineRule="exact"/>
      <w:jc w:val="both"/>
    </w:pPr>
    <w:rPr>
      <w:rFonts w:eastAsia="Times New Roman"/>
    </w:rPr>
  </w:style>
  <w:style w:type="paragraph" w:customStyle="1" w:styleId="Style26">
    <w:name w:val="Style26"/>
    <w:basedOn w:val="Normal"/>
    <w:uiPriority w:val="99"/>
    <w:qFormat/>
    <w:rsid w:val="00BA45A1"/>
    <w:pPr>
      <w:widowControl w:val="0"/>
      <w:autoSpaceDE w:val="0"/>
      <w:autoSpaceDN w:val="0"/>
      <w:adjustRightInd w:val="0"/>
      <w:spacing w:line="278" w:lineRule="exact"/>
      <w:jc w:val="both"/>
    </w:pPr>
    <w:rPr>
      <w:rFonts w:eastAsia="Times New Roman"/>
    </w:rPr>
  </w:style>
  <w:style w:type="character" w:customStyle="1" w:styleId="FontStyle139">
    <w:name w:val="Font Style139"/>
    <w:basedOn w:val="DefaultParagraphFont"/>
    <w:uiPriority w:val="99"/>
    <w:rsid w:val="00BA45A1"/>
    <w:rPr>
      <w:rFonts w:ascii="Times New Roman" w:hAnsi="Times New Roman" w:cs="Times New Roman"/>
      <w:b/>
      <w:bCs/>
      <w:sz w:val="18"/>
      <w:szCs w:val="18"/>
    </w:rPr>
  </w:style>
  <w:style w:type="paragraph" w:customStyle="1" w:styleId="Style21">
    <w:name w:val="Style21"/>
    <w:basedOn w:val="Normal"/>
    <w:uiPriority w:val="99"/>
    <w:qFormat/>
    <w:rsid w:val="00BA45A1"/>
    <w:pPr>
      <w:widowControl w:val="0"/>
      <w:autoSpaceDE w:val="0"/>
      <w:autoSpaceDN w:val="0"/>
      <w:adjustRightInd w:val="0"/>
      <w:spacing w:line="216" w:lineRule="exact"/>
      <w:jc w:val="both"/>
    </w:pPr>
    <w:rPr>
      <w:rFonts w:eastAsia="Times New Roman"/>
    </w:rPr>
  </w:style>
  <w:style w:type="paragraph" w:customStyle="1" w:styleId="Style50">
    <w:name w:val="Style50"/>
    <w:basedOn w:val="Normal"/>
    <w:uiPriority w:val="99"/>
    <w:qFormat/>
    <w:rsid w:val="00BA45A1"/>
    <w:pPr>
      <w:widowControl w:val="0"/>
      <w:autoSpaceDE w:val="0"/>
      <w:autoSpaceDN w:val="0"/>
      <w:adjustRightInd w:val="0"/>
      <w:spacing w:line="198" w:lineRule="exact"/>
    </w:pPr>
    <w:rPr>
      <w:rFonts w:eastAsia="Times New Roman"/>
    </w:rPr>
  </w:style>
  <w:style w:type="character" w:customStyle="1" w:styleId="cit-first-element">
    <w:name w:val="cit-first-element"/>
    <w:basedOn w:val="DefaultParagraphFont"/>
    <w:rsid w:val="00BA45A1"/>
  </w:style>
  <w:style w:type="character" w:customStyle="1" w:styleId="StyleThickunderline1">
    <w:name w:val="Style Thick underline1"/>
    <w:basedOn w:val="DefaultParagraphFont"/>
    <w:rsid w:val="00BA45A1"/>
    <w:rPr>
      <w:u w:val="single"/>
    </w:rPr>
  </w:style>
  <w:style w:type="paragraph" w:customStyle="1" w:styleId="TableParagraph">
    <w:name w:val="Table Paragraph"/>
    <w:basedOn w:val="Normal"/>
    <w:uiPriority w:val="1"/>
    <w:qFormat/>
    <w:rsid w:val="00BA45A1"/>
    <w:pPr>
      <w:widowControl w:val="0"/>
    </w:pPr>
  </w:style>
  <w:style w:type="character" w:customStyle="1" w:styleId="UnderlineChar5">
    <w:name w:val="UnderlineChar"/>
    <w:rsid w:val="00BA45A1"/>
    <w:rPr>
      <w:sz w:val="24"/>
      <w:u w:val="single"/>
      <w:shd w:val="clear" w:color="auto" w:fill="auto"/>
    </w:rPr>
  </w:style>
  <w:style w:type="paragraph" w:customStyle="1" w:styleId="StyleCircled11pt">
    <w:name w:val="Style Circled + 11 pt"/>
    <w:basedOn w:val="Normal"/>
    <w:link w:val="StyleCircled11ptChar"/>
    <w:qFormat/>
    <w:rsid w:val="00BA45A1"/>
    <w:rPr>
      <w:rFonts w:eastAsia="Times New Roman"/>
      <w:b/>
      <w:bCs/>
      <w:u w:val="single"/>
    </w:rPr>
  </w:style>
  <w:style w:type="character" w:customStyle="1" w:styleId="StyleCircled11ptChar">
    <w:name w:val="Style Circled + 11 pt Char"/>
    <w:link w:val="StyleCircled11pt"/>
    <w:rsid w:val="00BA45A1"/>
    <w:rPr>
      <w:rFonts w:ascii="Calibri" w:eastAsia="Times New Roman" w:hAnsi="Calibri" w:cs="Calibri"/>
      <w:b/>
      <w:bCs/>
      <w:sz w:val="22"/>
      <w:u w:val="single"/>
    </w:rPr>
  </w:style>
  <w:style w:type="paragraph" w:customStyle="1" w:styleId="StyleUnunderlined10ptThickunderline">
    <w:name w:val="Style Ununderlined + 10 pt Thick underline"/>
    <w:basedOn w:val="Normal"/>
    <w:link w:val="StyleUnunderlined10ptThickunderlineChar"/>
    <w:qFormat/>
    <w:rsid w:val="00BA45A1"/>
    <w:rPr>
      <w:rFonts w:ascii="Times" w:eastAsia="Times New Roman" w:hAnsi="Times"/>
      <w:szCs w:val="28"/>
      <w:u w:val="single"/>
    </w:rPr>
  </w:style>
  <w:style w:type="character" w:customStyle="1" w:styleId="StyleUnunderlined10ptThickunderlineChar">
    <w:name w:val="Style Ununderlined + 10 pt Thick underline Char"/>
    <w:link w:val="StyleUnunderlined10ptThickunderline"/>
    <w:rsid w:val="00BA45A1"/>
    <w:rPr>
      <w:rFonts w:ascii="Times" w:eastAsia="Times New Roman" w:hAnsi="Times" w:cs="Calibri"/>
      <w:sz w:val="22"/>
      <w:szCs w:val="28"/>
      <w:u w:val="single"/>
    </w:rPr>
  </w:style>
  <w:style w:type="character" w:customStyle="1" w:styleId="Style11ptBorderSinglesolidlineAuto05ptLinewidth">
    <w:name w:val="Style 11 pt Border: : (Single solid line Auto  0.5 pt Line width)"/>
    <w:rsid w:val="00BA45A1"/>
    <w:rPr>
      <w:sz w:val="20"/>
      <w:bdr w:val="single" w:sz="4" w:space="0" w:color="auto" w:frame="1"/>
    </w:rPr>
  </w:style>
  <w:style w:type="character" w:customStyle="1" w:styleId="StyleUnderlineChar6CharCharCharCharCharCharCharChar11">
    <w:name w:val="Style Underline Char6 Char Char Char Char Char Char Char Char + 11 ..."/>
    <w:rsid w:val="00BA45A1"/>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BA45A1"/>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BA45A1"/>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BA45A1"/>
    <w:rPr>
      <w:sz w:val="20"/>
      <w:szCs w:val="24"/>
      <w:u w:val="single"/>
      <w:bdr w:val="single" w:sz="4" w:space="0" w:color="auto"/>
      <w:lang w:val="en-US" w:eastAsia="en-US" w:bidi="ar-SA"/>
    </w:rPr>
  </w:style>
  <w:style w:type="character" w:customStyle="1" w:styleId="StyleLatinGaramondUnderline">
    <w:name w:val="Style (Latin) Garamond Underline"/>
    <w:rsid w:val="00BA45A1"/>
    <w:rPr>
      <w:rFonts w:ascii="Times New Roman" w:hAnsi="Times New Roman"/>
      <w:sz w:val="20"/>
      <w:u w:val="single"/>
    </w:rPr>
  </w:style>
  <w:style w:type="character" w:customStyle="1" w:styleId="StyleLatinGaramond">
    <w:name w:val="Style (Latin) Garamond"/>
    <w:rsid w:val="00BA45A1"/>
    <w:rPr>
      <w:rFonts w:ascii="Times New Roman" w:hAnsi="Times New Roman"/>
      <w:sz w:val="20"/>
    </w:rPr>
  </w:style>
  <w:style w:type="character" w:customStyle="1" w:styleId="styletimesnewroman12ptbold0">
    <w:name w:val="styletimesnewroman12ptbold"/>
    <w:basedOn w:val="DefaultParagraphFont"/>
    <w:rsid w:val="00BA45A1"/>
  </w:style>
  <w:style w:type="paragraph" w:customStyle="1" w:styleId="BoldandUnderlineChar2CharChar">
    <w:name w:val="Bold and Underline Char2 Char Char"/>
    <w:basedOn w:val="Normal"/>
    <w:link w:val="BoldandUnderlineChar2CharCharChar"/>
    <w:qFormat/>
    <w:rsid w:val="00BA45A1"/>
    <w:rPr>
      <w:rFonts w:asciiTheme="minorHAnsi" w:hAnsiTheme="minorHAnsi" w:cstheme="minorBidi"/>
      <w:b/>
      <w:sz w:val="24"/>
      <w:u w:val="single"/>
    </w:rPr>
  </w:style>
  <w:style w:type="character" w:customStyle="1" w:styleId="Reduce8ptCharChar">
    <w:name w:val="Reduce 8pt Char Char"/>
    <w:basedOn w:val="DefaultParagraphFont"/>
    <w:link w:val="Reduce8pt"/>
    <w:rsid w:val="00BA45A1"/>
    <w:rPr>
      <w:sz w:val="16"/>
    </w:rPr>
  </w:style>
  <w:style w:type="paragraph" w:customStyle="1" w:styleId="Reduce8pt">
    <w:name w:val="Reduce 8pt"/>
    <w:basedOn w:val="Normal"/>
    <w:link w:val="Reduce8ptCharChar"/>
    <w:qFormat/>
    <w:rsid w:val="00BA45A1"/>
    <w:pPr>
      <w:autoSpaceDE w:val="0"/>
      <w:autoSpaceDN w:val="0"/>
      <w:adjustRightInd w:val="0"/>
      <w:jc w:val="both"/>
    </w:pPr>
    <w:rPr>
      <w:rFonts w:asciiTheme="minorHAnsi" w:hAnsiTheme="minorHAnsi" w:cstheme="minorBidi"/>
      <w:sz w:val="16"/>
    </w:rPr>
  </w:style>
  <w:style w:type="paragraph" w:customStyle="1" w:styleId="Style7">
    <w:name w:val="Style7"/>
    <w:basedOn w:val="Normal"/>
    <w:uiPriority w:val="99"/>
    <w:qFormat/>
    <w:rsid w:val="00BA45A1"/>
    <w:pPr>
      <w:widowControl w:val="0"/>
      <w:autoSpaceDE w:val="0"/>
      <w:autoSpaceDN w:val="0"/>
      <w:adjustRightInd w:val="0"/>
      <w:spacing w:line="229" w:lineRule="exact"/>
    </w:pPr>
    <w:rPr>
      <w:rFonts w:ascii="Arial Narrow" w:eastAsia="Times New Roman" w:hAnsi="Arial Narrow"/>
    </w:rPr>
  </w:style>
  <w:style w:type="character" w:customStyle="1" w:styleId="Footnote2Char">
    <w:name w:val="Footnote2 Char"/>
    <w:link w:val="Footnote2"/>
    <w:locked/>
    <w:rsid w:val="00BA45A1"/>
  </w:style>
  <w:style w:type="paragraph" w:customStyle="1" w:styleId="Footnote2">
    <w:name w:val="Footnote2"/>
    <w:basedOn w:val="Normal"/>
    <w:next w:val="Normal"/>
    <w:link w:val="Footnote2Char"/>
    <w:autoRedefine/>
    <w:qFormat/>
    <w:rsid w:val="00BA45A1"/>
    <w:pPr>
      <w:spacing w:after="120" w:line="480" w:lineRule="auto"/>
    </w:pPr>
    <w:rPr>
      <w:rFonts w:asciiTheme="minorHAnsi" w:hAnsiTheme="minorHAnsi" w:cstheme="minorBidi"/>
      <w:sz w:val="24"/>
    </w:rPr>
  </w:style>
  <w:style w:type="character" w:customStyle="1" w:styleId="red">
    <w:name w:val="red"/>
    <w:basedOn w:val="DefaultParagraphFont"/>
    <w:rsid w:val="00BA45A1"/>
  </w:style>
  <w:style w:type="character" w:customStyle="1" w:styleId="Mention11">
    <w:name w:val="Mention11"/>
    <w:basedOn w:val="DefaultParagraphFont"/>
    <w:uiPriority w:val="99"/>
    <w:semiHidden/>
    <w:unhideWhenUsed/>
    <w:rsid w:val="00BA45A1"/>
    <w:rPr>
      <w:color w:val="2B579A"/>
      <w:shd w:val="clear" w:color="auto" w:fill="E6E6E6"/>
    </w:rPr>
  </w:style>
  <w:style w:type="character" w:customStyle="1" w:styleId="m6370699461968006786gmail-styleunderline">
    <w:name w:val="m_6370699461968006786gmail-styleunderline"/>
    <w:basedOn w:val="DefaultParagraphFont"/>
    <w:rsid w:val="00BA45A1"/>
  </w:style>
  <w:style w:type="character" w:customStyle="1" w:styleId="Mention2">
    <w:name w:val="Mention2"/>
    <w:basedOn w:val="DefaultParagraphFont"/>
    <w:uiPriority w:val="99"/>
    <w:semiHidden/>
    <w:unhideWhenUsed/>
    <w:rsid w:val="00BA45A1"/>
    <w:rPr>
      <w:color w:val="2B579A"/>
      <w:shd w:val="clear" w:color="auto" w:fill="E6E6E6"/>
    </w:rPr>
  </w:style>
  <w:style w:type="paragraph" w:customStyle="1" w:styleId="FlashTag">
    <w:name w:val="FlashTag"/>
    <w:basedOn w:val="Normal"/>
    <w:link w:val="FlashTagChar"/>
    <w:autoRedefine/>
    <w:uiPriority w:val="4"/>
    <w:qFormat/>
    <w:rsid w:val="00BA45A1"/>
    <w:rPr>
      <w:rFonts w:asciiTheme="majorHAnsi" w:hAnsiTheme="majorHAnsi"/>
      <w:b/>
      <w:sz w:val="28"/>
    </w:rPr>
  </w:style>
  <w:style w:type="character" w:customStyle="1" w:styleId="FlashTagChar">
    <w:name w:val="FlashTag Char"/>
    <w:basedOn w:val="DefaultParagraphFont"/>
    <w:link w:val="FlashTag"/>
    <w:uiPriority w:val="4"/>
    <w:rsid w:val="00BA45A1"/>
    <w:rPr>
      <w:rFonts w:asciiTheme="majorHAnsi" w:hAnsiTheme="majorHAnsi" w:cs="Calibri"/>
      <w:b/>
      <w:sz w:val="28"/>
    </w:rPr>
  </w:style>
  <w:style w:type="paragraph" w:customStyle="1" w:styleId="Warrant">
    <w:name w:val="Warrant"/>
    <w:autoRedefine/>
    <w:uiPriority w:val="4"/>
    <w:qFormat/>
    <w:rsid w:val="00BA45A1"/>
    <w:pPr>
      <w:spacing w:after="160" w:line="259" w:lineRule="auto"/>
      <w:ind w:left="720"/>
    </w:pPr>
    <w:rPr>
      <w:rFonts w:ascii="Calibri" w:eastAsiaTheme="minorHAnsi" w:hAnsi="Calibri" w:cs="Arial"/>
      <w:sz w:val="22"/>
      <w:szCs w:val="22"/>
    </w:rPr>
  </w:style>
  <w:style w:type="character" w:customStyle="1" w:styleId="m-8793234324905335251gmail-style13ptbold">
    <w:name w:val="m_-8793234324905335251gmail-style13ptbold"/>
    <w:basedOn w:val="DefaultParagraphFont"/>
    <w:rsid w:val="00BA45A1"/>
  </w:style>
  <w:style w:type="character" w:customStyle="1" w:styleId="m3965771245576658108gmail-styleunderline">
    <w:name w:val="m_3965771245576658108gmail-styleunderline"/>
    <w:basedOn w:val="DefaultParagraphFont"/>
    <w:rsid w:val="00BA45A1"/>
  </w:style>
  <w:style w:type="character" w:customStyle="1" w:styleId="FontStyle220">
    <w:name w:val="Font Style220"/>
    <w:basedOn w:val="DefaultParagraphFont"/>
    <w:uiPriority w:val="99"/>
    <w:rsid w:val="00BA45A1"/>
    <w:rPr>
      <w:rFonts w:ascii="Candara" w:hAnsi="Candara" w:cs="Candara" w:hint="default"/>
      <w:i/>
      <w:iCs/>
      <w:sz w:val="18"/>
      <w:szCs w:val="18"/>
    </w:rPr>
  </w:style>
  <w:style w:type="character" w:customStyle="1" w:styleId="FontStyle290">
    <w:name w:val="Font Style290"/>
    <w:basedOn w:val="DefaultParagraphFont"/>
    <w:uiPriority w:val="99"/>
    <w:rsid w:val="00BA45A1"/>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BA45A1"/>
    <w:rPr>
      <w:rFonts w:ascii="Arial" w:hAnsi="Arial" w:cs="Arial"/>
      <w:b/>
      <w:bCs/>
      <w:sz w:val="16"/>
      <w:szCs w:val="16"/>
    </w:rPr>
  </w:style>
  <w:style w:type="character" w:customStyle="1" w:styleId="m-5498913268213319940gmail-styleunderline">
    <w:name w:val="m_-5498913268213319940gmail-styleunderline"/>
    <w:basedOn w:val="DefaultParagraphFont"/>
    <w:rsid w:val="00BA45A1"/>
  </w:style>
  <w:style w:type="paragraph" w:customStyle="1" w:styleId="speakable">
    <w:name w:val="speakable"/>
    <w:basedOn w:val="Normal"/>
    <w:uiPriority w:val="99"/>
    <w:qFormat/>
    <w:rsid w:val="00BA45A1"/>
    <w:pPr>
      <w:spacing w:before="100" w:beforeAutospacing="1" w:after="100" w:afterAutospacing="1"/>
    </w:pPr>
    <w:rPr>
      <w:rFonts w:eastAsia="Times New Roman"/>
    </w:rPr>
  </w:style>
  <w:style w:type="character" w:customStyle="1" w:styleId="overlay">
    <w:name w:val="overlay"/>
    <w:basedOn w:val="DefaultParagraphFont"/>
    <w:rsid w:val="00BA45A1"/>
  </w:style>
  <w:style w:type="character" w:customStyle="1" w:styleId="copyright">
    <w:name w:val="copyright"/>
    <w:basedOn w:val="DefaultParagraphFont"/>
    <w:rsid w:val="00BA45A1"/>
  </w:style>
  <w:style w:type="paragraph" w:customStyle="1" w:styleId="g-body">
    <w:name w:val="g-body"/>
    <w:basedOn w:val="Normal"/>
    <w:uiPriority w:val="99"/>
    <w:qFormat/>
    <w:rsid w:val="00BA45A1"/>
    <w:pPr>
      <w:spacing w:before="100" w:beforeAutospacing="1" w:after="100" w:afterAutospacing="1"/>
    </w:pPr>
    <w:rPr>
      <w:rFonts w:eastAsia="Times New Roman"/>
    </w:rPr>
  </w:style>
  <w:style w:type="paragraph" w:customStyle="1" w:styleId="g-pstyle0">
    <w:name w:val="g-pstyle0"/>
    <w:basedOn w:val="Normal"/>
    <w:uiPriority w:val="99"/>
    <w:qFormat/>
    <w:rsid w:val="00BA45A1"/>
    <w:pPr>
      <w:spacing w:before="100" w:beforeAutospacing="1" w:after="100" w:afterAutospacing="1"/>
    </w:pPr>
    <w:rPr>
      <w:rFonts w:eastAsia="Times New Roman"/>
    </w:rPr>
  </w:style>
  <w:style w:type="paragraph" w:customStyle="1" w:styleId="g-pstyle1">
    <w:name w:val="g-pstyle1"/>
    <w:basedOn w:val="Normal"/>
    <w:uiPriority w:val="99"/>
    <w:qFormat/>
    <w:rsid w:val="00BA45A1"/>
    <w:pPr>
      <w:spacing w:before="100" w:beforeAutospacing="1" w:after="100" w:afterAutospacing="1"/>
    </w:pPr>
    <w:rPr>
      <w:rFonts w:eastAsia="Times New Roman"/>
    </w:rPr>
  </w:style>
  <w:style w:type="paragraph" w:customStyle="1" w:styleId="g-asset-hed">
    <w:name w:val="g-asset-hed"/>
    <w:basedOn w:val="Normal"/>
    <w:uiPriority w:val="99"/>
    <w:qFormat/>
    <w:rsid w:val="00BA45A1"/>
    <w:pPr>
      <w:spacing w:before="100" w:beforeAutospacing="1" w:after="100" w:afterAutospacing="1"/>
    </w:pPr>
    <w:rPr>
      <w:rFonts w:eastAsia="Times New Roman"/>
    </w:rPr>
  </w:style>
  <w:style w:type="paragraph" w:customStyle="1" w:styleId="js-tweet-text">
    <w:name w:val="js-tweet-text"/>
    <w:basedOn w:val="Normal"/>
    <w:uiPriority w:val="99"/>
    <w:qFormat/>
    <w:rsid w:val="00BA45A1"/>
    <w:pPr>
      <w:spacing w:before="100" w:beforeAutospacing="1" w:after="100" w:afterAutospacing="1"/>
    </w:pPr>
  </w:style>
  <w:style w:type="paragraph" w:customStyle="1" w:styleId="style41">
    <w:name w:val="style4"/>
    <w:basedOn w:val="Normal"/>
    <w:uiPriority w:val="99"/>
    <w:qFormat/>
    <w:rsid w:val="00BA45A1"/>
    <w:pPr>
      <w:spacing w:before="100" w:beforeAutospacing="1" w:after="100" w:afterAutospacing="1"/>
    </w:pPr>
  </w:style>
  <w:style w:type="paragraph" w:customStyle="1" w:styleId="speech">
    <w:name w:val="speech"/>
    <w:basedOn w:val="Normal"/>
    <w:uiPriority w:val="99"/>
    <w:qFormat/>
    <w:rsid w:val="00BA45A1"/>
    <w:pPr>
      <w:spacing w:before="100" w:beforeAutospacing="1" w:after="100" w:afterAutospacing="1"/>
    </w:pPr>
  </w:style>
  <w:style w:type="character" w:customStyle="1" w:styleId="adtext">
    <w:name w:val="adtext"/>
    <w:basedOn w:val="DefaultParagraphFont"/>
    <w:rsid w:val="00BA45A1"/>
  </w:style>
  <w:style w:type="character" w:customStyle="1" w:styleId="UL-Bold">
    <w:name w:val="UL-Bold"/>
    <w:basedOn w:val="DefaultParagraphFont"/>
    <w:rsid w:val="00BA45A1"/>
    <w:rPr>
      <w:u w:val="thick"/>
    </w:rPr>
  </w:style>
  <w:style w:type="character" w:customStyle="1" w:styleId="gl">
    <w:name w:val="gl"/>
    <w:basedOn w:val="DefaultParagraphFont"/>
    <w:rsid w:val="00BA45A1"/>
  </w:style>
  <w:style w:type="character" w:customStyle="1" w:styleId="qu730rj69h">
    <w:name w:val="qu730rj69h"/>
    <w:basedOn w:val="DefaultParagraphFont"/>
    <w:rsid w:val="00BA45A1"/>
  </w:style>
  <w:style w:type="paragraph" w:customStyle="1" w:styleId="optext">
    <w:name w:val="optext"/>
    <w:basedOn w:val="Normal"/>
    <w:uiPriority w:val="99"/>
    <w:qFormat/>
    <w:rsid w:val="00BA45A1"/>
    <w:pPr>
      <w:spacing w:before="100" w:beforeAutospacing="1" w:after="100" w:afterAutospacing="1"/>
    </w:pPr>
  </w:style>
  <w:style w:type="character" w:customStyle="1" w:styleId="lmy74qr12z">
    <w:name w:val="lmy74qr12z"/>
    <w:basedOn w:val="DefaultParagraphFont"/>
    <w:rsid w:val="00BA45A1"/>
  </w:style>
  <w:style w:type="character" w:customStyle="1" w:styleId="icr880">
    <w:name w:val="icr880"/>
    <w:basedOn w:val="DefaultParagraphFont"/>
    <w:rsid w:val="00BA45A1"/>
  </w:style>
  <w:style w:type="character" w:customStyle="1" w:styleId="hx23q54">
    <w:name w:val="hx23q54"/>
    <w:basedOn w:val="DefaultParagraphFont"/>
    <w:rsid w:val="00BA45A1"/>
  </w:style>
  <w:style w:type="character" w:customStyle="1" w:styleId="m-5348258726587825636gmail-style13ptbold">
    <w:name w:val="m_-5348258726587825636gmail-style13ptbold"/>
    <w:basedOn w:val="DefaultParagraphFont"/>
    <w:rsid w:val="00BA45A1"/>
  </w:style>
  <w:style w:type="character" w:customStyle="1" w:styleId="m-5348258726587825636gmail-styleunderline">
    <w:name w:val="m_-5348258726587825636gmail-styleunderline"/>
    <w:basedOn w:val="DefaultParagraphFont"/>
    <w:rsid w:val="00BA45A1"/>
  </w:style>
  <w:style w:type="paragraph" w:customStyle="1" w:styleId="useless">
    <w:name w:val="useless"/>
    <w:basedOn w:val="Normal"/>
    <w:uiPriority w:val="99"/>
    <w:qFormat/>
    <w:rsid w:val="00BA45A1"/>
    <w:rPr>
      <w:rFonts w:eastAsia="Times New Roman"/>
      <w:sz w:val="12"/>
    </w:rPr>
  </w:style>
  <w:style w:type="character" w:customStyle="1" w:styleId="DDIUnderline">
    <w:name w:val="DDI Underline"/>
    <w:qFormat/>
    <w:rsid w:val="00BA45A1"/>
    <w:rPr>
      <w:rFonts w:ascii="Times New Roman" w:hAnsi="Times New Roman"/>
      <w:sz w:val="24"/>
      <w:u w:val="single"/>
    </w:rPr>
  </w:style>
  <w:style w:type="character" w:customStyle="1" w:styleId="Char1">
    <w:name w:val="Char1"/>
    <w:basedOn w:val="DefaultParagraphFont"/>
    <w:rsid w:val="00BA45A1"/>
    <w:rPr>
      <w:rFonts w:cs="Arial"/>
      <w:b/>
      <w:bCs/>
      <w:iCs/>
      <w:sz w:val="24"/>
      <w:szCs w:val="28"/>
      <w:lang w:val="en-US" w:eastAsia="en-US" w:bidi="ar-SA"/>
    </w:rPr>
  </w:style>
  <w:style w:type="paragraph" w:customStyle="1" w:styleId="ALLCAPS">
    <w:name w:val="ALL CAPS"/>
    <w:basedOn w:val="Normal"/>
    <w:link w:val="ALLCAPSChar"/>
    <w:qFormat/>
    <w:rsid w:val="00BA45A1"/>
    <w:rPr>
      <w:rFonts w:eastAsia="Times New Roman"/>
      <w:b/>
      <w:caps/>
    </w:rPr>
  </w:style>
  <w:style w:type="character" w:customStyle="1" w:styleId="ALLCAPSChar">
    <w:name w:val="ALL CAPS Char"/>
    <w:basedOn w:val="DefaultParagraphFont"/>
    <w:link w:val="ALLCAPS"/>
    <w:rsid w:val="00BA45A1"/>
    <w:rPr>
      <w:rFonts w:ascii="Calibri" w:eastAsia="Times New Roman" w:hAnsi="Calibri" w:cs="Calibri"/>
      <w:b/>
      <w:caps/>
      <w:sz w:val="22"/>
    </w:rPr>
  </w:style>
  <w:style w:type="paragraph" w:customStyle="1" w:styleId="TagCharCharCharCharCharCharChar0">
    <w:name w:val="Tag Char Char Char Char Char Char Char"/>
    <w:basedOn w:val="Normal"/>
    <w:link w:val="TagCharCharCharCharCharCharCharChar"/>
    <w:qFormat/>
    <w:rsid w:val="00BA45A1"/>
    <w:rPr>
      <w:rFonts w:eastAsia="Times New Roman"/>
      <w:b/>
    </w:rPr>
  </w:style>
  <w:style w:type="character" w:customStyle="1" w:styleId="TagCharCharCharCharCharCharCharChar">
    <w:name w:val="Tag Char Char Char Char Char Char Char Char"/>
    <w:basedOn w:val="DefaultParagraphFont"/>
    <w:link w:val="TagCharCharCharCharCharCharChar0"/>
    <w:rsid w:val="00BA45A1"/>
    <w:rPr>
      <w:rFonts w:ascii="Calibri" w:eastAsia="Times New Roman" w:hAnsi="Calibri" w:cs="Calibri"/>
      <w:b/>
      <w:sz w:val="22"/>
    </w:rPr>
  </w:style>
  <w:style w:type="character" w:customStyle="1" w:styleId="10ptnotbold">
    <w:name w:val="10ptnotbold"/>
    <w:basedOn w:val="DefaultParagraphFont"/>
    <w:rsid w:val="00BA45A1"/>
    <w:rPr>
      <w:sz w:val="20"/>
    </w:rPr>
  </w:style>
  <w:style w:type="character" w:customStyle="1" w:styleId="Cites-AuthorDate">
    <w:name w:val="Cites-Author/Date"/>
    <w:rsid w:val="00BA45A1"/>
    <w:rPr>
      <w:rFonts w:ascii="Helvetica" w:hAnsi="Helvetica"/>
      <w:b/>
      <w:sz w:val="22"/>
      <w:szCs w:val="24"/>
      <w:u w:val="thick"/>
    </w:rPr>
  </w:style>
  <w:style w:type="paragraph" w:customStyle="1" w:styleId="CiteTag">
    <w:name w:val="Cite/Tag"/>
    <w:basedOn w:val="Normal"/>
    <w:uiPriority w:val="99"/>
    <w:qFormat/>
    <w:rsid w:val="00BA45A1"/>
    <w:rPr>
      <w:rFonts w:eastAsia="Cambria"/>
      <w:b/>
    </w:rPr>
  </w:style>
  <w:style w:type="character" w:customStyle="1" w:styleId="m489902567989944824gmail-style13ptbold">
    <w:name w:val="m_489902567989944824gmail-style13ptbold"/>
    <w:basedOn w:val="DefaultParagraphFont"/>
    <w:rsid w:val="00BA45A1"/>
  </w:style>
  <w:style w:type="character" w:customStyle="1" w:styleId="m489902567989944824gmail-styleunderline">
    <w:name w:val="m_489902567989944824gmail-styleunderline"/>
    <w:basedOn w:val="DefaultParagraphFont"/>
    <w:rsid w:val="00BA45A1"/>
  </w:style>
  <w:style w:type="character" w:customStyle="1" w:styleId="Mention3">
    <w:name w:val="Mention3"/>
    <w:basedOn w:val="DefaultParagraphFont"/>
    <w:uiPriority w:val="99"/>
    <w:semiHidden/>
    <w:unhideWhenUsed/>
    <w:rsid w:val="00BA45A1"/>
    <w:rPr>
      <w:color w:val="2B579A"/>
      <w:shd w:val="clear" w:color="auto" w:fill="E6E6E6"/>
    </w:rPr>
  </w:style>
  <w:style w:type="character" w:customStyle="1" w:styleId="m-5251091010484660064gmail-style13ptbold">
    <w:name w:val="m_-5251091010484660064gmail-style13ptbold"/>
    <w:basedOn w:val="DefaultParagraphFont"/>
    <w:rsid w:val="00BA45A1"/>
  </w:style>
  <w:style w:type="character" w:customStyle="1" w:styleId="m-5251091010484660064gmail-styleunderline">
    <w:name w:val="m_-5251091010484660064gmail-styleunderline"/>
    <w:basedOn w:val="DefaultParagraphFont"/>
    <w:rsid w:val="00BA45A1"/>
  </w:style>
  <w:style w:type="character" w:customStyle="1" w:styleId="tablecaption">
    <w:name w:val="tablecaption"/>
    <w:basedOn w:val="DefaultParagraphFont"/>
    <w:rsid w:val="00BA45A1"/>
  </w:style>
  <w:style w:type="character" w:customStyle="1" w:styleId="StyleLatinHelvetica105ptBlack">
    <w:name w:val="Style (Latin) Helvetica 10.5 pt Black"/>
    <w:basedOn w:val="DefaultParagraphFont"/>
    <w:rsid w:val="00BA45A1"/>
    <w:rPr>
      <w:rFonts w:ascii="Times New Roman" w:hAnsi="Times New Roman"/>
      <w:color w:val="000000"/>
      <w:sz w:val="21"/>
    </w:rPr>
  </w:style>
  <w:style w:type="character" w:customStyle="1" w:styleId="m-413333960618644972gmail-style13ptbold">
    <w:name w:val="m_-413333960618644972gmail-style13ptbold"/>
    <w:basedOn w:val="DefaultParagraphFont"/>
    <w:rsid w:val="00BA45A1"/>
  </w:style>
  <w:style w:type="character" w:customStyle="1" w:styleId="m-413333960618644972gmail-styleunderline">
    <w:name w:val="m_-413333960618644972gmail-styleunderline"/>
    <w:basedOn w:val="DefaultParagraphFont"/>
    <w:rsid w:val="00BA45A1"/>
  </w:style>
  <w:style w:type="character" w:customStyle="1" w:styleId="m8314098763611656848gmail-stylestylebold12pt">
    <w:name w:val="m_8314098763611656848gmail-stylestylebold12pt"/>
    <w:basedOn w:val="DefaultParagraphFont"/>
    <w:rsid w:val="00BA45A1"/>
  </w:style>
  <w:style w:type="character" w:customStyle="1" w:styleId="m8314098763611656848gmail-styleboldunderline">
    <w:name w:val="m_8314098763611656848gmail-styleboldunderline"/>
    <w:basedOn w:val="DefaultParagraphFont"/>
    <w:rsid w:val="00BA45A1"/>
  </w:style>
  <w:style w:type="paragraph" w:customStyle="1" w:styleId="Spacer">
    <w:name w:val="Spacer"/>
    <w:basedOn w:val="Heading1"/>
    <w:link w:val="SpacerChar"/>
    <w:autoRedefine/>
    <w:uiPriority w:val="4"/>
    <w:qFormat/>
    <w:rsid w:val="00BA45A1"/>
    <w:pPr>
      <w:pBdr>
        <w:top w:val="none" w:sz="0" w:space="0" w:color="auto"/>
        <w:left w:val="none" w:sz="0" w:space="0" w:color="auto"/>
        <w:bottom w:val="none" w:sz="0" w:space="0" w:color="auto"/>
        <w:right w:val="none" w:sz="0" w:space="0" w:color="auto"/>
      </w:pBdr>
    </w:pPr>
    <w:rPr>
      <w:sz w:val="24"/>
    </w:rPr>
  </w:style>
  <w:style w:type="character" w:customStyle="1" w:styleId="SpacerChar">
    <w:name w:val="Spacer Char"/>
    <w:basedOn w:val="DefaultParagraphFont"/>
    <w:link w:val="Spacer"/>
    <w:uiPriority w:val="4"/>
    <w:rsid w:val="00BA45A1"/>
    <w:rPr>
      <w:rFonts w:ascii="Calibri" w:eastAsiaTheme="majorEastAsia" w:hAnsi="Calibri" w:cstheme="majorBidi"/>
      <w:b/>
      <w:bCs/>
      <w:szCs w:val="32"/>
    </w:rPr>
  </w:style>
  <w:style w:type="paragraph" w:customStyle="1" w:styleId="msonormal0">
    <w:name w:val="msonormal"/>
    <w:basedOn w:val="Normal"/>
    <w:rsid w:val="00BA45A1"/>
    <w:pPr>
      <w:spacing w:before="100" w:beforeAutospacing="1" w:after="100" w:afterAutospacing="1"/>
    </w:pPr>
    <w:rPr>
      <w:rFonts w:eastAsia="Times New Roman"/>
    </w:rPr>
  </w:style>
  <w:style w:type="paragraph" w:customStyle="1" w:styleId="DateTime">
    <w:name w:val="DateTime"/>
    <w:basedOn w:val="Normal"/>
    <w:link w:val="DateTimeChar"/>
    <w:autoRedefine/>
    <w:uiPriority w:val="4"/>
    <w:qFormat/>
    <w:rsid w:val="00BA45A1"/>
  </w:style>
  <w:style w:type="character" w:customStyle="1" w:styleId="DateTimeChar">
    <w:name w:val="DateTime Char"/>
    <w:basedOn w:val="DefaultParagraphFont"/>
    <w:link w:val="DateTime"/>
    <w:uiPriority w:val="4"/>
    <w:rsid w:val="00BA45A1"/>
    <w:rPr>
      <w:rFonts w:ascii="Calibri" w:hAnsi="Calibri" w:cs="Calibri"/>
      <w:sz w:val="22"/>
    </w:rPr>
  </w:style>
  <w:style w:type="paragraph" w:customStyle="1" w:styleId="Lecture">
    <w:name w:val="Lecture"/>
    <w:next w:val="BodyText"/>
    <w:link w:val="LectureChar"/>
    <w:autoRedefine/>
    <w:uiPriority w:val="4"/>
    <w:qFormat/>
    <w:rsid w:val="00BA45A1"/>
    <w:pPr>
      <w:spacing w:line="259" w:lineRule="auto"/>
      <w:outlineLvl w:val="5"/>
    </w:pPr>
    <w:rPr>
      <w:rFonts w:ascii="Arial" w:eastAsiaTheme="minorHAnsi" w:hAnsi="Arial" w:cs="Arial"/>
      <w:spacing w:val="-10"/>
      <w:sz w:val="22"/>
      <w:szCs w:val="22"/>
    </w:rPr>
  </w:style>
  <w:style w:type="character" w:customStyle="1" w:styleId="LectureChar">
    <w:name w:val="Lecture Char"/>
    <w:basedOn w:val="DateTimeChar"/>
    <w:link w:val="Lecture"/>
    <w:uiPriority w:val="4"/>
    <w:rsid w:val="00BA45A1"/>
    <w:rPr>
      <w:rFonts w:ascii="Arial" w:eastAsiaTheme="minorHAnsi" w:hAnsi="Arial" w:cs="Arial"/>
      <w:spacing w:val="-10"/>
      <w:sz w:val="22"/>
      <w:szCs w:val="22"/>
    </w:rPr>
  </w:style>
  <w:style w:type="character" w:customStyle="1" w:styleId="m3262662096238345512gmail-style13ptbold">
    <w:name w:val="m_3262662096238345512gmail-style13ptbold"/>
    <w:basedOn w:val="DefaultParagraphFont"/>
    <w:rsid w:val="00BA45A1"/>
  </w:style>
  <w:style w:type="character" w:customStyle="1" w:styleId="UnderlinedChar0">
    <w:name w:val="Underlined Char"/>
    <w:aliases w:val="Dont use Char,No Spacing Char1,Tag Title Char,TAG Ch,Debate Text Char,No Spacing1 Char,No Spacing11 Char,Read stuff Char,No Spacing111 Char,tags Char,No Spacing2 Char"/>
    <w:basedOn w:val="CardTextChar1"/>
    <w:rsid w:val="00BA45A1"/>
    <w:rPr>
      <w:rFonts w:ascii="MS Mincho" w:eastAsia="MS Mincho" w:hAnsi="Garamond" w:cs="Times New Roman" w:hint="eastAsia"/>
      <w:sz w:val="18"/>
      <w:szCs w:val="24"/>
      <w:u w:val="single"/>
      <w:lang w:val="en-US" w:eastAsia="ja-JP" w:bidi="ar-SA"/>
    </w:rPr>
  </w:style>
  <w:style w:type="character" w:customStyle="1" w:styleId="m-6886276173800023131gmail-style13ptbold">
    <w:name w:val="m_-6886276173800023131gmail-style13ptbold"/>
    <w:basedOn w:val="DefaultParagraphFont"/>
    <w:rsid w:val="00BA45A1"/>
  </w:style>
  <w:style w:type="character" w:customStyle="1" w:styleId="m-6886276173800023131gmail-styleunderline">
    <w:name w:val="m_-6886276173800023131gmail-styleunderline"/>
    <w:basedOn w:val="DefaultParagraphFont"/>
    <w:rsid w:val="00BA45A1"/>
  </w:style>
  <w:style w:type="character" w:customStyle="1" w:styleId="Heading3Char1">
    <w:name w:val="Heading 3 Char1"/>
    <w:aliases w:val="Block Char1,Char1 Char Char1,Char1 Char + Left:  2.54 cm Char1,First line:  0 Heading 3 Char1,First line:  0 cm Char1,CD Underline Char1,Citation Char1,Text 7 Char1"/>
    <w:basedOn w:val="DefaultParagraphFont"/>
    <w:uiPriority w:val="2"/>
    <w:qFormat/>
    <w:rsid w:val="00BA45A1"/>
    <w:rPr>
      <w:rFonts w:asciiTheme="majorHAnsi" w:eastAsiaTheme="majorEastAsia" w:hAnsiTheme="majorHAnsi" w:cstheme="majorBidi"/>
      <w:color w:val="243F60" w:themeColor="accent1" w:themeShade="7F"/>
      <w:sz w:val="24"/>
      <w:szCs w:val="24"/>
    </w:rPr>
  </w:style>
  <w:style w:type="paragraph" w:customStyle="1" w:styleId="Citation0">
    <w:name w:val="Citation"/>
    <w:basedOn w:val="Normal"/>
    <w:qFormat/>
    <w:rsid w:val="00BA45A1"/>
    <w:rPr>
      <w:rFonts w:ascii="Cambria" w:hAnsi="Cambria"/>
      <w:b/>
    </w:rPr>
  </w:style>
  <w:style w:type="paragraph" w:customStyle="1" w:styleId="CardChar1">
    <w:name w:val="Card Char"/>
    <w:basedOn w:val="Normal"/>
    <w:link w:val="CardCharChar0"/>
    <w:autoRedefine/>
    <w:rsid w:val="00BA45A1"/>
    <w:pPr>
      <w:ind w:right="360"/>
    </w:pPr>
    <w:rPr>
      <w:rFonts w:ascii="Arial" w:eastAsia="Times New Roman" w:hAnsi="Arial" w:cs="Arial"/>
      <w:sz w:val="20"/>
      <w:szCs w:val="20"/>
    </w:rPr>
  </w:style>
  <w:style w:type="character" w:customStyle="1" w:styleId="CardUpSize-LightChar">
    <w:name w:val="CardUpSize - Light Char"/>
    <w:basedOn w:val="DefaultParagraphFont"/>
    <w:link w:val="CardUpSize-Light"/>
    <w:locked/>
    <w:rsid w:val="00BA45A1"/>
    <w:rPr>
      <w:rFonts w:ascii="Arial" w:eastAsia="Times New Roman" w:hAnsi="Arial" w:cs="Times New Roman"/>
      <w:szCs w:val="32"/>
      <w:u w:val="single"/>
    </w:rPr>
  </w:style>
  <w:style w:type="paragraph" w:customStyle="1" w:styleId="CardUpSize-Light">
    <w:name w:val="CardUpSize - Light"/>
    <w:basedOn w:val="Normal"/>
    <w:link w:val="CardUpSize-LightChar"/>
    <w:rsid w:val="00BA45A1"/>
    <w:rPr>
      <w:rFonts w:ascii="Arial" w:eastAsia="Times New Roman" w:hAnsi="Arial" w:cs="Times New Roman"/>
      <w:sz w:val="24"/>
      <w:szCs w:val="32"/>
      <w:u w:val="single"/>
    </w:rPr>
  </w:style>
  <w:style w:type="character" w:customStyle="1" w:styleId="CiteCardUpSize-HeavyChar">
    <w:name w:val="Cite // CardUpSize - Heavy Char"/>
    <w:basedOn w:val="DefaultParagraphFont"/>
    <w:link w:val="CiteCardUpSize-Heavy"/>
    <w:locked/>
    <w:rsid w:val="00BA45A1"/>
    <w:rPr>
      <w:rFonts w:ascii="Times New Roman" w:eastAsia="Times New Roman" w:hAnsi="Times New Roman" w:cs="Times New Roman"/>
      <w:b/>
      <w:u w:val="single"/>
    </w:rPr>
  </w:style>
  <w:style w:type="paragraph" w:customStyle="1" w:styleId="CiteCardUpSize-Heavy">
    <w:name w:val="Cite // CardUpSize - Heavy"/>
    <w:basedOn w:val="Normal"/>
    <w:link w:val="CiteCardUpSize-HeavyChar"/>
    <w:rsid w:val="00BA45A1"/>
    <w:pPr>
      <w:jc w:val="both"/>
    </w:pPr>
    <w:rPr>
      <w:rFonts w:ascii="Times New Roman" w:eastAsia="Times New Roman" w:hAnsi="Times New Roman" w:cs="Times New Roman"/>
      <w:b/>
      <w:sz w:val="24"/>
      <w:u w:val="single"/>
    </w:rPr>
  </w:style>
  <w:style w:type="character" w:customStyle="1" w:styleId="m4385445901877740177gmail-style13ptbold">
    <w:name w:val="m_4385445901877740177gmail-style13ptbold"/>
    <w:basedOn w:val="DefaultParagraphFont"/>
    <w:rsid w:val="00BA45A1"/>
  </w:style>
  <w:style w:type="character" w:customStyle="1" w:styleId="institucion">
    <w:name w:val="institucion"/>
    <w:basedOn w:val="DefaultParagraphFont"/>
    <w:rsid w:val="00BA45A1"/>
  </w:style>
  <w:style w:type="character" w:customStyle="1" w:styleId="y2iqfc">
    <w:name w:val="y2iqfc"/>
    <w:basedOn w:val="DefaultParagraphFont"/>
    <w:rsid w:val="00F310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6999813">
      <w:bodyDiv w:val="1"/>
      <w:marLeft w:val="0"/>
      <w:marRight w:val="0"/>
      <w:marTop w:val="0"/>
      <w:marBottom w:val="0"/>
      <w:divBdr>
        <w:top w:val="none" w:sz="0" w:space="0" w:color="auto"/>
        <w:left w:val="none" w:sz="0" w:space="0" w:color="auto"/>
        <w:bottom w:val="none" w:sz="0" w:space="0" w:color="auto"/>
        <w:right w:val="none" w:sz="0" w:space="0" w:color="auto"/>
      </w:divBdr>
    </w:div>
    <w:div w:id="1794471194">
      <w:bodyDiv w:val="1"/>
      <w:marLeft w:val="0"/>
      <w:marRight w:val="0"/>
      <w:marTop w:val="0"/>
      <w:marBottom w:val="0"/>
      <w:divBdr>
        <w:top w:val="none" w:sz="0" w:space="0" w:color="auto"/>
        <w:left w:val="none" w:sz="0" w:space="0" w:color="auto"/>
        <w:bottom w:val="none" w:sz="0" w:space="0" w:color="auto"/>
        <w:right w:val="none" w:sz="0" w:space="0" w:color="auto"/>
      </w:divBdr>
    </w:div>
    <w:div w:id="1806317848">
      <w:bodyDiv w:val="1"/>
      <w:marLeft w:val="0"/>
      <w:marRight w:val="0"/>
      <w:marTop w:val="0"/>
      <w:marBottom w:val="0"/>
      <w:divBdr>
        <w:top w:val="none" w:sz="0" w:space="0" w:color="auto"/>
        <w:left w:val="none" w:sz="0" w:space="0" w:color="auto"/>
        <w:bottom w:val="none" w:sz="0" w:space="0" w:color="auto"/>
        <w:right w:val="none" w:sz="0" w:space="0" w:color="auto"/>
      </w:divBdr>
      <w:divsChild>
        <w:div w:id="35397898">
          <w:marLeft w:val="0"/>
          <w:marRight w:val="0"/>
          <w:marTop w:val="0"/>
          <w:marBottom w:val="0"/>
          <w:divBdr>
            <w:top w:val="none" w:sz="0" w:space="0" w:color="auto"/>
            <w:left w:val="none" w:sz="0" w:space="0" w:color="auto"/>
            <w:bottom w:val="none" w:sz="0" w:space="0" w:color="auto"/>
            <w:right w:val="none" w:sz="0" w:space="0" w:color="auto"/>
          </w:divBdr>
        </w:div>
        <w:div w:id="509760874">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jstor.org/publisher/mitpress"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vox.com/2015/6/29/8847863/holographic-principle-universe-theory-physics"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cbi.nlm.nih.gov/pmc/articles/PMC6446569/"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austrian-institute.org/en/subjects-en/catholic-social-doctrine-2/capitalism-is-good-for-the-poor-and-for-the-environment/"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thefreedictionary.com/negate"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5" Type="http://schemas.openxmlformats.org/officeDocument/2006/relationships/hyperlink" Target="http://www.oxforddictionaries.com/definition/english/negate" TargetMode="External"/><Relationship Id="rId4" Type="http://schemas.openxmlformats.org/officeDocument/2006/relationships/hyperlink" Target="http://www.vocabulary.com/dictionary/neg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p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11</TotalTime>
  <Pages>1</Pages>
  <Words>15822</Words>
  <Characters>90188</Characters>
  <Application>Microsoft Office Word</Application>
  <DocSecurity>0</DocSecurity>
  <Lines>751</Lines>
  <Paragraphs>211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105799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1</cp:revision>
  <dcterms:created xsi:type="dcterms:W3CDTF">2021-11-06T00:19:00Z</dcterms:created>
  <dcterms:modified xsi:type="dcterms:W3CDTF">2021-11-06T00:20:00Z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